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6AF09" w14:textId="77777777" w:rsidR="001841FC" w:rsidRPr="001841FC" w:rsidRDefault="001841FC" w:rsidP="001841FC"/>
    <w:p w14:paraId="199B874F" w14:textId="687DFDF6" w:rsidR="003C2AAC" w:rsidRDefault="003C2AAC" w:rsidP="003C2AAC">
      <w:pPr>
        <w:spacing w:line="235" w:lineRule="atLeast"/>
      </w:pPr>
      <w:r>
        <w:t xml:space="preserve"> </w:t>
      </w:r>
    </w:p>
    <w:p w14:paraId="1ECC0151" w14:textId="77777777" w:rsidR="001841FC" w:rsidRPr="001841FC" w:rsidRDefault="001841FC" w:rsidP="001841FC"/>
    <w:p w14:paraId="137727DB" w14:textId="73E90CE5" w:rsidR="00E92314" w:rsidRDefault="00E92314" w:rsidP="00E92314">
      <w:pPr>
        <w:pStyle w:val="Heading3"/>
      </w:pPr>
      <w:r>
        <w:t>1</w:t>
      </w:r>
    </w:p>
    <w:p w14:paraId="5D40AEFC" w14:textId="77777777" w:rsidR="00E92314" w:rsidRDefault="00E92314" w:rsidP="00E92314">
      <w:pPr>
        <w:pStyle w:val="Heading4"/>
      </w:pPr>
      <w:r>
        <w:t xml:space="preserve">I: Affirmatives can only defend whether </w:t>
      </w:r>
      <w:r w:rsidRPr="00BF7B32">
        <w:rPr>
          <w:u w:val="single"/>
        </w:rPr>
        <w:t xml:space="preserve">exclusive </w:t>
      </w:r>
      <w:r w:rsidRPr="00E86E6C">
        <w:rPr>
          <w:u w:val="single"/>
        </w:rPr>
        <w:t>possession</w:t>
      </w:r>
      <w:r>
        <w:t xml:space="preserve"> is unjust.</w:t>
      </w:r>
    </w:p>
    <w:p w14:paraId="1585DCC1" w14:textId="77777777" w:rsidR="00E92314" w:rsidRPr="00B2196A" w:rsidRDefault="00E92314" w:rsidP="00E92314">
      <w:pPr>
        <w:pStyle w:val="ListParagraph"/>
        <w:numPr>
          <w:ilvl w:val="0"/>
          <w:numId w:val="13"/>
        </w:numPr>
      </w:pPr>
      <w:r>
        <w:t xml:space="preserve">The definition is from </w:t>
      </w:r>
      <w:r w:rsidRPr="004E06F9">
        <w:rPr>
          <w:u w:val="single"/>
        </w:rPr>
        <w:t>Black’s Law Dictionary</w:t>
      </w:r>
    </w:p>
    <w:p w14:paraId="4B729E78" w14:textId="77777777" w:rsidR="00E92314" w:rsidRPr="00B2196A" w:rsidRDefault="00E92314" w:rsidP="00E92314">
      <w:proofErr w:type="spellStart"/>
      <w:r w:rsidRPr="00B2196A">
        <w:rPr>
          <w:rStyle w:val="Style13ptBold"/>
        </w:rPr>
        <w:t>Su</w:t>
      </w:r>
      <w:proofErr w:type="spellEnd"/>
      <w:r w:rsidRPr="00B2196A">
        <w:rPr>
          <w:rStyle w:val="Style13ptBold"/>
        </w:rPr>
        <w:t xml:space="preserve"> 17</w:t>
      </w:r>
      <w:r>
        <w:t xml:space="preserve"> [</w:t>
      </w:r>
      <w:proofErr w:type="spellStart"/>
      <w:r w:rsidRPr="00B2196A">
        <w:t>Jinyuan</w:t>
      </w:r>
      <w:proofErr w:type="spellEnd"/>
      <w:r w:rsidRPr="00B2196A">
        <w:t xml:space="preserve"> </w:t>
      </w:r>
      <w:proofErr w:type="spellStart"/>
      <w:r w:rsidRPr="00B2196A">
        <w:t>Su</w:t>
      </w:r>
      <w:proofErr w:type="spellEnd"/>
      <w:r>
        <w:t>,</w:t>
      </w:r>
      <w:r w:rsidRPr="00B2196A">
        <w:t xml:space="preserve"> Professor and Assistant Dean at Xi'an </w:t>
      </w:r>
      <w:proofErr w:type="spellStart"/>
      <w:r w:rsidRPr="00B2196A">
        <w:t>Jiaotong</w:t>
      </w:r>
      <w:proofErr w:type="spellEnd"/>
      <w:r w:rsidRPr="00B2196A">
        <w:t xml:space="preserve">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073650F1" w14:textId="77777777" w:rsidR="00E92314" w:rsidRDefault="00E92314" w:rsidP="00E92314">
      <w:r w:rsidRPr="00B2196A">
        <w:rPr>
          <w:rStyle w:val="StyleUnderline"/>
        </w:rPr>
        <w:t>The Outer Space Tre</w:t>
      </w:r>
      <w:r w:rsidRPr="00485EAA">
        <w:rPr>
          <w:rStyle w:val="StyleUnderline"/>
        </w:rPr>
        <w:t>aty does not prohibit</w:t>
      </w:r>
      <w:r w:rsidRPr="00B2196A">
        <w:t xml:space="preserve"> </w:t>
      </w:r>
      <w:proofErr w:type="spellStart"/>
      <w:r w:rsidRPr="00B2196A">
        <w:t>expressis</w:t>
      </w:r>
      <w:proofErr w:type="spellEnd"/>
      <w:r w:rsidRPr="00B2196A">
        <w:t xml:space="preserve"> </w:t>
      </w:r>
      <w:proofErr w:type="spellStart"/>
      <w:r w:rsidRPr="00B2196A">
        <w:t>verbis</w:t>
      </w:r>
      <w:proofErr w:type="spellEnd"/>
      <w:r w:rsidRPr="00B2196A">
        <w:t xml:space="preserve"> the </w:t>
      </w:r>
      <w:r w:rsidRPr="00485EAA">
        <w:rPr>
          <w:rStyle w:val="StyleUnderline"/>
        </w:rPr>
        <w:t>extraction of space resources.</w:t>
      </w:r>
      <w:r w:rsidRPr="00B2196A">
        <w:t xml:space="preserve"> However, </w:t>
      </w:r>
      <w:r w:rsidRPr="00485EAA">
        <w:rPr>
          <w:rStyle w:val="StyleUnderline"/>
        </w:rPr>
        <w:t>there exists a possibility that the recognition of property rights by a State</w:t>
      </w:r>
      <w:r w:rsidRPr="00B2196A">
        <w:t xml:space="preserve">, which is a party to the Outer Space Treaty, over resources extracted in outer space </w:t>
      </w:r>
      <w:r w:rsidRPr="00485EAA">
        <w:rPr>
          <w:rStyle w:val="StyleUnderline"/>
        </w:rPr>
        <w:t>may conflict with</w:t>
      </w:r>
      <w:r w:rsidRPr="00B2196A">
        <w:t xml:space="preserve"> its </w:t>
      </w:r>
      <w:r w:rsidRPr="00485EAA">
        <w:rPr>
          <w:rStyle w:val="StyleUnderline"/>
        </w:rPr>
        <w:t>international obligations under Article II of the treaty, which proscr</w:t>
      </w:r>
      <w:r w:rsidRPr="00B2196A">
        <w:rPr>
          <w:rStyle w:val="StyleUnderline"/>
        </w:rPr>
        <w:t>ibes</w:t>
      </w:r>
      <w:r w:rsidRPr="00B2196A">
        <w:t xml:space="preserve"> the </w:t>
      </w:r>
      <w:r w:rsidRPr="00B2196A">
        <w:rPr>
          <w:rStyle w:val="StyleUnderline"/>
        </w:rPr>
        <w:t>national appropriation of outer space 'by claim of sovereignty</w:t>
      </w:r>
      <w:r w:rsidRPr="00B2196A">
        <w:t xml:space="preserve">, by means of </w:t>
      </w:r>
      <w:r w:rsidRPr="00B2196A">
        <w:rPr>
          <w:rStyle w:val="StyleUnderline"/>
        </w:rPr>
        <w:t>use</w:t>
      </w:r>
      <w:r w:rsidRPr="00B2196A">
        <w:t xml:space="preserve"> or </w:t>
      </w:r>
      <w:r w:rsidRPr="00B2196A">
        <w:rPr>
          <w:rStyle w:val="StyleUnderline"/>
        </w:rPr>
        <w:t>occupation, or</w:t>
      </w:r>
      <w:r w:rsidRPr="00B2196A">
        <w:t xml:space="preserve"> by any </w:t>
      </w:r>
      <w:r w:rsidRPr="00B2196A">
        <w:rPr>
          <w:rStyle w:val="StyleUnderline"/>
        </w:rPr>
        <w:t>other means</w:t>
      </w:r>
      <w:r w:rsidRPr="00B2196A">
        <w:t xml:space="preserve">'.26 </w:t>
      </w:r>
      <w:r w:rsidRPr="00B2196A">
        <w:rPr>
          <w:rStyle w:val="StyleUnderline"/>
        </w:rPr>
        <w:t xml:space="preserve">The term </w:t>
      </w:r>
      <w:r w:rsidRPr="002C396C">
        <w:rPr>
          <w:rStyle w:val="StyleUnderline"/>
          <w:highlight w:val="green"/>
        </w:rPr>
        <w:t>'appropriation' means</w:t>
      </w:r>
      <w:r w:rsidRPr="00B2196A">
        <w:rPr>
          <w:rStyle w:val="StyleUnderline"/>
        </w:rPr>
        <w:t xml:space="preserve"> '[t]</w:t>
      </w:r>
      <w:proofErr w:type="gramStart"/>
      <w:r w:rsidRPr="00B2196A">
        <w:rPr>
          <w:rStyle w:val="StyleUnderline"/>
        </w:rPr>
        <w:t>he</w:t>
      </w:r>
      <w:proofErr w:type="gramEnd"/>
      <w:r w:rsidRPr="00B2196A">
        <w:rPr>
          <w:rStyle w:val="StyleUnderline"/>
        </w:rPr>
        <w:t xml:space="preserve"> </w:t>
      </w:r>
      <w:r w:rsidRPr="002C396C">
        <w:rPr>
          <w:rStyle w:val="Emphasis"/>
          <w:highlight w:val="green"/>
        </w:rPr>
        <w:t>exercise of control over property</w:t>
      </w:r>
      <w:r w:rsidRPr="00B2196A">
        <w:rPr>
          <w:rStyle w:val="StyleUnderline"/>
        </w:rPr>
        <w:t>; a</w:t>
      </w:r>
      <w:r w:rsidRPr="00B2196A">
        <w:rPr>
          <w:rStyle w:val="Emphasis"/>
        </w:rPr>
        <w:t xml:space="preserve"> </w:t>
      </w:r>
      <w:r w:rsidRPr="002C396C">
        <w:rPr>
          <w:rStyle w:val="Emphasis"/>
          <w:highlight w:val="green"/>
        </w:rPr>
        <w:t>taking</w:t>
      </w:r>
      <w:r w:rsidRPr="00B2196A">
        <w:rPr>
          <w:rStyle w:val="Emphasis"/>
        </w:rPr>
        <w:t xml:space="preserve"> of </w:t>
      </w:r>
      <w:r w:rsidRPr="002C396C">
        <w:rPr>
          <w:rStyle w:val="Emphasis"/>
          <w:highlight w:val="green"/>
        </w:rPr>
        <w:t>possession'</w:t>
      </w:r>
      <w:r w:rsidRPr="00B2196A">
        <w:t>.27</w:t>
      </w:r>
    </w:p>
    <w:p w14:paraId="49CBDDE1" w14:textId="77777777" w:rsidR="00E92314" w:rsidRDefault="00E92314" w:rsidP="00E92314">
      <w:pPr>
        <w:pStyle w:val="Heading4"/>
      </w:pPr>
      <w:r>
        <w:t>V1: They implement a plan which doesn’t defend why appropriation is unjust</w:t>
      </w:r>
    </w:p>
    <w:p w14:paraId="2D0BE0A6" w14:textId="77777777" w:rsidR="00E92314" w:rsidRPr="00C76254" w:rsidRDefault="00E92314" w:rsidP="00E92314">
      <w:r>
        <w:t xml:space="preserve">V2: They implement the Artemis accords which is Extra T since its not defending the justness of appropriation. </w:t>
      </w:r>
    </w:p>
    <w:p w14:paraId="3BB606F6" w14:textId="77777777" w:rsidR="00E92314" w:rsidRPr="001C77E5" w:rsidRDefault="00E92314" w:rsidP="00E92314"/>
    <w:p w14:paraId="5135F038" w14:textId="77777777" w:rsidR="00E92314" w:rsidRDefault="00E92314" w:rsidP="00E92314">
      <w:pPr>
        <w:pStyle w:val="Heading4"/>
      </w:pPr>
      <w:r>
        <w:t>Negate –</w:t>
      </w:r>
    </w:p>
    <w:p w14:paraId="1D4D80EB" w14:textId="77777777" w:rsidR="00E92314" w:rsidRPr="003223B0" w:rsidRDefault="00E92314" w:rsidP="00E92314">
      <w:pPr>
        <w:pStyle w:val="Heading4"/>
      </w:pPr>
      <w:r>
        <w:t xml:space="preserve">1 – Extra T – going beyond the resolution makes it impossible to determine if the </w:t>
      </w:r>
      <w:proofErr w:type="spellStart"/>
      <w:r>
        <w:t>resolutional</w:t>
      </w:r>
      <w:proofErr w:type="spellEnd"/>
      <w:r>
        <w:t xml:space="preserve"> part of their action was justifiable – means they haven’t affirmed. Independently justifies adding planks to the </w:t>
      </w:r>
      <w:proofErr w:type="spellStart"/>
      <w:r>
        <w:t>aff</w:t>
      </w:r>
      <w:proofErr w:type="spellEnd"/>
      <w:r>
        <w:t xml:space="preserve"> to spike our best neg ground and solvency deficits.</w:t>
      </w:r>
    </w:p>
    <w:p w14:paraId="4157726A" w14:textId="77777777" w:rsidR="00E92314" w:rsidRDefault="00E92314" w:rsidP="00E92314">
      <w:pPr>
        <w:pStyle w:val="Heading4"/>
      </w:pPr>
      <w:r>
        <w:t xml:space="preserve">2 – Limits – opening the topic up to restricting any </w:t>
      </w:r>
      <w:r>
        <w:rPr>
          <w:u w:val="single"/>
        </w:rPr>
        <w:t>regulatory program lets them spec any random organization that may be still in development</w:t>
      </w:r>
      <w:r>
        <w:t xml:space="preserve"> programs – moots the core question of whether private space property is just and spikes any possible generic deficits on the topic.</w:t>
      </w:r>
    </w:p>
    <w:p w14:paraId="52CD2B71" w14:textId="77777777" w:rsidR="00E92314" w:rsidRPr="00B44DBF" w:rsidRDefault="00E92314" w:rsidP="00E92314">
      <w:pPr>
        <w:pStyle w:val="Heading4"/>
      </w:pPr>
      <w:r>
        <w:t>Drop the debater – abusive advocacies skew substance – 1AR restart doesn’t check 1NC construction.</w:t>
      </w:r>
    </w:p>
    <w:p w14:paraId="24086D36" w14:textId="77777777" w:rsidR="00E92314" w:rsidRDefault="00E92314" w:rsidP="00E92314">
      <w:pPr>
        <w:pStyle w:val="Heading4"/>
      </w:pPr>
      <w:r>
        <w:t xml:space="preserve">Competing </w:t>
      </w:r>
      <w:proofErr w:type="spellStart"/>
      <w:r>
        <w:t>interps</w:t>
      </w:r>
      <w:proofErr w:type="spellEnd"/>
      <w:r>
        <w:t xml:space="preserve"> – offense proves they’re not reasonable and anything else encourages arbitrary judge intervention.</w:t>
      </w:r>
    </w:p>
    <w:p w14:paraId="72527E51" w14:textId="77777777" w:rsidR="00E92314" w:rsidRDefault="00E92314" w:rsidP="00E92314">
      <w:pPr>
        <w:pStyle w:val="Heading4"/>
      </w:pPr>
      <w:r>
        <w:t xml:space="preserve">No RVIs – leads to baiting T and chilling checks on abusive AFFs – causes substance </w:t>
      </w:r>
      <w:proofErr w:type="spellStart"/>
      <w:r>
        <w:t>crowdout</w:t>
      </w:r>
      <w:proofErr w:type="spellEnd"/>
      <w:r>
        <w:t>.</w:t>
      </w:r>
    </w:p>
    <w:p w14:paraId="61C4D120" w14:textId="77777777" w:rsidR="00E92314" w:rsidRPr="00653736" w:rsidRDefault="00E92314" w:rsidP="00E92314"/>
    <w:p w14:paraId="45280506" w14:textId="436E090A" w:rsidR="00E92314" w:rsidRDefault="00E92314" w:rsidP="00E92314">
      <w:pPr>
        <w:pStyle w:val="Heading3"/>
      </w:pPr>
      <w:r>
        <w:t>2</w:t>
      </w:r>
    </w:p>
    <w:p w14:paraId="2B558C3A" w14:textId="77777777" w:rsidR="00E92314" w:rsidRDefault="00E92314" w:rsidP="00E92314">
      <w:pPr>
        <w:pStyle w:val="Heading4"/>
      </w:pPr>
      <w:r>
        <w:t xml:space="preserve">I: Appropriation means controlling </w:t>
      </w:r>
      <w:r>
        <w:rPr>
          <w:u w:val="single"/>
        </w:rPr>
        <w:t>property rights</w:t>
      </w:r>
      <w:r>
        <w:t xml:space="preserve"> in the context of space law.</w:t>
      </w:r>
    </w:p>
    <w:p w14:paraId="0BF146C5" w14:textId="77777777" w:rsidR="00E92314" w:rsidRPr="00B2196A" w:rsidRDefault="00E92314" w:rsidP="00E92314">
      <w:pPr>
        <w:pStyle w:val="ListParagraph"/>
        <w:numPr>
          <w:ilvl w:val="0"/>
          <w:numId w:val="13"/>
        </w:numPr>
      </w:pPr>
      <w:r>
        <w:t xml:space="preserve">The definition is from </w:t>
      </w:r>
      <w:r w:rsidRPr="004E06F9">
        <w:rPr>
          <w:u w:val="single"/>
        </w:rPr>
        <w:t>Black’s Law Dictionary</w:t>
      </w:r>
    </w:p>
    <w:p w14:paraId="4234A1CC" w14:textId="77777777" w:rsidR="00E92314" w:rsidRPr="00B2196A" w:rsidRDefault="00E92314" w:rsidP="00E92314">
      <w:proofErr w:type="spellStart"/>
      <w:r w:rsidRPr="00B2196A">
        <w:rPr>
          <w:rStyle w:val="Style13ptBold"/>
        </w:rPr>
        <w:t>Su</w:t>
      </w:r>
      <w:proofErr w:type="spellEnd"/>
      <w:r w:rsidRPr="00B2196A">
        <w:rPr>
          <w:rStyle w:val="Style13ptBold"/>
        </w:rPr>
        <w:t xml:space="preserve"> 17</w:t>
      </w:r>
      <w:r>
        <w:t xml:space="preserve"> [</w:t>
      </w:r>
      <w:proofErr w:type="spellStart"/>
      <w:r w:rsidRPr="00B2196A">
        <w:t>Jinyuan</w:t>
      </w:r>
      <w:proofErr w:type="spellEnd"/>
      <w:r w:rsidRPr="00B2196A">
        <w:t xml:space="preserve"> </w:t>
      </w:r>
      <w:proofErr w:type="spellStart"/>
      <w:r w:rsidRPr="00B2196A">
        <w:t>Su</w:t>
      </w:r>
      <w:proofErr w:type="spellEnd"/>
      <w:r>
        <w:t>,</w:t>
      </w:r>
      <w:r w:rsidRPr="00B2196A">
        <w:t xml:space="preserve"> Professor and Assistant Dean at Xi'an </w:t>
      </w:r>
      <w:proofErr w:type="spellStart"/>
      <w:r w:rsidRPr="00B2196A">
        <w:t>Jiaotong</w:t>
      </w:r>
      <w:proofErr w:type="spellEnd"/>
      <w:r w:rsidRPr="00B2196A">
        <w:t xml:space="preserve">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782FEBB8" w14:textId="77777777" w:rsidR="00E92314" w:rsidRDefault="00E92314" w:rsidP="00E92314">
      <w:r w:rsidRPr="00B2196A">
        <w:rPr>
          <w:rStyle w:val="StyleUnderline"/>
        </w:rPr>
        <w:t>The Outer Space Tre</w:t>
      </w:r>
      <w:r w:rsidRPr="00485EAA">
        <w:rPr>
          <w:rStyle w:val="StyleUnderline"/>
        </w:rPr>
        <w:t>aty does not prohibit</w:t>
      </w:r>
      <w:r w:rsidRPr="00B2196A">
        <w:t xml:space="preserve"> </w:t>
      </w:r>
      <w:proofErr w:type="spellStart"/>
      <w:r w:rsidRPr="00B2196A">
        <w:t>expressis</w:t>
      </w:r>
      <w:proofErr w:type="spellEnd"/>
      <w:r w:rsidRPr="00B2196A">
        <w:t xml:space="preserve"> </w:t>
      </w:r>
      <w:proofErr w:type="spellStart"/>
      <w:r w:rsidRPr="00B2196A">
        <w:t>verbis</w:t>
      </w:r>
      <w:proofErr w:type="spellEnd"/>
      <w:r w:rsidRPr="00B2196A">
        <w:t xml:space="preserve"> the </w:t>
      </w:r>
      <w:r w:rsidRPr="00485EAA">
        <w:rPr>
          <w:rStyle w:val="StyleUnderline"/>
        </w:rPr>
        <w:t>extraction of space resources.</w:t>
      </w:r>
      <w:r w:rsidRPr="00B2196A">
        <w:t xml:space="preserve"> However, </w:t>
      </w:r>
      <w:r w:rsidRPr="00485EAA">
        <w:rPr>
          <w:rStyle w:val="StyleUnderline"/>
        </w:rPr>
        <w:t>there exists a possibility that the recognition of property rights by a State</w:t>
      </w:r>
      <w:r w:rsidRPr="00B2196A">
        <w:t xml:space="preserve">, which is a party to the Outer Space Treaty, over resources extracted in outer space </w:t>
      </w:r>
      <w:r w:rsidRPr="00485EAA">
        <w:rPr>
          <w:rStyle w:val="StyleUnderline"/>
        </w:rPr>
        <w:t>may conflict with</w:t>
      </w:r>
      <w:r w:rsidRPr="00B2196A">
        <w:t xml:space="preserve"> its </w:t>
      </w:r>
      <w:r w:rsidRPr="00485EAA">
        <w:rPr>
          <w:rStyle w:val="StyleUnderline"/>
        </w:rPr>
        <w:t>international obligations under Article II of the treaty, which proscr</w:t>
      </w:r>
      <w:r w:rsidRPr="00B2196A">
        <w:rPr>
          <w:rStyle w:val="StyleUnderline"/>
        </w:rPr>
        <w:t>ibes</w:t>
      </w:r>
      <w:r w:rsidRPr="00B2196A">
        <w:t xml:space="preserve"> the </w:t>
      </w:r>
      <w:r w:rsidRPr="00B2196A">
        <w:rPr>
          <w:rStyle w:val="StyleUnderline"/>
        </w:rPr>
        <w:t>national appropriation of outer space 'by claim of sovereignty</w:t>
      </w:r>
      <w:r w:rsidRPr="00B2196A">
        <w:t xml:space="preserve">, by means of </w:t>
      </w:r>
      <w:r w:rsidRPr="00B2196A">
        <w:rPr>
          <w:rStyle w:val="StyleUnderline"/>
        </w:rPr>
        <w:t>use</w:t>
      </w:r>
      <w:r w:rsidRPr="00B2196A">
        <w:t xml:space="preserve"> or </w:t>
      </w:r>
      <w:r w:rsidRPr="00B2196A">
        <w:rPr>
          <w:rStyle w:val="StyleUnderline"/>
        </w:rPr>
        <w:t>occupation, or</w:t>
      </w:r>
      <w:r w:rsidRPr="00B2196A">
        <w:t xml:space="preserve"> by any </w:t>
      </w:r>
      <w:r w:rsidRPr="00B2196A">
        <w:rPr>
          <w:rStyle w:val="StyleUnderline"/>
        </w:rPr>
        <w:t>other means</w:t>
      </w:r>
      <w:r w:rsidRPr="00B2196A">
        <w:t xml:space="preserve">'.26 </w:t>
      </w:r>
      <w:r w:rsidRPr="00B2196A">
        <w:rPr>
          <w:rStyle w:val="StyleUnderline"/>
        </w:rPr>
        <w:t xml:space="preserve">The term </w:t>
      </w:r>
      <w:r w:rsidRPr="002C396C">
        <w:rPr>
          <w:rStyle w:val="StyleUnderline"/>
          <w:highlight w:val="green"/>
        </w:rPr>
        <w:t>'appropriation' means</w:t>
      </w:r>
      <w:r w:rsidRPr="00B2196A">
        <w:rPr>
          <w:rStyle w:val="StyleUnderline"/>
        </w:rPr>
        <w:t xml:space="preserve"> '[t]</w:t>
      </w:r>
      <w:proofErr w:type="gramStart"/>
      <w:r w:rsidRPr="00B2196A">
        <w:rPr>
          <w:rStyle w:val="StyleUnderline"/>
        </w:rPr>
        <w:t>he</w:t>
      </w:r>
      <w:proofErr w:type="gramEnd"/>
      <w:r w:rsidRPr="00B2196A">
        <w:rPr>
          <w:rStyle w:val="StyleUnderline"/>
        </w:rPr>
        <w:t xml:space="preserve"> </w:t>
      </w:r>
      <w:r w:rsidRPr="002C396C">
        <w:rPr>
          <w:rStyle w:val="Emphasis"/>
          <w:highlight w:val="green"/>
        </w:rPr>
        <w:t>exercise of control over property</w:t>
      </w:r>
      <w:r w:rsidRPr="00B2196A">
        <w:rPr>
          <w:rStyle w:val="StyleUnderline"/>
        </w:rPr>
        <w:t>; a</w:t>
      </w:r>
      <w:r w:rsidRPr="00B2196A">
        <w:rPr>
          <w:rStyle w:val="Emphasis"/>
        </w:rPr>
        <w:t xml:space="preserve"> </w:t>
      </w:r>
      <w:r w:rsidRPr="000177BA">
        <w:rPr>
          <w:rStyle w:val="Emphasis"/>
        </w:rPr>
        <w:t>taking</w:t>
      </w:r>
      <w:r w:rsidRPr="00B2196A">
        <w:rPr>
          <w:rStyle w:val="Emphasis"/>
        </w:rPr>
        <w:t xml:space="preserve"> of </w:t>
      </w:r>
      <w:r w:rsidRPr="000177BA">
        <w:rPr>
          <w:rStyle w:val="Emphasis"/>
        </w:rPr>
        <w:t>possession'</w:t>
      </w:r>
      <w:r w:rsidRPr="00B2196A">
        <w:t>.27</w:t>
      </w:r>
    </w:p>
    <w:p w14:paraId="6172DF2A" w14:textId="77777777" w:rsidR="00E92314" w:rsidRPr="000177BA" w:rsidRDefault="00E92314" w:rsidP="00E92314">
      <w:r>
        <w:t>Prefer our definition on specificity to space law</w:t>
      </w:r>
    </w:p>
    <w:p w14:paraId="0EE828B3" w14:textId="77777777" w:rsidR="00E92314" w:rsidRDefault="00E92314" w:rsidP="00E92314">
      <w:pPr>
        <w:pStyle w:val="Heading4"/>
        <w:rPr>
          <w:rStyle w:val="normaltextrun"/>
          <w:rFonts w:cs="Calibri"/>
          <w:b w:val="0"/>
          <w:bCs/>
          <w:szCs w:val="26"/>
        </w:rPr>
      </w:pPr>
      <w:r>
        <w:t xml:space="preserve">V: </w:t>
      </w:r>
      <w:proofErr w:type="spellStart"/>
      <w:r>
        <w:t>Aff</w:t>
      </w:r>
      <w:proofErr w:type="spellEnd"/>
      <w:r>
        <w:t xml:space="preserve"> doesn’t prevent this – even with Artemis accords regulating, they don’t prevent private property rights</w:t>
      </w:r>
    </w:p>
    <w:p w14:paraId="7B6E17B7" w14:textId="77777777" w:rsidR="00E92314" w:rsidRDefault="00E92314" w:rsidP="00E92314">
      <w:pPr>
        <w:pStyle w:val="paragraph"/>
        <w:spacing w:before="0" w:beforeAutospacing="0" w:after="0" w:afterAutospacing="0"/>
        <w:textAlignment w:val="baseline"/>
        <w:rPr>
          <w:rStyle w:val="normaltextrun"/>
          <w:rFonts w:eastAsiaTheme="majorEastAsia" w:cs="Calibri"/>
          <w:b/>
          <w:bCs/>
          <w:szCs w:val="26"/>
        </w:rPr>
      </w:pPr>
    </w:p>
    <w:p w14:paraId="4990CCA1" w14:textId="77777777" w:rsidR="00E92314" w:rsidRDefault="00E92314" w:rsidP="00E92314">
      <w:pPr>
        <w:pStyle w:val="paragraph"/>
        <w:spacing w:before="0" w:beforeAutospacing="0" w:after="0" w:afterAutospacing="0"/>
        <w:textAlignment w:val="baseline"/>
        <w:rPr>
          <w:rStyle w:val="normaltextrun"/>
          <w:rFonts w:eastAsiaTheme="majorEastAsia" w:cs="Calibri"/>
          <w:b/>
          <w:bCs/>
          <w:szCs w:val="26"/>
        </w:rPr>
      </w:pPr>
    </w:p>
    <w:p w14:paraId="53070DC9" w14:textId="77777777" w:rsidR="00E92314" w:rsidRPr="00C108B3" w:rsidRDefault="00E92314" w:rsidP="00E92314">
      <w:pPr>
        <w:pStyle w:val="Heading4"/>
      </w:pPr>
      <w:r w:rsidRPr="00C108B3">
        <w:t>Vote neg –  </w:t>
      </w:r>
    </w:p>
    <w:p w14:paraId="50A8B4EE" w14:textId="77777777" w:rsidR="00E92314" w:rsidRPr="00C108B3" w:rsidRDefault="00E92314" w:rsidP="00E92314">
      <w:pPr>
        <w:pStyle w:val="Heading4"/>
      </w:pPr>
      <w:r w:rsidRPr="00C108B3">
        <w:t>1 – Limits – they allow banning practices that don’t constitute taking property rights, but do preclude other actors from using the same space – opens the door to almost any practices like mining because those stop other actors from doing the same thing.  </w:t>
      </w:r>
    </w:p>
    <w:p w14:paraId="7331F14A" w14:textId="77777777" w:rsidR="00E92314" w:rsidRPr="00C108B3" w:rsidRDefault="00E92314" w:rsidP="00E92314">
      <w:pPr>
        <w:pStyle w:val="Heading4"/>
      </w:pPr>
      <w:r w:rsidRPr="00C108B3">
        <w:t>2 – Ground – basing appropriation off use instead of ownership kills our DA links based off property rights – think mining good and other private sector good turns. Key on a topic with zero neg generics. </w:t>
      </w:r>
    </w:p>
    <w:p w14:paraId="5E029420" w14:textId="77777777" w:rsidR="00E92314" w:rsidRPr="00C108B3" w:rsidRDefault="00E92314" w:rsidP="00E92314">
      <w:pPr>
        <w:pStyle w:val="Heading4"/>
      </w:pPr>
      <w:r w:rsidRPr="00C108B3">
        <w:t>Drop the debater – abusive advocacies skew substance – 1AR restart doesn’t check 1NC construction. </w:t>
      </w:r>
    </w:p>
    <w:p w14:paraId="23F96D5D" w14:textId="77777777" w:rsidR="00E92314" w:rsidRPr="00C108B3" w:rsidRDefault="00E92314" w:rsidP="00E92314">
      <w:pPr>
        <w:pStyle w:val="Heading4"/>
      </w:pPr>
      <w:r w:rsidRPr="00C108B3">
        <w:t>Competing </w:t>
      </w:r>
      <w:proofErr w:type="spellStart"/>
      <w:r w:rsidRPr="00C108B3">
        <w:t>interps</w:t>
      </w:r>
      <w:proofErr w:type="spellEnd"/>
      <w:r w:rsidRPr="00C108B3">
        <w:t> – offense proves they’re not reasonable and anything else encourages arbitrary judge intervention. </w:t>
      </w:r>
    </w:p>
    <w:p w14:paraId="32E5452E" w14:textId="77777777" w:rsidR="00E92314" w:rsidRPr="00C108B3" w:rsidRDefault="00E92314" w:rsidP="00E92314">
      <w:pPr>
        <w:pStyle w:val="Heading4"/>
      </w:pPr>
      <w:r w:rsidRPr="00C108B3">
        <w:t>No RVIs – leads to baiting T and chilling checks on abusive AFFs – causes substance </w:t>
      </w:r>
      <w:proofErr w:type="spellStart"/>
      <w:r w:rsidRPr="00C108B3">
        <w:t>crowdout</w:t>
      </w:r>
      <w:proofErr w:type="spellEnd"/>
      <w:r w:rsidRPr="00C108B3">
        <w:t>.</w:t>
      </w:r>
    </w:p>
    <w:p w14:paraId="209BB8A0" w14:textId="77777777" w:rsidR="00E92314" w:rsidRPr="007B0437" w:rsidRDefault="00E92314" w:rsidP="00E92314"/>
    <w:p w14:paraId="6B00E06D" w14:textId="05230DB3" w:rsidR="001841FC" w:rsidRDefault="00E92314" w:rsidP="001841FC">
      <w:pPr>
        <w:pStyle w:val="Heading3"/>
      </w:pPr>
      <w:r>
        <w:t>3</w:t>
      </w:r>
    </w:p>
    <w:p w14:paraId="0D2FF07A" w14:textId="77777777" w:rsidR="003C2AAC" w:rsidRDefault="003C2AAC" w:rsidP="003C2AAC">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032932FE" w14:textId="77777777" w:rsidR="003C2AAC" w:rsidRPr="00BD6B99" w:rsidRDefault="003C2AAC" w:rsidP="003C2AAC">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5E95F65D" w14:textId="77777777" w:rsidR="003C2AAC" w:rsidRPr="004B777E" w:rsidRDefault="003C2AAC" w:rsidP="003C2AAC">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t xml:space="preserve"> (excluding the cost of the RASCOM-QAF 1R replacement). 30 of these satellites fall into the Small Satellite market. The </w:t>
      </w:r>
      <w:r w:rsidRPr="004B777E">
        <w:rPr>
          <w:rStyle w:val="StyleUnderline"/>
        </w:rPr>
        <w:t>majority of satellites owned by African institutions</w:t>
      </w:r>
      <w:r w:rsidRPr="004B777E">
        <w:t xml:space="preserve"> </w:t>
      </w:r>
      <w:r w:rsidRPr="004B777E">
        <w:rPr>
          <w:rStyle w:val="StyleUnderline"/>
        </w:rPr>
        <w:t>typically involves satellites with less than 600kgs</w:t>
      </w:r>
      <w:r w:rsidRPr="004B777E">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t xml:space="preserve">It comes as no surprise then </w:t>
      </w:r>
      <w:proofErr w:type="gramStart"/>
      <w:r w:rsidRPr="004B777E">
        <w:t xml:space="preserve">that </w:t>
      </w:r>
      <w:r w:rsidRPr="004B777E">
        <w:rPr>
          <w:rStyle w:val="StyleUnderline"/>
        </w:rPr>
        <w:t>small satellites</w:t>
      </w:r>
      <w:proofErr w:type="gramEnd"/>
      <w:r w:rsidRPr="004B777E">
        <w:rPr>
          <w:rStyle w:val="StyleUnderline"/>
        </w:rPr>
        <w:t xml:space="preserve">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sometimes called nano-</w:t>
      </w:r>
      <w:r w:rsidRPr="002A2D3F">
        <w:rPr>
          <w:rStyle w:val="StyleUnderline"/>
          <w:highlight w:val="cyan"/>
        </w:rPr>
        <w:t>satellites</w:t>
      </w:r>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t xml:space="preserve"> Most importantly through the AU Science, Technology and Innovation Science Strategy for Africa – 2024 (STISA-2024). Small satellites are categorized as space systems of up to 600 kg (falling into the categories of Minisatellites, Microsatellite, Nanosatellite, Picosatellite, and </w:t>
      </w:r>
      <w:proofErr w:type="spellStart"/>
      <w:r w:rsidRPr="004B777E">
        <w:t>Femto</w:t>
      </w:r>
      <w:proofErr w:type="spellEnd"/>
      <w:r w:rsidRPr="004B777E">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t>rise,</w:t>
      </w:r>
      <w:proofErr w:type="gramEnd"/>
      <w:r w:rsidRPr="004B777E">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t>Smallsats</w:t>
      </w:r>
      <w:proofErr w:type="spellEnd"/>
      <w:r w:rsidRPr="004B777E">
        <w:t xml:space="preserve">, also attesting to the affordability of the systems. This is also a sign of government effort to support the growth of this industry, and the contributions of the youth in satellite development. </w:t>
      </w:r>
      <w:proofErr w:type="gramStart"/>
      <w:r w:rsidRPr="004B777E">
        <w:t>Indeed</w:t>
      </w:r>
      <w:proofErr w:type="gramEnd"/>
      <w:r w:rsidRPr="004B777E">
        <w:t xml:space="preserve">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owing to the fact that it is a finite, scare resource.</w:t>
      </w:r>
      <w:r>
        <w:rPr>
          <w:rStyle w:val="StyleUnderline"/>
        </w:rPr>
        <w:t xml:space="preserve"> </w:t>
      </w:r>
      <w:r w:rsidRPr="004B777E">
        <w:t xml:space="preserve">At the end of the day, whether </w:t>
      </w:r>
      <w:proofErr w:type="spellStart"/>
      <w:r w:rsidRPr="004B777E">
        <w:t>Smallsats</w:t>
      </w:r>
      <w:proofErr w:type="spellEnd"/>
      <w:r w:rsidRPr="004B777E">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t xml:space="preserve"> or as individual space </w:t>
      </w:r>
      <w:r w:rsidRPr="004B777E">
        <w:rPr>
          <w:rStyle w:val="StyleUnderline"/>
        </w:rPr>
        <w:t>systems</w:t>
      </w:r>
      <w:r w:rsidRPr="004B777E">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African economy</w:t>
      </w:r>
      <w:r w:rsidRPr="002A2D3F">
        <w:rPr>
          <w:highlight w:val="cyan"/>
        </w:rPr>
        <w:t>,</w:t>
      </w:r>
      <w:r w:rsidRPr="004B777E">
        <w:t xml:space="preserve"> </w:t>
      </w:r>
      <w:r w:rsidRPr="004B777E">
        <w:rPr>
          <w:rStyle w:val="StyleUnderline"/>
        </w:rPr>
        <w:t>and is well aligned to the African space policy which speaks towards increase of space and satellite capacity in an affordable and beneficial manner.</w:t>
      </w:r>
    </w:p>
    <w:p w14:paraId="3A19418D" w14:textId="77777777" w:rsidR="003C2AAC" w:rsidRDefault="003C2AAC" w:rsidP="003C2AAC">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14:paraId="75F4A10D" w14:textId="77777777" w:rsidR="003C2AAC" w:rsidRPr="00BD6B99" w:rsidRDefault="003C2AAC" w:rsidP="003C2AAC">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S.L. [John Muir Institute of the Environment, University of California, Davis</w:t>
      </w:r>
      <w:proofErr w:type="gramStart"/>
      <w:r>
        <w:t>] ,</w:t>
      </w:r>
      <w:proofErr w:type="gramEnd"/>
      <w:r>
        <w:t xml:space="preserve">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14:paraId="44D35FF7" w14:textId="77777777" w:rsidR="003C2AAC" w:rsidRPr="00E37DF8" w:rsidRDefault="003C2AAC" w:rsidP="003C2AAC">
      <w:pPr>
        <w:rPr>
          <w:rStyle w:val="Emphasis"/>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highlight w:val="cyan"/>
        </w:rPr>
        <w:t>ts</w:t>
      </w:r>
      <w:r w:rsidRPr="004111E0">
        <w:t xml:space="preserve"> (Krieger et al. 2009; </w:t>
      </w:r>
      <w:proofErr w:type="spellStart"/>
      <w:r w:rsidRPr="004111E0">
        <w:t>Lenton</w:t>
      </w:r>
      <w:proofErr w:type="spellEnd"/>
      <w:r w:rsidRPr="004111E0">
        <w:t xml:space="preserve">, 2011, </w:t>
      </w:r>
      <w:proofErr w:type="spellStart"/>
      <w:r w:rsidRPr="004111E0">
        <w:t>Lenton</w:t>
      </w:r>
      <w:proofErr w:type="spellEnd"/>
      <w:r w:rsidRPr="004111E0">
        <w:t xml:space="preserve">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t xml:space="preserve">es (Harlan and Ruddell 2011; Kan et al. 2012), </w:t>
      </w:r>
      <w:r w:rsidRPr="00E37DF8">
        <w:rPr>
          <w:rStyle w:val="StyleUnderline"/>
        </w:rPr>
        <w:t>especially in poor communities</w:t>
      </w:r>
      <w:r w:rsidRPr="004111E0">
        <w:t xml:space="preserve"> (Schlosberg and Colins 2014; </w:t>
      </w:r>
      <w:proofErr w:type="spellStart"/>
      <w:r w:rsidRPr="004111E0">
        <w:t>Hallegatte</w:t>
      </w:r>
      <w:proofErr w:type="spellEnd"/>
      <w:r w:rsidRPr="004111E0">
        <w:t xml:space="preserve"> and </w:t>
      </w:r>
      <w:proofErr w:type="spellStart"/>
      <w:r w:rsidRPr="004111E0">
        <w:t>Rozenberg</w:t>
      </w:r>
      <w:proofErr w:type="spellEnd"/>
      <w:r w:rsidRPr="004111E0">
        <w:t xml:space="preserve"> 2017), widespread and/or frequent droughts linked to extensive fires (</w:t>
      </w:r>
      <w:proofErr w:type="spellStart"/>
      <w:r w:rsidRPr="004111E0">
        <w:t>Amiro</w:t>
      </w:r>
      <w:proofErr w:type="spellEnd"/>
      <w:r w:rsidRPr="004111E0">
        <w:t xml:space="preserve"> et al. 2001; </w:t>
      </w:r>
      <w:proofErr w:type="spellStart"/>
      <w:r w:rsidRPr="004111E0">
        <w:t>Littell</w:t>
      </w:r>
      <w:proofErr w:type="spellEnd"/>
      <w:r w:rsidRPr="004111E0">
        <w:t xml:space="preserve"> et al. 2016), diminished resources for drinking water and irrigation (Jackson et al. 2001; Oki and </w:t>
      </w:r>
      <w:proofErr w:type="spellStart"/>
      <w:r w:rsidRPr="004111E0">
        <w:t>Kanae</w:t>
      </w:r>
      <w:proofErr w:type="spellEnd"/>
      <w:r w:rsidRPr="004111E0">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t xml:space="preserve"> (</w:t>
      </w:r>
      <w:proofErr w:type="spellStart"/>
      <w:r w:rsidRPr="004111E0">
        <w:t>Lindenmayer</w:t>
      </w:r>
      <w:proofErr w:type="spellEnd"/>
      <w:r w:rsidRPr="004111E0">
        <w:t xml:space="preserve"> and Likens 2011; Pires et al. 2018) , </w:t>
      </w:r>
      <w:r w:rsidRPr="00E37DF8">
        <w:rPr>
          <w:rStyle w:val="Emphasis"/>
        </w:rPr>
        <w:t xml:space="preserve">including </w:t>
      </w:r>
      <w:r w:rsidRPr="002A2D3F">
        <w:rPr>
          <w:rStyle w:val="Emphasis"/>
          <w:highlight w:val="cyan"/>
        </w:rPr>
        <w:t>species extinctions</w:t>
      </w:r>
      <w:r w:rsidRPr="004111E0">
        <w:t xml:space="preserve"> (Cahill et al. 2013). Related factors include </w:t>
      </w:r>
      <w:r w:rsidRPr="002A2D3F">
        <w:rPr>
          <w:rStyle w:val="StyleUnderline"/>
          <w:highlight w:val="cyan"/>
        </w:rPr>
        <w:t>defo</w:t>
      </w:r>
      <w:r w:rsidRPr="00E37DF8">
        <w:rPr>
          <w:rStyle w:val="StyleUnderline"/>
        </w:rPr>
        <w:t>restation</w:t>
      </w:r>
      <w:r w:rsidRPr="004111E0">
        <w:t xml:space="preserve"> (Green and Sussman 1990) </w:t>
      </w:r>
      <w:r w:rsidRPr="002A2D3F">
        <w:rPr>
          <w:rStyle w:val="StyleUnderline"/>
          <w:highlight w:val="cyan"/>
        </w:rPr>
        <w:t>and soil erosion</w:t>
      </w:r>
      <w:r w:rsidRPr="00E37DF8">
        <w:rPr>
          <w:rStyle w:val="StyleUnderline"/>
        </w:rPr>
        <w:t xml:space="preserve"> </w:t>
      </w:r>
      <w:r w:rsidRPr="004111E0">
        <w:t xml:space="preserve">(Hill et al., 2009, </w:t>
      </w:r>
      <w:r w:rsidRPr="00E37DF8">
        <w:rPr>
          <w:rStyle w:val="StyleUnderline"/>
        </w:rPr>
        <w:t>consequences of over-exploitation of resources</w:t>
      </w:r>
      <w:r w:rsidRPr="004111E0">
        <w:t xml:space="preserve"> (</w:t>
      </w:r>
      <w:proofErr w:type="spellStart"/>
      <w:r w:rsidRPr="004111E0">
        <w:t>Giri</w:t>
      </w:r>
      <w:proofErr w:type="spellEnd"/>
      <w:r w:rsidRPr="004111E0">
        <w:t xml:space="preserve"> et al. 2007) </w:t>
      </w:r>
      <w:r w:rsidRPr="00E37DF8">
        <w:rPr>
          <w:rStyle w:val="StyleUnderline"/>
        </w:rPr>
        <w:t>due to massive global conversion of natural resources for human uses</w:t>
      </w:r>
      <w:r w:rsidRPr="004111E0">
        <w:t xml:space="preserve"> (</w:t>
      </w:r>
      <w:proofErr w:type="spellStart"/>
      <w:r w:rsidRPr="004111E0">
        <w:t>Seto</w:t>
      </w:r>
      <w:proofErr w:type="spellEnd"/>
      <w:r w:rsidRPr="004111E0">
        <w:t xml:space="preserve"> et al. 2002. </w:t>
      </w:r>
      <w:r w:rsidRPr="002A2D3F">
        <w:rPr>
          <w:rStyle w:val="StyleUnderline"/>
          <w:highlight w:val="cyan"/>
        </w:rPr>
        <w:t>Documentation</w:t>
      </w:r>
      <w:r w:rsidRPr="00E37DF8">
        <w:rPr>
          <w:rStyle w:val="StyleUnderline"/>
        </w:rPr>
        <w:t xml:space="preserve"> of all of these problems and many others are of interest to the broader ecological community at </w:t>
      </w:r>
      <w:r w:rsidRPr="002A2D3F">
        <w:rPr>
          <w:rStyle w:val="StyleUnderline"/>
          <w:highlight w:val="cyan"/>
        </w:rPr>
        <w:t>scales from local to global</w:t>
      </w:r>
      <w:r w:rsidRPr="002A2D3F">
        <w:rPr>
          <w:rStyle w:val="Emphasis"/>
          <w:highlight w:val="cyan"/>
        </w:rPr>
        <w:t>. This can only</w:t>
      </w:r>
      <w:r w:rsidRPr="00E37DF8">
        <w:rPr>
          <w:rStyle w:val="Emphasis"/>
        </w:rPr>
        <w:t xml:space="preserve"> </w:t>
      </w:r>
      <w:r w:rsidRPr="002A2D3F">
        <w:rPr>
          <w:rStyle w:val="Emphasis"/>
          <w:highlight w:val="cyan"/>
        </w:rPr>
        <w:t>realistically be accomplished with satellite observations</w:t>
      </w:r>
      <w:r w:rsidRPr="00E37DF8">
        <w:rPr>
          <w:rStyle w:val="Emphasis"/>
        </w:rPr>
        <w:t xml:space="preserve"> </w:t>
      </w:r>
      <w:r w:rsidRPr="002A2D3F">
        <w:rPr>
          <w:rStyle w:val="Emphasis"/>
          <w:highlight w:val="cyan"/>
        </w:rPr>
        <w:t>in combination with</w:t>
      </w:r>
      <w:r w:rsidRPr="00E37DF8">
        <w:rPr>
          <w:rStyle w:val="Emphasis"/>
        </w:rPr>
        <w:t xml:space="preserve"> process and statistical </w:t>
      </w:r>
      <w:r w:rsidRPr="002A2D3F">
        <w:rPr>
          <w:rStyle w:val="Emphasis"/>
          <w:highlight w:val="cyan"/>
        </w:rPr>
        <w:t>models</w:t>
      </w:r>
      <w:r w:rsidRPr="00E37DF8">
        <w:rPr>
          <w:rStyle w:val="Emphasis"/>
        </w:rPr>
        <w:t xml:space="preserve"> </w:t>
      </w:r>
      <w:r w:rsidRPr="002A2D3F">
        <w:rPr>
          <w:rStyle w:val="Emphasis"/>
          <w:highlight w:val="cyan"/>
        </w:rPr>
        <w:t>to reveal patterns</w:t>
      </w:r>
      <w:r w:rsidRPr="00E37DF8">
        <w:rPr>
          <w:rStyle w:val="Emphasis"/>
        </w:rPr>
        <w:t xml:space="preserve"> and trends that enlighten understanding about how current conditions have developed from past environmental drivers in order to predict future conditions.</w:t>
      </w:r>
    </w:p>
    <w:p w14:paraId="7C156476" w14:textId="77777777" w:rsidR="003C2AAC" w:rsidRDefault="003C2AAC" w:rsidP="003C2AAC">
      <w:pPr>
        <w:pStyle w:val="Heading4"/>
        <w:spacing w:before="30" w:line="235" w:lineRule="atLeast"/>
        <w:rPr>
          <w:rFonts w:ascii="Times New Roman" w:hAnsi="Times New Roman" w:cs="Times New Roman"/>
        </w:rPr>
      </w:pPr>
      <w:r>
        <w:t>Warming causes extinction</w:t>
      </w:r>
    </w:p>
    <w:p w14:paraId="5BBC0BFC" w14:textId="77777777" w:rsidR="003C2AAC" w:rsidRDefault="003C2AAC" w:rsidP="003C2AAC">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5824ABF8" w14:textId="77777777" w:rsidR="003C2AAC" w:rsidRDefault="003C2AAC" w:rsidP="003C2AAC">
      <w:pPr>
        <w:spacing w:line="235" w:lineRule="atLeast"/>
      </w:pPr>
      <w:r>
        <w:t xml:space="preserve">An </w:t>
      </w:r>
      <w:r>
        <w:rPr>
          <w:u w:val="single"/>
          <w:shd w:val="clear" w:color="auto" w:fill="00FFFF"/>
        </w:rPr>
        <w:t>existential risk</w:t>
      </w:r>
      <w:r>
        <w:t xml:space="preserve"> </w:t>
      </w:r>
      <w:r>
        <w:rPr>
          <w:u w:val="single"/>
        </w:rPr>
        <w:t>to</w:t>
      </w:r>
      <w:r>
        <w:t xml:space="preserve"> </w:t>
      </w:r>
      <w:proofErr w:type="spellStart"/>
      <w:r>
        <w:rPr>
          <w:u w:val="single"/>
        </w:rPr>
        <w:t>civilisation</w:t>
      </w:r>
      <w:proofErr w:type="spellEnd"/>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14:paraId="11E638BD" w14:textId="77777777" w:rsidR="003C2AAC" w:rsidRDefault="003C2AAC" w:rsidP="003C2AAC">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r w:rsidRPr="00544542">
        <w:rPr>
          <w:u w:val="single"/>
        </w:rPr>
        <w:t>in the near future</w:t>
      </w:r>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14:paraId="481B76DD" w14:textId="77777777" w:rsidR="003C2AAC" w:rsidRDefault="003C2AAC" w:rsidP="003C2AAC">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proofErr w:type="spellStart"/>
      <w:r>
        <w:rPr>
          <w:u w:val="single"/>
        </w:rPr>
        <w:t>organised</w:t>
      </w:r>
      <w:proofErr w:type="spellEnd"/>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r>
        <w:rPr>
          <w:u w:val="single"/>
        </w:rPr>
        <w:t>the</w:t>
      </w:r>
      <w:r>
        <w:t xml:space="preserve"> </w:t>
      </w:r>
      <w:r>
        <w:rPr>
          <w:b/>
          <w:bCs/>
          <w:u w:val="single"/>
        </w:rPr>
        <w:t>majority of</w:t>
      </w:r>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proofErr w:type="spellStart"/>
      <w:r>
        <w:rPr>
          <w:u w:val="single"/>
        </w:rPr>
        <w:t>categorised</w:t>
      </w:r>
      <w:proofErr w:type="spellEnd"/>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14:paraId="60ABCBB5" w14:textId="77777777" w:rsidR="003C2AAC" w:rsidRDefault="003C2AAC" w:rsidP="003C2AAC">
      <w:pPr>
        <w:spacing w:line="235" w:lineRule="atLeast"/>
      </w:pPr>
      <w:r>
        <w:t xml:space="preserve">The Emeritus Director of the Potsdam Institute, Prof. Hans Joachim </w:t>
      </w:r>
      <w:proofErr w:type="spellStart"/>
      <w:r>
        <w:t>Schellnhuber</w:t>
      </w:r>
      <w:proofErr w:type="spellEnd"/>
      <w:r>
        <w:t>,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proofErr w:type="spellStart"/>
      <w:r>
        <w:rPr>
          <w:b/>
          <w:bCs/>
          <w:u w:val="single"/>
          <w:shd w:val="clear" w:color="auto" w:fill="00FFFF"/>
        </w:rPr>
        <w:t>civilisation</w:t>
      </w:r>
      <w:proofErr w:type="spellEnd"/>
      <w:r>
        <w:t xml:space="preserve">. The human species will survive somehow but we will destroy almost everything we have built up over the last two thousand years.”11 </w:t>
      </w:r>
    </w:p>
    <w:p w14:paraId="39B2CD46" w14:textId="77777777" w:rsidR="003C2AAC" w:rsidRDefault="003C2AAC" w:rsidP="003C2AAC">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14:paraId="1B79CD33" w14:textId="77777777" w:rsidR="003C2AAC" w:rsidRDefault="003C2AAC" w:rsidP="003C2AAC">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proofErr w:type="spellStart"/>
      <w:r>
        <w:rPr>
          <w:b/>
          <w:bCs/>
          <w:u w:val="single"/>
        </w:rPr>
        <w:t>civilisation</w:t>
      </w:r>
      <w:proofErr w:type="spellEnd"/>
      <w:r>
        <w:rPr>
          <w:u w:val="single"/>
        </w:rPr>
        <w:t>.</w:t>
      </w:r>
      <w:r>
        <w:t xml:space="preserve"> </w:t>
      </w:r>
    </w:p>
    <w:p w14:paraId="1556AFB1" w14:textId="6A700E88" w:rsidR="001841FC" w:rsidRPr="001841FC" w:rsidRDefault="003C2AAC" w:rsidP="003C2AAC">
      <w:pPr>
        <w:spacing w:line="235" w:lineRule="atLeast"/>
      </w:pPr>
      <w:r>
        <w:rPr>
          <w:u w:val="single"/>
        </w:rPr>
        <w:t>Global warming projections display a “fat-tailed” distribution</w:t>
      </w:r>
      <w:r>
        <w:t xml:space="preserve"> </w:t>
      </w:r>
      <w:r>
        <w:rPr>
          <w:u w:val="single"/>
          <w:shd w:val="clear" w:color="auto" w:fill="00FFFF"/>
        </w:rPr>
        <w:t>with a</w:t>
      </w:r>
      <w:r>
        <w:t xml:space="preserve"> </w:t>
      </w:r>
      <w:r>
        <w:rPr>
          <w:b/>
          <w:bCs/>
          <w:u w:val="single"/>
          <w:shd w:val="clear" w:color="auto" w:fill="00FFFF"/>
        </w:rPr>
        <w:t>greater likelihood</w:t>
      </w:r>
      <w:r>
        <w:t xml:space="preserve"> </w:t>
      </w:r>
      <w:r>
        <w:rPr>
          <w:u w:val="single"/>
          <w:shd w:val="clear" w:color="auto" w:fill="00FFFF"/>
        </w:rPr>
        <w:t>of warming</w:t>
      </w:r>
      <w:r>
        <w:t xml:space="preserve"> </w:t>
      </w:r>
      <w:r>
        <w:rPr>
          <w:u w:val="single"/>
        </w:rPr>
        <w:t>that is well</w:t>
      </w:r>
      <w:r>
        <w:t xml:space="preserve"> </w:t>
      </w:r>
      <w:r>
        <w:rPr>
          <w:u w:val="single"/>
          <w:shd w:val="clear" w:color="auto" w:fill="00FFFF"/>
        </w:rPr>
        <w:t>in</w:t>
      </w:r>
      <w:r>
        <w:t xml:space="preserve"> </w:t>
      </w:r>
      <w:r>
        <w:rPr>
          <w:b/>
          <w:bCs/>
          <w:u w:val="single"/>
          <w:shd w:val="clear" w:color="auto" w:fill="00FFFF"/>
        </w:rPr>
        <w:t>excess of</w:t>
      </w:r>
      <w:r>
        <w:t xml:space="preserve"> </w:t>
      </w:r>
      <w:r>
        <w:rPr>
          <w:b/>
          <w:bCs/>
          <w:u w:val="single"/>
        </w:rPr>
        <w:t>the</w:t>
      </w:r>
      <w:r>
        <w:t xml:space="preserve"> </w:t>
      </w:r>
      <w:r>
        <w:rPr>
          <w:b/>
          <w:bCs/>
          <w:u w:val="single"/>
          <w:shd w:val="clear" w:color="auto" w:fill="00FFFF"/>
        </w:rPr>
        <w:t>average amount</w:t>
      </w:r>
      <w:r>
        <w:t xml:space="preserve"> </w:t>
      </w:r>
      <w:r>
        <w:rPr>
          <w:b/>
          <w:bCs/>
          <w:u w:val="single"/>
        </w:rPr>
        <w:t>of warming</w:t>
      </w:r>
      <w:r>
        <w:t xml:space="preserve"> </w:t>
      </w:r>
      <w:r>
        <w:rPr>
          <w:b/>
          <w:bCs/>
          <w:u w:val="single"/>
          <w:shd w:val="clear" w:color="auto" w:fill="00FFFF"/>
        </w:rPr>
        <w:t>predicted by</w:t>
      </w:r>
      <w:r>
        <w:t xml:space="preserve"> </w:t>
      </w:r>
      <w:r>
        <w:rPr>
          <w:b/>
          <w:bCs/>
          <w:u w:val="single"/>
        </w:rPr>
        <w:t>climate</w:t>
      </w:r>
      <w:r>
        <w:t xml:space="preserve"> </w:t>
      </w:r>
      <w:r>
        <w:rPr>
          <w:b/>
          <w:bCs/>
          <w:u w:val="single"/>
          <w:shd w:val="clear" w:color="auto" w:fill="00FFFF"/>
        </w:rPr>
        <w:t>models</w:t>
      </w:r>
      <w:r>
        <w:rPr>
          <w:u w:val="single"/>
        </w:rPr>
        <w:t>, and</w:t>
      </w:r>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14:paraId="2C196D4D" w14:textId="74B4500E" w:rsidR="003C2AAC" w:rsidRDefault="00E92314" w:rsidP="001841FC">
      <w:pPr>
        <w:pStyle w:val="Heading3"/>
      </w:pPr>
      <w:r>
        <w:t>4</w:t>
      </w:r>
    </w:p>
    <w:p w14:paraId="597D2A1B" w14:textId="77777777" w:rsidR="003C2AAC" w:rsidRDefault="003C2AAC" w:rsidP="003C2AAC">
      <w:pPr>
        <w:pStyle w:val="Heading4"/>
      </w:pPr>
      <w:r>
        <w:t xml:space="preserve">Text: </w:t>
      </w:r>
      <w:r w:rsidRPr="00CF54A9">
        <w:t xml:space="preserve">States </w:t>
      </w:r>
      <w:r>
        <w:t xml:space="preserve">except for Africa </w:t>
      </w:r>
      <w:r w:rsidRPr="00CF54A9">
        <w:t>ought to prohibit the appropriation of Low Earth Orbit by private entities</w:t>
      </w:r>
      <w:r>
        <w:t xml:space="preserve"> </w:t>
      </w:r>
    </w:p>
    <w:p w14:paraId="31C53EE0" w14:textId="77777777" w:rsidR="003C2AAC" w:rsidRDefault="003C2AAC" w:rsidP="003C2AAC">
      <w:pPr>
        <w:pStyle w:val="Heading4"/>
      </w:pPr>
      <w:r>
        <w:t>Solves the net benefits of the plan because they don’t specify that African satellites are bad</w:t>
      </w:r>
    </w:p>
    <w:p w14:paraId="7709F4E2" w14:textId="77777777" w:rsidR="003C2AAC" w:rsidRDefault="003C2AAC" w:rsidP="003C2AAC">
      <w:pPr>
        <w:pStyle w:val="Heading4"/>
      </w:pPr>
      <w:r>
        <w:t xml:space="preserve">Solves net benefit of the </w:t>
      </w:r>
      <w:proofErr w:type="spellStart"/>
      <w:r>
        <w:t>disad</w:t>
      </w:r>
      <w:proofErr w:type="spellEnd"/>
      <w:r>
        <w:t xml:space="preserve"> too </w:t>
      </w:r>
    </w:p>
    <w:p w14:paraId="5C30DC38" w14:textId="77777777" w:rsidR="003C2AAC" w:rsidRPr="003C2AAC" w:rsidRDefault="003C2AAC" w:rsidP="003C2AAC"/>
    <w:p w14:paraId="75EC8179" w14:textId="1CECF938" w:rsidR="003C2AAC" w:rsidRDefault="00E92314" w:rsidP="001841FC">
      <w:pPr>
        <w:pStyle w:val="Heading3"/>
      </w:pPr>
      <w:r>
        <w:t>5</w:t>
      </w:r>
    </w:p>
    <w:p w14:paraId="57A28A69" w14:textId="77777777" w:rsidR="00624DEE" w:rsidRDefault="00624DEE" w:rsidP="00624DEE">
      <w:pPr>
        <w:pStyle w:val="Heading4"/>
      </w:pPr>
      <w:r>
        <w:t>US wins space race now due to private competition – its key to space dominance.</w:t>
      </w:r>
    </w:p>
    <w:p w14:paraId="11A4B30B" w14:textId="77777777" w:rsidR="00624DEE" w:rsidRPr="00697DDF" w:rsidRDefault="00624DEE" w:rsidP="00624DEE">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767558C0" w14:textId="77777777" w:rsidR="00624DEE" w:rsidRPr="00756A09" w:rsidRDefault="00624DEE" w:rsidP="00624DEE">
      <w:pPr>
        <w:spacing w:line="240" w:lineRule="auto"/>
        <w:contextualSpacing/>
        <w:rPr>
          <w:u w:val="single"/>
        </w:rPr>
      </w:pPr>
      <w:r w:rsidRPr="00756A09">
        <w:t xml:space="preserve">As Jeff </w:t>
      </w:r>
      <w:r w:rsidRPr="00403195">
        <w:rPr>
          <w:rStyle w:val="StyleUnderline"/>
        </w:rPr>
        <w:t>Bezos,</w:t>
      </w:r>
      <w:r w:rsidRPr="00756A09">
        <w:t xml:space="preserve"> the wealthiest man on the planet, </w:t>
      </w:r>
      <w:r w:rsidRPr="00403195">
        <w:rPr>
          <w:rStyle w:val="StyleUnderline"/>
        </w:rPr>
        <w:t>readies to launch himself into space</w:t>
      </w:r>
      <w:r w:rsidRPr="00756A09">
        <w:t xml:space="preserve"> aboard one of his own rockets, </w:t>
      </w:r>
      <w:r w:rsidRPr="00403195">
        <w:rPr>
          <w:rStyle w:val="StyleUnderline"/>
        </w:rPr>
        <w:t>the world is watching the birth of a new dawn in space. Previously, America relied on its government agency, NASA,</w:t>
      </w:r>
      <w:r w:rsidRPr="00756A09">
        <w:t xml:space="preserve"> to propel it to the cosmos during the last space race with the Soviet Union. </w:t>
      </w:r>
      <w:r w:rsidRPr="00403195">
        <w:rPr>
          <w:rStyle w:val="StyleUnderline"/>
        </w:rPr>
        <w:t>Today, America’s greatest hopes are with its private sector.</w:t>
      </w:r>
    </w:p>
    <w:p w14:paraId="0EDAC0F4" w14:textId="77777777" w:rsidR="00624DEE" w:rsidRPr="00756A09" w:rsidRDefault="00624DEE" w:rsidP="00624DEE">
      <w:pPr>
        <w:spacing w:line="240" w:lineRule="auto"/>
        <w:contextualSpacing/>
      </w:pPr>
      <w:r w:rsidRPr="00756A09">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t xml:space="preserve"> — and Bezos’s firm is losing.</w:t>
      </w:r>
    </w:p>
    <w:p w14:paraId="79290636" w14:textId="77777777" w:rsidR="00624DEE" w:rsidRPr="00756A09" w:rsidRDefault="00624DEE" w:rsidP="00624DEE">
      <w:pPr>
        <w:spacing w:line="240" w:lineRule="auto"/>
        <w:contextualSpacing/>
      </w:pPr>
      <w:r w:rsidRPr="00756A09">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t xml:space="preserve"> While money is their ultimate prize, fame and fortune are also alluring temptations to make men like Musk and Bezos risk much of their wealth to change the world.</w:t>
      </w:r>
    </w:p>
    <w:p w14:paraId="35E040F3" w14:textId="77777777" w:rsidR="00624DEE" w:rsidRPr="00C226BA" w:rsidRDefault="00624DEE" w:rsidP="00624DEE">
      <w:pPr>
        <w:spacing w:line="240" w:lineRule="auto"/>
        <w:contextualSpacing/>
        <w:rPr>
          <w:rStyle w:val="Emphasis"/>
        </w:rPr>
      </w:pPr>
      <w:r w:rsidRPr="00C226BA">
        <w:rPr>
          <w:rStyle w:val="Emphasis"/>
        </w:rPr>
        <w:t>The private space race</w:t>
      </w:r>
      <w:r w:rsidRPr="00756A09">
        <w:t xml:space="preserve"> among these entrepreneurs </w:t>
      </w:r>
      <w:r w:rsidRPr="00C226BA">
        <w:rPr>
          <w:rStyle w:val="Emphasis"/>
        </w:rPr>
        <w:t xml:space="preserve">is part of a far more important marathon between </w:t>
      </w:r>
      <w:r w:rsidRPr="00756A09">
        <w:t>Red</w:t>
      </w:r>
      <w:r w:rsidRPr="00C226BA">
        <w:rPr>
          <w:rStyle w:val="Emphasis"/>
        </w:rPr>
        <w:t xml:space="preserve"> China and the U</w:t>
      </w:r>
      <w:r w:rsidRPr="00756A09">
        <w:t xml:space="preserve">nited </w:t>
      </w:r>
      <w:r w:rsidRPr="00C226BA">
        <w:rPr>
          <w:rStyle w:val="Emphasis"/>
        </w:rPr>
        <w:t>S</w:t>
      </w:r>
      <w:r w:rsidRPr="00756A09">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77288384" w14:textId="77777777" w:rsidR="00624DEE" w:rsidRPr="00756A09" w:rsidRDefault="00624DEE" w:rsidP="00624DEE">
      <w:pPr>
        <w:spacing w:line="240" w:lineRule="auto"/>
        <w:contextualSpacing/>
      </w:pPr>
      <w:r w:rsidRPr="00756A09">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t xml:space="preserve">on taxpayers by “over a million dollars less” than what bigger defense contractors can do. Elon </w:t>
      </w:r>
      <w:r w:rsidRPr="00C226BA">
        <w:rPr>
          <w:rStyle w:val="Emphasis"/>
        </w:rPr>
        <w:t>Musk</w:t>
      </w:r>
      <w:r w:rsidRPr="00756A09">
        <w:t xml:space="preserve"> is convinced that he </w:t>
      </w:r>
      <w:r w:rsidRPr="00C226BA">
        <w:rPr>
          <w:rStyle w:val="Emphasis"/>
        </w:rPr>
        <w:t>can bring these costs down even more</w:t>
      </w:r>
      <w:r w:rsidRPr="00756A09">
        <w:t>, thanks to his reusable Falcon 9 rocket.</w:t>
      </w:r>
    </w:p>
    <w:p w14:paraId="684A459A" w14:textId="77777777" w:rsidR="00624DEE" w:rsidRPr="00756A09" w:rsidRDefault="00624DEE" w:rsidP="00624DEE">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045D1F75" w14:textId="77777777" w:rsidR="00624DEE" w:rsidRPr="00756A09" w:rsidRDefault="00624DEE" w:rsidP="00624DEE">
      <w:pPr>
        <w:spacing w:line="240" w:lineRule="auto"/>
        <w:contextualSpacing/>
      </w:pPr>
      <w:r w:rsidRPr="00756A09">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highlight w:val="green"/>
        </w:rPr>
        <w:t>,</w:t>
      </w:r>
      <w:r w:rsidRPr="00756A09">
        <w:t xml:space="preserve"> therefore, </w:t>
      </w:r>
      <w:r w:rsidRPr="0081187F">
        <w:rPr>
          <w:rStyle w:val="Emphasis"/>
          <w:highlight w:val="green"/>
        </w:rPr>
        <w:t>is the silver bullet against China’s quest for</w:t>
      </w:r>
      <w:r w:rsidRPr="00756A09">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t xml:space="preserve">meddlesome </w:t>
      </w:r>
      <w:r w:rsidRPr="00756A09">
        <w:rPr>
          <w:rStyle w:val="Emphasis"/>
        </w:rPr>
        <w:t>Washington</w:t>
      </w:r>
      <w:r w:rsidRPr="00756A09">
        <w:t xml:space="preserve"> bureaucrats, </w:t>
      </w:r>
      <w:r w:rsidRPr="00756A09">
        <w:rPr>
          <w:rStyle w:val="Emphasis"/>
        </w:rPr>
        <w:t xml:space="preserve">these </w:t>
      </w:r>
      <w:r w:rsidRPr="0081187F">
        <w:rPr>
          <w:rStyle w:val="Emphasis"/>
          <w:highlight w:val="green"/>
        </w:rPr>
        <w:t>companies will ensure</w:t>
      </w:r>
      <w:r w:rsidRPr="0081187F">
        <w:t xml:space="preserve"> that</w:t>
      </w:r>
      <w:r w:rsidRPr="00756A09">
        <w:t xml:space="preserve"> </w:t>
      </w:r>
      <w:r w:rsidRPr="0081187F">
        <w:rPr>
          <w:rStyle w:val="Emphasis"/>
          <w:highlight w:val="green"/>
        </w:rPr>
        <w:t>the U</w:t>
      </w:r>
      <w:r w:rsidRPr="00756A09">
        <w:t xml:space="preserve">nited </w:t>
      </w:r>
      <w:r w:rsidRPr="0081187F">
        <w:rPr>
          <w:rStyle w:val="Emphasis"/>
          <w:highlight w:val="green"/>
        </w:rPr>
        <w:t>S</w:t>
      </w:r>
      <w:r w:rsidRPr="00756A09">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t xml:space="preserve"> — and all other challengers, for that matter.</w:t>
      </w:r>
    </w:p>
    <w:p w14:paraId="038C7E4F" w14:textId="77777777" w:rsidR="00624DEE" w:rsidRPr="00756A09" w:rsidRDefault="00624DEE" w:rsidP="00624DEE">
      <w:pPr>
        <w:spacing w:line="240" w:lineRule="auto"/>
        <w:contextualSpacing/>
        <w:rPr>
          <w:sz w:val="14"/>
          <w:szCs w:val="14"/>
        </w:rPr>
      </w:pPr>
      <w:r w:rsidRPr="00756A09">
        <w:rPr>
          <w:sz w:val="14"/>
          <w:szCs w:val="14"/>
        </w:rPr>
        <w:t>Indeed, the next four years could prove decisive in who will be victorious.</w:t>
      </w:r>
    </w:p>
    <w:p w14:paraId="3FD65605" w14:textId="77777777" w:rsidR="00624DEE" w:rsidRPr="00756A09" w:rsidRDefault="00624DEE" w:rsidP="00624DEE">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1CAED5EF" w14:textId="77777777" w:rsidR="00624DEE" w:rsidRPr="00756A09" w:rsidRDefault="00624DEE" w:rsidP="00624DEE">
      <w:pPr>
        <w:spacing w:line="240" w:lineRule="auto"/>
        <w:contextualSpacing/>
        <w:rPr>
          <w:sz w:val="14"/>
          <w:szCs w:val="14"/>
        </w:rPr>
      </w:pPr>
      <w:r w:rsidRPr="00756A09">
        <w:rPr>
          <w:sz w:val="14"/>
          <w:szCs w:val="14"/>
        </w:rPr>
        <w:t>Why not?</w:t>
      </w:r>
    </w:p>
    <w:p w14:paraId="7A51FCAD" w14:textId="77777777" w:rsidR="00624DEE" w:rsidRPr="00756A09" w:rsidRDefault="00624DEE" w:rsidP="00624DEE">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3657644C" w14:textId="77777777" w:rsidR="00624DEE" w:rsidRPr="00756A09" w:rsidRDefault="00624DEE" w:rsidP="00624DEE">
      <w:pPr>
        <w:spacing w:line="240" w:lineRule="auto"/>
        <w:contextualSpacing/>
      </w:pPr>
      <w:r w:rsidRPr="00756A09">
        <w:t xml:space="preserve">More important, this is precisely how </w:t>
      </w:r>
      <w:r w:rsidRPr="0081187F">
        <w:rPr>
          <w:rStyle w:val="Emphasis"/>
          <w:highlight w:val="green"/>
        </w:rPr>
        <w:t>China treats space: as a new Wild West</w:t>
      </w:r>
      <w:r w:rsidRPr="00756A09">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t xml:space="preserve"> grand </w:t>
      </w:r>
      <w:r w:rsidRPr="0081187F">
        <w:rPr>
          <w:rStyle w:val="StyleUnderline"/>
          <w:highlight w:val="green"/>
        </w:rPr>
        <w:t>ambition of becoming</w:t>
      </w:r>
      <w:r w:rsidRPr="00756A09">
        <w:rPr>
          <w:rStyle w:val="StyleUnderline"/>
        </w:rPr>
        <w:t xml:space="preserve"> the world’s</w:t>
      </w:r>
      <w:r w:rsidRPr="00756A09">
        <w:t xml:space="preserve"> most </w:t>
      </w:r>
      <w:r w:rsidRPr="0081187F">
        <w:rPr>
          <w:rStyle w:val="StyleUnderline"/>
          <w:highlight w:val="green"/>
        </w:rPr>
        <w:t>dominant</w:t>
      </w:r>
      <w:r w:rsidRPr="00756A09">
        <w:rPr>
          <w:rStyle w:val="StyleUnderline"/>
        </w:rPr>
        <w:t xml:space="preserve"> power by 2049 will be done. </w:t>
      </w:r>
      <w:r w:rsidRPr="00756A09">
        <w:t>Meanwhile, the Biden administration wants to prevent America’s greatest strength, the free market, from helping to beat its foremost geopolitical competitor.</w:t>
      </w:r>
    </w:p>
    <w:p w14:paraId="51AF7D5E" w14:textId="77777777" w:rsidR="00624DEE" w:rsidRPr="0081187F" w:rsidRDefault="00624DEE" w:rsidP="00624DEE">
      <w:pPr>
        <w:spacing w:line="240" w:lineRule="auto"/>
        <w:contextualSpacing/>
      </w:pPr>
      <w:r w:rsidRPr="0081187F">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t xml:space="preserve"> </w:t>
      </w:r>
      <w:r w:rsidRPr="0081187F">
        <w:rPr>
          <w:rStyle w:val="StyleUnderline"/>
        </w:rPr>
        <w:t>today in the space sector after years of its being left in the sclerotic</w:t>
      </w:r>
      <w:r w:rsidRPr="0081187F">
        <w:t xml:space="preserve"> hands of the </w:t>
      </w:r>
      <w:r w:rsidRPr="0081187F">
        <w:rPr>
          <w:rStyle w:val="StyleUnderline"/>
        </w:rPr>
        <w:t>U.S. government.</w:t>
      </w:r>
    </w:p>
    <w:p w14:paraId="54695D1C" w14:textId="77777777" w:rsidR="00624DEE" w:rsidRPr="00756A09" w:rsidRDefault="00624DEE" w:rsidP="00624DEE">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6925CC78" w14:textId="77777777" w:rsidR="00624DEE" w:rsidRPr="00756A09" w:rsidRDefault="00624DEE" w:rsidP="00624DEE">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6A21F481" w14:textId="77777777" w:rsidR="00624DEE" w:rsidRPr="00756A09" w:rsidRDefault="00624DEE" w:rsidP="00624DEE">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33ADDBB2" w14:textId="77777777" w:rsidR="00624DEE" w:rsidRDefault="00624DEE" w:rsidP="00624DEE">
      <w:pPr>
        <w:spacing w:line="240" w:lineRule="auto"/>
        <w:contextualSpacing/>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t xml:space="preserve"> — and let America’s dynamic start-ups win that race, </w:t>
      </w:r>
      <w:r w:rsidRPr="00756A09">
        <w:rPr>
          <w:rStyle w:val="StyleUnderline"/>
        </w:rPr>
        <w:t>not China</w:t>
      </w:r>
      <w:r w:rsidRPr="00756A09">
        <w:t>’s state capitalism.</w:t>
      </w:r>
    </w:p>
    <w:p w14:paraId="2FD2058B" w14:textId="77777777" w:rsidR="00624DEE" w:rsidRDefault="00624DEE" w:rsidP="00624DEE">
      <w:pPr>
        <w:pStyle w:val="Heading4"/>
      </w:pPr>
      <w:r>
        <w:t>Space deterrence</w:t>
      </w:r>
      <w:r w:rsidRPr="00901DF4">
        <w:t xml:space="preserve"> </w:t>
      </w:r>
      <w:r>
        <w:t xml:space="preserve">solves </w:t>
      </w:r>
      <w:r w:rsidRPr="00901DF4">
        <w:rPr>
          <w:u w:val="single"/>
        </w:rPr>
        <w:t>nuclear war</w:t>
      </w:r>
      <w:r w:rsidRPr="00901DF4">
        <w:t>.</w:t>
      </w:r>
    </w:p>
    <w:p w14:paraId="272B8315" w14:textId="77777777" w:rsidR="00624DEE" w:rsidRPr="00901DF4" w:rsidRDefault="00624DEE" w:rsidP="00624DEE">
      <w:r w:rsidRPr="00901DF4">
        <w:rPr>
          <w:rStyle w:val="Style13ptBold"/>
        </w:rPr>
        <w:t>Parker 17</w:t>
      </w:r>
      <w:r>
        <w:t xml:space="preserve"> [</w:t>
      </w:r>
      <w:r w:rsidRPr="00901DF4">
        <w:t>Clifton B. Parker, Center for International Security and Cooperation</w:t>
      </w:r>
      <w:r>
        <w:t>; citing</w:t>
      </w:r>
      <w:r w:rsidRPr="00901DF4">
        <w:t xml:space="preserve"> Air Force Gen. John </w:t>
      </w:r>
      <w:proofErr w:type="spellStart"/>
      <w:r w:rsidRPr="00901DF4">
        <w:t>Hyten</w:t>
      </w:r>
      <w:proofErr w:type="spellEnd"/>
      <w:r w:rsidRPr="00901DF4">
        <w:t xml:space="preserve">, commander of the U.S. Strategic Command, </w:t>
      </w:r>
      <w:r>
        <w:t>“</w:t>
      </w:r>
      <w:r w:rsidRPr="00901DF4">
        <w:t>Deterrence in space key to U.S. security</w:t>
      </w:r>
      <w:r>
        <w:t xml:space="preserve">,” 01/24/17, </w:t>
      </w:r>
      <w:r w:rsidRPr="00901DF4">
        <w:rPr>
          <w:i/>
          <w:iCs/>
        </w:rPr>
        <w:t>U.S. Strategic Command</w:t>
      </w:r>
      <w:r>
        <w:t xml:space="preserve">, </w:t>
      </w:r>
      <w:r w:rsidRPr="00901DF4">
        <w:t>https://www.stratcom.mil/Media/News/News-Article-View/Article/1059106/deterrence-in-space-key-to-us-security/</w:t>
      </w:r>
      <w:r>
        <w:t>, EA]</w:t>
      </w:r>
    </w:p>
    <w:p w14:paraId="4B509173" w14:textId="77777777" w:rsidR="00624DEE" w:rsidRPr="00901DF4" w:rsidRDefault="00624DEE" w:rsidP="00624DEE">
      <w:r w:rsidRPr="00901DF4">
        <w:rPr>
          <w:rStyle w:val="StyleUnderline"/>
          <w:highlight w:val="green"/>
        </w:rPr>
        <w:t xml:space="preserve">Space is </w:t>
      </w:r>
      <w:r w:rsidRPr="00901DF4">
        <w:rPr>
          <w:rStyle w:val="Emphasis"/>
          <w:highlight w:val="green"/>
        </w:rPr>
        <w:t>more important than ever</w:t>
      </w:r>
      <w:r w:rsidRPr="00901DF4">
        <w:rPr>
          <w:rStyle w:val="Emphasis"/>
        </w:rPr>
        <w:t xml:space="preserve"> for</w:t>
      </w:r>
      <w:r w:rsidRPr="00901DF4">
        <w:rPr>
          <w:rStyle w:val="StyleUnderline"/>
        </w:rPr>
        <w:t xml:space="preserve"> the </w:t>
      </w:r>
      <w:r w:rsidRPr="00901DF4">
        <w:rPr>
          <w:rStyle w:val="Emphasis"/>
        </w:rPr>
        <w:t xml:space="preserve">national security </w:t>
      </w:r>
      <w:r w:rsidRPr="00901DF4">
        <w:rPr>
          <w:rStyle w:val="StyleUnderline"/>
        </w:rPr>
        <w:t xml:space="preserve">of the United States, </w:t>
      </w:r>
      <w:r w:rsidRPr="00901DF4">
        <w:rPr>
          <w:rStyle w:val="StyleUnderline"/>
          <w:highlight w:val="green"/>
        </w:rPr>
        <w:t xml:space="preserve">but </w:t>
      </w:r>
      <w:r w:rsidRPr="00901DF4">
        <w:rPr>
          <w:rStyle w:val="Emphasis"/>
          <w:highlight w:val="green"/>
        </w:rPr>
        <w:t>it’s</w:t>
      </w:r>
      <w:r w:rsidRPr="00901DF4">
        <w:t xml:space="preserve"> almost </w:t>
      </w:r>
      <w:r w:rsidRPr="00901DF4">
        <w:rPr>
          <w:rStyle w:val="Emphasis"/>
          <w:highlight w:val="green"/>
        </w:rPr>
        <w:t>like the Wild West</w:t>
      </w:r>
      <w:r w:rsidRPr="00901DF4">
        <w:rPr>
          <w:rStyle w:val="StyleUnderline"/>
        </w:rPr>
        <w:t xml:space="preserve"> in terms of behavior</w:t>
      </w:r>
      <w:r w:rsidRPr="00901DF4">
        <w:t>, a top general said today.</w:t>
      </w:r>
    </w:p>
    <w:p w14:paraId="6CE8B3EE" w14:textId="77777777" w:rsidR="00624DEE" w:rsidRPr="00901DF4" w:rsidRDefault="00624DEE" w:rsidP="00624DEE">
      <w:pPr>
        <w:rPr>
          <w:szCs w:val="16"/>
        </w:rPr>
      </w:pPr>
      <w:r w:rsidRPr="00901DF4">
        <w:rPr>
          <w:szCs w:val="16"/>
        </w:rPr>
        <w:t xml:space="preserve">Air Force Gen. John </w:t>
      </w:r>
      <w:proofErr w:type="spellStart"/>
      <w:r w:rsidRPr="00901DF4">
        <w:rPr>
          <w:szCs w:val="16"/>
        </w:rPr>
        <w:t>Hyten</w:t>
      </w:r>
      <w:proofErr w:type="spellEnd"/>
      <w:r w:rsidRPr="00901DF4">
        <w:rPr>
          <w:szCs w:val="16"/>
        </w:rPr>
        <w:t>, commander of the U.S. Strategic Command, spoke Jan. 24 at Stanford’s Center for International Security and Cooperation. His talk was titled, “U.S. Strategic Command Perspectives on Deterrence and Assurance.”</w:t>
      </w:r>
    </w:p>
    <w:p w14:paraId="364B926B" w14:textId="77777777" w:rsidR="00624DEE" w:rsidRPr="00901DF4" w:rsidRDefault="00624DEE" w:rsidP="00624DEE">
      <w:proofErr w:type="spellStart"/>
      <w:r w:rsidRPr="00901DF4">
        <w:t>Hyten</w:t>
      </w:r>
      <w:proofErr w:type="spellEnd"/>
      <w:r w:rsidRPr="00901DF4">
        <w:t xml:space="preserve"> said, “</w:t>
      </w:r>
      <w:r w:rsidRPr="00901DF4">
        <w:rPr>
          <w:rStyle w:val="StyleUnderline"/>
          <w:highlight w:val="green"/>
        </w:rPr>
        <w:t>Space is fundamental to</w:t>
      </w:r>
      <w:r w:rsidRPr="00901DF4">
        <w:rPr>
          <w:rStyle w:val="Emphasis"/>
          <w:highlight w:val="green"/>
        </w:rPr>
        <w:t xml:space="preserve"> every single military operation</w:t>
      </w:r>
      <w:r w:rsidRPr="00901DF4">
        <w:t xml:space="preserve"> that occurs </w:t>
      </w:r>
      <w:r w:rsidRPr="00901DF4">
        <w:rPr>
          <w:rStyle w:val="Emphasis"/>
        </w:rPr>
        <w:t>on the planet</w:t>
      </w:r>
      <w:r w:rsidRPr="00901DF4">
        <w:rPr>
          <w:rStyle w:val="StyleUnderline"/>
        </w:rPr>
        <w:t xml:space="preserve"> today</w:t>
      </w:r>
      <w:r w:rsidRPr="00901DF4">
        <w:t xml:space="preserve">.” He added that “there is no such thing as a </w:t>
      </w:r>
      <w:r w:rsidRPr="00901DF4">
        <w:rPr>
          <w:rStyle w:val="StyleUnderline"/>
          <w:highlight w:val="green"/>
        </w:rPr>
        <w:t>war in space</w:t>
      </w:r>
      <w:r w:rsidRPr="00901DF4">
        <w:t xml:space="preserve">,” because it </w:t>
      </w:r>
      <w:r w:rsidRPr="00901DF4">
        <w:rPr>
          <w:rStyle w:val="StyleUnderline"/>
          <w:highlight w:val="green"/>
        </w:rPr>
        <w:t xml:space="preserve">would affect </w:t>
      </w:r>
      <w:r w:rsidRPr="00901DF4">
        <w:rPr>
          <w:rStyle w:val="Emphasis"/>
          <w:highlight w:val="green"/>
        </w:rPr>
        <w:t>all</w:t>
      </w:r>
      <w:r w:rsidRPr="00901DF4">
        <w:rPr>
          <w:rStyle w:val="Emphasis"/>
        </w:rPr>
        <w:t xml:space="preserve"> realms of </w:t>
      </w:r>
      <w:r w:rsidRPr="00901DF4">
        <w:rPr>
          <w:rStyle w:val="Emphasis"/>
          <w:highlight w:val="green"/>
        </w:rPr>
        <w:t>human existence</w:t>
      </w:r>
      <w:r w:rsidRPr="00901DF4">
        <w:rPr>
          <w:rStyle w:val="StyleUnderline"/>
        </w:rPr>
        <w:t>, due to</w:t>
      </w:r>
      <w:r w:rsidRPr="00901DF4">
        <w:t xml:space="preserve"> the </w:t>
      </w:r>
      <w:r w:rsidRPr="00901DF4">
        <w:rPr>
          <w:rStyle w:val="StyleUnderline"/>
        </w:rPr>
        <w:t xml:space="preserve">satellite systems. </w:t>
      </w:r>
      <w:proofErr w:type="spellStart"/>
      <w:r w:rsidRPr="00901DF4">
        <w:rPr>
          <w:rStyle w:val="StyleUnderline"/>
        </w:rPr>
        <w:t>Hyten</w:t>
      </w:r>
      <w:proofErr w:type="spellEnd"/>
      <w:r w:rsidRPr="00901DF4">
        <w:rPr>
          <w:rStyle w:val="StyleUnderline"/>
        </w:rPr>
        <w:t xml:space="preserve"> advocates </w:t>
      </w:r>
      <w:r w:rsidRPr="00901DF4">
        <w:rPr>
          <w:rStyle w:val="Emphasis"/>
        </w:rPr>
        <w:t>“strategic deterrence”</w:t>
      </w:r>
      <w:r w:rsidRPr="00901DF4">
        <w:t xml:space="preserve"> and “norms of behavior” across space as well as land, water and cyberspace.</w:t>
      </w:r>
    </w:p>
    <w:p w14:paraId="0C3CEE83" w14:textId="77777777" w:rsidR="00624DEE" w:rsidRPr="00901DF4" w:rsidRDefault="00624DEE" w:rsidP="00624DEE">
      <w:r w:rsidRPr="00901DF4">
        <w:rPr>
          <w:rStyle w:val="StyleUnderline"/>
        </w:rPr>
        <w:t>Otherwise, rivals like China and Russia will</w:t>
      </w:r>
      <w:r w:rsidRPr="00901DF4">
        <w:t xml:space="preserve"> only </w:t>
      </w:r>
      <w:r w:rsidRPr="00901DF4">
        <w:rPr>
          <w:rStyle w:val="StyleUnderline"/>
        </w:rPr>
        <w:t>threaten U.S. interests in space and create havoc for humanity below</w:t>
      </w:r>
      <w:r w:rsidRPr="00901DF4">
        <w:t>, he said.</w:t>
      </w:r>
    </w:p>
    <w:p w14:paraId="1896D0B0" w14:textId="77777777" w:rsidR="00624DEE" w:rsidRPr="00901DF4" w:rsidRDefault="00624DEE" w:rsidP="00624DEE">
      <w:pPr>
        <w:rPr>
          <w:szCs w:val="16"/>
        </w:rPr>
      </w:pPr>
      <w:proofErr w:type="spellStart"/>
      <w:r w:rsidRPr="00901DF4">
        <w:rPr>
          <w:szCs w:val="16"/>
        </w:rPr>
        <w:t>Hyten</w:t>
      </w:r>
      <w:proofErr w:type="spellEnd"/>
      <w:r w:rsidRPr="00901DF4">
        <w:rPr>
          <w:szCs w:val="16"/>
        </w:rPr>
        <w:t xml:space="preserve"> also addressed other topics, including recent proposals by some to upgrade the country’s missile defense systems.</w:t>
      </w:r>
    </w:p>
    <w:p w14:paraId="6CD0B325" w14:textId="77777777" w:rsidR="00624DEE" w:rsidRPr="00901DF4" w:rsidRDefault="00624DEE" w:rsidP="00624DEE">
      <w:r w:rsidRPr="00901DF4">
        <w:t xml:space="preserve">“You just don’t snap your fingers and build a state of the art anything overnight,” </w:t>
      </w:r>
      <w:proofErr w:type="spellStart"/>
      <w:r w:rsidRPr="00901DF4">
        <w:t>Hyten</w:t>
      </w:r>
      <w:proofErr w:type="spellEnd"/>
      <w:r w:rsidRPr="00901DF4">
        <w:t xml:space="preserve"> said, adding that he has not yet spoken to Trump administration officials about the issue. “</w:t>
      </w:r>
      <w:r w:rsidRPr="00901DF4">
        <w:rPr>
          <w:rStyle w:val="StyleUnderline"/>
        </w:rPr>
        <w:t>We need a powerful military</w:t>
      </w:r>
      <w:r w:rsidRPr="00901DF4">
        <w:t>,” but a severe budget crunch makes “reasonable solutions” more likely than expensive and unrealistic ones.</w:t>
      </w:r>
    </w:p>
    <w:p w14:paraId="1D759006" w14:textId="77777777" w:rsidR="00624DEE" w:rsidRPr="00901DF4" w:rsidRDefault="00624DEE" w:rsidP="00624DEE">
      <w:pPr>
        <w:rPr>
          <w:szCs w:val="16"/>
        </w:rPr>
      </w:pPr>
      <w:r w:rsidRPr="00901DF4">
        <w:rPr>
          <w:szCs w:val="16"/>
        </w:rPr>
        <w:t xml:space="preserve">On the upgrade front, </w:t>
      </w:r>
      <w:proofErr w:type="spellStart"/>
      <w:r w:rsidRPr="00901DF4">
        <w:rPr>
          <w:szCs w:val="16"/>
        </w:rPr>
        <w:t>Hyten</w:t>
      </w:r>
      <w:proofErr w:type="spellEnd"/>
      <w:r w:rsidRPr="00901DF4">
        <w:rPr>
          <w:szCs w:val="16"/>
        </w:rPr>
        <w:t xml:space="preserve"> said he favors a long-range strike missile system to replace existing cruise missiles; a better air-to-air missile for the Air Force; and an improved missile defense ground base interceptor.</w:t>
      </w:r>
    </w:p>
    <w:p w14:paraId="4222FA24" w14:textId="77777777" w:rsidR="00624DEE" w:rsidRPr="00901DF4" w:rsidRDefault="00624DEE" w:rsidP="00624DEE">
      <w:pPr>
        <w:rPr>
          <w:szCs w:val="16"/>
        </w:rPr>
      </w:pPr>
      <w:r w:rsidRPr="00901DF4">
        <w:rPr>
          <w:szCs w:val="16"/>
        </w:rPr>
        <w:t>‘Critically dependent’</w:t>
      </w:r>
    </w:p>
    <w:p w14:paraId="52E30740" w14:textId="77777777" w:rsidR="00624DEE" w:rsidRPr="00901DF4" w:rsidRDefault="00624DEE" w:rsidP="00624DEE">
      <w:pPr>
        <w:rPr>
          <w:szCs w:val="16"/>
        </w:rPr>
      </w:pPr>
      <w:r w:rsidRPr="00901DF4">
        <w:rPr>
          <w:szCs w:val="16"/>
        </w:rPr>
        <w:t xml:space="preserve">From satellites to global-positioning systems (GPS), space has transformed human life – and the military – in the 21st century, </w:t>
      </w:r>
      <w:proofErr w:type="spellStart"/>
      <w:r w:rsidRPr="00901DF4">
        <w:rPr>
          <w:szCs w:val="16"/>
        </w:rPr>
        <w:t>Hyten</w:t>
      </w:r>
      <w:proofErr w:type="spellEnd"/>
      <w:r w:rsidRPr="00901DF4">
        <w:rPr>
          <w:szCs w:val="16"/>
        </w:rPr>
        <w:t xml:space="preserve"> said.</w:t>
      </w:r>
    </w:p>
    <w:p w14:paraId="6A9A09B9" w14:textId="77777777" w:rsidR="00624DEE" w:rsidRPr="00901DF4" w:rsidRDefault="00624DEE" w:rsidP="00624DEE">
      <w:pPr>
        <w:rPr>
          <w:szCs w:val="16"/>
        </w:rPr>
      </w:pPr>
      <w:r w:rsidRPr="00901DF4">
        <w:rPr>
          <w:szCs w:val="16"/>
        </w:rPr>
        <w:t xml:space="preserve">As the commander of the U.S. Strategic Command, </w:t>
      </w:r>
      <w:proofErr w:type="spellStart"/>
      <w:r w:rsidRPr="00901DF4">
        <w:rPr>
          <w:szCs w:val="16"/>
        </w:rPr>
        <w:t>Hyten</w:t>
      </w:r>
      <w:proofErr w:type="spellEnd"/>
      <w:r w:rsidRPr="00901DF4">
        <w:rPr>
          <w:szCs w:val="16"/>
        </w:rPr>
        <w:t xml:space="preserve"> oversees the global command and control of U.S. strategic forces, providing options for the president and secretary of defense. In particular, this command is charged with space operations (such as military satellites), information operations (such as information warfare), missile defense, global command and control, intelligence, surveillance, and reconnaissance, global strike and strategic deterrence (the U.S. nuclear arsenal), and combating weapons of mass destruction.</w:t>
      </w:r>
    </w:p>
    <w:p w14:paraId="3273F87E" w14:textId="77777777" w:rsidR="00624DEE" w:rsidRPr="00901DF4" w:rsidRDefault="00624DEE" w:rsidP="00624DEE">
      <w:proofErr w:type="spellStart"/>
      <w:r w:rsidRPr="00901DF4">
        <w:t>Hyten</w:t>
      </w:r>
      <w:proofErr w:type="spellEnd"/>
      <w:r w:rsidRPr="00901DF4">
        <w:t xml:space="preserve"> explained that </w:t>
      </w:r>
      <w:r w:rsidRPr="00901DF4">
        <w:rPr>
          <w:rStyle w:val="StyleUnderline"/>
        </w:rPr>
        <w:t>every drone, fighter jet, bomber, ship and soldier is “critically dependent” on space to conduct their</w:t>
      </w:r>
      <w:r w:rsidRPr="00901DF4">
        <w:t xml:space="preserve"> own </w:t>
      </w:r>
      <w:r w:rsidRPr="00901DF4">
        <w:rPr>
          <w:rStyle w:val="StyleUnderline"/>
        </w:rPr>
        <w:t>operations. All cell phones use space, and</w:t>
      </w:r>
      <w:r w:rsidRPr="00901DF4">
        <w:t xml:space="preserve"> the </w:t>
      </w:r>
      <w:r w:rsidRPr="00901DF4">
        <w:rPr>
          <w:rStyle w:val="StyleUnderline"/>
        </w:rPr>
        <w:t>GPS command systems</w:t>
      </w:r>
      <w:r w:rsidRPr="00901DF4">
        <w:t xml:space="preserve"> overall are managed at Strategic Command, he said.</w:t>
      </w:r>
    </w:p>
    <w:p w14:paraId="2610BE09" w14:textId="77777777" w:rsidR="00624DEE" w:rsidRPr="00901DF4" w:rsidRDefault="00624DEE" w:rsidP="00624DEE">
      <w:pPr>
        <w:rPr>
          <w:szCs w:val="16"/>
        </w:rPr>
      </w:pPr>
      <w:r w:rsidRPr="00901DF4">
        <w:rPr>
          <w:szCs w:val="16"/>
        </w:rPr>
        <w:t>“No soldier has to worry about what’s over the next hill,” he said, describing GPS capabilities, which have fundamentally transformed humanity’s way of life.</w:t>
      </w:r>
    </w:p>
    <w:p w14:paraId="6B5724F3" w14:textId="77777777" w:rsidR="00624DEE" w:rsidRPr="00901DF4" w:rsidRDefault="00624DEE" w:rsidP="00624DEE">
      <w:pPr>
        <w:rPr>
          <w:szCs w:val="16"/>
        </w:rPr>
      </w:pPr>
      <w:r w:rsidRPr="00901DF4">
        <w:rPr>
          <w:szCs w:val="16"/>
        </w:rPr>
        <w:t>Space needs to be available for exploration, he said.</w:t>
      </w:r>
    </w:p>
    <w:p w14:paraId="09317BA3" w14:textId="77777777" w:rsidR="00624DEE" w:rsidRPr="00901DF4" w:rsidRDefault="00624DEE" w:rsidP="00624DEE">
      <w:pPr>
        <w:rPr>
          <w:szCs w:val="16"/>
        </w:rPr>
      </w:pPr>
      <w:r w:rsidRPr="00901DF4">
        <w:rPr>
          <w:szCs w:val="16"/>
        </w:rPr>
        <w:t>“I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w:t>
      </w:r>
    </w:p>
    <w:p w14:paraId="4A60CB58" w14:textId="77777777" w:rsidR="00624DEE" w:rsidRPr="00901DF4" w:rsidRDefault="00624DEE" w:rsidP="00624DEE">
      <w:pPr>
        <w:rPr>
          <w:szCs w:val="16"/>
        </w:rPr>
      </w:pPr>
      <w:r w:rsidRPr="00901DF4">
        <w:rPr>
          <w:szCs w:val="16"/>
        </w:rPr>
        <w:t xml:space="preserve">“We track every object in space” now, </w:t>
      </w:r>
      <w:proofErr w:type="spellStart"/>
      <w:r w:rsidRPr="00901DF4">
        <w:rPr>
          <w:szCs w:val="16"/>
        </w:rPr>
        <w:t>Hyten</w:t>
      </w:r>
      <w:proofErr w:type="spellEnd"/>
      <w:r w:rsidRPr="00901DF4">
        <w:rPr>
          <w:szCs w:val="16"/>
        </w:rPr>
        <w:t xml:space="preserve"> said, urging “international norms of behavior in space.”</w:t>
      </w:r>
    </w:p>
    <w:p w14:paraId="7E65D278" w14:textId="77777777" w:rsidR="00624DEE" w:rsidRPr="00901DF4" w:rsidRDefault="00624DEE" w:rsidP="00624DEE">
      <w:r w:rsidRPr="00901DF4">
        <w:t xml:space="preserve">He added, “We have to deter bad behavior on space. </w:t>
      </w:r>
      <w:r w:rsidRPr="00901DF4">
        <w:rPr>
          <w:rStyle w:val="StyleUnderline"/>
          <w:highlight w:val="green"/>
        </w:rPr>
        <w:t xml:space="preserve">We have to </w:t>
      </w:r>
      <w:r w:rsidRPr="00901DF4">
        <w:rPr>
          <w:rStyle w:val="Emphasis"/>
          <w:highlight w:val="green"/>
        </w:rPr>
        <w:t>deter war in space</w:t>
      </w:r>
      <w:r w:rsidRPr="00901DF4">
        <w:rPr>
          <w:rStyle w:val="Emphasis"/>
        </w:rPr>
        <w:t>.</w:t>
      </w:r>
      <w:r w:rsidRPr="00901DF4">
        <w:t xml:space="preserve"> It’s bad for everybody. We could trash that forever.”</w:t>
      </w:r>
    </w:p>
    <w:p w14:paraId="23484E31" w14:textId="77777777" w:rsidR="00624DEE" w:rsidRPr="00901DF4" w:rsidRDefault="00624DEE" w:rsidP="00624DEE">
      <w:r w:rsidRPr="00901DF4">
        <w:t xml:space="preserve">But now </w:t>
      </w:r>
      <w:r w:rsidRPr="00901DF4">
        <w:rPr>
          <w:rStyle w:val="StyleUnderline"/>
          <w:highlight w:val="green"/>
        </w:rPr>
        <w:t>rivals</w:t>
      </w:r>
      <w:r w:rsidRPr="00901DF4">
        <w:rPr>
          <w:rStyle w:val="StyleUnderline"/>
        </w:rPr>
        <w:t xml:space="preserve"> like China and Russia </w:t>
      </w:r>
      <w:r w:rsidRPr="00901DF4">
        <w:rPr>
          <w:rStyle w:val="StyleUnderline"/>
          <w:highlight w:val="green"/>
        </w:rPr>
        <w:t>are building weapons</w:t>
      </w:r>
      <w:r w:rsidRPr="00901DF4">
        <w:rPr>
          <w:rStyle w:val="StyleUnderline"/>
        </w:rPr>
        <w:t xml:space="preserve"> to deploy in</w:t>
      </w:r>
      <w:r w:rsidRPr="00901DF4">
        <w:t xml:space="preserve"> the lower levels of </w:t>
      </w:r>
      <w:r w:rsidRPr="00901DF4">
        <w:rPr>
          <w:rStyle w:val="StyleUnderline"/>
        </w:rPr>
        <w:t>space</w:t>
      </w:r>
      <w:r w:rsidRPr="00901DF4">
        <w:t>. “How do we prevent this? It’s bigger than a space problem,” he said.</w:t>
      </w:r>
    </w:p>
    <w:p w14:paraId="27EC6660" w14:textId="77777777" w:rsidR="00624DEE" w:rsidRPr="00901DF4" w:rsidRDefault="00624DEE" w:rsidP="00624DEE">
      <w:r w:rsidRPr="00901DF4">
        <w:rPr>
          <w:rStyle w:val="StyleUnderline"/>
          <w:highlight w:val="green"/>
        </w:rPr>
        <w:t>Deterring conflict in the</w:t>
      </w:r>
      <w:r w:rsidRPr="00901DF4">
        <w:t xml:space="preserve"> cyber, </w:t>
      </w:r>
      <w:r w:rsidRPr="00901DF4">
        <w:rPr>
          <w:rStyle w:val="Emphasis"/>
          <w:highlight w:val="green"/>
        </w:rPr>
        <w:t>nuclear</w:t>
      </w:r>
      <w:r w:rsidRPr="00901DF4">
        <w:rPr>
          <w:rStyle w:val="StyleUnderline"/>
          <w:highlight w:val="green"/>
        </w:rPr>
        <w:t xml:space="preserve"> and </w:t>
      </w:r>
      <w:r w:rsidRPr="00901DF4">
        <w:rPr>
          <w:rStyle w:val="Emphasis"/>
          <w:highlight w:val="green"/>
        </w:rPr>
        <w:t>space</w:t>
      </w:r>
      <w:r w:rsidRPr="00901DF4">
        <w:rPr>
          <w:rStyle w:val="StyleUnderline"/>
          <w:highlight w:val="green"/>
        </w:rPr>
        <w:t xml:space="preserve"> </w:t>
      </w:r>
      <w:r w:rsidRPr="00901DF4">
        <w:rPr>
          <w:rStyle w:val="Emphasis"/>
          <w:highlight w:val="green"/>
        </w:rPr>
        <w:t>realms</w:t>
      </w:r>
      <w:r w:rsidRPr="00901DF4">
        <w:rPr>
          <w:rStyle w:val="StyleUnderline"/>
          <w:highlight w:val="green"/>
        </w:rPr>
        <w:t xml:space="preserve"> is the</w:t>
      </w:r>
      <w:r w:rsidRPr="00901DF4">
        <w:rPr>
          <w:rStyle w:val="StyleUnderline"/>
        </w:rPr>
        <w:t xml:space="preserve"> </w:t>
      </w:r>
      <w:r w:rsidRPr="00901DF4">
        <w:rPr>
          <w:rStyle w:val="Emphasis"/>
        </w:rPr>
        <w:t xml:space="preserve">strategic deterrence </w:t>
      </w:r>
      <w:r w:rsidRPr="00901DF4">
        <w:rPr>
          <w:rStyle w:val="Emphasis"/>
          <w:highlight w:val="green"/>
        </w:rPr>
        <w:t xml:space="preserve">goal </w:t>
      </w:r>
      <w:r w:rsidRPr="00901DF4">
        <w:rPr>
          <w:rStyle w:val="StyleUnderline"/>
          <w:highlight w:val="green"/>
        </w:rPr>
        <w:t>of the 21st century</w:t>
      </w:r>
      <w:r w:rsidRPr="00901DF4">
        <w:t xml:space="preserve">, </w:t>
      </w:r>
      <w:proofErr w:type="spellStart"/>
      <w:r w:rsidRPr="00901DF4">
        <w:t>Hyten</w:t>
      </w:r>
      <w:proofErr w:type="spellEnd"/>
      <w:r w:rsidRPr="00901DF4">
        <w:t xml:space="preserve"> said.</w:t>
      </w:r>
    </w:p>
    <w:p w14:paraId="332029AC" w14:textId="77777777" w:rsidR="00624DEE" w:rsidRPr="00901DF4" w:rsidRDefault="00624DEE" w:rsidP="00624DEE">
      <w:pPr>
        <w:rPr>
          <w:szCs w:val="16"/>
        </w:rPr>
      </w:pPr>
      <w:r w:rsidRPr="00901DF4">
        <w:rPr>
          <w:szCs w:val="16"/>
        </w:rPr>
        <w:t>“The best way to prevent war is to be prepared for war,” he said.</w:t>
      </w:r>
    </w:p>
    <w:p w14:paraId="73EB792F" w14:textId="77777777" w:rsidR="00624DEE" w:rsidRPr="00901DF4" w:rsidRDefault="00624DEE" w:rsidP="00624DEE">
      <w:pPr>
        <w:rPr>
          <w:rStyle w:val="StyleUnderline"/>
        </w:rPr>
      </w:pPr>
      <w:proofErr w:type="spellStart"/>
      <w:r w:rsidRPr="00901DF4">
        <w:rPr>
          <w:szCs w:val="16"/>
        </w:rPr>
        <w:t>Hyten</w:t>
      </w:r>
      <w:proofErr w:type="spellEnd"/>
      <w:r w:rsidRPr="00901DF4">
        <w:rPr>
          <w:szCs w:val="16"/>
        </w:rPr>
        <w:t xml:space="preserve"> believes </w:t>
      </w:r>
      <w:r w:rsidRPr="00901DF4">
        <w:rPr>
          <w:rStyle w:val="StyleUnderline"/>
        </w:rPr>
        <w:t>the U.S. needs a</w:t>
      </w:r>
      <w:r w:rsidRPr="00901DF4">
        <w:rPr>
          <w:szCs w:val="16"/>
        </w:rPr>
        <w:t xml:space="preserve"> fundamentally </w:t>
      </w:r>
      <w:r w:rsidRPr="00901DF4">
        <w:rPr>
          <w:rStyle w:val="StyleUnderline"/>
        </w:rPr>
        <w:t>different debate about deterrence. And it all starts with nuclear weapons.</w:t>
      </w:r>
    </w:p>
    <w:p w14:paraId="2B94E7C7" w14:textId="77777777" w:rsidR="00624DEE" w:rsidRPr="00901DF4" w:rsidRDefault="00624DEE" w:rsidP="00624DEE">
      <w:pPr>
        <w:rPr>
          <w:szCs w:val="16"/>
        </w:rPr>
      </w:pPr>
      <w:r w:rsidRPr="00901DF4">
        <w:rPr>
          <w:szCs w:val="16"/>
        </w:rPr>
        <w:t xml:space="preserve">“In my deepest heart, I wish I didn’t have to worry about nuclear weapons,” he said. </w:t>
      </w:r>
      <w:proofErr w:type="spellStart"/>
      <w:r w:rsidRPr="00901DF4">
        <w:rPr>
          <w:szCs w:val="16"/>
        </w:rPr>
        <w:t>Hyten</w:t>
      </w:r>
      <w:proofErr w:type="spellEnd"/>
      <w:r w:rsidRPr="00901DF4">
        <w:rPr>
          <w:szCs w:val="16"/>
        </w:rPr>
        <w:t xml:space="preserve"> described his job as “pretty sobering, it’s not easy.”</w:t>
      </w:r>
    </w:p>
    <w:p w14:paraId="0A8C7FC2" w14:textId="77777777" w:rsidR="00624DEE" w:rsidRPr="00901DF4" w:rsidRDefault="00624DEE" w:rsidP="00624DEE">
      <w:pPr>
        <w:rPr>
          <w:szCs w:val="16"/>
        </w:rPr>
      </w:pPr>
      <w:r w:rsidRPr="00901DF4">
        <w:rPr>
          <w:szCs w:val="16"/>
        </w:rPr>
        <w:t>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w:t>
      </w:r>
    </w:p>
    <w:p w14:paraId="4B0DED5F" w14:textId="77777777" w:rsidR="00624DEE" w:rsidRPr="00901DF4" w:rsidRDefault="00624DEE" w:rsidP="00624DEE">
      <w:pPr>
        <w:rPr>
          <w:szCs w:val="16"/>
        </w:rPr>
      </w:pPr>
      <w:r w:rsidRPr="00901DF4">
        <w:rPr>
          <w:szCs w:val="16"/>
        </w:rPr>
        <w:t xml:space="preserve">In a world without nuclear weapons, a rise in conventional warfare would produce great numbers of mass casualties, </w:t>
      </w:r>
      <w:proofErr w:type="spellStart"/>
      <w:r w:rsidRPr="00901DF4">
        <w:rPr>
          <w:szCs w:val="16"/>
        </w:rPr>
        <w:t>Hyten</w:t>
      </w:r>
      <w:proofErr w:type="spellEnd"/>
      <w:r w:rsidRPr="00901DF4">
        <w:rPr>
          <w:szCs w:val="16"/>
        </w:rPr>
        <w:t xml:space="preserve"> said. About war, he said, “Once you see it up close, no human will ever want to experience it.”</w:t>
      </w:r>
    </w:p>
    <w:p w14:paraId="705842AE" w14:textId="77777777" w:rsidR="00624DEE" w:rsidRPr="00901DF4" w:rsidRDefault="00624DEE" w:rsidP="00624DEE">
      <w:pPr>
        <w:rPr>
          <w:rStyle w:val="Emphasis"/>
        </w:rPr>
      </w:pPr>
      <w:r w:rsidRPr="00901DF4">
        <w:t xml:space="preserve">Though America has “crazy enemies” right now, in many ways the world is </w:t>
      </w:r>
      <w:proofErr w:type="gramStart"/>
      <w:r w:rsidRPr="00901DF4">
        <w:t>more safe</w:t>
      </w:r>
      <w:proofErr w:type="gramEnd"/>
      <w:r w:rsidRPr="00901DF4">
        <w:t xml:space="preserve"> than during WWII, </w:t>
      </w:r>
      <w:proofErr w:type="spellStart"/>
      <w:r w:rsidRPr="00901DF4">
        <w:t>Hyten</w:t>
      </w:r>
      <w:proofErr w:type="spellEnd"/>
      <w:r w:rsidRPr="00901DF4">
        <w:t xml:space="preserve"> said. The irony is that nuclear weapons deterrence has kept us from </w:t>
      </w:r>
      <w:proofErr w:type="spellStart"/>
      <w:r w:rsidRPr="00901DF4">
        <w:t>thetype</w:t>
      </w:r>
      <w:proofErr w:type="spellEnd"/>
      <w:r w:rsidRPr="00901DF4">
        <w:t xml:space="preserve"> of mass killings known in events like WWII. But t</w:t>
      </w:r>
      <w:r w:rsidRPr="00901DF4">
        <w:rPr>
          <w:rStyle w:val="StyleUnderline"/>
        </w:rPr>
        <w:t xml:space="preserve">he U.S. must know how to </w:t>
      </w:r>
      <w:r w:rsidRPr="00901DF4">
        <w:rPr>
          <w:rStyle w:val="Emphasis"/>
        </w:rPr>
        <w:t>use</w:t>
      </w:r>
      <w:r w:rsidRPr="00901DF4">
        <w:t xml:space="preserve"> its</w:t>
      </w:r>
      <w:r w:rsidRPr="00901DF4">
        <w:rPr>
          <w:rStyle w:val="Emphasis"/>
        </w:rPr>
        <w:t xml:space="preserve"> nuclear deterrence effectively.</w:t>
      </w:r>
    </w:p>
    <w:p w14:paraId="4D1A2B5C" w14:textId="05030001" w:rsidR="003C2AAC" w:rsidRPr="003C2AAC" w:rsidRDefault="00624DEE" w:rsidP="00624DEE">
      <w:r w:rsidRPr="00901DF4">
        <w:t xml:space="preserve">Looking ahead, </w:t>
      </w:r>
      <w:proofErr w:type="spellStart"/>
      <w:r w:rsidRPr="00901DF4">
        <w:t>Hyten</w:t>
      </w:r>
      <w:proofErr w:type="spellEnd"/>
      <w:r w:rsidRPr="00901DF4">
        <w:t xml:space="preserve"> said </w:t>
      </w:r>
      <w:r w:rsidRPr="00901DF4">
        <w:rPr>
          <w:rStyle w:val="StyleUnderline"/>
        </w:rPr>
        <w:t>the U.S. needs to</w:t>
      </w:r>
      <w:r w:rsidRPr="00901DF4">
        <w:t xml:space="preserve"> change and </w:t>
      </w:r>
      <w:r w:rsidRPr="00901DF4">
        <w:rPr>
          <w:rStyle w:val="StyleUnderline"/>
        </w:rPr>
        <w:t xml:space="preserve">think about space as a potential war environment. </w:t>
      </w:r>
      <w:r w:rsidRPr="00901DF4">
        <w:rPr>
          <w:rStyle w:val="StyleUnderline"/>
          <w:highlight w:val="green"/>
        </w:rPr>
        <w:t>An attack in space migh</w:t>
      </w:r>
      <w:r w:rsidRPr="00901DF4">
        <w:rPr>
          <w:rStyle w:val="StyleUnderline"/>
        </w:rPr>
        <w:t xml:space="preserve">t not </w:t>
      </w:r>
      <w:r w:rsidRPr="00901DF4">
        <w:rPr>
          <w:rStyle w:val="StyleUnderline"/>
          <w:highlight w:val="green"/>
        </w:rPr>
        <w:t>mean a response</w:t>
      </w:r>
      <w:r w:rsidRPr="00901DF4">
        <w:rPr>
          <w:rStyle w:val="StyleUnderline"/>
        </w:rPr>
        <w:t xml:space="preserve"> in space, but </w:t>
      </w:r>
      <w:r w:rsidRPr="00901DF4">
        <w:rPr>
          <w:rStyle w:val="StyleUnderline"/>
          <w:highlight w:val="green"/>
        </w:rPr>
        <w:t>on</w:t>
      </w:r>
      <w:r w:rsidRPr="00901DF4">
        <w:rPr>
          <w:rStyle w:val="StyleUnderline"/>
        </w:rPr>
        <w:t xml:space="preserve"> the </w:t>
      </w:r>
      <w:r w:rsidRPr="00901DF4">
        <w:rPr>
          <w:rStyle w:val="StyleUnderline"/>
          <w:highlight w:val="green"/>
        </w:rPr>
        <w:t>Earth</w:t>
      </w:r>
      <w:r w:rsidRPr="00901DF4">
        <w:rPr>
          <w:rStyle w:val="StyleUnderline"/>
        </w:rPr>
        <w:t>.</w:t>
      </w:r>
    </w:p>
    <w:p w14:paraId="6AAA6411" w14:textId="03A2CBC9" w:rsidR="00624DEE" w:rsidRDefault="00E92314" w:rsidP="001841FC">
      <w:pPr>
        <w:pStyle w:val="Heading3"/>
      </w:pPr>
      <w:r>
        <w:t>6</w:t>
      </w:r>
    </w:p>
    <w:p w14:paraId="29C5AFF4" w14:textId="77777777" w:rsidR="00624DEE" w:rsidRDefault="00624DEE" w:rsidP="00624DEE">
      <w:pPr>
        <w:pStyle w:val="Heading4"/>
      </w:pPr>
      <w:r>
        <w:t>States ought to call a global constitutional convention and establish a constitution reflecting intergenerational concern with</w:t>
      </w:r>
      <w:r w:rsidRPr="00216233">
        <w:t xml:space="preserve"> exclusive authority to </w:t>
      </w:r>
      <w:r>
        <w:t xml:space="preserve">[plan] </w:t>
      </w:r>
      <w:r w:rsidRPr="00216233">
        <w:t xml:space="preserve">and bind </w:t>
      </w:r>
      <w:r>
        <w:t>participating bodies</w:t>
      </w:r>
      <w:r w:rsidRPr="00216233">
        <w:t xml:space="preserve"> to its result.</w:t>
      </w:r>
    </w:p>
    <w:p w14:paraId="1FFBDF23" w14:textId="77777777" w:rsidR="00624DEE" w:rsidRDefault="00624DEE" w:rsidP="00624DEE">
      <w:pPr>
        <w:pStyle w:val="Heading4"/>
      </w:pPr>
      <w:r>
        <w:t xml:space="preserve">The CP applies </w:t>
      </w:r>
      <w:r>
        <w:rPr>
          <w:u w:val="single"/>
        </w:rPr>
        <w:t>intergenerational equity</w:t>
      </w:r>
      <w:r>
        <w:t xml:space="preserve"> to </w:t>
      </w:r>
      <w:r>
        <w:rPr>
          <w:u w:val="single"/>
        </w:rPr>
        <w:t>future generations</w:t>
      </w:r>
      <w:r>
        <w:t xml:space="preserve"> – that’s </w:t>
      </w:r>
      <w:r>
        <w:rPr>
          <w:u w:val="single"/>
        </w:rPr>
        <w:t>better</w:t>
      </w:r>
      <w:r>
        <w:t xml:space="preserve"> than trying to </w:t>
      </w:r>
      <w:r>
        <w:rPr>
          <w:u w:val="single"/>
        </w:rPr>
        <w:t>decide now</w:t>
      </w:r>
      <w:r>
        <w:t xml:space="preserve"> whether the plan is beneficial across </w:t>
      </w:r>
      <w:r>
        <w:rPr>
          <w:u w:val="single"/>
        </w:rPr>
        <w:t>deep time</w:t>
      </w:r>
      <w:r>
        <w:t xml:space="preserve"> – </w:t>
      </w:r>
      <w:r>
        <w:rPr>
          <w:u w:val="single"/>
        </w:rPr>
        <w:t>every country</w:t>
      </w:r>
      <w:r>
        <w:t xml:space="preserve"> would say yes.</w:t>
      </w:r>
    </w:p>
    <w:p w14:paraId="1CABFDBC" w14:textId="77777777" w:rsidR="00624DEE" w:rsidRPr="00D36E9A" w:rsidRDefault="00624DEE" w:rsidP="00624DEE">
      <w:r w:rsidRPr="00A030AB">
        <w:rPr>
          <w:rStyle w:val="Style13ptBold"/>
        </w:rPr>
        <w:t>Tan 2k</w:t>
      </w:r>
      <w:r w:rsidRPr="00D36E9A">
        <w:t xml:space="preserve"> [David Tan, LL.M., Harvard Law School; LL.B. (Hons), B.Com., University of Melbourne. Former Tutor in Law, Trinity College, University of Melbourne</w:t>
      </w:r>
      <w:r>
        <w:t>,</w:t>
      </w:r>
      <w:r w:rsidRPr="00D36E9A">
        <w:t xml:space="preserve"> </w:t>
      </w:r>
      <w:r>
        <w:t>“</w:t>
      </w:r>
      <w:r w:rsidRPr="00D36E9A">
        <w:t>Towards a New Regime for the Protection of Outer Space as the "Province of All Mankind"</w:t>
      </w:r>
      <w:r>
        <w:t>,”</w:t>
      </w:r>
      <w:r w:rsidRPr="00D36E9A">
        <w:t xml:space="preserve"> 2000</w:t>
      </w:r>
      <w:r>
        <w:t>,</w:t>
      </w:r>
      <w:r w:rsidRPr="00D36E9A">
        <w:t xml:space="preserve"> </w:t>
      </w:r>
      <w:r w:rsidRPr="00AB633F">
        <w:rPr>
          <w:i/>
          <w:iCs/>
        </w:rPr>
        <w:t>The Yale Journal of International Law</w:t>
      </w:r>
      <w:r>
        <w:t xml:space="preserve">, Vol. 25, </w:t>
      </w:r>
      <w:r w:rsidRPr="00AB633F">
        <w:t>https://digitalcommons.law.yale.edu/cgi/viewcontent.cgi?article=1114&amp;context=yjil</w:t>
      </w:r>
      <w:r>
        <w:t>]</w:t>
      </w:r>
    </w:p>
    <w:p w14:paraId="0D31DBBC" w14:textId="77777777" w:rsidR="00624DEE" w:rsidRPr="00FD5C2D" w:rsidRDefault="00624DEE" w:rsidP="00624DEE">
      <w:r w:rsidRPr="00FD5C2D">
        <w:t>Edith Brow</w:t>
      </w:r>
      <w:r w:rsidRPr="00AB633F">
        <w:rPr>
          <w:szCs w:val="16"/>
        </w:rPr>
        <w:t>n Weiss has advanced the theory of “</w:t>
      </w:r>
      <w:r w:rsidRPr="00AB633F">
        <w:rPr>
          <w:rStyle w:val="Emphasis"/>
          <w:highlight w:val="green"/>
        </w:rPr>
        <w:t>intergenerational equity</w:t>
      </w:r>
      <w:r w:rsidRPr="00FD5C2D">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sidRPr="00AB633F">
        <w:rPr>
          <w:szCs w:val="16"/>
        </w:rPr>
        <w:t>all generations. This pl</w:t>
      </w:r>
      <w:r w:rsidRPr="00FD5C2D">
        <w:t xml:space="preserve">anetary trust </w:t>
      </w:r>
      <w:r w:rsidRPr="00AB633F">
        <w:rPr>
          <w:highlight w:val="green"/>
          <w:u w:val="single"/>
        </w:rPr>
        <w:t>obliges “each generation to preserve</w:t>
      </w:r>
      <w:r w:rsidRPr="00FD5C2D">
        <w:t xml:space="preserve"> the </w:t>
      </w:r>
      <w:r w:rsidRPr="00FD5C2D">
        <w:rPr>
          <w:u w:val="single"/>
        </w:rPr>
        <w:t xml:space="preserve">diversity of </w:t>
      </w:r>
      <w:r w:rsidRPr="00AB633F">
        <w:rPr>
          <w:highlight w:val="green"/>
          <w:u w:val="single"/>
        </w:rPr>
        <w:t>the resource base</w:t>
      </w:r>
      <w:r w:rsidRPr="00FD5C2D">
        <w:rPr>
          <w:u w:val="single"/>
        </w:rPr>
        <w:t xml:space="preserve"> and to pass the planet </w:t>
      </w:r>
      <w:r w:rsidRPr="00D1618F">
        <w:rPr>
          <w:highlight w:val="green"/>
          <w:u w:val="single"/>
        </w:rPr>
        <w:t xml:space="preserve">to </w:t>
      </w:r>
      <w:r w:rsidRPr="00D1618F">
        <w:rPr>
          <w:rStyle w:val="Emphasis"/>
          <w:highlight w:val="green"/>
        </w:rPr>
        <w:t>futur</w:t>
      </w:r>
      <w:r w:rsidRPr="00AB633F">
        <w:rPr>
          <w:rStyle w:val="Emphasis"/>
          <w:highlight w:val="green"/>
        </w:rPr>
        <w:t>e generations</w:t>
      </w:r>
      <w:r w:rsidRPr="00AB633F">
        <w:rPr>
          <w:rStyle w:val="StyleUnderline"/>
        </w:rPr>
        <w:t xml:space="preserve"> in no worse condition</w:t>
      </w:r>
      <w:r w:rsidRPr="00FD5C2D">
        <w:rPr>
          <w:u w:val="single"/>
        </w:rPr>
        <w:t xml:space="preserve"> than it receives it</w:t>
      </w:r>
      <w:r w:rsidRPr="00FD5C2D">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4CC764E2" w14:textId="77777777" w:rsidR="00624DEE" w:rsidRPr="00FD5C2D" w:rsidRDefault="00624DEE" w:rsidP="00624DEE">
      <w:r w:rsidRPr="00FD5C2D">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187604AD" w14:textId="77777777" w:rsidR="00624DEE" w:rsidRPr="00AB633F" w:rsidRDefault="00624DEE" w:rsidP="00624DEE">
      <w:r w:rsidRPr="00AB633F">
        <w:rPr>
          <w:rStyle w:val="Emphasis"/>
          <w:highlight w:val="green"/>
        </w:rPr>
        <w:t>Current literature</w:t>
      </w:r>
      <w:r w:rsidRPr="00FD5C2D">
        <w:rPr>
          <w:u w:val="single"/>
        </w:rPr>
        <w:t xml:space="preserve"> has </w:t>
      </w:r>
      <w:r w:rsidRPr="00AB633F">
        <w:rPr>
          <w:highlight w:val="green"/>
          <w:u w:val="single"/>
        </w:rPr>
        <w:t>concentrated on</w:t>
      </w:r>
      <w:r w:rsidRPr="00FD5C2D">
        <w:rPr>
          <w:u w:val="single"/>
        </w:rPr>
        <w:t xml:space="preserve"> the notion of </w:t>
      </w:r>
      <w:r w:rsidRPr="00AB633F">
        <w:rPr>
          <w:highlight w:val="green"/>
          <w:u w:val="single"/>
        </w:rPr>
        <w:t>sustainable development</w:t>
      </w:r>
      <w:r w:rsidRPr="00FD5C2D">
        <w:rPr>
          <w:u w:val="single"/>
        </w:rPr>
        <w:t xml:space="preserve"> as </w:t>
      </w:r>
      <w:r w:rsidRPr="00AB633F">
        <w:rPr>
          <w:highlight w:val="green"/>
          <w:u w:val="single"/>
        </w:rPr>
        <w:t>involving</w:t>
      </w:r>
      <w:r w:rsidRPr="00FD5C2D">
        <w:rPr>
          <w:u w:val="single"/>
        </w:rPr>
        <w:t xml:space="preserve"> the integration of </w:t>
      </w:r>
      <w:r w:rsidRPr="00AB633F">
        <w:rPr>
          <w:rStyle w:val="Emphasis"/>
          <w:highlight w:val="green"/>
        </w:rPr>
        <w:t>economic</w:t>
      </w:r>
      <w:r w:rsidRPr="00AB633F">
        <w:rPr>
          <w:highlight w:val="green"/>
          <w:u w:val="single"/>
        </w:rPr>
        <w:t xml:space="preserve"> and </w:t>
      </w:r>
      <w:r w:rsidRPr="00AB633F">
        <w:rPr>
          <w:rStyle w:val="Emphasis"/>
          <w:highlight w:val="green"/>
        </w:rPr>
        <w:t>environmental considerations</w:t>
      </w:r>
      <w:r w:rsidRPr="00FD5C2D">
        <w:rPr>
          <w:u w:val="single"/>
        </w:rPr>
        <w:t xml:space="preserve"> at all levels of decision-making</w:t>
      </w:r>
      <w:r w:rsidRPr="00AB633F">
        <w:t xml:space="preserve">.162 </w:t>
      </w:r>
      <w:r w:rsidRPr="00FD5C2D">
        <w:rPr>
          <w:u w:val="single"/>
        </w:rPr>
        <w:t xml:space="preserve">But the </w:t>
      </w:r>
      <w:r w:rsidRPr="00FD5C2D">
        <w:rPr>
          <w:rStyle w:val="Emphasis"/>
        </w:rPr>
        <w:t>outer-</w:t>
      </w:r>
      <w:r w:rsidRPr="00AB633F">
        <w:rPr>
          <w:rStyle w:val="Emphasis"/>
          <w:highlight w:val="green"/>
        </w:rPr>
        <w:t>space</w:t>
      </w:r>
      <w:r w:rsidRPr="00FD5C2D">
        <w:rPr>
          <w:u w:val="single"/>
        </w:rPr>
        <w:t xml:space="preserve"> environment </w:t>
      </w:r>
      <w:r w:rsidRPr="00AB633F">
        <w:rPr>
          <w:highlight w:val="green"/>
          <w:u w:val="single"/>
        </w:rPr>
        <w:t>has been</w:t>
      </w:r>
      <w:r w:rsidRPr="00FD5C2D">
        <w:rPr>
          <w:u w:val="single"/>
        </w:rPr>
        <w:t xml:space="preserve"> largely </w:t>
      </w:r>
      <w:r w:rsidRPr="00AB633F">
        <w:rPr>
          <w:rStyle w:val="Emphasis"/>
          <w:highlight w:val="green"/>
        </w:rPr>
        <w:t>ignored</w:t>
      </w:r>
      <w:r w:rsidRPr="00AB633F">
        <w:t xml:space="preserve">, as if it were simply economic development on Earth that must be environmentally sound. </w:t>
      </w:r>
      <w:r w:rsidRPr="00AB633F">
        <w:rPr>
          <w:highlight w:val="green"/>
          <w:u w:val="single"/>
        </w:rPr>
        <w:t xml:space="preserve">There is </w:t>
      </w:r>
      <w:r w:rsidRPr="00AB633F">
        <w:rPr>
          <w:rStyle w:val="Emphasis"/>
          <w:highlight w:val="green"/>
        </w:rPr>
        <w:t>no reason</w:t>
      </w:r>
      <w:r w:rsidRPr="00AB633F">
        <w:t xml:space="preserve">, however, </w:t>
      </w:r>
      <w:r w:rsidRPr="00FD5C2D">
        <w:rPr>
          <w:u w:val="single"/>
        </w:rPr>
        <w:t xml:space="preserve">why the </w:t>
      </w:r>
      <w:r w:rsidRPr="00AB633F">
        <w:rPr>
          <w:rStyle w:val="Emphasis"/>
          <w:highlight w:val="green"/>
        </w:rPr>
        <w:t>precautionary principles</w:t>
      </w:r>
      <w:r w:rsidRPr="00AB633F">
        <w:t xml:space="preserve"> </w:t>
      </w:r>
      <w:r w:rsidRPr="00FD5C2D">
        <w:rPr>
          <w:u w:val="single"/>
        </w:rPr>
        <w:t>that</w:t>
      </w:r>
      <w:r w:rsidRPr="00AB633F">
        <w:t xml:space="preserve"> </w:t>
      </w:r>
      <w:r w:rsidRPr="00FD5C2D">
        <w:rPr>
          <w:u w:val="single"/>
        </w:rPr>
        <w:t>emerge from the concept of sustainable development</w:t>
      </w:r>
      <w:r w:rsidRPr="00AB633F">
        <w:t xml:space="preserve"> in the Stockholm Declaration, the Rio Declaration, and the World Charter for Nature </w:t>
      </w:r>
      <w:r w:rsidRPr="00AB633F">
        <w:rPr>
          <w:highlight w:val="green"/>
          <w:u w:val="single"/>
        </w:rPr>
        <w:t>should not apply</w:t>
      </w:r>
      <w:r w:rsidRPr="00FD5C2D">
        <w:rPr>
          <w:u w:val="single"/>
        </w:rPr>
        <w:t xml:space="preserve"> equally </w:t>
      </w:r>
      <w:r w:rsidRPr="00AB633F">
        <w:rPr>
          <w:highlight w:val="green"/>
          <w:u w:val="single"/>
        </w:rPr>
        <w:t>to</w:t>
      </w:r>
      <w:r w:rsidRPr="00FD5C2D">
        <w:rPr>
          <w:u w:val="single"/>
        </w:rPr>
        <w:t xml:space="preserve"> the outer-</w:t>
      </w:r>
      <w:r w:rsidRPr="00AB633F">
        <w:rPr>
          <w:rStyle w:val="Emphasis"/>
          <w:highlight w:val="green"/>
        </w:rPr>
        <w:t>space</w:t>
      </w:r>
      <w:r w:rsidRPr="00FD5C2D">
        <w:rPr>
          <w:rStyle w:val="Emphasis"/>
        </w:rPr>
        <w:t xml:space="preserve"> environment</w:t>
      </w:r>
      <w:r w:rsidRPr="00AB633F">
        <w:rPr>
          <w:rStyle w:val="Emphasis"/>
        </w:rPr>
        <w:t xml:space="preserve">. </w:t>
      </w:r>
      <w:r w:rsidRPr="00AB633F">
        <w:rPr>
          <w:rStyle w:val="Emphasis"/>
          <w:highlight w:val="green"/>
        </w:rPr>
        <w:t>Few states</w:t>
      </w:r>
      <w:r w:rsidRPr="00AB633F">
        <w:t xml:space="preserve">, if any, </w:t>
      </w:r>
      <w:r w:rsidRPr="00AB633F">
        <w:rPr>
          <w:rStyle w:val="Emphasis"/>
          <w:highlight w:val="green"/>
        </w:rPr>
        <w:t>will take i</w:t>
      </w:r>
      <w:r w:rsidRPr="00D1618F">
        <w:rPr>
          <w:rStyle w:val="Emphasis"/>
          <w:highlight w:val="green"/>
        </w:rPr>
        <w:t>ssue</w:t>
      </w:r>
      <w:r w:rsidRPr="00D1618F">
        <w:rPr>
          <w:rStyle w:val="StyleUnderline"/>
          <w:highlight w:val="green"/>
        </w:rPr>
        <w:t xml:space="preserve"> </w:t>
      </w:r>
      <w:r w:rsidRPr="00D1618F">
        <w:rPr>
          <w:highlight w:val="green"/>
          <w:u w:val="single"/>
        </w:rPr>
        <w:t>wit</w:t>
      </w:r>
      <w:r w:rsidRPr="00AB633F">
        <w:rPr>
          <w:highlight w:val="green"/>
          <w:u w:val="single"/>
        </w:rPr>
        <w:t>h the proposition</w:t>
      </w:r>
      <w:r w:rsidRPr="00FD5C2D">
        <w:rPr>
          <w:u w:val="single"/>
        </w:rPr>
        <w:t xml:space="preserve"> that the </w:t>
      </w:r>
      <w:r w:rsidRPr="00AB633F">
        <w:rPr>
          <w:rStyle w:val="Emphasis"/>
          <w:highlight w:val="green"/>
        </w:rPr>
        <w:t>exploration</w:t>
      </w:r>
      <w:r w:rsidRPr="00AB633F">
        <w:rPr>
          <w:highlight w:val="green"/>
          <w:u w:val="single"/>
        </w:rPr>
        <w:t xml:space="preserve"> and </w:t>
      </w:r>
      <w:r w:rsidRPr="00AB633F">
        <w:rPr>
          <w:rStyle w:val="Emphasis"/>
          <w:highlight w:val="green"/>
        </w:rPr>
        <w:t>use</w:t>
      </w:r>
      <w:r w:rsidRPr="00AB633F">
        <w:rPr>
          <w:highlight w:val="green"/>
          <w:u w:val="single"/>
        </w:rPr>
        <w:t xml:space="preserve"> of</w:t>
      </w:r>
      <w:r w:rsidRPr="00FD5C2D">
        <w:rPr>
          <w:u w:val="single"/>
        </w:rPr>
        <w:t xml:space="preserve"> outer </w:t>
      </w:r>
      <w:r w:rsidRPr="00AB633F">
        <w:rPr>
          <w:rStyle w:val="Emphasis"/>
          <w:highlight w:val="green"/>
        </w:rPr>
        <w:t>space</w:t>
      </w:r>
      <w:r w:rsidRPr="00AB633F">
        <w:rPr>
          <w:highlight w:val="green"/>
          <w:u w:val="single"/>
        </w:rPr>
        <w:t xml:space="preserve"> should be </w:t>
      </w:r>
      <w:r w:rsidRPr="00AB633F">
        <w:rPr>
          <w:rStyle w:val="Emphasis"/>
          <w:highlight w:val="green"/>
        </w:rPr>
        <w:t>sustainable</w:t>
      </w:r>
      <w:r w:rsidRPr="00AB633F">
        <w:rPr>
          <w:rStyle w:val="StyleUnderline"/>
          <w:highlight w:val="green"/>
        </w:rPr>
        <w:t xml:space="preserve">. </w:t>
      </w:r>
      <w:r w:rsidRPr="00AB633F">
        <w:rPr>
          <w:highlight w:val="green"/>
          <w:u w:val="single"/>
        </w:rPr>
        <w:t>It is in</w:t>
      </w:r>
      <w:r w:rsidRPr="00FD5C2D">
        <w:rPr>
          <w:u w:val="single"/>
        </w:rPr>
        <w:t xml:space="preserve"> the </w:t>
      </w:r>
      <w:r w:rsidRPr="00AB633F">
        <w:rPr>
          <w:highlight w:val="green"/>
          <w:u w:val="single"/>
        </w:rPr>
        <w:t xml:space="preserve">common interest of </w:t>
      </w:r>
      <w:r w:rsidRPr="00AB633F">
        <w:rPr>
          <w:rStyle w:val="Emphasis"/>
          <w:highlight w:val="green"/>
        </w:rPr>
        <w:t>all states</w:t>
      </w:r>
      <w:r w:rsidRPr="00AB633F">
        <w:t xml:space="preserve">, whether spacefaring or otherwise, </w:t>
      </w:r>
      <w:r w:rsidRPr="00AB633F">
        <w:rPr>
          <w:highlight w:val="green"/>
          <w:u w:val="single"/>
        </w:rPr>
        <w:t xml:space="preserve">to </w:t>
      </w:r>
      <w:r w:rsidRPr="00AB633F">
        <w:rPr>
          <w:rStyle w:val="Emphasis"/>
          <w:highlight w:val="green"/>
        </w:rPr>
        <w:t>subscribe to a regime</w:t>
      </w:r>
      <w:r w:rsidRPr="00AB633F">
        <w:rPr>
          <w:rStyle w:val="StyleUnderline"/>
          <w:highlight w:val="green"/>
        </w:rPr>
        <w:t xml:space="preserve"> </w:t>
      </w:r>
      <w:r w:rsidRPr="00AB633F">
        <w:rPr>
          <w:highlight w:val="green"/>
          <w:u w:val="single"/>
        </w:rPr>
        <w:t>that allows</w:t>
      </w:r>
      <w:r w:rsidRPr="00FD5C2D">
        <w:rPr>
          <w:u w:val="single"/>
        </w:rPr>
        <w:t xml:space="preserve"> for the development of </w:t>
      </w:r>
      <w:r w:rsidRPr="00AB633F">
        <w:rPr>
          <w:highlight w:val="green"/>
          <w:u w:val="single"/>
        </w:rPr>
        <w:t>space activities in a manner that leaves</w:t>
      </w:r>
      <w:r w:rsidRPr="00FD5C2D">
        <w:rPr>
          <w:u w:val="single"/>
        </w:rPr>
        <w:t xml:space="preserve"> the </w:t>
      </w:r>
      <w:r w:rsidRPr="00AB633F">
        <w:rPr>
          <w:highlight w:val="green"/>
          <w:u w:val="single"/>
        </w:rPr>
        <w:t>space</w:t>
      </w:r>
      <w:r w:rsidRPr="00FD5C2D">
        <w:rPr>
          <w:u w:val="single"/>
        </w:rPr>
        <w:t xml:space="preserve"> environment in a substantially </w:t>
      </w:r>
      <w:r w:rsidRPr="00AB633F">
        <w:rPr>
          <w:rStyle w:val="Emphasis"/>
          <w:highlight w:val="green"/>
        </w:rPr>
        <w:t>unimpaired</w:t>
      </w:r>
      <w:r w:rsidRPr="00FD5C2D">
        <w:rPr>
          <w:u w:val="single"/>
        </w:rPr>
        <w:t xml:space="preserve"> condition </w:t>
      </w:r>
      <w:r w:rsidRPr="00AB633F">
        <w:rPr>
          <w:highlight w:val="green"/>
          <w:u w:val="single"/>
        </w:rPr>
        <w:t xml:space="preserve">for </w:t>
      </w:r>
      <w:r w:rsidRPr="00AB633F">
        <w:rPr>
          <w:rStyle w:val="Emphasis"/>
          <w:highlight w:val="green"/>
        </w:rPr>
        <w:t>future generations</w:t>
      </w:r>
      <w:r w:rsidRPr="00AB633F">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own.”164 </w:t>
      </w:r>
      <w:r w:rsidRPr="00AB633F">
        <w:rPr>
          <w:highlight w:val="green"/>
          <w:u w:val="single"/>
        </w:rPr>
        <w:t xml:space="preserve">We </w:t>
      </w:r>
      <w:r w:rsidRPr="00AB633F">
        <w:rPr>
          <w:rStyle w:val="Emphasis"/>
          <w:highlight w:val="green"/>
        </w:rPr>
        <w:t>should not confine</w:t>
      </w:r>
      <w:r w:rsidRPr="00AB633F">
        <w:rPr>
          <w:highlight w:val="green"/>
          <w:u w:val="single"/>
        </w:rPr>
        <w:t xml:space="preserve"> our </w:t>
      </w:r>
      <w:r w:rsidRPr="00AB633F">
        <w:rPr>
          <w:rStyle w:val="Emphasis"/>
          <w:highlight w:val="green"/>
        </w:rPr>
        <w:t>actions</w:t>
      </w:r>
      <w:r w:rsidRPr="00AB633F">
        <w:rPr>
          <w:highlight w:val="green"/>
          <w:u w:val="single"/>
        </w:rPr>
        <w:t xml:space="preserve"> to those we are </w:t>
      </w:r>
      <w:r w:rsidRPr="00AB633F">
        <w:rPr>
          <w:rStyle w:val="Emphasis"/>
          <w:highlight w:val="green"/>
        </w:rPr>
        <w:t>now able to determine</w:t>
      </w:r>
      <w:r w:rsidRPr="00AB633F">
        <w:rPr>
          <w:highlight w:val="green"/>
          <w:u w:val="single"/>
        </w:rPr>
        <w:t xml:space="preserve"> as</w:t>
      </w:r>
      <w:r w:rsidRPr="00FD5C2D">
        <w:rPr>
          <w:u w:val="single"/>
        </w:rPr>
        <w:t xml:space="preserve"> directly or indirectly </w:t>
      </w:r>
      <w:r w:rsidRPr="00AB633F">
        <w:rPr>
          <w:rStyle w:val="Emphasis"/>
          <w:highlight w:val="green"/>
        </w:rPr>
        <w:t>benefiting</w:t>
      </w:r>
      <w:r w:rsidRPr="00FD5C2D">
        <w:rPr>
          <w:u w:val="single"/>
        </w:rPr>
        <w:t xml:space="preserve"> ourselves or our </w:t>
      </w:r>
      <w:r w:rsidRPr="00AB633F">
        <w:rPr>
          <w:rStyle w:val="Emphasis"/>
          <w:highlight w:val="green"/>
        </w:rPr>
        <w:t>descendants</w:t>
      </w:r>
      <w:r w:rsidRPr="00AB633F">
        <w:t xml:space="preserve">. On the contrary, we should “cultivate our natural sense of obligation not to act wastefully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AB633F">
        <w:rPr>
          <w:highlight w:val="green"/>
          <w:u w:val="single"/>
        </w:rPr>
        <w:t>we should</w:t>
      </w:r>
      <w:r w:rsidRPr="00FD5C2D">
        <w:rPr>
          <w:u w:val="single"/>
        </w:rPr>
        <w:t xml:space="preserve"> concentrate on </w:t>
      </w:r>
      <w:r w:rsidRPr="00AB633F">
        <w:rPr>
          <w:highlight w:val="green"/>
          <w:u w:val="single"/>
        </w:rPr>
        <w:t>establish</w:t>
      </w:r>
      <w:r w:rsidRPr="00FD5C2D">
        <w:rPr>
          <w:u w:val="single"/>
        </w:rPr>
        <w:t>ing</w:t>
      </w:r>
      <w:r w:rsidRPr="00AB633F">
        <w:t xml:space="preserve"> fair and workable arrangements and </w:t>
      </w:r>
      <w:r w:rsidRPr="00AB633F">
        <w:rPr>
          <w:rStyle w:val="Emphasis"/>
          <w:highlight w:val="green"/>
        </w:rPr>
        <w:t>institutions</w:t>
      </w:r>
      <w:r w:rsidRPr="00AB633F">
        <w:rPr>
          <w:rStyle w:val="StyleUnderline"/>
          <w:highlight w:val="green"/>
        </w:rPr>
        <w:t xml:space="preserve"> </w:t>
      </w:r>
      <w:r w:rsidRPr="00AB633F">
        <w:rPr>
          <w:highlight w:val="green"/>
          <w:u w:val="single"/>
        </w:rPr>
        <w:t>that can</w:t>
      </w:r>
      <w:r w:rsidRPr="00AB633F">
        <w:t xml:space="preserve"> successfully </w:t>
      </w:r>
      <w:r w:rsidRPr="00AB633F">
        <w:rPr>
          <w:rStyle w:val="Emphasis"/>
          <w:highlight w:val="green"/>
        </w:rPr>
        <w:t>accommodate</w:t>
      </w:r>
      <w:r w:rsidRPr="00AB633F">
        <w:t xml:space="preserve"> the </w:t>
      </w:r>
      <w:r w:rsidRPr="00AB633F">
        <w:rPr>
          <w:rStyle w:val="Emphasis"/>
          <w:highlight w:val="green"/>
        </w:rPr>
        <w:t>competing interests</w:t>
      </w:r>
      <w:r w:rsidRPr="00AB633F">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029E1AC5" w14:textId="77777777" w:rsidR="00624DEE" w:rsidRDefault="00624DEE" w:rsidP="00624DEE">
      <w:pPr>
        <w:pStyle w:val="Heading4"/>
      </w:pPr>
      <w:r>
        <w:t xml:space="preserve">That solves the </w:t>
      </w:r>
      <w:proofErr w:type="spellStart"/>
      <w:r>
        <w:t>aff</w:t>
      </w:r>
      <w:proofErr w:type="spellEnd"/>
      <w:r>
        <w:t xml:space="preserve"> – it addresses </w:t>
      </w:r>
      <w:r w:rsidRPr="00BB50DC">
        <w:rPr>
          <w:u w:val="single"/>
        </w:rPr>
        <w:t>shared anxieties</w:t>
      </w:r>
      <w:r>
        <w:t xml:space="preserve"> while building </w:t>
      </w:r>
      <w:r w:rsidRPr="006012A9">
        <w:rPr>
          <w:u w:val="single"/>
        </w:rPr>
        <w:t>political consensus</w:t>
      </w:r>
      <w:r w:rsidRPr="00AB633F">
        <w:t>.</w:t>
      </w:r>
    </w:p>
    <w:p w14:paraId="0675BAB5" w14:textId="77777777" w:rsidR="00624DEE" w:rsidRDefault="00624DEE" w:rsidP="00624DEE">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6D885BA4" w14:textId="77777777" w:rsidR="00624DEE" w:rsidRPr="00F3084D" w:rsidRDefault="00624DEE" w:rsidP="00624DEE">
      <w:pPr>
        <w:rPr>
          <w:rStyle w:val="StyleUnderline"/>
        </w:rPr>
      </w:pPr>
      <w:r w:rsidRPr="00F3084D">
        <w:rPr>
          <w:rStyle w:val="StyleUnderline"/>
        </w:rPr>
        <w:t>A Constitutional Convention</w:t>
      </w:r>
    </w:p>
    <w:p w14:paraId="233081A8" w14:textId="77777777" w:rsidR="00624DEE" w:rsidRPr="004F27E3" w:rsidRDefault="00624DEE" w:rsidP="00624DEE">
      <w:r w:rsidRPr="004F27E3">
        <w:t xml:space="preserve">In my view, the above line of reasoning leads naturally to a more specific proposal: that we—concerned individuals, interested community groups, </w:t>
      </w:r>
      <w:r w:rsidRPr="007F50F4">
        <w:rPr>
          <w:rStyle w:val="Emphasis"/>
          <w:highlight w:val="green"/>
        </w:rPr>
        <w:t>national governments</w:t>
      </w:r>
      <w:r w:rsidRPr="004F27E3">
        <w:t>, and transnational organizations—</w:t>
      </w:r>
      <w:r w:rsidRPr="007F50F4">
        <w:rPr>
          <w:rStyle w:val="StyleUnderline"/>
          <w:highlight w:val="green"/>
        </w:rPr>
        <w:t>should</w:t>
      </w:r>
      <w:r w:rsidRPr="004F27E3">
        <w:t xml:space="preserve"> initiate a </w:t>
      </w:r>
      <w:r w:rsidRPr="007F50F4">
        <w:rPr>
          <w:rStyle w:val="StyleUnderline"/>
          <w:highlight w:val="green"/>
        </w:rPr>
        <w:t xml:space="preserve">call </w:t>
      </w:r>
      <w:r w:rsidRPr="00B92B5B">
        <w:rPr>
          <w:rStyle w:val="StyleUnderline"/>
        </w:rPr>
        <w:t>for</w:t>
      </w:r>
      <w:r w:rsidRPr="004F27E3">
        <w:rPr>
          <w:rStyle w:val="StyleUnderline"/>
        </w:rPr>
        <w:t xml:space="preserve"> </w:t>
      </w:r>
      <w:r w:rsidRPr="00B92B5B">
        <w:rPr>
          <w:rStyle w:val="StyleUnderline"/>
          <w:highlight w:val="green"/>
        </w:rPr>
        <w:t xml:space="preserve">a </w:t>
      </w:r>
      <w:r w:rsidRPr="00B92B5B">
        <w:rPr>
          <w:rStyle w:val="Emphasis"/>
          <w:highlight w:val="green"/>
        </w:rPr>
        <w:t>glo</w:t>
      </w:r>
      <w:r w:rsidRPr="007F50F4">
        <w:rPr>
          <w:rStyle w:val="Emphasis"/>
          <w:highlight w:val="green"/>
        </w:rPr>
        <w:t>bal con</w:t>
      </w:r>
      <w:r w:rsidRPr="004F27E3">
        <w:rPr>
          <w:rStyle w:val="Emphasis"/>
        </w:rPr>
        <w:t xml:space="preserve">stitutional </w:t>
      </w:r>
      <w:r w:rsidRPr="007F50F4">
        <w:rPr>
          <w:rStyle w:val="Emphasis"/>
          <w:highlight w:val="green"/>
        </w:rPr>
        <w:t>con</w:t>
      </w:r>
      <w:r w:rsidRPr="004F27E3">
        <w:rPr>
          <w:rStyle w:val="Emphasis"/>
        </w:rPr>
        <w:t>vention</w:t>
      </w:r>
      <w:r w:rsidRPr="004F27E3">
        <w:rPr>
          <w:rStyle w:val="StyleUnderline"/>
        </w:rPr>
        <w:t xml:space="preserve"> </w:t>
      </w:r>
      <w:r w:rsidRPr="007F50F4">
        <w:rPr>
          <w:rStyle w:val="StyleUnderline"/>
          <w:highlight w:val="green"/>
        </w:rPr>
        <w:t>focused on</w:t>
      </w:r>
      <w:r w:rsidRPr="007F50F4">
        <w:rPr>
          <w:rStyle w:val="Emphasis"/>
          <w:highlight w:val="green"/>
        </w:rPr>
        <w:t xml:space="preserve"> future gen</w:t>
      </w:r>
      <w:r w:rsidRPr="004F27E3">
        <w:rPr>
          <w:rStyle w:val="Emphasis"/>
        </w:rPr>
        <w:t>eration</w:t>
      </w:r>
      <w:r w:rsidRPr="007F50F4">
        <w:rPr>
          <w:rStyle w:val="Emphasis"/>
          <w:highlight w:val="green"/>
        </w:rPr>
        <w:t>s</w:t>
      </w:r>
      <w:r w:rsidRPr="004F27E3">
        <w:rPr>
          <w:rStyle w:val="StyleUnderline"/>
        </w:rPr>
        <w:t>.</w:t>
      </w:r>
      <w:r w:rsidRPr="004F27E3">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7F50F4">
        <w:rPr>
          <w:rStyle w:val="Emphasis"/>
          <w:highlight w:val="green"/>
        </w:rPr>
        <w:t>call to action</w:t>
      </w:r>
      <w:r w:rsidRPr="004F27E3">
        <w:rPr>
          <w:rStyle w:val="Emphasis"/>
        </w:rPr>
        <w:t>.”</w:t>
      </w:r>
      <w:r w:rsidRPr="004F27E3">
        <w:rPr>
          <w:rStyle w:val="StyleUnderline"/>
        </w:rPr>
        <w:t xml:space="preserve"> It is explicitly an attempt to </w:t>
      </w:r>
      <w:r w:rsidRPr="007F50F4">
        <w:rPr>
          <w:rStyle w:val="StyleUnderline"/>
          <w:highlight w:val="green"/>
        </w:rPr>
        <w:t>engage</w:t>
      </w:r>
      <w:r w:rsidRPr="004F27E3">
        <w:rPr>
          <w:rStyle w:val="StyleUnderline"/>
        </w:rPr>
        <w:t xml:space="preserve"> a range of </w:t>
      </w:r>
      <w:r w:rsidRPr="007F50F4">
        <w:rPr>
          <w:rStyle w:val="StyleUnderline"/>
          <w:highlight w:val="green"/>
        </w:rPr>
        <w:t>actors</w:t>
      </w:r>
      <w:r w:rsidRPr="004F27E3">
        <w:rPr>
          <w:rStyle w:val="StyleUnderline"/>
        </w:rPr>
        <w:t xml:space="preserve">, </w:t>
      </w:r>
      <w:r w:rsidRPr="007F50F4">
        <w:rPr>
          <w:rStyle w:val="StyleUnderline"/>
          <w:highlight w:val="green"/>
        </w:rPr>
        <w:t>based on</w:t>
      </w:r>
      <w:r w:rsidRPr="004F27E3">
        <w:rPr>
          <w:rStyle w:val="StyleUnderline"/>
        </w:rPr>
        <w:t xml:space="preserve"> a claim that </w:t>
      </w:r>
      <w:r w:rsidRPr="004F27E3">
        <w:rPr>
          <w:rStyle w:val="Emphasis"/>
        </w:rPr>
        <w:t>they</w:t>
      </w:r>
      <w:r w:rsidRPr="004F27E3">
        <w:t xml:space="preserve"> have or </w:t>
      </w:r>
      <w:r w:rsidRPr="004F27E3">
        <w:rPr>
          <w:rStyle w:val="Emphasis"/>
        </w:rPr>
        <w:t>should take on</w:t>
      </w:r>
      <w:r w:rsidRPr="004F27E3">
        <w:t xml:space="preserve"> a set of </w:t>
      </w:r>
      <w:r w:rsidRPr="004F27E3">
        <w:rPr>
          <w:rStyle w:val="Emphasis"/>
        </w:rPr>
        <w:t>responsibilities</w:t>
      </w:r>
      <w:r w:rsidRPr="004F27E3">
        <w:rPr>
          <w:rStyle w:val="StyleUnderline"/>
        </w:rPr>
        <w:t>, and</w:t>
      </w:r>
      <w:r w:rsidRPr="004F27E3">
        <w:t xml:space="preserve"> a view about </w:t>
      </w:r>
      <w:r w:rsidRPr="004F27E3">
        <w:rPr>
          <w:rStyle w:val="Emphasis"/>
        </w:rPr>
        <w:t xml:space="preserve">how to go about discharging those </w:t>
      </w:r>
      <w:r w:rsidRPr="007F50F4">
        <w:rPr>
          <w:rStyle w:val="Emphasis"/>
          <w:highlight w:val="green"/>
        </w:rPr>
        <w:t>responsibilities</w:t>
      </w:r>
      <w:r w:rsidRPr="004F27E3">
        <w:rPr>
          <w:rStyle w:val="Emphasis"/>
        </w:rPr>
        <w:t>.</w:t>
      </w:r>
      <w:r w:rsidRPr="004F27E3">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16EAC18E" w14:textId="77777777" w:rsidR="00624DEE" w:rsidRPr="004F27E3" w:rsidRDefault="00624DEE" w:rsidP="00624DEE">
      <w:pPr>
        <w:rPr>
          <w:rStyle w:val="StyleUnderline"/>
          <w:sz w:val="16"/>
        </w:rPr>
      </w:pPr>
      <w:r w:rsidRPr="004F27E3">
        <w:rPr>
          <w:rStyle w:val="StyleUnderline"/>
          <w:sz w:val="16"/>
          <w:u w:val="none"/>
        </w:rPr>
        <w:t>The substantive idea rests on several key ideas. Still, for the purposes of a basic</w:t>
      </w:r>
      <w:r w:rsidRPr="004F27E3">
        <w:rPr>
          <w:rStyle w:val="StyleUnderline"/>
          <w:sz w:val="16"/>
        </w:rPr>
        <w:t xml:space="preserve"> </w:t>
      </w:r>
      <w:r w:rsidRPr="004F27E3">
        <w:rPr>
          <w:rStyle w:val="StyleUnderline"/>
          <w:sz w:val="16"/>
          <w:u w:val="none"/>
        </w:rPr>
        <w:t>proposal, I suggest that these be understood in a relatively open way that, as far as</w:t>
      </w:r>
      <w:r w:rsidRPr="004F27E3">
        <w:rPr>
          <w:rStyle w:val="StyleUnderline"/>
          <w:sz w:val="16"/>
        </w:rPr>
        <w:t xml:space="preserve"> </w:t>
      </w:r>
      <w:r w:rsidRPr="004F27E3">
        <w:rPr>
          <w:rStyle w:val="StyleUnderline"/>
          <w:sz w:val="16"/>
          <w:u w:val="none"/>
        </w:rPr>
        <w:t>is practicable, does not prejudge the outcome of the convention, and especially its</w:t>
      </w:r>
      <w:r w:rsidRPr="004F27E3">
        <w:rPr>
          <w:rStyle w:val="StyleUnderline"/>
          <w:sz w:val="16"/>
        </w:rPr>
        <w:t xml:space="preserve"> </w:t>
      </w:r>
      <w:r w:rsidRPr="004F27E3">
        <w:rPr>
          <w:rStyle w:val="StyleUnderline"/>
          <w:sz w:val="16"/>
          <w:u w:val="none"/>
        </w:rPr>
        <w:t xml:space="preserve">main recommendations. First, </w:t>
      </w:r>
      <w:r w:rsidRPr="004F27E3">
        <w:rPr>
          <w:rStyle w:val="StyleUnderline"/>
        </w:rPr>
        <w:t>the convention</w:t>
      </w:r>
      <w:r w:rsidRPr="004F27E3">
        <w:rPr>
          <w:rStyle w:val="StyleUnderline"/>
          <w:sz w:val="16"/>
          <w:u w:val="none"/>
        </w:rPr>
        <w:t xml:space="preserve"> itself </w:t>
      </w:r>
      <w:r w:rsidRPr="00B92B5B">
        <w:rPr>
          <w:rStyle w:val="StyleUnderline"/>
        </w:rPr>
        <w:t>should be understood as</w:t>
      </w:r>
      <w:r w:rsidRPr="004F27E3">
        <w:rPr>
          <w:rStyle w:val="StyleUnderline"/>
        </w:rPr>
        <w:t xml:space="preserve"> “a</w:t>
      </w:r>
      <w:r w:rsidRPr="004F27E3">
        <w:t xml:space="preserve"> representative </w:t>
      </w:r>
      <w:r w:rsidRPr="004F27E3">
        <w:rPr>
          <w:rStyle w:val="StyleUnderline"/>
        </w:rPr>
        <w:t xml:space="preserve">body </w:t>
      </w:r>
      <w:r w:rsidRPr="00B92B5B">
        <w:rPr>
          <w:rStyle w:val="StyleUnderline"/>
        </w:rPr>
        <w:t>called</w:t>
      </w:r>
      <w:r w:rsidRPr="004F27E3">
        <w:t xml:space="preserve"> together </w:t>
      </w:r>
      <w:r w:rsidRPr="00B92B5B">
        <w:rPr>
          <w:rStyle w:val="StyleUnderline"/>
        </w:rPr>
        <w:t>for</w:t>
      </w:r>
      <w:r w:rsidRPr="004F27E3">
        <w:rPr>
          <w:rStyle w:val="StyleUnderline"/>
        </w:rPr>
        <w:t xml:space="preserve"> some </w:t>
      </w:r>
      <w:r w:rsidRPr="007F50F4">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u w:val="none"/>
        </w:rPr>
        <w:t>”</w:t>
      </w:r>
      <w:r w:rsidRPr="004F27E3">
        <w:rPr>
          <w:rStyle w:val="StyleUnderline"/>
          <w:sz w:val="16"/>
        </w:rPr>
        <w:t xml:space="preserve"> </w:t>
      </w:r>
      <w:r w:rsidRPr="004F27E3">
        <w:rPr>
          <w:rStyle w:val="StyleUnderline"/>
          <w:sz w:val="16"/>
          <w:u w:val="none"/>
        </w:rPr>
        <w:t>and “constituted by statute to represent the people in their primary relations.”</w:t>
      </w:r>
      <w:r w:rsidRPr="004F27E3">
        <w:rPr>
          <w:rStyle w:val="StyleUnderline"/>
          <w:sz w:val="16"/>
        </w:rPr>
        <w:t xml:space="preserve">14 </w:t>
      </w:r>
      <w:r w:rsidRPr="004F27E3">
        <w:rPr>
          <w:rStyle w:val="StyleUnderline"/>
          <w:sz w:val="16"/>
          <w:u w:val="none"/>
        </w:rPr>
        <w:t xml:space="preserve">Second, </w:t>
      </w:r>
      <w:r w:rsidRPr="004F27E3">
        <w:rPr>
          <w:rStyle w:val="StyleUnderline"/>
        </w:rPr>
        <w:t>a constitutional system should be thought</w:t>
      </w:r>
      <w:r w:rsidRPr="004F27E3">
        <w:rPr>
          <w:rStyle w:val="StyleUnderline"/>
          <w:sz w:val="16"/>
          <w:u w:val="none"/>
        </w:rPr>
        <w:t xml:space="preserve"> of in a minimalist sense </w:t>
      </w:r>
      <w:r w:rsidRPr="004F27E3">
        <w:rPr>
          <w:rStyle w:val="StyleUnderline"/>
        </w:rPr>
        <w:t>as</w:t>
      </w:r>
      <w:r w:rsidRPr="004F27E3">
        <w:rPr>
          <w:rStyle w:val="StyleUnderline"/>
          <w:sz w:val="16"/>
        </w:rPr>
        <w:t xml:space="preserve"> </w:t>
      </w:r>
      <w:r w:rsidRPr="004F27E3">
        <w:rPr>
          <w:rStyle w:val="StyleUnderline"/>
          <w:sz w:val="16"/>
          <w:u w:val="none"/>
        </w:rPr>
        <w:t>“</w:t>
      </w:r>
      <w:r w:rsidRPr="004F27E3">
        <w:rPr>
          <w:rStyle w:val="StyleUnderline"/>
        </w:rPr>
        <w:t xml:space="preserve">a set of </w:t>
      </w:r>
      <w:r w:rsidRPr="004F27E3">
        <w:rPr>
          <w:rStyle w:val="Emphasis"/>
        </w:rPr>
        <w:t>norms</w:t>
      </w:r>
      <w:r w:rsidRPr="004F27E3">
        <w:rPr>
          <w:rStyle w:val="StyleUnderline"/>
          <w:sz w:val="16"/>
          <w:u w:val="none"/>
        </w:rPr>
        <w:t xml:space="preserve"> (rules, principles or values)</w:t>
      </w:r>
      <w:r w:rsidRPr="004F27E3">
        <w:rPr>
          <w:rStyle w:val="StyleUnderline"/>
        </w:rPr>
        <w:t xml:space="preserve"> creating, structuring, and possibly defining</w:t>
      </w:r>
      <w:r w:rsidRPr="004F27E3">
        <w:rPr>
          <w:rStyle w:val="StyleUnderline"/>
          <w:sz w:val="16"/>
          <w:u w:val="none"/>
        </w:rPr>
        <w:t xml:space="preserve"> the </w:t>
      </w:r>
      <w:r w:rsidRPr="004F27E3">
        <w:rPr>
          <w:rStyle w:val="Emphasis"/>
        </w:rPr>
        <w:t>limits</w:t>
      </w:r>
      <w:r w:rsidRPr="004F27E3">
        <w:rPr>
          <w:rStyle w:val="StyleUnderline"/>
        </w:rPr>
        <w:t xml:space="preserve"> of government power</w:t>
      </w:r>
      <w:r w:rsidRPr="004F27E3">
        <w:rPr>
          <w:rStyle w:val="StyleUnderline"/>
          <w:sz w:val="16"/>
          <w:u w:val="none"/>
        </w:rPr>
        <w:t xml:space="preserve"> or authority.”</w:t>
      </w:r>
      <w:r w:rsidRPr="004F27E3">
        <w:rPr>
          <w:rStyle w:val="StyleUnderline"/>
          <w:sz w:val="16"/>
        </w:rPr>
        <w:t>15</w:t>
      </w:r>
      <w:r w:rsidRPr="004F27E3">
        <w:rPr>
          <w:rStyle w:val="StyleUnderline"/>
          <w:sz w:val="16"/>
          <w:u w:val="none"/>
        </w:rPr>
        <w:t xml:space="preserve"> Third, </w:t>
      </w:r>
      <w:r w:rsidRPr="00216233">
        <w:rPr>
          <w:rStyle w:val="StyleUnderline"/>
        </w:rPr>
        <w:t>the “instigating” role of the convention should be to</w:t>
      </w:r>
      <w:r w:rsidRPr="004F27E3">
        <w:rPr>
          <w:rStyle w:val="StyleUnderline"/>
          <w:sz w:val="16"/>
          <w:u w:val="none"/>
        </w:rPr>
        <w:t xml:space="preserve"> discuss, develop, make recommendations</w:t>
      </w:r>
      <w:r w:rsidRPr="004F27E3">
        <w:rPr>
          <w:rStyle w:val="StyleUnderline"/>
          <w:sz w:val="16"/>
        </w:rPr>
        <w:t xml:space="preserve"> </w:t>
      </w:r>
      <w:r w:rsidRPr="004F27E3">
        <w:rPr>
          <w:rStyle w:val="StyleUnderline"/>
          <w:sz w:val="16"/>
          <w:u w:val="none"/>
        </w:rPr>
        <w:t xml:space="preserve">toward, and set in motion a process for the </w:t>
      </w:r>
      <w:r w:rsidRPr="00216233">
        <w:rPr>
          <w:rStyle w:val="Emphasis"/>
        </w:rPr>
        <w:t>establish</w:t>
      </w:r>
      <w:r w:rsidRPr="004F27E3">
        <w:rPr>
          <w:rStyle w:val="StyleUnderline"/>
          <w:sz w:val="16"/>
          <w:u w:val="none"/>
        </w:rPr>
        <w:t xml:space="preserve">ment of </w:t>
      </w:r>
      <w:r w:rsidRPr="00216233">
        <w:rPr>
          <w:rStyle w:val="Emphasis"/>
        </w:rPr>
        <w:t>a constitution.</w:t>
      </w:r>
      <w:r w:rsidRPr="004F27E3">
        <w:rPr>
          <w:rStyle w:val="StyleUnderline"/>
          <w:sz w:val="16"/>
        </w:rPr>
        <w:t xml:space="preserve"> </w:t>
      </w:r>
      <w:r w:rsidRPr="004F27E3">
        <w:rPr>
          <w:rStyle w:val="StyleUnderline"/>
          <w:sz w:val="16"/>
          <w:u w:val="none"/>
        </w:rPr>
        <w:t xml:space="preserve">Fourth, </w:t>
      </w:r>
      <w:r w:rsidRPr="004F27E3">
        <w:rPr>
          <w:rStyle w:val="StyleUnderline"/>
        </w:rPr>
        <w:t xml:space="preserve">its primary </w:t>
      </w:r>
      <w:r w:rsidRPr="007F50F4">
        <w:rPr>
          <w:rStyle w:val="StyleUnderline"/>
          <w:highlight w:val="green"/>
        </w:rPr>
        <w:t>subject</w:t>
      </w:r>
      <w:r w:rsidRPr="004F27E3">
        <w:rPr>
          <w:rStyle w:val="StyleUnderline"/>
        </w:rPr>
        <w:t xml:space="preserve"> matter should be</w:t>
      </w:r>
      <w:r w:rsidRPr="004F27E3">
        <w:rPr>
          <w:rStyle w:val="StyleUnderline"/>
          <w:sz w:val="16"/>
          <w:u w:val="none"/>
        </w:rPr>
        <w:t xml:space="preserve"> the need </w:t>
      </w:r>
      <w:r w:rsidRPr="004F27E3">
        <w:rPr>
          <w:rStyle w:val="StyleUnderline"/>
        </w:rPr>
        <w:t>to</w:t>
      </w:r>
      <w:r w:rsidRPr="004F27E3">
        <w:rPr>
          <w:rStyle w:val="Emphasis"/>
        </w:rPr>
        <w:t xml:space="preserve"> adequately </w:t>
      </w:r>
      <w:r w:rsidRPr="007F50F4">
        <w:rPr>
          <w:rStyle w:val="Emphasis"/>
          <w:highlight w:val="green"/>
        </w:rPr>
        <w:t>reflect</w:t>
      </w:r>
      <w:r w:rsidRPr="004F27E3">
        <w:rPr>
          <w:rStyle w:val="Emphasis"/>
        </w:rPr>
        <w:t xml:space="preserve"> and embody </w:t>
      </w:r>
      <w:r w:rsidRPr="007F50F4">
        <w:rPr>
          <w:rStyle w:val="Emphasis"/>
          <w:highlight w:val="green"/>
        </w:rPr>
        <w:t>intergenerational concern</w:t>
      </w:r>
      <w:r w:rsidRPr="004F27E3">
        <w:rPr>
          <w:rStyle w:val="StyleUnderline"/>
        </w:rPr>
        <w:t>, where this would include</w:t>
      </w:r>
      <w:r w:rsidRPr="004F27E3">
        <w:rPr>
          <w:rStyle w:val="StyleUnderline"/>
          <w:sz w:val="16"/>
          <w:u w:val="none"/>
        </w:rPr>
        <w:t xml:space="preserve"> at least the </w:t>
      </w:r>
      <w:r w:rsidRPr="004F27E3">
        <w:rPr>
          <w:rStyle w:val="StyleUnderline"/>
        </w:rPr>
        <w:t>protection of future generations</w:t>
      </w:r>
      <w:r w:rsidRPr="004F27E3">
        <w:rPr>
          <w:rStyle w:val="StyleUnderline"/>
          <w:sz w:val="16"/>
          <w:u w:val="none"/>
        </w:rPr>
        <w:t xml:space="preserve">, the </w:t>
      </w:r>
      <w:r w:rsidRPr="004F27E3">
        <w:rPr>
          <w:rStyle w:val="StyleUnderline"/>
        </w:rPr>
        <w:t>promotion of their interests</w:t>
      </w:r>
      <w:r w:rsidRPr="004F27E3">
        <w:rPr>
          <w:rStyle w:val="StyleUnderline"/>
          <w:sz w:val="16"/>
          <w:u w:val="none"/>
        </w:rPr>
        <w:t xml:space="preserve"> (where “interests” is</w:t>
      </w:r>
      <w:r w:rsidRPr="004F27E3">
        <w:rPr>
          <w:rStyle w:val="StyleUnderline"/>
          <w:sz w:val="16"/>
        </w:rPr>
        <w:t xml:space="preserve"> </w:t>
      </w:r>
      <w:r w:rsidRPr="004F27E3">
        <w:rPr>
          <w:rStyle w:val="StyleUnderline"/>
          <w:sz w:val="16"/>
          <w:u w:val="none"/>
        </w:rPr>
        <w:t xml:space="preserve">to be broadly conceived so as to include rights, claims, welfare, and so on), </w:t>
      </w:r>
      <w:r w:rsidRPr="004F27E3">
        <w:rPr>
          <w:rStyle w:val="StyleUnderline"/>
        </w:rPr>
        <w:t>and</w:t>
      </w:r>
      <w:r w:rsidRPr="004F27E3">
        <w:rPr>
          <w:rStyle w:val="StyleUnderline"/>
          <w:sz w:val="16"/>
        </w:rPr>
        <w:t xml:space="preserve"> </w:t>
      </w:r>
      <w:r w:rsidRPr="004F27E3">
        <w:rPr>
          <w:rStyle w:val="StyleUnderline"/>
          <w:sz w:val="16"/>
          <w:u w:val="none"/>
        </w:rPr>
        <w:t xml:space="preserve">the </w:t>
      </w:r>
      <w:r w:rsidRPr="004F27E3">
        <w:rPr>
          <w:rStyle w:val="StyleUnderline"/>
        </w:rPr>
        <w:t>discharging of duties with respect to them.</w:t>
      </w:r>
      <w:r w:rsidRPr="004F27E3">
        <w:rPr>
          <w:rStyle w:val="StyleUnderline"/>
          <w:sz w:val="16"/>
          <w:u w:val="none"/>
        </w:rPr>
        <w:t xml:space="preserve"> It may also (and in my view</w:t>
      </w:r>
      <w:r w:rsidRPr="004F27E3">
        <w:rPr>
          <w:rStyle w:val="StyleUnderline"/>
          <w:sz w:val="16"/>
        </w:rPr>
        <w:t xml:space="preserve"> </w:t>
      </w:r>
      <w:r w:rsidRPr="004F27E3">
        <w:rPr>
          <w:rStyle w:val="StyleUnderline"/>
          <w:sz w:val="16"/>
          <w:u w:val="none"/>
        </w:rPr>
        <w:t>should) include some way of reflecting concern for past generations, including responsiveness to at least certain of their interests and views. However, I will leave</w:t>
      </w:r>
      <w:r w:rsidRPr="00560AAE">
        <w:rPr>
          <w:szCs w:val="16"/>
        </w:rPr>
        <w:t xml:space="preserve"> </w:t>
      </w:r>
      <w:r w:rsidRPr="004F27E3">
        <w:rPr>
          <w:rStyle w:val="StyleUnderline"/>
          <w:sz w:val="16"/>
          <w:u w:val="none"/>
        </w:rPr>
        <w:t>that issue aside in what follows.</w:t>
      </w:r>
    </w:p>
    <w:p w14:paraId="47102EEA" w14:textId="77777777" w:rsidR="00624DEE" w:rsidRPr="004F27E3" w:rsidRDefault="00624DEE" w:rsidP="00624DEE">
      <w:pPr>
        <w:rPr>
          <w:rStyle w:val="StyleUnderline"/>
          <w:sz w:val="16"/>
          <w:u w:val="none"/>
        </w:rPr>
      </w:pPr>
      <w:r w:rsidRPr="004F27E3">
        <w:rPr>
          <w:rStyle w:val="StyleUnderline"/>
          <w:sz w:val="16"/>
          <w:u w:val="none"/>
        </w:rPr>
        <w:t xml:space="preserve">The proposal to initiate </w:t>
      </w:r>
      <w:r w:rsidRPr="004F27E3">
        <w:rPr>
          <w:rStyle w:val="StyleUnderline"/>
        </w:rPr>
        <w:t xml:space="preserve">a </w:t>
      </w:r>
      <w:r w:rsidRPr="007F50F4">
        <w:rPr>
          <w:rStyle w:val="StyleUnderline"/>
          <w:highlight w:val="green"/>
        </w:rPr>
        <w:t>call</w:t>
      </w:r>
      <w:r w:rsidRPr="004F27E3">
        <w:rPr>
          <w:rStyle w:val="StyleUnderline"/>
        </w:rPr>
        <w:t xml:space="preserve"> for a global constitutional convention</w:t>
      </w:r>
      <w:r w:rsidRPr="004F27E3">
        <w:rPr>
          <w:rStyle w:val="StyleUnderline"/>
          <w:sz w:val="16"/>
          <w:u w:val="none"/>
        </w:rPr>
        <w:t xml:space="preserve"> has at least</w:t>
      </w:r>
      <w:r w:rsidRPr="004F27E3">
        <w:rPr>
          <w:rStyle w:val="StyleUnderline"/>
          <w:sz w:val="16"/>
        </w:rPr>
        <w:t xml:space="preserve"> </w:t>
      </w:r>
      <w:r w:rsidRPr="004F27E3">
        <w:rPr>
          <w:rStyle w:val="StyleUnderline"/>
          <w:sz w:val="16"/>
          <w:u w:val="none"/>
        </w:rPr>
        <w:t xml:space="preserve">two attractive features. First, it </w:t>
      </w:r>
      <w:r w:rsidRPr="007F50F4">
        <w:rPr>
          <w:rStyle w:val="StyleUnderline"/>
          <w:highlight w:val="green"/>
        </w:rPr>
        <w:t>is based in</w:t>
      </w:r>
      <w:r w:rsidRPr="004F27E3">
        <w:rPr>
          <w:rStyle w:val="StyleUnderline"/>
          <w:sz w:val="16"/>
          <w:u w:val="none"/>
        </w:rPr>
        <w:t xml:space="preserve"> a </w:t>
      </w:r>
      <w:r w:rsidRPr="004F27E3">
        <w:rPr>
          <w:rStyle w:val="Emphasis"/>
        </w:rPr>
        <w:t xml:space="preserve">deep political </w:t>
      </w:r>
      <w:r w:rsidRPr="007F50F4">
        <w:rPr>
          <w:rStyle w:val="Emphasis"/>
          <w:highlight w:val="green"/>
        </w:rPr>
        <w:t>reality</w:t>
      </w:r>
      <w:r w:rsidRPr="004F27E3">
        <w:rPr>
          <w:rStyle w:val="StyleUnderline"/>
          <w:sz w:val="16"/>
          <w:u w:val="none"/>
        </w:rPr>
        <w:t xml:space="preserve">, and does not underplay the challenge. </w:t>
      </w:r>
      <w:r w:rsidRPr="004F27E3">
        <w:rPr>
          <w:rStyle w:val="StyleUnderline"/>
        </w:rPr>
        <w:t xml:space="preserve">It acknowledges the problem as </w:t>
      </w:r>
      <w:r w:rsidRPr="004F27E3">
        <w:t xml:space="preserve">it </w:t>
      </w:r>
      <w:r w:rsidRPr="004F27E3">
        <w:rPr>
          <w:rStyle w:val="StyleUnderline"/>
        </w:rPr>
        <w:t>is</w:t>
      </w:r>
      <w:r w:rsidRPr="004F27E3">
        <w:rPr>
          <w:rStyle w:val="StyleUnderline"/>
          <w:sz w:val="16"/>
          <w:u w:val="none"/>
        </w:rPr>
        <w:t>, both specific and general,</w:t>
      </w:r>
      <w:r w:rsidRPr="004F27E3">
        <w:rPr>
          <w:rStyle w:val="StyleUnderline"/>
          <w:sz w:val="16"/>
        </w:rPr>
        <w:t xml:space="preserve"> </w:t>
      </w:r>
      <w:r w:rsidRPr="004F27E3">
        <w:rPr>
          <w:rStyle w:val="StyleUnderline"/>
          <w:sz w:val="16"/>
          <w:u w:val="none"/>
        </w:rPr>
        <w:t>and calls attention to the heart of that problem, including to the failures of the current system, the need for an alternative, and the background issue of responsibility.</w:t>
      </w:r>
      <w:r w:rsidRPr="004F27E3">
        <w:rPr>
          <w:rStyle w:val="StyleUnderline"/>
          <w:sz w:val="16"/>
        </w:rPr>
        <w:t xml:space="preserve"> </w:t>
      </w:r>
      <w:r w:rsidRPr="004F27E3">
        <w:rPr>
          <w:rStyle w:val="StyleUnderline"/>
          <w:sz w:val="16"/>
          <w:u w:val="none"/>
        </w:rPr>
        <w:t xml:space="preserve">Moreover, though </w:t>
      </w:r>
      <w:r w:rsidRPr="004F27E3">
        <w:rPr>
          <w:rStyle w:val="StyleUnderline"/>
        </w:rPr>
        <w:t xml:space="preserve">the proposal is </w:t>
      </w:r>
      <w:r w:rsidRPr="004F27E3">
        <w:rPr>
          <w:rStyle w:val="StyleUnderline"/>
          <w:sz w:val="16"/>
          <w:u w:val="none"/>
        </w:rPr>
        <w:t>dramatic and rhetorically eye-catching, it is so in a</w:t>
      </w:r>
      <w:r w:rsidRPr="004F27E3">
        <w:rPr>
          <w:rStyle w:val="StyleUnderline"/>
          <w:sz w:val="16"/>
        </w:rPr>
        <w:t xml:space="preserve"> </w:t>
      </w:r>
      <w:r w:rsidRPr="004F27E3">
        <w:rPr>
          <w:rStyle w:val="StyleUnderline"/>
          <w:sz w:val="16"/>
          <w:u w:val="none"/>
        </w:rPr>
        <w:t>way that is</w:t>
      </w:r>
      <w:r w:rsidRPr="004F27E3">
        <w:rPr>
          <w:rStyle w:val="StyleUnderline"/>
        </w:rPr>
        <w:t xml:space="preserve"> appropriately responsive to the seriousness of the issue</w:t>
      </w:r>
      <w:r w:rsidRPr="004F27E3">
        <w:rPr>
          <w:rStyle w:val="StyleUnderline"/>
          <w:sz w:val="16"/>
          <w:u w:val="none"/>
        </w:rPr>
        <w:t xml:space="preserve"> at hand, the persistent political inertia surrounding more modest initiatives, and the fact that (grave</w:t>
      </w:r>
      <w:r w:rsidRPr="004F27E3">
        <w:rPr>
          <w:rStyle w:val="StyleUnderline"/>
          <w:sz w:val="16"/>
        </w:rPr>
        <w:t xml:space="preserve"> </w:t>
      </w:r>
      <w:r w:rsidRPr="004F27E3">
        <w:rPr>
          <w:rStyle w:val="StyleUnderline"/>
          <w:sz w:val="16"/>
          <w:u w:val="none"/>
        </w:rPr>
        <w:t>though concerns about it are) climate change is only one instance of the tyranny of</w:t>
      </w:r>
      <w:r w:rsidRPr="004F27E3">
        <w:rPr>
          <w:rStyle w:val="StyleUnderline"/>
          <w:sz w:val="16"/>
        </w:rPr>
        <w:t xml:space="preserve"> </w:t>
      </w:r>
      <w:r w:rsidRPr="004F27E3">
        <w:rPr>
          <w:rStyle w:val="StyleUnderline"/>
          <w:sz w:val="16"/>
          <w:u w:val="none"/>
        </w:rPr>
        <w:t>the contemporary (and the wider perfect moral storm), and we should expect others</w:t>
      </w:r>
      <w:r w:rsidRPr="004F27E3">
        <w:rPr>
          <w:rStyle w:val="StyleUnderline"/>
          <w:sz w:val="16"/>
        </w:rPr>
        <w:t xml:space="preserve"> </w:t>
      </w:r>
      <w:r w:rsidRPr="004F27E3">
        <w:rPr>
          <w:rStyle w:val="StyleUnderline"/>
          <w:sz w:val="16"/>
          <w:u w:val="none"/>
        </w:rPr>
        <w:t>to arise over the coming decades and centuries.</w:t>
      </w:r>
    </w:p>
    <w:p w14:paraId="52E4A80A" w14:textId="77777777" w:rsidR="00624DEE" w:rsidRDefault="00624DEE" w:rsidP="00624DEE">
      <w:pPr>
        <w:rPr>
          <w:rStyle w:val="StyleUnderline"/>
          <w:sz w:val="16"/>
          <w:u w:val="none"/>
        </w:rPr>
      </w:pPr>
      <w:r w:rsidRPr="004F27E3">
        <w:rPr>
          <w:rStyle w:val="StyleUnderline"/>
          <w:sz w:val="16"/>
          <w:u w:val="none"/>
        </w:rPr>
        <w:t xml:space="preserve">The second attractive feature of </w:t>
      </w:r>
      <w:r w:rsidRPr="004F27E3">
        <w:rPr>
          <w:rStyle w:val="StyleUnderline"/>
        </w:rPr>
        <w:t xml:space="preserve">the </w:t>
      </w:r>
      <w:r w:rsidRPr="007F50F4">
        <w:rPr>
          <w:rStyle w:val="StyleUnderline"/>
          <w:highlight w:val="green"/>
        </w:rPr>
        <w:t>proposal is</w:t>
      </w:r>
      <w:r w:rsidRPr="004F27E3">
        <w:rPr>
          <w:rStyle w:val="StyleUnderline"/>
          <w:sz w:val="16"/>
          <w:u w:val="none"/>
        </w:rPr>
        <w:t xml:space="preserve"> that, though ambitious, it is </w:t>
      </w:r>
      <w:r w:rsidRPr="007F50F4">
        <w:rPr>
          <w:rStyle w:val="Emphasis"/>
          <w:highlight w:val="green"/>
        </w:rPr>
        <w:t>not alienating</w:t>
      </w:r>
      <w:r w:rsidRPr="004F27E3">
        <w:rPr>
          <w:rStyle w:val="Emphasis"/>
        </w:rPr>
        <w:t>.</w:t>
      </w:r>
      <w:r w:rsidRPr="004F27E3">
        <w:rPr>
          <w:rStyle w:val="StyleUnderline"/>
          <w:sz w:val="16"/>
          <w:u w:val="none"/>
        </w:rPr>
        <w:t xml:space="preserve"> While </w:t>
      </w:r>
      <w:r w:rsidRPr="004F27E3">
        <w:rPr>
          <w:rStyle w:val="StyleUnderline"/>
        </w:rPr>
        <w:t>it does not</w:t>
      </w:r>
      <w:r w:rsidRPr="004F27E3">
        <w:rPr>
          <w:rStyle w:val="StyleUnderline"/>
          <w:sz w:val="16"/>
          <w:u w:val="none"/>
        </w:rPr>
        <w:t xml:space="preserve"> succumb to despair in the face of the challenge, neither does it </w:t>
      </w:r>
      <w:r w:rsidRPr="004F27E3">
        <w:rPr>
          <w:rStyle w:val="Emphasis"/>
        </w:rPr>
        <w:t>needlessly polarize and divide</w:t>
      </w:r>
      <w:r w:rsidRPr="004F27E3">
        <w:rPr>
          <w:rStyle w:val="StyleUnderline"/>
          <w:sz w:val="16"/>
          <w:u w:val="none"/>
        </w:rPr>
        <w:t xml:space="preserve"> from the outset (for example, by leaping</w:t>
      </w:r>
      <w:r w:rsidRPr="004F27E3">
        <w:rPr>
          <w:rStyle w:val="StyleUnderline"/>
          <w:sz w:val="16"/>
        </w:rPr>
        <w:t xml:space="preserve"> </w:t>
      </w:r>
      <w:r w:rsidRPr="004F27E3">
        <w:rPr>
          <w:rStyle w:val="StyleUnderline"/>
          <w:sz w:val="16"/>
          <w:u w:val="none"/>
        </w:rPr>
        <w:t xml:space="preserve">to specific recommendations about how to fill the institutional gap). Instead, </w:t>
      </w:r>
      <w:r w:rsidRPr="004F27E3">
        <w:rPr>
          <w:rStyle w:val="StyleUnderline"/>
        </w:rPr>
        <w:t xml:space="preserve">it </w:t>
      </w:r>
      <w:r w:rsidRPr="007F50F4">
        <w:rPr>
          <w:rStyle w:val="StyleUnderline"/>
          <w:highlight w:val="green"/>
        </w:rPr>
        <w:t>acknowledges</w:t>
      </w:r>
      <w:r w:rsidRPr="004F27E3">
        <w:rPr>
          <w:rStyle w:val="StyleUnderline"/>
          <w:sz w:val="16"/>
          <w:u w:val="none"/>
        </w:rPr>
        <w:t xml:space="preserve"> that there are </w:t>
      </w:r>
      <w:r w:rsidRPr="004F27E3">
        <w:rPr>
          <w:rStyle w:val="Emphasis"/>
        </w:rPr>
        <w:t xml:space="preserve">fundamental </w:t>
      </w:r>
      <w:r w:rsidRPr="007F50F4">
        <w:rPr>
          <w:rStyle w:val="Emphasis"/>
          <w:highlight w:val="green"/>
        </w:rPr>
        <w:t>difficulties</w:t>
      </w:r>
      <w:r w:rsidRPr="004F27E3">
        <w:rPr>
          <w:rStyle w:val="Emphasis"/>
        </w:rPr>
        <w:t xml:space="preserve"> and anxieties</w:t>
      </w:r>
      <w:r w:rsidRPr="004F27E3">
        <w:rPr>
          <w:rStyle w:val="StyleUnderline"/>
        </w:rPr>
        <w:t xml:space="preserve">, </w:t>
      </w:r>
      <w:r w:rsidRPr="007F50F4">
        <w:rPr>
          <w:rStyle w:val="StyleUnderline"/>
          <w:highlight w:val="green"/>
        </w:rPr>
        <w:t>but</w:t>
      </w:r>
      <w:r w:rsidRPr="004F27E3">
        <w:rPr>
          <w:rStyle w:val="StyleUnderline"/>
        </w:rPr>
        <w:t xml:space="preserve"> uses them to </w:t>
      </w:r>
      <w:r w:rsidRPr="007F50F4">
        <w:rPr>
          <w:rStyle w:val="Emphasis"/>
          <w:highlight w:val="green"/>
        </w:rPr>
        <w:t>start</w:t>
      </w:r>
      <w:r w:rsidRPr="004F27E3">
        <w:rPr>
          <w:rStyle w:val="Emphasis"/>
        </w:rPr>
        <w:t xml:space="preserve"> the </w:t>
      </w:r>
      <w:r w:rsidRPr="007F50F4">
        <w:rPr>
          <w:rStyle w:val="Emphasis"/>
          <w:highlight w:val="green"/>
        </w:rPr>
        <w:t>right</w:t>
      </w:r>
      <w:r w:rsidRPr="004F27E3">
        <w:rPr>
          <w:rStyle w:val="Emphasis"/>
        </w:rPr>
        <w:t xml:space="preserve"> kind of </w:t>
      </w:r>
      <w:r w:rsidRPr="007F50F4">
        <w:rPr>
          <w:rStyle w:val="Emphasis"/>
          <w:highlight w:val="green"/>
        </w:rPr>
        <w:t>debate</w:t>
      </w:r>
      <w:r w:rsidRPr="004F27E3">
        <w:rPr>
          <w:rStyle w:val="StyleUnderline"/>
          <w:sz w:val="16"/>
          <w:u w:val="none"/>
        </w:rPr>
        <w:t xml:space="preserve">, rather than to foreclose it. As a result, </w:t>
      </w:r>
      <w:r w:rsidRPr="004F27E3">
        <w:rPr>
          <w:rStyle w:val="StyleUnderline"/>
        </w:rPr>
        <w:t xml:space="preserve">the proposal is a promising candidate to </w:t>
      </w:r>
      <w:r w:rsidRPr="007F50F4">
        <w:rPr>
          <w:rStyle w:val="StyleUnderline"/>
          <w:highlight w:val="green"/>
        </w:rPr>
        <w:t>serve as</w:t>
      </w:r>
      <w:r w:rsidRPr="004F27E3">
        <w:rPr>
          <w:rStyle w:val="StyleUnderline"/>
          <w:sz w:val="16"/>
          <w:u w:val="none"/>
        </w:rPr>
        <w:t xml:space="preserve"> the subject of a </w:t>
      </w:r>
      <w:r w:rsidRPr="007F50F4">
        <w:rPr>
          <w:rStyle w:val="Emphasis"/>
          <w:highlight w:val="green"/>
        </w:rPr>
        <w:t>wide</w:t>
      </w:r>
      <w:r w:rsidRPr="004F27E3">
        <w:rPr>
          <w:rStyle w:val="StyleUnderline"/>
          <w:sz w:val="16"/>
          <w:u w:val="none"/>
        </w:rPr>
        <w:t xml:space="preserve"> and overlapping </w:t>
      </w:r>
      <w:r w:rsidRPr="004F27E3">
        <w:rPr>
          <w:rStyle w:val="Emphasis"/>
        </w:rPr>
        <w:t xml:space="preserve">political </w:t>
      </w:r>
      <w:r w:rsidRPr="007F50F4">
        <w:rPr>
          <w:rStyle w:val="Emphasis"/>
          <w:highlight w:val="green"/>
        </w:rPr>
        <w:t>consensus</w:t>
      </w:r>
      <w:r w:rsidRPr="004F27E3">
        <w:rPr>
          <w:rStyle w:val="StyleUnderline"/>
          <w:sz w:val="16"/>
          <w:u w:val="none"/>
        </w:rPr>
        <w:t>, at least among those who share intergenerational concern.</w:t>
      </w:r>
    </w:p>
    <w:p w14:paraId="290F6A17" w14:textId="77777777" w:rsidR="00624DEE" w:rsidRPr="004D3406" w:rsidRDefault="00624DEE" w:rsidP="00624DEE">
      <w:pPr>
        <w:rPr>
          <w:szCs w:val="16"/>
        </w:rPr>
      </w:pPr>
      <w:r w:rsidRPr="004D3406">
        <w:rPr>
          <w:szCs w:val="16"/>
        </w:rPr>
        <w:t>Selective Mirroring</w:t>
      </w:r>
    </w:p>
    <w:p w14:paraId="4F65C1C1" w14:textId="77777777" w:rsidR="00624DEE" w:rsidRPr="00A07B72" w:rsidRDefault="00624DEE" w:rsidP="00624DEE">
      <w:pPr>
        <w:rPr>
          <w:rStyle w:val="Emphasis"/>
        </w:rPr>
      </w:pPr>
      <w:r w:rsidRPr="00A07B72">
        <w:t xml:space="preserve">To quell some initial anxieties, it is perhaps worth clarifying the open-ended and non-alienating character of the proposal. </w:t>
      </w:r>
      <w:r w:rsidRPr="00A07B72">
        <w:rPr>
          <w:rStyle w:val="StyleUnderline"/>
        </w:rPr>
        <w:t>One temptation would be to view</w:t>
      </w:r>
      <w:r w:rsidRPr="00A07B72">
        <w:t xml:space="preserve"> the call for </w:t>
      </w:r>
      <w:r w:rsidRPr="00A07B72">
        <w:rPr>
          <w:rStyle w:val="StyleUnderline"/>
        </w:rPr>
        <w:t>a global constitutional convention as a</w:t>
      </w:r>
      <w:r w:rsidRPr="00A07B72">
        <w:t xml:space="preserve"> fairly naked plea for </w:t>
      </w:r>
      <w:r w:rsidRPr="004D3406">
        <w:rPr>
          <w:rStyle w:val="Emphasis"/>
        </w:rPr>
        <w:t>world government</w:t>
      </w:r>
      <w:r w:rsidRPr="00A07B72">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0DC6FB4F" w14:textId="77777777" w:rsidR="00624DEE" w:rsidRPr="004D3406" w:rsidRDefault="00624DEE" w:rsidP="00624DEE">
      <w:r w:rsidRPr="004D3406">
        <w:t xml:space="preserve">At a minimum, </w:t>
      </w:r>
      <w:r w:rsidRPr="00B92B5B">
        <w:rPr>
          <w:rStyle w:val="StyleUnderline"/>
        </w:rPr>
        <w:t>no</w:t>
      </w:r>
      <w:r w:rsidRPr="004D3406">
        <w:t xml:space="preserve"> such </w:t>
      </w:r>
      <w:r w:rsidRPr="00B92B5B">
        <w:rPr>
          <w:rStyle w:val="StyleUnderline"/>
        </w:rPr>
        <w:t>body could</w:t>
      </w:r>
      <w:r w:rsidRPr="004D3406">
        <w:t xml:space="preserve"> plausibly </w:t>
      </w:r>
      <w:r w:rsidRPr="00B92B5B">
        <w:rPr>
          <w:rStyle w:val="StyleUnderline"/>
        </w:rPr>
        <w:t>recommend</w:t>
      </w:r>
      <w:r w:rsidRPr="00A07B72">
        <w:rPr>
          <w:rStyle w:val="StyleUnderline"/>
        </w:rPr>
        <w:t xml:space="preserve"> any</w:t>
      </w:r>
      <w:r w:rsidRPr="004D3406">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t xml:space="preserve"> about how </w:t>
      </w:r>
      <w:r w:rsidRPr="00B92B5B">
        <w:rPr>
          <w:rStyle w:val="StyleUnderline"/>
        </w:rPr>
        <w:t xml:space="preserve">to </w:t>
      </w:r>
      <w:r w:rsidRPr="00B92B5B">
        <w:rPr>
          <w:rStyle w:val="Emphasis"/>
        </w:rPr>
        <w:t>avoid</w:t>
      </w:r>
      <w:r w:rsidRPr="004D3406">
        <w:t xml:space="preserve"> the </w:t>
      </w:r>
      <w:r w:rsidRPr="00B92B5B">
        <w:rPr>
          <w:rStyle w:val="Emphasis"/>
        </w:rPr>
        <w:t>standard threats</w:t>
      </w:r>
      <w:r w:rsidRPr="00A07B72">
        <w:rPr>
          <w:rStyle w:val="StyleUnderline"/>
        </w:rPr>
        <w:t xml:space="preserve"> such an institution might pose.</w:t>
      </w:r>
      <w:r w:rsidRPr="004D3406">
        <w:t xml:space="preserve"> Moreover, it seems perfectly conceivable, even likely under current ways of thinking, that </w:t>
      </w:r>
      <w:r w:rsidRPr="00A07B72">
        <w:rPr>
          <w:rStyle w:val="StyleUnderline"/>
        </w:rPr>
        <w:t xml:space="preserve">a global constitutional </w:t>
      </w:r>
      <w:r w:rsidRPr="004D3406">
        <w:rPr>
          <w:rStyle w:val="StyleUnderline"/>
          <w:highlight w:val="green"/>
        </w:rPr>
        <w:t>convention would pursue</w:t>
      </w:r>
      <w:r w:rsidRPr="004D3406">
        <w:t xml:space="preserve"> what we might call a </w:t>
      </w:r>
      <w:r w:rsidRPr="004D3406">
        <w:rPr>
          <w:rStyle w:val="Emphasis"/>
          <w:highlight w:val="green"/>
        </w:rPr>
        <w:t>selective mirroring</w:t>
      </w:r>
      <w:r w:rsidRPr="004D3406">
        <w:t xml:space="preserve"> strategy. Specifically, </w:t>
      </w:r>
      <w:r w:rsidRPr="00A07B72">
        <w:rPr>
          <w:rStyle w:val="StyleUnderline"/>
        </w:rPr>
        <w:t xml:space="preserve">a convention would seek </w:t>
      </w:r>
      <w:r w:rsidRPr="004D3406">
        <w:rPr>
          <w:rStyle w:val="StyleUnderline"/>
          <w:highlight w:val="green"/>
        </w:rPr>
        <w:t>to develop</w:t>
      </w:r>
      <w:r w:rsidRPr="004D3406">
        <w:t xml:space="preserve"> a </w:t>
      </w:r>
      <w:r w:rsidRPr="004D3406">
        <w:rPr>
          <w:rStyle w:val="Emphasis"/>
          <w:highlight w:val="green"/>
        </w:rPr>
        <w:t>broader</w:t>
      </w:r>
      <w:r w:rsidRPr="004D3406">
        <w:t xml:space="preserve"> system of </w:t>
      </w:r>
      <w:r w:rsidRPr="00A07B72">
        <w:rPr>
          <w:rStyle w:val="Emphasis"/>
        </w:rPr>
        <w:t>institutions</w:t>
      </w:r>
      <w:r w:rsidRPr="00A07B72">
        <w:rPr>
          <w:rStyle w:val="StyleUnderline"/>
        </w:rPr>
        <w:t xml:space="preserve"> and </w:t>
      </w:r>
      <w:r w:rsidRPr="004D3406">
        <w:rPr>
          <w:rStyle w:val="Emphasis"/>
          <w:highlight w:val="green"/>
        </w:rPr>
        <w:t>practices</w:t>
      </w:r>
      <w:r w:rsidRPr="004D3406">
        <w:rPr>
          <w:rStyle w:val="StyleUnderline"/>
          <w:highlight w:val="green"/>
        </w:rPr>
        <w:t xml:space="preserve"> that reflected</w:t>
      </w:r>
      <w:r w:rsidRPr="004D3406">
        <w:t xml:space="preserve"> the </w:t>
      </w:r>
      <w:r w:rsidRPr="004D3406">
        <w:rPr>
          <w:rStyle w:val="Emphasis"/>
          <w:highlight w:val="green"/>
        </w:rPr>
        <w:t>desirable features</w:t>
      </w:r>
      <w:r w:rsidRPr="00A07B72">
        <w:rPr>
          <w:rStyle w:val="StyleUnderline"/>
        </w:rPr>
        <w:t xml:space="preserve"> of a powerful and</w:t>
      </w:r>
      <w:r w:rsidRPr="004D3406">
        <w:t xml:space="preserve"> highly </w:t>
      </w:r>
      <w:r w:rsidRPr="00A07B72">
        <w:rPr>
          <w:rStyle w:val="StyleUnderline"/>
        </w:rPr>
        <w:t xml:space="preserve">centralized global authority </w:t>
      </w:r>
      <w:r w:rsidRPr="004D3406">
        <w:rPr>
          <w:rStyle w:val="StyleUnderline"/>
          <w:highlight w:val="green"/>
        </w:rPr>
        <w:t xml:space="preserve">but </w:t>
      </w:r>
      <w:r w:rsidRPr="004D3406">
        <w:rPr>
          <w:rStyle w:val="Emphasis"/>
          <w:highlight w:val="green"/>
        </w:rPr>
        <w:t>neutralized</w:t>
      </w:r>
      <w:r w:rsidRPr="004D3406">
        <w:t xml:space="preserve"> the </w:t>
      </w:r>
      <w:r w:rsidRPr="00A07B72">
        <w:rPr>
          <w:rStyle w:val="Emphasis"/>
        </w:rPr>
        <w:t xml:space="preserve">standing </w:t>
      </w:r>
      <w:r w:rsidRPr="004D3406">
        <w:rPr>
          <w:rStyle w:val="Emphasis"/>
          <w:highlight w:val="green"/>
        </w:rPr>
        <w:t>threats</w:t>
      </w:r>
      <w:r w:rsidRPr="00A07B72">
        <w:rPr>
          <w:rStyle w:val="StyleUnderline"/>
        </w:rPr>
        <w:t xml:space="preserve"> posed by it</w:t>
      </w:r>
      <w:r w:rsidRPr="004D3406">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25A3B249" w14:textId="77777777" w:rsidR="00624DEE" w:rsidRPr="006012A9" w:rsidRDefault="00624DEE" w:rsidP="00624DEE">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13FB50EC" w14:textId="77777777" w:rsidR="00624DEE" w:rsidRDefault="00624DEE" w:rsidP="00624DEE">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2B5C1C44" w14:textId="77777777" w:rsidR="00624DEE" w:rsidRPr="00F3084D" w:rsidRDefault="00624DEE" w:rsidP="00624DEE">
      <w:r w:rsidRPr="00F3084D">
        <w:t xml:space="preserve">One set of </w:t>
      </w:r>
      <w:r w:rsidRPr="00B92B5B">
        <w:rPr>
          <w:rStyle w:val="StyleUnderline"/>
        </w:rPr>
        <w:t>guidelines concern</w:t>
      </w:r>
      <w:r w:rsidRPr="00B92B5B">
        <w:t>s</w:t>
      </w:r>
      <w:r w:rsidRPr="00F3084D">
        <w:t xml:space="preserve"> </w:t>
      </w:r>
      <w:r w:rsidRPr="00F3084D">
        <w:rPr>
          <w:rStyle w:val="StyleUnderline"/>
        </w:rPr>
        <w:t>how the global constitutional convention relates to other institutions. The first</w:t>
      </w:r>
      <w:r w:rsidRPr="00F3084D">
        <w:t xml:space="preserve"> guideline </w:t>
      </w:r>
      <w:r w:rsidRPr="00F3084D">
        <w:rPr>
          <w:rStyle w:val="StyleUnderline"/>
        </w:rPr>
        <w:t>concerns</w:t>
      </w:r>
      <w:r w:rsidRPr="00F3084D">
        <w:t xml:space="preserve"> relative </w:t>
      </w:r>
      <w:r w:rsidRPr="00B92B5B">
        <w:rPr>
          <w:rStyle w:val="StyleUnderline"/>
        </w:rPr>
        <w:t>independence</w:t>
      </w:r>
      <w:r w:rsidRPr="00F3084D">
        <w:rPr>
          <w:rStyle w:val="StyleUnderline"/>
        </w:rPr>
        <w:t>:</w:t>
      </w:r>
    </w:p>
    <w:p w14:paraId="07B52ED4" w14:textId="77777777" w:rsidR="00624DEE" w:rsidRPr="00F3084D" w:rsidRDefault="00624DEE" w:rsidP="00624DEE">
      <w:pPr>
        <w:ind w:left="720"/>
      </w:pPr>
      <w:r w:rsidRPr="00F3084D">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7F50F4">
        <w:rPr>
          <w:rStyle w:val="StyleUnderline"/>
          <w:highlight w:val="green"/>
        </w:rPr>
        <w:t xml:space="preserve">convention should have </w:t>
      </w:r>
      <w:r w:rsidRPr="00B92B5B">
        <w:rPr>
          <w:rStyle w:val="Emphasis"/>
        </w:rPr>
        <w:t xml:space="preserve">considerable </w:t>
      </w:r>
      <w:r w:rsidRPr="007F50F4">
        <w:rPr>
          <w:rStyle w:val="Emphasis"/>
          <w:highlight w:val="green"/>
        </w:rPr>
        <w:t>autonomy</w:t>
      </w:r>
      <w:r w:rsidRPr="007F50F4">
        <w:rPr>
          <w:rStyle w:val="StyleUnderline"/>
          <w:highlight w:val="green"/>
        </w:rPr>
        <w:t xml:space="preserve"> </w:t>
      </w:r>
      <w:r w:rsidRPr="00B56A55">
        <w:rPr>
          <w:rStyle w:val="StyleUnderline"/>
        </w:rPr>
        <w:t>from other institutions</w:t>
      </w:r>
      <w:r w:rsidRPr="00B56A55">
        <w:t>,</w:t>
      </w:r>
      <w:r w:rsidRPr="00F3084D">
        <w:t xml:space="preserve"> and </w:t>
      </w:r>
      <w:r w:rsidRPr="007F50F4">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t xml:space="preserve"> (and the perfect moral storm, more generally).</w:t>
      </w:r>
    </w:p>
    <w:p w14:paraId="4CD2317D" w14:textId="77777777" w:rsidR="00624DEE" w:rsidRDefault="00624DEE" w:rsidP="00624DEE">
      <w:pPr>
        <w:rPr>
          <w:rStyle w:val="Emphasis"/>
        </w:rPr>
      </w:pPr>
      <w:r w:rsidRPr="00F3084D">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t xml:space="preserve"> too much </w:t>
      </w:r>
      <w:r w:rsidRPr="00B92B5B">
        <w:rPr>
          <w:rStyle w:val="StyleUnderline"/>
        </w:rPr>
        <w:t>influence from</w:t>
      </w:r>
      <w:r w:rsidRPr="00B92B5B">
        <w:rPr>
          <w:rStyle w:val="Emphasis"/>
        </w:rPr>
        <w:t xml:space="preserve"> </w:t>
      </w:r>
      <w:r w:rsidRPr="007F50F4">
        <w:rPr>
          <w:rStyle w:val="Emphasis"/>
          <w:highlight w:val="green"/>
        </w:rPr>
        <w:t>short-term</w:t>
      </w:r>
      <w:r w:rsidRPr="00F3084D">
        <w:t xml:space="preserve"> and narrowly economic </w:t>
      </w:r>
      <w:r w:rsidRPr="007F50F4">
        <w:rPr>
          <w:rStyle w:val="Emphasis"/>
          <w:highlight w:val="green"/>
        </w:rPr>
        <w:t>forces</w:t>
      </w:r>
      <w:r w:rsidRPr="00F3084D">
        <w:rPr>
          <w:rStyle w:val="Emphasis"/>
        </w:rPr>
        <w:t>.</w:t>
      </w:r>
    </w:p>
    <w:p w14:paraId="36C16446" w14:textId="77777777" w:rsidR="00624DEE" w:rsidRPr="0038527D" w:rsidRDefault="00624DEE" w:rsidP="00624DEE">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t xml:space="preserve"> that </w:t>
      </w:r>
      <w:r w:rsidRPr="0038527D">
        <w:rPr>
          <w:rStyle w:val="StyleUnderline"/>
        </w:rPr>
        <w:t>independence</w:t>
      </w:r>
      <w:r w:rsidRPr="0038527D">
        <w:t>:</w:t>
      </w:r>
    </w:p>
    <w:p w14:paraId="34309F6E" w14:textId="77777777" w:rsidR="00624DEE" w:rsidRPr="0038527D" w:rsidRDefault="00624DEE" w:rsidP="00624DEE">
      <w:pPr>
        <w:ind w:firstLine="720"/>
      </w:pPr>
      <w:r w:rsidRPr="0038527D">
        <w:t xml:space="preserve">(2) </w:t>
      </w:r>
      <w:r w:rsidRPr="0038527D">
        <w:rPr>
          <w:rStyle w:val="Emphasis"/>
        </w:rPr>
        <w:t xml:space="preserve">Mutual </w:t>
      </w:r>
      <w:r w:rsidRPr="00B92B5B">
        <w:rPr>
          <w:rStyle w:val="Emphasis"/>
        </w:rPr>
        <w:t>Accountability</w:t>
      </w:r>
      <w:r w:rsidRPr="0038527D">
        <w:rPr>
          <w:rStyle w:val="StyleUnderline"/>
        </w:rPr>
        <w:t>:</w:t>
      </w:r>
      <w:r w:rsidRPr="0038527D">
        <w:t xml:space="preserve"> Any global constitutional convention should be to some extent accountable to other </w:t>
      </w:r>
      <w:r w:rsidRPr="007F50F4">
        <w:rPr>
          <w:rStyle w:val="StyleUnderline"/>
          <w:highlight w:val="green"/>
        </w:rPr>
        <w:t>major institutions</w:t>
      </w:r>
      <w:r w:rsidRPr="0038527D">
        <w:t xml:space="preserve">, and they </w:t>
      </w:r>
      <w:r w:rsidRPr="007F50F4">
        <w:rPr>
          <w:rStyle w:val="Emphasis"/>
          <w:highlight w:val="green"/>
        </w:rPr>
        <w:t>should be accountable to it</w:t>
      </w:r>
      <w:r w:rsidRPr="0038527D">
        <w:rPr>
          <w:rStyle w:val="Emphasis"/>
        </w:rPr>
        <w:t>.</w:t>
      </w:r>
    </w:p>
    <w:p w14:paraId="48611C2C" w14:textId="77777777" w:rsidR="00624DEE" w:rsidRPr="0038527D" w:rsidRDefault="00624DEE" w:rsidP="00624DEE">
      <w:r w:rsidRPr="0038527D">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7F50F4">
        <w:rPr>
          <w:rStyle w:val="Emphasis"/>
          <w:highlight w:val="green"/>
        </w:rPr>
        <w:t>no</w:t>
      </w:r>
      <w:r w:rsidRPr="00163F84">
        <w:rPr>
          <w:rStyle w:val="Emphasis"/>
        </w:rPr>
        <w:t xml:space="preserve">t have a </w:t>
      </w:r>
      <w:r w:rsidRPr="007F50F4">
        <w:rPr>
          <w:rStyle w:val="Emphasis"/>
          <w:highlight w:val="green"/>
        </w:rPr>
        <w:t xml:space="preserve">simple </w:t>
      </w:r>
      <w:r w:rsidRPr="00163F84">
        <w:rPr>
          <w:rStyle w:val="Emphasis"/>
          <w:highlight w:val="green"/>
        </w:rPr>
        <w:t>veto</w:t>
      </w:r>
      <w:r w:rsidRPr="0038527D">
        <w:rPr>
          <w:rStyle w:val="StyleUnderline"/>
        </w:rPr>
        <w:t xml:space="preserve"> on</w:t>
      </w:r>
      <w:r w:rsidRPr="0038527D">
        <w:t xml:space="preserve"> the </w:t>
      </w:r>
      <w:r w:rsidRPr="0038527D">
        <w:rPr>
          <w:rStyle w:val="StyleUnderline"/>
        </w:rPr>
        <w:t>recommendations of the convention</w:t>
      </w:r>
      <w:r w:rsidRPr="0038527D">
        <w:t>, including those that would result in sharp limits to their powers.</w:t>
      </w:r>
    </w:p>
    <w:p w14:paraId="50829C53" w14:textId="77777777" w:rsidR="00624DEE" w:rsidRPr="0038527D" w:rsidRDefault="00624DEE" w:rsidP="00624DEE">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3DB3FBE9" w14:textId="77777777" w:rsidR="00624DEE" w:rsidRPr="0038527D" w:rsidRDefault="00624DEE" w:rsidP="00624DEE">
      <w:pPr>
        <w:ind w:firstLine="720"/>
      </w:pPr>
      <w:r w:rsidRPr="0038527D">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3CD3F8BB" w14:textId="77777777" w:rsidR="00624DEE" w:rsidRPr="00BB50DC" w:rsidRDefault="00624DEE" w:rsidP="00624DEE">
      <w:pPr>
        <w:rPr>
          <w:rStyle w:val="StyleUnderline"/>
          <w:sz w:val="16"/>
          <w:u w:val="none"/>
        </w:rPr>
      </w:pPr>
      <w:r w:rsidRPr="0038527D">
        <w:t xml:space="preserve">Thus, for example, the </w:t>
      </w:r>
      <w:r w:rsidRPr="007F50F4">
        <w:rPr>
          <w:rStyle w:val="StyleUnderline"/>
          <w:highlight w:val="green"/>
        </w:rPr>
        <w:t>tasks</w:t>
      </w:r>
      <w:r w:rsidRPr="0038527D">
        <w:t xml:space="preserve"> of the global constitutional convention </w:t>
      </w:r>
      <w:r w:rsidRPr="007F50F4">
        <w:rPr>
          <w:rStyle w:val="StyleUnderline"/>
          <w:highlight w:val="green"/>
        </w:rPr>
        <w:t xml:space="preserve">should not be assigned to </w:t>
      </w:r>
      <w:r w:rsidRPr="007F50F4">
        <w:rPr>
          <w:rStyle w:val="Emphasis"/>
          <w:highlight w:val="green"/>
          <w:bdr w:val="single" w:sz="4" w:space="0" w:color="auto"/>
        </w:rPr>
        <w:t>any</w:t>
      </w:r>
      <w:r w:rsidRPr="0038527D">
        <w:rPr>
          <w:rStyle w:val="Emphasis"/>
          <w:bdr w:val="single" w:sz="4" w:space="0" w:color="auto"/>
        </w:rPr>
        <w:t xml:space="preserve"> currently </w:t>
      </w:r>
      <w:r w:rsidRPr="007F50F4">
        <w:rPr>
          <w:rStyle w:val="Emphasis"/>
          <w:highlight w:val="green"/>
          <w:bdr w:val="single" w:sz="4" w:space="0" w:color="auto"/>
        </w:rPr>
        <w:t>existing body</w:t>
      </w:r>
      <w:r w:rsidRPr="0038527D">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t xml:space="preserve"> may have merit for some purposes (for example, </w:t>
      </w:r>
      <w:r w:rsidRPr="0038527D">
        <w:rPr>
          <w:rStyle w:val="StyleUnderline"/>
        </w:rPr>
        <w:t>as pragmatic</w:t>
      </w:r>
      <w:r w:rsidRPr="0038527D">
        <w:t xml:space="preserve">, incremental </w:t>
      </w:r>
      <w:r w:rsidRPr="0038527D">
        <w:rPr>
          <w:rStyle w:val="StyleUnderline"/>
        </w:rPr>
        <w:t>suggestions to highlight the importance of intergenerational issues</w:t>
      </w:r>
      <w:r w:rsidRPr="0038527D">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t xml:space="preserve"> the </w:t>
      </w:r>
      <w:r w:rsidRPr="00B92B5B">
        <w:rPr>
          <w:rStyle w:val="Emphasis"/>
        </w:rPr>
        <w:t>threats</w:t>
      </w:r>
      <w:r w:rsidRPr="0038527D">
        <w:t xml:space="preserve"> posed by climate change in particular, </w:t>
      </w:r>
      <w:r w:rsidRPr="0038527D">
        <w:rPr>
          <w:rStyle w:val="StyleUnderline"/>
        </w:rPr>
        <w:t>and the perfect moral storm</w:t>
      </w:r>
      <w:r w:rsidRPr="0038527D">
        <w:t xml:space="preserve"> more generally.</w:t>
      </w:r>
    </w:p>
    <w:p w14:paraId="2AF9E4AB" w14:textId="77777777" w:rsidR="00624DEE" w:rsidRPr="007E6AA4" w:rsidRDefault="00624DEE" w:rsidP="00624DEE">
      <w:pPr>
        <w:rPr>
          <w:szCs w:val="16"/>
        </w:rPr>
      </w:pPr>
      <w:r w:rsidRPr="007E6AA4">
        <w:rPr>
          <w:szCs w:val="16"/>
        </w:rPr>
        <w:t>Aims</w:t>
      </w:r>
    </w:p>
    <w:p w14:paraId="4FC63994" w14:textId="77777777" w:rsidR="00624DEE" w:rsidRPr="003E78F8" w:rsidRDefault="00624DEE" w:rsidP="00624DEE">
      <w:r w:rsidRPr="003E78F8">
        <w:t xml:space="preserve">A second set of guidelines concerns the aims of the global constitutional convention. Here, </w:t>
      </w:r>
      <w:r w:rsidRPr="00C646FD">
        <w:rPr>
          <w:rStyle w:val="StyleUnderline"/>
        </w:rPr>
        <w:t>the perfect moral storm analysis would suggest</w:t>
      </w:r>
      <w:r w:rsidRPr="003E78F8">
        <w:t>:</w:t>
      </w:r>
    </w:p>
    <w:p w14:paraId="029BCB38" w14:textId="77777777" w:rsidR="00624DEE" w:rsidRPr="00C646FD" w:rsidRDefault="00624DEE" w:rsidP="00624DEE">
      <w:pPr>
        <w:ind w:left="720"/>
        <w:rPr>
          <w:rStyle w:val="StyleUnderline"/>
        </w:rPr>
      </w:pPr>
      <w:r w:rsidRPr="00C646FD">
        <w:t xml:space="preserve">(4) </w:t>
      </w:r>
      <w:r w:rsidRPr="00B92B5B">
        <w:rPr>
          <w:rStyle w:val="Emphasis"/>
        </w:rPr>
        <w:t>Comprehensiveness</w:t>
      </w:r>
      <w:r w:rsidRPr="00C646FD">
        <w:rPr>
          <w:rStyle w:val="StyleUnderline"/>
        </w:rPr>
        <w:t xml:space="preserve">: The </w:t>
      </w:r>
      <w:r w:rsidRPr="003E78F8">
        <w:rPr>
          <w:rStyle w:val="StyleUnderline"/>
          <w:highlight w:val="green"/>
        </w:rPr>
        <w:t>convention should</w:t>
      </w:r>
      <w:r w:rsidRPr="00C646FD">
        <w:rPr>
          <w:rStyle w:val="StyleUnderline"/>
        </w:rPr>
        <w:t xml:space="preserve"> be under a mandate to </w:t>
      </w:r>
      <w:r w:rsidRPr="003E78F8">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3E78F8">
        <w:rPr>
          <w:rStyle w:val="Emphasis"/>
          <w:highlight w:val="green"/>
        </w:rPr>
        <w:t>broad</w:t>
      </w:r>
      <w:r w:rsidRPr="003E78F8">
        <w:rPr>
          <w:rStyle w:val="StyleUnderline"/>
          <w:highlight w:val="green"/>
        </w:rPr>
        <w:t xml:space="preserve"> </w:t>
      </w:r>
      <w:r w:rsidRPr="003E78F8">
        <w:rPr>
          <w:rStyle w:val="Emphasis"/>
          <w:highlight w:val="green"/>
        </w:rPr>
        <w:t>range</w:t>
      </w:r>
      <w:r w:rsidRPr="003E78F8">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3E78F8">
        <w:rPr>
          <w:rStyle w:val="Emphasis"/>
          <w:highlight w:val="green"/>
        </w:rPr>
        <w:t>issues</w:t>
      </w:r>
      <w:r w:rsidRPr="003E78F8">
        <w:rPr>
          <w:rStyle w:val="StyleUnderline"/>
        </w:rPr>
        <w:t>, to focus on</w:t>
      </w:r>
      <w:r w:rsidRPr="00C646FD">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2DCFDEC3" w14:textId="77777777" w:rsidR="00624DEE" w:rsidRPr="003E78F8" w:rsidRDefault="00624DEE" w:rsidP="00624DEE">
      <w:pPr>
        <w:ind w:left="720"/>
        <w:rPr>
          <w:rStyle w:val="StyleUnderline"/>
        </w:rPr>
      </w:pPr>
      <w:r w:rsidRPr="003E78F8">
        <w:t xml:space="preserve">(5) </w:t>
      </w:r>
      <w:r w:rsidRPr="00B92B5B">
        <w:rPr>
          <w:rStyle w:val="Emphasis"/>
        </w:rPr>
        <w:t>Standing Authority</w:t>
      </w:r>
      <w:r w:rsidRPr="003E78F8">
        <w:t xml:space="preserve">: Though </w:t>
      </w:r>
      <w:r w:rsidRPr="003E78F8">
        <w:rPr>
          <w:rStyle w:val="StyleUnderline"/>
        </w:rPr>
        <w:t xml:space="preserve">the </w:t>
      </w:r>
      <w:r w:rsidRPr="00B92B5B">
        <w:rPr>
          <w:rStyle w:val="StyleUnderline"/>
        </w:rPr>
        <w:t>convention</w:t>
      </w:r>
      <w:r w:rsidRPr="003E78F8">
        <w:t xml:space="preserve"> may recommend the establishment of some temporary and issue-specific bodies, its focus </w:t>
      </w:r>
      <w:r w:rsidRPr="00B92B5B">
        <w:rPr>
          <w:rStyle w:val="StyleUnderline"/>
        </w:rPr>
        <w:t>should</w:t>
      </w:r>
      <w:r w:rsidRPr="003E78F8">
        <w:t xml:space="preserve"> be on the </w:t>
      </w:r>
      <w:r w:rsidRPr="00B92B5B">
        <w:rPr>
          <w:rStyle w:val="Emphasis"/>
        </w:rPr>
        <w:t>establish</w:t>
      </w:r>
      <w:r w:rsidRPr="00B92B5B">
        <w:t>ment</w:t>
      </w:r>
      <w:r w:rsidRPr="003E78F8">
        <w:t xml:space="preserve"> of </w:t>
      </w:r>
      <w:r w:rsidRPr="00B92B5B">
        <w:rPr>
          <w:rStyle w:val="Emphasis"/>
        </w:rPr>
        <w:t>institutions</w:t>
      </w:r>
      <w:r w:rsidRPr="003E78F8">
        <w:rPr>
          <w:rStyle w:val="StyleUnderline"/>
        </w:rPr>
        <w:t xml:space="preserve"> with standing authority over the long term.</w:t>
      </w:r>
    </w:p>
    <w:p w14:paraId="1AA1BA42" w14:textId="77777777" w:rsidR="00624DEE" w:rsidRDefault="00624DEE" w:rsidP="00624DEE">
      <w:pPr>
        <w:rPr>
          <w:rStyle w:val="StyleUnderline"/>
        </w:rPr>
      </w:pPr>
      <w:r w:rsidRPr="003E78F8">
        <w:rPr>
          <w:rStyle w:val="StyleUnderline"/>
        </w:rPr>
        <w:t xml:space="preserve">These </w:t>
      </w:r>
      <w:r w:rsidRPr="003E78F8">
        <w:rPr>
          <w:rStyle w:val="StyleUnderline"/>
          <w:highlight w:val="green"/>
        </w:rPr>
        <w:t>guidelines</w:t>
      </w:r>
      <w:r w:rsidRPr="003E78F8">
        <w:t xml:space="preserve"> are significant in that they </w:t>
      </w:r>
      <w:r w:rsidRPr="003E78F8">
        <w:rPr>
          <w:rStyle w:val="Emphasis"/>
          <w:highlight w:val="green"/>
        </w:rPr>
        <w:t>stand</w:t>
      </w:r>
      <w:r w:rsidRPr="003E78F8">
        <w:rPr>
          <w:rStyle w:val="StyleUnderline"/>
          <w:highlight w:val="green"/>
        </w:rPr>
        <w:t xml:space="preserve"> </w:t>
      </w:r>
      <w:r w:rsidRPr="003E78F8">
        <w:rPr>
          <w:rStyle w:val="Emphasis"/>
          <w:highlight w:val="green"/>
        </w:rPr>
        <w:t>against</w:t>
      </w:r>
      <w:r w:rsidRPr="003E78F8">
        <w:rPr>
          <w:rStyle w:val="StyleUnderline"/>
          <w:highlight w:val="green"/>
        </w:rPr>
        <w:t xml:space="preserve"> </w:t>
      </w:r>
      <w:r w:rsidRPr="003E78F8">
        <w:rPr>
          <w:rStyle w:val="Emphasis"/>
          <w:highlight w:val="green"/>
        </w:rPr>
        <w:t>existing</w:t>
      </w:r>
      <w:r w:rsidRPr="003E78F8">
        <w:rPr>
          <w:rStyle w:val="Emphasis"/>
        </w:rPr>
        <w:t xml:space="preserve"> issue-specific </w:t>
      </w:r>
      <w:r w:rsidRPr="003E78F8">
        <w:rPr>
          <w:rStyle w:val="Emphasis"/>
          <w:highlight w:val="green"/>
        </w:rPr>
        <w:t>approaches</w:t>
      </w:r>
      <w:r w:rsidRPr="003E78F8">
        <w:rPr>
          <w:rStyle w:val="StyleUnderline"/>
        </w:rPr>
        <w:t xml:space="preserve"> to global</w:t>
      </w:r>
      <w:r w:rsidRPr="003E78F8">
        <w:t xml:space="preserve"> and </w:t>
      </w:r>
      <w:r w:rsidRPr="003E78F8">
        <w:rPr>
          <w:rStyle w:val="StyleUnderline"/>
        </w:rPr>
        <w:t>intergenerational problems</w:t>
      </w:r>
      <w:r w:rsidRPr="003E78F8">
        <w:t xml:space="preserve">, </w:t>
      </w:r>
      <w:r w:rsidRPr="003E78F8">
        <w:rPr>
          <w:rStyle w:val="StyleUnderline"/>
          <w:highlight w:val="green"/>
        </w:rPr>
        <w:t>and encourage</w:t>
      </w:r>
      <w:r w:rsidRPr="008C5483">
        <w:rPr>
          <w:szCs w:val="16"/>
        </w:rPr>
        <w:t xml:space="preserve"> not only </w:t>
      </w:r>
      <w:r w:rsidRPr="008C5483">
        <w:rPr>
          <w:rStyle w:val="StyleUnderline"/>
          <w:highlight w:val="green"/>
        </w:rPr>
        <w:t xml:space="preserve">a </w:t>
      </w:r>
      <w:r w:rsidRPr="008C5483">
        <w:rPr>
          <w:rStyle w:val="Emphasis"/>
          <w:highlight w:val="green"/>
        </w:rPr>
        <w:t>less ad hoc</w:t>
      </w:r>
      <w:r w:rsidRPr="008C5483">
        <w:rPr>
          <w:szCs w:val="16"/>
        </w:rPr>
        <w:t xml:space="preserve"> but also a </w:t>
      </w:r>
      <w:r w:rsidRPr="00B92B5B">
        <w:rPr>
          <w:rStyle w:val="Emphasis"/>
        </w:rPr>
        <w:t>more</w:t>
      </w:r>
      <w:r w:rsidRPr="00B92B5B">
        <w:rPr>
          <w:rStyle w:val="StyleUnderline"/>
        </w:rPr>
        <w:t xml:space="preserve"> </w:t>
      </w:r>
      <w:r w:rsidRPr="003E78F8">
        <w:rPr>
          <w:rStyle w:val="Emphasis"/>
          <w:highlight w:val="green"/>
        </w:rPr>
        <w:t>proactive</w:t>
      </w:r>
      <w:r w:rsidRPr="003E78F8">
        <w:rPr>
          <w:rStyle w:val="StyleUnderline"/>
          <w:highlight w:val="green"/>
        </w:rPr>
        <w:t xml:space="preserve"> </w:t>
      </w:r>
      <w:r w:rsidRPr="003E78F8">
        <w:rPr>
          <w:rStyle w:val="Emphasis"/>
          <w:highlight w:val="green"/>
        </w:rPr>
        <w:t>approach</w:t>
      </w:r>
      <w:r w:rsidRPr="003E78F8">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t xml:space="preserve"> (such as climate change, large asteroid detection, and long-term nuclear waste) </w:t>
      </w:r>
      <w:r w:rsidRPr="003E78F8">
        <w:rPr>
          <w:rStyle w:val="StyleUnderline"/>
        </w:rPr>
        <w:t>but also</w:t>
      </w:r>
      <w:r w:rsidRPr="003E78F8">
        <w:t xml:space="preserve"> the need to </w:t>
      </w:r>
      <w:r w:rsidRPr="003E78F8">
        <w:rPr>
          <w:rStyle w:val="Emphasis"/>
        </w:rPr>
        <w:t>identify similar threats</w:t>
      </w:r>
      <w:r w:rsidRPr="003E78F8">
        <w:rPr>
          <w:rStyle w:val="StyleUnderline"/>
        </w:rPr>
        <w:t xml:space="preserve"> before they arise.</w:t>
      </w:r>
    </w:p>
    <w:p w14:paraId="4973312B" w14:textId="77777777" w:rsidR="00624DEE" w:rsidRDefault="00624DEE" w:rsidP="00624DEE">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r w:rsidRPr="00AB633F">
        <w:t>.</w:t>
      </w:r>
    </w:p>
    <w:p w14:paraId="63322B7D" w14:textId="77777777" w:rsidR="00624DEE" w:rsidRPr="00BA2DCC" w:rsidRDefault="00624DEE" w:rsidP="00624DEE">
      <w:proofErr w:type="spellStart"/>
      <w:r>
        <w:rPr>
          <w:rStyle w:val="Style13ptBold"/>
        </w:rPr>
        <w:t>Beckstead</w:t>
      </w:r>
      <w:proofErr w:type="spellEnd"/>
      <w:r w:rsidRPr="00702E8D">
        <w:rPr>
          <w:rStyle w:val="Style13ptBold"/>
          <w:b w:val="0"/>
          <w:sz w:val="22"/>
        </w:rPr>
        <w:t xml:space="preserve">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16BB57B1" w14:textId="77777777" w:rsidR="00624DEE" w:rsidRPr="006012A9" w:rsidRDefault="00624DEE" w:rsidP="00624DEE">
      <w:r w:rsidRPr="006012A9">
        <w:t xml:space="preserve">In the near future, </w:t>
      </w:r>
      <w:r w:rsidRPr="00F10096">
        <w:rPr>
          <w:rStyle w:val="StyleUnderline"/>
          <w:highlight w:val="green"/>
        </w:rPr>
        <w:t>major</w:t>
      </w:r>
      <w:r w:rsidRPr="006012A9">
        <w:rPr>
          <w:rStyle w:val="StyleUnderline"/>
        </w:rPr>
        <w:t xml:space="preserve"> technological </w:t>
      </w:r>
      <w:r w:rsidRPr="00F10096">
        <w:rPr>
          <w:rStyle w:val="StyleUnderline"/>
          <w:highlight w:val="green"/>
        </w:rPr>
        <w:t>developments</w:t>
      </w:r>
      <w:r w:rsidRPr="006012A9">
        <w:rPr>
          <w:rStyle w:val="StyleUnderline"/>
        </w:rPr>
        <w:t xml:space="preserve"> will </w:t>
      </w:r>
      <w:r w:rsidRPr="00F10096">
        <w:rPr>
          <w:rStyle w:val="StyleUnderline"/>
          <w:highlight w:val="green"/>
        </w:rPr>
        <w:t xml:space="preserve">give rise to </w:t>
      </w:r>
      <w:r w:rsidRPr="00F10096">
        <w:rPr>
          <w:rStyle w:val="Emphasis"/>
          <w:highlight w:val="green"/>
        </w:rPr>
        <w:t>new</w:t>
      </w:r>
      <w:r w:rsidRPr="006012A9">
        <w:rPr>
          <w:rStyle w:val="Emphasis"/>
        </w:rPr>
        <w:t xml:space="preserve"> unprecedented </w:t>
      </w:r>
      <w:r w:rsidRPr="00F10096">
        <w:rPr>
          <w:rStyle w:val="Emphasis"/>
          <w:highlight w:val="green"/>
        </w:rPr>
        <w:t>risks</w:t>
      </w:r>
      <w:r w:rsidRPr="006012A9">
        <w:t xml:space="preserve">. In particular, like nuclear technology, </w:t>
      </w:r>
      <w:r w:rsidRPr="006012A9">
        <w:rPr>
          <w:rStyle w:val="StyleUnderline"/>
        </w:rPr>
        <w:t xml:space="preserve">developments in </w:t>
      </w:r>
      <w:r w:rsidRPr="00F10096">
        <w:rPr>
          <w:rStyle w:val="Emphasis"/>
          <w:highlight w:val="green"/>
        </w:rPr>
        <w:t>synthetic</w:t>
      </w:r>
      <w:r w:rsidRPr="00F10096">
        <w:rPr>
          <w:rStyle w:val="StyleUnderline"/>
          <w:highlight w:val="green"/>
        </w:rPr>
        <w:t xml:space="preserve"> </w:t>
      </w:r>
      <w:r w:rsidRPr="00F10096">
        <w:rPr>
          <w:rStyle w:val="Emphasis"/>
          <w:highlight w:val="green"/>
        </w:rPr>
        <w:t>biology, geoengineering, distributed manufacturing and a</w:t>
      </w:r>
      <w:r w:rsidRPr="006012A9">
        <w:rPr>
          <w:rStyle w:val="Emphasis"/>
        </w:rPr>
        <w:t xml:space="preserve">rtificial </w:t>
      </w:r>
      <w:r w:rsidRPr="00F10096">
        <w:rPr>
          <w:rStyle w:val="Emphasis"/>
          <w:highlight w:val="green"/>
        </w:rPr>
        <w:t>i</w:t>
      </w:r>
      <w:r w:rsidRPr="006012A9">
        <w:rPr>
          <w:rStyle w:val="Emphasis"/>
        </w:rPr>
        <w:t>ntelligence</w:t>
      </w:r>
      <w:r w:rsidRPr="006012A9">
        <w:rPr>
          <w:rStyle w:val="StyleUnderline"/>
        </w:rPr>
        <w:t xml:space="preserve"> </w:t>
      </w:r>
      <w:r w:rsidRPr="00F10096">
        <w:rPr>
          <w:rStyle w:val="StyleUnderline"/>
          <w:highlight w:val="green"/>
        </w:rPr>
        <w:t xml:space="preserve">create risks of </w:t>
      </w:r>
      <w:r w:rsidRPr="00F10096">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t xml:space="preserve">, they </w:t>
      </w:r>
      <w:r w:rsidRPr="006012A9">
        <w:rPr>
          <w:rStyle w:val="StyleUnderline"/>
        </w:rPr>
        <w:t>risk</w:t>
      </w:r>
      <w:r w:rsidRPr="006012A9">
        <w:t xml:space="preserve"> the creation of </w:t>
      </w:r>
      <w:r w:rsidRPr="006012A9">
        <w:rPr>
          <w:rStyle w:val="Emphasis"/>
        </w:rPr>
        <w:t>new weapons of mass destruction</w:t>
      </w:r>
      <w:r w:rsidRPr="006012A9">
        <w:t xml:space="preserve">, the start of </w:t>
      </w:r>
      <w:r w:rsidRPr="006012A9">
        <w:rPr>
          <w:rStyle w:val="Emphasis"/>
        </w:rPr>
        <w:t>a new arms race</w:t>
      </w:r>
      <w:r w:rsidRPr="006012A9">
        <w:rPr>
          <w:rStyle w:val="StyleUnderline"/>
        </w:rPr>
        <w:t>, or</w:t>
      </w:r>
      <w:r w:rsidRPr="006012A9">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t xml:space="preserve">. Some experts have suggested that these </w:t>
      </w:r>
      <w:r w:rsidRPr="003D05DA">
        <w:rPr>
          <w:rStyle w:val="StyleUnderline"/>
        </w:rPr>
        <w:t>technologies are</w:t>
      </w:r>
      <w:r w:rsidRPr="006012A9">
        <w:t xml:space="preserve"> even </w:t>
      </w:r>
      <w:r w:rsidRPr="003D05DA">
        <w:rPr>
          <w:rStyle w:val="Emphasis"/>
          <w:highlight w:val="gree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t>Whereas nuclear weapons require the rare and controllable resources of uranium-235 or plutonium-239, once these new technologies are developed, they will be very difficult to regulate and easily accessible to small countries or even terrorist groups.</w:t>
      </w:r>
    </w:p>
    <w:p w14:paraId="2C1FEFC1" w14:textId="77777777" w:rsidR="00624DEE" w:rsidRPr="00F10096" w:rsidRDefault="00624DEE" w:rsidP="00624DEE">
      <w:pPr>
        <w:rPr>
          <w:rStyle w:val="StyleUnderline"/>
        </w:rPr>
      </w:pPr>
      <w:r w:rsidRPr="00F10096">
        <w:t xml:space="preserve">Moreover, </w:t>
      </w:r>
      <w:r w:rsidRPr="006012A9">
        <w:rPr>
          <w:rStyle w:val="StyleUnderline"/>
        </w:rPr>
        <w:t xml:space="preserve">these </w:t>
      </w:r>
      <w:r w:rsidRPr="00F10096">
        <w:rPr>
          <w:rStyle w:val="StyleUnderline"/>
          <w:highlight w:val="green"/>
        </w:rPr>
        <w:t>risks are</w:t>
      </w:r>
      <w:r w:rsidRPr="00F10096">
        <w:t xml:space="preserve"> currently </w:t>
      </w:r>
      <w:r w:rsidRPr="00F10096">
        <w:rPr>
          <w:rStyle w:val="Emphasis"/>
          <w:highlight w:val="green"/>
        </w:rPr>
        <w:t>underregulated</w:t>
      </w:r>
      <w:r w:rsidRPr="00F10096">
        <w:t xml:space="preserve">, for a number of reasons. </w:t>
      </w:r>
      <w:r w:rsidRPr="006012A9">
        <w:rPr>
          <w:rStyle w:val="StyleUnderline"/>
        </w:rPr>
        <w:t xml:space="preserve">Protection against such risks is a </w:t>
      </w:r>
      <w:r w:rsidRPr="00F10096">
        <w:rPr>
          <w:rStyle w:val="Emphasis"/>
          <w:highlight w:val="green"/>
        </w:rPr>
        <w:t>global</w:t>
      </w:r>
      <w:r w:rsidRPr="00F10096">
        <w:rPr>
          <w:rStyle w:val="StyleUnderline"/>
          <w:highlight w:val="green"/>
        </w:rPr>
        <w:t xml:space="preserve"> </w:t>
      </w:r>
      <w:r w:rsidRPr="00F10096">
        <w:rPr>
          <w:rStyle w:val="Emphasis"/>
          <w:highlight w:val="green"/>
        </w:rPr>
        <w:t>public</w:t>
      </w:r>
      <w:r w:rsidRPr="00F10096">
        <w:rPr>
          <w:rStyle w:val="StyleUnderline"/>
          <w:highlight w:val="green"/>
        </w:rPr>
        <w:t xml:space="preserve"> </w:t>
      </w:r>
      <w:r w:rsidRPr="00F10096">
        <w:rPr>
          <w:rStyle w:val="Emphasis"/>
          <w:highlight w:val="green"/>
        </w:rPr>
        <w:t>good</w:t>
      </w:r>
      <w:r w:rsidRPr="006012A9">
        <w:rPr>
          <w:rStyle w:val="StyleUnderline"/>
        </w:rPr>
        <w:t xml:space="preserve"> and</w:t>
      </w:r>
      <w:r w:rsidRPr="00F10096">
        <w:t xml:space="preserve"> thus </w:t>
      </w:r>
      <w:r w:rsidRPr="00F10096">
        <w:rPr>
          <w:rStyle w:val="StyleUnderline"/>
          <w:highlight w:val="green"/>
        </w:rPr>
        <w:t>undersupplied</w:t>
      </w:r>
      <w:r w:rsidRPr="006012A9">
        <w:rPr>
          <w:rStyle w:val="StyleUnderline"/>
        </w:rPr>
        <w:t xml:space="preserve"> by the market. Implementation</w:t>
      </w:r>
      <w:r w:rsidRPr="00F10096">
        <w:t xml:space="preserve"> often </w:t>
      </w:r>
      <w:r w:rsidRPr="006012A9">
        <w:rPr>
          <w:rStyle w:val="StyleUnderline"/>
        </w:rPr>
        <w:t>requires</w:t>
      </w:r>
      <w:r w:rsidRPr="006012A9">
        <w:rPr>
          <w:rStyle w:val="Emphasis"/>
        </w:rPr>
        <w:t xml:space="preserve"> </w:t>
      </w:r>
      <w:r w:rsidRPr="00F10096">
        <w:rPr>
          <w:rStyle w:val="Emphasis"/>
          <w:highlight w:val="green"/>
        </w:rPr>
        <w:t>cooperation among</w:t>
      </w:r>
      <w:r w:rsidRPr="006012A9">
        <w:rPr>
          <w:rStyle w:val="Emphasis"/>
        </w:rPr>
        <w:t xml:space="preserve"> many </w:t>
      </w:r>
      <w:r w:rsidRPr="00F10096">
        <w:rPr>
          <w:rStyle w:val="Emphasis"/>
          <w:highlight w:val="green"/>
        </w:rPr>
        <w:t>governments</w:t>
      </w:r>
      <w:r w:rsidRPr="006012A9">
        <w:rPr>
          <w:rStyle w:val="StyleUnderline"/>
        </w:rPr>
        <w:t xml:space="preserve">, which </w:t>
      </w:r>
      <w:r w:rsidRPr="00F10096">
        <w:rPr>
          <w:rStyle w:val="StyleUnderline"/>
          <w:highlight w:val="green"/>
        </w:rPr>
        <w:t>adds</w:t>
      </w:r>
      <w:r w:rsidRPr="006012A9">
        <w:rPr>
          <w:rStyle w:val="StyleUnderline"/>
        </w:rPr>
        <w:t xml:space="preserve"> political </w:t>
      </w:r>
      <w:r w:rsidRPr="00F10096">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t xml:space="preserve"> the </w:t>
      </w:r>
      <w:r w:rsidRPr="00F10096">
        <w:rPr>
          <w:rStyle w:val="StyleUnderline"/>
        </w:rPr>
        <w:t xml:space="preserve">risks, </w:t>
      </w:r>
      <w:r w:rsidRPr="003D05DA">
        <w:rPr>
          <w:rStyle w:val="StyleUnderline"/>
          <w:highlight w:val="green"/>
        </w:rPr>
        <w:t xml:space="preserve">there is </w:t>
      </w:r>
      <w:r w:rsidRPr="003D05DA">
        <w:rPr>
          <w:rStyle w:val="Emphasis"/>
          <w:highlight w:val="green"/>
        </w:rPr>
        <w:t>little</w:t>
      </w:r>
      <w:r w:rsidRPr="00F10096">
        <w:t xml:space="preserve"> or no </w:t>
      </w:r>
      <w:r w:rsidRPr="003D05DA">
        <w:rPr>
          <w:rStyle w:val="Emphasis"/>
          <w:highlight w:val="green"/>
        </w:rPr>
        <w:t>previous</w:t>
      </w:r>
      <w:r w:rsidRPr="003D05DA">
        <w:rPr>
          <w:rStyle w:val="StyleUnderline"/>
          <w:highlight w:val="green"/>
        </w:rPr>
        <w:t xml:space="preserve"> </w:t>
      </w:r>
      <w:r w:rsidRPr="003D05DA">
        <w:rPr>
          <w:rStyle w:val="Emphasis"/>
          <w:highlight w:val="green"/>
        </w:rPr>
        <w:t>experience</w:t>
      </w:r>
      <w:r w:rsidRPr="00F10096">
        <w:rPr>
          <w:rStyle w:val="StyleUnderline"/>
        </w:rPr>
        <w:t xml:space="preserve"> from which to draw lessons and form policy.</w:t>
      </w:r>
      <w:r w:rsidRPr="00F10096">
        <w:t xml:space="preserve"> And </w:t>
      </w:r>
      <w:r w:rsidRPr="00F10096">
        <w:rPr>
          <w:rStyle w:val="StyleUnderline"/>
        </w:rPr>
        <w:t xml:space="preserve">the </w:t>
      </w:r>
      <w:r w:rsidRPr="00F10096">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B92B5B">
        <w:rPr>
          <w:rStyle w:val="Emphasis"/>
          <w:highlight w:val="green"/>
        </w:rPr>
        <w:t>have n</w:t>
      </w:r>
      <w:r w:rsidRPr="00F10096">
        <w:rPr>
          <w:rStyle w:val="Emphasis"/>
          <w:highlight w:val="green"/>
        </w:rPr>
        <w:t>o sw</w:t>
      </w:r>
      <w:r w:rsidRPr="00B92B5B">
        <w:rPr>
          <w:rStyle w:val="Emphasis"/>
          <w:highlight w:val="green"/>
        </w:rPr>
        <w:t>ay over current</w:t>
      </w:r>
      <w:r w:rsidRPr="00F10096">
        <w:rPr>
          <w:rStyle w:val="Emphasis"/>
        </w:rPr>
        <w:t xml:space="preserve"> political </w:t>
      </w:r>
      <w:r w:rsidRPr="00B92B5B">
        <w:rPr>
          <w:rStyle w:val="Emphasis"/>
          <w:highlight w:val="green"/>
        </w:rPr>
        <w:t>processes</w:t>
      </w:r>
      <w:r w:rsidRPr="00F10096">
        <w:rPr>
          <w:rStyle w:val="StyleUnderline"/>
        </w:rPr>
        <w:t xml:space="preserve"> — our children and grandchildren.</w:t>
      </w:r>
    </w:p>
    <w:p w14:paraId="635CDAFB" w14:textId="603D7968" w:rsidR="00624DEE" w:rsidRPr="00624DEE" w:rsidRDefault="00624DEE" w:rsidP="00624DEE">
      <w:r w:rsidRPr="00F10096">
        <w:t xml:space="preserve">Given the unpredictable nature of technological progress, </w:t>
      </w:r>
      <w:r w:rsidRPr="00F10096">
        <w:rPr>
          <w:rStyle w:val="StyleUnderline"/>
          <w:highlight w:val="green"/>
        </w:rPr>
        <w:t>development</w:t>
      </w:r>
      <w:r w:rsidRPr="00F10096">
        <w:rPr>
          <w:rStyle w:val="StyleUnderline"/>
        </w:rPr>
        <w:t xml:space="preserve"> of</w:t>
      </w:r>
      <w:r w:rsidRPr="00F10096">
        <w:t xml:space="preserve"> these </w:t>
      </w:r>
      <w:r w:rsidRPr="00F10096">
        <w:rPr>
          <w:rStyle w:val="StyleUnderline"/>
        </w:rPr>
        <w:t xml:space="preserve">technologies </w:t>
      </w:r>
      <w:r w:rsidRPr="00F10096">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F10096">
        <w:rPr>
          <w:rStyle w:val="Emphasis"/>
          <w:highlight w:val="green"/>
        </w:rPr>
        <w:t>rapid</w:t>
      </w:r>
      <w:r w:rsidRPr="00F10096">
        <w:rPr>
          <w:rStyle w:val="StyleUnderline"/>
        </w:rPr>
        <w:t xml:space="preserve">. A </w:t>
      </w:r>
      <w:r w:rsidRPr="00F10096">
        <w:rPr>
          <w:rStyle w:val="StyleUnderline"/>
          <w:highlight w:val="green"/>
        </w:rPr>
        <w:t>political reaction</w:t>
      </w:r>
      <w:r w:rsidRPr="00F10096">
        <w:rPr>
          <w:rStyle w:val="StyleUnderline"/>
        </w:rPr>
        <w:t xml:space="preserve"> to these technologies only</w:t>
      </w:r>
      <w:r w:rsidRPr="00F10096">
        <w:t xml:space="preserve"> when they are already</w:t>
      </w:r>
      <w:r w:rsidRPr="00F10096">
        <w:rPr>
          <w:rStyle w:val="StyleUnderline"/>
        </w:rPr>
        <w:t xml:space="preserve"> </w:t>
      </w:r>
      <w:r w:rsidRPr="00F10096">
        <w:rPr>
          <w:rStyle w:val="StyleUnderline"/>
          <w:highlight w:val="green"/>
        </w:rPr>
        <w:t>on the brink</w:t>
      </w:r>
      <w:r w:rsidRPr="00F10096">
        <w:rPr>
          <w:rStyle w:val="StyleUnderline"/>
        </w:rPr>
        <w:t xml:space="preserve"> of development </w:t>
      </w:r>
      <w:r w:rsidRPr="00F10096">
        <w:rPr>
          <w:rStyle w:val="Emphasis"/>
          <w:highlight w:val="green"/>
        </w:rPr>
        <w:t>may</w:t>
      </w:r>
      <w:r w:rsidRPr="00F10096">
        <w:t xml:space="preserve"> therefore </w:t>
      </w:r>
      <w:r w:rsidRPr="00F10096">
        <w:rPr>
          <w:rStyle w:val="Emphasis"/>
          <w:highlight w:val="green"/>
        </w:rPr>
        <w:t xml:space="preserve">be too late. </w:t>
      </w:r>
      <w:r w:rsidRPr="00F10096">
        <w:rPr>
          <w:rStyle w:val="StyleUnderline"/>
          <w:highlight w:val="green"/>
        </w:rPr>
        <w:t>We need</w:t>
      </w:r>
      <w:r w:rsidRPr="00F10096">
        <w:t xml:space="preserve"> to implement </w:t>
      </w:r>
      <w:r w:rsidRPr="008C5483">
        <w:rPr>
          <w:rStyle w:val="Emphasis"/>
          <w:highlight w:val="green"/>
          <w:bdr w:val="single" w:sz="4" w:space="0" w:color="auto"/>
        </w:rPr>
        <w:t>prudent</w:t>
      </w:r>
      <w:r w:rsidRPr="008C5483">
        <w:rPr>
          <w:rStyle w:val="StyleUnderline"/>
          <w:highlight w:val="green"/>
          <w:bdr w:val="single" w:sz="4" w:space="0" w:color="auto"/>
        </w:rPr>
        <w:t xml:space="preserve"> </w:t>
      </w:r>
      <w:r w:rsidRPr="008C5483">
        <w:rPr>
          <w:rStyle w:val="Emphasis"/>
          <w:highlight w:val="green"/>
          <w:bdr w:val="single" w:sz="4" w:space="0" w:color="auto"/>
        </w:rPr>
        <w:t>and</w:t>
      </w:r>
      <w:r w:rsidRPr="008C5483">
        <w:rPr>
          <w:rStyle w:val="StyleUnderline"/>
          <w:highlight w:val="green"/>
          <w:bdr w:val="single" w:sz="4" w:space="0" w:color="auto"/>
        </w:rPr>
        <w:t xml:space="preserve"> </w:t>
      </w:r>
      <w:r w:rsidRPr="008C5483">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t xml:space="preserve"> such </w:t>
      </w:r>
      <w:r w:rsidRPr="00F10096">
        <w:rPr>
          <w:rStyle w:val="StyleUnderline"/>
        </w:rPr>
        <w:t>breakthroughs currently appear imminent</w:t>
      </w:r>
    </w:p>
    <w:p w14:paraId="1535833B" w14:textId="00DFBE7F" w:rsidR="00E92993" w:rsidRDefault="00E92993" w:rsidP="001841FC">
      <w:pPr>
        <w:pStyle w:val="Heading3"/>
      </w:pPr>
      <w:r>
        <w:t>Case</w:t>
      </w:r>
    </w:p>
    <w:p w14:paraId="766C6812" w14:textId="77777777" w:rsidR="001841FC" w:rsidRDefault="001841FC" w:rsidP="00E92993">
      <w:pPr>
        <w:pStyle w:val="Heading4"/>
      </w:pPr>
    </w:p>
    <w:p w14:paraId="7139052A" w14:textId="2200092B" w:rsidR="00E92993" w:rsidRPr="009B1A54" w:rsidRDefault="00E92993" w:rsidP="00E92993">
      <w:pPr>
        <w:pStyle w:val="Heading4"/>
      </w:pPr>
      <w:r>
        <w:t xml:space="preserve">Mining </w:t>
      </w:r>
      <w:r w:rsidRPr="009B1A54">
        <w:t xml:space="preserve">impossible </w:t>
      </w:r>
      <w:r>
        <w:t xml:space="preserve">– </w:t>
      </w:r>
      <w:r w:rsidRPr="009B1A54">
        <w:rPr>
          <w:u w:val="single"/>
        </w:rPr>
        <w:t>gravity</w:t>
      </w:r>
      <w:r>
        <w:t xml:space="preserve">, </w:t>
      </w:r>
      <w:r w:rsidRPr="009B1A54">
        <w:rPr>
          <w:u w:val="single"/>
        </w:rPr>
        <w:t>power</w:t>
      </w:r>
      <w:r>
        <w:t xml:space="preserve">, </w:t>
      </w:r>
      <w:r w:rsidRPr="009B1A54">
        <w:rPr>
          <w:u w:val="single"/>
        </w:rPr>
        <w:t>cheaper methods</w:t>
      </w:r>
      <w:r>
        <w:t>.</w:t>
      </w:r>
    </w:p>
    <w:p w14:paraId="33881A5D" w14:textId="77777777" w:rsidR="00E92993" w:rsidRPr="009B1A54" w:rsidRDefault="00E92993" w:rsidP="00E92993">
      <w:proofErr w:type="spellStart"/>
      <w:r w:rsidRPr="009B1A54">
        <w:rPr>
          <w:rStyle w:val="Style13ptBold"/>
        </w:rPr>
        <w:t>Fickling</w:t>
      </w:r>
      <w:proofErr w:type="spellEnd"/>
      <w:r w:rsidRPr="009B1A54">
        <w:rPr>
          <w:rStyle w:val="Style13ptBold"/>
        </w:rPr>
        <w:t xml:space="preserve"> 20</w:t>
      </w:r>
      <w:r>
        <w:t xml:space="preserve"> [</w:t>
      </w:r>
      <w:r w:rsidRPr="009B1A54">
        <w:t xml:space="preserve">David </w:t>
      </w:r>
      <w:proofErr w:type="spellStart"/>
      <w:r w:rsidRPr="009B1A54">
        <w:t>Fickling</w:t>
      </w:r>
      <w:proofErr w:type="spellEnd"/>
      <w:r>
        <w:t>,</w:t>
      </w:r>
      <w:r w:rsidRPr="009B1A54">
        <w:t xml:space="preserve"> Bloomberg Gadfly columnist covering commodities</w:t>
      </w:r>
      <w:r>
        <w:t>;</w:t>
      </w:r>
      <w:r w:rsidRPr="009B1A54">
        <w:t xml:space="preserve"> has been a reporter for Bloomberg News, Dow Jones, the Wall Street Journal, the Financial Times and the Guardian</w:t>
      </w:r>
      <w:r>
        <w:t>,</w:t>
      </w:r>
      <w:r w:rsidRPr="009B1A54">
        <w:t xml:space="preserve"> </w:t>
      </w:r>
      <w:r>
        <w:t>“</w:t>
      </w:r>
      <w:r w:rsidRPr="009B1A54">
        <w:t>We’re Never Going to Mine the Asteroid Belt</w:t>
      </w:r>
      <w:r>
        <w:t xml:space="preserve">,” 12/21/20, </w:t>
      </w:r>
      <w:r w:rsidRPr="009B1A54">
        <w:rPr>
          <w:i/>
          <w:iCs/>
        </w:rPr>
        <w:t>Bloomberg Opinion</w:t>
      </w:r>
      <w:r>
        <w:t xml:space="preserve">, </w:t>
      </w:r>
      <w:r w:rsidRPr="009B1A54">
        <w:t>https://www.bloomberg.com/opinion/articles/2020-12-21/space-mining-on-asteroids-is-never-going-to-happen</w:t>
      </w:r>
      <w:r>
        <w:t>, EA]</w:t>
      </w:r>
    </w:p>
    <w:p w14:paraId="0768303D" w14:textId="77777777" w:rsidR="00E92993" w:rsidRPr="009654DF" w:rsidRDefault="00E92993" w:rsidP="00E92993">
      <w:r w:rsidRPr="009654DF">
        <w:t xml:space="preserve">It’s wonderful that people are shooting for the stars — but those who declined to fund the expansive plans of the nascent space mining industry were right about the fundamentals. </w:t>
      </w:r>
      <w:r w:rsidRPr="00F4000B">
        <w:rPr>
          <w:rStyle w:val="StyleUnderline"/>
          <w:highlight w:val="green"/>
        </w:rPr>
        <w:t xml:space="preserve">Space mining </w:t>
      </w:r>
      <w:r w:rsidRPr="00F4000B">
        <w:rPr>
          <w:rStyle w:val="Emphasis"/>
          <w:highlight w:val="green"/>
        </w:rPr>
        <w:t>won’t get off the ground</w:t>
      </w:r>
      <w:r w:rsidRPr="009654DF">
        <w:t xml:space="preserve"> in any foreseeable future — and you only have to look at the history of civilization to see why.</w:t>
      </w:r>
    </w:p>
    <w:p w14:paraId="430F4E74" w14:textId="77777777" w:rsidR="00E92993" w:rsidRPr="009654DF" w:rsidRDefault="00E92993" w:rsidP="00E92993">
      <w:r w:rsidRPr="009654DF">
        <w:t xml:space="preserve">One factor rules out most space mining at the outset: </w:t>
      </w:r>
      <w:r w:rsidRPr="00F4000B">
        <w:rPr>
          <w:rStyle w:val="StyleUnderline"/>
          <w:highlight w:val="green"/>
        </w:rPr>
        <w:t>gravity</w:t>
      </w:r>
      <w:r w:rsidRPr="009654DF">
        <w:t xml:space="preserve">. On one hand, it </w:t>
      </w:r>
      <w:r w:rsidRPr="00F4000B">
        <w:rPr>
          <w:rStyle w:val="StyleUnderline"/>
          <w:highlight w:val="green"/>
        </w:rPr>
        <w:t>guarantees</w:t>
      </w:r>
      <w:r w:rsidRPr="009654DF">
        <w:t xml:space="preserve"> that </w:t>
      </w:r>
      <w:r w:rsidRPr="00F4000B">
        <w:rPr>
          <w:rStyle w:val="StyleUnderline"/>
          <w:highlight w:val="green"/>
        </w:rPr>
        <w:t>most of the</w:t>
      </w:r>
      <w:r w:rsidRPr="009654DF">
        <w:rPr>
          <w:rStyle w:val="StyleUnderline"/>
        </w:rPr>
        <w:t xml:space="preserve"> solar system’s </w:t>
      </w:r>
      <w:r w:rsidRPr="00F4000B">
        <w:rPr>
          <w:rStyle w:val="StyleUnderline"/>
          <w:highlight w:val="green"/>
        </w:rPr>
        <w:t>best</w:t>
      </w:r>
      <w:r w:rsidRPr="009654DF">
        <w:rPr>
          <w:rStyle w:val="StyleUnderline"/>
        </w:rPr>
        <w:t xml:space="preserve"> mineral </w:t>
      </w:r>
      <w:r w:rsidRPr="00F4000B">
        <w:rPr>
          <w:rStyle w:val="StyleUnderline"/>
          <w:highlight w:val="green"/>
        </w:rPr>
        <w:t>resources are</w:t>
      </w:r>
      <w:r w:rsidRPr="009654DF">
        <w:t xml:space="preserve"> to be found </w:t>
      </w:r>
      <w:r w:rsidRPr="00F4000B">
        <w:rPr>
          <w:rStyle w:val="StyleUnderline"/>
          <w:highlight w:val="green"/>
        </w:rPr>
        <w:t>under our feet.</w:t>
      </w:r>
      <w:r w:rsidRPr="009654DF">
        <w:t xml:space="preserve"> Earth is the largest rocky planet orbiting the sun. As a result, the cornucopia of minerals the globe attracted as it coalesced is as rich as will be found this side of Alpha Centauri.</w:t>
      </w:r>
    </w:p>
    <w:p w14:paraId="3D419E1E" w14:textId="77777777" w:rsidR="00E92993" w:rsidRPr="009654DF" w:rsidRDefault="00E92993" w:rsidP="00E92993">
      <w:r w:rsidRPr="009654DF">
        <w:t xml:space="preserve">Gravity poses a more technical problem, too. </w:t>
      </w:r>
      <w:r w:rsidRPr="00F4000B">
        <w:rPr>
          <w:rStyle w:val="StyleUnderline"/>
          <w:highlight w:val="green"/>
        </w:rPr>
        <w:t>Escaping</w:t>
      </w:r>
      <w:r w:rsidRPr="009654DF">
        <w:rPr>
          <w:rStyle w:val="StyleUnderline"/>
        </w:rPr>
        <w:t xml:space="preserve"> Earth’s </w:t>
      </w:r>
      <w:r w:rsidRPr="00F4000B">
        <w:rPr>
          <w:rStyle w:val="StyleUnderline"/>
          <w:highlight w:val="green"/>
        </w:rPr>
        <w:t>gravitational field makes transporting</w:t>
      </w:r>
      <w:r w:rsidRPr="009654DF">
        <w:t xml:space="preserve"> the volumes of </w:t>
      </w:r>
      <w:r w:rsidRPr="00F4000B">
        <w:rPr>
          <w:rStyle w:val="StyleUnderline"/>
          <w:highlight w:val="green"/>
        </w:rPr>
        <w:t>material</w:t>
      </w:r>
      <w:r w:rsidRPr="009654DF">
        <w:rPr>
          <w:rStyle w:val="StyleUnderline"/>
        </w:rPr>
        <w:t xml:space="preserve"> needed in a mining operation </w:t>
      </w:r>
      <w:r w:rsidRPr="00F4000B">
        <w:rPr>
          <w:rStyle w:val="Emphasis"/>
          <w:highlight w:val="green"/>
        </w:rPr>
        <w:t>hugely</w:t>
      </w:r>
      <w:r w:rsidRPr="00F4000B">
        <w:rPr>
          <w:rStyle w:val="StyleUnderline"/>
          <w:highlight w:val="green"/>
        </w:rPr>
        <w:t xml:space="preserve"> </w:t>
      </w:r>
      <w:r w:rsidRPr="00F4000B">
        <w:rPr>
          <w:rStyle w:val="Emphasis"/>
          <w:highlight w:val="green"/>
        </w:rPr>
        <w:t>expensive</w:t>
      </w:r>
      <w:r w:rsidRPr="009654DF">
        <w:rPr>
          <w:rStyle w:val="StyleUnderline"/>
        </w:rPr>
        <w:t>.</w:t>
      </w:r>
      <w:r w:rsidRPr="009654DF">
        <w:t xml:space="preserve"> On Falcon Heavy, the large rocket being developed by Elon Musk’s SpaceX, </w:t>
      </w:r>
      <w:r w:rsidRPr="009654DF">
        <w:rPr>
          <w:rStyle w:val="StyleUnderline"/>
        </w:rPr>
        <w:t>transporting a payload to</w:t>
      </w:r>
      <w:r w:rsidRPr="009654DF">
        <w:t xml:space="preserve"> the orbit of </w:t>
      </w:r>
      <w:r w:rsidRPr="009654DF">
        <w:rPr>
          <w:rStyle w:val="StyleUnderline"/>
        </w:rPr>
        <w:t>Mars comes to</w:t>
      </w:r>
      <w:r w:rsidRPr="009654DF">
        <w:t xml:space="preserve"> as little as </w:t>
      </w:r>
      <w:r w:rsidRPr="009654DF">
        <w:rPr>
          <w:rStyle w:val="StyleUnderline"/>
        </w:rPr>
        <w:t>$5,357 per kilogram</w:t>
      </w:r>
      <w:r w:rsidRPr="009654DF">
        <w:t xml:space="preserve"> — a drastic reduction in normal launch costs. Still, at those prices just lofting a single half-ton drilling rig to the asteroid belt would use up the annual exploration budget of a small mining company.</w:t>
      </w:r>
    </w:p>
    <w:p w14:paraId="195BC6E8" w14:textId="77777777" w:rsidR="00E92993" w:rsidRPr="00F4000B" w:rsidRDefault="00E92993" w:rsidP="00E92993">
      <w:r w:rsidRPr="00F4000B">
        <w:rPr>
          <w:rStyle w:val="StyleUnderline"/>
          <w:highlight w:val="green"/>
        </w:rPr>
        <w:t>Power is another issue.</w:t>
      </w:r>
      <w:r w:rsidRPr="009654DF">
        <w:rPr>
          <w:rStyle w:val="StyleUnderline"/>
        </w:rPr>
        <w:t xml:space="preserve"> The international space station</w:t>
      </w:r>
      <w:r w:rsidRPr="00F4000B">
        <w:t xml:space="preserve">, with 35,000 square feet of solar arrays, </w:t>
      </w:r>
      <w:r w:rsidRPr="00F4000B">
        <w:rPr>
          <w:rStyle w:val="StyleUnderline"/>
        </w:rPr>
        <w:t>generates</w:t>
      </w:r>
      <w:r w:rsidRPr="00F4000B">
        <w:t xml:space="preserve"> up to </w:t>
      </w:r>
      <w:r w:rsidRPr="00F4000B">
        <w:rPr>
          <w:rStyle w:val="StyleUnderline"/>
        </w:rPr>
        <w:t xml:space="preserve">120 kilowatts of electricity. That drill would need a similar-sized power plant </w:t>
      </w:r>
      <w:r w:rsidRPr="00F4000B">
        <w:t xml:space="preserve">— </w:t>
      </w:r>
      <w:r w:rsidRPr="00F4000B">
        <w:rPr>
          <w:rStyle w:val="StyleUnderline"/>
        </w:rPr>
        <w:t xml:space="preserve">and most </w:t>
      </w:r>
      <w:r w:rsidRPr="00F4000B">
        <w:rPr>
          <w:rStyle w:val="StyleUnderline"/>
          <w:highlight w:val="green"/>
        </w:rPr>
        <w:t>mining companies operate multiple rigs</w:t>
      </w:r>
      <w:r w:rsidRPr="00F4000B">
        <w:rPr>
          <w:rStyle w:val="StyleUnderline"/>
        </w:rPr>
        <w:t xml:space="preserve"> at a time. Power demands rise drastically once you move from exploration drilling to mining and processing. Bringin</w:t>
      </w:r>
      <w:r w:rsidRPr="009654DF">
        <w:rPr>
          <w:rStyle w:val="StyleUnderline"/>
        </w:rPr>
        <w:t>g material back to Earth would raise</w:t>
      </w:r>
      <w:r w:rsidRPr="00F4000B">
        <w:t xml:space="preserve"> the </w:t>
      </w:r>
      <w:r w:rsidRPr="009654DF">
        <w:rPr>
          <w:rStyle w:val="StyleUnderline"/>
        </w:rPr>
        <w:t>costs even mo</w:t>
      </w:r>
      <w:r w:rsidRPr="00F4000B">
        <w:rPr>
          <w:rStyle w:val="StyleUnderline"/>
        </w:rPr>
        <w:t xml:space="preserve">re. Japan’s </w:t>
      </w:r>
      <w:r w:rsidRPr="00F4000B">
        <w:rPr>
          <w:rStyle w:val="StyleUnderline"/>
          <w:highlight w:val="green"/>
        </w:rPr>
        <w:t>Hayabusa2</w:t>
      </w:r>
      <w:r w:rsidRPr="00F4000B">
        <w:rPr>
          <w:rStyle w:val="StyleUnderline"/>
        </w:rPr>
        <w:t xml:space="preserve"> satellite </w:t>
      </w:r>
      <w:r w:rsidRPr="00F4000B">
        <w:rPr>
          <w:rStyle w:val="StyleUnderline"/>
          <w:highlight w:val="green"/>
        </w:rPr>
        <w:t xml:space="preserve">spent </w:t>
      </w:r>
      <w:r w:rsidRPr="00F4000B">
        <w:rPr>
          <w:rStyle w:val="Emphasis"/>
          <w:highlight w:val="green"/>
        </w:rPr>
        <w:t>six years</w:t>
      </w:r>
      <w:r w:rsidRPr="00F4000B">
        <w:rPr>
          <w:rStyle w:val="StyleUnderline"/>
          <w:highlight w:val="green"/>
        </w:rPr>
        <w:t xml:space="preserve"> and</w:t>
      </w:r>
      <w:r w:rsidRPr="00F4000B">
        <w:t xml:space="preserve"> 16.4 billion yen (</w:t>
      </w:r>
      <w:r w:rsidRPr="00F4000B">
        <w:rPr>
          <w:rStyle w:val="Emphasis"/>
        </w:rPr>
        <w:t>$</w:t>
      </w:r>
      <w:r w:rsidRPr="00F4000B">
        <w:rPr>
          <w:rStyle w:val="Emphasis"/>
          <w:highlight w:val="green"/>
        </w:rPr>
        <w:t>157 million</w:t>
      </w:r>
      <w:r w:rsidRPr="00F4000B">
        <w:t xml:space="preserve">) </w:t>
      </w:r>
      <w:r w:rsidRPr="00F4000B">
        <w:rPr>
          <w:rStyle w:val="StyleUnderline"/>
          <w:highlight w:val="green"/>
        </w:rPr>
        <w:t xml:space="preserve">recovering a </w:t>
      </w:r>
      <w:r w:rsidRPr="00F4000B">
        <w:rPr>
          <w:rStyle w:val="Emphasis"/>
          <w:highlight w:val="green"/>
        </w:rPr>
        <w:t>single gram</w:t>
      </w:r>
      <w:r w:rsidRPr="00F4000B">
        <w:rPr>
          <w:rStyle w:val="Emphasis"/>
        </w:rPr>
        <w:t xml:space="preserve"> of material</w:t>
      </w:r>
      <w:r w:rsidRPr="00F4000B">
        <w:rPr>
          <w:rStyle w:val="StyleUnderline"/>
        </w:rPr>
        <w:t xml:space="preserve"> from the asteroid </w:t>
      </w:r>
      <w:proofErr w:type="spellStart"/>
      <w:r w:rsidRPr="00F4000B">
        <w:rPr>
          <w:rStyle w:val="StyleUnderline"/>
        </w:rPr>
        <w:t>Ryugu</w:t>
      </w:r>
      <w:proofErr w:type="spellEnd"/>
      <w:r w:rsidRPr="00F4000B">
        <w:rPr>
          <w:rStyle w:val="StyleUnderline"/>
        </w:rPr>
        <w:t xml:space="preserve"> and returning</w:t>
      </w:r>
      <w:r w:rsidRPr="00F4000B">
        <w:t xml:space="preserve"> it </w:t>
      </w:r>
      <w:r w:rsidRPr="00F4000B">
        <w:rPr>
          <w:rStyle w:val="StyleUnderline"/>
        </w:rPr>
        <w:t>to Earth</w:t>
      </w:r>
      <w:r w:rsidRPr="00F4000B">
        <w:t xml:space="preserve"> earlier this month.</w:t>
      </w:r>
    </w:p>
    <w:p w14:paraId="70EA7C3C" w14:textId="77777777" w:rsidR="00E92993" w:rsidRPr="00F4000B" w:rsidRDefault="00E92993" w:rsidP="00E92993">
      <w:r w:rsidRPr="00F4000B">
        <w:t xml:space="preserve">What might you want to mine from space? </w:t>
      </w:r>
      <w:r w:rsidRPr="00F4000B">
        <w:rPr>
          <w:rStyle w:val="StyleUnderline"/>
          <w:highlight w:val="green"/>
        </w:rPr>
        <w:t>Water</w:t>
      </w:r>
      <w:r w:rsidRPr="00F4000B">
        <w:t xml:space="preserve"> is an essential component of most earth-bound mining operations and a potential raw material for hydrogen-oxygen fuel that could be used in space. The discovery in October of ice molecules in craters on the Moon was taken as a major breakthrough. Still, the </w:t>
      </w:r>
      <w:r w:rsidRPr="00F4000B">
        <w:rPr>
          <w:rStyle w:val="StyleUnderline"/>
          <w:highlight w:val="green"/>
        </w:rPr>
        <w:t>concentrations</w:t>
      </w:r>
      <w:r w:rsidRPr="00F4000B">
        <w:t xml:space="preserve"> of 100 to 412 parts per million </w:t>
      </w:r>
      <w:r w:rsidRPr="00F4000B">
        <w:rPr>
          <w:rStyle w:val="StyleUnderline"/>
          <w:highlight w:val="green"/>
        </w:rPr>
        <w:t xml:space="preserve">are </w:t>
      </w:r>
      <w:r w:rsidRPr="00F4000B">
        <w:rPr>
          <w:rStyle w:val="Emphasis"/>
          <w:highlight w:val="green"/>
        </w:rPr>
        <w:t>extraordinarily</w:t>
      </w:r>
      <w:r w:rsidRPr="00F4000B">
        <w:rPr>
          <w:rStyle w:val="StyleUnderline"/>
          <w:highlight w:val="green"/>
        </w:rPr>
        <w:t xml:space="preserve"> </w:t>
      </w:r>
      <w:r w:rsidRPr="00F4000B">
        <w:rPr>
          <w:rStyle w:val="Emphasis"/>
          <w:highlight w:val="green"/>
        </w:rPr>
        <w:t>low</w:t>
      </w:r>
      <w:r w:rsidRPr="00F4000B">
        <w:t xml:space="preserve"> by terrestrial standards. Copper, which typically costs about $4,500 per metric ton to refine, has an average ore grade of about 6,000 ppm.</w:t>
      </w:r>
    </w:p>
    <w:p w14:paraId="6EACEE59" w14:textId="77777777" w:rsidR="00E92993" w:rsidRPr="00F4000B" w:rsidRDefault="00E92993" w:rsidP="00E92993">
      <w:pPr>
        <w:rPr>
          <w:szCs w:val="16"/>
        </w:rPr>
      </w:pPr>
      <w:r w:rsidRPr="00F4000B">
        <w:rPr>
          <w:szCs w:val="16"/>
        </w:rPr>
        <w:t>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w:t>
      </w:r>
    </w:p>
    <w:p w14:paraId="7B40C38A" w14:textId="77777777" w:rsidR="00E92993" w:rsidRPr="00F4000B" w:rsidRDefault="00E92993" w:rsidP="00E92993">
      <w:pPr>
        <w:rPr>
          <w:rStyle w:val="StyleUnderline"/>
        </w:rPr>
      </w:pPr>
      <w:r w:rsidRPr="00F4000B">
        <w:t xml:space="preserve">Still, human ingenuity is all about cutting our coat according to our cloth. If such </w:t>
      </w:r>
      <w:r w:rsidRPr="00F4000B">
        <w:rPr>
          <w:rStyle w:val="StyleUnderline"/>
          <w:highlight w:val="green"/>
        </w:rPr>
        <w:t>platinum</w:t>
      </w:r>
      <w:r w:rsidRPr="00F4000B">
        <w:rPr>
          <w:rStyle w:val="StyleUnderline"/>
        </w:rPr>
        <w:t xml:space="preserve">-group </w:t>
      </w:r>
      <w:r w:rsidRPr="00F4000B">
        <w:rPr>
          <w:rStyle w:val="StyleUnderline"/>
          <w:highlight w:val="green"/>
        </w:rPr>
        <w:t>metals</w:t>
      </w:r>
      <w:r w:rsidRPr="00F4000B">
        <w:t xml:space="preserve"> are going </w:t>
      </w:r>
      <w:r w:rsidRPr="00F4000B">
        <w:rPr>
          <w:rStyle w:val="StyleUnderline"/>
        </w:rPr>
        <w:t xml:space="preserve">to justify </w:t>
      </w:r>
      <w:r w:rsidRPr="00F4000B">
        <w:t xml:space="preserve">the literally </w:t>
      </w:r>
      <w:r w:rsidRPr="00F4000B">
        <w:rPr>
          <w:rStyle w:val="StyleUnderline"/>
        </w:rPr>
        <w:t>astronomical costs of space mining</w:t>
      </w:r>
      <w:r w:rsidRPr="00F4000B">
        <w:t xml:space="preserve">, they’ll </w:t>
      </w:r>
      <w:r w:rsidRPr="00F4000B">
        <w:rPr>
          <w:rStyle w:val="StyleUnderline"/>
          <w:highlight w:val="green"/>
        </w:rPr>
        <w:t>need</w:t>
      </w:r>
      <w:r w:rsidRPr="00F4000B">
        <w:t xml:space="preserve"> to count on </w:t>
      </w:r>
      <w:r w:rsidRPr="00F4000B">
        <w:rPr>
          <w:rStyle w:val="StyleUnderline"/>
          <w:highlight w:val="green"/>
        </w:rPr>
        <w:t>sustained high prices for the decade</w:t>
      </w:r>
      <w:r w:rsidRPr="00F4000B">
        <w:t xml:space="preserve"> or so that would be </w:t>
      </w:r>
      <w:r w:rsidRPr="00F4000B">
        <w:rPr>
          <w:rStyle w:val="StyleUnderline"/>
        </w:rPr>
        <w:t xml:space="preserve">needed </w:t>
      </w:r>
      <w:r w:rsidRPr="00F4000B">
        <w:rPr>
          <w:rStyle w:val="StyleUnderline"/>
          <w:highlight w:val="green"/>
        </w:rPr>
        <w:t>to get</w:t>
      </w:r>
      <w:r w:rsidRPr="00F4000B">
        <w:t xml:space="preserve"> such </w:t>
      </w:r>
      <w:r w:rsidRPr="00F4000B">
        <w:rPr>
          <w:rStyle w:val="StyleUnderline"/>
          <w:highlight w:val="green"/>
        </w:rPr>
        <w:t>an operation up and running</w:t>
      </w:r>
      <w:r w:rsidRPr="00F4000B">
        <w:t xml:space="preserve"> — and that sort of situation is all but </w:t>
      </w:r>
      <w:r w:rsidRPr="00F4000B">
        <w:rPr>
          <w:rStyle w:val="StyleUnderline"/>
          <w:highlight w:val="green"/>
        </w:rPr>
        <w:t>unheard-of in the materials industry.</w:t>
      </w:r>
    </w:p>
    <w:p w14:paraId="7F55BA22" w14:textId="71494E67" w:rsidR="00E92993" w:rsidRDefault="00E92993" w:rsidP="00624DEE">
      <w:r w:rsidRPr="00F4000B">
        <w:rPr>
          <w:rStyle w:val="StyleUnderline"/>
          <w:highlight w:val="green"/>
        </w:rPr>
        <w:t>When prices</w:t>
      </w:r>
      <w:r w:rsidRPr="00F4000B">
        <w:rPr>
          <w:rStyle w:val="StyleUnderline"/>
        </w:rPr>
        <w:t xml:space="preserve"> of an essential commodity </w:t>
      </w:r>
      <w:r w:rsidRPr="00F4000B">
        <w:rPr>
          <w:rStyle w:val="StyleUnderline"/>
          <w:highlight w:val="green"/>
        </w:rPr>
        <w:t>get</w:t>
      </w:r>
      <w:r w:rsidRPr="00F4000B">
        <w:t xml:space="preserve"> excessively </w:t>
      </w:r>
      <w:r w:rsidRPr="00F4000B">
        <w:rPr>
          <w:rStyle w:val="StyleUnderline"/>
          <w:highlight w:val="green"/>
        </w:rPr>
        <w:t>high, chemists</w:t>
      </w:r>
      <w:r w:rsidRPr="00F4000B">
        <w:rPr>
          <w:rStyle w:val="StyleUnderline"/>
        </w:rPr>
        <w:t xml:space="preserve"> get extraordinarily good at </w:t>
      </w:r>
      <w:r w:rsidRPr="00F4000B">
        <w:rPr>
          <w:rStyle w:val="StyleUnderline"/>
          <w:highlight w:val="green"/>
        </w:rPr>
        <w:t>find</w:t>
      </w:r>
      <w:r w:rsidRPr="00F4000B">
        <w:rPr>
          <w:rStyle w:val="StyleUnderline"/>
        </w:rPr>
        <w:t xml:space="preserve">ing </w:t>
      </w:r>
      <w:r w:rsidRPr="00F4000B">
        <w:rPr>
          <w:rStyle w:val="StyleUnderline"/>
          <w:highlight w:val="green"/>
        </w:rPr>
        <w:t>ways to avoid using it, scrap merchants improve</w:t>
      </w:r>
      <w:r w:rsidRPr="00F4000B">
        <w:t xml:space="preserve"> their </w:t>
      </w:r>
      <w:r w:rsidRPr="00F4000B">
        <w:rPr>
          <w:rStyle w:val="StyleUnderline"/>
          <w:highlight w:val="green"/>
        </w:rPr>
        <w:t>recycling</w:t>
      </w:r>
      <w:r w:rsidRPr="00F4000B">
        <w:t xml:space="preserve"> rates, </w:t>
      </w:r>
      <w:r w:rsidRPr="00F4000B">
        <w:rPr>
          <w:rStyle w:val="StyleUnderline"/>
          <w:highlight w:val="green"/>
        </w:rPr>
        <w:t>and miners discover new deposits</w:t>
      </w:r>
      <w:r w:rsidRPr="00F4000B">
        <w:rPr>
          <w:rStyle w:val="StyleUnderline"/>
        </w:rPr>
        <w:t xml:space="preserve"> that wouldn’t have been viable at lower prices. </w:t>
      </w:r>
      <w:r w:rsidRPr="00F4000B">
        <w:rPr>
          <w:rStyle w:val="StyleUnderline"/>
          <w:highlight w:val="green"/>
        </w:rPr>
        <w:t>Even criminals get in on the game. That</w:t>
      </w:r>
      <w:r w:rsidRPr="00F4000B">
        <w:t xml:space="preserve"> eventually </w:t>
      </w:r>
      <w:r w:rsidRPr="00F4000B">
        <w:rPr>
          <w:rStyle w:val="StyleUnderline"/>
          <w:highlight w:val="green"/>
        </w:rPr>
        <w:t>pushes supply up and demand down, so</w:t>
      </w:r>
      <w:r w:rsidRPr="00F4000B">
        <w:t xml:space="preserve"> that </w:t>
      </w:r>
      <w:r w:rsidRPr="00F4000B">
        <w:rPr>
          <w:rStyle w:val="StyleUnderline"/>
          <w:highlight w:val="green"/>
        </w:rPr>
        <w:t>prices rebalance</w:t>
      </w:r>
      <w:r w:rsidRPr="00F4000B">
        <w:t xml:space="preserve"> — </w:t>
      </w:r>
      <w:r w:rsidRPr="00F4000B">
        <w:rPr>
          <w:rStyle w:val="StyleUnderline"/>
        </w:rPr>
        <w:t>a dynamic we’ve seen</w:t>
      </w:r>
      <w:r w:rsidRPr="00F4000B">
        <w:t xml:space="preserve"> play out i</w:t>
      </w:r>
      <w:r w:rsidRPr="00F4000B">
        <w:rPr>
          <w:rStyle w:val="StyleUnderline"/>
        </w:rPr>
        <w:t>n the markets for rare earths, lithium and cobalt in recent years.</w:t>
      </w:r>
      <w:r w:rsidRPr="00F4000B">
        <w:t xml:space="preserve"> The world mines about three times more platinum than it did in the early 1970s, but prices have barely changed once adjusted for inflation.</w:t>
      </w:r>
    </w:p>
    <w:p w14:paraId="16D298CC" w14:textId="77777777" w:rsidR="00E92993" w:rsidRPr="005D51C3" w:rsidRDefault="00E92993" w:rsidP="00E92993">
      <w:pPr>
        <w:pStyle w:val="Heading4"/>
      </w:pPr>
      <w:r>
        <w:t>Plan gets circumvented – empirics prove.</w:t>
      </w:r>
    </w:p>
    <w:p w14:paraId="283C9A0F" w14:textId="77777777" w:rsidR="00E92993" w:rsidRPr="005D51C3" w:rsidRDefault="00E92993" w:rsidP="00E92993">
      <w:r w:rsidRPr="006A0B6E">
        <w:rPr>
          <w:rStyle w:val="Style13ptBold"/>
        </w:rPr>
        <w:t>Johnson 20</w:t>
      </w:r>
      <w:r>
        <w:t xml:space="preserve"> [</w:t>
      </w:r>
      <w:r w:rsidRPr="006A0B6E">
        <w:t>Matthew Johnson</w:t>
      </w:r>
      <w:r>
        <w:t>, PhD,</w:t>
      </w:r>
      <w:r w:rsidRPr="006A0B6E">
        <w:t xml:space="preserve"> </w:t>
      </w:r>
      <w:r w:rsidRPr="005D51C3">
        <w:t>University of Technology Sydney</w:t>
      </w:r>
      <w:r>
        <w:t>, “Mining the high frontier: sovereignty, property and humankind’s common heritage in outer space,” 2020, PhD Thesis,</w:t>
      </w:r>
      <w:r w:rsidRPr="006A0B6E">
        <w:t xml:space="preserve"> https://opus.lib.uts.edu.au/handle/10453/142380</w:t>
      </w:r>
      <w:r>
        <w:t>, EA]</w:t>
      </w:r>
    </w:p>
    <w:p w14:paraId="7006E1B9" w14:textId="1C7C8D66" w:rsidR="001841FC" w:rsidRDefault="00E92993" w:rsidP="00624DEE">
      <w:r w:rsidRPr="001F63CC">
        <w:t xml:space="preserve">However, the terrestrial history of mineral sovereignty tells us that </w:t>
      </w:r>
      <w:r w:rsidRPr="001E6A83">
        <w:rPr>
          <w:rStyle w:val="Emphasis"/>
          <w:highlight w:val="green"/>
        </w:rPr>
        <w:t>even modest constraints</w:t>
      </w:r>
      <w:r w:rsidRPr="001F63CC">
        <w:t xml:space="preserve"> imposed </w:t>
      </w:r>
      <w:r w:rsidRPr="001E6A83">
        <w:rPr>
          <w:rStyle w:val="StyleUnderline"/>
          <w:highlight w:val="green"/>
        </w:rPr>
        <w:t>on private</w:t>
      </w:r>
      <w:r w:rsidRPr="001F63CC">
        <w:rPr>
          <w:rStyle w:val="StyleUnderline"/>
        </w:rPr>
        <w:t xml:space="preserve"> space </w:t>
      </w:r>
      <w:r w:rsidRPr="001E6A83">
        <w:rPr>
          <w:rStyle w:val="StyleUnderline"/>
          <w:highlight w:val="green"/>
        </w:rPr>
        <w:t>mining</w:t>
      </w:r>
      <w:r w:rsidRPr="001F63CC">
        <w:t xml:space="preserve"> interests </w:t>
      </w:r>
      <w:r w:rsidRPr="001E6A83">
        <w:rPr>
          <w:rStyle w:val="StyleUnderline"/>
          <w:highlight w:val="green"/>
        </w:rPr>
        <w:t>may be undermined through</w:t>
      </w:r>
      <w:r w:rsidRPr="001F63CC">
        <w:rPr>
          <w:rStyle w:val="StyleUnderline"/>
        </w:rPr>
        <w:t xml:space="preserve"> the capture of </w:t>
      </w:r>
      <w:r w:rsidRPr="001E6A83">
        <w:rPr>
          <w:rStyle w:val="StyleUnderline"/>
          <w:highlight w:val="green"/>
        </w:rPr>
        <w:t>democratic institutions</w:t>
      </w:r>
      <w:r w:rsidRPr="001F63CC">
        <w:rPr>
          <w:rStyle w:val="StyleUnderline"/>
        </w:rPr>
        <w:t xml:space="preserve">. Private mining </w:t>
      </w:r>
      <w:r w:rsidRPr="001E6A83">
        <w:rPr>
          <w:rStyle w:val="StyleUnderline"/>
          <w:highlight w:val="green"/>
        </w:rPr>
        <w:t>firms</w:t>
      </w:r>
      <w:r w:rsidRPr="001F63CC">
        <w:rPr>
          <w:rStyle w:val="StyleUnderline"/>
        </w:rPr>
        <w:t xml:space="preserve"> that have drawn on</w:t>
      </w:r>
      <w:r w:rsidRPr="001F63CC">
        <w:t xml:space="preserve"> the political infrastructure of </w:t>
      </w:r>
      <w:r w:rsidRPr="001F63CC">
        <w:rPr>
          <w:rStyle w:val="StyleUnderline"/>
        </w:rPr>
        <w:t xml:space="preserve">the neoliberal network </w:t>
      </w:r>
      <w:r w:rsidRPr="001E6A83">
        <w:rPr>
          <w:rStyle w:val="StyleUnderline"/>
          <w:highlight w:val="green"/>
        </w:rPr>
        <w:t xml:space="preserve">have proven adept at </w:t>
      </w:r>
      <w:r w:rsidRPr="001E6A83">
        <w:rPr>
          <w:rStyle w:val="Emphasis"/>
          <w:highlight w:val="green"/>
        </w:rPr>
        <w:t>hindering</w:t>
      </w:r>
      <w:r w:rsidRPr="001E6A83">
        <w:rPr>
          <w:rStyle w:val="StyleUnderline"/>
          <w:highlight w:val="green"/>
        </w:rPr>
        <w:t xml:space="preserve"> </w:t>
      </w:r>
      <w:r w:rsidRPr="001E6A83">
        <w:rPr>
          <w:rStyle w:val="Emphasis"/>
          <w:highlight w:val="green"/>
        </w:rPr>
        <w:t>policies</w:t>
      </w:r>
      <w:r w:rsidRPr="001E6A83">
        <w:rPr>
          <w:rStyle w:val="StyleUnderline"/>
          <w:highlight w:val="green"/>
        </w:rPr>
        <w:t xml:space="preserve"> and </w:t>
      </w:r>
      <w:r w:rsidRPr="001E6A83">
        <w:rPr>
          <w:rStyle w:val="Emphasis"/>
          <w:highlight w:val="green"/>
        </w:rPr>
        <w:t>governments</w:t>
      </w:r>
      <w:r w:rsidRPr="001F63CC">
        <w:rPr>
          <w:rStyle w:val="StyleUnderline"/>
        </w:rPr>
        <w:t xml:space="preserve"> that protect</w:t>
      </w:r>
      <w:r w:rsidRPr="001F63CC">
        <w:t xml:space="preserve"> common interests in </w:t>
      </w:r>
      <w:r w:rsidRPr="001F63CC">
        <w:rPr>
          <w:rStyle w:val="StyleUnderline"/>
        </w:rPr>
        <w:t xml:space="preserve">common spaces, </w:t>
      </w:r>
      <w:r w:rsidRPr="001E6A83">
        <w:rPr>
          <w:rStyle w:val="StyleUnderline"/>
          <w:highlight w:val="green"/>
        </w:rPr>
        <w:t xml:space="preserve">from </w:t>
      </w:r>
      <w:r w:rsidRPr="001E6A83">
        <w:rPr>
          <w:rStyle w:val="Emphasis"/>
          <w:highlight w:val="green"/>
        </w:rPr>
        <w:t>counter-movements against</w:t>
      </w:r>
      <w:r w:rsidRPr="001F63CC">
        <w:t xml:space="preserve"> the </w:t>
      </w:r>
      <w:proofErr w:type="spellStart"/>
      <w:r w:rsidRPr="001E6A83">
        <w:rPr>
          <w:rStyle w:val="Emphasis"/>
          <w:highlight w:val="green"/>
        </w:rPr>
        <w:t>nationalisation</w:t>
      </w:r>
      <w:proofErr w:type="spellEnd"/>
      <w:r w:rsidRPr="001F63CC">
        <w:rPr>
          <w:rStyle w:val="StyleUnderline"/>
        </w:rPr>
        <w:t xml:space="preserve"> of mining operations </w:t>
      </w:r>
      <w:r w:rsidRPr="001E6A83">
        <w:rPr>
          <w:rStyle w:val="StyleUnderline"/>
          <w:highlight w:val="green"/>
        </w:rPr>
        <w:t>to</w:t>
      </w:r>
      <w:r w:rsidRPr="001F63CC">
        <w:rPr>
          <w:rStyle w:val="StyleUnderline"/>
        </w:rPr>
        <w:t xml:space="preserve"> </w:t>
      </w:r>
      <w:r w:rsidRPr="001F63CC">
        <w:rPr>
          <w:rStyle w:val="Emphasis"/>
        </w:rPr>
        <w:t xml:space="preserve">concerted </w:t>
      </w:r>
      <w:r w:rsidRPr="001E6A83">
        <w:rPr>
          <w:rStyle w:val="Emphasis"/>
          <w:highlight w:val="green"/>
        </w:rPr>
        <w:t>lobbying</w:t>
      </w:r>
      <w:r w:rsidRPr="001F63CC">
        <w:rPr>
          <w:rStyle w:val="Emphasis"/>
        </w:rPr>
        <w:t xml:space="preserve"> efforts </w:t>
      </w:r>
      <w:r w:rsidRPr="001E6A83">
        <w:rPr>
          <w:rStyle w:val="Emphasis"/>
          <w:highlight w:val="green"/>
        </w:rPr>
        <w:t>against international agreements</w:t>
      </w:r>
      <w:r w:rsidRPr="001F63CC">
        <w:rPr>
          <w:rStyle w:val="StyleUnderline"/>
        </w:rPr>
        <w:t xml:space="preserve"> that seek to impose limits on atmospheric carbon emissions. The US rejection of the Moon Agreement is consistent with neoliberal resistance to protective ‘double movements’</w:t>
      </w:r>
      <w:r w:rsidRPr="001F63CC">
        <w:t xml:space="preserve"> in a host of policy arenas, ranging from the creation of ecological conservation zones and provision of free healthcare, to increasing minimum wages or funding for public education. When </w:t>
      </w:r>
      <w:r w:rsidRPr="001F63CC">
        <w:rPr>
          <w:rStyle w:val="StyleUnderline"/>
        </w:rPr>
        <w:t xml:space="preserve">the </w:t>
      </w:r>
      <w:r w:rsidRPr="001E6A83">
        <w:rPr>
          <w:rStyle w:val="StyleUnderline"/>
          <w:highlight w:val="green"/>
        </w:rPr>
        <w:t>interests</w:t>
      </w:r>
      <w:r w:rsidRPr="001F63CC">
        <w:rPr>
          <w:rStyle w:val="StyleUnderline"/>
        </w:rPr>
        <w:t xml:space="preserve"> of mining capital </w:t>
      </w:r>
      <w:r w:rsidRPr="001E6A83">
        <w:rPr>
          <w:rStyle w:val="StyleUnderline"/>
          <w:highlight w:val="green"/>
        </w:rPr>
        <w:t>are</w:t>
      </w:r>
      <w:r w:rsidRPr="001F63CC">
        <w:rPr>
          <w:rStyle w:val="StyleUnderline"/>
        </w:rPr>
        <w:t xml:space="preserve"> supported by and</w:t>
      </w:r>
      <w:r w:rsidRPr="001F63CC">
        <w:t xml:space="preserve"> even </w:t>
      </w:r>
      <w:r w:rsidRPr="001E6A83">
        <w:rPr>
          <w:rStyle w:val="StyleUnderline"/>
          <w:highlight w:val="green"/>
        </w:rPr>
        <w:t>embedded within</w:t>
      </w:r>
      <w:r w:rsidRPr="001F63CC">
        <w:rPr>
          <w:rStyle w:val="StyleUnderline"/>
        </w:rPr>
        <w:t xml:space="preserve"> political </w:t>
      </w:r>
      <w:r w:rsidRPr="001E6A83">
        <w:rPr>
          <w:rStyle w:val="StyleUnderline"/>
          <w:highlight w:val="green"/>
        </w:rPr>
        <w:t>institutions</w:t>
      </w:r>
      <w:r w:rsidRPr="001F63CC">
        <w:t xml:space="preserve"> (as </w:t>
      </w:r>
      <w:r w:rsidRPr="001E6A83">
        <w:rPr>
          <w:rStyle w:val="StyleUnderline"/>
          <w:highlight w:val="green"/>
        </w:rPr>
        <w:t>in</w:t>
      </w:r>
      <w:r w:rsidRPr="001F63CC">
        <w:t xml:space="preserve"> the case of </w:t>
      </w:r>
      <w:r w:rsidRPr="001E6A83">
        <w:rPr>
          <w:rStyle w:val="Emphasis"/>
          <w:highlight w:val="green"/>
        </w:rPr>
        <w:t>‘revolving doors’</w:t>
      </w:r>
      <w:r w:rsidRPr="001E6A83">
        <w:rPr>
          <w:rStyle w:val="StyleUnderline"/>
          <w:highlight w:val="green"/>
        </w:rPr>
        <w:t xml:space="preserve"> between industry and public office</w:t>
      </w:r>
      <w:r w:rsidRPr="001F63CC">
        <w:t xml:space="preserve">), a concerted effort will need to be made in domestic and international institutions to push international space law towards anything resembling the ambitions of the Moon Agreement. Given the emergent connections between </w:t>
      </w:r>
      <w:proofErr w:type="spellStart"/>
      <w:r w:rsidRPr="001F63CC">
        <w:t>NewSpace</w:t>
      </w:r>
      <w:proofErr w:type="spellEnd"/>
      <w:r w:rsidRPr="001F63CC">
        <w:t xml:space="preserve"> and the Atlas Network, </w:t>
      </w:r>
      <w:r w:rsidRPr="001E6A83">
        <w:rPr>
          <w:rStyle w:val="StyleUnderline"/>
          <w:highlight w:val="green"/>
        </w:rPr>
        <w:t>any</w:t>
      </w:r>
      <w:r w:rsidRPr="001F63CC">
        <w:t xml:space="preserve"> double </w:t>
      </w:r>
      <w:r w:rsidRPr="001E6A83">
        <w:rPr>
          <w:rStyle w:val="StyleUnderline"/>
          <w:highlight w:val="green"/>
        </w:rPr>
        <w:t>movement</w:t>
      </w:r>
      <w:r w:rsidRPr="001F63CC">
        <w:rPr>
          <w:rStyle w:val="StyleUnderline"/>
        </w:rPr>
        <w:t xml:space="preserve"> towards the preservation of intergenerational rights in</w:t>
      </w:r>
      <w:r w:rsidRPr="001F63CC">
        <w:t xml:space="preserve"> the </w:t>
      </w:r>
      <w:r w:rsidRPr="001F63CC">
        <w:rPr>
          <w:rStyle w:val="StyleUnderline"/>
        </w:rPr>
        <w:t>space</w:t>
      </w:r>
      <w:r w:rsidRPr="001F63CC">
        <w:t xml:space="preserve"> commons </w:t>
      </w:r>
      <w:r w:rsidRPr="001E6A83">
        <w:rPr>
          <w:rStyle w:val="StyleUnderline"/>
          <w:highlight w:val="green"/>
        </w:rPr>
        <w:t>would</w:t>
      </w:r>
      <w:r w:rsidRPr="001F63CC">
        <w:t xml:space="preserve"> likely </w:t>
      </w:r>
      <w:r w:rsidRPr="001E6A83">
        <w:rPr>
          <w:rStyle w:val="StyleUnderline"/>
          <w:highlight w:val="green"/>
        </w:rPr>
        <w:t>meet</w:t>
      </w:r>
      <w:r w:rsidRPr="001E6A83">
        <w:rPr>
          <w:rStyle w:val="Emphasis"/>
          <w:highlight w:val="green"/>
        </w:rPr>
        <w:t xml:space="preserve"> well-funded and</w:t>
      </w:r>
      <w:r w:rsidRPr="001F63CC">
        <w:rPr>
          <w:rStyle w:val="Emphasis"/>
        </w:rPr>
        <w:t xml:space="preserve"> well-</w:t>
      </w:r>
      <w:proofErr w:type="spellStart"/>
      <w:r w:rsidRPr="001E6A83">
        <w:rPr>
          <w:rStyle w:val="Emphasis"/>
          <w:highlight w:val="green"/>
        </w:rPr>
        <w:t>organised</w:t>
      </w:r>
      <w:proofErr w:type="spellEnd"/>
      <w:r w:rsidRPr="001E6A83">
        <w:rPr>
          <w:rStyle w:val="Emphasis"/>
          <w:highlight w:val="green"/>
        </w:rPr>
        <w:t xml:space="preserve"> resistance</w:t>
      </w:r>
      <w:r w:rsidRPr="001F63CC">
        <w:rPr>
          <w:rStyle w:val="Emphasis"/>
        </w:rPr>
        <w:t xml:space="preserve">. </w:t>
      </w:r>
    </w:p>
    <w:p w14:paraId="530E60D4" w14:textId="77777777" w:rsidR="001841FC" w:rsidRDefault="001841FC" w:rsidP="001841FC">
      <w:pPr>
        <w:pStyle w:val="Heading4"/>
      </w:pPr>
      <w:r>
        <w:t>Turn – asteroid mining revitalizes the economy.</w:t>
      </w:r>
    </w:p>
    <w:p w14:paraId="69A59123" w14:textId="77777777" w:rsidR="001841FC" w:rsidRPr="009851BA" w:rsidRDefault="001841FC" w:rsidP="001841FC">
      <w:r w:rsidRPr="009851BA">
        <w:rPr>
          <w:rStyle w:val="Style13ptBold"/>
        </w:rPr>
        <w:t>Whittington 17</w:t>
      </w:r>
      <w:r>
        <w:t xml:space="preserve"> [</w:t>
      </w:r>
      <w:r w:rsidRPr="009851BA">
        <w:t>Mark Whittington</w:t>
      </w:r>
      <w:r>
        <w:t xml:space="preserve">, </w:t>
      </w:r>
      <w:r w:rsidRPr="009851BA">
        <w:t>writes frequently on space, politics, and popular culture. He has been published in the Wall Street Journal, Forbes, USA Today, and the Hill</w:t>
      </w:r>
      <w:r>
        <w:t>, “</w:t>
      </w:r>
      <w:r w:rsidRPr="009851BA">
        <w:t>Why mining asteroids and the moon will not destroy the world's economy</w:t>
      </w:r>
      <w:r>
        <w:t xml:space="preserve">,” 01/17/17, </w:t>
      </w:r>
      <w:r w:rsidRPr="009851BA">
        <w:rPr>
          <w:i/>
          <w:iCs/>
        </w:rPr>
        <w:t>Blasting News</w:t>
      </w:r>
      <w:r>
        <w:t xml:space="preserve">, </w:t>
      </w:r>
      <w:r w:rsidRPr="009851BA">
        <w:t>https://us.blastingnews.com/opinion/2017/01/why-mining-asteroids-and-the-moon-will-not-destroy-the-world-s-economy-001401771.html</w:t>
      </w:r>
      <w:r>
        <w:t>, EA]</w:t>
      </w:r>
    </w:p>
    <w:p w14:paraId="0FBDC9AE" w14:textId="77777777" w:rsidR="001841FC" w:rsidRPr="009851BA" w:rsidRDefault="001841FC" w:rsidP="001841FC">
      <w:pPr>
        <w:rPr>
          <w:rStyle w:val="Emphasis"/>
        </w:rPr>
      </w:pPr>
      <w:r w:rsidRPr="00915BEC">
        <w:rPr>
          <w:rStyle w:val="StyleUnderline"/>
          <w:highlight w:val="green"/>
        </w:rPr>
        <w:t>The market for asteroid</w:t>
      </w:r>
      <w:r w:rsidRPr="009851BA">
        <w:rPr>
          <w:rStyle w:val="StyleUnderline"/>
        </w:rPr>
        <w:t xml:space="preserve"> and lunar </w:t>
      </w:r>
      <w:r w:rsidRPr="00915BEC">
        <w:rPr>
          <w:rStyle w:val="StyleUnderline"/>
          <w:highlight w:val="green"/>
        </w:rPr>
        <w:t xml:space="preserve">mining is </w:t>
      </w:r>
      <w:r w:rsidRPr="00915BEC">
        <w:rPr>
          <w:rStyle w:val="Emphasis"/>
          <w:highlight w:val="green"/>
        </w:rPr>
        <w:t>in space</w:t>
      </w:r>
      <w:r w:rsidRPr="009851BA">
        <w:rPr>
          <w:rStyle w:val="Emphasis"/>
        </w:rPr>
        <w:t xml:space="preserve"> </w:t>
      </w:r>
      <w:r w:rsidRPr="009851BA">
        <w:rPr>
          <w:rStyle w:val="StyleUnderline"/>
        </w:rPr>
        <w:t xml:space="preserve">and </w:t>
      </w:r>
      <w:r w:rsidRPr="00915BEC">
        <w:rPr>
          <w:rStyle w:val="Emphasis"/>
          <w:highlight w:val="green"/>
        </w:rPr>
        <w:t>not on Earth</w:t>
      </w:r>
    </w:p>
    <w:p w14:paraId="7EEEC324" w14:textId="77777777" w:rsidR="001841FC" w:rsidRPr="009851BA" w:rsidRDefault="001841FC" w:rsidP="001841FC">
      <w:pPr>
        <w:rPr>
          <w:rStyle w:val="StyleUnderline"/>
        </w:rPr>
      </w:pPr>
      <w:r w:rsidRPr="009851BA">
        <w:rPr>
          <w:rStyle w:val="StyleUnderline"/>
        </w:rPr>
        <w:t xml:space="preserve">The idea that asteroid mining is going to destroy the world economy exhibits a misunderstanding about how the new industry will work. The market for </w:t>
      </w:r>
      <w:r w:rsidRPr="009851BA">
        <w:t xml:space="preserve">most </w:t>
      </w:r>
      <w:r w:rsidRPr="009851BA">
        <w:rPr>
          <w:rStyle w:val="StyleUnderline"/>
        </w:rPr>
        <w:t>Space materials</w:t>
      </w:r>
      <w:r w:rsidRPr="009851BA">
        <w:t xml:space="preserve">, whether </w:t>
      </w:r>
      <w:r w:rsidRPr="009851BA">
        <w:rPr>
          <w:rStyle w:val="StyleUnderline"/>
        </w:rPr>
        <w:t>from</w:t>
      </w:r>
      <w:r w:rsidRPr="009851BA">
        <w:t xml:space="preserve"> the </w:t>
      </w:r>
      <w:r w:rsidRPr="009851BA">
        <w:rPr>
          <w:rStyle w:val="StyleUnderline"/>
        </w:rPr>
        <w:t>asteroids</w:t>
      </w:r>
      <w:r w:rsidRPr="009851BA">
        <w:t xml:space="preserve"> or the moon, </w:t>
      </w:r>
      <w:r w:rsidRPr="009851BA">
        <w:rPr>
          <w:rStyle w:val="StyleUnderline"/>
        </w:rPr>
        <w:t>will</w:t>
      </w:r>
      <w:r w:rsidRPr="009851BA">
        <w:t xml:space="preserve"> not </w:t>
      </w:r>
      <w:r w:rsidRPr="009851BA">
        <w:rPr>
          <w:rStyle w:val="StyleUnderline"/>
        </w:rPr>
        <w:t>be</w:t>
      </w:r>
      <w:r w:rsidRPr="009851BA">
        <w:t xml:space="preserve"> on Earth, for the most part, but </w:t>
      </w:r>
      <w:r w:rsidRPr="009851BA">
        <w:rPr>
          <w:rStyle w:val="StyleUnderline"/>
        </w:rPr>
        <w:t xml:space="preserve">in space. </w:t>
      </w:r>
      <w:r w:rsidRPr="00915BEC">
        <w:rPr>
          <w:rStyle w:val="StyleUnderline"/>
          <w:highlight w:val="green"/>
        </w:rPr>
        <w:t>Water</w:t>
      </w:r>
      <w:r w:rsidRPr="009851BA">
        <w:t xml:space="preserve"> from the moon </w:t>
      </w:r>
      <w:r w:rsidRPr="00915BEC">
        <w:rPr>
          <w:rStyle w:val="StyleUnderline"/>
          <w:highlight w:val="green"/>
        </w:rPr>
        <w:t>would</w:t>
      </w:r>
      <w:r w:rsidRPr="009851BA">
        <w:rPr>
          <w:rStyle w:val="StyleUnderline"/>
        </w:rPr>
        <w:t xml:space="preserve"> be used to </w:t>
      </w:r>
      <w:r w:rsidRPr="00915BEC">
        <w:rPr>
          <w:rStyle w:val="StyleUnderline"/>
          <w:highlight w:val="green"/>
        </w:rPr>
        <w:t>make</w:t>
      </w:r>
      <w:r w:rsidRPr="009851BA">
        <w:rPr>
          <w:rStyle w:val="StyleUnderline"/>
        </w:rPr>
        <w:t xml:space="preserve"> </w:t>
      </w:r>
      <w:r w:rsidRPr="00915BEC">
        <w:rPr>
          <w:rStyle w:val="StyleUnderline"/>
          <w:highlight w:val="green"/>
        </w:rPr>
        <w:t>rocket fuel</w:t>
      </w:r>
      <w:r w:rsidRPr="009851BA">
        <w:rPr>
          <w:rStyle w:val="StyleUnderline"/>
        </w:rPr>
        <w:t xml:space="preserve"> </w:t>
      </w:r>
      <w:r w:rsidRPr="00915BEC">
        <w:rPr>
          <w:rStyle w:val="StyleUnderline"/>
          <w:highlight w:val="green"/>
        </w:rPr>
        <w:t>and</w:t>
      </w:r>
      <w:r w:rsidRPr="009851BA">
        <w:t xml:space="preserve"> to </w:t>
      </w:r>
      <w:r w:rsidRPr="00915BEC">
        <w:rPr>
          <w:rStyle w:val="StyleUnderline"/>
          <w:highlight w:val="green"/>
        </w:rPr>
        <w:t>support a lunar colony. Metals</w:t>
      </w:r>
      <w:r w:rsidRPr="009851BA">
        <w:t xml:space="preserve"> from worlds like 16 Psyche </w:t>
      </w:r>
      <w:r w:rsidRPr="00915BEC">
        <w:rPr>
          <w:rStyle w:val="StyleUnderline"/>
          <w:highlight w:val="green"/>
        </w:rPr>
        <w:t>would</w:t>
      </w:r>
      <w:r w:rsidRPr="009851BA">
        <w:rPr>
          <w:rStyle w:val="StyleUnderline"/>
        </w:rPr>
        <w:t xml:space="preserve"> be used to </w:t>
      </w:r>
      <w:r w:rsidRPr="00915BEC">
        <w:rPr>
          <w:rStyle w:val="StyleUnderline"/>
          <w:highlight w:val="green"/>
        </w:rPr>
        <w:t>build things in space, not brought back to Earth</w:t>
      </w:r>
      <w:r w:rsidRPr="009851BA">
        <w:rPr>
          <w:rStyle w:val="StyleUnderline"/>
        </w:rPr>
        <w:t xml:space="preserve"> as a building material. That</w:t>
      </w:r>
      <w:r w:rsidRPr="009851BA">
        <w:t xml:space="preserve"> arrangement </w:t>
      </w:r>
      <w:r w:rsidRPr="009851BA">
        <w:rPr>
          <w:rStyle w:val="StyleUnderline"/>
        </w:rPr>
        <w:t>would eliminate the need to ship everything from Earth.</w:t>
      </w:r>
    </w:p>
    <w:p w14:paraId="28C13F5B" w14:textId="77777777" w:rsidR="001841FC" w:rsidRPr="009851BA" w:rsidRDefault="001841FC" w:rsidP="001841FC">
      <w:pPr>
        <w:rPr>
          <w:rStyle w:val="StyleUnderline"/>
        </w:rPr>
      </w:pPr>
      <w:r w:rsidRPr="009851BA">
        <w:t xml:space="preserve">The idea is that </w:t>
      </w:r>
      <w:r w:rsidRPr="009851BA">
        <w:rPr>
          <w:rStyle w:val="StyleUnderline"/>
        </w:rPr>
        <w:t>robotic miners would travel</w:t>
      </w:r>
      <w:r w:rsidRPr="009851BA">
        <w:t xml:space="preserve"> to places like 16 Psyche </w:t>
      </w:r>
      <w:r w:rsidRPr="009851BA">
        <w:rPr>
          <w:rStyle w:val="StyleUnderline"/>
        </w:rPr>
        <w:t>and mine and refine material.</w:t>
      </w:r>
    </w:p>
    <w:p w14:paraId="18A84287" w14:textId="77777777" w:rsidR="001841FC" w:rsidRPr="009851BA" w:rsidRDefault="001841FC" w:rsidP="001841FC">
      <w:pPr>
        <w:rPr>
          <w:rStyle w:val="StyleUnderline"/>
        </w:rPr>
      </w:pPr>
      <w:r w:rsidRPr="009851BA">
        <w:t xml:space="preserve">Then </w:t>
      </w:r>
      <w:r w:rsidRPr="009851BA">
        <w:rPr>
          <w:rStyle w:val="StyleUnderline"/>
        </w:rPr>
        <w:t>3D printers and assemblers would use</w:t>
      </w:r>
      <w:r w:rsidRPr="009851BA">
        <w:t xml:space="preserve"> that </w:t>
      </w:r>
      <w:r w:rsidRPr="009851BA">
        <w:rPr>
          <w:rStyle w:val="StyleUnderline"/>
        </w:rPr>
        <w:t>raw material to build satellites, space stations, spacecraft, even full scale colonies.</w:t>
      </w:r>
      <w:r w:rsidRPr="009851BA">
        <w:t xml:space="preserve"> Such </w:t>
      </w:r>
      <w:r w:rsidRPr="009851BA">
        <w:rPr>
          <w:rStyle w:val="StyleUnderline"/>
        </w:rPr>
        <w:t>structures would be of a complexity and</w:t>
      </w:r>
      <w:r w:rsidRPr="009851BA">
        <w:t xml:space="preserve"> on a </w:t>
      </w:r>
      <w:r w:rsidRPr="009851BA">
        <w:rPr>
          <w:rStyle w:val="StyleUnderline"/>
        </w:rPr>
        <w:t>scale that would be impossible were everything</w:t>
      </w:r>
      <w:r w:rsidRPr="009851BA">
        <w:t xml:space="preserve"> had to be </w:t>
      </w:r>
      <w:r w:rsidRPr="009851BA">
        <w:rPr>
          <w:rStyle w:val="StyleUnderline"/>
        </w:rPr>
        <w:t>shipped from Earth.</w:t>
      </w:r>
    </w:p>
    <w:p w14:paraId="0A0CFEED" w14:textId="77777777" w:rsidR="001841FC" w:rsidRPr="00D35037" w:rsidRDefault="001841FC" w:rsidP="001841FC">
      <w:pPr>
        <w:rPr>
          <w:rStyle w:val="Emphasis"/>
        </w:rPr>
      </w:pPr>
      <w:r>
        <w:t xml:space="preserve">The </w:t>
      </w:r>
      <w:r w:rsidRPr="00915BEC">
        <w:rPr>
          <w:rStyle w:val="StyleUnderline"/>
          <w:highlight w:val="green"/>
        </w:rPr>
        <w:t>economic development</w:t>
      </w:r>
      <w:r w:rsidRPr="00D35037">
        <w:rPr>
          <w:rStyle w:val="StyleUnderline"/>
        </w:rPr>
        <w:t xml:space="preserve"> of space </w:t>
      </w:r>
      <w:r w:rsidRPr="00915BEC">
        <w:rPr>
          <w:rStyle w:val="StyleUnderline"/>
          <w:highlight w:val="green"/>
        </w:rPr>
        <w:t xml:space="preserve">will </w:t>
      </w:r>
      <w:r w:rsidRPr="00915BEC">
        <w:rPr>
          <w:rStyle w:val="Emphasis"/>
          <w:highlight w:val="green"/>
        </w:rPr>
        <w:t xml:space="preserve">expand the </w:t>
      </w:r>
      <w:proofErr w:type="spellStart"/>
      <w:r w:rsidRPr="00915BEC">
        <w:rPr>
          <w:rStyle w:val="Emphasis"/>
          <w:highlight w:val="green"/>
        </w:rPr>
        <w:t>world</w:t>
      </w:r>
      <w:r w:rsidRPr="00D35037">
        <w:rPr>
          <w:rStyle w:val="Emphasis"/>
        </w:rPr>
        <w:t>''s</w:t>
      </w:r>
      <w:proofErr w:type="spellEnd"/>
      <w:r w:rsidRPr="00D35037">
        <w:rPr>
          <w:rStyle w:val="Emphasis"/>
        </w:rPr>
        <w:t xml:space="preserve"> </w:t>
      </w:r>
      <w:r w:rsidRPr="00915BEC">
        <w:rPr>
          <w:rStyle w:val="Emphasis"/>
          <w:highlight w:val="green"/>
        </w:rPr>
        <w:t>economy</w:t>
      </w:r>
    </w:p>
    <w:p w14:paraId="2F9C8152" w14:textId="77777777" w:rsidR="001841FC" w:rsidRPr="00D35037" w:rsidRDefault="001841FC" w:rsidP="001841FC">
      <w:r w:rsidRPr="00D35037">
        <w:t xml:space="preserve">The </w:t>
      </w:r>
      <w:r w:rsidRPr="00D35037">
        <w:rPr>
          <w:rStyle w:val="StyleUnderline"/>
        </w:rPr>
        <w:t>large scale economic development of</w:t>
      </w:r>
      <w:r w:rsidRPr="00D35037">
        <w:t xml:space="preserve"> the high frontier of </w:t>
      </w:r>
      <w:r w:rsidRPr="00D35037">
        <w:rPr>
          <w:rStyle w:val="StyleUnderline"/>
        </w:rPr>
        <w:t xml:space="preserve">space would significantly expand the economy of the human species </w:t>
      </w:r>
      <w:r w:rsidRPr="00915BEC">
        <w:rPr>
          <w:rStyle w:val="StyleUnderline"/>
          <w:highlight w:val="green"/>
        </w:rPr>
        <w:t xml:space="preserve">by creating </w:t>
      </w:r>
      <w:r w:rsidRPr="00915BEC">
        <w:rPr>
          <w:rStyle w:val="Emphasis"/>
          <w:highlight w:val="green"/>
        </w:rPr>
        <w:t>more</w:t>
      </w:r>
      <w:r w:rsidRPr="00915BEC">
        <w:rPr>
          <w:rStyle w:val="StyleUnderline"/>
          <w:highlight w:val="green"/>
        </w:rPr>
        <w:t xml:space="preserve"> </w:t>
      </w:r>
      <w:r w:rsidRPr="00915BEC">
        <w:rPr>
          <w:rStyle w:val="Emphasis"/>
          <w:highlight w:val="green"/>
        </w:rPr>
        <w:t>activity</w:t>
      </w:r>
      <w:r w:rsidRPr="00915BEC">
        <w:rPr>
          <w:rStyle w:val="StyleUnderline"/>
          <w:highlight w:val="green"/>
        </w:rPr>
        <w:t xml:space="preserve"> and</w:t>
      </w:r>
      <w:r w:rsidRPr="00D35037">
        <w:rPr>
          <w:rStyle w:val="StyleUnderline"/>
        </w:rPr>
        <w:t xml:space="preserve"> </w:t>
      </w:r>
      <w:r w:rsidRPr="00D35037">
        <w:rPr>
          <w:rStyle w:val="Emphasis"/>
        </w:rPr>
        <w:t>more</w:t>
      </w:r>
      <w:r w:rsidRPr="00D35037">
        <w:rPr>
          <w:rStyle w:val="StyleUnderline"/>
        </w:rPr>
        <w:t xml:space="preserve"> </w:t>
      </w:r>
      <w:r w:rsidRPr="00915BEC">
        <w:rPr>
          <w:rStyle w:val="Emphasis"/>
          <w:highlight w:val="green"/>
        </w:rPr>
        <w:t>wealth</w:t>
      </w:r>
      <w:r w:rsidRPr="00D35037">
        <w:t>. Some countries already recognize that fact. The United States has passed a law allowing space miners to keep the materials they extract.</w:t>
      </w:r>
    </w:p>
    <w:sectPr w:rsidR="001841FC" w:rsidRPr="00D350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921049"/>
    <w:multiLevelType w:val="hybridMultilevel"/>
    <w:tmpl w:val="F1BC6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1A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C1"/>
    <w:rsid w:val="000A2D8A"/>
    <w:rsid w:val="000D26A6"/>
    <w:rsid w:val="000D2B90"/>
    <w:rsid w:val="000D6ED8"/>
    <w:rsid w:val="000D717B"/>
    <w:rsid w:val="000E74B1"/>
    <w:rsid w:val="00100B28"/>
    <w:rsid w:val="00117316"/>
    <w:rsid w:val="001209B4"/>
    <w:rsid w:val="001761FC"/>
    <w:rsid w:val="00182655"/>
    <w:rsid w:val="001840F2"/>
    <w:rsid w:val="001841FC"/>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B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AAC"/>
    <w:rsid w:val="003C5F4C"/>
    <w:rsid w:val="003D5EA8"/>
    <w:rsid w:val="003D7B28"/>
    <w:rsid w:val="003E305E"/>
    <w:rsid w:val="003E34DB"/>
    <w:rsid w:val="003E5302"/>
    <w:rsid w:val="003E5BF1"/>
    <w:rsid w:val="003F2452"/>
    <w:rsid w:val="003F41EA"/>
    <w:rsid w:val="003F7DF0"/>
    <w:rsid w:val="004039AF"/>
    <w:rsid w:val="00407AFF"/>
    <w:rsid w:val="0041155D"/>
    <w:rsid w:val="004120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DEE"/>
    <w:rsid w:val="00626A15"/>
    <w:rsid w:val="006379E9"/>
    <w:rsid w:val="006438CB"/>
    <w:rsid w:val="006529B9"/>
    <w:rsid w:val="00653736"/>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5694"/>
    <w:rsid w:val="00793F46"/>
    <w:rsid w:val="007A1325"/>
    <w:rsid w:val="007A1A18"/>
    <w:rsid w:val="007A3BAF"/>
    <w:rsid w:val="007B043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BE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A54"/>
    <w:rsid w:val="009B69F5"/>
    <w:rsid w:val="009C1F3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56DCC"/>
    <w:rsid w:val="00C57075"/>
    <w:rsid w:val="00C72AFE"/>
    <w:rsid w:val="00C76254"/>
    <w:rsid w:val="00C81619"/>
    <w:rsid w:val="00C82FC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037"/>
    <w:rsid w:val="00D354F2"/>
    <w:rsid w:val="00D36C30"/>
    <w:rsid w:val="00D37C90"/>
    <w:rsid w:val="00D43A8C"/>
    <w:rsid w:val="00D53072"/>
    <w:rsid w:val="00D61A4E"/>
    <w:rsid w:val="00D634EA"/>
    <w:rsid w:val="00D713A1"/>
    <w:rsid w:val="00D77956"/>
    <w:rsid w:val="00D80F0C"/>
    <w:rsid w:val="00D82E34"/>
    <w:rsid w:val="00D92077"/>
    <w:rsid w:val="00D951E2"/>
    <w:rsid w:val="00D9565A"/>
    <w:rsid w:val="00DA3014"/>
    <w:rsid w:val="00DB2337"/>
    <w:rsid w:val="00DB5F87"/>
    <w:rsid w:val="00DB699B"/>
    <w:rsid w:val="00DC0376"/>
    <w:rsid w:val="00DC099B"/>
    <w:rsid w:val="00DC0C5D"/>
    <w:rsid w:val="00DC2BE5"/>
    <w:rsid w:val="00DD4CD4"/>
    <w:rsid w:val="00DD65A2"/>
    <w:rsid w:val="00DD6770"/>
    <w:rsid w:val="00DE0749"/>
    <w:rsid w:val="00DE1CE2"/>
    <w:rsid w:val="00DE713E"/>
    <w:rsid w:val="00DF1210"/>
    <w:rsid w:val="00DF31E9"/>
    <w:rsid w:val="00DF400D"/>
    <w:rsid w:val="00DF5C23"/>
    <w:rsid w:val="00E01DAD"/>
    <w:rsid w:val="00E021DC"/>
    <w:rsid w:val="00E03F91"/>
    <w:rsid w:val="00E064EF"/>
    <w:rsid w:val="00E064F2"/>
    <w:rsid w:val="00E0717B"/>
    <w:rsid w:val="00E15598"/>
    <w:rsid w:val="00E20D65"/>
    <w:rsid w:val="00E300AF"/>
    <w:rsid w:val="00E353A2"/>
    <w:rsid w:val="00E36881"/>
    <w:rsid w:val="00E42E4C"/>
    <w:rsid w:val="00E47013"/>
    <w:rsid w:val="00E541F9"/>
    <w:rsid w:val="00E57B79"/>
    <w:rsid w:val="00E63419"/>
    <w:rsid w:val="00E64496"/>
    <w:rsid w:val="00E72115"/>
    <w:rsid w:val="00E7261C"/>
    <w:rsid w:val="00E8322E"/>
    <w:rsid w:val="00E903E0"/>
    <w:rsid w:val="00E92314"/>
    <w:rsid w:val="00E9299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DC5"/>
    <w:rsid w:val="00F4000B"/>
    <w:rsid w:val="00F43EA3"/>
    <w:rsid w:val="00F500A2"/>
    <w:rsid w:val="00F50C55"/>
    <w:rsid w:val="00F57C11"/>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48D1A"/>
  <w14:defaultImageDpi w14:val="300"/>
  <w15:docId w15:val="{A582AD61-55D2-FB40-A2F4-65A2EC792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41FC"/>
    <w:rPr>
      <w:rFonts w:ascii="Calibri" w:eastAsiaTheme="minorHAnsi" w:hAnsi="Calibri" w:cs="Calibri"/>
      <w:sz w:val="16"/>
      <w:szCs w:val="22"/>
    </w:rPr>
  </w:style>
  <w:style w:type="paragraph" w:styleId="Heading1">
    <w:name w:val="heading 1"/>
    <w:aliases w:val="Pocket"/>
    <w:basedOn w:val="Normal"/>
    <w:next w:val="Normal"/>
    <w:link w:val="Heading1Char"/>
    <w:qFormat/>
    <w:rsid w:val="001841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41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41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No Spacing4,No Spacing5,No Spacing21,tags,ta,Ta,Tags,Card,T"/>
    <w:basedOn w:val="Normal"/>
    <w:next w:val="Normal"/>
    <w:link w:val="Heading4Char"/>
    <w:uiPriority w:val="3"/>
    <w:unhideWhenUsed/>
    <w:qFormat/>
    <w:rsid w:val="001841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41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1FC"/>
  </w:style>
  <w:style w:type="character" w:customStyle="1" w:styleId="Heading1Char">
    <w:name w:val="Heading 1 Char"/>
    <w:aliases w:val="Pocket Char"/>
    <w:basedOn w:val="DefaultParagraphFont"/>
    <w:link w:val="Heading1"/>
    <w:rsid w:val="001841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41F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841FC"/>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1841FC"/>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841F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o"/>
    <w:basedOn w:val="DefaultParagraphFont"/>
    <w:uiPriority w:val="6"/>
    <w:qFormat/>
    <w:rsid w:val="001841FC"/>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1841F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841FC"/>
    <w:rPr>
      <w:color w:val="auto"/>
      <w:u w:val="none"/>
    </w:rPr>
  </w:style>
  <w:style w:type="character" w:styleId="Hyperlink">
    <w:name w:val="Hyperlink"/>
    <w:basedOn w:val="DefaultParagraphFont"/>
    <w:uiPriority w:val="99"/>
    <w:unhideWhenUsed/>
    <w:rsid w:val="001841FC"/>
    <w:rPr>
      <w:color w:val="auto"/>
      <w:u w:val="none"/>
    </w:rPr>
  </w:style>
  <w:style w:type="paragraph" w:styleId="DocumentMap">
    <w:name w:val="Document Map"/>
    <w:basedOn w:val="Normal"/>
    <w:link w:val="DocumentMapChar"/>
    <w:uiPriority w:val="99"/>
    <w:semiHidden/>
    <w:unhideWhenUsed/>
    <w:rsid w:val="00915B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5BEC"/>
    <w:rPr>
      <w:rFonts w:ascii="Lucida Grande" w:hAnsi="Lucida Grande" w:cs="Lucida Grande"/>
    </w:rPr>
  </w:style>
  <w:style w:type="paragraph" w:customStyle="1" w:styleId="textbold">
    <w:name w:val="text bold"/>
    <w:basedOn w:val="Normal"/>
    <w:link w:val="Emphasis"/>
    <w:autoRedefine/>
    <w:uiPriority w:val="20"/>
    <w:qFormat/>
    <w:rsid w:val="002E04BB"/>
    <w:rPr>
      <w:rFonts w:eastAsiaTheme="minorEastAsia"/>
      <w:b/>
      <w:iCs/>
      <w:sz w:val="26"/>
      <w:szCs w:val="24"/>
      <w:u w:val="single"/>
    </w:rPr>
  </w:style>
  <w:style w:type="paragraph" w:styleId="ListParagraph">
    <w:name w:val="List Paragraph"/>
    <w:aliases w:val="6 font"/>
    <w:basedOn w:val="Normal"/>
    <w:uiPriority w:val="99"/>
    <w:unhideWhenUsed/>
    <w:qFormat/>
    <w:rsid w:val="001841FC"/>
    <w:pPr>
      <w:ind w:left="720"/>
      <w:contextualSpacing/>
    </w:pPr>
  </w:style>
  <w:style w:type="character" w:styleId="UnresolvedMention">
    <w:name w:val="Unresolved Mention"/>
    <w:basedOn w:val="DefaultParagraphFont"/>
    <w:uiPriority w:val="99"/>
    <w:semiHidden/>
    <w:unhideWhenUsed/>
    <w:rsid w:val="001841FC"/>
    <w:rPr>
      <w:color w:val="605E5C"/>
      <w:shd w:val="clear" w:color="auto" w:fill="E1DFDD"/>
    </w:rPr>
  </w:style>
  <w:style w:type="paragraph" w:customStyle="1" w:styleId="Emphasis1">
    <w:name w:val="Emphasis1"/>
    <w:basedOn w:val="Normal"/>
    <w:uiPriority w:val="20"/>
    <w:qFormat/>
    <w:rsid w:val="00624DEE"/>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paragraph" w:customStyle="1" w:styleId="paragraph">
    <w:name w:val="paragraph"/>
    <w:basedOn w:val="Normal"/>
    <w:rsid w:val="007B04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B0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8258</Words>
  <Characters>47071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16</cp:revision>
  <dcterms:created xsi:type="dcterms:W3CDTF">2022-01-28T21:15:00Z</dcterms:created>
  <dcterms:modified xsi:type="dcterms:W3CDTF">2022-01-28T21:42:00Z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