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561CBD" w14:textId="77777777" w:rsidR="00E42E4C" w:rsidRPr="00F671E2" w:rsidRDefault="00E42E4C" w:rsidP="00F601E6"/>
    <w:p w14:paraId="3C993F06" w14:textId="77777777" w:rsidR="006F454D" w:rsidRPr="00F671E2" w:rsidRDefault="006F454D" w:rsidP="00F601E6"/>
    <w:p w14:paraId="5E13A425" w14:textId="77777777" w:rsidR="006F454D" w:rsidRPr="00F671E2" w:rsidRDefault="006F454D" w:rsidP="00F601E6"/>
    <w:p w14:paraId="50FBB01D" w14:textId="24D11967" w:rsidR="00F671E2" w:rsidRPr="00F671E2" w:rsidRDefault="00F671E2" w:rsidP="004740B0">
      <w:pPr>
        <w:pStyle w:val="Heading4"/>
        <w:spacing w:line="276" w:lineRule="auto"/>
        <w:rPr>
          <w:rFonts w:cs="Calibri"/>
        </w:rPr>
      </w:pPr>
      <w:r w:rsidRPr="00F671E2">
        <w:rPr>
          <w:rFonts w:cs="Calibri"/>
        </w:rPr>
        <w:t>.</w:t>
      </w:r>
    </w:p>
    <w:p w14:paraId="24812634" w14:textId="09A3555D" w:rsidR="005E0828" w:rsidRDefault="0026299C" w:rsidP="006A476F">
      <w:pPr>
        <w:pStyle w:val="Heading2"/>
      </w:pPr>
      <w:r>
        <w:t>1</w:t>
      </w:r>
    </w:p>
    <w:p w14:paraId="7AF7506C" w14:textId="77777777" w:rsidR="002204FC" w:rsidRDefault="005E0828" w:rsidP="002204FC">
      <w:pPr>
        <w:pStyle w:val="Heading4"/>
      </w:pPr>
      <w:r>
        <w:br/>
      </w:r>
      <w:r w:rsidR="002204FC">
        <w:t xml:space="preserve">I: Affirmatives can only defend whether </w:t>
      </w:r>
      <w:r w:rsidR="002204FC" w:rsidRPr="00BF7B32">
        <w:rPr>
          <w:u w:val="single"/>
        </w:rPr>
        <w:t xml:space="preserve">exclusive </w:t>
      </w:r>
      <w:r w:rsidR="002204FC" w:rsidRPr="00E86E6C">
        <w:rPr>
          <w:u w:val="single"/>
        </w:rPr>
        <w:t>possession</w:t>
      </w:r>
      <w:r w:rsidR="002204FC">
        <w:t xml:space="preserve"> is unjust.</w:t>
      </w:r>
    </w:p>
    <w:p w14:paraId="7CD545BA" w14:textId="77777777" w:rsidR="002204FC" w:rsidRPr="00B2196A" w:rsidRDefault="002204FC" w:rsidP="002204FC">
      <w:pPr>
        <w:pStyle w:val="ListParagraph"/>
        <w:numPr>
          <w:ilvl w:val="0"/>
          <w:numId w:val="17"/>
        </w:numPr>
      </w:pPr>
      <w:r>
        <w:t xml:space="preserve">The definition is from </w:t>
      </w:r>
      <w:r w:rsidRPr="004E06F9">
        <w:rPr>
          <w:u w:val="single"/>
        </w:rPr>
        <w:t>Black’s Law Dictionary</w:t>
      </w:r>
    </w:p>
    <w:p w14:paraId="1CE0F293" w14:textId="77777777" w:rsidR="002204FC" w:rsidRPr="00B2196A" w:rsidRDefault="002204FC" w:rsidP="002204FC">
      <w:r w:rsidRPr="00B2196A">
        <w:rPr>
          <w:rStyle w:val="Style13ptBold"/>
        </w:rPr>
        <w:t>Su 17</w:t>
      </w:r>
      <w:r>
        <w:t xml:space="preserve"> [</w:t>
      </w:r>
      <w:r w:rsidRPr="00B2196A">
        <w:t>Jinyuan Su</w:t>
      </w:r>
      <w:r>
        <w:t>,</w:t>
      </w:r>
      <w:r w:rsidRPr="00B2196A">
        <w:t xml:space="preserve"> Professor and Assistant Dean at Xi'an Jiaotong University School of Law, China</w:t>
      </w:r>
      <w:r>
        <w:t>,</w:t>
      </w:r>
      <w:r w:rsidRPr="00B2196A">
        <w:t xml:space="preserve"> </w:t>
      </w:r>
      <w:r>
        <w:t>“</w:t>
      </w:r>
      <w:r w:rsidRPr="00B2196A">
        <w:t>Legality of unilateral exploitation of space resources under international law</w:t>
      </w:r>
      <w:r>
        <w:t xml:space="preserve">,” 2017, </w:t>
      </w:r>
      <w:r w:rsidRPr="00B2196A">
        <w:rPr>
          <w:i/>
          <w:iCs/>
        </w:rPr>
        <w:t>International &amp; Comparative Law Quarterly</w:t>
      </w:r>
      <w:r>
        <w:t>, Vol. 66, Issue 4, pp. 991-1008, https://doi.org/10.1017/S0020589317000367, EA]</w:t>
      </w:r>
    </w:p>
    <w:p w14:paraId="7CC6AA92" w14:textId="77777777" w:rsidR="002204FC" w:rsidRDefault="002204FC" w:rsidP="002204FC">
      <w:r w:rsidRPr="00B2196A">
        <w:rPr>
          <w:rStyle w:val="StyleUnderline"/>
        </w:rPr>
        <w:t>The Outer Space Tre</w:t>
      </w:r>
      <w:r w:rsidRPr="00485EAA">
        <w:rPr>
          <w:rStyle w:val="StyleUnderline"/>
        </w:rPr>
        <w:t>aty does not prohibit</w:t>
      </w:r>
      <w:r w:rsidRPr="00B2196A">
        <w:t xml:space="preserve"> expressis verbis the </w:t>
      </w:r>
      <w:r w:rsidRPr="00485EAA">
        <w:rPr>
          <w:rStyle w:val="StyleUnderline"/>
        </w:rPr>
        <w:t>extraction of space resources.</w:t>
      </w:r>
      <w:r w:rsidRPr="00B2196A">
        <w:t xml:space="preserve"> However, </w:t>
      </w:r>
      <w:r w:rsidRPr="00485EAA">
        <w:rPr>
          <w:rStyle w:val="StyleUnderline"/>
        </w:rPr>
        <w:t>there exists a possibility that the recognition of property rights by a State</w:t>
      </w:r>
      <w:r w:rsidRPr="00B2196A">
        <w:t xml:space="preserve">, which is a party to the Outer Space Treaty, over resources extracted in outer space </w:t>
      </w:r>
      <w:r w:rsidRPr="00485EAA">
        <w:rPr>
          <w:rStyle w:val="StyleUnderline"/>
        </w:rPr>
        <w:t>may conflict with</w:t>
      </w:r>
      <w:r w:rsidRPr="00B2196A">
        <w:t xml:space="preserve"> its </w:t>
      </w:r>
      <w:r w:rsidRPr="00485EAA">
        <w:rPr>
          <w:rStyle w:val="StyleUnderline"/>
        </w:rPr>
        <w:t>international obligations under Article II of the treaty, which proscr</w:t>
      </w:r>
      <w:r w:rsidRPr="00B2196A">
        <w:rPr>
          <w:rStyle w:val="StyleUnderline"/>
        </w:rPr>
        <w:t>ibes</w:t>
      </w:r>
      <w:r w:rsidRPr="00B2196A">
        <w:t xml:space="preserve"> the </w:t>
      </w:r>
      <w:r w:rsidRPr="00B2196A">
        <w:rPr>
          <w:rStyle w:val="StyleUnderline"/>
        </w:rPr>
        <w:t>national appropriation of outer space 'by claim of sovereignty</w:t>
      </w:r>
      <w:r w:rsidRPr="00B2196A">
        <w:t xml:space="preserve">, by means of </w:t>
      </w:r>
      <w:r w:rsidRPr="00B2196A">
        <w:rPr>
          <w:rStyle w:val="StyleUnderline"/>
        </w:rPr>
        <w:t>use</w:t>
      </w:r>
      <w:r w:rsidRPr="00B2196A">
        <w:t xml:space="preserve"> or </w:t>
      </w:r>
      <w:r w:rsidRPr="00B2196A">
        <w:rPr>
          <w:rStyle w:val="StyleUnderline"/>
        </w:rPr>
        <w:t>occupation, or</w:t>
      </w:r>
      <w:r w:rsidRPr="00B2196A">
        <w:t xml:space="preserve"> by any </w:t>
      </w:r>
      <w:r w:rsidRPr="00B2196A">
        <w:rPr>
          <w:rStyle w:val="StyleUnderline"/>
        </w:rPr>
        <w:t>other means</w:t>
      </w:r>
      <w:r w:rsidRPr="00B2196A">
        <w:t xml:space="preserve">'.26 </w:t>
      </w:r>
      <w:r w:rsidRPr="00B2196A">
        <w:rPr>
          <w:rStyle w:val="StyleUnderline"/>
        </w:rPr>
        <w:t xml:space="preserve">The term </w:t>
      </w:r>
      <w:r w:rsidRPr="002C396C">
        <w:rPr>
          <w:rStyle w:val="StyleUnderline"/>
          <w:highlight w:val="green"/>
        </w:rPr>
        <w:t>'appropriation' means</w:t>
      </w:r>
      <w:r w:rsidRPr="00B2196A">
        <w:rPr>
          <w:rStyle w:val="StyleUnderline"/>
        </w:rPr>
        <w:t xml:space="preserve"> '[t]he </w:t>
      </w:r>
      <w:r w:rsidRPr="002C396C">
        <w:rPr>
          <w:rStyle w:val="Emphasis"/>
          <w:highlight w:val="green"/>
        </w:rPr>
        <w:t>exercise of control over property</w:t>
      </w:r>
      <w:r w:rsidRPr="00B2196A">
        <w:rPr>
          <w:rStyle w:val="StyleUnderline"/>
        </w:rPr>
        <w:t>; a</w:t>
      </w:r>
      <w:r w:rsidRPr="00B2196A">
        <w:rPr>
          <w:rStyle w:val="Emphasis"/>
        </w:rPr>
        <w:t xml:space="preserve"> </w:t>
      </w:r>
      <w:r w:rsidRPr="002C396C">
        <w:rPr>
          <w:rStyle w:val="Emphasis"/>
          <w:highlight w:val="green"/>
        </w:rPr>
        <w:t>taking</w:t>
      </w:r>
      <w:r w:rsidRPr="00B2196A">
        <w:rPr>
          <w:rStyle w:val="Emphasis"/>
        </w:rPr>
        <w:t xml:space="preserve"> of </w:t>
      </w:r>
      <w:r w:rsidRPr="002C396C">
        <w:rPr>
          <w:rStyle w:val="Emphasis"/>
          <w:highlight w:val="green"/>
        </w:rPr>
        <w:t>possession'</w:t>
      </w:r>
      <w:r w:rsidRPr="00B2196A">
        <w:t>.27</w:t>
      </w:r>
    </w:p>
    <w:p w14:paraId="6C8A9394" w14:textId="3E6B898B" w:rsidR="002204FC" w:rsidRDefault="002204FC" w:rsidP="002204FC">
      <w:pPr>
        <w:pStyle w:val="Heading4"/>
      </w:pPr>
      <w:r>
        <w:t>V: They ban</w:t>
      </w:r>
      <w:r w:rsidRPr="001C77E5">
        <w:rPr>
          <w:u w:val="single"/>
        </w:rPr>
        <w:t xml:space="preserve"> use</w:t>
      </w:r>
      <w:r>
        <w:t xml:space="preserve"> which is </w:t>
      </w:r>
      <w:r w:rsidRPr="001C77E5">
        <w:rPr>
          <w:u w:val="single"/>
        </w:rPr>
        <w:t>distinct</w:t>
      </w:r>
      <w:r>
        <w:t xml:space="preserve"> from appropriation.</w:t>
      </w:r>
      <w:r w:rsidR="00E264BA">
        <w:t xml:space="preserve"> </w:t>
      </w:r>
    </w:p>
    <w:p w14:paraId="1B4C8E60" w14:textId="77777777" w:rsidR="002204FC" w:rsidRDefault="002204FC" w:rsidP="002204FC">
      <w:r w:rsidRPr="001C77E5">
        <w:rPr>
          <w:rStyle w:val="Style13ptBold"/>
        </w:rPr>
        <w:t xml:space="preserve">Harris </w:t>
      </w:r>
      <w:r>
        <w:rPr>
          <w:rStyle w:val="Style13ptBold"/>
        </w:rPr>
        <w:t>No Date</w:t>
      </w:r>
      <w:r>
        <w:t xml:space="preserve"> [</w:t>
      </w:r>
      <w:r w:rsidRPr="001C77E5">
        <w:t>Philip R Harris</w:t>
      </w:r>
      <w:r>
        <w:t>,</w:t>
      </w:r>
      <w:r w:rsidRPr="001C77E5">
        <w:t xml:space="preserve"> Ph.D.</w:t>
      </w:r>
      <w:r>
        <w:t xml:space="preserve">; </w:t>
      </w:r>
      <w:r w:rsidRPr="001C77E5">
        <w:t>Visiting Professor in the California School of International Management</w:t>
      </w:r>
      <w:r>
        <w:t>,</w:t>
      </w:r>
      <w:r w:rsidRPr="001C77E5">
        <w:t xml:space="preserve"> </w:t>
      </w:r>
      <w:r>
        <w:t>“</w:t>
      </w:r>
      <w:r w:rsidRPr="001C77E5">
        <w:t>Space Law and Space Resources</w:t>
      </w:r>
      <w:r>
        <w:t xml:space="preserve">,” No Date, </w:t>
      </w:r>
      <w:r w:rsidRPr="001C77E5">
        <w:rPr>
          <w:i/>
          <w:iCs/>
        </w:rPr>
        <w:t>National Space Society</w:t>
      </w:r>
      <w:r>
        <w:t xml:space="preserve">, </w:t>
      </w:r>
      <w:r w:rsidRPr="001C77E5">
        <w:t>https://space.nss.org/settlement/nasa/spaceresvol4/spacelaw.html</w:t>
      </w:r>
      <w:r>
        <w:t>, Accessed: 01/20/22, EA]</w:t>
      </w:r>
    </w:p>
    <w:p w14:paraId="486A494A" w14:textId="77777777" w:rsidR="00D8475A" w:rsidRDefault="002204FC" w:rsidP="00D8475A">
      <w:pPr>
        <w:rPr>
          <w:rFonts w:eastAsiaTheme="majorEastAsia" w:cstheme="majorBidi"/>
          <w:b/>
          <w:iCs/>
          <w:sz w:val="26"/>
        </w:rPr>
      </w:pPr>
      <w:r w:rsidRPr="001C77E5">
        <w:rPr>
          <w:rStyle w:val="StyleUnderline"/>
        </w:rPr>
        <w:t>According to</w:t>
      </w:r>
      <w:r w:rsidRPr="001C77E5">
        <w:t xml:space="preserve"> the present </w:t>
      </w:r>
      <w:r w:rsidRPr="001C77E5">
        <w:rPr>
          <w:rStyle w:val="StyleUnderline"/>
        </w:rPr>
        <w:t>space law</w:t>
      </w:r>
      <w:r w:rsidRPr="001C77E5">
        <w:t>, all mining in space-lunar, asteroidal, or planetary-is treated alike. The operative treaty provisions are (1) that space is reserved for the benefit and is the province of all mankind; (2) that every nation shall have equal access to outer space; (3) that</w:t>
      </w:r>
      <w:r w:rsidRPr="001C77E5">
        <w:rPr>
          <w:rStyle w:val="StyleUnderline"/>
        </w:rPr>
        <w:t xml:space="preserve"> </w:t>
      </w:r>
      <w:r w:rsidRPr="001C77E5">
        <w:rPr>
          <w:rStyle w:val="StyleUnderline"/>
          <w:highlight w:val="green"/>
        </w:rPr>
        <w:t xml:space="preserve">nations </w:t>
      </w:r>
      <w:r w:rsidRPr="001C77E5">
        <w:rPr>
          <w:rStyle w:val="Emphasis"/>
          <w:highlight w:val="green"/>
        </w:rPr>
        <w:t>cannot appropriate space</w:t>
      </w:r>
      <w:r w:rsidRPr="001C77E5">
        <w:t xml:space="preserve"> under any claim of national sovereignty; (4) </w:t>
      </w:r>
      <w:r w:rsidRPr="001C77E5">
        <w:rPr>
          <w:rStyle w:val="StyleUnderline"/>
          <w:highlight w:val="green"/>
        </w:rPr>
        <w:t>nevertheless</w:t>
      </w:r>
      <w:r w:rsidRPr="001C77E5">
        <w:t xml:space="preserve">, that </w:t>
      </w:r>
      <w:r w:rsidRPr="001C77E5">
        <w:rPr>
          <w:rStyle w:val="StyleUnderline"/>
        </w:rPr>
        <w:t xml:space="preserve">nations </w:t>
      </w:r>
      <w:r w:rsidRPr="001C77E5">
        <w:rPr>
          <w:rStyle w:val="StyleUnderline"/>
          <w:highlight w:val="green"/>
        </w:rPr>
        <w:t xml:space="preserve">are </w:t>
      </w:r>
      <w:r w:rsidRPr="001C77E5">
        <w:rPr>
          <w:rStyle w:val="Emphasis"/>
          <w:highlight w:val="green"/>
        </w:rPr>
        <w:t>free</w:t>
      </w:r>
      <w:r w:rsidRPr="001C77E5">
        <w:rPr>
          <w:rStyle w:val="StyleUnderline"/>
          <w:highlight w:val="green"/>
        </w:rPr>
        <w:t xml:space="preserve"> </w:t>
      </w:r>
      <w:r w:rsidRPr="001C77E5">
        <w:rPr>
          <w:rStyle w:val="Emphasis"/>
          <w:highlight w:val="green"/>
        </w:rPr>
        <w:t>to</w:t>
      </w:r>
      <w:r w:rsidRPr="001C77E5">
        <w:rPr>
          <w:rStyle w:val="Emphasis"/>
        </w:rPr>
        <w:t xml:space="preserve"> explore and </w:t>
      </w:r>
      <w:r w:rsidRPr="001C77E5">
        <w:rPr>
          <w:rStyle w:val="Emphasis"/>
          <w:highlight w:val="green"/>
        </w:rPr>
        <w:t>"use" outer space</w:t>
      </w:r>
      <w:r w:rsidRPr="001C77E5">
        <w:rPr>
          <w:rStyle w:val="Emphasis"/>
        </w:rPr>
        <w:t xml:space="preserve">. </w:t>
      </w:r>
      <w:r w:rsidRPr="001C77E5">
        <w:t>The official positiion of the United States. clearly enunciated in the debates of UNCOPUOS, interprets these provisions to permit any nation or corporation to mine (Artist Pat Rawlings rendering of lunar mining and processing) and otherwise use the resources of outer space.</w:t>
      </w:r>
    </w:p>
    <w:p w14:paraId="63C71515" w14:textId="440D2C53" w:rsidR="002204FC" w:rsidRDefault="002204FC" w:rsidP="00D8475A">
      <w:r>
        <w:t xml:space="preserve"> </w:t>
      </w:r>
    </w:p>
    <w:p w14:paraId="6780BC7D" w14:textId="77777777" w:rsidR="002204FC" w:rsidRDefault="002204FC" w:rsidP="002204FC">
      <w:pPr>
        <w:pStyle w:val="Heading4"/>
      </w:pPr>
      <w:r>
        <w:t>Negate –</w:t>
      </w:r>
    </w:p>
    <w:p w14:paraId="50CBFCE6" w14:textId="77777777" w:rsidR="002204FC" w:rsidRPr="003223B0" w:rsidRDefault="002204FC" w:rsidP="002204FC">
      <w:pPr>
        <w:pStyle w:val="Heading4"/>
      </w:pPr>
      <w:r>
        <w:t>1 – Extra T – going beyond the resolution makes it impossible to determine if the resolutional part of their action was justifiable – means they haven’t affirmed. Independently justifies adding planks to the aff to spike our best neg ground and solvency deficits.</w:t>
      </w:r>
    </w:p>
    <w:p w14:paraId="3CB1D633" w14:textId="77777777" w:rsidR="002204FC" w:rsidRDefault="002204FC" w:rsidP="002204FC">
      <w:pPr>
        <w:pStyle w:val="Heading4"/>
      </w:pPr>
      <w:r>
        <w:t xml:space="preserve">2 – Limits – opening the topic up to restricting any </w:t>
      </w:r>
      <w:r w:rsidRPr="00B44DBF">
        <w:rPr>
          <w:u w:val="single"/>
        </w:rPr>
        <w:t>use of space</w:t>
      </w:r>
      <w:r>
        <w:t xml:space="preserve"> lets them spec </w:t>
      </w:r>
      <w:r w:rsidRPr="00B44DBF">
        <w:rPr>
          <w:u w:val="single"/>
        </w:rPr>
        <w:t>subsets</w:t>
      </w:r>
      <w:r>
        <w:t xml:space="preserve"> of </w:t>
      </w:r>
      <w:r w:rsidRPr="00B44DBF">
        <w:rPr>
          <w:u w:val="single"/>
        </w:rPr>
        <w:t>specific private sector activities</w:t>
      </w:r>
      <w:r>
        <w:t xml:space="preserve"> like companies, satellites, and programs – moots the core question of whether private space property is just and spikes any possible generic deficits on the topic.</w:t>
      </w:r>
    </w:p>
    <w:p w14:paraId="0D7349C8" w14:textId="77777777" w:rsidR="002204FC" w:rsidRPr="00B44DBF" w:rsidRDefault="002204FC" w:rsidP="002204FC">
      <w:pPr>
        <w:pStyle w:val="Heading4"/>
      </w:pPr>
      <w:r>
        <w:t>Drop the debater – abusive advocacies skew substance – 1AR restart doesn’t check 1NC construction.</w:t>
      </w:r>
    </w:p>
    <w:p w14:paraId="1AE23CAC" w14:textId="77777777" w:rsidR="002204FC" w:rsidRDefault="002204FC" w:rsidP="002204FC">
      <w:pPr>
        <w:pStyle w:val="Heading4"/>
      </w:pPr>
      <w:r>
        <w:t>Competing interps – offense proves they’re not reasonable and anything else encourages arbitrary judge intervention.</w:t>
      </w:r>
    </w:p>
    <w:p w14:paraId="0CB97099" w14:textId="77777777" w:rsidR="002204FC" w:rsidRDefault="002204FC" w:rsidP="002204FC">
      <w:pPr>
        <w:pStyle w:val="Heading4"/>
      </w:pPr>
      <w:r>
        <w:t>No RVIs – leads to baiting T and chilling checks on abusive AFFs – causes substance crowdout.</w:t>
      </w:r>
    </w:p>
    <w:p w14:paraId="15341601" w14:textId="40475CA1" w:rsidR="00DC3259" w:rsidRPr="002204FC" w:rsidRDefault="005E0828" w:rsidP="002204FC">
      <w:pPr>
        <w:pStyle w:val="Heading2"/>
      </w:pPr>
      <w:r w:rsidRPr="002204FC">
        <w:t>2</w:t>
      </w:r>
    </w:p>
    <w:p w14:paraId="5060B2C3" w14:textId="77777777" w:rsidR="009E66DF" w:rsidRDefault="009E66DF" w:rsidP="009E66DF">
      <w:pPr>
        <w:pStyle w:val="Heading4"/>
      </w:pPr>
      <w:r>
        <w:t>US wins space race now due to private competition – its key to space dominance.</w:t>
      </w:r>
    </w:p>
    <w:p w14:paraId="28B6CD9D" w14:textId="77777777" w:rsidR="009E66DF" w:rsidRPr="00697DDF" w:rsidRDefault="009E66DF" w:rsidP="009E66DF">
      <w:r w:rsidRPr="00697DDF">
        <w:rPr>
          <w:rStyle w:val="Style13ptBold"/>
        </w:rPr>
        <w:t>Weichert 21</w:t>
      </w:r>
      <w:r>
        <w:t xml:space="preserve"> – former Congressional staff member who holds a Master of Arts in Statecraft &amp; National Security Affairs from the Institute of World Politics in Washington, D.C. He is the founder of The Weichert Report: An Online Journal of Geopolitics [Brandon, “</w:t>
      </w:r>
      <w:r w:rsidRPr="00697DDF">
        <w:t>The Future of Space Exploration Depends on the Private Sector</w:t>
      </w:r>
      <w:r>
        <w:t xml:space="preserve">,” 7/5/2021, </w:t>
      </w:r>
      <w:r w:rsidRPr="00697DDF">
        <w:t>https://www.nationalreview.com/2021/07/the-future-of-space-exploration-depends-on-the-private-sector/#slide-1</w:t>
      </w:r>
      <w:r>
        <w:t>]</w:t>
      </w:r>
    </w:p>
    <w:p w14:paraId="07FAD3A9" w14:textId="77777777" w:rsidR="009E66DF" w:rsidRPr="00756A09" w:rsidRDefault="009E66DF" w:rsidP="009E66DF">
      <w:pPr>
        <w:spacing w:line="240" w:lineRule="auto"/>
        <w:contextualSpacing/>
        <w:rPr>
          <w:u w:val="single"/>
        </w:rPr>
      </w:pPr>
      <w:r w:rsidRPr="00756A09">
        <w:t xml:space="preserve">As Jeff </w:t>
      </w:r>
      <w:r w:rsidRPr="00403195">
        <w:rPr>
          <w:rStyle w:val="StyleUnderline"/>
        </w:rPr>
        <w:t>Bezos,</w:t>
      </w:r>
      <w:r w:rsidRPr="00756A09">
        <w:t xml:space="preserve"> the wealthiest man on the planet, </w:t>
      </w:r>
      <w:r w:rsidRPr="00403195">
        <w:rPr>
          <w:rStyle w:val="StyleUnderline"/>
        </w:rPr>
        <w:t>readies to launch himself into space</w:t>
      </w:r>
      <w:r w:rsidRPr="00756A09">
        <w:t xml:space="preserve"> aboard one of his own rockets, </w:t>
      </w:r>
      <w:r w:rsidRPr="00403195">
        <w:rPr>
          <w:rStyle w:val="StyleUnderline"/>
        </w:rPr>
        <w:t>the world is watching the birth of a new dawn in space. Previously, America relied on its government agency, NASA,</w:t>
      </w:r>
      <w:r w:rsidRPr="00756A09">
        <w:t xml:space="preserve"> to propel it to the cosmos during the last space race with the Soviet Union. </w:t>
      </w:r>
      <w:r w:rsidRPr="00403195">
        <w:rPr>
          <w:rStyle w:val="StyleUnderline"/>
        </w:rPr>
        <w:t>Today, America’s greatest hopes are with its private sector.</w:t>
      </w:r>
    </w:p>
    <w:p w14:paraId="3C96A2C8" w14:textId="77777777" w:rsidR="009E66DF" w:rsidRPr="00756A09" w:rsidRDefault="009E66DF" w:rsidP="009E66DF">
      <w:pPr>
        <w:spacing w:line="240" w:lineRule="auto"/>
        <w:contextualSpacing/>
      </w:pPr>
      <w:r w:rsidRPr="00756A09">
        <w:t xml:space="preserve">Jeff Bezos is not engaging in such risky behavior simply because he’s an adrenaline junky. No, he’s launching himself into orbit because his </w:t>
      </w:r>
      <w:r w:rsidRPr="00C226BA">
        <w:rPr>
          <w:rStyle w:val="StyleUnderline"/>
        </w:rPr>
        <w:t>Blue Origins is in a titanic struggle with Elon Musk’s SpaceX</w:t>
      </w:r>
      <w:r w:rsidRPr="00756A09">
        <w:t xml:space="preserve"> — and Bezos’s firm is losing.</w:t>
      </w:r>
    </w:p>
    <w:p w14:paraId="79EFA8D2" w14:textId="77777777" w:rsidR="009E66DF" w:rsidRPr="00756A09" w:rsidRDefault="009E66DF" w:rsidP="009E66DF">
      <w:pPr>
        <w:spacing w:line="240" w:lineRule="auto"/>
        <w:contextualSpacing/>
      </w:pPr>
      <w:r w:rsidRPr="00756A09">
        <w:t xml:space="preserve">Whatever happens, </w:t>
      </w:r>
      <w:r w:rsidRPr="00C226BA">
        <w:rPr>
          <w:rStyle w:val="Emphasis"/>
        </w:rPr>
        <w:t xml:space="preserve">the </w:t>
      </w:r>
      <w:r w:rsidRPr="0081187F">
        <w:rPr>
          <w:rStyle w:val="Emphasis"/>
          <w:highlight w:val="green"/>
        </w:rPr>
        <w:t>America</w:t>
      </w:r>
      <w:r w:rsidRPr="00C226BA">
        <w:rPr>
          <w:rStyle w:val="Emphasis"/>
        </w:rPr>
        <w:t xml:space="preserve">n people </w:t>
      </w:r>
      <w:r w:rsidRPr="0081187F">
        <w:rPr>
          <w:rStyle w:val="Emphasis"/>
          <w:highlight w:val="green"/>
        </w:rPr>
        <w:t>will benefit from</w:t>
      </w:r>
      <w:r w:rsidRPr="00C226BA">
        <w:rPr>
          <w:rStyle w:val="Emphasis"/>
        </w:rPr>
        <w:t xml:space="preserve"> the </w:t>
      </w:r>
      <w:r w:rsidRPr="0081187F">
        <w:rPr>
          <w:rStyle w:val="Emphasis"/>
          <w:highlight w:val="green"/>
        </w:rPr>
        <w:t>competition</w:t>
      </w:r>
      <w:r w:rsidRPr="00C226BA">
        <w:rPr>
          <w:rStyle w:val="Emphasis"/>
        </w:rPr>
        <w:t xml:space="preserve"> that is shaping </w:t>
      </w:r>
      <w:r w:rsidRPr="0081187F">
        <w:rPr>
          <w:rStyle w:val="Emphasis"/>
          <w:highlight w:val="green"/>
        </w:rPr>
        <w:t>up between</w:t>
      </w:r>
      <w:r w:rsidRPr="00C226BA">
        <w:rPr>
          <w:rStyle w:val="Emphasis"/>
        </w:rPr>
        <w:t xml:space="preserve"> America’s </w:t>
      </w:r>
      <w:r w:rsidRPr="0081187F">
        <w:rPr>
          <w:rStyle w:val="Emphasis"/>
          <w:highlight w:val="green"/>
        </w:rPr>
        <w:t>space entrepreneurs</w:t>
      </w:r>
      <w:r w:rsidRPr="0081187F">
        <w:rPr>
          <w:rStyle w:val="Emphasis"/>
        </w:rPr>
        <w:t>. This has always</w:t>
      </w:r>
      <w:r w:rsidRPr="00C226BA">
        <w:rPr>
          <w:rStyle w:val="Emphasis"/>
        </w:rPr>
        <w:t xml:space="preserve"> been </w:t>
      </w:r>
      <w:r w:rsidRPr="0081187F">
        <w:rPr>
          <w:rStyle w:val="Emphasis"/>
          <w:highlight w:val="green"/>
        </w:rPr>
        <w:t>how innovation occurs: through</w:t>
      </w:r>
      <w:r w:rsidRPr="00756A09">
        <w:t xml:space="preserve"> the dynamic, often </w:t>
      </w:r>
      <w:r w:rsidRPr="00C226BA">
        <w:rPr>
          <w:rStyle w:val="Emphasis"/>
        </w:rPr>
        <w:t>cutthroat c</w:t>
      </w:r>
      <w:r w:rsidRPr="0081187F">
        <w:rPr>
          <w:rStyle w:val="Emphasis"/>
          <w:highlight w:val="green"/>
        </w:rPr>
        <w:t>ompetition</w:t>
      </w:r>
      <w:r w:rsidRPr="00C226BA">
        <w:rPr>
          <w:rStyle w:val="Emphasis"/>
        </w:rPr>
        <w:t xml:space="preserve"> between actor</w:t>
      </w:r>
      <w:r w:rsidRPr="0081187F">
        <w:rPr>
          <w:rStyle w:val="Emphasis"/>
          <w:highlight w:val="green"/>
        </w:rPr>
        <w:t>s in</w:t>
      </w:r>
      <w:r w:rsidRPr="00C226BA">
        <w:rPr>
          <w:rStyle w:val="Emphasis"/>
        </w:rPr>
        <w:t xml:space="preserve"> the </w:t>
      </w:r>
      <w:r w:rsidRPr="0081187F">
        <w:rPr>
          <w:rStyle w:val="Emphasis"/>
          <w:highlight w:val="green"/>
        </w:rPr>
        <w:t>private sector.</w:t>
      </w:r>
      <w:r w:rsidRPr="00756A09">
        <w:t xml:space="preserve"> While money is their ultimate prize, fame and fortune are also alluring temptations to make men like Musk and Bezos risk much of their wealth to change the world.</w:t>
      </w:r>
    </w:p>
    <w:p w14:paraId="7A2C7C24" w14:textId="77777777" w:rsidR="009E66DF" w:rsidRPr="00C226BA" w:rsidRDefault="009E66DF" w:rsidP="009E66DF">
      <w:pPr>
        <w:spacing w:line="240" w:lineRule="auto"/>
        <w:contextualSpacing/>
        <w:rPr>
          <w:rStyle w:val="Emphasis"/>
        </w:rPr>
      </w:pPr>
      <w:r w:rsidRPr="00C226BA">
        <w:rPr>
          <w:rStyle w:val="Emphasis"/>
        </w:rPr>
        <w:t>The private space race</w:t>
      </w:r>
      <w:r w:rsidRPr="00756A09">
        <w:t xml:space="preserve"> among these entrepreneurs </w:t>
      </w:r>
      <w:r w:rsidRPr="00C226BA">
        <w:rPr>
          <w:rStyle w:val="Emphasis"/>
        </w:rPr>
        <w:t xml:space="preserve">is part of a far more important marathon between </w:t>
      </w:r>
      <w:r w:rsidRPr="00756A09">
        <w:t>Red</w:t>
      </w:r>
      <w:r w:rsidRPr="00C226BA">
        <w:rPr>
          <w:rStyle w:val="Emphasis"/>
        </w:rPr>
        <w:t xml:space="preserve"> China and the U</w:t>
      </w:r>
      <w:r w:rsidRPr="00756A09">
        <w:t xml:space="preserve">nited </w:t>
      </w:r>
      <w:r w:rsidRPr="00C226BA">
        <w:rPr>
          <w:rStyle w:val="Emphasis"/>
        </w:rPr>
        <w:t>S</w:t>
      </w:r>
      <w:r w:rsidRPr="00756A09">
        <w:t>tates</w:t>
      </w:r>
      <w:r w:rsidRPr="00C226BA">
        <w:rPr>
          <w:rStyle w:val="Emphasis"/>
        </w:rPr>
        <w:t xml:space="preserve">. </w:t>
      </w:r>
      <w:r w:rsidRPr="0081187F">
        <w:rPr>
          <w:rStyle w:val="Emphasis"/>
          <w:highlight w:val="green"/>
        </w:rPr>
        <w:t>Whichever nation wins</w:t>
      </w:r>
      <w:r w:rsidRPr="00C226BA">
        <w:rPr>
          <w:rStyle w:val="Emphasis"/>
        </w:rPr>
        <w:t xml:space="preserve"> the new </w:t>
      </w:r>
      <w:r w:rsidRPr="0081187F">
        <w:rPr>
          <w:rStyle w:val="Emphasis"/>
          <w:highlight w:val="green"/>
        </w:rPr>
        <w:t>space race will determine</w:t>
      </w:r>
      <w:r w:rsidRPr="00C226BA">
        <w:rPr>
          <w:rStyle w:val="Emphasis"/>
        </w:rPr>
        <w:t xml:space="preserve"> the </w:t>
      </w:r>
      <w:r w:rsidRPr="0081187F">
        <w:rPr>
          <w:rStyle w:val="Emphasis"/>
          <w:highlight w:val="green"/>
        </w:rPr>
        <w:t>future of</w:t>
      </w:r>
      <w:r w:rsidRPr="00C226BA">
        <w:rPr>
          <w:rStyle w:val="Emphasis"/>
        </w:rPr>
        <w:t xml:space="preserve"> the </w:t>
      </w:r>
      <w:r w:rsidRPr="0081187F">
        <w:rPr>
          <w:rStyle w:val="Emphasis"/>
          <w:highlight w:val="green"/>
        </w:rPr>
        <w:t>earth</w:t>
      </w:r>
      <w:r w:rsidRPr="00C226BA">
        <w:rPr>
          <w:rStyle w:val="Emphasis"/>
        </w:rPr>
        <w:t xml:space="preserve"> below.</w:t>
      </w:r>
    </w:p>
    <w:p w14:paraId="17A37B06" w14:textId="77777777" w:rsidR="009E66DF" w:rsidRPr="00756A09" w:rsidRDefault="009E66DF" w:rsidP="009E66DF">
      <w:pPr>
        <w:spacing w:line="240" w:lineRule="auto"/>
        <w:contextualSpacing/>
      </w:pPr>
      <w:r w:rsidRPr="00756A09">
        <w:t xml:space="preserve">Consider this: Since winning its initial contracts to launch sensitive U.S. military satellites into orbit, </w:t>
      </w:r>
      <w:r w:rsidRPr="0081187F">
        <w:rPr>
          <w:rStyle w:val="Emphasis"/>
          <w:highlight w:val="green"/>
        </w:rPr>
        <w:t>SpaceX</w:t>
      </w:r>
      <w:r w:rsidRPr="00C226BA">
        <w:rPr>
          <w:rStyle w:val="Emphasis"/>
        </w:rPr>
        <w:t xml:space="preserve"> has </w:t>
      </w:r>
      <w:r w:rsidRPr="0081187F">
        <w:rPr>
          <w:rStyle w:val="Emphasis"/>
          <w:highlight w:val="green"/>
        </w:rPr>
        <w:t>lowered</w:t>
      </w:r>
      <w:r w:rsidRPr="00C226BA">
        <w:rPr>
          <w:rStyle w:val="Emphasis"/>
        </w:rPr>
        <w:t xml:space="preserve"> the </w:t>
      </w:r>
      <w:r w:rsidRPr="0081187F">
        <w:rPr>
          <w:rStyle w:val="Emphasis"/>
          <w:highlight w:val="green"/>
        </w:rPr>
        <w:t>cost of military</w:t>
      </w:r>
      <w:r w:rsidRPr="0081187F">
        <w:rPr>
          <w:rStyle w:val="Emphasis"/>
        </w:rPr>
        <w:t xml:space="preserve"> satellite</w:t>
      </w:r>
      <w:r w:rsidRPr="00C226BA">
        <w:rPr>
          <w:rStyle w:val="Emphasis"/>
        </w:rPr>
        <w:t xml:space="preserve"> </w:t>
      </w:r>
      <w:r w:rsidRPr="0081187F">
        <w:rPr>
          <w:rStyle w:val="Emphasis"/>
          <w:highlight w:val="green"/>
        </w:rPr>
        <w:t>launches</w:t>
      </w:r>
      <w:r w:rsidRPr="00C226BA">
        <w:rPr>
          <w:rStyle w:val="Emphasis"/>
        </w:rPr>
        <w:t xml:space="preserve"> </w:t>
      </w:r>
      <w:r w:rsidRPr="00756A09">
        <w:t xml:space="preserve">on taxpayers by “over a million dollars less” than what bigger defense contractors can do. Elon </w:t>
      </w:r>
      <w:r w:rsidRPr="00C226BA">
        <w:rPr>
          <w:rStyle w:val="Emphasis"/>
        </w:rPr>
        <w:t>Musk</w:t>
      </w:r>
      <w:r w:rsidRPr="00756A09">
        <w:t xml:space="preserve"> is convinced that he </w:t>
      </w:r>
      <w:r w:rsidRPr="00C226BA">
        <w:rPr>
          <w:rStyle w:val="Emphasis"/>
        </w:rPr>
        <w:t>can bring these costs down even more</w:t>
      </w:r>
      <w:r w:rsidRPr="00756A09">
        <w:t>, thanks to his reusable Falcon 9 rocket.</w:t>
      </w:r>
    </w:p>
    <w:p w14:paraId="75B35816" w14:textId="77777777" w:rsidR="009E66DF" w:rsidRPr="00756A09" w:rsidRDefault="009E66DF" w:rsidP="009E66DF">
      <w:pPr>
        <w:spacing w:line="240" w:lineRule="auto"/>
        <w:contextualSpacing/>
        <w:rPr>
          <w:sz w:val="14"/>
          <w:szCs w:val="14"/>
        </w:rPr>
      </w:pPr>
      <w:r w:rsidRPr="00756A09">
        <w:rPr>
          <w:sz w:val="14"/>
          <w:szCs w:val="14"/>
        </w:rPr>
        <w:t>The competition between the private space start-ups is fierce — just as the competition between Edison and Westinghouse was — but the upshot is ultimately greater innovation and lower costs for you and me. In fact, Elon Musk insists that if NASA gives SpaceX the contract for building the Human Landing System for the Artemis mission, NASA would return astronauts to the lunar surface by 2024 — four years before NASA believes it will do so. (Incidentally, 2024 is also when China anticipates having a functional base on the moon’s southern pole.)</w:t>
      </w:r>
    </w:p>
    <w:p w14:paraId="7C474C0F" w14:textId="77777777" w:rsidR="009E66DF" w:rsidRPr="00756A09" w:rsidRDefault="009E66DF" w:rsidP="009E66DF">
      <w:pPr>
        <w:spacing w:line="240" w:lineRule="auto"/>
        <w:contextualSpacing/>
      </w:pPr>
      <w:r w:rsidRPr="00756A09">
        <w:t xml:space="preserve">Whereas China has an all-of-society approach to its space race with the United States, Washington has yet to fully galvanize the country in the way that John F. Kennedy rallied America to wage — and win — the space race in the Cold War. </w:t>
      </w:r>
      <w:r w:rsidRPr="00C226BA">
        <w:rPr>
          <w:rStyle w:val="Emphasis"/>
        </w:rPr>
        <w:t xml:space="preserve">America’s </w:t>
      </w:r>
      <w:r w:rsidRPr="0081187F">
        <w:rPr>
          <w:rStyle w:val="Emphasis"/>
          <w:highlight w:val="green"/>
        </w:rPr>
        <w:t>private sector</w:t>
      </w:r>
      <w:r w:rsidRPr="0081187F">
        <w:rPr>
          <w:highlight w:val="green"/>
        </w:rPr>
        <w:t>,</w:t>
      </w:r>
      <w:r w:rsidRPr="00756A09">
        <w:t xml:space="preserve"> therefore, </w:t>
      </w:r>
      <w:r w:rsidRPr="0081187F">
        <w:rPr>
          <w:rStyle w:val="Emphasis"/>
          <w:highlight w:val="green"/>
        </w:rPr>
        <w:t>is the silver bullet against China’s quest for</w:t>
      </w:r>
      <w:r w:rsidRPr="00756A09">
        <w:t xml:space="preserve"> total </w:t>
      </w:r>
      <w:r w:rsidRPr="0081187F">
        <w:rPr>
          <w:rStyle w:val="Emphasis"/>
          <w:highlight w:val="green"/>
        </w:rPr>
        <w:t>space dominance. If left unrestricted</w:t>
      </w:r>
      <w:r w:rsidRPr="00756A09">
        <w:rPr>
          <w:rStyle w:val="Emphasis"/>
        </w:rPr>
        <w:t xml:space="preserve"> by</w:t>
      </w:r>
      <w:r w:rsidRPr="00756A09">
        <w:rPr>
          <w:rStyle w:val="StyleUnderline"/>
        </w:rPr>
        <w:t xml:space="preserve"> </w:t>
      </w:r>
      <w:r w:rsidRPr="00756A09">
        <w:t xml:space="preserve">meddlesome </w:t>
      </w:r>
      <w:r w:rsidRPr="00756A09">
        <w:rPr>
          <w:rStyle w:val="Emphasis"/>
        </w:rPr>
        <w:t>Washington</w:t>
      </w:r>
      <w:r w:rsidRPr="00756A09">
        <w:t xml:space="preserve"> bureaucrats, </w:t>
      </w:r>
      <w:r w:rsidRPr="00756A09">
        <w:rPr>
          <w:rStyle w:val="Emphasis"/>
        </w:rPr>
        <w:t xml:space="preserve">these </w:t>
      </w:r>
      <w:r w:rsidRPr="0081187F">
        <w:rPr>
          <w:rStyle w:val="Emphasis"/>
          <w:highlight w:val="green"/>
        </w:rPr>
        <w:t>companies will ensure</w:t>
      </w:r>
      <w:r w:rsidRPr="0081187F">
        <w:t xml:space="preserve"> that</w:t>
      </w:r>
      <w:r w:rsidRPr="00756A09">
        <w:t xml:space="preserve"> </w:t>
      </w:r>
      <w:r w:rsidRPr="0081187F">
        <w:rPr>
          <w:rStyle w:val="Emphasis"/>
          <w:highlight w:val="green"/>
        </w:rPr>
        <w:t>the U</w:t>
      </w:r>
      <w:r w:rsidRPr="00756A09">
        <w:t xml:space="preserve">nited </w:t>
      </w:r>
      <w:r w:rsidRPr="0081187F">
        <w:rPr>
          <w:rStyle w:val="Emphasis"/>
          <w:highlight w:val="green"/>
        </w:rPr>
        <w:t>S</w:t>
      </w:r>
      <w:r w:rsidRPr="00756A09">
        <w:t xml:space="preserve">tates </w:t>
      </w:r>
      <w:r w:rsidRPr="0081187F">
        <w:rPr>
          <w:rStyle w:val="Emphasis"/>
          <w:highlight w:val="green"/>
        </w:rPr>
        <w:t>retains</w:t>
      </w:r>
      <w:r w:rsidRPr="00756A09">
        <w:rPr>
          <w:rStyle w:val="Emphasis"/>
        </w:rPr>
        <w:t xml:space="preserve"> its overall competitive </w:t>
      </w:r>
      <w:r w:rsidRPr="0081187F">
        <w:rPr>
          <w:rStyle w:val="Emphasis"/>
          <w:highlight w:val="green"/>
        </w:rPr>
        <w:t>advantage</w:t>
      </w:r>
      <w:r w:rsidRPr="00756A09">
        <w:rPr>
          <w:rStyle w:val="Emphasis"/>
        </w:rPr>
        <w:t xml:space="preserve"> over China</w:t>
      </w:r>
      <w:r w:rsidRPr="00756A09">
        <w:t xml:space="preserve"> — and all other challengers, for that matter.</w:t>
      </w:r>
    </w:p>
    <w:p w14:paraId="563DD641" w14:textId="77777777" w:rsidR="009E66DF" w:rsidRPr="00756A09" w:rsidRDefault="009E66DF" w:rsidP="009E66DF">
      <w:pPr>
        <w:spacing w:line="240" w:lineRule="auto"/>
        <w:contextualSpacing/>
        <w:rPr>
          <w:sz w:val="14"/>
          <w:szCs w:val="14"/>
        </w:rPr>
      </w:pPr>
      <w:r w:rsidRPr="00756A09">
        <w:rPr>
          <w:sz w:val="14"/>
          <w:szCs w:val="14"/>
        </w:rPr>
        <w:t>Indeed, the next four years could prove decisive in who will be victorious.</w:t>
      </w:r>
    </w:p>
    <w:p w14:paraId="1D5170BB" w14:textId="77777777" w:rsidR="009E66DF" w:rsidRPr="00756A09" w:rsidRDefault="009E66DF" w:rsidP="009E66DF">
      <w:pPr>
        <w:spacing w:line="240" w:lineRule="auto"/>
        <w:contextualSpacing/>
        <w:rPr>
          <w:sz w:val="14"/>
          <w:szCs w:val="14"/>
        </w:rPr>
      </w:pPr>
      <w:r w:rsidRPr="00756A09">
        <w:rPr>
          <w:sz w:val="14"/>
          <w:szCs w:val="14"/>
        </w:rPr>
        <w:t>Enter the newly minted NASA director, Bill Nelson, whose station at the agency has effectively poured cold water on the private sector’s ambitious space plans. “Space is not going to be the Wild West for billionaires or anyone else looking to blast off,” Nelson admonished an inquiring reporter.</w:t>
      </w:r>
    </w:p>
    <w:p w14:paraId="585E65BD" w14:textId="77777777" w:rsidR="009E66DF" w:rsidRPr="00756A09" w:rsidRDefault="009E66DF" w:rsidP="009E66DF">
      <w:pPr>
        <w:spacing w:line="240" w:lineRule="auto"/>
        <w:contextualSpacing/>
        <w:rPr>
          <w:sz w:val="14"/>
          <w:szCs w:val="14"/>
        </w:rPr>
      </w:pPr>
      <w:r w:rsidRPr="00756A09">
        <w:rPr>
          <w:sz w:val="14"/>
          <w:szCs w:val="14"/>
        </w:rPr>
        <w:t>Why not?</w:t>
      </w:r>
    </w:p>
    <w:p w14:paraId="3871D927" w14:textId="77777777" w:rsidR="009E66DF" w:rsidRPr="00756A09" w:rsidRDefault="009E66DF" w:rsidP="009E66DF">
      <w:pPr>
        <w:spacing w:line="240" w:lineRule="auto"/>
        <w:contextualSpacing/>
        <w:rPr>
          <w:sz w:val="14"/>
          <w:szCs w:val="14"/>
        </w:rPr>
      </w:pPr>
      <w:r w:rsidRPr="00756A09">
        <w:rPr>
          <w:sz w:val="14"/>
          <w:szCs w:val="14"/>
        </w:rPr>
        <w:t>America’s actions during its western expansion created a dynamic and advanced nation that was well-positioned to dominate the world for the next century. Should we not attempt to emulate this in order to remain dominant in the next century?</w:t>
      </w:r>
    </w:p>
    <w:p w14:paraId="02A490AD" w14:textId="77777777" w:rsidR="009E66DF" w:rsidRPr="00756A09" w:rsidRDefault="009E66DF" w:rsidP="009E66DF">
      <w:pPr>
        <w:spacing w:line="240" w:lineRule="auto"/>
        <w:contextualSpacing/>
      </w:pPr>
      <w:r w:rsidRPr="00756A09">
        <w:t xml:space="preserve">More important, this is precisely how </w:t>
      </w:r>
      <w:r w:rsidRPr="0081187F">
        <w:rPr>
          <w:rStyle w:val="Emphasis"/>
          <w:highlight w:val="green"/>
        </w:rPr>
        <w:t>China treats space: as a new Wild West</w:t>
      </w:r>
      <w:r w:rsidRPr="00756A09">
        <w:t xml:space="preserve"> . . . but one in </w:t>
      </w:r>
      <w:r w:rsidRPr="0081187F">
        <w:rPr>
          <w:rStyle w:val="Emphasis"/>
        </w:rPr>
        <w:t xml:space="preserve">which Beijing’s </w:t>
      </w:r>
      <w:r w:rsidRPr="00756A09">
        <w:rPr>
          <w:rStyle w:val="Emphasis"/>
        </w:rPr>
        <w:t>forces will dominate</w:t>
      </w:r>
      <w:r w:rsidRPr="00756A09">
        <w:rPr>
          <w:rStyle w:val="StyleUnderline"/>
        </w:rPr>
        <w:t>. China takes a leap-without-looking approach to space development</w:t>
      </w:r>
      <w:r w:rsidRPr="00756A09">
        <w:t xml:space="preserve"> — </w:t>
      </w:r>
      <w:r w:rsidRPr="00756A09">
        <w:rPr>
          <w:rStyle w:val="StyleUnderline"/>
        </w:rPr>
        <w:t xml:space="preserve">everything that can be done </w:t>
      </w:r>
      <w:r w:rsidRPr="0081187F">
        <w:rPr>
          <w:rStyle w:val="StyleUnderline"/>
          <w:highlight w:val="green"/>
        </w:rPr>
        <w:t>to further</w:t>
      </w:r>
      <w:r w:rsidRPr="00756A09">
        <w:rPr>
          <w:rStyle w:val="StyleUnderline"/>
        </w:rPr>
        <w:t xml:space="preserve"> its</w:t>
      </w:r>
      <w:r w:rsidRPr="00756A09">
        <w:t xml:space="preserve"> grand </w:t>
      </w:r>
      <w:r w:rsidRPr="0081187F">
        <w:rPr>
          <w:rStyle w:val="StyleUnderline"/>
          <w:highlight w:val="green"/>
        </w:rPr>
        <w:t>ambition of becoming</w:t>
      </w:r>
      <w:r w:rsidRPr="00756A09">
        <w:rPr>
          <w:rStyle w:val="StyleUnderline"/>
        </w:rPr>
        <w:t xml:space="preserve"> the world’s</w:t>
      </w:r>
      <w:r w:rsidRPr="00756A09">
        <w:t xml:space="preserve"> most </w:t>
      </w:r>
      <w:r w:rsidRPr="0081187F">
        <w:rPr>
          <w:rStyle w:val="StyleUnderline"/>
          <w:highlight w:val="green"/>
        </w:rPr>
        <w:t>dominant</w:t>
      </w:r>
      <w:r w:rsidRPr="00756A09">
        <w:rPr>
          <w:rStyle w:val="StyleUnderline"/>
        </w:rPr>
        <w:t xml:space="preserve"> power by 2049 will be done. </w:t>
      </w:r>
      <w:r w:rsidRPr="00756A09">
        <w:t>Meanwhile, the Biden administration wants to prevent America’s greatest strength, the free market, from helping to beat its foremost geopolitical competitor.</w:t>
      </w:r>
    </w:p>
    <w:p w14:paraId="7E4EF8B6" w14:textId="77777777" w:rsidR="009E66DF" w:rsidRPr="0081187F" w:rsidRDefault="009E66DF" w:rsidP="009E66DF">
      <w:pPr>
        <w:spacing w:line="240" w:lineRule="auto"/>
        <w:contextualSpacing/>
      </w:pPr>
      <w:r w:rsidRPr="0081187F">
        <w:t>Nelson’s comments are fundamentally at odds with America’s spirit and animating principles. Whatever one’s opinion about Bezos or Musk, the fact is that their</w:t>
      </w:r>
      <w:r w:rsidRPr="0081187F">
        <w:rPr>
          <w:rStyle w:val="StyleUnderline"/>
        </w:rPr>
        <w:t xml:space="preserve"> private space companies are inspiring greater innovation</w:t>
      </w:r>
      <w:r w:rsidRPr="0081187F">
        <w:t xml:space="preserve"> </w:t>
      </w:r>
      <w:r w:rsidRPr="0081187F">
        <w:rPr>
          <w:rStyle w:val="StyleUnderline"/>
        </w:rPr>
        <w:t>today in the space sector after years of its being left in the sclerotic</w:t>
      </w:r>
      <w:r w:rsidRPr="0081187F">
        <w:t xml:space="preserve"> hands of the </w:t>
      </w:r>
      <w:r w:rsidRPr="0081187F">
        <w:rPr>
          <w:rStyle w:val="StyleUnderline"/>
        </w:rPr>
        <w:t>U.S. government.</w:t>
      </w:r>
    </w:p>
    <w:p w14:paraId="36A86358" w14:textId="77777777" w:rsidR="009E66DF" w:rsidRPr="00756A09" w:rsidRDefault="009E66DF" w:rsidP="009E66DF">
      <w:pPr>
        <w:spacing w:line="240" w:lineRule="auto"/>
        <w:contextualSpacing/>
        <w:rPr>
          <w:sz w:val="14"/>
          <w:szCs w:val="14"/>
        </w:rPr>
      </w:pPr>
      <w:r w:rsidRPr="0081187F">
        <w:rPr>
          <w:sz w:val="14"/>
          <w:szCs w:val="14"/>
        </w:rPr>
        <w:t>Sensing that the federal government’s dominance of U.S. space policy is</w:t>
      </w:r>
      <w:r w:rsidRPr="00756A09">
        <w:rPr>
          <w:sz w:val="14"/>
          <w:szCs w:val="14"/>
        </w:rPr>
        <w:t xml:space="preserve"> waning, the Biden administration would rather cede the strategic high ground of space to China than let wildcatting innovators do the hard work. Today, the Federal Aviation Authority (FAA) and NASA are contriving new ways for strangling the budding private space sector, just as it is taking flight.</w:t>
      </w:r>
    </w:p>
    <w:p w14:paraId="74F7EFDF" w14:textId="77777777" w:rsidR="009E66DF" w:rsidRPr="00756A09" w:rsidRDefault="009E66DF" w:rsidP="009E66DF">
      <w:pPr>
        <w:spacing w:line="240" w:lineRule="auto"/>
        <w:contextualSpacing/>
        <w:rPr>
          <w:u w:val="single"/>
        </w:rPr>
      </w:pPr>
      <w:r w:rsidRPr="00756A09">
        <w:rPr>
          <w:rStyle w:val="StyleUnderline"/>
        </w:rPr>
        <w:t>Risk aversion is not how one innovates.</w:t>
      </w:r>
      <w:r w:rsidRPr="00756A09">
        <w:rPr>
          <w:sz w:val="14"/>
        </w:rPr>
        <w:t xml:space="preserve"> Risk is what led Americans to the moon just 66 years after the Wright brothers flew their first airplane. </w:t>
      </w:r>
      <w:r w:rsidRPr="00756A09">
        <w:rPr>
          <w:rStyle w:val="StyleUnderline"/>
        </w:rPr>
        <w:t xml:space="preserve">A </w:t>
      </w:r>
      <w:r w:rsidRPr="0081187F">
        <w:rPr>
          <w:rStyle w:val="StyleUnderline"/>
          <w:highlight w:val="green"/>
        </w:rPr>
        <w:t>willingness for risk doesn’t exist</w:t>
      </w:r>
      <w:r w:rsidRPr="00756A09">
        <w:rPr>
          <w:rStyle w:val="StyleUnderline"/>
        </w:rPr>
        <w:t xml:space="preserve"> today </w:t>
      </w:r>
      <w:r w:rsidRPr="0081187F">
        <w:rPr>
          <w:rStyle w:val="StyleUnderline"/>
          <w:highlight w:val="green"/>
        </w:rPr>
        <w:t>in</w:t>
      </w:r>
      <w:r w:rsidRPr="00756A09">
        <w:rPr>
          <w:rStyle w:val="StyleUnderline"/>
        </w:rPr>
        <w:t xml:space="preserve"> the federal </w:t>
      </w:r>
      <w:r w:rsidRPr="0081187F">
        <w:rPr>
          <w:rStyle w:val="StyleUnderline"/>
          <w:highlight w:val="green"/>
        </w:rPr>
        <w:t>government — which is why</w:t>
      </w:r>
      <w:r w:rsidRPr="00756A09">
        <w:rPr>
          <w:rStyle w:val="StyleUnderline"/>
        </w:rPr>
        <w:t xml:space="preserve"> the </w:t>
      </w:r>
      <w:r w:rsidRPr="0081187F">
        <w:rPr>
          <w:rStyle w:val="StyleUnderline"/>
          <w:highlight w:val="green"/>
        </w:rPr>
        <w:t>feds shouldn’t be running space policy.</w:t>
      </w:r>
    </w:p>
    <w:p w14:paraId="66BA3419" w14:textId="77777777" w:rsidR="009E66DF" w:rsidRPr="00756A09" w:rsidRDefault="009E66DF" w:rsidP="009E66DF">
      <w:pPr>
        <w:spacing w:line="240" w:lineRule="auto"/>
        <w:contextualSpacing/>
        <w:rPr>
          <w:sz w:val="14"/>
          <w:szCs w:val="14"/>
        </w:rPr>
      </w:pPr>
      <w:r w:rsidRPr="00756A09">
        <w:rPr>
          <w:sz w:val="14"/>
          <w:szCs w:val="14"/>
        </w:rPr>
        <w:t>The U.S. government should be partnering with the new space start-ups, not shunning them. The FAA should be automatically approving SpaceX launches, not stymying them. The federal government will not win space any more than it could win the West or build the locomotive. It takes strong-willed, brilliant individuals of a rare caliber to do that. All government can do is to give the resources and support to private-sector innovators and let them make history for us.</w:t>
      </w:r>
    </w:p>
    <w:p w14:paraId="106D871D" w14:textId="77777777" w:rsidR="009E66DF" w:rsidRDefault="009E66DF" w:rsidP="009E66DF">
      <w:pPr>
        <w:spacing w:line="240" w:lineRule="auto"/>
        <w:contextualSpacing/>
      </w:pPr>
      <w:r w:rsidRPr="00756A09">
        <w:rPr>
          <w:rStyle w:val="StyleUnderline"/>
        </w:rPr>
        <w:t xml:space="preserve">The </w:t>
      </w:r>
      <w:r w:rsidRPr="0081187F">
        <w:rPr>
          <w:rStyle w:val="StyleUnderline"/>
          <w:highlight w:val="green"/>
        </w:rPr>
        <w:t>next decade will decide</w:t>
      </w:r>
      <w:r w:rsidRPr="00756A09">
        <w:rPr>
          <w:rStyle w:val="StyleUnderline"/>
        </w:rPr>
        <w:t xml:space="preserve"> who wins space. Let it be America</w:t>
      </w:r>
      <w:r w:rsidRPr="00756A09">
        <w:t xml:space="preserve"> — and let America’s dynamic start-ups win that race, </w:t>
      </w:r>
      <w:r w:rsidRPr="00756A09">
        <w:rPr>
          <w:rStyle w:val="StyleUnderline"/>
        </w:rPr>
        <w:t>not China</w:t>
      </w:r>
      <w:r w:rsidRPr="00756A09">
        <w:t>’s state capitalism.</w:t>
      </w:r>
    </w:p>
    <w:p w14:paraId="54E529D1" w14:textId="77777777" w:rsidR="009E66DF" w:rsidRDefault="009E66DF" w:rsidP="009E66DF">
      <w:pPr>
        <w:pStyle w:val="Heading4"/>
      </w:pPr>
      <w:r>
        <w:t>Space deterrence</w:t>
      </w:r>
      <w:r w:rsidRPr="00901DF4">
        <w:t xml:space="preserve"> </w:t>
      </w:r>
      <w:r>
        <w:t xml:space="preserve">solves </w:t>
      </w:r>
      <w:r w:rsidRPr="00901DF4">
        <w:rPr>
          <w:u w:val="single"/>
        </w:rPr>
        <w:t>nuclear war</w:t>
      </w:r>
      <w:r w:rsidRPr="00901DF4">
        <w:t>.</w:t>
      </w:r>
    </w:p>
    <w:p w14:paraId="76821F4C" w14:textId="77777777" w:rsidR="009E66DF" w:rsidRPr="00901DF4" w:rsidRDefault="009E66DF" w:rsidP="009E66DF">
      <w:r w:rsidRPr="00901DF4">
        <w:rPr>
          <w:rStyle w:val="Style13ptBold"/>
        </w:rPr>
        <w:t>Parker 17</w:t>
      </w:r>
      <w:r>
        <w:t xml:space="preserve"> [</w:t>
      </w:r>
      <w:r w:rsidRPr="00901DF4">
        <w:t>Clifton B. Parker, Center for International Security and Cooperation</w:t>
      </w:r>
      <w:r>
        <w:t>; citing</w:t>
      </w:r>
      <w:r w:rsidRPr="00901DF4">
        <w:t xml:space="preserve"> Air Force Gen. John Hyten, commander of the U.S. Strategic Command, </w:t>
      </w:r>
      <w:r>
        <w:t>“</w:t>
      </w:r>
      <w:r w:rsidRPr="00901DF4">
        <w:t>Deterrence in space key to U.S. security</w:t>
      </w:r>
      <w:r>
        <w:t xml:space="preserve">,” 01/24/17, </w:t>
      </w:r>
      <w:r w:rsidRPr="00901DF4">
        <w:rPr>
          <w:i/>
          <w:iCs/>
        </w:rPr>
        <w:t>U.S. Strategic Command</w:t>
      </w:r>
      <w:r>
        <w:t xml:space="preserve">, </w:t>
      </w:r>
      <w:r w:rsidRPr="00901DF4">
        <w:t>https://www.stratcom.mil/Media/News/News-Article-View/Article/1059106/deterrence-in-space-key-to-us-security/</w:t>
      </w:r>
      <w:r>
        <w:t>, EA]</w:t>
      </w:r>
    </w:p>
    <w:p w14:paraId="78F7A7C8" w14:textId="77777777" w:rsidR="009E66DF" w:rsidRPr="00901DF4" w:rsidRDefault="009E66DF" w:rsidP="009E66DF">
      <w:r w:rsidRPr="00901DF4">
        <w:rPr>
          <w:rStyle w:val="StyleUnderline"/>
          <w:highlight w:val="green"/>
        </w:rPr>
        <w:t xml:space="preserve">Space is </w:t>
      </w:r>
      <w:r w:rsidRPr="00901DF4">
        <w:rPr>
          <w:rStyle w:val="Emphasis"/>
          <w:highlight w:val="green"/>
        </w:rPr>
        <w:t>more important than ever</w:t>
      </w:r>
      <w:r w:rsidRPr="00901DF4">
        <w:rPr>
          <w:rStyle w:val="Emphasis"/>
        </w:rPr>
        <w:t xml:space="preserve"> for</w:t>
      </w:r>
      <w:r w:rsidRPr="00901DF4">
        <w:rPr>
          <w:rStyle w:val="StyleUnderline"/>
        </w:rPr>
        <w:t xml:space="preserve"> the </w:t>
      </w:r>
      <w:r w:rsidRPr="00901DF4">
        <w:rPr>
          <w:rStyle w:val="Emphasis"/>
        </w:rPr>
        <w:t xml:space="preserve">national security </w:t>
      </w:r>
      <w:r w:rsidRPr="00901DF4">
        <w:rPr>
          <w:rStyle w:val="StyleUnderline"/>
        </w:rPr>
        <w:t xml:space="preserve">of the United States, </w:t>
      </w:r>
      <w:r w:rsidRPr="00901DF4">
        <w:rPr>
          <w:rStyle w:val="StyleUnderline"/>
          <w:highlight w:val="green"/>
        </w:rPr>
        <w:t xml:space="preserve">but </w:t>
      </w:r>
      <w:r w:rsidRPr="00901DF4">
        <w:rPr>
          <w:rStyle w:val="Emphasis"/>
          <w:highlight w:val="green"/>
        </w:rPr>
        <w:t>it’s</w:t>
      </w:r>
      <w:r w:rsidRPr="00901DF4">
        <w:t xml:space="preserve"> almost </w:t>
      </w:r>
      <w:r w:rsidRPr="00901DF4">
        <w:rPr>
          <w:rStyle w:val="Emphasis"/>
          <w:highlight w:val="green"/>
        </w:rPr>
        <w:t>like the Wild West</w:t>
      </w:r>
      <w:r w:rsidRPr="00901DF4">
        <w:rPr>
          <w:rStyle w:val="StyleUnderline"/>
        </w:rPr>
        <w:t xml:space="preserve"> in terms of behavior</w:t>
      </w:r>
      <w:r w:rsidRPr="00901DF4">
        <w:t>, a top general said today.</w:t>
      </w:r>
    </w:p>
    <w:p w14:paraId="4FECA98D" w14:textId="77777777" w:rsidR="009E66DF" w:rsidRPr="00901DF4" w:rsidRDefault="009E66DF" w:rsidP="009E66DF">
      <w:pPr>
        <w:rPr>
          <w:szCs w:val="16"/>
        </w:rPr>
      </w:pPr>
      <w:r w:rsidRPr="00901DF4">
        <w:rPr>
          <w:szCs w:val="16"/>
        </w:rPr>
        <w:t>Air Force Gen. John Hyten, commander of the U.S. Strategic Command, spoke Jan. 24 at Stanford’s Center for International Security and Cooperation. His talk was titled, “U.S. Strategic Command Perspectives on Deterrence and Assurance.”</w:t>
      </w:r>
    </w:p>
    <w:p w14:paraId="453176D7" w14:textId="77777777" w:rsidR="009E66DF" w:rsidRPr="00901DF4" w:rsidRDefault="009E66DF" w:rsidP="009E66DF">
      <w:r w:rsidRPr="00901DF4">
        <w:t>Hyten said, “</w:t>
      </w:r>
      <w:r w:rsidRPr="00901DF4">
        <w:rPr>
          <w:rStyle w:val="StyleUnderline"/>
          <w:highlight w:val="green"/>
        </w:rPr>
        <w:t>Space is fundamental to</w:t>
      </w:r>
      <w:r w:rsidRPr="00901DF4">
        <w:rPr>
          <w:rStyle w:val="Emphasis"/>
          <w:highlight w:val="green"/>
        </w:rPr>
        <w:t xml:space="preserve"> every single military operation</w:t>
      </w:r>
      <w:r w:rsidRPr="00901DF4">
        <w:t xml:space="preserve"> that occurs </w:t>
      </w:r>
      <w:r w:rsidRPr="00901DF4">
        <w:rPr>
          <w:rStyle w:val="Emphasis"/>
        </w:rPr>
        <w:t>on the planet</w:t>
      </w:r>
      <w:r w:rsidRPr="00901DF4">
        <w:rPr>
          <w:rStyle w:val="StyleUnderline"/>
        </w:rPr>
        <w:t xml:space="preserve"> today</w:t>
      </w:r>
      <w:r w:rsidRPr="00901DF4">
        <w:t xml:space="preserve">.” He added that “there is no such thing as a </w:t>
      </w:r>
      <w:r w:rsidRPr="00901DF4">
        <w:rPr>
          <w:rStyle w:val="StyleUnderline"/>
          <w:highlight w:val="green"/>
        </w:rPr>
        <w:t>war in space</w:t>
      </w:r>
      <w:r w:rsidRPr="00901DF4">
        <w:t xml:space="preserve">,” because it </w:t>
      </w:r>
      <w:r w:rsidRPr="00901DF4">
        <w:rPr>
          <w:rStyle w:val="StyleUnderline"/>
          <w:highlight w:val="green"/>
        </w:rPr>
        <w:t xml:space="preserve">would affect </w:t>
      </w:r>
      <w:r w:rsidRPr="00901DF4">
        <w:rPr>
          <w:rStyle w:val="Emphasis"/>
          <w:highlight w:val="green"/>
        </w:rPr>
        <w:t>all</w:t>
      </w:r>
      <w:r w:rsidRPr="00901DF4">
        <w:rPr>
          <w:rStyle w:val="Emphasis"/>
        </w:rPr>
        <w:t xml:space="preserve"> realms of </w:t>
      </w:r>
      <w:r w:rsidRPr="00901DF4">
        <w:rPr>
          <w:rStyle w:val="Emphasis"/>
          <w:highlight w:val="green"/>
        </w:rPr>
        <w:t>human existence</w:t>
      </w:r>
      <w:r w:rsidRPr="00901DF4">
        <w:rPr>
          <w:rStyle w:val="StyleUnderline"/>
        </w:rPr>
        <w:t>, due to</w:t>
      </w:r>
      <w:r w:rsidRPr="00901DF4">
        <w:t xml:space="preserve"> the </w:t>
      </w:r>
      <w:r w:rsidRPr="00901DF4">
        <w:rPr>
          <w:rStyle w:val="StyleUnderline"/>
        </w:rPr>
        <w:t xml:space="preserve">satellite systems. Hyten advocates </w:t>
      </w:r>
      <w:r w:rsidRPr="00901DF4">
        <w:rPr>
          <w:rStyle w:val="Emphasis"/>
        </w:rPr>
        <w:t>“strategic deterrence”</w:t>
      </w:r>
      <w:r w:rsidRPr="00901DF4">
        <w:t xml:space="preserve"> and “norms of behavior” across space as well as land, water and cyberspace.</w:t>
      </w:r>
    </w:p>
    <w:p w14:paraId="15A8F02C" w14:textId="77777777" w:rsidR="009E66DF" w:rsidRPr="00901DF4" w:rsidRDefault="009E66DF" w:rsidP="009E66DF">
      <w:r w:rsidRPr="00901DF4">
        <w:rPr>
          <w:rStyle w:val="StyleUnderline"/>
        </w:rPr>
        <w:t>Otherwise, rivals like China and Russia will</w:t>
      </w:r>
      <w:r w:rsidRPr="00901DF4">
        <w:t xml:space="preserve"> only </w:t>
      </w:r>
      <w:r w:rsidRPr="00901DF4">
        <w:rPr>
          <w:rStyle w:val="StyleUnderline"/>
        </w:rPr>
        <w:t>threaten U.S. interests in space and create havoc for humanity below</w:t>
      </w:r>
      <w:r w:rsidRPr="00901DF4">
        <w:t>, he said.</w:t>
      </w:r>
    </w:p>
    <w:p w14:paraId="0D128834" w14:textId="77777777" w:rsidR="009E66DF" w:rsidRPr="00901DF4" w:rsidRDefault="009E66DF" w:rsidP="009E66DF">
      <w:pPr>
        <w:rPr>
          <w:szCs w:val="16"/>
        </w:rPr>
      </w:pPr>
      <w:r w:rsidRPr="00901DF4">
        <w:rPr>
          <w:szCs w:val="16"/>
        </w:rPr>
        <w:t>Hyten also addressed other topics, including recent proposals by some to upgrade the country’s missile defense systems.</w:t>
      </w:r>
    </w:p>
    <w:p w14:paraId="1AFFD98E" w14:textId="77777777" w:rsidR="009E66DF" w:rsidRPr="00901DF4" w:rsidRDefault="009E66DF" w:rsidP="009E66DF">
      <w:r w:rsidRPr="00901DF4">
        <w:t>“You just don’t snap your fingers and build a state of the art anything overnight,” Hyten said, adding that he has not yet spoken to Trump administration officials about the issue. “</w:t>
      </w:r>
      <w:r w:rsidRPr="00901DF4">
        <w:rPr>
          <w:rStyle w:val="StyleUnderline"/>
        </w:rPr>
        <w:t>We need a powerful military</w:t>
      </w:r>
      <w:r w:rsidRPr="00901DF4">
        <w:t>,” but a severe budget crunch makes “reasonable solutions” more likely than expensive and unrealistic ones.</w:t>
      </w:r>
    </w:p>
    <w:p w14:paraId="6449EBEF" w14:textId="77777777" w:rsidR="009E66DF" w:rsidRPr="00901DF4" w:rsidRDefault="009E66DF" w:rsidP="009E66DF">
      <w:pPr>
        <w:rPr>
          <w:szCs w:val="16"/>
        </w:rPr>
      </w:pPr>
      <w:r w:rsidRPr="00901DF4">
        <w:rPr>
          <w:szCs w:val="16"/>
        </w:rPr>
        <w:t>On the upgrade front, Hyten said he favors a long-range strike missile system to replace existing cruise missiles; a better air-to-air missile for the Air Force; and an improved missile defense ground base interceptor.</w:t>
      </w:r>
    </w:p>
    <w:p w14:paraId="02ED1761" w14:textId="77777777" w:rsidR="009E66DF" w:rsidRPr="00901DF4" w:rsidRDefault="009E66DF" w:rsidP="009E66DF">
      <w:pPr>
        <w:rPr>
          <w:szCs w:val="16"/>
        </w:rPr>
      </w:pPr>
      <w:r w:rsidRPr="00901DF4">
        <w:rPr>
          <w:szCs w:val="16"/>
        </w:rPr>
        <w:t>‘Critically dependent’</w:t>
      </w:r>
    </w:p>
    <w:p w14:paraId="5CA698C3" w14:textId="77777777" w:rsidR="009E66DF" w:rsidRPr="00901DF4" w:rsidRDefault="009E66DF" w:rsidP="009E66DF">
      <w:pPr>
        <w:rPr>
          <w:szCs w:val="16"/>
        </w:rPr>
      </w:pPr>
      <w:r w:rsidRPr="00901DF4">
        <w:rPr>
          <w:szCs w:val="16"/>
        </w:rPr>
        <w:t>From satellites to global-positioning systems (GPS), space has transformed human life – and the military – in the 21st century, Hyten said.</w:t>
      </w:r>
    </w:p>
    <w:p w14:paraId="7E3F5757" w14:textId="77777777" w:rsidR="009E66DF" w:rsidRPr="00901DF4" w:rsidRDefault="009E66DF" w:rsidP="009E66DF">
      <w:pPr>
        <w:rPr>
          <w:szCs w:val="16"/>
        </w:rPr>
      </w:pPr>
      <w:r w:rsidRPr="00901DF4">
        <w:rPr>
          <w:szCs w:val="16"/>
        </w:rPr>
        <w:t>As the commander of the U.S. Strategic Command, Hyten oversees the global command and control of U.S. strategic forces, providing options for the president and secretary of defense. In particular, this command is charged with space operations (such as military satellites), information operations (such as information warfare), missile defense, global command and control, intelligence, surveillance, and reconnaissance, global strike and strategic deterrence (the U.S. nuclear arsenal), and combating weapons of mass destruction.</w:t>
      </w:r>
    </w:p>
    <w:p w14:paraId="5F06A807" w14:textId="77777777" w:rsidR="009E66DF" w:rsidRPr="00901DF4" w:rsidRDefault="009E66DF" w:rsidP="009E66DF">
      <w:r w:rsidRPr="00901DF4">
        <w:t xml:space="preserve">Hyten explained that </w:t>
      </w:r>
      <w:r w:rsidRPr="00901DF4">
        <w:rPr>
          <w:rStyle w:val="StyleUnderline"/>
        </w:rPr>
        <w:t>every drone, fighter jet, bomber, ship and soldier is “critically dependent” on space to conduct their</w:t>
      </w:r>
      <w:r w:rsidRPr="00901DF4">
        <w:t xml:space="preserve"> own </w:t>
      </w:r>
      <w:r w:rsidRPr="00901DF4">
        <w:rPr>
          <w:rStyle w:val="StyleUnderline"/>
        </w:rPr>
        <w:t>operations. All cell phones use space, and</w:t>
      </w:r>
      <w:r w:rsidRPr="00901DF4">
        <w:t xml:space="preserve"> the </w:t>
      </w:r>
      <w:r w:rsidRPr="00901DF4">
        <w:rPr>
          <w:rStyle w:val="StyleUnderline"/>
        </w:rPr>
        <w:t>GPS command systems</w:t>
      </w:r>
      <w:r w:rsidRPr="00901DF4">
        <w:t xml:space="preserve"> overall are managed at Strategic Command, he said.</w:t>
      </w:r>
    </w:p>
    <w:p w14:paraId="1D690576" w14:textId="77777777" w:rsidR="009E66DF" w:rsidRPr="00901DF4" w:rsidRDefault="009E66DF" w:rsidP="009E66DF">
      <w:pPr>
        <w:rPr>
          <w:szCs w:val="16"/>
        </w:rPr>
      </w:pPr>
      <w:r w:rsidRPr="00901DF4">
        <w:rPr>
          <w:szCs w:val="16"/>
        </w:rPr>
        <w:t>“No soldier has to worry about what’s over the next hill,” he said, describing GPS capabilities, which have fundamentally transformed humanity’s way of life.</w:t>
      </w:r>
    </w:p>
    <w:p w14:paraId="61034F70" w14:textId="77777777" w:rsidR="009E66DF" w:rsidRPr="00901DF4" w:rsidRDefault="009E66DF" w:rsidP="009E66DF">
      <w:pPr>
        <w:rPr>
          <w:szCs w:val="16"/>
        </w:rPr>
      </w:pPr>
      <w:r w:rsidRPr="00901DF4">
        <w:rPr>
          <w:szCs w:val="16"/>
        </w:rPr>
        <w:t>Space needs to be available for exploration, he said.</w:t>
      </w:r>
    </w:p>
    <w:p w14:paraId="570B7824" w14:textId="77777777" w:rsidR="009E66DF" w:rsidRPr="00901DF4" w:rsidRDefault="009E66DF" w:rsidP="009E66DF">
      <w:pPr>
        <w:rPr>
          <w:szCs w:val="16"/>
        </w:rPr>
      </w:pPr>
      <w:r w:rsidRPr="00901DF4">
        <w:rPr>
          <w:szCs w:val="16"/>
        </w:rPr>
        <w:t>“I watch what goes on in space, and I worry about us destroying that environment for future generations.” He said that too many drifting objects and debris exist – about 22,000 right now. A recent Chinese satellite interception created a couple thousand more debris objects that now circle about the Earth at various altitudes and pose the risk of striking satellites.</w:t>
      </w:r>
    </w:p>
    <w:p w14:paraId="6E0CF1F7" w14:textId="77777777" w:rsidR="009E66DF" w:rsidRPr="00901DF4" w:rsidRDefault="009E66DF" w:rsidP="009E66DF">
      <w:pPr>
        <w:rPr>
          <w:szCs w:val="16"/>
        </w:rPr>
      </w:pPr>
      <w:r w:rsidRPr="00901DF4">
        <w:rPr>
          <w:szCs w:val="16"/>
        </w:rPr>
        <w:t>“We track every object in space” now, Hyten said, urging “international norms of behavior in space.”</w:t>
      </w:r>
    </w:p>
    <w:p w14:paraId="01AB785C" w14:textId="77777777" w:rsidR="009E66DF" w:rsidRPr="00901DF4" w:rsidRDefault="009E66DF" w:rsidP="009E66DF">
      <w:r w:rsidRPr="00901DF4">
        <w:t xml:space="preserve">He added, “We have to deter bad behavior on space. </w:t>
      </w:r>
      <w:r w:rsidRPr="00901DF4">
        <w:rPr>
          <w:rStyle w:val="StyleUnderline"/>
          <w:highlight w:val="green"/>
        </w:rPr>
        <w:t xml:space="preserve">We have to </w:t>
      </w:r>
      <w:r w:rsidRPr="00901DF4">
        <w:rPr>
          <w:rStyle w:val="Emphasis"/>
          <w:highlight w:val="green"/>
        </w:rPr>
        <w:t>deter war in space</w:t>
      </w:r>
      <w:r w:rsidRPr="00901DF4">
        <w:rPr>
          <w:rStyle w:val="Emphasis"/>
        </w:rPr>
        <w:t>.</w:t>
      </w:r>
      <w:r w:rsidRPr="00901DF4">
        <w:t xml:space="preserve"> It’s bad for everybody. We could trash that forever.”</w:t>
      </w:r>
    </w:p>
    <w:p w14:paraId="2A351CFE" w14:textId="77777777" w:rsidR="009E66DF" w:rsidRPr="00901DF4" w:rsidRDefault="009E66DF" w:rsidP="009E66DF">
      <w:r w:rsidRPr="00901DF4">
        <w:t xml:space="preserve">But now </w:t>
      </w:r>
      <w:r w:rsidRPr="00901DF4">
        <w:rPr>
          <w:rStyle w:val="StyleUnderline"/>
          <w:highlight w:val="green"/>
        </w:rPr>
        <w:t>rivals</w:t>
      </w:r>
      <w:r w:rsidRPr="00901DF4">
        <w:rPr>
          <w:rStyle w:val="StyleUnderline"/>
        </w:rPr>
        <w:t xml:space="preserve"> like China and Russia </w:t>
      </w:r>
      <w:r w:rsidRPr="00901DF4">
        <w:rPr>
          <w:rStyle w:val="StyleUnderline"/>
          <w:highlight w:val="green"/>
        </w:rPr>
        <w:t>are building weapons</w:t>
      </w:r>
      <w:r w:rsidRPr="00901DF4">
        <w:rPr>
          <w:rStyle w:val="StyleUnderline"/>
        </w:rPr>
        <w:t xml:space="preserve"> to deploy in</w:t>
      </w:r>
      <w:r w:rsidRPr="00901DF4">
        <w:t xml:space="preserve"> the lower levels of </w:t>
      </w:r>
      <w:r w:rsidRPr="00901DF4">
        <w:rPr>
          <w:rStyle w:val="StyleUnderline"/>
        </w:rPr>
        <w:t>space</w:t>
      </w:r>
      <w:r w:rsidRPr="00901DF4">
        <w:t>. “How do we prevent this? It’s bigger than a space problem,” he said.</w:t>
      </w:r>
    </w:p>
    <w:p w14:paraId="52A5FF43" w14:textId="77777777" w:rsidR="009E66DF" w:rsidRPr="00901DF4" w:rsidRDefault="009E66DF" w:rsidP="009E66DF">
      <w:r w:rsidRPr="00901DF4">
        <w:rPr>
          <w:rStyle w:val="StyleUnderline"/>
          <w:highlight w:val="green"/>
        </w:rPr>
        <w:t>Deterring conflict in the</w:t>
      </w:r>
      <w:r w:rsidRPr="00901DF4">
        <w:t xml:space="preserve"> cyber, </w:t>
      </w:r>
      <w:r w:rsidRPr="00901DF4">
        <w:rPr>
          <w:rStyle w:val="Emphasis"/>
          <w:highlight w:val="green"/>
        </w:rPr>
        <w:t>nuclear</w:t>
      </w:r>
      <w:r w:rsidRPr="00901DF4">
        <w:rPr>
          <w:rStyle w:val="StyleUnderline"/>
          <w:highlight w:val="green"/>
        </w:rPr>
        <w:t xml:space="preserve"> and </w:t>
      </w:r>
      <w:r w:rsidRPr="00901DF4">
        <w:rPr>
          <w:rStyle w:val="Emphasis"/>
          <w:highlight w:val="green"/>
        </w:rPr>
        <w:t>space</w:t>
      </w:r>
      <w:r w:rsidRPr="00901DF4">
        <w:rPr>
          <w:rStyle w:val="StyleUnderline"/>
          <w:highlight w:val="green"/>
        </w:rPr>
        <w:t xml:space="preserve"> </w:t>
      </w:r>
      <w:r w:rsidRPr="00901DF4">
        <w:rPr>
          <w:rStyle w:val="Emphasis"/>
          <w:highlight w:val="green"/>
        </w:rPr>
        <w:t>realms</w:t>
      </w:r>
      <w:r w:rsidRPr="00901DF4">
        <w:rPr>
          <w:rStyle w:val="StyleUnderline"/>
          <w:highlight w:val="green"/>
        </w:rPr>
        <w:t xml:space="preserve"> is the</w:t>
      </w:r>
      <w:r w:rsidRPr="00901DF4">
        <w:rPr>
          <w:rStyle w:val="StyleUnderline"/>
        </w:rPr>
        <w:t xml:space="preserve"> </w:t>
      </w:r>
      <w:r w:rsidRPr="00901DF4">
        <w:rPr>
          <w:rStyle w:val="Emphasis"/>
        </w:rPr>
        <w:t xml:space="preserve">strategic deterrence </w:t>
      </w:r>
      <w:r w:rsidRPr="00901DF4">
        <w:rPr>
          <w:rStyle w:val="Emphasis"/>
          <w:highlight w:val="green"/>
        </w:rPr>
        <w:t xml:space="preserve">goal </w:t>
      </w:r>
      <w:r w:rsidRPr="00901DF4">
        <w:rPr>
          <w:rStyle w:val="StyleUnderline"/>
          <w:highlight w:val="green"/>
        </w:rPr>
        <w:t>of the 21st century</w:t>
      </w:r>
      <w:r w:rsidRPr="00901DF4">
        <w:t>, Hyten said.</w:t>
      </w:r>
    </w:p>
    <w:p w14:paraId="453E86A8" w14:textId="77777777" w:rsidR="009E66DF" w:rsidRPr="00901DF4" w:rsidRDefault="009E66DF" w:rsidP="009E66DF">
      <w:pPr>
        <w:rPr>
          <w:szCs w:val="16"/>
        </w:rPr>
      </w:pPr>
      <w:r w:rsidRPr="00901DF4">
        <w:rPr>
          <w:szCs w:val="16"/>
        </w:rPr>
        <w:t>“The best way to prevent war is to be prepared for war,” he said.</w:t>
      </w:r>
    </w:p>
    <w:p w14:paraId="0AC0A24B" w14:textId="77777777" w:rsidR="009E66DF" w:rsidRPr="00901DF4" w:rsidRDefault="009E66DF" w:rsidP="009E66DF">
      <w:pPr>
        <w:rPr>
          <w:rStyle w:val="StyleUnderline"/>
        </w:rPr>
      </w:pPr>
      <w:r w:rsidRPr="00901DF4">
        <w:rPr>
          <w:szCs w:val="16"/>
        </w:rPr>
        <w:t xml:space="preserve">Hyten believes </w:t>
      </w:r>
      <w:r w:rsidRPr="00901DF4">
        <w:rPr>
          <w:rStyle w:val="StyleUnderline"/>
        </w:rPr>
        <w:t>the U.S. needs a</w:t>
      </w:r>
      <w:r w:rsidRPr="00901DF4">
        <w:rPr>
          <w:szCs w:val="16"/>
        </w:rPr>
        <w:t xml:space="preserve"> fundamentally </w:t>
      </w:r>
      <w:r w:rsidRPr="00901DF4">
        <w:rPr>
          <w:rStyle w:val="StyleUnderline"/>
        </w:rPr>
        <w:t>different debate about deterrence. And it all starts with nuclear weapons.</w:t>
      </w:r>
    </w:p>
    <w:p w14:paraId="1B1EC0C2" w14:textId="77777777" w:rsidR="009E66DF" w:rsidRPr="00901DF4" w:rsidRDefault="009E66DF" w:rsidP="009E66DF">
      <w:pPr>
        <w:rPr>
          <w:szCs w:val="16"/>
        </w:rPr>
      </w:pPr>
      <w:r w:rsidRPr="00901DF4">
        <w:rPr>
          <w:szCs w:val="16"/>
        </w:rPr>
        <w:t>“In my deepest heart, I wish I didn’t have to worry about nuclear weapons,” he said. Hyten described his job as “pretty sobering, it’s not easy.”</w:t>
      </w:r>
    </w:p>
    <w:p w14:paraId="05D59E15" w14:textId="77777777" w:rsidR="009E66DF" w:rsidRPr="00901DF4" w:rsidRDefault="009E66DF" w:rsidP="009E66DF">
      <w:pPr>
        <w:rPr>
          <w:szCs w:val="16"/>
        </w:rPr>
      </w:pPr>
      <w:r w:rsidRPr="00901DF4">
        <w:rPr>
          <w:szCs w:val="16"/>
        </w:rPr>
        <w:t>But he also noted the mass violence of the world prior to 1945 when the first atomic bomb was used. Roughly 80 million people died from 1939 to 1945 during World War II. Consider that in the 10-plus years of the Vietnam War, 58,000 Americans were killed. That’s equivalent to two days of deaths in WWII, he said.</w:t>
      </w:r>
    </w:p>
    <w:p w14:paraId="6F1E49AB" w14:textId="77777777" w:rsidR="009E66DF" w:rsidRPr="00901DF4" w:rsidRDefault="009E66DF" w:rsidP="009E66DF">
      <w:pPr>
        <w:rPr>
          <w:szCs w:val="16"/>
        </w:rPr>
      </w:pPr>
      <w:r w:rsidRPr="00901DF4">
        <w:rPr>
          <w:szCs w:val="16"/>
        </w:rPr>
        <w:t>In a world without nuclear weapons, a rise in conventional warfare would produce great numbers of mass casualties, Hyten said. About war, he said, “Once you see it up close, no human will ever want to experience it.”</w:t>
      </w:r>
    </w:p>
    <w:p w14:paraId="77FD0E3E" w14:textId="77777777" w:rsidR="009E66DF" w:rsidRPr="00901DF4" w:rsidRDefault="009E66DF" w:rsidP="009E66DF">
      <w:pPr>
        <w:rPr>
          <w:rStyle w:val="Emphasis"/>
        </w:rPr>
      </w:pPr>
      <w:r w:rsidRPr="00901DF4">
        <w:t>Though America has “crazy enemies” right now, in many ways the world is more safe than during WWII, Hyten said. The irony is that nuclear weapons deterrence has kept us from thetype of mass killings known in events like WWII. But t</w:t>
      </w:r>
      <w:r w:rsidRPr="00901DF4">
        <w:rPr>
          <w:rStyle w:val="StyleUnderline"/>
        </w:rPr>
        <w:t xml:space="preserve">he U.S. must know how to </w:t>
      </w:r>
      <w:r w:rsidRPr="00901DF4">
        <w:rPr>
          <w:rStyle w:val="Emphasis"/>
        </w:rPr>
        <w:t>use</w:t>
      </w:r>
      <w:r w:rsidRPr="00901DF4">
        <w:t xml:space="preserve"> its</w:t>
      </w:r>
      <w:r w:rsidRPr="00901DF4">
        <w:rPr>
          <w:rStyle w:val="Emphasis"/>
        </w:rPr>
        <w:t xml:space="preserve"> nuclear deterrence effectively.</w:t>
      </w:r>
    </w:p>
    <w:p w14:paraId="42185ABB" w14:textId="77777777" w:rsidR="009E66DF" w:rsidRDefault="009E66DF" w:rsidP="009E66DF">
      <w:pPr>
        <w:rPr>
          <w:rStyle w:val="StyleUnderline"/>
        </w:rPr>
      </w:pPr>
      <w:r w:rsidRPr="00901DF4">
        <w:t xml:space="preserve">Looking ahead, Hyten said </w:t>
      </w:r>
      <w:r w:rsidRPr="00901DF4">
        <w:rPr>
          <w:rStyle w:val="StyleUnderline"/>
        </w:rPr>
        <w:t>the U.S. needs to</w:t>
      </w:r>
      <w:r w:rsidRPr="00901DF4">
        <w:t xml:space="preserve"> change and </w:t>
      </w:r>
      <w:r w:rsidRPr="00901DF4">
        <w:rPr>
          <w:rStyle w:val="StyleUnderline"/>
        </w:rPr>
        <w:t xml:space="preserve">think about space as a potential war environment. </w:t>
      </w:r>
      <w:r w:rsidRPr="00901DF4">
        <w:rPr>
          <w:rStyle w:val="StyleUnderline"/>
          <w:highlight w:val="green"/>
        </w:rPr>
        <w:t>An attack in space migh</w:t>
      </w:r>
      <w:r w:rsidRPr="00901DF4">
        <w:rPr>
          <w:rStyle w:val="StyleUnderline"/>
        </w:rPr>
        <w:t xml:space="preserve">t not </w:t>
      </w:r>
      <w:r w:rsidRPr="00901DF4">
        <w:rPr>
          <w:rStyle w:val="StyleUnderline"/>
          <w:highlight w:val="green"/>
        </w:rPr>
        <w:t>mean a response</w:t>
      </w:r>
      <w:r w:rsidRPr="00901DF4">
        <w:rPr>
          <w:rStyle w:val="StyleUnderline"/>
        </w:rPr>
        <w:t xml:space="preserve"> in space, but </w:t>
      </w:r>
      <w:r w:rsidRPr="00901DF4">
        <w:rPr>
          <w:rStyle w:val="StyleUnderline"/>
          <w:highlight w:val="green"/>
        </w:rPr>
        <w:t>on</w:t>
      </w:r>
      <w:r w:rsidRPr="00901DF4">
        <w:rPr>
          <w:rStyle w:val="StyleUnderline"/>
        </w:rPr>
        <w:t xml:space="preserve"> the </w:t>
      </w:r>
      <w:r w:rsidRPr="00901DF4">
        <w:rPr>
          <w:rStyle w:val="StyleUnderline"/>
          <w:highlight w:val="green"/>
        </w:rPr>
        <w:t>Earth</w:t>
      </w:r>
    </w:p>
    <w:p w14:paraId="3E55FF8B" w14:textId="1555077D" w:rsidR="00D8475A" w:rsidRDefault="00D8475A" w:rsidP="006A476F">
      <w:pPr>
        <w:pStyle w:val="Heading2"/>
      </w:pPr>
      <w:r>
        <w:t>3</w:t>
      </w:r>
    </w:p>
    <w:p w14:paraId="62D89845" w14:textId="5C0498CE" w:rsidR="00D8475A" w:rsidRDefault="00D8475A" w:rsidP="00D8475A">
      <w:pPr>
        <w:pStyle w:val="Heading4"/>
      </w:pPr>
      <w:r>
        <w:t xml:space="preserve">I: Private entity means </w:t>
      </w:r>
      <w:r w:rsidRPr="00C473AB">
        <w:rPr>
          <w:u w:val="single"/>
        </w:rPr>
        <w:t>not government-affiliated</w:t>
      </w:r>
      <w:r>
        <w:t>.</w:t>
      </w:r>
    </w:p>
    <w:p w14:paraId="2A5680A9" w14:textId="77777777" w:rsidR="00D8475A" w:rsidRPr="00C473AB" w:rsidRDefault="00D8475A" w:rsidP="00D8475A">
      <w:r w:rsidRPr="00C473AB">
        <w:rPr>
          <w:rStyle w:val="Style13ptBold"/>
        </w:rPr>
        <w:t>UC No Date</w:t>
      </w:r>
      <w:r>
        <w:t xml:space="preserve"> [UpCounsel, </w:t>
      </w:r>
      <w:r w:rsidRPr="00C473AB">
        <w:t>online marketplace for legal services</w:t>
      </w:r>
      <w:r>
        <w:t>,</w:t>
      </w:r>
      <w:r w:rsidRPr="00C473AB">
        <w:t xml:space="preserve"> </w:t>
      </w:r>
      <w:r>
        <w:t>“</w:t>
      </w:r>
      <w:r w:rsidRPr="00C473AB">
        <w:t>Private Entity: Everything You Need to Know</w:t>
      </w:r>
      <w:r>
        <w:t xml:space="preserve">,” No Date, UpCounsel, </w:t>
      </w:r>
      <w:r w:rsidRPr="00C473AB">
        <w:t>https://www.upcounsel.com/private-entity</w:t>
      </w:r>
      <w:r>
        <w:t>, Accessed: 01/15/22, EA]</w:t>
      </w:r>
    </w:p>
    <w:p w14:paraId="539294F5" w14:textId="77777777" w:rsidR="00D8475A" w:rsidRPr="00C473AB" w:rsidRDefault="00D8475A" w:rsidP="00D8475A">
      <w:pPr>
        <w:rPr>
          <w:rStyle w:val="StyleUnderline"/>
        </w:rPr>
      </w:pPr>
      <w:r w:rsidRPr="00C473AB">
        <w:rPr>
          <w:rStyle w:val="StyleUnderline"/>
        </w:rPr>
        <w:t xml:space="preserve">A </w:t>
      </w:r>
      <w:r w:rsidRPr="00C473AB">
        <w:rPr>
          <w:rStyle w:val="StyleUnderline"/>
          <w:highlight w:val="green"/>
        </w:rPr>
        <w:t>private entity</w:t>
      </w:r>
      <w:r w:rsidRPr="00C473AB">
        <w:rPr>
          <w:rStyle w:val="StyleUnderline"/>
        </w:rPr>
        <w:t xml:space="preserve"> can be a</w:t>
      </w:r>
      <w:r w:rsidRPr="00C473AB">
        <w:t xml:space="preserve"> partnership, </w:t>
      </w:r>
      <w:r w:rsidRPr="00C473AB">
        <w:rPr>
          <w:rStyle w:val="StyleUnderline"/>
        </w:rPr>
        <w:t>corporation</w:t>
      </w:r>
      <w:r w:rsidRPr="00C473AB">
        <w:t xml:space="preserve">, individual, nonprofit organization, </w:t>
      </w:r>
      <w:r w:rsidRPr="00C473AB">
        <w:rPr>
          <w:rStyle w:val="StyleUnderline"/>
        </w:rPr>
        <w:t xml:space="preserve">company, or </w:t>
      </w:r>
      <w:r w:rsidRPr="00C473AB">
        <w:rPr>
          <w:rStyle w:val="StyleUnderline"/>
          <w:highlight w:val="green"/>
        </w:rPr>
        <w:t>any</w:t>
      </w:r>
      <w:r w:rsidRPr="00C473AB">
        <w:rPr>
          <w:rStyle w:val="StyleUnderline"/>
        </w:rPr>
        <w:t xml:space="preserve"> other organized </w:t>
      </w:r>
      <w:r w:rsidRPr="00C473AB">
        <w:rPr>
          <w:rStyle w:val="StyleUnderline"/>
          <w:highlight w:val="green"/>
        </w:rPr>
        <w:t>group</w:t>
      </w:r>
      <w:r w:rsidRPr="00C473AB">
        <w:rPr>
          <w:rStyle w:val="StyleUnderline"/>
        </w:rPr>
        <w:t xml:space="preserve"> that is </w:t>
      </w:r>
      <w:r w:rsidRPr="00C473AB">
        <w:rPr>
          <w:rStyle w:val="Emphasis"/>
          <w:highlight w:val="green"/>
        </w:rPr>
        <w:t>not government-affiliated</w:t>
      </w:r>
    </w:p>
    <w:p w14:paraId="3969525F" w14:textId="1059E2A9" w:rsidR="00D8475A" w:rsidRDefault="00D8475A" w:rsidP="00D8475A">
      <w:pPr>
        <w:pStyle w:val="Heading4"/>
      </w:pPr>
      <w:r>
        <w:t>Violation – they ban government-affiliated businesses –1AC proves-- if the PRC is using the private entity then its government affiliated.</w:t>
      </w:r>
    </w:p>
    <w:p w14:paraId="1889D869" w14:textId="77777777" w:rsidR="00D8475A" w:rsidRDefault="00D8475A" w:rsidP="00D8475A">
      <w:pPr>
        <w:pStyle w:val="Heading4"/>
      </w:pPr>
      <w:r>
        <w:t>Vote neg:</w:t>
      </w:r>
    </w:p>
    <w:p w14:paraId="7B3FFC13" w14:textId="77777777" w:rsidR="00D8475A" w:rsidRDefault="00D8475A" w:rsidP="00D8475A">
      <w:pPr>
        <w:pStyle w:val="Heading4"/>
      </w:pPr>
      <w:r>
        <w:t>1 – Limits – they expand the topic to non-private entities – doubles the sectors we have to prep for</w:t>
      </w:r>
    </w:p>
    <w:p w14:paraId="60B64D20" w14:textId="77777777" w:rsidR="00D8475A" w:rsidRPr="00C473AB" w:rsidRDefault="00D8475A" w:rsidP="00D8475A">
      <w:pPr>
        <w:pStyle w:val="Heading4"/>
      </w:pPr>
      <w:r>
        <w:t>2 – Ground – core of topic is private vs public space – they read out that discussion.</w:t>
      </w:r>
    </w:p>
    <w:p w14:paraId="25DB22F3" w14:textId="77777777" w:rsidR="00D8475A" w:rsidRPr="00D8475A" w:rsidRDefault="00D8475A" w:rsidP="00D8475A"/>
    <w:p w14:paraId="461186A2" w14:textId="478BF7F8" w:rsidR="00CF2ABA" w:rsidRDefault="00CF2ABA" w:rsidP="006A476F">
      <w:pPr>
        <w:pStyle w:val="Heading2"/>
      </w:pPr>
      <w:r>
        <w:t>4</w:t>
      </w:r>
    </w:p>
    <w:p w14:paraId="410909C4" w14:textId="1847207D" w:rsidR="007B5760" w:rsidRDefault="00BD1DA9" w:rsidP="007B5760">
      <w:pPr>
        <w:pStyle w:val="Heading4"/>
      </w:pPr>
      <w:r>
        <w:t>I</w:t>
      </w:r>
      <w:r w:rsidR="007B5760" w:rsidRPr="003F6DCF">
        <w:t>nterpretation</w:t>
      </w:r>
      <w:r w:rsidR="007B5760">
        <w:t>: Affirmatives may not specify a subset of nations  - the lack of country-based actor in the resolution means we should assume it applies at a global level.</w:t>
      </w:r>
    </w:p>
    <w:p w14:paraId="12C886F6" w14:textId="77777777" w:rsidR="007B5760" w:rsidRPr="006313EA" w:rsidRDefault="007B5760" w:rsidP="007B5760">
      <w:pPr>
        <w:rPr>
          <w:rFonts w:asciiTheme="minorHAnsi" w:hAnsiTheme="minorHAnsi" w:cstheme="minorHAnsi"/>
        </w:rPr>
      </w:pPr>
      <w:r w:rsidRPr="006313EA">
        <w:rPr>
          <w:rStyle w:val="Heading4Char"/>
          <w:rFonts w:asciiTheme="minorHAnsi" w:hAnsiTheme="minorHAnsi" w:cstheme="minorHAnsi"/>
        </w:rPr>
        <w:t>Nebel 19</w:t>
      </w:r>
      <w:r w:rsidRPr="006313EA">
        <w:rPr>
          <w:rFonts w:asciiTheme="minorHAnsi" w:hAnsiTheme="minorHAnsi" w:cstheme="minorHAnsi"/>
        </w:rPr>
        <w:t xml:space="preserve">. [Jake Nebel is an assistant professor of philosophy at the University of Southern California and executive director of Victory Briefs. He writes a lot of this stuff lol – duh.] “Genericity on the Standardized Tests Resolution.” Vbriefly. August 12, 2019. </w:t>
      </w:r>
      <w:hyperlink r:id="rId9" w:history="1">
        <w:r w:rsidRPr="006313EA">
          <w:rPr>
            <w:rStyle w:val="Hyperlink"/>
            <w:rFonts w:asciiTheme="minorHAnsi" w:hAnsiTheme="minorHAnsi" w:cstheme="minorHAnsi"/>
          </w:rPr>
          <w:t>https://www.vbriefly.com/2019/08/12/genericity-on-the-standardized-tests-resolution/?fbclid=IwAR0hUkKdDzHWrNeqEVI7m59pwsnmqLl490n4uRLQTe7bWmWDO_avWCNzi14</w:t>
        </w:r>
      </w:hyperlink>
      <w:r w:rsidRPr="006313EA">
        <w:rPr>
          <w:rStyle w:val="Hyperlink"/>
          <w:rFonts w:asciiTheme="minorHAnsi" w:hAnsiTheme="minorHAnsi" w:cstheme="minorHAnsi"/>
        </w:rPr>
        <w:t xml:space="preserve"> TG</w:t>
      </w:r>
    </w:p>
    <w:p w14:paraId="31EE4E48" w14:textId="77777777" w:rsidR="007B5760" w:rsidRPr="006313EA" w:rsidRDefault="007B5760" w:rsidP="007B5760">
      <w:pPr>
        <w:rPr>
          <w:rStyle w:val="StyleUnderline"/>
          <w:rFonts w:asciiTheme="minorHAnsi" w:hAnsiTheme="minorHAnsi" w:cstheme="minorHAnsi"/>
        </w:rPr>
      </w:pPr>
      <w:r w:rsidRPr="00EC763F">
        <w:rPr>
          <w:rFonts w:asciiTheme="minorHAnsi" w:hAnsiTheme="minorHAnsi" w:cstheme="minorHAnsi"/>
          <w:sz w:val="14"/>
        </w:rPr>
        <w:t xml:space="preserve">Both distinctions are important. </w:t>
      </w:r>
      <w:r w:rsidRPr="006313EA">
        <w:rPr>
          <w:rStyle w:val="StyleUnderline"/>
          <w:rFonts w:asciiTheme="minorHAnsi" w:hAnsiTheme="minorHAnsi" w:cstheme="minorHAnsi"/>
          <w:highlight w:val="green"/>
        </w:rPr>
        <w:t>Generic</w:t>
      </w:r>
      <w:r w:rsidRPr="006313EA">
        <w:rPr>
          <w:rStyle w:val="StyleUnderline"/>
          <w:rFonts w:asciiTheme="minorHAnsi" w:hAnsiTheme="minorHAnsi" w:cstheme="minorHAnsi"/>
        </w:rPr>
        <w:t xml:space="preserve"> </w:t>
      </w:r>
      <w:r w:rsidRPr="00463546">
        <w:rPr>
          <w:rStyle w:val="StyleUnderline"/>
          <w:rFonts w:asciiTheme="minorHAnsi" w:hAnsiTheme="minorHAnsi" w:cstheme="minorHAnsi"/>
          <w:highlight w:val="green"/>
        </w:rPr>
        <w:t>resolutions can’t</w:t>
      </w:r>
      <w:r w:rsidRPr="00463546">
        <w:rPr>
          <w:rStyle w:val="StyleUnderline"/>
          <w:rFonts w:asciiTheme="minorHAnsi" w:hAnsiTheme="minorHAnsi" w:cstheme="minorHAnsi"/>
        </w:rPr>
        <w:t xml:space="preserve"> </w:t>
      </w:r>
      <w:r w:rsidRPr="006313EA">
        <w:rPr>
          <w:rStyle w:val="StyleUnderline"/>
          <w:rFonts w:asciiTheme="minorHAnsi" w:hAnsiTheme="minorHAnsi" w:cstheme="minorHAnsi"/>
          <w:highlight w:val="green"/>
        </w:rPr>
        <w:t>be affirmed by</w:t>
      </w:r>
      <w:r w:rsidRPr="006313EA">
        <w:rPr>
          <w:rStyle w:val="StyleUnderline"/>
          <w:rFonts w:asciiTheme="minorHAnsi" w:hAnsiTheme="minorHAnsi" w:cstheme="minorHAnsi"/>
        </w:rPr>
        <w:t xml:space="preserve"> specifying </w:t>
      </w:r>
      <w:r w:rsidRPr="006313EA">
        <w:rPr>
          <w:rStyle w:val="StyleUnderline"/>
          <w:rFonts w:asciiTheme="minorHAnsi" w:hAnsiTheme="minorHAnsi" w:cstheme="minorHAnsi"/>
          <w:highlight w:val="green"/>
        </w:rPr>
        <w:t>particular instances</w:t>
      </w:r>
      <w:r w:rsidRPr="006313EA">
        <w:rPr>
          <w:rStyle w:val="StyleUnderline"/>
          <w:rFonts w:asciiTheme="minorHAnsi" w:hAnsiTheme="minorHAnsi" w:cstheme="minorHAnsi"/>
        </w:rPr>
        <w:t>.</w:t>
      </w:r>
      <w:r w:rsidRPr="00EC763F">
        <w:rPr>
          <w:rFonts w:asciiTheme="minorHAnsi" w:hAnsiTheme="minorHAnsi" w:cstheme="minorHAnsi"/>
          <w:sz w:val="14"/>
        </w:rPr>
        <w:t xml:space="preserve"> But, since generics tolerate exceptions, plan-inclusive counterplans (PICs) do not negate generic resolutions. 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w:t>
      </w:r>
      <w:r w:rsidRPr="006313EA">
        <w:rPr>
          <w:rStyle w:val="StyleUnderline"/>
          <w:rFonts w:asciiTheme="minorHAnsi" w:hAnsiTheme="minorHAnsi" w:cstheme="minorHAnsi"/>
        </w:rPr>
        <w:t>“Colleges and universities” is a generic bare plural</w:t>
      </w:r>
      <w:r w:rsidRPr="00EC763F">
        <w:rPr>
          <w:rFonts w:asciiTheme="minorHAnsi" w:hAnsiTheme="minorHAnsi" w:cstheme="minorHAnsi"/>
          <w:sz w:val="14"/>
        </w:rPr>
        <w:t xml:space="preserve">. I don’t think this claim should require any argument, when you think about it, but here are a few reasons. 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 </w:t>
      </w:r>
      <w:r w:rsidRPr="006313EA">
        <w:rPr>
          <w:rStyle w:val="StyleUnderline"/>
          <w:rFonts w:asciiTheme="minorHAnsi" w:hAnsiTheme="minorHAnsi" w:cstheme="minorHAnsi"/>
        </w:rPr>
        <w:t xml:space="preserve">Second, </w:t>
      </w:r>
      <w:r w:rsidRPr="006313EA">
        <w:rPr>
          <w:rStyle w:val="StyleUnderline"/>
          <w:rFonts w:asciiTheme="minorHAnsi" w:hAnsiTheme="minorHAnsi" w:cstheme="minorHAnsi"/>
          <w:highlight w:val="green"/>
        </w:rPr>
        <w:t>“colleges</w:t>
      </w:r>
      <w:r w:rsidRPr="006313EA">
        <w:rPr>
          <w:rStyle w:val="StyleUnderline"/>
          <w:rFonts w:asciiTheme="minorHAnsi" w:hAnsiTheme="minorHAnsi" w:cstheme="minorHAnsi"/>
        </w:rPr>
        <w:t xml:space="preserve"> and universities” </w:t>
      </w:r>
      <w:r w:rsidRPr="006313EA">
        <w:rPr>
          <w:rStyle w:val="StyleUnderline"/>
          <w:rFonts w:asciiTheme="minorHAnsi" w:hAnsiTheme="minorHAnsi" w:cstheme="minorHAnsi"/>
          <w:highlight w:val="green"/>
        </w:rPr>
        <w:t>fails the</w:t>
      </w:r>
      <w:r>
        <w:rPr>
          <w:rStyle w:val="StyleUnderline"/>
          <w:rFonts w:asciiTheme="minorHAnsi" w:hAnsiTheme="minorHAnsi" w:cstheme="minorHAnsi"/>
          <w:highlight w:val="green"/>
        </w:rPr>
        <w:t xml:space="preserve"> </w:t>
      </w:r>
      <w:hyperlink r:id="rId10" w:anchor="IsolGeneInte" w:history="1">
        <w:r w:rsidRPr="006313EA">
          <w:rPr>
            <w:rStyle w:val="StyleUnderline"/>
            <w:rFonts w:asciiTheme="minorHAnsi" w:hAnsiTheme="minorHAnsi" w:cstheme="minorHAnsi"/>
            <w:highlight w:val="green"/>
          </w:rPr>
          <w:t>upward-entailment</w:t>
        </w:r>
        <w:r>
          <w:rPr>
            <w:rStyle w:val="StyleUnderline"/>
            <w:rFonts w:asciiTheme="minorHAnsi" w:hAnsiTheme="minorHAnsi" w:cstheme="minorHAnsi"/>
            <w:highlight w:val="green"/>
          </w:rPr>
          <w:t xml:space="preserve"> </w:t>
        </w:r>
        <w:r w:rsidRPr="006313EA">
          <w:rPr>
            <w:rStyle w:val="StyleUnderline"/>
            <w:rFonts w:asciiTheme="minorHAnsi" w:hAnsiTheme="minorHAnsi" w:cstheme="minorHAnsi"/>
            <w:highlight w:val="green"/>
          </w:rPr>
          <w:t>test</w:t>
        </w:r>
      </w:hyperlink>
      <w:r w:rsidRPr="006313EA">
        <w:rPr>
          <w:rStyle w:val="StyleUnderline"/>
          <w:rFonts w:asciiTheme="minorHAnsi" w:hAnsiTheme="minorHAnsi" w:cstheme="minorHAnsi"/>
          <w:highlight w:val="green"/>
        </w:rPr>
        <w:t xml:space="preserve"> for existential</w:t>
      </w:r>
      <w:r w:rsidRPr="006313EA">
        <w:rPr>
          <w:rStyle w:val="StyleUnderline"/>
          <w:rFonts w:asciiTheme="minorHAnsi" w:hAnsiTheme="minorHAnsi" w:cstheme="minorHAnsi"/>
        </w:rPr>
        <w:t xml:space="preserve"> uses of </w:t>
      </w:r>
      <w:r w:rsidRPr="006313EA">
        <w:rPr>
          <w:rStyle w:val="StyleUnderline"/>
          <w:rFonts w:asciiTheme="minorHAnsi" w:hAnsiTheme="minorHAnsi" w:cstheme="minorHAnsi"/>
          <w:highlight w:val="green"/>
        </w:rPr>
        <w:t>bare plurals</w:t>
      </w:r>
      <w:r w:rsidRPr="00EC763F">
        <w:rPr>
          <w:rFonts w:asciiTheme="minorHAnsi" w:hAnsiTheme="minorHAnsi" w:cstheme="minorHAnsi"/>
          <w:sz w:val="14"/>
        </w:rPr>
        <w:t>. Consider the sentence, “Lima beans are on my plate.” This sentence expresses an existential statement that is true just in case there are some lima beans on my plate. One test of this is that it entails the more general sentence, “Beans are on my plate.” Now consider the sentence, “</w:t>
      </w:r>
      <w:r w:rsidRPr="00EC763F">
        <w:rPr>
          <w:rStyle w:val="StyleUnderline"/>
          <w:rFonts w:asciiTheme="minorHAnsi" w:hAnsiTheme="minorHAnsi" w:cstheme="minorHAnsi"/>
        </w:rPr>
        <w:t>Colleges and universities ought not consider the SAT.”</w:t>
      </w:r>
      <w:r w:rsidRPr="00EC763F">
        <w:rPr>
          <w:rFonts w:asciiTheme="minorHAnsi" w:hAnsiTheme="minorHAnsi" w:cstheme="minorHAnsi"/>
          <w:sz w:val="14"/>
        </w:rPr>
        <w:t xml:space="preserve"> (To isolate “colleges and universities,” I’ve eliminated the other bare plurals in the resolution; it cannot plausibly be generic in the isolated case but existential in the resolution.) </w:t>
      </w:r>
      <w:r w:rsidRPr="006313EA">
        <w:rPr>
          <w:rStyle w:val="StyleUnderline"/>
          <w:rFonts w:asciiTheme="minorHAnsi" w:hAnsiTheme="minorHAnsi" w:cstheme="minorHAnsi"/>
        </w:rPr>
        <w:t xml:space="preserve">This sentence </w:t>
      </w:r>
      <w:r w:rsidRPr="006313EA">
        <w:rPr>
          <w:rStyle w:val="StyleUnderline"/>
          <w:rFonts w:asciiTheme="minorHAnsi" w:hAnsiTheme="minorHAnsi" w:cstheme="minorHAnsi"/>
          <w:highlight w:val="green"/>
        </w:rPr>
        <w:t xml:space="preserve">does not entail the more general statement </w:t>
      </w:r>
      <w:r w:rsidRPr="00EC763F">
        <w:rPr>
          <w:rStyle w:val="StyleUnderline"/>
          <w:rFonts w:asciiTheme="minorHAnsi" w:hAnsiTheme="minorHAnsi" w:cstheme="minorHAnsi"/>
        </w:rPr>
        <w:t>that educational institutions ought not consider the SAT.</w:t>
      </w:r>
      <w:r w:rsidRPr="006313EA">
        <w:rPr>
          <w:rStyle w:val="StyleUnderline"/>
          <w:rFonts w:asciiTheme="minorHAnsi" w:hAnsiTheme="minorHAnsi" w:cstheme="minorHAnsi"/>
        </w:rPr>
        <w:t xml:space="preserve"> This shows that “colleges and universities” is generic, because it fails the upward-entailment test for existential bare plurals.</w:t>
      </w:r>
      <w:r>
        <w:rPr>
          <w:rStyle w:val="StyleUnderline"/>
          <w:rFonts w:asciiTheme="minorHAnsi" w:hAnsiTheme="minorHAnsi" w:cstheme="minorHAnsi"/>
        </w:rPr>
        <w:t xml:space="preserve"> </w:t>
      </w:r>
      <w:r w:rsidRPr="00EC763F">
        <w:rPr>
          <w:rStyle w:val="StyleUnderline"/>
          <w:rFonts w:asciiTheme="minorHAnsi" w:hAnsiTheme="minorHAnsi" w:cstheme="minorHAnsi"/>
        </w:rPr>
        <w:t>Third, “colleges and</w:t>
      </w:r>
      <w:r w:rsidRPr="006313EA">
        <w:rPr>
          <w:rStyle w:val="StyleUnderline"/>
          <w:rFonts w:asciiTheme="minorHAnsi" w:hAnsiTheme="minorHAnsi" w:cstheme="minorHAnsi"/>
        </w:rPr>
        <w:t xml:space="preserve"> universities” </w:t>
      </w:r>
      <w:r w:rsidRPr="006313EA">
        <w:rPr>
          <w:rStyle w:val="StyleUnderline"/>
          <w:rFonts w:asciiTheme="minorHAnsi" w:hAnsiTheme="minorHAnsi" w:cstheme="minorHAnsi"/>
          <w:highlight w:val="green"/>
        </w:rPr>
        <w:t xml:space="preserve">fails </w:t>
      </w:r>
      <w:r w:rsidRPr="00EC763F">
        <w:rPr>
          <w:rStyle w:val="StyleUnderline"/>
          <w:rFonts w:asciiTheme="minorHAnsi" w:hAnsiTheme="minorHAnsi" w:cstheme="minorHAnsi"/>
        </w:rPr>
        <w:t xml:space="preserve">the </w:t>
      </w:r>
      <w:r w:rsidRPr="006313EA">
        <w:rPr>
          <w:rStyle w:val="StyleUnderline"/>
          <w:rFonts w:asciiTheme="minorHAnsi" w:hAnsiTheme="minorHAnsi" w:cstheme="minorHAnsi"/>
          <w:highlight w:val="green"/>
        </w:rPr>
        <w:t xml:space="preserve">adverb </w:t>
      </w:r>
      <w:r w:rsidRPr="00EC763F">
        <w:rPr>
          <w:rStyle w:val="StyleUnderline"/>
          <w:rFonts w:asciiTheme="minorHAnsi" w:hAnsiTheme="minorHAnsi" w:cstheme="minorHAnsi"/>
        </w:rPr>
        <w:t xml:space="preserve">of quantification </w:t>
      </w:r>
      <w:r w:rsidRPr="006313EA">
        <w:rPr>
          <w:rStyle w:val="StyleUnderline"/>
          <w:rFonts w:asciiTheme="minorHAnsi" w:hAnsiTheme="minorHAnsi" w:cstheme="minorHAnsi"/>
          <w:highlight w:val="green"/>
        </w:rPr>
        <w:t xml:space="preserve">test </w:t>
      </w:r>
      <w:r w:rsidRPr="00EC763F">
        <w:rPr>
          <w:rStyle w:val="StyleUnderline"/>
          <w:rFonts w:asciiTheme="minorHAnsi" w:hAnsiTheme="minorHAnsi" w:cstheme="minorHAnsi"/>
        </w:rPr>
        <w:t>for existential bare plurals. Consider</w:t>
      </w:r>
      <w:r w:rsidRPr="006313EA">
        <w:rPr>
          <w:rStyle w:val="StyleUnderline"/>
          <w:rFonts w:asciiTheme="minorHAnsi" w:hAnsiTheme="minorHAnsi" w:cstheme="minorHAnsi"/>
        </w:rPr>
        <w:t xml:space="preserve"> the sentence, “</w:t>
      </w:r>
      <w:r w:rsidRPr="006313EA">
        <w:rPr>
          <w:rStyle w:val="StyleUnderline"/>
          <w:rFonts w:asciiTheme="minorHAnsi" w:hAnsiTheme="minorHAnsi" w:cstheme="minorHAnsi"/>
          <w:highlight w:val="green"/>
        </w:rPr>
        <w:t>Dogs are barking outside my window</w:t>
      </w:r>
      <w:r w:rsidRPr="006313EA">
        <w:rPr>
          <w:rStyle w:val="StyleUnderline"/>
          <w:rFonts w:asciiTheme="minorHAnsi" w:hAnsiTheme="minorHAnsi" w:cstheme="minorHAnsi"/>
        </w:rPr>
        <w:t xml:space="preserve">.” This sentence </w:t>
      </w:r>
      <w:r w:rsidRPr="00EC763F">
        <w:rPr>
          <w:rStyle w:val="StyleUnderline"/>
          <w:rFonts w:asciiTheme="minorHAnsi" w:hAnsiTheme="minorHAnsi" w:cstheme="minorHAnsi"/>
        </w:rPr>
        <w:t>expresses an existential</w:t>
      </w:r>
      <w:r w:rsidRPr="006313EA">
        <w:rPr>
          <w:rStyle w:val="StyleUnderline"/>
          <w:rFonts w:asciiTheme="minorHAnsi" w:hAnsiTheme="minorHAnsi" w:cstheme="minorHAnsi"/>
        </w:rPr>
        <w:t xml:space="preserve"> statement that is </w:t>
      </w:r>
      <w:r w:rsidRPr="006313EA">
        <w:rPr>
          <w:rStyle w:val="StyleUnderline"/>
          <w:rFonts w:asciiTheme="minorHAnsi" w:hAnsiTheme="minorHAnsi" w:cstheme="minorHAnsi"/>
          <w:highlight w:val="green"/>
        </w:rPr>
        <w:t>true just in case there are some dogs barking</w:t>
      </w:r>
      <w:r w:rsidRPr="006313EA">
        <w:rPr>
          <w:rStyle w:val="StyleUnderline"/>
          <w:rFonts w:asciiTheme="minorHAnsi" w:hAnsiTheme="minorHAnsi" w:cstheme="minorHAnsi"/>
        </w:rPr>
        <w:t xml:space="preserve"> outside my window. One test of this appeals to the drastic change of meaning caused by </w:t>
      </w:r>
      <w:r w:rsidRPr="006313EA">
        <w:rPr>
          <w:rStyle w:val="StyleUnderline"/>
          <w:rFonts w:asciiTheme="minorHAnsi" w:hAnsiTheme="minorHAnsi" w:cstheme="minorHAnsi"/>
          <w:highlight w:val="green"/>
        </w:rPr>
        <w:t>inserting any adverb of quantification</w:t>
      </w:r>
      <w:r w:rsidRPr="006313EA">
        <w:rPr>
          <w:rStyle w:val="StyleUnderline"/>
          <w:rFonts w:asciiTheme="minorHAnsi" w:hAnsiTheme="minorHAnsi" w:cstheme="minorHAnsi"/>
        </w:rPr>
        <w:t xml:space="preserve"> (e.g., always, sometimes, generally, often, seldom, never, ever). You </w:t>
      </w:r>
      <w:r w:rsidRPr="006313EA">
        <w:rPr>
          <w:rStyle w:val="StyleUnderline"/>
          <w:rFonts w:asciiTheme="minorHAnsi" w:hAnsiTheme="minorHAnsi" w:cstheme="minorHAnsi"/>
          <w:highlight w:val="green"/>
        </w:rPr>
        <w:t>cannot add</w:t>
      </w:r>
      <w:r w:rsidRPr="006313EA">
        <w:rPr>
          <w:rStyle w:val="StyleUnderline"/>
          <w:rFonts w:asciiTheme="minorHAnsi" w:hAnsiTheme="minorHAnsi" w:cstheme="minorHAnsi"/>
        </w:rPr>
        <w:t xml:space="preserve"> any such adverb into the sentence without drastically changing its </w:t>
      </w:r>
      <w:r w:rsidRPr="006313EA">
        <w:rPr>
          <w:rStyle w:val="StyleUnderline"/>
          <w:rFonts w:asciiTheme="minorHAnsi" w:hAnsiTheme="minorHAnsi" w:cstheme="minorHAnsi"/>
          <w:highlight w:val="green"/>
        </w:rPr>
        <w:t>meaning</w:t>
      </w:r>
      <w:r w:rsidRPr="006313EA">
        <w:rPr>
          <w:rStyle w:val="StyleUnderline"/>
          <w:rFonts w:asciiTheme="minorHAnsi" w:hAnsiTheme="minorHAnsi" w:cstheme="minorHAnsi"/>
        </w:rPr>
        <w:t xml:space="preserve">. To apply this test to the resolution, let’s again isolate the bare plural subject: “Colleges and universities ought not consider the SAT.” Adding generally (“Colleges and universitiesz generally ought not consider the SAT”) or ever (“Colleges and universities ought not ever consider the SAT”) result in comparatively minor changes of meaning. </w:t>
      </w:r>
      <w:r w:rsidRPr="00EC763F">
        <w:rPr>
          <w:rFonts w:asciiTheme="minorHAnsi" w:hAnsiTheme="minorHAnsi" w:cstheme="minorHAnsi"/>
          <w:sz w:val="14"/>
        </w:rPr>
        <w:t xml:space="preserve">(Note that this test doesn’t require there to be no change of meaning and doesn’t have to work for every adverb of quantification.) This strongly suggests what we already know: that </w:t>
      </w:r>
      <w:r w:rsidRPr="006313EA">
        <w:rPr>
          <w:rStyle w:val="StyleUnderline"/>
          <w:rFonts w:asciiTheme="minorHAnsi" w:hAnsiTheme="minorHAnsi" w:cstheme="minorHAnsi"/>
        </w:rPr>
        <w:t xml:space="preserve">“colleges and universities” is generic rather than existential in the resolution. </w:t>
      </w:r>
    </w:p>
    <w:p w14:paraId="1E3DDB80" w14:textId="77777777" w:rsidR="007B5760" w:rsidRDefault="007B5760" w:rsidP="007B5760"/>
    <w:p w14:paraId="461A91F2" w14:textId="2E953FB8" w:rsidR="007B5760" w:rsidRDefault="007B5760" w:rsidP="007B5760">
      <w:pPr>
        <w:pStyle w:val="Heading4"/>
        <w:rPr>
          <w:color w:val="FF0000"/>
        </w:rPr>
      </w:pPr>
      <w:r>
        <w:t xml:space="preserve">Violation: They defend: </w:t>
      </w:r>
      <w:r w:rsidR="000D3957">
        <w:rPr>
          <w:color w:val="FF0000"/>
        </w:rPr>
        <w:t>only china</w:t>
      </w:r>
    </w:p>
    <w:p w14:paraId="045DBF98" w14:textId="77777777" w:rsidR="007B5760" w:rsidRDefault="007B5760" w:rsidP="007B5760"/>
    <w:p w14:paraId="1B8BD30F" w14:textId="77777777" w:rsidR="007B5760" w:rsidRDefault="007B5760" w:rsidP="007B5760">
      <w:pPr>
        <w:pStyle w:val="Heading4"/>
      </w:pPr>
      <w:r>
        <w:t>Net Benefits</w:t>
      </w:r>
    </w:p>
    <w:p w14:paraId="5E2C99B3" w14:textId="77777777" w:rsidR="007B5760" w:rsidRDefault="007B5760" w:rsidP="007B5760">
      <w:pPr>
        <w:pStyle w:val="Heading4"/>
      </w:pPr>
      <w:r>
        <w:t xml:space="preserve">1) Precision: </w:t>
      </w:r>
      <w:r w:rsidRPr="00617A64">
        <w:t>the counter-interp justifies them doing away with random words in the rez which decks ground and prep</w:t>
      </w:r>
      <w:r>
        <w:t xml:space="preserve"> -- </w:t>
      </w:r>
      <w:r w:rsidRPr="00617A64">
        <w:t>Voter for jurisdiction – the judge doesn’t have the jurisdiction to vote aff if there wasn’t a legitimate aff.</w:t>
      </w:r>
    </w:p>
    <w:p w14:paraId="70114B28" w14:textId="77777777" w:rsidR="007B5760" w:rsidRPr="00617A64" w:rsidRDefault="007B5760" w:rsidP="007B5760">
      <w:pPr>
        <w:pStyle w:val="Heading4"/>
      </w:pPr>
      <w:r>
        <w:t xml:space="preserve">2) Limits and ground --  </w:t>
      </w:r>
      <w:r w:rsidRPr="005F3BCD">
        <w:t>– their model allows affs to defend any</w:t>
      </w:r>
      <w:r>
        <w:t xml:space="preserve"> country or subset of country, that is or isn’t involved with outer space currently, selected by region, climate, economic or any other random factor</w:t>
      </w:r>
      <w:r w:rsidRPr="005F3BCD">
        <w:t xml:space="preserve"> — that explodes prep and leads to </w:t>
      </w:r>
      <w:r>
        <w:t>country</w:t>
      </w:r>
      <w:r w:rsidRPr="005F3BCD">
        <w:t xml:space="preserve"> affs which makes neg </w:t>
      </w:r>
      <w:r>
        <w:t xml:space="preserve">prep </w:t>
      </w:r>
      <w:r w:rsidRPr="005F3BCD">
        <w:t>impossible</w:t>
      </w:r>
      <w:r>
        <w:t xml:space="preserve">. It destroys all generics because there’s no predictable literature base which answers these affs </w:t>
      </w:r>
    </w:p>
    <w:p w14:paraId="627D2348" w14:textId="77777777" w:rsidR="007B5760" w:rsidRPr="007E7B26" w:rsidRDefault="007B5760" w:rsidP="007B5760">
      <w:pPr>
        <w:pStyle w:val="Heading4"/>
      </w:pPr>
      <w:r>
        <w:t>3</w:t>
      </w:r>
      <w:r w:rsidRPr="005F3BCD">
        <w:t xml:space="preserve">] </w:t>
      </w:r>
      <w:r>
        <w:t>TVA solves – you could’ve read your plan as an advantage under a whole res advocacy.</w:t>
      </w:r>
    </w:p>
    <w:p w14:paraId="75BF74C5" w14:textId="77777777" w:rsidR="007B5760" w:rsidRPr="00D2112D" w:rsidRDefault="007B5760" w:rsidP="007B5760">
      <w:r w:rsidRPr="003F6DCF">
        <w:t xml:space="preserve"> </w:t>
      </w:r>
    </w:p>
    <w:p w14:paraId="4CEF8DD2" w14:textId="77777777" w:rsidR="007B5760" w:rsidRPr="00617A64" w:rsidRDefault="007B5760" w:rsidP="007B5760">
      <w:pPr>
        <w:pStyle w:val="Heading4"/>
      </w:pPr>
      <w:r w:rsidRPr="00617A64">
        <w:t>Education is a voter – it’s the terminal impact of debate. Fairness is a voter -- without it the judge can’t vote for the better debater just the one with the unfair advantage</w:t>
      </w:r>
    </w:p>
    <w:p w14:paraId="1D208CA1" w14:textId="77777777" w:rsidR="007B5760" w:rsidRDefault="007B5760" w:rsidP="007B5760"/>
    <w:p w14:paraId="04BFC014" w14:textId="77777777" w:rsidR="007B5760" w:rsidRDefault="007B5760" w:rsidP="007B5760">
      <w:pPr>
        <w:pStyle w:val="Heading4"/>
      </w:pPr>
      <w:r>
        <w:t>Drop the debater to deter future abuse and set better norms for debate.</w:t>
      </w:r>
    </w:p>
    <w:p w14:paraId="4B386C99" w14:textId="77777777" w:rsidR="007B5760" w:rsidRDefault="007B5760" w:rsidP="007B5760">
      <w:pPr>
        <w:pStyle w:val="Heading4"/>
      </w:pPr>
      <w:r>
        <w:t>Competing interps – reasonability invites arbritary judge intervention based on preference not argumentation</w:t>
      </w:r>
    </w:p>
    <w:p w14:paraId="4EAAFF4D" w14:textId="77777777" w:rsidR="007B5760" w:rsidRDefault="007B5760" w:rsidP="007B5760">
      <w:pPr>
        <w:pStyle w:val="Heading4"/>
      </w:pPr>
      <w:r>
        <w:t>No RVIs – a] illogical – can’t win for being fair b] incentivize baiting theory and prepping it out which leads to max abuse</w:t>
      </w:r>
    </w:p>
    <w:p w14:paraId="5FB4C5D3" w14:textId="77777777" w:rsidR="00CF2ABA" w:rsidRPr="00CF2ABA" w:rsidRDefault="00CF2ABA" w:rsidP="00CF2ABA"/>
    <w:p w14:paraId="2213C993" w14:textId="1C997E38" w:rsidR="00F671E2" w:rsidRDefault="00CF2ABA" w:rsidP="006A476F">
      <w:pPr>
        <w:pStyle w:val="Heading2"/>
      </w:pPr>
      <w:r>
        <w:t>5</w:t>
      </w:r>
    </w:p>
    <w:p w14:paraId="6A136CD1" w14:textId="77777777" w:rsidR="00DC3259" w:rsidRPr="00DC3259" w:rsidRDefault="00DC3259" w:rsidP="00DC3259"/>
    <w:p w14:paraId="5F9C90C2" w14:textId="77777777" w:rsidR="0026299C" w:rsidRPr="000D14E1" w:rsidRDefault="0026299C" w:rsidP="0026299C">
      <w:pPr>
        <w:pStyle w:val="Heading4"/>
      </w:pPr>
      <w:r>
        <w:t>Text: States ought to:</w:t>
      </w:r>
    </w:p>
    <w:p w14:paraId="02E0A816" w14:textId="29752AEA" w:rsidR="0026299C" w:rsidRPr="000D14E1" w:rsidRDefault="0026299C" w:rsidP="00827184">
      <w:pPr>
        <w:pStyle w:val="Heading4"/>
      </w:pPr>
      <w:r>
        <w:t xml:space="preserve">• amend the Outer Space Treaty to create a private property regime that grants exclusive rights to private entities to exploit resources within </w:t>
      </w:r>
      <w:r w:rsidRPr="004053E6">
        <w:t>space facilities and a safety zone of</w:t>
      </w:r>
      <w:r>
        <w:t xml:space="preserve"> 1000 meters if they </w:t>
      </w:r>
      <w:r w:rsidRPr="004053E6">
        <w:t xml:space="preserve">inhabit, maintain and/or operate </w:t>
      </w:r>
      <w:r>
        <w:t>said</w:t>
      </w:r>
      <w:r w:rsidRPr="004053E6">
        <w:t xml:space="preserve"> facility for a period of at least one year</w:t>
      </w:r>
      <w:r>
        <w:t xml:space="preserve"> conditional upon peaceful use of the property;</w:t>
      </w:r>
    </w:p>
    <w:p w14:paraId="71016BC1" w14:textId="77777777" w:rsidR="00827184" w:rsidRDefault="00827184" w:rsidP="0026299C">
      <w:pPr>
        <w:pStyle w:val="Heading4"/>
        <w:rPr>
          <w:u w:val="single"/>
        </w:rPr>
      </w:pPr>
    </w:p>
    <w:p w14:paraId="7F9CF721" w14:textId="6C5AC340" w:rsidR="0026299C" w:rsidRDefault="00827184" w:rsidP="0026299C">
      <w:pPr>
        <w:pStyle w:val="Heading4"/>
      </w:pPr>
      <w:r>
        <w:rPr>
          <w:u w:val="single"/>
        </w:rPr>
        <w:t>S</w:t>
      </w:r>
      <w:r w:rsidR="0026299C" w:rsidRPr="00092E93">
        <w:rPr>
          <w:u w:val="single"/>
        </w:rPr>
        <w:t>olves</w:t>
      </w:r>
      <w:r w:rsidR="0026299C">
        <w:t xml:space="preserve"> and preserves</w:t>
      </w:r>
      <w:r w:rsidR="0026299C" w:rsidRPr="000D14E1">
        <w:t xml:space="preserve"> </w:t>
      </w:r>
      <w:r w:rsidR="0026299C" w:rsidRPr="004053E6">
        <w:rPr>
          <w:u w:val="single"/>
        </w:rPr>
        <w:t>legal certainty</w:t>
      </w:r>
      <w:r w:rsidR="0026299C">
        <w:t>.</w:t>
      </w:r>
    </w:p>
    <w:p w14:paraId="43C1B476" w14:textId="77777777" w:rsidR="0026299C" w:rsidRDefault="0026299C" w:rsidP="0026299C">
      <w:r w:rsidRPr="00647031">
        <w:rPr>
          <w:rStyle w:val="Style13ptBold"/>
        </w:rPr>
        <w:t>Brehm 15</w:t>
      </w:r>
      <w:r>
        <w:t xml:space="preserve"> [</w:t>
      </w:r>
      <w:r w:rsidRPr="00647031">
        <w:t>Andrew R. Brehm</w:t>
      </w:r>
      <w:r>
        <w:t xml:space="preserve">, </w:t>
      </w:r>
      <w:r w:rsidRPr="00647031">
        <w:t>attorney at the law firm Scopelitis Garvin</w:t>
      </w:r>
      <w:r>
        <w:t>,</w:t>
      </w:r>
      <w:r w:rsidRPr="00647031">
        <w:t xml:space="preserve"> </w:t>
      </w:r>
      <w:r>
        <w:t>“</w:t>
      </w:r>
      <w:r w:rsidRPr="00647031">
        <w:t>Private Property in Outer Space: Establishing a Foundation for Future Exploration</w:t>
      </w:r>
      <w:r>
        <w:t xml:space="preserve">,” 2015, </w:t>
      </w:r>
      <w:r w:rsidRPr="00647031">
        <w:rPr>
          <w:i/>
          <w:iCs/>
        </w:rPr>
        <w:t>Wisconsin International Law Journal</w:t>
      </w:r>
      <w:r>
        <w:t xml:space="preserve">, Vol. 33, Issue 2, </w:t>
      </w:r>
      <w:r w:rsidRPr="00647031">
        <w:t>https://repository.law.wisc.edu/s/uwlaw/media/77012</w:t>
      </w:r>
      <w:r>
        <w:t>, EA]</w:t>
      </w:r>
    </w:p>
    <w:p w14:paraId="7934ED01" w14:textId="77777777" w:rsidR="0026299C" w:rsidRPr="0037568B" w:rsidRDefault="0026299C" w:rsidP="0026299C">
      <w:r w:rsidRPr="00781AF3">
        <w:rPr>
          <w:rStyle w:val="StyleUnderline"/>
        </w:rPr>
        <w:t>Interna</w:t>
      </w:r>
      <w:r w:rsidRPr="0037568B">
        <w:rPr>
          <w:rStyle w:val="StyleUnderline"/>
        </w:rPr>
        <w:t>tional agreement is essential to establishing</w:t>
      </w:r>
      <w:r w:rsidRPr="0037568B">
        <w:t xml:space="preserve"> a system of </w:t>
      </w:r>
      <w:r w:rsidRPr="0037568B">
        <w:rPr>
          <w:rStyle w:val="StyleUnderline"/>
        </w:rPr>
        <w:t>private property rights in outer space</w:t>
      </w:r>
      <w:r w:rsidRPr="0037568B">
        <w:t xml:space="preserve"> for the simple reason that </w:t>
      </w:r>
      <w:r w:rsidRPr="0037568B">
        <w:rPr>
          <w:rStyle w:val="StyleUnderline"/>
        </w:rPr>
        <w:t>outer space does not belong to one single nation</w:t>
      </w:r>
      <w:r w:rsidRPr="0037568B">
        <w:t xml:space="preserve">; it is not the prerogative of the US government, or any government, to implement unilateral legislation that would significantly alter outer space and the current space law framework. It would frustrate the common conception of outer space as a free and open place, as well as the current legal framework, to simply enact domestic legislation that allows for the acquisition of private property rights in outer space. </w:t>
      </w:r>
      <w:r w:rsidRPr="0037568B">
        <w:rPr>
          <w:rStyle w:val="StyleUnderline"/>
        </w:rPr>
        <w:t>A collaborative, international approach is necessary</w:t>
      </w:r>
      <w:r w:rsidRPr="0037568B">
        <w:t xml:space="preserve"> for legal and practical reasons, in order to successfully establish an effective and beneficial system of private property rights in outer space.</w:t>
      </w:r>
    </w:p>
    <w:p w14:paraId="7E752CE8" w14:textId="77777777" w:rsidR="0026299C" w:rsidRPr="0037568B" w:rsidRDefault="0026299C" w:rsidP="0026299C">
      <w:r w:rsidRPr="00957876">
        <w:rPr>
          <w:rStyle w:val="StyleUnderline"/>
        </w:rPr>
        <w:t>Wayne White’s treaty proposal creates a strong foundation for international discussion of</w:t>
      </w:r>
      <w:r w:rsidRPr="0037568B">
        <w:t xml:space="preserve"> the increasingly important issue of </w:t>
      </w:r>
      <w:r w:rsidRPr="00957876">
        <w:rPr>
          <w:rStyle w:val="StyleUnderline"/>
        </w:rPr>
        <w:t>private property</w:t>
      </w:r>
      <w:r w:rsidRPr="0037568B">
        <w:t xml:space="preserve"> acquisition </w:t>
      </w:r>
      <w:r w:rsidRPr="00957876">
        <w:rPr>
          <w:rStyle w:val="StyleUnderline"/>
        </w:rPr>
        <w:t xml:space="preserve">in outer space. </w:t>
      </w:r>
      <w:r w:rsidRPr="0037568B">
        <w:rPr>
          <w:rStyle w:val="StyleUnderline"/>
          <w:highlight w:val="green"/>
        </w:rPr>
        <w:t>White’s</w:t>
      </w:r>
      <w:r w:rsidRPr="0037568B">
        <w:t xml:space="preserve"> well-crafted </w:t>
      </w:r>
      <w:r w:rsidRPr="0037568B">
        <w:rPr>
          <w:rStyle w:val="StyleUnderline"/>
          <w:highlight w:val="green"/>
        </w:rPr>
        <w:t>treaty</w:t>
      </w:r>
      <w:r w:rsidRPr="00957876">
        <w:rPr>
          <w:rStyle w:val="StyleUnderline"/>
        </w:rPr>
        <w:t xml:space="preserve"> proposal seeks to </w:t>
      </w:r>
      <w:r w:rsidRPr="0037568B">
        <w:rPr>
          <w:rStyle w:val="StyleUnderline"/>
          <w:highlight w:val="green"/>
        </w:rPr>
        <w:t>adva</w:t>
      </w:r>
      <w:r w:rsidRPr="004E47EF">
        <w:rPr>
          <w:rStyle w:val="StyleUnderline"/>
          <w:highlight w:val="green"/>
        </w:rPr>
        <w:t xml:space="preserve">nce private </w:t>
      </w:r>
      <w:r w:rsidRPr="0037568B">
        <w:rPr>
          <w:rStyle w:val="StyleUnderline"/>
          <w:highlight w:val="green"/>
        </w:rPr>
        <w:t>exploration</w:t>
      </w:r>
      <w:r w:rsidRPr="00957876">
        <w:rPr>
          <w:rStyle w:val="StyleUnderline"/>
        </w:rPr>
        <w:t xml:space="preserve"> of outer space </w:t>
      </w:r>
      <w:r w:rsidRPr="0037568B">
        <w:rPr>
          <w:rStyle w:val="Emphasis"/>
          <w:highlight w:val="green"/>
        </w:rPr>
        <w:t>within</w:t>
      </w:r>
      <w:r w:rsidRPr="0037568B">
        <w:t xml:space="preserve"> the regulatory framework of </w:t>
      </w:r>
      <w:r w:rsidRPr="0037568B">
        <w:rPr>
          <w:rStyle w:val="Emphasis"/>
          <w:highlight w:val="green"/>
        </w:rPr>
        <w:t>the O</w:t>
      </w:r>
      <w:r w:rsidRPr="00957876">
        <w:rPr>
          <w:rStyle w:val="Emphasis"/>
        </w:rPr>
        <w:t xml:space="preserve">uter </w:t>
      </w:r>
      <w:r w:rsidRPr="0037568B">
        <w:rPr>
          <w:rStyle w:val="Emphasis"/>
          <w:highlight w:val="green"/>
        </w:rPr>
        <w:t>S</w:t>
      </w:r>
      <w:r w:rsidRPr="00957876">
        <w:rPr>
          <w:rStyle w:val="Emphasis"/>
        </w:rPr>
        <w:t xml:space="preserve">pace </w:t>
      </w:r>
      <w:r w:rsidRPr="0037568B">
        <w:rPr>
          <w:rStyle w:val="Emphasis"/>
          <w:highlight w:val="green"/>
        </w:rPr>
        <w:t>T</w:t>
      </w:r>
      <w:r w:rsidRPr="00957876">
        <w:rPr>
          <w:rStyle w:val="Emphasis"/>
        </w:rPr>
        <w:t xml:space="preserve">reaty </w:t>
      </w:r>
      <w:r w:rsidRPr="0037568B">
        <w:rPr>
          <w:rStyle w:val="Emphasis"/>
          <w:highlight w:val="green"/>
        </w:rPr>
        <w:t>and existing</w:t>
      </w:r>
      <w:r w:rsidRPr="00957876">
        <w:rPr>
          <w:rStyle w:val="Emphasis"/>
        </w:rPr>
        <w:t xml:space="preserve"> international </w:t>
      </w:r>
      <w:r w:rsidRPr="0037568B">
        <w:rPr>
          <w:rStyle w:val="Emphasis"/>
          <w:highlight w:val="green"/>
        </w:rPr>
        <w:t>space law</w:t>
      </w:r>
      <w:r w:rsidRPr="00957876">
        <w:rPr>
          <w:rStyle w:val="Emphasis"/>
        </w:rPr>
        <w:t>.</w:t>
      </w:r>
      <w:r w:rsidRPr="0037568B">
        <w:t xml:space="preserve"> By </w:t>
      </w:r>
      <w:r w:rsidRPr="00957876">
        <w:rPr>
          <w:rStyle w:val="StyleUnderline"/>
        </w:rPr>
        <w:t>creating a system in which private entities can establish</w:t>
      </w:r>
      <w:r w:rsidRPr="0037568B">
        <w:t xml:space="preserve"> real </w:t>
      </w:r>
      <w:r w:rsidRPr="00957876">
        <w:rPr>
          <w:rStyle w:val="StyleUnderline"/>
        </w:rPr>
        <w:t>property rights</w:t>
      </w:r>
      <w:r w:rsidRPr="0037568B">
        <w:t xml:space="preserve"> in their space objects and a surrounding safety zone, the proposal </w:t>
      </w:r>
      <w:r w:rsidRPr="00957876">
        <w:rPr>
          <w:rStyle w:val="StyleUnderline"/>
        </w:rPr>
        <w:t>incentivizes private investment</w:t>
      </w:r>
      <w:r w:rsidRPr="0037568B">
        <w:t xml:space="preserve"> of large sums </w:t>
      </w:r>
      <w:r w:rsidRPr="00957876">
        <w:rPr>
          <w:rStyle w:val="StyleUnderline"/>
        </w:rPr>
        <w:t>into space exploration programs. Provisions which authorize the right to exclude</w:t>
      </w:r>
      <w:r w:rsidRPr="0037568B">
        <w:t xml:space="preserve">, the </w:t>
      </w:r>
      <w:r w:rsidRPr="00957876">
        <w:rPr>
          <w:rStyle w:val="StyleUnderline"/>
        </w:rPr>
        <w:t>right to be free from interference</w:t>
      </w:r>
      <w:r w:rsidRPr="0037568B">
        <w:t xml:space="preserve">, the </w:t>
      </w:r>
      <w:r w:rsidRPr="00957876">
        <w:rPr>
          <w:rStyle w:val="StyleUnderline"/>
        </w:rPr>
        <w:t>exclusive right to appropriate resources within an established safety zone, and</w:t>
      </w:r>
      <w:r w:rsidRPr="0037568B">
        <w:t xml:space="preserve"> the </w:t>
      </w:r>
      <w:r w:rsidRPr="00957876">
        <w:rPr>
          <w:rStyle w:val="StyleUnderline"/>
        </w:rPr>
        <w:t>right to sell</w:t>
      </w:r>
      <w:r w:rsidRPr="0037568B">
        <w:t xml:space="preserve"> real </w:t>
      </w:r>
      <w:r w:rsidRPr="00957876">
        <w:rPr>
          <w:rStyle w:val="StyleUnderline"/>
        </w:rPr>
        <w:t>property</w:t>
      </w:r>
      <w:r w:rsidRPr="0037568B">
        <w:t xml:space="preserve"> further </w:t>
      </w:r>
      <w:r w:rsidRPr="00957876">
        <w:rPr>
          <w:rStyle w:val="StyleUnderline"/>
        </w:rPr>
        <w:t>encourage private space exploration and create strong</w:t>
      </w:r>
      <w:r w:rsidRPr="0037568B">
        <w:t xml:space="preserve"> associated </w:t>
      </w:r>
      <w:r w:rsidRPr="00957876">
        <w:rPr>
          <w:rStyle w:val="StyleUnderline"/>
        </w:rPr>
        <w:t>incentives</w:t>
      </w:r>
      <w:r w:rsidRPr="0037568B">
        <w:t xml:space="preserve">. 107 </w:t>
      </w:r>
      <w:r w:rsidRPr="00957876">
        <w:rPr>
          <w:rStyle w:val="StyleUnderline"/>
        </w:rPr>
        <w:t>Private space exploration and resource extraction entities allocate substantial investments in furtherance of their space programs</w:t>
      </w:r>
      <w:r w:rsidRPr="0037568B">
        <w:t xml:space="preserve">. 108 </w:t>
      </w:r>
      <w:r w:rsidRPr="00957876">
        <w:rPr>
          <w:rStyle w:val="StyleUnderline"/>
        </w:rPr>
        <w:t>Allowing such entities to mine valuable platinum group resources, as well as water and hydrogen in celestial bodies that can be used to propel deeper space exploration</w:t>
      </w:r>
      <w:r w:rsidRPr="0037568B">
        <w:t xml:space="preserve">, not only provides a robust safety net for current space exploration entities, but also </w:t>
      </w:r>
      <w:r w:rsidRPr="00957876">
        <w:rPr>
          <w:rStyle w:val="StyleUnderline"/>
        </w:rPr>
        <w:t xml:space="preserve">creates a system that encourages new entities to enter into the field of private space exploration. </w:t>
      </w:r>
      <w:r w:rsidRPr="0037568B">
        <w:rPr>
          <w:rStyle w:val="StyleUnderline"/>
          <w:highlight w:val="green"/>
        </w:rPr>
        <w:t>Increased</w:t>
      </w:r>
      <w:r w:rsidRPr="00957876">
        <w:rPr>
          <w:rStyle w:val="StyleUnderline"/>
        </w:rPr>
        <w:t xml:space="preserve"> space </w:t>
      </w:r>
      <w:r w:rsidRPr="0037568B">
        <w:rPr>
          <w:rStyle w:val="StyleUnderline"/>
          <w:highlight w:val="green"/>
        </w:rPr>
        <w:t>exploration</w:t>
      </w:r>
      <w:r w:rsidRPr="00957876">
        <w:rPr>
          <w:rStyle w:val="StyleUnderline"/>
        </w:rPr>
        <w:t xml:space="preserve"> across the board would </w:t>
      </w:r>
      <w:r w:rsidRPr="0037568B">
        <w:rPr>
          <w:rStyle w:val="StyleUnderline"/>
          <w:highlight w:val="green"/>
        </w:rPr>
        <w:t xml:space="preserve">have </w:t>
      </w:r>
      <w:r w:rsidRPr="0037568B">
        <w:rPr>
          <w:rStyle w:val="Emphasis"/>
          <w:highlight w:val="green"/>
        </w:rPr>
        <w:t>nearly unlimited benefits</w:t>
      </w:r>
      <w:r w:rsidRPr="00957876">
        <w:rPr>
          <w:rStyle w:val="StyleUnderline"/>
        </w:rPr>
        <w:t xml:space="preserve"> in terms of </w:t>
      </w:r>
      <w:r w:rsidRPr="00957876">
        <w:rPr>
          <w:rStyle w:val="Emphasis"/>
        </w:rPr>
        <w:t>societal, economical, and technological advancement</w:t>
      </w:r>
      <w:r w:rsidRPr="00957876">
        <w:rPr>
          <w:rStyle w:val="StyleUnderline"/>
        </w:rPr>
        <w:t>.</w:t>
      </w:r>
      <w:r w:rsidRPr="0037568B">
        <w:t xml:space="preserve"> 109</w:t>
      </w:r>
    </w:p>
    <w:p w14:paraId="7048AFB2" w14:textId="77777777" w:rsidR="0026299C" w:rsidRPr="0037568B" w:rsidRDefault="0026299C" w:rsidP="0026299C">
      <w:r w:rsidRPr="0037568B">
        <w:t xml:space="preserve">Additionally, </w:t>
      </w:r>
      <w:r w:rsidRPr="004053E6">
        <w:rPr>
          <w:rStyle w:val="StyleUnderline"/>
        </w:rPr>
        <w:t>an international agreement alleviates</w:t>
      </w:r>
      <w:r w:rsidRPr="0037568B">
        <w:t xml:space="preserve"> some of the general </w:t>
      </w:r>
      <w:r w:rsidRPr="004053E6">
        <w:rPr>
          <w:rStyle w:val="StyleUnderline"/>
        </w:rPr>
        <w:t>concerns associated with establishing private property rights in outer space.</w:t>
      </w:r>
      <w:r w:rsidRPr="0037568B">
        <w:t xml:space="preserve"> Outer space is generally viewed as a place that should be open to all for free and peaceful use. 110 Opponents of private property rights in outer space often cite concerns about over-allocation of property at the exclusion of non-spacefaring nations or entities, and associated concerns. " 1 White’s proposed international agreement alleviates these concerns by placing limitations on which real property rights can be acquired.</w:t>
      </w:r>
    </w:p>
    <w:p w14:paraId="2F8943C4" w14:textId="77777777" w:rsidR="0026299C" w:rsidRPr="00781AF3" w:rsidRDefault="0026299C" w:rsidP="0026299C">
      <w:pPr>
        <w:rPr>
          <w:rStyle w:val="StyleUnderline"/>
        </w:rPr>
      </w:pPr>
      <w:r w:rsidRPr="0037568B">
        <w:t xml:space="preserve">First, </w:t>
      </w:r>
      <w:r w:rsidRPr="004053E6">
        <w:rPr>
          <w:rStyle w:val="StyleUnderline"/>
        </w:rPr>
        <w:t>under the proposal</w:t>
      </w:r>
      <w:r w:rsidRPr="0037568B">
        <w:t xml:space="preserve"> for an international agreement, </w:t>
      </w:r>
      <w:r w:rsidRPr="004053E6">
        <w:rPr>
          <w:rStyle w:val="StyleUnderline"/>
        </w:rPr>
        <w:t xml:space="preserve">private </w:t>
      </w:r>
      <w:r w:rsidRPr="0037568B">
        <w:rPr>
          <w:rStyle w:val="StyleUnderline"/>
          <w:highlight w:val="green"/>
        </w:rPr>
        <w:t>entities are entitled to</w:t>
      </w:r>
      <w:r w:rsidRPr="004053E6">
        <w:rPr>
          <w:rStyle w:val="StyleUnderline"/>
        </w:rPr>
        <w:t xml:space="preserve"> formal recognition of </w:t>
      </w:r>
      <w:r w:rsidRPr="0037568B">
        <w:rPr>
          <w:rStyle w:val="StyleUnderline"/>
          <w:highlight w:val="green"/>
        </w:rPr>
        <w:t>property</w:t>
      </w:r>
      <w:r w:rsidRPr="004053E6">
        <w:rPr>
          <w:rStyle w:val="StyleUnderline"/>
        </w:rPr>
        <w:t xml:space="preserve"> rights </w:t>
      </w:r>
      <w:r w:rsidRPr="0037568B">
        <w:rPr>
          <w:rStyle w:val="StyleUnderline"/>
          <w:highlight w:val="green"/>
        </w:rPr>
        <w:t>if they</w:t>
      </w:r>
      <w:r w:rsidRPr="0037568B">
        <w:t xml:space="preserve"> “</w:t>
      </w:r>
      <w:r w:rsidRPr="0037568B">
        <w:rPr>
          <w:rStyle w:val="StyleUnderline"/>
        </w:rPr>
        <w:t>inhabit</w:t>
      </w:r>
      <w:r w:rsidRPr="004053E6">
        <w:rPr>
          <w:rStyle w:val="StyleUnderline"/>
        </w:rPr>
        <w:t xml:space="preserve">, maintain and/or </w:t>
      </w:r>
      <w:r w:rsidRPr="0037568B">
        <w:rPr>
          <w:rStyle w:val="StyleUnderline"/>
          <w:highlight w:val="green"/>
        </w:rPr>
        <w:t>operate a space facility for a</w:t>
      </w:r>
      <w:r w:rsidRPr="004053E6">
        <w:rPr>
          <w:rStyle w:val="StyleUnderline"/>
        </w:rPr>
        <w:t xml:space="preserve"> period of at least one </w:t>
      </w:r>
      <w:r w:rsidRPr="0037568B">
        <w:rPr>
          <w:rStyle w:val="StyleUnderline"/>
          <w:highlight w:val="green"/>
        </w:rPr>
        <w:t>year</w:t>
      </w:r>
      <w:r w:rsidRPr="0037568B">
        <w:t xml:space="preserve">.” 112 </w:t>
      </w:r>
      <w:r w:rsidRPr="0037568B">
        <w:rPr>
          <w:rStyle w:val="StyleUnderline"/>
          <w:highlight w:val="green"/>
        </w:rPr>
        <w:t>This overcomes</w:t>
      </w:r>
      <w:r w:rsidRPr="004053E6">
        <w:rPr>
          <w:rStyle w:val="StyleUnderline"/>
        </w:rPr>
        <w:t xml:space="preserve"> the</w:t>
      </w:r>
      <w:r w:rsidRPr="0037568B">
        <w:t xml:space="preserve"> potential </w:t>
      </w:r>
      <w:r w:rsidRPr="004053E6">
        <w:rPr>
          <w:rStyle w:val="StyleUnderline"/>
        </w:rPr>
        <w:t>issue of modern-day</w:t>
      </w:r>
      <w:r w:rsidRPr="0037568B">
        <w:t xml:space="preserve"> private </w:t>
      </w:r>
      <w:r w:rsidRPr="0037568B">
        <w:rPr>
          <w:rStyle w:val="StyleUnderline"/>
          <w:highlight w:val="green"/>
        </w:rPr>
        <w:t>colonialism</w:t>
      </w:r>
      <w:r w:rsidRPr="004053E6">
        <w:rPr>
          <w:rStyle w:val="StyleUnderline"/>
        </w:rPr>
        <w:t xml:space="preserve"> where private entities could simply stake their</w:t>
      </w:r>
      <w:r w:rsidRPr="0037568B">
        <w:t xml:space="preserve"> company </w:t>
      </w:r>
      <w:r w:rsidRPr="004053E6">
        <w:rPr>
          <w:rStyle w:val="StyleUnderline"/>
        </w:rPr>
        <w:t>flags and claim</w:t>
      </w:r>
      <w:r w:rsidRPr="0037568B">
        <w:t xml:space="preserve"> ultimate </w:t>
      </w:r>
      <w:r w:rsidRPr="004053E6">
        <w:rPr>
          <w:rStyle w:val="StyleUnderline"/>
        </w:rPr>
        <w:t>title to the property.</w:t>
      </w:r>
      <w:r w:rsidRPr="0037568B">
        <w:t xml:space="preserve"> Of course, the duration requirement could be extended and additional requirements for formal recognition of property rights could be attached. Additionally, the </w:t>
      </w:r>
      <w:r w:rsidRPr="004053E6">
        <w:rPr>
          <w:rStyle w:val="StyleUnderline"/>
        </w:rPr>
        <w:t xml:space="preserve">property </w:t>
      </w:r>
      <w:r w:rsidRPr="004053E6">
        <w:rPr>
          <w:rStyle w:val="StyleUnderline"/>
          <w:highlight w:val="green"/>
        </w:rPr>
        <w:t>rights</w:t>
      </w:r>
      <w:r w:rsidRPr="004053E6">
        <w:rPr>
          <w:rStyle w:val="StyleUnderline"/>
        </w:rPr>
        <w:t xml:space="preserve"> under White’s system would </w:t>
      </w:r>
      <w:r w:rsidRPr="004053E6">
        <w:rPr>
          <w:rStyle w:val="StyleUnderline"/>
          <w:highlight w:val="green"/>
        </w:rPr>
        <w:t xml:space="preserve">only apply to </w:t>
      </w:r>
      <w:r w:rsidRPr="004053E6">
        <w:rPr>
          <w:rStyle w:val="Emphasis"/>
        </w:rPr>
        <w:t>space</w:t>
      </w:r>
      <w:r w:rsidRPr="004053E6">
        <w:rPr>
          <w:rStyle w:val="StyleUnderline"/>
        </w:rPr>
        <w:t xml:space="preserve"> </w:t>
      </w:r>
      <w:r w:rsidRPr="004053E6">
        <w:rPr>
          <w:rStyle w:val="Emphasis"/>
          <w:highlight w:val="green"/>
        </w:rPr>
        <w:t>facilities</w:t>
      </w:r>
      <w:r w:rsidRPr="004053E6">
        <w:rPr>
          <w:rStyle w:val="StyleUnderline"/>
          <w:highlight w:val="green"/>
        </w:rPr>
        <w:t xml:space="preserve"> and a </w:t>
      </w:r>
      <w:r w:rsidRPr="004053E6">
        <w:rPr>
          <w:rStyle w:val="Emphasis"/>
          <w:highlight w:val="green"/>
        </w:rPr>
        <w:t>safety</w:t>
      </w:r>
      <w:r w:rsidRPr="004053E6">
        <w:rPr>
          <w:rStyle w:val="StyleUnderline"/>
          <w:highlight w:val="green"/>
        </w:rPr>
        <w:t xml:space="preserve"> </w:t>
      </w:r>
      <w:r w:rsidRPr="004053E6">
        <w:rPr>
          <w:rStyle w:val="Emphasis"/>
          <w:highlight w:val="green"/>
        </w:rPr>
        <w:t>zone</w:t>
      </w:r>
      <w:r w:rsidRPr="004053E6">
        <w:rPr>
          <w:rStyle w:val="StyleUnderline"/>
        </w:rPr>
        <w:t xml:space="preserve"> of either 500 or 1,000 meters surrounding a space facility</w:t>
      </w:r>
      <w:r w:rsidRPr="0037568B">
        <w:t xml:space="preserve">.113 </w:t>
      </w:r>
      <w:r w:rsidRPr="004053E6">
        <w:rPr>
          <w:rStyle w:val="StyleUnderline"/>
        </w:rPr>
        <w:t>This</w:t>
      </w:r>
      <w:r w:rsidRPr="0037568B">
        <w:t xml:space="preserve"> limitation </w:t>
      </w:r>
      <w:r w:rsidRPr="004053E6">
        <w:rPr>
          <w:rStyle w:val="StyleUnderline"/>
          <w:highlight w:val="green"/>
        </w:rPr>
        <w:t>avoids</w:t>
      </w:r>
      <w:r w:rsidRPr="004053E6">
        <w:rPr>
          <w:rStyle w:val="StyleUnderline"/>
        </w:rPr>
        <w:t xml:space="preserve"> concerns of </w:t>
      </w:r>
      <w:r w:rsidRPr="004053E6">
        <w:rPr>
          <w:rStyle w:val="Emphasis"/>
          <w:highlight w:val="green"/>
        </w:rPr>
        <w:t>over-allocation</w:t>
      </w:r>
      <w:r w:rsidRPr="004053E6">
        <w:rPr>
          <w:rStyle w:val="StyleUnderline"/>
        </w:rPr>
        <w:t xml:space="preserve"> of private property</w:t>
      </w:r>
      <w:r w:rsidRPr="0037568B">
        <w:t xml:space="preserve"> in space. Essentially, p</w:t>
      </w:r>
      <w:r w:rsidRPr="004053E6">
        <w:rPr>
          <w:rStyle w:val="StyleUnderline"/>
        </w:rPr>
        <w:t>rivate entities would not be capable of acquiring</w:t>
      </w:r>
      <w:r w:rsidRPr="0037568B">
        <w:t xml:space="preserve"> private property </w:t>
      </w:r>
      <w:r w:rsidRPr="004053E6">
        <w:rPr>
          <w:rStyle w:val="StyleUnderline"/>
        </w:rPr>
        <w:t xml:space="preserve">rights to vast amounts of territory. </w:t>
      </w:r>
      <w:r w:rsidRPr="0037568B">
        <w:t xml:space="preserve">Also, </w:t>
      </w:r>
      <w:r w:rsidRPr="00781AF3">
        <w:rPr>
          <w:rStyle w:val="StyleUnderline"/>
        </w:rPr>
        <w:t xml:space="preserve">property </w:t>
      </w:r>
      <w:r w:rsidRPr="0037568B">
        <w:rPr>
          <w:rStyle w:val="StyleUnderline"/>
          <w:highlight w:val="green"/>
        </w:rPr>
        <w:t>rights</w:t>
      </w:r>
      <w:r w:rsidRPr="00781AF3">
        <w:rPr>
          <w:rStyle w:val="StyleUnderline"/>
        </w:rPr>
        <w:t xml:space="preserve"> of private entities would </w:t>
      </w:r>
      <w:r w:rsidRPr="0037568B">
        <w:rPr>
          <w:rStyle w:val="Emphasis"/>
          <w:highlight w:val="green"/>
        </w:rPr>
        <w:t>immediately</w:t>
      </w:r>
      <w:r w:rsidRPr="0037568B">
        <w:rPr>
          <w:rStyle w:val="StyleUnderline"/>
          <w:highlight w:val="green"/>
        </w:rPr>
        <w:t xml:space="preserve"> </w:t>
      </w:r>
      <w:r w:rsidRPr="0037568B">
        <w:rPr>
          <w:rStyle w:val="Emphasis"/>
          <w:highlight w:val="green"/>
        </w:rPr>
        <w:t>terminate</w:t>
      </w:r>
      <w:r w:rsidRPr="0037568B">
        <w:rPr>
          <w:rStyle w:val="StyleUnderline"/>
          <w:highlight w:val="green"/>
        </w:rPr>
        <w:t xml:space="preserve"> if</w:t>
      </w:r>
      <w:r w:rsidRPr="0037568B">
        <w:t xml:space="preserve"> the </w:t>
      </w:r>
      <w:r w:rsidRPr="00781AF3">
        <w:rPr>
          <w:rStyle w:val="StyleUnderline"/>
        </w:rPr>
        <w:t xml:space="preserve">property is </w:t>
      </w:r>
      <w:r w:rsidRPr="0037568B">
        <w:rPr>
          <w:rStyle w:val="StyleUnderline"/>
          <w:highlight w:val="green"/>
        </w:rPr>
        <w:t xml:space="preserve">used for </w:t>
      </w:r>
      <w:r w:rsidRPr="0037568B">
        <w:rPr>
          <w:rStyle w:val="Emphasis"/>
          <w:highlight w:val="green"/>
        </w:rPr>
        <w:t>non-peaceful purposes</w:t>
      </w:r>
      <w:r w:rsidRPr="0037568B">
        <w:t xml:space="preserve">, if it is </w:t>
      </w:r>
      <w:r w:rsidRPr="00781AF3">
        <w:rPr>
          <w:rStyle w:val="StyleUnderline"/>
        </w:rPr>
        <w:t>abandoned for an extended period of time, or if</w:t>
      </w:r>
      <w:r w:rsidRPr="0037568B">
        <w:t xml:space="preserve"> it </w:t>
      </w:r>
      <w:r w:rsidRPr="00781AF3">
        <w:rPr>
          <w:rStyle w:val="StyleUnderline"/>
        </w:rPr>
        <w:t>used to prevent free access to outer space or celestial bodies</w:t>
      </w:r>
      <w:r w:rsidRPr="0037568B">
        <w:t xml:space="preserve">114 </w:t>
      </w:r>
      <w:r w:rsidRPr="00781AF3">
        <w:rPr>
          <w:rStyle w:val="StyleUnderline"/>
        </w:rPr>
        <w:t>These provisions ensure</w:t>
      </w:r>
      <w:r w:rsidRPr="0037568B">
        <w:t xml:space="preserve"> that </w:t>
      </w:r>
      <w:r w:rsidRPr="00781AF3">
        <w:rPr>
          <w:rStyle w:val="StyleUnderline"/>
        </w:rPr>
        <w:t>outer space will be used for peaceful purposes and</w:t>
      </w:r>
      <w:r w:rsidRPr="0037568B">
        <w:t xml:space="preserve"> will </w:t>
      </w:r>
      <w:r w:rsidRPr="00781AF3">
        <w:rPr>
          <w:rStyle w:val="StyleUnderline"/>
        </w:rPr>
        <w:t>remain open for free exploration.</w:t>
      </w:r>
    </w:p>
    <w:p w14:paraId="3FF972AC" w14:textId="77777777" w:rsidR="0026299C" w:rsidRPr="000D14E1" w:rsidRDefault="0026299C" w:rsidP="0026299C">
      <w:pPr>
        <w:rPr>
          <w:u w:val="single"/>
        </w:rPr>
      </w:pPr>
      <w:r w:rsidRPr="0037568B">
        <w:t xml:space="preserve">Ultimately, </w:t>
      </w:r>
      <w:r w:rsidRPr="00781AF3">
        <w:rPr>
          <w:rStyle w:val="StyleUnderline"/>
        </w:rPr>
        <w:t xml:space="preserve">a </w:t>
      </w:r>
      <w:r w:rsidRPr="0037568B">
        <w:rPr>
          <w:rStyle w:val="StyleUnderline"/>
          <w:highlight w:val="green"/>
        </w:rPr>
        <w:t>well-crafted</w:t>
      </w:r>
      <w:r w:rsidRPr="00781AF3">
        <w:rPr>
          <w:rStyle w:val="StyleUnderline"/>
        </w:rPr>
        <w:t xml:space="preserve"> international </w:t>
      </w:r>
      <w:r w:rsidRPr="0037568B">
        <w:rPr>
          <w:rStyle w:val="StyleUnderline"/>
          <w:highlight w:val="green"/>
        </w:rPr>
        <w:t>agreement</w:t>
      </w:r>
      <w:r w:rsidRPr="0037568B">
        <w:t xml:space="preserve"> similar to White’s proposal </w:t>
      </w:r>
      <w:r w:rsidRPr="00781AF3">
        <w:rPr>
          <w:rStyle w:val="StyleUnderline"/>
        </w:rPr>
        <w:t>creates a system of private property rights</w:t>
      </w:r>
      <w:r w:rsidRPr="0037568B">
        <w:t xml:space="preserve"> in outer space </w:t>
      </w:r>
      <w:r w:rsidRPr="00781AF3">
        <w:rPr>
          <w:rStyle w:val="StyleUnderline"/>
        </w:rPr>
        <w:t>that</w:t>
      </w:r>
      <w:r w:rsidRPr="0037568B">
        <w:t xml:space="preserve"> remains true to the overarching goals of outer-space exploration. Such a system </w:t>
      </w:r>
      <w:r w:rsidRPr="00781AF3">
        <w:rPr>
          <w:rStyle w:val="StyleUnderline"/>
        </w:rPr>
        <w:t xml:space="preserve">would </w:t>
      </w:r>
      <w:r w:rsidRPr="008679AE">
        <w:rPr>
          <w:rStyle w:val="Emphasis"/>
          <w:highlight w:val="green"/>
        </w:rPr>
        <w:t>incentivize</w:t>
      </w:r>
      <w:r w:rsidRPr="00781AF3">
        <w:rPr>
          <w:rStyle w:val="StyleUnderline"/>
        </w:rPr>
        <w:t xml:space="preserve"> private space </w:t>
      </w:r>
      <w:r w:rsidRPr="008679AE">
        <w:rPr>
          <w:rStyle w:val="Emphasis"/>
          <w:highlight w:val="green"/>
        </w:rPr>
        <w:t>exploration</w:t>
      </w:r>
      <w:r w:rsidRPr="0037568B">
        <w:t xml:space="preserve"> in a realistic and pragmatic fashion that benefits all mankind. If peaceful and free space exploration is a desirable goal, White’s treaty proposal lays a strong foundation. </w:t>
      </w:r>
      <w:r w:rsidRPr="008679AE">
        <w:rPr>
          <w:rStyle w:val="StyleUnderline"/>
        </w:rPr>
        <w:t xml:space="preserve">This foundation has the potential to lead to an effective international system that addresses modem space exploration concerns while </w:t>
      </w:r>
      <w:r w:rsidRPr="008679AE">
        <w:rPr>
          <w:rStyle w:val="Emphasis"/>
        </w:rPr>
        <w:t>facilitating future developmen</w:t>
      </w:r>
      <w:r w:rsidRPr="008679AE">
        <w:rPr>
          <w:rStyle w:val="StyleUnderline"/>
        </w:rPr>
        <w:t>t in the arena of space exploration.</w:t>
      </w:r>
    </w:p>
    <w:p w14:paraId="74250EFE" w14:textId="77777777" w:rsidR="0026299C" w:rsidRDefault="0026299C" w:rsidP="0026299C">
      <w:pPr>
        <w:pStyle w:val="Heading2"/>
      </w:pPr>
    </w:p>
    <w:p w14:paraId="6376B417" w14:textId="77777777" w:rsidR="00320D58" w:rsidRPr="00320D58" w:rsidRDefault="00320D58" w:rsidP="00320D58"/>
    <w:p w14:paraId="127DE0BA" w14:textId="4422B005" w:rsidR="006F454D" w:rsidRPr="00D618FB" w:rsidRDefault="00D618FB" w:rsidP="00D618FB">
      <w:pPr>
        <w:pStyle w:val="Heading2"/>
      </w:pPr>
      <w:r>
        <w:t>Case</w:t>
      </w:r>
    </w:p>
    <w:p w14:paraId="6909483F" w14:textId="77777777" w:rsidR="00CF2ABA" w:rsidRDefault="00CF2ABA" w:rsidP="00CF2ABA">
      <w:pPr>
        <w:pStyle w:val="Heading3"/>
      </w:pPr>
      <w:r>
        <w:t>Space Militarization</w:t>
      </w:r>
    </w:p>
    <w:p w14:paraId="2CBA2162" w14:textId="77777777" w:rsidR="009337F5" w:rsidRPr="001F3C16" w:rsidRDefault="009337F5" w:rsidP="009337F5">
      <w:pPr>
        <w:pStyle w:val="Heading4"/>
        <w:rPr>
          <w:rFonts w:cs="Calibri"/>
        </w:rPr>
      </w:pPr>
      <w:r w:rsidRPr="001F3C16">
        <w:rPr>
          <w:rFonts w:cs="Calibri"/>
        </w:rPr>
        <w:t xml:space="preserve">Limited Russia/China co-op is </w:t>
      </w:r>
      <w:r w:rsidRPr="001F3C16">
        <w:rPr>
          <w:rFonts w:cs="Calibri"/>
          <w:u w:val="single"/>
        </w:rPr>
        <w:t>inevitable</w:t>
      </w:r>
      <w:r w:rsidRPr="001F3C16">
        <w:rPr>
          <w:rFonts w:cs="Calibri"/>
        </w:rPr>
        <w:t xml:space="preserve"> and </w:t>
      </w:r>
      <w:r w:rsidRPr="001F3C16">
        <w:rPr>
          <w:rFonts w:cs="Calibri"/>
          <w:u w:val="single"/>
        </w:rPr>
        <w:t>won’t</w:t>
      </w:r>
      <w:r w:rsidRPr="001F3C16">
        <w:rPr>
          <w:rFonts w:cs="Calibri"/>
        </w:rPr>
        <w:t xml:space="preserve"> be stopped by U.S. engagement, but </w:t>
      </w:r>
      <w:r w:rsidRPr="001F3C16">
        <w:rPr>
          <w:rFonts w:cs="Calibri"/>
          <w:u w:val="single"/>
        </w:rPr>
        <w:t>deep</w:t>
      </w:r>
      <w:r w:rsidRPr="001F3C16">
        <w:rPr>
          <w:rFonts w:cs="Calibri"/>
        </w:rPr>
        <w:t xml:space="preserve"> ties are </w:t>
      </w:r>
      <w:r w:rsidRPr="001F3C16">
        <w:rPr>
          <w:rFonts w:cs="Calibri"/>
          <w:u w:val="single"/>
        </w:rPr>
        <w:t>impossible</w:t>
      </w:r>
      <w:r w:rsidRPr="001F3C16">
        <w:rPr>
          <w:rFonts w:cs="Calibri"/>
        </w:rPr>
        <w:t xml:space="preserve"> and have </w:t>
      </w:r>
      <w:r w:rsidRPr="001F3C16">
        <w:rPr>
          <w:rFonts w:cs="Calibri"/>
          <w:u w:val="single"/>
        </w:rPr>
        <w:t>no impact</w:t>
      </w:r>
      <w:r w:rsidRPr="001F3C16">
        <w:rPr>
          <w:rFonts w:cs="Calibri"/>
        </w:rPr>
        <w:t>.</w:t>
      </w:r>
    </w:p>
    <w:p w14:paraId="7B9F7DD2" w14:textId="77777777" w:rsidR="009337F5" w:rsidRPr="001F3C16" w:rsidRDefault="009337F5" w:rsidP="009337F5">
      <w:r w:rsidRPr="001F3C16">
        <w:t xml:space="preserve">Dr. James Jay </w:t>
      </w:r>
      <w:r w:rsidRPr="001F3C16">
        <w:rPr>
          <w:rStyle w:val="Style13ptBold"/>
        </w:rPr>
        <w:t>Carafano 19</w:t>
      </w:r>
      <w:r w:rsidRPr="001F3C16">
        <w:t>, PhD from Georgetown University, Master of Arts Degree in Strategy from the U.S. Army War College, Adjunct Professor at Georgetown University, Former Director of Military Studies at the Army’s Center of Military History, Vice President of the Kathryn and Shelby Cullom Davis Institute for National Security at the Heritage Foundation, “Why the China-Russia Alliance Won't Last”, The National Interest, 8/5/2019, https://nationalinterest.org/feature/why-china-russia-alliance-wont-last-71556</w:t>
      </w:r>
    </w:p>
    <w:p w14:paraId="30AADD99" w14:textId="77777777" w:rsidR="009337F5" w:rsidRPr="001F3C16" w:rsidRDefault="009337F5" w:rsidP="009337F5">
      <w:r w:rsidRPr="001F3C16">
        <w:t xml:space="preserve">So, now </w:t>
      </w:r>
      <w:r w:rsidRPr="001F3C16">
        <w:rPr>
          <w:rStyle w:val="StyleUnderline"/>
        </w:rPr>
        <w:t>everybody</w:t>
      </w:r>
      <w:r w:rsidRPr="001F3C16">
        <w:t xml:space="preserve"> wants to be Bismarck. They see themselves shaping history by artfully moving big pieces on the geostrategic chessboard. And one gambit they just </w:t>
      </w:r>
      <w:r w:rsidRPr="001F3C16">
        <w:rPr>
          <w:rStyle w:val="StyleUnderline"/>
        </w:rPr>
        <w:t>can’t resist</w:t>
      </w:r>
      <w:r w:rsidRPr="001F3C16">
        <w:t xml:space="preserve"> is </w:t>
      </w:r>
      <w:r w:rsidRPr="001F3C16">
        <w:rPr>
          <w:rStyle w:val="StyleUnderline"/>
        </w:rPr>
        <w:t>moving to snip the growing bonds of Sino-Russian cooperation</w:t>
      </w:r>
      <w:r w:rsidRPr="001F3C16">
        <w:t>.</w:t>
      </w:r>
    </w:p>
    <w:p w14:paraId="2603F73F" w14:textId="77777777" w:rsidR="009337F5" w:rsidRPr="001F3C16" w:rsidRDefault="009337F5" w:rsidP="009337F5">
      <w:r w:rsidRPr="001F3C16">
        <w:t xml:space="preserve">My advice to them: </w:t>
      </w:r>
      <w:r w:rsidRPr="001F3C16">
        <w:rPr>
          <w:rStyle w:val="Emphasis"/>
        </w:rPr>
        <w:t>Just stop</w:t>
      </w:r>
      <w:r w:rsidRPr="001F3C16">
        <w:t>.</w:t>
      </w:r>
    </w:p>
    <w:p w14:paraId="0130FC5D" w14:textId="77777777" w:rsidR="009337F5" w:rsidRPr="001F3C16" w:rsidRDefault="009337F5" w:rsidP="009337F5">
      <w:r w:rsidRPr="00204615">
        <w:rPr>
          <w:rStyle w:val="StyleUnderline"/>
          <w:highlight w:val="green"/>
        </w:rPr>
        <w:t>Fears of</w:t>
      </w:r>
      <w:r w:rsidRPr="001F3C16">
        <w:rPr>
          <w:rStyle w:val="StyleUnderline"/>
        </w:rPr>
        <w:t xml:space="preserve"> an allied </w:t>
      </w:r>
      <w:r w:rsidRPr="00204615">
        <w:rPr>
          <w:rStyle w:val="StyleUnderline"/>
          <w:highlight w:val="green"/>
        </w:rPr>
        <w:t>China and Russia</w:t>
      </w:r>
      <w:r w:rsidRPr="001F3C16">
        <w:rPr>
          <w:rStyle w:val="StyleUnderline"/>
        </w:rPr>
        <w:t xml:space="preserve"> running </w:t>
      </w:r>
      <w:r w:rsidRPr="00204615">
        <w:rPr>
          <w:rStyle w:val="StyleUnderline"/>
          <w:highlight w:val="green"/>
        </w:rPr>
        <w:t>amok</w:t>
      </w:r>
      <w:r w:rsidRPr="001F3C16">
        <w:rPr>
          <w:rStyle w:val="StyleUnderline"/>
        </w:rPr>
        <w:t xml:space="preserve"> around the world </w:t>
      </w:r>
      <w:r w:rsidRPr="00204615">
        <w:rPr>
          <w:rStyle w:val="StyleUnderline"/>
          <w:highlight w:val="green"/>
        </w:rPr>
        <w:t xml:space="preserve">are </w:t>
      </w:r>
      <w:r w:rsidRPr="00204615">
        <w:rPr>
          <w:rStyle w:val="Emphasis"/>
          <w:highlight w:val="green"/>
        </w:rPr>
        <w:t>overblown</w:t>
      </w:r>
      <w:r w:rsidRPr="001F3C16">
        <w:rPr>
          <w:rStyle w:val="StyleUnderline"/>
        </w:rPr>
        <w:t xml:space="preserve">. Indeed, </w:t>
      </w:r>
      <w:r w:rsidRPr="00204615">
        <w:rPr>
          <w:rStyle w:val="StyleUnderline"/>
          <w:highlight w:val="green"/>
        </w:rPr>
        <w:t xml:space="preserve">there is </w:t>
      </w:r>
      <w:r w:rsidRPr="00204615">
        <w:rPr>
          <w:rStyle w:val="Emphasis"/>
          <w:highlight w:val="green"/>
        </w:rPr>
        <w:t>so much friction</w:t>
      </w:r>
      <w:r w:rsidRPr="001F3C16">
        <w:rPr>
          <w:rStyle w:val="StyleUnderline"/>
        </w:rPr>
        <w:t xml:space="preserve"> between these “friends,” </w:t>
      </w:r>
      <w:r w:rsidRPr="00204615">
        <w:rPr>
          <w:rStyle w:val="Emphasis"/>
          <w:highlight w:val="green"/>
        </w:rPr>
        <w:t>any attempt</w:t>
      </w:r>
      <w:r w:rsidRPr="001F3C16">
        <w:rPr>
          <w:rStyle w:val="StyleUnderline"/>
        </w:rPr>
        <w:t xml:space="preserve"> to team up </w:t>
      </w:r>
      <w:r w:rsidRPr="00204615">
        <w:rPr>
          <w:rStyle w:val="StyleUnderline"/>
          <w:highlight w:val="green"/>
        </w:rPr>
        <w:t>would</w:t>
      </w:r>
      <w:r w:rsidRPr="001F3C16">
        <w:rPr>
          <w:rStyle w:val="StyleUnderline"/>
        </w:rPr>
        <w:t xml:space="preserve"> likely </w:t>
      </w:r>
      <w:r w:rsidRPr="00204615">
        <w:rPr>
          <w:rStyle w:val="Emphasis"/>
          <w:highlight w:val="green"/>
        </w:rPr>
        <w:t>give both</w:t>
      </w:r>
      <w:r w:rsidRPr="001F3C16">
        <w:rPr>
          <w:rStyle w:val="Emphasis"/>
        </w:rPr>
        <w:t xml:space="preserve"> countries </w:t>
      </w:r>
      <w:r w:rsidRPr="00204615">
        <w:rPr>
          <w:rStyle w:val="Emphasis"/>
          <w:highlight w:val="green"/>
        </w:rPr>
        <w:t>heat rash</w:t>
      </w:r>
      <w:r w:rsidRPr="001F3C16">
        <w:t>.</w:t>
      </w:r>
    </w:p>
    <w:p w14:paraId="4F4E3268" w14:textId="77777777" w:rsidR="009337F5" w:rsidRPr="001F3C16" w:rsidRDefault="009337F5" w:rsidP="009337F5">
      <w:r w:rsidRPr="001F3C16">
        <w:t>Siren’s Cat Call</w:t>
      </w:r>
    </w:p>
    <w:p w14:paraId="05F0A996" w14:textId="77777777" w:rsidR="009337F5" w:rsidRPr="001F3C16" w:rsidRDefault="009337F5" w:rsidP="009337F5">
      <w:r w:rsidRPr="001F3C16">
        <w:rPr>
          <w:rStyle w:val="StyleUnderline"/>
        </w:rPr>
        <w:t xml:space="preserve">Here’s the </w:t>
      </w:r>
      <w:r w:rsidRPr="001F3C16">
        <w:t xml:space="preserve">lame </w:t>
      </w:r>
      <w:r w:rsidRPr="001F3C16">
        <w:rPr>
          <w:rStyle w:val="StyleUnderline"/>
        </w:rPr>
        <w:t xml:space="preserve">narrative that’s animating the Bismarck wannabes: The </w:t>
      </w:r>
      <w:r w:rsidRPr="001F3C16">
        <w:rPr>
          <w:rStyle w:val="Emphasis"/>
        </w:rPr>
        <w:t>U</w:t>
      </w:r>
      <w:r w:rsidRPr="001F3C16">
        <w:t xml:space="preserve">nited </w:t>
      </w:r>
      <w:r w:rsidRPr="001F3C16">
        <w:rPr>
          <w:rStyle w:val="Emphasis"/>
        </w:rPr>
        <w:t>S</w:t>
      </w:r>
      <w:r w:rsidRPr="001F3C16">
        <w:t xml:space="preserve">tates </w:t>
      </w:r>
      <w:r w:rsidRPr="001F3C16">
        <w:rPr>
          <w:rStyle w:val="StyleUnderline"/>
        </w:rPr>
        <w:t>is pushing back against Moscow and pressing Beijing. This is driving Moscow and Beijing closer together. Beijing and Moscow will then gang-up</w:t>
      </w:r>
      <w:r w:rsidRPr="001F3C16">
        <w:t xml:space="preserve"> on the United States. </w:t>
      </w:r>
      <w:r w:rsidRPr="001F3C16">
        <w:rPr>
          <w:rStyle w:val="StyleUnderline"/>
        </w:rPr>
        <w:t xml:space="preserve">To prevent this, the </w:t>
      </w:r>
      <w:r w:rsidRPr="001F3C16">
        <w:rPr>
          <w:rStyle w:val="Emphasis"/>
        </w:rPr>
        <w:t>U</w:t>
      </w:r>
      <w:r w:rsidRPr="001F3C16">
        <w:t xml:space="preserve">nited </w:t>
      </w:r>
      <w:r w:rsidRPr="001F3C16">
        <w:rPr>
          <w:rStyle w:val="Emphasis"/>
        </w:rPr>
        <w:t>S</w:t>
      </w:r>
      <w:r w:rsidRPr="001F3C16">
        <w:t xml:space="preserve">tates </w:t>
      </w:r>
      <w:r w:rsidRPr="001F3C16">
        <w:rPr>
          <w:rStyle w:val="StyleUnderline"/>
        </w:rPr>
        <w:t>should make nice with Moscow (undermining the incipient Sino-Russian détente)</w:t>
      </w:r>
      <w:r w:rsidRPr="001F3C16">
        <w:t xml:space="preserve"> and then focus on beating back against China.</w:t>
      </w:r>
    </w:p>
    <w:p w14:paraId="7CA68A59" w14:textId="77777777" w:rsidR="009337F5" w:rsidRPr="001F3C16" w:rsidRDefault="009337F5" w:rsidP="009337F5">
      <w:r w:rsidRPr="001F3C16">
        <w:rPr>
          <w:rStyle w:val="StyleUnderline"/>
        </w:rPr>
        <w:t xml:space="preserve">Yes, </w:t>
      </w:r>
      <w:r w:rsidRPr="00204615">
        <w:rPr>
          <w:rStyle w:val="StyleUnderline"/>
          <w:highlight w:val="green"/>
        </w:rPr>
        <w:t>China and Russia</w:t>
      </w:r>
      <w:r w:rsidRPr="001F3C16">
        <w:rPr>
          <w:rStyle w:val="StyleUnderline"/>
        </w:rPr>
        <w:t xml:space="preserve"> are going to </w:t>
      </w:r>
      <w:r w:rsidRPr="00204615">
        <w:rPr>
          <w:rStyle w:val="StyleUnderline"/>
          <w:highlight w:val="green"/>
        </w:rPr>
        <w:t xml:space="preserve">work together to </w:t>
      </w:r>
      <w:r w:rsidRPr="00204615">
        <w:rPr>
          <w:rStyle w:val="Emphasis"/>
          <w:highlight w:val="green"/>
        </w:rPr>
        <w:t>some degree</w:t>
      </w:r>
      <w:r w:rsidRPr="00204615">
        <w:rPr>
          <w:rStyle w:val="StyleUnderline"/>
          <w:highlight w:val="green"/>
        </w:rPr>
        <w:t>. They have</w:t>
      </w:r>
      <w:r w:rsidRPr="001F3C16">
        <w:rPr>
          <w:rStyle w:val="StyleUnderline"/>
        </w:rPr>
        <w:t xml:space="preserve"> </w:t>
      </w:r>
      <w:r w:rsidRPr="001F3C16">
        <w:rPr>
          <w:rStyle w:val="Emphasis"/>
        </w:rPr>
        <w:t xml:space="preserve">important </w:t>
      </w:r>
      <w:r w:rsidRPr="00204615">
        <w:rPr>
          <w:rStyle w:val="Emphasis"/>
          <w:highlight w:val="green"/>
        </w:rPr>
        <w:t>things in common</w:t>
      </w:r>
      <w:r w:rsidRPr="001F3C16">
        <w:t>. For example, both are unaccountable authoritarian regimes that share the Eurasian continent. Other indicators of compatibility: they like doing business with each other, and both like to make up their own rules. Heck, they don’t even have to pretend the liberal world order is a speed-bump in their joint ventures. Both happily engage with the world’s most odious regimes, from Syria to Venezuela. And, of course, neither has any compunction about playing dirty when it serves their interests.</w:t>
      </w:r>
    </w:p>
    <w:p w14:paraId="1C1674A4" w14:textId="77777777" w:rsidR="009337F5" w:rsidRPr="001F3C16" w:rsidRDefault="009337F5" w:rsidP="009337F5">
      <w:r w:rsidRPr="00204615">
        <w:rPr>
          <w:rStyle w:val="StyleUnderline"/>
          <w:highlight w:val="green"/>
        </w:rPr>
        <w:t>They</w:t>
      </w:r>
      <w:r w:rsidRPr="001F3C16">
        <w:t xml:space="preserve"> already </w:t>
      </w:r>
      <w:r w:rsidRPr="00204615">
        <w:rPr>
          <w:rStyle w:val="StyleUnderline"/>
          <w:highlight w:val="green"/>
        </w:rPr>
        <w:t>play off</w:t>
      </w:r>
      <w:r w:rsidRPr="001F3C16">
        <w:rPr>
          <w:rStyle w:val="StyleUnderline"/>
        </w:rPr>
        <w:t xml:space="preserve"> of each other </w:t>
      </w:r>
      <w:r w:rsidRPr="00204615">
        <w:rPr>
          <w:rStyle w:val="StyleUnderline"/>
          <w:highlight w:val="green"/>
        </w:rPr>
        <w:t>to frustrate</w:t>
      </w:r>
      <w:r w:rsidRPr="001F3C16">
        <w:rPr>
          <w:rStyle w:val="StyleUnderline"/>
        </w:rPr>
        <w:t xml:space="preserve"> foreign-policy initiatives from </w:t>
      </w:r>
      <w:r w:rsidRPr="00204615">
        <w:rPr>
          <w:rStyle w:val="StyleUnderline"/>
          <w:highlight w:val="green"/>
        </w:rPr>
        <w:t>Washington</w:t>
      </w:r>
      <w:r w:rsidRPr="001F3C16">
        <w:t>. For example, if the United States pressures Russia to vote a certain way on a measure before the UN Security Council, Russia will often don the white hat and vote as we desire, knowing that Beijing will veto the measure for them. Similarly, if the United States leans on Beijing stop giving North Korea some form of aid and comfort, Beijing can go along with the request, knowing that Moscow will pick up the baton for them.</w:t>
      </w:r>
    </w:p>
    <w:p w14:paraId="2485783E" w14:textId="77777777" w:rsidR="009337F5" w:rsidRPr="001F3C16" w:rsidRDefault="009337F5" w:rsidP="009337F5">
      <w:r w:rsidRPr="001F3C16">
        <w:t xml:space="preserve">What the neo-Bismarcks need to ask themselves is: </w:t>
      </w:r>
      <w:r w:rsidRPr="00204615">
        <w:rPr>
          <w:rStyle w:val="Emphasis"/>
          <w:highlight w:val="green"/>
        </w:rPr>
        <w:t>Why</w:t>
      </w:r>
      <w:r w:rsidRPr="001F3C16">
        <w:rPr>
          <w:rStyle w:val="Emphasis"/>
        </w:rPr>
        <w:t xml:space="preserve"> would Russia or China </w:t>
      </w:r>
      <w:r w:rsidRPr="00204615">
        <w:rPr>
          <w:rStyle w:val="Emphasis"/>
          <w:highlight w:val="green"/>
        </w:rPr>
        <w:t>ever</w:t>
      </w:r>
      <w:r w:rsidRPr="001F3C16">
        <w:rPr>
          <w:rStyle w:val="Emphasis"/>
        </w:rPr>
        <w:t xml:space="preserve"> consider </w:t>
      </w:r>
      <w:r w:rsidRPr="00204615">
        <w:rPr>
          <w:rStyle w:val="Emphasis"/>
          <w:highlight w:val="green"/>
        </w:rPr>
        <w:t>giv</w:t>
      </w:r>
      <w:r w:rsidRPr="001F3C16">
        <w:rPr>
          <w:rStyle w:val="Emphasis"/>
        </w:rPr>
        <w:t xml:space="preserve">ing </w:t>
      </w:r>
      <w:r w:rsidRPr="00204615">
        <w:rPr>
          <w:rStyle w:val="Emphasis"/>
          <w:highlight w:val="green"/>
        </w:rPr>
        <w:t>up</w:t>
      </w:r>
      <w:r w:rsidRPr="001F3C16">
        <w:rPr>
          <w:rStyle w:val="Emphasis"/>
        </w:rPr>
        <w:t xml:space="preserve"> these </w:t>
      </w:r>
      <w:r w:rsidRPr="00204615">
        <w:rPr>
          <w:rStyle w:val="Emphasis"/>
          <w:highlight w:val="green"/>
        </w:rPr>
        <w:t>practices?</w:t>
      </w:r>
      <w:r w:rsidRPr="00204615">
        <w:rPr>
          <w:highlight w:val="green"/>
        </w:rPr>
        <w:t xml:space="preserve"> </w:t>
      </w:r>
      <w:r w:rsidRPr="00204615">
        <w:rPr>
          <w:rStyle w:val="StyleUnderline"/>
          <w:highlight w:val="green"/>
        </w:rPr>
        <w:t>Why</w:t>
      </w:r>
      <w:r w:rsidRPr="001F3C16">
        <w:rPr>
          <w:rStyle w:val="StyleUnderline"/>
        </w:rPr>
        <w:t xml:space="preserve"> would they </w:t>
      </w:r>
      <w:r w:rsidRPr="00204615">
        <w:rPr>
          <w:rStyle w:val="StyleUnderline"/>
          <w:highlight w:val="green"/>
        </w:rPr>
        <w:t>make</w:t>
      </w:r>
      <w:r w:rsidRPr="001F3C16">
        <w:rPr>
          <w:rStyle w:val="StyleUnderline"/>
        </w:rPr>
        <w:t xml:space="preserve"> the ongoing great power </w:t>
      </w:r>
      <w:r w:rsidRPr="00204615">
        <w:rPr>
          <w:rStyle w:val="StyleUnderline"/>
          <w:highlight w:val="green"/>
        </w:rPr>
        <w:t>competition easier for</w:t>
      </w:r>
      <w:r w:rsidRPr="001F3C16">
        <w:rPr>
          <w:rStyle w:val="StyleUnderline"/>
        </w:rPr>
        <w:t xml:space="preserve"> the </w:t>
      </w:r>
      <w:r w:rsidRPr="00204615">
        <w:rPr>
          <w:rStyle w:val="Emphasis"/>
          <w:highlight w:val="green"/>
        </w:rPr>
        <w:t>U</w:t>
      </w:r>
      <w:r w:rsidRPr="001F3C16">
        <w:t xml:space="preserve">nited </w:t>
      </w:r>
      <w:r w:rsidRPr="00204615">
        <w:rPr>
          <w:rStyle w:val="Emphasis"/>
          <w:highlight w:val="green"/>
        </w:rPr>
        <w:t>S</w:t>
      </w:r>
      <w:r w:rsidRPr="001F3C16">
        <w:t>tates</w:t>
      </w:r>
      <w:r w:rsidRPr="00204615">
        <w:rPr>
          <w:rStyle w:val="StyleUnderline"/>
          <w:highlight w:val="green"/>
        </w:rPr>
        <w:t>?</w:t>
      </w:r>
      <w:r w:rsidRPr="001F3C16">
        <w:rPr>
          <w:rStyle w:val="StyleUnderline"/>
        </w:rPr>
        <w:t xml:space="preserve"> That makes </w:t>
      </w:r>
      <w:r w:rsidRPr="00204615">
        <w:rPr>
          <w:rStyle w:val="Emphasis"/>
          <w:highlight w:val="green"/>
        </w:rPr>
        <w:t>no sense</w:t>
      </w:r>
      <w:r w:rsidRPr="001F3C16">
        <w:rPr>
          <w:rStyle w:val="StyleUnderline"/>
        </w:rPr>
        <w:t xml:space="preserve">. That is </w:t>
      </w:r>
      <w:r w:rsidRPr="00204615">
        <w:rPr>
          <w:rStyle w:val="StyleUnderline"/>
          <w:highlight w:val="green"/>
        </w:rPr>
        <w:t>not</w:t>
      </w:r>
      <w:r w:rsidRPr="001F3C16">
        <w:rPr>
          <w:rStyle w:val="StyleUnderline"/>
        </w:rPr>
        <w:t xml:space="preserve"> in </w:t>
      </w:r>
      <w:r w:rsidRPr="00204615">
        <w:rPr>
          <w:rStyle w:val="StyleUnderline"/>
          <w:highlight w:val="green"/>
        </w:rPr>
        <w:t xml:space="preserve">their </w:t>
      </w:r>
      <w:r w:rsidRPr="00204615">
        <w:rPr>
          <w:rStyle w:val="Emphasis"/>
          <w:highlight w:val="green"/>
        </w:rPr>
        <w:t>self-interest</w:t>
      </w:r>
      <w:r w:rsidRPr="001F3C16">
        <w:t>.</w:t>
      </w:r>
    </w:p>
    <w:p w14:paraId="2F62B2FF" w14:textId="77777777" w:rsidR="009337F5" w:rsidRPr="001F3C16" w:rsidRDefault="009337F5" w:rsidP="009337F5">
      <w:r w:rsidRPr="00204615">
        <w:rPr>
          <w:rStyle w:val="StyleUnderline"/>
          <w:highlight w:val="green"/>
        </w:rPr>
        <w:t>Any notion</w:t>
      </w:r>
      <w:r w:rsidRPr="001F3C16">
        <w:rPr>
          <w:rStyle w:val="StyleUnderline"/>
        </w:rPr>
        <w:t xml:space="preserve"> that the </w:t>
      </w:r>
      <w:r w:rsidRPr="00204615">
        <w:rPr>
          <w:rStyle w:val="Emphasis"/>
          <w:highlight w:val="green"/>
        </w:rPr>
        <w:t>U</w:t>
      </w:r>
      <w:r w:rsidRPr="001F3C16">
        <w:t xml:space="preserve">nited </w:t>
      </w:r>
      <w:r w:rsidRPr="00204615">
        <w:rPr>
          <w:rStyle w:val="Emphasis"/>
          <w:highlight w:val="green"/>
        </w:rPr>
        <w:t>S</w:t>
      </w:r>
      <w:r w:rsidRPr="001F3C16">
        <w:t xml:space="preserve">tates </w:t>
      </w:r>
      <w:r w:rsidRPr="00204615">
        <w:rPr>
          <w:rStyle w:val="StyleUnderline"/>
          <w:highlight w:val="green"/>
        </w:rPr>
        <w:t>could</w:t>
      </w:r>
      <w:r w:rsidRPr="001F3C16">
        <w:rPr>
          <w:rStyle w:val="StyleUnderline"/>
        </w:rPr>
        <w:t xml:space="preserve"> somehow </w:t>
      </w:r>
      <w:r w:rsidRPr="00204615">
        <w:rPr>
          <w:rStyle w:val="StyleUnderline"/>
          <w:highlight w:val="green"/>
        </w:rPr>
        <w:t>seduce</w:t>
      </w:r>
      <w:r w:rsidRPr="001F3C16">
        <w:t xml:space="preserve"> Russian president Vladimir </w:t>
      </w:r>
      <w:r w:rsidRPr="00204615">
        <w:rPr>
          <w:rStyle w:val="StyleUnderline"/>
          <w:highlight w:val="green"/>
        </w:rPr>
        <w:t>Putin from playing</w:t>
      </w:r>
      <w:r w:rsidRPr="001F3C16">
        <w:rPr>
          <w:rStyle w:val="StyleUnderline"/>
        </w:rPr>
        <w:t xml:space="preserve"> house </w:t>
      </w:r>
      <w:r w:rsidRPr="00204615">
        <w:rPr>
          <w:rStyle w:val="StyleUnderline"/>
          <w:highlight w:val="green"/>
        </w:rPr>
        <w:t xml:space="preserve">with Beijing is </w:t>
      </w:r>
      <w:r w:rsidRPr="00204615">
        <w:rPr>
          <w:rStyle w:val="Emphasis"/>
          <w:highlight w:val="green"/>
        </w:rPr>
        <w:t>fanciful</w:t>
      </w:r>
      <w:r w:rsidRPr="001F3C16">
        <w:rPr>
          <w:rStyle w:val="StyleUnderline"/>
        </w:rPr>
        <w:t xml:space="preserve">. Putin </w:t>
      </w:r>
      <w:r w:rsidRPr="001F3C16">
        <w:rPr>
          <w:rStyle w:val="Emphasis"/>
        </w:rPr>
        <w:t>doesn’t do something for nothing</w:t>
      </w:r>
      <w:r w:rsidRPr="001F3C16">
        <w:rPr>
          <w:rStyle w:val="StyleUnderline"/>
        </w:rPr>
        <w:t xml:space="preserve">; his price would be </w:t>
      </w:r>
      <w:r w:rsidRPr="001F3C16">
        <w:rPr>
          <w:rStyle w:val="Emphasis"/>
        </w:rPr>
        <w:t>quite high</w:t>
      </w:r>
      <w:r w:rsidRPr="001F3C16">
        <w:t>. He could demand a free hand in Ukraine, or lifting sanctions, or squelching opposition to Nordstream II, or giving Russia free rein in the Middle East. Any of these “deals” would greatly compromise American interests.  Why would we do that? And what, exactly, is Putin going to deliver in return? What leverage does Russia have on Beijing? The answer is not near enough to justify any of these concessions.</w:t>
      </w:r>
    </w:p>
    <w:p w14:paraId="7879BD9F" w14:textId="77777777" w:rsidR="009337F5" w:rsidRPr="001F3C16" w:rsidRDefault="009337F5" w:rsidP="009337F5">
      <w:pPr>
        <w:rPr>
          <w:u w:val="single"/>
        </w:rPr>
      </w:pPr>
      <w:r w:rsidRPr="001F3C16">
        <w:rPr>
          <w:rStyle w:val="StyleUnderline"/>
        </w:rPr>
        <w:t xml:space="preserve">On the other hand, what leverage would a Russia-China alliance have on the </w:t>
      </w:r>
      <w:r w:rsidRPr="001F3C16">
        <w:rPr>
          <w:rStyle w:val="Emphasis"/>
        </w:rPr>
        <w:t>U</w:t>
      </w:r>
      <w:r w:rsidRPr="001F3C16">
        <w:t xml:space="preserve">nited </w:t>
      </w:r>
      <w:r w:rsidRPr="001F3C16">
        <w:rPr>
          <w:rStyle w:val="Emphasis"/>
        </w:rPr>
        <w:t>S</w:t>
      </w:r>
      <w:r w:rsidRPr="001F3C16">
        <w:t>tates</w:t>
      </w:r>
      <w:r w:rsidRPr="001F3C16">
        <w:rPr>
          <w:rStyle w:val="StyleUnderline"/>
        </w:rPr>
        <w:t xml:space="preserve">? </w:t>
      </w:r>
      <w:r w:rsidRPr="00204615">
        <w:rPr>
          <w:rStyle w:val="StyleUnderline"/>
          <w:highlight w:val="green"/>
        </w:rPr>
        <w:t>They wouldn’t</w:t>
      </w:r>
      <w:r w:rsidRPr="001F3C16">
        <w:rPr>
          <w:rStyle w:val="StyleUnderline"/>
        </w:rPr>
        <w:t xml:space="preserve"> jointly </w:t>
      </w:r>
      <w:r w:rsidRPr="00204615">
        <w:rPr>
          <w:rStyle w:val="StyleUnderline"/>
          <w:highlight w:val="green"/>
        </w:rPr>
        <w:t>threaten</w:t>
      </w:r>
      <w:r w:rsidRPr="001F3C16">
        <w:rPr>
          <w:rStyle w:val="StyleUnderline"/>
        </w:rPr>
        <w:t xml:space="preserve"> Washington with </w:t>
      </w:r>
      <w:r w:rsidRPr="00204615">
        <w:rPr>
          <w:rStyle w:val="StyleUnderline"/>
          <w:highlight w:val="green"/>
        </w:rPr>
        <w:t>military action</w:t>
      </w:r>
      <w:r w:rsidRPr="001F3C16">
        <w:rPr>
          <w:rStyle w:val="StyleUnderline"/>
        </w:rPr>
        <w:t>. A central element of both their strategies is that they want to win</w:t>
      </w:r>
      <w:r w:rsidRPr="001F3C16">
        <w:t xml:space="preserve"> against the United States </w:t>
      </w:r>
      <w:r w:rsidRPr="001F3C16">
        <w:rPr>
          <w:rStyle w:val="StyleUnderline"/>
        </w:rPr>
        <w:t>“without fighting.”</w:t>
      </w:r>
    </w:p>
    <w:p w14:paraId="716C668F" w14:textId="77777777" w:rsidR="009337F5" w:rsidRPr="001F3C16" w:rsidRDefault="009337F5" w:rsidP="009337F5">
      <w:r w:rsidRPr="001F3C16">
        <w:t xml:space="preserve">Moscow might be happy if the United States got distracted in a military mix-up with China. Conversely, Beijing could okay with the Americans have an armed confrontation with the Russians. But, </w:t>
      </w:r>
      <w:r w:rsidRPr="001F3C16">
        <w:rPr>
          <w:rStyle w:val="StyleUnderline"/>
        </w:rPr>
        <w:t>neither of them will be volunteering to go first anytime soon</w:t>
      </w:r>
      <w:r w:rsidRPr="001F3C16">
        <w:t>.</w:t>
      </w:r>
    </w:p>
    <w:p w14:paraId="66A76812" w14:textId="77777777" w:rsidR="009337F5" w:rsidRPr="001F3C16" w:rsidRDefault="009337F5" w:rsidP="009337F5">
      <w:r w:rsidRPr="00204615">
        <w:rPr>
          <w:rStyle w:val="Emphasis"/>
          <w:highlight w:val="green"/>
        </w:rPr>
        <w:t>Even if</w:t>
      </w:r>
      <w:r w:rsidRPr="00204615">
        <w:rPr>
          <w:rStyle w:val="StyleUnderline"/>
          <w:highlight w:val="green"/>
        </w:rPr>
        <w:t xml:space="preserve"> they linked</w:t>
      </w:r>
      <w:r w:rsidRPr="001F3C16">
        <w:rPr>
          <w:rStyle w:val="StyleUnderline"/>
        </w:rPr>
        <w:t xml:space="preserve"> arms to threaten the </w:t>
      </w:r>
      <w:r w:rsidRPr="001F3C16">
        <w:rPr>
          <w:rStyle w:val="Emphasis"/>
        </w:rPr>
        <w:t>U</w:t>
      </w:r>
      <w:r w:rsidRPr="001F3C16">
        <w:t xml:space="preserve">nited </w:t>
      </w:r>
      <w:r w:rsidRPr="001F3C16">
        <w:rPr>
          <w:rStyle w:val="Emphasis"/>
        </w:rPr>
        <w:t>S</w:t>
      </w:r>
      <w:r w:rsidRPr="001F3C16">
        <w:t xml:space="preserve">tates </w:t>
      </w:r>
      <w:r w:rsidRPr="001F3C16">
        <w:rPr>
          <w:rStyle w:val="StyleUnderline"/>
        </w:rPr>
        <w:t xml:space="preserve">in tandem, the </w:t>
      </w:r>
      <w:r w:rsidRPr="00204615">
        <w:rPr>
          <w:rStyle w:val="Emphasis"/>
          <w:highlight w:val="green"/>
        </w:rPr>
        <w:t>pain would not be worth the gain</w:t>
      </w:r>
      <w:r w:rsidRPr="001F3C16">
        <w:rPr>
          <w:rStyle w:val="StyleUnderline"/>
        </w:rPr>
        <w:t xml:space="preserve">. As long </w:t>
      </w:r>
      <w:r w:rsidRPr="00204615">
        <w:rPr>
          <w:rStyle w:val="StyleUnderline"/>
          <w:highlight w:val="green"/>
        </w:rPr>
        <w:t xml:space="preserve">as America maintains a </w:t>
      </w:r>
      <w:r w:rsidRPr="00204615">
        <w:rPr>
          <w:rStyle w:val="Emphasis"/>
          <w:highlight w:val="green"/>
        </w:rPr>
        <w:t>credible</w:t>
      </w:r>
      <w:r w:rsidRPr="001F3C16">
        <w:rPr>
          <w:rStyle w:val="Emphasis"/>
        </w:rPr>
        <w:t xml:space="preserve"> global and strategic </w:t>
      </w:r>
      <w:r w:rsidRPr="00204615">
        <w:rPr>
          <w:rStyle w:val="Emphasis"/>
          <w:highlight w:val="green"/>
        </w:rPr>
        <w:t>deterrent</w:t>
      </w:r>
      <w:r w:rsidRPr="00204615">
        <w:rPr>
          <w:rStyle w:val="StyleUnderline"/>
          <w:highlight w:val="green"/>
        </w:rPr>
        <w:t>, a Sino-Russian</w:t>
      </w:r>
      <w:r w:rsidRPr="001F3C16">
        <w:rPr>
          <w:rStyle w:val="StyleUnderline"/>
        </w:rPr>
        <w:t xml:space="preserve"> military one-two </w:t>
      </w:r>
      <w:r w:rsidRPr="00204615">
        <w:rPr>
          <w:rStyle w:val="StyleUnderline"/>
          <w:highlight w:val="green"/>
        </w:rPr>
        <w:t>punch is</w:t>
      </w:r>
      <w:r w:rsidRPr="001F3C16">
        <w:rPr>
          <w:rStyle w:val="StyleUnderline"/>
        </w:rPr>
        <w:t xml:space="preserve"> pretty much </w:t>
      </w:r>
      <w:r w:rsidRPr="00204615">
        <w:rPr>
          <w:rStyle w:val="Emphasis"/>
          <w:highlight w:val="green"/>
        </w:rPr>
        <w:t>checkmated</w:t>
      </w:r>
      <w:r w:rsidRPr="001F3C16">
        <w:t>. Peace through strength really works.</w:t>
      </w:r>
    </w:p>
    <w:p w14:paraId="3F505893" w14:textId="77777777" w:rsidR="009337F5" w:rsidRPr="001F3C16" w:rsidRDefault="009337F5" w:rsidP="009337F5">
      <w:pPr>
        <w:rPr>
          <w:u w:val="single"/>
        </w:rPr>
      </w:pPr>
      <w:r w:rsidRPr="001F3C16">
        <w:rPr>
          <w:rStyle w:val="StyleUnderline"/>
        </w:rPr>
        <w:t xml:space="preserve">If direct military confrontation is out of bounds, then what can Beijing and Moscow do using economic, political, and diplomatic power or tools of </w:t>
      </w:r>
      <w:r w:rsidRPr="00204615">
        <w:rPr>
          <w:rStyle w:val="Emphasis"/>
          <w:highlight w:val="green"/>
        </w:rPr>
        <w:t>hybrid war</w:t>
      </w:r>
      <w:r w:rsidRPr="001F3C16">
        <w:rPr>
          <w:rStyle w:val="StyleUnderline"/>
        </w:rPr>
        <w:t xml:space="preserve">fare? The answer to that question is easy: </w:t>
      </w:r>
      <w:r w:rsidRPr="001F3C16">
        <w:rPr>
          <w:rStyle w:val="Emphasis"/>
        </w:rPr>
        <w:t>exactly what they are already doing</w:t>
      </w:r>
      <w:r w:rsidRPr="001F3C16">
        <w:rPr>
          <w:rStyle w:val="StyleUnderline"/>
        </w:rPr>
        <w:t xml:space="preserve">. </w:t>
      </w:r>
    </w:p>
    <w:p w14:paraId="0862D7AC" w14:textId="77777777" w:rsidR="009337F5" w:rsidRPr="001F3C16" w:rsidRDefault="009337F5" w:rsidP="009337F5">
      <w:r w:rsidRPr="001F3C16">
        <w:t>We have plenty of evidence of on-going political warfare aimed at the United States, its friends, allies, and interests. Some of these activities are conducted in tandem; some are instances of copy-catism; and some are independent and original.</w:t>
      </w:r>
    </w:p>
    <w:p w14:paraId="52F893E9" w14:textId="77777777" w:rsidR="009337F5" w:rsidRPr="001F3C16" w:rsidRDefault="009337F5" w:rsidP="009337F5">
      <w:r w:rsidRPr="001F3C16">
        <w:t xml:space="preserve">The political warfare takes many forms—ranging from corrosive economic behavior to aggressive diplomacy to military expansionism and more. </w:t>
      </w:r>
    </w:p>
    <w:p w14:paraId="254F34DA" w14:textId="77777777" w:rsidR="009337F5" w:rsidRPr="001F3C16" w:rsidRDefault="009337F5" w:rsidP="009337F5">
      <w:r w:rsidRPr="001F3C16">
        <w:t xml:space="preserve">All </w:t>
      </w:r>
      <w:r w:rsidRPr="001F3C16">
        <w:rPr>
          <w:rStyle w:val="StyleUnderline"/>
        </w:rPr>
        <w:t>these malicious efforts</w:t>
      </w:r>
      <w:r w:rsidRPr="001F3C16">
        <w:t xml:space="preserve"> are a problem. What they </w:t>
      </w:r>
      <w:r w:rsidRPr="00204615">
        <w:rPr>
          <w:rStyle w:val="Emphasis"/>
          <w:highlight w:val="green"/>
        </w:rPr>
        <w:t>don’t add up to</w:t>
      </w:r>
      <w:r w:rsidRPr="001F3C16">
        <w:rPr>
          <w:rStyle w:val="Emphasis"/>
        </w:rPr>
        <w:t xml:space="preserve"> is </w:t>
      </w:r>
      <w:r w:rsidRPr="00204615">
        <w:rPr>
          <w:rStyle w:val="Emphasis"/>
          <w:highlight w:val="green"/>
        </w:rPr>
        <w:t>an existential threat</w:t>
      </w:r>
      <w:r w:rsidRPr="001F3C16">
        <w:rPr>
          <w:rStyle w:val="StyleUnderline"/>
        </w:rPr>
        <w:t xml:space="preserve"> to vital U.S. interests</w:t>
      </w:r>
      <w:r w:rsidRPr="001F3C16">
        <w:t xml:space="preserve">. In other words, </w:t>
      </w:r>
      <w:r w:rsidRPr="001F3C16">
        <w:rPr>
          <w:rStyle w:val="StyleUnderline"/>
        </w:rPr>
        <w:t xml:space="preserve">we can </w:t>
      </w:r>
      <w:r w:rsidRPr="001F3C16">
        <w:rPr>
          <w:rStyle w:val="Emphasis"/>
        </w:rPr>
        <w:t>handle this without sucking up to Putin</w:t>
      </w:r>
      <w:r w:rsidRPr="001F3C16">
        <w:rPr>
          <w:rStyle w:val="StyleUnderline"/>
        </w:rPr>
        <w:t xml:space="preserve"> and undermining our own interests. In fact, we </w:t>
      </w:r>
      <w:r w:rsidRPr="001F3C16">
        <w:rPr>
          <w:rStyle w:val="Emphasis"/>
        </w:rPr>
        <w:t>already have</w:t>
      </w:r>
      <w:r w:rsidRPr="001F3C16">
        <w:rPr>
          <w:rStyle w:val="StyleUnderline"/>
        </w:rPr>
        <w:t xml:space="preserve"> a national-security strategy that </w:t>
      </w:r>
      <w:r w:rsidRPr="001F3C16">
        <w:rPr>
          <w:rStyle w:val="Emphasis"/>
        </w:rPr>
        <w:t>adequately addresses these concerns</w:t>
      </w:r>
      <w:r w:rsidRPr="001F3C16">
        <w:t xml:space="preserve">. </w:t>
      </w:r>
    </w:p>
    <w:p w14:paraId="6AAB558D" w14:textId="77777777" w:rsidR="009337F5" w:rsidRPr="001F3C16" w:rsidRDefault="009337F5" w:rsidP="009337F5">
      <w:r w:rsidRPr="001F3C16">
        <w:rPr>
          <w:rStyle w:val="StyleUnderline"/>
        </w:rPr>
        <w:t xml:space="preserve">One more thing </w:t>
      </w:r>
      <w:r w:rsidRPr="001F3C16">
        <w:rPr>
          <w:rStyle w:val="Emphasis"/>
        </w:rPr>
        <w:t>inhibiting</w:t>
      </w:r>
      <w:r w:rsidRPr="001F3C16">
        <w:rPr>
          <w:rStyle w:val="StyleUnderline"/>
        </w:rPr>
        <w:t xml:space="preserve"> a Sino-Russian hookup. </w:t>
      </w:r>
      <w:r w:rsidRPr="00204615">
        <w:rPr>
          <w:rStyle w:val="StyleUnderline"/>
          <w:highlight w:val="green"/>
        </w:rPr>
        <w:t>Russian and Chinese power is</w:t>
      </w:r>
      <w:r w:rsidRPr="001F3C16">
        <w:rPr>
          <w:rStyle w:val="StyleUnderline"/>
        </w:rPr>
        <w:t xml:space="preserve"> </w:t>
      </w:r>
      <w:r w:rsidRPr="001F3C16">
        <w:rPr>
          <w:rStyle w:val="Emphasis"/>
        </w:rPr>
        <w:t xml:space="preserve">largely </w:t>
      </w:r>
      <w:r w:rsidRPr="00204615">
        <w:rPr>
          <w:rStyle w:val="Emphasis"/>
          <w:highlight w:val="green"/>
        </w:rPr>
        <w:t>asymmetrical</w:t>
      </w:r>
      <w:r w:rsidRPr="001F3C16">
        <w:rPr>
          <w:rStyle w:val="StyleUnderline"/>
        </w:rPr>
        <w:t xml:space="preserve">. They have very different strengths and weaknesses. In </w:t>
      </w:r>
      <w:r w:rsidRPr="00204615">
        <w:rPr>
          <w:rStyle w:val="StyleUnderline"/>
          <w:highlight w:val="green"/>
        </w:rPr>
        <w:t>coordinating</w:t>
      </w:r>
      <w:r w:rsidRPr="001F3C16">
        <w:t xml:space="preserve"> their malicious activities </w:t>
      </w:r>
      <w:r w:rsidRPr="001F3C16">
        <w:rPr>
          <w:rStyle w:val="StyleUnderline"/>
        </w:rPr>
        <w:t xml:space="preserve">against the </w:t>
      </w:r>
      <w:r w:rsidRPr="001F3C16">
        <w:rPr>
          <w:rStyle w:val="Emphasis"/>
        </w:rPr>
        <w:t>U</w:t>
      </w:r>
      <w:r w:rsidRPr="001F3C16">
        <w:t xml:space="preserve">nited </w:t>
      </w:r>
      <w:r w:rsidRPr="001F3C16">
        <w:rPr>
          <w:rStyle w:val="Emphasis"/>
        </w:rPr>
        <w:t>S</w:t>
      </w:r>
      <w:r w:rsidRPr="001F3C16">
        <w:t xml:space="preserve">tates, </w:t>
      </w:r>
      <w:r w:rsidRPr="001F3C16">
        <w:rPr>
          <w:rStyle w:val="StyleUnderline"/>
        </w:rPr>
        <w:t xml:space="preserve">they </w:t>
      </w:r>
      <w:r w:rsidRPr="00204615">
        <w:rPr>
          <w:rStyle w:val="StyleUnderline"/>
          <w:highlight w:val="green"/>
        </w:rPr>
        <w:t>don’t line out</w:t>
      </w:r>
      <w:r w:rsidRPr="001F3C16">
        <w:rPr>
          <w:rStyle w:val="StyleUnderline"/>
        </w:rPr>
        <w:t xml:space="preserve"> very </w:t>
      </w:r>
      <w:r w:rsidRPr="00204615">
        <w:rPr>
          <w:rStyle w:val="StyleUnderline"/>
          <w:highlight w:val="green"/>
        </w:rPr>
        <w:t>well. China</w:t>
      </w:r>
      <w:r w:rsidRPr="001F3C16">
        <w:t xml:space="preserve">, for example, </w:t>
      </w:r>
      <w:r w:rsidRPr="00204615">
        <w:rPr>
          <w:rStyle w:val="StyleUnderline"/>
          <w:highlight w:val="green"/>
        </w:rPr>
        <w:t>can’t</w:t>
      </w:r>
      <w:r w:rsidRPr="001F3C16">
        <w:rPr>
          <w:rStyle w:val="StyleUnderline"/>
        </w:rPr>
        <w:t xml:space="preserve"> really do anything substantive to </w:t>
      </w:r>
      <w:r w:rsidRPr="00204615">
        <w:rPr>
          <w:rStyle w:val="StyleUnderline"/>
          <w:highlight w:val="green"/>
        </w:rPr>
        <w:t>help</w:t>
      </w:r>
      <w:r w:rsidRPr="001F3C16">
        <w:rPr>
          <w:rStyle w:val="StyleUnderline"/>
        </w:rPr>
        <w:t xml:space="preserve"> Russia </w:t>
      </w:r>
      <w:r w:rsidRPr="00204615">
        <w:rPr>
          <w:rStyle w:val="StyleUnderline"/>
          <w:highlight w:val="green"/>
        </w:rPr>
        <w:t>in Syria. Putin doesn’t</w:t>
      </w:r>
      <w:r w:rsidRPr="001F3C16">
        <w:rPr>
          <w:rStyle w:val="StyleUnderline"/>
        </w:rPr>
        <w:t xml:space="preserve"> have much to </w:t>
      </w:r>
      <w:r w:rsidRPr="00204615">
        <w:rPr>
          <w:rStyle w:val="StyleUnderline"/>
          <w:highlight w:val="green"/>
        </w:rPr>
        <w:t xml:space="preserve">offer in the </w:t>
      </w:r>
      <w:r w:rsidRPr="00204615">
        <w:rPr>
          <w:rStyle w:val="Emphasis"/>
          <w:highlight w:val="green"/>
        </w:rPr>
        <w:t>S</w:t>
      </w:r>
      <w:r w:rsidRPr="001F3C16">
        <w:t xml:space="preserve">outh </w:t>
      </w:r>
      <w:r w:rsidRPr="00204615">
        <w:rPr>
          <w:rStyle w:val="Emphasis"/>
          <w:highlight w:val="green"/>
        </w:rPr>
        <w:t>C</w:t>
      </w:r>
      <w:r w:rsidRPr="001F3C16">
        <w:t xml:space="preserve">hina </w:t>
      </w:r>
      <w:r w:rsidRPr="00204615">
        <w:rPr>
          <w:rStyle w:val="Emphasis"/>
          <w:highlight w:val="green"/>
        </w:rPr>
        <w:t>S</w:t>
      </w:r>
      <w:r w:rsidRPr="001F3C16">
        <w:t>eas or in brokering a U.S.-China trade agreement.</w:t>
      </w:r>
    </w:p>
    <w:p w14:paraId="49FDF191" w14:textId="77777777" w:rsidR="009337F5" w:rsidRPr="001F3C16" w:rsidRDefault="009337F5" w:rsidP="009337F5">
      <w:r w:rsidRPr="00204615">
        <w:rPr>
          <w:rStyle w:val="StyleUnderline"/>
          <w:highlight w:val="green"/>
        </w:rPr>
        <w:t>There are</w:t>
      </w:r>
      <w:r w:rsidRPr="001F3C16">
        <w:t xml:space="preserve"> also </w:t>
      </w:r>
      <w:r w:rsidRPr="00204615">
        <w:rPr>
          <w:rStyle w:val="Emphasis"/>
          <w:highlight w:val="green"/>
        </w:rPr>
        <w:t>limits</w:t>
      </w:r>
      <w:r w:rsidRPr="00204615">
        <w:rPr>
          <w:rStyle w:val="StyleUnderline"/>
          <w:highlight w:val="green"/>
        </w:rPr>
        <w:t xml:space="preserve"> to</w:t>
      </w:r>
      <w:r w:rsidRPr="001F3C16">
        <w:rPr>
          <w:rStyle w:val="StyleUnderline"/>
        </w:rPr>
        <w:t xml:space="preserve"> the Sino-Russia era of </w:t>
      </w:r>
      <w:r w:rsidRPr="00204615">
        <w:rPr>
          <w:rStyle w:val="StyleUnderline"/>
          <w:highlight w:val="green"/>
        </w:rPr>
        <w:t>good feelings</w:t>
      </w:r>
      <w:r w:rsidRPr="001F3C16">
        <w:rPr>
          <w:rStyle w:val="StyleUnderline"/>
        </w:rPr>
        <w:t xml:space="preserve">. Other than trying to take America down a notch, their global </w:t>
      </w:r>
      <w:r w:rsidRPr="00204615">
        <w:rPr>
          <w:rStyle w:val="StyleUnderline"/>
          <w:highlight w:val="green"/>
        </w:rPr>
        <w:t xml:space="preserve">goals are </w:t>
      </w:r>
      <w:r w:rsidRPr="00204615">
        <w:rPr>
          <w:rStyle w:val="Emphasis"/>
          <w:highlight w:val="green"/>
        </w:rPr>
        <w:t>not</w:t>
      </w:r>
      <w:r w:rsidRPr="001F3C16">
        <w:rPr>
          <w:rStyle w:val="Emphasis"/>
        </w:rPr>
        <w:t xml:space="preserve"> well </w:t>
      </w:r>
      <w:r w:rsidRPr="00204615">
        <w:rPr>
          <w:rStyle w:val="Emphasis"/>
          <w:highlight w:val="green"/>
        </w:rPr>
        <w:t>aligned</w:t>
      </w:r>
      <w:r w:rsidRPr="001F3C16">
        <w:rPr>
          <w:rStyle w:val="StyleUnderline"/>
        </w:rPr>
        <w:t xml:space="preserve">. Indeed, </w:t>
      </w:r>
      <w:r w:rsidRPr="00204615">
        <w:rPr>
          <w:rStyle w:val="StyleUnderline"/>
          <w:highlight w:val="green"/>
        </w:rPr>
        <w:t>the more they</w:t>
      </w:r>
      <w:r w:rsidRPr="001F3C16">
        <w:rPr>
          <w:rStyle w:val="StyleUnderline"/>
        </w:rPr>
        <w:t xml:space="preserve"> try to </w:t>
      </w:r>
      <w:r w:rsidRPr="00204615">
        <w:rPr>
          <w:rStyle w:val="StyleUnderline"/>
          <w:highlight w:val="green"/>
        </w:rPr>
        <w:t>cooperate, the more</w:t>
      </w:r>
      <w:r w:rsidRPr="001F3C16">
        <w:rPr>
          <w:rStyle w:val="StyleUnderline"/>
        </w:rPr>
        <w:t xml:space="preserve"> their </w:t>
      </w:r>
      <w:r w:rsidRPr="00204615">
        <w:rPr>
          <w:rStyle w:val="Emphasis"/>
          <w:highlight w:val="green"/>
        </w:rPr>
        <w:t>disparate interests</w:t>
      </w:r>
      <w:r w:rsidRPr="001F3C16">
        <w:rPr>
          <w:rStyle w:val="StyleUnderline"/>
        </w:rPr>
        <w:t xml:space="preserve"> will </w:t>
      </w:r>
      <w:r w:rsidRPr="00204615">
        <w:rPr>
          <w:rStyle w:val="Emphasis"/>
          <w:highlight w:val="green"/>
        </w:rPr>
        <w:t>grate</w:t>
      </w:r>
      <w:r w:rsidRPr="001F3C16">
        <w:rPr>
          <w:rStyle w:val="StyleUnderline"/>
        </w:rPr>
        <w:t xml:space="preserve"> on</w:t>
      </w:r>
      <w:r w:rsidRPr="001F3C16">
        <w:t xml:space="preserve"> the </w:t>
      </w:r>
      <w:r w:rsidRPr="00204615">
        <w:rPr>
          <w:rStyle w:val="StyleUnderline"/>
          <w:highlight w:val="green"/>
        </w:rPr>
        <w:t>relations</w:t>
      </w:r>
      <w:r w:rsidRPr="001F3C16">
        <w:t xml:space="preserve">hip. </w:t>
      </w:r>
    </w:p>
    <w:p w14:paraId="2E291E5F" w14:textId="77777777" w:rsidR="009337F5" w:rsidRPr="001F3C16" w:rsidRDefault="009337F5" w:rsidP="009337F5">
      <w:r w:rsidRPr="001F3C16">
        <w:rPr>
          <w:rStyle w:val="StyleUnderline"/>
        </w:rPr>
        <w:t>For example, China is meddling more in Central Asia and the Arctic—spaces where Russia was dominant</w:t>
      </w:r>
      <w:r w:rsidRPr="001F3C16">
        <w:t>. Moscow has to ask itself: Why is Beijing elbowing in? There is an argument that rather than looking for a strategic partnership, China is just biding its time till Russia implodes, and Beijing steps in and sweeps up the choice pieces.</w:t>
      </w:r>
    </w:p>
    <w:p w14:paraId="7A7EDC0E" w14:textId="77777777" w:rsidR="009337F5" w:rsidRDefault="009337F5" w:rsidP="009337F5">
      <w:r w:rsidRPr="001F3C16">
        <w:t>And, as much as Putin likes to tweak Trump about Moscow’s ties with Beijing, it is becoming more apparent to Washington that Russia is ever more the junior partner. Can Putin really continue to play Robin to a Chinese Batman? As for China, they have to ask: What does Robin really bring to the dynamic-duo?</w:t>
      </w:r>
    </w:p>
    <w:p w14:paraId="6FCCF21B" w14:textId="77777777" w:rsidR="009337F5" w:rsidRPr="009F6E2E" w:rsidRDefault="009337F5" w:rsidP="009337F5">
      <w:pPr>
        <w:pStyle w:val="Heading4"/>
        <w:rPr>
          <w:sz w:val="22"/>
        </w:rPr>
      </w:pPr>
      <w:r>
        <w:t>No Russia war scenario in the 1AC – 1AR is too late.</w:t>
      </w:r>
    </w:p>
    <w:p w14:paraId="2470DABD" w14:textId="77777777" w:rsidR="009337F5" w:rsidRPr="001F3C16" w:rsidRDefault="009337F5" w:rsidP="009337F5">
      <w:pPr>
        <w:pStyle w:val="Heading4"/>
        <w:rPr>
          <w:rFonts w:cs="Calibri"/>
        </w:rPr>
      </w:pPr>
      <w:r w:rsidRPr="001F3C16">
        <w:rPr>
          <w:rFonts w:cs="Calibri"/>
        </w:rPr>
        <w:t>No impact to China-Russia relations – they’re committed to stability and interdependence</w:t>
      </w:r>
    </w:p>
    <w:p w14:paraId="188451EA" w14:textId="77777777" w:rsidR="009337F5" w:rsidRPr="001F3C16" w:rsidRDefault="009337F5" w:rsidP="009337F5">
      <w:r w:rsidRPr="001F3C16">
        <w:rPr>
          <w:rStyle w:val="Style13ptBold"/>
        </w:rPr>
        <w:t xml:space="preserve">Sushentsov 19 </w:t>
      </w:r>
      <w:r w:rsidRPr="001F3C16">
        <w:t>[Andrey Sushentsov holds a PhD. In U.S. Foreign Policy from the Moscow State Institute of International Relations, is an EASI-Hurford Next Generation fellow at the Carnegie Endowment for International Peace, “Global Peace: Why a Major War Is Impossible in Modern International Relations,” 6-6-19, https://valdaiclub.com/a/highlights/global-peace-major-war/]</w:t>
      </w:r>
    </w:p>
    <w:p w14:paraId="27473BE7" w14:textId="77777777" w:rsidR="009337F5" w:rsidRDefault="009337F5" w:rsidP="009337F5">
      <w:pPr>
        <w:rPr>
          <w:u w:val="single"/>
        </w:rPr>
      </w:pPr>
      <w:r w:rsidRPr="00204615">
        <w:rPr>
          <w:highlight w:val="green"/>
          <w:u w:val="single"/>
        </w:rPr>
        <w:t>Despite growing</w:t>
      </w:r>
      <w:r w:rsidRPr="001F3C16">
        <w:rPr>
          <w:u w:val="single"/>
        </w:rPr>
        <w:t xml:space="preserve"> signs of </w:t>
      </w:r>
      <w:r w:rsidRPr="00204615">
        <w:rPr>
          <w:highlight w:val="green"/>
          <w:u w:val="single"/>
        </w:rPr>
        <w:t>military preparations</w:t>
      </w:r>
      <w:r w:rsidRPr="001F3C16">
        <w:rPr>
          <w:sz w:val="8"/>
        </w:rPr>
        <w:t xml:space="preserve"> under way in leading world countries, </w:t>
      </w:r>
      <w:r w:rsidRPr="001F3C16">
        <w:rPr>
          <w:u w:val="single"/>
        </w:rPr>
        <w:t xml:space="preserve">there is every reason to believe that a </w:t>
      </w:r>
      <w:r w:rsidRPr="00204615">
        <w:rPr>
          <w:highlight w:val="green"/>
          <w:u w:val="single"/>
        </w:rPr>
        <w:t>major war is impossible in modern international relations</w:t>
      </w:r>
      <w:r w:rsidRPr="001F3C16">
        <w:rPr>
          <w:sz w:val="8"/>
        </w:rPr>
        <w:t xml:space="preserve">, as is evidenced, inter alia, by the recent Indian-Pakistani war crisis that involved an exchange of air strikes and took a toll of several hundred lives. Eventually, both nuclear states stepped back from the brink and prepared the ground for a return to the status ante bellum without either side loosing face. This and other similar episodes show that the military factor is still important when it comes to international relations. But the same circumstances indicate that </w:t>
      </w:r>
      <w:r w:rsidRPr="00204615">
        <w:rPr>
          <w:b/>
          <w:bCs/>
          <w:highlight w:val="green"/>
          <w:u w:val="single"/>
        </w:rPr>
        <w:t>leading</w:t>
      </w:r>
      <w:r w:rsidRPr="001F3C16">
        <w:rPr>
          <w:u w:val="single"/>
        </w:rPr>
        <w:t xml:space="preserve"> military </w:t>
      </w:r>
      <w:r w:rsidRPr="00204615">
        <w:rPr>
          <w:b/>
          <w:bCs/>
          <w:highlight w:val="green"/>
          <w:u w:val="single"/>
        </w:rPr>
        <w:t>powers are unwilling to use war</w:t>
      </w:r>
      <w:r w:rsidRPr="001F3C16">
        <w:rPr>
          <w:u w:val="single"/>
        </w:rPr>
        <w:t xml:space="preserve"> as a method of solving differences between themselves</w:t>
      </w:r>
      <w:r w:rsidRPr="001F3C16">
        <w:rPr>
          <w:sz w:val="8"/>
        </w:rPr>
        <w:t xml:space="preserve">. At the same time, different parts of the world have a belt of fragile states that are much inferior to the leading powers militarily and often become a field of rivalry between them. However, this field is gradually contracting. The </w:t>
      </w:r>
      <w:r w:rsidRPr="001F3C16">
        <w:rPr>
          <w:u w:val="single"/>
        </w:rPr>
        <w:t>leading countries make mistakes during crises that accompany their rivalry and eventually acquire new experience of restraint and responsible behavior</w:t>
      </w:r>
      <w:r w:rsidRPr="001F3C16">
        <w:rPr>
          <w:sz w:val="8"/>
        </w:rPr>
        <w:t xml:space="preserve">. We can say that </w:t>
      </w:r>
      <w:r w:rsidRPr="001F3C16">
        <w:rPr>
          <w:u w:val="single"/>
        </w:rPr>
        <w:t xml:space="preserve">this </w:t>
      </w:r>
      <w:r w:rsidRPr="001F3C16">
        <w:rPr>
          <w:sz w:val="8"/>
        </w:rPr>
        <w:t xml:space="preserve">experience of living in a fragile and increasingly unpredictable world </w:t>
      </w:r>
      <w:r w:rsidRPr="001F3C16">
        <w:rPr>
          <w:u w:val="single"/>
        </w:rPr>
        <w:t xml:space="preserve">is </w:t>
      </w:r>
      <w:r w:rsidRPr="001F3C16">
        <w:rPr>
          <w:sz w:val="8"/>
        </w:rPr>
        <w:t xml:space="preserve">somehow </w:t>
      </w:r>
      <w:r w:rsidRPr="001F3C16">
        <w:rPr>
          <w:u w:val="single"/>
        </w:rPr>
        <w:t>akin to the tempering of steel as it is transformed from ore to a stronger material</w:t>
      </w:r>
      <w:r w:rsidRPr="001F3C16">
        <w:rPr>
          <w:sz w:val="8"/>
        </w:rPr>
        <w:t xml:space="preserve">. The three </w:t>
      </w:r>
      <w:r w:rsidRPr="00204615">
        <w:rPr>
          <w:b/>
          <w:bCs/>
          <w:highlight w:val="green"/>
          <w:u w:val="single"/>
        </w:rPr>
        <w:t>key processes</w:t>
      </w:r>
      <w:r w:rsidRPr="001F3C16">
        <w:rPr>
          <w:b/>
          <w:bCs/>
          <w:sz w:val="8"/>
        </w:rPr>
        <w:t xml:space="preserve"> leading to the </w:t>
      </w:r>
      <w:r w:rsidRPr="00204615">
        <w:rPr>
          <w:b/>
          <w:bCs/>
          <w:highlight w:val="green"/>
          <w:u w:val="single"/>
        </w:rPr>
        <w:t>strengthening</w:t>
      </w:r>
      <w:r w:rsidRPr="001F3C16">
        <w:rPr>
          <w:u w:val="single"/>
        </w:rPr>
        <w:t xml:space="preserve"> of </w:t>
      </w:r>
      <w:r w:rsidRPr="00204615">
        <w:rPr>
          <w:b/>
          <w:bCs/>
          <w:highlight w:val="green"/>
          <w:u w:val="single"/>
        </w:rPr>
        <w:t>the fabric of international relations are</w:t>
      </w:r>
      <w:r w:rsidRPr="001F3C16">
        <w:rPr>
          <w:sz w:val="8"/>
        </w:rPr>
        <w:t xml:space="preserve"> the Russia-West rivalry, </w:t>
      </w:r>
      <w:r w:rsidRPr="00204615">
        <w:rPr>
          <w:b/>
          <w:bCs/>
          <w:highlight w:val="green"/>
          <w:u w:val="single"/>
        </w:rPr>
        <w:t>the Russia-China entente</w:t>
      </w:r>
      <w:r w:rsidRPr="001F3C16">
        <w:rPr>
          <w:sz w:val="8"/>
        </w:rPr>
        <w:t xml:space="preserve">, and a strategic autonomy of an increasing number of great powers. The first key trend is the Russia-West rivalry. Focused mostly on the Eurasian continent, it is a rivalry of economic and integration models. It bears little resemblance to the Cold War militarily, although certain aspects of political rivalry are also obvious. The scale of deployed forces and assets are lower by an order of magnitude than the threshold levels of the late 1980s, while the preparations made after the Ukraine crisis are very much unlike the efforts to raise an army of invasion or a force grouping deployed by the Warsaw Treaty Organization and NATO in Germany. At the same time, there is a belt of fragile states in East Europe and the Balkans, which are the first to become a field of confrontation between Russia and the West. But this confrontation is not frontal. The West, like Russia’s allies, are involved in a controversy over a strategic course. The European allies of the US are often at loggerheads with the United States over the increases in military spending or the possible aims of US military invasions. Russia’s allies are often ambivalent towards its political solution to conflicts. There is still uncertainty on the prospects for Europe’s strategic autonomy vis-à-vis the United States but this problem makes it difficult to clarify whether or not Russia and the West are confronting each other in Eurasia. A rise in military tension in Europe is not on the cards. In response to Polish and Baltic requests, the US often takes minimal political steps that cause considerable information reverberations. But if we are to use the Cold War metaphor, Europe is a scene of a Strange Cold War that lacks aggressive offensive action, while the confrontation between the adversaries is in the form of continuous and still effective political provocations. A recent case in point is the scandal in Austria that allegedly involved a Russian citizen who turned out to be a Bosnian female student. However, this led to the downfall of Sebastian Kurtz’s government. The second key trend is the emergence of a </w:t>
      </w:r>
      <w:r w:rsidRPr="001F3C16">
        <w:rPr>
          <w:u w:val="single"/>
        </w:rPr>
        <w:t>Russian-Chinese entente</w:t>
      </w:r>
      <w:r w:rsidRPr="001F3C16">
        <w:rPr>
          <w:sz w:val="8"/>
        </w:rPr>
        <w:t xml:space="preserve">, for which structural conditions have ripened. The Russian and Chinese political and economic gravitation centers are in different parts of Eurasia and have different vectors. Seventy-five percent of the Russian population and GDP are in European Russia, while most of China’s population and GDP are concentrated along its Pacific coast. The Russian vector is pointing to Europe, China’s, to the Pacific. Thus, they are back to back in relation to each other and facing one and the same rival, the United States. The entente has taken shape as a result of a protracted rapprochement that began in the late 1980s. The current state of relations is, without exaggeration, unprecedentedly close in the strategic sense. </w:t>
      </w:r>
      <w:r w:rsidRPr="00204615">
        <w:rPr>
          <w:highlight w:val="green"/>
          <w:u w:val="single"/>
        </w:rPr>
        <w:t>But this is not a formal military alliance</w:t>
      </w:r>
    </w:p>
    <w:p w14:paraId="0DD5C3FF" w14:textId="77777777" w:rsidR="009E66DF" w:rsidRDefault="009E66DF" w:rsidP="009E66DF">
      <w:pPr>
        <w:pStyle w:val="Heading4"/>
      </w:pPr>
    </w:p>
    <w:p w14:paraId="0F6BA84B" w14:textId="21F25CDE" w:rsidR="009E66DF" w:rsidRPr="00C473AB" w:rsidRDefault="009E66DF" w:rsidP="009E66DF">
      <w:pPr>
        <w:pStyle w:val="Heading4"/>
      </w:pPr>
      <w:r>
        <w:t xml:space="preserve">Disarmament </w:t>
      </w:r>
      <w:r w:rsidRPr="00C473AB">
        <w:rPr>
          <w:u w:val="single"/>
        </w:rPr>
        <w:t>inevitable</w:t>
      </w:r>
      <w:r>
        <w:t xml:space="preserve"> BUT Russia is a </w:t>
      </w:r>
      <w:r w:rsidRPr="00C473AB">
        <w:rPr>
          <w:u w:val="single"/>
        </w:rPr>
        <w:t>massive</w:t>
      </w:r>
      <w:r>
        <w:t xml:space="preserve"> alt cause.</w:t>
      </w:r>
    </w:p>
    <w:p w14:paraId="30240A1B" w14:textId="77777777" w:rsidR="009E66DF" w:rsidRPr="00C473AB" w:rsidRDefault="009E66DF" w:rsidP="009E66DF">
      <w:r w:rsidRPr="00C473AB">
        <w:rPr>
          <w:rStyle w:val="Style13ptBold"/>
        </w:rPr>
        <w:t>Paikowsky 21</w:t>
      </w:r>
      <w:r>
        <w:t xml:space="preserve"> [</w:t>
      </w:r>
      <w:r w:rsidRPr="00C473AB">
        <w:t>Deganit Paikowsky, researcher and lecturer in the department of international relations at the Hebrew University of Jerusalem</w:t>
      </w:r>
      <w:r>
        <w:t>, “</w:t>
      </w:r>
      <w:r w:rsidRPr="00C473AB">
        <w:t>Why Russia Tested Its Anti-Satellite Weapon</w:t>
      </w:r>
      <w:r>
        <w:t xml:space="preserve">,” 12/26/21, </w:t>
      </w:r>
      <w:r w:rsidRPr="00C473AB">
        <w:rPr>
          <w:i/>
          <w:iCs/>
        </w:rPr>
        <w:t>Foreign Policy</w:t>
      </w:r>
      <w:r>
        <w:t xml:space="preserve">, </w:t>
      </w:r>
      <w:r w:rsidRPr="00C473AB">
        <w:t>https://foreignpolicy.com/2021/12/26/putin-russia-tested-space-asat-satellite-weapon/</w:t>
      </w:r>
      <w:r>
        <w:t>, EA]</w:t>
      </w:r>
    </w:p>
    <w:p w14:paraId="71A484DF" w14:textId="77777777" w:rsidR="009E66DF" w:rsidRPr="00C473AB" w:rsidRDefault="009E66DF" w:rsidP="009E66DF">
      <w:pPr>
        <w:rPr>
          <w:rStyle w:val="StyleUnderline"/>
        </w:rPr>
      </w:pPr>
      <w:r w:rsidRPr="00C473AB">
        <w:rPr>
          <w:rStyle w:val="StyleUnderline"/>
        </w:rPr>
        <w:t xml:space="preserve">On </w:t>
      </w:r>
      <w:r w:rsidRPr="009E66DF">
        <w:rPr>
          <w:rStyle w:val="StyleUnderline"/>
          <w:highlight w:val="green"/>
        </w:rPr>
        <w:t xml:space="preserve">Nov. 15, </w:t>
      </w:r>
      <w:r w:rsidRPr="009E66DF">
        <w:rPr>
          <w:rStyle w:val="Emphasis"/>
          <w:highlight w:val="green"/>
        </w:rPr>
        <w:t>Russia tested and demonstrated an anti-satellite weapon (ASAT) system by destroying one of its inactive satellites</w:t>
      </w:r>
      <w:r w:rsidRPr="00C473AB">
        <w:t xml:space="preserve"> at an altitude of about </w:t>
      </w:r>
      <w:r w:rsidRPr="00C473AB">
        <w:rPr>
          <w:rStyle w:val="StyleUnderline"/>
        </w:rPr>
        <w:t xml:space="preserve">300 miles above the earth’s surface. At this altitude, the satellite’s </w:t>
      </w:r>
      <w:r w:rsidRPr="009E66DF">
        <w:rPr>
          <w:rStyle w:val="StyleUnderline"/>
          <w:highlight w:val="green"/>
        </w:rPr>
        <w:t>debris will orbit the Earth for</w:t>
      </w:r>
      <w:r w:rsidRPr="00C473AB">
        <w:rPr>
          <w:rStyle w:val="StyleUnderline"/>
        </w:rPr>
        <w:t xml:space="preserve"> a </w:t>
      </w:r>
      <w:r w:rsidRPr="009E66DF">
        <w:rPr>
          <w:rStyle w:val="StyleUnderline"/>
          <w:highlight w:val="green"/>
        </w:rPr>
        <w:t>long time.</w:t>
      </w:r>
      <w:r w:rsidRPr="00C473AB">
        <w:rPr>
          <w:rStyle w:val="StyleUnderline"/>
        </w:rPr>
        <w:t xml:space="preserve"> The United States</w:t>
      </w:r>
      <w:r w:rsidRPr="00C473AB">
        <w:t xml:space="preserve"> has </w:t>
      </w:r>
      <w:r w:rsidRPr="00C473AB">
        <w:rPr>
          <w:rStyle w:val="StyleUnderline"/>
        </w:rPr>
        <w:t xml:space="preserve">identified </w:t>
      </w:r>
      <w:r w:rsidRPr="009E66DF">
        <w:rPr>
          <w:rStyle w:val="StyleUnderline"/>
          <w:highlight w:val="green"/>
        </w:rPr>
        <w:t>more than 1,500 pieces</w:t>
      </w:r>
      <w:r w:rsidRPr="00C473AB">
        <w:rPr>
          <w:rStyle w:val="StyleUnderline"/>
        </w:rPr>
        <w:t>.</w:t>
      </w:r>
    </w:p>
    <w:p w14:paraId="4F8A61C3" w14:textId="77777777" w:rsidR="009E66DF" w:rsidRDefault="009E66DF" w:rsidP="009E66DF">
      <w:r>
        <w:t>The United States, United Kingdom, France, Germany, Japan, and South Korea have made harsh allegations against Russia, accusing Moscow of being irresponsible and endangering active satellites, including the International Space Station (and its astronauts) and the Chinese space station, which is under construction. Additionally, they criticized Russia for destabilizing the world order. This raises the question of why Russia chose to test and demonstrate an ASAT capability now.</w:t>
      </w:r>
    </w:p>
    <w:p w14:paraId="0AD54E55" w14:textId="77777777" w:rsidR="009E66DF" w:rsidRDefault="009E66DF" w:rsidP="009E66DF">
      <w:r>
        <w:t>Russia may have calculated that in the context of rising great-power rivalry, especially between the United States and China, the growing trend of space weaponization is the future of warfare. At the same time, this trend of weaponization opens the door to stringent space regulations that will limit the development and use of these capabilities. Displaying technological capability before new international regulations are created can be valuable for both national security and political reasons.</w:t>
      </w:r>
    </w:p>
    <w:p w14:paraId="342ADA36" w14:textId="77777777" w:rsidR="009E66DF" w:rsidRDefault="009E66DF" w:rsidP="009E66DF">
      <w:r>
        <w:t>On Nov. 15, Russia tested and demonstrated an anti-satellite weapon (ASAT) system by destroying one of its inactive satellites at an altitude of about 300 miles above the earth’s surface. At this altitude, the satellite’s debris will orbit the Earth for a long time. The United States has identified more than 1,500 pieces.</w:t>
      </w:r>
    </w:p>
    <w:p w14:paraId="6B022075" w14:textId="77777777" w:rsidR="009E66DF" w:rsidRDefault="009E66DF" w:rsidP="009E66DF">
      <w:r>
        <w:t>The United States, United Kingdom, France, Germany, Japan, and South Korea have made harsh allegations against Russia, accusing Moscow of being irresponsible and endangering active satellites, including the International Space Station (and its astronauts) and the Chinese space station, which is under construction. Additionally, they criticized Russia for destabilizing the world order. This raises the question of why Russia chose to test and demonstrate an ASAT capability now.</w:t>
      </w:r>
    </w:p>
    <w:p w14:paraId="4BA41659" w14:textId="77777777" w:rsidR="009E66DF" w:rsidRDefault="009E66DF" w:rsidP="009E66DF">
      <w:r>
        <w:t>Russia may have calculated that in the context of rising great-power rivalry, especially between the United States and China, the growing trend of space weaponization is the future of warfare. At the same time, this trend of weaponization opens the door to stringent space regulations that will limit the development and use of these capabilities. Displaying technological capability before new international regulations are created can be valuable for both national security and political reasons.</w:t>
      </w:r>
    </w:p>
    <w:p w14:paraId="70FA3942" w14:textId="77777777" w:rsidR="009E66DF" w:rsidRDefault="009E66DF" w:rsidP="009E66DF">
      <w:r>
        <w:t>By destroying its satellite in space, Russia achieved two objectives. It enhanced its defense and deterrence capabilities, and also projected its power before testing, demonstrating, and using ASAT capabilities could be prohibited or significantly restricted by international mechanisms. Additionally, Russia has ensured that it will be a significant party in any major international regulatory process by publicly possessing such a capability.</w:t>
      </w:r>
    </w:p>
    <w:p w14:paraId="4A738C84" w14:textId="77777777" w:rsidR="009E66DF" w:rsidRDefault="009E66DF" w:rsidP="009E66DF">
      <w:r>
        <w:t>Since the Cold War, expertise in space has been a significant indicator of being a great power. In earlier years, the superpowers promoted technological achievements in space for peaceful uses as a means of power and competence. In recent years, mastering military space technology has also become a key interest for emerging powers and medium-sized powers.</w:t>
      </w:r>
    </w:p>
    <w:p w14:paraId="4DE28163" w14:textId="77777777" w:rsidR="009E66DF" w:rsidRDefault="009E66DF" w:rsidP="009E66DF">
      <w:r>
        <w:t>Many of them have taken steps toward the weaponization of space. In 2007, China conducted an ASAT test, destroying an inactive Chinese satellite. China became third in the world to demonstrate ASAT capability after superpowers like the United States and the Soviet Union developed such capabilities in the Cold War.</w:t>
      </w:r>
    </w:p>
    <w:p w14:paraId="058AA037" w14:textId="77777777" w:rsidR="009E66DF" w:rsidRDefault="009E66DF" w:rsidP="009E66DF">
      <w:r>
        <w:t>Displaying technological capability before new international regulations are created can be valuable for both national security and political reasons.</w:t>
      </w:r>
    </w:p>
    <w:p w14:paraId="32310B03" w14:textId="77777777" w:rsidR="009E66DF" w:rsidRDefault="009E66DF" w:rsidP="009E66DF">
      <w:r>
        <w:t>In March 2019, India conducted an ASAT test by destroying one of its satellites at an altitude of approximately 180 miles above the earth’s surface. International reactions to India’s test were moderate and focused on the need to enhance space security and especially monitor the issue of debris.</w:t>
      </w:r>
    </w:p>
    <w:p w14:paraId="1E80524D" w14:textId="77777777" w:rsidR="009E66DF" w:rsidRDefault="009E66DF" w:rsidP="009E66DF">
      <w:r>
        <w:t>Medium-sized powers have also adopted active defense policies to develop indigenous counter-space capabilities—technologies intended to create permanent or temporary, reversible damage to space objects and their ground support systems. For example, France issued a Space Defense Strategy to focus more clearly on military space activity that affects French commercial, industrial, and geostrategic interests.</w:t>
      </w:r>
    </w:p>
    <w:p w14:paraId="3BE21024" w14:textId="77777777" w:rsidR="009E66DF" w:rsidRDefault="009E66DF" w:rsidP="009E66DF">
      <w:r>
        <w:t>Among the proposed policies was the development of active and passive measures to protect satellites, including a genuine capability for action in space. The U.K. has also begun to restructure its space organization and capabilities. Although the British government did not explicitly endorse the development of counter-space capability, it acknowledged space as an important domain with the July establishment of the Space Command. Japan’s government passed a bill to establish a new military organization to protect Japan’s satellites, called the Space Domain Mission Unit within the Air Self-Defense Force.</w:t>
      </w:r>
    </w:p>
    <w:p w14:paraId="6A920972" w14:textId="77777777" w:rsidR="009E66DF" w:rsidRDefault="009E66DF" w:rsidP="009E66DF">
      <w:r>
        <w:t>The growing trend toward space weaponization raises serious concerns about the sustainability and safety of space. The extensive commercialization of the space market, especially the increasing tendency to launch commercial multi-satellite constellations, adds to the fear of the implications of the large quantity of space debris on orbits crowded with satellites. Therefore, the space environment’s sustainability, safety, and security are essential to governments and corporations alike.</w:t>
      </w:r>
    </w:p>
    <w:p w14:paraId="7F81487B" w14:textId="77777777" w:rsidR="009E66DF" w:rsidRDefault="009E66DF" w:rsidP="009E66DF">
      <w:r>
        <w:t>The 2007 Chinese ASAT test and demonstration at an altitude of about 500 miles raised global awareness of the debris problem. In December 2007, the United Nations General Assembly, in its Resolution 62/217, approved the Space Debris Mitigation Guidelines of the Committee on the Peaceful Uses of Outer Space. In December 2008, a few months after the United States destroyed a malfunctioning U.S. satellite at a much lower altitude, the EU suggested an international space code of conduct. The code was discussed for several years, but the process was not completed.</w:t>
      </w:r>
    </w:p>
    <w:p w14:paraId="1DC6905F" w14:textId="77777777" w:rsidR="009E66DF" w:rsidRDefault="009E66DF" w:rsidP="009E66DF">
      <w:r>
        <w:t>Nevertheless, a notable outcome of this international process was a norm to refrain from leaving unnecessary debris in space. Other international initiatives to manage global space activities followed, resulting in the U.N. Guidelines for the Long-term Sustainability of Space Activities. The guidelines were adopted in 2019.</w:t>
      </w:r>
    </w:p>
    <w:p w14:paraId="659D3F63" w14:textId="77777777" w:rsidR="009E66DF" w:rsidRDefault="009E66DF" w:rsidP="009E66DF">
      <w:r>
        <w:t>But the legal status of ASATs remains undefined. The legal discussion regarding the weaponization of space dates to the Cold War. According to the 1967 Outer Space Treaty, the activity and use of space are for peaceful purposes—but the treaty does not define peaceful purposes.</w:t>
      </w:r>
    </w:p>
    <w:p w14:paraId="5C959F9D" w14:textId="77777777" w:rsidR="009E66DF" w:rsidRDefault="009E66DF" w:rsidP="009E66DF">
      <w:r>
        <w:t>Moscow emphasized that its move was designed to strengthen its defense capabilities.</w:t>
      </w:r>
    </w:p>
    <w:p w14:paraId="73194464" w14:textId="77777777" w:rsidR="009E66DF" w:rsidRDefault="009E66DF" w:rsidP="009E66DF">
      <w:r>
        <w:t>While the treaty explicitly prohibits the use of weapons of mass destruction, such as nuclear weapons, in space and prohibits the placement of weapons on celestial bodies, it does not prohibit the militarization of space. The use of satellites for military activities, such as intelligence, is perceived by many countries as a stabilizing and non-threatening activity because it provides essential information for monitoring and controlling what is happening on Earth. The treaty does not prohibit experiments and demonstrations like the one carried out by Russia last month.</w:t>
      </w:r>
    </w:p>
    <w:p w14:paraId="2B61A1EC" w14:textId="77777777" w:rsidR="009E66DF" w:rsidRDefault="009E66DF" w:rsidP="009E66DF">
      <w:r>
        <w:t>For years, Russia and China opposed the possible deployment of space-based weapons, including ballistic-missile interceptors by the United States—especially after the latter’s withdrawal from the Anti-Ballistic Missile Treaty in 2002. In this context, Russia and China have tried to advance different initiatives under the U.N. Committee on Disarmament in Geneva to reach an arms control treaty to supplement the Outer Space Treaty and prevent the weaponization of outer space.</w:t>
      </w:r>
    </w:p>
    <w:p w14:paraId="5B8D9C4C" w14:textId="77777777" w:rsidR="009E66DF" w:rsidRDefault="009E66DF" w:rsidP="009E66DF">
      <w:r>
        <w:t>For example, in 2008, they presented a draft of a treaty on the Prevention of the Placement of Weapons in Outer Space, which was ambiguous when it came to ASATs. Later, it was made clear that the suggested treaty focused only on space-based weapons; ASATs and other earth-based systems were not included.</w:t>
      </w:r>
    </w:p>
    <w:p w14:paraId="62B1E6F9" w14:textId="77777777" w:rsidR="009E66DF" w:rsidRDefault="009E66DF" w:rsidP="009E66DF">
      <w:r>
        <w:t>These initiatives did not materialize for several reasons. First, many countries perceived them as attempts to continue the development and use of ASATs and earth-based weapons. Second, the strategic tensions between the United States, China, Russia, and other less powerful countries made an international agreement on this issue only a distant possibility.</w:t>
      </w:r>
    </w:p>
    <w:p w14:paraId="5DF6D6B7" w14:textId="77777777" w:rsidR="009E66DF" w:rsidRDefault="009E66DF" w:rsidP="009E66DF">
      <w:r>
        <w:t>In official announcements, which came out after Russia’s ASAT demonstration this year, Moscow emphasized that its move was designed to strengthen its defense capabilities. Moreover, Russian officials stated that the United States, China, and India have also demonstrated similar capabilities in the past. Russia also argued that the U.S. government refuses to cooperate and advance Russia’s and China’s proposals for arms control agreements in space.</w:t>
      </w:r>
    </w:p>
    <w:p w14:paraId="619818C6" w14:textId="77777777" w:rsidR="009E66DF" w:rsidRDefault="009E66DF" w:rsidP="009E66DF">
      <w:r>
        <w:t>In 2017, the U.N. General Assembly established a Group of Governmental Experts, with representatives from 25 countries, that was tasked to prevent an arms race in outer space, including by avoiding the placement of weapons in space. In March 2019, India conducted its ASAT test during the second round of the group’s talks. The talks ended without consensus. The United States and Russia expressed concern over India’s test, but each continued and even strengthened cooperation with India.</w:t>
      </w:r>
    </w:p>
    <w:p w14:paraId="22FB4C28" w14:textId="77777777" w:rsidR="009E66DF" w:rsidRDefault="009E66DF" w:rsidP="009E66DF">
      <w:r>
        <w:t>The recent Russian ASAT test and the extensive negative response it has received from Washington and its allies reinforce the importance that the great powers attach to space activity in the context of their intensifying rivalry over world leadership and technological superiority.</w:t>
      </w:r>
    </w:p>
    <w:p w14:paraId="1DA56769" w14:textId="77777777" w:rsidR="009E66DF" w:rsidRDefault="009E66DF" w:rsidP="009E66DF">
      <w:r>
        <w:t xml:space="preserve">Historically, </w:t>
      </w:r>
      <w:r w:rsidRPr="00C473AB">
        <w:rPr>
          <w:rStyle w:val="StyleUnderline"/>
        </w:rPr>
        <w:t>times of intense great-power rivalry</w:t>
      </w:r>
      <w:r>
        <w:t xml:space="preserve"> have </w:t>
      </w:r>
      <w:r w:rsidRPr="00C473AB">
        <w:rPr>
          <w:rStyle w:val="Emphasis"/>
        </w:rPr>
        <w:t>provided fertile soil for</w:t>
      </w:r>
      <w:r>
        <w:t xml:space="preserve"> advancing </w:t>
      </w:r>
      <w:r w:rsidRPr="00C473AB">
        <w:rPr>
          <w:rStyle w:val="Emphasis"/>
        </w:rPr>
        <w:t>international regulation</w:t>
      </w:r>
      <w:r w:rsidRPr="00C473AB">
        <w:rPr>
          <w:rStyle w:val="StyleUnderline"/>
        </w:rPr>
        <w:t>. On Nov. 1, the U.N. adopted a British initiative, backed by the U</w:t>
      </w:r>
      <w:r>
        <w:t xml:space="preserve">nited </w:t>
      </w:r>
      <w:r w:rsidRPr="00C473AB">
        <w:rPr>
          <w:rStyle w:val="StyleUnderline"/>
        </w:rPr>
        <w:t>S</w:t>
      </w:r>
      <w:r>
        <w:t xml:space="preserve">tates, </w:t>
      </w:r>
      <w:r w:rsidRPr="00C473AB">
        <w:rPr>
          <w:rStyle w:val="StyleUnderline"/>
        </w:rPr>
        <w:t>to set up an Open-Ended Working Group to discuss these issues and</w:t>
      </w:r>
      <w:r>
        <w:t xml:space="preserve"> perhaps even </w:t>
      </w:r>
      <w:r w:rsidRPr="00C473AB">
        <w:rPr>
          <w:rStyle w:val="StyleUnderline"/>
        </w:rPr>
        <w:t>formulate a binding legal agreement.</w:t>
      </w:r>
      <w:r>
        <w:t xml:space="preserve"> The initiative passed the U.N. General Assembly First Committee, which deals with disarmament and international security threats, with 163 yes votes.</w:t>
      </w:r>
    </w:p>
    <w:p w14:paraId="6D7CE88E" w14:textId="77777777" w:rsidR="009E66DF" w:rsidRPr="00C473AB" w:rsidRDefault="009E66DF" w:rsidP="009E66DF">
      <w:r w:rsidRPr="00C473AB">
        <w:rPr>
          <w:rStyle w:val="StyleUnderline"/>
        </w:rPr>
        <w:t>China and Russia</w:t>
      </w:r>
      <w:r w:rsidRPr="00C473AB">
        <w:t xml:space="preserve"> voted against the initiative but </w:t>
      </w:r>
      <w:r w:rsidRPr="00C473AB">
        <w:rPr>
          <w:rStyle w:val="Emphasis"/>
        </w:rPr>
        <w:t>did not rule out</w:t>
      </w:r>
      <w:r w:rsidRPr="00C473AB">
        <w:t xml:space="preserve"> their possible </w:t>
      </w:r>
      <w:r w:rsidRPr="00C473AB">
        <w:rPr>
          <w:rStyle w:val="Emphasis"/>
        </w:rPr>
        <w:t>participation</w:t>
      </w:r>
      <w:r w:rsidRPr="00C473AB">
        <w:rPr>
          <w:rStyle w:val="StyleUnderline"/>
        </w:rPr>
        <w:t xml:space="preserve"> in the working group.</w:t>
      </w:r>
      <w:r w:rsidRPr="00C473AB">
        <w:t xml:space="preserve"> The General Assembly needs to approve the working group in its December session. If approved, the group will meet for the first time in 2022 and again in 2023.</w:t>
      </w:r>
    </w:p>
    <w:p w14:paraId="6BF27F60" w14:textId="77777777" w:rsidR="009E66DF" w:rsidRPr="00C473AB" w:rsidRDefault="009E66DF" w:rsidP="009E66DF">
      <w:pPr>
        <w:rPr>
          <w:rStyle w:val="StyleUnderline"/>
        </w:rPr>
      </w:pPr>
      <w:r w:rsidRPr="00C473AB">
        <w:t xml:space="preserve">This time, </w:t>
      </w:r>
      <w:r w:rsidRPr="00C473AB">
        <w:rPr>
          <w:rStyle w:val="StyleUnderline"/>
        </w:rPr>
        <w:t>it is</w:t>
      </w:r>
      <w:r w:rsidRPr="00C473AB">
        <w:t xml:space="preserve"> more </w:t>
      </w:r>
      <w:r w:rsidRPr="00C473AB">
        <w:rPr>
          <w:rStyle w:val="Emphasis"/>
        </w:rPr>
        <w:t>likely</w:t>
      </w:r>
      <w:r w:rsidRPr="00C473AB">
        <w:rPr>
          <w:rStyle w:val="StyleUnderline"/>
        </w:rPr>
        <w:t xml:space="preserve"> that the international community will </w:t>
      </w:r>
      <w:r w:rsidRPr="00C473AB">
        <w:rPr>
          <w:rStyle w:val="Emphasis"/>
        </w:rPr>
        <w:t>develop</w:t>
      </w:r>
      <w:r w:rsidRPr="00C473AB">
        <w:t xml:space="preserve"> and approve more </w:t>
      </w:r>
      <w:r w:rsidRPr="00C473AB">
        <w:rPr>
          <w:rStyle w:val="Emphasis"/>
        </w:rPr>
        <w:t xml:space="preserve">stringent regulations of space weapons. </w:t>
      </w:r>
      <w:r w:rsidRPr="00C473AB">
        <w:rPr>
          <w:rStyle w:val="StyleUnderline"/>
        </w:rPr>
        <w:t xml:space="preserve">The </w:t>
      </w:r>
      <w:r w:rsidRPr="009E66DF">
        <w:rPr>
          <w:rStyle w:val="Emphasis"/>
          <w:highlight w:val="green"/>
        </w:rPr>
        <w:t>genuine</w:t>
      </w:r>
      <w:r w:rsidRPr="009E66DF">
        <w:rPr>
          <w:rStyle w:val="StyleUnderline"/>
          <w:highlight w:val="green"/>
        </w:rPr>
        <w:t xml:space="preserve"> </w:t>
      </w:r>
      <w:r w:rsidRPr="009E66DF">
        <w:rPr>
          <w:rStyle w:val="Emphasis"/>
          <w:highlight w:val="green"/>
        </w:rPr>
        <w:t>concern</w:t>
      </w:r>
      <w:r w:rsidRPr="009E66DF">
        <w:rPr>
          <w:rStyle w:val="StyleUnderline"/>
          <w:highlight w:val="green"/>
        </w:rPr>
        <w:t xml:space="preserve"> about</w:t>
      </w:r>
      <w:r w:rsidRPr="00C473AB">
        <w:t xml:space="preserve"> a </w:t>
      </w:r>
      <w:r w:rsidRPr="009E66DF">
        <w:rPr>
          <w:rStyle w:val="Emphasis"/>
          <w:highlight w:val="green"/>
        </w:rPr>
        <w:t>worsening space debris</w:t>
      </w:r>
      <w:r w:rsidRPr="00C473AB">
        <w:t xml:space="preserve"> problem due to similar actions by other countries—</w:t>
      </w:r>
      <w:r w:rsidRPr="00C473AB">
        <w:rPr>
          <w:rStyle w:val="StyleUnderline"/>
        </w:rPr>
        <w:t xml:space="preserve">in addition to an </w:t>
      </w:r>
      <w:r w:rsidRPr="00C473AB">
        <w:rPr>
          <w:rStyle w:val="Emphasis"/>
        </w:rPr>
        <w:t>increase</w:t>
      </w:r>
      <w:r w:rsidRPr="00C473AB">
        <w:rPr>
          <w:rStyle w:val="StyleUnderline"/>
        </w:rPr>
        <w:t xml:space="preserve"> </w:t>
      </w:r>
      <w:r w:rsidRPr="00C473AB">
        <w:rPr>
          <w:rStyle w:val="Emphasis"/>
        </w:rPr>
        <w:t>in</w:t>
      </w:r>
      <w:r w:rsidRPr="00C473AB">
        <w:t xml:space="preserve"> the </w:t>
      </w:r>
      <w:r w:rsidRPr="00C473AB">
        <w:rPr>
          <w:rStyle w:val="Emphasis"/>
        </w:rPr>
        <w:t>use of space for</w:t>
      </w:r>
      <w:r w:rsidRPr="00C473AB">
        <w:t xml:space="preserve"> defense, civil, and </w:t>
      </w:r>
      <w:r w:rsidRPr="00C473AB">
        <w:rPr>
          <w:rStyle w:val="Emphasis"/>
        </w:rPr>
        <w:t>commercial activities</w:t>
      </w:r>
      <w:r w:rsidRPr="00C473AB">
        <w:t>—</w:t>
      </w:r>
      <w:r w:rsidRPr="00C473AB">
        <w:rPr>
          <w:rStyle w:val="StyleUnderline"/>
        </w:rPr>
        <w:t>is likely to push the great powers to ban actions and experiments of the type carried out by Russia last month.</w:t>
      </w:r>
    </w:p>
    <w:p w14:paraId="510D8660" w14:textId="77777777" w:rsidR="009E66DF" w:rsidRPr="00C473AB" w:rsidRDefault="009E66DF" w:rsidP="009E66DF">
      <w:pPr>
        <w:rPr>
          <w:szCs w:val="16"/>
        </w:rPr>
      </w:pPr>
      <w:r w:rsidRPr="00C473AB">
        <w:rPr>
          <w:szCs w:val="16"/>
        </w:rPr>
        <w:t>As a leading spacefaring nation and an active player in the international discussion over arms control in space, Russia was clearly aware of the environmental damage that an ASAT test at high altitude would cause by producing significant debris. Russia probably took this into consideration and expected international condemnation.</w:t>
      </w:r>
    </w:p>
    <w:p w14:paraId="0EE8FE80" w14:textId="77777777" w:rsidR="009E66DF" w:rsidRDefault="009E66DF" w:rsidP="009E66DF">
      <w:r w:rsidRPr="00C473AB">
        <w:t xml:space="preserve">Indeed, it had an interest in international attention. </w:t>
      </w:r>
      <w:r w:rsidRPr="00C473AB">
        <w:rPr>
          <w:rStyle w:val="StyleUnderline"/>
        </w:rPr>
        <w:t>One outcome of binding regulations banning</w:t>
      </w:r>
      <w:r w:rsidRPr="00C473AB">
        <w:t xml:space="preserve"> the </w:t>
      </w:r>
      <w:r w:rsidRPr="00C473AB">
        <w:rPr>
          <w:rStyle w:val="StyleUnderline"/>
        </w:rPr>
        <w:t>testing and use of ASATs is that such rules</w:t>
      </w:r>
      <w:r w:rsidRPr="00C473AB">
        <w:t xml:space="preserve"> may </w:t>
      </w:r>
      <w:r w:rsidRPr="00C473AB">
        <w:rPr>
          <w:rStyle w:val="Emphasis"/>
        </w:rPr>
        <w:t>prevent others from catching up to the Kremlin</w:t>
      </w:r>
      <w:r w:rsidRPr="00C473AB">
        <w:t>—while sustaining the leading role of current space powers, including Russia.</w:t>
      </w:r>
    </w:p>
    <w:p w14:paraId="3B3FEA6E" w14:textId="77777777" w:rsidR="009E66DF" w:rsidRDefault="009E66DF" w:rsidP="009E66DF">
      <w:pPr>
        <w:pStyle w:val="Heading4"/>
      </w:pPr>
      <w:r>
        <w:t xml:space="preserve">Private actors solve </w:t>
      </w:r>
      <w:r w:rsidRPr="00B90692">
        <w:rPr>
          <w:u w:val="single"/>
        </w:rPr>
        <w:t>space war</w:t>
      </w:r>
      <w:r>
        <w:t xml:space="preserve"> and specifically </w:t>
      </w:r>
      <w:r w:rsidRPr="00565ADD">
        <w:rPr>
          <w:u w:val="single"/>
        </w:rPr>
        <w:t>ASAT restraint</w:t>
      </w:r>
      <w:r>
        <w:t>.</w:t>
      </w:r>
    </w:p>
    <w:p w14:paraId="1E1158B4" w14:textId="77777777" w:rsidR="009E66DF" w:rsidRPr="0098202D" w:rsidRDefault="009E66DF" w:rsidP="009E66DF">
      <w:r w:rsidRPr="0098202D">
        <w:rPr>
          <w:rStyle w:val="Style13ptBold"/>
        </w:rPr>
        <w:t>Cobb 21</w:t>
      </w:r>
      <w:r>
        <w:t xml:space="preserve"> [</w:t>
      </w:r>
      <w:r w:rsidRPr="0098202D">
        <w:t>Wendy N. Whitman Cobb</w:t>
      </w:r>
      <w:r>
        <w:t>, Associate Professor of Strategy and Security Studies at the School of Advanced Air and Space Studies, “Privatizing Peace: How Commerce Can Reduce Conflict in Space,” 2021, Routledge, pp. 68-69, EA]</w:t>
      </w:r>
    </w:p>
    <w:p w14:paraId="1A84A398" w14:textId="77777777" w:rsidR="009E66DF" w:rsidRPr="00B11CCA" w:rsidRDefault="009E66DF" w:rsidP="009E66DF">
      <w:pPr>
        <w:rPr>
          <w:rStyle w:val="StyleUnderline"/>
        </w:rPr>
      </w:pPr>
      <w:r w:rsidRPr="00B11CCA">
        <w:t xml:space="preserve">Finally, given the involvement of an ever-larger number of private actors in space, states also need to consider the lost opportunity costs if private actors choose to forego research, development, and deployment of new technologies because the danger in space is too high. </w:t>
      </w:r>
      <w:r w:rsidRPr="00B11CCA">
        <w:rPr>
          <w:rStyle w:val="StyleUnderline"/>
        </w:rPr>
        <w:t xml:space="preserve">As </w:t>
      </w:r>
      <w:r w:rsidRPr="00B90692">
        <w:rPr>
          <w:rStyle w:val="StyleUnderline"/>
        </w:rPr>
        <w:t>space</w:t>
      </w:r>
      <w:r w:rsidRPr="00B11CCA">
        <w:rPr>
          <w:rStyle w:val="StyleUnderline"/>
        </w:rPr>
        <w:t xml:space="preserve"> becomes more </w:t>
      </w:r>
      <w:r w:rsidRPr="00B90692">
        <w:rPr>
          <w:rStyle w:val="StyleUnderline"/>
          <w:highlight w:val="green"/>
        </w:rPr>
        <w:t>commercialized</w:t>
      </w:r>
      <w:r w:rsidRPr="00B11CCA">
        <w:t xml:space="preserve">, these </w:t>
      </w:r>
      <w:r w:rsidRPr="00B11CCA">
        <w:rPr>
          <w:rStyle w:val="StyleUnderline"/>
        </w:rPr>
        <w:t xml:space="preserve">private </w:t>
      </w:r>
      <w:r w:rsidRPr="00B90692">
        <w:rPr>
          <w:rStyle w:val="StyleUnderline"/>
          <w:highlight w:val="green"/>
        </w:rPr>
        <w:t>actors</w:t>
      </w:r>
      <w:r w:rsidRPr="00B11CCA">
        <w:t xml:space="preserve"> can </w:t>
      </w:r>
      <w:r w:rsidRPr="00B90692">
        <w:rPr>
          <w:rStyle w:val="Emphasis"/>
          <w:highlight w:val="green"/>
        </w:rPr>
        <w:t>exert pressure</w:t>
      </w:r>
      <w:r w:rsidRPr="00B11CCA">
        <w:rPr>
          <w:rStyle w:val="StyleUnderline"/>
        </w:rPr>
        <w:t xml:space="preserve"> on states </w:t>
      </w:r>
      <w:r w:rsidRPr="00B90692">
        <w:rPr>
          <w:rStyle w:val="StyleUnderline"/>
          <w:highlight w:val="green"/>
        </w:rPr>
        <w:t xml:space="preserve">to </w:t>
      </w:r>
      <w:r w:rsidRPr="00B90692">
        <w:rPr>
          <w:rStyle w:val="Emphasis"/>
          <w:highlight w:val="green"/>
        </w:rPr>
        <w:t>behave</w:t>
      </w:r>
      <w:r w:rsidRPr="00B90692">
        <w:rPr>
          <w:rStyle w:val="StyleUnderline"/>
          <w:highlight w:val="green"/>
        </w:rPr>
        <w:t xml:space="preserve"> </w:t>
      </w:r>
      <w:r w:rsidRPr="00B90692">
        <w:rPr>
          <w:rStyle w:val="Emphasis"/>
          <w:highlight w:val="green"/>
        </w:rPr>
        <w:t>peacefully</w:t>
      </w:r>
      <w:r w:rsidRPr="00B11CCA">
        <w:t xml:space="preserve"> in order </w:t>
      </w:r>
      <w:r w:rsidRPr="00B90692">
        <w:rPr>
          <w:rStyle w:val="StyleUnderline"/>
          <w:highlight w:val="green"/>
        </w:rPr>
        <w:t xml:space="preserve">to </w:t>
      </w:r>
      <w:r w:rsidRPr="00B90692">
        <w:rPr>
          <w:rStyle w:val="Emphasis"/>
          <w:highlight w:val="green"/>
        </w:rPr>
        <w:t>promote</w:t>
      </w:r>
      <w:r w:rsidRPr="00B11CCA">
        <w:t xml:space="preserve"> further </w:t>
      </w:r>
      <w:r w:rsidRPr="00B11CCA">
        <w:rPr>
          <w:rStyle w:val="Emphasis"/>
        </w:rPr>
        <w:t xml:space="preserve">economic </w:t>
      </w:r>
      <w:r w:rsidRPr="00B90692">
        <w:rPr>
          <w:rStyle w:val="Emphasis"/>
          <w:highlight w:val="green"/>
        </w:rPr>
        <w:t>development</w:t>
      </w:r>
      <w:r w:rsidRPr="00B11CCA">
        <w:t xml:space="preserve">. Gartzke and Quan Li argue that this can happen through the movement of capital from conflict-prone states or areas to non-conflictual states.50 This is not necessarily applicable to space because there is no area in space which is formally protected, but </w:t>
      </w:r>
      <w:r w:rsidRPr="00B11CCA">
        <w:rPr>
          <w:rStyle w:val="StyleUnderline"/>
        </w:rPr>
        <w:t xml:space="preserve">commercial space </w:t>
      </w:r>
      <w:r w:rsidRPr="00B90692">
        <w:rPr>
          <w:rStyle w:val="StyleUnderline"/>
          <w:highlight w:val="green"/>
        </w:rPr>
        <w:t>actors may</w:t>
      </w:r>
      <w:r w:rsidRPr="00B11CCA">
        <w:rPr>
          <w:rStyle w:val="StyleUnderline"/>
        </w:rPr>
        <w:t xml:space="preserve"> choose </w:t>
      </w:r>
      <w:r w:rsidRPr="00B90692">
        <w:rPr>
          <w:rStyle w:val="StyleUnderline"/>
          <w:highlight w:val="green"/>
        </w:rPr>
        <w:t>not</w:t>
      </w:r>
      <w:r w:rsidRPr="00B11CCA">
        <w:rPr>
          <w:rStyle w:val="StyleUnderline"/>
        </w:rPr>
        <w:t xml:space="preserve"> to </w:t>
      </w:r>
      <w:r w:rsidRPr="00B90692">
        <w:rPr>
          <w:rStyle w:val="StyleUnderline"/>
          <w:highlight w:val="green"/>
        </w:rPr>
        <w:t>engage in new</w:t>
      </w:r>
      <w:r w:rsidRPr="00B11CCA">
        <w:rPr>
          <w:rStyle w:val="StyleUnderline"/>
        </w:rPr>
        <w:t xml:space="preserve"> economic </w:t>
      </w:r>
      <w:r w:rsidRPr="00B90692">
        <w:rPr>
          <w:rStyle w:val="StyleUnderline"/>
          <w:highlight w:val="green"/>
        </w:rPr>
        <w:t>investment</w:t>
      </w:r>
      <w:r w:rsidRPr="00B11CCA">
        <w:rPr>
          <w:rStyle w:val="StyleUnderline"/>
        </w:rPr>
        <w:t xml:space="preserve"> which can</w:t>
      </w:r>
      <w:r w:rsidRPr="00B11CCA">
        <w:t xml:space="preserve"> in turn </w:t>
      </w:r>
      <w:r w:rsidRPr="00B11CCA">
        <w:rPr>
          <w:rStyle w:val="StyleUnderline"/>
        </w:rPr>
        <w:t>affect a state’s economic performance</w:t>
      </w:r>
      <w:r w:rsidRPr="00B11CCA">
        <w:t xml:space="preserve">. To date, the size of the space sector is comparatively small, so, arguably, the potential economic loss would not be that great. Where the harm comes from is state reliance on private actors for military and national security space services. </w:t>
      </w:r>
      <w:r w:rsidRPr="00B90692">
        <w:rPr>
          <w:rStyle w:val="StyleUnderline"/>
          <w:highlight w:val="green"/>
        </w:rPr>
        <w:t>As states contract out</w:t>
      </w:r>
      <w:r w:rsidRPr="00B11CCA">
        <w:rPr>
          <w:rStyle w:val="StyleUnderline"/>
        </w:rPr>
        <w:t xml:space="preserve"> space </w:t>
      </w:r>
      <w:r w:rsidRPr="00B90692">
        <w:rPr>
          <w:rStyle w:val="StyleUnderline"/>
          <w:highlight w:val="green"/>
        </w:rPr>
        <w:t>services</w:t>
      </w:r>
      <w:r w:rsidRPr="00B11CCA">
        <w:rPr>
          <w:rStyle w:val="StyleUnderline"/>
        </w:rPr>
        <w:t xml:space="preserve"> to a greater extent, </w:t>
      </w:r>
      <w:r w:rsidRPr="00B90692">
        <w:rPr>
          <w:rStyle w:val="StyleUnderline"/>
          <w:highlight w:val="green"/>
        </w:rPr>
        <w:t xml:space="preserve">private actors </w:t>
      </w:r>
      <w:r w:rsidRPr="00B90692">
        <w:rPr>
          <w:rStyle w:val="Emphasis"/>
          <w:highlight w:val="green"/>
        </w:rPr>
        <w:t>exert</w:t>
      </w:r>
      <w:r w:rsidRPr="00B11CCA">
        <w:t xml:space="preserve"> an </w:t>
      </w:r>
      <w:r w:rsidRPr="00B11CCA">
        <w:rPr>
          <w:rStyle w:val="Emphasis"/>
        </w:rPr>
        <w:t xml:space="preserve">even </w:t>
      </w:r>
      <w:r w:rsidRPr="00B90692">
        <w:rPr>
          <w:rStyle w:val="Emphasis"/>
          <w:highlight w:val="green"/>
        </w:rPr>
        <w:t>greater influence</w:t>
      </w:r>
      <w:r w:rsidRPr="00B11CCA">
        <w:rPr>
          <w:rStyle w:val="StyleUnderline"/>
        </w:rPr>
        <w:t xml:space="preserve"> over the state by having a capability they do not.</w:t>
      </w:r>
    </w:p>
    <w:p w14:paraId="6D84CC84" w14:textId="77777777" w:rsidR="009E66DF" w:rsidRPr="00FF6F4D" w:rsidRDefault="009E66DF" w:rsidP="009E66DF">
      <w:pPr>
        <w:rPr>
          <w:rStyle w:val="Emphasis"/>
          <w:b w:val="0"/>
          <w:iCs w:val="0"/>
          <w:sz w:val="16"/>
          <w:u w:val="none"/>
        </w:rPr>
      </w:pPr>
      <w:r w:rsidRPr="00E55F88">
        <w:t xml:space="preserve">Why might </w:t>
      </w:r>
      <w:r w:rsidRPr="00B11CCA">
        <w:rPr>
          <w:rStyle w:val="StyleUnderline"/>
        </w:rPr>
        <w:t>private companies want a</w:t>
      </w:r>
      <w:r w:rsidRPr="00E55F88">
        <w:t xml:space="preserve"> more </w:t>
      </w:r>
      <w:r w:rsidRPr="00B11CCA">
        <w:rPr>
          <w:rStyle w:val="StyleUnderline"/>
        </w:rPr>
        <w:t>conflict-free space</w:t>
      </w:r>
      <w:r w:rsidRPr="00E55F88">
        <w:t xml:space="preserve">? If there is weaponized conflict in space, they could potentially benefit through new launches to send up replacement satellites; this is similar to an argument that war can actually be beneficial to an economy because companies are needed to create materiel and weapons.51 But, </w:t>
      </w:r>
      <w:r w:rsidRPr="00B90692">
        <w:rPr>
          <w:rStyle w:val="StyleUnderline"/>
          <w:highlight w:val="green"/>
        </w:rPr>
        <w:t>in a debris filled environment</w:t>
      </w:r>
      <w:r w:rsidRPr="00B11CCA">
        <w:rPr>
          <w:rStyle w:val="StyleUnderline"/>
        </w:rPr>
        <w:t xml:space="preserve">, sending </w:t>
      </w:r>
      <w:r w:rsidRPr="00B90692">
        <w:rPr>
          <w:rStyle w:val="StyleUnderline"/>
          <w:highlight w:val="green"/>
        </w:rPr>
        <w:t>replacements is</w:t>
      </w:r>
      <w:r w:rsidRPr="00E55F88">
        <w:t xml:space="preserve"> more </w:t>
      </w:r>
      <w:r w:rsidRPr="00B90692">
        <w:rPr>
          <w:rStyle w:val="Emphasis"/>
          <w:highlight w:val="green"/>
        </w:rPr>
        <w:t>difficult</w:t>
      </w:r>
      <w:r w:rsidRPr="00B90692">
        <w:rPr>
          <w:rStyle w:val="StyleUnderline"/>
          <w:highlight w:val="green"/>
        </w:rPr>
        <w:t xml:space="preserve"> and </w:t>
      </w:r>
      <w:r w:rsidRPr="00B90692">
        <w:rPr>
          <w:rStyle w:val="Emphasis"/>
          <w:highlight w:val="green"/>
        </w:rPr>
        <w:t>dangerous</w:t>
      </w:r>
      <w:r w:rsidRPr="00B11CCA">
        <w:rPr>
          <w:rStyle w:val="StyleUnderline"/>
        </w:rPr>
        <w:t>. Some private companies</w:t>
      </w:r>
      <w:r w:rsidRPr="00E55F88">
        <w:t xml:space="preserve"> want to </w:t>
      </w:r>
      <w:r w:rsidRPr="00B11CCA">
        <w:rPr>
          <w:rStyle w:val="StyleUnderline"/>
        </w:rPr>
        <w:t xml:space="preserve">engage in </w:t>
      </w:r>
      <w:r w:rsidRPr="00B90692">
        <w:rPr>
          <w:rStyle w:val="StyleUnderline"/>
          <w:highlight w:val="green"/>
        </w:rPr>
        <w:t>human spaceflight</w:t>
      </w:r>
      <w:r w:rsidRPr="00B11CCA">
        <w:rPr>
          <w:rStyle w:val="StyleUnderline"/>
        </w:rPr>
        <w:t>; a conflictual or more dangerous orbital environment would</w:t>
      </w:r>
      <w:r w:rsidRPr="00E55F88">
        <w:t xml:space="preserve"> likely </w:t>
      </w:r>
      <w:r w:rsidRPr="00B11CCA">
        <w:rPr>
          <w:rStyle w:val="Emphasis"/>
        </w:rPr>
        <w:t>prevent those activities</w:t>
      </w:r>
      <w:r w:rsidRPr="00E55F88">
        <w:t xml:space="preserve"> or increase their costs to such an extent that it becomes economically infeasible. James Clay Moltz argues specifically that “</w:t>
      </w:r>
      <w:r w:rsidRPr="007C387A">
        <w:rPr>
          <w:rStyle w:val="StyleUnderline"/>
        </w:rPr>
        <w:t xml:space="preserve">the growing presence of </w:t>
      </w:r>
      <w:r w:rsidRPr="00B90692">
        <w:rPr>
          <w:rStyle w:val="Emphasis"/>
          <w:highlight w:val="green"/>
        </w:rPr>
        <w:t>space tourists</w:t>
      </w:r>
      <w:r w:rsidRPr="00B11CCA">
        <w:rPr>
          <w:rStyle w:val="StyleUnderline"/>
        </w:rPr>
        <w:t xml:space="preserve"> in low-Earth orbit would</w:t>
      </w:r>
      <w:r w:rsidRPr="00E55F88">
        <w:t xml:space="preserve"> greatly </w:t>
      </w:r>
      <w:r w:rsidRPr="00B90692">
        <w:rPr>
          <w:rStyle w:val="Emphasis"/>
          <w:highlight w:val="green"/>
        </w:rPr>
        <w:t>increase</w:t>
      </w:r>
      <w:r w:rsidRPr="00E55F88">
        <w:t xml:space="preserve"> the </w:t>
      </w:r>
      <w:r w:rsidRPr="00B11CCA">
        <w:rPr>
          <w:rStyle w:val="StyleUnderline"/>
        </w:rPr>
        <w:t xml:space="preserve">incentives for </w:t>
      </w:r>
      <w:r w:rsidRPr="00B90692">
        <w:rPr>
          <w:rStyle w:val="Emphasis"/>
          <w:highlight w:val="green"/>
        </w:rPr>
        <w:t>restraint</w:t>
      </w:r>
      <w:r w:rsidRPr="00B90692">
        <w:rPr>
          <w:rStyle w:val="StyleUnderline"/>
          <w:highlight w:val="green"/>
        </w:rPr>
        <w:t xml:space="preserve"> in</w:t>
      </w:r>
      <w:r w:rsidRPr="007C387A">
        <w:rPr>
          <w:rStyle w:val="Emphasis"/>
        </w:rPr>
        <w:t xml:space="preserve"> any future </w:t>
      </w:r>
      <w:r w:rsidRPr="00B90692">
        <w:rPr>
          <w:rStyle w:val="Emphasis"/>
          <w:highlight w:val="green"/>
        </w:rPr>
        <w:t>[ASAT] test programs</w:t>
      </w:r>
      <w:r w:rsidRPr="00E55F88">
        <w:t xml:space="preserve">.”52 Those </w:t>
      </w:r>
      <w:r w:rsidRPr="00B90692">
        <w:rPr>
          <w:rStyle w:val="StyleUnderline"/>
          <w:highlight w:val="green"/>
        </w:rPr>
        <w:t>foregone</w:t>
      </w:r>
      <w:r w:rsidRPr="007C387A">
        <w:rPr>
          <w:rStyle w:val="StyleUnderline"/>
        </w:rPr>
        <w:t xml:space="preserve"> development costs and </w:t>
      </w:r>
      <w:r w:rsidRPr="00B90692">
        <w:rPr>
          <w:rStyle w:val="StyleUnderline"/>
          <w:highlight w:val="green"/>
        </w:rPr>
        <w:t>commercial activities</w:t>
      </w:r>
      <w:r w:rsidRPr="00E55F88">
        <w:t xml:space="preserve"> can </w:t>
      </w:r>
      <w:r w:rsidRPr="00B90692">
        <w:rPr>
          <w:rStyle w:val="Emphasis"/>
          <w:highlight w:val="green"/>
        </w:rPr>
        <w:t>have a similar cost to states</w:t>
      </w:r>
      <w:r w:rsidRPr="00B90692">
        <w:rPr>
          <w:rStyle w:val="Emphasis"/>
        </w:rPr>
        <w:t xml:space="preserve"> </w:t>
      </w:r>
      <w:r w:rsidRPr="00E55F88">
        <w:t xml:space="preserve">simply </w:t>
      </w:r>
      <w:r w:rsidRPr="00B90692">
        <w:rPr>
          <w:rStyle w:val="StyleUnderline"/>
          <w:highlight w:val="green"/>
        </w:rPr>
        <w:t>by discouraging private actors</w:t>
      </w:r>
      <w:r w:rsidRPr="00E55F88">
        <w:rPr>
          <w:rStyle w:val="StyleUnderline"/>
        </w:rPr>
        <w:t xml:space="preserve"> from participating in the market.</w:t>
      </w:r>
    </w:p>
    <w:p w14:paraId="4E136C97" w14:textId="77777777" w:rsidR="009E66DF" w:rsidRDefault="009E66DF" w:rsidP="009E66DF">
      <w:pPr>
        <w:pStyle w:val="Heading4"/>
      </w:pPr>
    </w:p>
    <w:p w14:paraId="1AA6DD0A" w14:textId="0C8B10E2" w:rsidR="009E66DF" w:rsidRDefault="009E66DF" w:rsidP="009E66DF">
      <w:pPr>
        <w:pStyle w:val="Heading4"/>
      </w:pPr>
      <w:r>
        <w:t xml:space="preserve">That </w:t>
      </w:r>
      <w:r w:rsidRPr="00565ADD">
        <w:rPr>
          <w:u w:val="single"/>
        </w:rPr>
        <w:t>turns case</w:t>
      </w:r>
      <w:r>
        <w:t xml:space="preserve"> and goes </w:t>
      </w:r>
      <w:r w:rsidRPr="00565ADD">
        <w:rPr>
          <w:u w:val="single"/>
        </w:rPr>
        <w:t>nuclear</w:t>
      </w:r>
      <w:r>
        <w:t xml:space="preserve"> – </w:t>
      </w:r>
      <w:r w:rsidRPr="00565ADD">
        <w:rPr>
          <w:u w:val="single"/>
        </w:rPr>
        <w:t>extinction</w:t>
      </w:r>
      <w:r>
        <w:t>.</w:t>
      </w:r>
    </w:p>
    <w:p w14:paraId="0E7A907E" w14:textId="77777777" w:rsidR="009E66DF" w:rsidRPr="00365682" w:rsidRDefault="009E66DF" w:rsidP="009E66DF">
      <w:r w:rsidRPr="002A3E43">
        <w:rPr>
          <w:rStyle w:val="Style13ptBold"/>
        </w:rPr>
        <w:t>Blatt 20</w:t>
      </w:r>
      <w:r>
        <w:t xml:space="preserve"> [</w:t>
      </w:r>
      <w:r w:rsidRPr="002A3E43">
        <w:t>Talia M. Blatt</w:t>
      </w:r>
      <w:r>
        <w:t>,</w:t>
      </w:r>
      <w:r w:rsidRPr="002A3E43">
        <w:t xml:space="preserve"> </w:t>
      </w:r>
      <w:r>
        <w:t>“</w:t>
      </w:r>
      <w:r w:rsidRPr="00365682">
        <w:t>Anti-Satellite Weapons and the Emerging Space Arms Race</w:t>
      </w:r>
      <w:r>
        <w:t xml:space="preserve">,” 05/26/20, </w:t>
      </w:r>
      <w:r w:rsidRPr="002A3E43">
        <w:rPr>
          <w:i/>
          <w:iCs/>
        </w:rPr>
        <w:t>Harvard International Review</w:t>
      </w:r>
      <w:r>
        <w:t xml:space="preserve">, </w:t>
      </w:r>
      <w:r w:rsidRPr="00A80286">
        <w:t>https://hir.harvard.edu/anti-satellite-weapons-and-the-emerging-space-arms-race/</w:t>
      </w:r>
      <w:r>
        <w:t>, EA]</w:t>
      </w:r>
    </w:p>
    <w:p w14:paraId="0F05ECAC" w14:textId="77777777" w:rsidR="009E66DF" w:rsidRPr="00565ADD" w:rsidRDefault="009E66DF" w:rsidP="009E66DF">
      <w:pPr>
        <w:rPr>
          <w:rStyle w:val="Emphasis"/>
        </w:rPr>
      </w:pPr>
      <w:r w:rsidRPr="002A3E43">
        <w:t xml:space="preserve">Nevertheless, a space race born from the Cold War continues to unfold. While the current space race may not have the same monopoly on the American imagination as the sprint to the moon held during the 1950s and 60s, it deserves our equal attention. We are now witnessing </w:t>
      </w:r>
      <w:r w:rsidRPr="00565ADD">
        <w:rPr>
          <w:rStyle w:val="StyleUnderline"/>
        </w:rPr>
        <w:t xml:space="preserve">the rapid and increasingly international development of </w:t>
      </w:r>
      <w:r w:rsidRPr="002A3E43">
        <w:rPr>
          <w:rStyle w:val="StyleUnderline"/>
          <w:highlight w:val="green"/>
        </w:rPr>
        <w:t>anti-satellite weapons</w:t>
      </w:r>
      <w:r w:rsidRPr="002A3E43">
        <w:t xml:space="preserve">. The race for these weapons </w:t>
      </w:r>
      <w:r w:rsidRPr="00565ADD">
        <w:rPr>
          <w:rStyle w:val="StyleUnderline"/>
        </w:rPr>
        <w:t>not only</w:t>
      </w:r>
      <w:r w:rsidRPr="00565ADD">
        <w:rPr>
          <w:rStyle w:val="Emphasis"/>
        </w:rPr>
        <w:t xml:space="preserve"> </w:t>
      </w:r>
      <w:r w:rsidRPr="002A3E43">
        <w:rPr>
          <w:rStyle w:val="Emphasis"/>
          <w:highlight w:val="green"/>
        </w:rPr>
        <w:t>increases</w:t>
      </w:r>
      <w:r w:rsidRPr="00565ADD">
        <w:rPr>
          <w:rStyle w:val="Emphasis"/>
        </w:rPr>
        <w:t xml:space="preserve"> the </w:t>
      </w:r>
      <w:r w:rsidRPr="002A3E43">
        <w:rPr>
          <w:rStyle w:val="Emphasis"/>
          <w:highlight w:val="green"/>
        </w:rPr>
        <w:t>risk of global conflict</w:t>
      </w:r>
      <w:r w:rsidRPr="002A3E43">
        <w:t>—</w:t>
      </w:r>
      <w:r w:rsidRPr="00565ADD">
        <w:rPr>
          <w:rStyle w:val="StyleUnderline"/>
        </w:rPr>
        <w:t xml:space="preserve">it could </w:t>
      </w:r>
      <w:r w:rsidRPr="00565ADD">
        <w:rPr>
          <w:rStyle w:val="Emphasis"/>
        </w:rPr>
        <w:t>jeopardize all future space exploration.</w:t>
      </w:r>
    </w:p>
    <w:p w14:paraId="71552D1E" w14:textId="77777777" w:rsidR="009E66DF" w:rsidRPr="002A3E43" w:rsidRDefault="009E66DF" w:rsidP="009E66DF">
      <w:pPr>
        <w:rPr>
          <w:szCs w:val="16"/>
        </w:rPr>
      </w:pPr>
      <w:r w:rsidRPr="002A3E43">
        <w:rPr>
          <w:szCs w:val="16"/>
        </w:rPr>
        <w:t>What Are Anti-Satellite Weapons (ASATs)?</w:t>
      </w:r>
    </w:p>
    <w:p w14:paraId="6BB0BF4C" w14:textId="77777777" w:rsidR="009E66DF" w:rsidRPr="000B015A" w:rsidRDefault="009E66DF" w:rsidP="009E66DF">
      <w:r w:rsidRPr="000B015A">
        <w:t xml:space="preserve">Difficult to define, </w:t>
      </w:r>
      <w:r w:rsidRPr="000B015A">
        <w:rPr>
          <w:rStyle w:val="StyleUnderline"/>
        </w:rPr>
        <w:t>ASATs occupy a gray zone in international arms control</w:t>
      </w:r>
      <w:r w:rsidRPr="000B015A">
        <w:t xml:space="preserve">. On one level, </w:t>
      </w:r>
      <w:r w:rsidRPr="000B015A">
        <w:rPr>
          <w:rStyle w:val="StyleUnderline"/>
        </w:rPr>
        <w:t>they are</w:t>
      </w:r>
      <w:r w:rsidRPr="000B015A">
        <w:t xml:space="preserve"> exactly what the term suggests: </w:t>
      </w:r>
      <w:r w:rsidRPr="000B015A">
        <w:rPr>
          <w:rStyle w:val="StyleUnderline"/>
        </w:rPr>
        <w:t>weapons</w:t>
      </w:r>
      <w:r w:rsidRPr="000B015A">
        <w:t xml:space="preserve"> designed </w:t>
      </w:r>
      <w:r w:rsidRPr="000B015A">
        <w:rPr>
          <w:rStyle w:val="StyleUnderline"/>
        </w:rPr>
        <w:t>to destroy</w:t>
      </w:r>
      <w:r w:rsidRPr="000B015A">
        <w:t xml:space="preserve"> or limit </w:t>
      </w:r>
      <w:r w:rsidRPr="000B015A">
        <w:rPr>
          <w:rStyle w:val="StyleUnderline"/>
        </w:rPr>
        <w:t>satellites</w:t>
      </w:r>
      <w:r w:rsidRPr="000B015A">
        <w:t xml:space="preserve"> </w:t>
      </w:r>
      <w:r w:rsidRPr="000B015A">
        <w:rPr>
          <w:rStyle w:val="StyleUnderline"/>
        </w:rPr>
        <w:t>for military purposes</w:t>
      </w:r>
      <w:r w:rsidRPr="000B015A">
        <w:t>, such as undermining the command and control centers of an adversary’s military. ASATs can function in several ways. For example, kinetic energy ASATs (KE-ASATs) destroy satellites by physically colliding with them at high velocities. Drones, ballistic missiles, and explosives detonated near satellites can all function as KE-ASATs.</w:t>
      </w:r>
    </w:p>
    <w:p w14:paraId="76A7B9EC" w14:textId="77777777" w:rsidR="009E66DF" w:rsidRPr="000B015A" w:rsidRDefault="009E66DF" w:rsidP="009E66DF">
      <w:pPr>
        <w:rPr>
          <w:szCs w:val="16"/>
        </w:rPr>
      </w:pPr>
      <w:r w:rsidRPr="000B015A">
        <w:rPr>
          <w:szCs w:val="16"/>
        </w:rPr>
        <w:t>Conversely, non-kinetic ASATs use any non-physical mechanism to render a satellite inoperative, such as blinding satellites with lasers, launching cyberattacks, or jamming frequencies.</w:t>
      </w:r>
    </w:p>
    <w:p w14:paraId="1B94818E" w14:textId="77777777" w:rsidR="009E66DF" w:rsidRPr="000B015A" w:rsidRDefault="009E66DF" w:rsidP="009E66DF">
      <w:r w:rsidRPr="000B015A">
        <w:t xml:space="preserve">But </w:t>
      </w:r>
      <w:r w:rsidRPr="000B015A">
        <w:rPr>
          <w:rStyle w:val="StyleUnderline"/>
        </w:rPr>
        <w:t>definitional issues arise because any technology that can</w:t>
      </w:r>
      <w:r w:rsidRPr="000B015A">
        <w:t xml:space="preserve"> physically or non-kinetically </w:t>
      </w:r>
      <w:r w:rsidRPr="000B015A">
        <w:rPr>
          <w:rStyle w:val="StyleUnderline"/>
        </w:rPr>
        <w:t>damage a satellite can be considered an ASAT</w:t>
      </w:r>
      <w:r w:rsidRPr="000B015A">
        <w:t xml:space="preserve"> weapon. For example, supposedly benign technology aimed at removing defunct satellites or other space junk—known as Active Debris Removal (ADR) technology—can also remove active satellites. With ostensibly civil but covertly military capabilities or functions, many space technologies, including ADR, are put in a category commonly known as “dual-use.” The dual-use nature of space infrastructure makes differentiating between weapon and non-weapon nearly impossible. As a result, regulating ASATs—and many other space-based weapons systems—is extremely difficult.</w:t>
      </w:r>
    </w:p>
    <w:p w14:paraId="2B3AF0F1" w14:textId="77777777" w:rsidR="009E66DF" w:rsidRPr="000B015A" w:rsidRDefault="009E66DF" w:rsidP="009E66DF">
      <w:pPr>
        <w:rPr>
          <w:szCs w:val="16"/>
        </w:rPr>
      </w:pPr>
      <w:r w:rsidRPr="000B015A">
        <w:rPr>
          <w:szCs w:val="16"/>
        </w:rPr>
        <w:t>A Brief History of ASAT Proliferation</w:t>
      </w:r>
    </w:p>
    <w:p w14:paraId="0F3A048D" w14:textId="77777777" w:rsidR="009E66DF" w:rsidRPr="000B015A" w:rsidRDefault="009E66DF" w:rsidP="009E66DF">
      <w:pPr>
        <w:rPr>
          <w:szCs w:val="16"/>
        </w:rPr>
      </w:pPr>
      <w:r w:rsidRPr="000B015A">
        <w:rPr>
          <w:szCs w:val="16"/>
        </w:rPr>
        <w:t>The earliest ASAT testing began during the Cold War, when the success of Sputnik I in October of 1957 catalyzed American fears about the Soviet Union’s potential goal of developing nuclear armed satellites capable of circling the globe. In response, the US developed its first ASAT: Bold Orion, an air-launched ballistic missile. The Soviet Union responded with its own ASAT program, developing weapons through the 1960s and 70s known as co-orbitals. Unlike previous KE-ASAT designs, these co-orbitals worked by syncing up with a target satellite’s orbit, then detonating.</w:t>
      </w:r>
    </w:p>
    <w:p w14:paraId="3FCD5523" w14:textId="77777777" w:rsidR="009E66DF" w:rsidRPr="000B015A" w:rsidRDefault="009E66DF" w:rsidP="009E66DF">
      <w:pPr>
        <w:rPr>
          <w:szCs w:val="16"/>
        </w:rPr>
      </w:pPr>
      <w:r w:rsidRPr="000B015A">
        <w:rPr>
          <w:szCs w:val="16"/>
        </w:rPr>
        <w:t>The United States responded to Soviet co-orbitals in the 1980s with the ASM-135 weapon, an air-launched KE-ASAT distinguished by its hit-to-kill method. Unlike the Soviet co-orbitals, the hit-to-kill system did not require explosives; it just used the energy generated by the collision between the craft and the satellite, making delivery more stable. In a 1985 demonstration authorized by President Ronald Reagan, an ASM-135 successfully destroyed a defunct satellite.</w:t>
      </w:r>
    </w:p>
    <w:p w14:paraId="4347F73B" w14:textId="77777777" w:rsidR="009E66DF" w:rsidRPr="000B015A" w:rsidRDefault="009E66DF" w:rsidP="009E66DF">
      <w:pPr>
        <w:rPr>
          <w:szCs w:val="16"/>
        </w:rPr>
      </w:pPr>
      <w:r w:rsidRPr="000B015A">
        <w:rPr>
          <w:szCs w:val="16"/>
        </w:rPr>
        <w:t>Roughly 30 years later, China joined the space race. In 2007, China successfully tested a KE-ASAT, destroying an old weather satellite with a ballistic missile. And just last year, India also successfully tested an ASAT in what the Indian government referred to as Mission Shakti.</w:t>
      </w:r>
    </w:p>
    <w:p w14:paraId="3AE47244" w14:textId="77777777" w:rsidR="009E66DF" w:rsidRPr="000B015A" w:rsidRDefault="009E66DF" w:rsidP="009E66DF">
      <w:pPr>
        <w:rPr>
          <w:rStyle w:val="Emphasis"/>
        </w:rPr>
      </w:pPr>
      <w:r w:rsidRPr="000B015A">
        <w:t xml:space="preserve">As of 2018, Russia and China were still developing more advanced non-kinetic ASATs. Russia is specifically developing an ASAT system known as Nudol, which operates in Lower Earth Orbit and can move between orbital paths, threatening more satellites than weapons limited to just one orbital path. So, despite the end of the Cold War era, </w:t>
      </w:r>
      <w:r w:rsidRPr="000B015A">
        <w:rPr>
          <w:rStyle w:val="StyleUnderline"/>
        </w:rPr>
        <w:t xml:space="preserve">more and more </w:t>
      </w:r>
      <w:r w:rsidRPr="002A3E43">
        <w:rPr>
          <w:rStyle w:val="StyleUnderline"/>
          <w:highlight w:val="green"/>
        </w:rPr>
        <w:t>nations are jumping into a space arms race</w:t>
      </w:r>
      <w:r w:rsidRPr="000B015A">
        <w:t xml:space="preserve"> that is </w:t>
      </w:r>
      <w:r w:rsidRPr="002A3E43">
        <w:rPr>
          <w:rStyle w:val="StyleUnderline"/>
          <w:highlight w:val="green"/>
        </w:rPr>
        <w:t>resulting in</w:t>
      </w:r>
      <w:r w:rsidRPr="000B015A">
        <w:t xml:space="preserve"> the </w:t>
      </w:r>
      <w:r w:rsidRPr="002A3E43">
        <w:rPr>
          <w:rStyle w:val="Emphasis"/>
          <w:highlight w:val="green"/>
        </w:rPr>
        <w:t>rapid prolif</w:t>
      </w:r>
      <w:r w:rsidRPr="000B015A">
        <w:rPr>
          <w:rStyle w:val="Emphasis"/>
        </w:rPr>
        <w:t xml:space="preserve">eration </w:t>
      </w:r>
      <w:r w:rsidRPr="002A3E43">
        <w:rPr>
          <w:rStyle w:val="Emphasis"/>
          <w:highlight w:val="green"/>
        </w:rPr>
        <w:t>of</w:t>
      </w:r>
      <w:r w:rsidRPr="000B015A">
        <w:rPr>
          <w:rStyle w:val="Emphasis"/>
        </w:rPr>
        <w:t xml:space="preserve"> advanced </w:t>
      </w:r>
      <w:r w:rsidRPr="002A3E43">
        <w:rPr>
          <w:rStyle w:val="Emphasis"/>
          <w:highlight w:val="green"/>
        </w:rPr>
        <w:t>space weaponry</w:t>
      </w:r>
      <w:r w:rsidRPr="000B015A">
        <w:rPr>
          <w:rStyle w:val="Emphasis"/>
        </w:rPr>
        <w:t>.</w:t>
      </w:r>
    </w:p>
    <w:p w14:paraId="690080C1" w14:textId="77777777" w:rsidR="009E66DF" w:rsidRPr="002A3E43" w:rsidRDefault="009E66DF" w:rsidP="009E66DF">
      <w:pPr>
        <w:rPr>
          <w:szCs w:val="16"/>
        </w:rPr>
      </w:pPr>
      <w:r w:rsidRPr="002A3E43">
        <w:rPr>
          <w:szCs w:val="16"/>
        </w:rPr>
        <w:t>The ASAT Appeal</w:t>
      </w:r>
    </w:p>
    <w:p w14:paraId="53585516" w14:textId="77777777" w:rsidR="009E66DF" w:rsidRPr="002A3E43" w:rsidRDefault="009E66DF" w:rsidP="009E66DF">
      <w:pPr>
        <w:rPr>
          <w:szCs w:val="16"/>
        </w:rPr>
      </w:pPr>
      <w:r w:rsidRPr="002A3E43">
        <w:rPr>
          <w:szCs w:val="16"/>
        </w:rPr>
        <w:t>A global fixation on anti-satellite weapons is arguably the logical end result of the main American project of the late 20th and early 21st century: the movement to digital communications. Via the telephone, computers, and eventually the internet, the United States pioneered the use of space-based communications for most civil and military functions. The benefits of satellite-based communications—namely increased efficiency, precision, and volume of information transmitted—are self-evident; however, the US lead in the transition to space-based systems posed a threat: relying on satellites for military use more than any other country created an asymmetric dependency. In other words, an unexpected denial of space-enabled information or capabilities would be more debilitating to the United States than to any other country because no other country is as dependent on satellite communications.</w:t>
      </w:r>
    </w:p>
    <w:p w14:paraId="7EC5192F" w14:textId="77777777" w:rsidR="009E66DF" w:rsidRPr="002A3E43" w:rsidRDefault="009E66DF" w:rsidP="009E66DF">
      <w:pPr>
        <w:rPr>
          <w:szCs w:val="16"/>
        </w:rPr>
      </w:pPr>
      <w:r w:rsidRPr="002A3E43">
        <w:rPr>
          <w:szCs w:val="16"/>
        </w:rPr>
        <w:t>In an era of US hegemony, powers like Russia, China, and India are looking for arenas in which they can make the most gains against a conventionally stronger opponent. The space race has an asymmetric nature: the more the United States develops in space, the more it has to lose. Thus, space warfare provides an arena where emerging powers can gain a strategic advantage relative to the US.</w:t>
      </w:r>
    </w:p>
    <w:p w14:paraId="6A642B5D" w14:textId="77777777" w:rsidR="009E66DF" w:rsidRPr="002A3E43" w:rsidRDefault="009E66DF" w:rsidP="009E66DF">
      <w:pPr>
        <w:rPr>
          <w:szCs w:val="16"/>
        </w:rPr>
      </w:pPr>
      <w:r w:rsidRPr="002A3E43">
        <w:rPr>
          <w:szCs w:val="16"/>
        </w:rPr>
        <w:t>More broadly, ASATs are also desirable because they can function as conflict deterrents. If a conflict arises, countries may be less likely to escalate if they believe their opponents are capable of essentially blinding their military. Just as two nuclear armed opponents risk mutually assured destruction (MAD), two ASAT armed countries risk mutual impotence. If they both can “turn off” each other’s militaries—or deny access to the satellites upon which their opponent’s conventional and nuclear forces rely—both countries are rendered close to defenseless, a risk they would be extremely reluctant to take.</w:t>
      </w:r>
    </w:p>
    <w:p w14:paraId="1FE08267" w14:textId="77777777" w:rsidR="009E66DF" w:rsidRPr="002A3E43" w:rsidRDefault="009E66DF" w:rsidP="009E66DF">
      <w:pPr>
        <w:rPr>
          <w:szCs w:val="16"/>
        </w:rPr>
      </w:pPr>
      <w:r w:rsidRPr="002A3E43">
        <w:rPr>
          <w:szCs w:val="16"/>
        </w:rPr>
        <w:t>A Uniquely Dangerous Arms Race</w:t>
      </w:r>
    </w:p>
    <w:p w14:paraId="02F76750" w14:textId="77777777" w:rsidR="009E66DF" w:rsidRPr="000B015A" w:rsidRDefault="009E66DF" w:rsidP="009E66DF">
      <w:pPr>
        <w:rPr>
          <w:rStyle w:val="StyleUnderline"/>
        </w:rPr>
      </w:pPr>
      <w:r w:rsidRPr="000B015A">
        <w:t xml:space="preserve">Despite their deterrent functions, </w:t>
      </w:r>
      <w:r w:rsidRPr="00CE7502">
        <w:rPr>
          <w:rStyle w:val="StyleUnderline"/>
          <w:highlight w:val="green"/>
        </w:rPr>
        <w:t>ASATs</w:t>
      </w:r>
      <w:r w:rsidRPr="000B015A">
        <w:rPr>
          <w:rStyle w:val="StyleUnderline"/>
        </w:rPr>
        <w:t xml:space="preserve"> are more likely to</w:t>
      </w:r>
      <w:r w:rsidRPr="000B015A">
        <w:t xml:space="preserve"> provoke or </w:t>
      </w:r>
      <w:r w:rsidRPr="00CE7502">
        <w:rPr>
          <w:rStyle w:val="StyleUnderline"/>
          <w:highlight w:val="green"/>
        </w:rPr>
        <w:t>exacerbate conflicts</w:t>
      </w:r>
      <w:r w:rsidRPr="000B015A">
        <w:rPr>
          <w:rStyle w:val="StyleUnderline"/>
        </w:rPr>
        <w:t xml:space="preserve"> than dampen them</w:t>
      </w:r>
      <w:r w:rsidRPr="000B015A">
        <w:t xml:space="preserve">, especially </w:t>
      </w:r>
      <w:r w:rsidRPr="00CE7502">
        <w:rPr>
          <w:rStyle w:val="StyleUnderline"/>
          <w:highlight w:val="green"/>
        </w:rPr>
        <w:t>given the risk</w:t>
      </w:r>
      <w:r w:rsidRPr="000B015A">
        <w:rPr>
          <w:rStyle w:val="StyleUnderline"/>
        </w:rPr>
        <w:t xml:space="preserve"> they pose </w:t>
      </w:r>
      <w:r w:rsidRPr="00CE7502">
        <w:rPr>
          <w:rStyle w:val="StyleUnderline"/>
          <w:highlight w:val="green"/>
        </w:rPr>
        <w:t>to early warning satellites</w:t>
      </w:r>
      <w:r w:rsidRPr="000B015A">
        <w:rPr>
          <w:rStyle w:val="StyleUnderline"/>
        </w:rPr>
        <w:t>. These</w:t>
      </w:r>
      <w:r w:rsidRPr="000B015A">
        <w:t xml:space="preserve"> satellites </w:t>
      </w:r>
      <w:r w:rsidRPr="000B015A">
        <w:rPr>
          <w:rStyle w:val="StyleUnderline"/>
        </w:rPr>
        <w:t>are a crucial element of</w:t>
      </w:r>
      <w:r w:rsidRPr="000B015A">
        <w:t xml:space="preserve"> US </w:t>
      </w:r>
      <w:r w:rsidRPr="000B015A">
        <w:rPr>
          <w:rStyle w:val="StyleUnderline"/>
        </w:rPr>
        <w:t>ballistic missile defense, capable of detecting missiles</w:t>
      </w:r>
      <w:r w:rsidRPr="000B015A">
        <w:t xml:space="preserve"> immediately</w:t>
      </w:r>
      <w:r w:rsidRPr="000B015A">
        <w:rPr>
          <w:rStyle w:val="StyleUnderline"/>
        </w:rPr>
        <w:t xml:space="preserve"> after launch and tracking their paths.</w:t>
      </w:r>
    </w:p>
    <w:p w14:paraId="68431CE3" w14:textId="77777777" w:rsidR="009E66DF" w:rsidRPr="000B015A" w:rsidRDefault="009E66DF" w:rsidP="009E66DF">
      <w:pPr>
        <w:rPr>
          <w:rStyle w:val="StyleUnderline"/>
        </w:rPr>
      </w:pPr>
      <w:r w:rsidRPr="000B015A">
        <w:t xml:space="preserve">Suppose </w:t>
      </w:r>
      <w:r w:rsidRPr="000B015A">
        <w:rPr>
          <w:rStyle w:val="StyleUnderline"/>
        </w:rPr>
        <w:t>a US early warning satellite goes dark</w:t>
      </w:r>
      <w:r w:rsidRPr="000B015A">
        <w:t>, or is shut down. Going dark could signal a glitch, but</w:t>
      </w:r>
      <w:r w:rsidRPr="000B015A">
        <w:rPr>
          <w:rStyle w:val="StyleUnderline"/>
        </w:rPr>
        <w:t xml:space="preserve"> in a world in which other countries have ASATs</w:t>
      </w:r>
      <w:r w:rsidRPr="000B015A">
        <w:t xml:space="preserve">, it </w:t>
      </w:r>
      <w:r w:rsidRPr="000B015A">
        <w:rPr>
          <w:rStyle w:val="StyleUnderline"/>
        </w:rPr>
        <w:t>could</w:t>
      </w:r>
      <w:r w:rsidRPr="000B015A">
        <w:t xml:space="preserve"> also </w:t>
      </w:r>
      <w:r w:rsidRPr="000B015A">
        <w:rPr>
          <w:rStyle w:val="StyleUnderline"/>
        </w:rPr>
        <w:t>signal the beginning of an attack</w:t>
      </w:r>
      <w:r w:rsidRPr="000B015A">
        <w:t xml:space="preserve">. Without early warning satellites, </w:t>
      </w:r>
      <w:r w:rsidRPr="000B015A">
        <w:rPr>
          <w:rStyle w:val="StyleUnderline"/>
        </w:rPr>
        <w:t>the United States is much more susceptible to nuclear missiles. Given</w:t>
      </w:r>
      <w:r w:rsidRPr="000B015A">
        <w:t xml:space="preserve"> the strategy of </w:t>
      </w:r>
      <w:r w:rsidRPr="000B015A">
        <w:rPr>
          <w:rStyle w:val="StyleUnderline"/>
        </w:rPr>
        <w:t>counterforcing</w:t>
      </w:r>
      <w:r w:rsidRPr="000B015A">
        <w:t>—targeting nuclear silos rather than populous cities to prevent a nuclear counterattack—</w:t>
      </w:r>
      <w:r w:rsidRPr="000B015A">
        <w:rPr>
          <w:rStyle w:val="StyleUnderline"/>
        </w:rPr>
        <w:t>the Americans might believe their nuclear weapons are imminently at risk.</w:t>
      </w:r>
      <w:r w:rsidRPr="000B015A">
        <w:t xml:space="preserve"> It could be </w:t>
      </w:r>
      <w:r w:rsidRPr="000B015A">
        <w:rPr>
          <w:rStyle w:val="StyleUnderline"/>
        </w:rPr>
        <w:t>twelve hours before</w:t>
      </w:r>
      <w:r w:rsidRPr="000B015A">
        <w:t xml:space="preserve"> the United States regains </w:t>
      </w:r>
      <w:r w:rsidRPr="000B015A">
        <w:rPr>
          <w:rStyle w:val="StyleUnderline"/>
        </w:rPr>
        <w:t>satellite function</w:t>
      </w:r>
      <w:r w:rsidRPr="000B015A">
        <w:t xml:space="preserve">, which </w:t>
      </w:r>
      <w:r w:rsidRPr="000B015A">
        <w:rPr>
          <w:rStyle w:val="StyleUnderline"/>
        </w:rPr>
        <w:t xml:space="preserve">is too long to wait to put together a nuclear counterattack. </w:t>
      </w:r>
      <w:r w:rsidRPr="002A3E43">
        <w:rPr>
          <w:rStyle w:val="StyleUnderline"/>
          <w:highlight w:val="green"/>
        </w:rPr>
        <w:t>The U</w:t>
      </w:r>
      <w:r w:rsidRPr="000B015A">
        <w:rPr>
          <w:rStyle w:val="StyleUnderline"/>
        </w:rPr>
        <w:t xml:space="preserve">nited </w:t>
      </w:r>
      <w:r w:rsidRPr="002A3E43">
        <w:rPr>
          <w:rStyle w:val="StyleUnderline"/>
          <w:highlight w:val="green"/>
        </w:rPr>
        <w:t>S</w:t>
      </w:r>
      <w:r w:rsidRPr="000B015A">
        <w:rPr>
          <w:rStyle w:val="StyleUnderline"/>
        </w:rPr>
        <w:t>tates</w:t>
      </w:r>
      <w:r w:rsidRPr="000B015A">
        <w:t xml:space="preserve">, therefore, </w:t>
      </w:r>
      <w:r w:rsidRPr="002A3E43">
        <w:rPr>
          <w:rStyle w:val="StyleUnderline"/>
          <w:highlight w:val="green"/>
        </w:rPr>
        <w:t>might</w:t>
      </w:r>
      <w:r w:rsidRPr="000B015A">
        <w:t xml:space="preserve"> move to </w:t>
      </w:r>
      <w:r w:rsidRPr="002A3E43">
        <w:rPr>
          <w:rStyle w:val="Emphasis"/>
          <w:highlight w:val="green"/>
        </w:rPr>
        <w:t>mobilize a nuclear attack</w:t>
      </w:r>
      <w:r w:rsidRPr="000B015A">
        <w:rPr>
          <w:rStyle w:val="StyleUnderline"/>
        </w:rPr>
        <w:t xml:space="preserve"> against Russia or China </w:t>
      </w:r>
      <w:r w:rsidRPr="002A3E43">
        <w:rPr>
          <w:rStyle w:val="StyleUnderline"/>
          <w:highlight w:val="green"/>
        </w:rPr>
        <w:t>over</w:t>
      </w:r>
      <w:r w:rsidRPr="000B015A">
        <w:t xml:space="preserve"> what might </w:t>
      </w:r>
      <w:r w:rsidRPr="000B015A">
        <w:rPr>
          <w:rStyle w:val="StyleUnderline"/>
        </w:rPr>
        <w:t xml:space="preserve">just be a piece of </w:t>
      </w:r>
      <w:r w:rsidRPr="002A3E43">
        <w:rPr>
          <w:rStyle w:val="StyleUnderline"/>
          <w:highlight w:val="green"/>
        </w:rPr>
        <w:t>debris shutting off a satellite</w:t>
      </w:r>
      <w:r w:rsidRPr="000B015A">
        <w:rPr>
          <w:rStyle w:val="StyleUnderline"/>
        </w:rPr>
        <w:t>.</w:t>
      </w:r>
    </w:p>
    <w:p w14:paraId="71B80C7A" w14:textId="77777777" w:rsidR="009E66DF" w:rsidRPr="000B015A" w:rsidRDefault="009E66DF" w:rsidP="009E66DF">
      <w:r w:rsidRPr="000B015A">
        <w:t xml:space="preserve">Additionally, </w:t>
      </w:r>
      <w:r w:rsidRPr="000B015A">
        <w:rPr>
          <w:rStyle w:val="StyleUnderline"/>
        </w:rPr>
        <w:t>accidental warfare, or</w:t>
      </w:r>
      <w:r w:rsidRPr="000B015A">
        <w:t xml:space="preserve"> strategic </w:t>
      </w:r>
      <w:r w:rsidRPr="000B015A">
        <w:rPr>
          <w:rStyle w:val="StyleUnderline"/>
        </w:rPr>
        <w:t>miscalculation, is uniquely likely in space. It is much easier to hold an adversary’s space systems in jeopardy with destructive ASATs than</w:t>
      </w:r>
      <w:r w:rsidRPr="000B015A">
        <w:t xml:space="preserve"> it is </w:t>
      </w:r>
      <w:r w:rsidRPr="000B015A">
        <w:rPr>
          <w:rStyle w:val="StyleUnderline"/>
        </w:rPr>
        <w:t>to</w:t>
      </w:r>
      <w:r w:rsidRPr="000B015A">
        <w:t xml:space="preserve"> sustainably </w:t>
      </w:r>
      <w:r w:rsidRPr="000B015A">
        <w:rPr>
          <w:rStyle w:val="StyleUnderline"/>
        </w:rPr>
        <w:t>defend a system, which is expensive and</w:t>
      </w:r>
      <w:r w:rsidRPr="000B015A">
        <w:t xml:space="preserve"> in some cases </w:t>
      </w:r>
      <w:r w:rsidRPr="000B015A">
        <w:rPr>
          <w:rStyle w:val="StyleUnderline"/>
        </w:rPr>
        <w:t>not technologically feasible</w:t>
      </w:r>
      <w:r w:rsidRPr="000B015A">
        <w:t xml:space="preserve"> because of limitations on satellite movement. Space is therefore considered offense-dominant; </w:t>
      </w:r>
      <w:r w:rsidRPr="000B015A">
        <w:rPr>
          <w:rStyle w:val="StyleUnderline"/>
        </w:rPr>
        <w:t>offensive tactics</w:t>
      </w:r>
      <w:r w:rsidRPr="000B015A">
        <w:t xml:space="preserve"> like weapons development </w:t>
      </w:r>
      <w:r w:rsidRPr="000B015A">
        <w:rPr>
          <w:rStyle w:val="StyleUnderline"/>
        </w:rPr>
        <w:t>are prioritized over defensive measures</w:t>
      </w:r>
      <w:r w:rsidRPr="000B015A">
        <w:t>, such as improving GPS or making satellites more resistant to jamming.</w:t>
      </w:r>
    </w:p>
    <w:p w14:paraId="3CC39743" w14:textId="77777777" w:rsidR="009E66DF" w:rsidRPr="000B015A" w:rsidRDefault="009E66DF" w:rsidP="009E66DF">
      <w:pPr>
        <w:rPr>
          <w:rStyle w:val="StyleUnderline"/>
        </w:rPr>
      </w:pPr>
      <w:r w:rsidRPr="000B015A">
        <w:t xml:space="preserve">As a result, </w:t>
      </w:r>
      <w:r w:rsidRPr="002A3E43">
        <w:rPr>
          <w:rStyle w:val="StyleUnderline"/>
          <w:highlight w:val="green"/>
        </w:rPr>
        <w:t>countries</w:t>
      </w:r>
      <w:r w:rsidRPr="000B015A">
        <w:rPr>
          <w:rStyle w:val="StyleUnderline"/>
        </w:rPr>
        <w:t xml:space="preserve"> are left with poorly defended space systems and </w:t>
      </w:r>
      <w:r w:rsidRPr="002A3E43">
        <w:rPr>
          <w:rStyle w:val="StyleUnderline"/>
          <w:highlight w:val="green"/>
        </w:rPr>
        <w:t>rely on offensive posturing, which increases</w:t>
      </w:r>
      <w:r w:rsidRPr="000B015A">
        <w:rPr>
          <w:rStyle w:val="StyleUnderline"/>
        </w:rPr>
        <w:t xml:space="preserve"> the </w:t>
      </w:r>
      <w:r w:rsidRPr="002A3E43">
        <w:rPr>
          <w:rStyle w:val="StyleUnderline"/>
          <w:highlight w:val="green"/>
        </w:rPr>
        <w:t>risk that</w:t>
      </w:r>
      <w:r w:rsidRPr="000B015A">
        <w:t xml:space="preserve"> their </w:t>
      </w:r>
      <w:r w:rsidRPr="002A3E43">
        <w:rPr>
          <w:rStyle w:val="StyleUnderline"/>
          <w:highlight w:val="green"/>
        </w:rPr>
        <w:t xml:space="preserve">actions are perceived as aggressive and </w:t>
      </w:r>
      <w:r w:rsidRPr="002A3E43">
        <w:rPr>
          <w:rStyle w:val="Emphasis"/>
          <w:highlight w:val="green"/>
        </w:rPr>
        <w:t>incentivizes rapid</w:t>
      </w:r>
      <w:r w:rsidRPr="000B015A">
        <w:rPr>
          <w:rStyle w:val="Emphasis"/>
        </w:rPr>
        <w:t xml:space="preserve">, risky </w:t>
      </w:r>
      <w:r w:rsidRPr="002A3E43">
        <w:rPr>
          <w:rStyle w:val="Emphasis"/>
          <w:highlight w:val="green"/>
        </w:rPr>
        <w:t>counterattacks</w:t>
      </w:r>
      <w:r w:rsidRPr="000B015A">
        <w:rPr>
          <w:rStyle w:val="StyleUnderline"/>
        </w:rPr>
        <w:t xml:space="preserve"> because militaries cannot rely on their spaced-based systems after first strikes.</w:t>
      </w:r>
    </w:p>
    <w:p w14:paraId="368EB165" w14:textId="77777777" w:rsidR="009E66DF" w:rsidRPr="0064475B" w:rsidRDefault="009E66DF" w:rsidP="009E66DF">
      <w:pPr>
        <w:rPr>
          <w:szCs w:val="16"/>
        </w:rPr>
      </w:pPr>
      <w:r w:rsidRPr="0064475B">
        <w:rPr>
          <w:szCs w:val="16"/>
        </w:rPr>
        <w:t>There are several hotspots in which ASATs and offensive-dominant systems are particularly relevant. Early warning satellites play a central role in US readiness in the event of a conflict involving North Korea. News of North Korean missile launches comes from these satellites. Given North Korea’s history of nuclear provocations, unflinchingly hostile rhetoric towards the United States and South Korea, and diplomatic opacity, North Korea is always a threatening, unknowable adversary, but recent developments have magnified the risk. With the health of Kim Jong-un potentially in jeopardy, a succession battle or even civil war on the peninsula raises the chances of loose nukes. If the regime is terminal, traditional MAD risk calculus will become moot; with nothing to lose, North Korea would have no reason to hold back its nuclear arsenal. Or China might decide to seize military assets and infrastructure of the regime. If the US does not have its early warning satellites because they have been taken out in an ASAT attack, the US, South Korea, and Japan are all in imminent nuclear peril, while China could be in a position to fundamentally reshape East Asian geopolitics.</w:t>
      </w:r>
    </w:p>
    <w:p w14:paraId="1B38312E" w14:textId="77777777" w:rsidR="009E66DF" w:rsidRPr="0064475B" w:rsidRDefault="009E66DF" w:rsidP="009E66DF">
      <w:pPr>
        <w:rPr>
          <w:szCs w:val="16"/>
        </w:rPr>
      </w:pPr>
      <w:r w:rsidRPr="0064475B">
        <w:rPr>
          <w:szCs w:val="16"/>
        </w:rPr>
        <w:t>The South China Sea is another hotspot in which ASATs could risk escalation. China is developing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55C3821C" w14:textId="77777777" w:rsidR="009E66DF" w:rsidRPr="0064475B" w:rsidRDefault="009E66DF" w:rsidP="009E66DF">
      <w:pPr>
        <w:rPr>
          <w:szCs w:val="16"/>
        </w:rPr>
      </w:pPr>
      <w:r w:rsidRPr="0064475B">
        <w:rPr>
          <w:szCs w:val="16"/>
        </w:rPr>
        <w:t>But the most effective way to break an A2/AD system would be with anti-satellite weapons. ASATs could neutralize the maritime surveillance China relies upon to deny access to the region and guide cruise missiles. Thus, China is extremely wary of US ASAT development: risks to Beijing’s South China Sea strategy are seen as threats to China itself because of territorial sovereignty claims that are deeply important to the regime and have only become more pronounced under President Xi Jinping. If a Chinese satellite went dark, Beijing might perceive it as a US ASAT designed to undermine the A2/AD approach, and escalate with conventional force.</w:t>
      </w:r>
    </w:p>
    <w:p w14:paraId="48634230" w14:textId="77777777" w:rsidR="009E66DF" w:rsidRPr="0064475B" w:rsidRDefault="009E66DF" w:rsidP="009E66DF">
      <w:pPr>
        <w:rPr>
          <w:szCs w:val="16"/>
        </w:rPr>
      </w:pPr>
      <w:r w:rsidRPr="0064475B">
        <w:rPr>
          <w:szCs w:val="16"/>
        </w:rPr>
        <w:t>An Even Greater Risk</w:t>
      </w:r>
    </w:p>
    <w:p w14:paraId="22EF195C" w14:textId="77777777" w:rsidR="009E66DF" w:rsidRPr="0064475B" w:rsidRDefault="009E66DF" w:rsidP="009E66DF">
      <w:pPr>
        <w:rPr>
          <w:rStyle w:val="StyleUnderline"/>
        </w:rPr>
      </w:pPr>
      <w:r w:rsidRPr="0064475B">
        <w:t xml:space="preserve">Many of these conflict scenarios start with the loss of satellite function, which may seem unlikely. But ASATs threaten satellites through more than just direct attack. </w:t>
      </w:r>
      <w:r w:rsidRPr="00565ADD">
        <w:rPr>
          <w:rStyle w:val="StyleUnderline"/>
        </w:rPr>
        <w:t xml:space="preserve">ASAT </w:t>
      </w:r>
      <w:r w:rsidRPr="002A3E43">
        <w:rPr>
          <w:rStyle w:val="Emphasis"/>
          <w:highlight w:val="green"/>
        </w:rPr>
        <w:t>testing</w:t>
      </w:r>
      <w:r w:rsidRPr="0064475B">
        <w:t xml:space="preserve">, rather than deployment, </w:t>
      </w:r>
      <w:r w:rsidRPr="002A3E43">
        <w:rPr>
          <w:rStyle w:val="Emphasis"/>
          <w:highlight w:val="green"/>
        </w:rPr>
        <w:t>risks</w:t>
      </w:r>
      <w:r w:rsidRPr="0064475B">
        <w:t xml:space="preserve"> the exponential </w:t>
      </w:r>
      <w:r w:rsidRPr="0064475B">
        <w:rPr>
          <w:rStyle w:val="Emphasis"/>
        </w:rPr>
        <w:t xml:space="preserve">accumulation of </w:t>
      </w:r>
      <w:r w:rsidRPr="002A3E43">
        <w:rPr>
          <w:rStyle w:val="Emphasis"/>
          <w:highlight w:val="green"/>
        </w:rPr>
        <w:t>debris</w:t>
      </w:r>
      <w:r w:rsidRPr="002A3E43">
        <w:rPr>
          <w:rStyle w:val="StyleUnderline"/>
          <w:highlight w:val="green"/>
        </w:rPr>
        <w:t xml:space="preserve">, which </w:t>
      </w:r>
      <w:r w:rsidRPr="002A3E43">
        <w:rPr>
          <w:rStyle w:val="Emphasis"/>
          <w:highlight w:val="green"/>
        </w:rPr>
        <w:t>endangers satellites</w:t>
      </w:r>
      <w:r w:rsidRPr="0064475B">
        <w:rPr>
          <w:rStyle w:val="StyleUnderline"/>
        </w:rPr>
        <w:t xml:space="preserve"> and creates a host of other problems.</w:t>
      </w:r>
    </w:p>
    <w:p w14:paraId="49ACA3CE" w14:textId="77777777" w:rsidR="009E66DF" w:rsidRPr="0064475B" w:rsidRDefault="009E66DF" w:rsidP="009E66DF">
      <w:r w:rsidRPr="000B015A">
        <w:rPr>
          <w:rStyle w:val="StyleUnderline"/>
        </w:rPr>
        <w:t xml:space="preserve">KE-ASATs rely on smashing satellites into thousands of pieces, so each test adds tremendous amounts of space </w:t>
      </w:r>
      <w:r w:rsidRPr="0064475B">
        <w:rPr>
          <w:rStyle w:val="StyleUnderline"/>
        </w:rPr>
        <w:t xml:space="preserve">debris. The </w:t>
      </w:r>
      <w:r w:rsidRPr="0064475B">
        <w:rPr>
          <w:rStyle w:val="Emphasis"/>
          <w:highlight w:val="green"/>
        </w:rPr>
        <w:t>2007</w:t>
      </w:r>
      <w:r w:rsidRPr="0064475B">
        <w:rPr>
          <w:rStyle w:val="Emphasis"/>
        </w:rPr>
        <w:t xml:space="preserve"> Chinese KE-ASAT </w:t>
      </w:r>
      <w:r w:rsidRPr="0064475B">
        <w:rPr>
          <w:rStyle w:val="Emphasis"/>
          <w:highlight w:val="green"/>
        </w:rPr>
        <w:t>test alone</w:t>
      </w:r>
      <w:r w:rsidRPr="0064475B">
        <w:rPr>
          <w:rStyle w:val="StyleUnderline"/>
          <w:highlight w:val="green"/>
        </w:rPr>
        <w:t xml:space="preserve"> increased</w:t>
      </w:r>
      <w:r w:rsidRPr="0064475B">
        <w:rPr>
          <w:rStyle w:val="StyleUnderline"/>
        </w:rPr>
        <w:t xml:space="preserve"> the number of </w:t>
      </w:r>
      <w:r w:rsidRPr="0064475B">
        <w:rPr>
          <w:rStyle w:val="StyleUnderline"/>
          <w:highlight w:val="green"/>
        </w:rPr>
        <w:t>objects</w:t>
      </w:r>
      <w:r w:rsidRPr="0064475B">
        <w:rPr>
          <w:rStyle w:val="StyleUnderline"/>
        </w:rPr>
        <w:t xml:space="preserve"> in orbit </w:t>
      </w:r>
      <w:r w:rsidRPr="0064475B">
        <w:rPr>
          <w:rStyle w:val="StyleUnderline"/>
          <w:highlight w:val="green"/>
        </w:rPr>
        <w:t xml:space="preserve">by </w:t>
      </w:r>
      <w:r w:rsidRPr="0064475B">
        <w:rPr>
          <w:rStyle w:val="Emphasis"/>
          <w:highlight w:val="green"/>
        </w:rPr>
        <w:t>20 percent</w:t>
      </w:r>
      <w:r w:rsidRPr="0064475B">
        <w:t>, producing more than two thousand pieces of debris large enough to be tracked and likely thousands more too small to be counted that will remain in orbit for centuries.</w:t>
      </w:r>
    </w:p>
    <w:p w14:paraId="24D406AA" w14:textId="02C08FE6" w:rsidR="009E66DF" w:rsidRPr="009E66DF" w:rsidRDefault="009E66DF" w:rsidP="009E66DF">
      <w:pPr>
        <w:rPr>
          <w:b/>
          <w:sz w:val="26"/>
          <w:u w:val="single"/>
        </w:rPr>
      </w:pPr>
      <w:r w:rsidRPr="00D07142">
        <w:t xml:space="preserve">Even the smallest pieces of </w:t>
      </w:r>
      <w:r w:rsidRPr="002A3E43">
        <w:rPr>
          <w:rStyle w:val="StyleUnderline"/>
          <w:highlight w:val="green"/>
        </w:rPr>
        <w:t>debris</w:t>
      </w:r>
      <w:r w:rsidRPr="00D07142">
        <w:rPr>
          <w:rStyle w:val="StyleUnderline"/>
        </w:rPr>
        <w:t xml:space="preserve"> can do great damage</w:t>
      </w:r>
      <w:r w:rsidRPr="00D07142">
        <w:t xml:space="preserve">; traveling at more than 15,000 miles per hour, </w:t>
      </w:r>
      <w:r w:rsidRPr="00D07142">
        <w:rPr>
          <w:rStyle w:val="StyleUnderline"/>
        </w:rPr>
        <w:t xml:space="preserve">they can </w:t>
      </w:r>
      <w:r w:rsidRPr="002A3E43">
        <w:rPr>
          <w:rStyle w:val="StyleUnderline"/>
          <w:highlight w:val="green"/>
        </w:rPr>
        <w:t>crash into other debris in</w:t>
      </w:r>
      <w:r w:rsidRPr="00D07142">
        <w:rPr>
          <w:rStyle w:val="StyleUnderline"/>
        </w:rPr>
        <w:t xml:space="preserve"> a </w:t>
      </w:r>
      <w:r w:rsidRPr="002A3E43">
        <w:rPr>
          <w:rStyle w:val="StyleUnderline"/>
          <w:highlight w:val="green"/>
        </w:rPr>
        <w:t>proliferation known as</w:t>
      </w:r>
      <w:r w:rsidRPr="00D07142">
        <w:rPr>
          <w:rStyle w:val="StyleUnderline"/>
        </w:rPr>
        <w:t xml:space="preserve"> the </w:t>
      </w:r>
      <w:r w:rsidRPr="002A3E43">
        <w:rPr>
          <w:rStyle w:val="Emphasis"/>
          <w:highlight w:val="green"/>
        </w:rPr>
        <w:t>Kessler Syndrome</w:t>
      </w:r>
      <w:r w:rsidRPr="00D07142">
        <w:rPr>
          <w:rStyle w:val="Emphasis"/>
        </w:rPr>
        <w:t>.</w:t>
      </w:r>
      <w:r w:rsidRPr="00D07142">
        <w:rPr>
          <w:rStyle w:val="StyleUnderline"/>
        </w:rPr>
        <w:t xml:space="preserve"> </w:t>
      </w:r>
      <w:r w:rsidRPr="009E66DF">
        <w:rPr>
          <w:rStyle w:val="StyleUnderline"/>
        </w:rPr>
        <w:t>The situation in space could approach a critical mass in which collision cascading occurs even if all launches were halted, choking orbits with debris until</w:t>
      </w:r>
      <w:r w:rsidRPr="009E66DF">
        <w:rPr>
          <w:rStyle w:val="Emphasis"/>
        </w:rPr>
        <w:t xml:space="preserve"> all satellites are destroyed</w:t>
      </w:r>
      <w:r w:rsidRPr="009E66DF">
        <w:rPr>
          <w:rStyle w:val="StyleUnderline"/>
        </w:rPr>
        <w:t xml:space="preserve"> and </w:t>
      </w:r>
      <w:r w:rsidRPr="009E66DF">
        <w:rPr>
          <w:rStyle w:val="Emphasis"/>
        </w:rPr>
        <w:t>spaceflight rendered impossible</w:t>
      </w:r>
      <w:r w:rsidRPr="009E66DF">
        <w:rPr>
          <w:rStyle w:val="StyleUnderline"/>
        </w:rPr>
        <w:t xml:space="preserve">. Compared to the negligible debris created during </w:t>
      </w:r>
      <w:r w:rsidRPr="009E66DF">
        <w:rPr>
          <w:rStyle w:val="Emphasis"/>
        </w:rPr>
        <w:t>commercial launches</w:t>
      </w:r>
      <w:r w:rsidRPr="009E66DF">
        <w:rPr>
          <w:rStyle w:val="StyleUnderline"/>
        </w:rPr>
        <w:t>, ASAT tests</w:t>
      </w:r>
      <w:r w:rsidRPr="009E66DF">
        <w:t>—</w:t>
      </w:r>
      <w:r w:rsidRPr="009E66DF">
        <w:rPr>
          <w:rStyle w:val="StyleUnderline"/>
        </w:rPr>
        <w:t>especially if the arms race continues to escalate</w:t>
      </w:r>
      <w:r w:rsidRPr="009E66DF">
        <w:t xml:space="preserve"> and countries with less developed space programs join with cruder designs—</w:t>
      </w:r>
      <w:r w:rsidRPr="009E66DF">
        <w:rPr>
          <w:rStyle w:val="StyleUnderline"/>
        </w:rPr>
        <w:t>may accelerate the debris in space closer and closer to this critical mass.</w:t>
      </w:r>
    </w:p>
    <w:p w14:paraId="75106592" w14:textId="77777777" w:rsidR="009E66DF" w:rsidRDefault="009E66DF" w:rsidP="009E66DF">
      <w:r w:rsidRPr="009E66DF">
        <w:rPr>
          <w:rStyle w:val="Emphasis"/>
        </w:rPr>
        <w:t xml:space="preserve">If </w:t>
      </w:r>
      <w:r w:rsidRPr="009E66DF">
        <w:rPr>
          <w:rStyle w:val="Emphasis"/>
          <w:highlight w:val="green"/>
        </w:rPr>
        <w:t>debris knocks out a satellite</w:t>
      </w:r>
      <w:r w:rsidRPr="009E66DF">
        <w:rPr>
          <w:rStyle w:val="StyleUnderline"/>
          <w:highlight w:val="green"/>
        </w:rPr>
        <w:t>, an increasingly likely possibility in a world with ASAT tests,</w:t>
      </w:r>
      <w:r w:rsidRPr="009E66DF">
        <w:rPr>
          <w:rStyle w:val="StyleUnderline"/>
        </w:rPr>
        <w:t xml:space="preserve"> then</w:t>
      </w:r>
      <w:r w:rsidRPr="009E66DF">
        <w:t xml:space="preserve"> the aforementioned </w:t>
      </w:r>
      <w:r w:rsidRPr="009E66DF">
        <w:rPr>
          <w:rStyle w:val="Emphasis"/>
        </w:rPr>
        <w:t>conflict scenarios become more likely.</w:t>
      </w:r>
      <w:r w:rsidRPr="009E66DF">
        <w:t xml:space="preserve"> Conflict aside, </w:t>
      </w:r>
      <w:r w:rsidRPr="009E66DF">
        <w:rPr>
          <w:rStyle w:val="StyleUnderline"/>
          <w:highlight w:val="green"/>
        </w:rPr>
        <w:t>ASAT-based debris clouds</w:t>
      </w:r>
      <w:r w:rsidRPr="009E66DF">
        <w:rPr>
          <w:rStyle w:val="StyleUnderline"/>
        </w:rPr>
        <w:t xml:space="preserve"> are </w:t>
      </w:r>
      <w:r w:rsidRPr="009E66DF">
        <w:rPr>
          <w:rStyle w:val="StyleUnderline"/>
          <w:highlight w:val="green"/>
        </w:rPr>
        <w:t>terrifying</w:t>
      </w:r>
      <w:r w:rsidRPr="009E66DF">
        <w:rPr>
          <w:rStyle w:val="StyleUnderline"/>
        </w:rPr>
        <w:t xml:space="preserve"> in their own right. </w:t>
      </w:r>
      <w:r w:rsidRPr="009E66DF">
        <w:rPr>
          <w:rStyle w:val="Emphasis"/>
        </w:rPr>
        <w:t>Public health, transportation, climate science, and a litany of other crucial infrastructures are dependent on satellites</w:t>
      </w:r>
      <w:r w:rsidRPr="009E66DF">
        <w:rPr>
          <w:rStyle w:val="StyleUnderline"/>
        </w:rPr>
        <w:t xml:space="preserve"> that are now at risk.</w:t>
      </w:r>
      <w:r w:rsidRPr="009E66DF">
        <w:t xml:space="preserve"> Satellite GPS is a cornerstone of the modern economy; some pundits believe that </w:t>
      </w:r>
      <w:r w:rsidRPr="009E66DF">
        <w:rPr>
          <w:rStyle w:val="StyleUnderline"/>
        </w:rPr>
        <w:t xml:space="preserve">the slightest glitch in GPS satellites could </w:t>
      </w:r>
      <w:r w:rsidRPr="009E66DF">
        <w:rPr>
          <w:rStyle w:val="Emphasis"/>
        </w:rPr>
        <w:t>shock the stock market</w:t>
      </w:r>
      <w:r w:rsidRPr="009E66DF">
        <w:rPr>
          <w:rStyle w:val="StyleUnderline"/>
        </w:rPr>
        <w:t xml:space="preserve"> and</w:t>
      </w:r>
      <w:r w:rsidRPr="009E66DF">
        <w:t xml:space="preserve"> further </w:t>
      </w:r>
      <w:r w:rsidRPr="009E66DF">
        <w:rPr>
          <w:rStyle w:val="Emphasis"/>
        </w:rPr>
        <w:t>destabilize a</w:t>
      </w:r>
      <w:r w:rsidRPr="009E66DF">
        <w:t xml:space="preserve">n unstable </w:t>
      </w:r>
      <w:r w:rsidRPr="009E66DF">
        <w:rPr>
          <w:rStyle w:val="Emphasis"/>
        </w:rPr>
        <w:t>global economy.</w:t>
      </w:r>
      <w:r w:rsidRPr="009E66DF">
        <w:t xml:space="preserve"> During the pandemic, </w:t>
      </w:r>
      <w:r w:rsidRPr="009E66DF">
        <w:rPr>
          <w:rStyle w:val="StyleUnderline"/>
        </w:rPr>
        <w:t>satellites are playing a crucial role in</w:t>
      </w:r>
      <w:r w:rsidRPr="009E66DF">
        <w:t xml:space="preserve"> geospatial </w:t>
      </w:r>
      <w:r w:rsidRPr="009E66DF">
        <w:rPr>
          <w:rStyle w:val="StyleUnderline"/>
        </w:rPr>
        <w:t>data collection for infectious disease modeling.</w:t>
      </w:r>
    </w:p>
    <w:p w14:paraId="11158CA0" w14:textId="77777777" w:rsidR="009E66DF" w:rsidRDefault="009E66DF" w:rsidP="009E66DF">
      <w:pPr>
        <w:pStyle w:val="Heading4"/>
      </w:pPr>
    </w:p>
    <w:p w14:paraId="6A2424B1" w14:textId="77777777" w:rsidR="009E66DF" w:rsidRDefault="009E66DF" w:rsidP="00CF2ABA">
      <w:pPr>
        <w:pStyle w:val="Heading4"/>
        <w:rPr>
          <w:rFonts w:cs="Calibri"/>
        </w:rPr>
      </w:pPr>
    </w:p>
    <w:p w14:paraId="24259186" w14:textId="1B781E03" w:rsidR="00CF2ABA" w:rsidRPr="001F3C16" w:rsidRDefault="00CF2ABA" w:rsidP="00CF2ABA">
      <w:pPr>
        <w:pStyle w:val="Heading4"/>
        <w:rPr>
          <w:rFonts w:cs="Calibri"/>
        </w:rPr>
      </w:pPr>
      <w:r w:rsidRPr="001F3C16">
        <w:rPr>
          <w:rFonts w:cs="Calibri"/>
        </w:rPr>
        <w:t xml:space="preserve">Limited Russia/China co-op is </w:t>
      </w:r>
      <w:r w:rsidRPr="001F3C16">
        <w:rPr>
          <w:rFonts w:cs="Calibri"/>
          <w:u w:val="single"/>
        </w:rPr>
        <w:t>inevitable</w:t>
      </w:r>
      <w:r w:rsidRPr="001F3C16">
        <w:rPr>
          <w:rFonts w:cs="Calibri"/>
        </w:rPr>
        <w:t xml:space="preserve"> and </w:t>
      </w:r>
      <w:r w:rsidRPr="001F3C16">
        <w:rPr>
          <w:rFonts w:cs="Calibri"/>
          <w:u w:val="single"/>
        </w:rPr>
        <w:t>won’t</w:t>
      </w:r>
      <w:r w:rsidRPr="001F3C16">
        <w:rPr>
          <w:rFonts w:cs="Calibri"/>
        </w:rPr>
        <w:t xml:space="preserve"> be stopped by U.S. engagement, but </w:t>
      </w:r>
      <w:r w:rsidRPr="001F3C16">
        <w:rPr>
          <w:rFonts w:cs="Calibri"/>
          <w:u w:val="single"/>
        </w:rPr>
        <w:t>deep</w:t>
      </w:r>
      <w:r w:rsidRPr="001F3C16">
        <w:rPr>
          <w:rFonts w:cs="Calibri"/>
        </w:rPr>
        <w:t xml:space="preserve"> ties are </w:t>
      </w:r>
      <w:r w:rsidRPr="001F3C16">
        <w:rPr>
          <w:rFonts w:cs="Calibri"/>
          <w:u w:val="single"/>
        </w:rPr>
        <w:t>impossible</w:t>
      </w:r>
      <w:r w:rsidRPr="001F3C16">
        <w:rPr>
          <w:rFonts w:cs="Calibri"/>
        </w:rPr>
        <w:t xml:space="preserve"> and have </w:t>
      </w:r>
      <w:r w:rsidRPr="001F3C16">
        <w:rPr>
          <w:rFonts w:cs="Calibri"/>
          <w:u w:val="single"/>
        </w:rPr>
        <w:t>no impact</w:t>
      </w:r>
      <w:r w:rsidRPr="001F3C16">
        <w:rPr>
          <w:rFonts w:cs="Calibri"/>
        </w:rPr>
        <w:t>.</w:t>
      </w:r>
    </w:p>
    <w:p w14:paraId="504C8617" w14:textId="77777777" w:rsidR="00CF2ABA" w:rsidRPr="001F3C16" w:rsidRDefault="00CF2ABA" w:rsidP="00CF2ABA">
      <w:r w:rsidRPr="001F3C16">
        <w:t xml:space="preserve">Dr. James Jay </w:t>
      </w:r>
      <w:r w:rsidRPr="001F3C16">
        <w:rPr>
          <w:rStyle w:val="Style13ptBold"/>
        </w:rPr>
        <w:t>Carafano 19</w:t>
      </w:r>
      <w:r w:rsidRPr="001F3C16">
        <w:t>, PhD from Georgetown University, Master of Arts Degree in Strategy from the U.S. Army War College, Adjunct Professor at Georgetown University, Former Director of Military Studies at the Army’s Center of Military History, Vice President of the Kathryn and Shelby Cullom Davis Institute for National Security at the Heritage Foundation, “Why the China-Russia Alliance Won't Last”, The National Interest, 8/5/2019, https://nationalinterest.org/feature/why-china-russia-alliance-wont-last-71556</w:t>
      </w:r>
    </w:p>
    <w:p w14:paraId="22C0F3FA" w14:textId="77777777" w:rsidR="00CF2ABA" w:rsidRPr="001F3C16" w:rsidRDefault="00CF2ABA" w:rsidP="00CF2ABA">
      <w:r w:rsidRPr="001F3C16">
        <w:t xml:space="preserve">So, now </w:t>
      </w:r>
      <w:r w:rsidRPr="001F3C16">
        <w:rPr>
          <w:rStyle w:val="StyleUnderline"/>
        </w:rPr>
        <w:t>everybody</w:t>
      </w:r>
      <w:r w:rsidRPr="001F3C16">
        <w:t xml:space="preserve"> wants to be Bismarck. They see themselves shaping history by artfully moving big pieces on the geostrategic chessboard. And one gambit they just </w:t>
      </w:r>
      <w:r w:rsidRPr="001F3C16">
        <w:rPr>
          <w:rStyle w:val="StyleUnderline"/>
        </w:rPr>
        <w:t>can’t resist</w:t>
      </w:r>
      <w:r w:rsidRPr="001F3C16">
        <w:t xml:space="preserve"> is </w:t>
      </w:r>
      <w:r w:rsidRPr="001F3C16">
        <w:rPr>
          <w:rStyle w:val="StyleUnderline"/>
        </w:rPr>
        <w:t>moving to snip the growing bonds of Sino-Russian cooperation</w:t>
      </w:r>
      <w:r w:rsidRPr="001F3C16">
        <w:t>.</w:t>
      </w:r>
    </w:p>
    <w:p w14:paraId="5F5C8C92" w14:textId="77777777" w:rsidR="00CF2ABA" w:rsidRPr="001F3C16" w:rsidRDefault="00CF2ABA" w:rsidP="00CF2ABA">
      <w:r w:rsidRPr="001F3C16">
        <w:t xml:space="preserve">My advice to them: </w:t>
      </w:r>
      <w:r w:rsidRPr="001F3C16">
        <w:rPr>
          <w:rStyle w:val="Emphasis"/>
        </w:rPr>
        <w:t>Just stop</w:t>
      </w:r>
      <w:r w:rsidRPr="001F3C16">
        <w:t>.</w:t>
      </w:r>
    </w:p>
    <w:p w14:paraId="7C899334" w14:textId="77777777" w:rsidR="00CF2ABA" w:rsidRPr="001F3C16" w:rsidRDefault="00CF2ABA" w:rsidP="00CF2ABA">
      <w:r w:rsidRPr="00204615">
        <w:rPr>
          <w:rStyle w:val="StyleUnderline"/>
          <w:highlight w:val="green"/>
        </w:rPr>
        <w:t>Fears of</w:t>
      </w:r>
      <w:r w:rsidRPr="001F3C16">
        <w:rPr>
          <w:rStyle w:val="StyleUnderline"/>
        </w:rPr>
        <w:t xml:space="preserve"> an allied </w:t>
      </w:r>
      <w:r w:rsidRPr="00204615">
        <w:rPr>
          <w:rStyle w:val="StyleUnderline"/>
          <w:highlight w:val="green"/>
        </w:rPr>
        <w:t>China and Russia</w:t>
      </w:r>
      <w:r w:rsidRPr="001F3C16">
        <w:rPr>
          <w:rStyle w:val="StyleUnderline"/>
        </w:rPr>
        <w:t xml:space="preserve"> running </w:t>
      </w:r>
      <w:r w:rsidRPr="00204615">
        <w:rPr>
          <w:rStyle w:val="StyleUnderline"/>
          <w:highlight w:val="green"/>
        </w:rPr>
        <w:t>amok</w:t>
      </w:r>
      <w:r w:rsidRPr="001F3C16">
        <w:rPr>
          <w:rStyle w:val="StyleUnderline"/>
        </w:rPr>
        <w:t xml:space="preserve"> around the world </w:t>
      </w:r>
      <w:r w:rsidRPr="00204615">
        <w:rPr>
          <w:rStyle w:val="StyleUnderline"/>
          <w:highlight w:val="green"/>
        </w:rPr>
        <w:t xml:space="preserve">are </w:t>
      </w:r>
      <w:r w:rsidRPr="00204615">
        <w:rPr>
          <w:rStyle w:val="Emphasis"/>
          <w:highlight w:val="green"/>
        </w:rPr>
        <w:t>overblown</w:t>
      </w:r>
      <w:r w:rsidRPr="001F3C16">
        <w:rPr>
          <w:rStyle w:val="StyleUnderline"/>
        </w:rPr>
        <w:t xml:space="preserve">. Indeed, </w:t>
      </w:r>
      <w:r w:rsidRPr="00204615">
        <w:rPr>
          <w:rStyle w:val="StyleUnderline"/>
          <w:highlight w:val="green"/>
        </w:rPr>
        <w:t xml:space="preserve">there is </w:t>
      </w:r>
      <w:r w:rsidRPr="00204615">
        <w:rPr>
          <w:rStyle w:val="Emphasis"/>
          <w:highlight w:val="green"/>
        </w:rPr>
        <w:t>so much friction</w:t>
      </w:r>
      <w:r w:rsidRPr="001F3C16">
        <w:rPr>
          <w:rStyle w:val="StyleUnderline"/>
        </w:rPr>
        <w:t xml:space="preserve"> between these “friends,” </w:t>
      </w:r>
      <w:r w:rsidRPr="00204615">
        <w:rPr>
          <w:rStyle w:val="Emphasis"/>
          <w:highlight w:val="green"/>
        </w:rPr>
        <w:t>any attempt</w:t>
      </w:r>
      <w:r w:rsidRPr="001F3C16">
        <w:rPr>
          <w:rStyle w:val="StyleUnderline"/>
        </w:rPr>
        <w:t xml:space="preserve"> to team up </w:t>
      </w:r>
      <w:r w:rsidRPr="00204615">
        <w:rPr>
          <w:rStyle w:val="StyleUnderline"/>
          <w:highlight w:val="green"/>
        </w:rPr>
        <w:t>would</w:t>
      </w:r>
      <w:r w:rsidRPr="001F3C16">
        <w:rPr>
          <w:rStyle w:val="StyleUnderline"/>
        </w:rPr>
        <w:t xml:space="preserve"> likely </w:t>
      </w:r>
      <w:r w:rsidRPr="00204615">
        <w:rPr>
          <w:rStyle w:val="Emphasis"/>
          <w:highlight w:val="green"/>
        </w:rPr>
        <w:t>give both</w:t>
      </w:r>
      <w:r w:rsidRPr="001F3C16">
        <w:rPr>
          <w:rStyle w:val="Emphasis"/>
        </w:rPr>
        <w:t xml:space="preserve"> countries </w:t>
      </w:r>
      <w:r w:rsidRPr="00204615">
        <w:rPr>
          <w:rStyle w:val="Emphasis"/>
          <w:highlight w:val="green"/>
        </w:rPr>
        <w:t>heat rash</w:t>
      </w:r>
      <w:r w:rsidRPr="001F3C16">
        <w:t>.</w:t>
      </w:r>
    </w:p>
    <w:p w14:paraId="44E12DBF" w14:textId="77777777" w:rsidR="00CF2ABA" w:rsidRPr="001F3C16" w:rsidRDefault="00CF2ABA" w:rsidP="00CF2ABA">
      <w:r w:rsidRPr="001F3C16">
        <w:t>Siren’s Cat Call</w:t>
      </w:r>
    </w:p>
    <w:p w14:paraId="0DA4DBF8" w14:textId="77777777" w:rsidR="00CF2ABA" w:rsidRPr="001F3C16" w:rsidRDefault="00CF2ABA" w:rsidP="00CF2ABA">
      <w:r w:rsidRPr="001F3C16">
        <w:rPr>
          <w:rStyle w:val="StyleUnderline"/>
        </w:rPr>
        <w:t xml:space="preserve">Here’s the </w:t>
      </w:r>
      <w:r w:rsidRPr="001F3C16">
        <w:t xml:space="preserve">lame </w:t>
      </w:r>
      <w:r w:rsidRPr="001F3C16">
        <w:rPr>
          <w:rStyle w:val="StyleUnderline"/>
        </w:rPr>
        <w:t xml:space="preserve">narrative that’s animating the Bismarck wannabes: The </w:t>
      </w:r>
      <w:r w:rsidRPr="001F3C16">
        <w:rPr>
          <w:rStyle w:val="Emphasis"/>
        </w:rPr>
        <w:t>U</w:t>
      </w:r>
      <w:r w:rsidRPr="001F3C16">
        <w:t xml:space="preserve">nited </w:t>
      </w:r>
      <w:r w:rsidRPr="001F3C16">
        <w:rPr>
          <w:rStyle w:val="Emphasis"/>
        </w:rPr>
        <w:t>S</w:t>
      </w:r>
      <w:r w:rsidRPr="001F3C16">
        <w:t xml:space="preserve">tates </w:t>
      </w:r>
      <w:r w:rsidRPr="001F3C16">
        <w:rPr>
          <w:rStyle w:val="StyleUnderline"/>
        </w:rPr>
        <w:t>is pushing back against Moscow and pressing Beijing. This is driving Moscow and Beijing closer together. Beijing and Moscow will then gang-up</w:t>
      </w:r>
      <w:r w:rsidRPr="001F3C16">
        <w:t xml:space="preserve"> on the United States. </w:t>
      </w:r>
      <w:r w:rsidRPr="001F3C16">
        <w:rPr>
          <w:rStyle w:val="StyleUnderline"/>
        </w:rPr>
        <w:t xml:space="preserve">To prevent this, the </w:t>
      </w:r>
      <w:r w:rsidRPr="001F3C16">
        <w:rPr>
          <w:rStyle w:val="Emphasis"/>
        </w:rPr>
        <w:t>U</w:t>
      </w:r>
      <w:r w:rsidRPr="001F3C16">
        <w:t xml:space="preserve">nited </w:t>
      </w:r>
      <w:r w:rsidRPr="001F3C16">
        <w:rPr>
          <w:rStyle w:val="Emphasis"/>
        </w:rPr>
        <w:t>S</w:t>
      </w:r>
      <w:r w:rsidRPr="001F3C16">
        <w:t xml:space="preserve">tates </w:t>
      </w:r>
      <w:r w:rsidRPr="001F3C16">
        <w:rPr>
          <w:rStyle w:val="StyleUnderline"/>
        </w:rPr>
        <w:t>should make nice with Moscow (undermining the incipient Sino-Russian détente)</w:t>
      </w:r>
      <w:r w:rsidRPr="001F3C16">
        <w:t xml:space="preserve"> and then focus on beating back against China.</w:t>
      </w:r>
    </w:p>
    <w:p w14:paraId="08977BEF" w14:textId="77777777" w:rsidR="00CF2ABA" w:rsidRPr="001F3C16" w:rsidRDefault="00CF2ABA" w:rsidP="00CF2ABA">
      <w:r w:rsidRPr="001F3C16">
        <w:rPr>
          <w:rStyle w:val="StyleUnderline"/>
        </w:rPr>
        <w:t xml:space="preserve">Yes, </w:t>
      </w:r>
      <w:r w:rsidRPr="00204615">
        <w:rPr>
          <w:rStyle w:val="StyleUnderline"/>
          <w:highlight w:val="green"/>
        </w:rPr>
        <w:t>China and Russia</w:t>
      </w:r>
      <w:r w:rsidRPr="001F3C16">
        <w:rPr>
          <w:rStyle w:val="StyleUnderline"/>
        </w:rPr>
        <w:t xml:space="preserve"> are going to </w:t>
      </w:r>
      <w:r w:rsidRPr="00204615">
        <w:rPr>
          <w:rStyle w:val="StyleUnderline"/>
          <w:highlight w:val="green"/>
        </w:rPr>
        <w:t xml:space="preserve">work together to </w:t>
      </w:r>
      <w:r w:rsidRPr="00204615">
        <w:rPr>
          <w:rStyle w:val="Emphasis"/>
          <w:highlight w:val="green"/>
        </w:rPr>
        <w:t>some degree</w:t>
      </w:r>
      <w:r w:rsidRPr="00204615">
        <w:rPr>
          <w:rStyle w:val="StyleUnderline"/>
          <w:highlight w:val="green"/>
        </w:rPr>
        <w:t>. They have</w:t>
      </w:r>
      <w:r w:rsidRPr="001F3C16">
        <w:rPr>
          <w:rStyle w:val="StyleUnderline"/>
        </w:rPr>
        <w:t xml:space="preserve"> </w:t>
      </w:r>
      <w:r w:rsidRPr="001F3C16">
        <w:rPr>
          <w:rStyle w:val="Emphasis"/>
        </w:rPr>
        <w:t xml:space="preserve">important </w:t>
      </w:r>
      <w:r w:rsidRPr="00204615">
        <w:rPr>
          <w:rStyle w:val="Emphasis"/>
          <w:highlight w:val="green"/>
        </w:rPr>
        <w:t>things in common</w:t>
      </w:r>
      <w:r w:rsidRPr="001F3C16">
        <w:t>. For example, both are unaccountable authoritarian regimes that share the Eurasian continent. Other indicators of compatibility: they like doing business with each other, and both like to make up their own rules. Heck, they don’t even have to pretend the liberal world order is a speed-bump in their joint ventures. Both happily engage with the world’s most odious regimes, from Syria to Venezuela. And, of course, neither has any compunction about playing dirty when it serves their interests.</w:t>
      </w:r>
    </w:p>
    <w:p w14:paraId="367A3433" w14:textId="77777777" w:rsidR="00CF2ABA" w:rsidRPr="001F3C16" w:rsidRDefault="00CF2ABA" w:rsidP="00CF2ABA">
      <w:r w:rsidRPr="00204615">
        <w:rPr>
          <w:rStyle w:val="StyleUnderline"/>
          <w:highlight w:val="green"/>
        </w:rPr>
        <w:t>They</w:t>
      </w:r>
      <w:r w:rsidRPr="001F3C16">
        <w:t xml:space="preserve"> already </w:t>
      </w:r>
      <w:r w:rsidRPr="00204615">
        <w:rPr>
          <w:rStyle w:val="StyleUnderline"/>
          <w:highlight w:val="green"/>
        </w:rPr>
        <w:t>play off</w:t>
      </w:r>
      <w:r w:rsidRPr="001F3C16">
        <w:rPr>
          <w:rStyle w:val="StyleUnderline"/>
        </w:rPr>
        <w:t xml:space="preserve"> of each other </w:t>
      </w:r>
      <w:r w:rsidRPr="00204615">
        <w:rPr>
          <w:rStyle w:val="StyleUnderline"/>
          <w:highlight w:val="green"/>
        </w:rPr>
        <w:t>to frustrate</w:t>
      </w:r>
      <w:r w:rsidRPr="001F3C16">
        <w:rPr>
          <w:rStyle w:val="StyleUnderline"/>
        </w:rPr>
        <w:t xml:space="preserve"> foreign-policy initiatives from </w:t>
      </w:r>
      <w:r w:rsidRPr="00204615">
        <w:rPr>
          <w:rStyle w:val="StyleUnderline"/>
          <w:highlight w:val="green"/>
        </w:rPr>
        <w:t>Washington</w:t>
      </w:r>
      <w:r w:rsidRPr="001F3C16">
        <w:t>. For example, if the United States pressures Russia to vote a certain way on a measure before the UN Security Council, Russia will often don the white hat and vote as we desire, knowing that Beijing will veto the measure for them. Similarly, if the United States leans on Beijing stop giving North Korea some form of aid and comfort, Beijing can go along with the request, knowing that Moscow will pick up the baton for them.</w:t>
      </w:r>
    </w:p>
    <w:p w14:paraId="09316119" w14:textId="77777777" w:rsidR="00CF2ABA" w:rsidRPr="001F3C16" w:rsidRDefault="00CF2ABA" w:rsidP="00CF2ABA">
      <w:r w:rsidRPr="001F3C16">
        <w:t xml:space="preserve">What the neo-Bismarcks need to ask themselves is: </w:t>
      </w:r>
      <w:r w:rsidRPr="00204615">
        <w:rPr>
          <w:rStyle w:val="Emphasis"/>
          <w:highlight w:val="green"/>
        </w:rPr>
        <w:t>Why</w:t>
      </w:r>
      <w:r w:rsidRPr="001F3C16">
        <w:rPr>
          <w:rStyle w:val="Emphasis"/>
        </w:rPr>
        <w:t xml:space="preserve"> would Russia or China </w:t>
      </w:r>
      <w:r w:rsidRPr="00204615">
        <w:rPr>
          <w:rStyle w:val="Emphasis"/>
          <w:highlight w:val="green"/>
        </w:rPr>
        <w:t>ever</w:t>
      </w:r>
      <w:r w:rsidRPr="001F3C16">
        <w:rPr>
          <w:rStyle w:val="Emphasis"/>
        </w:rPr>
        <w:t xml:space="preserve"> consider </w:t>
      </w:r>
      <w:r w:rsidRPr="00204615">
        <w:rPr>
          <w:rStyle w:val="Emphasis"/>
          <w:highlight w:val="green"/>
        </w:rPr>
        <w:t>giv</w:t>
      </w:r>
      <w:r w:rsidRPr="001F3C16">
        <w:rPr>
          <w:rStyle w:val="Emphasis"/>
        </w:rPr>
        <w:t xml:space="preserve">ing </w:t>
      </w:r>
      <w:r w:rsidRPr="00204615">
        <w:rPr>
          <w:rStyle w:val="Emphasis"/>
          <w:highlight w:val="green"/>
        </w:rPr>
        <w:t>up</w:t>
      </w:r>
      <w:r w:rsidRPr="001F3C16">
        <w:rPr>
          <w:rStyle w:val="Emphasis"/>
        </w:rPr>
        <w:t xml:space="preserve"> these </w:t>
      </w:r>
      <w:r w:rsidRPr="00204615">
        <w:rPr>
          <w:rStyle w:val="Emphasis"/>
          <w:highlight w:val="green"/>
        </w:rPr>
        <w:t>practices?</w:t>
      </w:r>
      <w:r w:rsidRPr="00204615">
        <w:rPr>
          <w:highlight w:val="green"/>
        </w:rPr>
        <w:t xml:space="preserve"> </w:t>
      </w:r>
      <w:r w:rsidRPr="00204615">
        <w:rPr>
          <w:rStyle w:val="StyleUnderline"/>
          <w:highlight w:val="green"/>
        </w:rPr>
        <w:t>Why</w:t>
      </w:r>
      <w:r w:rsidRPr="001F3C16">
        <w:rPr>
          <w:rStyle w:val="StyleUnderline"/>
        </w:rPr>
        <w:t xml:space="preserve"> would they </w:t>
      </w:r>
      <w:r w:rsidRPr="00204615">
        <w:rPr>
          <w:rStyle w:val="StyleUnderline"/>
          <w:highlight w:val="green"/>
        </w:rPr>
        <w:t>make</w:t>
      </w:r>
      <w:r w:rsidRPr="001F3C16">
        <w:rPr>
          <w:rStyle w:val="StyleUnderline"/>
        </w:rPr>
        <w:t xml:space="preserve"> the ongoing great power </w:t>
      </w:r>
      <w:r w:rsidRPr="00204615">
        <w:rPr>
          <w:rStyle w:val="StyleUnderline"/>
          <w:highlight w:val="green"/>
        </w:rPr>
        <w:t>competition easier for</w:t>
      </w:r>
      <w:r w:rsidRPr="001F3C16">
        <w:rPr>
          <w:rStyle w:val="StyleUnderline"/>
        </w:rPr>
        <w:t xml:space="preserve"> the </w:t>
      </w:r>
      <w:r w:rsidRPr="00204615">
        <w:rPr>
          <w:rStyle w:val="Emphasis"/>
          <w:highlight w:val="green"/>
        </w:rPr>
        <w:t>U</w:t>
      </w:r>
      <w:r w:rsidRPr="001F3C16">
        <w:t xml:space="preserve">nited </w:t>
      </w:r>
      <w:r w:rsidRPr="00204615">
        <w:rPr>
          <w:rStyle w:val="Emphasis"/>
          <w:highlight w:val="green"/>
        </w:rPr>
        <w:t>S</w:t>
      </w:r>
      <w:r w:rsidRPr="001F3C16">
        <w:t>tates</w:t>
      </w:r>
      <w:r w:rsidRPr="00204615">
        <w:rPr>
          <w:rStyle w:val="StyleUnderline"/>
          <w:highlight w:val="green"/>
        </w:rPr>
        <w:t>?</w:t>
      </w:r>
      <w:r w:rsidRPr="001F3C16">
        <w:rPr>
          <w:rStyle w:val="StyleUnderline"/>
        </w:rPr>
        <w:t xml:space="preserve"> That makes </w:t>
      </w:r>
      <w:r w:rsidRPr="00204615">
        <w:rPr>
          <w:rStyle w:val="Emphasis"/>
          <w:highlight w:val="green"/>
        </w:rPr>
        <w:t>no sense</w:t>
      </w:r>
      <w:r w:rsidRPr="001F3C16">
        <w:rPr>
          <w:rStyle w:val="StyleUnderline"/>
        </w:rPr>
        <w:t xml:space="preserve">. That is </w:t>
      </w:r>
      <w:r w:rsidRPr="00204615">
        <w:rPr>
          <w:rStyle w:val="StyleUnderline"/>
          <w:highlight w:val="green"/>
        </w:rPr>
        <w:t>not</w:t>
      </w:r>
      <w:r w:rsidRPr="001F3C16">
        <w:rPr>
          <w:rStyle w:val="StyleUnderline"/>
        </w:rPr>
        <w:t xml:space="preserve"> in </w:t>
      </w:r>
      <w:r w:rsidRPr="00204615">
        <w:rPr>
          <w:rStyle w:val="StyleUnderline"/>
          <w:highlight w:val="green"/>
        </w:rPr>
        <w:t xml:space="preserve">their </w:t>
      </w:r>
      <w:r w:rsidRPr="00204615">
        <w:rPr>
          <w:rStyle w:val="Emphasis"/>
          <w:highlight w:val="green"/>
        </w:rPr>
        <w:t>self-interest</w:t>
      </w:r>
      <w:r w:rsidRPr="001F3C16">
        <w:t>.</w:t>
      </w:r>
    </w:p>
    <w:p w14:paraId="4666A405" w14:textId="77777777" w:rsidR="00CF2ABA" w:rsidRPr="001F3C16" w:rsidRDefault="00CF2ABA" w:rsidP="00CF2ABA">
      <w:r w:rsidRPr="00204615">
        <w:rPr>
          <w:rStyle w:val="StyleUnderline"/>
          <w:highlight w:val="green"/>
        </w:rPr>
        <w:t>Any notion</w:t>
      </w:r>
      <w:r w:rsidRPr="001F3C16">
        <w:rPr>
          <w:rStyle w:val="StyleUnderline"/>
        </w:rPr>
        <w:t xml:space="preserve"> that the </w:t>
      </w:r>
      <w:r w:rsidRPr="00204615">
        <w:rPr>
          <w:rStyle w:val="Emphasis"/>
          <w:highlight w:val="green"/>
        </w:rPr>
        <w:t>U</w:t>
      </w:r>
      <w:r w:rsidRPr="001F3C16">
        <w:t xml:space="preserve">nited </w:t>
      </w:r>
      <w:r w:rsidRPr="00204615">
        <w:rPr>
          <w:rStyle w:val="Emphasis"/>
          <w:highlight w:val="green"/>
        </w:rPr>
        <w:t>S</w:t>
      </w:r>
      <w:r w:rsidRPr="001F3C16">
        <w:t xml:space="preserve">tates </w:t>
      </w:r>
      <w:r w:rsidRPr="00204615">
        <w:rPr>
          <w:rStyle w:val="StyleUnderline"/>
          <w:highlight w:val="green"/>
        </w:rPr>
        <w:t>could</w:t>
      </w:r>
      <w:r w:rsidRPr="001F3C16">
        <w:rPr>
          <w:rStyle w:val="StyleUnderline"/>
        </w:rPr>
        <w:t xml:space="preserve"> somehow </w:t>
      </w:r>
      <w:r w:rsidRPr="00204615">
        <w:rPr>
          <w:rStyle w:val="StyleUnderline"/>
          <w:highlight w:val="green"/>
        </w:rPr>
        <w:t>seduce</w:t>
      </w:r>
      <w:r w:rsidRPr="001F3C16">
        <w:t xml:space="preserve"> Russian president Vladimir </w:t>
      </w:r>
      <w:r w:rsidRPr="00204615">
        <w:rPr>
          <w:rStyle w:val="StyleUnderline"/>
          <w:highlight w:val="green"/>
        </w:rPr>
        <w:t>Putin from playing</w:t>
      </w:r>
      <w:r w:rsidRPr="001F3C16">
        <w:rPr>
          <w:rStyle w:val="StyleUnderline"/>
        </w:rPr>
        <w:t xml:space="preserve"> house </w:t>
      </w:r>
      <w:r w:rsidRPr="00204615">
        <w:rPr>
          <w:rStyle w:val="StyleUnderline"/>
          <w:highlight w:val="green"/>
        </w:rPr>
        <w:t xml:space="preserve">with Beijing is </w:t>
      </w:r>
      <w:r w:rsidRPr="00204615">
        <w:rPr>
          <w:rStyle w:val="Emphasis"/>
          <w:highlight w:val="green"/>
        </w:rPr>
        <w:t>fanciful</w:t>
      </w:r>
      <w:r w:rsidRPr="001F3C16">
        <w:rPr>
          <w:rStyle w:val="StyleUnderline"/>
        </w:rPr>
        <w:t xml:space="preserve">. Putin </w:t>
      </w:r>
      <w:r w:rsidRPr="001F3C16">
        <w:rPr>
          <w:rStyle w:val="Emphasis"/>
        </w:rPr>
        <w:t>doesn’t do something for nothing</w:t>
      </w:r>
      <w:r w:rsidRPr="001F3C16">
        <w:rPr>
          <w:rStyle w:val="StyleUnderline"/>
        </w:rPr>
        <w:t xml:space="preserve">; his price would be </w:t>
      </w:r>
      <w:r w:rsidRPr="001F3C16">
        <w:rPr>
          <w:rStyle w:val="Emphasis"/>
        </w:rPr>
        <w:t>quite high</w:t>
      </w:r>
      <w:r w:rsidRPr="001F3C16">
        <w:t>. He could demand a free hand in Ukraine, or lifting sanctions, or squelching opposition to Nordstream II, or giving Russia free rein in the Middle East. Any of these “deals” would greatly compromise American interests.  Why would we do that? And what, exactly, is Putin going to deliver in return? What leverage does Russia have on Beijing? The answer is not near enough to justify any of these concessions.</w:t>
      </w:r>
    </w:p>
    <w:p w14:paraId="6AAF2689" w14:textId="77777777" w:rsidR="00CF2ABA" w:rsidRPr="001F3C16" w:rsidRDefault="00CF2ABA" w:rsidP="00CF2ABA">
      <w:pPr>
        <w:rPr>
          <w:u w:val="single"/>
        </w:rPr>
      </w:pPr>
      <w:r w:rsidRPr="001F3C16">
        <w:rPr>
          <w:rStyle w:val="StyleUnderline"/>
        </w:rPr>
        <w:t xml:space="preserve">On the other hand, what leverage would a Russia-China alliance have on the </w:t>
      </w:r>
      <w:r w:rsidRPr="001F3C16">
        <w:rPr>
          <w:rStyle w:val="Emphasis"/>
        </w:rPr>
        <w:t>U</w:t>
      </w:r>
      <w:r w:rsidRPr="001F3C16">
        <w:t xml:space="preserve">nited </w:t>
      </w:r>
      <w:r w:rsidRPr="001F3C16">
        <w:rPr>
          <w:rStyle w:val="Emphasis"/>
        </w:rPr>
        <w:t>S</w:t>
      </w:r>
      <w:r w:rsidRPr="001F3C16">
        <w:t>tates</w:t>
      </w:r>
      <w:r w:rsidRPr="001F3C16">
        <w:rPr>
          <w:rStyle w:val="StyleUnderline"/>
        </w:rPr>
        <w:t xml:space="preserve">? </w:t>
      </w:r>
      <w:r w:rsidRPr="00204615">
        <w:rPr>
          <w:rStyle w:val="StyleUnderline"/>
          <w:highlight w:val="green"/>
        </w:rPr>
        <w:t>They wouldn’t</w:t>
      </w:r>
      <w:r w:rsidRPr="001F3C16">
        <w:rPr>
          <w:rStyle w:val="StyleUnderline"/>
        </w:rPr>
        <w:t xml:space="preserve"> jointly </w:t>
      </w:r>
      <w:r w:rsidRPr="00204615">
        <w:rPr>
          <w:rStyle w:val="StyleUnderline"/>
          <w:highlight w:val="green"/>
        </w:rPr>
        <w:t>threaten</w:t>
      </w:r>
      <w:r w:rsidRPr="001F3C16">
        <w:rPr>
          <w:rStyle w:val="StyleUnderline"/>
        </w:rPr>
        <w:t xml:space="preserve"> Washington with </w:t>
      </w:r>
      <w:r w:rsidRPr="00204615">
        <w:rPr>
          <w:rStyle w:val="StyleUnderline"/>
          <w:highlight w:val="green"/>
        </w:rPr>
        <w:t>military action</w:t>
      </w:r>
      <w:r w:rsidRPr="001F3C16">
        <w:rPr>
          <w:rStyle w:val="StyleUnderline"/>
        </w:rPr>
        <w:t>. A central element of both their strategies is that they want to win</w:t>
      </w:r>
      <w:r w:rsidRPr="001F3C16">
        <w:t xml:space="preserve"> against the United States </w:t>
      </w:r>
      <w:r w:rsidRPr="001F3C16">
        <w:rPr>
          <w:rStyle w:val="StyleUnderline"/>
        </w:rPr>
        <w:t>“without fighting.”</w:t>
      </w:r>
    </w:p>
    <w:p w14:paraId="5C6643FD" w14:textId="77777777" w:rsidR="00CF2ABA" w:rsidRPr="001F3C16" w:rsidRDefault="00CF2ABA" w:rsidP="00CF2ABA">
      <w:r w:rsidRPr="001F3C16">
        <w:t xml:space="preserve">Moscow might be happy if the United States got distracted in a military mix-up with China. Conversely, Beijing could okay with the Americans have an armed confrontation with the Russians. But, </w:t>
      </w:r>
      <w:r w:rsidRPr="001F3C16">
        <w:rPr>
          <w:rStyle w:val="StyleUnderline"/>
        </w:rPr>
        <w:t>neither of them will be volunteering to go first anytime soon</w:t>
      </w:r>
      <w:r w:rsidRPr="001F3C16">
        <w:t>.</w:t>
      </w:r>
    </w:p>
    <w:p w14:paraId="5A4B222A" w14:textId="77777777" w:rsidR="00CF2ABA" w:rsidRPr="001F3C16" w:rsidRDefault="00CF2ABA" w:rsidP="00CF2ABA">
      <w:r w:rsidRPr="00204615">
        <w:rPr>
          <w:rStyle w:val="Emphasis"/>
          <w:highlight w:val="green"/>
        </w:rPr>
        <w:t>Even if</w:t>
      </w:r>
      <w:r w:rsidRPr="00204615">
        <w:rPr>
          <w:rStyle w:val="StyleUnderline"/>
          <w:highlight w:val="green"/>
        </w:rPr>
        <w:t xml:space="preserve"> they linked</w:t>
      </w:r>
      <w:r w:rsidRPr="001F3C16">
        <w:rPr>
          <w:rStyle w:val="StyleUnderline"/>
        </w:rPr>
        <w:t xml:space="preserve"> arms to threaten the </w:t>
      </w:r>
      <w:r w:rsidRPr="001F3C16">
        <w:rPr>
          <w:rStyle w:val="Emphasis"/>
        </w:rPr>
        <w:t>U</w:t>
      </w:r>
      <w:r w:rsidRPr="001F3C16">
        <w:t xml:space="preserve">nited </w:t>
      </w:r>
      <w:r w:rsidRPr="001F3C16">
        <w:rPr>
          <w:rStyle w:val="Emphasis"/>
        </w:rPr>
        <w:t>S</w:t>
      </w:r>
      <w:r w:rsidRPr="001F3C16">
        <w:t xml:space="preserve">tates </w:t>
      </w:r>
      <w:r w:rsidRPr="001F3C16">
        <w:rPr>
          <w:rStyle w:val="StyleUnderline"/>
        </w:rPr>
        <w:t xml:space="preserve">in tandem, the </w:t>
      </w:r>
      <w:r w:rsidRPr="00204615">
        <w:rPr>
          <w:rStyle w:val="Emphasis"/>
          <w:highlight w:val="green"/>
        </w:rPr>
        <w:t>pain would not be worth the gain</w:t>
      </w:r>
      <w:r w:rsidRPr="001F3C16">
        <w:rPr>
          <w:rStyle w:val="StyleUnderline"/>
        </w:rPr>
        <w:t xml:space="preserve">. As long </w:t>
      </w:r>
      <w:r w:rsidRPr="00204615">
        <w:rPr>
          <w:rStyle w:val="StyleUnderline"/>
          <w:highlight w:val="green"/>
        </w:rPr>
        <w:t xml:space="preserve">as America maintains a </w:t>
      </w:r>
      <w:r w:rsidRPr="00204615">
        <w:rPr>
          <w:rStyle w:val="Emphasis"/>
          <w:highlight w:val="green"/>
        </w:rPr>
        <w:t>credible</w:t>
      </w:r>
      <w:r w:rsidRPr="001F3C16">
        <w:rPr>
          <w:rStyle w:val="Emphasis"/>
        </w:rPr>
        <w:t xml:space="preserve"> global and strategic </w:t>
      </w:r>
      <w:r w:rsidRPr="00204615">
        <w:rPr>
          <w:rStyle w:val="Emphasis"/>
          <w:highlight w:val="green"/>
        </w:rPr>
        <w:t>deterrent</w:t>
      </w:r>
      <w:r w:rsidRPr="00204615">
        <w:rPr>
          <w:rStyle w:val="StyleUnderline"/>
          <w:highlight w:val="green"/>
        </w:rPr>
        <w:t>, a Sino-Russian</w:t>
      </w:r>
      <w:r w:rsidRPr="001F3C16">
        <w:rPr>
          <w:rStyle w:val="StyleUnderline"/>
        </w:rPr>
        <w:t xml:space="preserve"> military one-two </w:t>
      </w:r>
      <w:r w:rsidRPr="00204615">
        <w:rPr>
          <w:rStyle w:val="StyleUnderline"/>
          <w:highlight w:val="green"/>
        </w:rPr>
        <w:t>punch is</w:t>
      </w:r>
      <w:r w:rsidRPr="001F3C16">
        <w:rPr>
          <w:rStyle w:val="StyleUnderline"/>
        </w:rPr>
        <w:t xml:space="preserve"> pretty much </w:t>
      </w:r>
      <w:r w:rsidRPr="00204615">
        <w:rPr>
          <w:rStyle w:val="Emphasis"/>
          <w:highlight w:val="green"/>
        </w:rPr>
        <w:t>checkmated</w:t>
      </w:r>
      <w:r w:rsidRPr="001F3C16">
        <w:t>. Peace through strength really works.</w:t>
      </w:r>
    </w:p>
    <w:p w14:paraId="0F6A9C9F" w14:textId="77777777" w:rsidR="00CF2ABA" w:rsidRPr="001F3C16" w:rsidRDefault="00CF2ABA" w:rsidP="00CF2ABA">
      <w:pPr>
        <w:rPr>
          <w:u w:val="single"/>
        </w:rPr>
      </w:pPr>
      <w:r w:rsidRPr="001F3C16">
        <w:rPr>
          <w:rStyle w:val="StyleUnderline"/>
        </w:rPr>
        <w:t xml:space="preserve">If direct military confrontation is out of bounds, then what can Beijing and Moscow do using economic, political, and diplomatic power or tools of </w:t>
      </w:r>
      <w:r w:rsidRPr="00204615">
        <w:rPr>
          <w:rStyle w:val="Emphasis"/>
          <w:highlight w:val="green"/>
        </w:rPr>
        <w:t>hybrid war</w:t>
      </w:r>
      <w:r w:rsidRPr="001F3C16">
        <w:rPr>
          <w:rStyle w:val="StyleUnderline"/>
        </w:rPr>
        <w:t xml:space="preserve">fare? The answer to that question is easy: </w:t>
      </w:r>
      <w:r w:rsidRPr="001F3C16">
        <w:rPr>
          <w:rStyle w:val="Emphasis"/>
        </w:rPr>
        <w:t>exactly what they are already doing</w:t>
      </w:r>
      <w:r w:rsidRPr="001F3C16">
        <w:rPr>
          <w:rStyle w:val="StyleUnderline"/>
        </w:rPr>
        <w:t xml:space="preserve">. </w:t>
      </w:r>
    </w:p>
    <w:p w14:paraId="080740CE" w14:textId="77777777" w:rsidR="00CF2ABA" w:rsidRPr="001F3C16" w:rsidRDefault="00CF2ABA" w:rsidP="00CF2ABA">
      <w:r w:rsidRPr="001F3C16">
        <w:t>We have plenty of evidence of on-going political warfare aimed at the United States, its friends, allies, and interests. Some of these activities are conducted in tandem; some are instances of copy-catism; and some are independent and original.</w:t>
      </w:r>
    </w:p>
    <w:p w14:paraId="194DC56D" w14:textId="77777777" w:rsidR="00CF2ABA" w:rsidRPr="001F3C16" w:rsidRDefault="00CF2ABA" w:rsidP="00CF2ABA">
      <w:r w:rsidRPr="001F3C16">
        <w:t xml:space="preserve">The political warfare takes many forms—ranging from corrosive economic behavior to aggressive diplomacy to military expansionism and more. </w:t>
      </w:r>
    </w:p>
    <w:p w14:paraId="579BAEFA" w14:textId="77777777" w:rsidR="00CF2ABA" w:rsidRPr="001F3C16" w:rsidRDefault="00CF2ABA" w:rsidP="00CF2ABA">
      <w:r w:rsidRPr="001F3C16">
        <w:t xml:space="preserve">All </w:t>
      </w:r>
      <w:r w:rsidRPr="001F3C16">
        <w:rPr>
          <w:rStyle w:val="StyleUnderline"/>
        </w:rPr>
        <w:t>these malicious efforts</w:t>
      </w:r>
      <w:r w:rsidRPr="001F3C16">
        <w:t xml:space="preserve"> are a problem. What they </w:t>
      </w:r>
      <w:r w:rsidRPr="00204615">
        <w:rPr>
          <w:rStyle w:val="Emphasis"/>
          <w:highlight w:val="green"/>
        </w:rPr>
        <w:t>don’t add up to</w:t>
      </w:r>
      <w:r w:rsidRPr="001F3C16">
        <w:rPr>
          <w:rStyle w:val="Emphasis"/>
        </w:rPr>
        <w:t xml:space="preserve"> is </w:t>
      </w:r>
      <w:r w:rsidRPr="00204615">
        <w:rPr>
          <w:rStyle w:val="Emphasis"/>
          <w:highlight w:val="green"/>
        </w:rPr>
        <w:t>an existential threat</w:t>
      </w:r>
      <w:r w:rsidRPr="001F3C16">
        <w:rPr>
          <w:rStyle w:val="StyleUnderline"/>
        </w:rPr>
        <w:t xml:space="preserve"> to vital U.S. interests</w:t>
      </w:r>
      <w:r w:rsidRPr="001F3C16">
        <w:t xml:space="preserve">. In other words, </w:t>
      </w:r>
      <w:r w:rsidRPr="001F3C16">
        <w:rPr>
          <w:rStyle w:val="StyleUnderline"/>
        </w:rPr>
        <w:t xml:space="preserve">we can </w:t>
      </w:r>
      <w:r w:rsidRPr="001F3C16">
        <w:rPr>
          <w:rStyle w:val="Emphasis"/>
        </w:rPr>
        <w:t>handle this without sucking up to Putin</w:t>
      </w:r>
      <w:r w:rsidRPr="001F3C16">
        <w:rPr>
          <w:rStyle w:val="StyleUnderline"/>
        </w:rPr>
        <w:t xml:space="preserve"> and undermining our own interests. In fact, we </w:t>
      </w:r>
      <w:r w:rsidRPr="001F3C16">
        <w:rPr>
          <w:rStyle w:val="Emphasis"/>
        </w:rPr>
        <w:t>already have</w:t>
      </w:r>
      <w:r w:rsidRPr="001F3C16">
        <w:rPr>
          <w:rStyle w:val="StyleUnderline"/>
        </w:rPr>
        <w:t xml:space="preserve"> a national-security strategy that </w:t>
      </w:r>
      <w:r w:rsidRPr="001F3C16">
        <w:rPr>
          <w:rStyle w:val="Emphasis"/>
        </w:rPr>
        <w:t>adequately addresses these concerns</w:t>
      </w:r>
      <w:r w:rsidRPr="001F3C16">
        <w:t xml:space="preserve">. </w:t>
      </w:r>
    </w:p>
    <w:p w14:paraId="0A94987F" w14:textId="77777777" w:rsidR="00CF2ABA" w:rsidRPr="001F3C16" w:rsidRDefault="00CF2ABA" w:rsidP="00CF2ABA">
      <w:r w:rsidRPr="001F3C16">
        <w:rPr>
          <w:rStyle w:val="StyleUnderline"/>
        </w:rPr>
        <w:t xml:space="preserve">One more thing </w:t>
      </w:r>
      <w:r w:rsidRPr="001F3C16">
        <w:rPr>
          <w:rStyle w:val="Emphasis"/>
        </w:rPr>
        <w:t>inhibiting</w:t>
      </w:r>
      <w:r w:rsidRPr="001F3C16">
        <w:rPr>
          <w:rStyle w:val="StyleUnderline"/>
        </w:rPr>
        <w:t xml:space="preserve"> a Sino-Russian hookup. </w:t>
      </w:r>
      <w:r w:rsidRPr="00204615">
        <w:rPr>
          <w:rStyle w:val="StyleUnderline"/>
          <w:highlight w:val="green"/>
        </w:rPr>
        <w:t>Russian and Chinese power is</w:t>
      </w:r>
      <w:r w:rsidRPr="001F3C16">
        <w:rPr>
          <w:rStyle w:val="StyleUnderline"/>
        </w:rPr>
        <w:t xml:space="preserve"> </w:t>
      </w:r>
      <w:r w:rsidRPr="001F3C16">
        <w:rPr>
          <w:rStyle w:val="Emphasis"/>
        </w:rPr>
        <w:t xml:space="preserve">largely </w:t>
      </w:r>
      <w:r w:rsidRPr="00204615">
        <w:rPr>
          <w:rStyle w:val="Emphasis"/>
          <w:highlight w:val="green"/>
        </w:rPr>
        <w:t>asymmetrical</w:t>
      </w:r>
      <w:r w:rsidRPr="001F3C16">
        <w:rPr>
          <w:rStyle w:val="StyleUnderline"/>
        </w:rPr>
        <w:t xml:space="preserve">. They have very different strengths and weaknesses. In </w:t>
      </w:r>
      <w:r w:rsidRPr="00204615">
        <w:rPr>
          <w:rStyle w:val="StyleUnderline"/>
          <w:highlight w:val="green"/>
        </w:rPr>
        <w:t>coordinating</w:t>
      </w:r>
      <w:r w:rsidRPr="001F3C16">
        <w:t xml:space="preserve"> their malicious activities </w:t>
      </w:r>
      <w:r w:rsidRPr="001F3C16">
        <w:rPr>
          <w:rStyle w:val="StyleUnderline"/>
        </w:rPr>
        <w:t xml:space="preserve">against the </w:t>
      </w:r>
      <w:r w:rsidRPr="001F3C16">
        <w:rPr>
          <w:rStyle w:val="Emphasis"/>
        </w:rPr>
        <w:t>U</w:t>
      </w:r>
      <w:r w:rsidRPr="001F3C16">
        <w:t xml:space="preserve">nited </w:t>
      </w:r>
      <w:r w:rsidRPr="001F3C16">
        <w:rPr>
          <w:rStyle w:val="Emphasis"/>
        </w:rPr>
        <w:t>S</w:t>
      </w:r>
      <w:r w:rsidRPr="001F3C16">
        <w:t xml:space="preserve">tates, </w:t>
      </w:r>
      <w:r w:rsidRPr="001F3C16">
        <w:rPr>
          <w:rStyle w:val="StyleUnderline"/>
        </w:rPr>
        <w:t xml:space="preserve">they </w:t>
      </w:r>
      <w:r w:rsidRPr="00204615">
        <w:rPr>
          <w:rStyle w:val="StyleUnderline"/>
          <w:highlight w:val="green"/>
        </w:rPr>
        <w:t>don’t line out</w:t>
      </w:r>
      <w:r w:rsidRPr="001F3C16">
        <w:rPr>
          <w:rStyle w:val="StyleUnderline"/>
        </w:rPr>
        <w:t xml:space="preserve"> very </w:t>
      </w:r>
      <w:r w:rsidRPr="00204615">
        <w:rPr>
          <w:rStyle w:val="StyleUnderline"/>
          <w:highlight w:val="green"/>
        </w:rPr>
        <w:t>well. China</w:t>
      </w:r>
      <w:r w:rsidRPr="001F3C16">
        <w:t xml:space="preserve">, for example, </w:t>
      </w:r>
      <w:r w:rsidRPr="00204615">
        <w:rPr>
          <w:rStyle w:val="StyleUnderline"/>
          <w:highlight w:val="green"/>
        </w:rPr>
        <w:t>can’t</w:t>
      </w:r>
      <w:r w:rsidRPr="001F3C16">
        <w:rPr>
          <w:rStyle w:val="StyleUnderline"/>
        </w:rPr>
        <w:t xml:space="preserve"> really do anything substantive to </w:t>
      </w:r>
      <w:r w:rsidRPr="00204615">
        <w:rPr>
          <w:rStyle w:val="StyleUnderline"/>
          <w:highlight w:val="green"/>
        </w:rPr>
        <w:t>help</w:t>
      </w:r>
      <w:r w:rsidRPr="001F3C16">
        <w:rPr>
          <w:rStyle w:val="StyleUnderline"/>
        </w:rPr>
        <w:t xml:space="preserve"> Russia </w:t>
      </w:r>
      <w:r w:rsidRPr="00204615">
        <w:rPr>
          <w:rStyle w:val="StyleUnderline"/>
          <w:highlight w:val="green"/>
        </w:rPr>
        <w:t>in Syria. Putin doesn’t</w:t>
      </w:r>
      <w:r w:rsidRPr="001F3C16">
        <w:rPr>
          <w:rStyle w:val="StyleUnderline"/>
        </w:rPr>
        <w:t xml:space="preserve"> have much to </w:t>
      </w:r>
      <w:r w:rsidRPr="00204615">
        <w:rPr>
          <w:rStyle w:val="StyleUnderline"/>
          <w:highlight w:val="green"/>
        </w:rPr>
        <w:t xml:space="preserve">offer in the </w:t>
      </w:r>
      <w:r w:rsidRPr="00204615">
        <w:rPr>
          <w:rStyle w:val="Emphasis"/>
          <w:highlight w:val="green"/>
        </w:rPr>
        <w:t>S</w:t>
      </w:r>
      <w:r w:rsidRPr="001F3C16">
        <w:t xml:space="preserve">outh </w:t>
      </w:r>
      <w:r w:rsidRPr="00204615">
        <w:rPr>
          <w:rStyle w:val="Emphasis"/>
          <w:highlight w:val="green"/>
        </w:rPr>
        <w:t>C</w:t>
      </w:r>
      <w:r w:rsidRPr="001F3C16">
        <w:t xml:space="preserve">hina </w:t>
      </w:r>
      <w:r w:rsidRPr="00204615">
        <w:rPr>
          <w:rStyle w:val="Emphasis"/>
          <w:highlight w:val="green"/>
        </w:rPr>
        <w:t>S</w:t>
      </w:r>
      <w:r w:rsidRPr="001F3C16">
        <w:t>eas or in brokering a U.S.-China trade agreement.</w:t>
      </w:r>
    </w:p>
    <w:p w14:paraId="01AAF44A" w14:textId="77777777" w:rsidR="00CF2ABA" w:rsidRPr="001F3C16" w:rsidRDefault="00CF2ABA" w:rsidP="00CF2ABA">
      <w:r w:rsidRPr="00204615">
        <w:rPr>
          <w:rStyle w:val="StyleUnderline"/>
          <w:highlight w:val="green"/>
        </w:rPr>
        <w:t>There are</w:t>
      </w:r>
      <w:r w:rsidRPr="001F3C16">
        <w:t xml:space="preserve"> also </w:t>
      </w:r>
      <w:r w:rsidRPr="00204615">
        <w:rPr>
          <w:rStyle w:val="Emphasis"/>
          <w:highlight w:val="green"/>
        </w:rPr>
        <w:t>limits</w:t>
      </w:r>
      <w:r w:rsidRPr="00204615">
        <w:rPr>
          <w:rStyle w:val="StyleUnderline"/>
          <w:highlight w:val="green"/>
        </w:rPr>
        <w:t xml:space="preserve"> to</w:t>
      </w:r>
      <w:r w:rsidRPr="001F3C16">
        <w:rPr>
          <w:rStyle w:val="StyleUnderline"/>
        </w:rPr>
        <w:t xml:space="preserve"> the Sino-Russia era of </w:t>
      </w:r>
      <w:r w:rsidRPr="00204615">
        <w:rPr>
          <w:rStyle w:val="StyleUnderline"/>
          <w:highlight w:val="green"/>
        </w:rPr>
        <w:t>good feelings</w:t>
      </w:r>
      <w:r w:rsidRPr="001F3C16">
        <w:rPr>
          <w:rStyle w:val="StyleUnderline"/>
        </w:rPr>
        <w:t xml:space="preserve">. Other than trying to take America down a notch, their global </w:t>
      </w:r>
      <w:r w:rsidRPr="00204615">
        <w:rPr>
          <w:rStyle w:val="StyleUnderline"/>
          <w:highlight w:val="green"/>
        </w:rPr>
        <w:t xml:space="preserve">goals are </w:t>
      </w:r>
      <w:r w:rsidRPr="00204615">
        <w:rPr>
          <w:rStyle w:val="Emphasis"/>
          <w:highlight w:val="green"/>
        </w:rPr>
        <w:t>not</w:t>
      </w:r>
      <w:r w:rsidRPr="001F3C16">
        <w:rPr>
          <w:rStyle w:val="Emphasis"/>
        </w:rPr>
        <w:t xml:space="preserve"> well </w:t>
      </w:r>
      <w:r w:rsidRPr="00204615">
        <w:rPr>
          <w:rStyle w:val="Emphasis"/>
          <w:highlight w:val="green"/>
        </w:rPr>
        <w:t>aligned</w:t>
      </w:r>
      <w:r w:rsidRPr="001F3C16">
        <w:rPr>
          <w:rStyle w:val="StyleUnderline"/>
        </w:rPr>
        <w:t xml:space="preserve">. Indeed, </w:t>
      </w:r>
      <w:r w:rsidRPr="00204615">
        <w:rPr>
          <w:rStyle w:val="StyleUnderline"/>
          <w:highlight w:val="green"/>
        </w:rPr>
        <w:t>the more they</w:t>
      </w:r>
      <w:r w:rsidRPr="001F3C16">
        <w:rPr>
          <w:rStyle w:val="StyleUnderline"/>
        </w:rPr>
        <w:t xml:space="preserve"> try to </w:t>
      </w:r>
      <w:r w:rsidRPr="00204615">
        <w:rPr>
          <w:rStyle w:val="StyleUnderline"/>
          <w:highlight w:val="green"/>
        </w:rPr>
        <w:t>cooperate, the more</w:t>
      </w:r>
      <w:r w:rsidRPr="001F3C16">
        <w:rPr>
          <w:rStyle w:val="StyleUnderline"/>
        </w:rPr>
        <w:t xml:space="preserve"> their </w:t>
      </w:r>
      <w:r w:rsidRPr="00204615">
        <w:rPr>
          <w:rStyle w:val="Emphasis"/>
          <w:highlight w:val="green"/>
        </w:rPr>
        <w:t>disparate interests</w:t>
      </w:r>
      <w:r w:rsidRPr="001F3C16">
        <w:rPr>
          <w:rStyle w:val="StyleUnderline"/>
        </w:rPr>
        <w:t xml:space="preserve"> will </w:t>
      </w:r>
      <w:r w:rsidRPr="00204615">
        <w:rPr>
          <w:rStyle w:val="Emphasis"/>
          <w:highlight w:val="green"/>
        </w:rPr>
        <w:t>grate</w:t>
      </w:r>
      <w:r w:rsidRPr="001F3C16">
        <w:rPr>
          <w:rStyle w:val="StyleUnderline"/>
        </w:rPr>
        <w:t xml:space="preserve"> on</w:t>
      </w:r>
      <w:r w:rsidRPr="001F3C16">
        <w:t xml:space="preserve"> the </w:t>
      </w:r>
      <w:r w:rsidRPr="00204615">
        <w:rPr>
          <w:rStyle w:val="StyleUnderline"/>
          <w:highlight w:val="green"/>
        </w:rPr>
        <w:t>relations</w:t>
      </w:r>
      <w:r w:rsidRPr="001F3C16">
        <w:t xml:space="preserve">hip. </w:t>
      </w:r>
    </w:p>
    <w:p w14:paraId="166A7E8C" w14:textId="77777777" w:rsidR="00CF2ABA" w:rsidRPr="001F3C16" w:rsidRDefault="00CF2ABA" w:rsidP="00CF2ABA">
      <w:r w:rsidRPr="001F3C16">
        <w:rPr>
          <w:rStyle w:val="StyleUnderline"/>
        </w:rPr>
        <w:t>For example, China is meddling more in Central Asia and the Arctic—spaces where Russia was dominant</w:t>
      </w:r>
      <w:r w:rsidRPr="001F3C16">
        <w:t>. Moscow has to ask itself: Why is Beijing elbowing in? There is an argument that rather than looking for a strategic partnership, China is just biding its time till Russia implodes, and Beijing steps in and sweeps up the choice pieces.</w:t>
      </w:r>
    </w:p>
    <w:p w14:paraId="0E85752A" w14:textId="77777777" w:rsidR="00CF2ABA" w:rsidRDefault="00CF2ABA" w:rsidP="00CF2ABA">
      <w:r w:rsidRPr="001F3C16">
        <w:t>And, as much as Putin likes to tweak Trump about Moscow’s ties with Beijing, it is becoming more apparent to Washington that Russia is ever more the junior partner. Can Putin really continue to play Robin to a Chinese Batman? As for China, they have to ask: What does Robin really bring to the dynamic-duo?</w:t>
      </w:r>
    </w:p>
    <w:p w14:paraId="30EC8E7F" w14:textId="77777777" w:rsidR="00CF2ABA" w:rsidRPr="00505EDF" w:rsidRDefault="00CF2ABA" w:rsidP="00CF2ABA">
      <w:pPr>
        <w:pStyle w:val="Heading4"/>
        <w:rPr>
          <w:rFonts w:cs="Arial"/>
          <w:b w:val="0"/>
          <w:bCs/>
        </w:rPr>
      </w:pPr>
      <w:r>
        <w:rPr>
          <w:rFonts w:cs="Arial"/>
        </w:rPr>
        <w:t xml:space="preserve">No space escalation. </w:t>
      </w:r>
    </w:p>
    <w:p w14:paraId="7E23677D" w14:textId="77777777" w:rsidR="00CF2ABA" w:rsidRPr="00F35F0D" w:rsidRDefault="00CF2ABA" w:rsidP="00CF2ABA">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2F461FF2" w14:textId="77777777" w:rsidR="00CF2ABA" w:rsidRDefault="00CF2ABA" w:rsidP="00CF2ABA">
      <w:r w:rsidRPr="00F35F0D">
        <w:t xml:space="preserve">Fourth, </w:t>
      </w:r>
      <w:r w:rsidRPr="00F35F0D">
        <w:rPr>
          <w:u w:val="single"/>
        </w:rPr>
        <w:t xml:space="preserve">the </w:t>
      </w:r>
      <w:r w:rsidRPr="00FE3852">
        <w:rPr>
          <w:rStyle w:val="Emphasis"/>
          <w:highlight w:val="yellow"/>
        </w:rPr>
        <w:t>ubiquity</w:t>
      </w:r>
      <w:r w:rsidRPr="00FE3852">
        <w:rPr>
          <w:highlight w:val="yellow"/>
          <w:u w:val="single"/>
        </w:rPr>
        <w:t xml:space="preserve"> of </w:t>
      </w:r>
      <w:r w:rsidRPr="00FE3852">
        <w:rPr>
          <w:rStyle w:val="Emphasis"/>
          <w:highlight w:val="yellow"/>
        </w:rPr>
        <w:t>space infrastructure</w:t>
      </w:r>
      <w:r w:rsidRPr="00FE3852">
        <w:rPr>
          <w:highlight w:val="yellow"/>
          <w:u w:val="single"/>
        </w:rPr>
        <w:t xml:space="preserve"> and</w:t>
      </w:r>
      <w:r w:rsidRPr="00F35F0D">
        <w:t xml:space="preserve"> the </w:t>
      </w:r>
      <w:r w:rsidRPr="00FE3852">
        <w:rPr>
          <w:rStyle w:val="Emphasis"/>
          <w:highlight w:val="yellow"/>
        </w:rPr>
        <w:t>fragility</w:t>
      </w:r>
      <w:r w:rsidRPr="00FE3852">
        <w:rPr>
          <w:highlight w:val="yellow"/>
        </w:rPr>
        <w:t xml:space="preserve"> </w:t>
      </w:r>
      <w:r w:rsidRPr="00FE3852">
        <w:rPr>
          <w:highlight w:val="yellow"/>
          <w:u w:val="single"/>
        </w:rPr>
        <w:t>of</w:t>
      </w:r>
      <w:r w:rsidRPr="00F35F0D">
        <w:rPr>
          <w:u w:val="single"/>
        </w:rPr>
        <w:t xml:space="preserve"> the </w:t>
      </w:r>
      <w:r w:rsidRPr="00FE3852">
        <w:rPr>
          <w:highlight w:val="yellow"/>
          <w:u w:val="single"/>
        </w:rPr>
        <w:t>space</w:t>
      </w:r>
      <w:r w:rsidRPr="00F35F0D">
        <w:rPr>
          <w:u w:val="single"/>
        </w:rPr>
        <w:t xml:space="preserve"> environment may </w:t>
      </w:r>
      <w:r w:rsidRPr="00FE3852">
        <w:rPr>
          <w:highlight w:val="yellow"/>
          <w:u w:val="single"/>
        </w:rPr>
        <w:t>create</w:t>
      </w:r>
      <w:r w:rsidRPr="00F35F0D">
        <w:t xml:space="preserve"> a degree of </w:t>
      </w:r>
      <w:r w:rsidRPr="00FE3852">
        <w:rPr>
          <w:rStyle w:val="Emphasis"/>
          <w:highlight w:val="yellow"/>
        </w:rPr>
        <w:t>existential deterrence</w:t>
      </w:r>
      <w:r w:rsidRPr="00F35F0D">
        <w:t xml:space="preserve">. </w:t>
      </w:r>
      <w:r w:rsidRPr="00F35F0D">
        <w:rPr>
          <w:u w:val="single"/>
        </w:rPr>
        <w:t xml:space="preserve">As </w:t>
      </w:r>
      <w:r w:rsidRPr="00FE3852">
        <w:rPr>
          <w:highlight w:val="yellow"/>
          <w:u w:val="single"/>
        </w:rPr>
        <w:t xml:space="preserve">space is </w:t>
      </w:r>
      <w:r w:rsidRPr="00FE3852">
        <w:rPr>
          <w:rStyle w:val="Emphasis"/>
          <w:highlight w:val="yellow"/>
        </w:rPr>
        <w:t>so useful</w:t>
      </w:r>
      <w:r w:rsidRPr="00FE3852">
        <w:rPr>
          <w:highlight w:val="yellow"/>
          <w:u w:val="single"/>
        </w:rPr>
        <w:t xml:space="preserve"> to</w:t>
      </w:r>
      <w:r w:rsidRPr="00F35F0D">
        <w:rPr>
          <w:u w:val="single"/>
        </w:rPr>
        <w:t xml:space="preserve"> modern </w:t>
      </w:r>
      <w:r w:rsidRPr="00FE3852">
        <w:rPr>
          <w:highlight w:val="yellow"/>
          <w:u w:val="single"/>
        </w:rPr>
        <w:t>economies and military forces</w:t>
      </w:r>
      <w:r w:rsidRPr="00F35F0D">
        <w:rPr>
          <w:u w:val="single"/>
        </w:rPr>
        <w:t xml:space="preserve">, a large-scale </w:t>
      </w:r>
      <w:r w:rsidRPr="00FE3852">
        <w:rPr>
          <w:highlight w:val="yellow"/>
          <w:u w:val="single"/>
        </w:rPr>
        <w:t>disruption</w:t>
      </w:r>
      <w:r w:rsidRPr="00F35F0D">
        <w:rPr>
          <w:u w:val="single"/>
        </w:rPr>
        <w:t xml:space="preserve"> of space infrastructure </w:t>
      </w:r>
      <w:r w:rsidRPr="00FE3852">
        <w:rPr>
          <w:highlight w:val="yellow"/>
          <w:u w:val="single"/>
        </w:rPr>
        <w:t xml:space="preserve">may be so </w:t>
      </w:r>
      <w:r w:rsidRPr="00FE3852">
        <w:rPr>
          <w:rStyle w:val="Emphasis"/>
          <w:highlight w:val="yellow"/>
        </w:rPr>
        <w:t>intuitively escalatory</w:t>
      </w:r>
      <w:r w:rsidRPr="00F35F0D">
        <w:t xml:space="preserve"> </w:t>
      </w:r>
      <w:r w:rsidRPr="00F35F0D">
        <w:rPr>
          <w:u w:val="single"/>
        </w:rPr>
        <w:t xml:space="preserve">to decision-makers </w:t>
      </w:r>
      <w:r w:rsidRPr="00FE3852">
        <w:rPr>
          <w:highlight w:val="yellow"/>
          <w:u w:val="single"/>
        </w:rPr>
        <w:t>that there may be</w:t>
      </w:r>
      <w:r w:rsidRPr="00F35F0D">
        <w:t xml:space="preserve"> a </w:t>
      </w:r>
      <w:r w:rsidRPr="00FE3852">
        <w:rPr>
          <w:rStyle w:val="Emphasis"/>
          <w:highlight w:val="yellow"/>
        </w:rPr>
        <w:t>natural caution</w:t>
      </w:r>
      <w:r w:rsidRPr="00FE3852">
        <w:rPr>
          <w:highlight w:val="yellow"/>
        </w:rPr>
        <w:t xml:space="preserve"> </w:t>
      </w:r>
      <w:r w:rsidRPr="00FE3852">
        <w:rPr>
          <w:highlight w:val="yellow"/>
          <w:u w:val="single"/>
        </w:rPr>
        <w:t>against</w:t>
      </w:r>
      <w:r w:rsidRPr="00F35F0D">
        <w:rPr>
          <w:u w:val="single"/>
        </w:rPr>
        <w:t xml:space="preserve"> a wholesale </w:t>
      </w:r>
      <w:r w:rsidRPr="00FE3852">
        <w:rPr>
          <w:highlight w:val="yellow"/>
          <w:u w:val="single"/>
        </w:rPr>
        <w:t>assault on</w:t>
      </w:r>
      <w:r w:rsidRPr="00F35F0D">
        <w:t xml:space="preserve"> a state’s entire </w:t>
      </w:r>
      <w:r w:rsidRPr="00FE3852">
        <w:rPr>
          <w:highlight w:val="yellow"/>
          <w:u w:val="single"/>
        </w:rPr>
        <w:t>space</w:t>
      </w:r>
      <w:r w:rsidRPr="00F35F0D">
        <w:rPr>
          <w:u w:val="single"/>
        </w:rPr>
        <w:t xml:space="preserve"> </w:t>
      </w:r>
      <w:r w:rsidRPr="00FE3852">
        <w:rPr>
          <w:highlight w:val="yellow"/>
          <w:u w:val="single"/>
        </w:rPr>
        <w:t>capabilities</w:t>
      </w:r>
      <w:r w:rsidRPr="00FE3852">
        <w:rPr>
          <w:highlight w:val="yellow"/>
        </w:rPr>
        <w:t xml:space="preserve"> </w:t>
      </w:r>
      <w:r w:rsidRPr="00FE3852">
        <w:rPr>
          <w:highlight w:val="yellow"/>
          <w:u w:val="single"/>
        </w:rPr>
        <w:t>because</w:t>
      </w:r>
      <w:r w:rsidRPr="00F35F0D">
        <w:t xml:space="preserve"> the </w:t>
      </w:r>
      <w:r w:rsidRPr="00FE3852">
        <w:rPr>
          <w:highlight w:val="yellow"/>
          <w:u w:val="single"/>
        </w:rPr>
        <w:t>consequences</w:t>
      </w:r>
      <w:r w:rsidRPr="00F35F0D">
        <w:t xml:space="preserve"> of doing so </w:t>
      </w:r>
      <w:r w:rsidRPr="00FE3852">
        <w:rPr>
          <w:highlight w:val="yellow"/>
          <w:u w:val="single"/>
        </w:rPr>
        <w:t>approach</w:t>
      </w:r>
      <w:r w:rsidRPr="00F35F0D">
        <w:t xml:space="preserve"> the </w:t>
      </w:r>
      <w:r w:rsidRPr="00F35F0D">
        <w:rPr>
          <w:u w:val="single"/>
        </w:rPr>
        <w:t xml:space="preserve">mentalities of </w:t>
      </w:r>
      <w:r w:rsidRPr="00F35F0D">
        <w:rPr>
          <w:rStyle w:val="Emphasis"/>
        </w:rPr>
        <w:t>total war</w:t>
      </w:r>
      <w:r w:rsidRPr="00F35F0D">
        <w:t xml:space="preserve">, </w:t>
      </w:r>
      <w:r w:rsidRPr="00F35F0D">
        <w:rPr>
          <w:u w:val="single"/>
        </w:rPr>
        <w:t xml:space="preserve">or </w:t>
      </w:r>
      <w:r w:rsidRPr="00FE3852">
        <w:rPr>
          <w:rStyle w:val="Emphasis"/>
          <w:highlight w:val="yellow"/>
        </w:rPr>
        <w:t>nuclear responses</w:t>
      </w:r>
      <w:r w:rsidRPr="00F35F0D">
        <w:t xml:space="preserve"> if a society begins tearing itself apart because of the collapse of optimised energy grids and just-in-time supply chains. In addition, the </w:t>
      </w:r>
      <w:r w:rsidRPr="00FE3852">
        <w:rPr>
          <w:highlight w:val="yellow"/>
          <w:u w:val="single"/>
        </w:rPr>
        <w:t xml:space="preserve">problem of </w:t>
      </w:r>
      <w:r w:rsidRPr="00FE3852">
        <w:rPr>
          <w:rStyle w:val="Emphasis"/>
          <w:highlight w:val="yellow"/>
        </w:rPr>
        <w:t>space debris</w:t>
      </w:r>
      <w:r w:rsidRPr="00F35F0D">
        <w:t xml:space="preserve"> and the political-legal hurdles to conducting debris clean-up operations </w:t>
      </w:r>
      <w:r w:rsidRPr="00FE3852">
        <w:rPr>
          <w:highlight w:val="yellow"/>
          <w:u w:val="single"/>
        </w:rPr>
        <w:t>mean</w:t>
      </w:r>
      <w:r w:rsidRPr="00F35F0D">
        <w:t xml:space="preserve"> that even a handful of </w:t>
      </w:r>
      <w:r w:rsidRPr="00FE3852">
        <w:rPr>
          <w:highlight w:val="yellow"/>
          <w:u w:val="single"/>
        </w:rPr>
        <w:t>explosive events</w:t>
      </w:r>
      <w:r w:rsidRPr="00F35F0D">
        <w:rPr>
          <w:u w:val="single"/>
        </w:rPr>
        <w:t xml:space="preserve"> in space </w:t>
      </w:r>
      <w:r w:rsidRPr="00FE3852">
        <w:rPr>
          <w:highlight w:val="yellow"/>
          <w:u w:val="single"/>
        </w:rPr>
        <w:t>can render a region of</w:t>
      </w:r>
      <w:r w:rsidRPr="00F35F0D">
        <w:rPr>
          <w:u w:val="single"/>
        </w:rPr>
        <w:t xml:space="preserve"> Earth </w:t>
      </w:r>
      <w:r w:rsidRPr="00FE3852">
        <w:rPr>
          <w:highlight w:val="yellow"/>
          <w:u w:val="single"/>
        </w:rPr>
        <w:t>orbit unusable</w:t>
      </w:r>
      <w:r w:rsidRPr="00F35F0D">
        <w:rPr>
          <w:u w:val="single"/>
        </w:rPr>
        <w:t xml:space="preserve"> for everyone</w:t>
      </w:r>
      <w:r w:rsidRPr="00F35F0D">
        <w:t xml:space="preserve">. </w:t>
      </w:r>
      <w:r w:rsidRPr="00FE3852">
        <w:rPr>
          <w:highlight w:val="yellow"/>
          <w:u w:val="single"/>
        </w:rPr>
        <w:t>This</w:t>
      </w:r>
      <w:r w:rsidRPr="00F35F0D">
        <w:rPr>
          <w:u w:val="single"/>
        </w:rPr>
        <w:t xml:space="preserve"> </w:t>
      </w:r>
      <w:r w:rsidRPr="00FE3852">
        <w:rPr>
          <w:highlight w:val="yellow"/>
          <w:u w:val="single"/>
        </w:rPr>
        <w:t xml:space="preserve">could </w:t>
      </w:r>
      <w:r w:rsidRPr="00FE3852">
        <w:rPr>
          <w:rStyle w:val="Emphasis"/>
          <w:highlight w:val="yellow"/>
        </w:rPr>
        <w:t>caution</w:t>
      </w:r>
      <w:r w:rsidRPr="00FE3852">
        <w:rPr>
          <w:highlight w:val="yellow"/>
          <w:u w:val="single"/>
        </w:rPr>
        <w:t xml:space="preserve"> a </w:t>
      </w:r>
      <w:r w:rsidRPr="00FE3852">
        <w:rPr>
          <w:rStyle w:val="Emphasis"/>
          <w:highlight w:val="yellow"/>
        </w:rPr>
        <w:t>country like China</w:t>
      </w:r>
      <w:r w:rsidRPr="00FE3852">
        <w:rPr>
          <w:highlight w:val="yellow"/>
          <w:u w:val="single"/>
        </w:rPr>
        <w:t xml:space="preserve"> from</w:t>
      </w:r>
      <w:r w:rsidRPr="00F35F0D">
        <w:rPr>
          <w:u w:val="single"/>
        </w:rPr>
        <w:t xml:space="preserve"> </w:t>
      </w:r>
      <w:r w:rsidRPr="00F35F0D">
        <w:t xml:space="preserve">excessive </w:t>
      </w:r>
      <w:r w:rsidRPr="00F35F0D">
        <w:rPr>
          <w:u w:val="single"/>
        </w:rPr>
        <w:t xml:space="preserve">kinetic </w:t>
      </w:r>
      <w:r w:rsidRPr="00FE3852">
        <w:rPr>
          <w:highlight w:val="yellow"/>
          <w:u w:val="single"/>
        </w:rPr>
        <w:t xml:space="preserve">intercept missions because its </w:t>
      </w:r>
      <w:r w:rsidRPr="00FE3852">
        <w:rPr>
          <w:rStyle w:val="Emphasis"/>
          <w:highlight w:val="yellow"/>
        </w:rPr>
        <w:t>own military</w:t>
      </w:r>
      <w:r w:rsidRPr="00FE3852">
        <w:rPr>
          <w:highlight w:val="yellow"/>
          <w:u w:val="single"/>
        </w:rPr>
        <w:t xml:space="preserve"> and </w:t>
      </w:r>
      <w:r w:rsidRPr="00FE3852">
        <w:rPr>
          <w:rStyle w:val="Emphasis"/>
          <w:highlight w:val="yellow"/>
        </w:rPr>
        <w:t>economy</w:t>
      </w:r>
      <w:r w:rsidRPr="00FE3852">
        <w:rPr>
          <w:highlight w:val="yellow"/>
          <w:u w:val="single"/>
        </w:rPr>
        <w:t xml:space="preserve"> is</w:t>
      </w:r>
      <w:r w:rsidRPr="00F35F0D">
        <w:rPr>
          <w:u w:val="single"/>
        </w:rPr>
        <w:t xml:space="preserve"> </w:t>
      </w:r>
      <w:r w:rsidRPr="00F35F0D">
        <w:rPr>
          <w:rStyle w:val="Emphasis"/>
        </w:rPr>
        <w:t xml:space="preserve">increasingly </w:t>
      </w:r>
      <w:r w:rsidRPr="00FE3852">
        <w:rPr>
          <w:rStyle w:val="Emphasis"/>
          <w:highlight w:val="yellow"/>
        </w:rPr>
        <w:t>reliant</w:t>
      </w:r>
      <w:r w:rsidRPr="00F35F0D">
        <w:rPr>
          <w:u w:val="single"/>
        </w:rPr>
        <w:t xml:space="preserve"> on</w:t>
      </w:r>
      <w:r w:rsidRPr="00F35F0D">
        <w:t xml:space="preserve"> outer </w:t>
      </w:r>
      <w:r w:rsidRPr="00F35F0D">
        <w:rPr>
          <w:u w:val="single"/>
        </w:rPr>
        <w:t>space</w:t>
      </w:r>
      <w:r w:rsidRPr="00F35F0D">
        <w:t>, but perhaps not a country like North Korea which does not rely on space</w:t>
      </w:r>
      <w:r w:rsidRPr="00F35F0D">
        <w:rPr>
          <w:u w:val="single"/>
        </w:rPr>
        <w:t xml:space="preserve">. The usefulness, sensitivity, and fragility of space may have some </w:t>
      </w:r>
      <w:r w:rsidRPr="00F35F0D">
        <w:rPr>
          <w:rStyle w:val="Emphasis"/>
        </w:rPr>
        <w:t>existential deterrent effect</w:t>
      </w:r>
      <w:r w:rsidRPr="00F35F0D">
        <w:t xml:space="preserve">. </w:t>
      </w:r>
      <w:r w:rsidRPr="00FE3852">
        <w:rPr>
          <w:highlight w:val="yellow"/>
          <w:u w:val="single"/>
        </w:rPr>
        <w:t>China’s</w:t>
      </w:r>
      <w:r w:rsidRPr="00F35F0D">
        <w:t xml:space="preserve"> catastrophic </w:t>
      </w:r>
      <w:r w:rsidRPr="00FE3852">
        <w:rPr>
          <w:rStyle w:val="Emphasis"/>
          <w:highlight w:val="yellow"/>
        </w:rPr>
        <w:t>a</w:t>
      </w:r>
      <w:r w:rsidRPr="00F35F0D">
        <w:rPr>
          <w:u w:val="single"/>
        </w:rPr>
        <w:t>nti-</w:t>
      </w:r>
      <w:r w:rsidRPr="00FE3852">
        <w:rPr>
          <w:rStyle w:val="Emphasis"/>
          <w:highlight w:val="yellow"/>
        </w:rPr>
        <w:t>sat</w:t>
      </w:r>
      <w:r w:rsidRPr="00F35F0D">
        <w:rPr>
          <w:u w:val="single"/>
        </w:rPr>
        <w:t xml:space="preserve">ellite weapons </w:t>
      </w:r>
      <w:r w:rsidRPr="00FE3852">
        <w:rPr>
          <w:highlight w:val="yellow"/>
          <w:u w:val="single"/>
        </w:rPr>
        <w:t>test</w:t>
      </w:r>
      <w:r w:rsidRPr="00F35F0D">
        <w:rPr>
          <w:u w:val="single"/>
        </w:rPr>
        <w:t xml:space="preserve"> in 2007 </w:t>
      </w:r>
      <w:r w:rsidRPr="00FE3852">
        <w:rPr>
          <w:highlight w:val="yellow"/>
          <w:u w:val="single"/>
        </w:rPr>
        <w:t>is a</w:t>
      </w:r>
      <w:r w:rsidRPr="00F35F0D">
        <w:t xml:space="preserve"> valuable </w:t>
      </w:r>
      <w:r w:rsidRPr="00FE3852">
        <w:rPr>
          <w:rStyle w:val="Emphasis"/>
          <w:highlight w:val="yellow"/>
        </w:rPr>
        <w:t>lesson for all</w:t>
      </w:r>
      <w:r w:rsidRPr="00F35F0D">
        <w:t xml:space="preserve"> on the potentially devastating effect of kinetic warfare in orbit.</w:t>
      </w:r>
    </w:p>
    <w:p w14:paraId="3044525E" w14:textId="77777777" w:rsidR="00CF2ABA" w:rsidRPr="00F35F0D" w:rsidRDefault="00CF2ABA" w:rsidP="00CF2ABA">
      <w:pPr>
        <w:pStyle w:val="Heading4"/>
        <w:rPr>
          <w:rFonts w:cs="Arial"/>
        </w:rPr>
      </w:pPr>
      <w:r w:rsidRPr="00F35F0D">
        <w:rPr>
          <w:rFonts w:cs="Arial"/>
        </w:rPr>
        <w:t xml:space="preserve">Tons of </w:t>
      </w:r>
      <w:r>
        <w:rPr>
          <w:rFonts w:cs="Arial"/>
          <w:u w:val="single"/>
        </w:rPr>
        <w:t>actual weapons</w:t>
      </w:r>
      <w:r w:rsidRPr="00F35F0D">
        <w:rPr>
          <w:rFonts w:cs="Arial"/>
        </w:rPr>
        <w:t xml:space="preserve"> thumps </w:t>
      </w:r>
    </w:p>
    <w:p w14:paraId="4818B69E" w14:textId="77777777" w:rsidR="00CF2ABA" w:rsidRPr="00F35F0D" w:rsidRDefault="00CF2ABA" w:rsidP="00CF2ABA">
      <w:r w:rsidRPr="00F35F0D">
        <w:rPr>
          <w:rStyle w:val="Style13ptBold"/>
        </w:rPr>
        <w:t>Wolverton 19</w:t>
      </w:r>
      <w:r w:rsidRPr="00F35F0D">
        <w:t xml:space="preserve"> [Mark Wolverton is a science journalist, author, and 2016-17 Knight-MIT Science Journalism Fellow. He writes for various national and international publications including WIRED, Nature, Undark, Scientific American, and Air &amp; Space Smithsonian. He has also worked with the NASA Ames History Project, Argonne National Laboratory, the Franklin Institute, and the NASA ISS Science Office. 7/9. "The Race for Space Weapons Speeds Up." https://www.asme.org/topics-resources/content/the-race-for-space-weapons-speeds-up]</w:t>
      </w:r>
    </w:p>
    <w:p w14:paraId="77229666" w14:textId="77777777" w:rsidR="00CF2ABA" w:rsidRPr="00F35F0D" w:rsidRDefault="00CF2ABA" w:rsidP="00CF2ABA">
      <w:r w:rsidRPr="00F35F0D">
        <w:t xml:space="preserve">Both </w:t>
      </w:r>
      <w:r w:rsidRPr="00F35F0D">
        <w:rPr>
          <w:rStyle w:val="Emphasis"/>
        </w:rPr>
        <w:t xml:space="preserve">antiballistic </w:t>
      </w:r>
      <w:r w:rsidRPr="00FE3852">
        <w:rPr>
          <w:rStyle w:val="Emphasis"/>
          <w:highlight w:val="yellow"/>
        </w:rPr>
        <w:t>missiles</w:t>
      </w:r>
      <w:r w:rsidRPr="00FE3852">
        <w:rPr>
          <w:highlight w:val="yellow"/>
        </w:rPr>
        <w:t xml:space="preserve"> </w:t>
      </w:r>
      <w:r w:rsidRPr="00FE3852">
        <w:rPr>
          <w:rStyle w:val="StyleUnderline"/>
          <w:highlight w:val="yellow"/>
        </w:rPr>
        <w:t>and</w:t>
      </w:r>
      <w:r w:rsidRPr="00FE3852">
        <w:rPr>
          <w:highlight w:val="yellow"/>
        </w:rPr>
        <w:t xml:space="preserve"> </w:t>
      </w:r>
      <w:r w:rsidRPr="00FE3852">
        <w:rPr>
          <w:rStyle w:val="Emphasis"/>
          <w:highlight w:val="yellow"/>
        </w:rPr>
        <w:t>co-orbiting</w:t>
      </w:r>
      <w:r w:rsidRPr="00F35F0D">
        <w:rPr>
          <w:rStyle w:val="Emphasis"/>
        </w:rPr>
        <w:t xml:space="preserve"> antisatellite</w:t>
      </w:r>
      <w:r w:rsidRPr="00F35F0D">
        <w:t xml:space="preserve"> </w:t>
      </w:r>
      <w:r w:rsidRPr="00FE3852">
        <w:rPr>
          <w:rStyle w:val="StyleUnderline"/>
          <w:highlight w:val="yellow"/>
        </w:rPr>
        <w:t>weapons use kinetic attacks</w:t>
      </w:r>
      <w:r w:rsidRPr="00F35F0D">
        <w:t xml:space="preserve"> that apply physical force to disable or destroy a satellite. </w:t>
      </w:r>
      <w:r w:rsidRPr="00FE3852">
        <w:rPr>
          <w:rStyle w:val="StyleUnderline"/>
          <w:highlight w:val="yellow"/>
        </w:rPr>
        <w:t xml:space="preserve">They are far from the </w:t>
      </w:r>
      <w:r w:rsidRPr="00FE3852">
        <w:rPr>
          <w:rStyle w:val="Emphasis"/>
          <w:highlight w:val="yellow"/>
        </w:rPr>
        <w:t>only options</w:t>
      </w:r>
      <w:r w:rsidRPr="00F35F0D">
        <w:t xml:space="preserve"> in the counter-space arsenal.</w:t>
      </w:r>
    </w:p>
    <w:p w14:paraId="04F0C071" w14:textId="77777777" w:rsidR="00CF2ABA" w:rsidRPr="00F35F0D" w:rsidRDefault="00CF2ABA" w:rsidP="00CF2ABA">
      <w:pPr>
        <w:rPr>
          <w:rStyle w:val="StyleUnderline"/>
        </w:rPr>
      </w:pPr>
      <w:r w:rsidRPr="00FE3852">
        <w:rPr>
          <w:rStyle w:val="StyleUnderline"/>
          <w:highlight w:val="yellow"/>
        </w:rPr>
        <w:t>Nonkinetic approaches</w:t>
      </w:r>
      <w:r w:rsidRPr="00F35F0D">
        <w:t xml:space="preserve"> were studied intensively since the early 1960’s and then revived during President Ronald Reagan’s Strategic Defense Initiative in the 1980s. They seek to </w:t>
      </w:r>
      <w:r w:rsidRPr="00F35F0D">
        <w:rPr>
          <w:rStyle w:val="StyleUnderline"/>
        </w:rPr>
        <w:t xml:space="preserve">disable or </w:t>
      </w:r>
      <w:r w:rsidRPr="00FE3852">
        <w:rPr>
          <w:rStyle w:val="StyleUnderline"/>
          <w:highlight w:val="yellow"/>
        </w:rPr>
        <w:t>destroy vital components or</w:t>
      </w:r>
      <w:r w:rsidRPr="00F35F0D">
        <w:rPr>
          <w:rStyle w:val="StyleUnderline"/>
        </w:rPr>
        <w:t xml:space="preserve"> sensors with </w:t>
      </w:r>
      <w:r w:rsidRPr="00FE3852">
        <w:rPr>
          <w:rStyle w:val="Emphasis"/>
          <w:highlight w:val="yellow"/>
        </w:rPr>
        <w:t>lasers</w:t>
      </w:r>
      <w:r w:rsidRPr="00F35F0D">
        <w:t xml:space="preserve">, </w:t>
      </w:r>
      <w:r w:rsidRPr="00FE3852">
        <w:rPr>
          <w:rStyle w:val="Emphasis"/>
          <w:highlight w:val="yellow"/>
        </w:rPr>
        <w:t>particle beams</w:t>
      </w:r>
      <w:r w:rsidRPr="00F35F0D">
        <w:t xml:space="preserve">, </w:t>
      </w:r>
      <w:r w:rsidRPr="00F35F0D">
        <w:rPr>
          <w:rStyle w:val="StyleUnderline"/>
        </w:rPr>
        <w:t>or</w:t>
      </w:r>
      <w:r w:rsidRPr="00F35F0D">
        <w:t xml:space="preserve"> high-powered </w:t>
      </w:r>
      <w:r w:rsidRPr="00FE3852">
        <w:rPr>
          <w:rStyle w:val="Emphasis"/>
          <w:highlight w:val="yellow"/>
        </w:rPr>
        <w:t>microwaves</w:t>
      </w:r>
      <w:r w:rsidRPr="00F35F0D">
        <w:t xml:space="preserve">, either </w:t>
      </w:r>
      <w:r w:rsidRPr="00FE3852">
        <w:rPr>
          <w:rStyle w:val="StyleUnderline"/>
          <w:highlight w:val="yellow"/>
        </w:rPr>
        <w:t>from space or ground</w:t>
      </w:r>
      <w:r w:rsidRPr="00F35F0D">
        <w:rPr>
          <w:rStyle w:val="StyleUnderline"/>
        </w:rPr>
        <w:t xml:space="preserve"> stations. Such methods are difficult, expensive, and require great amounts of power, but the</w:t>
      </w:r>
      <w:r w:rsidRPr="00F35F0D">
        <w:t xml:space="preserve"> </w:t>
      </w:r>
      <w:r w:rsidRPr="00F35F0D">
        <w:rPr>
          <w:rStyle w:val="Emphasis"/>
        </w:rPr>
        <w:t>U</w:t>
      </w:r>
      <w:r w:rsidRPr="00F35F0D">
        <w:t xml:space="preserve">nited </w:t>
      </w:r>
      <w:r w:rsidRPr="00F35F0D">
        <w:rPr>
          <w:rStyle w:val="Emphasis"/>
        </w:rPr>
        <w:t>S</w:t>
      </w:r>
      <w:r w:rsidRPr="00F35F0D">
        <w:t xml:space="preserve">tates </w:t>
      </w:r>
      <w:r w:rsidRPr="00F35F0D">
        <w:rPr>
          <w:rStyle w:val="StyleUnderline"/>
        </w:rPr>
        <w:t xml:space="preserve">and other </w:t>
      </w:r>
      <w:r w:rsidRPr="00FE3852">
        <w:rPr>
          <w:rStyle w:val="StyleUnderline"/>
          <w:highlight w:val="yellow"/>
        </w:rPr>
        <w:t xml:space="preserve">nations have </w:t>
      </w:r>
      <w:r w:rsidRPr="00FE3852">
        <w:rPr>
          <w:rStyle w:val="Emphasis"/>
          <w:highlight w:val="yellow"/>
        </w:rPr>
        <w:t>tested them</w:t>
      </w:r>
      <w:r w:rsidRPr="00F35F0D">
        <w:t>.</w:t>
      </w:r>
    </w:p>
    <w:p w14:paraId="23136C6B" w14:textId="77777777" w:rsidR="00CF2ABA" w:rsidRDefault="00CF2ABA" w:rsidP="00CF2ABA">
      <w:r w:rsidRPr="00FE3852">
        <w:rPr>
          <w:rStyle w:val="StyleUnderline"/>
          <w:highlight w:val="yellow"/>
        </w:rPr>
        <w:t>A</w:t>
      </w:r>
      <w:r w:rsidRPr="00F35F0D">
        <w:rPr>
          <w:rStyle w:val="StyleUnderline"/>
        </w:rPr>
        <w:t xml:space="preserve"> more subtle—and perhaps more deniable—</w:t>
      </w:r>
      <w:r w:rsidRPr="00FE3852">
        <w:rPr>
          <w:rStyle w:val="Emphasis"/>
          <w:highlight w:val="yellow"/>
        </w:rPr>
        <w:t>nonkinetic</w:t>
      </w:r>
      <w:r w:rsidRPr="00FE3852">
        <w:rPr>
          <w:rStyle w:val="StyleUnderline"/>
          <w:highlight w:val="yellow"/>
        </w:rPr>
        <w:t xml:space="preserve"> approach might involve </w:t>
      </w:r>
      <w:r w:rsidRPr="00FE3852">
        <w:rPr>
          <w:rStyle w:val="Emphasis"/>
          <w:highlight w:val="yellow"/>
        </w:rPr>
        <w:t>electronic warfare</w:t>
      </w:r>
      <w:r w:rsidRPr="00F35F0D">
        <w:t xml:space="preserve">. </w:t>
      </w:r>
      <w:r w:rsidRPr="00F35F0D">
        <w:rPr>
          <w:rStyle w:val="StyleUnderline"/>
        </w:rPr>
        <w:t>This might range from</w:t>
      </w:r>
      <w:r w:rsidRPr="00F35F0D">
        <w:t xml:space="preserve"> such time-honored techniques as </w:t>
      </w:r>
      <w:r w:rsidRPr="00FE3852">
        <w:rPr>
          <w:rStyle w:val="Emphasis"/>
          <w:highlight w:val="yellow"/>
        </w:rPr>
        <w:t>jamming</w:t>
      </w:r>
      <w:r w:rsidRPr="00F35F0D">
        <w:t xml:space="preserve"> </w:t>
      </w:r>
      <w:r w:rsidRPr="00F35F0D">
        <w:rPr>
          <w:rStyle w:val="StyleUnderline"/>
        </w:rPr>
        <w:t>or</w:t>
      </w:r>
      <w:r w:rsidRPr="00F35F0D">
        <w:t xml:space="preserve"> </w:t>
      </w:r>
      <w:r w:rsidRPr="00FE3852">
        <w:rPr>
          <w:rStyle w:val="Emphasis"/>
          <w:highlight w:val="yellow"/>
        </w:rPr>
        <w:t>spoofing</w:t>
      </w:r>
      <w:r w:rsidRPr="00F35F0D">
        <w:t xml:space="preserve"> an adversary’s satellite communications </w:t>
      </w:r>
      <w:r w:rsidRPr="00F35F0D">
        <w:rPr>
          <w:rStyle w:val="StyleUnderline"/>
        </w:rPr>
        <w:t>to</w:t>
      </w:r>
      <w:r w:rsidRPr="00F35F0D">
        <w:t xml:space="preserve"> </w:t>
      </w:r>
      <w:r w:rsidRPr="00FE3852">
        <w:rPr>
          <w:rStyle w:val="Emphasis"/>
          <w:highlight w:val="yellow"/>
        </w:rPr>
        <w:t>cyber</w:t>
      </w:r>
      <w:r w:rsidRPr="00F35F0D">
        <w:rPr>
          <w:rStyle w:val="Emphasis"/>
        </w:rPr>
        <w:t>warfare</w:t>
      </w:r>
      <w:r w:rsidRPr="00F35F0D">
        <w:t xml:space="preserve"> that targets computer systems that control satellites or process their data.</w:t>
      </w:r>
    </w:p>
    <w:p w14:paraId="3B3315A5" w14:textId="77777777" w:rsidR="00CF2ABA" w:rsidRDefault="00CF2ABA" w:rsidP="00CF2ABA">
      <w:pPr>
        <w:pStyle w:val="Heading4"/>
        <w:rPr>
          <w:u w:val="single"/>
        </w:rPr>
      </w:pPr>
      <w:r>
        <w:t xml:space="preserve">No space war – it’s </w:t>
      </w:r>
      <w:r w:rsidRPr="0054154A">
        <w:rPr>
          <w:u w:val="single"/>
        </w:rPr>
        <w:t>hype</w:t>
      </w:r>
      <w:r>
        <w:t xml:space="preserve"> and </w:t>
      </w:r>
      <w:r w:rsidRPr="0054154A">
        <w:rPr>
          <w:u w:val="single"/>
        </w:rPr>
        <w:t>systems are redundant</w:t>
      </w:r>
    </w:p>
    <w:p w14:paraId="31D22D70" w14:textId="77777777" w:rsidR="00CF2ABA" w:rsidRPr="000600AC" w:rsidRDefault="00CF2ABA" w:rsidP="00CF2ABA">
      <w:r w:rsidRPr="00110603">
        <w:rPr>
          <w:rStyle w:val="Style13ptBold"/>
        </w:rPr>
        <w:t>Johnson-Freese</w:t>
      </w:r>
      <w:r w:rsidRPr="000600AC">
        <w:t xml:space="preserve"> and Hitchens</w:t>
      </w:r>
      <w:r>
        <w:t xml:space="preserve"> </w:t>
      </w:r>
      <w:r w:rsidRPr="00110603">
        <w:rPr>
          <w:rStyle w:val="Style13ptBold"/>
        </w:rPr>
        <w:t>16</w:t>
      </w:r>
      <w:r w:rsidRPr="000600AC">
        <w:t xml:space="preserve"> [Dr. Joan Johnson-Freese is a member of the Breaking Defense Board of Contributors, a Professor of National Security Affairs at the Naval War College and author of Space Warfare in the 21st Century: Arming the Heavens. Views expressed are those of the author alone. Theresa Hitchens is a Senior Research Scholar at the Center for International and Security Studies at Maryland (CISSM), and the former Director of the United Nations Institute for Disarmament Research (UNIDIR) in Geneva, Switzerland. Stop The Fearmongering Over War In Space: The Sky’s Not Falling, Part 1. December 27, 2016. https://breakingdefense.com/2016/12/stop-the-fearmongering-over-war-in-space-the-skys-not-falling-part-1/</w:t>
      </w:r>
      <w:r>
        <w:t>]</w:t>
      </w:r>
    </w:p>
    <w:p w14:paraId="6725FB00" w14:textId="77777777" w:rsidR="00CF2ABA" w:rsidRPr="004D120B" w:rsidRDefault="00CF2ABA" w:rsidP="00CF2ABA">
      <w:r w:rsidRPr="004D120B">
        <w:t xml:space="preserve">In the last two years, </w:t>
      </w:r>
      <w:r w:rsidRPr="00FE3852">
        <w:rPr>
          <w:highlight w:val="yellow"/>
          <w:u w:val="single"/>
        </w:rPr>
        <w:t>we’ve seen</w:t>
      </w:r>
      <w:r w:rsidRPr="004D120B">
        <w:t xml:space="preserve"> rising </w:t>
      </w:r>
      <w:r w:rsidRPr="00FE3852">
        <w:rPr>
          <w:rStyle w:val="Emphasis"/>
          <w:highlight w:val="yellow"/>
        </w:rPr>
        <w:t>hysteria</w:t>
      </w:r>
      <w:r w:rsidRPr="00FE3852">
        <w:rPr>
          <w:highlight w:val="yellow"/>
        </w:rPr>
        <w:t xml:space="preserve"> </w:t>
      </w:r>
      <w:r w:rsidRPr="00FE3852">
        <w:rPr>
          <w:highlight w:val="yellow"/>
          <w:u w:val="single"/>
        </w:rPr>
        <w:t>over</w:t>
      </w:r>
      <w:r w:rsidRPr="004D120B">
        <w:rPr>
          <w:u w:val="single"/>
        </w:rPr>
        <w:t xml:space="preserve"> a future </w:t>
      </w:r>
      <w:r w:rsidRPr="00FE3852">
        <w:rPr>
          <w:rStyle w:val="Emphasis"/>
          <w:highlight w:val="yellow"/>
        </w:rPr>
        <w:t>war in space</w:t>
      </w:r>
      <w:r w:rsidRPr="004D120B">
        <w:t xml:space="preserve">. </w:t>
      </w:r>
      <w:r w:rsidRPr="004D120B">
        <w:rPr>
          <w:rStyle w:val="Emphasis"/>
        </w:rPr>
        <w:t>Fanning the flames</w:t>
      </w:r>
      <w:r w:rsidRPr="004D120B">
        <w:t xml:space="preserve"> </w:t>
      </w:r>
      <w:r w:rsidRPr="004D120B">
        <w:rPr>
          <w:u w:val="single"/>
        </w:rPr>
        <w:t>are</w:t>
      </w:r>
      <w:r w:rsidRPr="004D120B">
        <w:t xml:space="preserve"> not only </w:t>
      </w:r>
      <w:r w:rsidRPr="004D120B">
        <w:rPr>
          <w:u w:val="single"/>
        </w:rPr>
        <w:t xml:space="preserve">dire assessments </w:t>
      </w:r>
      <w:r w:rsidRPr="00FE3852">
        <w:rPr>
          <w:highlight w:val="yellow"/>
          <w:u w:val="single"/>
        </w:rPr>
        <w:t>from the</w:t>
      </w:r>
      <w:r w:rsidRPr="004D120B">
        <w:rPr>
          <w:u w:val="single"/>
        </w:rPr>
        <w:t xml:space="preserve"> US </w:t>
      </w:r>
      <w:r w:rsidRPr="00FE3852">
        <w:rPr>
          <w:highlight w:val="yellow"/>
          <w:u w:val="single"/>
        </w:rPr>
        <w:t>military</w:t>
      </w:r>
      <w:r w:rsidRPr="004D120B">
        <w:rPr>
          <w:u w:val="single"/>
        </w:rPr>
        <w:t xml:space="preserve">, but also </w:t>
      </w:r>
      <w:r w:rsidRPr="004D120B">
        <w:rPr>
          <w:rStyle w:val="Emphasis"/>
        </w:rPr>
        <w:t>breathless coverage</w:t>
      </w:r>
      <w:r w:rsidRPr="004D120B">
        <w:rPr>
          <w:u w:val="single"/>
        </w:rPr>
        <w:t xml:space="preserve"> from a</w:t>
      </w:r>
      <w:r w:rsidRPr="004D120B">
        <w:t xml:space="preserve"> cooperative </w:t>
      </w:r>
      <w:r w:rsidRPr="00FE3852">
        <w:rPr>
          <w:highlight w:val="yellow"/>
          <w:u w:val="single"/>
        </w:rPr>
        <w:t>and</w:t>
      </w:r>
      <w:r w:rsidRPr="004D120B">
        <w:t xml:space="preserve"> </w:t>
      </w:r>
      <w:r w:rsidRPr="004D120B">
        <w:rPr>
          <w:rStyle w:val="Emphasis"/>
        </w:rPr>
        <w:t xml:space="preserve">credulous </w:t>
      </w:r>
      <w:r w:rsidRPr="00FE3852">
        <w:rPr>
          <w:rStyle w:val="Emphasis"/>
          <w:highlight w:val="yellow"/>
        </w:rPr>
        <w:t>press</w:t>
      </w:r>
      <w:r w:rsidRPr="004D120B">
        <w:t xml:space="preserve">. </w:t>
      </w:r>
      <w:r w:rsidRPr="00FE3852">
        <w:rPr>
          <w:highlight w:val="yellow"/>
          <w:u w:val="single"/>
        </w:rPr>
        <w:t>This</w:t>
      </w:r>
      <w:r w:rsidRPr="004D120B">
        <w:rPr>
          <w:u w:val="single"/>
        </w:rPr>
        <w:t xml:space="preserve"> reporting</w:t>
      </w:r>
      <w:r w:rsidRPr="004D120B">
        <w:t xml:space="preserve"> doesn’t only </w:t>
      </w:r>
      <w:r w:rsidRPr="00FE3852">
        <w:rPr>
          <w:rStyle w:val="Emphasis"/>
          <w:highlight w:val="yellow"/>
        </w:rPr>
        <w:t>muddy</w:t>
      </w:r>
      <w:r w:rsidRPr="004D120B">
        <w:rPr>
          <w:rStyle w:val="Emphasis"/>
        </w:rPr>
        <w:t xml:space="preserve"> public </w:t>
      </w:r>
      <w:r w:rsidRPr="00FE3852">
        <w:rPr>
          <w:rStyle w:val="Emphasis"/>
          <w:highlight w:val="yellow"/>
        </w:rPr>
        <w:t>debate</w:t>
      </w:r>
      <w:r w:rsidRPr="00FE3852">
        <w:rPr>
          <w:highlight w:val="yellow"/>
        </w:rPr>
        <w:t xml:space="preserve"> </w:t>
      </w:r>
      <w:r w:rsidRPr="00FE3852">
        <w:rPr>
          <w:highlight w:val="yellow"/>
          <w:u w:val="single"/>
        </w:rPr>
        <w:t>over</w:t>
      </w:r>
      <w:r w:rsidRPr="004D120B">
        <w:t xml:space="preserve"> whether we really need expensive systems. It could also become a self-fulfilling prophecy. The irony is that nothing makes </w:t>
      </w:r>
      <w:r w:rsidRPr="00FE3852">
        <w:rPr>
          <w:highlight w:val="yellow"/>
          <w:u w:val="single"/>
        </w:rPr>
        <w:t>the</w:t>
      </w:r>
      <w:r w:rsidRPr="004D120B">
        <w:t xml:space="preserve"> currently </w:t>
      </w:r>
      <w:r w:rsidRPr="00FE3852">
        <w:rPr>
          <w:rStyle w:val="Emphasis"/>
          <w:highlight w:val="yellow"/>
        </w:rPr>
        <w:t>slim possibility</w:t>
      </w:r>
      <w:r w:rsidRPr="00FE3852">
        <w:rPr>
          <w:highlight w:val="yellow"/>
          <w:u w:val="single"/>
        </w:rPr>
        <w:t xml:space="preserve"> of </w:t>
      </w:r>
      <w:r w:rsidRPr="00FE3852">
        <w:rPr>
          <w:rStyle w:val="Emphasis"/>
          <w:highlight w:val="yellow"/>
        </w:rPr>
        <w:t>war in space</w:t>
      </w:r>
      <w:r w:rsidRPr="004D120B">
        <w:t xml:space="preserve"> more likely than fearmongering over the threat of war in space.</w:t>
      </w:r>
    </w:p>
    <w:p w14:paraId="371B1C9F" w14:textId="77777777" w:rsidR="00CF2ABA" w:rsidRPr="004D120B" w:rsidRDefault="00CF2ABA" w:rsidP="00CF2ABA">
      <w:r w:rsidRPr="004D120B">
        <w:t>Two television programs in the past two years show how egregious this fearmongering can get. In April 2015, the CBS show 60 Minutes ran a segment called “The Battle Above.” In an interview with General John Hyten, the then-chief of U.S. Air Force Space Command, it came across loud and clear that the United States was being forced to prepare for a battle in space — specifically against China — that it really didn’t want.</w:t>
      </w:r>
    </w:p>
    <w:p w14:paraId="2625CFA3" w14:textId="77777777" w:rsidR="00CF2ABA" w:rsidRPr="004D120B" w:rsidRDefault="00CF2ABA" w:rsidP="00CF2ABA">
      <w:r w:rsidRPr="004D120B">
        <w:t>It was explained by Hyten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14:paraId="139B6BD2" w14:textId="77777777" w:rsidR="00CF2ABA" w:rsidRPr="004D120B" w:rsidRDefault="00CF2ABA" w:rsidP="00CF2ABA">
      <w:r w:rsidRPr="004D120B">
        <w:t>Using terms like “offensive counterspace” as a 1984 NewSpeak euphemism for “weapons,” it was made clear that the United States had no choice but to spend billions of dollars on offensive counterspace technology to not just thwart the Chinese threat, but control and dominate space. While it didn’t actually distort facts — just omit facts about current U.S. space capabilities — the segment was basically a cost-free commercial for the military-industrial complex.</w:t>
      </w:r>
    </w:p>
    <w:p w14:paraId="4C841554" w14:textId="77777777" w:rsidR="00CF2ABA" w:rsidRPr="004D120B" w:rsidRDefault="00CF2ABA" w:rsidP="00CF2ABA">
      <w:r w:rsidRPr="004D120B">
        <w:t xml:space="preserve">In retrospect though, “The Battle Above” was pretty good compared to </w:t>
      </w:r>
      <w:r w:rsidRPr="004D120B">
        <w:rPr>
          <w:u w:val="single"/>
        </w:rPr>
        <w:t>CNN’s recent special, War in Space</w:t>
      </w:r>
      <w:r w:rsidRPr="004D120B">
        <w:t xml:space="preserve">: The Next Battlefield. The </w:t>
      </w:r>
      <w:r w:rsidRPr="004D120B">
        <w:rPr>
          <w:u w:val="single"/>
        </w:rPr>
        <w:t xml:space="preserve">latter might as well have been called </w:t>
      </w:r>
      <w:r w:rsidRPr="004D120B">
        <w:rPr>
          <w:rStyle w:val="Emphasis"/>
        </w:rPr>
        <w:t>Sharknado in Space</w:t>
      </w:r>
      <w:r w:rsidRPr="004D120B">
        <w:t xml:space="preserve"> – because the only far-out weapons technology our potential adversaries don’t have, according to the broadcast, seems to be “sharks with frickin’ laser beams attached to their heads!”</w:t>
      </w:r>
    </w:p>
    <w:p w14:paraId="023320A5" w14:textId="77777777" w:rsidR="00CF2ABA" w:rsidRPr="004D120B" w:rsidRDefault="00CF2ABA" w:rsidP="00CF2ABA">
      <w:r w:rsidRPr="004D120B">
        <w:t xml:space="preserve">First, </w:t>
      </w:r>
      <w:r w:rsidRPr="004D120B">
        <w:rPr>
          <w:u w:val="single"/>
        </w:rPr>
        <w:t xml:space="preserve">CNN needs to hire some </w:t>
      </w:r>
      <w:r w:rsidRPr="004D120B">
        <w:rPr>
          <w:rStyle w:val="Emphasis"/>
        </w:rPr>
        <w:t>fact checkers</w:t>
      </w:r>
      <w:r w:rsidRPr="004D120B">
        <w:t xml:space="preserve">. Saying “unlike its adversaries, the U.S. has not yet weaponized space” is deeply misleading, like saying “unlike his political opponents, President-Elect Donald Trump has not sprouted wings and flown away”: A few (admittedly alarming) weapons tests aside, </w:t>
      </w:r>
      <w:r w:rsidRPr="00FE3852">
        <w:rPr>
          <w:rStyle w:val="Emphasis"/>
          <w:highlight w:val="yellow"/>
        </w:rPr>
        <w:t>no country</w:t>
      </w:r>
      <w:r w:rsidRPr="004D120B">
        <w:rPr>
          <w:u w:val="single"/>
        </w:rPr>
        <w:t xml:space="preserve"> in the world </w:t>
      </w:r>
      <w:r w:rsidRPr="00FE3852">
        <w:rPr>
          <w:highlight w:val="yellow"/>
          <w:u w:val="single"/>
        </w:rPr>
        <w:t>has</w:t>
      </w:r>
      <w:r w:rsidRPr="004D120B">
        <w:rPr>
          <w:u w:val="single"/>
        </w:rPr>
        <w:t xml:space="preserve"> yet </w:t>
      </w:r>
      <w:r w:rsidRPr="00FE3852">
        <w:rPr>
          <w:rStyle w:val="Emphasis"/>
          <w:highlight w:val="yellow"/>
        </w:rPr>
        <w:t>weaponized space</w:t>
      </w:r>
      <w:r w:rsidRPr="004D120B">
        <w:t xml:space="preserve">. Contrary to CNN, </w:t>
      </w:r>
      <w:r w:rsidRPr="00FE3852">
        <w:rPr>
          <w:rStyle w:val="Emphasis"/>
          <w:highlight w:val="yellow"/>
        </w:rPr>
        <w:t>stock</w:t>
      </w:r>
      <w:r w:rsidRPr="004D120B">
        <w:rPr>
          <w:u w:val="single"/>
        </w:rPr>
        <w:t xml:space="preserve"> market </w:t>
      </w:r>
      <w:r w:rsidRPr="00FE3852">
        <w:rPr>
          <w:rStyle w:val="Emphasis"/>
          <w:highlight w:val="yellow"/>
        </w:rPr>
        <w:t>transactions</w:t>
      </w:r>
      <w:r w:rsidRPr="00FE3852">
        <w:rPr>
          <w:highlight w:val="yellow"/>
          <w:u w:val="single"/>
        </w:rPr>
        <w:t xml:space="preserve"> are </w:t>
      </w:r>
      <w:r w:rsidRPr="00FE3852">
        <w:rPr>
          <w:rStyle w:val="Emphasis"/>
          <w:highlight w:val="yellow"/>
        </w:rPr>
        <w:t>not</w:t>
      </w:r>
      <w:r w:rsidRPr="004D120B">
        <w:rPr>
          <w:u w:val="single"/>
        </w:rPr>
        <w:t xml:space="preserve"> </w:t>
      </w:r>
      <w:r w:rsidRPr="004D120B">
        <w:t xml:space="preserve">timed nor </w:t>
      </w:r>
      <w:r w:rsidRPr="00FE3852">
        <w:rPr>
          <w:highlight w:val="yellow"/>
          <w:u w:val="single"/>
        </w:rPr>
        <w:t xml:space="preserve">synchronized through </w:t>
      </w:r>
      <w:r w:rsidRPr="00FE3852">
        <w:rPr>
          <w:rStyle w:val="Emphasis"/>
          <w:highlight w:val="yellow"/>
        </w:rPr>
        <w:t>GPS</w:t>
      </w:r>
      <w:r w:rsidRPr="004D120B">
        <w:rPr>
          <w:u w:val="single"/>
        </w:rPr>
        <w:t xml:space="preserve">, but a </w:t>
      </w:r>
      <w:r w:rsidRPr="004D120B">
        <w:rPr>
          <w:rStyle w:val="Emphasis"/>
        </w:rPr>
        <w:t>closed system</w:t>
      </w:r>
      <w:r w:rsidRPr="004D120B">
        <w:t xml:space="preserve">. </w:t>
      </w:r>
      <w:r w:rsidRPr="004D120B">
        <w:rPr>
          <w:u w:val="single"/>
        </w:rPr>
        <w:t xml:space="preserve">Cruise </w:t>
      </w:r>
      <w:r w:rsidRPr="00FE3852">
        <w:rPr>
          <w:rStyle w:val="Emphasis"/>
          <w:highlight w:val="yellow"/>
        </w:rPr>
        <w:t>missiles</w:t>
      </w:r>
      <w:r w:rsidRPr="004D120B">
        <w:rPr>
          <w:u w:val="single"/>
        </w:rPr>
        <w:t xml:space="preserve"> can </w:t>
      </w:r>
      <w:r w:rsidRPr="00FE3852">
        <w:rPr>
          <w:highlight w:val="yellow"/>
          <w:u w:val="single"/>
        </w:rPr>
        <w:t>find their targets</w:t>
      </w:r>
      <w:r w:rsidRPr="004D120B">
        <w:t xml:space="preserve"> even </w:t>
      </w:r>
      <w:r w:rsidRPr="00FE3852">
        <w:rPr>
          <w:rStyle w:val="Emphasis"/>
          <w:highlight w:val="yellow"/>
        </w:rPr>
        <w:t>without GP</w:t>
      </w:r>
      <w:r w:rsidRPr="004D120B">
        <w:rPr>
          <w:rStyle w:val="Emphasis"/>
        </w:rPr>
        <w:t>S</w:t>
      </w:r>
      <w:r w:rsidRPr="004D120B">
        <w:t xml:space="preserve">, </w:t>
      </w:r>
      <w:r w:rsidRPr="004D120B">
        <w:rPr>
          <w:u w:val="single"/>
        </w:rPr>
        <w:t>because they have</w:t>
      </w:r>
      <w:r w:rsidRPr="004D120B">
        <w:t xml:space="preserve"> both GPS and </w:t>
      </w:r>
      <w:r w:rsidRPr="004D120B">
        <w:rPr>
          <w:u w:val="single"/>
        </w:rPr>
        <w:t>precision inertial measurement units onboard</w:t>
      </w:r>
      <w:r w:rsidRPr="004D120B">
        <w:t xml:space="preserve">, </w:t>
      </w:r>
      <w:r w:rsidRPr="004D120B">
        <w:rPr>
          <w:u w:val="single"/>
        </w:rPr>
        <w:t xml:space="preserve">and </w:t>
      </w:r>
      <w:r w:rsidRPr="00FE3852">
        <w:rPr>
          <w:rStyle w:val="Emphasis"/>
          <w:highlight w:val="yellow"/>
        </w:rPr>
        <w:t>IMUs don’t rely</w:t>
      </w:r>
      <w:r w:rsidRPr="00FE3852">
        <w:rPr>
          <w:highlight w:val="yellow"/>
          <w:u w:val="single"/>
        </w:rPr>
        <w:t xml:space="preserve"> on </w:t>
      </w:r>
      <w:r w:rsidRPr="00FE3852">
        <w:rPr>
          <w:rStyle w:val="Emphasis"/>
          <w:highlight w:val="yellow"/>
        </w:rPr>
        <w:t>sat</w:t>
      </w:r>
      <w:r w:rsidRPr="004D120B">
        <w:rPr>
          <w:u w:val="single"/>
        </w:rPr>
        <w:t xml:space="preserve">ellite </w:t>
      </w:r>
      <w:r w:rsidRPr="00FE3852">
        <w:rPr>
          <w:rStyle w:val="Emphasis"/>
          <w:highlight w:val="yellow"/>
        </w:rPr>
        <w:t>data</w:t>
      </w:r>
      <w:r w:rsidRPr="004D120B">
        <w:t>. Oh, and the British rock group Pink Floyd holds the only claim to the Dark Side of the Moon: There is a “far side” of the Moon — the side always turned away from the Earth — but not a “dark side” — which would be a side always turned away from the Sun.</w:t>
      </w:r>
    </w:p>
    <w:p w14:paraId="7E780758" w14:textId="77777777" w:rsidR="00CF2ABA" w:rsidRPr="004D120B" w:rsidRDefault="00CF2ABA" w:rsidP="00CF2ABA">
      <w:r w:rsidRPr="004D120B">
        <w:t>More nefariously, the segment sensationalized nuggets of truth within a barrage of half-truths, backed by a heavy bass, dramatic soundtrack (and gravelly-voiced reporter Jim Sciutto) and accompanied by sexy and scary visuals.</w:t>
      </w:r>
    </w:p>
    <w:p w14:paraId="5DBEBE05" w14:textId="77777777" w:rsidR="00CF2ABA" w:rsidRPr="004D120B" w:rsidRDefault="00CF2ABA" w:rsidP="00CF2ABA">
      <w:r w:rsidRPr="004D120B">
        <w:t>Make no mistake there are dangers in space, and the United States has the most to lose if space assets are lost. The question is how best to protect them. Here are a few facts CNN omitted.</w:t>
      </w:r>
    </w:p>
    <w:p w14:paraId="798CAABE" w14:textId="77777777" w:rsidR="00CF2ABA" w:rsidRPr="004D120B" w:rsidRDefault="00CF2ABA" w:rsidP="00CF2ABA">
      <w:r w:rsidRPr="004D120B">
        <w:t>The Reality</w:t>
      </w:r>
    </w:p>
    <w:p w14:paraId="247F2E91" w14:textId="77777777" w:rsidR="00CF2ABA" w:rsidRPr="004D120B" w:rsidRDefault="00CF2ABA" w:rsidP="00CF2ABA">
      <w:r w:rsidRPr="004D120B">
        <w:t>The U.S. has all of the technologies described on the CNN segment and deemed potentially offensive: maneuverable satellites, nano-satellites, lasers, jamming capabilities, robotic arms, ballistic missiles that can be used as anti-satellite weapons, etc. In fact, the United States is more technologically advanced than other countries in both military and commercial space.</w:t>
      </w:r>
    </w:p>
    <w:p w14:paraId="3E2A27C0" w14:textId="77777777" w:rsidR="00CF2ABA" w:rsidRPr="004D120B" w:rsidRDefault="00CF2ABA" w:rsidP="00CF2ABA">
      <w:r w:rsidRPr="004D120B">
        <w:t>That technological superiority scares other countries; just as the U.S. military space community is scared of other countries obtaining those technologies in the future. The U.S. military space budget is more than 10 times greater than that of all the countries in the world combined. That also causes other countries concern.</w:t>
      </w:r>
    </w:p>
    <w:p w14:paraId="7243B7A1" w14:textId="77777777" w:rsidR="00CF2ABA" w:rsidRPr="004D120B" w:rsidRDefault="00CF2ABA" w:rsidP="00CF2ABA">
      <w:r w:rsidRPr="004D120B">
        <w:t>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w:t>
      </w:r>
    </w:p>
    <w:p w14:paraId="2AE89540" w14:textId="77777777" w:rsidR="00CF2ABA" w:rsidRPr="004D120B" w:rsidRDefault="00CF2ABA" w:rsidP="00CF2ABA">
      <w:r w:rsidRPr="004D120B">
        <w:t>However, it must be remembered that most space-related technologies – with the exception of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14:paraId="37B2722C" w14:textId="77777777" w:rsidR="00CF2ABA" w:rsidRPr="004D120B" w:rsidRDefault="00CF2ABA" w:rsidP="00CF2ABA">
      <w:r w:rsidRPr="004D120B">
        <w:t xml:space="preserve">Further, </w:t>
      </w:r>
      <w:r w:rsidRPr="004D120B">
        <w:rPr>
          <w:u w:val="single"/>
        </w:rPr>
        <w:t xml:space="preserve">the </w:t>
      </w:r>
      <w:r w:rsidRPr="00FE3852">
        <w:rPr>
          <w:rStyle w:val="Emphasis"/>
          <w:highlight w:val="yellow"/>
        </w:rPr>
        <w:t>U</w:t>
      </w:r>
      <w:r w:rsidRPr="004D120B">
        <w:rPr>
          <w:u w:val="single"/>
        </w:rPr>
        <w:t xml:space="preserve">nited </w:t>
      </w:r>
      <w:r w:rsidRPr="00FE3852">
        <w:rPr>
          <w:rStyle w:val="Emphasis"/>
          <w:highlight w:val="yellow"/>
        </w:rPr>
        <w:t>S</w:t>
      </w:r>
      <w:r w:rsidRPr="004D120B">
        <w:rPr>
          <w:u w:val="single"/>
        </w:rPr>
        <w:t xml:space="preserve">tates is </w:t>
      </w:r>
      <w:r w:rsidRPr="004D120B">
        <w:rPr>
          <w:rStyle w:val="Emphasis"/>
        </w:rPr>
        <w:t>not unable</w:t>
      </w:r>
      <w:r w:rsidRPr="004D120B">
        <w:rPr>
          <w:u w:val="single"/>
        </w:rPr>
        <w:t xml:space="preserve"> to </w:t>
      </w:r>
      <w:r w:rsidRPr="004D120B">
        <w:rPr>
          <w:rStyle w:val="Emphasis"/>
        </w:rPr>
        <w:t>protect</w:t>
      </w:r>
      <w:r w:rsidRPr="004D120B">
        <w:rPr>
          <w:u w:val="single"/>
        </w:rPr>
        <w:t xml:space="preserve"> its </w:t>
      </w:r>
      <w:r w:rsidRPr="004D120B">
        <w:rPr>
          <w:rStyle w:val="Emphasis"/>
        </w:rPr>
        <w:t>sat</w:t>
      </w:r>
      <w:r w:rsidRPr="004D120B">
        <w:t>ellite</w:t>
      </w:r>
      <w:r w:rsidRPr="004D120B">
        <w:rPr>
          <w:rStyle w:val="Emphasis"/>
        </w:rPr>
        <w:t>s</w:t>
      </w:r>
      <w:r w:rsidRPr="004D120B">
        <w:t xml:space="preserve">, as repeated during the CNN broadcast by various interviewees and the host. Many U.S. government-owned satellites, including precious spy </w:t>
      </w:r>
      <w:r w:rsidRPr="00FE3852">
        <w:rPr>
          <w:rStyle w:val="Emphasis"/>
          <w:highlight w:val="yellow"/>
        </w:rPr>
        <w:t>sat</w:t>
      </w:r>
      <w:r w:rsidRPr="004D120B">
        <w:t>ellite</w:t>
      </w:r>
      <w:r w:rsidRPr="00FE3852">
        <w:rPr>
          <w:rStyle w:val="Emphasis"/>
          <w:highlight w:val="yellow"/>
        </w:rPr>
        <w:t>s</w:t>
      </w:r>
      <w:r w:rsidRPr="004D120B">
        <w:t xml:space="preserve">, </w:t>
      </w:r>
      <w:r w:rsidRPr="00FE3852">
        <w:rPr>
          <w:highlight w:val="yellow"/>
          <w:u w:val="single"/>
        </w:rPr>
        <w:t xml:space="preserve">have </w:t>
      </w:r>
      <w:r w:rsidRPr="00FE3852">
        <w:rPr>
          <w:rStyle w:val="Emphasis"/>
          <w:highlight w:val="yellow"/>
        </w:rPr>
        <w:t>capabilities to maneuver</w:t>
      </w:r>
      <w:r w:rsidRPr="004D120B">
        <w:t xml:space="preserve">. </w:t>
      </w:r>
      <w:r w:rsidRPr="00FE3852">
        <w:rPr>
          <w:highlight w:val="yellow"/>
          <w:u w:val="single"/>
        </w:rPr>
        <w:t xml:space="preserve">Many are </w:t>
      </w:r>
      <w:r w:rsidRPr="00FE3852">
        <w:rPr>
          <w:rStyle w:val="Emphasis"/>
          <w:highlight w:val="yellow"/>
        </w:rPr>
        <w:t>hardened</w:t>
      </w:r>
      <w:r w:rsidRPr="00FE3852">
        <w:rPr>
          <w:highlight w:val="yellow"/>
        </w:rPr>
        <w:t xml:space="preserve"> </w:t>
      </w:r>
      <w:r w:rsidRPr="00FE3852">
        <w:rPr>
          <w:highlight w:val="yellow"/>
          <w:u w:val="single"/>
        </w:rPr>
        <w:t xml:space="preserve">against </w:t>
      </w:r>
      <w:r w:rsidRPr="00FE3852">
        <w:rPr>
          <w:rStyle w:val="Emphasis"/>
          <w:highlight w:val="yellow"/>
        </w:rPr>
        <w:t>e</w:t>
      </w:r>
      <w:r w:rsidRPr="004D120B">
        <w:rPr>
          <w:u w:val="single"/>
        </w:rPr>
        <w:t>lectro-</w:t>
      </w:r>
      <w:r w:rsidRPr="00FE3852">
        <w:rPr>
          <w:rStyle w:val="Emphasis"/>
          <w:highlight w:val="yellow"/>
        </w:rPr>
        <w:t>m</w:t>
      </w:r>
      <w:r w:rsidRPr="004D120B">
        <w:rPr>
          <w:u w:val="single"/>
        </w:rPr>
        <w:t xml:space="preserve">agnetic </w:t>
      </w:r>
      <w:r w:rsidRPr="00FE3852">
        <w:rPr>
          <w:rStyle w:val="Emphasis"/>
          <w:highlight w:val="yellow"/>
        </w:rPr>
        <w:t>p</w:t>
      </w:r>
      <w:r w:rsidRPr="004D120B">
        <w:rPr>
          <w:u w:val="single"/>
        </w:rPr>
        <w:t>ulse</w:t>
      </w:r>
      <w:r w:rsidRPr="004D120B">
        <w:t xml:space="preserve">, </w:t>
      </w:r>
      <w:r w:rsidRPr="00FE3852">
        <w:rPr>
          <w:highlight w:val="yellow"/>
          <w:u w:val="single"/>
        </w:rPr>
        <w:t xml:space="preserve">sport </w:t>
      </w:r>
      <w:r w:rsidRPr="00FE3852">
        <w:rPr>
          <w:rStyle w:val="Emphasis"/>
          <w:highlight w:val="yellow"/>
        </w:rPr>
        <w:t>“shutters”</w:t>
      </w:r>
      <w:r w:rsidRPr="00FE3852">
        <w:rPr>
          <w:highlight w:val="yellow"/>
          <w:u w:val="single"/>
        </w:rPr>
        <w:t xml:space="preserve"> to protect</w:t>
      </w:r>
      <w:r w:rsidRPr="004D120B">
        <w:rPr>
          <w:u w:val="single"/>
        </w:rPr>
        <w:t xml:space="preserve"> optical “eyes” </w:t>
      </w:r>
      <w:r w:rsidRPr="00FE3852">
        <w:rPr>
          <w:highlight w:val="yellow"/>
          <w:u w:val="single"/>
        </w:rPr>
        <w:t>from</w:t>
      </w:r>
      <w:r w:rsidRPr="004D120B">
        <w:rPr>
          <w:u w:val="single"/>
        </w:rPr>
        <w:t xml:space="preserve"> solar </w:t>
      </w:r>
      <w:r w:rsidRPr="00FE3852">
        <w:rPr>
          <w:rStyle w:val="Emphasis"/>
          <w:highlight w:val="yellow"/>
        </w:rPr>
        <w:t>flares and lasers</w:t>
      </w:r>
      <w:r w:rsidRPr="00FE3852">
        <w:rPr>
          <w:highlight w:val="yellow"/>
          <w:u w:val="single"/>
        </w:rPr>
        <w:t>, and</w:t>
      </w:r>
      <w:r w:rsidRPr="004D120B">
        <w:rPr>
          <w:u w:val="single"/>
        </w:rPr>
        <w:t xml:space="preserve"> use radio </w:t>
      </w:r>
      <w:r w:rsidRPr="00FE3852">
        <w:rPr>
          <w:rStyle w:val="Emphasis"/>
          <w:highlight w:val="yellow"/>
        </w:rPr>
        <w:t>frequency hop</w:t>
      </w:r>
      <w:r w:rsidRPr="004D120B">
        <w:rPr>
          <w:u w:val="single"/>
        </w:rPr>
        <w:t xml:space="preserve">ping </w:t>
      </w:r>
      <w:r w:rsidRPr="00FE3852">
        <w:rPr>
          <w:highlight w:val="yellow"/>
          <w:u w:val="single"/>
        </w:rPr>
        <w:t xml:space="preserve">to </w:t>
      </w:r>
      <w:r w:rsidRPr="00FE3852">
        <w:rPr>
          <w:rStyle w:val="Emphasis"/>
          <w:highlight w:val="yellow"/>
        </w:rPr>
        <w:t>resist jamming</w:t>
      </w:r>
      <w:r w:rsidRPr="004D120B">
        <w:t>.</w:t>
      </w:r>
    </w:p>
    <w:p w14:paraId="53D2C51F" w14:textId="77777777" w:rsidR="00CF2ABA" w:rsidRPr="004D120B" w:rsidRDefault="00CF2ABA" w:rsidP="00CF2ABA">
      <w:r w:rsidRPr="004D120B">
        <w:t>Offensive weapons, deployed on the ground to attack satellites, or in space, are not a silver bullet. To the contrary, U.S. deployment of such weapons may actually be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14:paraId="57E10682" w14:textId="77777777" w:rsidR="00CF2ABA" w:rsidRPr="004D120B" w:rsidRDefault="00CF2ABA" w:rsidP="00CF2ABA">
      <w:r w:rsidRPr="004D120B">
        <w:t>These diplomatic efforts, however, would be undercut by a full-out U.S. pursuit of “space dominance.” This includes dialogue with China, the lack of which Gen. William Shelton, retired commander of Air Force Space Command, lamented in the CNN report.</w:t>
      </w:r>
    </w:p>
    <w:p w14:paraId="6EC397AB" w14:textId="77777777" w:rsidR="00CF2ABA" w:rsidRDefault="00CF2ABA" w:rsidP="00CF2ABA">
      <w:r w:rsidRPr="004D120B">
        <w:t xml:space="preserve">Given CNN’s “cast,” the spin was not surprising. Starting with Ghost Fleet author Peter Singer set the sensationalist tone, which never altered. The apocalyptic opening, inspired by Ghost Fleet, posited a scenario where all U.S. satellites are taken off-line in nearly one fell swoop. Unless we are talking about an alien invasion, that scenario is nigh on impossible. </w:t>
      </w:r>
      <w:r w:rsidRPr="00FE3852">
        <w:rPr>
          <w:rStyle w:val="Emphasis"/>
          <w:highlight w:val="yellow"/>
        </w:rPr>
        <w:t>No</w:t>
      </w:r>
      <w:r w:rsidRPr="004D120B">
        <w:t xml:space="preserve"> potential </w:t>
      </w:r>
      <w:r w:rsidRPr="00FE3852">
        <w:rPr>
          <w:rStyle w:val="Emphasis"/>
          <w:highlight w:val="yellow"/>
        </w:rPr>
        <w:t>adversary</w:t>
      </w:r>
      <w:r w:rsidRPr="00FE3852">
        <w:rPr>
          <w:highlight w:val="yellow"/>
        </w:rPr>
        <w:t xml:space="preserve"> </w:t>
      </w:r>
      <w:r w:rsidRPr="00FE3852">
        <w:rPr>
          <w:highlight w:val="yellow"/>
          <w:u w:val="single"/>
        </w:rPr>
        <w:t>has</w:t>
      </w:r>
      <w:r w:rsidRPr="004D120B">
        <w:t xml:space="preserve"> such </w:t>
      </w:r>
      <w:r w:rsidRPr="00FE3852">
        <w:rPr>
          <w:highlight w:val="yellow"/>
          <w:u w:val="single"/>
        </w:rPr>
        <w:t>capabilities</w:t>
      </w:r>
      <w:r w:rsidRPr="00FE3852">
        <w:rPr>
          <w:highlight w:val="yellow"/>
        </w:rPr>
        <w:t xml:space="preserve">, </w:t>
      </w:r>
      <w:r w:rsidRPr="00FE3852">
        <w:rPr>
          <w:highlight w:val="yellow"/>
          <w:u w:val="single"/>
        </w:rPr>
        <w:t xml:space="preserve">nor will they </w:t>
      </w:r>
      <w:r w:rsidRPr="00FE3852">
        <w:rPr>
          <w:rStyle w:val="Emphasis"/>
          <w:highlight w:val="yellow"/>
        </w:rPr>
        <w:t>ever</w:t>
      </w:r>
      <w:r w:rsidRPr="004D120B">
        <w:rPr>
          <w:u w:val="single"/>
        </w:rPr>
        <w:t xml:space="preserve"> likely do so</w:t>
      </w:r>
      <w:r w:rsidRPr="004D120B">
        <w:t xml:space="preserve">. </w:t>
      </w:r>
      <w:r w:rsidRPr="00FE3852">
        <w:rPr>
          <w:highlight w:val="yellow"/>
          <w:u w:val="single"/>
        </w:rPr>
        <w:t>There is</w:t>
      </w:r>
      <w:r w:rsidRPr="004D120B">
        <w:rPr>
          <w:u w:val="single"/>
        </w:rPr>
        <w:t xml:space="preserve"> just </w:t>
      </w:r>
      <w:r w:rsidRPr="00FE3852">
        <w:rPr>
          <w:rStyle w:val="Emphasis"/>
          <w:highlight w:val="yellow"/>
        </w:rPr>
        <w:t>too much redundancy</w:t>
      </w:r>
      <w:r w:rsidRPr="004D120B">
        <w:rPr>
          <w:u w:val="single"/>
        </w:rPr>
        <w:t xml:space="preserve"> in the system</w:t>
      </w:r>
      <w:r w:rsidRPr="004D120B">
        <w:t>.</w:t>
      </w:r>
    </w:p>
    <w:p w14:paraId="609E7148" w14:textId="77777777" w:rsidR="00CF2ABA" w:rsidRPr="001F3C16" w:rsidRDefault="00CF2ABA" w:rsidP="00CF2ABA"/>
    <w:p w14:paraId="396CC23B" w14:textId="77777777" w:rsidR="00CF2ABA" w:rsidRDefault="00CF2ABA" w:rsidP="00CF2ABA">
      <w:pPr>
        <w:pStyle w:val="Heading3"/>
      </w:pPr>
      <w:r>
        <w:t>Heg</w:t>
      </w:r>
    </w:p>
    <w:p w14:paraId="1C641A91" w14:textId="77777777" w:rsidR="00CF2ABA" w:rsidRPr="005B7449" w:rsidRDefault="00CF2ABA" w:rsidP="00CF2ABA">
      <w:pPr>
        <w:pStyle w:val="Heading4"/>
      </w:pPr>
      <w:r>
        <w:t>No internal link for ASAT prolif – card doesn’t mention private space once – China would just develop asats in the public sector</w:t>
      </w:r>
    </w:p>
    <w:p w14:paraId="475BEAF1" w14:textId="77777777" w:rsidR="00CF2ABA" w:rsidRPr="005A5002" w:rsidRDefault="00CF2ABA" w:rsidP="00CF2ABA">
      <w:pPr>
        <w:pStyle w:val="Heading4"/>
        <w:rPr>
          <w:rFonts w:cs="Calibri"/>
        </w:rPr>
      </w:pPr>
      <w:r w:rsidRPr="005A5002">
        <w:rPr>
          <w:rFonts w:cs="Calibri"/>
        </w:rPr>
        <w:t>Heg is bad –</w:t>
      </w:r>
    </w:p>
    <w:p w14:paraId="6D85DAEB" w14:textId="77777777" w:rsidR="00FA2307" w:rsidRDefault="00FA2307" w:rsidP="00CF2ABA">
      <w:pPr>
        <w:pStyle w:val="Heading4"/>
        <w:rPr>
          <w:rFonts w:cs="Calibri"/>
        </w:rPr>
      </w:pPr>
    </w:p>
    <w:p w14:paraId="2C50F738" w14:textId="0080F00D" w:rsidR="00CF2ABA" w:rsidRPr="005A5002" w:rsidRDefault="00CF2ABA" w:rsidP="00CF2ABA">
      <w:pPr>
        <w:pStyle w:val="Heading4"/>
        <w:rPr>
          <w:rFonts w:cs="Calibri"/>
        </w:rPr>
      </w:pPr>
      <w:r w:rsidRPr="005A5002">
        <w:rPr>
          <w:rFonts w:cs="Calibri"/>
        </w:rPr>
        <w:t>1 – </w:t>
      </w:r>
      <w:r>
        <w:rPr>
          <w:rFonts w:cs="Calibri"/>
        </w:rPr>
        <w:t>Adversary</w:t>
      </w:r>
      <w:r w:rsidRPr="005A5002">
        <w:rPr>
          <w:rFonts w:cs="Calibri"/>
        </w:rPr>
        <w:t xml:space="preserve"> prolif</w:t>
      </w:r>
    </w:p>
    <w:p w14:paraId="3928E6C0" w14:textId="77777777" w:rsidR="00CF2ABA" w:rsidRPr="005A5002" w:rsidRDefault="00CF2ABA" w:rsidP="00CF2ABA">
      <w:pPr>
        <w:rPr>
          <w:b/>
          <w:u w:val="single"/>
        </w:rPr>
      </w:pPr>
      <w:r w:rsidRPr="005A5002">
        <w:rPr>
          <w:rStyle w:val="Style13ptBold"/>
        </w:rPr>
        <w:t xml:space="preserve">Fettweis 18 </w:t>
      </w:r>
      <w:r w:rsidRPr="005A5002">
        <w:t xml:space="preserve">Christopher J. Fettweis, an American political scientist and the Associate Professor of Political Science at Tulane University, “Chapter 2: Unipolarity and Nuclear Weapons,” </w:t>
      </w:r>
      <w:r w:rsidRPr="005A5002">
        <w:rPr>
          <w:i/>
          <w:iCs/>
        </w:rPr>
        <w:t xml:space="preserve">Psychology of a Superpower: Security and Dominance in U.S. Foreign Policy, </w:t>
      </w:r>
      <w:r w:rsidRPr="005A5002">
        <w:t>Columbia University Press, 2018, accessed through Georgetown Libraries</w:t>
      </w:r>
    </w:p>
    <w:p w14:paraId="7129318F" w14:textId="77777777" w:rsidR="00CF2ABA" w:rsidRPr="005A5002" w:rsidRDefault="00CF2ABA" w:rsidP="00CF2ABA">
      <w:r w:rsidRPr="005A5002">
        <w:t xml:space="preserve">First and most obviously, </w:t>
      </w:r>
      <w:r w:rsidRPr="005A5002">
        <w:rPr>
          <w:rStyle w:val="StyleUnderline"/>
        </w:rPr>
        <w:t xml:space="preserve">the second nuclear age is likely to be marked by a </w:t>
      </w:r>
      <w:r w:rsidRPr="005A5002">
        <w:rPr>
          <w:rStyle w:val="Emphasis"/>
        </w:rPr>
        <w:t>great deal more proliferation</w:t>
      </w:r>
      <w:r w:rsidRPr="005A5002">
        <w:rPr>
          <w:rStyle w:val="StyleUnderline"/>
        </w:rPr>
        <w:t xml:space="preserve"> than the first.</w:t>
      </w:r>
      <w:r w:rsidRPr="005A5002">
        <w:t xml:space="preserve"> According to Bracken, </w:t>
      </w:r>
      <w:r w:rsidRPr="005A5002">
        <w:rPr>
          <w:rStyle w:val="StyleUnderline"/>
        </w:rPr>
        <w:t xml:space="preserve">the “overarching theme” </w:t>
      </w:r>
      <w:r w:rsidRPr="005A5002">
        <w:t xml:space="preserve">of the age </w:t>
      </w:r>
      <w:r w:rsidRPr="005A5002">
        <w:rPr>
          <w:rStyle w:val="StyleUnderline"/>
        </w:rPr>
        <w:t>will be the “</w:t>
      </w:r>
      <w:r w:rsidRPr="005A5002">
        <w:rPr>
          <w:rStyle w:val="Emphasis"/>
        </w:rPr>
        <w:t>breakdown of the major power monopoly</w:t>
      </w:r>
      <w:r w:rsidRPr="005A5002">
        <w:rPr>
          <w:rStyle w:val="StyleUnderline"/>
        </w:rPr>
        <w:t xml:space="preserve"> over the bomb</w:t>
      </w:r>
      <w:r w:rsidRPr="005A5002">
        <w:t xml:space="preserve">.”6 </w:t>
      </w:r>
      <w:r w:rsidRPr="005A5002">
        <w:rPr>
          <w:rStyle w:val="Emphasis"/>
          <w:highlight w:val="cyan"/>
        </w:rPr>
        <w:t>Unipolarity</w:t>
      </w:r>
      <w:r w:rsidRPr="005A5002">
        <w:rPr>
          <w:highlight w:val="cyan"/>
        </w:rPr>
        <w:t xml:space="preserve"> </w:t>
      </w:r>
      <w:r w:rsidRPr="005A5002">
        <w:rPr>
          <w:rStyle w:val="Emphasis"/>
          <w:highlight w:val="cyan"/>
        </w:rPr>
        <w:t xml:space="preserve">provides </w:t>
      </w:r>
      <w:r w:rsidRPr="005A5002">
        <w:rPr>
          <w:rStyle w:val="Emphasis"/>
        </w:rPr>
        <w:t xml:space="preserve">strong </w:t>
      </w:r>
      <w:r w:rsidRPr="005A5002">
        <w:rPr>
          <w:rStyle w:val="Emphasis"/>
          <w:highlight w:val="cyan"/>
        </w:rPr>
        <w:t>incentives</w:t>
      </w:r>
      <w:r w:rsidRPr="005A5002">
        <w:rPr>
          <w:rStyle w:val="StyleUnderline"/>
        </w:rPr>
        <w:t xml:space="preserve"> </w:t>
      </w:r>
      <w:r w:rsidRPr="005A5002">
        <w:rPr>
          <w:rStyle w:val="StyleUnderline"/>
          <w:highlight w:val="cyan"/>
        </w:rPr>
        <w:t xml:space="preserve">for </w:t>
      </w:r>
      <w:r w:rsidRPr="005A5002">
        <w:rPr>
          <w:rStyle w:val="StyleUnderline"/>
        </w:rPr>
        <w:t xml:space="preserve">smaller </w:t>
      </w:r>
      <w:r w:rsidRPr="005A5002">
        <w:rPr>
          <w:rStyle w:val="StyleUnderline"/>
          <w:highlight w:val="cyan"/>
        </w:rPr>
        <w:t>states</w:t>
      </w:r>
      <w:r w:rsidRPr="005A5002">
        <w:rPr>
          <w:highlight w:val="cyan"/>
        </w:rPr>
        <w:t xml:space="preserve">, </w:t>
      </w:r>
      <w:r w:rsidRPr="005A5002">
        <w:rPr>
          <w:rStyle w:val="StyleUnderline"/>
          <w:highlight w:val="cyan"/>
        </w:rPr>
        <w:t xml:space="preserve">who have no hope of balancing </w:t>
      </w:r>
      <w:r w:rsidRPr="005A5002">
        <w:rPr>
          <w:rStyle w:val="StyleUnderline"/>
        </w:rPr>
        <w:t>the United States</w:t>
      </w:r>
      <w:r w:rsidRPr="005A5002">
        <w:t xml:space="preserve">, </w:t>
      </w:r>
      <w:r w:rsidRPr="005A5002">
        <w:rPr>
          <w:rStyle w:val="Emphasis"/>
          <w:highlight w:val="cyan"/>
        </w:rPr>
        <w:t>to</w:t>
      </w:r>
      <w:r w:rsidRPr="005A5002">
        <w:rPr>
          <w:rStyle w:val="Emphasis"/>
        </w:rPr>
        <w:t xml:space="preserve"> </w:t>
      </w:r>
      <w:r w:rsidRPr="005A5002">
        <w:rPr>
          <w:rStyle w:val="Emphasis"/>
          <w:highlight w:val="cyan"/>
        </w:rPr>
        <w:t>pursue nuclear</w:t>
      </w:r>
      <w:r w:rsidRPr="005A5002">
        <w:rPr>
          <w:rStyle w:val="Emphasis"/>
        </w:rPr>
        <w:t xml:space="preserve"> weapons.</w:t>
      </w:r>
      <w:r w:rsidRPr="005A5002">
        <w:t xml:space="preserve"> </w:t>
      </w:r>
      <w:r w:rsidRPr="005A5002">
        <w:rPr>
          <w:rStyle w:val="Emphasis"/>
        </w:rPr>
        <w:t>No matter how much effort</w:t>
      </w:r>
      <w:r w:rsidRPr="005A5002">
        <w:t xml:space="preserve"> </w:t>
      </w:r>
      <w:r w:rsidRPr="005A5002">
        <w:rPr>
          <w:rStyle w:val="StyleUnderline"/>
        </w:rPr>
        <w:t xml:space="preserve">the United States puts into non- and counterproliferation, “nuclear weapons will </w:t>
      </w:r>
      <w:r w:rsidRPr="005A5002">
        <w:rPr>
          <w:rStyle w:val="Emphasis"/>
        </w:rPr>
        <w:t>nevertheless spread</w:t>
      </w:r>
      <w:r w:rsidRPr="005A5002">
        <w:t xml:space="preserve">, with a new member occasionally joining the club,” predicted Kenneth Waltz. 7 “The most likely scenario in the wake of the Cold War,” argued John Mearsheimer, “is further nuclear proliferation in Europe,” </w:t>
      </w:r>
      <w:r w:rsidRPr="005A5002">
        <w:rPr>
          <w:rStyle w:val="StyleUnderline"/>
        </w:rPr>
        <w:t xml:space="preserve">and “it is </w:t>
      </w:r>
      <w:r w:rsidRPr="005A5002">
        <w:rPr>
          <w:rStyle w:val="Emphasis"/>
        </w:rPr>
        <w:t>not likely</w:t>
      </w:r>
      <w:r w:rsidRPr="005A5002">
        <w:rPr>
          <w:rStyle w:val="StyleUnderline"/>
        </w:rPr>
        <w:t xml:space="preserve"> the proliferation will be well managed</w:t>
      </w:r>
      <w:r w:rsidRPr="005A5002">
        <w:t xml:space="preserve">.”8 </w:t>
      </w:r>
      <w:r w:rsidRPr="005A5002">
        <w:rPr>
          <w:rStyle w:val="Emphasis"/>
          <w:highlight w:val="cyan"/>
        </w:rPr>
        <w:t>Instability</w:t>
      </w:r>
      <w:r w:rsidRPr="005A5002">
        <w:rPr>
          <w:rStyle w:val="StyleUnderline"/>
          <w:highlight w:val="cyan"/>
        </w:rPr>
        <w:t xml:space="preserve"> and insecurity </w:t>
      </w:r>
      <w:r w:rsidRPr="005A5002">
        <w:rPr>
          <w:rStyle w:val="Emphasis"/>
          <w:highlight w:val="cyan"/>
        </w:rPr>
        <w:t>would spread</w:t>
      </w:r>
      <w:r w:rsidRPr="005A5002">
        <w:t xml:space="preserve">, </w:t>
      </w:r>
      <w:r w:rsidRPr="005A5002">
        <w:rPr>
          <w:rStyle w:val="StyleUnderline"/>
        </w:rPr>
        <w:t>as would nuclear weapons, throughout the global South</w:t>
      </w:r>
      <w:r w:rsidRPr="005A5002">
        <w:t>.9 Since new nuclear states were almost inevitable, both Waltz and Mearsheimer felt that it was in the interest of the West to attempt to manage, and indeed even to encourage, gradual proliferation to help stabilize the system.</w:t>
      </w:r>
    </w:p>
    <w:p w14:paraId="545F24AC" w14:textId="77777777" w:rsidR="00CF2ABA" w:rsidRPr="005A5002" w:rsidRDefault="00CF2ABA" w:rsidP="00CF2ABA">
      <w:r w:rsidRPr="005A5002">
        <w:rPr>
          <w:rStyle w:val="StyleUnderline"/>
        </w:rPr>
        <w:t xml:space="preserve">These chains of proliferation will lead to </w:t>
      </w:r>
      <w:r w:rsidRPr="005A5002">
        <w:rPr>
          <w:rStyle w:val="Emphasis"/>
          <w:highlight w:val="cyan"/>
        </w:rPr>
        <w:t>new</w:t>
      </w:r>
      <w:r w:rsidRPr="005A5002">
        <w:rPr>
          <w:rStyle w:val="StyleUnderline"/>
          <w:highlight w:val="cyan"/>
        </w:rPr>
        <w:t>,</w:t>
      </w:r>
      <w:r w:rsidRPr="005A5002">
        <w:rPr>
          <w:rStyle w:val="StyleUnderline"/>
        </w:rPr>
        <w:t xml:space="preserve"> potentially </w:t>
      </w:r>
      <w:r w:rsidRPr="005A5002">
        <w:rPr>
          <w:rStyle w:val="Emphasis"/>
          <w:highlight w:val="cyan"/>
        </w:rPr>
        <w:t>unstable nuclear rivalries</w:t>
      </w:r>
      <w:r w:rsidRPr="005A5002">
        <w:t xml:space="preserve">. </w:t>
      </w:r>
      <w:r w:rsidRPr="005A5002">
        <w:rPr>
          <w:rStyle w:val="StyleUnderline"/>
        </w:rPr>
        <w:t>Were North Korea to be accepted</w:t>
      </w:r>
      <w:r w:rsidRPr="005A5002">
        <w:t xml:space="preserve"> </w:t>
      </w:r>
      <w:r w:rsidRPr="005A5002">
        <w:rPr>
          <w:rStyle w:val="StyleUnderline"/>
        </w:rPr>
        <w:t>as the ninth nuclearweapons state</w:t>
      </w:r>
      <w:r w:rsidRPr="005A5002">
        <w:t xml:space="preserve">, Graham Allison warned in 2004, </w:t>
      </w:r>
      <w:r w:rsidRPr="005A5002">
        <w:rPr>
          <w:rStyle w:val="StyleUnderline"/>
          <w:highlight w:val="cyan"/>
        </w:rPr>
        <w:t xml:space="preserve">South Korea and Japan would </w:t>
      </w:r>
      <w:r w:rsidRPr="005A5002">
        <w:rPr>
          <w:rStyle w:val="Emphasis"/>
          <w:highlight w:val="cyan"/>
        </w:rPr>
        <w:t xml:space="preserve">build </w:t>
      </w:r>
      <w:r w:rsidRPr="005A5002">
        <w:rPr>
          <w:rStyle w:val="Emphasis"/>
        </w:rPr>
        <w:t xml:space="preserve">their own </w:t>
      </w:r>
      <w:r w:rsidRPr="005A5002">
        <w:rPr>
          <w:rStyle w:val="Emphasis"/>
          <w:highlight w:val="cyan"/>
        </w:rPr>
        <w:t>arsenals</w:t>
      </w:r>
      <w:r w:rsidRPr="005A5002">
        <w:t xml:space="preserve"> “by the end of the decade.”10 The second nuclear age will be “much more decentralized,” with “many independent nuclear decision centers.”11 A “multipolar nuclear order” is on the horizon, if it has not already arrived.12</w:t>
      </w:r>
    </w:p>
    <w:p w14:paraId="610EBFB6" w14:textId="77777777" w:rsidR="00CF2ABA" w:rsidRPr="005A5002" w:rsidRDefault="00CF2ABA" w:rsidP="00CF2ABA">
      <w:r w:rsidRPr="005A5002">
        <w:rPr>
          <w:rStyle w:val="StyleUnderline"/>
        </w:rPr>
        <w:t>The new nuclear powers are not likely to resemble the old.</w:t>
      </w:r>
      <w:r w:rsidRPr="005A5002">
        <w:t xml:space="preserve"> The second major assumption of the SNA literature is that proliferation will reach less enlightened parts of the globe, those led by unpredictable, semirational tyrants. </w:t>
      </w:r>
      <w:r w:rsidRPr="005A5002">
        <w:rPr>
          <w:rStyle w:val="StyleUnderline"/>
        </w:rPr>
        <w:t xml:space="preserve">The old rules of </w:t>
      </w:r>
      <w:r w:rsidRPr="005A5002">
        <w:rPr>
          <w:rStyle w:val="Emphasis"/>
          <w:highlight w:val="cyan"/>
        </w:rPr>
        <w:t>deterrence may not apply</w:t>
      </w:r>
      <w:r w:rsidRPr="005A5002">
        <w:t xml:space="preserve">, since </w:t>
      </w:r>
      <w:r w:rsidRPr="005A5002">
        <w:rPr>
          <w:rStyle w:val="StyleUnderline"/>
        </w:rPr>
        <w:t xml:space="preserve">the </w:t>
      </w:r>
      <w:r w:rsidRPr="005A5002">
        <w:rPr>
          <w:rStyle w:val="StyleUnderline"/>
          <w:highlight w:val="cyan"/>
        </w:rPr>
        <w:t>motivations</w:t>
      </w:r>
      <w:r w:rsidRPr="005A5002">
        <w:rPr>
          <w:rStyle w:val="StyleUnderline"/>
        </w:rPr>
        <w:t xml:space="preserve"> </w:t>
      </w:r>
      <w:r w:rsidRPr="005A5002">
        <w:rPr>
          <w:rStyle w:val="StyleUnderline"/>
          <w:highlight w:val="cyan"/>
        </w:rPr>
        <w:t>of these</w:t>
      </w:r>
      <w:r w:rsidRPr="005A5002">
        <w:rPr>
          <w:rStyle w:val="StyleUnderline"/>
        </w:rPr>
        <w:t xml:space="preserve"> actors </w:t>
      </w:r>
      <w:r w:rsidRPr="005A5002">
        <w:rPr>
          <w:rStyle w:val="StyleUnderline"/>
          <w:highlight w:val="cyan"/>
        </w:rPr>
        <w:t>are</w:t>
      </w:r>
      <w:r w:rsidRPr="005A5002">
        <w:rPr>
          <w:rStyle w:val="StyleUnderline"/>
        </w:rPr>
        <w:t xml:space="preserve"> not only </w:t>
      </w:r>
      <w:r w:rsidRPr="005A5002">
        <w:rPr>
          <w:rStyle w:val="Emphasis"/>
          <w:highlight w:val="cyan"/>
        </w:rPr>
        <w:t>less knowable</w:t>
      </w:r>
      <w:r w:rsidRPr="005A5002">
        <w:rPr>
          <w:highlight w:val="cyan"/>
        </w:rPr>
        <w:t xml:space="preserve"> </w:t>
      </w:r>
      <w:r w:rsidRPr="005A5002">
        <w:rPr>
          <w:rStyle w:val="StyleUnderline"/>
          <w:highlight w:val="cyan"/>
        </w:rPr>
        <w:t>but</w:t>
      </w:r>
      <w:r w:rsidRPr="005A5002">
        <w:rPr>
          <w:rStyle w:val="StyleUnderline"/>
        </w:rPr>
        <w:t xml:space="preserve"> often </w:t>
      </w:r>
      <w:r w:rsidRPr="005A5002">
        <w:rPr>
          <w:rStyle w:val="Emphasis"/>
          <w:highlight w:val="cyan"/>
        </w:rPr>
        <w:t>ruled by</w:t>
      </w:r>
      <w:r w:rsidRPr="005A5002">
        <w:rPr>
          <w:rStyle w:val="Emphasis"/>
        </w:rPr>
        <w:t xml:space="preserve"> passions and </w:t>
      </w:r>
      <w:r w:rsidRPr="005A5002">
        <w:rPr>
          <w:rStyle w:val="Emphasis"/>
          <w:highlight w:val="cyan"/>
        </w:rPr>
        <w:t>nationalism</w:t>
      </w:r>
      <w:r w:rsidRPr="005A5002">
        <w:t xml:space="preserve">. “The idea of budding defense intellectuals sitting around computer models and debating strategy in Iran or Pakistan defies credulity,” or at least Bracken’s estimation, since in these states “hysterical nationalism” overrules rationality.13 </w:t>
      </w:r>
      <w:r w:rsidRPr="005A5002">
        <w:rPr>
          <w:rStyle w:val="StyleUnderline"/>
        </w:rPr>
        <w:t xml:space="preserve">The “overdetermined” </w:t>
      </w:r>
      <w:r w:rsidRPr="005A5002">
        <w:rPr>
          <w:rStyle w:val="StyleUnderline"/>
          <w:highlight w:val="cyan"/>
        </w:rPr>
        <w:t>cascades</w:t>
      </w:r>
      <w:r w:rsidRPr="005A5002">
        <w:rPr>
          <w:rStyle w:val="StyleUnderline"/>
        </w:rPr>
        <w:t xml:space="preserve"> of proliferation across Asia </w:t>
      </w:r>
      <w:r w:rsidRPr="005A5002">
        <w:rPr>
          <w:rStyle w:val="StyleUnderline"/>
          <w:highlight w:val="cyan"/>
        </w:rPr>
        <w:t>will bring</w:t>
      </w:r>
      <w:r w:rsidRPr="005A5002">
        <w:rPr>
          <w:rStyle w:val="StyleUnderline"/>
        </w:rPr>
        <w:t xml:space="preserve"> a host of </w:t>
      </w:r>
      <w:r w:rsidRPr="005A5002">
        <w:rPr>
          <w:rStyle w:val="Emphasis"/>
          <w:highlight w:val="cyan"/>
        </w:rPr>
        <w:t>new, less trustworthy</w:t>
      </w:r>
      <w:r w:rsidRPr="005A5002">
        <w:rPr>
          <w:rStyle w:val="Emphasis"/>
        </w:rPr>
        <w:t xml:space="preserve"> </w:t>
      </w:r>
      <w:r w:rsidRPr="004D6109">
        <w:rPr>
          <w:rStyle w:val="Emphasis"/>
        </w:rPr>
        <w:t>actors</w:t>
      </w:r>
      <w:r w:rsidRPr="005A5002">
        <w:t xml:space="preserve"> </w:t>
      </w:r>
      <w:r w:rsidRPr="005A5002">
        <w:rPr>
          <w:rStyle w:val="StyleUnderline"/>
        </w:rPr>
        <w:t>into the nuclear camp</w:t>
      </w:r>
      <w:r w:rsidRPr="005A5002">
        <w:t xml:space="preserve">, </w:t>
      </w:r>
      <w:r w:rsidRPr="005A5002">
        <w:rPr>
          <w:rStyle w:val="StyleUnderline"/>
        </w:rPr>
        <w:t xml:space="preserve">from </w:t>
      </w:r>
      <w:r w:rsidRPr="004D6109">
        <w:rPr>
          <w:rStyle w:val="Emphasis"/>
          <w:highlight w:val="cyan"/>
        </w:rPr>
        <w:t>rogue states to nonstate actors</w:t>
      </w:r>
      <w:r w:rsidRPr="005A5002">
        <w:t xml:space="preserve">, all of whom will be essentially </w:t>
      </w:r>
      <w:r w:rsidRPr="005A5002">
        <w:rPr>
          <w:rStyle w:val="Emphasis"/>
          <w:highlight w:val="cyan"/>
        </w:rPr>
        <w:t>undeterrable</w:t>
      </w:r>
      <w:r w:rsidRPr="005A5002">
        <w:t xml:space="preserve"> </w:t>
      </w:r>
      <w:r w:rsidRPr="005A5002">
        <w:rPr>
          <w:rStyle w:val="StyleUnderline"/>
        </w:rPr>
        <w:t>by traditional means</w:t>
      </w:r>
      <w:r w:rsidRPr="005A5002">
        <w:t>.14 Their motivations will be less rational or simply less transparent to the outside world.</w:t>
      </w:r>
    </w:p>
    <w:p w14:paraId="0DDD922C" w14:textId="77777777" w:rsidR="00CF2ABA" w:rsidRPr="005A5002" w:rsidRDefault="00CF2ABA" w:rsidP="00CF2ABA">
      <w:r w:rsidRPr="005A5002">
        <w:t xml:space="preserve">In the second nuclear age, not just an accidental but </w:t>
      </w:r>
      <w:r w:rsidRPr="005A5002">
        <w:rPr>
          <w:rStyle w:val="StyleUnderline"/>
        </w:rPr>
        <w:t xml:space="preserve">the </w:t>
      </w:r>
      <w:r w:rsidRPr="005A5002">
        <w:rPr>
          <w:rStyle w:val="Emphasis"/>
          <w:highlight w:val="cyan"/>
        </w:rPr>
        <w:t>intentional use</w:t>
      </w:r>
      <w:r w:rsidRPr="005A5002">
        <w:rPr>
          <w:rStyle w:val="StyleUnderline"/>
        </w:rPr>
        <w:t xml:space="preserve"> of nuclear weapons by new nuclear actors </w:t>
      </w:r>
      <w:r w:rsidRPr="005A5002">
        <w:rPr>
          <w:rStyle w:val="Emphasis"/>
          <w:highlight w:val="cyan"/>
        </w:rPr>
        <w:t>cannot be ruled out</w:t>
      </w:r>
      <w:r w:rsidRPr="005A5002">
        <w:t xml:space="preserve">.15 </w:t>
      </w:r>
      <w:r w:rsidRPr="005A5002">
        <w:rPr>
          <w:rStyle w:val="StyleUnderline"/>
        </w:rPr>
        <w:t xml:space="preserve">Rogue states do not seek nuclear weapons for the reasons that motivated earlier proliferants. </w:t>
      </w:r>
      <w:r w:rsidRPr="005A5002">
        <w:t xml:space="preserve">While all U.S. observers believe that Washington’s arsenal exists for defensive purposes, to deter any attack that our enemies would otherwise contemplate, the primary use of new nuclear weapons will be offensive. The possibility for irrationality in new nuclear powers inspired the United States to scrap the Anti-Ballistic Missile Treaty and begin thinking about how to “tailor” deterrence to target smaller actors.16 </w:t>
      </w:r>
      <w:r w:rsidRPr="005A5002">
        <w:rPr>
          <w:rStyle w:val="StyleUnderline"/>
        </w:rPr>
        <w:t xml:space="preserve">A </w:t>
      </w:r>
      <w:r w:rsidRPr="005A5002">
        <w:rPr>
          <w:rStyle w:val="StyleUnderline"/>
          <w:highlight w:val="cyan"/>
        </w:rPr>
        <w:t>nuclear Iran will</w:t>
      </w:r>
      <w:r w:rsidRPr="005A5002">
        <w:rPr>
          <w:rStyle w:val="StyleUnderline"/>
        </w:rPr>
        <w:t xml:space="preserve"> use its weapons to </w:t>
      </w:r>
      <w:r w:rsidRPr="005A5002">
        <w:rPr>
          <w:rStyle w:val="Emphasis"/>
          <w:highlight w:val="cyan"/>
        </w:rPr>
        <w:t xml:space="preserve">bully </w:t>
      </w:r>
      <w:r w:rsidRPr="005A5002">
        <w:rPr>
          <w:rStyle w:val="Emphasis"/>
        </w:rPr>
        <w:t>or even attack</w:t>
      </w:r>
      <w:r w:rsidRPr="005A5002">
        <w:t xml:space="preserve">, </w:t>
      </w:r>
      <w:r w:rsidRPr="005A5002">
        <w:rPr>
          <w:rStyle w:val="Emphasis"/>
          <w:highlight w:val="cyan"/>
        </w:rPr>
        <w:t>not deter</w:t>
      </w:r>
      <w:r w:rsidRPr="005A5002">
        <w:t xml:space="preserve">. In 2017, </w:t>
      </w:r>
      <w:r w:rsidRPr="005A5002">
        <w:rPr>
          <w:rStyle w:val="StyleUnderline"/>
        </w:rPr>
        <w:t xml:space="preserve">experts warned that North Korean intercontinental ballistic missiles </w:t>
      </w:r>
      <w:r w:rsidRPr="005A5002">
        <w:rPr>
          <w:rStyle w:val="Emphasis"/>
        </w:rPr>
        <w:t>would be coercive</w:t>
      </w:r>
      <w:r w:rsidRPr="005A5002">
        <w:t xml:space="preserve">, </w:t>
      </w:r>
      <w:r w:rsidRPr="005A5002">
        <w:rPr>
          <w:rStyle w:val="StyleUnderline"/>
        </w:rPr>
        <w:t>to extract concessions</w:t>
      </w:r>
      <w:r w:rsidRPr="005A5002">
        <w:t xml:space="preserve"> from U.S. allies. “North Korea’s contempt for its neighbors suggests that it would hold them hostage with its nuclear weapons,” wrote the widely respected ambassador Chris Hill. “</w:t>
      </w:r>
      <w:r w:rsidRPr="005A5002">
        <w:rPr>
          <w:rStyle w:val="StyleUnderline"/>
          <w:highlight w:val="cyan"/>
        </w:rPr>
        <w:t>Would prolif</w:t>
      </w:r>
      <w:r w:rsidRPr="005A5002">
        <w:rPr>
          <w:rStyle w:val="StyleUnderline"/>
        </w:rPr>
        <w:t xml:space="preserve">eration </w:t>
      </w:r>
      <w:r w:rsidRPr="005A5002">
        <w:rPr>
          <w:rStyle w:val="Emphasis"/>
          <w:highlight w:val="cyan"/>
        </w:rPr>
        <w:t xml:space="preserve">stop with South Korea </w:t>
      </w:r>
      <w:r w:rsidRPr="005A5002">
        <w:rPr>
          <w:rStyle w:val="Emphasis"/>
        </w:rPr>
        <w:t xml:space="preserve">and </w:t>
      </w:r>
      <w:r w:rsidRPr="005A5002">
        <w:rPr>
          <w:rStyle w:val="Emphasis"/>
          <w:highlight w:val="cyan"/>
        </w:rPr>
        <w:t>Japan</w:t>
      </w:r>
      <w:r w:rsidRPr="005A5002">
        <w:t xml:space="preserve">? </w:t>
      </w:r>
      <w:r w:rsidRPr="005A5002">
        <w:rPr>
          <w:rStyle w:val="Emphasis"/>
        </w:rPr>
        <w:t xml:space="preserve">What about </w:t>
      </w:r>
      <w:r w:rsidRPr="005A5002">
        <w:rPr>
          <w:rStyle w:val="Emphasis"/>
          <w:highlight w:val="cyan"/>
        </w:rPr>
        <w:t>Taiwan</w:t>
      </w:r>
      <w:r w:rsidRPr="005A5002">
        <w:t xml:space="preserve">?”17 As a result, </w:t>
      </w:r>
      <w:r w:rsidRPr="005A5002">
        <w:rPr>
          <w:rStyle w:val="StyleUnderline"/>
        </w:rPr>
        <w:t>the basic assumptions of deterrence need to be rethought</w:t>
      </w:r>
      <w:r w:rsidRPr="005A5002">
        <w:t>.</w:t>
      </w:r>
    </w:p>
    <w:p w14:paraId="083D486D" w14:textId="77777777" w:rsidR="00CF2ABA" w:rsidRPr="005A5002" w:rsidRDefault="00CF2ABA" w:rsidP="00CF2ABA">
      <w:pPr>
        <w:pStyle w:val="Heading4"/>
        <w:rPr>
          <w:rFonts w:cs="Calibri"/>
        </w:rPr>
      </w:pPr>
      <w:r w:rsidRPr="005A5002">
        <w:rPr>
          <w:rFonts w:cs="Calibri"/>
        </w:rPr>
        <w:t>2 – Alliances create commitment traps and incentivize probing – that causes entanglement and war</w:t>
      </w:r>
    </w:p>
    <w:p w14:paraId="3210380B" w14:textId="77777777" w:rsidR="00CF2ABA" w:rsidRPr="005A5002" w:rsidRDefault="00CF2ABA" w:rsidP="00CF2ABA">
      <w:pPr>
        <w:rPr>
          <w:b/>
          <w:u w:val="single"/>
        </w:rPr>
      </w:pPr>
      <w:r w:rsidRPr="005A5002">
        <w:rPr>
          <w:rStyle w:val="Style13ptBold"/>
        </w:rPr>
        <w:t xml:space="preserve">O’Hanlon 19 </w:t>
      </w:r>
      <w:r w:rsidRPr="005A5002">
        <w:t xml:space="preserve">Michael E. O’Hanlon, a senior fellow, and director of research, in Foreign Policy at the Brookings Institution, where he specializes in U.S. defense strategy, the use of military force, and American national security policy, “The Senkaku paradox: Preparing for conflict with the great powers,” Brookings Institute, May 2, 2019, </w:t>
      </w:r>
      <w:hyperlink r:id="rId11" w:history="1">
        <w:r w:rsidRPr="005A5002">
          <w:rPr>
            <w:rStyle w:val="Hyperlink"/>
          </w:rPr>
          <w:t>https://www.brookings.edu/blog/order-from-chaos/2019/05/02/the-senkaku-paradox-preparing-for-conflict-with-the-great-powers/</w:t>
        </w:r>
      </w:hyperlink>
    </w:p>
    <w:p w14:paraId="3342CB8C" w14:textId="77777777" w:rsidR="00CF2ABA" w:rsidRPr="005A5002" w:rsidRDefault="00CF2ABA" w:rsidP="00CF2ABA">
      <w:r w:rsidRPr="005A5002">
        <w:t xml:space="preserve">However, </w:t>
      </w:r>
      <w:r w:rsidRPr="005A5002">
        <w:rPr>
          <w:rStyle w:val="StyleUnderline"/>
        </w:rPr>
        <w:t xml:space="preserve">what about </w:t>
      </w:r>
      <w:r w:rsidRPr="005A5002">
        <w:rPr>
          <w:rStyle w:val="Emphasis"/>
        </w:rPr>
        <w:t>smaller efforts</w:t>
      </w:r>
      <w:r w:rsidRPr="005A5002">
        <w:rPr>
          <w:rStyle w:val="StyleUnderline"/>
        </w:rPr>
        <w:t xml:space="preserve"> to nibble away </w:t>
      </w:r>
      <w:r w:rsidRPr="005A5002">
        <w:rPr>
          <w:rStyle w:val="StyleUnderline"/>
          <w:highlight w:val="cyan"/>
        </w:rPr>
        <w:t>at the existing world order that</w:t>
      </w:r>
      <w:r w:rsidRPr="005A5002">
        <w:rPr>
          <w:rStyle w:val="StyleUnderline"/>
        </w:rPr>
        <w:t xml:space="preserve"> Beijing and Moscow often find objectionable?</w:t>
      </w:r>
      <w:r w:rsidRPr="005A5002">
        <w:t xml:space="preserve"> What if China decided to land forces on one of the eight Senkaku/Diaoyu islands in the East China Sea?</w:t>
      </w:r>
      <w:r w:rsidRPr="005A5002">
        <w:rPr>
          <w:sz w:val="12"/>
        </w:rPr>
        <w:t xml:space="preserve">∂ </w:t>
      </w:r>
      <w:r w:rsidRPr="005A5002">
        <w:rPr>
          <w:szCs w:val="16"/>
        </w:rPr>
        <w:t>These remote rocks are claimed by both Japan and China, uninhabited and effectively worthless except for surrounding fishing waters, but they are covered by the U.S.-Japan security treaty, as President Obama and Secretary Mattis have both publicly reaffirmed in recent years.</w:t>
      </w:r>
      <w:r w:rsidRPr="005A5002">
        <w:rPr>
          <w:sz w:val="12"/>
          <w:szCs w:val="16"/>
        </w:rPr>
        <w:t xml:space="preserve">∂ </w:t>
      </w:r>
      <w:r w:rsidRPr="005A5002">
        <w:rPr>
          <w:szCs w:val="16"/>
        </w:rPr>
        <w:t>Or, what if Russia decided to fabricate a “threat” to native Russian speakers in a small town in eastern Estonia or Latvia to create a pretext for “little green men” to swoop in (perhaps bloodlessly) to save the day? Scenarios involving the Philippines or other countries can be imagined, too.</w:t>
      </w:r>
      <w:r w:rsidRPr="005A5002">
        <w:rPr>
          <w:sz w:val="12"/>
          <w:szCs w:val="16"/>
        </w:rPr>
        <w:t xml:space="preserve">∂ </w:t>
      </w:r>
      <w:r w:rsidRPr="005A5002">
        <w:t xml:space="preserve">Why would Moscow or Beijing consider such actions? </w:t>
      </w:r>
      <w:r w:rsidRPr="005A5002">
        <w:rPr>
          <w:rStyle w:val="StyleUnderline"/>
          <w:highlight w:val="cyan"/>
        </w:rPr>
        <w:t>China or Russia</w:t>
      </w:r>
      <w:r w:rsidRPr="005A5002">
        <w:rPr>
          <w:rStyle w:val="StyleUnderline"/>
        </w:rPr>
        <w:t xml:space="preserve"> might </w:t>
      </w:r>
      <w:r w:rsidRPr="005A5002">
        <w:rPr>
          <w:rStyle w:val="StyleUnderline"/>
          <w:highlight w:val="cyan"/>
        </w:rPr>
        <w:t xml:space="preserve">like </w:t>
      </w:r>
      <w:r w:rsidRPr="005A5002">
        <w:rPr>
          <w:rStyle w:val="StyleUnderline"/>
        </w:rPr>
        <w:t xml:space="preserve">the idea of </w:t>
      </w:r>
      <w:r w:rsidRPr="005A5002">
        <w:rPr>
          <w:rStyle w:val="Emphasis"/>
          <w:highlight w:val="cyan"/>
        </w:rPr>
        <w:t>sowing their hegemonic oats</w:t>
      </w:r>
      <w:r w:rsidRPr="005A5002">
        <w:rPr>
          <w:rStyle w:val="StyleUnderline"/>
        </w:rPr>
        <w:t xml:space="preserve"> and </w:t>
      </w:r>
      <w:r w:rsidRPr="005A5002">
        <w:rPr>
          <w:rStyle w:val="Emphasis"/>
        </w:rPr>
        <w:t>getting back at neighbors</w:t>
      </w:r>
      <w:r w:rsidRPr="005A5002">
        <w:t xml:space="preserve"> they have not forgiven for past events.</w:t>
      </w:r>
      <w:r w:rsidRPr="005A5002">
        <w:rPr>
          <w:sz w:val="12"/>
        </w:rPr>
        <w:t xml:space="preserve">∂ </w:t>
      </w:r>
      <w:r w:rsidRPr="005A5002">
        <w:t xml:space="preserve">But </w:t>
      </w:r>
      <w:r w:rsidRPr="005A5002">
        <w:rPr>
          <w:rStyle w:val="StyleUnderline"/>
        </w:rPr>
        <w:t xml:space="preserve">Moscow’s or Beijing’s real purpose might be </w:t>
      </w:r>
      <w:r w:rsidRPr="005A5002">
        <w:rPr>
          <w:rStyle w:val="StyleUnderline"/>
          <w:highlight w:val="cyan"/>
        </w:rPr>
        <w:t xml:space="preserve">to </w:t>
      </w:r>
      <w:r w:rsidRPr="005A5002">
        <w:rPr>
          <w:rStyle w:val="Emphasis"/>
          <w:highlight w:val="cyan"/>
        </w:rPr>
        <w:t>weaken American alliance</w:t>
      </w:r>
      <w:r w:rsidRPr="005A5002">
        <w:rPr>
          <w:highlight w:val="cyan"/>
        </w:rPr>
        <w:t xml:space="preserve"> </w:t>
      </w:r>
      <w:r w:rsidRPr="005A5002">
        <w:rPr>
          <w:rStyle w:val="StyleUnderline"/>
          <w:highlight w:val="cyan"/>
        </w:rPr>
        <w:t>systems</w:t>
      </w:r>
      <w:r w:rsidRPr="005A5002">
        <w:rPr>
          <w:rStyle w:val="StyleUnderline"/>
        </w:rPr>
        <w:t>, and with them the U.S.-led global order</w:t>
      </w:r>
      <w:r w:rsidRPr="005A5002">
        <w:t>, so as to increase its own power and dominance, especially in regions near its borders.</w:t>
      </w:r>
      <w:r w:rsidRPr="005A5002">
        <w:rPr>
          <w:sz w:val="12"/>
        </w:rPr>
        <w:t xml:space="preserve">∂ </w:t>
      </w:r>
      <w:r w:rsidRPr="005A5002">
        <w:t xml:space="preserve">For example, </w:t>
      </w:r>
      <w:r w:rsidRPr="005A5002">
        <w:rPr>
          <w:rStyle w:val="StyleUnderline"/>
        </w:rPr>
        <w:t xml:space="preserve">a </w:t>
      </w:r>
      <w:r w:rsidRPr="004F370D">
        <w:rPr>
          <w:rStyle w:val="StyleUnderline"/>
        </w:rPr>
        <w:t xml:space="preserve">Russian </w:t>
      </w:r>
      <w:r w:rsidRPr="005A5002">
        <w:rPr>
          <w:rStyle w:val="StyleUnderline"/>
          <w:highlight w:val="cyan"/>
        </w:rPr>
        <w:t xml:space="preserve">grab of </w:t>
      </w:r>
      <w:r w:rsidRPr="004F370D">
        <w:rPr>
          <w:rStyle w:val="StyleUnderline"/>
        </w:rPr>
        <w:t xml:space="preserve">just </w:t>
      </w:r>
      <w:r w:rsidRPr="005A5002">
        <w:rPr>
          <w:rStyle w:val="StyleUnderline"/>
          <w:highlight w:val="cyan"/>
        </w:rPr>
        <w:t>one</w:t>
      </w:r>
      <w:r w:rsidRPr="005A5002">
        <w:rPr>
          <w:rStyle w:val="StyleUnderline"/>
        </w:rPr>
        <w:t xml:space="preserve"> small </w:t>
      </w:r>
      <w:r w:rsidRPr="004F370D">
        <w:rPr>
          <w:rStyle w:val="StyleUnderline"/>
        </w:rPr>
        <w:t xml:space="preserve">Baltic </w:t>
      </w:r>
      <w:r w:rsidRPr="005A5002">
        <w:rPr>
          <w:rStyle w:val="StyleUnderline"/>
          <w:highlight w:val="cyan"/>
        </w:rPr>
        <w:t>town could</w:t>
      </w:r>
      <w:r w:rsidRPr="005A5002">
        <w:rPr>
          <w:rStyle w:val="StyleUnderline"/>
        </w:rPr>
        <w:t xml:space="preserve"> be expected to </w:t>
      </w:r>
      <w:r w:rsidRPr="005A5002">
        <w:rPr>
          <w:rStyle w:val="StyleUnderline"/>
          <w:highlight w:val="cyan"/>
        </w:rPr>
        <w:t>throw</w:t>
      </w:r>
      <w:r w:rsidRPr="005A5002">
        <w:rPr>
          <w:rStyle w:val="StyleUnderline"/>
        </w:rPr>
        <w:t xml:space="preserve"> the North Atlantic Treaty </w:t>
      </w:r>
      <w:r w:rsidRPr="004F370D">
        <w:rPr>
          <w:rStyle w:val="StyleUnderline"/>
        </w:rPr>
        <w:t xml:space="preserve">Organization </w:t>
      </w:r>
      <w:r w:rsidRPr="004F370D">
        <w:t>(</w:t>
      </w:r>
      <w:r w:rsidRPr="004F370D">
        <w:rPr>
          <w:rStyle w:val="Emphasis"/>
        </w:rPr>
        <w:t>NATO</w:t>
      </w:r>
      <w:r w:rsidRPr="004F370D">
        <w:t>)</w:t>
      </w:r>
      <w:r w:rsidRPr="005A5002">
        <w:t xml:space="preserve"> </w:t>
      </w:r>
      <w:r w:rsidRPr="004F370D">
        <w:rPr>
          <w:rStyle w:val="StyleUnderline"/>
          <w:highlight w:val="cyan"/>
        </w:rPr>
        <w:t xml:space="preserve">alliance into </w:t>
      </w:r>
      <w:r w:rsidRPr="004F370D">
        <w:rPr>
          <w:rStyle w:val="Emphasis"/>
          <w:highlight w:val="cyan"/>
        </w:rPr>
        <w:t xml:space="preserve">existential </w:t>
      </w:r>
      <w:r w:rsidRPr="005A5002">
        <w:rPr>
          <w:rStyle w:val="Emphasis"/>
          <w:highlight w:val="cyan"/>
        </w:rPr>
        <w:t>crisis</w:t>
      </w:r>
      <w:r w:rsidRPr="005A5002">
        <w:t>.</w:t>
      </w:r>
      <w:r w:rsidRPr="005A5002">
        <w:rPr>
          <w:sz w:val="12"/>
        </w:rPr>
        <w:t xml:space="preserve">∂ </w:t>
      </w:r>
      <w:r w:rsidRPr="005A5002">
        <w:t>Some member nations would likely seek nonmilitary solutions to the threat, whereas others might favor a prompt military response—</w:t>
      </w:r>
      <w:r w:rsidRPr="005A5002">
        <w:rPr>
          <w:rStyle w:val="StyleUnderline"/>
        </w:rPr>
        <w:t xml:space="preserve">with the ensuing debate </w:t>
      </w:r>
      <w:r w:rsidRPr="005A5002">
        <w:rPr>
          <w:rStyle w:val="StyleUnderline"/>
          <w:highlight w:val="cyan"/>
        </w:rPr>
        <w:t xml:space="preserve">casting </w:t>
      </w:r>
      <w:r w:rsidRPr="005A5002">
        <w:rPr>
          <w:rStyle w:val="Emphasis"/>
          <w:highlight w:val="cyan"/>
        </w:rPr>
        <w:t>into doubt</w:t>
      </w:r>
      <w:r w:rsidRPr="005A5002">
        <w:rPr>
          <w:rStyle w:val="StyleUnderline"/>
          <w:highlight w:val="cyan"/>
        </w:rPr>
        <w:t xml:space="preserve"> </w:t>
      </w:r>
      <w:r w:rsidRPr="005A5002">
        <w:rPr>
          <w:rStyle w:val="Emphasis"/>
          <w:highlight w:val="cyan"/>
        </w:rPr>
        <w:t>the whole</w:t>
      </w:r>
      <w:r w:rsidRPr="005A5002">
        <w:rPr>
          <w:rStyle w:val="Emphasis"/>
        </w:rPr>
        <w:t xml:space="preserve"> purpose of the </w:t>
      </w:r>
      <w:r w:rsidRPr="005A5002">
        <w:rPr>
          <w:rStyle w:val="Emphasis"/>
          <w:highlight w:val="cyan"/>
        </w:rPr>
        <w:t>alliance</w:t>
      </w:r>
      <w:r w:rsidRPr="005A5002">
        <w:rPr>
          <w:rStyle w:val="Emphasis"/>
        </w:rPr>
        <w:t xml:space="preserve">. </w:t>
      </w:r>
      <w:r w:rsidRPr="005A5002">
        <w:rPr>
          <w:rStyle w:val="Emphasis"/>
          <w:sz w:val="12"/>
        </w:rPr>
        <w:t xml:space="preserve">∂ </w:t>
      </w:r>
      <w:r w:rsidRPr="005A5002">
        <w:rPr>
          <w:rStyle w:val="StyleUnderline"/>
        </w:rPr>
        <w:t>The state of military technology</w:t>
      </w:r>
      <w:r w:rsidRPr="005A5002">
        <w:t xml:space="preserve"> and expected trends in future innovation </w:t>
      </w:r>
      <w:r w:rsidRPr="005A5002">
        <w:rPr>
          <w:rStyle w:val="Emphasis"/>
        </w:rPr>
        <w:t>compound the problem</w:t>
      </w:r>
      <w:r w:rsidRPr="005A5002">
        <w:t xml:space="preserve">. </w:t>
      </w:r>
      <w:r w:rsidRPr="005A5002">
        <w:rPr>
          <w:rStyle w:val="StyleUnderline"/>
        </w:rPr>
        <w:t>Deployment of large U.S.-led military force packages</w:t>
      </w:r>
      <w:r w:rsidRPr="005A5002">
        <w:t xml:space="preserve"> into the lion’s den near China’s coasts or into the Baltic regions of Europe near Russia </w:t>
      </w:r>
      <w:r w:rsidRPr="005A5002">
        <w:rPr>
          <w:rStyle w:val="StyleUnderline"/>
        </w:rPr>
        <w:t xml:space="preserve">is becoming a </w:t>
      </w:r>
      <w:r w:rsidRPr="005A5002">
        <w:rPr>
          <w:rStyle w:val="Emphasis"/>
        </w:rPr>
        <w:t>harder proposition</w:t>
      </w:r>
      <w:r w:rsidRPr="005A5002">
        <w:rPr>
          <w:rStyle w:val="StyleUnderline"/>
        </w:rPr>
        <w:t xml:space="preserve"> to entertain</w:t>
      </w:r>
      <w:r w:rsidRPr="005A5002">
        <w:t>.T</w:t>
      </w:r>
      <w:r w:rsidRPr="005A5002">
        <w:rPr>
          <w:sz w:val="12"/>
        </w:rPr>
        <w:t xml:space="preserve">∂ </w:t>
      </w:r>
      <w:r w:rsidRPr="005A5002">
        <w:rPr>
          <w:rStyle w:val="StyleUnderline"/>
        </w:rPr>
        <w:t xml:space="preserve">The spread of </w:t>
      </w:r>
      <w:r w:rsidRPr="005A5002">
        <w:t xml:space="preserve">the type of </w:t>
      </w:r>
      <w:r w:rsidRPr="005A5002">
        <w:rPr>
          <w:rStyle w:val="StyleUnderline"/>
        </w:rPr>
        <w:t xml:space="preserve">precision technology </w:t>
      </w:r>
      <w:r w:rsidRPr="005A5002">
        <w:t xml:space="preserve">that the United States once effectively monopolized </w:t>
      </w:r>
      <w:r w:rsidRPr="005A5002">
        <w:rPr>
          <w:rStyle w:val="StyleUnderline"/>
        </w:rPr>
        <w:t>accounts for much of the reason why</w:t>
      </w:r>
      <w:r w:rsidRPr="005A5002">
        <w:t>. The problem is exacerbated by other new or imminent weapons:</w:t>
      </w:r>
      <w:r w:rsidRPr="005A5002">
        <w:rPr>
          <w:sz w:val="12"/>
        </w:rPr>
        <w:t xml:space="preserve">∂ </w:t>
      </w:r>
      <w:r w:rsidRPr="005A5002">
        <w:rPr>
          <w:szCs w:val="16"/>
        </w:rPr>
        <w:t>miniaturized robotics that function as sensors or even weapons, individually or in swarms;</w:t>
      </w:r>
      <w:r w:rsidRPr="005A5002">
        <w:rPr>
          <w:sz w:val="12"/>
          <w:szCs w:val="16"/>
        </w:rPr>
        <w:t xml:space="preserve">∂ </w:t>
      </w:r>
      <w:r w:rsidRPr="005A5002">
        <w:rPr>
          <w:szCs w:val="16"/>
        </w:rPr>
        <w:t>small satellites that could function as clandestine space mines against larger satellites;</w:t>
      </w:r>
      <w:r w:rsidRPr="005A5002">
        <w:rPr>
          <w:sz w:val="12"/>
          <w:szCs w:val="16"/>
        </w:rPr>
        <w:t xml:space="preserve">∂ </w:t>
      </w:r>
      <w:r w:rsidRPr="005A5002">
        <w:rPr>
          <w:szCs w:val="16"/>
        </w:rPr>
        <w:t>homing anti-ship missiles and various types of superfast hypersonic missiles in general; and</w:t>
      </w:r>
      <w:r w:rsidRPr="005A5002">
        <w:rPr>
          <w:sz w:val="12"/>
          <w:szCs w:val="16"/>
        </w:rPr>
        <w:t xml:space="preserve">∂ </w:t>
      </w:r>
      <w:r w:rsidRPr="005A5002">
        <w:rPr>
          <w:szCs w:val="16"/>
        </w:rPr>
        <w:t>threats to computer systems from both traditional human-generated hacking and artificial intelligence (AI)-generated algorithms.</w:t>
      </w:r>
      <w:r w:rsidRPr="005A5002">
        <w:rPr>
          <w:sz w:val="12"/>
          <w:szCs w:val="16"/>
        </w:rPr>
        <w:t xml:space="preserve">∂ </w:t>
      </w:r>
      <w:r w:rsidRPr="005A5002">
        <w:rPr>
          <w:rStyle w:val="Emphasis"/>
        </w:rPr>
        <w:t>No mid-sized U.S. defense buildup</w:t>
      </w:r>
      <w:r w:rsidRPr="005A5002">
        <w:rPr>
          <w:rStyle w:val="StyleUnderline"/>
        </w:rPr>
        <w:t xml:space="preserve"> can likely reverse these dynamics</w:t>
      </w:r>
      <w:r w:rsidRPr="005A5002">
        <w:t>.</w:t>
      </w:r>
      <w:r w:rsidRPr="005A5002">
        <w:rPr>
          <w:sz w:val="12"/>
        </w:rPr>
        <w:t xml:space="preserve">∂ </w:t>
      </w:r>
      <w:r w:rsidRPr="005A5002">
        <w:t xml:space="preserve">A scenario of the type sketched above would create a huge dilemma for the United States and allies—a situation I call the “Senkaku Paradox.” </w:t>
      </w:r>
      <w:r w:rsidRPr="005A5002">
        <w:rPr>
          <w:rStyle w:val="StyleUnderline"/>
        </w:rPr>
        <w:t xml:space="preserve">Mutual-defense </w:t>
      </w:r>
      <w:r w:rsidRPr="005A5002">
        <w:rPr>
          <w:rStyle w:val="StyleUnderline"/>
          <w:highlight w:val="cyan"/>
        </w:rPr>
        <w:t>treaty commitments</w:t>
      </w:r>
      <w:r w:rsidRPr="005A5002">
        <w:t xml:space="preserve"> under Article V of both the </w:t>
      </w:r>
      <w:r w:rsidRPr="004F370D">
        <w:rPr>
          <w:rStyle w:val="Emphasis"/>
        </w:rPr>
        <w:t>NATO and U.S.-Japan treaties</w:t>
      </w:r>
      <w:r w:rsidRPr="005A5002">
        <w:t xml:space="preserve"> </w:t>
      </w:r>
      <w:r w:rsidRPr="005A5002">
        <w:rPr>
          <w:rStyle w:val="StyleUnderline"/>
          <w:highlight w:val="cyan"/>
        </w:rPr>
        <w:t>would</w:t>
      </w:r>
      <w:r w:rsidRPr="005A5002">
        <w:rPr>
          <w:rStyle w:val="StyleUnderline"/>
        </w:rPr>
        <w:t xml:space="preserve"> appear to </w:t>
      </w:r>
      <w:r w:rsidRPr="005A5002">
        <w:rPr>
          <w:rStyle w:val="StyleUnderline"/>
          <w:highlight w:val="cyan"/>
        </w:rPr>
        <w:t>commit Washington</w:t>
      </w:r>
      <w:r w:rsidRPr="005A5002">
        <w:rPr>
          <w:rStyle w:val="StyleUnderline"/>
        </w:rPr>
        <w:t xml:space="preserve"> to defend or liberate such allied territory.</w:t>
      </w:r>
      <w:r w:rsidRPr="005A5002">
        <w:rPr>
          <w:rStyle w:val="StyleUnderline"/>
          <w:sz w:val="12"/>
        </w:rPr>
        <w:t xml:space="preserve">∂ </w:t>
      </w:r>
      <w:r w:rsidRPr="005A5002">
        <w:t xml:space="preserve">Yet, </w:t>
      </w:r>
      <w:r w:rsidRPr="005A5002">
        <w:rPr>
          <w:rStyle w:val="StyleUnderline"/>
          <w:highlight w:val="cyan"/>
        </w:rPr>
        <w:t xml:space="preserve">that could </w:t>
      </w:r>
      <w:r w:rsidRPr="005A5002">
        <w:rPr>
          <w:rStyle w:val="Emphasis"/>
          <w:highlight w:val="cyan"/>
        </w:rPr>
        <w:t>lead to direct war</w:t>
      </w:r>
      <w:r w:rsidRPr="005A5002">
        <w:rPr>
          <w:rStyle w:val="StyleUnderline"/>
          <w:highlight w:val="cyan"/>
        </w:rPr>
        <w:t xml:space="preserve"> with a </w:t>
      </w:r>
      <w:r w:rsidRPr="005A5002">
        <w:rPr>
          <w:rStyle w:val="Emphasis"/>
          <w:highlight w:val="cyan"/>
        </w:rPr>
        <w:t>nuclear</w:t>
      </w:r>
      <w:r w:rsidRPr="005A5002">
        <w:rPr>
          <w:rStyle w:val="Emphasis"/>
        </w:rPr>
        <w:t xml:space="preserve">-armed great </w:t>
      </w:r>
      <w:r w:rsidRPr="005A5002">
        <w:rPr>
          <w:rStyle w:val="Emphasis"/>
          <w:highlight w:val="cyan"/>
        </w:rPr>
        <w:t>power</w:t>
      </w:r>
      <w:r w:rsidRPr="005A5002">
        <w:rPr>
          <w:sz w:val="18"/>
        </w:rPr>
        <w:t xml:space="preserve"> </w:t>
      </w:r>
      <w:r w:rsidRPr="005A5002">
        <w:rPr>
          <w:rStyle w:val="StyleUnderline"/>
        </w:rPr>
        <w:t>over rather insignificant stakes.</w:t>
      </w:r>
      <w:r w:rsidRPr="005A5002">
        <w:t xml:space="preserve"> A </w:t>
      </w:r>
      <w:r w:rsidRPr="005A5002">
        <w:rPr>
          <w:rStyle w:val="StyleUnderline"/>
        </w:rPr>
        <w:t>large-scale</w:t>
      </w:r>
      <w:r w:rsidRPr="005A5002">
        <w:t xml:space="preserve"> U.S. and allied </w:t>
      </w:r>
      <w:r w:rsidRPr="005A5002">
        <w:rPr>
          <w:rStyle w:val="StyleUnderline"/>
        </w:rPr>
        <w:t>response could seem massively disproportionate</w:t>
      </w:r>
      <w:r w:rsidRPr="005A5002">
        <w:t xml:space="preserve">. But a </w:t>
      </w:r>
      <w:r w:rsidRPr="005A5002">
        <w:rPr>
          <w:rStyle w:val="Emphasis"/>
          <w:highlight w:val="cyan"/>
        </w:rPr>
        <w:t>non-response</w:t>
      </w:r>
      <w:r w:rsidRPr="005A5002">
        <w:rPr>
          <w:rStyle w:val="StyleUnderline"/>
          <w:highlight w:val="cyan"/>
        </w:rPr>
        <w:t xml:space="preserve"> would</w:t>
      </w:r>
      <w:r w:rsidRPr="005A5002">
        <w:rPr>
          <w:rStyle w:val="StyleUnderline"/>
        </w:rPr>
        <w:t xml:space="preserve"> be </w:t>
      </w:r>
      <w:r w:rsidRPr="005A5002">
        <w:rPr>
          <w:rStyle w:val="Emphasis"/>
        </w:rPr>
        <w:t>unacceptable</w:t>
      </w:r>
      <w:r w:rsidRPr="005A5002">
        <w:rPr>
          <w:rStyle w:val="StyleUnderline"/>
        </w:rPr>
        <w:t xml:space="preserve"> and </w:t>
      </w:r>
      <w:r w:rsidRPr="005A5002">
        <w:rPr>
          <w:rStyle w:val="Emphasis"/>
          <w:highlight w:val="cyan"/>
        </w:rPr>
        <w:t>invite further aggression</w:t>
      </w:r>
      <w:r w:rsidRPr="005A5002">
        <w:t xml:space="preserve">. </w:t>
      </w:r>
    </w:p>
    <w:p w14:paraId="248793A0" w14:textId="77777777" w:rsidR="00CF2ABA" w:rsidRPr="005A5002" w:rsidRDefault="00CF2ABA" w:rsidP="00CF2ABA">
      <w:pPr>
        <w:pStyle w:val="Heading4"/>
        <w:rPr>
          <w:rFonts w:cs="Calibri"/>
        </w:rPr>
      </w:pPr>
      <w:r>
        <w:rPr>
          <w:rFonts w:cs="Calibri"/>
        </w:rPr>
        <w:t>3 – </w:t>
      </w:r>
      <w:r w:rsidRPr="005A5002">
        <w:rPr>
          <w:rFonts w:cs="Calibri"/>
        </w:rPr>
        <w:t xml:space="preserve">The </w:t>
      </w:r>
      <w:r w:rsidRPr="005A5002">
        <w:rPr>
          <w:rFonts w:cs="Calibri"/>
          <w:u w:val="single"/>
        </w:rPr>
        <w:t>only comprehensive study</w:t>
      </w:r>
      <w:r w:rsidRPr="005A5002">
        <w:rPr>
          <w:rFonts w:cs="Calibri"/>
        </w:rPr>
        <w:t xml:space="preserve"> proves retrenchment is comparatively more peaceful</w:t>
      </w:r>
    </w:p>
    <w:p w14:paraId="00372BD5" w14:textId="77777777" w:rsidR="00CF2ABA" w:rsidRPr="005A5002" w:rsidRDefault="00CF2ABA" w:rsidP="00CF2ABA">
      <w:r w:rsidRPr="005A5002">
        <w:rPr>
          <w:rStyle w:val="Style13ptBold"/>
        </w:rPr>
        <w:t>MacDonald &amp; Parent 11</w:t>
      </w:r>
      <w:r w:rsidRPr="005A5002">
        <w:t xml:space="preserve">—Professor of Political Science at Williams College &amp; Professor of Political Science at University of Miami [Paul K. MacDonald &amp; Joseph M. Parent, “Graceful Decline? The Surprising Success of Great Power Retrenchment,” </w:t>
      </w:r>
      <w:r w:rsidRPr="005A5002">
        <w:rPr>
          <w:u w:val="single"/>
        </w:rPr>
        <w:t>International Security</w:t>
      </w:r>
      <w:r w:rsidRPr="005A5002">
        <w:t>, Vol. 35, No. 4 (Spring 2011), pp. 7–44]</w:t>
      </w:r>
    </w:p>
    <w:p w14:paraId="5F994186" w14:textId="77777777" w:rsidR="00CF2ABA" w:rsidRPr="005A5002" w:rsidRDefault="00CF2ABA" w:rsidP="00CF2ABA">
      <w:pPr>
        <w:rPr>
          <w:sz w:val="12"/>
        </w:rPr>
      </w:pPr>
      <w:r w:rsidRPr="005A5002">
        <w:rPr>
          <w:rStyle w:val="StyleUnderline"/>
        </w:rPr>
        <w:t>Our findings are directly relevant to</w:t>
      </w:r>
      <w:r w:rsidRPr="005A5002">
        <w:t xml:space="preserve"> what appears to be </w:t>
      </w:r>
      <w:r w:rsidRPr="005A5002">
        <w:rPr>
          <w:rStyle w:val="Emphasis"/>
        </w:rPr>
        <w:t>an impending great power transition</w:t>
      </w:r>
      <w:r w:rsidRPr="005A5002">
        <w:t xml:space="preserve"> </w:t>
      </w:r>
      <w:r w:rsidRPr="005A5002">
        <w:rPr>
          <w:rStyle w:val="StyleUnderline"/>
        </w:rPr>
        <w:t>between China and the U</w:t>
      </w:r>
      <w:r w:rsidRPr="005A5002">
        <w:t xml:space="preserve">nited </w:t>
      </w:r>
      <w:r w:rsidRPr="005A5002">
        <w:rPr>
          <w:rStyle w:val="StyleUnderline"/>
        </w:rPr>
        <w:t>S</w:t>
      </w:r>
      <w:r w:rsidRPr="005A5002">
        <w:t xml:space="preserve">tates. Estimates of economic performance vary, but most observers expect Chinese GDP to surpass U.S. GDP sometime in the next decade or two.91 This prospect has generated considerable concern. </w:t>
      </w:r>
      <w:r w:rsidRPr="005A5002">
        <w:rPr>
          <w:rStyle w:val="StyleUnderline"/>
        </w:rPr>
        <w:t>Many scholars foresee major conflict during a Sino-U.S. ordinal transition</w:t>
      </w:r>
      <w:r w:rsidRPr="005A5002">
        <w:t>. Echoing Gilpin and Copeland, John Mearsheimer sees the crux of the issue as irreconcilable goals: China wants to be America's superior and the United States wants no peer competitors. In his words, "[N]o amount [End Page 40] of goodwill can ameliorate the intense security competition that sets in when an aspiring hegemon appears in Eurasia."92</w:t>
      </w:r>
    </w:p>
    <w:p w14:paraId="1573A5E6" w14:textId="77777777" w:rsidR="00CF2ABA" w:rsidRPr="005A5002" w:rsidRDefault="00CF2ABA" w:rsidP="00CF2ABA">
      <w:r w:rsidRPr="005A5002">
        <w:rPr>
          <w:rStyle w:val="StyleUnderline"/>
        </w:rPr>
        <w:t>Contrary to these predictions, our analysis suggests</w:t>
      </w:r>
      <w:r w:rsidRPr="005A5002">
        <w:t xml:space="preserve"> some </w:t>
      </w:r>
      <w:r w:rsidRPr="005A5002">
        <w:rPr>
          <w:rStyle w:val="Emphasis"/>
        </w:rPr>
        <w:t>grounds for optimism</w:t>
      </w:r>
      <w:r w:rsidRPr="005A5002">
        <w:t xml:space="preserve">. </w:t>
      </w:r>
      <w:r w:rsidRPr="005A5002">
        <w:rPr>
          <w:rStyle w:val="StyleUnderline"/>
        </w:rPr>
        <w:t>Based on the historical track record</w:t>
      </w:r>
      <w:r w:rsidRPr="005A5002">
        <w:t xml:space="preserve"> of great powers facing acute relative decline, </w:t>
      </w:r>
      <w:r w:rsidRPr="005A5002">
        <w:rPr>
          <w:rStyle w:val="StyleUnderline"/>
        </w:rPr>
        <w:t>the U</w:t>
      </w:r>
      <w:r w:rsidRPr="005A5002">
        <w:t xml:space="preserve">nited </w:t>
      </w:r>
      <w:r w:rsidRPr="005A5002">
        <w:rPr>
          <w:rStyle w:val="StyleUnderline"/>
        </w:rPr>
        <w:t>S</w:t>
      </w:r>
      <w:r w:rsidRPr="005A5002">
        <w:t xml:space="preserve">tates </w:t>
      </w:r>
      <w:r w:rsidRPr="005A5002">
        <w:rPr>
          <w:rStyle w:val="StyleUnderline"/>
        </w:rPr>
        <w:t>should be able to</w:t>
      </w:r>
      <w:r w:rsidRPr="005A5002">
        <w:t xml:space="preserve"> </w:t>
      </w:r>
      <w:r w:rsidRPr="005A5002">
        <w:rPr>
          <w:rStyle w:val="StyleUnderline"/>
        </w:rPr>
        <w:t>retrench</w:t>
      </w:r>
      <w:r w:rsidRPr="005A5002">
        <w:t xml:space="preserve"> in the coming decades. </w:t>
      </w:r>
      <w:r w:rsidRPr="005A5002">
        <w:rPr>
          <w:rStyle w:val="Emphasis"/>
        </w:rPr>
        <w:t>In the next few years</w:t>
      </w:r>
      <w:r w:rsidRPr="005A5002">
        <w:t xml:space="preserve">, </w:t>
      </w:r>
      <w:r w:rsidRPr="005A5002">
        <w:rPr>
          <w:rStyle w:val="StyleUnderline"/>
          <w:highlight w:val="cyan"/>
        </w:rPr>
        <w:t>the U</w:t>
      </w:r>
      <w:r w:rsidRPr="005A5002">
        <w:t xml:space="preserve">nited </w:t>
      </w:r>
      <w:r w:rsidRPr="005A5002">
        <w:rPr>
          <w:rStyle w:val="StyleUnderline"/>
          <w:highlight w:val="cyan"/>
        </w:rPr>
        <w:t>S</w:t>
      </w:r>
      <w:r w:rsidRPr="005A5002">
        <w:t xml:space="preserve">tates </w:t>
      </w:r>
      <w:r w:rsidRPr="005A5002">
        <w:rPr>
          <w:rStyle w:val="StyleUnderline"/>
          <w:highlight w:val="cyan"/>
        </w:rPr>
        <w:t xml:space="preserve">is </w:t>
      </w:r>
      <w:r w:rsidRPr="005A5002">
        <w:rPr>
          <w:rStyle w:val="StyleUnderline"/>
        </w:rPr>
        <w:t>ripe to overhaul its military</w:t>
      </w:r>
      <w:r w:rsidRPr="005A5002">
        <w:t xml:space="preserve">, </w:t>
      </w:r>
      <w:r w:rsidRPr="005A5002">
        <w:rPr>
          <w:rStyle w:val="StyleUnderline"/>
        </w:rPr>
        <w:t>shift burdens to its allies, and</w:t>
      </w:r>
      <w:r w:rsidRPr="005A5002">
        <w:t xml:space="preserve"> work to </w:t>
      </w:r>
      <w:r w:rsidRPr="005A5002">
        <w:rPr>
          <w:rStyle w:val="StyleUnderline"/>
        </w:rPr>
        <w:t>decrease costly international commitments.</w:t>
      </w:r>
      <w:r w:rsidRPr="005A5002">
        <w:t xml:space="preserve"> </w:t>
      </w:r>
      <w:r w:rsidRPr="005A5002">
        <w:rPr>
          <w:rStyle w:val="StyleUnderline"/>
        </w:rPr>
        <w:t>It is</w:t>
      </w:r>
      <w:r w:rsidRPr="005A5002">
        <w:t xml:space="preserve"> </w:t>
      </w:r>
      <w:r w:rsidRPr="005A5002">
        <w:rPr>
          <w:rStyle w:val="Emphasis"/>
          <w:highlight w:val="cyan"/>
        </w:rPr>
        <w:t xml:space="preserve">likely to initiate </w:t>
      </w:r>
      <w:r w:rsidRPr="005A5002">
        <w:rPr>
          <w:rStyle w:val="Emphasis"/>
        </w:rPr>
        <w:t xml:space="preserve">and become embroiled in </w:t>
      </w:r>
      <w:r w:rsidRPr="005A5002">
        <w:rPr>
          <w:rStyle w:val="Emphasis"/>
          <w:highlight w:val="cyan"/>
        </w:rPr>
        <w:t xml:space="preserve">fewer </w:t>
      </w:r>
      <w:r w:rsidRPr="005A5002">
        <w:rPr>
          <w:rStyle w:val="Emphasis"/>
        </w:rPr>
        <w:t xml:space="preserve">militarized </w:t>
      </w:r>
      <w:r w:rsidRPr="005A5002">
        <w:rPr>
          <w:rStyle w:val="Emphasis"/>
          <w:highlight w:val="cyan"/>
        </w:rPr>
        <w:t>disputes</w:t>
      </w:r>
      <w:r w:rsidRPr="005A5002">
        <w:t xml:space="preserve"> </w:t>
      </w:r>
      <w:r w:rsidRPr="005A5002">
        <w:rPr>
          <w:rStyle w:val="StyleUnderline"/>
        </w:rPr>
        <w:t>than the average great power and</w:t>
      </w:r>
      <w:r w:rsidRPr="005A5002">
        <w:t xml:space="preserve"> to </w:t>
      </w:r>
      <w:r w:rsidRPr="005A5002">
        <w:rPr>
          <w:rStyle w:val="Emphasis"/>
        </w:rPr>
        <w:t>settle these disputes more amicably</w:t>
      </w:r>
      <w:r w:rsidRPr="005A5002">
        <w:t xml:space="preserve">. </w:t>
      </w:r>
      <w:r w:rsidRPr="005A5002">
        <w:rPr>
          <w:rStyle w:val="StyleUnderline"/>
        </w:rPr>
        <w:t>Some might view this</w:t>
      </w:r>
      <w:r w:rsidRPr="005A5002">
        <w:t xml:space="preserve"> prospect with apprehension, </w:t>
      </w:r>
      <w:r w:rsidRPr="005A5002">
        <w:rPr>
          <w:rStyle w:val="StyleUnderline"/>
        </w:rPr>
        <w:t>fearing the</w:t>
      </w:r>
      <w:r w:rsidRPr="005A5002">
        <w:t xml:space="preserve"> steady </w:t>
      </w:r>
      <w:r w:rsidRPr="005A5002">
        <w:rPr>
          <w:rStyle w:val="Emphasis"/>
        </w:rPr>
        <w:t>erosion of U.S. credibility</w:t>
      </w:r>
      <w:r w:rsidRPr="005A5002">
        <w:t xml:space="preserve">. </w:t>
      </w:r>
      <w:r w:rsidRPr="005A5002">
        <w:rPr>
          <w:rStyle w:val="StyleUnderline"/>
        </w:rPr>
        <w:t>Yet our analysis suggests</w:t>
      </w:r>
      <w:r w:rsidRPr="005A5002">
        <w:t xml:space="preserve"> that </w:t>
      </w:r>
      <w:r w:rsidRPr="005A5002">
        <w:rPr>
          <w:rStyle w:val="Emphasis"/>
          <w:highlight w:val="cyan"/>
        </w:rPr>
        <w:t>retrenchment need not signal weakness</w:t>
      </w:r>
      <w:r w:rsidRPr="005A5002">
        <w:t xml:space="preserve">. </w:t>
      </w:r>
      <w:r w:rsidRPr="005A5002">
        <w:rPr>
          <w:rStyle w:val="StyleUnderline"/>
        </w:rPr>
        <w:t>Holding on to</w:t>
      </w:r>
      <w:r w:rsidRPr="005A5002">
        <w:t xml:space="preserve"> exposed and </w:t>
      </w:r>
      <w:r w:rsidRPr="005A5002">
        <w:rPr>
          <w:rStyle w:val="StyleUnderline"/>
        </w:rPr>
        <w:t>expensive commitments</w:t>
      </w:r>
      <w:r w:rsidRPr="005A5002">
        <w:t xml:space="preserve"> simply </w:t>
      </w:r>
      <w:r w:rsidRPr="005A5002">
        <w:rPr>
          <w:rStyle w:val="StyleUnderline"/>
        </w:rPr>
        <w:t>for the sake of</w:t>
      </w:r>
      <w:r w:rsidRPr="005A5002">
        <w:t xml:space="preserve"> one's </w:t>
      </w:r>
      <w:r w:rsidRPr="005A5002">
        <w:rPr>
          <w:rStyle w:val="StyleUnderline"/>
        </w:rPr>
        <w:t>reputation is a</w:t>
      </w:r>
      <w:r w:rsidRPr="005A5002">
        <w:t xml:space="preserve"> </w:t>
      </w:r>
      <w:r w:rsidRPr="005A5002">
        <w:rPr>
          <w:rStyle w:val="Emphasis"/>
        </w:rPr>
        <w:t>greater geopolitical gamble</w:t>
      </w:r>
      <w:r w:rsidRPr="005A5002">
        <w:t xml:space="preserve"> than withdrawing to cheaper, more defensible frontiers.</w:t>
      </w:r>
    </w:p>
    <w:p w14:paraId="10B01FDB" w14:textId="77777777" w:rsidR="00CF2ABA" w:rsidRPr="005A5002" w:rsidRDefault="00CF2ABA" w:rsidP="00CF2ABA">
      <w:r w:rsidRPr="005A5002">
        <w:rPr>
          <w:rStyle w:val="StyleUnderline"/>
        </w:rPr>
        <w:t xml:space="preserve">Some observers might dispute our conclusions, </w:t>
      </w:r>
      <w:r w:rsidRPr="002C50D3">
        <w:rPr>
          <w:rStyle w:val="StyleUnderline"/>
        </w:rPr>
        <w:t>arguing that hegemonic transitions are more conflict prone</w:t>
      </w:r>
      <w:r w:rsidRPr="002C50D3">
        <w:t xml:space="preserve"> than</w:t>
      </w:r>
      <w:r w:rsidRPr="005A5002">
        <w:t xml:space="preserve"> other moments of acute relative decline. We counter that </w:t>
      </w:r>
      <w:r w:rsidRPr="002C50D3">
        <w:rPr>
          <w:rStyle w:val="StyleUnderline"/>
        </w:rPr>
        <w:t>there are</w:t>
      </w:r>
      <w:r w:rsidRPr="002C50D3">
        <w:t xml:space="preserve"> </w:t>
      </w:r>
      <w:r w:rsidRPr="002C50D3">
        <w:rPr>
          <w:rStyle w:val="Emphasis"/>
        </w:rPr>
        <w:t>deductive and empirical reasons</w:t>
      </w:r>
      <w:r w:rsidRPr="002C50D3">
        <w:t xml:space="preserve"> </w:t>
      </w:r>
      <w:r w:rsidRPr="002C50D3">
        <w:rPr>
          <w:rStyle w:val="StyleUnderline"/>
        </w:rPr>
        <w:t>to doubt this</w:t>
      </w:r>
      <w:r w:rsidRPr="002C50D3">
        <w:t xml:space="preserve"> argument. Theoretically</w:t>
      </w:r>
      <w:r w:rsidRPr="005A5002">
        <w:t xml:space="preserve">, </w:t>
      </w:r>
      <w:r w:rsidRPr="005A5002">
        <w:rPr>
          <w:rStyle w:val="StyleUnderline"/>
        </w:rPr>
        <w:t>hegemonic powers should</w:t>
      </w:r>
      <w:r w:rsidRPr="005A5002">
        <w:t xml:space="preserve"> actually </w:t>
      </w:r>
      <w:r w:rsidRPr="005A5002">
        <w:rPr>
          <w:rStyle w:val="StyleUnderline"/>
        </w:rPr>
        <w:t xml:space="preserve">find it </w:t>
      </w:r>
      <w:r w:rsidRPr="002C50D3">
        <w:rPr>
          <w:rStyle w:val="StyleUnderline"/>
        </w:rPr>
        <w:t>easier</w:t>
      </w:r>
      <w:r w:rsidRPr="005A5002">
        <w:rPr>
          <w:rStyle w:val="StyleUnderline"/>
        </w:rPr>
        <w:t xml:space="preserve"> to</w:t>
      </w:r>
      <w:r w:rsidRPr="005A5002">
        <w:t xml:space="preserve"> </w:t>
      </w:r>
      <w:r w:rsidRPr="005A5002">
        <w:rPr>
          <w:rStyle w:val="StyleUnderline"/>
        </w:rPr>
        <w:t>manage acute relative decline</w:t>
      </w:r>
      <w:r w:rsidRPr="005A5002">
        <w:t xml:space="preserve">. </w:t>
      </w:r>
      <w:r w:rsidRPr="005A5002">
        <w:rPr>
          <w:rStyle w:val="StyleUnderline"/>
          <w:highlight w:val="cyan"/>
        </w:rPr>
        <w:t xml:space="preserve">Fallen hegemons </w:t>
      </w:r>
      <w:r w:rsidRPr="002C50D3">
        <w:rPr>
          <w:rStyle w:val="StyleUnderline"/>
        </w:rPr>
        <w:t xml:space="preserve">still </w:t>
      </w:r>
      <w:r w:rsidRPr="005A5002">
        <w:rPr>
          <w:rStyle w:val="StyleUnderline"/>
          <w:highlight w:val="cyan"/>
        </w:rPr>
        <w:t xml:space="preserve">have </w:t>
      </w:r>
      <w:r w:rsidRPr="005A5002">
        <w:rPr>
          <w:rStyle w:val="Emphasis"/>
          <w:highlight w:val="cyan"/>
        </w:rPr>
        <w:t>formidable capability</w:t>
      </w:r>
      <w:r w:rsidRPr="005A5002">
        <w:rPr>
          <w:highlight w:val="cyan"/>
        </w:rPr>
        <w:t xml:space="preserve">, </w:t>
      </w:r>
      <w:r w:rsidRPr="002C50D3">
        <w:rPr>
          <w:rStyle w:val="StyleUnderline"/>
        </w:rPr>
        <w:t>which</w:t>
      </w:r>
      <w:r w:rsidRPr="002C50D3">
        <w:t xml:space="preserve"> </w:t>
      </w:r>
      <w:r w:rsidRPr="005A5002">
        <w:rPr>
          <w:rStyle w:val="Emphasis"/>
          <w:highlight w:val="cyan"/>
        </w:rPr>
        <w:t>threatens</w:t>
      </w:r>
      <w:r w:rsidRPr="005A5002">
        <w:rPr>
          <w:rStyle w:val="Emphasis"/>
        </w:rPr>
        <w:t xml:space="preserve"> grave harm</w:t>
      </w:r>
      <w:r w:rsidRPr="005A5002">
        <w:t xml:space="preserve"> </w:t>
      </w:r>
      <w:r w:rsidRPr="005A5002">
        <w:rPr>
          <w:rStyle w:val="StyleUnderline"/>
        </w:rPr>
        <w:t xml:space="preserve">to </w:t>
      </w:r>
      <w:r w:rsidRPr="002C50D3">
        <w:rPr>
          <w:rStyle w:val="StyleUnderline"/>
        </w:rPr>
        <w:t xml:space="preserve">any </w:t>
      </w:r>
      <w:r w:rsidRPr="005A5002">
        <w:rPr>
          <w:rStyle w:val="StyleUnderline"/>
          <w:highlight w:val="cyan"/>
        </w:rPr>
        <w:t xml:space="preserve">state </w:t>
      </w:r>
      <w:r w:rsidRPr="005A5002">
        <w:rPr>
          <w:rStyle w:val="StyleUnderline"/>
        </w:rPr>
        <w:t>that tries to cross them</w:t>
      </w:r>
      <w:r w:rsidRPr="005A5002">
        <w:t xml:space="preserve">. </w:t>
      </w:r>
      <w:r w:rsidRPr="002C50D3">
        <w:t xml:space="preserve">Further, </w:t>
      </w:r>
      <w:r w:rsidRPr="002C50D3">
        <w:rPr>
          <w:rStyle w:val="StyleUnderline"/>
        </w:rPr>
        <w:t>they are</w:t>
      </w:r>
      <w:r w:rsidRPr="002C50D3">
        <w:t xml:space="preserve"> </w:t>
      </w:r>
      <w:r w:rsidRPr="005A5002">
        <w:rPr>
          <w:rStyle w:val="StyleUnderline"/>
          <w:highlight w:val="cyan"/>
        </w:rPr>
        <w:t xml:space="preserve">no longer </w:t>
      </w:r>
      <w:r w:rsidRPr="002C50D3">
        <w:rPr>
          <w:rStyle w:val="StyleUnderline"/>
        </w:rPr>
        <w:t>the</w:t>
      </w:r>
      <w:r w:rsidRPr="005A5002">
        <w:rPr>
          <w:rStyle w:val="StyleUnderline"/>
        </w:rPr>
        <w:t xml:space="preserve"> top </w:t>
      </w:r>
      <w:r w:rsidRPr="005A5002">
        <w:rPr>
          <w:rStyle w:val="StyleUnderline"/>
          <w:highlight w:val="cyan"/>
        </w:rPr>
        <w:t xml:space="preserve">target </w:t>
      </w:r>
      <w:r w:rsidRPr="002C50D3">
        <w:rPr>
          <w:rStyle w:val="StyleUnderline"/>
        </w:rPr>
        <w:t>for balancing coalitions</w:t>
      </w:r>
      <w:r w:rsidRPr="005A5002">
        <w:t xml:space="preserve">, </w:t>
      </w:r>
      <w:r w:rsidRPr="005A5002">
        <w:rPr>
          <w:rStyle w:val="StyleUnderline"/>
        </w:rPr>
        <w:t>and</w:t>
      </w:r>
      <w:r w:rsidRPr="005A5002">
        <w:t xml:space="preserve"> recovering hegemons may be influential because </w:t>
      </w:r>
      <w:r w:rsidRPr="005A5002">
        <w:rPr>
          <w:rStyle w:val="StyleUnderline"/>
        </w:rPr>
        <w:t>they can play a pivotal role in alliance formation</w:t>
      </w:r>
      <w:r w:rsidRPr="005A5002">
        <w:t xml:space="preserve">. In addition, </w:t>
      </w:r>
      <w:r w:rsidRPr="002C50D3">
        <w:rPr>
          <w:rStyle w:val="StyleUnderline"/>
        </w:rPr>
        <w:t>hegemonic powers</w:t>
      </w:r>
      <w:r w:rsidRPr="002C50D3">
        <w:t>, almost</w:t>
      </w:r>
      <w:r w:rsidRPr="005A5002">
        <w:t xml:space="preserve"> by definition, possess more extensive overseas commitments; they </w:t>
      </w:r>
      <w:r w:rsidRPr="005A5002">
        <w:rPr>
          <w:rStyle w:val="StyleUnderline"/>
        </w:rPr>
        <w:t>should be able to</w:t>
      </w:r>
      <w:r w:rsidRPr="005A5002">
        <w:t xml:space="preserve"> more readily </w:t>
      </w:r>
      <w:r w:rsidRPr="005A5002">
        <w:rPr>
          <w:rStyle w:val="StyleUnderline"/>
        </w:rPr>
        <w:t xml:space="preserve">identify and </w:t>
      </w:r>
      <w:r w:rsidRPr="005A5002">
        <w:rPr>
          <w:rStyle w:val="StyleUnderline"/>
          <w:highlight w:val="cyan"/>
        </w:rPr>
        <w:t xml:space="preserve">eliminate </w:t>
      </w:r>
      <w:r w:rsidRPr="005A5002">
        <w:rPr>
          <w:rStyle w:val="StyleUnderline"/>
        </w:rPr>
        <w:t xml:space="preserve">extraneous </w:t>
      </w:r>
      <w:r w:rsidRPr="005A5002">
        <w:rPr>
          <w:rStyle w:val="StyleUnderline"/>
          <w:highlight w:val="cyan"/>
        </w:rPr>
        <w:t>burdens</w:t>
      </w:r>
      <w:r w:rsidRPr="005A5002">
        <w:rPr>
          <w:highlight w:val="cyan"/>
        </w:rPr>
        <w:t xml:space="preserve"> </w:t>
      </w:r>
      <w:r w:rsidRPr="005A5002">
        <w:rPr>
          <w:rStyle w:val="Emphasis"/>
          <w:highlight w:val="cyan"/>
        </w:rPr>
        <w:t>without exposing vulnerabilities</w:t>
      </w:r>
      <w:r w:rsidRPr="005A5002">
        <w:t xml:space="preserve"> </w:t>
      </w:r>
      <w:r w:rsidRPr="005A5002">
        <w:rPr>
          <w:rStyle w:val="StyleUnderline"/>
        </w:rPr>
        <w:t>or exciting domestic populations</w:t>
      </w:r>
      <w:r w:rsidRPr="005A5002">
        <w:t xml:space="preserve">. We believe </w:t>
      </w:r>
      <w:r w:rsidRPr="002C50D3">
        <w:rPr>
          <w:rStyle w:val="Emphasis"/>
          <w:bdr w:val="single" w:sz="4" w:space="0" w:color="auto"/>
        </w:rPr>
        <w:t xml:space="preserve">the </w:t>
      </w:r>
      <w:r w:rsidRPr="005A5002">
        <w:rPr>
          <w:rStyle w:val="Emphasis"/>
          <w:highlight w:val="cyan"/>
          <w:bdr w:val="single" w:sz="4" w:space="0" w:color="auto"/>
        </w:rPr>
        <w:t xml:space="preserve">empirical record supports </w:t>
      </w:r>
      <w:r w:rsidRPr="005A5002">
        <w:rPr>
          <w:rStyle w:val="Emphasis"/>
          <w:bdr w:val="single" w:sz="4" w:space="0" w:color="auto"/>
        </w:rPr>
        <w:t xml:space="preserve">these </w:t>
      </w:r>
      <w:r w:rsidRPr="005A5002">
        <w:rPr>
          <w:rStyle w:val="Emphasis"/>
          <w:highlight w:val="cyan"/>
          <w:bdr w:val="single" w:sz="4" w:space="0" w:color="auto"/>
        </w:rPr>
        <w:t>conclusions</w:t>
      </w:r>
      <w:r w:rsidRPr="005A5002">
        <w:t xml:space="preserve">. In particular, </w:t>
      </w:r>
      <w:r w:rsidRPr="005A5002">
        <w:rPr>
          <w:rStyle w:val="StyleUnderline"/>
        </w:rPr>
        <w:t xml:space="preserve">periods of hegemonic </w:t>
      </w:r>
      <w:r w:rsidRPr="005A5002">
        <w:rPr>
          <w:rStyle w:val="StyleUnderline"/>
          <w:highlight w:val="cyan"/>
        </w:rPr>
        <w:t>transition</w:t>
      </w:r>
      <w:r w:rsidRPr="005A5002">
        <w:rPr>
          <w:highlight w:val="cyan"/>
        </w:rPr>
        <w:t xml:space="preserve"> </w:t>
      </w:r>
      <w:r w:rsidRPr="005A5002">
        <w:rPr>
          <w:rStyle w:val="Emphasis"/>
          <w:highlight w:val="cyan"/>
        </w:rPr>
        <w:t>do not appear more conflict prone</w:t>
      </w:r>
      <w:r w:rsidRPr="005A5002">
        <w:t xml:space="preserve"> than those of acute decline. </w:t>
      </w:r>
      <w:r w:rsidRPr="002C50D3">
        <w:rPr>
          <w:rStyle w:val="StyleUnderline"/>
        </w:rPr>
        <w:t>The l</w:t>
      </w:r>
      <w:r w:rsidRPr="005A5002">
        <w:rPr>
          <w:rStyle w:val="StyleUnderline"/>
          <w:highlight w:val="cyan"/>
        </w:rPr>
        <w:t>ast reversal</w:t>
      </w:r>
      <w:r w:rsidRPr="005A5002">
        <w:rPr>
          <w:rStyle w:val="StyleUnderline"/>
        </w:rPr>
        <w:t xml:space="preserve"> at the pinnacle of power was the Anglo-American transition, which took place around 1872 and </w:t>
      </w:r>
      <w:r w:rsidRPr="005A5002">
        <w:rPr>
          <w:rStyle w:val="StyleUnderline"/>
          <w:highlight w:val="cyan"/>
        </w:rPr>
        <w:t xml:space="preserve">was resolved without </w:t>
      </w:r>
      <w:r w:rsidRPr="005A5002">
        <w:rPr>
          <w:rStyle w:val="StyleUnderline"/>
        </w:rPr>
        <w:t xml:space="preserve">armed </w:t>
      </w:r>
      <w:r w:rsidRPr="005A5002">
        <w:rPr>
          <w:rStyle w:val="StyleUnderline"/>
          <w:highlight w:val="cyan"/>
        </w:rPr>
        <w:t>confrontation</w:t>
      </w:r>
      <w:r w:rsidRPr="005A5002">
        <w:t xml:space="preserve">. The tenor of that transition may have been influenced by a number of factors: both states were democratic maritime empires, the United States was slowly emerging from the Civil War, and Great Britain could likely coast on a large lead in domestic capital stock. Although China and the United [End Page 41] States differ in regime type, </w:t>
      </w:r>
      <w:r w:rsidRPr="005A5002">
        <w:rPr>
          <w:rStyle w:val="StyleUnderline"/>
          <w:highlight w:val="cyan"/>
        </w:rPr>
        <w:t>similar factors</w:t>
      </w:r>
      <w:r w:rsidRPr="005A5002">
        <w:rPr>
          <w:rStyle w:val="StyleUnderline"/>
        </w:rPr>
        <w:t xml:space="preserve"> may</w:t>
      </w:r>
      <w:r w:rsidRPr="005A5002">
        <w:t xml:space="preserve"> work to </w:t>
      </w:r>
      <w:r w:rsidRPr="005A5002">
        <w:rPr>
          <w:rStyle w:val="Emphasis"/>
          <w:highlight w:val="cyan"/>
        </w:rPr>
        <w:t>cushion</w:t>
      </w:r>
      <w:r w:rsidRPr="005A5002">
        <w:rPr>
          <w:rStyle w:val="StyleUnderline"/>
        </w:rPr>
        <w:t xml:space="preserve"> the </w:t>
      </w:r>
      <w:r w:rsidRPr="005A5002">
        <w:rPr>
          <w:rStyle w:val="StyleUnderline"/>
          <w:highlight w:val="cyan"/>
        </w:rPr>
        <w:t>impending</w:t>
      </w:r>
      <w:r w:rsidRPr="005A5002">
        <w:rPr>
          <w:rStyle w:val="StyleUnderline"/>
        </w:rPr>
        <w:t xml:space="preserve"> Sino-American </w:t>
      </w:r>
      <w:r w:rsidRPr="005A5002">
        <w:rPr>
          <w:rStyle w:val="StyleUnderline"/>
          <w:highlight w:val="cyan"/>
        </w:rPr>
        <w:t>transition</w:t>
      </w:r>
      <w:r w:rsidRPr="005A5002">
        <w:t xml:space="preserve">. </w:t>
      </w:r>
      <w:r w:rsidRPr="005A5002">
        <w:rPr>
          <w:rStyle w:val="StyleUnderline"/>
          <w:highlight w:val="cyan"/>
        </w:rPr>
        <w:t xml:space="preserve">Both </w:t>
      </w:r>
      <w:r w:rsidRPr="002C50D3">
        <w:rPr>
          <w:rStyle w:val="StyleUnderline"/>
        </w:rPr>
        <w:t xml:space="preserve">are </w:t>
      </w:r>
      <w:r w:rsidRPr="005A5002">
        <w:rPr>
          <w:rStyle w:val="StyleUnderline"/>
          <w:highlight w:val="cyan"/>
        </w:rPr>
        <w:t>large</w:t>
      </w:r>
      <w:r w:rsidRPr="005A5002">
        <w:t xml:space="preserve">, relatively </w:t>
      </w:r>
      <w:r w:rsidRPr="005A5002">
        <w:rPr>
          <w:rStyle w:val="StyleUnderline"/>
          <w:highlight w:val="cyan"/>
        </w:rPr>
        <w:t>secure continental great powers</w:t>
      </w:r>
      <w:r w:rsidRPr="002C50D3">
        <w:rPr>
          <w:rStyle w:val="StyleUnderline"/>
        </w:rPr>
        <w:t>, a fact that mitigates potential geopolitical competition</w:t>
      </w:r>
      <w:r w:rsidRPr="002C50D3">
        <w:t>.93 China faces a variety of domestic political challenges, including strains among rival regions, which may complicate its ability to sustain its economic performance or engage in foreign policy adventurism.94</w:t>
      </w:r>
    </w:p>
    <w:p w14:paraId="4FC2C9FB" w14:textId="77777777" w:rsidR="00CF2ABA" w:rsidRPr="005A5002" w:rsidRDefault="00CF2ABA" w:rsidP="00CF2ABA">
      <w:r w:rsidRPr="005A5002">
        <w:t xml:space="preserve">Most important, </w:t>
      </w:r>
      <w:r w:rsidRPr="002C50D3">
        <w:rPr>
          <w:rStyle w:val="Emphasis"/>
        </w:rPr>
        <w:t xml:space="preserve">the United </w:t>
      </w:r>
      <w:r w:rsidRPr="005A5002">
        <w:rPr>
          <w:rStyle w:val="Emphasis"/>
          <w:highlight w:val="cyan"/>
        </w:rPr>
        <w:t>States is not in free fall</w:t>
      </w:r>
      <w:r w:rsidRPr="005A5002">
        <w:t xml:space="preserve">. Extrapolating the data into the future, we anticipate </w:t>
      </w:r>
      <w:r w:rsidRPr="005A5002">
        <w:rPr>
          <w:rStyle w:val="StyleUnderline"/>
        </w:rPr>
        <w:t>the U</w:t>
      </w:r>
      <w:r w:rsidRPr="005A5002">
        <w:t xml:space="preserve">nited </w:t>
      </w:r>
      <w:r w:rsidRPr="005A5002">
        <w:rPr>
          <w:rStyle w:val="StyleUnderline"/>
        </w:rPr>
        <w:t>S</w:t>
      </w:r>
      <w:r w:rsidRPr="005A5002">
        <w:t xml:space="preserve">tates </w:t>
      </w:r>
      <w:r w:rsidRPr="005A5002">
        <w:rPr>
          <w:rStyle w:val="StyleUnderline"/>
        </w:rPr>
        <w:t>will</w:t>
      </w:r>
      <w:r w:rsidRPr="005A5002">
        <w:t xml:space="preserve"> </w:t>
      </w:r>
      <w:r w:rsidRPr="005A5002">
        <w:rPr>
          <w:rStyle w:val="Emphasis"/>
        </w:rPr>
        <w:t>experience a "moderate" decline</w:t>
      </w:r>
      <w:r w:rsidRPr="005A5002">
        <w:t xml:space="preserve">, losing from 2 to 4 percent of its share of great power GDP in the five years after being surpassed by China sometime in the next decade or two.95 </w:t>
      </w:r>
      <w:r w:rsidRPr="005A5002">
        <w:rPr>
          <w:rStyle w:val="StyleUnderline"/>
          <w:highlight w:val="cyan"/>
        </w:rPr>
        <w:t>Given</w:t>
      </w:r>
      <w:r w:rsidRPr="005A5002">
        <w:rPr>
          <w:rStyle w:val="StyleUnderline"/>
        </w:rPr>
        <w:t xml:space="preserve"> the relatively </w:t>
      </w:r>
      <w:r w:rsidRPr="005A5002">
        <w:rPr>
          <w:rStyle w:val="Emphasis"/>
          <w:highlight w:val="cyan"/>
        </w:rPr>
        <w:t>gradual</w:t>
      </w:r>
      <w:r w:rsidRPr="005A5002">
        <w:rPr>
          <w:rStyle w:val="Emphasis"/>
        </w:rPr>
        <w:t xml:space="preserve"> rate of U.S. </w:t>
      </w:r>
      <w:r w:rsidRPr="005A5002">
        <w:rPr>
          <w:rStyle w:val="Emphasis"/>
          <w:highlight w:val="cyan"/>
        </w:rPr>
        <w:t>decline</w:t>
      </w:r>
      <w:r w:rsidRPr="005A5002">
        <w:t xml:space="preserve"> relative to China, </w:t>
      </w:r>
      <w:r w:rsidRPr="005A5002">
        <w:rPr>
          <w:rStyle w:val="StyleUnderline"/>
        </w:rPr>
        <w:t>the</w:t>
      </w:r>
      <w:r w:rsidRPr="005A5002">
        <w:t xml:space="preserve"> </w:t>
      </w:r>
      <w:r w:rsidRPr="005A5002">
        <w:rPr>
          <w:rStyle w:val="Emphasis"/>
          <w:highlight w:val="cyan"/>
        </w:rPr>
        <w:t xml:space="preserve">incentives for either side </w:t>
      </w:r>
      <w:r w:rsidRPr="005A5002">
        <w:rPr>
          <w:rStyle w:val="Emphasis"/>
        </w:rPr>
        <w:t xml:space="preserve">to run risks by courting conflict </w:t>
      </w:r>
      <w:r w:rsidRPr="005A5002">
        <w:rPr>
          <w:rStyle w:val="Emphasis"/>
          <w:highlight w:val="cyan"/>
        </w:rPr>
        <w:t>are minimal</w:t>
      </w:r>
      <w:r w:rsidRPr="005A5002">
        <w:rPr>
          <w:highlight w:val="cyan"/>
        </w:rPr>
        <w:t xml:space="preserve">. </w:t>
      </w:r>
      <w:r w:rsidRPr="005A5002">
        <w:rPr>
          <w:rStyle w:val="StyleUnderline"/>
        </w:rPr>
        <w:t>The U</w:t>
      </w:r>
      <w:r w:rsidRPr="005A5002">
        <w:t xml:space="preserve">nited </w:t>
      </w:r>
      <w:r w:rsidRPr="005A5002">
        <w:rPr>
          <w:rStyle w:val="StyleUnderline"/>
        </w:rPr>
        <w:t>S</w:t>
      </w:r>
      <w:r w:rsidRPr="005A5002">
        <w:t xml:space="preserve">tates </w:t>
      </w:r>
      <w:r w:rsidRPr="005A5002">
        <w:rPr>
          <w:rStyle w:val="StyleUnderline"/>
        </w:rPr>
        <w:t>would still possess</w:t>
      </w:r>
      <w:r w:rsidRPr="005A5002">
        <w:t xml:space="preserve"> upwards </w:t>
      </w:r>
      <w:r w:rsidRPr="005A5002">
        <w:rPr>
          <w:rStyle w:val="StyleUnderline"/>
        </w:rPr>
        <w:t>of a third of the share of great power GDP</w:t>
      </w:r>
      <w:r w:rsidRPr="005A5002">
        <w:t xml:space="preserve">, </w:t>
      </w:r>
      <w:r w:rsidRPr="005A5002">
        <w:rPr>
          <w:rStyle w:val="StyleUnderline"/>
        </w:rPr>
        <w:t>and would have</w:t>
      </w:r>
      <w:r w:rsidRPr="005A5002">
        <w:t xml:space="preserve"> </w:t>
      </w:r>
      <w:r w:rsidRPr="005A5002">
        <w:rPr>
          <w:rStyle w:val="Emphasis"/>
        </w:rPr>
        <w:t>little to gain from provoking a crisis</w:t>
      </w:r>
      <w:r w:rsidRPr="005A5002">
        <w:t xml:space="preserve"> </w:t>
      </w:r>
      <w:r w:rsidRPr="005A5002">
        <w:rPr>
          <w:rStyle w:val="StyleUnderline"/>
        </w:rPr>
        <w:t>over a peripheral issue</w:t>
      </w:r>
      <w:r w:rsidRPr="005A5002">
        <w:t xml:space="preserve">. Conversely, </w:t>
      </w:r>
      <w:r w:rsidRPr="005A5002">
        <w:rPr>
          <w:rStyle w:val="StyleUnderline"/>
          <w:highlight w:val="cyan"/>
        </w:rPr>
        <w:t>China has</w:t>
      </w:r>
      <w:r w:rsidRPr="005A5002">
        <w:rPr>
          <w:highlight w:val="cyan"/>
        </w:rPr>
        <w:t xml:space="preserve"> </w:t>
      </w:r>
      <w:r w:rsidRPr="005A5002">
        <w:rPr>
          <w:rStyle w:val="Emphasis"/>
          <w:highlight w:val="cyan"/>
        </w:rPr>
        <w:t>few incentives to exploit U.S. weakness</w:t>
      </w:r>
      <w:r w:rsidRPr="005A5002">
        <w:t xml:space="preserve">.96 </w:t>
      </w:r>
      <w:r w:rsidRPr="005A5002">
        <w:rPr>
          <w:rStyle w:val="StyleUnderline"/>
          <w:highlight w:val="cyan"/>
        </w:rPr>
        <w:t>Given the</w:t>
      </w:r>
      <w:r w:rsidRPr="005A5002">
        <w:rPr>
          <w:rStyle w:val="StyleUnderline"/>
        </w:rPr>
        <w:t xml:space="preserve"> importance of the U.S. market to the Chinese </w:t>
      </w:r>
      <w:r w:rsidRPr="005A5002">
        <w:rPr>
          <w:rStyle w:val="StyleUnderline"/>
          <w:highlight w:val="cyan"/>
        </w:rPr>
        <w:t>economy</w:t>
      </w:r>
      <w:r w:rsidRPr="005A5002">
        <w:t xml:space="preserve">, in addition to the critical role played by the dollar as a global reserve currency, </w:t>
      </w:r>
      <w:r w:rsidRPr="005A5002">
        <w:rPr>
          <w:rStyle w:val="StyleUnderline"/>
        </w:rPr>
        <w:t>it is unclear how Beijing could</w:t>
      </w:r>
      <w:r w:rsidRPr="005A5002">
        <w:t xml:space="preserve"> hope to </w:t>
      </w:r>
      <w:r w:rsidRPr="005A5002">
        <w:rPr>
          <w:rStyle w:val="StyleUnderline"/>
        </w:rPr>
        <w:t>consolidate or expand its</w:t>
      </w:r>
      <w:r w:rsidRPr="005A5002">
        <w:t xml:space="preserve"> increasingly </w:t>
      </w:r>
      <w:r w:rsidRPr="005A5002">
        <w:rPr>
          <w:rStyle w:val="StyleUnderline"/>
        </w:rPr>
        <w:t>advantageous position through</w:t>
      </w:r>
      <w:r w:rsidRPr="005A5002">
        <w:t xml:space="preserve"> direct </w:t>
      </w:r>
      <w:r w:rsidRPr="005A5002">
        <w:rPr>
          <w:rStyle w:val="StyleUnderline"/>
        </w:rPr>
        <w:t>confrontation</w:t>
      </w:r>
      <w:r w:rsidRPr="005A5002">
        <w:t>.</w:t>
      </w:r>
    </w:p>
    <w:p w14:paraId="7ECB8F93" w14:textId="77777777" w:rsidR="00CF2ABA" w:rsidRDefault="00CF2ABA" w:rsidP="00CF2ABA">
      <w:r w:rsidRPr="005A5002">
        <w:t xml:space="preserve">In short, the United States should be able to reduce its foreign policy commitments in East Asia in the coming decades without inviting Chinese expansionism. Indeed, there is evidence that </w:t>
      </w:r>
      <w:r w:rsidRPr="00FE5BB8">
        <w:rPr>
          <w:rStyle w:val="Emphasis"/>
        </w:rPr>
        <w:t>a policy of retrenchment could reap potential benefits</w:t>
      </w:r>
      <w:r w:rsidRPr="005A5002">
        <w:t xml:space="preserve">. </w:t>
      </w:r>
      <w:r w:rsidRPr="005A5002">
        <w:rPr>
          <w:rStyle w:val="StyleUnderline"/>
        </w:rPr>
        <w:t xml:space="preserve">The </w:t>
      </w:r>
      <w:r w:rsidRPr="005A5002">
        <w:rPr>
          <w:rStyle w:val="StyleUnderline"/>
          <w:highlight w:val="cyan"/>
        </w:rPr>
        <w:t>drawdown</w:t>
      </w:r>
      <w:r w:rsidRPr="005A5002">
        <w:rPr>
          <w:rStyle w:val="StyleUnderline"/>
        </w:rPr>
        <w:t xml:space="preserve"> and repositioning of U.S. troops in South Korea, for </w:t>
      </w:r>
      <w:r w:rsidRPr="00FE5BB8">
        <w:rPr>
          <w:rStyle w:val="StyleUnderline"/>
        </w:rPr>
        <w:t xml:space="preserve">example, rather than fostering instability, has </w:t>
      </w:r>
      <w:r w:rsidRPr="005A5002">
        <w:rPr>
          <w:rStyle w:val="StyleUnderline"/>
          <w:highlight w:val="cyan"/>
        </w:rPr>
        <w:t xml:space="preserve">resulted in </w:t>
      </w:r>
      <w:r w:rsidRPr="00FE5BB8">
        <w:rPr>
          <w:rStyle w:val="StyleUnderline"/>
        </w:rPr>
        <w:t xml:space="preserve">an </w:t>
      </w:r>
      <w:r w:rsidRPr="005A5002">
        <w:rPr>
          <w:rStyle w:val="StyleUnderline"/>
          <w:highlight w:val="cyan"/>
        </w:rPr>
        <w:t xml:space="preserve">improvement in </w:t>
      </w:r>
      <w:r w:rsidRPr="00FE5BB8">
        <w:rPr>
          <w:rStyle w:val="StyleUnderline"/>
        </w:rPr>
        <w:t xml:space="preserve">the occasionally strained </w:t>
      </w:r>
      <w:r w:rsidRPr="005A5002">
        <w:rPr>
          <w:rStyle w:val="StyleUnderline"/>
          <w:highlight w:val="cyan"/>
        </w:rPr>
        <w:t>relationship</w:t>
      </w:r>
      <w:r w:rsidRPr="005A5002">
        <w:rPr>
          <w:rStyle w:val="StyleUnderline"/>
        </w:rPr>
        <w:t xml:space="preserve"> between Washington and Seoul</w:t>
      </w:r>
      <w:r w:rsidRPr="005A5002">
        <w:t xml:space="preserve">. 97 </w:t>
      </w:r>
      <w:r w:rsidRPr="005A5002">
        <w:rPr>
          <w:rStyle w:val="StyleUnderline"/>
        </w:rPr>
        <w:t>U.S</w:t>
      </w:r>
      <w:r w:rsidRPr="00FE5BB8">
        <w:rPr>
          <w:rStyle w:val="StyleUnderline"/>
        </w:rPr>
        <w:t>. moderation on</w:t>
      </w:r>
      <w:r w:rsidRPr="005A5002">
        <w:rPr>
          <w:rStyle w:val="StyleUnderline"/>
        </w:rPr>
        <w:t xml:space="preserve"> Taiwan, rather than encouraging hard-liners in Beijing, </w:t>
      </w:r>
      <w:r w:rsidRPr="005A5002">
        <w:rPr>
          <w:rStyle w:val="StyleUnderline"/>
          <w:highlight w:val="cyan"/>
        </w:rPr>
        <w:t xml:space="preserve">resulted in </w:t>
      </w:r>
      <w:r w:rsidRPr="00FE5BB8">
        <w:rPr>
          <w:rStyle w:val="StyleUnderline"/>
        </w:rPr>
        <w:t xml:space="preserve">an </w:t>
      </w:r>
      <w:r w:rsidRPr="005A5002">
        <w:rPr>
          <w:rStyle w:val="StyleUnderline"/>
          <w:highlight w:val="cyan"/>
        </w:rPr>
        <w:t>improvement in cross-strait relations</w:t>
      </w:r>
      <w:r w:rsidRPr="005A5002">
        <w:rPr>
          <w:rStyle w:val="StyleUnderline"/>
        </w:rPr>
        <w:t xml:space="preserve"> and reassured U.S. allies that Washington would not inadvertently drag them into a Sino-U.S. conflict</w:t>
      </w:r>
      <w:r w:rsidRPr="005A5002">
        <w:t>. 98 Moreover, Washington’s support for the development of multilateral security institutions, rather than harming bilateral alliances, could work to enhance U.S. prestige while embedding China within a more transparent regional order. 99</w:t>
      </w:r>
    </w:p>
    <w:p w14:paraId="62500219" w14:textId="77777777" w:rsidR="00CF2ABA" w:rsidRPr="00843D71" w:rsidRDefault="00CF2ABA" w:rsidP="00CF2ABA">
      <w:pPr>
        <w:pStyle w:val="Heading4"/>
        <w:rPr>
          <w:b w:val="0"/>
        </w:rPr>
      </w:pPr>
      <w:r w:rsidRPr="00843D71">
        <w:t>C</w:t>
      </w:r>
      <w:r w:rsidRPr="00843D71">
        <w:rPr>
          <w:rStyle w:val="Heading4Char"/>
          <w:b/>
        </w:rPr>
        <w:t>onflict of interest – Brands is funded by the military</w:t>
      </w:r>
    </w:p>
    <w:p w14:paraId="326D5120" w14:textId="77777777" w:rsidR="00CF2ABA" w:rsidRPr="006D0CB7" w:rsidRDefault="00CF2ABA" w:rsidP="00CF2ABA">
      <w:r w:rsidRPr="006D0CB7">
        <w:rPr>
          <w:rStyle w:val="Style13ptBold"/>
        </w:rPr>
        <w:t>Johnson 19</w:t>
      </w:r>
      <w:r>
        <w:t xml:space="preserve"> ([Adam Johnson is a contributing analyst for FAIR.org.] “Bloomberg’s Armsmaker-Funded Columnist Wants You to Know: Military Spending Is Woke.” </w:t>
      </w:r>
      <w:r w:rsidRPr="006D0CB7">
        <w:t xml:space="preserve">Mar. </w:t>
      </w:r>
      <w:r>
        <w:t>19, 2019,</w:t>
      </w:r>
      <w:r w:rsidRPr="006D0CB7">
        <w:t xml:space="preserve"> </w:t>
      </w:r>
      <w:hyperlink r:id="rId12" w:history="1">
        <w:r w:rsidRPr="000144A5">
          <w:rPr>
            <w:rStyle w:val="Hyperlink"/>
          </w:rPr>
          <w:t>https://fair.org/home/bloombergs-armsmaker-funded-columnist-wants-you-to-know-military-spending-is-woke/</w:t>
        </w:r>
      </w:hyperlink>
      <w:r>
        <w:t>) LHSLA LH</w:t>
      </w:r>
    </w:p>
    <w:p w14:paraId="08988CB0" w14:textId="77777777" w:rsidR="003466F2" w:rsidRDefault="00CF2ABA" w:rsidP="00CF2ABA">
      <w:pPr>
        <w:rPr>
          <w:rStyle w:val="StyleUnderline"/>
        </w:rPr>
      </w:pPr>
      <w:r w:rsidRPr="00843D71">
        <w:rPr>
          <w:rStyle w:val="StyleUnderline"/>
        </w:rPr>
        <w:t>Bloomberg</w:t>
      </w:r>
      <w:r>
        <w:rPr>
          <w:rStyle w:val="StyleUnderline"/>
        </w:rPr>
        <w:t xml:space="preserve"> </w:t>
      </w:r>
      <w:r w:rsidRPr="00843D71">
        <w:rPr>
          <w:rStyle w:val="StyleUnderline"/>
        </w:rPr>
        <w:t>identifies Brands as the “Henry Kissinger Distinguished Professor at Johns Hopkins University’s School of Advanced International Studies, and senior fellow at the Center for Strategic and Budgetary Assessments.”</w:t>
      </w:r>
      <w:r w:rsidRPr="000C7C98">
        <w:t xml:space="preserve"> “Kissinger” is </w:t>
      </w:r>
      <w:hyperlink r:id="rId13" w:history="1">
        <w:r w:rsidRPr="000C7C98">
          <w:rPr>
            <w:rStyle w:val="Hyperlink"/>
          </w:rPr>
          <w:t>ominous enough</w:t>
        </w:r>
      </w:hyperlink>
      <w:r w:rsidRPr="000C7C98">
        <w:t>, but surely Center for Strategic and Budgetary Assessments is some innocuous, wonky academic institution, no?</w:t>
      </w:r>
      <w:r w:rsidRPr="000C7C98">
        <w:rPr>
          <w:sz w:val="12"/>
        </w:rPr>
        <w:t>∂</w:t>
      </w:r>
      <w:r w:rsidRPr="000C7C98">
        <w:t xml:space="preserve"> In a piece explicitly defending bloated military budgets, however, perhaps it would be useful to know what exactly the “</w:t>
      </w:r>
      <w:r w:rsidRPr="00843D71">
        <w:rPr>
          <w:rStyle w:val="StyleUnderline"/>
        </w:rPr>
        <w:t>Center</w:t>
      </w:r>
      <w:r w:rsidRPr="000C7C98">
        <w:t xml:space="preserve"> for Strategic and Budgetary Assessments” is. We can start by </w:t>
      </w:r>
      <w:r w:rsidRPr="00843D71">
        <w:rPr>
          <w:rStyle w:val="StyleUnderline"/>
        </w:rPr>
        <w:t>reading this</w:t>
      </w:r>
      <w:r>
        <w:rPr>
          <w:rStyle w:val="StyleUnderline"/>
        </w:rPr>
        <w:t xml:space="preserve"> </w:t>
      </w:r>
      <w:hyperlink r:id="rId14" w:history="1">
        <w:r w:rsidRPr="00843D71">
          <w:rPr>
            <w:rStyle w:val="StyleUnderline"/>
          </w:rPr>
          <w:t>section</w:t>
        </w:r>
      </w:hyperlink>
      <w:r>
        <w:rPr>
          <w:rStyle w:val="StyleUnderline"/>
        </w:rPr>
        <w:t xml:space="preserve"> </w:t>
      </w:r>
      <w:r w:rsidRPr="00843D71">
        <w:rPr>
          <w:rStyle w:val="StyleUnderline"/>
        </w:rPr>
        <w:t>taken directly from their website (unabridged):</w:t>
      </w:r>
      <w:r w:rsidRPr="000C7C98">
        <w:rPr>
          <w:rStyle w:val="StyleUnderline"/>
          <w:sz w:val="12"/>
          <w:u w:val="none"/>
        </w:rPr>
        <w:t>∂</w:t>
      </w:r>
      <w:r w:rsidRPr="000C7C98">
        <w:rPr>
          <w:rStyle w:val="StyleUnderline"/>
          <w:sz w:val="12"/>
        </w:rPr>
        <w:t xml:space="preserve"> </w:t>
      </w:r>
      <w:r w:rsidRPr="00843D71">
        <w:rPr>
          <w:rStyle w:val="StyleUnderline"/>
        </w:rPr>
        <w:t xml:space="preserve">Below is a list of </w:t>
      </w:r>
      <w:r w:rsidRPr="00CF732A">
        <w:rPr>
          <w:rStyle w:val="StyleUnderline"/>
          <w:highlight w:val="cyan"/>
        </w:rPr>
        <w:t>organizations</w:t>
      </w:r>
      <w:r w:rsidRPr="00843D71">
        <w:rPr>
          <w:rStyle w:val="StyleUnderline"/>
        </w:rPr>
        <w:t xml:space="preserve"> that have </w:t>
      </w:r>
      <w:r w:rsidRPr="00CF732A">
        <w:rPr>
          <w:rStyle w:val="StyleUnderline"/>
          <w:highlight w:val="cyan"/>
        </w:rPr>
        <w:t>contributed</w:t>
      </w:r>
      <w:r w:rsidRPr="00843D71">
        <w:rPr>
          <w:rStyle w:val="StyleUnderline"/>
        </w:rPr>
        <w:t xml:space="preserve"> to our </w:t>
      </w:r>
      <w:r w:rsidRPr="00CF732A">
        <w:rPr>
          <w:rStyle w:val="StyleUnderline"/>
          <w:highlight w:val="cyan"/>
        </w:rPr>
        <w:t>efforts</w:t>
      </w:r>
      <w:r w:rsidRPr="00843D71">
        <w:rPr>
          <w:rStyle w:val="StyleUnderline"/>
        </w:rPr>
        <w:t xml:space="preserve"> over the past three years.</w:t>
      </w:r>
      <w:r w:rsidRPr="000C7C98">
        <w:rPr>
          <w:rStyle w:val="StyleUnderline"/>
          <w:sz w:val="12"/>
          <w:u w:val="none"/>
        </w:rPr>
        <w:t>∂</w:t>
      </w:r>
      <w:r w:rsidRPr="000C7C98">
        <w:rPr>
          <w:rStyle w:val="StyleUnderline"/>
          <w:sz w:val="12"/>
        </w:rPr>
        <w:t xml:space="preserve"> </w:t>
      </w:r>
      <w:r w:rsidRPr="000C7C98">
        <w:t>Aerojet Rocketdyne</w:t>
      </w:r>
      <w:r w:rsidRPr="000C7C98">
        <w:rPr>
          <w:sz w:val="12"/>
        </w:rPr>
        <w:t>∂</w:t>
      </w:r>
      <w:r w:rsidRPr="000C7C98">
        <w:t xml:space="preserve"> Army Strategic Studies Group</w:t>
      </w:r>
      <w:r w:rsidRPr="000C7C98">
        <w:rPr>
          <w:sz w:val="12"/>
        </w:rPr>
        <w:t>∂</w:t>
      </w:r>
      <w:r w:rsidRPr="000C7C98">
        <w:t xml:space="preserve"> Army War College</w:t>
      </w:r>
      <w:r w:rsidRPr="000C7C98">
        <w:rPr>
          <w:sz w:val="12"/>
        </w:rPr>
        <w:t>∂</w:t>
      </w:r>
      <w:r w:rsidRPr="000C7C98">
        <w:t xml:space="preserve"> Austal USA</w:t>
      </w:r>
      <w:r w:rsidRPr="000C7C98">
        <w:rPr>
          <w:sz w:val="12"/>
        </w:rPr>
        <w:t>∂</w:t>
      </w:r>
      <w:r w:rsidRPr="000C7C98">
        <w:t xml:space="preserve"> Australian Department of Defence</w:t>
      </w:r>
      <w:r w:rsidRPr="000C7C98">
        <w:rPr>
          <w:sz w:val="12"/>
        </w:rPr>
        <w:t>∂</w:t>
      </w:r>
      <w:r w:rsidRPr="000C7C98">
        <w:t xml:space="preserve"> BAE Systems Inc.</w:t>
      </w:r>
      <w:r w:rsidRPr="000C7C98">
        <w:rPr>
          <w:sz w:val="12"/>
        </w:rPr>
        <w:t>∂</w:t>
      </w:r>
      <w:r w:rsidRPr="000C7C98">
        <w:t xml:space="preserve"> Carnegie Corporation of New York</w:t>
      </w:r>
      <w:r w:rsidRPr="000C7C98">
        <w:rPr>
          <w:sz w:val="12"/>
        </w:rPr>
        <w:t>∂</w:t>
      </w:r>
      <w:r w:rsidRPr="000C7C98">
        <w:t xml:space="preserve"> Chemring Group</w:t>
      </w:r>
      <w:r w:rsidRPr="000C7C98">
        <w:rPr>
          <w:sz w:val="12"/>
        </w:rPr>
        <w:t>∂</w:t>
      </w:r>
      <w:r w:rsidRPr="000C7C98">
        <w:t xml:space="preserve"> </w:t>
      </w:r>
      <w:r w:rsidRPr="00843D71">
        <w:rPr>
          <w:rStyle w:val="StyleUnderline"/>
        </w:rPr>
        <w:t>Defense Advanced Research Projects Agency (DARPA)</w:t>
      </w:r>
      <w:r w:rsidRPr="000C7C98">
        <w:rPr>
          <w:rStyle w:val="StyleUnderline"/>
          <w:sz w:val="12"/>
          <w:u w:val="none"/>
        </w:rPr>
        <w:t>∂</w:t>
      </w:r>
      <w:r w:rsidRPr="000C7C98">
        <w:rPr>
          <w:rStyle w:val="StyleUnderline"/>
          <w:sz w:val="12"/>
        </w:rPr>
        <w:t xml:space="preserve"> </w:t>
      </w:r>
      <w:r w:rsidRPr="00843D71">
        <w:rPr>
          <w:rStyle w:val="StyleUnderline"/>
        </w:rPr>
        <w:t>Department of the Navy</w:t>
      </w:r>
      <w:r w:rsidRPr="000C7C98">
        <w:rPr>
          <w:rStyle w:val="StyleUnderline"/>
          <w:sz w:val="12"/>
          <w:u w:val="none"/>
        </w:rPr>
        <w:t>∂</w:t>
      </w:r>
      <w:r w:rsidRPr="000C7C98">
        <w:rPr>
          <w:rStyle w:val="StyleUnderline"/>
          <w:sz w:val="12"/>
        </w:rPr>
        <w:t xml:space="preserve"> </w:t>
      </w:r>
      <w:r w:rsidRPr="000C7C98">
        <w:t>Embassy of Japan</w:t>
      </w:r>
      <w:r w:rsidRPr="000C7C98">
        <w:rPr>
          <w:sz w:val="12"/>
        </w:rPr>
        <w:t>∂</w:t>
      </w:r>
      <w:r w:rsidRPr="000C7C98">
        <w:t xml:space="preserve"> Fincantieri/Marinette</w:t>
      </w:r>
      <w:r w:rsidRPr="000C7C98">
        <w:rPr>
          <w:sz w:val="12"/>
        </w:rPr>
        <w:t>∂</w:t>
      </w:r>
      <w:r w:rsidRPr="000C7C98">
        <w:t xml:space="preserve"> Free University Brussels</w:t>
      </w:r>
      <w:r w:rsidRPr="000C7C98">
        <w:rPr>
          <w:sz w:val="12"/>
        </w:rPr>
        <w:t>∂</w:t>
      </w:r>
      <w:r w:rsidRPr="000C7C98">
        <w:t xml:space="preserve"> General Atomics</w:t>
      </w:r>
      <w:r w:rsidRPr="000C7C98">
        <w:rPr>
          <w:sz w:val="12"/>
        </w:rPr>
        <w:t>∂</w:t>
      </w:r>
      <w:r w:rsidRPr="000C7C98">
        <w:t xml:space="preserve"> </w:t>
      </w:r>
      <w:r w:rsidRPr="00843D71">
        <w:rPr>
          <w:rStyle w:val="StyleUnderline"/>
        </w:rPr>
        <w:t>General Dynamics—National Steel and Shipbuilding Company (NASSCO)</w:t>
      </w:r>
      <w:r w:rsidRPr="000C7C98">
        <w:rPr>
          <w:rStyle w:val="StyleUnderline"/>
          <w:sz w:val="12"/>
          <w:u w:val="none"/>
        </w:rPr>
        <w:t>∂</w:t>
      </w:r>
      <w:r w:rsidRPr="000C7C98">
        <w:rPr>
          <w:rStyle w:val="StyleUnderline"/>
          <w:sz w:val="12"/>
        </w:rPr>
        <w:t xml:space="preserve"> </w:t>
      </w:r>
      <w:r w:rsidRPr="00843D71">
        <w:rPr>
          <w:rStyle w:val="StyleUnderline"/>
        </w:rPr>
        <w:t>Harris Corporation</w:t>
      </w:r>
      <w:r w:rsidRPr="000C7C98">
        <w:rPr>
          <w:rStyle w:val="StyleUnderline"/>
          <w:sz w:val="12"/>
          <w:u w:val="none"/>
        </w:rPr>
        <w:t>∂</w:t>
      </w:r>
      <w:r w:rsidRPr="000C7C98">
        <w:rPr>
          <w:rStyle w:val="StyleUnderline"/>
          <w:sz w:val="12"/>
        </w:rPr>
        <w:t xml:space="preserve"> </w:t>
      </w:r>
      <w:r w:rsidRPr="000C7C98">
        <w:t>Huntington Ingalls Industries</w:t>
      </w:r>
      <w:r w:rsidRPr="000C7C98">
        <w:rPr>
          <w:sz w:val="12"/>
        </w:rPr>
        <w:t>∂</w:t>
      </w:r>
      <w:r w:rsidRPr="000C7C98">
        <w:t xml:space="preserve"> Johns Hopkins University School of Advanced International Studies</w:t>
      </w:r>
      <w:r w:rsidRPr="000C7C98">
        <w:rPr>
          <w:sz w:val="12"/>
        </w:rPr>
        <w:t>∂</w:t>
      </w:r>
      <w:r w:rsidRPr="000C7C98">
        <w:t xml:space="preserve"> Japan Maritime Self-Defense Force</w:t>
      </w:r>
      <w:r w:rsidRPr="000C7C98">
        <w:rPr>
          <w:sz w:val="12"/>
        </w:rPr>
        <w:t>∂</w:t>
      </w:r>
      <w:r w:rsidRPr="000C7C98">
        <w:t xml:space="preserve"> Kongsberg Defense Systems, Inc.</w:t>
      </w:r>
      <w:r w:rsidRPr="000C7C98">
        <w:rPr>
          <w:sz w:val="12"/>
        </w:rPr>
        <w:t>∂</w:t>
      </w:r>
      <w:r w:rsidRPr="000C7C98">
        <w:t xml:space="preserve"> L3 Technologies, Inc.</w:t>
      </w:r>
      <w:r w:rsidRPr="000C7C98">
        <w:rPr>
          <w:sz w:val="12"/>
        </w:rPr>
        <w:t>∂</w:t>
      </w:r>
      <w:r w:rsidRPr="000C7C98">
        <w:t xml:space="preserve"> Lockheed Martin Corporation</w:t>
      </w:r>
      <w:r w:rsidRPr="000C7C98">
        <w:rPr>
          <w:sz w:val="12"/>
        </w:rPr>
        <w:t>∂</w:t>
      </w:r>
      <w:r w:rsidRPr="000C7C98">
        <w:t xml:space="preserve"> Maersk Line, Limited</w:t>
      </w:r>
      <w:r w:rsidRPr="000C7C98">
        <w:rPr>
          <w:sz w:val="12"/>
        </w:rPr>
        <w:t>∂</w:t>
      </w:r>
      <w:r w:rsidRPr="000C7C98">
        <w:t xml:space="preserve"> Metron</w:t>
      </w:r>
      <w:r w:rsidRPr="000C7C98">
        <w:rPr>
          <w:sz w:val="12"/>
        </w:rPr>
        <w:t>∂</w:t>
      </w:r>
      <w:r w:rsidRPr="000C7C98">
        <w:t xml:space="preserve"> National Defense University</w:t>
      </w:r>
      <w:r w:rsidRPr="000C7C98">
        <w:rPr>
          <w:sz w:val="12"/>
        </w:rPr>
        <w:t>∂</w:t>
      </w:r>
      <w:r w:rsidRPr="000C7C98">
        <w:t xml:space="preserve"> Navy League of the United States</w:t>
      </w:r>
      <w:r w:rsidRPr="000C7C98">
        <w:rPr>
          <w:sz w:val="12"/>
        </w:rPr>
        <w:t>∂</w:t>
      </w:r>
      <w:r w:rsidRPr="000C7C98">
        <w:t xml:space="preserve"> </w:t>
      </w:r>
      <w:r w:rsidRPr="00CF732A">
        <w:rPr>
          <w:rStyle w:val="StyleUnderline"/>
          <w:highlight w:val="cyan"/>
        </w:rPr>
        <w:t>Northrop Grumman</w:t>
      </w:r>
      <w:r w:rsidRPr="00843D71">
        <w:rPr>
          <w:rStyle w:val="StyleUnderline"/>
        </w:rPr>
        <w:t xml:space="preserve"> Corporation</w:t>
      </w:r>
      <w:r w:rsidRPr="000C7C98">
        <w:rPr>
          <w:rStyle w:val="StyleUnderline"/>
          <w:sz w:val="12"/>
          <w:u w:val="none"/>
        </w:rPr>
        <w:t>∂</w:t>
      </w:r>
      <w:r w:rsidRPr="000C7C98">
        <w:rPr>
          <w:rStyle w:val="StyleUnderline"/>
          <w:sz w:val="12"/>
        </w:rPr>
        <w:t xml:space="preserve"> </w:t>
      </w:r>
      <w:r w:rsidRPr="000C7C98">
        <w:t>Office of the Secretary of Defense/Office of Net Assessment (ONA)</w:t>
      </w:r>
      <w:r w:rsidRPr="000C7C98">
        <w:rPr>
          <w:sz w:val="12"/>
        </w:rPr>
        <w:t>∂</w:t>
      </w:r>
      <w:r w:rsidRPr="000C7C98">
        <w:t xml:space="preserve"> Office of the Secretary of Defense/Office of Cost Assessment and Program Evaluation (CAPE)</w:t>
      </w:r>
      <w:r w:rsidRPr="000C7C98">
        <w:rPr>
          <w:sz w:val="12"/>
        </w:rPr>
        <w:t>∂</w:t>
      </w:r>
      <w:r w:rsidRPr="000C7C98">
        <w:t xml:space="preserve"> Office of the Under Secretary of Defense for Acquisition and Sustainment (AT&amp;L)</w:t>
      </w:r>
      <w:r w:rsidRPr="000C7C98">
        <w:rPr>
          <w:sz w:val="12"/>
        </w:rPr>
        <w:t>∂</w:t>
      </w:r>
      <w:r w:rsidRPr="000C7C98">
        <w:t xml:space="preserve"> Polski Instytut Spraw Miedzynarodowych (PISM)</w:t>
      </w:r>
      <w:r w:rsidRPr="000C7C98">
        <w:rPr>
          <w:sz w:val="12"/>
        </w:rPr>
        <w:t>∂</w:t>
      </w:r>
      <w:r w:rsidRPr="000C7C98">
        <w:t xml:space="preserve"> Raven Industries</w:t>
      </w:r>
      <w:r w:rsidRPr="000C7C98">
        <w:rPr>
          <w:sz w:val="12"/>
        </w:rPr>
        <w:t>∂</w:t>
      </w:r>
      <w:r w:rsidRPr="000C7C98">
        <w:t xml:space="preserve"> </w:t>
      </w:r>
      <w:r w:rsidRPr="00CF732A">
        <w:rPr>
          <w:rStyle w:val="StyleUnderline"/>
          <w:highlight w:val="cyan"/>
        </w:rPr>
        <w:t>Raytheon</w:t>
      </w:r>
      <w:r w:rsidRPr="00843D71">
        <w:rPr>
          <w:rStyle w:val="StyleUnderline"/>
        </w:rPr>
        <w:t xml:space="preserve"> </w:t>
      </w:r>
    </w:p>
    <w:p w14:paraId="17FAAA6A" w14:textId="77777777" w:rsidR="003466F2" w:rsidRDefault="003466F2" w:rsidP="00CF2ABA">
      <w:pPr>
        <w:rPr>
          <w:rStyle w:val="StyleUnderline"/>
        </w:rPr>
      </w:pPr>
    </w:p>
    <w:p w14:paraId="6FE3E399" w14:textId="77777777" w:rsidR="003466F2" w:rsidRDefault="003466F2" w:rsidP="00CF2ABA">
      <w:pPr>
        <w:rPr>
          <w:rStyle w:val="StyleUnderline"/>
        </w:rPr>
      </w:pPr>
    </w:p>
    <w:p w14:paraId="417FE9A0" w14:textId="77777777" w:rsidR="003466F2" w:rsidRDefault="003466F2" w:rsidP="00CF2ABA">
      <w:pPr>
        <w:rPr>
          <w:rStyle w:val="StyleUnderline"/>
        </w:rPr>
      </w:pPr>
    </w:p>
    <w:p w14:paraId="26CDFC83" w14:textId="149F6204" w:rsidR="00CF2ABA" w:rsidRPr="000C7C98" w:rsidRDefault="00CF2ABA" w:rsidP="00CF2ABA">
      <w:r w:rsidRPr="00843D71">
        <w:rPr>
          <w:rStyle w:val="StyleUnderline"/>
        </w:rPr>
        <w:t>Company</w:t>
      </w:r>
      <w:r w:rsidRPr="000C7C98">
        <w:rPr>
          <w:rStyle w:val="StyleUnderline"/>
          <w:sz w:val="12"/>
          <w:u w:val="none"/>
        </w:rPr>
        <w:t>∂</w:t>
      </w:r>
      <w:r w:rsidRPr="000C7C98">
        <w:rPr>
          <w:rStyle w:val="StyleUnderline"/>
          <w:sz w:val="12"/>
        </w:rPr>
        <w:t xml:space="preserve"> </w:t>
      </w:r>
      <w:r w:rsidRPr="000C7C98">
        <w:t>Sasakawa Peace Foundation</w:t>
      </w:r>
      <w:r w:rsidRPr="000C7C98">
        <w:rPr>
          <w:sz w:val="12"/>
        </w:rPr>
        <w:t>∂</w:t>
      </w:r>
      <w:r w:rsidRPr="000C7C98">
        <w:t xml:space="preserve"> Sarah Scaife Foundation</w:t>
      </w:r>
      <w:r w:rsidRPr="000C7C98">
        <w:rPr>
          <w:sz w:val="12"/>
        </w:rPr>
        <w:t>∂</w:t>
      </w:r>
      <w:r w:rsidRPr="000C7C98">
        <w:t xml:space="preserve"> SEACOR Holdings</w:t>
      </w:r>
      <w:r w:rsidRPr="000C7C98">
        <w:rPr>
          <w:sz w:val="12"/>
        </w:rPr>
        <w:t>∂</w:t>
      </w:r>
      <w:r w:rsidRPr="000C7C98">
        <w:t xml:space="preserve"> Secretary of Defense Corporate Fellows Program</w:t>
      </w:r>
      <w:r w:rsidRPr="000C7C98">
        <w:rPr>
          <w:sz w:val="12"/>
        </w:rPr>
        <w:t>∂</w:t>
      </w:r>
      <w:r w:rsidRPr="000C7C98">
        <w:t xml:space="preserve"> Smith Richardson Foundation</w:t>
      </w:r>
      <w:r w:rsidRPr="000C7C98">
        <w:rPr>
          <w:sz w:val="12"/>
        </w:rPr>
        <w:t>∂</w:t>
      </w:r>
      <w:r w:rsidRPr="000C7C98">
        <w:t xml:space="preserve"> Submarine Industrial Base Council</w:t>
      </w:r>
      <w:r w:rsidRPr="000C7C98">
        <w:rPr>
          <w:sz w:val="12"/>
        </w:rPr>
        <w:t>∂</w:t>
      </w:r>
      <w:r w:rsidRPr="000C7C98">
        <w:t xml:space="preserve"> Taiwan Ministry of National Defense</w:t>
      </w:r>
      <w:r w:rsidRPr="000C7C98">
        <w:rPr>
          <w:sz w:val="12"/>
        </w:rPr>
        <w:t>∂</w:t>
      </w:r>
      <w:r w:rsidRPr="000C7C98">
        <w:t xml:space="preserve"> Textron Systems</w:t>
      </w:r>
      <w:r w:rsidRPr="000C7C98">
        <w:rPr>
          <w:sz w:val="12"/>
        </w:rPr>
        <w:t>∂</w:t>
      </w:r>
      <w:r w:rsidRPr="000C7C98">
        <w:t xml:space="preserve"> The </w:t>
      </w:r>
      <w:r w:rsidRPr="00CF732A">
        <w:rPr>
          <w:rStyle w:val="StyleUnderline"/>
          <w:highlight w:val="cyan"/>
        </w:rPr>
        <w:t>Boeing</w:t>
      </w:r>
      <w:r w:rsidRPr="00843D71">
        <w:rPr>
          <w:rStyle w:val="StyleUnderline"/>
        </w:rPr>
        <w:t xml:space="preserve"> Company</w:t>
      </w:r>
      <w:r w:rsidRPr="000C7C98">
        <w:rPr>
          <w:rStyle w:val="StyleUnderline"/>
          <w:sz w:val="12"/>
          <w:u w:val="none"/>
        </w:rPr>
        <w:t>∂</w:t>
      </w:r>
      <w:r w:rsidRPr="000C7C98">
        <w:rPr>
          <w:rStyle w:val="StyleUnderline"/>
          <w:sz w:val="12"/>
        </w:rPr>
        <w:t xml:space="preserve"> </w:t>
      </w:r>
      <w:r w:rsidRPr="000C7C98">
        <w:t>The Doris &amp; Stanley Tananbaum Foundation</w:t>
      </w:r>
      <w:r w:rsidRPr="000C7C98">
        <w:rPr>
          <w:sz w:val="12"/>
        </w:rPr>
        <w:t>∂</w:t>
      </w:r>
      <w:r w:rsidRPr="000C7C98">
        <w:t xml:space="preserve"> The Lynde &amp; Harry Bradley Foundation</w:t>
      </w:r>
      <w:r w:rsidRPr="000C7C98">
        <w:rPr>
          <w:sz w:val="12"/>
        </w:rPr>
        <w:t>∂</w:t>
      </w:r>
      <w:r w:rsidRPr="000C7C98">
        <w:t xml:space="preserve"> United Kingdom Royal Air Force</w:t>
      </w:r>
      <w:r w:rsidRPr="000C7C98">
        <w:rPr>
          <w:sz w:val="12"/>
        </w:rPr>
        <w:t>∂</w:t>
      </w:r>
      <w:r w:rsidRPr="000C7C98">
        <w:t xml:space="preserve"> </w:t>
      </w:r>
      <w:r w:rsidRPr="006D0CB7">
        <w:rPr>
          <w:rStyle w:val="StyleUnderline"/>
          <w:highlight w:val="cyan"/>
        </w:rPr>
        <w:t>Brands is a senior fellow at an organization funded</w:t>
      </w:r>
      <w:r w:rsidRPr="006D0CB7">
        <w:rPr>
          <w:rStyle w:val="StyleUnderline"/>
        </w:rPr>
        <w:t xml:space="preserve"> almost </w:t>
      </w:r>
      <w:r w:rsidRPr="006D0CB7">
        <w:rPr>
          <w:rStyle w:val="StyleUnderline"/>
          <w:highlight w:val="cyan"/>
        </w:rPr>
        <w:t>entirely by those with a clear interest in the</w:t>
      </w:r>
      <w:r w:rsidRPr="006D0CB7">
        <w:rPr>
          <w:rStyle w:val="StyleUnderline"/>
        </w:rPr>
        <w:t xml:space="preserve"> upcoming $750 billion </w:t>
      </w:r>
      <w:r w:rsidRPr="006D0CB7">
        <w:rPr>
          <w:rStyle w:val="StyleUnderline"/>
          <w:highlight w:val="cyan"/>
        </w:rPr>
        <w:t>defense budget</w:t>
      </w:r>
      <w:r w:rsidRPr="006D0CB7">
        <w:rPr>
          <w:rStyle w:val="StyleUnderline"/>
        </w:rPr>
        <w:t xml:space="preserve"> Brands is pushing for</w:t>
      </w:r>
      <w:r w:rsidRPr="000C7C98">
        <w:t xml:space="preserve">. While we don’t have a tax filings for CSBA since Brand was hired there, and thus we do not know his specific income, </w:t>
      </w:r>
      <w:r w:rsidRPr="006D0CB7">
        <w:rPr>
          <w:rStyle w:val="StyleUnderline"/>
        </w:rPr>
        <w:t>the average senior fellow at the organization, as of its last tax filing, makes just under $300,000 a year.</w:t>
      </w:r>
      <w:r w:rsidRPr="000C7C98">
        <w:t xml:space="preserve"> They can call it whatever they wish—”think tank,” “nonprofit,” “Center”—but </w:t>
      </w:r>
      <w:r w:rsidRPr="006D0CB7">
        <w:rPr>
          <w:rStyle w:val="Emphasis"/>
          <w:highlight w:val="cyan"/>
        </w:rPr>
        <w:t xml:space="preserve">by </w:t>
      </w:r>
      <w:r w:rsidRPr="00CF732A">
        <w:rPr>
          <w:rStyle w:val="Emphasis"/>
        </w:rPr>
        <w:t xml:space="preserve">any </w:t>
      </w:r>
      <w:r w:rsidRPr="006D0CB7">
        <w:rPr>
          <w:rStyle w:val="Emphasis"/>
          <w:highlight w:val="cyan"/>
        </w:rPr>
        <w:t xml:space="preserve">objective metric, </w:t>
      </w:r>
      <w:r w:rsidRPr="00CF732A">
        <w:rPr>
          <w:rStyle w:val="Emphasis"/>
        </w:rPr>
        <w:t xml:space="preserve">this </w:t>
      </w:r>
      <w:r w:rsidRPr="006D0CB7">
        <w:rPr>
          <w:rStyle w:val="Emphasis"/>
          <w:highlight w:val="cyan"/>
        </w:rPr>
        <w:t xml:space="preserve">organization is </w:t>
      </w:r>
      <w:r w:rsidRPr="00CF732A">
        <w:rPr>
          <w:rStyle w:val="Emphasis"/>
        </w:rPr>
        <w:t xml:space="preserve">just a </w:t>
      </w:r>
      <w:r w:rsidRPr="006D0CB7">
        <w:rPr>
          <w:rStyle w:val="Emphasis"/>
          <w:highlight w:val="cyan"/>
        </w:rPr>
        <w:t xml:space="preserve">lobbying entity for </w:t>
      </w:r>
      <w:r w:rsidRPr="00CF732A">
        <w:rPr>
          <w:rStyle w:val="Emphasis"/>
        </w:rPr>
        <w:t xml:space="preserve">the </w:t>
      </w:r>
      <w:r w:rsidRPr="006D0CB7">
        <w:rPr>
          <w:rStyle w:val="Emphasis"/>
          <w:highlight w:val="cyan"/>
        </w:rPr>
        <w:t xml:space="preserve">weapons industry and </w:t>
      </w:r>
      <w:r w:rsidRPr="00CF732A">
        <w:rPr>
          <w:rStyle w:val="Emphasis"/>
        </w:rPr>
        <w:t xml:space="preserve">Western </w:t>
      </w:r>
      <w:r w:rsidRPr="006D0CB7">
        <w:rPr>
          <w:rStyle w:val="Emphasis"/>
          <w:highlight w:val="cyan"/>
        </w:rPr>
        <w:t>militaries</w:t>
      </w:r>
      <w:r w:rsidRPr="000C7C98">
        <w:t xml:space="preserve">. A </w:t>
      </w:r>
      <w:r w:rsidRPr="006D0CB7">
        <w:rPr>
          <w:rStyle w:val="StyleUnderline"/>
        </w:rPr>
        <w:t xml:space="preserve">cursory glance at their policy briefs </w:t>
      </w:r>
      <w:r w:rsidRPr="00CF732A">
        <w:rPr>
          <w:rStyle w:val="StyleUnderline"/>
        </w:rPr>
        <w:t>reveals</w:t>
      </w:r>
      <w:r w:rsidRPr="006D0CB7">
        <w:rPr>
          <w:rStyle w:val="StyleUnderline"/>
        </w:rPr>
        <w:t xml:space="preserve"> </w:t>
      </w:r>
      <w:r w:rsidRPr="00CF732A">
        <w:rPr>
          <w:rStyle w:val="StyleUnderline"/>
        </w:rPr>
        <w:t>they</w:t>
      </w:r>
      <w:r w:rsidRPr="006D0CB7">
        <w:rPr>
          <w:rStyle w:val="StyleUnderline"/>
        </w:rPr>
        <w:t xml:space="preserve">, unsurprisingly, </w:t>
      </w:r>
      <w:r w:rsidRPr="006D0CB7">
        <w:rPr>
          <w:rStyle w:val="StyleUnderline"/>
          <w:highlight w:val="cyan"/>
        </w:rPr>
        <w:t xml:space="preserve">always support more spending </w:t>
      </w:r>
      <w:r w:rsidRPr="00CF732A">
        <w:rPr>
          <w:rStyle w:val="StyleUnderline"/>
        </w:rPr>
        <w:t>on weapons systems</w:t>
      </w:r>
      <w:r w:rsidRPr="00CF732A">
        <w:t>. Unlike</w:t>
      </w:r>
      <w:r w:rsidRPr="000C7C98">
        <w:t xml:space="preserve"> other weapons-funded lobbying groups such as Center for Strategic and International Studies (FAIR.org, 8/</w:t>
      </w:r>
      <w:r w:rsidRPr="00CF732A">
        <w:t xml:space="preserve">12/16), </w:t>
      </w:r>
      <w:r w:rsidRPr="00CF732A">
        <w:rPr>
          <w:rStyle w:val="StyleUnderline"/>
        </w:rPr>
        <w:t>they don’t even bother throwing some banks or soda companies in there to give the appearance of being anything other than a weapons industry trade group</w:t>
      </w:r>
      <w:r w:rsidRPr="00CF732A">
        <w:t xml:space="preserve">. (Don’t be fooled by the “Sasakawa Peace Foundation”—that’s an organization founded by far-right Japanese business executive Ryoichi Sasakawa, who was jailed as a war crimes suspect after World War II, and who once described himself as the “world’s richest fascist”—Time, 8/26/74.) Setting aside its disqualifying conflicts of interest, </w:t>
      </w:r>
      <w:r w:rsidRPr="00CF732A">
        <w:rPr>
          <w:rStyle w:val="StyleUnderline"/>
        </w:rPr>
        <w:t>Brands’ piece is an assortment of sophistry about how weapons systems create middle-class jobs for Americans</w:t>
      </w:r>
      <w:r w:rsidRPr="00CF732A">
        <w:t>. Given that any meaningful definition of “progressive” must take into account the 95 percent of the world who are not Americans—e.g., those on the other end of these weapons systems and military occupations—the column rests its premise on a massive category error. One passage in particular displays a rather goofy notion of what “progressive” means (emphasis added):</w:t>
      </w:r>
      <w:r w:rsidRPr="00CF732A">
        <w:rPr>
          <w:sz w:val="12"/>
        </w:rPr>
        <w:t>∂</w:t>
      </w:r>
      <w:r w:rsidRPr="00CF732A">
        <w:t xml:space="preserve"> The progressive critique misses the fact that military spending already serves progressive ends. Yes, defense spending</w:t>
      </w:r>
      <w:r w:rsidRPr="000C7C98">
        <w:t xml:space="preserve"> benefits the executives who run major defense contractors, just as infrastructure spending benefits the executives of companies that build highways and airports and schools. But the Pentagon budget also serves as a huge jobs program and source of economic security for the middle class. This includes the roughly 2 million people who serve either on active duty or in the reserves and 730,000 civilian employees. The vast majority of them qualify as middle class and enjoy precisely the sort of healthcare and other benefits progressives seek to provide for the population as a whole.</w:t>
      </w:r>
      <w:r w:rsidRPr="000C7C98">
        <w:rPr>
          <w:sz w:val="12"/>
        </w:rPr>
        <w:t>∂</w:t>
      </w:r>
      <w:r w:rsidRPr="000C7C98">
        <w:t xml:space="preserve"> See, if only all 330 million Americans could work in the military industry, building bombs and F-35s, no one would die due to preventable disease or an inability to afford chemotherapy. To Brands, the most “progressive” vision for society is the Klingon Empire—a perpetual war state where service to large-scale mechanized violence is the cost of survival. The idea that healthcare could, maybe, not be tethered to exporting weapons, occupation, hundreds of military bases, CIA dirty tricks and bombings is simply not an option. Progressives’ only hope: piggyback off US imperialism which evidently, to Brands, is simply a law of nature like ocean tides or entropy.</w:t>
      </w:r>
      <w:r w:rsidRPr="000C7C98">
        <w:rPr>
          <w:sz w:val="12"/>
        </w:rPr>
        <w:t>∂</w:t>
      </w:r>
      <w:r w:rsidRPr="000C7C98">
        <w:t xml:space="preserve"> Brands also suggests that you can’t have trade except at gunpoint:</w:t>
      </w:r>
      <w:r w:rsidRPr="000C7C98">
        <w:rPr>
          <w:sz w:val="12"/>
        </w:rPr>
        <w:t>∂</w:t>
      </w:r>
      <w:r w:rsidRPr="000C7C98">
        <w:t xml:space="preserve"> Defense spending produces massive positive spillovers in the form of national security and the ability to protect access to the global commons – critical to promoting U.S. trade and improving living standards at home.</w:t>
      </w:r>
      <w:r w:rsidRPr="000C7C98">
        <w:rPr>
          <w:sz w:val="12"/>
        </w:rPr>
        <w:t>∂</w:t>
      </w:r>
      <w:r w:rsidRPr="000C7C98">
        <w:t xml:space="preserve"> And he says that what progressives should be worrying about as a “long-term threat to America’s ability to invest in infrastructure, education and other progressive priorities is not the Pentagon,” but “runaway entitlement spending.”</w:t>
      </w:r>
      <w:r w:rsidRPr="000C7C98">
        <w:rPr>
          <w:sz w:val="12"/>
        </w:rPr>
        <w:t>∂</w:t>
      </w:r>
      <w:r w:rsidRPr="000C7C98">
        <w:t xml:space="preserve"> New York’s Eric Levitz (</w:t>
      </w:r>
      <w:hyperlink r:id="rId15" w:history="1">
        <w:r w:rsidRPr="000C7C98">
          <w:rPr>
            <w:rStyle w:val="Hyperlink"/>
          </w:rPr>
          <w:t>3/18/19</w:t>
        </w:r>
      </w:hyperlink>
      <w:r w:rsidRPr="000C7C98">
        <w:t>) does a good job debunking Brands’ argument, such as it is, and his piece is well worth reading. But it’s not totally clear how useful it is to assume good faith from someone with such deep, undisclosed conflicts. We learned years ago to dismiss out of hand experts funded by the tobacco industry commenting on the effects of smoking, or climate scientists funded by big oil; why, exactly, do we take at all seriously organizations like CSBA when they comment on military budgets, and broader questions of US militarism, while receiving the vast bulk of their funding from those with a vested interest in bloating the US military machine?</w:t>
      </w:r>
      <w:r w:rsidRPr="000C7C98">
        <w:rPr>
          <w:sz w:val="12"/>
        </w:rPr>
        <w:t>∂</w:t>
      </w:r>
      <w:r w:rsidRPr="000C7C98">
        <w:t xml:space="preserve"> The reason is, compared to the fossil fuel industry and tobacco, the military-think tank complex’s mercenary experts are 100-fold more intertwined into the US bipartisan consensus. It’s a product of ubiquity and professional courtesy borne from having influence with both Democrats and Republicans, rather than just the increasingly fringe and anti-science GOP. From an ontological standpoint, there’s little difference between experts on the take pushing cigarettes and those on the take pushing weapons; it’s simply a matter of scope and sophistication.</w:t>
      </w:r>
      <w:r w:rsidRPr="000C7C98">
        <w:rPr>
          <w:sz w:val="12"/>
        </w:rPr>
        <w:t>∂</w:t>
      </w:r>
      <w:r w:rsidRPr="000C7C98">
        <w:t xml:space="preserve"> In addition, </w:t>
      </w:r>
      <w:r w:rsidRPr="000C7C98">
        <w:rPr>
          <w:rStyle w:val="StyleUnderline"/>
        </w:rPr>
        <w:t>Brands’</w:t>
      </w:r>
      <w:r>
        <w:rPr>
          <w:rStyle w:val="StyleUnderline"/>
        </w:rPr>
        <w:t xml:space="preserve"> </w:t>
      </w:r>
      <w:r w:rsidRPr="000C7C98">
        <w:rPr>
          <w:rStyle w:val="StyleUnderline"/>
        </w:rPr>
        <w:t>Bloomberg</w:t>
      </w:r>
      <w:r>
        <w:rPr>
          <w:rStyle w:val="StyleUnderline"/>
        </w:rPr>
        <w:t xml:space="preserve"> </w:t>
      </w:r>
      <w:r w:rsidRPr="000C7C98">
        <w:rPr>
          <w:rStyle w:val="StyleUnderline"/>
        </w:rPr>
        <w:t xml:space="preserve">bio omits </w:t>
      </w:r>
      <w:r w:rsidRPr="00CF732A">
        <w:rPr>
          <w:rStyle w:val="StyleUnderline"/>
          <w:highlight w:val="cyan"/>
        </w:rPr>
        <w:t>Brands</w:t>
      </w:r>
      <w:r w:rsidRPr="000C7C98">
        <w:rPr>
          <w:rStyle w:val="StyleUnderline"/>
        </w:rPr>
        <w:t xml:space="preserve"> is also a </w:t>
      </w:r>
      <w:r w:rsidRPr="00CF732A">
        <w:rPr>
          <w:rStyle w:val="StyleUnderline"/>
          <w:highlight w:val="cyan"/>
        </w:rPr>
        <w:t>senior fellow at</w:t>
      </w:r>
      <w:r w:rsidRPr="000C7C98">
        <w:rPr>
          <w:rStyle w:val="StyleUnderline"/>
        </w:rPr>
        <w:t xml:space="preserve"> the </w:t>
      </w:r>
      <w:r w:rsidRPr="00CF732A">
        <w:rPr>
          <w:rStyle w:val="StyleUnderline"/>
          <w:highlight w:val="cyan"/>
        </w:rPr>
        <w:t>Foreign Policy Research Institute</w:t>
      </w:r>
      <w:r w:rsidRPr="000C7C98">
        <w:rPr>
          <w:rStyle w:val="StyleUnderline"/>
        </w:rPr>
        <w:t>, which also receives sizable funds from the weapons industry.</w:t>
      </w:r>
      <w:r w:rsidRPr="000C7C98">
        <w:t xml:space="preserve"> While its funders are not posted on its website, Rightwing Web, </w:t>
      </w:r>
      <w:r w:rsidRPr="000C7C98">
        <w:rPr>
          <w:rStyle w:val="StyleUnderline"/>
        </w:rPr>
        <w:t>a website that monitors the influence of right-wing funding, does</w:t>
      </w:r>
      <w:r>
        <w:rPr>
          <w:rStyle w:val="StyleUnderline"/>
        </w:rPr>
        <w:t xml:space="preserve"> </w:t>
      </w:r>
      <w:hyperlink r:id="rId16" w:history="1">
        <w:r w:rsidRPr="000C7C98">
          <w:rPr>
            <w:rStyle w:val="StyleUnderline"/>
          </w:rPr>
          <w:t>report</w:t>
        </w:r>
      </w:hyperlink>
      <w:r>
        <w:rPr>
          <w:rStyle w:val="StyleUnderline"/>
        </w:rPr>
        <w:t xml:space="preserve"> </w:t>
      </w:r>
      <w:r w:rsidRPr="000C7C98">
        <w:rPr>
          <w:rStyle w:val="StyleUnderline"/>
        </w:rPr>
        <w:t xml:space="preserve">that major </w:t>
      </w:r>
      <w:r w:rsidRPr="00CF732A">
        <w:rPr>
          <w:rStyle w:val="StyleUnderline"/>
          <w:highlight w:val="cyan"/>
        </w:rPr>
        <w:t>supporters</w:t>
      </w:r>
      <w:r w:rsidRPr="000C7C98">
        <w:rPr>
          <w:rStyle w:val="StyleUnderline"/>
        </w:rPr>
        <w:t xml:space="preserve"> listed in the group’s 2012 annual report </w:t>
      </w:r>
      <w:r w:rsidRPr="00CF732A">
        <w:rPr>
          <w:rStyle w:val="StyleUnderline"/>
          <w:highlight w:val="cyan"/>
        </w:rPr>
        <w:t>include Boeing, Piasecki Aircraft</w:t>
      </w:r>
      <w:r w:rsidRPr="000C7C98">
        <w:t>… Historically, FPRI has also benefited from the largesse of conservative foundations. Between 1985 and 2005, FPRI received nearly $5 million from the Lynde and Harry Bradley, John M. Olin, Earhart, Smith Richardson and Sarah Scaife Foundations, among others.</w:t>
      </w:r>
    </w:p>
    <w:p w14:paraId="475CF6CB" w14:textId="77777777" w:rsidR="00CF2ABA" w:rsidRPr="00627E5F" w:rsidRDefault="00CF2ABA" w:rsidP="00CF2ABA">
      <w:pPr>
        <w:pStyle w:val="Heading4"/>
      </w:pPr>
      <w:r>
        <w:t>S</w:t>
      </w:r>
      <w:r w:rsidRPr="00627E5F">
        <w:t xml:space="preserve">ecurity guarantees don’t prevent prolif. </w:t>
      </w:r>
    </w:p>
    <w:p w14:paraId="5474B558" w14:textId="77777777" w:rsidR="00CF2ABA" w:rsidRPr="00627E5F" w:rsidRDefault="00CF2ABA" w:rsidP="00CF2ABA">
      <w:r w:rsidRPr="00627E5F">
        <w:t xml:space="preserve">Philipp C. </w:t>
      </w:r>
      <w:r w:rsidRPr="00627E5F">
        <w:rPr>
          <w:b/>
        </w:rPr>
        <w:t>Bleek &amp;</w:t>
      </w:r>
      <w:r w:rsidRPr="00627E5F">
        <w:t xml:space="preserve"> Eric B. </w:t>
      </w:r>
      <w:r w:rsidRPr="00627E5F">
        <w:rPr>
          <w:b/>
        </w:rPr>
        <w:t>Lorber 18</w:t>
      </w:r>
      <w:r w:rsidRPr="00627E5F">
        <w:t>. Bleek is a Fellow at CNS and an Associate Professor in the Nonproliferation and Terrorism Studies Program at the Graduate School of International Policy and Management; Lorber is an adjunct Fellow at the Center for a New American Security, a Senior Associate at the Financial Integrity Network, and a senior adviser at the Center for Sanctions and Illicit Finance at the Foundation for Defense of Democracies. 02/22/2018. “Security Guarantees and Allied Nuclear Proliferation.” The Logic of American Nuclear Strategy: Why Strategic Superiority Matters, Oxford University Press.</w:t>
      </w:r>
    </w:p>
    <w:p w14:paraId="1C5DC484" w14:textId="77777777" w:rsidR="00CF2ABA" w:rsidRPr="00D045CD" w:rsidRDefault="00CF2ABA" w:rsidP="00CF2ABA">
      <w:pPr>
        <w:rPr>
          <w:b/>
          <w:iCs/>
          <w:u w:val="single"/>
        </w:rPr>
      </w:pPr>
      <w:r w:rsidRPr="00627E5F">
        <w:t xml:space="preserve">Conventional wisdom among policymakers, less support from scholars </w:t>
      </w:r>
      <w:r w:rsidRPr="00627E5F">
        <w:rPr>
          <w:rStyle w:val="StyleUnderline"/>
        </w:rPr>
        <w:t xml:space="preserve">The literature on extended nuclear guarantees broadly divides into </w:t>
      </w:r>
      <w:r w:rsidRPr="00627E5F">
        <w:rPr>
          <w:rStyle w:val="Emphasis"/>
        </w:rPr>
        <w:t>policy-focused</w:t>
      </w:r>
      <w:r w:rsidRPr="00627E5F">
        <w:rPr>
          <w:rStyle w:val="StyleUnderline"/>
        </w:rPr>
        <w:t xml:space="preserve"> work—arguing that such guarantees, if properly calibrated, can prevent allied nuclear proliferation</w:t>
      </w:r>
      <w:r w:rsidRPr="00627E5F">
        <w:t>, and prescribing mechanisms for increasing their credibility (Congressional Commission 2008)—</w:t>
      </w:r>
      <w:r w:rsidRPr="00627E5F">
        <w:rPr>
          <w:rStyle w:val="StyleUnderline"/>
        </w:rPr>
        <w:t xml:space="preserve">and </w:t>
      </w:r>
      <w:r w:rsidRPr="00627E5F">
        <w:rPr>
          <w:rStyle w:val="Emphasis"/>
        </w:rPr>
        <w:t>academically</w:t>
      </w:r>
      <w:r w:rsidRPr="00627E5F">
        <w:rPr>
          <w:rStyle w:val="StyleUnderline"/>
        </w:rPr>
        <w:t xml:space="preserve">-oriented research, examining whether guarantees </w:t>
      </w:r>
      <w:r w:rsidRPr="00627E5F">
        <w:rPr>
          <w:rStyle w:val="Emphasis"/>
        </w:rPr>
        <w:t>can be credible in the first place</w:t>
      </w:r>
      <w:r w:rsidRPr="00627E5F">
        <w:rPr>
          <w:rStyle w:val="StyleUnderline"/>
        </w:rPr>
        <w:t xml:space="preserve">. Although the </w:t>
      </w:r>
      <w:r w:rsidRPr="006F08FA">
        <w:rPr>
          <w:rStyle w:val="StyleUnderline"/>
          <w:highlight w:val="cyan"/>
        </w:rPr>
        <w:t>policy literature</w:t>
      </w:r>
      <w:r w:rsidRPr="00627E5F">
        <w:rPr>
          <w:rStyle w:val="StyleUnderline"/>
        </w:rPr>
        <w:t xml:space="preserve"> </w:t>
      </w:r>
      <w:r w:rsidRPr="00627E5F">
        <w:rPr>
          <w:rStyle w:val="Emphasis"/>
        </w:rPr>
        <w:t>considers</w:t>
      </w:r>
      <w:r w:rsidRPr="00627E5F">
        <w:rPr>
          <w:rStyle w:val="StyleUnderline"/>
        </w:rPr>
        <w:t xml:space="preserve"> which factors may affect credibility </w:t>
      </w:r>
      <w:r w:rsidRPr="00627E5F">
        <w:t xml:space="preserve">(Murdock 2009), </w:t>
      </w:r>
      <w:r w:rsidRPr="00627E5F">
        <w:rPr>
          <w:rStyle w:val="StyleUnderline"/>
        </w:rPr>
        <w:t xml:space="preserve">its </w:t>
      </w:r>
      <w:r w:rsidRPr="00627E5F">
        <w:rPr>
          <w:rStyle w:val="Emphasis"/>
        </w:rPr>
        <w:t>primary limitation</w:t>
      </w:r>
      <w:r w:rsidRPr="00627E5F">
        <w:rPr>
          <w:rStyle w:val="StyleUnderline"/>
        </w:rPr>
        <w:t xml:space="preserve"> </w:t>
      </w:r>
      <w:r w:rsidRPr="006F08FA">
        <w:rPr>
          <w:rStyle w:val="StyleUnderline"/>
          <w:highlight w:val="cyan"/>
        </w:rPr>
        <w:t xml:space="preserve">is </w:t>
      </w:r>
      <w:r w:rsidRPr="006F08FA">
        <w:rPr>
          <w:rStyle w:val="Emphasis"/>
          <w:highlight w:val="cyan"/>
        </w:rPr>
        <w:t>assuming</w:t>
      </w:r>
      <w:r w:rsidRPr="006F08FA">
        <w:rPr>
          <w:rStyle w:val="StyleUnderline"/>
          <w:highlight w:val="cyan"/>
        </w:rPr>
        <w:t xml:space="preserve"> guarantees can be effective</w:t>
      </w:r>
      <w:r w:rsidRPr="00627E5F">
        <w:rPr>
          <w:rStyle w:val="StyleUnderline"/>
        </w:rPr>
        <w:t xml:space="preserve"> in stemming allied proliferation. The literature presents a </w:t>
      </w:r>
      <w:r w:rsidRPr="00627E5F">
        <w:rPr>
          <w:rStyle w:val="Emphasis"/>
        </w:rPr>
        <w:t>toolbox of options</w:t>
      </w:r>
      <w:r w:rsidRPr="00627E5F">
        <w:t xml:space="preserve"> for how to increase credibility, </w:t>
      </w:r>
      <w:r w:rsidRPr="00627E5F">
        <w:rPr>
          <w:rStyle w:val="StyleUnderline"/>
        </w:rPr>
        <w:t xml:space="preserve">but gives short shrift to the </w:t>
      </w:r>
      <w:r w:rsidRPr="00627E5F">
        <w:rPr>
          <w:rStyle w:val="Emphasis"/>
        </w:rPr>
        <w:t>prior question</w:t>
      </w:r>
      <w:r w:rsidRPr="00627E5F">
        <w:rPr>
          <w:rStyle w:val="StyleUnderline"/>
        </w:rPr>
        <w:t xml:space="preserve"> of </w:t>
      </w:r>
      <w:r w:rsidRPr="00627E5F">
        <w:rPr>
          <w:rStyle w:val="Emphasis"/>
        </w:rPr>
        <w:t xml:space="preserve">whether security guarantees can prevent allied proliferation. </w:t>
      </w:r>
      <w:r w:rsidRPr="00627E5F">
        <w:t xml:space="preserve">The academic literature on guarantees also has shortcomings. Some argue that guarantees do not stem allied proliferation because they are incredible (Goldstein 2000), but base the conclusion on analysis of a few cases in which allies chose to proliferate. Other scholars in the qualitative tradition dispute these results, noting that such guarantees can prevent allied proliferation activity (Knopf 2012). A modest but growing quantitative literature addresses the question of why states do and do not proliferate, but reaches contradictory conclusions on security guarantees (see Table 4.1). And none of these studies focused narrowly on guarantees—they were either “garbage can” approaches that sought to test a host of potentially relevant variables, or focused on other independent variables—and therefore did not subject their security guarantee findings to robustness checks. [[TABLE 4.1 OMITTED]] Two recent studies catalyzed a resurgence of interest in applying sophisticated quantitative tools to the proliferation puzzle. 5 Employing hazard analysis, </w:t>
      </w:r>
      <w:r w:rsidRPr="00627E5F">
        <w:rPr>
          <w:rStyle w:val="StyleUnderline"/>
        </w:rPr>
        <w:t>Singh and Way</w:t>
      </w:r>
      <w:r w:rsidRPr="00627E5F">
        <w:t xml:space="preserve"> (2004) </w:t>
      </w:r>
      <w:r w:rsidRPr="00627E5F">
        <w:rPr>
          <w:rStyle w:val="StyleUnderline"/>
        </w:rPr>
        <w:t xml:space="preserve">found that </w:t>
      </w:r>
      <w:r w:rsidRPr="006F08FA">
        <w:rPr>
          <w:rStyle w:val="StyleUnderline"/>
          <w:highlight w:val="cyan"/>
        </w:rPr>
        <w:t xml:space="preserve">states with nuclear-armed allies were </w:t>
      </w:r>
      <w:r w:rsidRPr="006F08FA">
        <w:rPr>
          <w:rStyle w:val="Emphasis"/>
          <w:highlight w:val="cyan"/>
        </w:rPr>
        <w:t>neither less nor more likely</w:t>
      </w:r>
      <w:r w:rsidRPr="006F08FA">
        <w:rPr>
          <w:highlight w:val="cyan"/>
        </w:rPr>
        <w:t xml:space="preserve"> </w:t>
      </w:r>
      <w:r w:rsidRPr="006F08FA">
        <w:rPr>
          <w:rStyle w:val="StyleUnderline"/>
          <w:highlight w:val="cyan"/>
        </w:rPr>
        <w:t>to explore nuclear</w:t>
      </w:r>
      <w:r w:rsidRPr="00627E5F">
        <w:rPr>
          <w:rStyle w:val="StyleUnderline"/>
        </w:rPr>
        <w:t xml:space="preserve"> weapons options, launch weapons programs, or acquire weapons. </w:t>
      </w:r>
      <w:r w:rsidRPr="006F08FA">
        <w:rPr>
          <w:rStyle w:val="Emphasis"/>
          <w:highlight w:val="cyan"/>
        </w:rPr>
        <w:t>Multinomial logit analysis</w:t>
      </w:r>
      <w:r w:rsidRPr="00627E5F">
        <w:rPr>
          <w:rStyle w:val="StyleUnderline"/>
        </w:rPr>
        <w:t xml:space="preserve">, reported as a robustness check, </w:t>
      </w:r>
      <w:r w:rsidRPr="006F08FA">
        <w:rPr>
          <w:rStyle w:val="StyleUnderline"/>
          <w:highlight w:val="cyan"/>
        </w:rPr>
        <w:t xml:space="preserve">similarly found </w:t>
      </w:r>
      <w:r w:rsidRPr="006F08FA">
        <w:rPr>
          <w:rStyle w:val="Emphasis"/>
          <w:highlight w:val="cyan"/>
        </w:rPr>
        <w:t>no relationship</w:t>
      </w:r>
      <w:r w:rsidRPr="00627E5F">
        <w:rPr>
          <w:rStyle w:val="StyleUnderline"/>
        </w:rPr>
        <w:t xml:space="preserve"> between guarantees and states’ likelihood of </w:t>
      </w:r>
      <w:r w:rsidRPr="00627E5F">
        <w:rPr>
          <w:rStyle w:val="Emphasis"/>
        </w:rPr>
        <w:t>launching</w:t>
      </w:r>
      <w:r w:rsidRPr="00627E5F">
        <w:rPr>
          <w:rStyle w:val="StyleUnderline"/>
        </w:rPr>
        <w:t xml:space="preserve"> weapons programs</w:t>
      </w:r>
      <w:r w:rsidRPr="00627E5F">
        <w:t>, but did find a robust negative relationship to both exploration and acquisition.</w:t>
      </w:r>
      <w:r w:rsidRPr="00627E5F">
        <w:rPr>
          <w:rStyle w:val="StyleUnderline"/>
        </w:rPr>
        <w:t xml:space="preserve"> </w:t>
      </w:r>
      <w:r w:rsidRPr="006F08FA">
        <w:rPr>
          <w:rStyle w:val="StyleUnderline"/>
          <w:highlight w:val="cyan"/>
        </w:rPr>
        <w:t>Jo and Gartzke</w:t>
      </w:r>
      <w:r w:rsidRPr="00627E5F">
        <w:t xml:space="preserve"> (2007) </w:t>
      </w:r>
      <w:r w:rsidRPr="00627E5F">
        <w:rPr>
          <w:rStyle w:val="StyleUnderline"/>
        </w:rPr>
        <w:t xml:space="preserve">employed probit regression analysis, and </w:t>
      </w:r>
      <w:r w:rsidRPr="006F08FA">
        <w:rPr>
          <w:rStyle w:val="StyleUnderline"/>
          <w:highlight w:val="cyan"/>
        </w:rPr>
        <w:t>concluded</w:t>
      </w:r>
      <w:r w:rsidRPr="00627E5F">
        <w:rPr>
          <w:rStyle w:val="StyleUnderline"/>
        </w:rPr>
        <w:t xml:space="preserve"> that </w:t>
      </w:r>
      <w:r w:rsidRPr="006F08FA">
        <w:rPr>
          <w:rStyle w:val="StyleUnderline"/>
          <w:highlight w:val="cyan"/>
        </w:rPr>
        <w:t>states</w:t>
      </w:r>
      <w:r w:rsidRPr="00627E5F">
        <w:rPr>
          <w:rStyle w:val="StyleUnderline"/>
        </w:rPr>
        <w:t xml:space="preserve"> </w:t>
      </w:r>
      <w:r w:rsidRPr="006F08FA">
        <w:rPr>
          <w:rStyle w:val="Emphasis"/>
          <w:highlight w:val="cyan"/>
        </w:rPr>
        <w:t>receiving</w:t>
      </w:r>
      <w:r w:rsidRPr="00627E5F">
        <w:rPr>
          <w:rStyle w:val="StyleUnderline"/>
        </w:rPr>
        <w:t xml:space="preserve"> security </w:t>
      </w:r>
      <w:r w:rsidRPr="006F08FA">
        <w:rPr>
          <w:rStyle w:val="StyleUnderline"/>
          <w:highlight w:val="cyan"/>
        </w:rPr>
        <w:t xml:space="preserve">guarantees were </w:t>
      </w:r>
      <w:r w:rsidRPr="006F08FA">
        <w:rPr>
          <w:rStyle w:val="Emphasis"/>
          <w:highlight w:val="cyan"/>
        </w:rPr>
        <w:t>no less likely to have</w:t>
      </w:r>
      <w:r w:rsidRPr="00627E5F">
        <w:rPr>
          <w:rStyle w:val="Emphasis"/>
        </w:rPr>
        <w:t xml:space="preserve"> active </w:t>
      </w:r>
      <w:r w:rsidRPr="006F08FA">
        <w:rPr>
          <w:rStyle w:val="Emphasis"/>
          <w:highlight w:val="cyan"/>
        </w:rPr>
        <w:t>nuclear</w:t>
      </w:r>
      <w:r w:rsidRPr="00627E5F">
        <w:rPr>
          <w:rStyle w:val="Emphasis"/>
        </w:rPr>
        <w:t xml:space="preserve"> weapons </w:t>
      </w:r>
      <w:r w:rsidRPr="006F08FA">
        <w:rPr>
          <w:rStyle w:val="Emphasis"/>
          <w:highlight w:val="cyan"/>
        </w:rPr>
        <w:t>programs</w:t>
      </w:r>
      <w:r w:rsidRPr="00627E5F">
        <w:t xml:space="preserve">, though they were less likely to possess nuclear weapons. Finally, two scholars tweaked Singh and Way’s earlier work. Kroenig (2009) reported that two out of three hazard models found a negative relationship between guarantees and acquisition, while one found no relationship. In a subsequent 2010 book that conducted analysis along similar lines yet came to the opposite conclusion, </w:t>
      </w:r>
      <w:r w:rsidRPr="006F08FA">
        <w:rPr>
          <w:rStyle w:val="Emphasis"/>
          <w:highlight w:val="cyan"/>
        </w:rPr>
        <w:t>Kroenig</w:t>
      </w:r>
      <w:r w:rsidRPr="00627E5F">
        <w:t xml:space="preserve"> (2010) </w:t>
      </w:r>
      <w:r w:rsidRPr="006F08FA">
        <w:rPr>
          <w:rStyle w:val="StyleUnderline"/>
          <w:highlight w:val="cyan"/>
        </w:rPr>
        <w:t>reported</w:t>
      </w:r>
      <w:r w:rsidRPr="00627E5F">
        <w:rPr>
          <w:rStyle w:val="StyleUnderline"/>
        </w:rPr>
        <w:t xml:space="preserve"> that </w:t>
      </w:r>
      <w:r w:rsidRPr="006F08FA">
        <w:rPr>
          <w:rStyle w:val="StyleUnderline"/>
          <w:highlight w:val="cyan"/>
        </w:rPr>
        <w:t>all</w:t>
      </w:r>
      <w:r w:rsidRPr="00627E5F">
        <w:rPr>
          <w:rStyle w:val="StyleUnderline"/>
        </w:rPr>
        <w:t xml:space="preserve"> four models </w:t>
      </w:r>
      <w:r w:rsidRPr="006F08FA">
        <w:rPr>
          <w:rStyle w:val="StyleUnderline"/>
          <w:highlight w:val="cyan"/>
        </w:rPr>
        <w:t xml:space="preserve">that </w:t>
      </w:r>
      <w:r w:rsidRPr="006F08FA">
        <w:rPr>
          <w:rStyle w:val="Emphasis"/>
          <w:highlight w:val="cyan"/>
        </w:rPr>
        <w:t>controlled for guarantees</w:t>
      </w:r>
      <w:r w:rsidRPr="006F08FA">
        <w:rPr>
          <w:rStyle w:val="StyleUnderline"/>
          <w:highlight w:val="cyan"/>
        </w:rPr>
        <w:t xml:space="preserve"> found </w:t>
      </w:r>
      <w:r w:rsidRPr="006F08FA">
        <w:rPr>
          <w:rStyle w:val="Emphasis"/>
          <w:highlight w:val="cyan"/>
        </w:rPr>
        <w:t>no relationship to acquisition</w:t>
      </w:r>
      <w:r w:rsidRPr="00627E5F">
        <w:t xml:space="preserve">. </w:t>
      </w:r>
      <w:r w:rsidRPr="006F08FA">
        <w:rPr>
          <w:rStyle w:val="StyleUnderline"/>
          <w:highlight w:val="cyan"/>
        </w:rPr>
        <w:t>Fuhrmann</w:t>
      </w:r>
      <w:r w:rsidRPr="00627E5F">
        <w:t xml:space="preserve"> (2009)— </w:t>
      </w:r>
      <w:r w:rsidRPr="00627E5F">
        <w:rPr>
          <w:rStyle w:val="StyleUnderline"/>
        </w:rPr>
        <w:t>employing probit regression analysis but, unusually, structured like Singh and Way’s hazard analysis to drop countries from the data set once they reach a given threshold—</w:t>
      </w:r>
      <w:r w:rsidRPr="006F08FA">
        <w:rPr>
          <w:rStyle w:val="StyleUnderline"/>
          <w:highlight w:val="cyan"/>
        </w:rPr>
        <w:t>reported</w:t>
      </w:r>
      <w:r w:rsidRPr="00627E5F">
        <w:rPr>
          <w:rStyle w:val="StyleUnderline"/>
        </w:rPr>
        <w:t xml:space="preserve"> that </w:t>
      </w:r>
      <w:r w:rsidRPr="00627E5F">
        <w:rPr>
          <w:rStyle w:val="Emphasis"/>
        </w:rPr>
        <w:t xml:space="preserve">all of </w:t>
      </w:r>
      <w:r w:rsidRPr="006F08FA">
        <w:rPr>
          <w:rStyle w:val="Emphasis"/>
          <w:highlight w:val="cyan"/>
        </w:rPr>
        <w:t>his models found no relationship</w:t>
      </w:r>
      <w:r w:rsidRPr="00627E5F">
        <w:rPr>
          <w:rStyle w:val="Emphasis"/>
        </w:rPr>
        <w:t xml:space="preserve"> between guarantees and nuclear weapons program initiation or acquisition.</w:t>
      </w:r>
    </w:p>
    <w:p w14:paraId="62504330" w14:textId="2A55A7E1" w:rsidR="00A16179" w:rsidRPr="00A16179" w:rsidRDefault="00A16179" w:rsidP="00CF2ABA">
      <w:pPr>
        <w:pStyle w:val="Heading4"/>
      </w:pPr>
    </w:p>
    <w:sectPr w:rsidR="00A16179" w:rsidRPr="00A1617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FD64D8"/>
    <w:multiLevelType w:val="hybridMultilevel"/>
    <w:tmpl w:val="35F0C268"/>
    <w:lvl w:ilvl="0" w:tplc="52BEA908">
      <w:start w:val="3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504190"/>
    <w:multiLevelType w:val="hybridMultilevel"/>
    <w:tmpl w:val="5A7A78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921049"/>
    <w:multiLevelType w:val="hybridMultilevel"/>
    <w:tmpl w:val="F1BC67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A0144A4"/>
    <w:multiLevelType w:val="hybridMultilevel"/>
    <w:tmpl w:val="AF62C8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8E0BFA"/>
    <w:multiLevelType w:val="hybridMultilevel"/>
    <w:tmpl w:val="715E9F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0663B5"/>
    <w:multiLevelType w:val="multilevel"/>
    <w:tmpl w:val="EA56A6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60C3A1F"/>
    <w:multiLevelType w:val="multilevel"/>
    <w:tmpl w:val="0C46321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D634074"/>
    <w:multiLevelType w:val="hybridMultilevel"/>
    <w:tmpl w:val="CDFCE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C37FD0"/>
    <w:multiLevelType w:val="hybridMultilevel"/>
    <w:tmpl w:val="0B82CBB8"/>
    <w:lvl w:ilvl="0" w:tplc="FBD83F2C">
      <w:start w:val="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556245F7"/>
    <w:multiLevelType w:val="multilevel"/>
    <w:tmpl w:val="9AE23F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DA727E2"/>
    <w:multiLevelType w:val="multilevel"/>
    <w:tmpl w:val="9AE23F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51D4D7C"/>
    <w:multiLevelType w:val="hybridMultilevel"/>
    <w:tmpl w:val="4E84A66C"/>
    <w:lvl w:ilvl="0" w:tplc="DF4C1E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6906EF0"/>
    <w:multiLevelType w:val="multilevel"/>
    <w:tmpl w:val="5D22404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A487BB5"/>
    <w:multiLevelType w:val="hybridMultilevel"/>
    <w:tmpl w:val="7FBA679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2"/>
  </w:num>
  <w:num w:numId="14">
    <w:abstractNumId w:val="22"/>
  </w:num>
  <w:num w:numId="15">
    <w:abstractNumId w:val="18"/>
  </w:num>
  <w:num w:numId="16">
    <w:abstractNumId w:val="19"/>
  </w:num>
  <w:num w:numId="17">
    <w:abstractNumId w:val="11"/>
  </w:num>
  <w:num w:numId="18">
    <w:abstractNumId w:val="13"/>
  </w:num>
  <w:num w:numId="19">
    <w:abstractNumId w:val="24"/>
  </w:num>
  <w:num w:numId="20">
    <w:abstractNumId w:val="17"/>
  </w:num>
  <w:num w:numId="21">
    <w:abstractNumId w:val="23"/>
  </w:num>
  <w:num w:numId="22">
    <w:abstractNumId w:val="23"/>
    <w:lvlOverride w:ilvl="0">
      <w:lvl w:ilvl="0">
        <w:numFmt w:val="decimal"/>
        <w:lvlText w:val="%1."/>
        <w:lvlJc w:val="left"/>
      </w:lvl>
    </w:lvlOverride>
  </w:num>
  <w:num w:numId="23">
    <w:abstractNumId w:val="16"/>
  </w:num>
  <w:num w:numId="24">
    <w:abstractNumId w:val="16"/>
    <w:lvlOverride w:ilvl="0">
      <w:lvl w:ilvl="0">
        <w:numFmt w:val="lowerLetter"/>
        <w:lvlText w:val="%1."/>
        <w:lvlJc w:val="left"/>
      </w:lvl>
    </w:lvlOverride>
  </w:num>
  <w:num w:numId="25">
    <w:abstractNumId w:val="21"/>
  </w:num>
  <w:num w:numId="26">
    <w:abstractNumId w:val="21"/>
    <w:lvlOverride w:ilvl="0"/>
  </w:num>
  <w:num w:numId="27">
    <w:abstractNumId w:val="14"/>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RibbonPointer" w:val="2026962551696"/>
    <w:docVar w:name="VerbatimMac" w:val="True"/>
    <w:docVar w:name="VerbatimVersion" w:val="5.0"/>
  </w:docVars>
  <w:rsids>
    <w:rsidRoot w:val="006F454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59C1"/>
    <w:rsid w:val="000A2D8A"/>
    <w:rsid w:val="000D26A6"/>
    <w:rsid w:val="000D2B90"/>
    <w:rsid w:val="000D3957"/>
    <w:rsid w:val="000D6ED8"/>
    <w:rsid w:val="000D717B"/>
    <w:rsid w:val="000E74B1"/>
    <w:rsid w:val="00100B28"/>
    <w:rsid w:val="00117316"/>
    <w:rsid w:val="001209B4"/>
    <w:rsid w:val="00144B15"/>
    <w:rsid w:val="001761FC"/>
    <w:rsid w:val="00182655"/>
    <w:rsid w:val="001840F2"/>
    <w:rsid w:val="00185134"/>
    <w:rsid w:val="001856C6"/>
    <w:rsid w:val="00191B5F"/>
    <w:rsid w:val="00192487"/>
    <w:rsid w:val="00193416"/>
    <w:rsid w:val="00195073"/>
    <w:rsid w:val="0019668D"/>
    <w:rsid w:val="001A25FD"/>
    <w:rsid w:val="001A5371"/>
    <w:rsid w:val="001A72C7"/>
    <w:rsid w:val="001B70B1"/>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04FC"/>
    <w:rsid w:val="0022589F"/>
    <w:rsid w:val="002343FE"/>
    <w:rsid w:val="00235F7B"/>
    <w:rsid w:val="002502CF"/>
    <w:rsid w:val="0026299C"/>
    <w:rsid w:val="00266FAC"/>
    <w:rsid w:val="00267EBB"/>
    <w:rsid w:val="0027023B"/>
    <w:rsid w:val="00272F3F"/>
    <w:rsid w:val="00274EDB"/>
    <w:rsid w:val="00275392"/>
    <w:rsid w:val="00276D18"/>
    <w:rsid w:val="0027729E"/>
    <w:rsid w:val="002843B2"/>
    <w:rsid w:val="00284ED6"/>
    <w:rsid w:val="00290C5A"/>
    <w:rsid w:val="00290C92"/>
    <w:rsid w:val="00293F0A"/>
    <w:rsid w:val="0029647A"/>
    <w:rsid w:val="00296504"/>
    <w:rsid w:val="002A2F11"/>
    <w:rsid w:val="002B5511"/>
    <w:rsid w:val="002B7ACF"/>
    <w:rsid w:val="002D1C2E"/>
    <w:rsid w:val="002E0643"/>
    <w:rsid w:val="002E392E"/>
    <w:rsid w:val="002E6BBC"/>
    <w:rsid w:val="002F1BA9"/>
    <w:rsid w:val="002F5D22"/>
    <w:rsid w:val="002F6E74"/>
    <w:rsid w:val="003106B3"/>
    <w:rsid w:val="0031385D"/>
    <w:rsid w:val="003171AB"/>
    <w:rsid w:val="00320D58"/>
    <w:rsid w:val="003223B2"/>
    <w:rsid w:val="00322A67"/>
    <w:rsid w:val="00330E13"/>
    <w:rsid w:val="00335A23"/>
    <w:rsid w:val="00340707"/>
    <w:rsid w:val="00341C61"/>
    <w:rsid w:val="003466F2"/>
    <w:rsid w:val="00351841"/>
    <w:rsid w:val="003624A6"/>
    <w:rsid w:val="00364ADF"/>
    <w:rsid w:val="00365C8D"/>
    <w:rsid w:val="003670D9"/>
    <w:rsid w:val="003705CE"/>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2019"/>
    <w:rsid w:val="004170BF"/>
    <w:rsid w:val="004270E3"/>
    <w:rsid w:val="004348DC"/>
    <w:rsid w:val="00434921"/>
    <w:rsid w:val="00442018"/>
    <w:rsid w:val="00443232"/>
    <w:rsid w:val="00446567"/>
    <w:rsid w:val="00447B10"/>
    <w:rsid w:val="00452EE4"/>
    <w:rsid w:val="00452F0B"/>
    <w:rsid w:val="004536D6"/>
    <w:rsid w:val="00457224"/>
    <w:rsid w:val="004740B0"/>
    <w:rsid w:val="0047482C"/>
    <w:rsid w:val="00475436"/>
    <w:rsid w:val="0048047E"/>
    <w:rsid w:val="00482AF9"/>
    <w:rsid w:val="00495086"/>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27EC"/>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0828"/>
    <w:rsid w:val="005E1860"/>
    <w:rsid w:val="005E6649"/>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76F"/>
    <w:rsid w:val="006A4840"/>
    <w:rsid w:val="006A52A0"/>
    <w:rsid w:val="006A7E1D"/>
    <w:rsid w:val="006C3A56"/>
    <w:rsid w:val="006D13F4"/>
    <w:rsid w:val="006D6AED"/>
    <w:rsid w:val="006E6D0B"/>
    <w:rsid w:val="006E74AD"/>
    <w:rsid w:val="006F126E"/>
    <w:rsid w:val="006F32C9"/>
    <w:rsid w:val="006F3834"/>
    <w:rsid w:val="006F454D"/>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A1B"/>
    <w:rsid w:val="00773A97"/>
    <w:rsid w:val="00775694"/>
    <w:rsid w:val="00793F46"/>
    <w:rsid w:val="007A1325"/>
    <w:rsid w:val="007A1A18"/>
    <w:rsid w:val="007A3BAF"/>
    <w:rsid w:val="007B29C6"/>
    <w:rsid w:val="007B53D8"/>
    <w:rsid w:val="007B5760"/>
    <w:rsid w:val="007C22C5"/>
    <w:rsid w:val="007C57E1"/>
    <w:rsid w:val="007C5811"/>
    <w:rsid w:val="007D2DF5"/>
    <w:rsid w:val="007D451A"/>
    <w:rsid w:val="007D5E3E"/>
    <w:rsid w:val="007D7596"/>
    <w:rsid w:val="007E242C"/>
    <w:rsid w:val="007E5DB1"/>
    <w:rsid w:val="007E6631"/>
    <w:rsid w:val="00803A12"/>
    <w:rsid w:val="00805417"/>
    <w:rsid w:val="008266F9"/>
    <w:rsid w:val="008267E2"/>
    <w:rsid w:val="00826A9B"/>
    <w:rsid w:val="00827184"/>
    <w:rsid w:val="00834842"/>
    <w:rsid w:val="00840E7B"/>
    <w:rsid w:val="008536AF"/>
    <w:rsid w:val="00853D40"/>
    <w:rsid w:val="008564FC"/>
    <w:rsid w:val="00864E76"/>
    <w:rsid w:val="008652C8"/>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7F5"/>
    <w:rsid w:val="009509D5"/>
    <w:rsid w:val="009538F5"/>
    <w:rsid w:val="00957187"/>
    <w:rsid w:val="00960255"/>
    <w:rsid w:val="009603E1"/>
    <w:rsid w:val="00961C9D"/>
    <w:rsid w:val="00963065"/>
    <w:rsid w:val="0097151F"/>
    <w:rsid w:val="00971C69"/>
    <w:rsid w:val="00973777"/>
    <w:rsid w:val="00976E78"/>
    <w:rsid w:val="009775C0"/>
    <w:rsid w:val="00981F23"/>
    <w:rsid w:val="00990634"/>
    <w:rsid w:val="00991733"/>
    <w:rsid w:val="00992078"/>
    <w:rsid w:val="00992BE3"/>
    <w:rsid w:val="00994D1C"/>
    <w:rsid w:val="009A1467"/>
    <w:rsid w:val="009A6464"/>
    <w:rsid w:val="009B69F5"/>
    <w:rsid w:val="009C0E1C"/>
    <w:rsid w:val="009C5FF7"/>
    <w:rsid w:val="009C6292"/>
    <w:rsid w:val="009D15DB"/>
    <w:rsid w:val="009D3133"/>
    <w:rsid w:val="009E160D"/>
    <w:rsid w:val="009E66DF"/>
    <w:rsid w:val="009F1CBB"/>
    <w:rsid w:val="009F3305"/>
    <w:rsid w:val="009F6FB2"/>
    <w:rsid w:val="00A071C0"/>
    <w:rsid w:val="00A07604"/>
    <w:rsid w:val="00A16179"/>
    <w:rsid w:val="00A22670"/>
    <w:rsid w:val="00A24B35"/>
    <w:rsid w:val="00A271BA"/>
    <w:rsid w:val="00A27F86"/>
    <w:rsid w:val="00A431C6"/>
    <w:rsid w:val="00A54315"/>
    <w:rsid w:val="00A54DCA"/>
    <w:rsid w:val="00A60FBC"/>
    <w:rsid w:val="00A65C0B"/>
    <w:rsid w:val="00A72739"/>
    <w:rsid w:val="00A776BA"/>
    <w:rsid w:val="00A81FD2"/>
    <w:rsid w:val="00A8441A"/>
    <w:rsid w:val="00A8674A"/>
    <w:rsid w:val="00A96E24"/>
    <w:rsid w:val="00AA6F6E"/>
    <w:rsid w:val="00AB122B"/>
    <w:rsid w:val="00AB21B0"/>
    <w:rsid w:val="00AB48D3"/>
    <w:rsid w:val="00AC29E0"/>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260E"/>
    <w:rsid w:val="00B3426E"/>
    <w:rsid w:val="00B3569C"/>
    <w:rsid w:val="00B43676"/>
    <w:rsid w:val="00B5602D"/>
    <w:rsid w:val="00B60125"/>
    <w:rsid w:val="00B6656B"/>
    <w:rsid w:val="00B71625"/>
    <w:rsid w:val="00B75C54"/>
    <w:rsid w:val="00B8710E"/>
    <w:rsid w:val="00B92A93"/>
    <w:rsid w:val="00B96E64"/>
    <w:rsid w:val="00BA17A8"/>
    <w:rsid w:val="00BA3C33"/>
    <w:rsid w:val="00BB0878"/>
    <w:rsid w:val="00BB1879"/>
    <w:rsid w:val="00BB5A34"/>
    <w:rsid w:val="00BC0ABE"/>
    <w:rsid w:val="00BC30DB"/>
    <w:rsid w:val="00BC64FF"/>
    <w:rsid w:val="00BC7C37"/>
    <w:rsid w:val="00BD1DA9"/>
    <w:rsid w:val="00BD2244"/>
    <w:rsid w:val="00BE6472"/>
    <w:rsid w:val="00BF29B8"/>
    <w:rsid w:val="00BF46EA"/>
    <w:rsid w:val="00C07769"/>
    <w:rsid w:val="00C07D05"/>
    <w:rsid w:val="00C10856"/>
    <w:rsid w:val="00C1089A"/>
    <w:rsid w:val="00C203FA"/>
    <w:rsid w:val="00C22018"/>
    <w:rsid w:val="00C244F5"/>
    <w:rsid w:val="00C3164F"/>
    <w:rsid w:val="00C31B5E"/>
    <w:rsid w:val="00C34D3E"/>
    <w:rsid w:val="00C35B37"/>
    <w:rsid w:val="00C3747A"/>
    <w:rsid w:val="00C37F29"/>
    <w:rsid w:val="00C473F9"/>
    <w:rsid w:val="00C53A3E"/>
    <w:rsid w:val="00C56DCC"/>
    <w:rsid w:val="00C57075"/>
    <w:rsid w:val="00C72AFE"/>
    <w:rsid w:val="00C81619"/>
    <w:rsid w:val="00CA013C"/>
    <w:rsid w:val="00CA6D6D"/>
    <w:rsid w:val="00CC7A4E"/>
    <w:rsid w:val="00CD1359"/>
    <w:rsid w:val="00CD4C83"/>
    <w:rsid w:val="00CF2ABA"/>
    <w:rsid w:val="00D01EDC"/>
    <w:rsid w:val="00D078AA"/>
    <w:rsid w:val="00D10058"/>
    <w:rsid w:val="00D11978"/>
    <w:rsid w:val="00D14D85"/>
    <w:rsid w:val="00D15E30"/>
    <w:rsid w:val="00D16129"/>
    <w:rsid w:val="00D25DBD"/>
    <w:rsid w:val="00D26929"/>
    <w:rsid w:val="00D30CBD"/>
    <w:rsid w:val="00D30D9E"/>
    <w:rsid w:val="00D33908"/>
    <w:rsid w:val="00D354F2"/>
    <w:rsid w:val="00D36C30"/>
    <w:rsid w:val="00D37C90"/>
    <w:rsid w:val="00D42464"/>
    <w:rsid w:val="00D43A8C"/>
    <w:rsid w:val="00D53072"/>
    <w:rsid w:val="00D618FB"/>
    <w:rsid w:val="00D61A4E"/>
    <w:rsid w:val="00D634EA"/>
    <w:rsid w:val="00D713A1"/>
    <w:rsid w:val="00D77956"/>
    <w:rsid w:val="00D80F0C"/>
    <w:rsid w:val="00D8475A"/>
    <w:rsid w:val="00D92077"/>
    <w:rsid w:val="00D951E2"/>
    <w:rsid w:val="00D9565A"/>
    <w:rsid w:val="00DA3014"/>
    <w:rsid w:val="00DB2337"/>
    <w:rsid w:val="00DB5F87"/>
    <w:rsid w:val="00DB699B"/>
    <w:rsid w:val="00DC0376"/>
    <w:rsid w:val="00DC099B"/>
    <w:rsid w:val="00DC2BE5"/>
    <w:rsid w:val="00DC3259"/>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64BA"/>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65F1"/>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326F"/>
    <w:rsid w:val="00F34C06"/>
    <w:rsid w:val="00F43EA3"/>
    <w:rsid w:val="00F47129"/>
    <w:rsid w:val="00F50C55"/>
    <w:rsid w:val="00F57C11"/>
    <w:rsid w:val="00F57FFB"/>
    <w:rsid w:val="00F601E6"/>
    <w:rsid w:val="00F671E2"/>
    <w:rsid w:val="00F73954"/>
    <w:rsid w:val="00F73DAD"/>
    <w:rsid w:val="00F94060"/>
    <w:rsid w:val="00FA2307"/>
    <w:rsid w:val="00FA56F6"/>
    <w:rsid w:val="00FB329D"/>
    <w:rsid w:val="00FB37B5"/>
    <w:rsid w:val="00FC27E3"/>
    <w:rsid w:val="00FC74C7"/>
    <w:rsid w:val="00FD16E5"/>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63EAA8"/>
  <w14:defaultImageDpi w14:val="300"/>
  <w15:docId w15:val="{8CF38D6D-D3B2-504E-BDA6-10DA50F30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E66DF"/>
    <w:rPr>
      <w:rFonts w:ascii="Calibri" w:eastAsiaTheme="minorHAnsi" w:hAnsi="Calibri" w:cs="Calibri"/>
      <w:sz w:val="16"/>
      <w:szCs w:val="22"/>
    </w:rPr>
  </w:style>
  <w:style w:type="paragraph" w:styleId="Heading1">
    <w:name w:val="heading 1"/>
    <w:aliases w:val="Pocket"/>
    <w:basedOn w:val="Normal"/>
    <w:next w:val="Normal"/>
    <w:link w:val="Heading1Char"/>
    <w:qFormat/>
    <w:rsid w:val="009E66D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E66D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E66D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No Spacing,Tag,Normal Tag,small text,Big card,body,heading 2,Ch,TAG,no read,No Spacing211,No Spacing12,No Spacing2111,No Spacing111111,No Spacing4,No Spacing11111,Tags,Card,No Spacing5,small space,T,ta,t,Dont use,Very Small Text,No Spacing1, Ch"/>
    <w:basedOn w:val="Normal"/>
    <w:next w:val="Normal"/>
    <w:link w:val="Heading4Char"/>
    <w:uiPriority w:val="3"/>
    <w:unhideWhenUsed/>
    <w:qFormat/>
    <w:rsid w:val="009E66D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E66D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E66DF"/>
  </w:style>
  <w:style w:type="character" w:customStyle="1" w:styleId="Heading1Char">
    <w:name w:val="Heading 1 Char"/>
    <w:aliases w:val="Pocket Char"/>
    <w:basedOn w:val="DefaultParagraphFont"/>
    <w:link w:val="Heading1"/>
    <w:rsid w:val="009E66D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E66D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E66DF"/>
    <w:rPr>
      <w:rFonts w:ascii="Calibri" w:eastAsiaTheme="majorEastAsia" w:hAnsi="Calibri" w:cstheme="majorBidi"/>
      <w:b/>
      <w:sz w:val="32"/>
      <w:u w:val="single"/>
    </w:rPr>
  </w:style>
  <w:style w:type="character" w:customStyle="1" w:styleId="Heading4Char">
    <w:name w:val="Heading 4 Char"/>
    <w:aliases w:val="No Spacing Char,Tag Char,Normal Tag Char,small text Char,Big card Char,body Char,heading 2 Char,Ch Char,TAG Char,no read Char,No Spacing211 Char,No Spacing12 Char,No Spacing2111 Char,No Spacing111111 Char,No Spacing4 Char,Tags Char,T Char"/>
    <w:basedOn w:val="DefaultParagraphFont"/>
    <w:link w:val="Heading4"/>
    <w:uiPriority w:val="3"/>
    <w:rsid w:val="009E66DF"/>
    <w:rPr>
      <w:rFonts w:ascii="Calibri" w:eastAsiaTheme="majorEastAsia" w:hAnsi="Calibri" w:cstheme="majorBidi"/>
      <w:b/>
      <w:iCs/>
      <w:sz w:val="26"/>
      <w:szCs w:val="22"/>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9E66DF"/>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Bo"/>
    <w:basedOn w:val="DefaultParagraphFont"/>
    <w:uiPriority w:val="6"/>
    <w:qFormat/>
    <w:rsid w:val="009E66DF"/>
    <w:rPr>
      <w:b/>
      <w:sz w:val="26"/>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9E66DF"/>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9E66DF"/>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9E66DF"/>
    <w:rPr>
      <w:color w:val="auto"/>
      <w:u w:val="none"/>
    </w:rPr>
  </w:style>
  <w:style w:type="paragraph" w:styleId="DocumentMap">
    <w:name w:val="Document Map"/>
    <w:basedOn w:val="Normal"/>
    <w:link w:val="DocumentMapChar"/>
    <w:uiPriority w:val="99"/>
    <w:semiHidden/>
    <w:unhideWhenUsed/>
    <w:rsid w:val="006F454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F454D"/>
    <w:rPr>
      <w:rFonts w:ascii="Lucida Grande" w:hAnsi="Lucida Grande" w:cs="Lucida Grande"/>
    </w:rPr>
  </w:style>
  <w:style w:type="paragraph" w:customStyle="1" w:styleId="textbold">
    <w:name w:val="text bold"/>
    <w:basedOn w:val="Normal"/>
    <w:link w:val="Emphasis"/>
    <w:autoRedefine/>
    <w:uiPriority w:val="20"/>
    <w:qFormat/>
    <w:rsid w:val="006F454D"/>
    <w:rPr>
      <w:rFonts w:eastAsiaTheme="minorEastAsia"/>
      <w:b/>
      <w:iCs/>
      <w:sz w:val="26"/>
      <w:szCs w:val="24"/>
      <w:u w:val="single"/>
    </w:rPr>
  </w:style>
  <w:style w:type="paragraph" w:styleId="ListParagraph">
    <w:name w:val="List Paragraph"/>
    <w:aliases w:val="6 font"/>
    <w:basedOn w:val="Normal"/>
    <w:uiPriority w:val="99"/>
    <w:unhideWhenUsed/>
    <w:qFormat/>
    <w:rsid w:val="00AC29E0"/>
    <w:pPr>
      <w:ind w:left="720"/>
      <w:contextualSpacing/>
    </w:pPr>
  </w:style>
  <w:style w:type="character" w:styleId="UnresolvedMention">
    <w:name w:val="Unresolved Mention"/>
    <w:basedOn w:val="DefaultParagraphFont"/>
    <w:uiPriority w:val="99"/>
    <w:semiHidden/>
    <w:unhideWhenUsed/>
    <w:rsid w:val="00AC29E0"/>
    <w:rPr>
      <w:color w:val="605E5C"/>
      <w:shd w:val="clear" w:color="auto" w:fill="E1DFDD"/>
    </w:rPr>
  </w:style>
  <w:style w:type="paragraph" w:styleId="NormalWeb">
    <w:name w:val="Normal (Web)"/>
    <w:basedOn w:val="Normal"/>
    <w:uiPriority w:val="99"/>
    <w:unhideWhenUsed/>
    <w:rsid w:val="005E082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ikiexternallink">
    <w:name w:val="wikiexternallink"/>
    <w:basedOn w:val="DefaultParagraphFont"/>
    <w:rsid w:val="005E0828"/>
  </w:style>
  <w:style w:type="character" w:customStyle="1" w:styleId="wikigeneratedlinkcontent">
    <w:name w:val="wikigeneratedlinkcontent"/>
    <w:basedOn w:val="DefaultParagraphFont"/>
    <w:rsid w:val="005E0828"/>
  </w:style>
  <w:style w:type="paragraph" w:customStyle="1" w:styleId="UnderlinePara">
    <w:name w:val="Underline Para"/>
    <w:basedOn w:val="Normal"/>
    <w:uiPriority w:val="6"/>
    <w:qFormat/>
    <w:rsid w:val="00443232"/>
    <w:pPr>
      <w:widowControl w:val="0"/>
      <w:suppressAutoHyphens/>
      <w:spacing w:after="200"/>
      <w:contextualSpacing/>
    </w:pPr>
    <w:rPr>
      <w:rFonts w:asciiTheme="minorHAnsi" w:hAnsiTheme="minorHAnsi" w:cstheme="minorBidi"/>
      <w:b/>
      <w:sz w:val="26"/>
      <w:u w:val="single"/>
    </w:rPr>
  </w:style>
  <w:style w:type="paragraph" w:customStyle="1" w:styleId="msonormal0">
    <w:name w:val="msonormal"/>
    <w:basedOn w:val="Normal"/>
    <w:rsid w:val="00D618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D618FB"/>
  </w:style>
  <w:style w:type="paragraph" w:customStyle="1" w:styleId="Emphasis1">
    <w:name w:val="Emphasis1"/>
    <w:basedOn w:val="Normal"/>
    <w:autoRedefine/>
    <w:uiPriority w:val="20"/>
    <w:qFormat/>
    <w:rsid w:val="00B3260E"/>
    <w:pPr>
      <w:pBdr>
        <w:top w:val="single" w:sz="4" w:space="1" w:color="auto"/>
        <w:left w:val="single" w:sz="4" w:space="4" w:color="auto"/>
        <w:bottom w:val="single" w:sz="4" w:space="1" w:color="auto"/>
        <w:right w:val="single" w:sz="4" w:space="4" w:color="auto"/>
      </w:pBdr>
      <w:ind w:left="720"/>
      <w:jc w:val="both"/>
    </w:pPr>
    <w:rPr>
      <w:rFonts w:eastAsiaTheme="minorEastAsia"/>
      <w:b/>
      <w:iCs/>
      <w:sz w:val="26"/>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518424">
      <w:bodyDiv w:val="1"/>
      <w:marLeft w:val="0"/>
      <w:marRight w:val="0"/>
      <w:marTop w:val="0"/>
      <w:marBottom w:val="0"/>
      <w:divBdr>
        <w:top w:val="none" w:sz="0" w:space="0" w:color="auto"/>
        <w:left w:val="none" w:sz="0" w:space="0" w:color="auto"/>
        <w:bottom w:val="none" w:sz="0" w:space="0" w:color="auto"/>
        <w:right w:val="none" w:sz="0" w:space="0" w:color="auto"/>
      </w:divBdr>
    </w:div>
    <w:div w:id="646251897">
      <w:bodyDiv w:val="1"/>
      <w:marLeft w:val="0"/>
      <w:marRight w:val="0"/>
      <w:marTop w:val="0"/>
      <w:marBottom w:val="0"/>
      <w:divBdr>
        <w:top w:val="none" w:sz="0" w:space="0" w:color="auto"/>
        <w:left w:val="none" w:sz="0" w:space="0" w:color="auto"/>
        <w:bottom w:val="none" w:sz="0" w:space="0" w:color="auto"/>
        <w:right w:val="none" w:sz="0" w:space="0" w:color="auto"/>
      </w:divBdr>
    </w:div>
    <w:div w:id="883443846">
      <w:bodyDiv w:val="1"/>
      <w:marLeft w:val="0"/>
      <w:marRight w:val="0"/>
      <w:marTop w:val="0"/>
      <w:marBottom w:val="0"/>
      <w:divBdr>
        <w:top w:val="none" w:sz="0" w:space="0" w:color="auto"/>
        <w:left w:val="none" w:sz="0" w:space="0" w:color="auto"/>
        <w:bottom w:val="none" w:sz="0" w:space="0" w:color="auto"/>
        <w:right w:val="none" w:sz="0" w:space="0" w:color="auto"/>
      </w:divBdr>
    </w:div>
    <w:div w:id="1020090136">
      <w:bodyDiv w:val="1"/>
      <w:marLeft w:val="0"/>
      <w:marRight w:val="0"/>
      <w:marTop w:val="0"/>
      <w:marBottom w:val="0"/>
      <w:divBdr>
        <w:top w:val="none" w:sz="0" w:space="0" w:color="auto"/>
        <w:left w:val="none" w:sz="0" w:space="0" w:color="auto"/>
        <w:bottom w:val="none" w:sz="0" w:space="0" w:color="auto"/>
        <w:right w:val="none" w:sz="0" w:space="0" w:color="auto"/>
      </w:divBdr>
    </w:div>
    <w:div w:id="148500773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air.org/home/and-now-a-word-from-henry-kissinge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fair.org/home/bloombergs-armsmaker-funded-columnist-wants-you-to-know-military-spending-is-wok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rightweb.irc-online.org/profile/foreign_policy_research_institut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blog/order-from-chaos/2019/05/02/the-senkaku-paradox-preparing-for-conflict-with-the-great-powers/" TargetMode="External"/><Relationship Id="rId5" Type="http://schemas.openxmlformats.org/officeDocument/2006/relationships/numbering" Target="numbering.xml"/><Relationship Id="rId15" Type="http://schemas.openxmlformats.org/officeDocument/2006/relationships/hyperlink" Target="http://nymag.com/intelligencer/2019/03/the-left-is-right-to-hate-the-military-industrial-complex.html" TargetMode="External"/><Relationship Id="rId10" Type="http://schemas.openxmlformats.org/officeDocument/2006/relationships/hyperlink" Target="https://plato.stanford.edu/entries/generics/" TargetMode="External"/><Relationship Id="rId4" Type="http://schemas.openxmlformats.org/officeDocument/2006/relationships/customXml" Target="../customXml/item4.xml"/><Relationship Id="rId9" Type="http://schemas.openxmlformats.org/officeDocument/2006/relationships/hyperlink" Target="https://www.vbriefly.com/2019/08/12/genericity-on-the-standardized-tests-resolution/?fbclid=IwAR0hUkKdDzHWrNeqEVI7m59pwsnmqLl490n4uRLQTe7bWmWDO_avWCNzi14" TargetMode="External"/><Relationship Id="rId14" Type="http://schemas.openxmlformats.org/officeDocument/2006/relationships/hyperlink" Target="https://csbaonline.org/about/contributor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ushi%20Agarwa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57</TotalTime>
  <Pages>1</Pages>
  <Words>16323</Words>
  <Characters>93043</Characters>
  <Application>Microsoft Office Word</Application>
  <DocSecurity>0</DocSecurity>
  <Lines>775</Lines>
  <Paragraphs>218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109148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Evan Alexis</dc:creator>
  <cp:keywords>5.2</cp:keywords>
  <dc:description/>
  <cp:lastModifiedBy>A K</cp:lastModifiedBy>
  <cp:revision>4</cp:revision>
  <dcterms:created xsi:type="dcterms:W3CDTF">2022-02-19T22:58:00Z</dcterms:created>
  <dcterms:modified xsi:type="dcterms:W3CDTF">2022-02-20T01:50:00Z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