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50058" w14:textId="7A4320F2" w:rsidR="00AA272A" w:rsidRDefault="00AA272A" w:rsidP="00AA272A">
      <w:pPr>
        <w:pStyle w:val="Heading2"/>
      </w:pPr>
      <w:r>
        <w:t>1 – Theory</w:t>
      </w:r>
    </w:p>
    <w:p w14:paraId="7C53CEC2" w14:textId="77777777" w:rsidR="00AA272A" w:rsidRPr="00B02EF9" w:rsidRDefault="00AA272A" w:rsidP="00AA272A">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362FE994" w14:textId="593C7F7D" w:rsidR="00AA272A" w:rsidRDefault="00AA272A" w:rsidP="00AA272A">
      <w:pPr>
        <w:pStyle w:val="Heading4"/>
      </w:pPr>
      <w:r>
        <w:t>Violation: they’ve gone to tournaments but haven’t disclosed anything on their wiki – see screenshots</w:t>
      </w:r>
    </w:p>
    <w:p w14:paraId="6720AB67" w14:textId="4C4BE6FF" w:rsidR="00AA272A" w:rsidRDefault="00110FCE" w:rsidP="00AA272A">
      <w:pPr>
        <w:pStyle w:val="Heading4"/>
      </w:pPr>
      <w:r>
        <w:rPr>
          <w:noProof/>
        </w:rPr>
        <w:drawing>
          <wp:inline distT="0" distB="0" distL="0" distR="0" wp14:anchorId="6464CA3F" wp14:editId="34BA9089">
            <wp:extent cx="2171700" cy="149338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178181" cy="1497841"/>
                    </a:xfrm>
                    <a:prstGeom prst="rect">
                      <a:avLst/>
                    </a:prstGeom>
                  </pic:spPr>
                </pic:pic>
              </a:graphicData>
            </a:graphic>
          </wp:inline>
        </w:drawing>
      </w:r>
      <w:r w:rsidR="00AA272A">
        <w:t xml:space="preserve"> </w:t>
      </w:r>
      <w:r>
        <w:rPr>
          <w:noProof/>
        </w:rPr>
        <w:drawing>
          <wp:inline distT="0" distB="0" distL="0" distR="0" wp14:anchorId="16E9A17A" wp14:editId="75FA41B5">
            <wp:extent cx="5600700" cy="1498566"/>
            <wp:effectExtent l="0" t="0" r="0" b="698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618931" cy="1503444"/>
                    </a:xfrm>
                    <a:prstGeom prst="rect">
                      <a:avLst/>
                    </a:prstGeom>
                  </pic:spPr>
                </pic:pic>
              </a:graphicData>
            </a:graphic>
          </wp:inline>
        </w:drawing>
      </w:r>
    </w:p>
    <w:p w14:paraId="7AC17E62" w14:textId="77777777" w:rsidR="00110FCE" w:rsidRPr="00110FCE" w:rsidRDefault="00110FCE" w:rsidP="00110FCE"/>
    <w:p w14:paraId="6B5C8A0C" w14:textId="77777777" w:rsidR="00AA272A" w:rsidRDefault="00AA272A" w:rsidP="00AA272A">
      <w:pPr>
        <w:pStyle w:val="Heading4"/>
      </w:pPr>
      <w:r>
        <w:t>Standards:</w:t>
      </w:r>
    </w:p>
    <w:p w14:paraId="5828E352" w14:textId="77D5E618" w:rsidR="00AA272A" w:rsidRDefault="00AA272A" w:rsidP="00AA272A">
      <w:pPr>
        <w:pStyle w:val="Heading4"/>
      </w:pPr>
      <w:r>
        <w:t xml:space="preserve">[1] Resource disparities – stealing cards is good because it’s the only way to level the playing field for students such as </w:t>
      </w:r>
      <w:r w:rsidR="000D52CB">
        <w:t>people</w:t>
      </w:r>
      <w:r>
        <w:t xml:space="preserve"> in under-privileged programs.</w:t>
      </w:r>
    </w:p>
    <w:p w14:paraId="33A5AF76" w14:textId="77777777" w:rsidR="00AA272A" w:rsidRDefault="00AA272A" w:rsidP="00AA272A">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76490034" w14:textId="77777777" w:rsidR="00AA272A" w:rsidRPr="005128F1" w:rsidRDefault="00AA272A" w:rsidP="00AA272A">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proofErr w:type="gramStart"/>
      <w:r w:rsidRPr="00B60505">
        <w:rPr>
          <w:b/>
          <w:bCs/>
          <w:szCs w:val="26"/>
          <w:u w:val="single"/>
        </w:rPr>
        <w:t xml:space="preserve">are capable of </w:t>
      </w:r>
      <w:r w:rsidRPr="00B60505">
        <w:rPr>
          <w:b/>
          <w:bCs/>
          <w:szCs w:val="26"/>
          <w:highlight w:val="cyan"/>
          <w:u w:val="single"/>
        </w:rPr>
        <w:t>open</w:t>
      </w:r>
      <w:r w:rsidRPr="00B60505">
        <w:rPr>
          <w:b/>
          <w:bCs/>
          <w:szCs w:val="26"/>
          <w:u w:val="single"/>
        </w:rPr>
        <w:t>ing</w:t>
      </w:r>
      <w:proofErr w:type="gramEnd"/>
      <w:r w:rsidRPr="00B60505">
        <w:rPr>
          <w:b/>
          <w:bCs/>
          <w:szCs w:val="26"/>
          <w:u w:val="single"/>
        </w:rPr>
        <w:t xml:space="preserve">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6999CFE3" w14:textId="77777777" w:rsidR="00AA272A" w:rsidRDefault="00AA272A" w:rsidP="00AA272A">
      <w:pPr>
        <w:pStyle w:val="Heading4"/>
      </w:pPr>
      <w:r>
        <w:t xml:space="preserve">[2] Ev ethics – open source is the only way to verify pre-round </w:t>
      </w:r>
      <w:proofErr w:type="gramStart"/>
      <w:r>
        <w:t>that cards</w:t>
      </w:r>
      <w:proofErr w:type="gramEnd"/>
      <w:r>
        <w:t xml:space="preserve"> aren’t miscut or highlighted/bracketed unethically. That’s a voter – ethical ev practices are key to academics and we should be able to verify they didn’t cheat.</w:t>
      </w:r>
    </w:p>
    <w:p w14:paraId="4CC92130" w14:textId="77777777" w:rsidR="00AA272A" w:rsidRDefault="00AA272A" w:rsidP="00AA272A">
      <w:pPr>
        <w:pStyle w:val="Heading4"/>
      </w:pPr>
      <w:r>
        <w:t>[3] Depth of clash – allows debaters to have nuanced objections at a faster rate, which leads to higher quality debates – outweighs because thinking on your feet is nonunique but the best quality responses come from full access to a case.</w:t>
      </w:r>
    </w:p>
    <w:p w14:paraId="5B0B1397" w14:textId="77777777" w:rsidR="00AA272A" w:rsidRPr="00B60505" w:rsidRDefault="00AA272A" w:rsidP="00AA272A">
      <w:pPr>
        <w:pStyle w:val="Heading4"/>
      </w:pPr>
      <w:r>
        <w:t>Voters:</w:t>
      </w:r>
    </w:p>
    <w:p w14:paraId="52FB69F0" w14:textId="77777777" w:rsidR="00AA272A" w:rsidRPr="00262516" w:rsidRDefault="00AA272A" w:rsidP="00AA272A">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121BED1D" w14:textId="77777777" w:rsidR="00AA272A" w:rsidRPr="00F14391" w:rsidRDefault="00AA272A" w:rsidP="00AA272A">
      <w:pPr>
        <w:pStyle w:val="Heading4"/>
        <w:rPr>
          <w:sz w:val="26"/>
          <w:szCs w:val="24"/>
          <w:lang w:val="en"/>
        </w:rPr>
      </w:pPr>
      <w:r w:rsidRPr="00F6615C">
        <w:rPr>
          <w:lang w:val="en"/>
        </w:rPr>
        <w:t>Education:</w:t>
      </w:r>
      <w:r>
        <w:rPr>
          <w:lang w:val="en"/>
        </w:rPr>
        <w:t xml:space="preserve"> a) it’s the reason schools fund debate and b) it’s the only long-term benefit.</w:t>
      </w:r>
    </w:p>
    <w:p w14:paraId="54642B9B" w14:textId="77777777" w:rsidR="00AA272A" w:rsidRDefault="00AA272A" w:rsidP="00AA272A">
      <w:pPr>
        <w:pStyle w:val="Heading4"/>
        <w:rPr>
          <w:lang w:val="en"/>
        </w:rPr>
      </w:pPr>
      <w:r>
        <w:rPr>
          <w:lang w:val="en"/>
        </w:rPr>
        <w:t>Paradigm issues:</w:t>
      </w:r>
    </w:p>
    <w:p w14:paraId="21E9AA62" w14:textId="77777777" w:rsidR="00AA272A" w:rsidRDefault="00AA272A" w:rsidP="00AA272A">
      <w:pPr>
        <w:pStyle w:val="Heading4"/>
        <w:rPr>
          <w:lang w:val="en"/>
        </w:rPr>
      </w:pPr>
      <w:r>
        <w:rPr>
          <w:lang w:val="en"/>
        </w:rPr>
        <w:t>DTD to deter future abuse and rectify time skew from reading theory.</w:t>
      </w:r>
    </w:p>
    <w:p w14:paraId="1C3A399C" w14:textId="77777777" w:rsidR="00AA272A" w:rsidRDefault="00AA272A" w:rsidP="00AA272A">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1525AAF1" w14:textId="600242CB" w:rsidR="00AA272A" w:rsidRDefault="00AA272A" w:rsidP="00AA272A">
      <w:pPr>
        <w:pStyle w:val="Heading4"/>
        <w:rPr>
          <w:lang w:val="en"/>
        </w:rPr>
      </w:pPr>
      <w:r>
        <w:rPr>
          <w:lang w:val="en"/>
        </w:rPr>
        <w:t>Competing interps – a) reasonability is arbitrary and requires judge intervention, b) collapses because brightlines concede an offense-defense paradigm.</w:t>
      </w:r>
    </w:p>
    <w:p w14:paraId="51C9425B" w14:textId="1AC046C8" w:rsidR="00595E66" w:rsidRPr="00595E66" w:rsidRDefault="00595E66" w:rsidP="00595E66">
      <w:pPr>
        <w:pStyle w:val="Heading4"/>
        <w:rPr>
          <w:lang w:val="en"/>
        </w:rPr>
      </w:pPr>
      <w:r>
        <w:rPr>
          <w:lang w:val="en"/>
        </w:rPr>
        <w:t>CX checks arg N/A bc it’s not about giving us info but rather abt disclosing smth on wiki</w:t>
      </w:r>
    </w:p>
    <w:p w14:paraId="7E0169F7" w14:textId="26E0ECB1" w:rsidR="00AA272A" w:rsidRDefault="00AA272A" w:rsidP="00AA272A">
      <w:pPr>
        <w:pStyle w:val="Heading2"/>
      </w:pPr>
      <w:r>
        <w:t>2 – Korsgaard</w:t>
      </w:r>
    </w:p>
    <w:p w14:paraId="7A5E197C" w14:textId="1B2BE51E" w:rsidR="00AA272A" w:rsidRDefault="00AA272A" w:rsidP="00AA272A">
      <w:pPr>
        <w:pStyle w:val="Heading3"/>
      </w:pPr>
      <w:r>
        <w:t>Framework</w:t>
      </w:r>
    </w:p>
    <w:p w14:paraId="0704A828" w14:textId="77777777" w:rsidR="00AA272A" w:rsidRDefault="00AA272A" w:rsidP="00AA272A">
      <w:pPr>
        <w:pStyle w:val="Heading4"/>
      </w:pPr>
      <w:r>
        <w:t xml:space="preserve">First, morality must begin from our ability to reason. When you take an action, you can always ask why you should take the action. When a reason for the action is formulated, however, you can ask again why we should consider this reason. These justifications </w:t>
      </w:r>
      <w:proofErr w:type="gramStart"/>
      <w:r>
        <w:t>continue on</w:t>
      </w:r>
      <w:proofErr w:type="gramEnd"/>
      <w:r>
        <w:t xml:space="preserve"> into infinity because you can always keep asking “why.” The only way to solve this problem and get to the root of morality is to base ethics in reason itself, because asking for a reason to use reason concedes that it is important. Another justification for this basis is that the ability to reason to </w:t>
      </w:r>
      <w:proofErr w:type="gramStart"/>
      <w:r>
        <w:t>take action</w:t>
      </w:r>
      <w:proofErr w:type="gramEnd"/>
      <w:r>
        <w:t xml:space="preserve"> is what defines a moral agent. For example, a rock may roll down a hill, but because it lacks to ability to reason to make that decision, we would not say that morality applies to it.</w:t>
      </w:r>
    </w:p>
    <w:p w14:paraId="58B3AE9E" w14:textId="77777777" w:rsidR="00AA272A" w:rsidRDefault="00AA272A" w:rsidP="00AA272A">
      <w:pPr>
        <w:pStyle w:val="Heading4"/>
      </w:pPr>
      <w:r>
        <w:t>That means that all actions must be universalizable, making the standard of the debate consistency with universal maxims. Just like how 2 + 2 = 4 is universally true for all reasoners, morality must be universally true as well. Taking an action means you imply that others should be able to take the action because morality must apply the same way to both of you. That means certain actions are restricted. For example, theft is non-universalizable because it depends on the existence of property; however, if everyone were to steal, objects would be passed around with no consideration of their owners, destroying any conception of property in the first place.</w:t>
      </w:r>
    </w:p>
    <w:p w14:paraId="003EC40F" w14:textId="4A61ECA9" w:rsidR="00AA272A" w:rsidRDefault="00AA272A" w:rsidP="00AA272A">
      <w:pPr>
        <w:pStyle w:val="Heading4"/>
      </w:pPr>
      <w:r>
        <w:t>For clarification, morality is derived from whether it would logically contradict itself, not from adding up the consequences of certain actions. Adding 2 circles doesn’t make anything more circular than it was before, just like how 2 actions aren’t more universalizable than 1. Therefore, consequence-based arguments that do not pertain to the universalizability of actions, such as policy advantages, do not matter if I win the framework debate.</w:t>
      </w:r>
    </w:p>
    <w:p w14:paraId="66B26C22" w14:textId="77777777" w:rsidR="00AA272A" w:rsidRDefault="00AA272A" w:rsidP="00AA272A">
      <w:pPr>
        <w:pStyle w:val="Heading4"/>
      </w:pPr>
      <w:r>
        <w:t>Prefer additionally:</w:t>
      </w:r>
    </w:p>
    <w:p w14:paraId="65EB46FD" w14:textId="581330EC" w:rsidR="00AA272A" w:rsidRPr="005449FE" w:rsidRDefault="00AA272A" w:rsidP="00AA272A">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w:t>
      </w:r>
      <w:r>
        <w:rPr>
          <w:rFonts w:eastAsia="SimSun"/>
          <w:b/>
          <w:iCs/>
          <w:color w:val="000000" w:themeColor="text1"/>
        </w:rPr>
        <w:t>have agency</w:t>
      </w:r>
      <w:r w:rsidRPr="005449FE">
        <w:rPr>
          <w:rFonts w:eastAsia="SimSun"/>
          <w:b/>
          <w:iCs/>
          <w:color w:val="000000" w:themeColor="text1"/>
        </w:rPr>
        <w:t>, making it incoherent to justify a standard without willing ours.</w:t>
      </w:r>
    </w:p>
    <w:p w14:paraId="0E0F54AB" w14:textId="77777777" w:rsidR="00AA272A" w:rsidRPr="00D106C8" w:rsidRDefault="00AA272A" w:rsidP="00AA272A">
      <w:pPr>
        <w:pStyle w:val="Heading4"/>
      </w:pPr>
      <w:r>
        <w:t>[2] Resource disparities – focus on evidence puts small school debaters without huge files at a disadvantage, but my framework can be won without prep, which means it’s theoretically preferable.</w:t>
      </w:r>
    </w:p>
    <w:p w14:paraId="02F43311" w14:textId="75B8EA41" w:rsidR="00AA272A" w:rsidRPr="009277FE" w:rsidRDefault="00AA272A" w:rsidP="00AA272A">
      <w:pPr>
        <w:pStyle w:val="Heading3"/>
      </w:pPr>
      <w:r>
        <w:t>Offense</w:t>
      </w:r>
    </w:p>
    <w:p w14:paraId="5CA6269E" w14:textId="77777777" w:rsidR="00AA272A" w:rsidRDefault="00AA272A" w:rsidP="00AA272A">
      <w:pPr>
        <w:pStyle w:val="Heading4"/>
      </w:pPr>
      <w:r>
        <w:t>[1] Striking violates the contracts that workers agree to because they enforce the employer’s obligation to uphold the contract by continuing to employ the worker but allows workers to neglect their end of the contract.</w:t>
      </w:r>
    </w:p>
    <w:p w14:paraId="6D245B61" w14:textId="77777777" w:rsidR="00AA272A" w:rsidRPr="00ED291B" w:rsidRDefault="00AA272A" w:rsidP="00AA272A">
      <w:pPr>
        <w:rPr>
          <w:sz w:val="16"/>
        </w:rPr>
      </w:pPr>
      <w:proofErr w:type="spellStart"/>
      <w:r w:rsidRPr="00ED291B">
        <w:rPr>
          <w:rStyle w:val="Style13ptBold"/>
        </w:rPr>
        <w:t>Gourevitch</w:t>
      </w:r>
      <w:proofErr w:type="spellEnd"/>
      <w:r w:rsidRPr="00ED291B">
        <w:rPr>
          <w:rStyle w:val="Style13ptBold"/>
        </w:rPr>
        <w:t xml:space="preserve"> 16</w:t>
      </w:r>
      <w:r w:rsidRPr="00ED291B">
        <w:t xml:space="preserve"> </w:t>
      </w:r>
      <w:r w:rsidRPr="00ED291B">
        <w:rPr>
          <w:sz w:val="16"/>
        </w:rPr>
        <w:t xml:space="preserve">Alex </w:t>
      </w:r>
      <w:proofErr w:type="spellStart"/>
      <w:r w:rsidRPr="00ED291B">
        <w:rPr>
          <w:sz w:val="16"/>
        </w:rPr>
        <w:t>Gourevitch</w:t>
      </w:r>
      <w:proofErr w:type="spellEnd"/>
      <w:r w:rsidRPr="00ED291B">
        <w:rPr>
          <w:sz w:val="16"/>
        </w:rPr>
        <w:t xml:space="preserve">, assistant professor of political science at Brown University, “Quitting Work but Not the Job: Liberty and the Right to Strike,” 2016, American Political Science Association, accessed 20 October 2021, Pg. 309, </w:t>
      </w:r>
      <w:hyperlink r:id="rId8" w:history="1">
        <w:r w:rsidRPr="00ED291B">
          <w:rPr>
            <w:rStyle w:val="Hyperlink"/>
            <w:sz w:val="16"/>
          </w:rPr>
          <w:t>https://sci-hub.do/10.1017/S1537592716000049</w:t>
        </w:r>
      </w:hyperlink>
      <w:r w:rsidRPr="00ED291B">
        <w:rPr>
          <w:sz w:val="16"/>
        </w:rPr>
        <w:t xml:space="preserve"> ~ST~</w:t>
      </w:r>
      <w:r>
        <w:rPr>
          <w:sz w:val="16"/>
        </w:rPr>
        <w:t xml:space="preserve"> </w:t>
      </w:r>
      <w:proofErr w:type="spellStart"/>
      <w:r>
        <w:rPr>
          <w:sz w:val="16"/>
        </w:rPr>
        <w:t>Gourevitch</w:t>
      </w:r>
      <w:proofErr w:type="spellEnd"/>
      <w:r>
        <w:rPr>
          <w:sz w:val="16"/>
        </w:rPr>
        <w:t xml:space="preserve"> does not agree with the terminal conclusion of the aff</w:t>
      </w:r>
    </w:p>
    <w:p w14:paraId="26D28C3B" w14:textId="77777777" w:rsidR="00AA272A" w:rsidRPr="00ED291B" w:rsidRDefault="00AA272A" w:rsidP="00AA272A">
      <w:pPr>
        <w:rPr>
          <w:sz w:val="16"/>
        </w:rPr>
      </w:pPr>
      <w:r w:rsidRPr="00ED291B">
        <w:rPr>
          <w:rStyle w:val="StyleUnderline"/>
          <w:highlight w:val="cyan"/>
        </w:rPr>
        <w:t>The right to strike</w:t>
      </w:r>
      <w:r w:rsidRPr="00ED291B">
        <w:rPr>
          <w:rStyle w:val="StyleUnderline"/>
        </w:rPr>
        <w:t xml:space="preserve"> is peculiar. It </w:t>
      </w:r>
      <w:r w:rsidRPr="00ED291B">
        <w:rPr>
          <w:rStyle w:val="StyleUnderline"/>
          <w:highlight w:val="cyan"/>
        </w:rPr>
        <w:t>is not a right to quit.</w:t>
      </w:r>
      <w:r w:rsidRPr="00ED291B">
        <w:rPr>
          <w:rStyle w:val="StyleUnderline"/>
        </w:rPr>
        <w:t xml:space="preserve"> The right </w:t>
      </w:r>
      <w:r w:rsidRPr="00ED291B">
        <w:rPr>
          <w:rStyle w:val="StyleUnderline"/>
          <w:highlight w:val="cyan"/>
        </w:rPr>
        <w:t>to quit is</w:t>
      </w:r>
      <w:r w:rsidRPr="00ED291B">
        <w:rPr>
          <w:rStyle w:val="StyleUnderline"/>
        </w:rPr>
        <w:t xml:space="preserve"> part of </w:t>
      </w:r>
      <w:r w:rsidRPr="00ED291B">
        <w:rPr>
          <w:rStyle w:val="StyleUnderline"/>
          <w:highlight w:val="cyan"/>
        </w:rPr>
        <w:t>freedom of contract</w:t>
      </w:r>
      <w:r w:rsidRPr="00ED291B">
        <w:rPr>
          <w:rStyle w:val="StyleUnderline"/>
        </w:rPr>
        <w:t xml:space="preserve"> </w:t>
      </w:r>
      <w:r w:rsidRPr="000D0F70">
        <w:rPr>
          <w:rStyle w:val="StyleUnderline"/>
        </w:rPr>
        <w:t xml:space="preserve">and the mirror of employment-at-will. </w:t>
      </w:r>
      <w:r w:rsidRPr="000D0F70">
        <w:rPr>
          <w:rStyle w:val="StyleUnderline"/>
          <w:highlight w:val="cyan"/>
        </w:rPr>
        <w:t>Workers</w:t>
      </w:r>
      <w:r w:rsidRPr="000D0F70">
        <w:rPr>
          <w:rStyle w:val="StyleUnderline"/>
        </w:rPr>
        <w:t xml:space="preserve"> may </w:t>
      </w:r>
      <w:r w:rsidRPr="000D0F70">
        <w:rPr>
          <w:rStyle w:val="StyleUnderline"/>
          <w:highlight w:val="cyan"/>
        </w:rPr>
        <w:t>quit when they no longer wish to work</w:t>
      </w:r>
      <w:r w:rsidRPr="00022445">
        <w:rPr>
          <w:rStyle w:val="StyleUnderline"/>
        </w:rPr>
        <w:t xml:space="preserve"> for an employer; </w:t>
      </w:r>
      <w:r w:rsidRPr="000D0F70">
        <w:rPr>
          <w:rStyle w:val="StyleUnderline"/>
          <w:highlight w:val="cyan"/>
        </w:rPr>
        <w:t>employers</w:t>
      </w:r>
      <w:r w:rsidRPr="000D0F70">
        <w:rPr>
          <w:rStyle w:val="StyleUnderline"/>
        </w:rPr>
        <w:t xml:space="preserve"> may </w:t>
      </w:r>
      <w:r w:rsidRPr="000D0F70">
        <w:rPr>
          <w:rStyle w:val="StyleUnderline"/>
          <w:highlight w:val="cyan"/>
        </w:rPr>
        <w:t>fire</w:t>
      </w:r>
      <w:r w:rsidRPr="000D0F70">
        <w:rPr>
          <w:rStyle w:val="StyleUnderline"/>
        </w:rPr>
        <w:t xml:space="preserve"> their </w:t>
      </w:r>
      <w:r w:rsidRPr="000D0F70">
        <w:rPr>
          <w:rStyle w:val="StyleUnderline"/>
          <w:highlight w:val="cyan"/>
        </w:rPr>
        <w:t>employees when they no longer want to employ</w:t>
      </w:r>
      <w:r w:rsidRPr="00022445">
        <w:rPr>
          <w:rStyle w:val="StyleUnderline"/>
        </w:rPr>
        <w:t xml:space="preserve"> them.</w:t>
      </w:r>
      <w:r w:rsidRPr="000D0F70">
        <w:rPr>
          <w:rStyle w:val="StyleUnderline"/>
        </w:rPr>
        <w:t xml:space="preserve"> Either of </w:t>
      </w:r>
      <w:r w:rsidRPr="000D0F70">
        <w:rPr>
          <w:rStyle w:val="StyleUnderline"/>
          <w:highlight w:val="cyan"/>
        </w:rPr>
        <w:t>those acts sever</w:t>
      </w:r>
      <w:r w:rsidRPr="000D0F70">
        <w:rPr>
          <w:rStyle w:val="StyleUnderline"/>
        </w:rPr>
        <w:t xml:space="preserve">s </w:t>
      </w:r>
      <w:r w:rsidRPr="000D0F70">
        <w:rPr>
          <w:rStyle w:val="StyleUnderline"/>
          <w:highlight w:val="cyan"/>
        </w:rPr>
        <w:t>the contractual relationship</w:t>
      </w:r>
      <w:r w:rsidRPr="000D0F70">
        <w:rPr>
          <w:rStyle w:val="StyleUnderline"/>
        </w:rPr>
        <w:t xml:space="preserve"> and the two parties are no longer assumed to be in any relationship at all. The right </w:t>
      </w:r>
      <w:r w:rsidRPr="000D0F70">
        <w:rPr>
          <w:rStyle w:val="StyleUnderline"/>
          <w:highlight w:val="cyan"/>
        </w:rPr>
        <w:t>to strike, however, assumes</w:t>
      </w:r>
      <w:r w:rsidRPr="000D0F70">
        <w:rPr>
          <w:rStyle w:val="StyleUnderline"/>
        </w:rPr>
        <w:t xml:space="preserve"> the </w:t>
      </w:r>
      <w:r w:rsidRPr="000D0F70">
        <w:rPr>
          <w:rStyle w:val="StyleUnderline"/>
          <w:highlight w:val="cyan"/>
        </w:rPr>
        <w:t>continuity of the</w:t>
      </w:r>
      <w:r w:rsidRPr="000D0F70">
        <w:rPr>
          <w:rStyle w:val="StyleUnderline"/>
        </w:rPr>
        <w:t xml:space="preserve"> very </w:t>
      </w:r>
      <w:r w:rsidRPr="000D0F70">
        <w:rPr>
          <w:rStyle w:val="StyleUnderline"/>
          <w:highlight w:val="cyan"/>
        </w:rPr>
        <w:t>relationship that is suspended.</w:t>
      </w:r>
      <w:r w:rsidRPr="000D0F70">
        <w:rPr>
          <w:rStyle w:val="StyleUnderline"/>
        </w:rPr>
        <w:t xml:space="preserve"> Workers on</w:t>
      </w:r>
      <w:r w:rsidRPr="00ED291B">
        <w:rPr>
          <w:rStyle w:val="StyleUnderline"/>
        </w:rPr>
        <w:t xml:space="preserve"> strike refuse to work but do not claim to have left the job. After all, the whole point of a strike is that it is a collective work stoppage, not a collective quitting of the job.</w:t>
      </w:r>
      <w:r w:rsidRPr="00ED291B">
        <w:rPr>
          <w:sz w:val="16"/>
        </w:rPr>
        <w:t xml:space="preserve"> This is the feature of the strike that has marked it out from other forms of social action.</w:t>
      </w:r>
    </w:p>
    <w:p w14:paraId="765A6DCD" w14:textId="77777777" w:rsidR="00AA272A" w:rsidRDefault="00AA272A" w:rsidP="00AA272A">
      <w:pPr>
        <w:rPr>
          <w:sz w:val="16"/>
        </w:rPr>
      </w:pPr>
      <w:r w:rsidRPr="00ED291B">
        <w:rPr>
          <w:rStyle w:val="StyleUnderline"/>
        </w:rPr>
        <w:t xml:space="preserve">If a right to strike is not a right to quit, what is it? It is the right that </w:t>
      </w:r>
      <w:r w:rsidRPr="00ED291B">
        <w:rPr>
          <w:rStyle w:val="StyleUnderline"/>
          <w:highlight w:val="cyan"/>
        </w:rPr>
        <w:t>workers</w:t>
      </w:r>
      <w:r w:rsidRPr="00ED291B">
        <w:rPr>
          <w:rStyle w:val="StyleUnderline"/>
        </w:rPr>
        <w:t xml:space="preserve"> claim to </w:t>
      </w:r>
      <w:r w:rsidRPr="00ED291B">
        <w:rPr>
          <w:rStyle w:val="StyleUnderline"/>
          <w:highlight w:val="cyan"/>
        </w:rPr>
        <w:t>refuse to perform work they</w:t>
      </w:r>
      <w:r w:rsidRPr="00ED291B">
        <w:rPr>
          <w:rStyle w:val="StyleUnderline"/>
        </w:rPr>
        <w:t xml:space="preserve"> have </w:t>
      </w:r>
      <w:r w:rsidRPr="00ED291B">
        <w:rPr>
          <w:rStyle w:val="StyleUnderline"/>
          <w:highlight w:val="cyan"/>
        </w:rPr>
        <w:t xml:space="preserve">agreed to do while </w:t>
      </w:r>
      <w:r w:rsidRPr="000D0F70">
        <w:rPr>
          <w:rStyle w:val="StyleUnderline"/>
          <w:highlight w:val="cyan"/>
        </w:rPr>
        <w:t xml:space="preserve">retaining a right to the </w:t>
      </w:r>
      <w:r w:rsidRPr="00ED291B">
        <w:rPr>
          <w:rStyle w:val="StyleUnderline"/>
          <w:highlight w:val="cyan"/>
        </w:rPr>
        <w:t>job.</w:t>
      </w:r>
      <w:r w:rsidRPr="00ED291B">
        <w:rPr>
          <w:sz w:val="16"/>
        </w:rPr>
        <w:t xml:space="preserve"> Most of what is peculiar, not to mention fraught, about a strike is contained in that latter clause. Yet, surprisingly, few commentators recognize just how central and yet peculiar this claim is.16 Opponents of the right to strike are sometimes more alive to its distinctive features than defenders. One critic, for instance, makes the distinction between quitting and striking the basis of his entire argument:</w:t>
      </w:r>
    </w:p>
    <w:p w14:paraId="06333E6C" w14:textId="77777777" w:rsidR="00AA272A" w:rsidRDefault="00AA272A" w:rsidP="00AA272A">
      <w:pPr>
        <w:pStyle w:val="Heading4"/>
      </w:pPr>
      <w:r>
        <w:t xml:space="preserve">That’s definitionally non-universalizable – to leverage power for some by breaking contract necessitates </w:t>
      </w:r>
      <w:proofErr w:type="gramStart"/>
      <w:r>
        <w:t>that others</w:t>
      </w:r>
      <w:proofErr w:type="gramEnd"/>
      <w:r>
        <w:t xml:space="preserve"> uphold the contract; otherwise, the contract would be nonexistent.</w:t>
      </w:r>
    </w:p>
    <w:p w14:paraId="76EE6CE7" w14:textId="77777777" w:rsidR="00AA272A" w:rsidRPr="006C67B3" w:rsidRDefault="00AA272A" w:rsidP="00AA272A">
      <w:pPr>
        <w:rPr>
          <w:sz w:val="16"/>
        </w:rPr>
      </w:pPr>
      <w:r w:rsidRPr="006C67B3">
        <w:rPr>
          <w:rStyle w:val="Style13ptBold"/>
        </w:rPr>
        <w:t>Lumen no date</w:t>
      </w:r>
      <w:r>
        <w:t xml:space="preserve"> </w:t>
      </w:r>
      <w:r w:rsidRPr="006C67B3">
        <w:rPr>
          <w:sz w:val="16"/>
        </w:rPr>
        <w:t xml:space="preserve">Lumen Learning, “Kantian Ethics (Main Concepts),” no date, Lumen Learning, accessed 20 October 2021, </w:t>
      </w:r>
      <w:hyperlink r:id="rId9" w:history="1">
        <w:r w:rsidRPr="006C67B3">
          <w:rPr>
            <w:rStyle w:val="Hyperlink"/>
            <w:sz w:val="16"/>
          </w:rPr>
          <w:t>https://courses.lumenlearning.com/sanjacinto-philosophy/chapter/kantian-ethics-main-concepts/</w:t>
        </w:r>
      </w:hyperlink>
      <w:r w:rsidRPr="006C67B3">
        <w:rPr>
          <w:sz w:val="16"/>
        </w:rPr>
        <w:t xml:space="preserve"> ~ST~</w:t>
      </w:r>
    </w:p>
    <w:p w14:paraId="33D4D88C" w14:textId="77777777" w:rsidR="00AA272A" w:rsidRPr="006C67B3" w:rsidRDefault="00AA272A" w:rsidP="00AA272A">
      <w:pPr>
        <w:rPr>
          <w:sz w:val="16"/>
        </w:rPr>
      </w:pPr>
      <w:r w:rsidRPr="006C67B3">
        <w:rPr>
          <w:sz w:val="16"/>
        </w:rPr>
        <w:t xml:space="preserve">When someone acts, it is according to a rule, or maxim. For Kant, an act is only permissible if one is willing for the maxim that allows the action to be a universal law by which everyone acts.[15] Maxims fail this test if they produce either a contradiction in conception or a contradiction in the will when universalized. </w:t>
      </w:r>
      <w:r w:rsidRPr="007438E8">
        <w:rPr>
          <w:rStyle w:val="StyleUnderline"/>
          <w:highlight w:val="cyan"/>
        </w:rPr>
        <w:t>A contradiction</w:t>
      </w:r>
      <w:r w:rsidRPr="007438E8">
        <w:rPr>
          <w:rStyle w:val="StyleUnderline"/>
        </w:rPr>
        <w:t xml:space="preserve"> in conception </w:t>
      </w:r>
      <w:r w:rsidRPr="007438E8">
        <w:rPr>
          <w:rStyle w:val="StyleUnderline"/>
          <w:highlight w:val="cyan"/>
        </w:rPr>
        <w:t>happens when, if a maxim were</w:t>
      </w:r>
      <w:r w:rsidRPr="007438E8">
        <w:rPr>
          <w:rStyle w:val="StyleUnderline"/>
        </w:rPr>
        <w:t xml:space="preserve"> to be </w:t>
      </w:r>
      <w:r w:rsidRPr="007438E8">
        <w:rPr>
          <w:rStyle w:val="StyleUnderline"/>
          <w:highlight w:val="cyan"/>
        </w:rPr>
        <w:t>universalized, it ceases to make sense</w:t>
      </w:r>
      <w:r w:rsidRPr="007438E8">
        <w:rPr>
          <w:rStyle w:val="StyleUnderline"/>
        </w:rPr>
        <w:t xml:space="preserve"> because the “…maxim would necessarily destroy itself as soon as it was made a universal law.”[16] For example, </w:t>
      </w:r>
      <w:r w:rsidRPr="007438E8">
        <w:rPr>
          <w:rStyle w:val="StyleUnderline"/>
          <w:highlight w:val="cyan"/>
        </w:rPr>
        <w:t>if the maxim ‘It is permissible to break pro</w:t>
      </w:r>
      <w:r w:rsidRPr="006C67B3">
        <w:rPr>
          <w:rStyle w:val="StyleUnderline"/>
          <w:highlight w:val="cyan"/>
        </w:rPr>
        <w:t>mises’ was universalized</w:t>
      </w:r>
      <w:r w:rsidRPr="006C67B3">
        <w:rPr>
          <w:rStyle w:val="StyleUnderline"/>
        </w:rPr>
        <w:t xml:space="preserve">, no one would trust any promises made, so the idea of a promise would become meaningless; </w:t>
      </w:r>
      <w:r w:rsidRPr="006C67B3">
        <w:rPr>
          <w:rStyle w:val="StyleUnderline"/>
          <w:highlight w:val="cyan"/>
        </w:rPr>
        <w:t>the maxim would be self-contradictory because</w:t>
      </w:r>
      <w:r w:rsidRPr="006C67B3">
        <w:rPr>
          <w:rStyle w:val="StyleUnderline"/>
        </w:rPr>
        <w:t xml:space="preserve">, when universalized, </w:t>
      </w:r>
      <w:r w:rsidRPr="006C67B3">
        <w:rPr>
          <w:rStyle w:val="StyleUnderline"/>
          <w:highlight w:val="cyan"/>
        </w:rPr>
        <w:t>promises cease to be meaningful. The maxim is</w:t>
      </w:r>
      <w:r w:rsidRPr="006C67B3">
        <w:rPr>
          <w:rStyle w:val="StyleUnderline"/>
        </w:rPr>
        <w:t xml:space="preserve"> not moral because it is </w:t>
      </w:r>
      <w:r w:rsidRPr="006C67B3">
        <w:rPr>
          <w:rStyle w:val="StyleUnderline"/>
          <w:highlight w:val="cyan"/>
        </w:rPr>
        <w:t>logically impossible to universalize</w:t>
      </w:r>
      <w:r w:rsidRPr="006C67B3">
        <w:rPr>
          <w:rStyle w:val="StyleUnderline"/>
        </w:rPr>
        <w:t>—we could not conceive of a world where this maxim was universalized.</w:t>
      </w:r>
      <w:r w:rsidRPr="006C67B3">
        <w:rPr>
          <w:sz w:val="16"/>
        </w:rPr>
        <w:t xml:space="preserve">[17]A maxim can also be immoral if it creates a contradiction in the will when universalized. This does not mean a logical contradiction, but that universalizing the maxim leads to a </w:t>
      </w:r>
      <w:proofErr w:type="gramStart"/>
      <w:r w:rsidRPr="006C67B3">
        <w:rPr>
          <w:sz w:val="16"/>
        </w:rPr>
        <w:t>state of affairs</w:t>
      </w:r>
      <w:proofErr w:type="gramEnd"/>
      <w:r w:rsidRPr="006C67B3">
        <w:rPr>
          <w:sz w:val="16"/>
        </w:rPr>
        <w:t xml:space="preserve"> that no rational being would desire. For example, Driver argues that the maxim ‘I will not give to charity’ produces a contradiction in the will when universalized because a world where no one gives to charity would be undesirable for the person who acts by that maxim.[18]</w:t>
      </w:r>
    </w:p>
    <w:p w14:paraId="795CC23F" w14:textId="77777777" w:rsidR="00AA272A" w:rsidRDefault="00AA272A" w:rsidP="00AA272A">
      <w:pPr>
        <w:pStyle w:val="Heading4"/>
      </w:pPr>
      <w:r>
        <w:t xml:space="preserve">[2] A strike uses the employer and society </w:t>
      </w:r>
      <w:proofErr w:type="gramStart"/>
      <w:r>
        <w:t>as a means to</w:t>
      </w:r>
      <w:proofErr w:type="gramEnd"/>
      <w:r>
        <w:t xml:space="preserve"> an end.</w:t>
      </w:r>
    </w:p>
    <w:p w14:paraId="7694F5BA" w14:textId="77777777" w:rsidR="00AA272A" w:rsidRPr="00135C28" w:rsidRDefault="00AA272A" w:rsidP="00AA272A">
      <w:pPr>
        <w:rPr>
          <w:sz w:val="16"/>
        </w:rPr>
      </w:pPr>
      <w:r w:rsidRPr="00D84E5D">
        <w:rPr>
          <w:rStyle w:val="Style13ptBold"/>
        </w:rPr>
        <w:t>Fourie 17</w:t>
      </w:r>
      <w:r w:rsidRPr="00D84E5D">
        <w:t xml:space="preserve"> </w:t>
      </w:r>
      <w:r w:rsidRPr="00135C28">
        <w:rPr>
          <w:sz w:val="16"/>
        </w:rPr>
        <w:t xml:space="preserve">Johan Fourie, professor of Economics and History at Stellenbosch University, "Ethicality of Labor-Strike Demonstrates by Social Workers," 30 November 2017, accessed 19 October 2021, Other Papers, </w:t>
      </w:r>
      <w:hyperlink r:id="rId10" w:history="1">
        <w:r w:rsidRPr="00135C28">
          <w:rPr>
            <w:rStyle w:val="Hyperlink"/>
            <w:sz w:val="16"/>
          </w:rPr>
          <w:t>https://www.otherpapers.com/essay/Ethicality-of-Labor-Strike-Demonstrates-by-Social-Workers/62694.html</w:t>
        </w:r>
      </w:hyperlink>
      <w:r w:rsidRPr="00135C28">
        <w:rPr>
          <w:sz w:val="16"/>
        </w:rPr>
        <w:t xml:space="preserve"> JG recut</w:t>
      </w:r>
    </w:p>
    <w:p w14:paraId="4BA3D0BD" w14:textId="77777777" w:rsidR="00AA272A" w:rsidRPr="00135C28" w:rsidRDefault="00AA272A" w:rsidP="00AA272A">
      <w:pPr>
        <w:rPr>
          <w:sz w:val="16"/>
        </w:rPr>
      </w:pPr>
      <w:r w:rsidRPr="00135C28">
        <w:rPr>
          <w:sz w:val="16"/>
        </w:rPr>
        <w:t xml:space="preserve">A further formula of the Categorical Imperative is "so, act as to treat humanity, whether in your own person or in that of any other context, never solely </w:t>
      </w:r>
      <w:proofErr w:type="gramStart"/>
      <w:r w:rsidRPr="00135C28">
        <w:rPr>
          <w:sz w:val="16"/>
        </w:rPr>
        <w:t>as a means to</w:t>
      </w:r>
      <w:proofErr w:type="gramEnd"/>
      <w:r w:rsidRPr="00135C28">
        <w:rPr>
          <w:sz w:val="16"/>
        </w:rPr>
        <w:t xml:space="preserve"> an end but always as an end within itself' (Parrott, 2006, p. 51). By this Kant meant </w:t>
      </w:r>
      <w:r w:rsidRPr="00D0357A">
        <w:rPr>
          <w:rStyle w:val="StyleUnderline"/>
          <w:highlight w:val="cyan"/>
        </w:rPr>
        <w:t>people should be valued</w:t>
      </w:r>
      <w:r w:rsidRPr="00D0357A">
        <w:rPr>
          <w:rStyle w:val="StyleUnderline"/>
        </w:rPr>
        <w:t xml:space="preserve"> and respected as an individual </w:t>
      </w:r>
      <w:r w:rsidRPr="00D0357A">
        <w:rPr>
          <w:rStyle w:val="StyleUnderline"/>
          <w:highlight w:val="cyan"/>
        </w:rPr>
        <w:t>and not used for</w:t>
      </w:r>
      <w:r w:rsidRPr="00D0357A">
        <w:rPr>
          <w:rStyle w:val="StyleUnderline"/>
        </w:rPr>
        <w:t xml:space="preserve"> the </w:t>
      </w:r>
      <w:r w:rsidRPr="00D0357A">
        <w:rPr>
          <w:rStyle w:val="StyleUnderline"/>
          <w:highlight w:val="cyan"/>
        </w:rPr>
        <w:t>benefit</w:t>
      </w:r>
      <w:r w:rsidRPr="00D0357A">
        <w:rPr>
          <w:rStyle w:val="StyleUnderline"/>
        </w:rPr>
        <w:t xml:space="preserve"> of others. </w:t>
      </w:r>
      <w:r w:rsidRPr="00D84E5D">
        <w:rPr>
          <w:rStyle w:val="StyleUnderline"/>
        </w:rPr>
        <w:t xml:space="preserve">Participating in </w:t>
      </w:r>
      <w:r w:rsidRPr="00D0357A">
        <w:rPr>
          <w:rStyle w:val="StyleUnderline"/>
          <w:highlight w:val="cyan"/>
        </w:rPr>
        <w:t>a labor-strike</w:t>
      </w:r>
      <w:r w:rsidRPr="00D0357A">
        <w:rPr>
          <w:rStyle w:val="StyleUnderline"/>
        </w:rPr>
        <w:t xml:space="preserve"> demonstration/action </w:t>
      </w:r>
      <w:r w:rsidRPr="00D0357A">
        <w:rPr>
          <w:rStyle w:val="StyleUnderline"/>
          <w:highlight w:val="cyan"/>
        </w:rPr>
        <w:t>is a direct violation</w:t>
      </w:r>
      <w:r w:rsidRPr="00D84E5D">
        <w:rPr>
          <w:rStyle w:val="StyleUnderline"/>
        </w:rPr>
        <w:t xml:space="preserve"> of this categorical</w:t>
      </w:r>
      <w:r w:rsidRPr="00D0357A">
        <w:rPr>
          <w:rStyle w:val="StyleUnderline"/>
        </w:rPr>
        <w:t xml:space="preserve"> perspective as it would not be ethically permissible </w:t>
      </w:r>
      <w:r w:rsidRPr="00D0357A">
        <w:rPr>
          <w:rStyle w:val="StyleUnderline"/>
          <w:highlight w:val="cyan"/>
        </w:rPr>
        <w:t>because</w:t>
      </w:r>
      <w:r w:rsidRPr="00135C28">
        <w:rPr>
          <w:rStyle w:val="StyleUnderline"/>
        </w:rPr>
        <w:t xml:space="preserve"> the</w:t>
      </w:r>
      <w:r w:rsidRPr="00D84E5D">
        <w:rPr>
          <w:rStyle w:val="StyleUnderline"/>
        </w:rPr>
        <w:t xml:space="preserve"> severe dependence and well-being of clients, </w:t>
      </w:r>
      <w:r w:rsidRPr="00D0357A">
        <w:rPr>
          <w:rStyle w:val="StyleUnderline"/>
          <w:highlight w:val="cyan"/>
        </w:rPr>
        <w:t>the effective functioning of the</w:t>
      </w:r>
      <w:r w:rsidRPr="00D0357A">
        <w:rPr>
          <w:rStyle w:val="StyleUnderline"/>
        </w:rPr>
        <w:t xml:space="preserve"> </w:t>
      </w:r>
      <w:r w:rsidRPr="00D84E5D">
        <w:rPr>
          <w:rStyle w:val="StyleUnderline"/>
        </w:rPr>
        <w:t xml:space="preserve">employer </w:t>
      </w:r>
      <w:r w:rsidRPr="00D0357A">
        <w:rPr>
          <w:rStyle w:val="StyleUnderline"/>
          <w:highlight w:val="cyan"/>
        </w:rPr>
        <w:t>organization, and society is used to</w:t>
      </w:r>
      <w:r w:rsidRPr="00D84E5D">
        <w:rPr>
          <w:rStyle w:val="StyleUnderline"/>
        </w:rPr>
        <w:t xml:space="preserve"> </w:t>
      </w:r>
      <w:proofErr w:type="gramStart"/>
      <w:r w:rsidRPr="00D84E5D">
        <w:rPr>
          <w:rStyle w:val="StyleUnderline"/>
        </w:rPr>
        <w:t xml:space="preserve">duly and unduly influence the </w:t>
      </w:r>
      <w:r w:rsidRPr="00D0357A">
        <w:rPr>
          <w:rStyle w:val="StyleUnderline"/>
          <w:highlight w:val="cyan"/>
        </w:rPr>
        <w:t>bargain</w:t>
      </w:r>
      <w:r w:rsidRPr="00D84E5D">
        <w:rPr>
          <w:rStyle w:val="StyleUnderline"/>
        </w:rPr>
        <w:t>ing process</w:t>
      </w:r>
      <w:proofErr w:type="gramEnd"/>
      <w:r w:rsidRPr="00D84E5D">
        <w:rPr>
          <w:rStyle w:val="StyleUnderline"/>
        </w:rPr>
        <w:t xml:space="preserve"> for better </w:t>
      </w:r>
      <w:r w:rsidRPr="00D0357A">
        <w:rPr>
          <w:rStyle w:val="StyleUnderline"/>
          <w:highlight w:val="cyan"/>
        </w:rPr>
        <w:t>working conditions.</w:t>
      </w:r>
      <w:r w:rsidRPr="00D84E5D">
        <w:rPr>
          <w:rStyle w:val="StyleUnderline"/>
        </w:rPr>
        <w:t xml:space="preserve"> In participating in the labor strike</w:t>
      </w:r>
      <w:r w:rsidRPr="00D0357A">
        <w:rPr>
          <w:rStyle w:val="StyleUnderline"/>
        </w:rPr>
        <w:t xml:space="preserve"> demonstration, </w:t>
      </w:r>
      <w:r w:rsidRPr="00D0357A">
        <w:rPr>
          <w:rStyle w:val="StyleUnderline"/>
          <w:highlight w:val="cyan"/>
        </w:rPr>
        <w:t>the humanity</w:t>
      </w:r>
      <w:r w:rsidRPr="00D0357A">
        <w:rPr>
          <w:rStyle w:val="StyleUnderline"/>
        </w:rPr>
        <w:t xml:space="preserve">, and well-being </w:t>
      </w:r>
      <w:r w:rsidRPr="00D0357A">
        <w:rPr>
          <w:rStyle w:val="StyleUnderline"/>
          <w:highlight w:val="cyan"/>
        </w:rPr>
        <w:t>of clients and society is not seen</w:t>
      </w:r>
      <w:r w:rsidRPr="00D84E5D">
        <w:rPr>
          <w:rStyle w:val="StyleUnderline"/>
        </w:rPr>
        <w:t xml:space="preserve"> as crucial and </w:t>
      </w:r>
      <w:r w:rsidRPr="00D84E5D">
        <w:rPr>
          <w:rStyle w:val="StyleUnderline"/>
          <w:highlight w:val="cyan"/>
        </w:rPr>
        <w:t>as an 'end', but</w:t>
      </w:r>
      <w:r w:rsidRPr="00D0357A">
        <w:rPr>
          <w:rStyle w:val="StyleUnderline"/>
        </w:rPr>
        <w:t xml:space="preserve"> rather </w:t>
      </w:r>
      <w:r w:rsidRPr="00D84E5D">
        <w:rPr>
          <w:rStyle w:val="StyleUnderline"/>
          <w:highlight w:val="cyan"/>
        </w:rPr>
        <w:t>used to demonstrate the</w:t>
      </w:r>
      <w:r w:rsidRPr="00D0357A">
        <w:rPr>
          <w:rStyle w:val="StyleUnderline"/>
        </w:rPr>
        <w:t xml:space="preserve"> undeniable </w:t>
      </w:r>
      <w:r w:rsidRPr="00D84E5D">
        <w:rPr>
          <w:rStyle w:val="StyleUnderline"/>
          <w:highlight w:val="cyan"/>
        </w:rPr>
        <w:t>need for</w:t>
      </w:r>
      <w:r w:rsidRPr="00D0357A">
        <w:rPr>
          <w:rStyle w:val="StyleUnderline"/>
        </w:rPr>
        <w:t xml:space="preserve"> the skills and expertise of social </w:t>
      </w:r>
      <w:r w:rsidRPr="00D84E5D">
        <w:rPr>
          <w:rStyle w:val="StyleUnderline"/>
          <w:highlight w:val="cyan"/>
        </w:rPr>
        <w:t>workers.</w:t>
      </w:r>
      <w:r w:rsidRPr="00135C28">
        <w:rPr>
          <w:sz w:val="16"/>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668BB95A" w14:textId="77777777" w:rsidR="00AA272A" w:rsidRDefault="00AA272A" w:rsidP="00AA272A">
      <w:pPr>
        <w:pStyle w:val="Heading4"/>
      </w:pPr>
      <w:r>
        <w:t>Next, in medical services, strikes can only function through the intent of actively causing harm to patients.</w:t>
      </w:r>
    </w:p>
    <w:p w14:paraId="1952919B" w14:textId="77777777" w:rsidR="00AA272A" w:rsidRPr="009C29D4" w:rsidRDefault="00AA272A" w:rsidP="00AA272A">
      <w:pPr>
        <w:rPr>
          <w:sz w:val="16"/>
        </w:rPr>
      </w:pPr>
      <w:r w:rsidRPr="009C29D4">
        <w:rPr>
          <w:rStyle w:val="Style13ptBold"/>
        </w:rPr>
        <w:t>Loewy 2000</w:t>
      </w:r>
      <w:r w:rsidRPr="00135C28">
        <w:t xml:space="preserve"> </w:t>
      </w:r>
      <w:r w:rsidRPr="009C29D4">
        <w:rPr>
          <w:sz w:val="16"/>
        </w:rPr>
        <w:t>Erich H. Lowey, professor of bioethics at University of California, "Of healthcare professionals, ethics, and strikes," Cambridge Q. Healthcare Ethics 9 (2000): 513. Accessed 19 October 2021, Pg. 516-517, sci-hub.se/10.1017/S0963180100904092 JG recut</w:t>
      </w:r>
    </w:p>
    <w:p w14:paraId="0FA8ADF8" w14:textId="77777777" w:rsidR="00AA272A" w:rsidRPr="009C29D4" w:rsidRDefault="00AA272A" w:rsidP="00AA272A">
      <w:pPr>
        <w:rPr>
          <w:sz w:val="16"/>
        </w:rPr>
      </w:pPr>
      <w:r w:rsidRPr="00135C28">
        <w:rPr>
          <w:rStyle w:val="StyleUnderline"/>
          <w:highlight w:val="cyan"/>
        </w:rPr>
        <w:t>In the medical setting</w:t>
      </w:r>
      <w:r w:rsidRPr="00135C28">
        <w:rPr>
          <w:rStyle w:val="StyleUnderline"/>
        </w:rPr>
        <w:t xml:space="preserve">, furthermore, workers are much more apt to deal with identified lives: they know their patients and often have known them for some time. </w:t>
      </w:r>
      <w:r w:rsidRPr="00135C28">
        <w:rPr>
          <w:rStyle w:val="StyleUnderline"/>
          <w:highlight w:val="cyan"/>
        </w:rPr>
        <w:t>Striking</w:t>
      </w:r>
      <w:r w:rsidRPr="00BA5B76">
        <w:rPr>
          <w:rStyle w:val="StyleUnderline"/>
        </w:rPr>
        <w:t xml:space="preserve"> </w:t>
      </w:r>
      <w:r w:rsidRPr="00135C28">
        <w:rPr>
          <w:rStyle w:val="StyleUnderline"/>
        </w:rPr>
        <w:t xml:space="preserve">against their employer (even if it is done in part to benefit the patient) </w:t>
      </w:r>
      <w:r w:rsidRPr="00135C28">
        <w:rPr>
          <w:rStyle w:val="StyleUnderline"/>
          <w:highlight w:val="cyan"/>
        </w:rPr>
        <w:t>is denying</w:t>
      </w:r>
      <w:r w:rsidRPr="00E54D6F">
        <w:rPr>
          <w:rStyle w:val="StyleUnderline"/>
        </w:rPr>
        <w:t xml:space="preserve"> meaningful</w:t>
      </w:r>
      <w:r w:rsidRPr="00135C28">
        <w:rPr>
          <w:rStyle w:val="StyleUnderline"/>
        </w:rPr>
        <w:t xml:space="preserve"> and often </w:t>
      </w:r>
      <w:r w:rsidRPr="00135C28">
        <w:rPr>
          <w:rStyle w:val="StyleUnderline"/>
          <w:highlight w:val="cyan"/>
        </w:rPr>
        <w:t>essential services</w:t>
      </w:r>
      <w:r w:rsidRPr="00135C28">
        <w:rPr>
          <w:rStyle w:val="StyleUnderline"/>
        </w:rPr>
        <w:t xml:space="preserve"> to some of these identified lives.</w:t>
      </w:r>
      <w:r w:rsidRPr="009C29D4">
        <w:rPr>
          <w:sz w:val="16"/>
        </w:rPr>
        <w:t xml:space="preserve"> We tend to relate differently with those lives we know and therefore call “identified” from those whom we consider “unidentified” or statistical lives, in part, because we have obligations as a result of relationships; in part because we fail to recognize that these so-called unidentified lives are not in fact unidentified but are merely not identified by us.4 When strikes are called by healthcare professionals, both types of lives are apt to be injured or, at least, severely inconvenienced.</w:t>
      </w:r>
    </w:p>
    <w:p w14:paraId="5526C195" w14:textId="77777777" w:rsidR="00AA272A" w:rsidRPr="00135C28" w:rsidRDefault="00AA272A" w:rsidP="00AA272A">
      <w:pPr>
        <w:rPr>
          <w:rStyle w:val="StyleUnderline"/>
        </w:rPr>
      </w:pPr>
      <w:r w:rsidRPr="009C29D4">
        <w:rPr>
          <w:sz w:val="16"/>
        </w:rPr>
        <w:t xml:space="preserve">Except in the pocketbook, </w:t>
      </w:r>
      <w:r w:rsidRPr="00135C28">
        <w:rPr>
          <w:rStyle w:val="StyleUnderline"/>
          <w:highlight w:val="cyan"/>
        </w:rPr>
        <w:t>strikes</w:t>
      </w:r>
      <w:r w:rsidRPr="00135C28">
        <w:rPr>
          <w:rStyle w:val="StyleUnderline"/>
        </w:rPr>
        <w:t xml:space="preserve"> in the healthcare setting generally </w:t>
      </w:r>
      <w:r w:rsidRPr="00135C28">
        <w:rPr>
          <w:rStyle w:val="StyleUnderline"/>
          <w:highlight w:val="cyan"/>
        </w:rPr>
        <w:t>do not directly hurt the employer. The employer is hurt through the patient. The patient</w:t>
      </w:r>
      <w:r w:rsidRPr="00135C28">
        <w:rPr>
          <w:rStyle w:val="StyleUnderline"/>
        </w:rPr>
        <w:t xml:space="preserve"> thus </w:t>
      </w:r>
      <w:r w:rsidRPr="00135C28">
        <w:rPr>
          <w:rStyle w:val="StyleUnderline"/>
          <w:highlight w:val="cyan"/>
        </w:rPr>
        <w:t>becomes a means toward</w:t>
      </w:r>
      <w:r w:rsidRPr="00135C28">
        <w:rPr>
          <w:rStyle w:val="StyleUnderline"/>
        </w:rPr>
        <w:t xml:space="preserve"> the </w:t>
      </w:r>
      <w:r w:rsidRPr="00135C28">
        <w:rPr>
          <w:rStyle w:val="StyleUnderline"/>
          <w:highlight w:val="cyan"/>
        </w:rPr>
        <w:t>employees’ ends, a</w:t>
      </w:r>
      <w:r w:rsidRPr="00135C28">
        <w:rPr>
          <w:rStyle w:val="StyleUnderline"/>
        </w:rPr>
        <w:t xml:space="preserve"> foot</w:t>
      </w:r>
      <w:r w:rsidRPr="00135C28">
        <w:rPr>
          <w:rStyle w:val="StyleUnderline"/>
          <w:highlight w:val="cyan"/>
        </w:rPr>
        <w:t>ball</w:t>
      </w:r>
      <w:r w:rsidRPr="00135C28">
        <w:rPr>
          <w:rStyle w:val="StyleUnderline"/>
        </w:rPr>
        <w:t xml:space="preserve"> being </w:t>
      </w:r>
      <w:r w:rsidRPr="00135C28">
        <w:rPr>
          <w:rStyle w:val="StyleUnderline"/>
          <w:highlight w:val="cyan"/>
        </w:rPr>
        <w:t>kicked between two</w:t>
      </w:r>
      <w:r w:rsidRPr="00135C28">
        <w:rPr>
          <w:rStyle w:val="StyleUnderline"/>
        </w:rPr>
        <w:t xml:space="preserve"> contending </w:t>
      </w:r>
      <w:r w:rsidRPr="00135C28">
        <w:rPr>
          <w:rStyle w:val="StyleUnderline"/>
          <w:highlight w:val="cyan"/>
        </w:rPr>
        <w:t>parties</w:t>
      </w:r>
      <w:r w:rsidRPr="00135C28">
        <w:rPr>
          <w:rStyle w:val="StyleUnderline"/>
        </w:rPr>
        <w:t xml:space="preserve">—even if one of the employees’ goals is to serve the good of patients in general. </w:t>
      </w:r>
      <w:r w:rsidRPr="00BA5B76">
        <w:rPr>
          <w:rStyle w:val="StyleUnderline"/>
          <w:highlight w:val="cyan"/>
        </w:rPr>
        <w:t>Theoretically, patients</w:t>
      </w:r>
      <w:r w:rsidRPr="00135C28">
        <w:rPr>
          <w:rStyle w:val="StyleUnderline"/>
        </w:rPr>
        <w:t xml:space="preserve"> will then bring </w:t>
      </w:r>
      <w:r w:rsidRPr="00BA5B76">
        <w:rPr>
          <w:rStyle w:val="StyleUnderline"/>
          <w:highlight w:val="cyan"/>
        </w:rPr>
        <w:t>pressure</w:t>
      </w:r>
      <w:r w:rsidRPr="00135C28">
        <w:rPr>
          <w:rStyle w:val="StyleUnderline"/>
        </w:rPr>
        <w:t xml:space="preserve"> on </w:t>
      </w:r>
      <w:r w:rsidRPr="00BA5B76">
        <w:rPr>
          <w:rStyle w:val="StyleUnderline"/>
          <w:highlight w:val="cyan"/>
        </w:rPr>
        <w:t>the employer</w:t>
      </w:r>
      <w:r w:rsidRPr="00135C28">
        <w:rPr>
          <w:rStyle w:val="StyleUnderline"/>
        </w:rPr>
        <w:t xml:space="preserve"> (be it the government or a managed care organization), thus, quite frankly, using the patient as a means toward the ends of the health professionals.5 The dilemma, of course, is that </w:t>
      </w:r>
      <w:r w:rsidRPr="00BA5B76">
        <w:rPr>
          <w:rStyle w:val="StyleUnderline"/>
          <w:highlight w:val="cyan"/>
        </w:rPr>
        <w:t>without</w:t>
      </w:r>
      <w:r w:rsidRPr="00135C28">
        <w:rPr>
          <w:rStyle w:val="StyleUnderline"/>
        </w:rPr>
        <w:t xml:space="preserve"> significantly inconveniencing or even </w:t>
      </w:r>
      <w:r w:rsidRPr="00BA5B76">
        <w:rPr>
          <w:rStyle w:val="StyleUnderline"/>
          <w:highlight w:val="cyan"/>
        </w:rPr>
        <w:t>endangering patients, no pressure is</w:t>
      </w:r>
      <w:r w:rsidRPr="00135C28">
        <w:rPr>
          <w:rStyle w:val="StyleUnderline"/>
        </w:rPr>
        <w:t xml:space="preserve"> likely to be </w:t>
      </w:r>
      <w:r w:rsidRPr="00BA5B76">
        <w:rPr>
          <w:rStyle w:val="StyleUnderline"/>
          <w:highlight w:val="cyan"/>
        </w:rPr>
        <w:t>brought</w:t>
      </w:r>
      <w:r w:rsidRPr="00135C28">
        <w:rPr>
          <w:rStyle w:val="StyleUnderline"/>
        </w:rPr>
        <w:t xml:space="preserve"> and, </w:t>
      </w:r>
      <w:r w:rsidRPr="00FF662E">
        <w:rPr>
          <w:rStyle w:val="StyleUnderline"/>
          <w:highlight w:val="cyan"/>
        </w:rPr>
        <w:t>therefore</w:t>
      </w:r>
      <w:r w:rsidRPr="00135C28">
        <w:rPr>
          <w:rStyle w:val="StyleUnderline"/>
        </w:rPr>
        <w:t xml:space="preserve">, no amelioration of working conditions is </w:t>
      </w:r>
      <w:proofErr w:type="spellStart"/>
      <w:proofErr w:type="gramStart"/>
      <w:r w:rsidRPr="00135C28">
        <w:rPr>
          <w:rStyle w:val="StyleUnderline"/>
        </w:rPr>
        <w:t>effected</w:t>
      </w:r>
      <w:proofErr w:type="spellEnd"/>
      <w:proofErr w:type="gramEnd"/>
      <w:r w:rsidRPr="00135C28">
        <w:rPr>
          <w:rStyle w:val="StyleUnderline"/>
        </w:rPr>
        <w:t xml:space="preserve">. </w:t>
      </w:r>
      <w:r w:rsidRPr="00135C28">
        <w:rPr>
          <w:rStyle w:val="StyleUnderline"/>
          <w:highlight w:val="cyan"/>
        </w:rPr>
        <w:t>To be effective, a strike</w:t>
      </w:r>
      <w:r w:rsidRPr="00135C28">
        <w:rPr>
          <w:rStyle w:val="StyleUnderline"/>
        </w:rPr>
        <w:t xml:space="preserve"> of healthcare professionals </w:t>
      </w:r>
      <w:proofErr w:type="gramStart"/>
      <w:r w:rsidRPr="00135C28">
        <w:rPr>
          <w:rStyle w:val="StyleUnderline"/>
          <w:highlight w:val="cyan"/>
        </w:rPr>
        <w:t>has to</w:t>
      </w:r>
      <w:proofErr w:type="gramEnd"/>
      <w:r w:rsidRPr="00135C28">
        <w:rPr>
          <w:rStyle w:val="StyleUnderline"/>
          <w:highlight w:val="cyan"/>
        </w:rPr>
        <w:t xml:space="preserve"> “hurt” patients</w:t>
      </w:r>
      <w:r w:rsidRPr="00135C28">
        <w:rPr>
          <w:rStyle w:val="StyleUnderline"/>
        </w:rPr>
        <w:t xml:space="preserve"> and often patients known to the healthcare professionals.</w:t>
      </w:r>
    </w:p>
    <w:p w14:paraId="42F028B5" w14:textId="7FCB72E8" w:rsidR="00A95652" w:rsidRDefault="00AA272A" w:rsidP="00AA272A">
      <w:pPr>
        <w:pStyle w:val="Heading4"/>
      </w:pPr>
      <w:r>
        <w:t xml:space="preserve">These violate the test of universalizability – workers coerce their employers and intend to use societal suffering for personal </w:t>
      </w:r>
      <w:proofErr w:type="gramStart"/>
      <w:r>
        <w:t>gain, but</w:t>
      </w:r>
      <w:proofErr w:type="gramEnd"/>
      <w:r>
        <w:t xml:space="preserve"> undermining someone’s freedom by forcing them to do something is non-universalizable because it requires the exercise of your own freedom.</w:t>
      </w:r>
    </w:p>
    <w:p w14:paraId="28E0D563" w14:textId="546B3BDA" w:rsidR="000D52CB" w:rsidRDefault="000D52CB" w:rsidP="000D52CB">
      <w:pPr>
        <w:pStyle w:val="Heading2"/>
      </w:pPr>
      <w:r>
        <w:t>3 – CP</w:t>
      </w:r>
    </w:p>
    <w:p w14:paraId="2AC95DE4" w14:textId="46A57957" w:rsidR="000D52CB" w:rsidRDefault="000D52CB" w:rsidP="000D52CB">
      <w:pPr>
        <w:pStyle w:val="Heading4"/>
      </w:pPr>
      <w:r>
        <w:t xml:space="preserve">Counterplan: A just government ought to recognize a right of workers to strike except for strikes that </w:t>
      </w:r>
      <w:r w:rsidR="00153F2A">
        <w:t>advocate for racism.</w:t>
      </w:r>
    </w:p>
    <w:p w14:paraId="5999638B" w14:textId="68734FCD" w:rsidR="000D52CB" w:rsidRDefault="000D52CB" w:rsidP="000D52CB">
      <w:pPr>
        <w:pStyle w:val="Heading4"/>
      </w:pPr>
      <w:r>
        <w:t>There has been a history of striking for the purpose of excluding and marginalizing black people</w:t>
      </w:r>
    </w:p>
    <w:p w14:paraId="6C8CC46E" w14:textId="469FF7A4" w:rsidR="000D52CB" w:rsidRPr="00BD2D00" w:rsidRDefault="000D52CB" w:rsidP="000D52CB">
      <w:pPr>
        <w:rPr>
          <w:sz w:val="16"/>
        </w:rPr>
      </w:pPr>
      <w:r w:rsidRPr="00153F2A">
        <w:rPr>
          <w:rStyle w:val="Style13ptBold"/>
        </w:rPr>
        <w:t>Keyes</w:t>
      </w:r>
      <w:r w:rsidR="00153F2A" w:rsidRPr="00153F2A">
        <w:rPr>
          <w:rStyle w:val="Style13ptBold"/>
        </w:rPr>
        <w:t xml:space="preserve"> 17</w:t>
      </w:r>
      <w:r w:rsidR="00BD2D00">
        <w:t xml:space="preserve"> </w:t>
      </w:r>
      <w:r w:rsidR="00BD2D00" w:rsidRPr="00BD2D00">
        <w:rPr>
          <w:sz w:val="16"/>
        </w:rPr>
        <w:t>Allison Keyes, museum correspondent,</w:t>
      </w:r>
      <w:r w:rsidRPr="00BD2D00">
        <w:rPr>
          <w:sz w:val="16"/>
        </w:rPr>
        <w:t xml:space="preserve"> JUNE 30, 2017, "The East St. Louis Race Riot Left </w:t>
      </w:r>
      <w:proofErr w:type="gramStart"/>
      <w:r w:rsidRPr="00BD2D00">
        <w:rPr>
          <w:sz w:val="16"/>
        </w:rPr>
        <w:t>Dozens</w:t>
      </w:r>
      <w:proofErr w:type="gramEnd"/>
      <w:r w:rsidRPr="00BD2D00">
        <w:rPr>
          <w:sz w:val="16"/>
        </w:rPr>
        <w:t xml:space="preserve"> Dead, Devastating a Community on the Rise," Smithsonian Magazine, </w:t>
      </w:r>
      <w:r w:rsidR="00BD2D00" w:rsidRPr="00BD2D00">
        <w:rPr>
          <w:sz w:val="16"/>
        </w:rPr>
        <w:t xml:space="preserve">accessed 3 December 2021, </w:t>
      </w:r>
      <w:r w:rsidRPr="00BD2D00">
        <w:rPr>
          <w:sz w:val="16"/>
        </w:rPr>
        <w:t>https://www.smithsonianmag.com/smithsonian-institution/east-st-louis-race-riot-left-dozens-dead-devastating-community-on-the-rise-180963885/ //SR</w:t>
      </w:r>
    </w:p>
    <w:p w14:paraId="6F58903E" w14:textId="77777777" w:rsidR="000D52CB" w:rsidRPr="00F22719" w:rsidRDefault="000D52CB" w:rsidP="000D52CB">
      <w:pPr>
        <w:rPr>
          <w:rStyle w:val="StyleUnderline"/>
        </w:rPr>
      </w:pPr>
      <w:r w:rsidRPr="00F22719">
        <w:rPr>
          <w:rStyle w:val="StyleUnderline"/>
          <w:highlight w:val="cyan"/>
        </w:rPr>
        <w:t>Racial tensions began simmering in</w:t>
      </w:r>
      <w:r w:rsidRPr="00F22719">
        <w:rPr>
          <w:rStyle w:val="StyleUnderline"/>
        </w:rPr>
        <w:t xml:space="preserve"> East </w:t>
      </w:r>
      <w:r w:rsidRPr="00F22719">
        <w:rPr>
          <w:rStyle w:val="StyleUnderline"/>
          <w:highlight w:val="cyan"/>
        </w:rPr>
        <w:t>St. Louis</w:t>
      </w:r>
      <w:r w:rsidRPr="00F22719">
        <w:rPr>
          <w:rStyle w:val="StyleUnderline"/>
        </w:rPr>
        <w:t xml:space="preserve">—a city </w:t>
      </w:r>
      <w:r w:rsidRPr="00F22719">
        <w:rPr>
          <w:rStyle w:val="StyleUnderline"/>
          <w:highlight w:val="cyan"/>
        </w:rPr>
        <w:t>where thousands of blacks</w:t>
      </w:r>
      <w:r w:rsidRPr="00F22719">
        <w:rPr>
          <w:rStyle w:val="StyleUnderline"/>
        </w:rPr>
        <w:t xml:space="preserve"> had </w:t>
      </w:r>
      <w:r w:rsidRPr="00F22719">
        <w:rPr>
          <w:rStyle w:val="StyleUnderline"/>
          <w:highlight w:val="cyan"/>
        </w:rPr>
        <w:t>moved from the South to work in war factories</w:t>
      </w:r>
      <w:r w:rsidRPr="00F22719">
        <w:rPr>
          <w:rStyle w:val="StyleUnderline"/>
        </w:rPr>
        <w:t xml:space="preserve">—as early as February 1917. The </w:t>
      </w:r>
      <w:proofErr w:type="gramStart"/>
      <w:r w:rsidRPr="00F22719">
        <w:rPr>
          <w:rStyle w:val="StyleUnderline"/>
        </w:rPr>
        <w:t>African-American</w:t>
      </w:r>
      <w:proofErr w:type="gramEnd"/>
      <w:r w:rsidRPr="00F22719">
        <w:rPr>
          <w:rStyle w:val="StyleUnderline"/>
        </w:rPr>
        <w:t xml:space="preserve"> population was 6,000 in 1910 and nearly double that by 1917. In the spring, </w:t>
      </w:r>
      <w:r w:rsidRPr="00F22719">
        <w:rPr>
          <w:rStyle w:val="StyleUnderline"/>
          <w:highlight w:val="cyan"/>
        </w:rPr>
        <w:t>the</w:t>
      </w:r>
      <w:r w:rsidRPr="00F22719">
        <w:rPr>
          <w:rStyle w:val="StyleUnderline"/>
        </w:rPr>
        <w:t xml:space="preserve"> largely </w:t>
      </w:r>
      <w:r w:rsidRPr="00F22719">
        <w:rPr>
          <w:rStyle w:val="StyleUnderline"/>
          <w:highlight w:val="cyan"/>
        </w:rPr>
        <w:t>white workforce</w:t>
      </w:r>
      <w:r w:rsidRPr="00F22719">
        <w:rPr>
          <w:rStyle w:val="StyleUnderline"/>
        </w:rPr>
        <w:t xml:space="preserve"> at the Aluminum Ore Company </w:t>
      </w:r>
      <w:r w:rsidRPr="00F22719">
        <w:rPr>
          <w:rStyle w:val="StyleUnderline"/>
          <w:highlight w:val="cyan"/>
        </w:rPr>
        <w:t>went on strike</w:t>
      </w:r>
      <w:r w:rsidRPr="00F22719">
        <w:rPr>
          <w:rStyle w:val="StyleUnderline"/>
        </w:rPr>
        <w:t>.</w:t>
      </w:r>
      <w:r w:rsidRPr="00F22719">
        <w:rPr>
          <w:sz w:val="16"/>
        </w:rPr>
        <w:t xml:space="preserve"> Hundreds of blacks were hired. </w:t>
      </w:r>
      <w:r w:rsidRPr="00F22719">
        <w:rPr>
          <w:rStyle w:val="StyleUnderline"/>
        </w:rPr>
        <w:t xml:space="preserve">After a City Council meeting on May 28, </w:t>
      </w:r>
      <w:r w:rsidRPr="00F22719">
        <w:rPr>
          <w:rStyle w:val="StyleUnderline"/>
          <w:highlight w:val="cyan"/>
        </w:rPr>
        <w:t>angry white workers lodged formal complaints against black migrants</w:t>
      </w:r>
      <w:r w:rsidRPr="00F22719">
        <w:rPr>
          <w:rStyle w:val="StyleUnderline"/>
        </w:rPr>
        <w:t xml:space="preserve">. When word of an attempted robbery of a white man by an armed black man spread through the city, mobs started </w:t>
      </w:r>
      <w:r w:rsidRPr="00F22719">
        <w:rPr>
          <w:rStyle w:val="StyleUnderline"/>
          <w:highlight w:val="cyan"/>
        </w:rPr>
        <w:t xml:space="preserve">beating any </w:t>
      </w:r>
      <w:proofErr w:type="gramStart"/>
      <w:r w:rsidRPr="00F22719">
        <w:rPr>
          <w:rStyle w:val="StyleUnderline"/>
          <w:highlight w:val="cyan"/>
        </w:rPr>
        <w:t>African-Americans</w:t>
      </w:r>
      <w:proofErr w:type="gramEnd"/>
      <w:r w:rsidRPr="00F22719">
        <w:rPr>
          <w:rStyle w:val="StyleUnderline"/>
          <w:highlight w:val="cyan"/>
        </w:rPr>
        <w:t xml:space="preserve"> they found</w:t>
      </w:r>
      <w:r w:rsidRPr="00F22719">
        <w:rPr>
          <w:sz w:val="16"/>
        </w:rPr>
        <w:t>, even pulling individuals off of streetcars and trolleys. The National Guard was called in but dispersed in June.</w:t>
      </w:r>
    </w:p>
    <w:p w14:paraId="59878D90" w14:textId="61639202" w:rsidR="00E46FF0" w:rsidRPr="00E46FF0" w:rsidRDefault="00595E66" w:rsidP="00E46FF0">
      <w:pPr>
        <w:pStyle w:val="Heading4"/>
      </w:pPr>
      <w:r>
        <w:t xml:space="preserve">Turns their offense </w:t>
      </w:r>
      <w:r w:rsidR="000D52CB">
        <w:t xml:space="preserve">because workers literally strike so that certain groups are excluded from employment, which causes all the </w:t>
      </w:r>
      <w:r>
        <w:t>oppressive</w:t>
      </w:r>
      <w:r w:rsidR="000D52CB">
        <w:t xml:space="preserve"> impacts that the affirmative is trying to prevent.</w:t>
      </w:r>
    </w:p>
    <w:sectPr w:rsidR="00E46FF0" w:rsidRPr="00E46F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AA272A"/>
    <w:rsid w:val="000139A3"/>
    <w:rsid w:val="0002163B"/>
    <w:rsid w:val="00074205"/>
    <w:rsid w:val="000D52CB"/>
    <w:rsid w:val="00100833"/>
    <w:rsid w:val="001019CB"/>
    <w:rsid w:val="00104529"/>
    <w:rsid w:val="00105942"/>
    <w:rsid w:val="00107396"/>
    <w:rsid w:val="00110FCE"/>
    <w:rsid w:val="001268F7"/>
    <w:rsid w:val="00144A4C"/>
    <w:rsid w:val="00153F2A"/>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28B1"/>
    <w:rsid w:val="003902BA"/>
    <w:rsid w:val="003A09E2"/>
    <w:rsid w:val="00407037"/>
    <w:rsid w:val="00454666"/>
    <w:rsid w:val="004605D6"/>
    <w:rsid w:val="00465711"/>
    <w:rsid w:val="00483433"/>
    <w:rsid w:val="004C60E8"/>
    <w:rsid w:val="004E3579"/>
    <w:rsid w:val="004E728B"/>
    <w:rsid w:val="004F39E0"/>
    <w:rsid w:val="00537BD5"/>
    <w:rsid w:val="00546DA6"/>
    <w:rsid w:val="0057268A"/>
    <w:rsid w:val="00595E66"/>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93661"/>
    <w:rsid w:val="00A95652"/>
    <w:rsid w:val="00AA272A"/>
    <w:rsid w:val="00AC0AB8"/>
    <w:rsid w:val="00AC5D4E"/>
    <w:rsid w:val="00AE16EC"/>
    <w:rsid w:val="00B33C6D"/>
    <w:rsid w:val="00B4508F"/>
    <w:rsid w:val="00B55AD5"/>
    <w:rsid w:val="00B8057C"/>
    <w:rsid w:val="00BD2D00"/>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46FF0"/>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FA9B"/>
  <w15:chartTrackingRefBased/>
  <w15:docId w15:val="{5830831E-55E6-4792-B0B7-64CA69F8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28B1"/>
    <w:rPr>
      <w:rFonts w:ascii="Arial" w:hAnsi="Arial" w:cs="Arial"/>
      <w:sz w:val="24"/>
    </w:rPr>
  </w:style>
  <w:style w:type="paragraph" w:styleId="Heading1">
    <w:name w:val="heading 1"/>
    <w:aliases w:val="Pocket"/>
    <w:basedOn w:val="Normal"/>
    <w:next w:val="Normal"/>
    <w:link w:val="Heading1Char"/>
    <w:qFormat/>
    <w:rsid w:val="003828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28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3828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828B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828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8B1"/>
  </w:style>
  <w:style w:type="character" w:customStyle="1" w:styleId="Heading1Char">
    <w:name w:val="Heading 1 Char"/>
    <w:aliases w:val="Pocket Char"/>
    <w:basedOn w:val="DefaultParagraphFont"/>
    <w:link w:val="Heading1"/>
    <w:rsid w:val="003828B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828B1"/>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828B1"/>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828B1"/>
    <w:rPr>
      <w:rFonts w:ascii="Arial" w:eastAsiaTheme="majorEastAsia" w:hAnsi="Arial" w:cstheme="majorBidi"/>
      <w:b/>
      <w:iCs/>
      <w:sz w:val="24"/>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7"/>
    <w:qFormat/>
    <w:rsid w:val="003828B1"/>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28B1"/>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828B1"/>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828B1"/>
    <w:rPr>
      <w:color w:val="auto"/>
      <w:u w:val="none"/>
    </w:rPr>
  </w:style>
  <w:style w:type="character" w:styleId="FollowedHyperlink">
    <w:name w:val="FollowedHyperlink"/>
    <w:basedOn w:val="DefaultParagraphFont"/>
    <w:uiPriority w:val="99"/>
    <w:semiHidden/>
    <w:unhideWhenUsed/>
    <w:rsid w:val="003828B1"/>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AA27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D52C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do/10.1017/S1537592716000049"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settings" Target="settings.xml"/><Relationship Id="rId9" Type="http://schemas.openxmlformats.org/officeDocument/2006/relationships/hyperlink" Target="https://courses.lumenlearning.com/sanjacinto-philosophy/chapter/kantian-ethics-main-concep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2352</Words>
  <Characters>13410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5</cp:revision>
  <dcterms:created xsi:type="dcterms:W3CDTF">2021-12-03T21:08:00Z</dcterms:created>
  <dcterms:modified xsi:type="dcterms:W3CDTF">2021-12-03T23:18:00Z</dcterms:modified>
</cp:coreProperties>
</file>