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29D6E" w14:textId="5161AC67" w:rsidR="00963764" w:rsidRDefault="00963764" w:rsidP="00963764">
      <w:pPr>
        <w:pStyle w:val="Heading2"/>
      </w:pPr>
      <w:r>
        <w:t>1 – Disclosure</w:t>
      </w:r>
    </w:p>
    <w:p w14:paraId="4424A75B" w14:textId="77777777" w:rsidR="00963764" w:rsidRPr="00B02EF9" w:rsidRDefault="00963764" w:rsidP="00963764">
      <w:pPr>
        <w:pStyle w:val="Heading4"/>
        <w:rPr>
          <w:rFonts w:cs="Calibri"/>
        </w:rPr>
      </w:pPr>
      <w:r>
        <w:t>Interpretation: debaters must disclose all constructive positions on open source on the page with their name and school on the 2021-2022 NCDA LD wiki with highlighting, tags, and cites after the round in which they read them.</w:t>
      </w:r>
    </w:p>
    <w:p w14:paraId="0A14E211" w14:textId="41639E31" w:rsidR="00963764" w:rsidRDefault="00963764" w:rsidP="005D2C4D">
      <w:pPr>
        <w:pStyle w:val="Heading4"/>
      </w:pPr>
      <w:r>
        <w:t xml:space="preserve">Violation: they </w:t>
      </w:r>
      <w:r w:rsidR="00067298">
        <w:t xml:space="preserve">didn’t make </w:t>
      </w:r>
      <w:r w:rsidR="005D2C4D">
        <w:t xml:space="preserve">a </w:t>
      </w:r>
      <w:r w:rsidR="001F6289">
        <w:t xml:space="preserve">school </w:t>
      </w:r>
      <w:r w:rsidR="005D2C4D">
        <w:t>wiki – see screenshots. Ft Lauderdale should be between</w:t>
      </w:r>
      <w:r w:rsidR="001F6289">
        <w:t xml:space="preserve"> Freemont and Fullerton Union.</w:t>
      </w:r>
    </w:p>
    <w:p w14:paraId="66B56438" w14:textId="4538FB7F" w:rsidR="005D2C4D" w:rsidRPr="005D2C4D" w:rsidRDefault="005D2C4D" w:rsidP="005D2C4D">
      <w:r>
        <w:rPr>
          <w:noProof/>
        </w:rPr>
        <w:drawing>
          <wp:inline distT="0" distB="0" distL="0" distR="0" wp14:anchorId="36150344" wp14:editId="307495A0">
            <wp:extent cx="5833927" cy="2959672"/>
            <wp:effectExtent l="0" t="0" r="0" b="0"/>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5844451" cy="2965011"/>
                    </a:xfrm>
                    <a:prstGeom prst="rect">
                      <a:avLst/>
                    </a:prstGeom>
                  </pic:spPr>
                </pic:pic>
              </a:graphicData>
            </a:graphic>
          </wp:inline>
        </w:drawing>
      </w:r>
    </w:p>
    <w:p w14:paraId="5E316C28" w14:textId="77777777" w:rsidR="00963764" w:rsidRDefault="00963764" w:rsidP="00963764">
      <w:pPr>
        <w:pStyle w:val="Heading4"/>
      </w:pPr>
      <w:r>
        <w:t>Standards:</w:t>
      </w:r>
    </w:p>
    <w:p w14:paraId="290F2D66" w14:textId="77777777" w:rsidR="00963764" w:rsidRDefault="00963764" w:rsidP="00963764">
      <w:pPr>
        <w:pStyle w:val="Heading4"/>
      </w:pPr>
      <w:r>
        <w:t>[1] Resource disparities – stealing cards is good because it’s the only way to level the playing field for students such as novices in under-privileged programs.</w:t>
      </w:r>
    </w:p>
    <w:p w14:paraId="464D66FD" w14:textId="77777777" w:rsidR="00963764" w:rsidRDefault="00963764" w:rsidP="00963764">
      <w:r w:rsidRPr="47CB8AD5">
        <w:rPr>
          <w:rStyle w:val="Style13ptBold"/>
        </w:rPr>
        <w:t>Louden 10</w:t>
      </w:r>
      <w:r w:rsidRPr="005128F1">
        <w:rPr>
          <w:sz w:val="16"/>
          <w:szCs w:val="16"/>
        </w:rPr>
        <w:t xml:space="preserve"> – Allan D. Louden, professor of Communication at Wake Forest (“Navigating Opportunity: Policy Debate in the 21st Century” Wake Forest National Debate Conference. IDEA, 2010)</w:t>
      </w:r>
      <w:r>
        <w:rPr>
          <w:sz w:val="16"/>
          <w:szCs w:val="16"/>
        </w:rPr>
        <w:t xml:space="preserve"> https://www.americanforensicsassoc.org/wp-content/uploads/2021/02/Navigating-Opportunity-Book.pdf</w:t>
      </w:r>
    </w:p>
    <w:p w14:paraId="2274D5F3" w14:textId="77777777" w:rsidR="00963764" w:rsidRPr="005128F1" w:rsidRDefault="00963764" w:rsidP="00963764">
      <w:pPr>
        <w:rPr>
          <w:sz w:val="16"/>
        </w:rPr>
      </w:pPr>
      <w:r w:rsidRPr="005128F1">
        <w:rPr>
          <w:sz w:val="16"/>
        </w:rPr>
        <w:t xml:space="preserve">Groups interested in engaging in competitive National Debate Tournament (NDT)-Cross Examination Debate Association (CEDA)-style policy debate are entering an exciting </w:t>
      </w:r>
      <w:r w:rsidRPr="00B60505">
        <w:rPr>
          <w:sz w:val="16"/>
        </w:rPr>
        <w:t xml:space="preserve">time in the debate community where </w:t>
      </w:r>
      <w:r w:rsidRPr="00B60505">
        <w:rPr>
          <w:b/>
          <w:bCs/>
          <w:szCs w:val="26"/>
          <w:u w:val="single"/>
        </w:rPr>
        <w:t>digital resources are making research and networking increasingly accessible</w:t>
      </w:r>
      <w:r w:rsidRPr="00B60505">
        <w:rPr>
          <w:sz w:val="16"/>
        </w:rPr>
        <w:t xml:space="preserve">. Those developing programs should be encouraged to choose their own topics and resolutions, but they should also make use of the massive resources available by focusing on the official NDT-CEDA resolution. </w:t>
      </w:r>
      <w:r w:rsidRPr="00B60505">
        <w:rPr>
          <w:b/>
          <w:bCs/>
          <w:szCs w:val="26"/>
          <w:u w:val="single"/>
        </w:rPr>
        <w:t>New initiatives in the field</w:t>
      </w:r>
      <w:r w:rsidRPr="47CB8AD5">
        <w:rPr>
          <w:b/>
          <w:bCs/>
          <w:szCs w:val="26"/>
          <w:u w:val="single"/>
        </w:rPr>
        <w:t xml:space="preserve"> of </w:t>
      </w:r>
      <w:r w:rsidRPr="00B60505">
        <w:rPr>
          <w:b/>
          <w:bCs/>
          <w:szCs w:val="26"/>
          <w:highlight w:val="cyan"/>
          <w:u w:val="single"/>
        </w:rPr>
        <w:t>open-source</w:t>
      </w:r>
      <w:r w:rsidRPr="47CB8AD5">
        <w:rPr>
          <w:b/>
          <w:bCs/>
          <w:szCs w:val="26"/>
          <w:u w:val="single"/>
        </w:rPr>
        <w:t xml:space="preserve"> debate </w:t>
      </w:r>
      <w:r w:rsidRPr="00B60505">
        <w:rPr>
          <w:b/>
          <w:bCs/>
          <w:szCs w:val="26"/>
          <w:highlight w:val="cyan"/>
          <w:u w:val="single"/>
        </w:rPr>
        <w:t>make ev</w:t>
      </w:r>
      <w:r w:rsidRPr="00B60505">
        <w:rPr>
          <w:b/>
          <w:bCs/>
          <w:szCs w:val="26"/>
          <w:u w:val="single"/>
        </w:rPr>
        <w:t xml:space="preserve">idence </w:t>
      </w:r>
      <w:r w:rsidRPr="00B60505">
        <w:rPr>
          <w:b/>
          <w:bCs/>
          <w:szCs w:val="26"/>
          <w:highlight w:val="cyan"/>
          <w:u w:val="single"/>
        </w:rPr>
        <w:t>sharing</w:t>
      </w:r>
      <w:r w:rsidRPr="47CB8AD5">
        <w:rPr>
          <w:b/>
          <w:bCs/>
          <w:szCs w:val="26"/>
          <w:u w:val="single"/>
        </w:rPr>
        <w:t xml:space="preserve">, such as the Open </w:t>
      </w:r>
      <w:proofErr w:type="spellStart"/>
      <w:r w:rsidRPr="00B60505">
        <w:rPr>
          <w:b/>
          <w:bCs/>
          <w:szCs w:val="26"/>
          <w:u w:val="single"/>
        </w:rPr>
        <w:t>Caselist</w:t>
      </w:r>
      <w:proofErr w:type="spellEnd"/>
      <w:r w:rsidRPr="00B60505">
        <w:rPr>
          <w:b/>
          <w:bCs/>
          <w:szCs w:val="26"/>
          <w:u w:val="single"/>
        </w:rPr>
        <w:t xml:space="preserve">, a </w:t>
      </w:r>
      <w:r w:rsidRPr="00B60505">
        <w:rPr>
          <w:b/>
          <w:bCs/>
          <w:szCs w:val="26"/>
          <w:highlight w:val="cyan"/>
          <w:u w:val="single"/>
        </w:rPr>
        <w:t>powerful</w:t>
      </w:r>
      <w:r w:rsidRPr="00B60505">
        <w:rPr>
          <w:b/>
          <w:bCs/>
          <w:szCs w:val="26"/>
          <w:u w:val="single"/>
        </w:rPr>
        <w:t xml:space="preserve"> tool </w:t>
      </w:r>
      <w:r w:rsidRPr="00B60505">
        <w:rPr>
          <w:b/>
          <w:bCs/>
          <w:szCs w:val="26"/>
          <w:highlight w:val="cyan"/>
          <w:u w:val="single"/>
        </w:rPr>
        <w:t>for new programs to engage and compete against established teams</w:t>
      </w:r>
      <w:r w:rsidRPr="005128F1">
        <w:rPr>
          <w:sz w:val="16"/>
        </w:rPr>
        <w:t xml:space="preserve">. It is no coincidence that </w:t>
      </w:r>
      <w:r w:rsidRPr="47CB8AD5">
        <w:rPr>
          <w:b/>
          <w:bCs/>
          <w:szCs w:val="26"/>
          <w:u w:val="single"/>
        </w:rPr>
        <w:t xml:space="preserve">the winners of the NDT tend to be the schools with the largest coaching staffs, but the increased </w:t>
      </w:r>
      <w:r w:rsidRPr="00B60505">
        <w:rPr>
          <w:b/>
          <w:bCs/>
          <w:szCs w:val="26"/>
          <w:highlight w:val="cyan"/>
          <w:u w:val="single"/>
        </w:rPr>
        <w:t>distribution</w:t>
      </w:r>
      <w:r w:rsidRPr="47CB8AD5">
        <w:rPr>
          <w:b/>
          <w:bCs/>
          <w:szCs w:val="26"/>
          <w:u w:val="single"/>
        </w:rPr>
        <w:t xml:space="preserve"> and free sharing </w:t>
      </w:r>
      <w:r w:rsidRPr="00B60505">
        <w:rPr>
          <w:b/>
          <w:bCs/>
          <w:szCs w:val="26"/>
          <w:highlight w:val="cyan"/>
          <w:u w:val="single"/>
        </w:rPr>
        <w:t>of ev</w:t>
      </w:r>
      <w:r w:rsidRPr="00B60505">
        <w:rPr>
          <w:b/>
          <w:bCs/>
          <w:szCs w:val="26"/>
          <w:u w:val="single"/>
        </w:rPr>
        <w:t xml:space="preserve">idence </w:t>
      </w:r>
      <w:r w:rsidRPr="00B60505">
        <w:rPr>
          <w:b/>
          <w:bCs/>
          <w:szCs w:val="26"/>
          <w:highlight w:val="cyan"/>
          <w:u w:val="single"/>
        </w:rPr>
        <w:t>and resources</w:t>
      </w:r>
      <w:r w:rsidRPr="00B60505">
        <w:rPr>
          <w:b/>
          <w:bCs/>
          <w:szCs w:val="26"/>
          <w:u w:val="single"/>
        </w:rPr>
        <w:t xml:space="preserve"> have </w:t>
      </w:r>
      <w:r w:rsidRPr="00B60505">
        <w:rPr>
          <w:b/>
          <w:bCs/>
          <w:szCs w:val="26"/>
          <w:highlight w:val="cyan"/>
          <w:u w:val="single"/>
        </w:rPr>
        <w:t>made smaller</w:t>
      </w:r>
      <w:r w:rsidRPr="47CB8AD5">
        <w:rPr>
          <w:b/>
          <w:bCs/>
          <w:szCs w:val="26"/>
          <w:u w:val="single"/>
        </w:rPr>
        <w:t xml:space="preserve"> debate </w:t>
      </w:r>
      <w:r w:rsidRPr="00B60505">
        <w:rPr>
          <w:b/>
          <w:bCs/>
          <w:szCs w:val="26"/>
          <w:highlight w:val="cyan"/>
          <w:u w:val="single"/>
        </w:rPr>
        <w:t>programs</w:t>
      </w:r>
      <w:r w:rsidRPr="00B60505">
        <w:rPr>
          <w:b/>
          <w:bCs/>
          <w:szCs w:val="26"/>
          <w:u w:val="single"/>
        </w:rPr>
        <w:t xml:space="preserve"> </w:t>
      </w:r>
      <w:r w:rsidRPr="47CB8AD5">
        <w:rPr>
          <w:b/>
          <w:bCs/>
          <w:szCs w:val="26"/>
          <w:u w:val="single"/>
        </w:rPr>
        <w:t xml:space="preserve">increasingly </w:t>
      </w:r>
      <w:r w:rsidRPr="00B60505">
        <w:rPr>
          <w:b/>
          <w:bCs/>
          <w:szCs w:val="26"/>
          <w:highlight w:val="cyan"/>
          <w:u w:val="single"/>
        </w:rPr>
        <w:t>capable of competing against larger institutions</w:t>
      </w:r>
      <w:r w:rsidRPr="005128F1">
        <w:rPr>
          <w:sz w:val="16"/>
        </w:rPr>
        <w:t xml:space="preserve">. We are now seeing the </w:t>
      </w:r>
      <w:r w:rsidRPr="00B60505">
        <w:rPr>
          <w:sz w:val="16"/>
        </w:rPr>
        <w:t xml:space="preserve">beginnings of </w:t>
      </w:r>
      <w:r w:rsidRPr="00B60505">
        <w:rPr>
          <w:b/>
          <w:bCs/>
          <w:szCs w:val="26"/>
          <w:u w:val="single"/>
        </w:rPr>
        <w:t xml:space="preserve">increased </w:t>
      </w:r>
      <w:r w:rsidRPr="00B60505">
        <w:rPr>
          <w:b/>
          <w:bCs/>
          <w:szCs w:val="26"/>
          <w:highlight w:val="cyan"/>
          <w:u w:val="single"/>
        </w:rPr>
        <w:t>resource sharing</w:t>
      </w:r>
      <w:r w:rsidRPr="005128F1">
        <w:rPr>
          <w:sz w:val="16"/>
        </w:rPr>
        <w:t>, with multiple initiatives focusing on regional evidence sharing for groups of developing debate p</w:t>
      </w:r>
      <w:r w:rsidRPr="00B60505">
        <w:rPr>
          <w:sz w:val="16"/>
        </w:rPr>
        <w:t xml:space="preserve">rograms. This </w:t>
      </w:r>
      <w:r w:rsidRPr="00B60505">
        <w:rPr>
          <w:b/>
          <w:bCs/>
          <w:szCs w:val="26"/>
          <w:u w:val="single"/>
        </w:rPr>
        <w:t>is one</w:t>
      </w:r>
      <w:r w:rsidRPr="47CB8AD5">
        <w:rPr>
          <w:b/>
          <w:bCs/>
          <w:szCs w:val="26"/>
          <w:u w:val="single"/>
        </w:rPr>
        <w:t xml:space="preserve"> example of dramatic changes occurring in the community that </w:t>
      </w:r>
      <w:proofErr w:type="gramStart"/>
      <w:r w:rsidRPr="00B60505">
        <w:rPr>
          <w:b/>
          <w:bCs/>
          <w:szCs w:val="26"/>
          <w:u w:val="single"/>
        </w:rPr>
        <w:t xml:space="preserve">are capable of </w:t>
      </w:r>
      <w:r w:rsidRPr="00B60505">
        <w:rPr>
          <w:b/>
          <w:bCs/>
          <w:szCs w:val="26"/>
          <w:highlight w:val="cyan"/>
          <w:u w:val="single"/>
        </w:rPr>
        <w:t>open</w:t>
      </w:r>
      <w:r w:rsidRPr="00B60505">
        <w:rPr>
          <w:b/>
          <w:bCs/>
          <w:szCs w:val="26"/>
          <w:u w:val="single"/>
        </w:rPr>
        <w:t>ing</w:t>
      </w:r>
      <w:proofErr w:type="gramEnd"/>
      <w:r w:rsidRPr="00B60505">
        <w:rPr>
          <w:b/>
          <w:bCs/>
          <w:szCs w:val="26"/>
          <w:u w:val="single"/>
        </w:rPr>
        <w:t xml:space="preserve"> the </w:t>
      </w:r>
      <w:r w:rsidRPr="00B60505">
        <w:rPr>
          <w:b/>
          <w:bCs/>
          <w:szCs w:val="26"/>
          <w:highlight w:val="cyan"/>
          <w:u w:val="single"/>
        </w:rPr>
        <w:t>doors for</w:t>
      </w:r>
      <w:r w:rsidRPr="00B60505">
        <w:rPr>
          <w:b/>
          <w:bCs/>
          <w:szCs w:val="26"/>
          <w:u w:val="single"/>
        </w:rPr>
        <w:t xml:space="preserve"> new </w:t>
      </w:r>
      <w:r w:rsidRPr="00B60505">
        <w:rPr>
          <w:b/>
          <w:bCs/>
          <w:szCs w:val="26"/>
          <w:highlight w:val="cyan"/>
          <w:u w:val="single"/>
        </w:rPr>
        <w:t>participation in debate</w:t>
      </w:r>
      <w:r w:rsidRPr="005128F1">
        <w:rPr>
          <w:sz w:val="16"/>
        </w:rPr>
        <w:t>.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structured and coached debate program, and eventually developing the capability to maintain multiple professional teaching positions, such as those discussed earlier in the chapter.</w:t>
      </w:r>
    </w:p>
    <w:p w14:paraId="77407D2D" w14:textId="77777777" w:rsidR="00963764" w:rsidRDefault="00963764" w:rsidP="00963764">
      <w:pPr>
        <w:pStyle w:val="Heading4"/>
      </w:pPr>
      <w:r>
        <w:t>[2] Ev ethics – open source is the only way to verify pre-round that cards aren’t miscut or highlighted/bracketed unethically. That’s a voter – ethical ev practices are key to academics and we should be able to verify they didn’t cheat.</w:t>
      </w:r>
    </w:p>
    <w:p w14:paraId="000F2681" w14:textId="77777777" w:rsidR="00963764" w:rsidRDefault="00963764" w:rsidP="00963764">
      <w:pPr>
        <w:pStyle w:val="Heading4"/>
      </w:pPr>
      <w:r>
        <w:t>[3] Depth of clash – allows debaters to have nuanced objections at a faster rate, which leads to higher quality debates – outweighs because thinking on your feet is nonunique but the best quality responses come from full access to a case.</w:t>
      </w:r>
    </w:p>
    <w:p w14:paraId="6044DFC7" w14:textId="77777777" w:rsidR="00963764" w:rsidRPr="00B60505" w:rsidRDefault="00963764" w:rsidP="00963764">
      <w:pPr>
        <w:pStyle w:val="Heading4"/>
      </w:pPr>
      <w:r>
        <w:t>Voters:</w:t>
      </w:r>
    </w:p>
    <w:p w14:paraId="4D49C8FC" w14:textId="77777777" w:rsidR="00963764" w:rsidRPr="00262516" w:rsidRDefault="00963764" w:rsidP="00963764">
      <w:pPr>
        <w:pStyle w:val="Heading4"/>
        <w:rPr>
          <w:lang w:val="en"/>
        </w:rPr>
      </w:pPr>
      <w:r w:rsidRPr="00262516">
        <w:rPr>
          <w:lang w:val="en"/>
        </w:rPr>
        <w:t xml:space="preserve">Fairness: debate is a competitive activity </w:t>
      </w:r>
      <w:r>
        <w:rPr>
          <w:lang w:val="en"/>
        </w:rPr>
        <w:t xml:space="preserve">that requires objective evaluation – </w:t>
      </w:r>
      <w:r w:rsidRPr="00262516">
        <w:rPr>
          <w:lang w:val="en"/>
        </w:rPr>
        <w:t>side constraint to substantive debate.</w:t>
      </w:r>
    </w:p>
    <w:p w14:paraId="22B03E0C" w14:textId="77777777" w:rsidR="00963764" w:rsidRPr="00F14391" w:rsidRDefault="00963764" w:rsidP="00963764">
      <w:pPr>
        <w:pStyle w:val="Heading4"/>
        <w:rPr>
          <w:sz w:val="26"/>
          <w:szCs w:val="24"/>
          <w:lang w:val="en"/>
        </w:rPr>
      </w:pPr>
      <w:r w:rsidRPr="00F6615C">
        <w:rPr>
          <w:lang w:val="en"/>
        </w:rPr>
        <w:t>Education:</w:t>
      </w:r>
      <w:r>
        <w:rPr>
          <w:lang w:val="en"/>
        </w:rPr>
        <w:t xml:space="preserve"> a) it’s the reason schools fund debate and b) it’s the only long-term benefit.</w:t>
      </w:r>
    </w:p>
    <w:p w14:paraId="5E49054F" w14:textId="77777777" w:rsidR="00963764" w:rsidRDefault="00963764" w:rsidP="00963764">
      <w:pPr>
        <w:pStyle w:val="Heading4"/>
        <w:rPr>
          <w:lang w:val="en"/>
        </w:rPr>
      </w:pPr>
      <w:r>
        <w:rPr>
          <w:lang w:val="en"/>
        </w:rPr>
        <w:t>Paradigm issues:</w:t>
      </w:r>
    </w:p>
    <w:p w14:paraId="325D9552" w14:textId="77777777" w:rsidR="00963764" w:rsidRDefault="00963764" w:rsidP="00963764">
      <w:pPr>
        <w:pStyle w:val="Heading4"/>
        <w:rPr>
          <w:lang w:val="en"/>
        </w:rPr>
      </w:pPr>
      <w:r>
        <w:rPr>
          <w:lang w:val="en"/>
        </w:rPr>
        <w:t>DTD to deter future abuse and rectify time skew from reading theory.</w:t>
      </w:r>
    </w:p>
    <w:p w14:paraId="4B363AAA" w14:textId="77777777" w:rsidR="00963764" w:rsidRDefault="00963764" w:rsidP="00963764">
      <w:pPr>
        <w:pStyle w:val="Heading4"/>
        <w:rPr>
          <w:lang w:val="en"/>
        </w:rPr>
      </w:pPr>
      <w:r>
        <w:rPr>
          <w:lang w:val="en"/>
        </w:rPr>
        <w:t>No RVIs – a) illogical – you don’t win for being fair, and logic is a meta-constraint, b) good theory debaters will bait theory to win on the RVI, which causes abuse, c) chilling effect – makes debaters scared to call out real abuse because they’ll be out-teched on the RVI.</w:t>
      </w:r>
    </w:p>
    <w:p w14:paraId="2B1FD90A" w14:textId="684F3910" w:rsidR="00963764" w:rsidRPr="00963764" w:rsidRDefault="00963764" w:rsidP="00963764">
      <w:pPr>
        <w:pStyle w:val="Heading4"/>
        <w:rPr>
          <w:lang w:val="en"/>
        </w:rPr>
      </w:pPr>
      <w:r>
        <w:rPr>
          <w:lang w:val="en"/>
        </w:rPr>
        <w:t>Competing interps – a) reasonability is arbitrary and requires judge intervention, b) collapses because brightlines concede an offense-defense paradigm.</w:t>
      </w:r>
    </w:p>
    <w:p w14:paraId="5ADEA03E" w14:textId="0559C40B" w:rsidR="00963764" w:rsidRDefault="00963764" w:rsidP="00963764">
      <w:pPr>
        <w:pStyle w:val="Heading2"/>
      </w:pPr>
      <w:r>
        <w:t>2 – Korsgaard</w:t>
      </w:r>
    </w:p>
    <w:p w14:paraId="6BABBC1A" w14:textId="46E50431" w:rsidR="00963764" w:rsidRDefault="00963764" w:rsidP="00963764">
      <w:pPr>
        <w:pStyle w:val="Heading3"/>
      </w:pPr>
      <w:r>
        <w:t>Advocacy</w:t>
      </w:r>
    </w:p>
    <w:p w14:paraId="365C2223" w14:textId="77777777" w:rsidR="00963764" w:rsidRDefault="00963764" w:rsidP="00963764">
      <w:pPr>
        <w:pStyle w:val="Heading4"/>
      </w:pPr>
      <w:r>
        <w:t>I negate, resolved: The appropriation of outer space by private entities is unjust.</w:t>
      </w:r>
    </w:p>
    <w:p w14:paraId="079679C0" w14:textId="77777777" w:rsidR="00963764" w:rsidRDefault="00963764" w:rsidP="00963764">
      <w:pPr>
        <w:pStyle w:val="Heading3"/>
      </w:pPr>
      <w:r w:rsidRPr="001C752F">
        <w:t>Framework</w:t>
      </w:r>
    </w:p>
    <w:p w14:paraId="32C976D8" w14:textId="77777777" w:rsidR="00963764" w:rsidRPr="005449FE" w:rsidRDefault="00963764" w:rsidP="00963764">
      <w:pPr>
        <w:keepNext/>
        <w:keepLines/>
        <w:spacing w:before="40" w:after="0"/>
        <w:outlineLvl w:val="3"/>
        <w:rPr>
          <w:rFonts w:eastAsiaTheme="majorEastAsia" w:cstheme="majorBidi"/>
          <w:b/>
          <w:iCs/>
        </w:rPr>
      </w:pPr>
      <w:r>
        <w:rPr>
          <w:rFonts w:eastAsiaTheme="majorEastAsia" w:cstheme="majorBidi"/>
          <w:b/>
          <w:iCs/>
        </w:rPr>
        <w:t>Ethics are derived a priori from practical reason.</w:t>
      </w:r>
    </w:p>
    <w:p w14:paraId="75E109DE" w14:textId="77777777" w:rsidR="00963764" w:rsidRPr="005449FE" w:rsidRDefault="00963764" w:rsidP="00963764">
      <w:pPr>
        <w:keepNext/>
        <w:keepLines/>
        <w:spacing w:before="40" w:after="0"/>
        <w:outlineLvl w:val="3"/>
        <w:rPr>
          <w:rFonts w:eastAsiaTheme="majorEastAsia" w:cstheme="majorBidi"/>
          <w:b/>
          <w:iCs/>
        </w:rPr>
      </w:pPr>
      <w:r w:rsidRPr="005449FE">
        <w:rPr>
          <w:rFonts w:eastAsiaTheme="majorEastAsia" w:cstheme="majorBidi"/>
          <w:b/>
          <w:iCs/>
        </w:rPr>
        <w:t xml:space="preserve">[1] Is-ought gap – we only perceive what is, not what ought to be. </w:t>
      </w:r>
      <w:r>
        <w:rPr>
          <w:rFonts w:eastAsiaTheme="majorEastAsia" w:cstheme="majorBidi"/>
          <w:b/>
          <w:iCs/>
        </w:rPr>
        <w:t>We can’t</w:t>
      </w:r>
      <w:r w:rsidRPr="005449FE">
        <w:rPr>
          <w:rFonts w:eastAsiaTheme="majorEastAsia" w:cstheme="majorBidi"/>
          <w:b/>
          <w:iCs/>
        </w:rPr>
        <w:t xml:space="preserve"> derive prescriptive obligation from descriptive premises.</w:t>
      </w:r>
    </w:p>
    <w:p w14:paraId="55447BD7" w14:textId="77777777" w:rsidR="00963764" w:rsidRPr="005449FE" w:rsidRDefault="00963764" w:rsidP="00963764">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2</w:t>
      </w:r>
      <w:r w:rsidRPr="005449FE">
        <w:rPr>
          <w:rFonts w:eastAsiaTheme="majorEastAsia" w:cstheme="majorBidi"/>
          <w:b/>
          <w:iCs/>
        </w:rPr>
        <w:t>] Uncertainty – a posteriori ethics is subject to uncertainty. We could be dreaming, hallucinating, or being deceived by an evil demon</w:t>
      </w:r>
      <w:r>
        <w:rPr>
          <w:rFonts w:eastAsiaTheme="majorEastAsia" w:cstheme="majorBidi"/>
          <w:b/>
          <w:iCs/>
        </w:rPr>
        <w:t>, so it can’t be the basis of ethics.</w:t>
      </w:r>
    </w:p>
    <w:p w14:paraId="3F4FBA0D" w14:textId="77777777" w:rsidR="00963764" w:rsidRDefault="00963764" w:rsidP="00963764">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3</w:t>
      </w:r>
      <w:r w:rsidRPr="005449FE">
        <w:rPr>
          <w:rFonts w:eastAsiaTheme="majorEastAsia" w:cstheme="majorBidi"/>
          <w:b/>
          <w:iCs/>
        </w:rPr>
        <w:t>] Infinite regress – we can always ask “why should I follow this framework,” leading to infinite regress, but asking for a reason for reason concedes its authority.</w:t>
      </w:r>
    </w:p>
    <w:p w14:paraId="70A1617B" w14:textId="77777777" w:rsidR="00963764" w:rsidRPr="005449FE" w:rsidRDefault="00963764" w:rsidP="00963764">
      <w:pPr>
        <w:keepNext/>
        <w:keepLines/>
        <w:spacing w:before="40" w:after="0"/>
        <w:outlineLvl w:val="3"/>
        <w:rPr>
          <w:rFonts w:eastAsiaTheme="majorEastAsia" w:cstheme="majorBidi"/>
          <w:b/>
          <w:iCs/>
        </w:rPr>
      </w:pPr>
      <w:r>
        <w:rPr>
          <w:rFonts w:eastAsiaTheme="majorEastAsia" w:cstheme="majorBidi"/>
          <w:b/>
          <w:iCs/>
        </w:rPr>
        <w:t>That entails universal maxims because of n</w:t>
      </w:r>
      <w:r w:rsidRPr="005449FE">
        <w:rPr>
          <w:rFonts w:eastAsiaTheme="majorEastAsia" w:cstheme="majorBidi"/>
          <w:b/>
          <w:iCs/>
        </w:rPr>
        <w:t xml:space="preserve">on-contradiction – there is no world in which p and ~p </w:t>
      </w:r>
      <w:proofErr w:type="gramStart"/>
      <w:r w:rsidRPr="005449FE">
        <w:rPr>
          <w:rFonts w:eastAsiaTheme="majorEastAsia" w:cstheme="majorBidi"/>
          <w:b/>
          <w:iCs/>
        </w:rPr>
        <w:t>are</w:t>
      </w:r>
      <w:proofErr w:type="gramEnd"/>
      <w:r w:rsidRPr="005449FE">
        <w:rPr>
          <w:rFonts w:eastAsiaTheme="majorEastAsia" w:cstheme="majorBidi"/>
          <w:b/>
          <w:iCs/>
        </w:rPr>
        <w:t xml:space="preserve"> both true. Acting recognizes the validity of others to take the action, which makes universal maxims a logical side constraint to other frameworks.</w:t>
      </w:r>
    </w:p>
    <w:p w14:paraId="7A25A6F0" w14:textId="77777777" w:rsidR="00963764" w:rsidRPr="005449FE" w:rsidRDefault="00963764" w:rsidP="00963764">
      <w:pPr>
        <w:keepNext/>
        <w:keepLines/>
        <w:spacing w:before="40" w:after="0" w:line="256" w:lineRule="auto"/>
        <w:outlineLvl w:val="3"/>
        <w:rPr>
          <w:rFonts w:eastAsia="SimSun"/>
          <w:b/>
          <w:iCs/>
        </w:rPr>
      </w:pPr>
      <w:r w:rsidRPr="005449FE">
        <w:rPr>
          <w:rFonts w:eastAsia="SimSun"/>
          <w:b/>
          <w:iCs/>
        </w:rPr>
        <w:t>Thus, the standard is consistency with universal maxims.</w:t>
      </w:r>
    </w:p>
    <w:p w14:paraId="11823DC0" w14:textId="77777777" w:rsidR="00963764" w:rsidRPr="005449FE" w:rsidRDefault="00963764" w:rsidP="00963764">
      <w:pPr>
        <w:keepNext/>
        <w:keepLines/>
        <w:spacing w:before="40" w:after="0" w:line="256" w:lineRule="auto"/>
        <w:outlineLvl w:val="3"/>
        <w:rPr>
          <w:rFonts w:eastAsia="SimSun"/>
          <w:b/>
          <w:iCs/>
        </w:rPr>
      </w:pPr>
      <w:r w:rsidRPr="005449FE">
        <w:rPr>
          <w:rFonts w:eastAsia="SimSun"/>
          <w:b/>
          <w:iCs/>
        </w:rPr>
        <w:t>Prefer additionally:</w:t>
      </w:r>
    </w:p>
    <w:p w14:paraId="4C87AC44" w14:textId="77777777" w:rsidR="00963764" w:rsidRDefault="00963764" w:rsidP="00963764">
      <w:pPr>
        <w:keepNext/>
        <w:keepLines/>
        <w:spacing w:before="40" w:after="0" w:line="256" w:lineRule="auto"/>
        <w:outlineLvl w:val="3"/>
        <w:rPr>
          <w:rFonts w:eastAsia="SimSun"/>
          <w:b/>
          <w:iCs/>
          <w:color w:val="000000" w:themeColor="text1"/>
        </w:rPr>
      </w:pPr>
      <w:r w:rsidRPr="005449FE">
        <w:rPr>
          <w:rFonts w:eastAsia="SimSun" w:cs="Times New Roman"/>
          <w:b/>
          <w:iCs/>
        </w:rPr>
        <w:t xml:space="preserve">[1] </w:t>
      </w:r>
      <w:r w:rsidRPr="005449FE">
        <w:rPr>
          <w:rFonts w:eastAsia="SimSun"/>
          <w:b/>
          <w:iCs/>
        </w:rPr>
        <w:t xml:space="preserve">Performativity – </w:t>
      </w:r>
      <w:r w:rsidRPr="005449FE">
        <w:rPr>
          <w:rFonts w:eastAsia="SimSun"/>
          <w:b/>
          <w:iCs/>
          <w:color w:val="000000" w:themeColor="text1"/>
        </w:rPr>
        <w:t xml:space="preserve">freedom is key to argumentation. Abiding by their ethical theory presupposes we own ourselves, making it incoherent to justify a standard without </w:t>
      </w:r>
      <w:r>
        <w:rPr>
          <w:rFonts w:eastAsia="SimSun"/>
          <w:b/>
          <w:iCs/>
          <w:color w:val="000000" w:themeColor="text1"/>
        </w:rPr>
        <w:t xml:space="preserve">first </w:t>
      </w:r>
      <w:r w:rsidRPr="005449FE">
        <w:rPr>
          <w:rFonts w:eastAsia="SimSun"/>
          <w:b/>
          <w:iCs/>
          <w:color w:val="000000" w:themeColor="text1"/>
        </w:rPr>
        <w:t>willing ours.</w:t>
      </w:r>
    </w:p>
    <w:p w14:paraId="0BE88B6A" w14:textId="77777777" w:rsidR="00963764" w:rsidRDefault="00963764" w:rsidP="00963764">
      <w:pPr>
        <w:keepNext/>
        <w:keepLines/>
        <w:spacing w:before="40" w:after="0" w:line="256" w:lineRule="auto"/>
        <w:outlineLvl w:val="3"/>
        <w:rPr>
          <w:rFonts w:eastAsia="SimSun"/>
          <w:b/>
          <w:iCs/>
          <w:color w:val="000000" w:themeColor="text1"/>
        </w:rPr>
      </w:pPr>
      <w:r>
        <w:rPr>
          <w:rFonts w:eastAsia="SimSun"/>
          <w:b/>
          <w:iCs/>
          <w:color w:val="000000" w:themeColor="text1"/>
        </w:rPr>
        <w:t>[2] Only Korsgaard applies to justice.</w:t>
      </w:r>
    </w:p>
    <w:p w14:paraId="73392BC2" w14:textId="77777777" w:rsidR="00963764" w:rsidRPr="00DD3447" w:rsidRDefault="00963764" w:rsidP="00963764">
      <w:pPr>
        <w:rPr>
          <w:rStyle w:val="StyleUnderline"/>
          <w:b w:val="0"/>
          <w:sz w:val="16"/>
          <w:szCs w:val="16"/>
          <w:u w:val="none"/>
        </w:rPr>
      </w:pPr>
      <w:r w:rsidRPr="00F65EBC">
        <w:rPr>
          <w:rStyle w:val="Style13ptBold"/>
        </w:rPr>
        <w:t>Miller 17</w:t>
      </w:r>
      <w:r>
        <w:t xml:space="preserve"> </w:t>
      </w:r>
      <w:r w:rsidRPr="00F65EBC">
        <w:rPr>
          <w:sz w:val="16"/>
          <w:szCs w:val="16"/>
        </w:rPr>
        <w:t xml:space="preserve">David Miller, Professor of Political Theory and Senior Research Fellow at the University of Oxford, "Justice," 26 June 2017, Stanford Encyclopedia of Philosophy, accessed 26 December 2021, pg. 1, </w:t>
      </w:r>
      <w:hyperlink r:id="rId7" w:anchor="UtilJust" w:history="1">
        <w:r w:rsidRPr="00F65EBC">
          <w:rPr>
            <w:rStyle w:val="Hyperlink"/>
            <w:sz w:val="16"/>
            <w:szCs w:val="16"/>
          </w:rPr>
          <w:t>https://plato.stanford.edu/entries/justice/#UtilJust</w:t>
        </w:r>
      </w:hyperlink>
      <w:r w:rsidRPr="00F65EBC">
        <w:rPr>
          <w:sz w:val="16"/>
          <w:szCs w:val="16"/>
        </w:rPr>
        <w:t xml:space="preserve"> ~ST~</w:t>
      </w:r>
    </w:p>
    <w:p w14:paraId="7350B1E7" w14:textId="77777777" w:rsidR="00963764" w:rsidRPr="00074101" w:rsidRDefault="00963764" w:rsidP="00963764">
      <w:pPr>
        <w:rPr>
          <w:sz w:val="16"/>
        </w:rPr>
      </w:pPr>
      <w:r w:rsidRPr="00074101">
        <w:rPr>
          <w:sz w:val="16"/>
        </w:rPr>
        <w:t>The third aspect of justice to which Justinian’s definition draws our attention is</w:t>
      </w:r>
      <w:r w:rsidRPr="00DD3447">
        <w:rPr>
          <w:rStyle w:val="StyleUnderline"/>
        </w:rPr>
        <w:t xml:space="preserve"> </w:t>
      </w:r>
      <w:r w:rsidRPr="001D35B4">
        <w:rPr>
          <w:rStyle w:val="StyleUnderline"/>
        </w:rPr>
        <w:t xml:space="preserve">the connection between </w:t>
      </w:r>
      <w:r w:rsidRPr="00DD3447">
        <w:rPr>
          <w:rStyle w:val="StyleUnderline"/>
          <w:highlight w:val="cyan"/>
        </w:rPr>
        <w:t>justice and</w:t>
      </w:r>
      <w:r w:rsidRPr="00DD3447">
        <w:rPr>
          <w:rStyle w:val="StyleUnderline"/>
        </w:rPr>
        <w:t xml:space="preserve"> the impartial and </w:t>
      </w:r>
      <w:r w:rsidRPr="00DD3447">
        <w:rPr>
          <w:rStyle w:val="StyleUnderline"/>
          <w:highlight w:val="cyan"/>
        </w:rPr>
        <w:t>consistent application of rules</w:t>
      </w:r>
      <w:r w:rsidRPr="00DD3447">
        <w:rPr>
          <w:rStyle w:val="StyleUnderline"/>
        </w:rPr>
        <w:t xml:space="preserve"> – that </w:t>
      </w:r>
      <w:r w:rsidRPr="00DD3447">
        <w:rPr>
          <w:rStyle w:val="StyleUnderline"/>
          <w:highlight w:val="cyan"/>
        </w:rPr>
        <w:t>is what</w:t>
      </w:r>
      <w:r w:rsidRPr="00DD3447">
        <w:rPr>
          <w:rStyle w:val="StyleUnderline"/>
        </w:rPr>
        <w:t xml:space="preserve"> the ‘constant and perpetual will’ part of </w:t>
      </w:r>
      <w:r w:rsidRPr="00DD3447">
        <w:rPr>
          <w:rStyle w:val="StyleUnderline"/>
          <w:highlight w:val="cyan"/>
        </w:rPr>
        <w:t xml:space="preserve">the definition </w:t>
      </w:r>
      <w:r w:rsidRPr="00074101">
        <w:rPr>
          <w:rStyle w:val="StyleUnderline"/>
          <w:highlight w:val="cyan"/>
        </w:rPr>
        <w:t>conveys</w:t>
      </w:r>
      <w:r w:rsidRPr="001D35B4">
        <w:rPr>
          <w:rStyle w:val="StyleUnderline"/>
        </w:rPr>
        <w:t>. Justice is the opposite of arbitrariness. It requires that where</w:t>
      </w:r>
      <w:r w:rsidRPr="00DD3447">
        <w:rPr>
          <w:rStyle w:val="StyleUnderline"/>
        </w:rPr>
        <w:t xml:space="preserve"> </w:t>
      </w:r>
      <w:r w:rsidRPr="00DD3447">
        <w:rPr>
          <w:rStyle w:val="StyleUnderline"/>
          <w:highlight w:val="cyan"/>
        </w:rPr>
        <w:t>two cases</w:t>
      </w:r>
      <w:r w:rsidRPr="00DD3447">
        <w:rPr>
          <w:rStyle w:val="StyleUnderline"/>
        </w:rPr>
        <w:t xml:space="preserve"> are relevantly </w:t>
      </w:r>
      <w:r w:rsidRPr="00DD3447">
        <w:rPr>
          <w:rStyle w:val="StyleUnderline"/>
          <w:highlight w:val="cyan"/>
        </w:rPr>
        <w:t>alike</w:t>
      </w:r>
      <w:r w:rsidRPr="00DD3447">
        <w:rPr>
          <w:rStyle w:val="StyleUnderline"/>
        </w:rPr>
        <w:t xml:space="preserve">, they </w:t>
      </w:r>
      <w:r w:rsidRPr="00DD3447">
        <w:rPr>
          <w:rStyle w:val="StyleUnderline"/>
          <w:highlight w:val="cyan"/>
        </w:rPr>
        <w:t>should be treated</w:t>
      </w:r>
      <w:r w:rsidRPr="00DD3447">
        <w:rPr>
          <w:rStyle w:val="StyleUnderline"/>
        </w:rPr>
        <w:t xml:space="preserve"> in </w:t>
      </w:r>
      <w:r w:rsidRPr="00DD3447">
        <w:rPr>
          <w:rStyle w:val="StyleUnderline"/>
          <w:highlight w:val="cyan"/>
        </w:rPr>
        <w:t>the same</w:t>
      </w:r>
      <w:r w:rsidRPr="00DD3447">
        <w:rPr>
          <w:rStyle w:val="StyleUnderline"/>
        </w:rPr>
        <w:t xml:space="preserve"> way (We discuss below the special case of justice and lotteries). Following a rule that specifies what is due to a person who has features X, Y, Z whenever such a person is encountered ensures this.</w:t>
      </w:r>
      <w:r w:rsidRPr="00DD3447">
        <w:rPr>
          <w:sz w:val="16"/>
        </w:rPr>
        <w:t xml:space="preserve"> And although the rule need not be unchangeable – perpetual in the literal sense – it must be relatively stable. This explains why justice is exemplified in the rule of law, where laws are understood as general rules impartially applied over time. Outside of the law itself, individuals and institutions that want to behave justly must mimic the law in certain ways (for instance, gathering reliable information about individual claimants, allowing for appeals against decisions).</w:t>
      </w:r>
    </w:p>
    <w:p w14:paraId="79C5D1A4" w14:textId="77777777" w:rsidR="00963764" w:rsidRPr="00B2797C" w:rsidRDefault="00963764" w:rsidP="00963764">
      <w:pPr>
        <w:pStyle w:val="Heading3"/>
      </w:pPr>
      <w:r>
        <w:t>Offense</w:t>
      </w:r>
    </w:p>
    <w:p w14:paraId="350881FB" w14:textId="77777777" w:rsidR="00963764" w:rsidRDefault="00963764" w:rsidP="00963764">
      <w:pPr>
        <w:pStyle w:val="Heading4"/>
        <w:spacing w:before="0"/>
        <w:rPr>
          <w:rFonts w:cs="Calibri"/>
        </w:rPr>
      </w:pPr>
      <w:r>
        <w:rPr>
          <w:rFonts w:cs="Calibri"/>
        </w:rPr>
        <w:t xml:space="preserve">[1] Self-ownership is the ability to interact with external objects. Anything else makes you unable to exercise your own freedom on other things. </w:t>
      </w:r>
    </w:p>
    <w:p w14:paraId="226F4856" w14:textId="77777777" w:rsidR="00963764" w:rsidRPr="00622EA6" w:rsidRDefault="00963764" w:rsidP="00963764">
      <w:pPr>
        <w:rPr>
          <w:sz w:val="16"/>
        </w:rPr>
      </w:pPr>
      <w:proofErr w:type="spellStart"/>
      <w:r w:rsidRPr="005F2D64">
        <w:rPr>
          <w:rStyle w:val="Style13ptBold"/>
        </w:rPr>
        <w:t>Feser</w:t>
      </w:r>
      <w:proofErr w:type="spellEnd"/>
      <w:r w:rsidRPr="005F2D64">
        <w:rPr>
          <w:rStyle w:val="Style13ptBold"/>
        </w:rPr>
        <w:t xml:space="preserve"> 05</w:t>
      </w:r>
      <w:r>
        <w:t xml:space="preserve"> </w:t>
      </w:r>
      <w:r w:rsidRPr="005F2D64">
        <w:rPr>
          <w:sz w:val="16"/>
        </w:rPr>
        <w:t xml:space="preserve">Edward </w:t>
      </w:r>
      <w:proofErr w:type="spellStart"/>
      <w:r w:rsidRPr="005F2D64">
        <w:rPr>
          <w:sz w:val="16"/>
        </w:rPr>
        <w:t>Feser</w:t>
      </w:r>
      <w:proofErr w:type="spellEnd"/>
      <w:r w:rsidRPr="005F2D64">
        <w:rPr>
          <w:sz w:val="16"/>
        </w:rPr>
        <w:t xml:space="preserve">, Professor of Philosophy at Pasadena City College, "THERE IS NO SUCH THING AS AN UNJUST INITIAL ACQUISITION," 1 January 2005, Cambridge University Press, accessed 12 1 2022, Pg. </w:t>
      </w:r>
      <w:r>
        <w:rPr>
          <w:sz w:val="16"/>
        </w:rPr>
        <w:t>71-73</w:t>
      </w:r>
      <w:r w:rsidRPr="005F2D64">
        <w:rPr>
          <w:sz w:val="16"/>
        </w:rPr>
        <w:t xml:space="preserve">, </w:t>
      </w:r>
      <w:hyperlink r:id="rId8" w:history="1">
        <w:r w:rsidRPr="005F2D64">
          <w:rPr>
            <w:rStyle w:val="Hyperlink"/>
            <w:sz w:val="16"/>
          </w:rPr>
          <w:t>https://www.cambridge.org/core/journals/social-philosophy-and-policy/article/abs/there-is-no-such-thing-as-an-unjust-initial-acquisition/5C744D6D5C525E711EC75F75BF7109D1</w:t>
        </w:r>
      </w:hyperlink>
      <w:r w:rsidRPr="005F2D64">
        <w:rPr>
          <w:sz w:val="16"/>
        </w:rPr>
        <w:t xml:space="preserve"> </w:t>
      </w:r>
      <w:proofErr w:type="spellStart"/>
      <w:r>
        <w:rPr>
          <w:sz w:val="16"/>
        </w:rPr>
        <w:t>phs</w:t>
      </w:r>
      <w:proofErr w:type="spellEnd"/>
      <w:r>
        <w:rPr>
          <w:sz w:val="16"/>
        </w:rPr>
        <w:t xml:space="preserve"> </w:t>
      </w:r>
      <w:proofErr w:type="spellStart"/>
      <w:r>
        <w:rPr>
          <w:sz w:val="16"/>
        </w:rPr>
        <w:t>st</w:t>
      </w:r>
      <w:proofErr w:type="spellEnd"/>
      <w:r w:rsidRPr="005F2D64">
        <w:rPr>
          <w:sz w:val="16"/>
        </w:rPr>
        <w:t xml:space="preserve"> recut</w:t>
      </w:r>
    </w:p>
    <w:p w14:paraId="2236D007" w14:textId="77777777" w:rsidR="00963764" w:rsidRPr="007900FD" w:rsidRDefault="00963764" w:rsidP="00963764">
      <w:pPr>
        <w:rPr>
          <w:sz w:val="16"/>
        </w:rPr>
      </w:pPr>
      <w:r w:rsidRPr="007900FD">
        <w:rPr>
          <w:sz w:val="16"/>
        </w:rPr>
        <w:t xml:space="preserve">There is. An alternative, soft-line approach could acknowledge that the initial acquirer who abuses a monopoly over a water hole (or any similar crucial resource) does commit an injustice against those who are </w:t>
      </w:r>
      <w:proofErr w:type="spellStart"/>
      <w:r w:rsidRPr="007900FD">
        <w:rPr>
          <w:sz w:val="16"/>
        </w:rPr>
        <w:t>disad</w:t>
      </w:r>
      <w:proofErr w:type="spellEnd"/>
      <w:r w:rsidRPr="007900FD">
        <w:rPr>
          <w:sz w:val="16"/>
        </w:rPr>
        <w:t xml:space="preserve">- </w:t>
      </w:r>
      <w:proofErr w:type="spellStart"/>
      <w:r w:rsidRPr="007900FD">
        <w:rPr>
          <w:sz w:val="16"/>
        </w:rPr>
        <w:t>vantaged</w:t>
      </w:r>
      <w:proofErr w:type="spellEnd"/>
      <w:r w:rsidRPr="007900FD">
        <w:rPr>
          <w:sz w:val="16"/>
        </w:rPr>
        <w:t xml:space="preserve">, but such an approach could still hold that the acquirer never- </w:t>
      </w:r>
      <w:proofErr w:type="spellStart"/>
      <w:r w:rsidRPr="007900FD">
        <w:rPr>
          <w:sz w:val="16"/>
        </w:rPr>
        <w:t>theless</w:t>
      </w:r>
      <w:proofErr w:type="spellEnd"/>
      <w:r w:rsidRPr="007900FD">
        <w:rPr>
          <w:sz w:val="16"/>
        </w:rPr>
        <w:t xml:space="preserve"> has not committed an injustice in acquisition —his acquisition was, as I have said, neither just nor unjust. Nor does he fail to own what he has acquired; he still cannot be said to have stolen the water from anyone. Rather, his injustice is an unjust use of what he owns, on a par with the unjust use I make of my self-owned fist when I wield it, unprovoked, to bop you on your self-owned nose. In what sense does the water-hole owner use his water unjustly, though? He doesn’t try to drown anyone in it, after all— indeed, the whole problem is that he won’t let anybody near it! Eric Mack gives us the answer we need in what he has put forward </w:t>
      </w:r>
      <w:r w:rsidRPr="001C752F">
        <w:rPr>
          <w:sz w:val="16"/>
        </w:rPr>
        <w:t xml:space="preserve">as </w:t>
      </w:r>
      <w:r w:rsidRPr="001C752F">
        <w:rPr>
          <w:rStyle w:val="StyleUnderline"/>
        </w:rPr>
        <w:t xml:space="preserve">the “self-ownership proviso” (SOP).28 This is a proviso not (as the Lock- </w:t>
      </w:r>
      <w:proofErr w:type="spellStart"/>
      <w:r w:rsidRPr="001C752F">
        <w:rPr>
          <w:rStyle w:val="StyleUnderline"/>
        </w:rPr>
        <w:t>ean</w:t>
      </w:r>
      <w:proofErr w:type="spellEnd"/>
      <w:r w:rsidRPr="001C752F">
        <w:rPr>
          <w:rStyle w:val="StyleUnderline"/>
        </w:rPr>
        <w:t xml:space="preserve"> proviso is) on the initial acquisition of property, but rather on how one can use his property in a way that respects others’ self-ownership rights. It is motivated by consideration of the fact that the talents, abilities, </w:t>
      </w:r>
      <w:proofErr w:type="spellStart"/>
      <w:r w:rsidRPr="001C752F">
        <w:rPr>
          <w:rStyle w:val="StyleUnderline"/>
        </w:rPr>
        <w:t>capac</w:t>
      </w:r>
      <w:proofErr w:type="spellEnd"/>
      <w:r w:rsidRPr="001C752F">
        <w:rPr>
          <w:rStyle w:val="StyleUnderline"/>
        </w:rPr>
        <w:t xml:space="preserve">- </w:t>
      </w:r>
      <w:proofErr w:type="spellStart"/>
      <w:r w:rsidRPr="001C752F">
        <w:rPr>
          <w:rStyle w:val="StyleUnderline"/>
        </w:rPr>
        <w:t>ities</w:t>
      </w:r>
      <w:proofErr w:type="spellEnd"/>
      <w:r w:rsidRPr="001C752F">
        <w:rPr>
          <w:rStyle w:val="StyleUnderline"/>
        </w:rPr>
        <w:t>, energies, etc., that a person rightfully possesses as a self-owner are inherently “world-interactive”;</w:t>
      </w:r>
      <w:r w:rsidRPr="000C44F1">
        <w:rPr>
          <w:rStyle w:val="StyleUnderline"/>
        </w:rPr>
        <w:t xml:space="preserve"> that is, it is of their very essence that they are directed toward the extra-personal environment.29 </w:t>
      </w:r>
      <w:r w:rsidRPr="000C44F1">
        <w:rPr>
          <w:rStyle w:val="StyleUnderline"/>
          <w:highlight w:val="cyan"/>
        </w:rPr>
        <w:t>Your capacity to use your hand</w:t>
      </w:r>
      <w:r w:rsidRPr="000C44F1">
        <w:rPr>
          <w:rStyle w:val="StyleUnderline"/>
        </w:rPr>
        <w:t xml:space="preserve">, for instance, </w:t>
      </w:r>
      <w:r w:rsidRPr="000C44F1">
        <w:rPr>
          <w:rStyle w:val="StyleUnderline"/>
          <w:highlight w:val="cyan"/>
        </w:rPr>
        <w:t>is</w:t>
      </w:r>
      <w:r w:rsidRPr="000C44F1">
        <w:rPr>
          <w:rStyle w:val="StyleUnderline"/>
        </w:rPr>
        <w:t xml:space="preserve"> just </w:t>
      </w:r>
      <w:r w:rsidRPr="000C44F1">
        <w:rPr>
          <w:rStyle w:val="StyleUnderline"/>
          <w:highlight w:val="cyan"/>
        </w:rPr>
        <w:t>a capacity to</w:t>
      </w:r>
      <w:r w:rsidRPr="000C44F1">
        <w:rPr>
          <w:rStyle w:val="StyleUnderline"/>
        </w:rPr>
        <w:t xml:space="preserve"> grasp and </w:t>
      </w:r>
      <w:r w:rsidRPr="000C44F1">
        <w:rPr>
          <w:rStyle w:val="StyleUnderline"/>
          <w:highlight w:val="cyan"/>
        </w:rPr>
        <w:t>manipulate external objects</w:t>
      </w:r>
      <w:r w:rsidRPr="000C44F1">
        <w:rPr>
          <w:rStyle w:val="StyleUnderline"/>
        </w:rPr>
        <w:t>; thus, what you own in owning your hand is some</w:t>
      </w:r>
      <w:r w:rsidRPr="001C752F">
        <w:rPr>
          <w:rStyle w:val="StyleUnderline"/>
        </w:rPr>
        <w:t xml:space="preserve">thing essentially grasping and manipulating.30 Now if someone were to cut off your hand or invasively keep you from using it (by tying your arm against your body or holding it behind your back), </w:t>
      </w:r>
      <w:r w:rsidRPr="001C752F">
        <w:rPr>
          <w:rStyle w:val="StyleUnderline"/>
          <w:strike/>
        </w:rPr>
        <w:t>he</w:t>
      </w:r>
      <w:r w:rsidRPr="001C752F">
        <w:rPr>
          <w:rStyle w:val="StyleUnderline"/>
        </w:rPr>
        <w:t xml:space="preserve"> [they] would obviously be violating your self-ownership rights. But</w:t>
      </w:r>
      <w:r w:rsidRPr="000C44F1">
        <w:rPr>
          <w:rStyle w:val="StyleUnderline"/>
        </w:rPr>
        <w:t xml:space="preserve"> </w:t>
      </w:r>
      <w:r w:rsidRPr="007900FD">
        <w:rPr>
          <w:rStyle w:val="StyleUnderline"/>
          <w:highlight w:val="cyan"/>
        </w:rPr>
        <w:t>there are</w:t>
      </w:r>
      <w:r w:rsidRPr="000C44F1">
        <w:rPr>
          <w:rStyle w:val="StyleUnderline"/>
        </w:rPr>
        <w:t xml:space="preserve">, Mack suggests, other, </w:t>
      </w:r>
      <w:r w:rsidRPr="007900FD">
        <w:rPr>
          <w:rStyle w:val="StyleUnderline"/>
          <w:highlight w:val="cyan"/>
        </w:rPr>
        <w:t xml:space="preserve">noninvasive </w:t>
      </w:r>
      <w:r w:rsidRPr="001C752F">
        <w:rPr>
          <w:rStyle w:val="StyleUnderline"/>
          <w:highlight w:val="cyan"/>
        </w:rPr>
        <w:t>ways in which</w:t>
      </w:r>
      <w:r w:rsidRPr="000C44F1">
        <w:rPr>
          <w:rStyle w:val="StyleUnderline"/>
        </w:rPr>
        <w:t xml:space="preserve"> those </w:t>
      </w:r>
      <w:r w:rsidRPr="001C752F">
        <w:rPr>
          <w:rStyle w:val="StyleUnderline"/>
          <w:highlight w:val="cyan"/>
        </w:rPr>
        <w:t>rights might be violated. If</w:t>
      </w:r>
      <w:r w:rsidRPr="000C44F1">
        <w:rPr>
          <w:rStyle w:val="StyleUnderline"/>
        </w:rPr>
        <w:t xml:space="preserve">, to use an example of Mack’s, </w:t>
      </w:r>
      <w:r w:rsidRPr="000C44F1">
        <w:rPr>
          <w:rStyle w:val="StyleUnderline"/>
          <w:highlight w:val="cyan"/>
        </w:rPr>
        <w:t>I</w:t>
      </w:r>
      <w:r w:rsidRPr="000C44F1">
        <w:rPr>
          <w:rStyle w:val="StyleUnderline"/>
        </w:rPr>
        <w:t xml:space="preserve"> effectively </w:t>
      </w:r>
      <w:r w:rsidRPr="007900FD">
        <w:rPr>
          <w:rStyle w:val="StyleUnderline"/>
        </w:rPr>
        <w:t>nullify your ability to use your hand</w:t>
      </w:r>
      <w:r w:rsidRPr="000C44F1">
        <w:rPr>
          <w:rStyle w:val="StyleUnderline"/>
        </w:rPr>
        <w:t xml:space="preserve"> by creating a device that causes anything you reach for to be propelled beyond your grasp, </w:t>
      </w:r>
      <w:r w:rsidRPr="007900FD">
        <w:rPr>
          <w:rStyle w:val="StyleUnderline"/>
          <w:highlight w:val="cyan"/>
        </w:rPr>
        <w:t>mak</w:t>
      </w:r>
      <w:r w:rsidRPr="000C44F1">
        <w:rPr>
          <w:rStyle w:val="StyleUnderline"/>
        </w:rPr>
        <w:t xml:space="preserve">ing </w:t>
      </w:r>
      <w:r w:rsidRPr="007900FD">
        <w:rPr>
          <w:rStyle w:val="StyleUnderline"/>
          <w:highlight w:val="cyan"/>
        </w:rPr>
        <w:t>it impossible for you</w:t>
      </w:r>
      <w:r w:rsidRPr="000C44F1">
        <w:rPr>
          <w:rStyle w:val="StyleUnderline"/>
        </w:rPr>
        <w:t xml:space="preserve"> ever </w:t>
      </w:r>
      <w:r w:rsidRPr="007900FD">
        <w:rPr>
          <w:rStyle w:val="StyleUnderline"/>
          <w:highlight w:val="cyan"/>
        </w:rPr>
        <w:t>to grasp</w:t>
      </w:r>
      <w:r w:rsidRPr="000C44F1">
        <w:rPr>
          <w:rStyle w:val="StyleUnderline"/>
        </w:rPr>
        <w:t xml:space="preserve"> or </w:t>
      </w:r>
      <w:proofErr w:type="spellStart"/>
      <w:r w:rsidRPr="000C44F1">
        <w:rPr>
          <w:rStyle w:val="StyleUnderline"/>
        </w:rPr>
        <w:t>manip</w:t>
      </w:r>
      <w:proofErr w:type="spellEnd"/>
      <w:r w:rsidRPr="000C44F1">
        <w:rPr>
          <w:rStyle w:val="StyleUnderline"/>
        </w:rPr>
        <w:t xml:space="preserve">- </w:t>
      </w:r>
      <w:proofErr w:type="spellStart"/>
      <w:r w:rsidRPr="000C44F1">
        <w:rPr>
          <w:rStyle w:val="StyleUnderline"/>
        </w:rPr>
        <w:t>ulate</w:t>
      </w:r>
      <w:proofErr w:type="spellEnd"/>
      <w:r w:rsidRPr="000C44F1">
        <w:rPr>
          <w:rStyle w:val="StyleUnderline"/>
        </w:rPr>
        <w:t xml:space="preserve"> </w:t>
      </w:r>
      <w:r w:rsidRPr="007900FD">
        <w:rPr>
          <w:rStyle w:val="StyleUnderline"/>
          <w:highlight w:val="cyan"/>
        </w:rPr>
        <w:t xml:space="preserve">anything, I have </w:t>
      </w:r>
      <w:r w:rsidRPr="000C44F1">
        <w:rPr>
          <w:rStyle w:val="StyleUnderline"/>
          <w:highlight w:val="cyan"/>
        </w:rPr>
        <w:t>violated your right to your hand</w:t>
      </w:r>
      <w:r w:rsidRPr="000C44F1">
        <w:rPr>
          <w:rStyle w:val="StyleUnderline"/>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“[t]he SOP requires that persons not deploy their legitimate holdings, i.e., their extra-personal property, in ways that severely, albeit noninvasively, disable any person’s world-interactive powers.” 31 </w:t>
      </w:r>
      <w:r w:rsidRPr="000C44F1">
        <w:rPr>
          <w:rStyle w:val="StyleUnderline"/>
          <w:highlight w:val="cyan"/>
        </w:rPr>
        <w:t xml:space="preserve">The </w:t>
      </w:r>
      <w:r w:rsidRPr="007900FD">
        <w:rPr>
          <w:rStyle w:val="StyleUnderline"/>
          <w:highlight w:val="cyan"/>
        </w:rPr>
        <w:t>SOP f</w:t>
      </w:r>
      <w:r w:rsidRPr="000C44F1">
        <w:rPr>
          <w:rStyle w:val="StyleUnderline"/>
          <w:highlight w:val="cyan"/>
        </w:rPr>
        <w:t>ollows</w:t>
      </w:r>
      <w:r w:rsidRPr="000C44F1">
        <w:rPr>
          <w:rStyle w:val="StyleUnderline"/>
        </w:rPr>
        <w:t xml:space="preserve">, in Mack’s view, </w:t>
      </w:r>
      <w:r w:rsidRPr="000C44F1">
        <w:rPr>
          <w:rStyle w:val="StyleUnderline"/>
          <w:highlight w:val="cyan"/>
        </w:rPr>
        <w:t>from the thesis of self-ownership itself</w:t>
      </w:r>
      <w:r w:rsidRPr="000C44F1">
        <w:rPr>
          <w:rStyle w:val="StyleUnderline"/>
        </w:rPr>
        <w:t>; or, at any rate, the considerations that would lead anyone to accept that thesis should also, in his view, lead one to accept the proviso.</w:t>
      </w:r>
      <w:r w:rsidRPr="007900FD">
        <w:rPr>
          <w:sz w:val="16"/>
        </w:rPr>
        <w:t xml:space="preserve">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7900FD">
        <w:rPr>
          <w:sz w:val="16"/>
        </w:rPr>
        <w:t>in order to</w:t>
      </w:r>
      <w:proofErr w:type="gramEnd"/>
      <w:r w:rsidRPr="007900FD">
        <w:rPr>
          <w:sz w:val="16"/>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7900FD">
        <w:rPr>
          <w:sz w:val="16"/>
        </w:rPr>
        <w:t>all of</w:t>
      </w:r>
      <w:proofErr w:type="gramEnd"/>
      <w:r w:rsidRPr="007900FD">
        <w:rPr>
          <w:sz w:val="16"/>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w:t>
      </w:r>
    </w:p>
    <w:p w14:paraId="2BD76CA5" w14:textId="77777777" w:rsidR="00963764" w:rsidRPr="009157D7" w:rsidRDefault="00963764" w:rsidP="00963764">
      <w:pPr>
        <w:pStyle w:val="Heading4"/>
      </w:pPr>
      <w:r>
        <w:t>[2] Space appropriation uniquely avoids freedom violations – no violation exists if no owners exist.</w:t>
      </w:r>
    </w:p>
    <w:p w14:paraId="026FB017" w14:textId="77777777" w:rsidR="00963764" w:rsidRPr="005F2D64" w:rsidRDefault="00963764" w:rsidP="00963764">
      <w:pPr>
        <w:rPr>
          <w:sz w:val="16"/>
        </w:rPr>
      </w:pPr>
      <w:proofErr w:type="spellStart"/>
      <w:r w:rsidRPr="005F2D64">
        <w:rPr>
          <w:rStyle w:val="Style13ptBold"/>
        </w:rPr>
        <w:t>Feser</w:t>
      </w:r>
      <w:proofErr w:type="spellEnd"/>
      <w:r w:rsidRPr="005F2D64">
        <w:rPr>
          <w:rStyle w:val="Style13ptBold"/>
        </w:rPr>
        <w:t xml:space="preserve"> 05</w:t>
      </w:r>
      <w:r>
        <w:t xml:space="preserve"> </w:t>
      </w:r>
      <w:r w:rsidRPr="005F2D64">
        <w:rPr>
          <w:sz w:val="16"/>
        </w:rPr>
        <w:t xml:space="preserve">Edward </w:t>
      </w:r>
      <w:proofErr w:type="spellStart"/>
      <w:r w:rsidRPr="005F2D64">
        <w:rPr>
          <w:sz w:val="16"/>
        </w:rPr>
        <w:t>Feser</w:t>
      </w:r>
      <w:proofErr w:type="spellEnd"/>
      <w:r w:rsidRPr="005F2D64">
        <w:rPr>
          <w:sz w:val="16"/>
        </w:rPr>
        <w:t xml:space="preserve">, Professor of Philosophy at Pasadena City College, "THERE IS NO SUCH THING AS AN UNJUST INITIAL ACQUISITION," 1 January 2005, Cambridge University Press, accessed 12 1 2022, Pg. 58-59, </w:t>
      </w:r>
      <w:hyperlink r:id="rId9" w:history="1">
        <w:r w:rsidRPr="005F2D64">
          <w:rPr>
            <w:rStyle w:val="Hyperlink"/>
            <w:sz w:val="16"/>
          </w:rPr>
          <w:t>https://www.cambridge.org/core/journals/social-philosophy-and-policy/article/abs/there-is-no-such-thing-as-an-unjust-initial-acquisition/5C744D6D5C525E711EC75F75BF7109D1</w:t>
        </w:r>
      </w:hyperlink>
      <w:r w:rsidRPr="005F2D64">
        <w:rPr>
          <w:sz w:val="16"/>
        </w:rPr>
        <w:t xml:space="preserve"> JS recut</w:t>
      </w:r>
    </w:p>
    <w:p w14:paraId="11C31409" w14:textId="77777777" w:rsidR="00963764" w:rsidRDefault="00963764" w:rsidP="00963764">
      <w:pPr>
        <w:rPr>
          <w:sz w:val="16"/>
        </w:rPr>
      </w:pPr>
      <w:r w:rsidRPr="005F2D64">
        <w:rPr>
          <w:sz w:val="16"/>
        </w:rPr>
        <w:t xml:space="preserve">The reason there is no such thing as an unjust initial acquisition of resources is that there is no such thing as either a just or an unjust initial acquisition of resources. </w:t>
      </w:r>
      <w:proofErr w:type="gramStart"/>
      <w:r w:rsidRPr="00A338EE">
        <w:rPr>
          <w:rStyle w:val="StyleUnderline"/>
        </w:rPr>
        <w:t xml:space="preserve">The concept of </w:t>
      </w:r>
      <w:r w:rsidRPr="00A338EE">
        <w:rPr>
          <w:rStyle w:val="StyleUnderline"/>
          <w:highlight w:val="cyan"/>
        </w:rPr>
        <w:t>justice</w:t>
      </w:r>
      <w:r w:rsidRPr="00A338EE">
        <w:rPr>
          <w:rStyle w:val="StyleUnderline"/>
        </w:rPr>
        <w:t>,</w:t>
      </w:r>
      <w:proofErr w:type="gramEnd"/>
      <w:r w:rsidRPr="00A338EE">
        <w:rPr>
          <w:rStyle w:val="StyleUnderline"/>
        </w:rPr>
        <w:t xml:space="preserve"> that is to say, simply </w:t>
      </w:r>
      <w:r w:rsidRPr="001C752F">
        <w:rPr>
          <w:rStyle w:val="StyleUnderline"/>
        </w:rPr>
        <w:t>does not apply to initial acquisition. It</w:t>
      </w:r>
      <w:r w:rsidRPr="00A338EE">
        <w:rPr>
          <w:rStyle w:val="StyleUnderline"/>
        </w:rPr>
        <w:t xml:space="preserve"> </w:t>
      </w:r>
      <w:r w:rsidRPr="001C752F">
        <w:rPr>
          <w:rStyle w:val="StyleUnderline"/>
          <w:highlight w:val="cyan"/>
        </w:rPr>
        <w:t xml:space="preserve">applies only </w:t>
      </w:r>
      <w:r w:rsidRPr="00A338EE">
        <w:rPr>
          <w:rStyle w:val="StyleUnderline"/>
          <w:highlight w:val="cyan"/>
        </w:rPr>
        <w:t>after</w:t>
      </w:r>
      <w:r w:rsidRPr="00A338EE">
        <w:rPr>
          <w:rStyle w:val="StyleUnderline"/>
        </w:rPr>
        <w:t xml:space="preserve"> initial </w:t>
      </w:r>
      <w:r w:rsidRPr="00A338EE">
        <w:rPr>
          <w:rStyle w:val="StyleUnderline"/>
          <w:highlight w:val="cyan"/>
        </w:rPr>
        <w:t>acquisition has</w:t>
      </w:r>
      <w:r w:rsidRPr="00A338EE">
        <w:rPr>
          <w:rStyle w:val="StyleUnderline"/>
        </w:rPr>
        <w:t xml:space="preserve"> already </w:t>
      </w:r>
      <w:r w:rsidRPr="00A338EE">
        <w:rPr>
          <w:rStyle w:val="StyleUnderline"/>
          <w:highlight w:val="cyan"/>
        </w:rPr>
        <w:t>taken place</w:t>
      </w:r>
      <w:r w:rsidRPr="00A338EE">
        <w:rPr>
          <w:rStyle w:val="StyleUnderline"/>
        </w:rPr>
        <w:t>.</w:t>
      </w:r>
      <w:r w:rsidRPr="005F2D64">
        <w:rPr>
          <w:sz w:val="16"/>
        </w:rPr>
        <w:t xml:space="preserve"> </w:t>
      </w:r>
      <w:proofErr w:type="gramStart"/>
      <w:r w:rsidRPr="005F2D64">
        <w:rPr>
          <w:sz w:val="16"/>
        </w:rPr>
        <w:t>In particular, it</w:t>
      </w:r>
      <w:proofErr w:type="gramEnd"/>
      <w:r w:rsidRPr="005F2D64">
        <w:rPr>
          <w:sz w:val="16"/>
        </w:rPr>
        <w:t xml:space="preserve"> applies only to transfers of property (and derivatively, to the rectification of injustices in transfer). This, it seems to me, is a clear implication of the assumption (rightly) made by Nozick that external resources are initially unowned. Consider the following example. </w:t>
      </w:r>
      <w:r w:rsidRPr="00A338EE">
        <w:rPr>
          <w:rStyle w:val="StyleUnderline"/>
          <w:highlight w:val="cyan"/>
        </w:rPr>
        <w:t>Suppose</w:t>
      </w:r>
      <w:r w:rsidRPr="00A338EE">
        <w:rPr>
          <w:rStyle w:val="StyleUnderline"/>
        </w:rPr>
        <w:t xml:space="preserve"> an individual </w:t>
      </w:r>
      <w:r w:rsidRPr="00A338EE">
        <w:rPr>
          <w:rStyle w:val="StyleUnderline"/>
          <w:highlight w:val="cyan"/>
        </w:rPr>
        <w:t>A seeks to acquire</w:t>
      </w:r>
      <w:r w:rsidRPr="00A338EE">
        <w:rPr>
          <w:rStyle w:val="StyleUnderline"/>
        </w:rPr>
        <w:t xml:space="preserve"> some previously </w:t>
      </w:r>
      <w:r w:rsidRPr="00A338EE">
        <w:rPr>
          <w:rStyle w:val="StyleUnderline"/>
          <w:highlight w:val="cyan"/>
        </w:rPr>
        <w:t>unowned resource R. For</w:t>
      </w:r>
      <w:r w:rsidRPr="001C752F">
        <w:rPr>
          <w:rStyle w:val="StyleUnderline"/>
        </w:rPr>
        <w:t xml:space="preserve"> it to be the case that A commits an </w:t>
      </w:r>
      <w:r w:rsidRPr="001C752F">
        <w:rPr>
          <w:rStyle w:val="StyleUnderline"/>
          <w:highlight w:val="cyan"/>
        </w:rPr>
        <w:t>injustice</w:t>
      </w:r>
      <w:r w:rsidRPr="00A338EE">
        <w:rPr>
          <w:rStyle w:val="StyleUnderline"/>
        </w:rPr>
        <w:t xml:space="preserve"> in acquiring R, </w:t>
      </w:r>
      <w:r w:rsidRPr="00A338EE">
        <w:rPr>
          <w:rStyle w:val="StyleUnderline"/>
          <w:highlight w:val="cyan"/>
        </w:rPr>
        <w:t>it would</w:t>
      </w:r>
      <w:r w:rsidRPr="001C752F">
        <w:rPr>
          <w:rStyle w:val="StyleUnderline"/>
        </w:rPr>
        <w:t xml:space="preserve"> also </w:t>
      </w:r>
      <w:r w:rsidRPr="00A338EE">
        <w:rPr>
          <w:rStyle w:val="StyleUnderline"/>
          <w:highlight w:val="cyan"/>
        </w:rPr>
        <w:t>have to be</w:t>
      </w:r>
      <w:r w:rsidRPr="00A338EE">
        <w:rPr>
          <w:rStyle w:val="StyleUnderline"/>
        </w:rPr>
        <w:t xml:space="preserve"> the case </w:t>
      </w:r>
      <w:r w:rsidRPr="001C752F">
        <w:rPr>
          <w:rStyle w:val="StyleUnderline"/>
        </w:rPr>
        <w:t>that there is some</w:t>
      </w:r>
      <w:r w:rsidRPr="00A338EE">
        <w:rPr>
          <w:rStyle w:val="StyleUnderline"/>
        </w:rPr>
        <w:t xml:space="preserve"> individual </w:t>
      </w:r>
      <w:r w:rsidRPr="00A338EE">
        <w:rPr>
          <w:rStyle w:val="StyleUnderline"/>
          <w:highlight w:val="cyan"/>
        </w:rPr>
        <w:t>B</w:t>
      </w:r>
      <w:r w:rsidRPr="00A338EE">
        <w:rPr>
          <w:rStyle w:val="StyleUnderline"/>
        </w:rPr>
        <w:t xml:space="preserve"> (or perhaps a group of individuals) </w:t>
      </w:r>
      <w:r w:rsidRPr="00A338EE">
        <w:rPr>
          <w:rStyle w:val="StyleUnderline"/>
          <w:highlight w:val="cyan"/>
        </w:rPr>
        <w:t>against whom A commits</w:t>
      </w:r>
      <w:r w:rsidRPr="00A338EE">
        <w:rPr>
          <w:rStyle w:val="StyleUnderline"/>
        </w:rPr>
        <w:t xml:space="preserve"> the </w:t>
      </w:r>
      <w:r w:rsidRPr="00A338EE">
        <w:rPr>
          <w:rStyle w:val="StyleUnderline"/>
          <w:highlight w:val="cyan"/>
        </w:rPr>
        <w:t>injustice. But</w:t>
      </w:r>
      <w:r w:rsidRPr="00A338EE">
        <w:rPr>
          <w:rStyle w:val="StyleUnderline"/>
        </w:rPr>
        <w:t xml:space="preserve"> for B to have been wronged by A’s acquisition of R, </w:t>
      </w:r>
      <w:r w:rsidRPr="00A338EE">
        <w:rPr>
          <w:rStyle w:val="StyleUnderline"/>
          <w:highlight w:val="cyan"/>
        </w:rPr>
        <w:t>B would have to have</w:t>
      </w:r>
      <w:r w:rsidRPr="00A338EE">
        <w:rPr>
          <w:rStyle w:val="StyleUnderline"/>
        </w:rPr>
        <w:t xml:space="preserve"> had </w:t>
      </w:r>
      <w:r w:rsidRPr="005F2D64">
        <w:rPr>
          <w:rStyle w:val="StyleUnderline"/>
        </w:rPr>
        <w:t>a</w:t>
      </w:r>
      <w:r w:rsidRPr="00A338EE">
        <w:rPr>
          <w:rStyle w:val="StyleUnderline"/>
        </w:rPr>
        <w:t xml:space="preserve"> rightful claim over R, </w:t>
      </w:r>
      <w:r w:rsidRPr="005F2D64">
        <w:rPr>
          <w:rStyle w:val="StyleUnderline"/>
          <w:highlight w:val="cyan"/>
        </w:rPr>
        <w:t>a right to R</w:t>
      </w:r>
      <w:r w:rsidRPr="00A338EE">
        <w:rPr>
          <w:rStyle w:val="StyleUnderline"/>
        </w:rPr>
        <w:t xml:space="preserve">. By hypothesis, </w:t>
      </w:r>
      <w:r w:rsidRPr="009157D7">
        <w:rPr>
          <w:rStyle w:val="StyleUnderline"/>
          <w:highlight w:val="cyan"/>
        </w:rPr>
        <w:t>however</w:t>
      </w:r>
      <w:r w:rsidRPr="00A338EE">
        <w:rPr>
          <w:rStyle w:val="StyleUnderline"/>
        </w:rPr>
        <w:t xml:space="preserve">, B did not have a right to </w:t>
      </w:r>
      <w:r w:rsidRPr="009157D7">
        <w:rPr>
          <w:rStyle w:val="StyleUnderline"/>
          <w:highlight w:val="cyan"/>
        </w:rPr>
        <w:t>R</w:t>
      </w:r>
      <w:r w:rsidRPr="00A338EE">
        <w:rPr>
          <w:rStyle w:val="StyleUnderline"/>
        </w:rPr>
        <w:t xml:space="preserve">, because no one had a right to it—it </w:t>
      </w:r>
      <w:r w:rsidRPr="009157D7">
        <w:rPr>
          <w:rStyle w:val="StyleUnderline"/>
          <w:highlight w:val="cyan"/>
        </w:rPr>
        <w:t>was unowned</w:t>
      </w:r>
      <w:r w:rsidRPr="00A338EE">
        <w:rPr>
          <w:rStyle w:val="StyleUnderline"/>
        </w:rPr>
        <w:t>, after all.</w:t>
      </w:r>
      <w:r w:rsidRPr="005F2D64">
        <w:rPr>
          <w:sz w:val="16"/>
        </w:rPr>
        <w:t xml:space="preserve"> </w:t>
      </w:r>
      <w:proofErr w:type="gramStart"/>
      <w:r w:rsidRPr="005F2D64">
        <w:rPr>
          <w:sz w:val="16"/>
        </w:rPr>
        <w:t>So</w:t>
      </w:r>
      <w:proofErr w:type="gramEnd"/>
      <w:r w:rsidRPr="005F2D64">
        <w:rPr>
          <w:sz w:val="16"/>
        </w:rPr>
        <w:t xml:space="preserve"> B was not wronged and could not have been. In fact, the very first person who could conceivably be wronged by anyone’s use of R would be, not B, but A himself, since A is the first one to own R. Such a wrong would in the nature of the case be an injustice in transfer—in unjustly taking from A what is rightfully his—not in initial acquisition. The same thing, by extension, will be true of all unowned resources: it is only after someone has initially acquired them that anyone could unjustly come to possess them, via unjust transfer. It is impossible, then, for there to be any injustices in initial acquisition.</w:t>
      </w:r>
    </w:p>
    <w:p w14:paraId="76FA90C3" w14:textId="36B97A58" w:rsidR="00963764" w:rsidRDefault="00963764" w:rsidP="00963764">
      <w:pPr>
        <w:pStyle w:val="Heading4"/>
      </w:pPr>
      <w:r>
        <w:t>[3] Space only changes the location of property acquisition, not its intrinsic nature, so there’s no moral distinction.</w:t>
      </w:r>
    </w:p>
    <w:p w14:paraId="04974256" w14:textId="163518FF" w:rsidR="005D2C4D" w:rsidRDefault="005D2C4D" w:rsidP="005D2C4D">
      <w:pPr>
        <w:pStyle w:val="Heading2"/>
      </w:pPr>
      <w:r>
        <w:t>3 – Innovation</w:t>
      </w:r>
    </w:p>
    <w:p w14:paraId="077BBD61" w14:textId="77777777" w:rsidR="005D2C4D" w:rsidRPr="001F6784" w:rsidRDefault="005D2C4D" w:rsidP="005D2C4D">
      <w:pPr>
        <w:pStyle w:val="Heading4"/>
      </w:pPr>
      <w:r>
        <w:t>Space commercialization drives tech innovation in the squo.</w:t>
      </w:r>
    </w:p>
    <w:p w14:paraId="311CDED2" w14:textId="77777777" w:rsidR="005D2C4D" w:rsidRPr="0019747D" w:rsidRDefault="005D2C4D" w:rsidP="005D2C4D">
      <w:pPr>
        <w:rPr>
          <w:sz w:val="16"/>
        </w:rPr>
      </w:pPr>
      <w:r w:rsidRPr="0019747D">
        <w:rPr>
          <w:rStyle w:val="Style13ptBold"/>
        </w:rPr>
        <w:t>Hampson 17</w:t>
      </w:r>
      <w:r>
        <w:t xml:space="preserve"> </w:t>
      </w:r>
      <w:r w:rsidRPr="0019747D">
        <w:rPr>
          <w:sz w:val="16"/>
        </w:rPr>
        <w:t xml:space="preserve">Joshua Hampson, Security Studies Fellow at the </w:t>
      </w:r>
      <w:proofErr w:type="spellStart"/>
      <w:r w:rsidRPr="0019747D">
        <w:rPr>
          <w:sz w:val="16"/>
        </w:rPr>
        <w:t>Niskanen</w:t>
      </w:r>
      <w:proofErr w:type="spellEnd"/>
      <w:r w:rsidRPr="0019747D">
        <w:rPr>
          <w:sz w:val="16"/>
        </w:rPr>
        <w:t xml:space="preserve"> Center, “The Future of Space Commercialization,” 25 January 2017, </w:t>
      </w:r>
      <w:proofErr w:type="spellStart"/>
      <w:r w:rsidRPr="0019747D">
        <w:rPr>
          <w:sz w:val="16"/>
        </w:rPr>
        <w:t>Niskanen</w:t>
      </w:r>
      <w:proofErr w:type="spellEnd"/>
      <w:r w:rsidRPr="0019747D">
        <w:rPr>
          <w:sz w:val="16"/>
        </w:rPr>
        <w:t xml:space="preserve"> Center, accessed 14 January 2022, Pg. 3-5, </w:t>
      </w:r>
      <w:hyperlink r:id="rId10" w:history="1">
        <w:r w:rsidRPr="0019747D">
          <w:rPr>
            <w:rStyle w:val="Hyperlink"/>
            <w:sz w:val="16"/>
          </w:rPr>
          <w:t>https://republicans-science.house.gov/sites/republicans.science.house.gov/files/documents/TheFutureofSpaceCommercializationFinal.pdf</w:t>
        </w:r>
      </w:hyperlink>
      <w:r w:rsidRPr="0019747D">
        <w:rPr>
          <w:rStyle w:val="Hyperlink"/>
          <w:sz w:val="16"/>
        </w:rPr>
        <w:t xml:space="preserve"> //Elmer</w:t>
      </w:r>
    </w:p>
    <w:p w14:paraId="3B9CFB0D" w14:textId="77777777" w:rsidR="005D2C4D" w:rsidRPr="0019747D" w:rsidRDefault="005D2C4D" w:rsidP="005D2C4D">
      <w:pPr>
        <w:rPr>
          <w:sz w:val="16"/>
        </w:rPr>
      </w:pPr>
      <w:r w:rsidRPr="00FD5BF7">
        <w:rPr>
          <w:rStyle w:val="StyleUnderline"/>
        </w:rPr>
        <w:t xml:space="preserve">The size of the </w:t>
      </w:r>
      <w:r w:rsidRPr="0019747D">
        <w:rPr>
          <w:rStyle w:val="StyleUnderline"/>
          <w:highlight w:val="cyan"/>
        </w:rPr>
        <w:t>space economy is</w:t>
      </w:r>
      <w:r w:rsidRPr="00FD5BF7">
        <w:rPr>
          <w:rStyle w:val="StyleUnderline"/>
        </w:rPr>
        <w:t xml:space="preserve"> </w:t>
      </w:r>
      <w:r w:rsidRPr="006B53AC">
        <w:rPr>
          <w:rStyle w:val="StyleUnderline"/>
        </w:rPr>
        <w:t xml:space="preserve">far </w:t>
      </w:r>
      <w:r w:rsidRPr="0019747D">
        <w:rPr>
          <w:rStyle w:val="StyleUnderline"/>
          <w:highlight w:val="cyan"/>
        </w:rPr>
        <w:t>large</w:t>
      </w:r>
      <w:r w:rsidRPr="006B53AC">
        <w:rPr>
          <w:rStyle w:val="StyleUnderline"/>
        </w:rPr>
        <w:t>r than</w:t>
      </w:r>
      <w:r w:rsidRPr="00FD5BF7">
        <w:rPr>
          <w:rStyle w:val="StyleUnderline"/>
        </w:rPr>
        <w:t xml:space="preserve"> many may think. In 2015 alone, the global market amounted to $323 billion. </w:t>
      </w:r>
      <w:r w:rsidRPr="0019747D">
        <w:rPr>
          <w:rStyle w:val="StyleUnderline"/>
          <w:highlight w:val="cyan"/>
        </w:rPr>
        <w:t>Commercial</w:t>
      </w:r>
      <w:r w:rsidRPr="00FD5BF7">
        <w:rPr>
          <w:rStyle w:val="StyleUnderline"/>
        </w:rPr>
        <w:t xml:space="preserve"> infrastructure and </w:t>
      </w:r>
      <w:r w:rsidRPr="0019747D">
        <w:rPr>
          <w:rStyle w:val="StyleUnderline"/>
          <w:highlight w:val="cyan"/>
        </w:rPr>
        <w:t>systems accounted for 76 percent of</w:t>
      </w:r>
      <w:r w:rsidRPr="00FD5BF7">
        <w:rPr>
          <w:rStyle w:val="StyleUnderline"/>
        </w:rPr>
        <w:t xml:space="preserve"> that 9 </w:t>
      </w:r>
      <w:r w:rsidRPr="0019747D">
        <w:rPr>
          <w:rStyle w:val="StyleUnderline"/>
          <w:highlight w:val="cyan"/>
        </w:rPr>
        <w:t>total</w:t>
      </w:r>
      <w:r w:rsidRPr="00FD5BF7">
        <w:rPr>
          <w:rStyle w:val="StyleUnderline"/>
        </w:rPr>
        <w:t>, with satellite television the largest subsection at $95 billion.</w:t>
      </w:r>
      <w:r w:rsidRPr="0019747D">
        <w:rPr>
          <w:sz w:val="16"/>
        </w:rPr>
        <w:t xml:space="preserve"> The global space launch market’s 10 11 share of that total came in at $6 billion dollars. It can be hard to disaggregate how space benefits 12 </w:t>
      </w:r>
      <w:proofErr w:type="gramStart"/>
      <w:r w:rsidRPr="0019747D">
        <w:rPr>
          <w:sz w:val="16"/>
        </w:rPr>
        <w:t>particular national</w:t>
      </w:r>
      <w:proofErr w:type="gramEnd"/>
      <w:r w:rsidRPr="0019747D">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19747D">
        <w:rPr>
          <w:sz w:val="16"/>
        </w:rPr>
        <w:t>This 16 demand</w:t>
      </w:r>
      <w:proofErr w:type="gramEnd"/>
      <w:r w:rsidRPr="0019747D">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FD5BF7">
        <w:rPr>
          <w:rStyle w:val="StyleUnderline"/>
        </w:rPr>
        <w:t xml:space="preserve">In the future, </w:t>
      </w:r>
      <w:r w:rsidRPr="0019747D">
        <w:rPr>
          <w:rStyle w:val="StyleUnderline"/>
          <w:highlight w:val="cyan"/>
        </w:rPr>
        <w:t>emerging space industries</w:t>
      </w:r>
      <w:r w:rsidRPr="00FD5BF7">
        <w:rPr>
          <w:rStyle w:val="StyleUnderline"/>
        </w:rPr>
        <w:t xml:space="preserve"> may contribute even more the American economy.</w:t>
      </w:r>
      <w:r w:rsidRPr="0019747D">
        <w:rPr>
          <w:sz w:val="16"/>
        </w:rPr>
        <w:t xml:space="preserve"> Space tourism and resource recovery—e.g., mining on planets, </w:t>
      </w:r>
      <w:proofErr w:type="gramStart"/>
      <w:r w:rsidRPr="0019747D">
        <w:rPr>
          <w:sz w:val="16"/>
        </w:rPr>
        <w:t>moons ,</w:t>
      </w:r>
      <w:proofErr w:type="gramEnd"/>
      <w:r w:rsidRPr="0019747D">
        <w:rPr>
          <w:sz w:val="16"/>
        </w:rPr>
        <w:t xml:space="preserve"> and asteroids—in particular may become large parts of that industry.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w:t>
      </w:r>
      <w:r w:rsidRPr="00FD5BF7">
        <w:rPr>
          <w:rStyle w:val="StyleUnderline"/>
        </w:rPr>
        <w:t xml:space="preserve">The growth of this economy can also </w:t>
      </w:r>
      <w:r w:rsidRPr="0019747D">
        <w:rPr>
          <w:rStyle w:val="StyleUnderline"/>
          <w:highlight w:val="cyan"/>
        </w:rPr>
        <w:t>contribute to new innovations</w:t>
      </w:r>
      <w:r w:rsidRPr="006B53AC">
        <w:rPr>
          <w:rStyle w:val="StyleUnderline"/>
        </w:rPr>
        <w:t xml:space="preserve"> across all walks of life.</w:t>
      </w:r>
      <w:r w:rsidRPr="00FD5BF7">
        <w:rPr>
          <w:rStyle w:val="StyleUnderline"/>
        </w:rPr>
        <w:t xml:space="preserve"> Technological Innovation </w:t>
      </w:r>
      <w:proofErr w:type="spellStart"/>
      <w:r w:rsidRPr="00FD5BF7">
        <w:rPr>
          <w:rStyle w:val="StyleUnderline"/>
        </w:rPr>
        <w:t>Innovation</w:t>
      </w:r>
      <w:proofErr w:type="spellEnd"/>
      <w:r w:rsidRPr="00FD5BF7">
        <w:rPr>
          <w:rStyle w:val="StyleUnderline"/>
        </w:rPr>
        <w:t xml:space="preserve"> is generally hard to predict; some new technologies seem to come out of nowhere and others only take off when paired with a new application. It is difficult to predict the future, but it is </w:t>
      </w:r>
      <w:r w:rsidRPr="006B53AC">
        <w:rPr>
          <w:rStyle w:val="StyleUnderline"/>
        </w:rPr>
        <w:t>reasonable to expect that a growing space economy would open opportunities for technological and organizational innovation. I</w:t>
      </w:r>
      <w:r w:rsidRPr="00FD5BF7">
        <w:rPr>
          <w:rStyle w:val="StyleUnderline"/>
        </w:rPr>
        <w:t xml:space="preserve">n terms of technology, </w:t>
      </w:r>
      <w:r w:rsidRPr="006B53AC">
        <w:rPr>
          <w:rStyle w:val="StyleUnderline"/>
          <w:highlight w:val="cyan"/>
        </w:rPr>
        <w:t>the</w:t>
      </w:r>
      <w:r w:rsidRPr="006B53AC">
        <w:rPr>
          <w:rStyle w:val="StyleUnderline"/>
        </w:rPr>
        <w:t xml:space="preserve"> difficult </w:t>
      </w:r>
      <w:r w:rsidRPr="006B53AC">
        <w:rPr>
          <w:rStyle w:val="StyleUnderline"/>
          <w:highlight w:val="cyan"/>
        </w:rPr>
        <w:t>environment of outer space</w:t>
      </w:r>
      <w:r w:rsidRPr="00FD5BF7">
        <w:rPr>
          <w:rStyle w:val="StyleUnderline"/>
        </w:rPr>
        <w:t xml:space="preserve"> helps </w:t>
      </w:r>
      <w:r w:rsidRPr="006B53AC">
        <w:rPr>
          <w:rStyle w:val="StyleUnderline"/>
          <w:highlight w:val="cyan"/>
        </w:rPr>
        <w:t>incentivize progress along the margins</w:t>
      </w:r>
      <w:r w:rsidRPr="00FD5BF7">
        <w:rPr>
          <w:rStyle w:val="StyleUnderline"/>
        </w:rPr>
        <w:t xml:space="preserve">. Because each object launched into orbit costs a significant amount of money—at the moment between $27,000 and $43,000 per pound, though that will likely drop in the future —each 19 </w:t>
      </w:r>
      <w:proofErr w:type="gramStart"/>
      <w:r w:rsidRPr="00FD5BF7">
        <w:rPr>
          <w:rStyle w:val="StyleUnderline"/>
        </w:rPr>
        <w:t>reduction</w:t>
      </w:r>
      <w:proofErr w:type="gramEnd"/>
      <w:r w:rsidRPr="00FD5BF7">
        <w:rPr>
          <w:rStyle w:val="StyleUnderline"/>
        </w:rPr>
        <w:t xml:space="preserve"> in payload size saves money or means more can be launched. At the same time, the ability to fit more capability into a smaller satellite opens outer space to actors that previously were priced out of the market. This is one of the reasons </w:t>
      </w:r>
      <w:r w:rsidRPr="006B53AC">
        <w:rPr>
          <w:rStyle w:val="StyleUnderline"/>
        </w:rPr>
        <w:t>why small, affordable satellites are increasingly</w:t>
      </w:r>
      <w:r w:rsidRPr="00FD5BF7">
        <w:rPr>
          <w:rStyle w:val="StyleUnderline"/>
        </w:rPr>
        <w:t xml:space="preserve"> pursued by companies or organizations that cannot afford to launch larger traditional satellites. These small 20 satellites also provide non-traditional launchers, such as engineering students or </w:t>
      </w:r>
      <w:proofErr w:type="spellStart"/>
      <w:r w:rsidRPr="00FD5BF7">
        <w:rPr>
          <w:rStyle w:val="StyleUnderline"/>
        </w:rPr>
        <w:t>prototypers</w:t>
      </w:r>
      <w:proofErr w:type="spellEnd"/>
      <w:r w:rsidRPr="00FD5BF7">
        <w:rPr>
          <w:rStyle w:val="StyleUnderline"/>
        </w:rPr>
        <w:t xml:space="preserve">, the opportunity to learn about satellite production and test new technologies before working on a full-sized satellite. That </w:t>
      </w:r>
      <w:r w:rsidRPr="006B53AC">
        <w:rPr>
          <w:rStyle w:val="StyleUnderline"/>
          <w:highlight w:val="cyan"/>
        </w:rPr>
        <w:t>expansion of developers, experimenters, and testers</w:t>
      </w:r>
      <w:r w:rsidRPr="00FD5BF7">
        <w:rPr>
          <w:rStyle w:val="StyleUnderline"/>
        </w:rPr>
        <w:t xml:space="preserve"> cannot </w:t>
      </w:r>
      <w:r w:rsidRPr="006B53AC">
        <w:rPr>
          <w:rStyle w:val="StyleUnderline"/>
        </w:rPr>
        <w:t xml:space="preserve">but help </w:t>
      </w:r>
      <w:r w:rsidRPr="006B53AC">
        <w:rPr>
          <w:rStyle w:val="StyleUnderline"/>
          <w:highlight w:val="cyan"/>
        </w:rPr>
        <w:t>increase innovation opportunities</w:t>
      </w:r>
      <w:r w:rsidRPr="00FD5BF7">
        <w:rPr>
          <w:rStyle w:val="StyleUnderline"/>
        </w:rPr>
        <w:t xml:space="preserve">. Technological developments from outer space have </w:t>
      </w:r>
      <w:r w:rsidRPr="006B53AC">
        <w:rPr>
          <w:rStyle w:val="StyleUnderline"/>
        </w:rPr>
        <w:t>been applied to terrestrial life since</w:t>
      </w:r>
      <w:r w:rsidRPr="00FD5BF7">
        <w:rPr>
          <w:rStyle w:val="StyleUnderline"/>
        </w:rPr>
        <w:t xml:space="preserve"> the earliest days of space exploration. The National Aeronautics and Space Administration (NASA) maintains a website that lists technologies that have spun off from such research projects. Lightweight 21 </w:t>
      </w:r>
      <w:r w:rsidRPr="006B53AC">
        <w:rPr>
          <w:rStyle w:val="StyleUnderline"/>
          <w:highlight w:val="cyan"/>
        </w:rPr>
        <w:t>nanotubes</w:t>
      </w:r>
      <w:r w:rsidRPr="00FD5BF7">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6B53AC">
        <w:rPr>
          <w:rStyle w:val="StyleUnderline"/>
          <w:highlight w:val="cyan"/>
        </w:rPr>
        <w:t>analytics tool</w:t>
      </w:r>
      <w:r w:rsidRPr="006B53AC">
        <w:rPr>
          <w:rStyle w:val="StyleUnderline"/>
        </w:rPr>
        <w:t xml:space="preserve"> useful</w:t>
      </w:r>
      <w:r w:rsidRPr="00FD5BF7">
        <w:rPr>
          <w:rStyle w:val="StyleUnderline"/>
        </w:rPr>
        <w:t xml:space="preserve"> across a range of industries. </w:t>
      </w:r>
      <w:r w:rsidRPr="006B53AC">
        <w:rPr>
          <w:rStyle w:val="StyleUnderline"/>
          <w:highlight w:val="cyan"/>
        </w:rPr>
        <w:t>Temper foam</w:t>
      </w:r>
      <w:r w:rsidRPr="00FD5BF7">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6B53AC">
        <w:rPr>
          <w:rStyle w:val="StyleUnderline"/>
          <w:highlight w:val="cyan"/>
        </w:rPr>
        <w:t>Satellite constellations</w:t>
      </w:r>
      <w:r w:rsidRPr="00FD5BF7">
        <w:rPr>
          <w:rStyle w:val="StyleUnderline"/>
        </w:rPr>
        <w:t xml:space="preserve"> and their unique line-of-sight vantage point can </w:t>
      </w:r>
      <w:r w:rsidRPr="006B53AC">
        <w:rPr>
          <w:rStyle w:val="StyleUnderline"/>
          <w:highlight w:val="cyan"/>
        </w:rPr>
        <w:t>provide new perspectives</w:t>
      </w:r>
      <w:r w:rsidRPr="00FD5BF7">
        <w:rPr>
          <w:rStyle w:val="StyleUnderline"/>
        </w:rPr>
        <w:t xml:space="preserve"> to old </w:t>
      </w:r>
      <w:r w:rsidRPr="006B53AC">
        <w:rPr>
          <w:rStyle w:val="StyleUnderline"/>
        </w:rPr>
        <w:t xml:space="preserve">industries. Deploying satellites into low-Earth orbit, as Facebook wants to do, can connect large, </w:t>
      </w:r>
      <w:proofErr w:type="gramStart"/>
      <w:r w:rsidRPr="006B53AC">
        <w:rPr>
          <w:rStyle w:val="StyleUnderline"/>
        </w:rPr>
        <w:t>previously-unreached</w:t>
      </w:r>
      <w:proofErr w:type="gramEnd"/>
      <w:r w:rsidRPr="006B53AC">
        <w:rPr>
          <w:rStyle w:val="StyleUnderline"/>
        </w:rPr>
        <w:t xml:space="preserve"> swathes of 22 humanity to the Internet. Remote</w:t>
      </w:r>
      <w:r w:rsidRPr="00FD5BF7">
        <w:rPr>
          <w:rStyle w:val="StyleUnderline"/>
        </w:rPr>
        <w:t xml:space="preserve"> sensing technology </w:t>
      </w:r>
      <w:r w:rsidRPr="006B53AC">
        <w:rPr>
          <w:rStyle w:val="StyleUnderline"/>
          <w:highlight w:val="cyan"/>
        </w:rPr>
        <w:t>could change</w:t>
      </w:r>
      <w:r w:rsidRPr="006B53AC">
        <w:rPr>
          <w:rStyle w:val="StyleUnderline"/>
        </w:rPr>
        <w:t xml:space="preserve"> </w:t>
      </w:r>
      <w:r w:rsidRPr="00FD5BF7">
        <w:rPr>
          <w:rStyle w:val="StyleUnderline"/>
        </w:rPr>
        <w:t xml:space="preserve">how </w:t>
      </w:r>
      <w:r w:rsidRPr="006B53AC">
        <w:rPr>
          <w:rStyle w:val="StyleUnderline"/>
          <w:highlight w:val="cyan"/>
        </w:rPr>
        <w:t>whole industries</w:t>
      </w:r>
      <w:r w:rsidRPr="006B53AC">
        <w:rPr>
          <w:rStyle w:val="StyleUnderline"/>
        </w:rPr>
        <w:t xml:space="preserve"> </w:t>
      </w:r>
      <w:r w:rsidRPr="00FD5BF7">
        <w:rPr>
          <w:rStyle w:val="StyleUnderline"/>
        </w:rPr>
        <w:t xml:space="preserve">operate, such as </w:t>
      </w:r>
      <w:r w:rsidRPr="006B53AC">
        <w:rPr>
          <w:rStyle w:val="StyleUnderline"/>
          <w:highlight w:val="cyan"/>
        </w:rPr>
        <w:t>crop monitoring, herd management, crisis response, and land evaluation</w:t>
      </w:r>
      <w:r w:rsidRPr="00FD5BF7">
        <w:rPr>
          <w:rStyle w:val="StyleUnderline"/>
        </w:rPr>
        <w:t>, among others.</w:t>
      </w:r>
      <w:r w:rsidRPr="0019747D">
        <w:rPr>
          <w:sz w:val="16"/>
        </w:rPr>
        <w:t xml:space="preserve">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p>
    <w:p w14:paraId="1057F69F" w14:textId="77777777" w:rsidR="005D2C4D" w:rsidRDefault="005D2C4D" w:rsidP="005D2C4D">
      <w:pPr>
        <w:pStyle w:val="Heading4"/>
      </w:pPr>
      <w:r>
        <w:t>That solves extinction.</w:t>
      </w:r>
    </w:p>
    <w:p w14:paraId="199CDD86" w14:textId="77777777" w:rsidR="005D2C4D" w:rsidRPr="006B53AC" w:rsidRDefault="005D2C4D" w:rsidP="005D2C4D">
      <w:pPr>
        <w:rPr>
          <w:sz w:val="16"/>
        </w:rPr>
      </w:pPr>
      <w:r w:rsidRPr="006B53AC">
        <w:rPr>
          <w:rStyle w:val="Style13ptBold"/>
        </w:rPr>
        <w:t>Matthews 18</w:t>
      </w:r>
      <w:r>
        <w:t xml:space="preserve"> </w:t>
      </w:r>
      <w:r w:rsidRPr="006B53AC">
        <w:rPr>
          <w:sz w:val="16"/>
        </w:rPr>
        <w:t xml:space="preserve">Dylan Matthews, co-founder of Vox, cites Nick </w:t>
      </w:r>
      <w:proofErr w:type="spellStart"/>
      <w:r w:rsidRPr="006B53AC">
        <w:rPr>
          <w:sz w:val="16"/>
        </w:rPr>
        <w:t>Beckstead</w:t>
      </w:r>
      <w:proofErr w:type="spellEnd"/>
      <w:r w:rsidRPr="006B53AC">
        <w:rPr>
          <w:sz w:val="16"/>
        </w:rPr>
        <w:t xml:space="preserve">, Ph.D. in Philosophy from Rutgers University, “How to help people millions of years from now,” 26 October 2018, Vox, accessed 14 January 2022, Pg. 1, </w:t>
      </w:r>
      <w:hyperlink r:id="rId11" w:history="1">
        <w:r w:rsidRPr="006B53AC">
          <w:rPr>
            <w:rStyle w:val="Hyperlink"/>
            <w:sz w:val="16"/>
          </w:rPr>
          <w:t>https://www.vox.com/future-perfect/2018/10/26/18023366/far-future-effective-altruism-existential-risk-doing-good //</w:t>
        </w:r>
      </w:hyperlink>
      <w:r w:rsidRPr="006B53AC">
        <w:rPr>
          <w:rStyle w:val="Hyperlink"/>
          <w:sz w:val="16"/>
        </w:rPr>
        <w:t>Re-cut by Elmer</w:t>
      </w:r>
      <w:r>
        <w:rPr>
          <w:rStyle w:val="Hyperlink"/>
          <w:sz w:val="16"/>
        </w:rPr>
        <w:t xml:space="preserve"> recut</w:t>
      </w:r>
    </w:p>
    <w:p w14:paraId="2393D4A0" w14:textId="7CCCAED6" w:rsidR="006E31D3" w:rsidRPr="00ED2ED7" w:rsidRDefault="005D2C4D" w:rsidP="00ED2ED7">
      <w:pPr>
        <w:rPr>
          <w:sz w:val="16"/>
        </w:rPr>
      </w:pPr>
      <w:r w:rsidRPr="006B53AC">
        <w:rPr>
          <w:sz w:val="16"/>
        </w:rPr>
        <w:t xml:space="preserve">If you care about improving human lives, you should overwhelmingly care about those </w:t>
      </w:r>
      <w:r w:rsidRPr="0035366F">
        <w:rPr>
          <w:sz w:val="16"/>
        </w:rPr>
        <w:t xml:space="preserve">quadrillions of lives rather than the comparatively small number of people alive today. The 7.6 billion people now living, after all, amount to less than 0.003 percent of the population that will </w:t>
      </w:r>
      <w:r w:rsidRPr="0035366F">
        <w:rPr>
          <w:sz w:val="16"/>
          <w:szCs w:val="16"/>
        </w:rPr>
        <w:t xml:space="preserve">live in the future. It’s reasonable to suggest that those quadrillions of future people have, accordingly, hundreds of thousands of times more moral weight than those of us living here today do. That’s the basic argument behind Nick </w:t>
      </w:r>
      <w:proofErr w:type="spellStart"/>
      <w:r w:rsidRPr="0035366F">
        <w:rPr>
          <w:sz w:val="16"/>
          <w:szCs w:val="16"/>
        </w:rPr>
        <w:t>Beckstead’s</w:t>
      </w:r>
      <w:proofErr w:type="spellEnd"/>
      <w:r w:rsidRPr="0035366F">
        <w:rPr>
          <w:sz w:val="16"/>
          <w:szCs w:val="16"/>
        </w:rPr>
        <w:t xml:space="preserve"> 2013 Rutgers philosophy dissertation, “On the overwhelming importance of shaping the far future.” It’s a glorious mindfuck of a thesis, not least because </w:t>
      </w:r>
      <w:proofErr w:type="spellStart"/>
      <w:r w:rsidRPr="0035366F">
        <w:rPr>
          <w:sz w:val="16"/>
          <w:szCs w:val="16"/>
        </w:rPr>
        <w:t>Beckstead</w:t>
      </w:r>
      <w:proofErr w:type="spellEnd"/>
      <w:r w:rsidRPr="0035366F">
        <w:rPr>
          <w:sz w:val="16"/>
          <w:szCs w:val="16"/>
        </w:rPr>
        <w:t xml:space="preserve"> shows very convincingly that this is a conclusion any plausible moral view would reach</w:t>
      </w:r>
      <w:r w:rsidRPr="0035366F">
        <w:rPr>
          <w:sz w:val="16"/>
        </w:rPr>
        <w:t xml:space="preserve">. It’s not just something that weird utilitarians have to deal with. And </w:t>
      </w:r>
      <w:proofErr w:type="spellStart"/>
      <w:r w:rsidRPr="0035366F">
        <w:rPr>
          <w:sz w:val="16"/>
        </w:rPr>
        <w:t>Beckstead</w:t>
      </w:r>
      <w:proofErr w:type="spellEnd"/>
      <w:r w:rsidRPr="0035366F">
        <w:rPr>
          <w:sz w:val="16"/>
        </w:rPr>
        <w:t>, to his considerable credit, walks the walk on this. He works at the Open Philanthropy Project on grants relating to the far future</w:t>
      </w:r>
      <w:r w:rsidRPr="006B53AC">
        <w:rPr>
          <w:sz w:val="16"/>
        </w:rPr>
        <w:t xml:space="preserv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FD5BF7">
        <w:rPr>
          <w:rStyle w:val="StyleUnderline"/>
        </w:rPr>
        <w:t xml:space="preserve">The most literal thing it could mean is </w:t>
      </w:r>
      <w:r w:rsidRPr="0035366F">
        <w:rPr>
          <w:rStyle w:val="StyleUnderline"/>
          <w:highlight w:val="cyan"/>
        </w:rPr>
        <w:t>preventing</w:t>
      </w:r>
      <w:r w:rsidRPr="00FD5BF7">
        <w:rPr>
          <w:rStyle w:val="StyleUnderline"/>
        </w:rPr>
        <w:t xml:space="preserve"> human </w:t>
      </w:r>
      <w:r w:rsidRPr="0035366F">
        <w:rPr>
          <w:rStyle w:val="StyleUnderline"/>
          <w:highlight w:val="cyan"/>
        </w:rPr>
        <w:t>extinction</w:t>
      </w:r>
      <w:r w:rsidRPr="00FD5BF7">
        <w:rPr>
          <w:rStyle w:val="StyleUnderline"/>
        </w:rPr>
        <w:t xml:space="preserve">, to ensure that the species persists </w:t>
      </w:r>
      <w:proofErr w:type="gramStart"/>
      <w:r w:rsidRPr="00FD5BF7">
        <w:rPr>
          <w:rStyle w:val="StyleUnderline"/>
        </w:rPr>
        <w:t>as long as</w:t>
      </w:r>
      <w:proofErr w:type="gramEnd"/>
      <w:r w:rsidRPr="00FD5BF7">
        <w:rPr>
          <w:rStyle w:val="StyleUnderline"/>
        </w:rPr>
        <w:t xml:space="preserve"> possible.</w:t>
      </w:r>
      <w:r w:rsidRPr="006B53AC">
        <w:rPr>
          <w:sz w:val="16"/>
        </w:rPr>
        <w:t xml:space="preserv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FD5BF7">
        <w:rPr>
          <w:rStyle w:val="StyleUnderline"/>
        </w:rPr>
        <w:t xml:space="preserve">But in a set of slides he made in 2013, </w:t>
      </w:r>
      <w:proofErr w:type="spellStart"/>
      <w:r w:rsidRPr="00FD5BF7">
        <w:rPr>
          <w:rStyle w:val="StyleUnderline"/>
        </w:rPr>
        <w:t>Beckstead</w:t>
      </w:r>
      <w:proofErr w:type="spellEnd"/>
      <w:r w:rsidRPr="00FD5BF7">
        <w:rPr>
          <w:rStyle w:val="StyleUnderline"/>
        </w:rPr>
        <w:t xml:space="preserve"> makes a compelling case that while that’s certainly part of what caring about the far future entails, approaches that address specific threats to humanity (which he calls “targeted” approaches to the far future</w:t>
      </w:r>
      <w:r w:rsidRPr="0035366F">
        <w:rPr>
          <w:rStyle w:val="StyleUnderline"/>
        </w:rPr>
        <w:t xml:space="preserve">) have to </w:t>
      </w:r>
      <w:r w:rsidRPr="0035366F">
        <w:rPr>
          <w:rStyle w:val="StyleUnderline"/>
          <w:highlight w:val="cyan"/>
        </w:rPr>
        <w:t>complement “broad” approaches</w:t>
      </w:r>
      <w:r w:rsidRPr="0035366F">
        <w:rPr>
          <w:rStyle w:val="StyleUnderline"/>
        </w:rPr>
        <w:t>, where instead of trying to predict what’s going to kill us all, you just generally try to</w:t>
      </w:r>
      <w:r w:rsidRPr="00FD5BF7">
        <w:rPr>
          <w:rStyle w:val="StyleUnderline"/>
        </w:rPr>
        <w:t xml:space="preserve"> </w:t>
      </w:r>
      <w:r w:rsidRPr="0035366F">
        <w:rPr>
          <w:rStyle w:val="StyleUnderline"/>
          <w:highlight w:val="cyan"/>
        </w:rPr>
        <w:t>keep civilization</w:t>
      </w:r>
      <w:r w:rsidRPr="00FD5BF7">
        <w:rPr>
          <w:rStyle w:val="StyleUnderline"/>
        </w:rPr>
        <w:t xml:space="preserve"> running as best it can, so </w:t>
      </w:r>
      <w:r w:rsidRPr="0035366F">
        <w:rPr>
          <w:rStyle w:val="StyleUnderline"/>
        </w:rPr>
        <w:t>that it is, as a whole, well-</w:t>
      </w:r>
      <w:r w:rsidRPr="0035366F">
        <w:rPr>
          <w:rStyle w:val="StyleUnderline"/>
          <w:highlight w:val="cyan"/>
        </w:rPr>
        <w:t>equipped to deal with</w:t>
      </w:r>
      <w:r w:rsidRPr="0035366F">
        <w:rPr>
          <w:rStyle w:val="StyleUnderline"/>
        </w:rPr>
        <w:t xml:space="preserve"> potential </w:t>
      </w:r>
      <w:r w:rsidRPr="0035366F">
        <w:rPr>
          <w:rStyle w:val="StyleUnderline"/>
          <w:highlight w:val="cyan"/>
        </w:rPr>
        <w:t>extinction events</w:t>
      </w:r>
      <w:r w:rsidRPr="0035366F">
        <w:rPr>
          <w:rStyle w:val="StyleUnderline"/>
        </w:rPr>
        <w:t xml:space="preserve"> in the future, not just in 2030</w:t>
      </w:r>
      <w:r w:rsidRPr="00FD5BF7">
        <w:rPr>
          <w:rStyle w:val="StyleUnderline"/>
        </w:rPr>
        <w:t xml:space="preserve"> or 2040 but in 3500 or 95000 or even 37 million. In other words, caring about the far future doesn’t mean just </w:t>
      </w:r>
      <w:r w:rsidRPr="0035366F">
        <w:rPr>
          <w:rStyle w:val="StyleUnderline"/>
        </w:rPr>
        <w:t>paying attention to low-probability risks of total annihilation; it also means acting on pressing needs now. For example</w:t>
      </w:r>
      <w:r w:rsidRPr="00FD5BF7">
        <w:rPr>
          <w:rStyle w:val="StyleUnderline"/>
        </w:rPr>
        <w:t xml:space="preserve">: </w:t>
      </w:r>
      <w:r w:rsidRPr="0035366F">
        <w:rPr>
          <w:rStyle w:val="StyleUnderline"/>
          <w:highlight w:val="cyan"/>
        </w:rPr>
        <w:t>We’re</w:t>
      </w:r>
      <w:r w:rsidRPr="00FD5BF7">
        <w:rPr>
          <w:rStyle w:val="StyleUnderline"/>
        </w:rPr>
        <w:t xml:space="preserve"> </w:t>
      </w:r>
      <w:r w:rsidRPr="0035366F">
        <w:rPr>
          <w:rStyle w:val="StyleUnderline"/>
        </w:rPr>
        <w:t>going to be better</w:t>
      </w:r>
      <w:r w:rsidRPr="00FD5BF7">
        <w:rPr>
          <w:rStyle w:val="StyleUnderline"/>
        </w:rPr>
        <w:t xml:space="preserve"> </w:t>
      </w:r>
      <w:r w:rsidRPr="0035366F">
        <w:rPr>
          <w:rStyle w:val="StyleUnderline"/>
          <w:highlight w:val="cyan"/>
        </w:rPr>
        <w:t xml:space="preserve">prepared to prevent extinction from AI or a </w:t>
      </w:r>
      <w:proofErr w:type="spellStart"/>
      <w:r w:rsidRPr="0035366F">
        <w:rPr>
          <w:rStyle w:val="StyleUnderline"/>
          <w:highlight w:val="cyan"/>
        </w:rPr>
        <w:t>supervirus</w:t>
      </w:r>
      <w:proofErr w:type="spellEnd"/>
      <w:r w:rsidRPr="0035366F">
        <w:rPr>
          <w:rStyle w:val="StyleUnderline"/>
          <w:highlight w:val="cyan"/>
        </w:rPr>
        <w:t xml:space="preserve"> or</w:t>
      </w:r>
      <w:r w:rsidRPr="00FD5BF7">
        <w:rPr>
          <w:rStyle w:val="StyleUnderline"/>
        </w:rPr>
        <w:t xml:space="preserve"> global </w:t>
      </w:r>
      <w:r w:rsidRPr="0035366F">
        <w:rPr>
          <w:rStyle w:val="StyleUnderline"/>
          <w:highlight w:val="cyan"/>
        </w:rPr>
        <w:t>warming if society</w:t>
      </w:r>
      <w:r w:rsidRPr="00FD5BF7">
        <w:rPr>
          <w:rStyle w:val="StyleUnderline"/>
        </w:rPr>
        <w:t xml:space="preserve"> </w:t>
      </w:r>
      <w:proofErr w:type="gramStart"/>
      <w:r w:rsidRPr="00FD5BF7">
        <w:rPr>
          <w:rStyle w:val="StyleUnderline"/>
        </w:rPr>
        <w:t xml:space="preserve">as a whole </w:t>
      </w:r>
      <w:r w:rsidRPr="0035366F">
        <w:rPr>
          <w:rStyle w:val="StyleUnderline"/>
          <w:highlight w:val="cyan"/>
        </w:rPr>
        <w:t>makes</w:t>
      </w:r>
      <w:proofErr w:type="gramEnd"/>
      <w:r w:rsidRPr="00FD5BF7">
        <w:rPr>
          <w:rStyle w:val="StyleUnderline"/>
        </w:rPr>
        <w:t xml:space="preserve"> a lot of </w:t>
      </w:r>
      <w:r w:rsidRPr="0035366F">
        <w:rPr>
          <w:rStyle w:val="StyleUnderline"/>
          <w:highlight w:val="cyan"/>
        </w:rPr>
        <w:t>scientific progress</w:t>
      </w:r>
      <w:r w:rsidRPr="00FD5BF7">
        <w:rPr>
          <w:rStyle w:val="StyleUnderline"/>
        </w:rPr>
        <w:t xml:space="preserve">. And a </w:t>
      </w:r>
      <w:r w:rsidRPr="0035366F">
        <w:rPr>
          <w:rStyle w:val="StyleUnderline"/>
          <w:highlight w:val="cyan"/>
        </w:rPr>
        <w:t>significant bottleneck</w:t>
      </w:r>
      <w:r w:rsidRPr="0035366F">
        <w:rPr>
          <w:rStyle w:val="StyleUnderline"/>
        </w:rPr>
        <w:t xml:space="preserve"> there</w:t>
      </w:r>
      <w:r w:rsidRPr="00FD5BF7">
        <w:rPr>
          <w:rStyle w:val="StyleUnderline"/>
        </w:rPr>
        <w:t xml:space="preserve"> </w:t>
      </w:r>
      <w:r w:rsidRPr="0035366F">
        <w:rPr>
          <w:rStyle w:val="StyleUnderline"/>
          <w:highlight w:val="cyan"/>
        </w:rPr>
        <w:t>is</w:t>
      </w:r>
      <w:r w:rsidRPr="0035366F">
        <w:rPr>
          <w:rStyle w:val="StyleUnderline"/>
        </w:rPr>
        <w:t xml:space="preserve"> that</w:t>
      </w:r>
      <w:r w:rsidRPr="00FD5BF7">
        <w:rPr>
          <w:rStyle w:val="StyleUnderline"/>
        </w:rPr>
        <w:t xml:space="preserve"> </w:t>
      </w:r>
      <w:proofErr w:type="gramStart"/>
      <w:r w:rsidRPr="00FD5BF7">
        <w:rPr>
          <w:rStyle w:val="StyleUnderline"/>
        </w:rPr>
        <w:t>the vast majority of</w:t>
      </w:r>
      <w:proofErr w:type="gramEnd"/>
      <w:r w:rsidRPr="00FD5BF7">
        <w:rPr>
          <w:rStyle w:val="StyleUnderline"/>
        </w:rPr>
        <w:t xml:space="preserve"> humanity doesn’t get high-enough-quality education to engage in </w:t>
      </w:r>
      <w:r w:rsidRPr="0035366F">
        <w:rPr>
          <w:rStyle w:val="StyleUnderline"/>
          <w:highlight w:val="cyan"/>
        </w:rPr>
        <w:t>scientific research</w:t>
      </w:r>
      <w:r w:rsidRPr="00FD5BF7">
        <w:rPr>
          <w:rStyle w:val="StyleUnderline"/>
        </w:rPr>
        <w:t xml:space="preserve">, if they want to, which </w:t>
      </w:r>
      <w:r w:rsidRPr="0035366F">
        <w:rPr>
          <w:rStyle w:val="StyleUnderline"/>
        </w:rPr>
        <w:t>reduces the odds that we have enough trained scientists to come up with the breakthroughs we need as a civilization to survive and thrive. So maybe</w:t>
      </w:r>
      <w:r w:rsidRPr="00FD5BF7">
        <w:rPr>
          <w:rStyle w:val="StyleUnderline"/>
        </w:rPr>
        <w:t xml:space="preserve"> one of </w:t>
      </w:r>
      <w:r w:rsidRPr="0035366F">
        <w:rPr>
          <w:rStyle w:val="StyleUnderline"/>
          <w:highlight w:val="cyan"/>
        </w:rPr>
        <w:t>the best thing</w:t>
      </w:r>
      <w:r w:rsidRPr="0035366F">
        <w:rPr>
          <w:rStyle w:val="StyleUnderline"/>
        </w:rPr>
        <w:t>s</w:t>
      </w:r>
      <w:r w:rsidRPr="00FD5BF7">
        <w:rPr>
          <w:rStyle w:val="StyleUnderline"/>
        </w:rPr>
        <w:t xml:space="preserve"> we can do </w:t>
      </w:r>
      <w:r w:rsidRPr="0035366F">
        <w:rPr>
          <w:rStyle w:val="StyleUnderline"/>
          <w:highlight w:val="cyan"/>
        </w:rPr>
        <w:t>for the</w:t>
      </w:r>
      <w:r w:rsidRPr="0035366F">
        <w:rPr>
          <w:rStyle w:val="StyleUnderline"/>
        </w:rPr>
        <w:t xml:space="preserve"> far </w:t>
      </w:r>
      <w:r w:rsidRPr="0035366F">
        <w:rPr>
          <w:rStyle w:val="StyleUnderline"/>
          <w:highlight w:val="cyan"/>
        </w:rPr>
        <w:t>future is to</w:t>
      </w:r>
      <w:r w:rsidRPr="00FD5BF7">
        <w:rPr>
          <w:rStyle w:val="StyleUnderline"/>
        </w:rPr>
        <w:t xml:space="preserve"> improve school systems — here and now — to </w:t>
      </w:r>
      <w:r w:rsidRPr="0035366F">
        <w:rPr>
          <w:rStyle w:val="StyleUnderline"/>
          <w:highlight w:val="cyan"/>
        </w:rPr>
        <w:t>harness</w:t>
      </w:r>
      <w:r w:rsidRPr="00FD5BF7">
        <w:rPr>
          <w:rStyle w:val="StyleUnderline"/>
        </w:rPr>
        <w:t xml:space="preserve"> the group economist Raj Chetty calls “lost </w:t>
      </w:r>
      <w:proofErr w:type="spellStart"/>
      <w:r w:rsidRPr="00FD5BF7">
        <w:rPr>
          <w:rStyle w:val="StyleUnderline"/>
        </w:rPr>
        <w:t>Einsteins</w:t>
      </w:r>
      <w:proofErr w:type="spellEnd"/>
      <w:r w:rsidRPr="00FD5BF7">
        <w:rPr>
          <w:rStyle w:val="StyleUnderline"/>
        </w:rPr>
        <w:t xml:space="preserve">” (potential </w:t>
      </w:r>
      <w:r w:rsidRPr="0035366F">
        <w:rPr>
          <w:rStyle w:val="StyleUnderline"/>
          <w:highlight w:val="cyan"/>
        </w:rPr>
        <w:t>innovators</w:t>
      </w:r>
      <w:r w:rsidRPr="00FD5BF7">
        <w:rPr>
          <w:rStyle w:val="StyleUnderlin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35366F">
        <w:rPr>
          <w:sz w:val="16"/>
          <w:szCs w:val="16"/>
        </w:rPr>
        <w:t xml:space="preserve"> What if living ethically for the far future means living ethically now? </w:t>
      </w:r>
      <w:proofErr w:type="spellStart"/>
      <w:r w:rsidRPr="0035366F">
        <w:rPr>
          <w:sz w:val="16"/>
          <w:szCs w:val="16"/>
        </w:rPr>
        <w:t>Beckstead</w:t>
      </w:r>
      <w:proofErr w:type="spellEnd"/>
      <w:r w:rsidRPr="0035366F">
        <w:rPr>
          <w:sz w:val="16"/>
          <w:szCs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improve incentives and norms in academic work to better advance human knowledge Improve education Advocate for political party X to make future people have values more like political party X ”If you look at these areas (economic gro</w:t>
      </w:r>
      <w:r w:rsidRPr="006B53AC">
        <w:rPr>
          <w:sz w:val="16"/>
        </w:rPr>
        <w:t xml:space="preserve">wth and technological progress, access to information, individual capability, social coordination, motives) a lot of everyday good works contribute,” </w:t>
      </w:r>
      <w:proofErr w:type="spellStart"/>
      <w:r w:rsidRPr="006B53AC">
        <w:rPr>
          <w:sz w:val="16"/>
        </w:rPr>
        <w:t>Beckstead</w:t>
      </w:r>
      <w:proofErr w:type="spellEnd"/>
      <w:r w:rsidRPr="006B53AC">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B53AC">
        <w:rPr>
          <w:sz w:val="16"/>
        </w:rPr>
        <w:t>scientists, or</w:t>
      </w:r>
      <w:proofErr w:type="gramEnd"/>
      <w:r w:rsidRPr="006B53AC">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If the far future is what matters, and generally trying to make the world work better is among the best ways to help the far future, then effective altruism just becomes plain </w:t>
      </w:r>
      <w:proofErr w:type="spellStart"/>
      <w:r w:rsidRPr="006B53AC">
        <w:rPr>
          <w:sz w:val="16"/>
        </w:rPr>
        <w:t>ol</w:t>
      </w:r>
      <w:proofErr w:type="spellEnd"/>
      <w:r w:rsidRPr="006B53AC">
        <w:rPr>
          <w:sz w:val="16"/>
        </w:rPr>
        <w:t>’ do-</w:t>
      </w:r>
      <w:proofErr w:type="spellStart"/>
      <w:r w:rsidRPr="006B53AC">
        <w:rPr>
          <w:sz w:val="16"/>
        </w:rPr>
        <w:t>goodery</w:t>
      </w:r>
      <w:proofErr w:type="spellEnd"/>
      <w:r w:rsidRPr="006B53AC">
        <w:rPr>
          <w:sz w:val="16"/>
        </w:rPr>
        <w:t>.</w:t>
      </w:r>
    </w:p>
    <w:sectPr w:rsidR="006E31D3" w:rsidRPr="00ED2E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BD41284"/>
    <w:multiLevelType w:val="hybridMultilevel"/>
    <w:tmpl w:val="44C6CFD6"/>
    <w:lvl w:ilvl="0" w:tplc="1A022A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963764"/>
    <w:rsid w:val="000139A3"/>
    <w:rsid w:val="00067298"/>
    <w:rsid w:val="00074205"/>
    <w:rsid w:val="00100833"/>
    <w:rsid w:val="001019CB"/>
    <w:rsid w:val="00104529"/>
    <w:rsid w:val="00105942"/>
    <w:rsid w:val="00107396"/>
    <w:rsid w:val="001268F7"/>
    <w:rsid w:val="00144A4C"/>
    <w:rsid w:val="00176AB0"/>
    <w:rsid w:val="00177B7D"/>
    <w:rsid w:val="0018322D"/>
    <w:rsid w:val="001B5776"/>
    <w:rsid w:val="001E527A"/>
    <w:rsid w:val="001F6289"/>
    <w:rsid w:val="001F78CE"/>
    <w:rsid w:val="00251FC7"/>
    <w:rsid w:val="002855A7"/>
    <w:rsid w:val="002B146A"/>
    <w:rsid w:val="002B5E17"/>
    <w:rsid w:val="00315690"/>
    <w:rsid w:val="00316B75"/>
    <w:rsid w:val="00325646"/>
    <w:rsid w:val="003460F2"/>
    <w:rsid w:val="0038158C"/>
    <w:rsid w:val="003902BA"/>
    <w:rsid w:val="003A09E2"/>
    <w:rsid w:val="00407037"/>
    <w:rsid w:val="00454666"/>
    <w:rsid w:val="004605D6"/>
    <w:rsid w:val="00465711"/>
    <w:rsid w:val="004C60E8"/>
    <w:rsid w:val="004E3579"/>
    <w:rsid w:val="004E728B"/>
    <w:rsid w:val="004F39E0"/>
    <w:rsid w:val="00537BD5"/>
    <w:rsid w:val="00546DA6"/>
    <w:rsid w:val="0057268A"/>
    <w:rsid w:val="005C77B5"/>
    <w:rsid w:val="005D2912"/>
    <w:rsid w:val="005D2C4D"/>
    <w:rsid w:val="005F031B"/>
    <w:rsid w:val="006065BD"/>
    <w:rsid w:val="00625B7C"/>
    <w:rsid w:val="00645FA9"/>
    <w:rsid w:val="00647866"/>
    <w:rsid w:val="00665003"/>
    <w:rsid w:val="0068004C"/>
    <w:rsid w:val="006A2AD0"/>
    <w:rsid w:val="006C2375"/>
    <w:rsid w:val="006D4ECC"/>
    <w:rsid w:val="006E31D3"/>
    <w:rsid w:val="006E5919"/>
    <w:rsid w:val="00722258"/>
    <w:rsid w:val="007243E5"/>
    <w:rsid w:val="00766EA0"/>
    <w:rsid w:val="007A2226"/>
    <w:rsid w:val="007A5799"/>
    <w:rsid w:val="007F5B66"/>
    <w:rsid w:val="00823A1C"/>
    <w:rsid w:val="00845B9D"/>
    <w:rsid w:val="0085783A"/>
    <w:rsid w:val="00860984"/>
    <w:rsid w:val="00875B3E"/>
    <w:rsid w:val="008B3ECB"/>
    <w:rsid w:val="008B4E85"/>
    <w:rsid w:val="008C1B2E"/>
    <w:rsid w:val="009158A0"/>
    <w:rsid w:val="0091627E"/>
    <w:rsid w:val="00963764"/>
    <w:rsid w:val="0097032B"/>
    <w:rsid w:val="009D2EAD"/>
    <w:rsid w:val="009D54B2"/>
    <w:rsid w:val="009E1922"/>
    <w:rsid w:val="009F7ED2"/>
    <w:rsid w:val="00A93661"/>
    <w:rsid w:val="00A95652"/>
    <w:rsid w:val="00AC0AB8"/>
    <w:rsid w:val="00AC5D4E"/>
    <w:rsid w:val="00B33C6D"/>
    <w:rsid w:val="00B4508F"/>
    <w:rsid w:val="00B55AD5"/>
    <w:rsid w:val="00B8057C"/>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E00C0C"/>
    <w:rsid w:val="00E107EC"/>
    <w:rsid w:val="00E15E75"/>
    <w:rsid w:val="00E5262C"/>
    <w:rsid w:val="00E73807"/>
    <w:rsid w:val="00EC7DC4"/>
    <w:rsid w:val="00ED2ED7"/>
    <w:rsid w:val="00ED30CF"/>
    <w:rsid w:val="00F176EF"/>
    <w:rsid w:val="00F20D36"/>
    <w:rsid w:val="00F45E10"/>
    <w:rsid w:val="00F6364A"/>
    <w:rsid w:val="00F9113A"/>
    <w:rsid w:val="00FA73DB"/>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B1BDE"/>
  <w15:chartTrackingRefBased/>
  <w15:docId w15:val="{FC7A5580-0EC6-44F2-A94A-03DE9F4C5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D2ED7"/>
    <w:rPr>
      <w:rFonts w:ascii="Arial" w:hAnsi="Arial" w:cs="Arial"/>
      <w:sz w:val="24"/>
    </w:rPr>
  </w:style>
  <w:style w:type="paragraph" w:styleId="Heading1">
    <w:name w:val="heading 1"/>
    <w:aliases w:val="Pocket"/>
    <w:basedOn w:val="Normal"/>
    <w:next w:val="Normal"/>
    <w:link w:val="Heading1Char"/>
    <w:qFormat/>
    <w:rsid w:val="00ED2E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D2ED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D2ED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ED2ED7"/>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ED2E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2ED7"/>
  </w:style>
  <w:style w:type="character" w:customStyle="1" w:styleId="Heading1Char">
    <w:name w:val="Heading 1 Char"/>
    <w:aliases w:val="Pocket Char"/>
    <w:basedOn w:val="DefaultParagraphFont"/>
    <w:link w:val="Heading1"/>
    <w:rsid w:val="00ED2ED7"/>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ED2ED7"/>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ED2ED7"/>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ED2ED7"/>
    <w:rPr>
      <w:rFonts w:ascii="Arial" w:eastAsiaTheme="majorEastAsia" w:hAnsi="Arial" w:cstheme="majorBidi"/>
      <w:b/>
      <w:iCs/>
      <w:sz w:val="24"/>
    </w:rPr>
  </w:style>
  <w:style w:type="character" w:styleId="Emphasis">
    <w:name w:val="Emphasis"/>
    <w:basedOn w:val="DefaultParagraphFont"/>
    <w:uiPriority w:val="7"/>
    <w:qFormat/>
    <w:rsid w:val="00ED2ED7"/>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D2ED7"/>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ED2ED7"/>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D2ED7"/>
    <w:rPr>
      <w:color w:val="auto"/>
      <w:u w:val="none"/>
    </w:rPr>
  </w:style>
  <w:style w:type="character" w:styleId="FollowedHyperlink">
    <w:name w:val="FollowedHyperlink"/>
    <w:basedOn w:val="DefaultParagraphFont"/>
    <w:uiPriority w:val="99"/>
    <w:semiHidden/>
    <w:unhideWhenUsed/>
    <w:rsid w:val="00ED2ED7"/>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No Spacing3"/>
    <w:basedOn w:val="Heading1"/>
    <w:link w:val="Hyperlink"/>
    <w:autoRedefine/>
    <w:uiPriority w:val="99"/>
    <w:qFormat/>
    <w:rsid w:val="0096376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journals/social-philosophy-and-policy/article/abs/there-is-no-such-thing-as-an-unjust-initial-acquisition/5C744D6D5C525E711EC75F75BF7109D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plato.stanford.edu/entries/justic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vox.com/future-perfect/2018/10/26/18023366/far-future-effective-altruism-existential-risk-doing-good%20//" TargetMode="External"/><Relationship Id="rId5" Type="http://schemas.openxmlformats.org/officeDocument/2006/relationships/webSettings" Target="webSettings.xml"/><Relationship Id="rId10" Type="http://schemas.openxmlformats.org/officeDocument/2006/relationships/hyperlink" Target="https://republicans-science.house.gov/sites/republicans.science.house.gov/files/documents/TheFutureofSpaceCommercializationFinal.pdf" TargetMode="External"/><Relationship Id="rId4" Type="http://schemas.openxmlformats.org/officeDocument/2006/relationships/settings" Target="settings.xml"/><Relationship Id="rId9" Type="http://schemas.openxmlformats.org/officeDocument/2006/relationships/hyperlink" Target="https://www.cambridge.org/core/journals/social-philosophy-and-policy/article/abs/there-is-no-such-thing-as-an-unjust-initial-acquisition/5C744D6D5C525E711EC75F75BF7109D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TotalTime>
  <Pages>1</Pages>
  <Words>4020</Words>
  <Characters>22919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10</cp:revision>
  <dcterms:created xsi:type="dcterms:W3CDTF">2022-01-28T21:06:00Z</dcterms:created>
  <dcterms:modified xsi:type="dcterms:W3CDTF">2022-01-28T22:45:00Z</dcterms:modified>
</cp:coreProperties>
</file>