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BA0BC" w14:textId="77777777" w:rsidR="00FB1DE3" w:rsidRPr="00FB1DE3" w:rsidRDefault="00FB1DE3" w:rsidP="00FB1DE3">
      <w:pPr>
        <w:spacing w:before="40" w:after="0" w:line="240" w:lineRule="auto"/>
        <w:jc w:val="center"/>
        <w:outlineLvl w:val="1"/>
        <w:rPr>
          <w:rFonts w:ascii="Times New Roman" w:eastAsia="Times New Roman" w:hAnsi="Times New Roman" w:cs="Times New Roman"/>
          <w:b/>
          <w:bCs/>
          <w:sz w:val="36"/>
          <w:szCs w:val="36"/>
        </w:rPr>
      </w:pPr>
      <w:r w:rsidRPr="00FB1DE3">
        <w:rPr>
          <w:rFonts w:ascii="Arial" w:eastAsia="Times New Roman" w:hAnsi="Arial" w:cs="Arial"/>
          <w:b/>
          <w:bCs/>
          <w:color w:val="000000"/>
          <w:sz w:val="44"/>
          <w:szCs w:val="44"/>
          <w:u w:val="single"/>
        </w:rPr>
        <w:t>URL</w:t>
      </w:r>
    </w:p>
    <w:p w14:paraId="59421ECB" w14:textId="77777777" w:rsidR="00FB1DE3" w:rsidRPr="00FB1DE3" w:rsidRDefault="00FB1DE3" w:rsidP="00FB1DE3">
      <w:pPr>
        <w:spacing w:before="40" w:after="0" w:line="240" w:lineRule="auto"/>
        <w:outlineLvl w:val="3"/>
        <w:rPr>
          <w:rFonts w:ascii="Times New Roman" w:eastAsia="Times New Roman" w:hAnsi="Times New Roman" w:cs="Times New Roman"/>
          <w:b/>
          <w:bCs/>
          <w:sz w:val="24"/>
          <w:szCs w:val="24"/>
        </w:rPr>
      </w:pPr>
      <w:r w:rsidRPr="00FB1DE3">
        <w:rPr>
          <w:rFonts w:ascii="Arial" w:eastAsia="Times New Roman" w:hAnsi="Arial" w:cs="Arial"/>
          <w:b/>
          <w:bCs/>
          <w:color w:val="000000"/>
          <w:sz w:val="24"/>
          <w:szCs w:val="24"/>
        </w:rPr>
        <w:t>Interpretation: debaters must include the URL in citations for their evidence.</w:t>
      </w:r>
    </w:p>
    <w:p w14:paraId="58A42B0F" w14:textId="77777777" w:rsidR="00FB1DE3" w:rsidRPr="00FB1DE3" w:rsidRDefault="00FB1DE3" w:rsidP="00FB1DE3">
      <w:pPr>
        <w:spacing w:before="40" w:after="0" w:line="240" w:lineRule="auto"/>
        <w:outlineLvl w:val="3"/>
        <w:rPr>
          <w:rFonts w:ascii="Times New Roman" w:eastAsia="Times New Roman" w:hAnsi="Times New Roman" w:cs="Times New Roman"/>
          <w:b/>
          <w:bCs/>
          <w:sz w:val="24"/>
          <w:szCs w:val="24"/>
        </w:rPr>
      </w:pPr>
      <w:r w:rsidRPr="00FB1DE3">
        <w:rPr>
          <w:rFonts w:ascii="Arial" w:eastAsia="Times New Roman" w:hAnsi="Arial" w:cs="Arial"/>
          <w:b/>
          <w:bCs/>
          <w:color w:val="000000"/>
          <w:sz w:val="24"/>
          <w:szCs w:val="24"/>
        </w:rPr>
        <w:t>Violation: they didn’t – examples include their [author name(s)] card(s).</w:t>
      </w:r>
    </w:p>
    <w:p w14:paraId="2D14CC12" w14:textId="77777777" w:rsidR="00FB1DE3" w:rsidRPr="00FB1DE3" w:rsidRDefault="00FB1DE3" w:rsidP="00FB1DE3">
      <w:pPr>
        <w:spacing w:before="40" w:after="0" w:line="240" w:lineRule="auto"/>
        <w:outlineLvl w:val="3"/>
        <w:rPr>
          <w:rFonts w:ascii="Times New Roman" w:eastAsia="Times New Roman" w:hAnsi="Times New Roman" w:cs="Times New Roman"/>
          <w:b/>
          <w:bCs/>
          <w:sz w:val="24"/>
          <w:szCs w:val="24"/>
        </w:rPr>
      </w:pPr>
      <w:r w:rsidRPr="00FB1DE3">
        <w:rPr>
          <w:rFonts w:ascii="Arial" w:eastAsia="Times New Roman" w:hAnsi="Arial" w:cs="Arial"/>
          <w:b/>
          <w:bCs/>
          <w:color w:val="000000"/>
          <w:sz w:val="24"/>
          <w:szCs w:val="24"/>
        </w:rPr>
        <w:t>Standards:</w:t>
      </w:r>
    </w:p>
    <w:p w14:paraId="11E59E6A" w14:textId="77777777" w:rsidR="00FB1DE3" w:rsidRPr="00FB1DE3" w:rsidRDefault="00FB1DE3" w:rsidP="00FB1DE3">
      <w:pPr>
        <w:spacing w:before="40" w:after="0" w:line="240" w:lineRule="auto"/>
        <w:outlineLvl w:val="3"/>
        <w:rPr>
          <w:rFonts w:ascii="Times New Roman" w:eastAsia="Times New Roman" w:hAnsi="Times New Roman" w:cs="Times New Roman"/>
          <w:b/>
          <w:bCs/>
          <w:sz w:val="24"/>
          <w:szCs w:val="24"/>
        </w:rPr>
      </w:pPr>
      <w:r w:rsidRPr="00FB1DE3">
        <w:rPr>
          <w:rFonts w:ascii="Arial" w:eastAsia="Times New Roman" w:hAnsi="Arial" w:cs="Arial"/>
          <w:b/>
          <w:bCs/>
          <w:color w:val="000000"/>
          <w:sz w:val="24"/>
          <w:szCs w:val="24"/>
        </w:rPr>
        <w:t>[1] NSDA rules – the unified manual says to include the URL.</w:t>
      </w:r>
    </w:p>
    <w:p w14:paraId="30FB141D" w14:textId="77777777" w:rsidR="00FB1DE3" w:rsidRPr="00FB1DE3" w:rsidRDefault="00FB1DE3" w:rsidP="00FB1DE3">
      <w:pPr>
        <w:spacing w:line="240" w:lineRule="auto"/>
        <w:rPr>
          <w:rFonts w:ascii="Times New Roman" w:eastAsia="Times New Roman" w:hAnsi="Times New Roman" w:cs="Times New Roman"/>
          <w:sz w:val="24"/>
          <w:szCs w:val="24"/>
        </w:rPr>
      </w:pPr>
      <w:r w:rsidRPr="00FB1DE3">
        <w:rPr>
          <w:rFonts w:ascii="Arial" w:eastAsia="Times New Roman" w:hAnsi="Arial" w:cs="Arial"/>
          <w:b/>
          <w:bCs/>
          <w:color w:val="000000"/>
          <w:sz w:val="24"/>
          <w:szCs w:val="24"/>
        </w:rPr>
        <w:t>NSDA 21</w:t>
      </w:r>
      <w:r w:rsidRPr="00FB1DE3">
        <w:rPr>
          <w:rFonts w:ascii="Arial" w:eastAsia="Times New Roman" w:hAnsi="Arial" w:cs="Arial"/>
          <w:color w:val="000000"/>
          <w:sz w:val="24"/>
          <w:szCs w:val="24"/>
        </w:rPr>
        <w:t xml:space="preserve"> </w:t>
      </w:r>
      <w:r w:rsidRPr="00FB1DE3">
        <w:rPr>
          <w:rFonts w:ascii="Arial" w:eastAsia="Times New Roman" w:hAnsi="Arial" w:cs="Arial"/>
          <w:color w:val="000000"/>
          <w:sz w:val="16"/>
          <w:szCs w:val="16"/>
        </w:rPr>
        <w:t xml:space="preserve">National Speech and Debate Association, “High School Unified Manual,” 1 September 2021, National Speech and Debate Association, accessed 11 September 2021, pg. 30, </w:t>
      </w:r>
      <w:hyperlink r:id="rId6" w:history="1">
        <w:r w:rsidRPr="00FB1DE3">
          <w:rPr>
            <w:rFonts w:ascii="Arial" w:eastAsia="Times New Roman" w:hAnsi="Arial" w:cs="Arial"/>
            <w:color w:val="000000"/>
            <w:sz w:val="16"/>
            <w:szCs w:val="16"/>
          </w:rPr>
          <w:t>https://www.speechanddebate.org/wp-content/uploads/High-School-Unified-Manual-2021-2022.pdf</w:t>
        </w:r>
      </w:hyperlink>
      <w:r w:rsidRPr="00FB1DE3">
        <w:rPr>
          <w:rFonts w:ascii="Arial" w:eastAsia="Times New Roman" w:hAnsi="Arial" w:cs="Arial"/>
          <w:color w:val="000000"/>
          <w:sz w:val="16"/>
          <w:szCs w:val="16"/>
        </w:rPr>
        <w:t>  ~ST~</w:t>
      </w:r>
    </w:p>
    <w:p w14:paraId="2B3F5A94" w14:textId="77777777" w:rsidR="00FB1DE3" w:rsidRPr="00FB1DE3" w:rsidRDefault="00FB1DE3" w:rsidP="00FB1DE3">
      <w:pPr>
        <w:spacing w:line="240" w:lineRule="auto"/>
        <w:rPr>
          <w:rFonts w:ascii="Times New Roman" w:eastAsia="Times New Roman" w:hAnsi="Times New Roman" w:cs="Times New Roman"/>
          <w:sz w:val="24"/>
          <w:szCs w:val="24"/>
        </w:rPr>
      </w:pPr>
      <w:r w:rsidRPr="00FB1DE3">
        <w:rPr>
          <w:rFonts w:ascii="Arial" w:eastAsia="Times New Roman" w:hAnsi="Arial" w:cs="Arial"/>
          <w:color w:val="000000"/>
          <w:sz w:val="16"/>
          <w:szCs w:val="16"/>
        </w:rPr>
        <w:t xml:space="preserve">Written source citation. To the extent provided by the original source, </w:t>
      </w:r>
      <w:r w:rsidRPr="00FB1DE3">
        <w:rPr>
          <w:rFonts w:ascii="Arial" w:eastAsia="Times New Roman" w:hAnsi="Arial" w:cs="Arial"/>
          <w:b/>
          <w:bCs/>
          <w:color w:val="000000"/>
          <w:sz w:val="24"/>
          <w:szCs w:val="24"/>
          <w:u w:val="single"/>
          <w:shd w:val="clear" w:color="auto" w:fill="00FFFF"/>
        </w:rPr>
        <w:t>a written source citation must include</w:t>
      </w:r>
      <w:r w:rsidRPr="00FB1DE3">
        <w:rPr>
          <w:rFonts w:ascii="Arial" w:eastAsia="Times New Roman" w:hAnsi="Arial" w:cs="Arial"/>
          <w:b/>
          <w:bCs/>
          <w:color w:val="000000"/>
          <w:sz w:val="24"/>
          <w:szCs w:val="24"/>
          <w:u w:val="single"/>
        </w:rPr>
        <w:t>:</w:t>
      </w:r>
    </w:p>
    <w:p w14:paraId="3882A287" w14:textId="77777777" w:rsidR="00FB1DE3" w:rsidRPr="00FB1DE3" w:rsidRDefault="00FB1DE3" w:rsidP="00FB1DE3">
      <w:pPr>
        <w:spacing w:line="240" w:lineRule="auto"/>
        <w:rPr>
          <w:rFonts w:ascii="Times New Roman" w:eastAsia="Times New Roman" w:hAnsi="Times New Roman" w:cs="Times New Roman"/>
          <w:sz w:val="24"/>
          <w:szCs w:val="24"/>
        </w:rPr>
      </w:pPr>
      <w:r w:rsidRPr="00FB1DE3">
        <w:rPr>
          <w:rFonts w:ascii="Arial" w:eastAsia="Times New Roman" w:hAnsi="Arial" w:cs="Arial"/>
          <w:color w:val="000000"/>
          <w:sz w:val="16"/>
          <w:szCs w:val="16"/>
        </w:rPr>
        <w:t>1. Full name of primary author and/or editor</w:t>
      </w:r>
    </w:p>
    <w:p w14:paraId="06A1E8D1" w14:textId="77777777" w:rsidR="00FB1DE3" w:rsidRPr="00FB1DE3" w:rsidRDefault="00FB1DE3" w:rsidP="00FB1DE3">
      <w:pPr>
        <w:spacing w:line="240" w:lineRule="auto"/>
        <w:rPr>
          <w:rFonts w:ascii="Times New Roman" w:eastAsia="Times New Roman" w:hAnsi="Times New Roman" w:cs="Times New Roman"/>
          <w:sz w:val="24"/>
          <w:szCs w:val="24"/>
        </w:rPr>
      </w:pPr>
      <w:r w:rsidRPr="00FB1DE3">
        <w:rPr>
          <w:rFonts w:ascii="Arial" w:eastAsia="Times New Roman" w:hAnsi="Arial" w:cs="Arial"/>
          <w:color w:val="000000"/>
          <w:sz w:val="16"/>
          <w:szCs w:val="16"/>
        </w:rPr>
        <w:t>2. Publication date</w:t>
      </w:r>
    </w:p>
    <w:p w14:paraId="0C6D5041" w14:textId="77777777" w:rsidR="00FB1DE3" w:rsidRPr="00FB1DE3" w:rsidRDefault="00FB1DE3" w:rsidP="00FB1DE3">
      <w:pPr>
        <w:spacing w:line="240" w:lineRule="auto"/>
        <w:rPr>
          <w:rFonts w:ascii="Times New Roman" w:eastAsia="Times New Roman" w:hAnsi="Times New Roman" w:cs="Times New Roman"/>
          <w:sz w:val="24"/>
          <w:szCs w:val="24"/>
        </w:rPr>
      </w:pPr>
      <w:r w:rsidRPr="00FB1DE3">
        <w:rPr>
          <w:rFonts w:ascii="Arial" w:eastAsia="Times New Roman" w:hAnsi="Arial" w:cs="Arial"/>
          <w:color w:val="000000"/>
          <w:sz w:val="16"/>
          <w:szCs w:val="16"/>
        </w:rPr>
        <w:t>3. Source</w:t>
      </w:r>
    </w:p>
    <w:p w14:paraId="58AC752D" w14:textId="77777777" w:rsidR="00FB1DE3" w:rsidRPr="00FB1DE3" w:rsidRDefault="00FB1DE3" w:rsidP="00FB1DE3">
      <w:pPr>
        <w:spacing w:line="240" w:lineRule="auto"/>
        <w:rPr>
          <w:rFonts w:ascii="Times New Roman" w:eastAsia="Times New Roman" w:hAnsi="Times New Roman" w:cs="Times New Roman"/>
          <w:sz w:val="24"/>
          <w:szCs w:val="24"/>
        </w:rPr>
      </w:pPr>
      <w:r w:rsidRPr="00FB1DE3">
        <w:rPr>
          <w:rFonts w:ascii="Arial" w:eastAsia="Times New Roman" w:hAnsi="Arial" w:cs="Arial"/>
          <w:color w:val="000000"/>
          <w:sz w:val="16"/>
          <w:szCs w:val="16"/>
        </w:rPr>
        <w:t>4. Title of article</w:t>
      </w:r>
    </w:p>
    <w:p w14:paraId="6B181596" w14:textId="77777777" w:rsidR="00FB1DE3" w:rsidRPr="00FB1DE3" w:rsidRDefault="00FB1DE3" w:rsidP="00FB1DE3">
      <w:pPr>
        <w:spacing w:line="240" w:lineRule="auto"/>
        <w:rPr>
          <w:rFonts w:ascii="Times New Roman" w:eastAsia="Times New Roman" w:hAnsi="Times New Roman" w:cs="Times New Roman"/>
          <w:sz w:val="24"/>
          <w:szCs w:val="24"/>
        </w:rPr>
      </w:pPr>
      <w:r w:rsidRPr="00FB1DE3">
        <w:rPr>
          <w:rFonts w:ascii="Arial" w:eastAsia="Times New Roman" w:hAnsi="Arial" w:cs="Arial"/>
          <w:color w:val="000000"/>
          <w:sz w:val="16"/>
          <w:szCs w:val="16"/>
        </w:rPr>
        <w:t>5. Date accessed for digital evidence</w:t>
      </w:r>
    </w:p>
    <w:p w14:paraId="16011E52" w14:textId="77777777" w:rsidR="00FB1DE3" w:rsidRPr="00FB1DE3" w:rsidRDefault="00FB1DE3" w:rsidP="00FB1DE3">
      <w:pPr>
        <w:spacing w:line="240" w:lineRule="auto"/>
        <w:rPr>
          <w:rFonts w:ascii="Times New Roman" w:eastAsia="Times New Roman" w:hAnsi="Times New Roman" w:cs="Times New Roman"/>
          <w:sz w:val="24"/>
          <w:szCs w:val="24"/>
        </w:rPr>
      </w:pPr>
      <w:r w:rsidRPr="00FB1DE3">
        <w:rPr>
          <w:rFonts w:ascii="Arial" w:eastAsia="Times New Roman" w:hAnsi="Arial" w:cs="Arial"/>
          <w:b/>
          <w:bCs/>
          <w:color w:val="000000"/>
          <w:sz w:val="24"/>
          <w:szCs w:val="24"/>
          <w:u w:val="single"/>
        </w:rPr>
        <w:t xml:space="preserve">6. </w:t>
      </w:r>
      <w:r w:rsidRPr="00FB1DE3">
        <w:rPr>
          <w:rFonts w:ascii="Arial" w:eastAsia="Times New Roman" w:hAnsi="Arial" w:cs="Arial"/>
          <w:b/>
          <w:bCs/>
          <w:color w:val="000000"/>
          <w:sz w:val="24"/>
          <w:szCs w:val="24"/>
          <w:u w:val="single"/>
          <w:shd w:val="clear" w:color="auto" w:fill="00FFFF"/>
        </w:rPr>
        <w:t>Full URL</w:t>
      </w:r>
      <w:r w:rsidRPr="00FB1DE3">
        <w:rPr>
          <w:rFonts w:ascii="Arial" w:eastAsia="Times New Roman" w:hAnsi="Arial" w:cs="Arial"/>
          <w:b/>
          <w:bCs/>
          <w:color w:val="000000"/>
          <w:sz w:val="24"/>
          <w:szCs w:val="24"/>
          <w:u w:val="single"/>
        </w:rPr>
        <w:t>, if applicable</w:t>
      </w:r>
    </w:p>
    <w:p w14:paraId="43F4E8F6" w14:textId="77777777" w:rsidR="00FB1DE3" w:rsidRPr="00FB1DE3" w:rsidRDefault="00FB1DE3" w:rsidP="00FB1DE3">
      <w:pPr>
        <w:spacing w:line="240" w:lineRule="auto"/>
        <w:rPr>
          <w:rFonts w:ascii="Times New Roman" w:eastAsia="Times New Roman" w:hAnsi="Times New Roman" w:cs="Times New Roman"/>
          <w:sz w:val="24"/>
          <w:szCs w:val="24"/>
        </w:rPr>
      </w:pPr>
      <w:r w:rsidRPr="00FB1DE3">
        <w:rPr>
          <w:rFonts w:ascii="Arial" w:eastAsia="Times New Roman" w:hAnsi="Arial" w:cs="Arial"/>
          <w:color w:val="000000"/>
          <w:sz w:val="16"/>
          <w:szCs w:val="16"/>
        </w:rPr>
        <w:t>7. Author qualifications</w:t>
      </w:r>
    </w:p>
    <w:p w14:paraId="2599EF8C" w14:textId="77777777" w:rsidR="00FB1DE3" w:rsidRPr="00FB1DE3" w:rsidRDefault="00FB1DE3" w:rsidP="00FB1DE3">
      <w:pPr>
        <w:spacing w:line="240" w:lineRule="auto"/>
        <w:rPr>
          <w:rFonts w:ascii="Times New Roman" w:eastAsia="Times New Roman" w:hAnsi="Times New Roman" w:cs="Times New Roman"/>
          <w:sz w:val="24"/>
          <w:szCs w:val="24"/>
        </w:rPr>
      </w:pPr>
      <w:r w:rsidRPr="00FB1DE3">
        <w:rPr>
          <w:rFonts w:ascii="Arial" w:eastAsia="Times New Roman" w:hAnsi="Arial" w:cs="Arial"/>
          <w:color w:val="000000"/>
          <w:sz w:val="16"/>
          <w:szCs w:val="16"/>
        </w:rPr>
        <w:t>8. Page number(s)</w:t>
      </w:r>
    </w:p>
    <w:p w14:paraId="1D87A0F5" w14:textId="77777777" w:rsidR="00FB1DE3" w:rsidRPr="00FB1DE3" w:rsidRDefault="00FB1DE3" w:rsidP="00FB1DE3">
      <w:pPr>
        <w:spacing w:before="40" w:after="0" w:line="240" w:lineRule="auto"/>
        <w:outlineLvl w:val="3"/>
        <w:rPr>
          <w:rFonts w:ascii="Times New Roman" w:eastAsia="Times New Roman" w:hAnsi="Times New Roman" w:cs="Times New Roman"/>
          <w:b/>
          <w:bCs/>
          <w:sz w:val="24"/>
          <w:szCs w:val="24"/>
        </w:rPr>
      </w:pPr>
      <w:r w:rsidRPr="00FB1DE3">
        <w:rPr>
          <w:rFonts w:ascii="Arial" w:eastAsia="Times New Roman" w:hAnsi="Arial" w:cs="Arial"/>
          <w:b/>
          <w:bCs/>
          <w:color w:val="000000"/>
          <w:sz w:val="24"/>
          <w:szCs w:val="24"/>
        </w:rPr>
        <w:t>That’s a voter – if we can choose what rules to break, I can make speeches however long I want, which is a side constraint to substance. Also proves the shell is reasonable and predictable because it’s a common standard.</w:t>
      </w:r>
    </w:p>
    <w:p w14:paraId="77369B56" w14:textId="77777777" w:rsidR="00FB1DE3" w:rsidRPr="00FB1DE3" w:rsidRDefault="00FB1DE3" w:rsidP="00FB1DE3">
      <w:pPr>
        <w:spacing w:before="40" w:after="0" w:line="240" w:lineRule="auto"/>
        <w:outlineLvl w:val="3"/>
        <w:rPr>
          <w:rFonts w:ascii="Times New Roman" w:eastAsia="Times New Roman" w:hAnsi="Times New Roman" w:cs="Times New Roman"/>
          <w:b/>
          <w:bCs/>
          <w:sz w:val="24"/>
          <w:szCs w:val="24"/>
        </w:rPr>
      </w:pPr>
      <w:r w:rsidRPr="00FB1DE3">
        <w:rPr>
          <w:rFonts w:ascii="Arial" w:eastAsia="Times New Roman" w:hAnsi="Arial" w:cs="Arial"/>
          <w:b/>
          <w:bCs/>
          <w:color w:val="000000"/>
          <w:sz w:val="24"/>
          <w:szCs w:val="24"/>
        </w:rPr>
        <w:t xml:space="preserve">[2] </w:t>
      </w:r>
      <w:proofErr w:type="spellStart"/>
      <w:r w:rsidRPr="00FB1DE3">
        <w:rPr>
          <w:rFonts w:ascii="Arial" w:eastAsia="Times New Roman" w:hAnsi="Arial" w:cs="Arial"/>
          <w:b/>
          <w:bCs/>
          <w:color w:val="000000"/>
          <w:sz w:val="24"/>
          <w:szCs w:val="24"/>
        </w:rPr>
        <w:t>Ev</w:t>
      </w:r>
      <w:proofErr w:type="spellEnd"/>
      <w:r w:rsidRPr="00FB1DE3">
        <w:rPr>
          <w:rFonts w:ascii="Arial" w:eastAsia="Times New Roman" w:hAnsi="Arial" w:cs="Arial"/>
          <w:b/>
          <w:bCs/>
          <w:color w:val="000000"/>
          <w:sz w:val="24"/>
          <w:szCs w:val="24"/>
        </w:rPr>
        <w:t xml:space="preserve"> ethics – no way to check whether their quote exists– they can just make up whatever “evidence” they want. Pasting into a search engine doesn’t solve – a) many texts have weird formatting that prevents it from functioning, and b) difficult to find correct version without a paywall. That’s a voter – a) debate’s meaningless if we have no argument credibility, b) uncredible </w:t>
      </w:r>
      <w:proofErr w:type="spellStart"/>
      <w:r w:rsidRPr="00FB1DE3">
        <w:rPr>
          <w:rFonts w:ascii="Arial" w:eastAsia="Times New Roman" w:hAnsi="Arial" w:cs="Arial"/>
          <w:b/>
          <w:bCs/>
          <w:color w:val="000000"/>
          <w:sz w:val="24"/>
          <w:szCs w:val="24"/>
        </w:rPr>
        <w:t>ev</w:t>
      </w:r>
      <w:proofErr w:type="spellEnd"/>
      <w:r w:rsidRPr="00FB1DE3">
        <w:rPr>
          <w:rFonts w:ascii="Arial" w:eastAsia="Times New Roman" w:hAnsi="Arial" w:cs="Arial"/>
          <w:b/>
          <w:bCs/>
          <w:color w:val="000000"/>
          <w:sz w:val="24"/>
          <w:szCs w:val="24"/>
        </w:rPr>
        <w:t xml:space="preserve"> means we don’t know if their claims are true, and c) debate should prepare for the real world, in which small </w:t>
      </w:r>
      <w:proofErr w:type="spellStart"/>
      <w:r w:rsidRPr="00FB1DE3">
        <w:rPr>
          <w:rFonts w:ascii="Arial" w:eastAsia="Times New Roman" w:hAnsi="Arial" w:cs="Arial"/>
          <w:b/>
          <w:bCs/>
          <w:color w:val="000000"/>
          <w:sz w:val="24"/>
          <w:szCs w:val="24"/>
        </w:rPr>
        <w:t>ev</w:t>
      </w:r>
      <w:proofErr w:type="spellEnd"/>
      <w:r w:rsidRPr="00FB1DE3">
        <w:rPr>
          <w:rFonts w:ascii="Arial" w:eastAsia="Times New Roman" w:hAnsi="Arial" w:cs="Arial"/>
          <w:b/>
          <w:bCs/>
          <w:color w:val="000000"/>
          <w:sz w:val="24"/>
          <w:szCs w:val="24"/>
        </w:rPr>
        <w:t xml:space="preserve"> ethics violations are punished severely.</w:t>
      </w:r>
    </w:p>
    <w:p w14:paraId="04F22543" w14:textId="77777777" w:rsidR="00FB1DE3" w:rsidRPr="00FB1DE3" w:rsidRDefault="00FB1DE3" w:rsidP="00FB1DE3">
      <w:pPr>
        <w:spacing w:before="40" w:after="0" w:line="240" w:lineRule="auto"/>
        <w:outlineLvl w:val="3"/>
        <w:rPr>
          <w:rFonts w:ascii="Times New Roman" w:eastAsia="Times New Roman" w:hAnsi="Times New Roman" w:cs="Times New Roman"/>
          <w:b/>
          <w:bCs/>
          <w:sz w:val="24"/>
          <w:szCs w:val="24"/>
        </w:rPr>
      </w:pPr>
      <w:r w:rsidRPr="00FB1DE3">
        <w:rPr>
          <w:rFonts w:ascii="Arial" w:eastAsia="Times New Roman" w:hAnsi="Arial" w:cs="Arial"/>
          <w:b/>
          <w:bCs/>
          <w:color w:val="000000"/>
          <w:sz w:val="24"/>
          <w:szCs w:val="24"/>
        </w:rPr>
        <w:t xml:space="preserve">Also links to inclusion – small schoolers use wiki cards, so bad citations negatively impact their research. That’s a voter because inclusion is a </w:t>
      </w:r>
      <w:proofErr w:type="spellStart"/>
      <w:r w:rsidRPr="00FB1DE3">
        <w:rPr>
          <w:rFonts w:ascii="Arial" w:eastAsia="Times New Roman" w:hAnsi="Arial" w:cs="Arial"/>
          <w:b/>
          <w:bCs/>
          <w:color w:val="000000"/>
          <w:sz w:val="24"/>
          <w:szCs w:val="24"/>
        </w:rPr>
        <w:t>prereq</w:t>
      </w:r>
      <w:proofErr w:type="spellEnd"/>
      <w:r w:rsidRPr="00FB1DE3">
        <w:rPr>
          <w:rFonts w:ascii="Arial" w:eastAsia="Times New Roman" w:hAnsi="Arial" w:cs="Arial"/>
          <w:b/>
          <w:bCs/>
          <w:color w:val="000000"/>
          <w:sz w:val="24"/>
          <w:szCs w:val="24"/>
        </w:rPr>
        <w:t xml:space="preserve"> to debate.</w:t>
      </w:r>
    </w:p>
    <w:p w14:paraId="588C27EC" w14:textId="77777777" w:rsidR="00FB1DE3" w:rsidRPr="00FB1DE3" w:rsidRDefault="00FB1DE3" w:rsidP="00FB1DE3">
      <w:pPr>
        <w:spacing w:before="40" w:after="0" w:line="240" w:lineRule="auto"/>
        <w:outlineLvl w:val="3"/>
        <w:rPr>
          <w:rFonts w:ascii="Times New Roman" w:eastAsia="Times New Roman" w:hAnsi="Times New Roman" w:cs="Times New Roman"/>
          <w:b/>
          <w:bCs/>
          <w:sz w:val="24"/>
          <w:szCs w:val="24"/>
        </w:rPr>
      </w:pPr>
      <w:r w:rsidRPr="00FB1DE3">
        <w:rPr>
          <w:rFonts w:ascii="Arial" w:eastAsia="Times New Roman" w:hAnsi="Arial" w:cs="Arial"/>
          <w:b/>
          <w:bCs/>
          <w:color w:val="000000"/>
          <w:sz w:val="24"/>
          <w:szCs w:val="24"/>
        </w:rPr>
        <w:t>DTD – a) in real life, you get a 0 on the whole assignment – best to teach good norms now, and b) deters future abuse.</w:t>
      </w:r>
    </w:p>
    <w:p w14:paraId="13E46580" w14:textId="77777777" w:rsidR="00FB1DE3" w:rsidRPr="00FB1DE3" w:rsidRDefault="00FB1DE3" w:rsidP="00FB1DE3">
      <w:pPr>
        <w:spacing w:before="40" w:after="0" w:line="240" w:lineRule="auto"/>
        <w:outlineLvl w:val="3"/>
        <w:rPr>
          <w:rFonts w:ascii="Times New Roman" w:eastAsia="Times New Roman" w:hAnsi="Times New Roman" w:cs="Times New Roman"/>
          <w:b/>
          <w:bCs/>
          <w:sz w:val="24"/>
          <w:szCs w:val="24"/>
        </w:rPr>
      </w:pPr>
      <w:r w:rsidRPr="00FB1DE3">
        <w:rPr>
          <w:rFonts w:ascii="Arial" w:eastAsia="Times New Roman" w:hAnsi="Arial" w:cs="Arial"/>
          <w:b/>
          <w:bCs/>
          <w:color w:val="000000"/>
          <w:sz w:val="24"/>
          <w:szCs w:val="24"/>
        </w:rPr>
        <w:t xml:space="preserve">Competing </w:t>
      </w:r>
      <w:proofErr w:type="spellStart"/>
      <w:r w:rsidRPr="00FB1DE3">
        <w:rPr>
          <w:rFonts w:ascii="Arial" w:eastAsia="Times New Roman" w:hAnsi="Arial" w:cs="Arial"/>
          <w:b/>
          <w:bCs/>
          <w:color w:val="000000"/>
          <w:sz w:val="24"/>
          <w:szCs w:val="24"/>
        </w:rPr>
        <w:t>interps</w:t>
      </w:r>
      <w:proofErr w:type="spellEnd"/>
      <w:r w:rsidRPr="00FB1DE3">
        <w:rPr>
          <w:rFonts w:ascii="Arial" w:eastAsia="Times New Roman" w:hAnsi="Arial" w:cs="Arial"/>
          <w:b/>
          <w:bCs/>
          <w:color w:val="000000"/>
          <w:sz w:val="24"/>
          <w:szCs w:val="24"/>
        </w:rPr>
        <w:t xml:space="preserve"> – a) reasonability is arbitrary, b) collapses because </w:t>
      </w:r>
      <w:proofErr w:type="spellStart"/>
      <w:r w:rsidRPr="00FB1DE3">
        <w:rPr>
          <w:rFonts w:ascii="Arial" w:eastAsia="Times New Roman" w:hAnsi="Arial" w:cs="Arial"/>
          <w:b/>
          <w:bCs/>
          <w:color w:val="000000"/>
          <w:sz w:val="24"/>
          <w:szCs w:val="24"/>
        </w:rPr>
        <w:t>brightlines</w:t>
      </w:r>
      <w:proofErr w:type="spellEnd"/>
      <w:r w:rsidRPr="00FB1DE3">
        <w:rPr>
          <w:rFonts w:ascii="Arial" w:eastAsia="Times New Roman" w:hAnsi="Arial" w:cs="Arial"/>
          <w:b/>
          <w:bCs/>
          <w:color w:val="000000"/>
          <w:sz w:val="24"/>
          <w:szCs w:val="24"/>
        </w:rPr>
        <w:t xml:space="preserve"> concede offense-defense, c) prevents abuse by setting norms, not a case-by-case basis. </w:t>
      </w:r>
    </w:p>
    <w:p w14:paraId="3C168E08" w14:textId="77777777" w:rsidR="00FB1DE3" w:rsidRPr="00FB1DE3" w:rsidRDefault="00FB1DE3" w:rsidP="00FB1DE3">
      <w:pPr>
        <w:spacing w:before="40" w:after="0" w:line="240" w:lineRule="auto"/>
        <w:outlineLvl w:val="3"/>
        <w:rPr>
          <w:rFonts w:ascii="Times New Roman" w:eastAsia="Times New Roman" w:hAnsi="Times New Roman" w:cs="Times New Roman"/>
          <w:b/>
          <w:bCs/>
          <w:sz w:val="24"/>
          <w:szCs w:val="24"/>
        </w:rPr>
      </w:pPr>
      <w:r w:rsidRPr="00FB1DE3">
        <w:rPr>
          <w:rFonts w:ascii="Arial" w:eastAsia="Times New Roman" w:hAnsi="Arial" w:cs="Arial"/>
          <w:b/>
          <w:bCs/>
          <w:color w:val="000000"/>
          <w:sz w:val="24"/>
          <w:szCs w:val="24"/>
        </w:rPr>
        <w:t>No RVIs – a) you don’t win for being academically honest, b) people will bait be abusive to win on the RVI.</w:t>
      </w:r>
    </w:p>
    <w:p w14:paraId="48539B07" w14:textId="77777777" w:rsidR="00FB1DE3" w:rsidRPr="00FB1DE3" w:rsidRDefault="00FB1DE3" w:rsidP="00FB1DE3">
      <w:pPr>
        <w:spacing w:after="240" w:line="240" w:lineRule="auto"/>
        <w:rPr>
          <w:rFonts w:ascii="Times New Roman" w:eastAsia="Times New Roman" w:hAnsi="Times New Roman" w:cs="Times New Roman"/>
          <w:sz w:val="24"/>
          <w:szCs w:val="24"/>
        </w:rPr>
      </w:pPr>
      <w:r w:rsidRPr="00FB1DE3">
        <w:rPr>
          <w:rFonts w:ascii="Times New Roman" w:eastAsia="Times New Roman" w:hAnsi="Times New Roman" w:cs="Times New Roman"/>
          <w:sz w:val="24"/>
          <w:szCs w:val="24"/>
        </w:rPr>
        <w:br/>
      </w:r>
      <w:r w:rsidRPr="00FB1DE3">
        <w:rPr>
          <w:rFonts w:ascii="Times New Roman" w:eastAsia="Times New Roman" w:hAnsi="Times New Roman" w:cs="Times New Roman"/>
          <w:sz w:val="24"/>
          <w:szCs w:val="24"/>
        </w:rPr>
        <w:br/>
      </w:r>
      <w:r w:rsidRPr="00FB1DE3">
        <w:rPr>
          <w:rFonts w:ascii="Times New Roman" w:eastAsia="Times New Roman" w:hAnsi="Times New Roman" w:cs="Times New Roman"/>
          <w:sz w:val="24"/>
          <w:szCs w:val="24"/>
        </w:rPr>
        <w:br/>
      </w:r>
      <w:r w:rsidRPr="00FB1DE3">
        <w:rPr>
          <w:rFonts w:ascii="Times New Roman" w:eastAsia="Times New Roman" w:hAnsi="Times New Roman" w:cs="Times New Roman"/>
          <w:sz w:val="24"/>
          <w:szCs w:val="24"/>
        </w:rPr>
        <w:br/>
      </w:r>
      <w:r w:rsidRPr="00FB1DE3">
        <w:rPr>
          <w:rFonts w:ascii="Times New Roman" w:eastAsia="Times New Roman" w:hAnsi="Times New Roman" w:cs="Times New Roman"/>
          <w:sz w:val="24"/>
          <w:szCs w:val="24"/>
        </w:rPr>
        <w:br/>
      </w:r>
      <w:r w:rsidRPr="00FB1DE3">
        <w:rPr>
          <w:rFonts w:ascii="Times New Roman" w:eastAsia="Times New Roman" w:hAnsi="Times New Roman" w:cs="Times New Roman"/>
          <w:sz w:val="24"/>
          <w:szCs w:val="24"/>
        </w:rPr>
        <w:br/>
      </w:r>
      <w:r w:rsidRPr="00FB1DE3">
        <w:rPr>
          <w:rFonts w:ascii="Times New Roman" w:eastAsia="Times New Roman" w:hAnsi="Times New Roman" w:cs="Times New Roman"/>
          <w:sz w:val="24"/>
          <w:szCs w:val="24"/>
        </w:rPr>
        <w:br/>
      </w:r>
      <w:r w:rsidRPr="00FB1DE3">
        <w:rPr>
          <w:rFonts w:ascii="Times New Roman" w:eastAsia="Times New Roman" w:hAnsi="Times New Roman" w:cs="Times New Roman"/>
          <w:sz w:val="24"/>
          <w:szCs w:val="24"/>
        </w:rPr>
        <w:br/>
      </w:r>
      <w:r w:rsidRPr="00FB1DE3">
        <w:rPr>
          <w:rFonts w:ascii="Times New Roman" w:eastAsia="Times New Roman" w:hAnsi="Times New Roman" w:cs="Times New Roman"/>
          <w:sz w:val="24"/>
          <w:szCs w:val="24"/>
        </w:rPr>
        <w:br/>
      </w:r>
      <w:r w:rsidRPr="00FB1DE3">
        <w:rPr>
          <w:rFonts w:ascii="Times New Roman" w:eastAsia="Times New Roman" w:hAnsi="Times New Roman" w:cs="Times New Roman"/>
          <w:sz w:val="24"/>
          <w:szCs w:val="24"/>
        </w:rPr>
        <w:br/>
      </w:r>
      <w:r w:rsidRPr="00FB1DE3">
        <w:rPr>
          <w:rFonts w:ascii="Times New Roman" w:eastAsia="Times New Roman" w:hAnsi="Times New Roman" w:cs="Times New Roman"/>
          <w:sz w:val="24"/>
          <w:szCs w:val="24"/>
        </w:rPr>
        <w:br/>
      </w:r>
      <w:r w:rsidRPr="00FB1DE3">
        <w:rPr>
          <w:rFonts w:ascii="Times New Roman" w:eastAsia="Times New Roman" w:hAnsi="Times New Roman" w:cs="Times New Roman"/>
          <w:sz w:val="24"/>
          <w:szCs w:val="24"/>
        </w:rPr>
        <w:br/>
      </w:r>
      <w:r w:rsidRPr="00FB1DE3">
        <w:rPr>
          <w:rFonts w:ascii="Times New Roman" w:eastAsia="Times New Roman" w:hAnsi="Times New Roman" w:cs="Times New Roman"/>
          <w:sz w:val="24"/>
          <w:szCs w:val="24"/>
        </w:rPr>
        <w:br/>
      </w:r>
      <w:r w:rsidRPr="00FB1DE3">
        <w:rPr>
          <w:rFonts w:ascii="Times New Roman" w:eastAsia="Times New Roman" w:hAnsi="Times New Roman" w:cs="Times New Roman"/>
          <w:sz w:val="24"/>
          <w:szCs w:val="24"/>
        </w:rPr>
        <w:br/>
      </w:r>
      <w:r w:rsidRPr="00FB1DE3">
        <w:rPr>
          <w:rFonts w:ascii="Times New Roman" w:eastAsia="Times New Roman" w:hAnsi="Times New Roman" w:cs="Times New Roman"/>
          <w:sz w:val="24"/>
          <w:szCs w:val="24"/>
        </w:rPr>
        <w:br/>
      </w:r>
      <w:r w:rsidRPr="00FB1DE3">
        <w:rPr>
          <w:rFonts w:ascii="Times New Roman" w:eastAsia="Times New Roman" w:hAnsi="Times New Roman" w:cs="Times New Roman"/>
          <w:sz w:val="24"/>
          <w:szCs w:val="24"/>
        </w:rPr>
        <w:br/>
      </w:r>
      <w:r w:rsidRPr="00FB1DE3">
        <w:rPr>
          <w:rFonts w:ascii="Times New Roman" w:eastAsia="Times New Roman" w:hAnsi="Times New Roman" w:cs="Times New Roman"/>
          <w:sz w:val="24"/>
          <w:szCs w:val="24"/>
        </w:rPr>
        <w:br/>
      </w:r>
      <w:r w:rsidRPr="00FB1DE3">
        <w:rPr>
          <w:rFonts w:ascii="Times New Roman" w:eastAsia="Times New Roman" w:hAnsi="Times New Roman" w:cs="Times New Roman"/>
          <w:sz w:val="24"/>
          <w:szCs w:val="24"/>
        </w:rPr>
        <w:br/>
      </w:r>
      <w:r w:rsidRPr="00FB1DE3">
        <w:rPr>
          <w:rFonts w:ascii="Times New Roman" w:eastAsia="Times New Roman" w:hAnsi="Times New Roman" w:cs="Times New Roman"/>
          <w:sz w:val="24"/>
          <w:szCs w:val="24"/>
        </w:rPr>
        <w:br/>
      </w:r>
      <w:r w:rsidRPr="00FB1DE3">
        <w:rPr>
          <w:rFonts w:ascii="Times New Roman" w:eastAsia="Times New Roman" w:hAnsi="Times New Roman" w:cs="Times New Roman"/>
          <w:sz w:val="24"/>
          <w:szCs w:val="24"/>
        </w:rPr>
        <w:br/>
      </w:r>
    </w:p>
    <w:p w14:paraId="4A6F3861" w14:textId="77777777" w:rsidR="00FB1DE3" w:rsidRPr="00FB1DE3" w:rsidRDefault="00FB1DE3" w:rsidP="00FB1DE3">
      <w:pPr>
        <w:spacing w:before="360" w:after="80" w:line="240" w:lineRule="auto"/>
        <w:outlineLvl w:val="1"/>
        <w:rPr>
          <w:rFonts w:ascii="Times New Roman" w:eastAsia="Times New Roman" w:hAnsi="Times New Roman" w:cs="Times New Roman"/>
          <w:b/>
          <w:bCs/>
          <w:sz w:val="36"/>
          <w:szCs w:val="36"/>
        </w:rPr>
      </w:pPr>
      <w:r w:rsidRPr="00FB1DE3">
        <w:rPr>
          <w:rFonts w:ascii="Arial" w:eastAsia="Times New Roman" w:hAnsi="Arial" w:cs="Arial"/>
          <w:b/>
          <w:bCs/>
          <w:color w:val="000000"/>
          <w:sz w:val="34"/>
          <w:szCs w:val="34"/>
        </w:rPr>
        <w:t>1 - Determinism</w:t>
      </w:r>
    </w:p>
    <w:p w14:paraId="27D2BD1A" w14:textId="77777777" w:rsidR="00FB1DE3" w:rsidRPr="00FB1DE3" w:rsidRDefault="00FB1DE3" w:rsidP="00FB1DE3">
      <w:pPr>
        <w:spacing w:before="240" w:after="40" w:line="240" w:lineRule="auto"/>
        <w:outlineLvl w:val="3"/>
        <w:rPr>
          <w:rFonts w:ascii="Times New Roman" w:eastAsia="Times New Roman" w:hAnsi="Times New Roman" w:cs="Times New Roman"/>
          <w:b/>
          <w:bCs/>
          <w:sz w:val="24"/>
          <w:szCs w:val="24"/>
        </w:rPr>
      </w:pPr>
      <w:r w:rsidRPr="00FB1DE3">
        <w:rPr>
          <w:rFonts w:ascii="Arial" w:eastAsia="Times New Roman" w:hAnsi="Arial" w:cs="Arial"/>
          <w:b/>
          <w:bCs/>
          <w:color w:val="000000"/>
        </w:rPr>
        <w:t>Determinism is true and negates.</w:t>
      </w:r>
    </w:p>
    <w:p w14:paraId="5AAD5C72" w14:textId="77777777" w:rsidR="00FB1DE3" w:rsidRPr="00FB1DE3" w:rsidRDefault="00FB1DE3" w:rsidP="00FB1DE3">
      <w:pPr>
        <w:spacing w:before="240" w:after="40" w:line="240" w:lineRule="auto"/>
        <w:outlineLvl w:val="3"/>
        <w:rPr>
          <w:rFonts w:ascii="Times New Roman" w:eastAsia="Times New Roman" w:hAnsi="Times New Roman" w:cs="Times New Roman"/>
          <w:b/>
          <w:bCs/>
          <w:sz w:val="24"/>
          <w:szCs w:val="24"/>
        </w:rPr>
      </w:pPr>
      <w:r w:rsidRPr="00FB1DE3">
        <w:rPr>
          <w:rFonts w:ascii="Arial" w:eastAsia="Times New Roman" w:hAnsi="Arial" w:cs="Arial"/>
          <w:b/>
          <w:bCs/>
          <w:color w:val="000000"/>
        </w:rPr>
        <w:t xml:space="preserve">[1] Cognition – </w:t>
      </w:r>
      <w:r w:rsidRPr="00FB1DE3">
        <w:rPr>
          <w:rFonts w:ascii="Arial" w:eastAsia="Times New Roman" w:hAnsi="Arial" w:cs="Arial"/>
          <w:color w:val="000000"/>
        </w:rPr>
        <w:t xml:space="preserve">the best neuroscientific, psychological, and medical evidence show free </w:t>
      </w:r>
      <w:proofErr w:type="gramStart"/>
      <w:r w:rsidRPr="00FB1DE3">
        <w:rPr>
          <w:rFonts w:ascii="Arial" w:eastAsia="Times New Roman" w:hAnsi="Arial" w:cs="Arial"/>
          <w:color w:val="000000"/>
        </w:rPr>
        <w:t>will doesn’t</w:t>
      </w:r>
      <w:proofErr w:type="gramEnd"/>
      <w:r w:rsidRPr="00FB1DE3">
        <w:rPr>
          <w:rFonts w:ascii="Arial" w:eastAsia="Times New Roman" w:hAnsi="Arial" w:cs="Arial"/>
          <w:color w:val="000000"/>
        </w:rPr>
        <w:t xml:space="preserve"> exist</w:t>
      </w:r>
      <w:r w:rsidRPr="00FB1DE3">
        <w:rPr>
          <w:rFonts w:ascii="Arial" w:eastAsia="Times New Roman" w:hAnsi="Arial" w:cs="Arial"/>
          <w:b/>
          <w:bCs/>
          <w:color w:val="000000"/>
        </w:rPr>
        <w:t>. Lavazza</w:t>
      </w:r>
    </w:p>
    <w:p w14:paraId="47C05EA0" w14:textId="77777777" w:rsidR="00FB1DE3" w:rsidRPr="00FB1DE3" w:rsidRDefault="00FB1DE3" w:rsidP="00FB1DE3">
      <w:pPr>
        <w:spacing w:before="240" w:after="240" w:line="240" w:lineRule="auto"/>
        <w:rPr>
          <w:rFonts w:ascii="Times New Roman" w:eastAsia="Times New Roman" w:hAnsi="Times New Roman" w:cs="Times New Roman"/>
          <w:sz w:val="24"/>
          <w:szCs w:val="24"/>
        </w:rPr>
      </w:pPr>
      <w:r w:rsidRPr="00FB1DE3">
        <w:rPr>
          <w:rFonts w:ascii="Arial" w:eastAsia="Times New Roman" w:hAnsi="Arial" w:cs="Arial"/>
          <w:color w:val="000000"/>
        </w:rPr>
        <w:t xml:space="preserve">[Andrea Lavazza, </w:t>
      </w:r>
      <w:proofErr w:type="spellStart"/>
      <w:r w:rsidRPr="00FB1DE3">
        <w:rPr>
          <w:rFonts w:ascii="Arial" w:eastAsia="Times New Roman" w:hAnsi="Arial" w:cs="Arial"/>
          <w:color w:val="000000"/>
        </w:rPr>
        <w:t>Neuroethics</w:t>
      </w:r>
      <w:proofErr w:type="spellEnd"/>
      <w:r w:rsidRPr="00FB1DE3">
        <w:rPr>
          <w:rFonts w:ascii="Arial" w:eastAsia="Times New Roman" w:hAnsi="Arial" w:cs="Arial"/>
          <w:color w:val="000000"/>
        </w:rPr>
        <w:t xml:space="preserve">, Centro Universitario </w:t>
      </w:r>
      <w:proofErr w:type="spellStart"/>
      <w:r w:rsidRPr="00FB1DE3">
        <w:rPr>
          <w:rFonts w:ascii="Arial" w:eastAsia="Times New Roman" w:hAnsi="Arial" w:cs="Arial"/>
          <w:color w:val="000000"/>
        </w:rPr>
        <w:t>Internazionale</w:t>
      </w:r>
      <w:proofErr w:type="spellEnd"/>
      <w:r w:rsidRPr="00FB1DE3">
        <w:rPr>
          <w:rFonts w:ascii="Arial" w:eastAsia="Times New Roman" w:hAnsi="Arial" w:cs="Arial"/>
          <w:color w:val="000000"/>
        </w:rPr>
        <w:t>, Arezzo, Italy, Free Will and Neuroscience: From Explaining Freedom Away to New Ways of Operationalizing and Measuring It, 2016,</w:t>
      </w:r>
      <w:hyperlink r:id="rId7" w:history="1">
        <w:r w:rsidRPr="00FB1DE3">
          <w:rPr>
            <w:rFonts w:ascii="Arial" w:eastAsia="Times New Roman" w:hAnsi="Arial" w:cs="Arial"/>
            <w:color w:val="000000"/>
          </w:rPr>
          <w:t xml:space="preserve"> </w:t>
        </w:r>
        <w:r w:rsidRPr="00FB1DE3">
          <w:rPr>
            <w:rFonts w:ascii="Arial" w:eastAsia="Times New Roman" w:hAnsi="Arial" w:cs="Arial"/>
            <w:color w:val="1155CC"/>
            <w:u w:val="single"/>
          </w:rPr>
          <w:t>https://www.ncbi.nlm.nih.gov/pmc/articles/PMC4887467/</w:t>
        </w:r>
      </w:hyperlink>
      <w:r w:rsidRPr="00FB1DE3">
        <w:rPr>
          <w:rFonts w:ascii="Arial" w:eastAsia="Times New Roman" w:hAnsi="Arial" w:cs="Arial"/>
          <w:color w:val="000000"/>
        </w:rPr>
        <w:t xml:space="preserve"> ///AHS PB BRACKETED FOR CLARITY] SHS ZS</w:t>
      </w:r>
    </w:p>
    <w:p w14:paraId="39FAF877" w14:textId="77777777" w:rsidR="00FB1DE3" w:rsidRPr="00FB1DE3" w:rsidRDefault="00FB1DE3" w:rsidP="00FB1DE3">
      <w:pPr>
        <w:spacing w:before="240" w:after="240" w:line="240" w:lineRule="auto"/>
        <w:rPr>
          <w:rFonts w:ascii="Times New Roman" w:eastAsia="Times New Roman" w:hAnsi="Times New Roman" w:cs="Times New Roman"/>
          <w:sz w:val="24"/>
          <w:szCs w:val="24"/>
        </w:rPr>
      </w:pPr>
      <w:r w:rsidRPr="00FB1DE3">
        <w:rPr>
          <w:rFonts w:ascii="Arial" w:eastAsia="Times New Roman" w:hAnsi="Arial" w:cs="Arial"/>
          <w:color w:val="000000"/>
          <w:sz w:val="12"/>
          <w:szCs w:val="12"/>
        </w:rPr>
        <w:t xml:space="preserve">All these </w:t>
      </w:r>
      <w:r w:rsidRPr="00FB1DE3">
        <w:rPr>
          <w:rFonts w:ascii="Arial" w:eastAsia="Times New Roman" w:hAnsi="Arial" w:cs="Arial"/>
          <w:b/>
          <w:bCs/>
          <w:color w:val="000000"/>
          <w:u w:val="single"/>
          <w:shd w:val="clear" w:color="auto" w:fill="00FF00"/>
        </w:rPr>
        <w:t>experiments</w:t>
      </w:r>
      <w:r w:rsidRPr="00FB1DE3">
        <w:rPr>
          <w:rFonts w:ascii="Arial" w:eastAsia="Times New Roman" w:hAnsi="Arial" w:cs="Arial"/>
          <w:color w:val="000000"/>
          <w:sz w:val="12"/>
          <w:szCs w:val="12"/>
        </w:rPr>
        <w:t xml:space="preserve"> seem to </w:t>
      </w:r>
      <w:r w:rsidRPr="00FB1DE3">
        <w:rPr>
          <w:rFonts w:ascii="Arial" w:eastAsia="Times New Roman" w:hAnsi="Arial" w:cs="Arial"/>
          <w:b/>
          <w:bCs/>
          <w:color w:val="000000"/>
          <w:u w:val="single"/>
          <w:shd w:val="clear" w:color="auto" w:fill="00FF00"/>
        </w:rPr>
        <w:t>indicate</w:t>
      </w:r>
      <w:r w:rsidRPr="00FB1DE3">
        <w:rPr>
          <w:rFonts w:ascii="Arial" w:eastAsia="Times New Roman" w:hAnsi="Arial" w:cs="Arial"/>
          <w:color w:val="000000"/>
          <w:sz w:val="12"/>
          <w:szCs w:val="12"/>
        </w:rPr>
        <w:t xml:space="preserve"> that </w:t>
      </w:r>
      <w:r w:rsidRPr="00FB1DE3">
        <w:rPr>
          <w:rFonts w:ascii="Arial" w:eastAsia="Times New Roman" w:hAnsi="Arial" w:cs="Arial"/>
          <w:b/>
          <w:bCs/>
          <w:color w:val="000000"/>
          <w:u w:val="single"/>
          <w:shd w:val="clear" w:color="auto" w:fill="00FF00"/>
        </w:rPr>
        <w:t>free will is an illusion</w:t>
      </w:r>
      <w:r w:rsidRPr="00FB1DE3">
        <w:rPr>
          <w:rFonts w:ascii="Arial" w:eastAsia="Times New Roman" w:hAnsi="Arial" w:cs="Arial"/>
          <w:b/>
          <w:bCs/>
          <w:color w:val="000000"/>
          <w:u w:val="single"/>
        </w:rPr>
        <w:t>.</w:t>
      </w:r>
      <w:r w:rsidRPr="00FB1DE3">
        <w:rPr>
          <w:rFonts w:ascii="Arial" w:eastAsia="Times New Roman" w:hAnsi="Arial" w:cs="Arial"/>
          <w:color w:val="000000"/>
          <w:sz w:val="12"/>
          <w:szCs w:val="12"/>
        </w:rPr>
        <w:t xml:space="preserve"> Yet, these relevant experiments can be interpreted in many ways. A possible view is that, in some way, </w:t>
      </w:r>
      <w:r w:rsidRPr="00FB1DE3">
        <w:rPr>
          <w:rFonts w:ascii="Arial" w:eastAsia="Times New Roman" w:hAnsi="Arial" w:cs="Arial"/>
          <w:b/>
          <w:bCs/>
          <w:color w:val="000000"/>
          <w:u w:val="single"/>
          <w:shd w:val="clear" w:color="auto" w:fill="00FF00"/>
        </w:rPr>
        <w:t>determinism can be observed</w:t>
      </w:r>
      <w:r w:rsidRPr="00FB1DE3">
        <w:rPr>
          <w:rFonts w:ascii="Arial" w:eastAsia="Times New Roman" w:hAnsi="Arial" w:cs="Arial"/>
          <w:b/>
          <w:bCs/>
          <w:color w:val="000000"/>
          <w:u w:val="single"/>
        </w:rPr>
        <w:t xml:space="preserve"> directly </w:t>
      </w:r>
      <w:r w:rsidRPr="00FB1DE3">
        <w:rPr>
          <w:rFonts w:ascii="Arial" w:eastAsia="Times New Roman" w:hAnsi="Arial" w:cs="Arial"/>
          <w:b/>
          <w:bCs/>
          <w:color w:val="000000"/>
          <w:u w:val="single"/>
          <w:shd w:val="clear" w:color="auto" w:fill="00FF00"/>
        </w:rPr>
        <w:t>within ourselves</w:t>
      </w:r>
      <w:r w:rsidRPr="00FB1DE3">
        <w:rPr>
          <w:rFonts w:ascii="Arial" w:eastAsia="Times New Roman" w:hAnsi="Arial" w:cs="Arial"/>
          <w:b/>
          <w:bCs/>
          <w:color w:val="000000"/>
          <w:u w:val="single"/>
        </w:rPr>
        <w:t>.</w:t>
      </w:r>
      <w:r w:rsidRPr="00FB1DE3">
        <w:rPr>
          <w:rFonts w:ascii="Arial" w:eastAsia="Times New Roman" w:hAnsi="Arial" w:cs="Arial"/>
          <w:color w:val="000000"/>
          <w:sz w:val="12"/>
          <w:szCs w:val="12"/>
        </w:rPr>
        <w:t xml:space="preserve"> This interpretation might lead to the conclusion that </w:t>
      </w:r>
      <w:r w:rsidRPr="00FB1DE3">
        <w:rPr>
          <w:rFonts w:ascii="Arial" w:eastAsia="Times New Roman" w:hAnsi="Arial" w:cs="Arial"/>
          <w:b/>
          <w:bCs/>
          <w:color w:val="000000"/>
          <w:u w:val="single"/>
        </w:rPr>
        <w:t>free will is just an illusion</w:t>
      </w:r>
      <w:r w:rsidRPr="00FB1DE3">
        <w:rPr>
          <w:rFonts w:ascii="Arial" w:eastAsia="Times New Roman" w:hAnsi="Arial" w:cs="Arial"/>
          <w:color w:val="000000"/>
          <w:sz w:val="12"/>
          <w:szCs w:val="12"/>
        </w:rPr>
        <w:t xml:space="preserve">. In fact, if one considers as a condition of free will the fact that it should be causa sui (i.e., it should be able to consciously start new causal chains), such a condition is incompatible with determinism as it is usually defined. For it, in fact, </w:t>
      </w:r>
      <w:r w:rsidRPr="00FB1DE3">
        <w:rPr>
          <w:rFonts w:ascii="Arial" w:eastAsia="Times New Roman" w:hAnsi="Arial" w:cs="Arial"/>
          <w:b/>
          <w:bCs/>
          <w:color w:val="000000"/>
          <w:u w:val="single"/>
        </w:rPr>
        <w:t>all events are linked by casual relations in the form of natural laws</w:t>
      </w:r>
      <w:r w:rsidRPr="00FB1DE3">
        <w:rPr>
          <w:rFonts w:ascii="Arial" w:eastAsia="Times New Roman" w:hAnsi="Arial" w:cs="Arial"/>
          <w:color w:val="000000"/>
          <w:sz w:val="12"/>
          <w:szCs w:val="12"/>
        </w:rPr>
        <w:t xml:space="preserve">, </w:t>
      </w:r>
      <w:r w:rsidRPr="00FB1DE3">
        <w:rPr>
          <w:rFonts w:ascii="Arial" w:eastAsia="Times New Roman" w:hAnsi="Arial" w:cs="Arial"/>
          <w:b/>
          <w:bCs/>
          <w:color w:val="000000"/>
          <w:u w:val="single"/>
        </w:rPr>
        <w:t>which started long before we were born</w:t>
      </w:r>
      <w:r w:rsidRPr="00FB1DE3">
        <w:rPr>
          <w:rFonts w:ascii="Arial" w:eastAsia="Times New Roman" w:hAnsi="Arial" w:cs="Arial"/>
          <w:color w:val="000000"/>
          <w:sz w:val="12"/>
          <w:szCs w:val="12"/>
        </w:rPr>
        <w:t xml:space="preserve"> and which we cannot escape. However, </w:t>
      </w:r>
      <w:r w:rsidRPr="00FB1DE3">
        <w:rPr>
          <w:rFonts w:ascii="Arial" w:eastAsia="Times New Roman" w:hAnsi="Arial" w:cs="Arial"/>
          <w:b/>
          <w:bCs/>
          <w:color w:val="000000"/>
          <w:u w:val="single"/>
        </w:rPr>
        <w:t>determinism has generally been regarded as a metaphysical claim</w:t>
      </w:r>
      <w:r w:rsidRPr="00FB1DE3">
        <w:rPr>
          <w:rFonts w:ascii="Arial" w:eastAsia="Times New Roman" w:hAnsi="Arial" w:cs="Arial"/>
          <w:color w:val="000000"/>
          <w:sz w:val="12"/>
          <w:szCs w:val="12"/>
        </w:rPr>
        <w:t xml:space="preserve">, not refutable by empirical findings. One could properly talk of automatism in the brain, not of determinism, based on the evidence available. (In any case, endorsing indeterminism might lead to consider our behavior as the causal product of choices that every time produce different results, as if we rolled </w:t>
      </w:r>
      <w:proofErr w:type="gramStart"/>
      <w:r w:rsidRPr="00FB1DE3">
        <w:rPr>
          <w:rFonts w:ascii="Arial" w:eastAsia="Times New Roman" w:hAnsi="Arial" w:cs="Arial"/>
          <w:color w:val="000000"/>
          <w:sz w:val="12"/>
          <w:szCs w:val="12"/>
        </w:rPr>
        <w:t>a</w:t>
      </w:r>
      <w:proofErr w:type="gramEnd"/>
      <w:r w:rsidRPr="00FB1DE3">
        <w:rPr>
          <w:rFonts w:ascii="Arial" w:eastAsia="Times New Roman" w:hAnsi="Arial" w:cs="Arial"/>
          <w:color w:val="000000"/>
          <w:sz w:val="12"/>
          <w:szCs w:val="12"/>
        </w:rPr>
        <w:t xml:space="preserve"> dice. This doesn’t seem to make us any freer than if determinism were overturned; cf. Levy, 2011). Most importantly, </w:t>
      </w:r>
      <w:r w:rsidRPr="00FB1DE3">
        <w:rPr>
          <w:rFonts w:ascii="Arial" w:eastAsia="Times New Roman" w:hAnsi="Arial" w:cs="Arial"/>
          <w:b/>
          <w:bCs/>
          <w:color w:val="000000"/>
          <w:u w:val="single"/>
        </w:rPr>
        <w:t>another feature of freedom seems to be a pure illusion</w:t>
      </w:r>
      <w:r w:rsidRPr="00FB1DE3">
        <w:rPr>
          <w:rFonts w:ascii="Arial" w:eastAsia="Times New Roman" w:hAnsi="Arial" w:cs="Arial"/>
          <w:color w:val="000000"/>
          <w:sz w:val="12"/>
          <w:szCs w:val="12"/>
        </w:rPr>
        <w:t xml:space="preserve">, namely the role </w:t>
      </w:r>
      <w:r w:rsidRPr="00FB1DE3">
        <w:rPr>
          <w:rFonts w:ascii="Arial" w:eastAsia="Times New Roman" w:hAnsi="Arial" w:cs="Arial"/>
          <w:b/>
          <w:bCs/>
          <w:color w:val="000000"/>
          <w:u w:val="single"/>
        </w:rPr>
        <w:t>of consciousness</w:t>
      </w:r>
      <w:r w:rsidRPr="00FB1DE3">
        <w:rPr>
          <w:rFonts w:ascii="Arial" w:eastAsia="Times New Roman" w:hAnsi="Arial" w:cs="Arial"/>
          <w:color w:val="000000"/>
          <w:sz w:val="12"/>
          <w:szCs w:val="12"/>
        </w:rPr>
        <w:t xml:space="preserve">. </w:t>
      </w:r>
      <w:r w:rsidRPr="00FB1DE3">
        <w:rPr>
          <w:rFonts w:ascii="Arial" w:eastAsia="Times New Roman" w:hAnsi="Arial" w:cs="Arial"/>
          <w:b/>
          <w:bCs/>
          <w:color w:val="000000"/>
          <w:u w:val="single"/>
        </w:rPr>
        <w:t xml:space="preserve">The </w:t>
      </w:r>
      <w:r w:rsidRPr="00FB1DE3">
        <w:rPr>
          <w:rFonts w:ascii="Arial" w:eastAsia="Times New Roman" w:hAnsi="Arial" w:cs="Arial"/>
          <w:b/>
          <w:bCs/>
          <w:color w:val="000000"/>
          <w:u w:val="single"/>
          <w:shd w:val="clear" w:color="auto" w:fill="00FF00"/>
        </w:rPr>
        <w:t>experiments considered</w:t>
      </w:r>
      <w:r w:rsidRPr="00FB1DE3">
        <w:rPr>
          <w:rFonts w:ascii="Arial" w:eastAsia="Times New Roman" w:hAnsi="Arial" w:cs="Arial"/>
          <w:color w:val="000000"/>
          <w:sz w:val="12"/>
          <w:szCs w:val="12"/>
        </w:rPr>
        <w:t xml:space="preserve"> thus far heavily question </w:t>
      </w:r>
      <w:r w:rsidRPr="00FB1DE3">
        <w:rPr>
          <w:rFonts w:ascii="Arial" w:eastAsia="Times New Roman" w:hAnsi="Arial" w:cs="Arial"/>
          <w:b/>
          <w:bCs/>
          <w:color w:val="000000"/>
          <w:u w:val="single"/>
          <w:shd w:val="clear" w:color="auto" w:fill="00FF00"/>
        </w:rPr>
        <w:t>the claim</w:t>
      </w:r>
      <w:r w:rsidRPr="00FB1DE3">
        <w:rPr>
          <w:rFonts w:ascii="Arial" w:eastAsia="Times New Roman" w:hAnsi="Arial" w:cs="Arial"/>
          <w:b/>
          <w:bCs/>
          <w:color w:val="000000"/>
          <w:u w:val="single"/>
        </w:rPr>
        <w:t xml:space="preserve"> that </w:t>
      </w:r>
      <w:r w:rsidRPr="00FB1DE3">
        <w:rPr>
          <w:rFonts w:ascii="Arial" w:eastAsia="Times New Roman" w:hAnsi="Arial" w:cs="Arial"/>
          <w:b/>
          <w:bCs/>
          <w:color w:val="000000"/>
          <w:u w:val="single"/>
          <w:shd w:val="clear" w:color="auto" w:fill="00FF00"/>
        </w:rPr>
        <w:t>consciousness</w:t>
      </w:r>
      <w:r w:rsidRPr="00FB1DE3">
        <w:rPr>
          <w:rFonts w:ascii="Arial" w:eastAsia="Times New Roman" w:hAnsi="Arial" w:cs="Arial"/>
          <w:b/>
          <w:bCs/>
          <w:color w:val="000000"/>
          <w:u w:val="single"/>
        </w:rPr>
        <w:t xml:space="preserve"> </w:t>
      </w:r>
      <w:proofErr w:type="gramStart"/>
      <w:r w:rsidRPr="00FB1DE3">
        <w:rPr>
          <w:rFonts w:ascii="Arial" w:eastAsia="Times New Roman" w:hAnsi="Arial" w:cs="Arial"/>
          <w:color w:val="000000"/>
          <w:sz w:val="12"/>
          <w:szCs w:val="12"/>
        </w:rPr>
        <w:t xml:space="preserve">actually </w:t>
      </w:r>
      <w:r w:rsidRPr="00FB1DE3">
        <w:rPr>
          <w:rFonts w:ascii="Arial" w:eastAsia="Times New Roman" w:hAnsi="Arial" w:cs="Arial"/>
          <w:b/>
          <w:bCs/>
          <w:color w:val="000000"/>
          <w:u w:val="single"/>
          <w:shd w:val="clear" w:color="auto" w:fill="00FF00"/>
        </w:rPr>
        <w:t>causes</w:t>
      </w:r>
      <w:proofErr w:type="gramEnd"/>
      <w:r w:rsidRPr="00FB1DE3">
        <w:rPr>
          <w:rFonts w:ascii="Arial" w:eastAsia="Times New Roman" w:hAnsi="Arial" w:cs="Arial"/>
          <w:b/>
          <w:bCs/>
          <w:color w:val="000000"/>
          <w:u w:val="single"/>
          <w:shd w:val="clear" w:color="auto" w:fill="00FF00"/>
        </w:rPr>
        <w:t xml:space="preserve"> voluntary behavior</w:t>
      </w:r>
      <w:r w:rsidRPr="00FB1DE3">
        <w:rPr>
          <w:rFonts w:ascii="Arial" w:eastAsia="Times New Roman" w:hAnsi="Arial" w:cs="Arial"/>
          <w:color w:val="000000"/>
          <w:sz w:val="12"/>
          <w:szCs w:val="12"/>
        </w:rPr>
        <w:t xml:space="preserve">. </w:t>
      </w:r>
      <w:r w:rsidRPr="00FB1DE3">
        <w:rPr>
          <w:rFonts w:ascii="Arial" w:eastAsia="Times New Roman" w:hAnsi="Arial" w:cs="Arial"/>
          <w:b/>
          <w:bCs/>
          <w:color w:val="000000"/>
          <w:u w:val="single"/>
          <w:shd w:val="clear" w:color="auto" w:fill="00FF00"/>
        </w:rPr>
        <w:t>Neural activation starts the decisional</w:t>
      </w:r>
      <w:r w:rsidRPr="00FB1DE3">
        <w:rPr>
          <w:rFonts w:ascii="Arial" w:eastAsia="Times New Roman" w:hAnsi="Arial" w:cs="Arial"/>
          <w:b/>
          <w:bCs/>
          <w:color w:val="000000"/>
          <w:u w:val="single"/>
        </w:rPr>
        <w:t xml:space="preserve"> </w:t>
      </w:r>
      <w:r w:rsidRPr="00FB1DE3">
        <w:rPr>
          <w:rFonts w:ascii="Arial" w:eastAsia="Times New Roman" w:hAnsi="Arial" w:cs="Arial"/>
          <w:b/>
          <w:bCs/>
          <w:color w:val="000000"/>
          <w:u w:val="single"/>
          <w:shd w:val="clear" w:color="auto" w:fill="00FF00"/>
        </w:rPr>
        <w:t>process</w:t>
      </w:r>
      <w:r w:rsidRPr="00FB1DE3">
        <w:rPr>
          <w:rFonts w:ascii="Arial" w:eastAsia="Times New Roman" w:hAnsi="Arial" w:cs="Arial"/>
          <w:b/>
          <w:bCs/>
          <w:color w:val="000000"/>
          <w:u w:val="single"/>
        </w:rPr>
        <w:t xml:space="preserve"> culminating in the movement, </w:t>
      </w:r>
      <w:r w:rsidRPr="00FB1DE3">
        <w:rPr>
          <w:rFonts w:ascii="Arial" w:eastAsia="Times New Roman" w:hAnsi="Arial" w:cs="Arial"/>
          <w:b/>
          <w:bCs/>
          <w:color w:val="000000"/>
          <w:u w:val="single"/>
          <w:shd w:val="clear" w:color="auto" w:fill="00FF00"/>
        </w:rPr>
        <w:t>while consciousness “comes</w:t>
      </w:r>
      <w:r w:rsidRPr="00FB1DE3">
        <w:rPr>
          <w:rFonts w:ascii="Arial" w:eastAsia="Times New Roman" w:hAnsi="Arial" w:cs="Arial"/>
          <w:b/>
          <w:bCs/>
          <w:color w:val="000000"/>
          <w:u w:val="single"/>
        </w:rPr>
        <w:t xml:space="preserve"> </w:t>
      </w:r>
      <w:r w:rsidRPr="00FB1DE3">
        <w:rPr>
          <w:rFonts w:ascii="Arial" w:eastAsia="Times New Roman" w:hAnsi="Arial" w:cs="Arial"/>
          <w:b/>
          <w:bCs/>
          <w:color w:val="000000"/>
          <w:u w:val="single"/>
          <w:shd w:val="clear" w:color="auto" w:fill="00FF00"/>
        </w:rPr>
        <w:t>after</w:t>
      </w:r>
      <w:r w:rsidRPr="00FB1DE3">
        <w:rPr>
          <w:rFonts w:ascii="Arial" w:eastAsia="Times New Roman" w:hAnsi="Arial" w:cs="Arial"/>
          <w:b/>
          <w:bCs/>
          <w:color w:val="000000"/>
          <w:u w:val="single"/>
        </w:rPr>
        <w:t>”,</w:t>
      </w:r>
      <w:r w:rsidRPr="00FB1DE3">
        <w:rPr>
          <w:rFonts w:ascii="Arial" w:eastAsia="Times New Roman" w:hAnsi="Arial" w:cs="Arial"/>
          <w:color w:val="000000"/>
          <w:sz w:val="12"/>
          <w:szCs w:val="12"/>
        </w:rPr>
        <w:t xml:space="preserve"> when “</w:t>
      </w:r>
      <w:r w:rsidRPr="00FB1DE3">
        <w:rPr>
          <w:rFonts w:ascii="Arial" w:eastAsia="Times New Roman" w:hAnsi="Arial" w:cs="Arial"/>
          <w:b/>
          <w:bCs/>
          <w:color w:val="000000"/>
          <w:u w:val="single"/>
          <w:shd w:val="clear" w:color="auto" w:fill="00FF00"/>
        </w:rPr>
        <w:t>things are done</w:t>
      </w:r>
      <w:r w:rsidRPr="00FB1DE3">
        <w:rPr>
          <w:rFonts w:ascii="Arial" w:eastAsia="Times New Roman" w:hAnsi="Arial" w:cs="Arial"/>
          <w:color w:val="000000"/>
          <w:sz w:val="12"/>
          <w:szCs w:val="12"/>
          <w:shd w:val="clear" w:color="auto" w:fill="00FF00"/>
        </w:rPr>
        <w:t xml:space="preserve">”. </w:t>
      </w:r>
      <w:r w:rsidRPr="00FB1DE3">
        <w:rPr>
          <w:rFonts w:ascii="Arial" w:eastAsia="Times New Roman" w:hAnsi="Arial" w:cs="Arial"/>
          <w:b/>
          <w:bCs/>
          <w:color w:val="000000"/>
          <w:u w:val="single"/>
          <w:shd w:val="clear" w:color="auto" w:fill="00FF00"/>
        </w:rPr>
        <w:t>Therefore</w:t>
      </w:r>
      <w:r w:rsidRPr="00FB1DE3">
        <w:rPr>
          <w:rFonts w:ascii="Arial" w:eastAsia="Times New Roman" w:hAnsi="Arial" w:cs="Arial"/>
          <w:color w:val="000000"/>
          <w:sz w:val="12"/>
          <w:szCs w:val="12"/>
        </w:rPr>
        <w:t xml:space="preserve">, [and] </w:t>
      </w:r>
      <w:r w:rsidRPr="00FB1DE3">
        <w:rPr>
          <w:rFonts w:ascii="Arial" w:eastAsia="Times New Roman" w:hAnsi="Arial" w:cs="Arial"/>
          <w:b/>
          <w:bCs/>
          <w:color w:val="000000"/>
          <w:u w:val="single"/>
          <w:shd w:val="clear" w:color="auto" w:fill="00FF00"/>
        </w:rPr>
        <w:t>consciousness cannot trigger</w:t>
      </w:r>
      <w:r w:rsidRPr="00FB1DE3">
        <w:rPr>
          <w:rFonts w:ascii="Arial" w:eastAsia="Times New Roman" w:hAnsi="Arial" w:cs="Arial"/>
          <w:b/>
          <w:bCs/>
          <w:color w:val="000000"/>
          <w:u w:val="single"/>
        </w:rPr>
        <w:t xml:space="preserve"> </w:t>
      </w:r>
      <w:r w:rsidRPr="00FB1DE3">
        <w:rPr>
          <w:rFonts w:ascii="Arial" w:eastAsia="Times New Roman" w:hAnsi="Arial" w:cs="Arial"/>
          <w:b/>
          <w:bCs/>
          <w:color w:val="000000"/>
          <w:u w:val="single"/>
          <w:shd w:val="clear" w:color="auto" w:fill="00FF00"/>
        </w:rPr>
        <w:t>our voluntary decisions</w:t>
      </w:r>
      <w:r w:rsidRPr="00FB1DE3">
        <w:rPr>
          <w:rFonts w:ascii="Arial" w:eastAsia="Times New Roman" w:hAnsi="Arial" w:cs="Arial"/>
          <w:b/>
          <w:bCs/>
          <w:color w:val="000000"/>
          <w:u w:val="single"/>
        </w:rPr>
        <w:t>.</w:t>
      </w:r>
      <w:r w:rsidRPr="00FB1DE3">
        <w:rPr>
          <w:rFonts w:ascii="Arial" w:eastAsia="Times New Roman" w:hAnsi="Arial" w:cs="Arial"/>
          <w:color w:val="000000"/>
          <w:sz w:val="12"/>
          <w:szCs w:val="12"/>
        </w:rPr>
        <w:t xml:space="preserve"> But the role of consciousness in voluntary choices is part of the definition of free will (but the very definition of consciousness is a matter of debate, cf. Chalmers, 1996). Empirical research in psychology also shows that </w:t>
      </w:r>
      <w:r w:rsidRPr="00FB1DE3">
        <w:rPr>
          <w:rFonts w:ascii="Arial" w:eastAsia="Times New Roman" w:hAnsi="Arial" w:cs="Arial"/>
          <w:b/>
          <w:bCs/>
          <w:color w:val="000000"/>
          <w:u w:val="single"/>
          <w:shd w:val="clear" w:color="auto" w:fill="00FF00"/>
        </w:rPr>
        <w:t>our</w:t>
      </w:r>
      <w:r w:rsidRPr="00FB1DE3">
        <w:rPr>
          <w:rFonts w:ascii="Arial" w:eastAsia="Times New Roman" w:hAnsi="Arial" w:cs="Arial"/>
          <w:b/>
          <w:bCs/>
          <w:color w:val="000000"/>
          <w:u w:val="single"/>
        </w:rPr>
        <w:t xml:space="preserve"> </w:t>
      </w:r>
      <w:r w:rsidRPr="00FB1DE3">
        <w:rPr>
          <w:rFonts w:ascii="Arial" w:eastAsia="Times New Roman" w:hAnsi="Arial" w:cs="Arial"/>
          <w:b/>
          <w:bCs/>
          <w:color w:val="000000"/>
          <w:u w:val="single"/>
          <w:shd w:val="clear" w:color="auto" w:fill="00FF00"/>
        </w:rPr>
        <w:t>mind works and makes choices without</w:t>
      </w:r>
      <w:r w:rsidRPr="00FB1DE3">
        <w:rPr>
          <w:rFonts w:ascii="Arial" w:eastAsia="Times New Roman" w:hAnsi="Arial" w:cs="Arial"/>
          <w:b/>
          <w:bCs/>
          <w:color w:val="000000"/>
          <w:u w:val="single"/>
        </w:rPr>
        <w:t xml:space="preserve"> our </w:t>
      </w:r>
      <w:r w:rsidRPr="00FB1DE3">
        <w:rPr>
          <w:rFonts w:ascii="Arial" w:eastAsia="Times New Roman" w:hAnsi="Arial" w:cs="Arial"/>
          <w:b/>
          <w:bCs/>
          <w:color w:val="000000"/>
          <w:u w:val="single"/>
          <w:shd w:val="clear" w:color="auto" w:fill="00FF00"/>
        </w:rPr>
        <w:t>conscious control</w:t>
      </w:r>
      <w:r w:rsidRPr="00FB1DE3">
        <w:rPr>
          <w:rFonts w:ascii="Arial" w:eastAsia="Times New Roman" w:hAnsi="Arial" w:cs="Arial"/>
          <w:color w:val="000000"/>
          <w:sz w:val="12"/>
          <w:szCs w:val="12"/>
        </w:rPr>
        <w:t xml:space="preserve">. As proposed by psychologist Wegner (2002, 2003, 2004) and </w:t>
      </w:r>
      <w:proofErr w:type="spellStart"/>
      <w:r w:rsidRPr="00FB1DE3">
        <w:rPr>
          <w:rFonts w:ascii="Arial" w:eastAsia="Times New Roman" w:hAnsi="Arial" w:cs="Arial"/>
          <w:color w:val="000000"/>
          <w:sz w:val="12"/>
          <w:szCs w:val="12"/>
        </w:rPr>
        <w:t>Aarts</w:t>
      </w:r>
      <w:proofErr w:type="spellEnd"/>
      <w:r w:rsidRPr="00FB1DE3">
        <w:rPr>
          <w:rFonts w:ascii="Arial" w:eastAsia="Times New Roman" w:hAnsi="Arial" w:cs="Arial"/>
          <w:color w:val="000000"/>
          <w:sz w:val="12"/>
          <w:szCs w:val="12"/>
        </w:rPr>
        <w:t xml:space="preserve"> et al. (2004), </w:t>
      </w:r>
      <w:r w:rsidRPr="00FB1DE3">
        <w:rPr>
          <w:rFonts w:ascii="Arial" w:eastAsia="Times New Roman" w:hAnsi="Arial" w:cs="Arial"/>
          <w:b/>
          <w:bCs/>
          <w:color w:val="000000"/>
          <w:u w:val="single"/>
          <w:shd w:val="clear" w:color="auto" w:fill="00FF00"/>
        </w:rPr>
        <w:t>we are “built” to have the impression</w:t>
      </w:r>
      <w:r w:rsidRPr="00FB1DE3">
        <w:rPr>
          <w:rFonts w:ascii="Arial" w:eastAsia="Times New Roman" w:hAnsi="Arial" w:cs="Arial"/>
          <w:b/>
          <w:bCs/>
          <w:color w:val="000000"/>
          <w:u w:val="single"/>
        </w:rPr>
        <w:t xml:space="preserve"> </w:t>
      </w:r>
      <w:r w:rsidRPr="00FB1DE3">
        <w:rPr>
          <w:rFonts w:ascii="Arial" w:eastAsia="Times New Roman" w:hAnsi="Arial" w:cs="Arial"/>
          <w:b/>
          <w:bCs/>
          <w:color w:val="000000"/>
          <w:u w:val="single"/>
          <w:shd w:val="clear" w:color="auto" w:fill="00FF00"/>
        </w:rPr>
        <w:t>to consciously control our actions or</w:t>
      </w:r>
      <w:r w:rsidRPr="00FB1DE3">
        <w:rPr>
          <w:rFonts w:ascii="Arial" w:eastAsia="Times New Roman" w:hAnsi="Arial" w:cs="Arial"/>
          <w:b/>
          <w:bCs/>
          <w:color w:val="000000"/>
          <w:u w:val="single"/>
        </w:rPr>
        <w:t xml:space="preserve"> to have the power to </w:t>
      </w:r>
      <w:r w:rsidRPr="00FB1DE3">
        <w:rPr>
          <w:rFonts w:ascii="Arial" w:eastAsia="Times New Roman" w:hAnsi="Arial" w:cs="Arial"/>
          <w:b/>
          <w:bCs/>
          <w:color w:val="000000"/>
          <w:u w:val="single"/>
          <w:shd w:val="clear" w:color="auto" w:fill="00FF00"/>
        </w:rPr>
        <w:t>freely choose</w:t>
      </w:r>
      <w:r w:rsidRPr="00FB1DE3">
        <w:rPr>
          <w:rFonts w:ascii="Arial" w:eastAsia="Times New Roman" w:hAnsi="Arial" w:cs="Arial"/>
          <w:b/>
          <w:bCs/>
          <w:color w:val="000000"/>
          <w:u w:val="single"/>
        </w:rPr>
        <w:t xml:space="preserve">, </w:t>
      </w:r>
      <w:r w:rsidRPr="00FB1DE3">
        <w:rPr>
          <w:rFonts w:ascii="Arial" w:eastAsia="Times New Roman" w:hAnsi="Arial" w:cs="Arial"/>
          <w:b/>
          <w:bCs/>
          <w:color w:val="000000"/>
          <w:u w:val="single"/>
          <w:shd w:val="clear" w:color="auto" w:fill="00FF00"/>
        </w:rPr>
        <w:t>even though all that is only a cognitive illusion</w:t>
      </w:r>
      <w:r w:rsidRPr="00FB1DE3">
        <w:rPr>
          <w:rFonts w:ascii="Arial" w:eastAsia="Times New Roman" w:hAnsi="Arial" w:cs="Arial"/>
          <w:color w:val="000000"/>
          <w:sz w:val="12"/>
          <w:szCs w:val="12"/>
        </w:rPr>
        <w:t xml:space="preserve">. Many priming experiments show </w:t>
      </w:r>
      <w:r w:rsidRPr="00FB1DE3">
        <w:rPr>
          <w:rFonts w:ascii="Arial" w:eastAsia="Times New Roman" w:hAnsi="Arial" w:cs="Arial"/>
          <w:b/>
          <w:bCs/>
          <w:color w:val="000000"/>
          <w:u w:val="single"/>
        </w:rPr>
        <w:t xml:space="preserve">that </w:t>
      </w:r>
      <w:r w:rsidRPr="00FB1DE3">
        <w:rPr>
          <w:rFonts w:ascii="Arial" w:eastAsia="Times New Roman" w:hAnsi="Arial" w:cs="Arial"/>
          <w:b/>
          <w:bCs/>
          <w:color w:val="000000"/>
          <w:u w:val="single"/>
          <w:shd w:val="clear" w:color="auto" w:fill="00FF00"/>
        </w:rPr>
        <w:t>people act “mechanically</w:t>
      </w:r>
      <w:r w:rsidRPr="00FB1DE3">
        <w:rPr>
          <w:rFonts w:ascii="Arial" w:eastAsia="Times New Roman" w:hAnsi="Arial" w:cs="Arial"/>
          <w:color w:val="000000"/>
          <w:sz w:val="12"/>
          <w:szCs w:val="12"/>
        </w:rPr>
        <w:t xml:space="preserve">” (even when their behavior might appear suited to the environment and even refined). </w:t>
      </w:r>
      <w:r w:rsidRPr="00FB1DE3">
        <w:rPr>
          <w:rFonts w:ascii="Arial" w:eastAsia="Times New Roman" w:hAnsi="Arial" w:cs="Arial"/>
          <w:b/>
          <w:bCs/>
          <w:color w:val="000000"/>
          <w:u w:val="single"/>
        </w:rPr>
        <w:t>Automatic cognitive processes</w:t>
      </w:r>
      <w:r w:rsidRPr="00FB1DE3">
        <w:rPr>
          <w:rFonts w:ascii="Arial" w:eastAsia="Times New Roman" w:hAnsi="Arial" w:cs="Arial"/>
          <w:color w:val="000000"/>
          <w:sz w:val="12"/>
          <w:szCs w:val="12"/>
        </w:rPr>
        <w:t xml:space="preserve">, of which we aren’t always aware, </w:t>
      </w:r>
      <w:r w:rsidRPr="00FB1DE3">
        <w:rPr>
          <w:rFonts w:ascii="Arial" w:eastAsia="Times New Roman" w:hAnsi="Arial" w:cs="Arial"/>
          <w:b/>
          <w:bCs/>
          <w:color w:val="000000"/>
          <w:u w:val="single"/>
        </w:rPr>
        <w:t>originate our decisions</w:t>
      </w:r>
      <w:r w:rsidRPr="00FB1DE3">
        <w:rPr>
          <w:rFonts w:ascii="Arial" w:eastAsia="Times New Roman" w:hAnsi="Arial" w:cs="Arial"/>
          <w:color w:val="000000"/>
          <w:sz w:val="12"/>
          <w:szCs w:val="12"/>
        </w:rPr>
        <w:t xml:space="preserve">, and they were only discovered thanks to the most advanced scientific research. </w:t>
      </w:r>
      <w:r w:rsidRPr="00FB1DE3">
        <w:rPr>
          <w:rFonts w:ascii="Arial" w:eastAsia="Times New Roman" w:hAnsi="Arial" w:cs="Arial"/>
          <w:b/>
          <w:bCs/>
          <w:color w:val="000000"/>
          <w:u w:val="single"/>
        </w:rPr>
        <w:t>Ultimately, consciousness</w:t>
      </w:r>
      <w:r w:rsidRPr="00FB1DE3">
        <w:rPr>
          <w:rFonts w:ascii="Arial" w:eastAsia="Times New Roman" w:hAnsi="Arial" w:cs="Arial"/>
          <w:color w:val="000000"/>
          <w:sz w:val="12"/>
          <w:szCs w:val="12"/>
        </w:rPr>
        <w:t xml:space="preserve">, which should exercise control and assess the reasons for a choice, </w:t>
      </w:r>
      <w:r w:rsidRPr="00FB1DE3">
        <w:rPr>
          <w:rFonts w:ascii="Arial" w:eastAsia="Times New Roman" w:hAnsi="Arial" w:cs="Arial"/>
          <w:b/>
          <w:bCs/>
          <w:color w:val="000000"/>
          <w:u w:val="single"/>
        </w:rPr>
        <w:t>is thus allegedly causally ineffective</w:t>
      </w:r>
      <w:r w:rsidRPr="00FB1DE3">
        <w:rPr>
          <w:rFonts w:ascii="Arial" w:eastAsia="Times New Roman" w:hAnsi="Arial" w:cs="Arial"/>
          <w:color w:val="000000"/>
          <w:sz w:val="12"/>
          <w:szCs w:val="12"/>
        </w:rPr>
        <w:t xml:space="preserve">: a mere epiphenomenon, to use the terminology of the philosophy of mind. This is what has been called Zombie Challenge, “based on an amazing wealth of findings in recent cognitive science that demonstrate the surprising ways in which </w:t>
      </w:r>
      <w:r w:rsidRPr="00FB1DE3">
        <w:rPr>
          <w:rFonts w:ascii="Arial" w:eastAsia="Times New Roman" w:hAnsi="Arial" w:cs="Arial"/>
          <w:b/>
          <w:bCs/>
          <w:color w:val="000000"/>
          <w:u w:val="single"/>
          <w:shd w:val="clear" w:color="auto" w:fill="00FF00"/>
        </w:rPr>
        <w:t>our everyday behavior</w:t>
      </w:r>
      <w:r w:rsidRPr="00FB1DE3">
        <w:rPr>
          <w:rFonts w:ascii="Arial" w:eastAsia="Times New Roman" w:hAnsi="Arial" w:cs="Arial"/>
          <w:b/>
          <w:bCs/>
          <w:color w:val="000000"/>
          <w:u w:val="single"/>
        </w:rPr>
        <w:t xml:space="preserve"> </w:t>
      </w:r>
      <w:r w:rsidRPr="00FB1DE3">
        <w:rPr>
          <w:rFonts w:ascii="Arial" w:eastAsia="Times New Roman" w:hAnsi="Arial" w:cs="Arial"/>
          <w:b/>
          <w:bCs/>
          <w:color w:val="000000"/>
          <w:u w:val="single"/>
          <w:shd w:val="clear" w:color="auto" w:fill="00FF00"/>
        </w:rPr>
        <w:t>is controlled by automatic processes that unfold in the comp</w:t>
      </w:r>
      <w:r w:rsidRPr="00FB1DE3">
        <w:rPr>
          <w:rFonts w:ascii="Arial" w:eastAsia="Times New Roman" w:hAnsi="Arial" w:cs="Arial"/>
          <w:b/>
          <w:bCs/>
          <w:color w:val="000000"/>
          <w:u w:val="single"/>
        </w:rPr>
        <w:t xml:space="preserve">lete </w:t>
      </w:r>
      <w:r w:rsidRPr="00FB1DE3">
        <w:rPr>
          <w:rFonts w:ascii="Arial" w:eastAsia="Times New Roman" w:hAnsi="Arial" w:cs="Arial"/>
          <w:b/>
          <w:bCs/>
          <w:color w:val="000000"/>
          <w:u w:val="single"/>
          <w:shd w:val="clear" w:color="auto" w:fill="00FF00"/>
        </w:rPr>
        <w:t>absence of consciousness</w:t>
      </w:r>
      <w:r w:rsidRPr="00FB1DE3">
        <w:rPr>
          <w:rFonts w:ascii="Arial" w:eastAsia="Times New Roman" w:hAnsi="Arial" w:cs="Arial"/>
          <w:color w:val="000000"/>
          <w:sz w:val="12"/>
          <w:szCs w:val="12"/>
        </w:rPr>
        <w:t>” (</w:t>
      </w:r>
      <w:proofErr w:type="spellStart"/>
      <w:r w:rsidRPr="00FB1DE3">
        <w:rPr>
          <w:rFonts w:ascii="Arial" w:eastAsia="Times New Roman" w:hAnsi="Arial" w:cs="Arial"/>
          <w:color w:val="000000"/>
          <w:sz w:val="12"/>
          <w:szCs w:val="12"/>
        </w:rPr>
        <w:t>Vierkant</w:t>
      </w:r>
      <w:proofErr w:type="spellEnd"/>
      <w:r w:rsidRPr="00FB1DE3">
        <w:rPr>
          <w:rFonts w:ascii="Arial" w:eastAsia="Times New Roman" w:hAnsi="Arial" w:cs="Arial"/>
          <w:color w:val="000000"/>
          <w:sz w:val="12"/>
          <w:szCs w:val="12"/>
        </w:rPr>
        <w:t xml:space="preserve"> et al., 2013).</w:t>
      </w:r>
    </w:p>
    <w:p w14:paraId="6C1ACCFD" w14:textId="77777777" w:rsidR="00FB1DE3" w:rsidRPr="00FB1DE3" w:rsidRDefault="00FB1DE3" w:rsidP="00FB1DE3">
      <w:pPr>
        <w:spacing w:before="240" w:after="240" w:line="240" w:lineRule="auto"/>
        <w:rPr>
          <w:rFonts w:ascii="Times New Roman" w:eastAsia="Times New Roman" w:hAnsi="Times New Roman" w:cs="Times New Roman"/>
          <w:sz w:val="24"/>
          <w:szCs w:val="24"/>
        </w:rPr>
      </w:pPr>
      <w:r w:rsidRPr="00FB1DE3">
        <w:rPr>
          <w:rFonts w:ascii="Arial" w:eastAsia="Times New Roman" w:hAnsi="Arial" w:cs="Arial"/>
          <w:color w:val="000000"/>
        </w:rPr>
        <w:t> </w:t>
      </w:r>
    </w:p>
    <w:p w14:paraId="5B36E4FE" w14:textId="77777777" w:rsidR="00FB1DE3" w:rsidRPr="00FB1DE3" w:rsidRDefault="00FB1DE3" w:rsidP="00FB1DE3">
      <w:pPr>
        <w:spacing w:before="240" w:after="40" w:line="240" w:lineRule="auto"/>
        <w:outlineLvl w:val="3"/>
        <w:rPr>
          <w:rFonts w:ascii="Times New Roman" w:eastAsia="Times New Roman" w:hAnsi="Times New Roman" w:cs="Times New Roman"/>
          <w:b/>
          <w:bCs/>
          <w:sz w:val="24"/>
          <w:szCs w:val="24"/>
        </w:rPr>
      </w:pPr>
      <w:r w:rsidRPr="00FB1DE3">
        <w:rPr>
          <w:rFonts w:ascii="Arial" w:eastAsia="Times New Roman" w:hAnsi="Arial" w:cs="Arial"/>
          <w:b/>
          <w:bCs/>
          <w:color w:val="000000"/>
        </w:rPr>
        <w:t xml:space="preserve">[2] Molecular Physics – </w:t>
      </w:r>
      <w:r w:rsidRPr="00FB1DE3">
        <w:rPr>
          <w:rFonts w:ascii="Arial" w:eastAsia="Times New Roman" w:hAnsi="Arial" w:cs="Arial"/>
          <w:color w:val="000000"/>
        </w:rPr>
        <w:t xml:space="preserve">our existence can be modeled by the molecules which comprise our bodies, which are all regulated by the laws of physics. </w:t>
      </w:r>
      <w:r w:rsidRPr="00FB1DE3">
        <w:rPr>
          <w:rFonts w:ascii="Arial" w:eastAsia="Times New Roman" w:hAnsi="Arial" w:cs="Arial"/>
          <w:b/>
          <w:bCs/>
          <w:color w:val="000000"/>
        </w:rPr>
        <w:t>Coyne</w:t>
      </w:r>
    </w:p>
    <w:p w14:paraId="63FBD171" w14:textId="77777777" w:rsidR="00FB1DE3" w:rsidRPr="00FB1DE3" w:rsidRDefault="00FB1DE3" w:rsidP="00FB1DE3">
      <w:pPr>
        <w:spacing w:before="240" w:after="0" w:line="240" w:lineRule="auto"/>
        <w:rPr>
          <w:rFonts w:ascii="Times New Roman" w:eastAsia="Times New Roman" w:hAnsi="Times New Roman" w:cs="Times New Roman"/>
          <w:sz w:val="24"/>
          <w:szCs w:val="24"/>
        </w:rPr>
      </w:pPr>
      <w:r w:rsidRPr="00FB1DE3">
        <w:rPr>
          <w:rFonts w:ascii="Arial" w:eastAsia="Times New Roman" w:hAnsi="Arial" w:cs="Arial"/>
          <w:color w:val="000000"/>
        </w:rPr>
        <w:t>[Jerry Coyne, [Professor in the Department of Ecology and Evolution at The</w:t>
      </w:r>
      <w:hyperlink r:id="rId8" w:history="1">
        <w:r w:rsidRPr="00FB1DE3">
          <w:rPr>
            <w:rFonts w:ascii="Arial" w:eastAsia="Times New Roman" w:hAnsi="Arial" w:cs="Arial"/>
            <w:color w:val="000000"/>
          </w:rPr>
          <w:t xml:space="preserve"> </w:t>
        </w:r>
        <w:r w:rsidRPr="00FB1DE3">
          <w:rPr>
            <w:rFonts w:ascii="Arial" w:eastAsia="Times New Roman" w:hAnsi="Arial" w:cs="Arial"/>
            <w:color w:val="1155CC"/>
            <w:u w:val="single"/>
          </w:rPr>
          <w:t>University of Chicago</w:t>
        </w:r>
      </w:hyperlink>
      <w:r w:rsidRPr="00FB1DE3">
        <w:rPr>
          <w:rFonts w:ascii="Arial" w:eastAsia="Times New Roman" w:hAnsi="Arial" w:cs="Arial"/>
          <w:color w:val="000000"/>
        </w:rPr>
        <w:t xml:space="preserve">], “Why You Don’t Really Have Free Will,” </w:t>
      </w:r>
      <w:proofErr w:type="spellStart"/>
      <w:r w:rsidRPr="00FB1DE3">
        <w:rPr>
          <w:rFonts w:ascii="Arial" w:eastAsia="Times New Roman" w:hAnsi="Arial" w:cs="Arial"/>
          <w:color w:val="000000"/>
        </w:rPr>
        <w:t>USAToday</w:t>
      </w:r>
      <w:proofErr w:type="spellEnd"/>
      <w:r w:rsidRPr="00FB1DE3">
        <w:rPr>
          <w:rFonts w:ascii="Arial" w:eastAsia="Times New Roman" w:hAnsi="Arial" w:cs="Arial"/>
          <w:color w:val="000000"/>
        </w:rPr>
        <w:t>, January 1st, 2012. SM] SHS ZS</w:t>
      </w:r>
    </w:p>
    <w:p w14:paraId="4E9ECED7" w14:textId="77777777" w:rsidR="00FB1DE3" w:rsidRPr="00FB1DE3" w:rsidRDefault="00FB1DE3" w:rsidP="00FB1DE3">
      <w:pPr>
        <w:spacing w:before="240" w:after="0" w:line="240" w:lineRule="auto"/>
        <w:rPr>
          <w:rFonts w:ascii="Times New Roman" w:eastAsia="Times New Roman" w:hAnsi="Times New Roman" w:cs="Times New Roman"/>
          <w:sz w:val="24"/>
          <w:szCs w:val="24"/>
        </w:rPr>
      </w:pPr>
      <w:hyperlink r:id="rId9" w:history="1">
        <w:r w:rsidRPr="00FB1DE3">
          <w:rPr>
            <w:rFonts w:ascii="Arial" w:eastAsia="Times New Roman" w:hAnsi="Arial" w:cs="Arial"/>
            <w:color w:val="1155CC"/>
            <w:u w:val="single"/>
          </w:rPr>
          <w:t>https://www.firstthings.com/blogs/firstthoughts/2012/01/denying-free-will-promotes-relativism</w:t>
        </w:r>
      </w:hyperlink>
    </w:p>
    <w:p w14:paraId="3D71F26F" w14:textId="77777777" w:rsidR="00FB1DE3" w:rsidRPr="00FB1DE3" w:rsidRDefault="00FB1DE3" w:rsidP="00FB1DE3">
      <w:pPr>
        <w:spacing w:before="240" w:after="240" w:line="240" w:lineRule="auto"/>
        <w:rPr>
          <w:rFonts w:ascii="Times New Roman" w:eastAsia="Times New Roman" w:hAnsi="Times New Roman" w:cs="Times New Roman"/>
          <w:sz w:val="24"/>
          <w:szCs w:val="24"/>
        </w:rPr>
      </w:pPr>
      <w:r w:rsidRPr="00FB1DE3">
        <w:rPr>
          <w:rFonts w:ascii="Arial" w:eastAsia="Times New Roman" w:hAnsi="Arial" w:cs="Arial"/>
          <w:color w:val="000000"/>
          <w:sz w:val="12"/>
          <w:szCs w:val="12"/>
        </w:rPr>
        <w:t xml:space="preserve">The first is simple: </w:t>
      </w:r>
      <w:r w:rsidRPr="00FB1DE3">
        <w:rPr>
          <w:rFonts w:ascii="Arial" w:eastAsia="Times New Roman" w:hAnsi="Arial" w:cs="Arial"/>
          <w:b/>
          <w:bCs/>
          <w:color w:val="000000"/>
          <w:u w:val="single"/>
          <w:shd w:val="clear" w:color="auto" w:fill="00FF00"/>
        </w:rPr>
        <w:t>we are biological creatures</w:t>
      </w:r>
      <w:r w:rsidRPr="00FB1DE3">
        <w:rPr>
          <w:rFonts w:ascii="Arial" w:eastAsia="Times New Roman" w:hAnsi="Arial" w:cs="Arial"/>
          <w:color w:val="000000"/>
          <w:sz w:val="12"/>
          <w:szCs w:val="12"/>
          <w:shd w:val="clear" w:color="auto" w:fill="00FF00"/>
        </w:rPr>
        <w:t xml:space="preserve">, </w:t>
      </w:r>
      <w:r w:rsidRPr="00FB1DE3">
        <w:rPr>
          <w:rFonts w:ascii="Arial" w:eastAsia="Times New Roman" w:hAnsi="Arial" w:cs="Arial"/>
          <w:b/>
          <w:bCs/>
          <w:color w:val="000000"/>
          <w:u w:val="single"/>
          <w:shd w:val="clear" w:color="auto" w:fill="00FF00"/>
        </w:rPr>
        <w:t>collections of molecules that must</w:t>
      </w:r>
      <w:r w:rsidRPr="00FB1DE3">
        <w:rPr>
          <w:rFonts w:ascii="Arial" w:eastAsia="Times New Roman" w:hAnsi="Arial" w:cs="Arial"/>
          <w:b/>
          <w:bCs/>
          <w:color w:val="000000"/>
          <w:u w:val="single"/>
        </w:rPr>
        <w:t xml:space="preserve"> </w:t>
      </w:r>
      <w:r w:rsidRPr="00FB1DE3">
        <w:rPr>
          <w:rFonts w:ascii="Arial" w:eastAsia="Times New Roman" w:hAnsi="Arial" w:cs="Arial"/>
          <w:b/>
          <w:bCs/>
          <w:color w:val="000000"/>
          <w:u w:val="single"/>
          <w:shd w:val="clear" w:color="auto" w:fill="00FF00"/>
        </w:rPr>
        <w:t>obey the laws of physics</w:t>
      </w:r>
      <w:r w:rsidRPr="00FB1DE3">
        <w:rPr>
          <w:rFonts w:ascii="Arial" w:eastAsia="Times New Roman" w:hAnsi="Arial" w:cs="Arial"/>
          <w:color w:val="000000"/>
          <w:sz w:val="12"/>
          <w:szCs w:val="12"/>
        </w:rPr>
        <w:t xml:space="preserve">. All the success of science rests on the regularity of </w:t>
      </w:r>
      <w:r w:rsidRPr="00FB1DE3">
        <w:rPr>
          <w:rFonts w:ascii="Arial" w:eastAsia="Times New Roman" w:hAnsi="Arial" w:cs="Arial"/>
          <w:b/>
          <w:bCs/>
          <w:color w:val="000000"/>
          <w:u w:val="single"/>
          <w:shd w:val="clear" w:color="auto" w:fill="00FF00"/>
        </w:rPr>
        <w:t>those laws</w:t>
      </w:r>
      <w:r w:rsidRPr="00FB1DE3">
        <w:rPr>
          <w:rFonts w:ascii="Arial" w:eastAsia="Times New Roman" w:hAnsi="Arial" w:cs="Arial"/>
          <w:color w:val="000000"/>
          <w:sz w:val="12"/>
          <w:szCs w:val="12"/>
        </w:rPr>
        <w:t xml:space="preserve">, which </w:t>
      </w:r>
      <w:r w:rsidRPr="00FB1DE3">
        <w:rPr>
          <w:rFonts w:ascii="Arial" w:eastAsia="Times New Roman" w:hAnsi="Arial" w:cs="Arial"/>
          <w:b/>
          <w:bCs/>
          <w:color w:val="000000"/>
          <w:u w:val="single"/>
          <w:shd w:val="clear" w:color="auto" w:fill="00FF00"/>
        </w:rPr>
        <w:t>determine the behavior of every molecule</w:t>
      </w:r>
      <w:r w:rsidRPr="00FB1DE3">
        <w:rPr>
          <w:rFonts w:ascii="Arial" w:eastAsia="Times New Roman" w:hAnsi="Arial" w:cs="Arial"/>
          <w:color w:val="000000"/>
          <w:sz w:val="12"/>
          <w:szCs w:val="12"/>
          <w:shd w:val="clear" w:color="auto" w:fill="00FF00"/>
        </w:rPr>
        <w:t xml:space="preserve"> </w:t>
      </w:r>
      <w:r w:rsidRPr="00FB1DE3">
        <w:rPr>
          <w:rFonts w:ascii="Arial" w:eastAsia="Times New Roman" w:hAnsi="Arial" w:cs="Arial"/>
          <w:b/>
          <w:bCs/>
          <w:color w:val="000000"/>
          <w:u w:val="single"/>
          <w:shd w:val="clear" w:color="auto" w:fill="00FF00"/>
        </w:rPr>
        <w:t>in the universe. Those</w:t>
      </w:r>
      <w:r w:rsidRPr="00FB1DE3">
        <w:rPr>
          <w:rFonts w:ascii="Arial" w:eastAsia="Times New Roman" w:hAnsi="Arial" w:cs="Arial"/>
          <w:b/>
          <w:bCs/>
          <w:color w:val="000000"/>
          <w:u w:val="single"/>
        </w:rPr>
        <w:t xml:space="preserve"> </w:t>
      </w:r>
      <w:r w:rsidRPr="00FB1DE3">
        <w:rPr>
          <w:rFonts w:ascii="Arial" w:eastAsia="Times New Roman" w:hAnsi="Arial" w:cs="Arial"/>
          <w:b/>
          <w:bCs/>
          <w:color w:val="000000"/>
          <w:u w:val="single"/>
          <w:shd w:val="clear" w:color="auto" w:fill="00FF00"/>
        </w:rPr>
        <w:t>molecules</w:t>
      </w:r>
      <w:r w:rsidRPr="00FB1DE3">
        <w:rPr>
          <w:rFonts w:ascii="Arial" w:eastAsia="Times New Roman" w:hAnsi="Arial" w:cs="Arial"/>
          <w:color w:val="000000"/>
          <w:sz w:val="12"/>
          <w:szCs w:val="12"/>
        </w:rPr>
        <w:t xml:space="preserve">, of course, </w:t>
      </w:r>
      <w:r w:rsidRPr="00FB1DE3">
        <w:rPr>
          <w:rFonts w:ascii="Arial" w:eastAsia="Times New Roman" w:hAnsi="Arial" w:cs="Arial"/>
          <w:b/>
          <w:bCs/>
          <w:color w:val="000000"/>
          <w:u w:val="single"/>
          <w:shd w:val="clear" w:color="auto" w:fill="00FF00"/>
        </w:rPr>
        <w:t>also make up your brain</w:t>
      </w:r>
      <w:r w:rsidRPr="00FB1DE3">
        <w:rPr>
          <w:rFonts w:ascii="Arial" w:eastAsia="Times New Roman" w:hAnsi="Arial" w:cs="Arial"/>
          <w:color w:val="000000"/>
          <w:sz w:val="12"/>
          <w:szCs w:val="12"/>
        </w:rPr>
        <w:t xml:space="preserve"> — </w:t>
      </w:r>
      <w:r w:rsidRPr="00FB1DE3">
        <w:rPr>
          <w:rFonts w:ascii="Arial" w:eastAsia="Times New Roman" w:hAnsi="Arial" w:cs="Arial"/>
          <w:b/>
          <w:bCs/>
          <w:color w:val="000000"/>
          <w:u w:val="single"/>
        </w:rPr>
        <w:t>the organ that does the "choosing."</w:t>
      </w:r>
      <w:r w:rsidRPr="00FB1DE3">
        <w:rPr>
          <w:rFonts w:ascii="Arial" w:eastAsia="Times New Roman" w:hAnsi="Arial" w:cs="Arial"/>
          <w:color w:val="000000"/>
          <w:sz w:val="12"/>
          <w:szCs w:val="12"/>
        </w:rPr>
        <w:t xml:space="preserve"> And </w:t>
      </w:r>
      <w:r w:rsidRPr="00FB1DE3">
        <w:rPr>
          <w:rFonts w:ascii="Arial" w:eastAsia="Times New Roman" w:hAnsi="Arial" w:cs="Arial"/>
          <w:b/>
          <w:bCs/>
          <w:color w:val="000000"/>
          <w:u w:val="single"/>
          <w:shd w:val="clear" w:color="auto" w:fill="00FF00"/>
        </w:rPr>
        <w:t>the neurons</w:t>
      </w:r>
      <w:r w:rsidRPr="00FB1DE3">
        <w:rPr>
          <w:rFonts w:ascii="Arial" w:eastAsia="Times New Roman" w:hAnsi="Arial" w:cs="Arial"/>
          <w:b/>
          <w:bCs/>
          <w:color w:val="000000"/>
          <w:u w:val="single"/>
        </w:rPr>
        <w:t xml:space="preserve"> and molecules </w:t>
      </w:r>
      <w:r w:rsidRPr="00FB1DE3">
        <w:rPr>
          <w:rFonts w:ascii="Arial" w:eastAsia="Times New Roman" w:hAnsi="Arial" w:cs="Arial"/>
          <w:b/>
          <w:bCs/>
          <w:color w:val="000000"/>
          <w:u w:val="single"/>
          <w:shd w:val="clear" w:color="auto" w:fill="00FF00"/>
        </w:rPr>
        <w:t>in your brain are the product</w:t>
      </w:r>
      <w:r w:rsidRPr="00FB1DE3">
        <w:rPr>
          <w:rFonts w:ascii="Arial" w:eastAsia="Times New Roman" w:hAnsi="Arial" w:cs="Arial"/>
          <w:b/>
          <w:bCs/>
          <w:color w:val="000000"/>
          <w:u w:val="single"/>
        </w:rPr>
        <w:t xml:space="preserve"> </w:t>
      </w:r>
      <w:r w:rsidRPr="00FB1DE3">
        <w:rPr>
          <w:rFonts w:ascii="Arial" w:eastAsia="Times New Roman" w:hAnsi="Arial" w:cs="Arial"/>
          <w:b/>
          <w:bCs/>
          <w:color w:val="000000"/>
          <w:u w:val="single"/>
          <w:shd w:val="clear" w:color="auto" w:fill="00FF00"/>
        </w:rPr>
        <w:t>of</w:t>
      </w:r>
      <w:r w:rsidRPr="00FB1DE3">
        <w:rPr>
          <w:rFonts w:ascii="Arial" w:eastAsia="Times New Roman" w:hAnsi="Arial" w:cs="Arial"/>
          <w:b/>
          <w:bCs/>
          <w:color w:val="000000"/>
          <w:u w:val="single"/>
        </w:rPr>
        <w:t xml:space="preserve"> both your </w:t>
      </w:r>
      <w:r w:rsidRPr="00FB1DE3">
        <w:rPr>
          <w:rFonts w:ascii="Arial" w:eastAsia="Times New Roman" w:hAnsi="Arial" w:cs="Arial"/>
          <w:b/>
          <w:bCs/>
          <w:color w:val="000000"/>
          <w:u w:val="single"/>
          <w:shd w:val="clear" w:color="auto" w:fill="00FF00"/>
        </w:rPr>
        <w:t>genes and</w:t>
      </w:r>
      <w:r w:rsidRPr="00FB1DE3">
        <w:rPr>
          <w:rFonts w:ascii="Arial" w:eastAsia="Times New Roman" w:hAnsi="Arial" w:cs="Arial"/>
          <w:b/>
          <w:bCs/>
          <w:color w:val="000000"/>
          <w:u w:val="single"/>
        </w:rPr>
        <w:t xml:space="preserve"> your </w:t>
      </w:r>
      <w:r w:rsidRPr="00FB1DE3">
        <w:rPr>
          <w:rFonts w:ascii="Arial" w:eastAsia="Times New Roman" w:hAnsi="Arial" w:cs="Arial"/>
          <w:b/>
          <w:bCs/>
          <w:color w:val="000000"/>
          <w:u w:val="single"/>
          <w:shd w:val="clear" w:color="auto" w:fill="00FF00"/>
        </w:rPr>
        <w:t>environment</w:t>
      </w:r>
      <w:r w:rsidRPr="00FB1DE3">
        <w:rPr>
          <w:rFonts w:ascii="Arial" w:eastAsia="Times New Roman" w:hAnsi="Arial" w:cs="Arial"/>
          <w:b/>
          <w:bCs/>
          <w:color w:val="000000"/>
          <w:u w:val="single"/>
        </w:rPr>
        <w:t>,</w:t>
      </w:r>
      <w:r w:rsidRPr="00FB1DE3">
        <w:rPr>
          <w:rFonts w:ascii="Arial" w:eastAsia="Times New Roman" w:hAnsi="Arial" w:cs="Arial"/>
          <w:color w:val="000000"/>
          <w:sz w:val="12"/>
          <w:szCs w:val="12"/>
        </w:rPr>
        <w:t xml:space="preserve"> an environment including the other people we deal with. </w:t>
      </w:r>
      <w:r w:rsidRPr="00FB1DE3">
        <w:rPr>
          <w:rFonts w:ascii="Arial" w:eastAsia="Times New Roman" w:hAnsi="Arial" w:cs="Arial"/>
          <w:b/>
          <w:bCs/>
          <w:color w:val="000000"/>
          <w:u w:val="single"/>
          <w:shd w:val="clear" w:color="auto" w:fill="00FF00"/>
        </w:rPr>
        <w:t>Memories</w:t>
      </w:r>
      <w:r w:rsidRPr="00FB1DE3">
        <w:rPr>
          <w:rFonts w:ascii="Arial" w:eastAsia="Times New Roman" w:hAnsi="Arial" w:cs="Arial"/>
          <w:color w:val="000000"/>
          <w:sz w:val="12"/>
          <w:szCs w:val="12"/>
        </w:rPr>
        <w:t xml:space="preserve">, for example, </w:t>
      </w:r>
      <w:r w:rsidRPr="00FB1DE3">
        <w:rPr>
          <w:rFonts w:ascii="Arial" w:eastAsia="Times New Roman" w:hAnsi="Arial" w:cs="Arial"/>
          <w:b/>
          <w:bCs/>
          <w:color w:val="000000"/>
          <w:u w:val="single"/>
          <w:shd w:val="clear" w:color="auto" w:fill="00FF00"/>
        </w:rPr>
        <w:t>are nothing more than structural and chemical</w:t>
      </w:r>
      <w:r w:rsidRPr="00FB1DE3">
        <w:rPr>
          <w:rFonts w:ascii="Arial" w:eastAsia="Times New Roman" w:hAnsi="Arial" w:cs="Arial"/>
          <w:b/>
          <w:bCs/>
          <w:color w:val="000000"/>
          <w:u w:val="single"/>
        </w:rPr>
        <w:t xml:space="preserve"> </w:t>
      </w:r>
      <w:r w:rsidRPr="00FB1DE3">
        <w:rPr>
          <w:rFonts w:ascii="Arial" w:eastAsia="Times New Roman" w:hAnsi="Arial" w:cs="Arial"/>
          <w:b/>
          <w:bCs/>
          <w:color w:val="000000"/>
          <w:u w:val="single"/>
          <w:shd w:val="clear" w:color="auto" w:fill="00FF00"/>
        </w:rPr>
        <w:t>changes in your brain cells</w:t>
      </w:r>
      <w:r w:rsidRPr="00FB1DE3">
        <w:rPr>
          <w:rFonts w:ascii="Arial" w:eastAsia="Times New Roman" w:hAnsi="Arial" w:cs="Arial"/>
          <w:color w:val="000000"/>
          <w:sz w:val="12"/>
          <w:szCs w:val="12"/>
        </w:rPr>
        <w:t xml:space="preserve">. </w:t>
      </w:r>
      <w:r w:rsidRPr="00FB1DE3">
        <w:rPr>
          <w:rFonts w:ascii="Arial" w:eastAsia="Times New Roman" w:hAnsi="Arial" w:cs="Arial"/>
          <w:b/>
          <w:bCs/>
          <w:color w:val="000000"/>
          <w:u w:val="single"/>
        </w:rPr>
        <w:t>Everything that you</w:t>
      </w:r>
      <w:r w:rsidRPr="00FB1DE3">
        <w:rPr>
          <w:rFonts w:ascii="Arial" w:eastAsia="Times New Roman" w:hAnsi="Arial" w:cs="Arial"/>
          <w:color w:val="000000"/>
          <w:sz w:val="12"/>
          <w:szCs w:val="12"/>
        </w:rPr>
        <w:t xml:space="preserve"> think, say, or </w:t>
      </w:r>
      <w:r w:rsidRPr="00FB1DE3">
        <w:rPr>
          <w:rFonts w:ascii="Arial" w:eastAsia="Times New Roman" w:hAnsi="Arial" w:cs="Arial"/>
          <w:b/>
          <w:bCs/>
          <w:color w:val="000000"/>
          <w:u w:val="single"/>
        </w:rPr>
        <w:t>do</w:t>
      </w:r>
      <w:r w:rsidRPr="00FB1DE3">
        <w:rPr>
          <w:rFonts w:ascii="Arial" w:eastAsia="Times New Roman" w:hAnsi="Arial" w:cs="Arial"/>
          <w:color w:val="000000"/>
          <w:sz w:val="12"/>
          <w:szCs w:val="12"/>
        </w:rPr>
        <w:t xml:space="preserve">, </w:t>
      </w:r>
      <w:r w:rsidRPr="00FB1DE3">
        <w:rPr>
          <w:rFonts w:ascii="Arial" w:eastAsia="Times New Roman" w:hAnsi="Arial" w:cs="Arial"/>
          <w:b/>
          <w:bCs/>
          <w:color w:val="000000"/>
          <w:u w:val="single"/>
        </w:rPr>
        <w:t>must come down to molecules and physics</w:t>
      </w:r>
      <w:r w:rsidRPr="00FB1DE3">
        <w:rPr>
          <w:rFonts w:ascii="Arial" w:eastAsia="Times New Roman" w:hAnsi="Arial" w:cs="Arial"/>
          <w:color w:val="000000"/>
          <w:sz w:val="12"/>
          <w:szCs w:val="12"/>
        </w:rPr>
        <w:t>. True "</w:t>
      </w:r>
      <w:r w:rsidRPr="00FB1DE3">
        <w:rPr>
          <w:rFonts w:ascii="Arial" w:eastAsia="Times New Roman" w:hAnsi="Arial" w:cs="Arial"/>
          <w:b/>
          <w:bCs/>
          <w:color w:val="000000"/>
          <w:u w:val="single"/>
          <w:shd w:val="clear" w:color="auto" w:fill="00FF00"/>
        </w:rPr>
        <w:t>free will,</w:t>
      </w:r>
      <w:r w:rsidRPr="00FB1DE3">
        <w:rPr>
          <w:rFonts w:ascii="Arial" w:eastAsia="Times New Roman" w:hAnsi="Arial" w:cs="Arial"/>
          <w:b/>
          <w:bCs/>
          <w:color w:val="000000"/>
          <w:u w:val="single"/>
        </w:rPr>
        <w:t xml:space="preserve">" then, </w:t>
      </w:r>
      <w:r w:rsidRPr="00FB1DE3">
        <w:rPr>
          <w:rFonts w:ascii="Arial" w:eastAsia="Times New Roman" w:hAnsi="Arial" w:cs="Arial"/>
          <w:b/>
          <w:bCs/>
          <w:color w:val="000000"/>
          <w:u w:val="single"/>
          <w:shd w:val="clear" w:color="auto" w:fill="00FF00"/>
        </w:rPr>
        <w:t>would require us to</w:t>
      </w:r>
      <w:r w:rsidRPr="00FB1DE3">
        <w:rPr>
          <w:rFonts w:ascii="Arial" w:eastAsia="Times New Roman" w:hAnsi="Arial" w:cs="Arial"/>
          <w:b/>
          <w:bCs/>
          <w:color w:val="000000"/>
          <w:u w:val="single"/>
        </w:rPr>
        <w:t xml:space="preserve"> somehow </w:t>
      </w:r>
      <w:r w:rsidRPr="00FB1DE3">
        <w:rPr>
          <w:rFonts w:ascii="Arial" w:eastAsia="Times New Roman" w:hAnsi="Arial" w:cs="Arial"/>
          <w:b/>
          <w:bCs/>
          <w:color w:val="000000"/>
          <w:u w:val="single"/>
          <w:shd w:val="clear" w:color="auto" w:fill="00FF00"/>
        </w:rPr>
        <w:t>step outside of our brain's structure and modify how it</w:t>
      </w:r>
      <w:r w:rsidRPr="00FB1DE3">
        <w:rPr>
          <w:rFonts w:ascii="Arial" w:eastAsia="Times New Roman" w:hAnsi="Arial" w:cs="Arial"/>
          <w:b/>
          <w:bCs/>
          <w:color w:val="000000"/>
          <w:u w:val="single"/>
        </w:rPr>
        <w:t xml:space="preserve"> </w:t>
      </w:r>
      <w:r w:rsidRPr="00FB1DE3">
        <w:rPr>
          <w:rFonts w:ascii="Arial" w:eastAsia="Times New Roman" w:hAnsi="Arial" w:cs="Arial"/>
          <w:b/>
          <w:bCs/>
          <w:color w:val="000000"/>
          <w:u w:val="single"/>
          <w:shd w:val="clear" w:color="auto" w:fill="00FF00"/>
        </w:rPr>
        <w:t>works</w:t>
      </w:r>
      <w:r w:rsidRPr="00FB1DE3">
        <w:rPr>
          <w:rFonts w:ascii="Arial" w:eastAsia="Times New Roman" w:hAnsi="Arial" w:cs="Arial"/>
          <w:color w:val="000000"/>
          <w:sz w:val="12"/>
          <w:szCs w:val="12"/>
        </w:rPr>
        <w:t>. Science hasn't shown any way we can do this because "we" are simply constructs of our brain. W</w:t>
      </w:r>
      <w:r w:rsidRPr="00FB1DE3">
        <w:rPr>
          <w:rFonts w:ascii="Arial" w:eastAsia="Times New Roman" w:hAnsi="Arial" w:cs="Arial"/>
          <w:b/>
          <w:bCs/>
          <w:color w:val="000000"/>
          <w:u w:val="single"/>
        </w:rPr>
        <w:t>e can't impose a nebulous "will" on the inputs to our brain</w:t>
      </w:r>
      <w:r w:rsidRPr="00FB1DE3">
        <w:rPr>
          <w:rFonts w:ascii="Arial" w:eastAsia="Times New Roman" w:hAnsi="Arial" w:cs="Arial"/>
          <w:color w:val="000000"/>
          <w:sz w:val="12"/>
          <w:szCs w:val="12"/>
        </w:rPr>
        <w:t xml:space="preserve"> that can affect its output of decisions and actions, any more than a programmed computer can somehow reach inside itself and change its program.</w:t>
      </w:r>
    </w:p>
    <w:p w14:paraId="576E6E7B" w14:textId="77777777" w:rsidR="00FB1DE3" w:rsidRPr="00FB1DE3" w:rsidRDefault="00FB1DE3" w:rsidP="00FB1DE3">
      <w:pPr>
        <w:spacing w:before="240" w:after="240" w:line="240" w:lineRule="auto"/>
        <w:rPr>
          <w:rFonts w:ascii="Times New Roman" w:eastAsia="Times New Roman" w:hAnsi="Times New Roman" w:cs="Times New Roman"/>
          <w:sz w:val="24"/>
          <w:szCs w:val="24"/>
        </w:rPr>
      </w:pPr>
      <w:r w:rsidRPr="00FB1DE3">
        <w:rPr>
          <w:rFonts w:ascii="Arial" w:eastAsia="Times New Roman" w:hAnsi="Arial" w:cs="Arial"/>
          <w:color w:val="000000"/>
          <w:sz w:val="12"/>
          <w:szCs w:val="12"/>
        </w:rPr>
        <w:t> </w:t>
      </w:r>
    </w:p>
    <w:p w14:paraId="42913C93" w14:textId="77777777" w:rsidR="00FB1DE3" w:rsidRPr="00FB1DE3" w:rsidRDefault="00FB1DE3" w:rsidP="00FB1DE3">
      <w:pPr>
        <w:spacing w:before="240" w:after="40" w:line="240" w:lineRule="auto"/>
        <w:outlineLvl w:val="3"/>
        <w:rPr>
          <w:rFonts w:ascii="Times New Roman" w:eastAsia="Times New Roman" w:hAnsi="Times New Roman" w:cs="Times New Roman"/>
          <w:b/>
          <w:bCs/>
          <w:sz w:val="24"/>
          <w:szCs w:val="24"/>
        </w:rPr>
      </w:pPr>
      <w:r w:rsidRPr="00FB1DE3">
        <w:rPr>
          <w:rFonts w:ascii="Arial" w:eastAsia="Times New Roman" w:hAnsi="Arial" w:cs="Arial"/>
          <w:b/>
          <w:bCs/>
          <w:color w:val="000000"/>
        </w:rPr>
        <w:t>Takes out justice:</w:t>
      </w:r>
    </w:p>
    <w:p w14:paraId="58CDAFB6" w14:textId="77777777" w:rsidR="00FB1DE3" w:rsidRPr="00FB1DE3" w:rsidRDefault="00FB1DE3" w:rsidP="00FB1DE3">
      <w:pPr>
        <w:spacing w:before="240" w:after="40" w:line="240" w:lineRule="auto"/>
        <w:outlineLvl w:val="3"/>
        <w:rPr>
          <w:rFonts w:ascii="Times New Roman" w:eastAsia="Times New Roman" w:hAnsi="Times New Roman" w:cs="Times New Roman"/>
          <w:b/>
          <w:bCs/>
          <w:sz w:val="24"/>
          <w:szCs w:val="24"/>
        </w:rPr>
      </w:pPr>
      <w:r w:rsidRPr="00FB1DE3">
        <w:rPr>
          <w:rFonts w:ascii="Arial" w:eastAsia="Times New Roman" w:hAnsi="Arial" w:cs="Arial"/>
          <w:b/>
          <w:bCs/>
          <w:color w:val="000000"/>
        </w:rPr>
        <w:t>[1] Labelling an action as unjust is only possible with an alternative.</w:t>
      </w:r>
    </w:p>
    <w:p w14:paraId="65DAD0ED" w14:textId="77777777" w:rsidR="00FB1DE3" w:rsidRPr="00FB1DE3" w:rsidRDefault="00FB1DE3" w:rsidP="00FB1DE3">
      <w:pPr>
        <w:spacing w:before="240" w:after="240" w:line="240" w:lineRule="auto"/>
        <w:rPr>
          <w:rFonts w:ascii="Times New Roman" w:eastAsia="Times New Roman" w:hAnsi="Times New Roman" w:cs="Times New Roman"/>
          <w:sz w:val="24"/>
          <w:szCs w:val="24"/>
        </w:rPr>
      </w:pPr>
      <w:r w:rsidRPr="00FB1DE3">
        <w:rPr>
          <w:rFonts w:ascii="Arial" w:eastAsia="Times New Roman" w:hAnsi="Arial" w:cs="Arial"/>
          <w:color w:val="000000"/>
          <w:sz w:val="26"/>
          <w:szCs w:val="26"/>
        </w:rPr>
        <w:t>Robb 20</w:t>
      </w:r>
      <w:r w:rsidRPr="00FB1DE3">
        <w:rPr>
          <w:rFonts w:ascii="Arial" w:eastAsia="Times New Roman" w:hAnsi="Arial" w:cs="Arial"/>
          <w:color w:val="000000"/>
        </w:rPr>
        <w:t xml:space="preserve"> </w:t>
      </w:r>
      <w:r w:rsidRPr="00FB1DE3">
        <w:rPr>
          <w:rFonts w:ascii="Arial" w:eastAsia="Times New Roman" w:hAnsi="Arial" w:cs="Arial"/>
          <w:color w:val="000000"/>
          <w:sz w:val="16"/>
          <w:szCs w:val="16"/>
        </w:rPr>
        <w:t>David Robb, Professor of Philosophy at Davidson College, "Moral Responsibility and the Principle of Alternative Possibilities," 9 July 2020, Stanford Encyclopedia of Philosophy, accessed 2 January 2022, Pg. 1,</w:t>
      </w:r>
      <w:hyperlink r:id="rId10" w:history="1">
        <w:r w:rsidRPr="00FB1DE3">
          <w:rPr>
            <w:rFonts w:ascii="Arial" w:eastAsia="Times New Roman" w:hAnsi="Arial" w:cs="Arial"/>
            <w:color w:val="000000"/>
            <w:sz w:val="16"/>
            <w:szCs w:val="16"/>
          </w:rPr>
          <w:t xml:space="preserve"> </w:t>
        </w:r>
        <w:r w:rsidRPr="00FB1DE3">
          <w:rPr>
            <w:rFonts w:ascii="Arial" w:eastAsia="Times New Roman" w:hAnsi="Arial" w:cs="Arial"/>
            <w:color w:val="1155CC"/>
            <w:sz w:val="16"/>
            <w:szCs w:val="16"/>
            <w:u w:val="single"/>
          </w:rPr>
          <w:t>https://plato.stanford.edu/entries/alternative-possibilities/</w:t>
        </w:r>
      </w:hyperlink>
      <w:r w:rsidRPr="00FB1DE3">
        <w:rPr>
          <w:rFonts w:ascii="Arial" w:eastAsia="Times New Roman" w:hAnsi="Arial" w:cs="Arial"/>
          <w:color w:val="000000"/>
          <w:sz w:val="16"/>
          <w:szCs w:val="16"/>
        </w:rPr>
        <w:t xml:space="preserve"> ~ST~</w:t>
      </w:r>
    </w:p>
    <w:p w14:paraId="168DFEF3" w14:textId="77777777" w:rsidR="00FB1DE3" w:rsidRPr="00FB1DE3" w:rsidRDefault="00FB1DE3" w:rsidP="00FB1DE3">
      <w:pPr>
        <w:spacing w:before="240" w:after="240" w:line="240" w:lineRule="auto"/>
        <w:rPr>
          <w:rFonts w:ascii="Times New Roman" w:eastAsia="Times New Roman" w:hAnsi="Times New Roman" w:cs="Times New Roman"/>
          <w:sz w:val="24"/>
          <w:szCs w:val="24"/>
        </w:rPr>
      </w:pPr>
      <w:r w:rsidRPr="00FB1DE3">
        <w:rPr>
          <w:rFonts w:ascii="Arial" w:eastAsia="Times New Roman" w:hAnsi="Arial" w:cs="Arial"/>
          <w:color w:val="1A1A1A"/>
          <w:sz w:val="16"/>
          <w:szCs w:val="16"/>
          <w:shd w:val="clear" w:color="auto" w:fill="FFFFFF"/>
        </w:rPr>
        <w:t xml:space="preserve">No doubt the principle’s appeal can in part be traced to ordinary moral practice. </w:t>
      </w:r>
      <w:r w:rsidRPr="00FB1DE3">
        <w:rPr>
          <w:rFonts w:ascii="Arial" w:eastAsia="Times New Roman" w:hAnsi="Arial" w:cs="Arial"/>
          <w:color w:val="000000"/>
        </w:rPr>
        <w:t xml:space="preserve">One day at the cafeteria, </w:t>
      </w:r>
      <w:r w:rsidRPr="00FB1DE3">
        <w:rPr>
          <w:rFonts w:ascii="Arial" w:eastAsia="Times New Roman" w:hAnsi="Arial" w:cs="Arial"/>
          <w:color w:val="000000"/>
          <w:shd w:val="clear" w:color="auto" w:fill="00FFFF"/>
        </w:rPr>
        <w:t>Kurt steals John’s lunch</w:t>
      </w:r>
      <w:r w:rsidRPr="00FB1DE3">
        <w:rPr>
          <w:rFonts w:ascii="Arial" w:eastAsia="Times New Roman" w:hAnsi="Arial" w:cs="Arial"/>
          <w:color w:val="000000"/>
        </w:rPr>
        <w:t xml:space="preserve">. Under </w:t>
      </w:r>
      <w:r w:rsidRPr="00FB1DE3">
        <w:rPr>
          <w:rFonts w:ascii="Arial" w:eastAsia="Times New Roman" w:hAnsi="Arial" w:cs="Arial"/>
          <w:color w:val="000000"/>
          <w:shd w:val="clear" w:color="auto" w:fill="00FFFF"/>
        </w:rPr>
        <w:t>normal circumstances</w:t>
      </w:r>
      <w:r w:rsidRPr="00FB1DE3">
        <w:rPr>
          <w:rFonts w:ascii="Arial" w:eastAsia="Times New Roman" w:hAnsi="Arial" w:cs="Arial"/>
          <w:color w:val="000000"/>
        </w:rPr>
        <w:t xml:space="preserve">, we </w:t>
      </w:r>
      <w:r w:rsidRPr="00FB1DE3">
        <w:rPr>
          <w:rFonts w:ascii="Arial" w:eastAsia="Times New Roman" w:hAnsi="Arial" w:cs="Arial"/>
          <w:color w:val="000000"/>
          <w:shd w:val="clear" w:color="auto" w:fill="00FFFF"/>
        </w:rPr>
        <w:t>hold Kurt responsible</w:t>
      </w:r>
      <w:r w:rsidRPr="00FB1DE3">
        <w:rPr>
          <w:rFonts w:ascii="Arial" w:eastAsia="Times New Roman" w:hAnsi="Arial" w:cs="Arial"/>
          <w:color w:val="000000"/>
        </w:rPr>
        <w:t xml:space="preserve"> for his act. </w:t>
      </w:r>
      <w:r w:rsidRPr="00FB1DE3">
        <w:rPr>
          <w:rFonts w:ascii="Arial" w:eastAsia="Times New Roman" w:hAnsi="Arial" w:cs="Arial"/>
          <w:color w:val="000000"/>
          <w:shd w:val="clear" w:color="auto" w:fill="00FFFF"/>
        </w:rPr>
        <w:t>But</w:t>
      </w:r>
      <w:r w:rsidRPr="00FB1DE3">
        <w:rPr>
          <w:rFonts w:ascii="Arial" w:eastAsia="Times New Roman" w:hAnsi="Arial" w:cs="Arial"/>
          <w:color w:val="000000"/>
        </w:rPr>
        <w:t xml:space="preserve"> now add that he had to act as he did. </w:t>
      </w:r>
      <w:r w:rsidRPr="00FB1DE3">
        <w:rPr>
          <w:rFonts w:ascii="Arial" w:eastAsia="Times New Roman" w:hAnsi="Arial" w:cs="Arial"/>
          <w:color w:val="000000"/>
          <w:shd w:val="clear" w:color="auto" w:fill="00FFFF"/>
        </w:rPr>
        <w:t>Suppose</w:t>
      </w:r>
      <w:r w:rsidRPr="00FB1DE3">
        <w:rPr>
          <w:rFonts w:ascii="Arial" w:eastAsia="Times New Roman" w:hAnsi="Arial" w:cs="Arial"/>
          <w:color w:val="000000"/>
        </w:rPr>
        <w:t xml:space="preserve">, for example, that </w:t>
      </w:r>
      <w:r w:rsidRPr="00FB1DE3">
        <w:rPr>
          <w:rFonts w:ascii="Arial" w:eastAsia="Times New Roman" w:hAnsi="Arial" w:cs="Arial"/>
          <w:color w:val="000000"/>
          <w:shd w:val="clear" w:color="auto" w:fill="00FFFF"/>
        </w:rPr>
        <w:t>Kurt was coerced</w:t>
      </w:r>
      <w:r w:rsidRPr="00FB1DE3">
        <w:rPr>
          <w:rFonts w:ascii="Arial" w:eastAsia="Times New Roman" w:hAnsi="Arial" w:cs="Arial"/>
          <w:color w:val="000000"/>
        </w:rPr>
        <w:t xml:space="preserve"> by a bully </w:t>
      </w:r>
      <w:r w:rsidRPr="00FB1DE3">
        <w:rPr>
          <w:rFonts w:ascii="Arial" w:eastAsia="Times New Roman" w:hAnsi="Arial" w:cs="Arial"/>
          <w:color w:val="000000"/>
          <w:shd w:val="clear" w:color="auto" w:fill="00FFFF"/>
        </w:rPr>
        <w:t>to steal</w:t>
      </w:r>
      <w:r w:rsidRPr="00FB1DE3">
        <w:rPr>
          <w:rFonts w:ascii="Arial" w:eastAsia="Times New Roman" w:hAnsi="Arial" w:cs="Arial"/>
          <w:color w:val="000000"/>
        </w:rPr>
        <w:t xml:space="preserve"> John’s lunch; or he is suffering from a neurological disorder compelling him to act; or he was brainwashed. These are some of the many ways in which his alternatives can be closed off. But </w:t>
      </w:r>
      <w:proofErr w:type="gramStart"/>
      <w:r w:rsidRPr="00FB1DE3">
        <w:rPr>
          <w:rFonts w:ascii="Arial" w:eastAsia="Times New Roman" w:hAnsi="Arial" w:cs="Arial"/>
          <w:color w:val="000000"/>
        </w:rPr>
        <w:t>however</w:t>
      </w:r>
      <w:proofErr w:type="gramEnd"/>
      <w:r w:rsidRPr="00FB1DE3">
        <w:rPr>
          <w:rFonts w:ascii="Arial" w:eastAsia="Times New Roman" w:hAnsi="Arial" w:cs="Arial"/>
          <w:color w:val="000000"/>
        </w:rPr>
        <w:t xml:space="preserve"> this happens, </w:t>
      </w:r>
      <w:r w:rsidRPr="00FB1DE3">
        <w:rPr>
          <w:rFonts w:ascii="Arial" w:eastAsia="Times New Roman" w:hAnsi="Arial" w:cs="Arial"/>
          <w:color w:val="000000"/>
          <w:shd w:val="clear" w:color="auto" w:fill="00FFFF"/>
        </w:rPr>
        <w:t>once</w:t>
      </w:r>
      <w:r w:rsidRPr="00FB1DE3">
        <w:rPr>
          <w:rFonts w:ascii="Arial" w:eastAsia="Times New Roman" w:hAnsi="Arial" w:cs="Arial"/>
          <w:color w:val="000000"/>
        </w:rPr>
        <w:t xml:space="preserve"> the </w:t>
      </w:r>
      <w:r w:rsidRPr="00FB1DE3">
        <w:rPr>
          <w:rFonts w:ascii="Arial" w:eastAsia="Times New Roman" w:hAnsi="Arial" w:cs="Arial"/>
          <w:color w:val="000000"/>
          <w:shd w:val="clear" w:color="auto" w:fill="00FFFF"/>
        </w:rPr>
        <w:t>alternatives are gone</w:t>
      </w:r>
      <w:r w:rsidRPr="00FB1DE3">
        <w:rPr>
          <w:rFonts w:ascii="Arial" w:eastAsia="Times New Roman" w:hAnsi="Arial" w:cs="Arial"/>
          <w:color w:val="000000"/>
        </w:rPr>
        <w:t>—once Kurt must act as he does—</w:t>
      </w:r>
      <w:r w:rsidRPr="00FB1DE3">
        <w:rPr>
          <w:rFonts w:ascii="Arial" w:eastAsia="Times New Roman" w:hAnsi="Arial" w:cs="Arial"/>
          <w:color w:val="000000"/>
          <w:shd w:val="clear" w:color="auto" w:fill="00FFFF"/>
        </w:rPr>
        <w:t>blam</w:t>
      </w:r>
      <w:r w:rsidRPr="00FB1DE3">
        <w:rPr>
          <w:rFonts w:ascii="Arial" w:eastAsia="Times New Roman" w:hAnsi="Arial" w:cs="Arial"/>
          <w:color w:val="000000"/>
        </w:rPr>
        <w:t xml:space="preserve">ing him </w:t>
      </w:r>
      <w:r w:rsidRPr="00FB1DE3">
        <w:rPr>
          <w:rFonts w:ascii="Arial" w:eastAsia="Times New Roman" w:hAnsi="Arial" w:cs="Arial"/>
          <w:color w:val="000000"/>
          <w:shd w:val="clear" w:color="auto" w:fill="00FFFF"/>
        </w:rPr>
        <w:t>no longer seems appropriate</w:t>
      </w:r>
      <w:r w:rsidRPr="00FB1DE3">
        <w:rPr>
          <w:rFonts w:ascii="Arial" w:eastAsia="Times New Roman" w:hAnsi="Arial" w:cs="Arial"/>
          <w:color w:val="000000"/>
        </w:rPr>
        <w:t>.</w:t>
      </w:r>
    </w:p>
    <w:p w14:paraId="607A6480" w14:textId="77777777" w:rsidR="00FB1DE3" w:rsidRPr="00FB1DE3" w:rsidRDefault="00FB1DE3" w:rsidP="00FB1DE3">
      <w:pPr>
        <w:spacing w:before="240" w:after="40" w:line="240" w:lineRule="auto"/>
        <w:outlineLvl w:val="3"/>
        <w:rPr>
          <w:rFonts w:ascii="Times New Roman" w:eastAsia="Times New Roman" w:hAnsi="Times New Roman" w:cs="Times New Roman"/>
          <w:b/>
          <w:bCs/>
          <w:sz w:val="24"/>
          <w:szCs w:val="24"/>
        </w:rPr>
      </w:pPr>
      <w:r w:rsidRPr="00FB1DE3">
        <w:rPr>
          <w:rFonts w:ascii="Arial" w:eastAsia="Times New Roman" w:hAnsi="Arial" w:cs="Arial"/>
          <w:b/>
          <w:bCs/>
          <w:color w:val="000000"/>
        </w:rPr>
        <w:t>[2] It is impossible to label something as unjust without free will.</w:t>
      </w:r>
    </w:p>
    <w:p w14:paraId="526E737E" w14:textId="77777777" w:rsidR="00FB1DE3" w:rsidRPr="00FB1DE3" w:rsidRDefault="00FB1DE3" w:rsidP="00FB1DE3">
      <w:pPr>
        <w:spacing w:before="240" w:after="240" w:line="240" w:lineRule="auto"/>
        <w:rPr>
          <w:rFonts w:ascii="Times New Roman" w:eastAsia="Times New Roman" w:hAnsi="Times New Roman" w:cs="Times New Roman"/>
          <w:sz w:val="24"/>
          <w:szCs w:val="24"/>
        </w:rPr>
      </w:pPr>
      <w:r w:rsidRPr="00FB1DE3">
        <w:rPr>
          <w:rFonts w:ascii="Arial" w:eastAsia="Times New Roman" w:hAnsi="Arial" w:cs="Arial"/>
          <w:color w:val="000000"/>
          <w:sz w:val="26"/>
          <w:szCs w:val="26"/>
        </w:rPr>
        <w:t>Miller 17</w:t>
      </w:r>
      <w:r w:rsidRPr="00FB1DE3">
        <w:rPr>
          <w:rFonts w:ascii="Arial" w:eastAsia="Times New Roman" w:hAnsi="Arial" w:cs="Arial"/>
          <w:color w:val="000000"/>
        </w:rPr>
        <w:t xml:space="preserve"> </w:t>
      </w:r>
      <w:r w:rsidRPr="00FB1DE3">
        <w:rPr>
          <w:rFonts w:ascii="Arial" w:eastAsia="Times New Roman" w:hAnsi="Arial" w:cs="Arial"/>
          <w:color w:val="000000"/>
          <w:sz w:val="16"/>
          <w:szCs w:val="16"/>
        </w:rPr>
        <w:t>David Miller, Professor of Political Theory and Senior Research Fellow at the University of Oxford, "Justice," 26 June 2017, Stanford Encyclopedia of Philosophy, accessed 2 January 2022, pg. 1,</w:t>
      </w:r>
      <w:hyperlink r:id="rId11" w:anchor="UtilJust" w:history="1">
        <w:r w:rsidRPr="00FB1DE3">
          <w:rPr>
            <w:rFonts w:ascii="Arial" w:eastAsia="Times New Roman" w:hAnsi="Arial" w:cs="Arial"/>
            <w:color w:val="000000"/>
            <w:sz w:val="16"/>
            <w:szCs w:val="16"/>
          </w:rPr>
          <w:t xml:space="preserve"> </w:t>
        </w:r>
        <w:r w:rsidRPr="00FB1DE3">
          <w:rPr>
            <w:rFonts w:ascii="Arial" w:eastAsia="Times New Roman" w:hAnsi="Arial" w:cs="Arial"/>
            <w:color w:val="1155CC"/>
            <w:sz w:val="16"/>
            <w:szCs w:val="16"/>
            <w:u w:val="single"/>
          </w:rPr>
          <w:t>https://plato.stanford.edu/entries/justice/#UtilJust</w:t>
        </w:r>
      </w:hyperlink>
      <w:r w:rsidRPr="00FB1DE3">
        <w:rPr>
          <w:rFonts w:ascii="Arial" w:eastAsia="Times New Roman" w:hAnsi="Arial" w:cs="Arial"/>
          <w:color w:val="000000"/>
          <w:sz w:val="16"/>
          <w:szCs w:val="16"/>
        </w:rPr>
        <w:t xml:space="preserve"> ~ST~</w:t>
      </w:r>
    </w:p>
    <w:p w14:paraId="72517F50" w14:textId="77777777" w:rsidR="00FB1DE3" w:rsidRPr="00FB1DE3" w:rsidRDefault="00FB1DE3" w:rsidP="00FB1DE3">
      <w:pPr>
        <w:spacing w:before="240" w:after="240" w:line="240" w:lineRule="auto"/>
        <w:rPr>
          <w:rFonts w:ascii="Times New Roman" w:eastAsia="Times New Roman" w:hAnsi="Times New Roman" w:cs="Times New Roman"/>
          <w:sz w:val="24"/>
          <w:szCs w:val="24"/>
        </w:rPr>
      </w:pPr>
      <w:r w:rsidRPr="00FB1DE3">
        <w:rPr>
          <w:rFonts w:ascii="Arial" w:eastAsia="Times New Roman" w:hAnsi="Arial" w:cs="Arial"/>
          <w:color w:val="000000"/>
          <w:sz w:val="16"/>
          <w:szCs w:val="16"/>
        </w:rPr>
        <w:t xml:space="preserve">Finally, the definition reminds us that </w:t>
      </w:r>
      <w:r w:rsidRPr="00FB1DE3">
        <w:rPr>
          <w:rFonts w:ascii="Arial" w:eastAsia="Times New Roman" w:hAnsi="Arial" w:cs="Arial"/>
          <w:color w:val="000000"/>
          <w:shd w:val="clear" w:color="auto" w:fill="00FFFF"/>
        </w:rPr>
        <w:t>justice requires an agent whose will alters</w:t>
      </w:r>
      <w:r w:rsidRPr="00FB1DE3">
        <w:rPr>
          <w:rFonts w:ascii="Arial" w:eastAsia="Times New Roman" w:hAnsi="Arial" w:cs="Arial"/>
          <w:color w:val="000000"/>
        </w:rPr>
        <w:t xml:space="preserve"> the </w:t>
      </w:r>
      <w:r w:rsidRPr="00FB1DE3">
        <w:rPr>
          <w:rFonts w:ascii="Arial" w:eastAsia="Times New Roman" w:hAnsi="Arial" w:cs="Arial"/>
          <w:color w:val="000000"/>
          <w:shd w:val="clear" w:color="auto" w:fill="00FFFF"/>
        </w:rPr>
        <w:t>circumstance</w:t>
      </w:r>
      <w:r w:rsidRPr="00FB1DE3">
        <w:rPr>
          <w:rFonts w:ascii="Arial" w:eastAsia="Times New Roman" w:hAnsi="Arial" w:cs="Arial"/>
          <w:color w:val="000000"/>
        </w:rPr>
        <w:t>s of its objects.</w:t>
      </w:r>
      <w:r w:rsidRPr="00FB1DE3">
        <w:rPr>
          <w:rFonts w:ascii="Arial" w:eastAsia="Times New Roman" w:hAnsi="Arial" w:cs="Arial"/>
          <w:color w:val="000000"/>
          <w:sz w:val="16"/>
          <w:szCs w:val="16"/>
        </w:rPr>
        <w:t xml:space="preserve"> The agent might be an individual person, or it might be a group of people, or an institution such as the state. </w:t>
      </w:r>
      <w:proofErr w:type="gramStart"/>
      <w:r w:rsidRPr="00FB1DE3">
        <w:rPr>
          <w:rFonts w:ascii="Arial" w:eastAsia="Times New Roman" w:hAnsi="Arial" w:cs="Arial"/>
          <w:color w:val="000000"/>
        </w:rPr>
        <w:t>So</w:t>
      </w:r>
      <w:proofErr w:type="gramEnd"/>
      <w:r w:rsidRPr="00FB1DE3">
        <w:rPr>
          <w:rFonts w:ascii="Arial" w:eastAsia="Times New Roman" w:hAnsi="Arial" w:cs="Arial"/>
          <w:color w:val="000000"/>
        </w:rPr>
        <w:t xml:space="preserve"> </w:t>
      </w:r>
      <w:r w:rsidRPr="00FB1DE3">
        <w:rPr>
          <w:rFonts w:ascii="Arial" w:eastAsia="Times New Roman" w:hAnsi="Arial" w:cs="Arial"/>
          <w:color w:val="000000"/>
          <w:shd w:val="clear" w:color="auto" w:fill="00FFFF"/>
        </w:rPr>
        <w:t>we cannot</w:t>
      </w:r>
      <w:r w:rsidRPr="00FB1DE3">
        <w:rPr>
          <w:rFonts w:ascii="Arial" w:eastAsia="Times New Roman" w:hAnsi="Arial" w:cs="Arial"/>
          <w:color w:val="000000"/>
        </w:rPr>
        <w:t xml:space="preserve">, except metaphorically, </w:t>
      </w:r>
      <w:r w:rsidRPr="00FB1DE3">
        <w:rPr>
          <w:rFonts w:ascii="Arial" w:eastAsia="Times New Roman" w:hAnsi="Arial" w:cs="Arial"/>
          <w:color w:val="000000"/>
          <w:shd w:val="clear" w:color="auto" w:fill="00FFFF"/>
        </w:rPr>
        <w:t>describe as unjust states of affairs that no agent</w:t>
      </w:r>
      <w:r w:rsidRPr="00FB1DE3">
        <w:rPr>
          <w:rFonts w:ascii="Arial" w:eastAsia="Times New Roman" w:hAnsi="Arial" w:cs="Arial"/>
          <w:color w:val="000000"/>
        </w:rPr>
        <w:t xml:space="preserve"> has contributed to </w:t>
      </w:r>
      <w:r w:rsidRPr="00FB1DE3">
        <w:rPr>
          <w:rFonts w:ascii="Arial" w:eastAsia="Times New Roman" w:hAnsi="Arial" w:cs="Arial"/>
          <w:color w:val="000000"/>
          <w:shd w:val="clear" w:color="auto" w:fill="00FFFF"/>
        </w:rPr>
        <w:t>bring</w:t>
      </w:r>
      <w:r w:rsidRPr="00FB1DE3">
        <w:rPr>
          <w:rFonts w:ascii="Arial" w:eastAsia="Times New Roman" w:hAnsi="Arial" w:cs="Arial"/>
          <w:color w:val="000000"/>
        </w:rPr>
        <w:t xml:space="preserve">ing </w:t>
      </w:r>
      <w:r w:rsidRPr="00FB1DE3">
        <w:rPr>
          <w:rFonts w:ascii="Arial" w:eastAsia="Times New Roman" w:hAnsi="Arial" w:cs="Arial"/>
          <w:color w:val="000000"/>
          <w:shd w:val="clear" w:color="auto" w:fill="00FFFF"/>
        </w:rPr>
        <w:t>about</w:t>
      </w:r>
      <w:r w:rsidRPr="00FB1DE3">
        <w:rPr>
          <w:rFonts w:ascii="Arial" w:eastAsia="Times New Roman" w:hAnsi="Arial" w:cs="Arial"/>
          <w:color w:val="000000"/>
          <w:sz w:val="16"/>
          <w:szCs w:val="16"/>
        </w:rPr>
        <w:t xml:space="preserve"> – unless we think that there is a Divine Being who has ordered the universe in such a way that every outcome is a manifestation of His will. </w:t>
      </w:r>
      <w:r w:rsidRPr="00FB1DE3">
        <w:rPr>
          <w:rFonts w:ascii="Arial" w:eastAsia="Times New Roman" w:hAnsi="Arial" w:cs="Arial"/>
          <w:color w:val="000000"/>
        </w:rPr>
        <w:t xml:space="preserve">Admittedly we are tempted to make judgements of what is </w:t>
      </w:r>
      <w:r w:rsidRPr="00FB1DE3">
        <w:rPr>
          <w:rFonts w:ascii="Arial" w:eastAsia="Times New Roman" w:hAnsi="Arial" w:cs="Arial"/>
          <w:color w:val="000000"/>
          <w:shd w:val="clear" w:color="auto" w:fill="00FFFF"/>
        </w:rPr>
        <w:t>so</w:t>
      </w:r>
      <w:r w:rsidRPr="00FB1DE3">
        <w:rPr>
          <w:rFonts w:ascii="Arial" w:eastAsia="Times New Roman" w:hAnsi="Arial" w:cs="Arial"/>
          <w:color w:val="000000"/>
        </w:rPr>
        <w:t xml:space="preserve">metimes </w:t>
      </w:r>
      <w:r w:rsidRPr="00FB1DE3">
        <w:rPr>
          <w:rFonts w:ascii="Arial" w:eastAsia="Times New Roman" w:hAnsi="Arial" w:cs="Arial"/>
          <w:color w:val="000000"/>
          <w:shd w:val="clear" w:color="auto" w:fill="00FFFF"/>
        </w:rPr>
        <w:t>called ‘cosmic injustice’</w:t>
      </w:r>
      <w:r w:rsidRPr="00FB1DE3">
        <w:rPr>
          <w:rFonts w:ascii="Arial" w:eastAsia="Times New Roman" w:hAnsi="Arial" w:cs="Arial"/>
          <w:color w:val="000000"/>
        </w:rPr>
        <w:t xml:space="preserve"> – say when a talented person’s life is cut cruelly short by cancer, or our </w:t>
      </w:r>
      <w:proofErr w:type="spellStart"/>
      <w:r w:rsidRPr="00FB1DE3">
        <w:rPr>
          <w:rFonts w:ascii="Arial" w:eastAsia="Times New Roman" w:hAnsi="Arial" w:cs="Arial"/>
          <w:color w:val="000000"/>
        </w:rPr>
        <w:t>favourite</w:t>
      </w:r>
      <w:proofErr w:type="spellEnd"/>
      <w:r w:rsidRPr="00FB1DE3">
        <w:rPr>
          <w:rFonts w:ascii="Arial" w:eastAsia="Times New Roman" w:hAnsi="Arial" w:cs="Arial"/>
          <w:color w:val="000000"/>
        </w:rPr>
        <w:t xml:space="preserve"> football team is eliminated from the competition by a freak goal – but this </w:t>
      </w:r>
      <w:r w:rsidRPr="00FB1DE3">
        <w:rPr>
          <w:rFonts w:ascii="Arial" w:eastAsia="Times New Roman" w:hAnsi="Arial" w:cs="Arial"/>
          <w:color w:val="000000"/>
          <w:shd w:val="clear" w:color="auto" w:fill="00FFFF"/>
        </w:rPr>
        <w:t>is a temptation we should resist</w:t>
      </w:r>
      <w:r w:rsidRPr="00FB1DE3">
        <w:rPr>
          <w:rFonts w:ascii="Arial" w:eastAsia="Times New Roman" w:hAnsi="Arial" w:cs="Arial"/>
          <w:color w:val="000000"/>
        </w:rPr>
        <w:t>.</w:t>
      </w:r>
    </w:p>
    <w:p w14:paraId="3B8E1866" w14:textId="77777777" w:rsidR="00FB1DE3" w:rsidRPr="00FB1DE3" w:rsidRDefault="00FB1DE3" w:rsidP="00FB1DE3">
      <w:pPr>
        <w:spacing w:before="240" w:after="40" w:line="240" w:lineRule="auto"/>
        <w:outlineLvl w:val="3"/>
        <w:rPr>
          <w:rFonts w:ascii="Times New Roman" w:eastAsia="Times New Roman" w:hAnsi="Times New Roman" w:cs="Times New Roman"/>
          <w:b/>
          <w:bCs/>
          <w:sz w:val="24"/>
          <w:szCs w:val="24"/>
        </w:rPr>
      </w:pPr>
      <w:r w:rsidRPr="00FB1DE3">
        <w:rPr>
          <w:rFonts w:ascii="Arial" w:eastAsia="Times New Roman" w:hAnsi="Arial" w:cs="Arial"/>
          <w:b/>
          <w:bCs/>
          <w:color w:val="000000"/>
        </w:rPr>
        <w:t> </w:t>
      </w:r>
    </w:p>
    <w:p w14:paraId="554AD01A" w14:textId="77777777" w:rsidR="00FB1DE3" w:rsidRPr="00FB1DE3" w:rsidRDefault="00FB1DE3" w:rsidP="00FB1DE3">
      <w:pPr>
        <w:spacing w:before="240" w:after="40" w:line="240" w:lineRule="auto"/>
        <w:outlineLvl w:val="3"/>
        <w:rPr>
          <w:rFonts w:ascii="Times New Roman" w:eastAsia="Times New Roman" w:hAnsi="Times New Roman" w:cs="Times New Roman"/>
          <w:b/>
          <w:bCs/>
          <w:sz w:val="24"/>
          <w:szCs w:val="24"/>
        </w:rPr>
      </w:pPr>
      <w:r w:rsidRPr="00FB1DE3">
        <w:rPr>
          <w:rFonts w:ascii="Arial" w:eastAsia="Times New Roman" w:hAnsi="Arial" w:cs="Arial"/>
          <w:b/>
          <w:bCs/>
          <w:color w:val="000000"/>
        </w:rPr>
        <w:t>Determinism negates:</w:t>
      </w:r>
    </w:p>
    <w:p w14:paraId="321E677D" w14:textId="77777777" w:rsidR="00FB1DE3" w:rsidRPr="00FB1DE3" w:rsidRDefault="00FB1DE3" w:rsidP="00FB1DE3">
      <w:pPr>
        <w:spacing w:before="240" w:after="40" w:line="240" w:lineRule="auto"/>
        <w:outlineLvl w:val="3"/>
        <w:rPr>
          <w:rFonts w:ascii="Times New Roman" w:eastAsia="Times New Roman" w:hAnsi="Times New Roman" w:cs="Times New Roman"/>
          <w:b/>
          <w:bCs/>
          <w:sz w:val="24"/>
          <w:szCs w:val="24"/>
        </w:rPr>
      </w:pPr>
      <w:r w:rsidRPr="00FB1DE3">
        <w:rPr>
          <w:rFonts w:ascii="Arial" w:eastAsia="Times New Roman" w:hAnsi="Arial" w:cs="Arial"/>
          <w:b/>
          <w:bCs/>
          <w:color w:val="000000"/>
        </w:rPr>
        <w:t xml:space="preserve">a) Determinism means that all actions are predetermined, which means that prescribing an action is incoherent because we are not in control to implement the </w:t>
      </w:r>
      <w:proofErr w:type="spellStart"/>
      <w:r w:rsidRPr="00FB1DE3">
        <w:rPr>
          <w:rFonts w:ascii="Arial" w:eastAsia="Times New Roman" w:hAnsi="Arial" w:cs="Arial"/>
          <w:b/>
          <w:bCs/>
          <w:color w:val="000000"/>
        </w:rPr>
        <w:t>aff</w:t>
      </w:r>
      <w:proofErr w:type="spellEnd"/>
      <w:r w:rsidRPr="00FB1DE3">
        <w:rPr>
          <w:rFonts w:ascii="Arial" w:eastAsia="Times New Roman" w:hAnsi="Arial" w:cs="Arial"/>
          <w:b/>
          <w:bCs/>
          <w:color w:val="000000"/>
        </w:rPr>
        <w:t>- this negates independently of the permissibility debate</w:t>
      </w:r>
    </w:p>
    <w:p w14:paraId="5374EB6B" w14:textId="77777777" w:rsidR="00FB1DE3" w:rsidRPr="00FB1DE3" w:rsidRDefault="00FB1DE3" w:rsidP="00FB1DE3">
      <w:pPr>
        <w:spacing w:before="240" w:after="40" w:line="240" w:lineRule="auto"/>
        <w:outlineLvl w:val="3"/>
        <w:rPr>
          <w:rFonts w:ascii="Times New Roman" w:eastAsia="Times New Roman" w:hAnsi="Times New Roman" w:cs="Times New Roman"/>
          <w:b/>
          <w:bCs/>
          <w:sz w:val="24"/>
          <w:szCs w:val="24"/>
        </w:rPr>
      </w:pPr>
      <w:r w:rsidRPr="00FB1DE3">
        <w:rPr>
          <w:rFonts w:ascii="Arial" w:eastAsia="Times New Roman" w:hAnsi="Arial" w:cs="Arial"/>
          <w:b/>
          <w:bCs/>
          <w:color w:val="000000"/>
        </w:rPr>
        <w:t>b) Free will is necessary to impose moral obligations upon actors and Determinism denies the existence of free will. This means that moral obligations are incoherent and triggers a state of permissibility</w:t>
      </w:r>
    </w:p>
    <w:p w14:paraId="47784CE0" w14:textId="77777777" w:rsidR="00FB1DE3" w:rsidRPr="00FB1DE3" w:rsidRDefault="00FB1DE3" w:rsidP="00FB1DE3">
      <w:pPr>
        <w:spacing w:before="240" w:after="240" w:line="240" w:lineRule="auto"/>
        <w:rPr>
          <w:rFonts w:ascii="Times New Roman" w:eastAsia="Times New Roman" w:hAnsi="Times New Roman" w:cs="Times New Roman"/>
          <w:sz w:val="24"/>
          <w:szCs w:val="24"/>
        </w:rPr>
      </w:pPr>
      <w:r w:rsidRPr="00FB1DE3">
        <w:rPr>
          <w:rFonts w:ascii="Arial" w:eastAsia="Times New Roman" w:hAnsi="Arial" w:cs="Arial"/>
          <w:color w:val="000000"/>
        </w:rPr>
        <w:t> </w:t>
      </w:r>
    </w:p>
    <w:p w14:paraId="6D2A0184" w14:textId="77777777" w:rsidR="00FB1DE3" w:rsidRPr="00FB1DE3" w:rsidRDefault="00FB1DE3" w:rsidP="00FB1DE3">
      <w:pPr>
        <w:spacing w:before="360" w:after="80" w:line="240" w:lineRule="auto"/>
        <w:outlineLvl w:val="1"/>
        <w:rPr>
          <w:rFonts w:ascii="Times New Roman" w:eastAsia="Times New Roman" w:hAnsi="Times New Roman" w:cs="Times New Roman"/>
          <w:b/>
          <w:bCs/>
          <w:sz w:val="36"/>
          <w:szCs w:val="36"/>
        </w:rPr>
      </w:pPr>
      <w:r w:rsidRPr="00FB1DE3">
        <w:rPr>
          <w:rFonts w:ascii="Arial" w:eastAsia="Times New Roman" w:hAnsi="Arial" w:cs="Arial"/>
          <w:b/>
          <w:bCs/>
          <w:color w:val="000000"/>
          <w:sz w:val="34"/>
          <w:szCs w:val="34"/>
        </w:rPr>
        <w:t>2 – Skep</w:t>
      </w:r>
    </w:p>
    <w:p w14:paraId="7F89247A" w14:textId="77777777" w:rsidR="00FB1DE3" w:rsidRPr="00FB1DE3" w:rsidRDefault="00FB1DE3" w:rsidP="00FB1DE3">
      <w:pPr>
        <w:spacing w:before="240" w:after="40" w:line="240" w:lineRule="auto"/>
        <w:outlineLvl w:val="3"/>
        <w:rPr>
          <w:rFonts w:ascii="Times New Roman" w:eastAsia="Times New Roman" w:hAnsi="Times New Roman" w:cs="Times New Roman"/>
          <w:b/>
          <w:bCs/>
          <w:sz w:val="24"/>
          <w:szCs w:val="24"/>
        </w:rPr>
      </w:pPr>
      <w:r w:rsidRPr="00FB1DE3">
        <w:rPr>
          <w:rFonts w:ascii="Arial" w:eastAsia="Times New Roman" w:hAnsi="Arial" w:cs="Arial"/>
          <w:b/>
          <w:bCs/>
          <w:color w:val="000000"/>
        </w:rPr>
        <w:t>Skep is true and negates,</w:t>
      </w:r>
    </w:p>
    <w:p w14:paraId="4B496284" w14:textId="77777777" w:rsidR="00FB1DE3" w:rsidRPr="00FB1DE3" w:rsidRDefault="00FB1DE3" w:rsidP="00FB1DE3">
      <w:pPr>
        <w:spacing w:before="240" w:after="40" w:line="240" w:lineRule="auto"/>
        <w:outlineLvl w:val="3"/>
        <w:rPr>
          <w:rFonts w:ascii="Times New Roman" w:eastAsia="Times New Roman" w:hAnsi="Times New Roman" w:cs="Times New Roman"/>
          <w:b/>
          <w:bCs/>
          <w:sz w:val="24"/>
          <w:szCs w:val="24"/>
        </w:rPr>
      </w:pPr>
      <w:r w:rsidRPr="00FB1DE3">
        <w:rPr>
          <w:rFonts w:ascii="Arial" w:eastAsia="Times New Roman" w:hAnsi="Arial" w:cs="Arial"/>
          <w:b/>
          <w:bCs/>
          <w:color w:val="000000"/>
        </w:rPr>
        <w:t xml:space="preserve">First is external world skep, </w:t>
      </w:r>
      <w:proofErr w:type="gramStart"/>
      <w:r w:rsidRPr="00FB1DE3">
        <w:rPr>
          <w:rFonts w:ascii="Arial" w:eastAsia="Times New Roman" w:hAnsi="Arial" w:cs="Arial"/>
          <w:b/>
          <w:bCs/>
          <w:color w:val="000000"/>
        </w:rPr>
        <w:t>We</w:t>
      </w:r>
      <w:proofErr w:type="gramEnd"/>
      <w:r w:rsidRPr="00FB1DE3">
        <w:rPr>
          <w:rFonts w:ascii="Arial" w:eastAsia="Times New Roman" w:hAnsi="Arial" w:cs="Arial"/>
          <w:b/>
          <w:bCs/>
          <w:color w:val="000000"/>
        </w:rPr>
        <w:t xml:space="preserve"> cannot know if anything actually exists because there is a possibility that it does not. Negate on presumption because you cannot know if private entities even exist.</w:t>
      </w:r>
    </w:p>
    <w:p w14:paraId="59554814" w14:textId="77777777" w:rsidR="00FB1DE3" w:rsidRPr="00FB1DE3" w:rsidRDefault="00FB1DE3" w:rsidP="00FB1DE3">
      <w:pPr>
        <w:spacing w:before="240" w:after="240" w:line="240" w:lineRule="auto"/>
        <w:rPr>
          <w:rFonts w:ascii="Times New Roman" w:eastAsia="Times New Roman" w:hAnsi="Times New Roman" w:cs="Times New Roman"/>
          <w:sz w:val="24"/>
          <w:szCs w:val="24"/>
        </w:rPr>
      </w:pPr>
      <w:proofErr w:type="spellStart"/>
      <w:r w:rsidRPr="00FB1DE3">
        <w:rPr>
          <w:rFonts w:ascii="Arial" w:eastAsia="Times New Roman" w:hAnsi="Arial" w:cs="Arial"/>
          <w:b/>
          <w:bCs/>
          <w:color w:val="000000"/>
          <w:sz w:val="26"/>
          <w:szCs w:val="26"/>
        </w:rPr>
        <w:t>Sinnot</w:t>
      </w:r>
      <w:proofErr w:type="spellEnd"/>
      <w:r w:rsidRPr="00FB1DE3">
        <w:rPr>
          <w:rFonts w:ascii="Arial" w:eastAsia="Times New Roman" w:hAnsi="Arial" w:cs="Arial"/>
          <w:b/>
          <w:bCs/>
          <w:color w:val="000000"/>
          <w:sz w:val="26"/>
          <w:szCs w:val="26"/>
        </w:rPr>
        <w:t>-Armstrong</w:t>
      </w:r>
    </w:p>
    <w:p w14:paraId="37BB1736" w14:textId="77777777" w:rsidR="00FB1DE3" w:rsidRPr="00FB1DE3" w:rsidRDefault="00FB1DE3" w:rsidP="00FB1DE3">
      <w:pPr>
        <w:spacing w:before="240" w:after="240" w:line="240" w:lineRule="auto"/>
        <w:rPr>
          <w:rFonts w:ascii="Times New Roman" w:eastAsia="Times New Roman" w:hAnsi="Times New Roman" w:cs="Times New Roman"/>
          <w:sz w:val="24"/>
          <w:szCs w:val="24"/>
        </w:rPr>
      </w:pPr>
      <w:r w:rsidRPr="00FB1DE3">
        <w:rPr>
          <w:rFonts w:ascii="Arial" w:eastAsia="Times New Roman" w:hAnsi="Arial" w:cs="Arial"/>
          <w:color w:val="000000"/>
          <w:sz w:val="16"/>
          <w:szCs w:val="16"/>
        </w:rPr>
        <w:t>Sinnott-Armstrong, Walter, 6-14-2002, "Moral Skepticism (Stanford Encyclopedia of Philosophy)," No Publication,</w:t>
      </w:r>
      <w:hyperlink r:id="rId12" w:history="1">
        <w:r w:rsidRPr="00FB1DE3">
          <w:rPr>
            <w:rFonts w:ascii="Arial" w:eastAsia="Times New Roman" w:hAnsi="Arial" w:cs="Arial"/>
            <w:color w:val="000000"/>
            <w:sz w:val="16"/>
            <w:szCs w:val="16"/>
          </w:rPr>
          <w:t xml:space="preserve"> </w:t>
        </w:r>
        <w:r w:rsidRPr="00FB1DE3">
          <w:rPr>
            <w:rFonts w:ascii="Arial" w:eastAsia="Times New Roman" w:hAnsi="Arial" w:cs="Arial"/>
            <w:color w:val="1155CC"/>
            <w:sz w:val="16"/>
            <w:szCs w:val="16"/>
            <w:u w:val="single"/>
          </w:rPr>
          <w:t>https://plato.stanford.edu/entries/skepticism-moral/</w:t>
        </w:r>
      </w:hyperlink>
    </w:p>
    <w:p w14:paraId="1F763455" w14:textId="77777777" w:rsidR="00FB1DE3" w:rsidRPr="00FB1DE3" w:rsidRDefault="00FB1DE3" w:rsidP="00FB1DE3">
      <w:pPr>
        <w:spacing w:before="240" w:after="240" w:line="240" w:lineRule="auto"/>
        <w:rPr>
          <w:rFonts w:ascii="Times New Roman" w:eastAsia="Times New Roman" w:hAnsi="Times New Roman" w:cs="Times New Roman"/>
          <w:sz w:val="24"/>
          <w:szCs w:val="24"/>
        </w:rPr>
      </w:pPr>
      <w:r w:rsidRPr="00FB1DE3">
        <w:rPr>
          <w:rFonts w:ascii="Arial" w:eastAsia="Times New Roman" w:hAnsi="Arial" w:cs="Arial"/>
          <w:color w:val="000000"/>
          <w:sz w:val="14"/>
          <w:szCs w:val="14"/>
        </w:rPr>
        <w:t>Skeptical Hypotheses The final kind of argument derives from René Descartes (1641)</w:t>
      </w:r>
      <w:r w:rsidRPr="00FB1DE3">
        <w:rPr>
          <w:rFonts w:ascii="Arial" w:eastAsia="Times New Roman" w:hAnsi="Arial" w:cs="Arial"/>
          <w:b/>
          <w:bCs/>
          <w:color w:val="000000"/>
          <w:sz w:val="14"/>
          <w:szCs w:val="14"/>
        </w:rPr>
        <w:t xml:space="preserve">. </w:t>
      </w:r>
      <w:r w:rsidRPr="00FB1DE3">
        <w:rPr>
          <w:rFonts w:ascii="Arial" w:eastAsia="Times New Roman" w:hAnsi="Arial" w:cs="Arial"/>
          <w:color w:val="000000"/>
          <w:u w:val="single"/>
        </w:rPr>
        <w:t xml:space="preserve">I </w:t>
      </w:r>
      <w:r w:rsidRPr="00FB1DE3">
        <w:rPr>
          <w:rFonts w:ascii="Arial" w:eastAsia="Times New Roman" w:hAnsi="Arial" w:cs="Arial"/>
          <w:color w:val="000000"/>
          <w:u w:val="single"/>
          <w:shd w:val="clear" w:color="auto" w:fill="FFFF00"/>
        </w:rPr>
        <w:t xml:space="preserve">do not seem justified in believing that what I see is a lake if I cannot rule out the possibility that it is a bay </w:t>
      </w:r>
      <w:r w:rsidRPr="00FB1DE3">
        <w:rPr>
          <w:rFonts w:ascii="Arial" w:eastAsia="Times New Roman" w:hAnsi="Arial" w:cs="Arial"/>
          <w:color w:val="000000"/>
          <w:u w:val="single"/>
        </w:rPr>
        <w:t>or a bayou</w:t>
      </w:r>
      <w:r w:rsidRPr="00FB1DE3">
        <w:rPr>
          <w:rFonts w:ascii="Arial" w:eastAsia="Times New Roman" w:hAnsi="Arial" w:cs="Arial"/>
          <w:b/>
          <w:bCs/>
          <w:color w:val="000000"/>
          <w:sz w:val="14"/>
          <w:szCs w:val="14"/>
        </w:rPr>
        <w:t>.</w:t>
      </w:r>
      <w:r w:rsidRPr="00FB1DE3">
        <w:rPr>
          <w:rFonts w:ascii="Arial" w:eastAsia="Times New Roman" w:hAnsi="Arial" w:cs="Arial"/>
          <w:color w:val="000000"/>
          <w:sz w:val="14"/>
          <w:szCs w:val="14"/>
        </w:rPr>
        <w:t xml:space="preserve"> Generalizing</w:t>
      </w:r>
      <w:r w:rsidRPr="00FB1DE3">
        <w:rPr>
          <w:rFonts w:ascii="Arial" w:eastAsia="Times New Roman" w:hAnsi="Arial" w:cs="Arial"/>
          <w:color w:val="000000"/>
          <w:u w:val="single"/>
        </w:rPr>
        <w:t xml:space="preserve">, </w:t>
      </w:r>
      <w:r w:rsidRPr="00FB1DE3">
        <w:rPr>
          <w:rFonts w:ascii="Arial" w:eastAsia="Times New Roman" w:hAnsi="Arial" w:cs="Arial"/>
          <w:color w:val="000000"/>
          <w:u w:val="single"/>
          <w:shd w:val="clear" w:color="auto" w:fill="FFFF00"/>
        </w:rPr>
        <w:t>if there is any contrary hypothesis</w:t>
      </w:r>
      <w:r w:rsidRPr="00FB1DE3">
        <w:rPr>
          <w:rFonts w:ascii="Arial" w:eastAsia="Times New Roman" w:hAnsi="Arial" w:cs="Arial"/>
          <w:color w:val="000000"/>
          <w:u w:val="single"/>
        </w:rPr>
        <w:t xml:space="preserve"> that </w:t>
      </w:r>
      <w:r w:rsidRPr="00FB1DE3">
        <w:rPr>
          <w:rFonts w:ascii="Arial" w:eastAsia="Times New Roman" w:hAnsi="Arial" w:cs="Arial"/>
          <w:color w:val="000000"/>
          <w:u w:val="single"/>
          <w:shd w:val="clear" w:color="auto" w:fill="FFFF00"/>
        </w:rPr>
        <w:t xml:space="preserve">I cannot rule out, then I am not justified </w:t>
      </w:r>
      <w:r w:rsidRPr="00FB1DE3">
        <w:rPr>
          <w:rFonts w:ascii="Arial" w:eastAsia="Times New Roman" w:hAnsi="Arial" w:cs="Arial"/>
          <w:color w:val="000000"/>
          <w:u w:val="single"/>
        </w:rPr>
        <w:t>in believing that what I see is a lake</w:t>
      </w:r>
      <w:r w:rsidRPr="00FB1DE3">
        <w:rPr>
          <w:rFonts w:ascii="Arial" w:eastAsia="Times New Roman" w:hAnsi="Arial" w:cs="Arial"/>
          <w:color w:val="000000"/>
          <w:sz w:val="14"/>
          <w:szCs w:val="14"/>
        </w:rPr>
        <w:t xml:space="preserve">. This is supposed to be a common standard for justified belief. </w:t>
      </w:r>
      <w:r w:rsidRPr="00FB1DE3">
        <w:rPr>
          <w:rFonts w:ascii="Arial" w:eastAsia="Times New Roman" w:hAnsi="Arial" w:cs="Arial"/>
          <w:color w:val="000000"/>
          <w:u w:val="single"/>
        </w:rPr>
        <w:t xml:space="preserve">When this principle is applied thoroughly, it leads to skepticism. </w:t>
      </w:r>
      <w:r w:rsidRPr="00FB1DE3">
        <w:rPr>
          <w:rFonts w:ascii="Arial" w:eastAsia="Times New Roman" w:hAnsi="Arial" w:cs="Arial"/>
          <w:color w:val="000000"/>
          <w:sz w:val="14"/>
          <w:szCs w:val="14"/>
        </w:rPr>
        <w:t xml:space="preserve">All a skeptic needs to show is that, for each belief, there is some contrary hypothesis that cannot be ruled out. It need not be the same hypothesis for every belief, but skeptics usually buy wholesale instead of retail, so they seek a single hypothesis that is contrary to all (or many common) </w:t>
      </w:r>
      <w:proofErr w:type="gramStart"/>
      <w:r w:rsidRPr="00FB1DE3">
        <w:rPr>
          <w:rFonts w:ascii="Arial" w:eastAsia="Times New Roman" w:hAnsi="Arial" w:cs="Arial"/>
          <w:color w:val="000000"/>
          <w:sz w:val="14"/>
          <w:szCs w:val="14"/>
        </w:rPr>
        <w:t>beliefs</w:t>
      </w:r>
      <w:proofErr w:type="gramEnd"/>
      <w:r w:rsidRPr="00FB1DE3">
        <w:rPr>
          <w:rFonts w:ascii="Arial" w:eastAsia="Times New Roman" w:hAnsi="Arial" w:cs="Arial"/>
          <w:color w:val="000000"/>
          <w:sz w:val="14"/>
          <w:szCs w:val="14"/>
        </w:rPr>
        <w:t xml:space="preserve"> and which cannot be ruled out in any way. The famous Cartesian hypothesis is of </w:t>
      </w:r>
      <w:r w:rsidRPr="00FB1DE3">
        <w:rPr>
          <w:rFonts w:ascii="Arial" w:eastAsia="Times New Roman" w:hAnsi="Arial" w:cs="Arial"/>
          <w:color w:val="000000"/>
          <w:u w:val="single"/>
          <w:shd w:val="clear" w:color="auto" w:fill="FFFF00"/>
        </w:rPr>
        <w:t xml:space="preserve">a demon who deceives me in </w:t>
      </w:r>
      <w:proofErr w:type="gramStart"/>
      <w:r w:rsidRPr="00FB1DE3">
        <w:rPr>
          <w:rFonts w:ascii="Arial" w:eastAsia="Times New Roman" w:hAnsi="Arial" w:cs="Arial"/>
          <w:color w:val="000000"/>
          <w:u w:val="single"/>
          <w:shd w:val="clear" w:color="auto" w:fill="FFFF00"/>
        </w:rPr>
        <w:t>all of</w:t>
      </w:r>
      <w:proofErr w:type="gramEnd"/>
      <w:r w:rsidRPr="00FB1DE3">
        <w:rPr>
          <w:rFonts w:ascii="Arial" w:eastAsia="Times New Roman" w:hAnsi="Arial" w:cs="Arial"/>
          <w:color w:val="000000"/>
          <w:u w:val="single"/>
          <w:shd w:val="clear" w:color="auto" w:fill="FFFF00"/>
        </w:rPr>
        <w:t xml:space="preserve"> my beliefs about the external world, </w:t>
      </w:r>
      <w:r w:rsidRPr="00FB1DE3">
        <w:rPr>
          <w:rFonts w:ascii="Arial" w:eastAsia="Times New Roman" w:hAnsi="Arial" w:cs="Arial"/>
          <w:color w:val="000000"/>
          <w:u w:val="single"/>
        </w:rPr>
        <w:t xml:space="preserve">while also ensuring that my beliefs </w:t>
      </w:r>
      <w:r w:rsidRPr="00FB1DE3">
        <w:rPr>
          <w:rFonts w:ascii="Arial" w:eastAsia="Times New Roman" w:hAnsi="Arial" w:cs="Arial"/>
          <w:color w:val="000000"/>
          <w:u w:val="single"/>
          <w:shd w:val="clear" w:color="auto" w:fill="FFFF00"/>
        </w:rPr>
        <w:t>are completely coherent</w:t>
      </w:r>
      <w:r w:rsidRPr="00FB1DE3">
        <w:rPr>
          <w:rFonts w:ascii="Arial" w:eastAsia="Times New Roman" w:hAnsi="Arial" w:cs="Arial"/>
          <w:i/>
          <w:iCs/>
          <w:color w:val="000000"/>
          <w:u w:val="single"/>
          <w:shd w:val="clear" w:color="auto" w:fill="FFFF00"/>
        </w:rPr>
        <w:t>. This possibility cannot be ruled out by any experiences</w:t>
      </w:r>
      <w:r w:rsidRPr="00FB1DE3">
        <w:rPr>
          <w:rFonts w:ascii="Arial" w:eastAsia="Times New Roman" w:hAnsi="Arial" w:cs="Arial"/>
          <w:color w:val="000000"/>
          <w:u w:val="single"/>
        </w:rPr>
        <w:t xml:space="preserve"> or beliefs,</w:t>
      </w:r>
      <w:r w:rsidRPr="00FB1DE3">
        <w:rPr>
          <w:rFonts w:ascii="Arial" w:eastAsia="Times New Roman" w:hAnsi="Arial" w:cs="Arial"/>
          <w:b/>
          <w:bCs/>
          <w:color w:val="000000"/>
          <w:sz w:val="14"/>
          <w:szCs w:val="14"/>
        </w:rPr>
        <w:t xml:space="preserve"> </w:t>
      </w:r>
      <w:r w:rsidRPr="00FB1DE3">
        <w:rPr>
          <w:rFonts w:ascii="Arial" w:eastAsia="Times New Roman" w:hAnsi="Arial" w:cs="Arial"/>
          <w:color w:val="000000"/>
          <w:sz w:val="14"/>
          <w:szCs w:val="14"/>
        </w:rPr>
        <w:t xml:space="preserve">because of how the deceiving demon is defined. This hypothesis is also contrary to my beliefs about the lake. </w:t>
      </w:r>
      <w:proofErr w:type="gramStart"/>
      <w:r w:rsidRPr="00FB1DE3">
        <w:rPr>
          <w:rFonts w:ascii="Arial" w:eastAsia="Times New Roman" w:hAnsi="Arial" w:cs="Arial"/>
          <w:color w:val="000000"/>
          <w:sz w:val="14"/>
          <w:szCs w:val="14"/>
        </w:rPr>
        <w:t>So</w:t>
      </w:r>
      <w:proofErr w:type="gramEnd"/>
      <w:r w:rsidRPr="00FB1DE3">
        <w:rPr>
          <w:rFonts w:ascii="Arial" w:eastAsia="Times New Roman" w:hAnsi="Arial" w:cs="Arial"/>
          <w:color w:val="000000"/>
          <w:sz w:val="14"/>
          <w:szCs w:val="14"/>
        </w:rPr>
        <w:t xml:space="preserve"> my beliefs about the lake are not justified, according to the above principle. And there is nothing special about my beliefs about the lake. </w:t>
      </w:r>
      <w:r w:rsidRPr="00FB1DE3">
        <w:rPr>
          <w:rFonts w:ascii="Arial" w:eastAsia="Times New Roman" w:hAnsi="Arial" w:cs="Arial"/>
          <w:color w:val="000000"/>
          <w:u w:val="single"/>
          <w:shd w:val="clear" w:color="auto" w:fill="FFFF00"/>
        </w:rPr>
        <w:t>Everything I believe about the external world is incompatible with the</w:t>
      </w:r>
      <w:r w:rsidRPr="00FB1DE3">
        <w:rPr>
          <w:rFonts w:ascii="Arial" w:eastAsia="Times New Roman" w:hAnsi="Arial" w:cs="Arial"/>
          <w:color w:val="000000"/>
          <w:u w:val="single"/>
        </w:rPr>
        <w:t xml:space="preserve"> deceiving </w:t>
      </w:r>
      <w:r w:rsidRPr="00FB1DE3">
        <w:rPr>
          <w:rFonts w:ascii="Arial" w:eastAsia="Times New Roman" w:hAnsi="Arial" w:cs="Arial"/>
          <w:color w:val="000000"/>
          <w:u w:val="single"/>
          <w:shd w:val="clear" w:color="auto" w:fill="FFFF00"/>
        </w:rPr>
        <w:t>demon</w:t>
      </w:r>
      <w:r w:rsidRPr="00FB1DE3">
        <w:rPr>
          <w:rFonts w:ascii="Arial" w:eastAsia="Times New Roman" w:hAnsi="Arial" w:cs="Arial"/>
          <w:color w:val="000000"/>
          <w:u w:val="single"/>
        </w:rPr>
        <w:t xml:space="preserve"> hypothesis</w:t>
      </w:r>
      <w:r w:rsidRPr="00FB1DE3">
        <w:rPr>
          <w:rFonts w:ascii="Arial" w:eastAsia="Times New Roman" w:hAnsi="Arial" w:cs="Arial"/>
          <w:b/>
          <w:bCs/>
          <w:color w:val="000000"/>
          <w:sz w:val="14"/>
          <w:szCs w:val="14"/>
        </w:rPr>
        <w:t xml:space="preserve">. </w:t>
      </w:r>
      <w:r w:rsidRPr="00FB1DE3">
        <w:rPr>
          <w:rFonts w:ascii="Arial" w:eastAsia="Times New Roman" w:hAnsi="Arial" w:cs="Arial"/>
          <w:color w:val="000000"/>
          <w:sz w:val="14"/>
          <w:szCs w:val="14"/>
        </w:rPr>
        <w:t>Skeptics conclude that no such belief is justified.</w:t>
      </w:r>
    </w:p>
    <w:p w14:paraId="14C25FD2" w14:textId="77777777" w:rsidR="00FB1DE3" w:rsidRPr="00FB1DE3" w:rsidRDefault="00FB1DE3" w:rsidP="00FB1DE3">
      <w:pPr>
        <w:spacing w:before="240" w:after="40" w:line="240" w:lineRule="auto"/>
        <w:outlineLvl w:val="3"/>
        <w:rPr>
          <w:rFonts w:ascii="Times New Roman" w:eastAsia="Times New Roman" w:hAnsi="Times New Roman" w:cs="Times New Roman"/>
          <w:b/>
          <w:bCs/>
          <w:sz w:val="24"/>
          <w:szCs w:val="24"/>
        </w:rPr>
      </w:pPr>
      <w:r w:rsidRPr="00FB1DE3">
        <w:rPr>
          <w:rFonts w:ascii="Arial" w:eastAsia="Times New Roman" w:hAnsi="Arial" w:cs="Arial"/>
          <w:b/>
          <w:bCs/>
          <w:color w:val="000000"/>
        </w:rPr>
        <w:t> </w:t>
      </w:r>
    </w:p>
    <w:p w14:paraId="7FE2C4F1" w14:textId="77777777" w:rsidR="00FB1DE3" w:rsidRPr="00FB1DE3" w:rsidRDefault="00FB1DE3" w:rsidP="00FB1DE3">
      <w:pPr>
        <w:spacing w:before="240" w:after="40" w:line="240" w:lineRule="auto"/>
        <w:outlineLvl w:val="3"/>
        <w:rPr>
          <w:rFonts w:ascii="Times New Roman" w:eastAsia="Times New Roman" w:hAnsi="Times New Roman" w:cs="Times New Roman"/>
          <w:b/>
          <w:bCs/>
          <w:sz w:val="24"/>
          <w:szCs w:val="24"/>
        </w:rPr>
      </w:pPr>
      <w:r w:rsidRPr="00FB1DE3">
        <w:rPr>
          <w:rFonts w:ascii="Arial" w:eastAsia="Times New Roman" w:hAnsi="Arial" w:cs="Arial"/>
          <w:b/>
          <w:bCs/>
          <w:color w:val="000000"/>
        </w:rPr>
        <w:t>Second is agency, Self-reflective intentionality is the basic characteristic of moral agents because it is the basis for assigning culpability. For instance, we don’t claim someone is morally responsible when they are unaware of what they are doing. However, private entities aren’t agents– self-reflection occurs in the individuals comprising the entity, not the entity itself, so moral prohibitions can’t be assigned to them.</w:t>
      </w:r>
    </w:p>
    <w:p w14:paraId="39AA4098" w14:textId="77777777" w:rsidR="00FB1DE3" w:rsidRPr="00FB1DE3" w:rsidRDefault="00FB1DE3" w:rsidP="00FB1DE3">
      <w:pPr>
        <w:spacing w:before="240" w:after="40" w:line="240" w:lineRule="auto"/>
        <w:outlineLvl w:val="3"/>
        <w:rPr>
          <w:rFonts w:ascii="Times New Roman" w:eastAsia="Times New Roman" w:hAnsi="Times New Roman" w:cs="Times New Roman"/>
          <w:b/>
          <w:bCs/>
          <w:sz w:val="24"/>
          <w:szCs w:val="24"/>
        </w:rPr>
      </w:pPr>
      <w:r w:rsidRPr="00FB1DE3">
        <w:rPr>
          <w:rFonts w:ascii="Arial" w:eastAsia="Times New Roman" w:hAnsi="Arial" w:cs="Arial"/>
          <w:b/>
          <w:bCs/>
          <w:color w:val="000000"/>
        </w:rPr>
        <w:t>Third is rule-following, Moral obligations require us to act immediately since waiting in the face of injustice is itself an injustice. However, we need to be fully informed to avoid formulating a rule incorrectly and unjustly, so obligations are internally contradictory.</w:t>
      </w:r>
    </w:p>
    <w:p w14:paraId="537CE88D" w14:textId="77777777" w:rsidR="00FB1DE3" w:rsidRPr="00FB1DE3" w:rsidRDefault="00FB1DE3" w:rsidP="00FB1DE3">
      <w:pPr>
        <w:spacing w:before="240" w:after="40" w:line="240" w:lineRule="auto"/>
        <w:outlineLvl w:val="3"/>
        <w:rPr>
          <w:rFonts w:ascii="Times New Roman" w:eastAsia="Times New Roman" w:hAnsi="Times New Roman" w:cs="Times New Roman"/>
          <w:b/>
          <w:bCs/>
          <w:sz w:val="24"/>
          <w:szCs w:val="24"/>
        </w:rPr>
      </w:pPr>
      <w:proofErr w:type="spellStart"/>
      <w:r w:rsidRPr="00FB1DE3">
        <w:rPr>
          <w:rFonts w:ascii="Arial" w:eastAsia="Times New Roman" w:hAnsi="Arial" w:cs="Arial"/>
          <w:b/>
          <w:bCs/>
          <w:color w:val="000000"/>
          <w:sz w:val="26"/>
          <w:szCs w:val="26"/>
        </w:rPr>
        <w:t>Underview</w:t>
      </w:r>
      <w:proofErr w:type="spellEnd"/>
    </w:p>
    <w:p w14:paraId="79F2412F" w14:textId="77777777" w:rsidR="00FB1DE3" w:rsidRPr="00FB1DE3" w:rsidRDefault="00FB1DE3" w:rsidP="00FB1DE3">
      <w:pPr>
        <w:spacing w:before="240" w:after="40" w:line="240" w:lineRule="auto"/>
        <w:outlineLvl w:val="3"/>
        <w:rPr>
          <w:rFonts w:ascii="Times New Roman" w:eastAsia="Times New Roman" w:hAnsi="Times New Roman" w:cs="Times New Roman"/>
          <w:b/>
          <w:bCs/>
          <w:sz w:val="24"/>
          <w:szCs w:val="24"/>
        </w:rPr>
      </w:pPr>
      <w:proofErr w:type="gramStart"/>
      <w:r w:rsidRPr="00FB1DE3">
        <w:rPr>
          <w:rFonts w:ascii="Arial" w:eastAsia="Times New Roman" w:hAnsi="Arial" w:cs="Arial"/>
          <w:b/>
          <w:bCs/>
          <w:color w:val="000000"/>
        </w:rPr>
        <w:t>1] )</w:t>
      </w:r>
      <w:proofErr w:type="gramEnd"/>
      <w:r w:rsidRPr="00FB1DE3">
        <w:rPr>
          <w:rFonts w:ascii="Arial" w:eastAsia="Times New Roman" w:hAnsi="Arial" w:cs="Arial"/>
          <w:b/>
          <w:bCs/>
          <w:color w:val="000000"/>
        </w:rPr>
        <w:t xml:space="preserve"> Permissibility negates under TT OR Comparative Worlds-</w:t>
      </w:r>
    </w:p>
    <w:p w14:paraId="5DBBB1B7" w14:textId="77777777" w:rsidR="00FB1DE3" w:rsidRPr="00FB1DE3" w:rsidRDefault="00FB1DE3" w:rsidP="00FB1DE3">
      <w:pPr>
        <w:spacing w:before="240" w:after="40" w:line="240" w:lineRule="auto"/>
        <w:outlineLvl w:val="3"/>
        <w:rPr>
          <w:rFonts w:ascii="Times New Roman" w:eastAsia="Times New Roman" w:hAnsi="Times New Roman" w:cs="Times New Roman"/>
          <w:b/>
          <w:bCs/>
          <w:sz w:val="24"/>
          <w:szCs w:val="24"/>
        </w:rPr>
      </w:pPr>
      <w:r w:rsidRPr="00FB1DE3">
        <w:rPr>
          <w:rFonts w:ascii="Arial" w:eastAsia="Times New Roman" w:hAnsi="Arial" w:cs="Arial"/>
          <w:b/>
          <w:bCs/>
          <w:color w:val="000000"/>
        </w:rPr>
        <w:t xml:space="preserve">a) Under TT the role of the ballot is to prove or disprove the </w:t>
      </w:r>
      <w:proofErr w:type="spellStart"/>
      <w:r w:rsidRPr="00FB1DE3">
        <w:rPr>
          <w:rFonts w:ascii="Arial" w:eastAsia="Times New Roman" w:hAnsi="Arial" w:cs="Arial"/>
          <w:b/>
          <w:bCs/>
          <w:color w:val="000000"/>
        </w:rPr>
        <w:t>aff</w:t>
      </w:r>
      <w:proofErr w:type="spellEnd"/>
      <w:r w:rsidRPr="00FB1DE3">
        <w:rPr>
          <w:rFonts w:ascii="Arial" w:eastAsia="Times New Roman" w:hAnsi="Arial" w:cs="Arial"/>
          <w:b/>
          <w:bCs/>
          <w:color w:val="000000"/>
        </w:rPr>
        <w:t xml:space="preserve"> and permissibility means that the </w:t>
      </w:r>
      <w:proofErr w:type="spellStart"/>
      <w:r w:rsidRPr="00FB1DE3">
        <w:rPr>
          <w:rFonts w:ascii="Arial" w:eastAsia="Times New Roman" w:hAnsi="Arial" w:cs="Arial"/>
          <w:b/>
          <w:bCs/>
          <w:color w:val="000000"/>
        </w:rPr>
        <w:t>aff’s</w:t>
      </w:r>
      <w:proofErr w:type="spellEnd"/>
      <w:r w:rsidRPr="00FB1DE3">
        <w:rPr>
          <w:rFonts w:ascii="Arial" w:eastAsia="Times New Roman" w:hAnsi="Arial" w:cs="Arial"/>
          <w:b/>
          <w:bCs/>
          <w:color w:val="000000"/>
        </w:rPr>
        <w:t xml:space="preserve"> moral obligation can’t be true</w:t>
      </w:r>
    </w:p>
    <w:p w14:paraId="049DAD40" w14:textId="77777777" w:rsidR="00FB1DE3" w:rsidRPr="00FB1DE3" w:rsidRDefault="00FB1DE3" w:rsidP="00FB1DE3">
      <w:pPr>
        <w:spacing w:before="240" w:after="40" w:line="240" w:lineRule="auto"/>
        <w:outlineLvl w:val="3"/>
        <w:rPr>
          <w:rFonts w:ascii="Times New Roman" w:eastAsia="Times New Roman" w:hAnsi="Times New Roman" w:cs="Times New Roman"/>
          <w:b/>
          <w:bCs/>
          <w:sz w:val="24"/>
          <w:szCs w:val="24"/>
        </w:rPr>
      </w:pPr>
      <w:r w:rsidRPr="00FB1DE3">
        <w:rPr>
          <w:rFonts w:ascii="Arial" w:eastAsia="Times New Roman" w:hAnsi="Arial" w:cs="Arial"/>
          <w:b/>
          <w:bCs/>
          <w:color w:val="000000"/>
        </w:rPr>
        <w:t xml:space="preserve">b) Under Comparative Worlds the role of the ballot is to decide whether we have a moral obligation to get to the world of the </w:t>
      </w:r>
      <w:proofErr w:type="spellStart"/>
      <w:proofErr w:type="gramStart"/>
      <w:r w:rsidRPr="00FB1DE3">
        <w:rPr>
          <w:rFonts w:ascii="Arial" w:eastAsia="Times New Roman" w:hAnsi="Arial" w:cs="Arial"/>
          <w:b/>
          <w:bCs/>
          <w:color w:val="000000"/>
        </w:rPr>
        <w:t>aff</w:t>
      </w:r>
      <w:proofErr w:type="spellEnd"/>
      <w:proofErr w:type="gramEnd"/>
      <w:r w:rsidRPr="00FB1DE3">
        <w:rPr>
          <w:rFonts w:ascii="Arial" w:eastAsia="Times New Roman" w:hAnsi="Arial" w:cs="Arial"/>
          <w:b/>
          <w:bCs/>
          <w:color w:val="000000"/>
        </w:rPr>
        <w:t xml:space="preserve"> but we can’t obligate actors to get to the world of the </w:t>
      </w:r>
      <w:proofErr w:type="spellStart"/>
      <w:r w:rsidRPr="00FB1DE3">
        <w:rPr>
          <w:rFonts w:ascii="Arial" w:eastAsia="Times New Roman" w:hAnsi="Arial" w:cs="Arial"/>
          <w:b/>
          <w:bCs/>
          <w:color w:val="000000"/>
        </w:rPr>
        <w:t>aff</w:t>
      </w:r>
      <w:proofErr w:type="spellEnd"/>
    </w:p>
    <w:p w14:paraId="300C15B7" w14:textId="77777777" w:rsidR="00FB1DE3" w:rsidRPr="00FB1DE3" w:rsidRDefault="00FB1DE3" w:rsidP="00FB1DE3">
      <w:pPr>
        <w:spacing w:before="240" w:after="40" w:line="240" w:lineRule="auto"/>
        <w:outlineLvl w:val="3"/>
        <w:rPr>
          <w:rFonts w:ascii="Times New Roman" w:eastAsia="Times New Roman" w:hAnsi="Times New Roman" w:cs="Times New Roman"/>
          <w:b/>
          <w:bCs/>
          <w:sz w:val="24"/>
          <w:szCs w:val="24"/>
        </w:rPr>
      </w:pPr>
      <w:r w:rsidRPr="00FB1DE3">
        <w:rPr>
          <w:rFonts w:ascii="Arial" w:eastAsia="Times New Roman" w:hAnsi="Arial" w:cs="Arial"/>
          <w:b/>
          <w:bCs/>
          <w:color w:val="000000"/>
        </w:rPr>
        <w:t xml:space="preserve">2] Safety – It’s ethically safer to presume the </w:t>
      </w:r>
      <w:proofErr w:type="spellStart"/>
      <w:r w:rsidRPr="00FB1DE3">
        <w:rPr>
          <w:rFonts w:ascii="Arial" w:eastAsia="Times New Roman" w:hAnsi="Arial" w:cs="Arial"/>
          <w:b/>
          <w:bCs/>
          <w:color w:val="000000"/>
        </w:rPr>
        <w:t>squo</w:t>
      </w:r>
      <w:proofErr w:type="spellEnd"/>
      <w:r w:rsidRPr="00FB1DE3">
        <w:rPr>
          <w:rFonts w:ascii="Arial" w:eastAsia="Times New Roman" w:hAnsi="Arial" w:cs="Arial"/>
          <w:b/>
          <w:bCs/>
          <w:color w:val="000000"/>
        </w:rPr>
        <w:t xml:space="preserve"> since we know what the </w:t>
      </w:r>
      <w:proofErr w:type="spellStart"/>
      <w:r w:rsidRPr="00FB1DE3">
        <w:rPr>
          <w:rFonts w:ascii="Arial" w:eastAsia="Times New Roman" w:hAnsi="Arial" w:cs="Arial"/>
          <w:b/>
          <w:bCs/>
          <w:color w:val="000000"/>
        </w:rPr>
        <w:t>squo</w:t>
      </w:r>
      <w:proofErr w:type="spellEnd"/>
      <w:r w:rsidRPr="00FB1DE3">
        <w:rPr>
          <w:rFonts w:ascii="Arial" w:eastAsia="Times New Roman" w:hAnsi="Arial" w:cs="Arial"/>
          <w:b/>
          <w:bCs/>
          <w:color w:val="000000"/>
        </w:rPr>
        <w:t xml:space="preserve"> </w:t>
      </w:r>
      <w:proofErr w:type="gramStart"/>
      <w:r w:rsidRPr="00FB1DE3">
        <w:rPr>
          <w:rFonts w:ascii="Arial" w:eastAsia="Times New Roman" w:hAnsi="Arial" w:cs="Arial"/>
          <w:b/>
          <w:bCs/>
          <w:color w:val="000000"/>
        </w:rPr>
        <w:t>is</w:t>
      </w:r>
      <w:proofErr w:type="gramEnd"/>
      <w:r w:rsidRPr="00FB1DE3">
        <w:rPr>
          <w:rFonts w:ascii="Arial" w:eastAsia="Times New Roman" w:hAnsi="Arial" w:cs="Arial"/>
          <w:b/>
          <w:bCs/>
          <w:color w:val="000000"/>
        </w:rPr>
        <w:t xml:space="preserve"> but we can’t know whether the </w:t>
      </w:r>
      <w:proofErr w:type="spellStart"/>
      <w:r w:rsidRPr="00FB1DE3">
        <w:rPr>
          <w:rFonts w:ascii="Arial" w:eastAsia="Times New Roman" w:hAnsi="Arial" w:cs="Arial"/>
          <w:b/>
          <w:bCs/>
          <w:color w:val="000000"/>
        </w:rPr>
        <w:t>aff</w:t>
      </w:r>
      <w:proofErr w:type="spellEnd"/>
      <w:r w:rsidRPr="00FB1DE3">
        <w:rPr>
          <w:rFonts w:ascii="Arial" w:eastAsia="Times New Roman" w:hAnsi="Arial" w:cs="Arial"/>
          <w:b/>
          <w:bCs/>
          <w:color w:val="000000"/>
        </w:rPr>
        <w:t xml:space="preserve"> will be good or not if ethics are incoherent.</w:t>
      </w:r>
    </w:p>
    <w:p w14:paraId="5AA9E06D" w14:textId="77777777" w:rsidR="00FB1DE3" w:rsidRPr="00FB1DE3" w:rsidRDefault="00FB1DE3" w:rsidP="00FB1DE3">
      <w:pPr>
        <w:spacing w:before="240" w:after="40" w:line="240" w:lineRule="auto"/>
        <w:outlineLvl w:val="3"/>
        <w:rPr>
          <w:rFonts w:ascii="Times New Roman" w:eastAsia="Times New Roman" w:hAnsi="Times New Roman" w:cs="Times New Roman"/>
          <w:b/>
          <w:bCs/>
          <w:sz w:val="24"/>
          <w:szCs w:val="24"/>
        </w:rPr>
      </w:pPr>
      <w:r w:rsidRPr="00FB1DE3">
        <w:rPr>
          <w:rFonts w:ascii="Arial" w:eastAsia="Times New Roman" w:hAnsi="Arial" w:cs="Arial"/>
          <w:b/>
          <w:bCs/>
          <w:color w:val="000000"/>
        </w:rPr>
        <w:t xml:space="preserve">3] Logic – Propositions require positive justification before being accepted, otherwise one would be forced to accept the validity of logically contradictory propositions regarding subjects one knows nothing about, </w:t>
      </w:r>
      <w:proofErr w:type="spellStart"/>
      <w:r w:rsidRPr="00FB1DE3">
        <w:rPr>
          <w:rFonts w:ascii="Arial" w:eastAsia="Times New Roman" w:hAnsi="Arial" w:cs="Arial"/>
          <w:b/>
          <w:bCs/>
          <w:color w:val="000000"/>
        </w:rPr>
        <w:t>i.e</w:t>
      </w:r>
      <w:proofErr w:type="spellEnd"/>
      <w:r w:rsidRPr="00FB1DE3">
        <w:rPr>
          <w:rFonts w:ascii="Arial" w:eastAsia="Times New Roman" w:hAnsi="Arial" w:cs="Arial"/>
          <w:b/>
          <w:bCs/>
          <w:color w:val="000000"/>
        </w:rPr>
        <w:t xml:space="preserve"> if one knew nothing about P one would have to presume that both the "P" and "~P" are true.</w:t>
      </w:r>
    </w:p>
    <w:p w14:paraId="4213925C" w14:textId="77777777" w:rsidR="00FB1DE3" w:rsidRPr="00FB1DE3" w:rsidRDefault="00FB1DE3" w:rsidP="00FB1DE3">
      <w:pPr>
        <w:spacing w:before="240" w:after="40" w:line="240" w:lineRule="auto"/>
        <w:outlineLvl w:val="3"/>
        <w:rPr>
          <w:rFonts w:ascii="Times New Roman" w:eastAsia="Times New Roman" w:hAnsi="Times New Roman" w:cs="Times New Roman"/>
          <w:b/>
          <w:bCs/>
          <w:sz w:val="24"/>
          <w:szCs w:val="24"/>
        </w:rPr>
      </w:pPr>
      <w:r w:rsidRPr="00FB1DE3">
        <w:rPr>
          <w:rFonts w:ascii="Arial" w:eastAsia="Times New Roman" w:hAnsi="Arial" w:cs="Arial"/>
          <w:b/>
          <w:bCs/>
          <w:color w:val="000000"/>
        </w:rPr>
        <w:t xml:space="preserve">4] Shiftiness – Permissibility ground encourages the </w:t>
      </w:r>
      <w:proofErr w:type="spellStart"/>
      <w:r w:rsidRPr="00FB1DE3">
        <w:rPr>
          <w:rFonts w:ascii="Arial" w:eastAsia="Times New Roman" w:hAnsi="Arial" w:cs="Arial"/>
          <w:b/>
          <w:bCs/>
          <w:color w:val="000000"/>
        </w:rPr>
        <w:t>aff</w:t>
      </w:r>
      <w:proofErr w:type="spellEnd"/>
      <w:r w:rsidRPr="00FB1DE3">
        <w:rPr>
          <w:rFonts w:ascii="Arial" w:eastAsia="Times New Roman" w:hAnsi="Arial" w:cs="Arial"/>
          <w:b/>
          <w:bCs/>
          <w:color w:val="000000"/>
        </w:rPr>
        <w:t xml:space="preserve"> to load up with triggers and the 1ar controls the direction of the round which means they can moot all my </w:t>
      </w:r>
      <w:proofErr w:type="gramStart"/>
      <w:r w:rsidRPr="00FB1DE3">
        <w:rPr>
          <w:rFonts w:ascii="Arial" w:eastAsia="Times New Roman" w:hAnsi="Arial" w:cs="Arial"/>
          <w:b/>
          <w:bCs/>
          <w:color w:val="000000"/>
        </w:rPr>
        <w:t>offense,</w:t>
      </w:r>
      <w:proofErr w:type="gramEnd"/>
      <w:r w:rsidRPr="00FB1DE3">
        <w:rPr>
          <w:rFonts w:ascii="Arial" w:eastAsia="Times New Roman" w:hAnsi="Arial" w:cs="Arial"/>
          <w:b/>
          <w:bCs/>
          <w:color w:val="000000"/>
        </w:rPr>
        <w:t xml:space="preserve"> I need permissibility in the 2n to compensate.</w:t>
      </w:r>
    </w:p>
    <w:p w14:paraId="03E2A852" w14:textId="77777777" w:rsidR="00FB1DE3" w:rsidRPr="00FB1DE3" w:rsidRDefault="00FB1DE3" w:rsidP="00FB1DE3">
      <w:pPr>
        <w:spacing w:before="240" w:after="240" w:line="240" w:lineRule="auto"/>
        <w:rPr>
          <w:rFonts w:ascii="Times New Roman" w:eastAsia="Times New Roman" w:hAnsi="Times New Roman" w:cs="Times New Roman"/>
          <w:sz w:val="24"/>
          <w:szCs w:val="24"/>
        </w:rPr>
      </w:pPr>
      <w:r w:rsidRPr="00FB1DE3">
        <w:rPr>
          <w:rFonts w:ascii="Arial" w:eastAsia="Times New Roman" w:hAnsi="Arial" w:cs="Arial"/>
          <w:color w:val="000000"/>
        </w:rPr>
        <w:t> </w:t>
      </w:r>
    </w:p>
    <w:p w14:paraId="295FFD8D" w14:textId="77777777" w:rsidR="00FB1DE3" w:rsidRPr="00FB1DE3" w:rsidRDefault="00FB1DE3" w:rsidP="00FB1DE3">
      <w:pPr>
        <w:spacing w:before="240" w:after="40" w:line="240" w:lineRule="auto"/>
        <w:outlineLvl w:val="3"/>
        <w:rPr>
          <w:rFonts w:ascii="Times New Roman" w:eastAsia="Times New Roman" w:hAnsi="Times New Roman" w:cs="Times New Roman"/>
          <w:b/>
          <w:bCs/>
          <w:sz w:val="24"/>
          <w:szCs w:val="24"/>
        </w:rPr>
      </w:pPr>
      <w:r w:rsidRPr="00FB1DE3">
        <w:rPr>
          <w:rFonts w:ascii="Arial" w:eastAsia="Times New Roman" w:hAnsi="Arial" w:cs="Arial"/>
          <w:b/>
          <w:bCs/>
          <w:color w:val="000000"/>
        </w:rPr>
        <w:t>Presumption Negates –</w:t>
      </w:r>
    </w:p>
    <w:p w14:paraId="628EC0B2" w14:textId="77777777" w:rsidR="00FB1DE3" w:rsidRPr="00FB1DE3" w:rsidRDefault="00FB1DE3" w:rsidP="00FB1DE3">
      <w:pPr>
        <w:spacing w:before="240" w:after="40" w:line="240" w:lineRule="auto"/>
        <w:outlineLvl w:val="3"/>
        <w:rPr>
          <w:rFonts w:ascii="Times New Roman" w:eastAsia="Times New Roman" w:hAnsi="Times New Roman" w:cs="Times New Roman"/>
          <w:b/>
          <w:bCs/>
          <w:sz w:val="24"/>
          <w:szCs w:val="24"/>
        </w:rPr>
      </w:pPr>
      <w:r w:rsidRPr="00FB1DE3">
        <w:rPr>
          <w:rFonts w:ascii="Arial" w:eastAsia="Times New Roman" w:hAnsi="Arial" w:cs="Arial"/>
          <w:b/>
          <w:bCs/>
          <w:color w:val="000000"/>
        </w:rPr>
        <w:t>1] We assume statements to be false until proven true. That is why we don’t believe in alternate realities or conspiracy theories. The lack of a reason something is false does not mean it is assumed to be true.</w:t>
      </w:r>
    </w:p>
    <w:p w14:paraId="19834887" w14:textId="77777777" w:rsidR="00FB1DE3" w:rsidRPr="00FB1DE3" w:rsidRDefault="00FB1DE3" w:rsidP="00FB1DE3">
      <w:pPr>
        <w:spacing w:before="240" w:after="40" w:line="240" w:lineRule="auto"/>
        <w:outlineLvl w:val="3"/>
        <w:rPr>
          <w:rFonts w:ascii="Times New Roman" w:eastAsia="Times New Roman" w:hAnsi="Times New Roman" w:cs="Times New Roman"/>
          <w:b/>
          <w:bCs/>
          <w:sz w:val="24"/>
          <w:szCs w:val="24"/>
        </w:rPr>
      </w:pPr>
      <w:r w:rsidRPr="00FB1DE3">
        <w:rPr>
          <w:rFonts w:ascii="Arial" w:eastAsia="Times New Roman" w:hAnsi="Arial" w:cs="Arial"/>
          <w:b/>
          <w:bCs/>
          <w:color w:val="000000"/>
        </w:rPr>
        <w:t xml:space="preserve">2] Statements are more often false then true. If I say this pen is red, I can only prove it true in one way by demonstrating that it is indeed red, where I can prove it false in an infinite </w:t>
      </w:r>
      <w:proofErr w:type="gramStart"/>
      <w:r w:rsidRPr="00FB1DE3">
        <w:rPr>
          <w:rFonts w:ascii="Arial" w:eastAsia="Times New Roman" w:hAnsi="Arial" w:cs="Arial"/>
          <w:b/>
          <w:bCs/>
          <w:color w:val="000000"/>
        </w:rPr>
        <w:t>amount</w:t>
      </w:r>
      <w:proofErr w:type="gramEnd"/>
      <w:r w:rsidRPr="00FB1DE3">
        <w:rPr>
          <w:rFonts w:ascii="Arial" w:eastAsia="Times New Roman" w:hAnsi="Arial" w:cs="Arial"/>
          <w:b/>
          <w:bCs/>
          <w:color w:val="000000"/>
        </w:rPr>
        <w:t xml:space="preserve"> of ways.</w:t>
      </w:r>
    </w:p>
    <w:p w14:paraId="5C82310B" w14:textId="77777777" w:rsidR="00FB1DE3" w:rsidRPr="00FB1DE3" w:rsidRDefault="00FB1DE3" w:rsidP="00FB1DE3">
      <w:pPr>
        <w:spacing w:before="240" w:after="40" w:line="240" w:lineRule="auto"/>
        <w:outlineLvl w:val="3"/>
        <w:rPr>
          <w:rFonts w:ascii="Times New Roman" w:eastAsia="Times New Roman" w:hAnsi="Times New Roman" w:cs="Times New Roman"/>
          <w:b/>
          <w:bCs/>
          <w:sz w:val="24"/>
          <w:szCs w:val="24"/>
        </w:rPr>
      </w:pPr>
      <w:r w:rsidRPr="00FB1DE3">
        <w:rPr>
          <w:rFonts w:ascii="Arial" w:eastAsia="Times New Roman" w:hAnsi="Arial" w:cs="Arial"/>
          <w:b/>
          <w:bCs/>
          <w:color w:val="000000"/>
        </w:rPr>
        <w:t>3] The neg burden is to deny the evidence of truth so if there’s no offense as to why the resolution is true the neg has fulfilled their burden.</w:t>
      </w:r>
    </w:p>
    <w:p w14:paraId="09A05036" w14:textId="77777777" w:rsidR="00FB1DE3" w:rsidRPr="00FB1DE3" w:rsidRDefault="00FB1DE3" w:rsidP="00FB1DE3">
      <w:pPr>
        <w:spacing w:after="0" w:line="240" w:lineRule="auto"/>
        <w:rPr>
          <w:rFonts w:ascii="Times New Roman" w:eastAsia="Times New Roman" w:hAnsi="Times New Roman" w:cs="Times New Roman"/>
          <w:sz w:val="24"/>
          <w:szCs w:val="24"/>
        </w:rPr>
      </w:pPr>
    </w:p>
    <w:p w14:paraId="6631D998" w14:textId="77777777" w:rsidR="00FB1DE3" w:rsidRPr="00FB1DE3" w:rsidRDefault="00FB1DE3" w:rsidP="00FB1DE3">
      <w:pPr>
        <w:spacing w:before="240" w:after="240" w:line="240" w:lineRule="auto"/>
        <w:rPr>
          <w:rFonts w:ascii="Times New Roman" w:eastAsia="Times New Roman" w:hAnsi="Times New Roman" w:cs="Times New Roman"/>
          <w:sz w:val="24"/>
          <w:szCs w:val="24"/>
        </w:rPr>
      </w:pPr>
      <w:r w:rsidRPr="00FB1DE3">
        <w:rPr>
          <w:rFonts w:ascii="Arial" w:eastAsia="Times New Roman" w:hAnsi="Arial" w:cs="Arial"/>
          <w:color w:val="000000"/>
        </w:rPr>
        <w:t> </w:t>
      </w:r>
    </w:p>
    <w:p w14:paraId="21757BFB" w14:textId="77777777" w:rsidR="00FB1DE3" w:rsidRPr="00FB1DE3" w:rsidRDefault="00FB1DE3" w:rsidP="00FB1DE3">
      <w:pPr>
        <w:spacing w:before="280" w:after="80" w:line="240" w:lineRule="auto"/>
        <w:outlineLvl w:val="2"/>
        <w:rPr>
          <w:rFonts w:ascii="Times New Roman" w:eastAsia="Times New Roman" w:hAnsi="Times New Roman" w:cs="Times New Roman"/>
          <w:b/>
          <w:bCs/>
          <w:sz w:val="27"/>
          <w:szCs w:val="27"/>
        </w:rPr>
      </w:pPr>
      <w:r w:rsidRPr="00FB1DE3">
        <w:rPr>
          <w:rFonts w:ascii="Arial" w:eastAsia="Times New Roman" w:hAnsi="Arial" w:cs="Arial"/>
          <w:b/>
          <w:bCs/>
          <w:color w:val="000000"/>
          <w:sz w:val="26"/>
          <w:szCs w:val="26"/>
        </w:rPr>
        <w:t>ROB</w:t>
      </w:r>
    </w:p>
    <w:p w14:paraId="332204E8" w14:textId="77777777" w:rsidR="00FB1DE3" w:rsidRPr="00FB1DE3" w:rsidRDefault="00FB1DE3" w:rsidP="00FB1DE3">
      <w:pPr>
        <w:spacing w:before="240" w:after="40" w:line="240" w:lineRule="auto"/>
        <w:outlineLvl w:val="3"/>
        <w:rPr>
          <w:rFonts w:ascii="Times New Roman" w:eastAsia="Times New Roman" w:hAnsi="Times New Roman" w:cs="Times New Roman"/>
          <w:b/>
          <w:bCs/>
          <w:sz w:val="24"/>
          <w:szCs w:val="24"/>
        </w:rPr>
      </w:pPr>
      <w:r w:rsidRPr="00FB1DE3">
        <w:rPr>
          <w:rFonts w:ascii="Arial" w:eastAsia="Times New Roman" w:hAnsi="Arial" w:cs="Arial"/>
          <w:b/>
          <w:bCs/>
          <w:color w:val="000000"/>
        </w:rPr>
        <w:t>The role of the ballot is to vote for the debater that best proves the truth or falsity of the resolution.</w:t>
      </w:r>
    </w:p>
    <w:p w14:paraId="3B22FF04" w14:textId="77777777" w:rsidR="00FB1DE3" w:rsidRPr="00FB1DE3" w:rsidRDefault="00FB1DE3" w:rsidP="00FB1DE3">
      <w:pPr>
        <w:spacing w:before="240" w:after="40" w:line="240" w:lineRule="auto"/>
        <w:outlineLvl w:val="3"/>
        <w:rPr>
          <w:rFonts w:ascii="Times New Roman" w:eastAsia="Times New Roman" w:hAnsi="Times New Roman" w:cs="Times New Roman"/>
          <w:b/>
          <w:bCs/>
          <w:sz w:val="24"/>
          <w:szCs w:val="24"/>
        </w:rPr>
      </w:pPr>
      <w:proofErr w:type="spellStart"/>
      <w:r w:rsidRPr="00FB1DE3">
        <w:rPr>
          <w:rFonts w:ascii="Arial" w:eastAsia="Times New Roman" w:hAnsi="Arial" w:cs="Arial"/>
          <w:b/>
          <w:bCs/>
          <w:color w:val="000000"/>
        </w:rPr>
        <w:t>Constitutivism</w:t>
      </w:r>
      <w:proofErr w:type="spellEnd"/>
      <w:r w:rsidRPr="00FB1DE3">
        <w:rPr>
          <w:rFonts w:ascii="Arial" w:eastAsia="Times New Roman" w:hAnsi="Arial" w:cs="Arial"/>
          <w:b/>
          <w:bCs/>
          <w:color w:val="000000"/>
        </w:rPr>
        <w:t xml:space="preserve">: The ballot asks you to either vote </w:t>
      </w:r>
      <w:proofErr w:type="spellStart"/>
      <w:r w:rsidRPr="00FB1DE3">
        <w:rPr>
          <w:rFonts w:ascii="Arial" w:eastAsia="Times New Roman" w:hAnsi="Arial" w:cs="Arial"/>
          <w:b/>
          <w:bCs/>
          <w:color w:val="000000"/>
        </w:rPr>
        <w:t>aff</w:t>
      </w:r>
      <w:proofErr w:type="spellEnd"/>
      <w:r w:rsidRPr="00FB1DE3">
        <w:rPr>
          <w:rFonts w:ascii="Arial" w:eastAsia="Times New Roman" w:hAnsi="Arial" w:cs="Arial"/>
          <w:b/>
          <w:bCs/>
          <w:color w:val="000000"/>
        </w:rPr>
        <w:t xml:space="preserve"> or neg based on the given resolution a) Five </w:t>
      </w:r>
      <w:proofErr w:type="gramStart"/>
      <w:r w:rsidRPr="00FB1DE3">
        <w:rPr>
          <w:rFonts w:ascii="Arial" w:eastAsia="Times New Roman" w:hAnsi="Arial" w:cs="Arial"/>
          <w:b/>
          <w:bCs/>
          <w:color w:val="000000"/>
        </w:rPr>
        <w:t>dictionaries</w:t>
      </w:r>
      <w:r w:rsidRPr="00FB1DE3">
        <w:rPr>
          <w:rFonts w:eastAsia="Times New Roman"/>
          <w:b/>
          <w:bCs/>
          <w:color w:val="000000"/>
          <w:sz w:val="26"/>
          <w:szCs w:val="26"/>
          <w:vertAlign w:val="superscript"/>
        </w:rPr>
        <w:t>[</w:t>
      </w:r>
      <w:proofErr w:type="gramEnd"/>
      <w:r w:rsidRPr="00FB1DE3">
        <w:rPr>
          <w:rFonts w:eastAsia="Times New Roman"/>
          <w:b/>
          <w:bCs/>
          <w:color w:val="000000"/>
          <w:sz w:val="26"/>
          <w:szCs w:val="26"/>
          <w:vertAlign w:val="superscript"/>
        </w:rPr>
        <w:t>1]</w:t>
      </w:r>
      <w:r w:rsidRPr="00FB1DE3">
        <w:rPr>
          <w:rFonts w:ascii="Arial" w:eastAsia="Times New Roman" w:hAnsi="Arial" w:cs="Arial"/>
          <w:b/>
          <w:bCs/>
          <w:color w:val="000000"/>
        </w:rPr>
        <w:t xml:space="preserve"> define to negate as to deny the truth of and affirm</w:t>
      </w:r>
      <w:r w:rsidRPr="00FB1DE3">
        <w:rPr>
          <w:rFonts w:eastAsia="Times New Roman"/>
          <w:b/>
          <w:bCs/>
          <w:color w:val="000000"/>
          <w:sz w:val="26"/>
          <w:szCs w:val="26"/>
          <w:vertAlign w:val="superscript"/>
        </w:rPr>
        <w:t>[2]</w:t>
      </w:r>
      <w:r w:rsidRPr="00FB1DE3">
        <w:rPr>
          <w:rFonts w:ascii="Arial" w:eastAsia="Times New Roman" w:hAnsi="Arial" w:cs="Arial"/>
          <w:b/>
          <w:bCs/>
          <w:color w:val="000000"/>
        </w:rPr>
        <w:t xml:space="preserve"> as to prove true which means its intrinsic to the nature of the activity b) the purpose of debate is the acquisition of knowledge in pursuit of truth – a </w:t>
      </w:r>
      <w:proofErr w:type="spellStart"/>
      <w:r w:rsidRPr="00FB1DE3">
        <w:rPr>
          <w:rFonts w:ascii="Arial" w:eastAsia="Times New Roman" w:hAnsi="Arial" w:cs="Arial"/>
          <w:b/>
          <w:bCs/>
          <w:color w:val="000000"/>
        </w:rPr>
        <w:t>resolutional</w:t>
      </w:r>
      <w:proofErr w:type="spellEnd"/>
      <w:r w:rsidRPr="00FB1DE3">
        <w:rPr>
          <w:rFonts w:ascii="Arial" w:eastAsia="Times New Roman" w:hAnsi="Arial" w:cs="Arial"/>
          <w:b/>
          <w:bCs/>
          <w:color w:val="000000"/>
        </w:rPr>
        <w:t xml:space="preserve"> focus is key to depth of exploration which o/w on specificity. It’s a jurisdictional issue since it questions whether the judge should go outside the scope of the game.</w:t>
      </w:r>
    </w:p>
    <w:p w14:paraId="489E01E9" w14:textId="77777777" w:rsidR="00FB1DE3" w:rsidRPr="00FB1DE3" w:rsidRDefault="00FB1DE3" w:rsidP="00FB1DE3">
      <w:pPr>
        <w:spacing w:before="240" w:after="240" w:line="240" w:lineRule="auto"/>
        <w:rPr>
          <w:rFonts w:ascii="Times New Roman" w:eastAsia="Times New Roman" w:hAnsi="Times New Roman" w:cs="Times New Roman"/>
          <w:sz w:val="24"/>
          <w:szCs w:val="24"/>
        </w:rPr>
      </w:pPr>
      <w:r w:rsidRPr="00FB1DE3">
        <w:rPr>
          <w:rFonts w:ascii="Arial" w:eastAsia="Times New Roman" w:hAnsi="Arial" w:cs="Arial"/>
          <w:color w:val="000000"/>
        </w:rPr>
        <w:t> </w:t>
      </w:r>
    </w:p>
    <w:p w14:paraId="70BC3018" w14:textId="77777777" w:rsidR="00FB1DE3" w:rsidRPr="00FB1DE3" w:rsidRDefault="00FB1DE3" w:rsidP="00FB1DE3">
      <w:pPr>
        <w:spacing w:before="240" w:after="240" w:line="240" w:lineRule="auto"/>
        <w:rPr>
          <w:rFonts w:ascii="Times New Roman" w:eastAsia="Times New Roman" w:hAnsi="Times New Roman" w:cs="Times New Roman"/>
          <w:sz w:val="24"/>
          <w:szCs w:val="24"/>
        </w:rPr>
      </w:pPr>
      <w:r w:rsidRPr="00FB1DE3">
        <w:rPr>
          <w:rFonts w:ascii="Arial" w:eastAsia="Times New Roman" w:hAnsi="Arial" w:cs="Arial"/>
          <w:color w:val="000000"/>
        </w:rPr>
        <w:t> </w:t>
      </w:r>
    </w:p>
    <w:p w14:paraId="7E8DEA7F" w14:textId="77777777" w:rsidR="00FB1DE3" w:rsidRPr="00FB1DE3" w:rsidRDefault="00FB1DE3" w:rsidP="00FB1DE3">
      <w:pPr>
        <w:spacing w:before="280" w:after="80" w:line="240" w:lineRule="auto"/>
        <w:outlineLvl w:val="2"/>
        <w:rPr>
          <w:rFonts w:ascii="Times New Roman" w:eastAsia="Times New Roman" w:hAnsi="Times New Roman" w:cs="Times New Roman"/>
          <w:b/>
          <w:bCs/>
          <w:sz w:val="27"/>
          <w:szCs w:val="27"/>
        </w:rPr>
      </w:pPr>
      <w:r w:rsidRPr="00FB1DE3">
        <w:rPr>
          <w:rFonts w:ascii="Arial" w:eastAsia="Times New Roman" w:hAnsi="Arial" w:cs="Arial"/>
          <w:b/>
          <w:bCs/>
          <w:color w:val="000000"/>
          <w:sz w:val="26"/>
          <w:szCs w:val="26"/>
        </w:rPr>
        <w:t> </w:t>
      </w:r>
    </w:p>
    <w:p w14:paraId="256A0BFD" w14:textId="77777777" w:rsidR="00FB1DE3" w:rsidRPr="00FB1DE3" w:rsidRDefault="00FB1DE3" w:rsidP="00FB1DE3">
      <w:pPr>
        <w:spacing w:before="280" w:after="80" w:line="240" w:lineRule="auto"/>
        <w:outlineLvl w:val="2"/>
        <w:rPr>
          <w:rFonts w:ascii="Times New Roman" w:eastAsia="Times New Roman" w:hAnsi="Times New Roman" w:cs="Times New Roman"/>
          <w:b/>
          <w:bCs/>
          <w:sz w:val="27"/>
          <w:szCs w:val="27"/>
        </w:rPr>
      </w:pPr>
      <w:r w:rsidRPr="00FB1DE3">
        <w:rPr>
          <w:rFonts w:ascii="Arial" w:eastAsia="Times New Roman" w:hAnsi="Arial" w:cs="Arial"/>
          <w:b/>
          <w:bCs/>
          <w:color w:val="000000"/>
          <w:sz w:val="26"/>
          <w:szCs w:val="26"/>
        </w:rPr>
        <w:t> </w:t>
      </w:r>
    </w:p>
    <w:p w14:paraId="705ABA81" w14:textId="77777777" w:rsidR="00FB1DE3" w:rsidRPr="00FB1DE3" w:rsidRDefault="00FB1DE3" w:rsidP="00FB1DE3">
      <w:pPr>
        <w:spacing w:before="240" w:after="240" w:line="240" w:lineRule="auto"/>
        <w:rPr>
          <w:rFonts w:ascii="Times New Roman" w:eastAsia="Times New Roman" w:hAnsi="Times New Roman" w:cs="Times New Roman"/>
          <w:sz w:val="24"/>
          <w:szCs w:val="24"/>
        </w:rPr>
      </w:pPr>
      <w:r w:rsidRPr="00FB1DE3">
        <w:rPr>
          <w:rFonts w:ascii="Arial" w:eastAsia="Times New Roman" w:hAnsi="Arial" w:cs="Arial"/>
          <w:color w:val="000000"/>
        </w:rPr>
        <w:t> </w:t>
      </w:r>
    </w:p>
    <w:p w14:paraId="63B1DFA5" w14:textId="77777777" w:rsidR="00FB1DE3" w:rsidRPr="00FB1DE3" w:rsidRDefault="00FB1DE3" w:rsidP="00FB1DE3">
      <w:pPr>
        <w:spacing w:after="0" w:line="240" w:lineRule="auto"/>
        <w:rPr>
          <w:rFonts w:ascii="Times New Roman" w:eastAsia="Times New Roman" w:hAnsi="Times New Roman" w:cs="Times New Roman"/>
          <w:sz w:val="24"/>
          <w:szCs w:val="24"/>
        </w:rPr>
      </w:pPr>
    </w:p>
    <w:p w14:paraId="39DDB5A7" w14:textId="77777777" w:rsidR="00FB1DE3" w:rsidRPr="00FB1DE3" w:rsidRDefault="00FB1DE3" w:rsidP="00FB1DE3">
      <w:pPr>
        <w:spacing w:after="0" w:line="240" w:lineRule="auto"/>
        <w:rPr>
          <w:rFonts w:ascii="Times New Roman" w:eastAsia="Times New Roman" w:hAnsi="Times New Roman" w:cs="Times New Roman"/>
          <w:sz w:val="24"/>
          <w:szCs w:val="24"/>
        </w:rPr>
      </w:pPr>
      <w:r w:rsidRPr="00FB1DE3">
        <w:rPr>
          <w:rFonts w:ascii="Times New Roman" w:eastAsia="Times New Roman" w:hAnsi="Times New Roman" w:cs="Times New Roman"/>
          <w:sz w:val="24"/>
          <w:szCs w:val="24"/>
        </w:rPr>
        <w:pict w14:anchorId="39BA646E">
          <v:rect id="_x0000_i1025" style="width:0;height:1.5pt" o:hralign="center" o:hrstd="t" o:hr="t" fillcolor="#a0a0a0" stroked="f"/>
        </w:pict>
      </w:r>
    </w:p>
    <w:p w14:paraId="098E930D" w14:textId="77777777" w:rsidR="00FB1DE3" w:rsidRPr="00FB1DE3" w:rsidRDefault="00FB1DE3" w:rsidP="00FB1DE3">
      <w:pPr>
        <w:spacing w:before="240" w:after="240" w:line="240" w:lineRule="auto"/>
        <w:ind w:right="-1440"/>
        <w:rPr>
          <w:rFonts w:ascii="Times New Roman" w:eastAsia="Times New Roman" w:hAnsi="Times New Roman" w:cs="Times New Roman"/>
          <w:sz w:val="24"/>
          <w:szCs w:val="24"/>
        </w:rPr>
      </w:pPr>
      <w:r w:rsidRPr="00FB1DE3">
        <w:rPr>
          <w:rFonts w:eastAsia="Times New Roman"/>
          <w:color w:val="000000"/>
          <w:sz w:val="16"/>
          <w:szCs w:val="16"/>
        </w:rPr>
        <w:t>[1]</w:t>
      </w:r>
      <w:hyperlink r:id="rId13" w:history="1">
        <w:r w:rsidRPr="00FB1DE3">
          <w:rPr>
            <w:rFonts w:ascii="Arial" w:eastAsia="Times New Roman" w:hAnsi="Arial" w:cs="Arial"/>
            <w:color w:val="000000"/>
            <w:sz w:val="16"/>
            <w:szCs w:val="16"/>
          </w:rPr>
          <w:t xml:space="preserve"> </w:t>
        </w:r>
        <w:r w:rsidRPr="00FB1DE3">
          <w:rPr>
            <w:rFonts w:ascii="Arial" w:eastAsia="Times New Roman" w:hAnsi="Arial" w:cs="Arial"/>
            <w:color w:val="1155CC"/>
            <w:sz w:val="16"/>
            <w:szCs w:val="16"/>
            <w:u w:val="single"/>
          </w:rPr>
          <w:t>http://dictionary.reference.com/browse/negate</w:t>
        </w:r>
      </w:hyperlink>
      <w:r w:rsidRPr="00FB1DE3">
        <w:rPr>
          <w:rFonts w:ascii="Arial" w:eastAsia="Times New Roman" w:hAnsi="Arial" w:cs="Arial"/>
          <w:color w:val="000000"/>
          <w:sz w:val="16"/>
          <w:szCs w:val="16"/>
        </w:rPr>
        <w:t>,</w:t>
      </w:r>
      <w:hyperlink r:id="rId14" w:history="1">
        <w:r w:rsidRPr="00FB1DE3">
          <w:rPr>
            <w:rFonts w:ascii="Arial" w:eastAsia="Times New Roman" w:hAnsi="Arial" w:cs="Arial"/>
            <w:color w:val="000000"/>
            <w:sz w:val="16"/>
            <w:szCs w:val="16"/>
          </w:rPr>
          <w:t xml:space="preserve"> </w:t>
        </w:r>
        <w:r w:rsidRPr="00FB1DE3">
          <w:rPr>
            <w:rFonts w:ascii="Arial" w:eastAsia="Times New Roman" w:hAnsi="Arial" w:cs="Arial"/>
            <w:color w:val="1155CC"/>
            <w:sz w:val="16"/>
            <w:szCs w:val="16"/>
            <w:u w:val="single"/>
          </w:rPr>
          <w:t>http://www.merriam-webster.com/dictionary/negate</w:t>
        </w:r>
      </w:hyperlink>
      <w:r w:rsidRPr="00FB1DE3">
        <w:rPr>
          <w:rFonts w:ascii="Arial" w:eastAsia="Times New Roman" w:hAnsi="Arial" w:cs="Arial"/>
          <w:color w:val="000000"/>
          <w:sz w:val="16"/>
          <w:szCs w:val="16"/>
        </w:rPr>
        <w:t>,</w:t>
      </w:r>
      <w:hyperlink r:id="rId15" w:history="1">
        <w:r w:rsidRPr="00FB1DE3">
          <w:rPr>
            <w:rFonts w:ascii="Arial" w:eastAsia="Times New Roman" w:hAnsi="Arial" w:cs="Arial"/>
            <w:color w:val="000000"/>
            <w:sz w:val="16"/>
            <w:szCs w:val="16"/>
          </w:rPr>
          <w:t xml:space="preserve"> </w:t>
        </w:r>
        <w:r w:rsidRPr="00FB1DE3">
          <w:rPr>
            <w:rFonts w:ascii="Arial" w:eastAsia="Times New Roman" w:hAnsi="Arial" w:cs="Arial"/>
            <w:color w:val="1155CC"/>
            <w:sz w:val="16"/>
            <w:szCs w:val="16"/>
            <w:u w:val="single"/>
          </w:rPr>
          <w:t>http://www.thefreedictionary.com/negate</w:t>
        </w:r>
      </w:hyperlink>
      <w:r w:rsidRPr="00FB1DE3">
        <w:rPr>
          <w:rFonts w:ascii="Arial" w:eastAsia="Times New Roman" w:hAnsi="Arial" w:cs="Arial"/>
          <w:color w:val="000000"/>
          <w:sz w:val="16"/>
          <w:szCs w:val="16"/>
        </w:rPr>
        <w:t>,</w:t>
      </w:r>
      <w:hyperlink r:id="rId16" w:history="1">
        <w:r w:rsidRPr="00FB1DE3">
          <w:rPr>
            <w:rFonts w:ascii="Arial" w:eastAsia="Times New Roman" w:hAnsi="Arial" w:cs="Arial"/>
            <w:color w:val="000000"/>
            <w:sz w:val="16"/>
            <w:szCs w:val="16"/>
          </w:rPr>
          <w:t xml:space="preserve"> </w:t>
        </w:r>
        <w:r w:rsidRPr="00FB1DE3">
          <w:rPr>
            <w:rFonts w:ascii="Arial" w:eastAsia="Times New Roman" w:hAnsi="Arial" w:cs="Arial"/>
            <w:color w:val="1155CC"/>
            <w:sz w:val="16"/>
            <w:szCs w:val="16"/>
            <w:u w:val="single"/>
          </w:rPr>
          <w:t>http://www.vocabulary.com/dictionary/negate</w:t>
        </w:r>
      </w:hyperlink>
      <w:r w:rsidRPr="00FB1DE3">
        <w:rPr>
          <w:rFonts w:ascii="Arial" w:eastAsia="Times New Roman" w:hAnsi="Arial" w:cs="Arial"/>
          <w:color w:val="000000"/>
          <w:sz w:val="16"/>
          <w:szCs w:val="16"/>
        </w:rPr>
        <w:t>,</w:t>
      </w:r>
      <w:hyperlink r:id="rId17" w:history="1">
        <w:r w:rsidRPr="00FB1DE3">
          <w:rPr>
            <w:rFonts w:ascii="Arial" w:eastAsia="Times New Roman" w:hAnsi="Arial" w:cs="Arial"/>
            <w:color w:val="000000"/>
            <w:sz w:val="16"/>
            <w:szCs w:val="16"/>
          </w:rPr>
          <w:t xml:space="preserve"> </w:t>
        </w:r>
        <w:r w:rsidRPr="00FB1DE3">
          <w:rPr>
            <w:rFonts w:ascii="Arial" w:eastAsia="Times New Roman" w:hAnsi="Arial" w:cs="Arial"/>
            <w:color w:val="1155CC"/>
            <w:sz w:val="16"/>
            <w:szCs w:val="16"/>
            <w:u w:val="single"/>
          </w:rPr>
          <w:t>http://www.oxforddictionaries.com/definition/english/negate</w:t>
        </w:r>
      </w:hyperlink>
    </w:p>
    <w:p w14:paraId="3DAC02DC" w14:textId="77777777" w:rsidR="00FB1DE3" w:rsidRPr="00FB1DE3" w:rsidRDefault="00FB1DE3" w:rsidP="00FB1DE3">
      <w:pPr>
        <w:spacing w:before="240" w:after="240" w:line="240" w:lineRule="auto"/>
        <w:rPr>
          <w:rFonts w:ascii="Times New Roman" w:eastAsia="Times New Roman" w:hAnsi="Times New Roman" w:cs="Times New Roman"/>
          <w:sz w:val="24"/>
          <w:szCs w:val="24"/>
        </w:rPr>
      </w:pPr>
      <w:r w:rsidRPr="00FB1DE3">
        <w:rPr>
          <w:rFonts w:eastAsia="Times New Roman"/>
          <w:color w:val="000000"/>
          <w:sz w:val="16"/>
          <w:szCs w:val="16"/>
        </w:rPr>
        <w:t>[2]</w:t>
      </w:r>
      <w:r w:rsidRPr="00FB1DE3">
        <w:rPr>
          <w:rFonts w:ascii="Arial" w:eastAsia="Times New Roman" w:hAnsi="Arial" w:cs="Arial"/>
          <w:color w:val="000000"/>
          <w:sz w:val="16"/>
          <w:szCs w:val="16"/>
        </w:rPr>
        <w:t xml:space="preserve"> </w:t>
      </w:r>
      <w:r w:rsidRPr="00FB1DE3">
        <w:rPr>
          <w:rFonts w:ascii="Arial" w:eastAsia="Times New Roman" w:hAnsi="Arial" w:cs="Arial"/>
          <w:i/>
          <w:iCs/>
          <w:color w:val="000000"/>
          <w:sz w:val="16"/>
          <w:szCs w:val="16"/>
        </w:rPr>
        <w:t xml:space="preserve">Dictionary.com – maintain as true, Merriam Webster – to say that something is true, Vocabulary.com – to affirm something is to confirm that it is true, Oxford dictionaries – accept the validity of, </w:t>
      </w:r>
      <w:proofErr w:type="spellStart"/>
      <w:r w:rsidRPr="00FB1DE3">
        <w:rPr>
          <w:rFonts w:ascii="Arial" w:eastAsia="Times New Roman" w:hAnsi="Arial" w:cs="Arial"/>
          <w:i/>
          <w:iCs/>
          <w:color w:val="000000"/>
          <w:sz w:val="16"/>
          <w:szCs w:val="16"/>
        </w:rPr>
        <w:t>Thefreedictionary</w:t>
      </w:r>
      <w:proofErr w:type="spellEnd"/>
      <w:r w:rsidRPr="00FB1DE3">
        <w:rPr>
          <w:rFonts w:ascii="Arial" w:eastAsia="Times New Roman" w:hAnsi="Arial" w:cs="Arial"/>
          <w:i/>
          <w:iCs/>
          <w:color w:val="000000"/>
          <w:sz w:val="16"/>
          <w:szCs w:val="16"/>
        </w:rPr>
        <w:t xml:space="preserve"> – assert to be true</w:t>
      </w:r>
    </w:p>
    <w:p w14:paraId="44602CC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ythri Mahajan"/>
    <w:docVar w:name="RibbonPointer" w:val="150407768"/>
    <w:docVar w:name="VerbatimVersion" w:val="5.1"/>
  </w:docVars>
  <w:rsids>
    <w:rsidRoot w:val="00FB1DE3"/>
    <w:rsid w:val="000139A3"/>
    <w:rsid w:val="000A026A"/>
    <w:rsid w:val="00100833"/>
    <w:rsid w:val="00104529"/>
    <w:rsid w:val="00105942"/>
    <w:rsid w:val="00107396"/>
    <w:rsid w:val="00144A4C"/>
    <w:rsid w:val="00176AB0"/>
    <w:rsid w:val="00177B7D"/>
    <w:rsid w:val="0018322D"/>
    <w:rsid w:val="001B5776"/>
    <w:rsid w:val="001C4F26"/>
    <w:rsid w:val="001E527A"/>
    <w:rsid w:val="001F78CE"/>
    <w:rsid w:val="00251FC7"/>
    <w:rsid w:val="002855A7"/>
    <w:rsid w:val="002B146A"/>
    <w:rsid w:val="002B5E17"/>
    <w:rsid w:val="00315690"/>
    <w:rsid w:val="00316B75"/>
    <w:rsid w:val="00325646"/>
    <w:rsid w:val="003460F2"/>
    <w:rsid w:val="00376646"/>
    <w:rsid w:val="0038158C"/>
    <w:rsid w:val="00386A98"/>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B5FFD"/>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C1F4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1DE3"/>
    <w:rsid w:val="00FB6FA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D5257"/>
  <w15:chartTrackingRefBased/>
  <w15:docId w15:val="{22C09460-C29A-48D8-B75A-A3FAAA043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B1DE3"/>
    <w:rPr>
      <w:rFonts w:ascii="Calibri" w:hAnsi="Calibri" w:cs="Calibri"/>
    </w:rPr>
  </w:style>
  <w:style w:type="paragraph" w:styleId="Heading1">
    <w:name w:val="heading 1"/>
    <w:aliases w:val="Pocket"/>
    <w:basedOn w:val="Normal"/>
    <w:next w:val="Normal"/>
    <w:link w:val="Heading1Char"/>
    <w:qFormat/>
    <w:rsid w:val="00FB1D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9"/>
    <w:unhideWhenUsed/>
    <w:qFormat/>
    <w:rsid w:val="00FB1DE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9"/>
    <w:unhideWhenUsed/>
    <w:qFormat/>
    <w:rsid w:val="00FB1DE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9"/>
    <w:unhideWhenUsed/>
    <w:qFormat/>
    <w:rsid w:val="00FB1DE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B1D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1DE3"/>
  </w:style>
  <w:style w:type="character" w:customStyle="1" w:styleId="Heading1Char">
    <w:name w:val="Heading 1 Char"/>
    <w:aliases w:val="Pocket Char"/>
    <w:basedOn w:val="DefaultParagraphFont"/>
    <w:link w:val="Heading1"/>
    <w:rsid w:val="00FB1DE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9"/>
    <w:rsid w:val="00FB1DE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9"/>
    <w:rsid w:val="00FB1DE3"/>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9"/>
    <w:rsid w:val="00FB1DE3"/>
    <w:rPr>
      <w:rFonts w:ascii="Calibri" w:eastAsiaTheme="majorEastAsia" w:hAnsi="Calibri" w:cstheme="majorBidi"/>
      <w:b/>
      <w:iCs/>
      <w:sz w:val="26"/>
    </w:rPr>
  </w:style>
  <w:style w:type="character" w:styleId="Emphasis">
    <w:name w:val="Emphasis"/>
    <w:basedOn w:val="DefaultParagraphFont"/>
    <w:uiPriority w:val="7"/>
    <w:qFormat/>
    <w:rsid w:val="00FB1DE3"/>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FB1DE3"/>
    <w:rPr>
      <w:b/>
      <w:bCs/>
      <w:sz w:val="26"/>
      <w:u w:val="none"/>
    </w:rPr>
  </w:style>
  <w:style w:type="character" w:customStyle="1" w:styleId="StyleUnderline">
    <w:name w:val="Style Underline"/>
    <w:aliases w:val="Underline"/>
    <w:basedOn w:val="DefaultParagraphFont"/>
    <w:uiPriority w:val="6"/>
    <w:qFormat/>
    <w:rsid w:val="00FB1DE3"/>
    <w:rPr>
      <w:b w:val="0"/>
      <w:sz w:val="22"/>
      <w:u w:val="single"/>
    </w:rPr>
  </w:style>
  <w:style w:type="character" w:styleId="Hyperlink">
    <w:name w:val="Hyperlink"/>
    <w:basedOn w:val="DefaultParagraphFont"/>
    <w:uiPriority w:val="99"/>
    <w:semiHidden/>
    <w:unhideWhenUsed/>
    <w:rsid w:val="00FB1DE3"/>
    <w:rPr>
      <w:color w:val="auto"/>
      <w:u w:val="none"/>
    </w:rPr>
  </w:style>
  <w:style w:type="character" w:styleId="FollowedHyperlink">
    <w:name w:val="FollowedHyperlink"/>
    <w:basedOn w:val="DefaultParagraphFont"/>
    <w:uiPriority w:val="99"/>
    <w:semiHidden/>
    <w:unhideWhenUsed/>
    <w:rsid w:val="00FB1DE3"/>
    <w:rPr>
      <w:color w:val="auto"/>
      <w:u w:val="none"/>
    </w:rPr>
  </w:style>
  <w:style w:type="paragraph" w:styleId="NormalWeb">
    <w:name w:val="Normal (Web)"/>
    <w:basedOn w:val="Normal"/>
    <w:uiPriority w:val="99"/>
    <w:semiHidden/>
    <w:unhideWhenUsed/>
    <w:rsid w:val="00FB1DE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4294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tent.usatoday.com/topics/topic/Organizations/Schools/University+of+Chicago" TargetMode="External"/><Relationship Id="rId13" Type="http://schemas.openxmlformats.org/officeDocument/2006/relationships/hyperlink" Target="http://dictionary.reference.com/browse/negat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ncbi.nlm.nih.gov/pmc/articles/PMC4887467/" TargetMode="External"/><Relationship Id="rId12" Type="http://schemas.openxmlformats.org/officeDocument/2006/relationships/hyperlink" Target="https://plato.stanford.edu/entries/skepticism-moral/" TargetMode="External"/><Relationship Id="rId17" Type="http://schemas.openxmlformats.org/officeDocument/2006/relationships/hyperlink" Target="http://www.oxforddictionaries.com/definition/english/negate" TargetMode="External"/><Relationship Id="rId2" Type="http://schemas.openxmlformats.org/officeDocument/2006/relationships/numbering" Target="numbering.xml"/><Relationship Id="rId16" Type="http://schemas.openxmlformats.org/officeDocument/2006/relationships/hyperlink" Target="http://www.vocabulary.com/dictionary/negate" TargetMode="External"/><Relationship Id="rId1" Type="http://schemas.openxmlformats.org/officeDocument/2006/relationships/customXml" Target="../customXml/item1.xml"/><Relationship Id="rId6" Type="http://schemas.openxmlformats.org/officeDocument/2006/relationships/hyperlink" Target="https://www.speechanddebate.org/wp-content/uploads/High-School-Unified-Manual-2021-2022.pdf" TargetMode="External"/><Relationship Id="rId11" Type="http://schemas.openxmlformats.org/officeDocument/2006/relationships/hyperlink" Target="https://plato.stanford.edu/entries/justice/" TargetMode="External"/><Relationship Id="rId5" Type="http://schemas.openxmlformats.org/officeDocument/2006/relationships/webSettings" Target="webSettings.xml"/><Relationship Id="rId15" Type="http://schemas.openxmlformats.org/officeDocument/2006/relationships/hyperlink" Target="http://www.thefreedictionary.com/negate" TargetMode="External"/><Relationship Id="rId10" Type="http://schemas.openxmlformats.org/officeDocument/2006/relationships/hyperlink" Target="https://plato.stanford.edu/entries/alternative-possibilitie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firstthings.com/blogs/firstthoughts/2012/01/denying-free-will-promotes-relativism" TargetMode="External"/><Relationship Id="rId14" Type="http://schemas.openxmlformats.org/officeDocument/2006/relationships/hyperlink" Target="http://www.merriam-webster.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i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2381</Words>
  <Characters>13574</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ilango</dc:creator>
  <cp:keywords>5.1.1</cp:keywords>
  <dc:description/>
  <cp:lastModifiedBy>s</cp:lastModifiedBy>
  <cp:revision>1</cp:revision>
  <dcterms:created xsi:type="dcterms:W3CDTF">2022-02-19T21:46:00Z</dcterms:created>
  <dcterms:modified xsi:type="dcterms:W3CDTF">2022-02-19T21:47:00Z</dcterms:modified>
</cp:coreProperties>
</file>