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7250" w14:textId="77777777" w:rsidR="00D92FF0" w:rsidRDefault="00D92FF0" w:rsidP="00D92FF0">
      <w:pPr>
        <w:pStyle w:val="Heading1"/>
      </w:pPr>
      <w:r>
        <w:t>Neg</w:t>
      </w:r>
    </w:p>
    <w:p w14:paraId="1003388C" w14:textId="475DAE2D" w:rsidR="00CB5E5D" w:rsidRDefault="00CB5E5D" w:rsidP="00CB5E5D">
      <w:pPr>
        <w:pStyle w:val="Heading2"/>
      </w:pPr>
      <w:r>
        <w:t>Theory</w:t>
      </w:r>
    </w:p>
    <w:p w14:paraId="33E30211" w14:textId="77777777" w:rsidR="00CB5E5D" w:rsidRDefault="00CB5E5D" w:rsidP="00D92FF0">
      <w:pPr>
        <w:pStyle w:val="Heading4"/>
      </w:pPr>
    </w:p>
    <w:p w14:paraId="0ACB1EC9" w14:textId="306E71ED" w:rsidR="00CB5E5D" w:rsidRDefault="005B36AF" w:rsidP="00D92FF0">
      <w:pPr>
        <w:pStyle w:val="Heading4"/>
      </w:pPr>
      <w:r>
        <w:rPr>
          <w:noProof/>
        </w:rPr>
        <w:drawing>
          <wp:inline distT="0" distB="0" distL="0" distR="0" wp14:anchorId="18155C41" wp14:editId="214877A2">
            <wp:extent cx="6753225" cy="2262727"/>
            <wp:effectExtent l="0" t="0" r="0" b="4445"/>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74829" cy="2269966"/>
                    </a:xfrm>
                    <a:prstGeom prst="rect">
                      <a:avLst/>
                    </a:prstGeom>
                  </pic:spPr>
                </pic:pic>
              </a:graphicData>
            </a:graphic>
          </wp:inline>
        </w:drawing>
      </w:r>
    </w:p>
    <w:p w14:paraId="274C5CDC" w14:textId="77777777" w:rsidR="00CB5E5D" w:rsidRDefault="00CB5E5D" w:rsidP="00D92FF0">
      <w:pPr>
        <w:pStyle w:val="Heading4"/>
      </w:pPr>
    </w:p>
    <w:p w14:paraId="548A6141" w14:textId="77777777"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A. Interpretation: Debaters must disclose all previously read positions before the debate on their NDCA wiki page under their own name with full citations, tags, and first three/last three words.</w:t>
      </w:r>
    </w:p>
    <w:p w14:paraId="5BC1E23D" w14:textId="77777777"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B. Violation: You didn’t - I have screenshots</w:t>
      </w:r>
    </w:p>
    <w:p w14:paraId="38112004" w14:textId="77777777"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C. Standards:</w:t>
      </w:r>
    </w:p>
    <w:p w14:paraId="04061BD7" w14:textId="77777777"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1. Evidence Quality – Disclosure generates an information database that encourages debaters to find the best evidence on the topic. Key to education since we have better debates with better arguments. </w:t>
      </w:r>
    </w:p>
    <w:p w14:paraId="7966A72C" w14:textId="77777777" w:rsidR="005B36AF" w:rsidRPr="002D1DDE" w:rsidRDefault="005B36AF" w:rsidP="005B36AF">
      <w:pPr>
        <w:spacing w:line="240" w:lineRule="auto"/>
        <w:rPr>
          <w:rFonts w:ascii="Times New Roman" w:eastAsia="Times New Roman" w:hAnsi="Times New Roman" w:cs="Times New Roman"/>
          <w:sz w:val="24"/>
          <w:szCs w:val="24"/>
        </w:rPr>
      </w:pPr>
      <w:r w:rsidRPr="002D1DDE">
        <w:rPr>
          <w:rFonts w:eastAsia="Times New Roman"/>
          <w:b/>
          <w:bCs/>
          <w:color w:val="000000"/>
          <w:sz w:val="26"/>
          <w:szCs w:val="26"/>
        </w:rPr>
        <w:t>Nails 13</w:t>
      </w:r>
      <w:r w:rsidRPr="002D1DDE">
        <w:rPr>
          <w:rFonts w:eastAsia="Times New Roman"/>
          <w:b/>
          <w:bCs/>
          <w:color w:val="000000"/>
        </w:rPr>
        <w:t xml:space="preserve"> </w:t>
      </w:r>
      <w:r w:rsidRPr="002D1DDE">
        <w:rPr>
          <w:rFonts w:eastAsia="Times New Roman"/>
          <w:color w:val="000000"/>
          <w:sz w:val="12"/>
          <w:szCs w:val="12"/>
        </w:rPr>
        <w:t>[(Jacob, NDT Policy Debater at Georgia State University), “A Defense of Disclosure (Including Third Party Disclosure)</w:t>
      </w:r>
      <w:proofErr w:type="gramStart"/>
      <w:r w:rsidRPr="002D1DDE">
        <w:rPr>
          <w:rFonts w:eastAsia="Times New Roman"/>
          <w:color w:val="000000"/>
          <w:sz w:val="12"/>
          <w:szCs w:val="12"/>
        </w:rPr>
        <w:t>”,NSDUpdate</w:t>
      </w:r>
      <w:proofErr w:type="gramEnd"/>
      <w:r w:rsidRPr="002D1DDE">
        <w:rPr>
          <w:rFonts w:eastAsia="Times New Roman"/>
          <w:color w:val="000000"/>
          <w:sz w:val="12"/>
          <w:szCs w:val="12"/>
        </w:rPr>
        <w:t xml:space="preserve">,10/10/2013EM] </w:t>
      </w:r>
      <w:r w:rsidRPr="002D1DDE">
        <w:rPr>
          <w:rFonts w:eastAsia="Times New Roman"/>
          <w:b/>
          <w:bCs/>
          <w:color w:val="000000"/>
        </w:rPr>
        <w:br/>
      </w:r>
      <w:r w:rsidRPr="002D1DDE">
        <w:rPr>
          <w:rFonts w:eastAsia="Times New Roman"/>
          <w:color w:val="262626"/>
          <w:sz w:val="12"/>
          <w:szCs w:val="12"/>
        </w:rPr>
        <w:t xml:space="preserve">I fall squarely on the side of disclosure. I find that the largest advantage of widespread disclosure is the educational value it provides. First, </w:t>
      </w:r>
      <w:r w:rsidRPr="002D1DDE">
        <w:rPr>
          <w:rFonts w:eastAsia="Times New Roman"/>
          <w:b/>
          <w:bCs/>
          <w:color w:val="000000"/>
          <w:sz w:val="26"/>
          <w:szCs w:val="26"/>
          <w:u w:val="single"/>
          <w:shd w:val="clear" w:color="auto" w:fill="00FF00"/>
        </w:rPr>
        <w:t xml:space="preserve">disclosure streamlines research. </w:t>
      </w:r>
      <w:r w:rsidRPr="002D1DDE">
        <w:rPr>
          <w:rFonts w:eastAsia="Times New Roman"/>
          <w:color w:val="000000"/>
          <w:sz w:val="12"/>
          <w:szCs w:val="12"/>
        </w:rPr>
        <w:t>Rather than every team</w:t>
      </w:r>
      <w:r w:rsidRPr="002D1DDE">
        <w:rPr>
          <w:rFonts w:eastAsia="Times New Roman"/>
          <w:color w:val="262626"/>
          <w:sz w:val="12"/>
          <w:szCs w:val="12"/>
        </w:rPr>
        <w:t xml:space="preserve"> and every lone wolf </w:t>
      </w:r>
      <w:r w:rsidRPr="002D1DDE">
        <w:rPr>
          <w:rFonts w:eastAsia="Times New Roman"/>
          <w:color w:val="000000"/>
          <w:sz w:val="12"/>
          <w:szCs w:val="12"/>
        </w:rPr>
        <w:t xml:space="preserve">researching </w:t>
      </w:r>
      <w:r w:rsidRPr="002D1DDE">
        <w:rPr>
          <w:rFonts w:eastAsia="Times New Roman"/>
          <w:color w:val="262626"/>
          <w:sz w:val="12"/>
          <w:szCs w:val="12"/>
        </w:rPr>
        <w:t xml:space="preserve">completely </w:t>
      </w:r>
      <w:r w:rsidRPr="002D1DDE">
        <w:rPr>
          <w:rFonts w:eastAsia="Times New Roman"/>
          <w:color w:val="000000"/>
          <w:sz w:val="12"/>
          <w:szCs w:val="12"/>
        </w:rPr>
        <w:t>in the dark,</w:t>
      </w:r>
      <w:r w:rsidRPr="002D1DDE">
        <w:rPr>
          <w:rFonts w:eastAsia="Times New Roman"/>
          <w:b/>
          <w:bCs/>
          <w:color w:val="000000"/>
          <w:sz w:val="26"/>
          <w:szCs w:val="26"/>
          <w:u w:val="single"/>
          <w:shd w:val="clear" w:color="auto" w:fill="00FF00"/>
        </w:rPr>
        <w:t xml:space="preserve"> the wiki provides a public body of knowledge that everyone can</w:t>
      </w:r>
      <w:r w:rsidRPr="002D1DDE">
        <w:rPr>
          <w:rFonts w:eastAsia="Times New Roman"/>
          <w:color w:val="262626"/>
          <w:sz w:val="12"/>
          <w:szCs w:val="12"/>
        </w:rPr>
        <w:t xml:space="preserve"> contribute to and </w:t>
      </w:r>
      <w:r w:rsidRPr="002D1DDE">
        <w:rPr>
          <w:rFonts w:eastAsia="Times New Roman"/>
          <w:b/>
          <w:bCs/>
          <w:color w:val="000000"/>
          <w:sz w:val="26"/>
          <w:szCs w:val="26"/>
          <w:u w:val="single"/>
          <w:shd w:val="clear" w:color="auto" w:fill="00FF00"/>
        </w:rPr>
        <w:t xml:space="preserve">build </w:t>
      </w:r>
      <w:proofErr w:type="gramStart"/>
      <w:r w:rsidRPr="002D1DDE">
        <w:rPr>
          <w:rFonts w:eastAsia="Times New Roman"/>
          <w:b/>
          <w:bCs/>
          <w:color w:val="000000"/>
          <w:sz w:val="26"/>
          <w:szCs w:val="26"/>
          <w:u w:val="single"/>
          <w:shd w:val="clear" w:color="auto" w:fill="00FF00"/>
        </w:rPr>
        <w:t>off of</w:t>
      </w:r>
      <w:proofErr w:type="gramEnd"/>
      <w:r w:rsidRPr="002D1DDE">
        <w:rPr>
          <w:rFonts w:eastAsia="Times New Roman"/>
          <w:b/>
          <w:bCs/>
          <w:color w:val="000000"/>
          <w:sz w:val="26"/>
          <w:szCs w:val="26"/>
          <w:u w:val="single"/>
          <w:shd w:val="clear" w:color="auto" w:fill="00FF00"/>
        </w:rPr>
        <w:t>. Students can look through</w:t>
      </w:r>
      <w:r w:rsidRPr="002D1DDE">
        <w:rPr>
          <w:rFonts w:eastAsia="Times New Roman"/>
          <w:color w:val="262626"/>
          <w:sz w:val="12"/>
          <w:szCs w:val="12"/>
        </w:rPr>
        <w:t xml:space="preserve"> the </w:t>
      </w:r>
      <w:r w:rsidRPr="002D1DDE">
        <w:rPr>
          <w:rFonts w:eastAsia="Times New Roman"/>
          <w:b/>
          <w:bCs/>
          <w:color w:val="000000"/>
          <w:sz w:val="26"/>
          <w:szCs w:val="26"/>
          <w:u w:val="single"/>
          <w:shd w:val="clear" w:color="auto" w:fill="00FF00"/>
        </w:rPr>
        <w:t xml:space="preserve">different studies </w:t>
      </w:r>
      <w:r w:rsidRPr="002D1DDE">
        <w:rPr>
          <w:rFonts w:eastAsia="Times New Roman"/>
          <w:color w:val="262626"/>
          <w:sz w:val="12"/>
          <w:szCs w:val="12"/>
        </w:rPr>
        <w:t xml:space="preserve">on the topic </w:t>
      </w:r>
      <w:r w:rsidRPr="002D1DDE">
        <w:rPr>
          <w:rFonts w:eastAsia="Times New Roman"/>
          <w:b/>
          <w:bCs/>
          <w:color w:val="000000"/>
          <w:sz w:val="26"/>
          <w:szCs w:val="26"/>
          <w:u w:val="single"/>
          <w:shd w:val="clear" w:color="auto" w:fill="00FF00"/>
        </w:rPr>
        <w:t>and choose the best ones</w:t>
      </w:r>
      <w:r w:rsidRPr="002D1DDE">
        <w:rPr>
          <w:rFonts w:eastAsia="Times New Roman"/>
          <w:color w:val="000000"/>
        </w:rPr>
        <w:t xml:space="preserve"> </w:t>
      </w:r>
      <w:r w:rsidRPr="002D1DDE">
        <w:rPr>
          <w:rFonts w:eastAsia="Times New Roman"/>
          <w:color w:val="000000"/>
          <w:sz w:val="12"/>
          <w:szCs w:val="12"/>
        </w:rPr>
        <w:t>on an informed basis</w:t>
      </w:r>
      <w:r w:rsidRPr="002D1DDE">
        <w:rPr>
          <w:rFonts w:eastAsia="Times New Roman"/>
          <w:color w:val="262626"/>
          <w:sz w:val="12"/>
          <w:szCs w:val="12"/>
        </w:rPr>
        <w:t xml:space="preserve"> without the prohibitively large burden of personally surveying </w:t>
      </w:r>
      <w:proofErr w:type="gramStart"/>
      <w:r w:rsidRPr="002D1DDE">
        <w:rPr>
          <w:rFonts w:eastAsia="Times New Roman"/>
          <w:color w:val="262626"/>
          <w:sz w:val="12"/>
          <w:szCs w:val="12"/>
        </w:rPr>
        <w:t>all of</w:t>
      </w:r>
      <w:proofErr w:type="gramEnd"/>
      <w:r w:rsidRPr="002D1DDE">
        <w:rPr>
          <w:rFonts w:eastAsia="Times New Roman"/>
          <w:color w:val="262626"/>
          <w:sz w:val="12"/>
          <w:szCs w:val="12"/>
        </w:rPr>
        <w:t xml:space="preserve"> the literature. The best arguments are identified and replicated, which is a natural result of an open marketplace of ideas. </w:t>
      </w:r>
      <w:r w:rsidRPr="002D1DDE">
        <w:rPr>
          <w:rFonts w:eastAsia="Times New Roman"/>
          <w:b/>
          <w:bCs/>
          <w:color w:val="000000"/>
          <w:sz w:val="26"/>
          <w:szCs w:val="26"/>
          <w:u w:val="single"/>
          <w:shd w:val="clear" w:color="auto" w:fill="00FF00"/>
        </w:rPr>
        <w:t>Quality of evidence increases across the board.</w:t>
      </w:r>
    </w:p>
    <w:p w14:paraId="7228394B" w14:textId="77777777"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0C2AEB42" w14:textId="77777777"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sidRPr="002D1DDE">
        <w:rPr>
          <w:rFonts w:eastAsia="Times New Roman"/>
          <w:b/>
          <w:bCs/>
          <w:color w:val="000000"/>
          <w:sz w:val="26"/>
          <w:szCs w:val="26"/>
        </w:rPr>
        <w:t xml:space="preserve">3. Academic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2D1DDE">
        <w:rPr>
          <w:rFonts w:eastAsia="Times New Roman"/>
          <w:b/>
          <w:bCs/>
          <w:color w:val="000000"/>
          <w:sz w:val="26"/>
          <w:szCs w:val="26"/>
        </w:rPr>
        <w:t>norm, and</w:t>
      </w:r>
      <w:proofErr w:type="gramEnd"/>
      <w:r w:rsidRPr="002D1DDE">
        <w:rPr>
          <w:rFonts w:eastAsia="Times New Roman"/>
          <w:b/>
          <w:bCs/>
          <w:color w:val="000000"/>
          <w:sz w:val="26"/>
          <w:szCs w:val="26"/>
        </w:rPr>
        <w:t xml:space="preserve"> outweighs any in-round impact. </w:t>
      </w:r>
    </w:p>
    <w:p w14:paraId="659003F0" w14:textId="60F3FA88" w:rsidR="005B36AF" w:rsidRDefault="005B36AF" w:rsidP="005B36AF">
      <w:pPr>
        <w:spacing w:before="40" w:after="0" w:line="240" w:lineRule="auto"/>
        <w:outlineLvl w:val="3"/>
        <w:rPr>
          <w:rFonts w:eastAsia="Times New Roman"/>
          <w:b/>
          <w:bCs/>
          <w:color w:val="000000"/>
          <w:sz w:val="26"/>
          <w:szCs w:val="26"/>
        </w:rPr>
      </w:pPr>
      <w:r w:rsidRPr="002D1DDE">
        <w:rPr>
          <w:rFonts w:eastAsia="Times New Roman"/>
          <w:b/>
          <w:bCs/>
          <w:color w:val="000000"/>
          <w:sz w:val="26"/>
          <w:szCs w:val="26"/>
        </w:rPr>
        <w:t xml:space="preserve">Framing: You can’t coopt any of the reasons why procedurals are bad in the context of the affirmative since I don’t constrain your ability to read it– the contention is that this </w:t>
      </w:r>
      <w:proofErr w:type="spellStart"/>
      <w:r w:rsidRPr="002D1DDE">
        <w:rPr>
          <w:rFonts w:eastAsia="Times New Roman"/>
          <w:b/>
          <w:bCs/>
          <w:color w:val="000000"/>
          <w:sz w:val="26"/>
          <w:szCs w:val="26"/>
        </w:rPr>
        <w:t>aff</w:t>
      </w:r>
      <w:proofErr w:type="spellEnd"/>
      <w:r w:rsidRPr="002D1DDE">
        <w:rPr>
          <w:rFonts w:eastAsia="Times New Roman"/>
          <w:b/>
          <w:bCs/>
          <w:color w:val="000000"/>
          <w:sz w:val="26"/>
          <w:szCs w:val="26"/>
        </w:rPr>
        <w:t xml:space="preserve"> should’ve been read, just disclosed. Also, your prep outs argument is nonsense a) prep outs are a </w:t>
      </w:r>
      <w:proofErr w:type="gramStart"/>
      <w:r w:rsidRPr="002D1DDE">
        <w:rPr>
          <w:rFonts w:eastAsia="Times New Roman"/>
          <w:b/>
          <w:bCs/>
          <w:color w:val="000000"/>
          <w:sz w:val="26"/>
          <w:szCs w:val="26"/>
        </w:rPr>
        <w:t>2 way</w:t>
      </w:r>
      <w:proofErr w:type="gramEnd"/>
      <w:r w:rsidRPr="002D1DDE">
        <w:rPr>
          <w:rFonts w:eastAsia="Times New Roman"/>
          <w:b/>
          <w:bCs/>
          <w:color w:val="000000"/>
          <w:sz w:val="26"/>
          <w:szCs w:val="26"/>
        </w:rPr>
        <w:t xml:space="preserve"> street b) they’re good as per the shell c) being a good debater solves back.</w:t>
      </w:r>
    </w:p>
    <w:p w14:paraId="0ADF2646" w14:textId="1AA8102F" w:rsidR="005B36AF" w:rsidRDefault="005B36AF" w:rsidP="005B36AF">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Fairness is a </w:t>
      </w:r>
      <w:proofErr w:type="gramStart"/>
      <w:r>
        <w:rPr>
          <w:rFonts w:eastAsia="Times New Roman"/>
          <w:b/>
          <w:bCs/>
          <w:color w:val="000000"/>
          <w:sz w:val="26"/>
          <w:szCs w:val="26"/>
        </w:rPr>
        <w:t>votes</w:t>
      </w:r>
      <w:proofErr w:type="gramEnd"/>
      <w:r>
        <w:rPr>
          <w:rFonts w:eastAsia="Times New Roman"/>
          <w:b/>
          <w:bCs/>
          <w:color w:val="000000"/>
          <w:sz w:val="26"/>
          <w:szCs w:val="26"/>
        </w:rPr>
        <w:t xml:space="preserve"> because making arguments assumes it will be evaluated fairly. </w:t>
      </w:r>
    </w:p>
    <w:p w14:paraId="3C8190B9" w14:textId="14A50D3C" w:rsidR="005B36AF" w:rsidRDefault="005B36AF" w:rsidP="005B36AF">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Education is voter because only portable impact. </w:t>
      </w:r>
    </w:p>
    <w:p w14:paraId="1AF97391" w14:textId="237A511A" w:rsidR="005B36AF" w:rsidRPr="002D1DDE" w:rsidRDefault="005B36AF" w:rsidP="005B36AF">
      <w:pPr>
        <w:spacing w:before="40" w:after="0" w:line="240" w:lineRule="auto"/>
        <w:outlineLvl w:val="3"/>
        <w:rPr>
          <w:rFonts w:ascii="Times New Roman" w:eastAsia="Times New Roman" w:hAnsi="Times New Roman" w:cs="Times New Roman"/>
          <w:b/>
          <w:bCs/>
          <w:sz w:val="24"/>
          <w:szCs w:val="24"/>
        </w:rPr>
      </w:pPr>
      <w:r>
        <w:rPr>
          <w:rFonts w:eastAsia="Times New Roman"/>
          <w:b/>
          <w:bCs/>
          <w:color w:val="000000"/>
          <w:sz w:val="26"/>
          <w:szCs w:val="26"/>
        </w:rPr>
        <w:t xml:space="preserve">Drop the debater to deter them from doing this in future rounds. </w:t>
      </w:r>
    </w:p>
    <w:p w14:paraId="293C63CB" w14:textId="77777777" w:rsidR="00CB5E5D" w:rsidRDefault="00CB5E5D" w:rsidP="00D92FF0">
      <w:pPr>
        <w:pStyle w:val="Heading4"/>
      </w:pPr>
    </w:p>
    <w:p w14:paraId="358C3B57" w14:textId="7DAE45BF" w:rsidR="00CB5E5D" w:rsidRDefault="00CB5E5D" w:rsidP="00CB5E5D">
      <w:pPr>
        <w:pStyle w:val="Heading2"/>
      </w:pPr>
      <w:r>
        <w:t>K</w:t>
      </w:r>
    </w:p>
    <w:p w14:paraId="15913FC8" w14:textId="0CCD2835" w:rsidR="00D92FF0" w:rsidRDefault="00D92FF0" w:rsidP="00D92FF0">
      <w:pPr>
        <w:pStyle w:val="Heading4"/>
      </w:pPr>
      <w:r>
        <w:t xml:space="preserve">Strike – a form of power to engage in collective bargaining </w:t>
      </w:r>
    </w:p>
    <w:p w14:paraId="00489189" w14:textId="77777777" w:rsidR="00D92FF0" w:rsidRDefault="00D92FF0" w:rsidP="00D92FF0">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7B03D8E2" w14:textId="77777777" w:rsidR="00D92FF0" w:rsidRDefault="00D92FF0" w:rsidP="00D92FF0">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5DA44512" w14:textId="77777777" w:rsidR="00D92FF0" w:rsidRDefault="00D92FF0" w:rsidP="00D92FF0">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01FAAC38" w14:textId="77777777" w:rsidR="00D92FF0" w:rsidRDefault="00D92FF0" w:rsidP="00D92FF0">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08AD8A4F" w14:textId="77777777" w:rsidR="00D92FF0" w:rsidRDefault="00D92FF0" w:rsidP="00D92FF0">
      <w:pPr>
        <w:pStyle w:val="Heading4"/>
      </w:pPr>
      <w:r>
        <w:t xml:space="preserve">Since everyone is presumed equal, everyone has an obligation to establish conditions of non-alienation, including the state. Thus: the standard is resisting alienation </w:t>
      </w:r>
    </w:p>
    <w:p w14:paraId="049FA164" w14:textId="77777777" w:rsidR="00D92FF0" w:rsidRDefault="00D92FF0" w:rsidP="00D92FF0">
      <w:pPr>
        <w:pStyle w:val="Heading4"/>
      </w:pPr>
      <w:r>
        <w:t>Independently prefer:</w:t>
      </w:r>
    </w:p>
    <w:p w14:paraId="7AFF35A2" w14:textId="77777777" w:rsidR="00D92FF0" w:rsidRDefault="00D92FF0" w:rsidP="00D92FF0">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2BB98144" w14:textId="77777777" w:rsidR="00D92FF0" w:rsidRDefault="00D92FF0" w:rsidP="00D92FF0">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06A0D291" w14:textId="77777777" w:rsidR="00D92FF0" w:rsidRDefault="00D92FF0" w:rsidP="00D92FF0">
      <w:pPr>
        <w:pStyle w:val="Heading4"/>
      </w:pPr>
      <w:r>
        <w:t xml:space="preserve">Impact Calc: The standard is not consequentialist—it’s not concerned with the effects of removing subsidies on fossil fuels or the </w:t>
      </w:r>
      <w:proofErr w:type="spellStart"/>
      <w:r>
        <w:t>alternati</w:t>
      </w:r>
      <w:proofErr w:type="spellEnd"/>
      <w:r>
        <w:t xml:space="preserve"> </w:t>
      </w:r>
      <w:proofErr w:type="spellStart"/>
      <w:r>
        <w:t>ves</w:t>
      </w:r>
      <w:proofErr w:type="spellEnd"/>
      <w:r>
        <w:t xml:space="preserve"> that would replace them. It’s only concerned with the procedures of subsidies. </w:t>
      </w:r>
    </w:p>
    <w:p w14:paraId="62BAB561" w14:textId="77777777" w:rsidR="00D92FF0" w:rsidRDefault="00D92FF0" w:rsidP="00D92FF0"/>
    <w:p w14:paraId="2FCD26A0" w14:textId="77777777" w:rsidR="00D92FF0" w:rsidRDefault="00D92FF0" w:rsidP="00D92FF0">
      <w:pPr>
        <w:rPr>
          <w:rFonts w:asciiTheme="majorHAnsi" w:hAnsiTheme="majorHAnsi" w:cstheme="majorHAnsi"/>
          <w:b/>
          <w:bCs/>
          <w:sz w:val="26"/>
          <w:szCs w:val="26"/>
        </w:rPr>
      </w:pPr>
    </w:p>
    <w:p w14:paraId="6C4FA08A" w14:textId="77777777" w:rsidR="00D92FF0" w:rsidRDefault="00D92FF0" w:rsidP="00D92FF0">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45CEB4DC" w14:textId="77777777" w:rsidR="00D92FF0" w:rsidRDefault="00D92FF0" w:rsidP="00D92FF0">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25FD36F6" w14:textId="77777777" w:rsidR="00D92FF0" w:rsidRDefault="00D92FF0" w:rsidP="00D92FF0">
      <w:pPr>
        <w:pStyle w:val="Heading4"/>
        <w:rPr>
          <w:bCs/>
          <w:szCs w:val="26"/>
        </w:rPr>
      </w:pPr>
      <w: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7E324970" w14:textId="77777777" w:rsidR="00D92FF0" w:rsidRDefault="00D92FF0" w:rsidP="00D92FF0">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7"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8"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9"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10"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1"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6A38583A" w14:textId="59BBC9B9" w:rsidR="00D92FF0" w:rsidRDefault="00D92FF0" w:rsidP="00D92FF0">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w:t>
      </w:r>
    </w:p>
    <w:p w14:paraId="24230AF7" w14:textId="6859D7E1" w:rsidR="00D92FF0" w:rsidRPr="00CB5E5D" w:rsidRDefault="00D92FF0" w:rsidP="00D92FF0">
      <w:pPr>
        <w:pStyle w:val="Heading4"/>
        <w:rPr>
          <w:rFonts w:cs="Calibri"/>
        </w:rPr>
      </w:pPr>
      <w:r>
        <w:rPr>
          <w:rFonts w:cs="Calibri"/>
        </w:rPr>
        <w:t xml:space="preserve">Capitalism will produce extinction – climate change, rising fascism, and imperial violence produce crises that depoliticize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6F6869B0" w14:textId="77777777" w:rsidR="00D92FF0" w:rsidRDefault="00D92FF0" w:rsidP="00D92FF0">
      <w:pPr>
        <w:pStyle w:val="Heading4"/>
      </w:pPr>
      <w:r>
        <w:t>Thus, I negate: States ought to recognize the unconditional right of workers to strike</w:t>
      </w:r>
    </w:p>
    <w:p w14:paraId="13AB7B7A" w14:textId="77777777" w:rsidR="00D92FF0" w:rsidRPr="006C6E99" w:rsidRDefault="00D92FF0" w:rsidP="00D92FF0">
      <w:pPr>
        <w:pStyle w:val="Heading4"/>
      </w:pPr>
      <w:r>
        <w:rPr>
          <w:rFonts w:cs="Calibri"/>
        </w:rPr>
        <w:t xml:space="preserve">This is not a call for state action as such, but rather a call and recognition to return to the revolutionary tradition of dictatorship of the proletariat. </w:t>
      </w:r>
      <w:r>
        <w:rPr>
          <w:rFonts w:eastAsia="Calibri" w:cs="Calibri"/>
          <w:color w:val="000000"/>
          <w:szCs w:val="26"/>
        </w:rPr>
        <w:t xml:space="preserve">The right to strike is a tool of </w:t>
      </w:r>
      <w:r>
        <w:rPr>
          <w:rFonts w:eastAsia="Calibri" w:cs="Calibri"/>
          <w:color w:val="000000"/>
          <w:szCs w:val="26"/>
          <w:u w:val="single"/>
        </w:rPr>
        <w:t>bourgeois crisis management</w:t>
      </w:r>
      <w:r>
        <w:rPr>
          <w:rFonts w:eastAsia="Calibri" w:cs="Calibri"/>
          <w:color w:val="000000"/>
          <w:szCs w:val="26"/>
        </w:rPr>
        <w:t xml:space="preserve"> that controls revolutionary energy. The only proper way to strike is a violent, revolutionary strike against the foundations of capitalism itself. </w:t>
      </w:r>
    </w:p>
    <w:p w14:paraId="34ACB895" w14:textId="77777777" w:rsidR="00D92FF0" w:rsidRDefault="00D92FF0" w:rsidP="00D92FF0">
      <w:pPr>
        <w:rPr>
          <w:rFonts w:eastAsia="Calibri"/>
          <w:b/>
          <w:sz w:val="26"/>
          <w:szCs w:val="26"/>
        </w:rPr>
      </w:pPr>
      <w:r>
        <w:rPr>
          <w:rFonts w:eastAsia="Calibri"/>
          <w:b/>
          <w:sz w:val="26"/>
          <w:szCs w:val="26"/>
        </w:rPr>
        <w:t>Crepon 19</w:t>
      </w:r>
    </w:p>
    <w:p w14:paraId="61320DFC" w14:textId="77777777" w:rsidR="00D92FF0" w:rsidRDefault="00D92FF0" w:rsidP="00D92FF0">
      <w:pPr>
        <w:rPr>
          <w:rFonts w:eastAsia="Calibri"/>
          <w:sz w:val="16"/>
          <w:szCs w:val="16"/>
        </w:rPr>
      </w:pPr>
      <w:r>
        <w:rPr>
          <w:rFonts w:eastAsia="Calibri"/>
          <w:sz w:val="16"/>
          <w:szCs w:val="16"/>
        </w:rPr>
        <w:t xml:space="preserve">Marc Crepon is a professor of philosophy at the École </w:t>
      </w:r>
      <w:proofErr w:type="spellStart"/>
      <w:r>
        <w:rPr>
          <w:rFonts w:eastAsia="Calibri"/>
          <w:sz w:val="16"/>
          <w:szCs w:val="16"/>
        </w:rPr>
        <w:t>Normale</w:t>
      </w:r>
      <w:proofErr w:type="spellEnd"/>
      <w:r>
        <w:rPr>
          <w:rFonts w:eastAsia="Calibri"/>
          <w:sz w:val="16"/>
          <w:szCs w:val="16"/>
        </w:rPr>
        <w:t xml:space="preserve"> </w:t>
      </w:r>
      <w:proofErr w:type="gramStart"/>
      <w:r>
        <w:rPr>
          <w:rFonts w:eastAsia="Calibri"/>
          <w:sz w:val="16"/>
          <w:szCs w:val="16"/>
        </w:rPr>
        <w:t>Supérieure..</w:t>
      </w:r>
      <w:proofErr w:type="gramEnd"/>
      <w:r>
        <w:rPr>
          <w:rFonts w:eastAsia="Calibri"/>
          <w:sz w:val="16"/>
          <w:szCs w:val="16"/>
        </w:rPr>
        <w:t xml:space="preserve"> “The Right to Strike and Legal War in Walter Benjamin’s “Toward the Critique of Violence””. Translated by </w:t>
      </w:r>
      <w:proofErr w:type="spellStart"/>
      <w:r>
        <w:rPr>
          <w:rFonts w:eastAsia="Calibri"/>
          <w:sz w:val="16"/>
          <w:szCs w:val="16"/>
        </w:rPr>
        <w:t>Micol</w:t>
      </w:r>
      <w:proofErr w:type="spellEnd"/>
      <w:r>
        <w:rPr>
          <w:rFonts w:eastAsia="Calibri"/>
          <w:sz w:val="16"/>
          <w:szCs w:val="16"/>
        </w:rPr>
        <w:t xml:space="preserve"> Bez. DOI: 10.1215/26410478-7708331, published August 2019, accessed 11-4-21 // </w:t>
      </w:r>
      <w:proofErr w:type="spellStart"/>
      <w:r>
        <w:rPr>
          <w:rFonts w:eastAsia="Calibri"/>
          <w:sz w:val="16"/>
          <w:szCs w:val="16"/>
        </w:rPr>
        <w:t>mk</w:t>
      </w:r>
      <w:proofErr w:type="spellEnd"/>
    </w:p>
    <w:p w14:paraId="584F5EED" w14:textId="77777777" w:rsidR="00D92FF0" w:rsidRDefault="00D92FF0" w:rsidP="00D92FF0">
      <w:pPr>
        <w:rPr>
          <w:rFonts w:eastAsia="Calibri"/>
          <w:sz w:val="16"/>
          <w:szCs w:val="16"/>
        </w:rPr>
      </w:pPr>
      <w:r>
        <w:rPr>
          <w:rFonts w:eastAsia="Calibri"/>
          <w:sz w:val="16"/>
          <w:szCs w:val="16"/>
        </w:rPr>
        <w:t xml:space="preserve">In other words, nothing would endanger the law more than the possibility of its authority being contested by a violence over which it has no control. </w:t>
      </w:r>
      <w:r>
        <w:rPr>
          <w:rFonts w:eastAsia="Calibri"/>
          <w:u w:val="single"/>
        </w:rPr>
        <w:t>The function of the law would</w:t>
      </w:r>
      <w:r>
        <w:rPr>
          <w:rFonts w:eastAsia="Calibri"/>
          <w:sz w:val="16"/>
          <w:szCs w:val="16"/>
        </w:rPr>
        <w:t xml:space="preserve"> therefore </w:t>
      </w:r>
      <w:r>
        <w:rPr>
          <w:rFonts w:eastAsia="Calibri"/>
          <w:u w:val="single"/>
        </w:rPr>
        <w:t>be</w:t>
      </w:r>
      <w:r>
        <w:rPr>
          <w:rFonts w:eastAsia="Calibri"/>
          <w:sz w:val="16"/>
          <w:szCs w:val="16"/>
        </w:rPr>
        <w:t xml:space="preserve">, first and foremost, </w:t>
      </w:r>
      <w:r>
        <w:rPr>
          <w:rFonts w:eastAsia="Calibri"/>
          <w:u w:val="single"/>
        </w:rPr>
        <w:t>to contain violence within its own boundaries</w:t>
      </w:r>
      <w:r>
        <w:rPr>
          <w:rFonts w:eastAsia="Calibri"/>
          <w:sz w:val="16"/>
          <w:szCs w:val="16"/>
        </w:rPr>
        <w:t xml:space="preserve">. It is in this context that, to demonstrate this surprising hypothesis, Benjamin invokes two examples: the right to strike guaranteed by the state and the law of war. Let us return to the place that the right to strike occupies within </w:t>
      </w:r>
      <w:r>
        <w:rPr>
          <w:rFonts w:eastAsia="Calibri"/>
          <w:highlight w:val="cyan"/>
          <w:u w:val="single"/>
        </w:rPr>
        <w:t>class struggle</w:t>
      </w:r>
      <w:r>
        <w:rPr>
          <w:rFonts w:eastAsia="Calibri"/>
          <w:sz w:val="16"/>
          <w:szCs w:val="16"/>
        </w:rPr>
        <w:t xml:space="preserve">. To begin with, the very idea of such a struggle </w:t>
      </w:r>
      <w:r>
        <w:rPr>
          <w:rFonts w:eastAsia="Calibri"/>
          <w:highlight w:val="cyan"/>
          <w:u w:val="single"/>
        </w:rPr>
        <w:t>implies</w:t>
      </w:r>
      <w:r>
        <w:rPr>
          <w:rFonts w:eastAsia="Calibri"/>
          <w:u w:val="single"/>
        </w:rPr>
        <w:t xml:space="preserve"> certain forms of </w:t>
      </w:r>
      <w:r>
        <w:rPr>
          <w:rFonts w:eastAsia="Calibri"/>
          <w:highlight w:val="cyan"/>
          <w:u w:val="single"/>
        </w:rPr>
        <w:t>violence</w:t>
      </w:r>
      <w:r>
        <w:rPr>
          <w:rFonts w:eastAsia="Calibri"/>
          <w:u w:val="single"/>
        </w:rPr>
        <w:t xml:space="preserve">. </w:t>
      </w:r>
      <w:r>
        <w:rPr>
          <w:rFonts w:eastAsia="Calibri"/>
          <w:highlight w:val="cyan"/>
          <w:u w:val="single"/>
        </w:rPr>
        <w:t>The strike could</w:t>
      </w:r>
      <w:r>
        <w:rPr>
          <w:rFonts w:eastAsia="Calibri"/>
          <w:u w:val="single"/>
        </w:rPr>
        <w:t xml:space="preserve"> then </w:t>
      </w:r>
      <w:r>
        <w:rPr>
          <w:rFonts w:eastAsia="Calibri"/>
          <w:highlight w:val="cyan"/>
          <w:u w:val="single"/>
        </w:rPr>
        <w:t>be understood as one</w:t>
      </w:r>
      <w:r>
        <w:rPr>
          <w:rFonts w:eastAsia="Calibri"/>
          <w:u w:val="single"/>
        </w:rPr>
        <w:t xml:space="preserve"> of the recognizable </w:t>
      </w:r>
      <w:r>
        <w:rPr>
          <w:rFonts w:eastAsia="Calibri"/>
          <w:highlight w:val="cyan"/>
          <w:u w:val="single"/>
        </w:rPr>
        <w:t>form</w:t>
      </w:r>
      <w:r>
        <w:rPr>
          <w:rFonts w:eastAsia="Calibri"/>
          <w:u w:val="single"/>
        </w:rPr>
        <w:t xml:space="preserve">s that </w:t>
      </w:r>
      <w:r>
        <w:rPr>
          <w:rFonts w:eastAsia="Calibri"/>
          <w:highlight w:val="cyan"/>
          <w:u w:val="single"/>
        </w:rPr>
        <w:t>this violence can take</w:t>
      </w:r>
      <w:r>
        <w:rPr>
          <w:rFonts w:eastAsia="Calibri"/>
          <w:sz w:val="16"/>
          <w:szCs w:val="16"/>
        </w:rPr>
        <w:t xml:space="preserve">. However, </w:t>
      </w:r>
      <w:r>
        <w:rPr>
          <w:rFonts w:eastAsia="Calibri"/>
          <w:highlight w:val="cyan"/>
          <w:u w:val="single"/>
        </w:rPr>
        <w:t>this</w:t>
      </w:r>
      <w:r>
        <w:rPr>
          <w:rFonts w:eastAsia="Calibri"/>
          <w:sz w:val="16"/>
          <w:szCs w:val="16"/>
        </w:rPr>
        <w:t xml:space="preserve"> analytical framework </w:t>
      </w:r>
      <w:r>
        <w:rPr>
          <w:rFonts w:eastAsia="Calibri"/>
          <w:highlight w:val="cyan"/>
          <w:u w:val="single"/>
        </w:rPr>
        <w:t>is undermined as soon as this form of violence becomes regulated by a “right to strike,</w:t>
      </w:r>
      <w:r>
        <w:rPr>
          <w:rFonts w:eastAsia="Calibri"/>
          <w:sz w:val="16"/>
          <w:szCs w:val="16"/>
        </w:rPr>
        <w:t xml:space="preserve">” such as the one recognized by law in France in 1864. What </w:t>
      </w:r>
      <w:r>
        <w:rPr>
          <w:rFonts w:eastAsia="Calibri"/>
          <w:highlight w:val="cyan"/>
          <w:u w:val="single"/>
        </w:rPr>
        <w:t>this recognition</w:t>
      </w:r>
      <w:r>
        <w:rPr>
          <w:rFonts w:eastAsia="Calibri"/>
          <w:u w:val="single"/>
        </w:rPr>
        <w:t xml:space="preserve"> </w:t>
      </w:r>
      <w:r>
        <w:rPr>
          <w:rFonts w:eastAsia="Calibri"/>
          <w:highlight w:val="cyan"/>
          <w:u w:val="single"/>
        </w:rPr>
        <w:t>engages</w:t>
      </w:r>
      <w:r>
        <w:rPr>
          <w:rFonts w:eastAsia="Calibri"/>
          <w:sz w:val="16"/>
          <w:szCs w:val="16"/>
        </w:rPr>
        <w:t xml:space="preserve"> is, in fact, </w:t>
      </w:r>
      <w:r>
        <w:rPr>
          <w:rFonts w:eastAsia="Calibri"/>
          <w:highlight w:val="cyan"/>
          <w:u w:val="single"/>
        </w:rPr>
        <w:t>the</w:t>
      </w:r>
      <w:r>
        <w:rPr>
          <w:rFonts w:eastAsia="Calibri"/>
          <w:u w:val="single"/>
        </w:rPr>
        <w:t xml:space="preserve"> will of the </w:t>
      </w:r>
      <w:r>
        <w:rPr>
          <w:rFonts w:eastAsia="Calibri"/>
          <w:highlight w:val="cyan"/>
          <w:u w:val="single"/>
        </w:rPr>
        <w:t>state to control the</w:t>
      </w:r>
      <w:r>
        <w:rPr>
          <w:rFonts w:eastAsia="Calibri"/>
          <w:u w:val="single"/>
        </w:rPr>
        <w:t xml:space="preserve"> possible “</w:t>
      </w:r>
      <w:r>
        <w:rPr>
          <w:rFonts w:eastAsia="Calibri"/>
          <w:highlight w:val="cyan"/>
          <w:u w:val="single"/>
        </w:rPr>
        <w:t>violence” of the strike</w:t>
      </w:r>
      <w:r>
        <w:rPr>
          <w:rFonts w:eastAsia="Calibri"/>
          <w:u w:val="single"/>
        </w:rPr>
        <w:t xml:space="preserve">. Thus, </w:t>
      </w:r>
      <w:r>
        <w:rPr>
          <w:rFonts w:eastAsia="Calibri"/>
          <w:highlight w:val="cyan"/>
          <w:u w:val="single"/>
        </w:rPr>
        <w:t>the “right” of the right to strike appears as the best</w:t>
      </w:r>
      <w:r>
        <w:rPr>
          <w:rFonts w:eastAsia="Calibri"/>
          <w:sz w:val="16"/>
          <w:szCs w:val="16"/>
        </w:rPr>
        <w:t xml:space="preserve">, if not the only, </w:t>
      </w:r>
      <w:r>
        <w:rPr>
          <w:rFonts w:eastAsia="Calibri"/>
          <w:highlight w:val="cyan"/>
          <w:u w:val="single"/>
        </w:rPr>
        <w:t>way for the state to circumscribe within</w:t>
      </w:r>
      <w:r>
        <w:rPr>
          <w:rFonts w:eastAsia="Calibri"/>
          <w:sz w:val="16"/>
          <w:szCs w:val="16"/>
        </w:rPr>
        <w:t xml:space="preserve"> (and via) </w:t>
      </w:r>
      <w:r>
        <w:rPr>
          <w:rFonts w:eastAsia="Calibri"/>
          <w:highlight w:val="cyan"/>
          <w:u w:val="single"/>
        </w:rPr>
        <w:t>the law the relative violence of class struggles</w:t>
      </w:r>
      <w:r>
        <w:rPr>
          <w:rFonts w:eastAsia="Calibri"/>
          <w:sz w:val="16"/>
          <w:szCs w:val="16"/>
        </w:rPr>
        <w:t xml:space="preserve">. We might consider this to be the perfect illustration of the </w:t>
      </w:r>
      <w:proofErr w:type="gramStart"/>
      <w:r>
        <w:rPr>
          <w:rFonts w:eastAsia="Calibri"/>
          <w:sz w:val="16"/>
          <w:szCs w:val="16"/>
        </w:rPr>
        <w:t>aforementioned hypothesis</w:t>
      </w:r>
      <w:proofErr w:type="gramEnd"/>
      <w:r>
        <w:rPr>
          <w:rFonts w:eastAsia="Calibri"/>
          <w:sz w:val="16"/>
          <w:szCs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Pr>
          <w:rFonts w:eastAsia="Calibri"/>
          <w:b/>
          <w:highlight w:val="cyan"/>
          <w:u w:val="single"/>
        </w:rPr>
        <w:t>We would be mistaken in believing that the right to strike is granted and guaranteed unconditionally</w:t>
      </w:r>
      <w:r>
        <w:rPr>
          <w:rFonts w:eastAsia="Calibri"/>
          <w:sz w:val="16"/>
          <w:szCs w:val="16"/>
        </w:rPr>
        <w:t>. Rather</w:t>
      </w:r>
      <w:r>
        <w:rPr>
          <w:rFonts w:eastAsia="Calibri"/>
          <w:sz w:val="16"/>
          <w:szCs w:val="16"/>
          <w:highlight w:val="cyan"/>
        </w:rPr>
        <w:t>, i</w:t>
      </w:r>
      <w:r>
        <w:rPr>
          <w:rFonts w:eastAsia="Calibri"/>
          <w:highlight w:val="cyan"/>
          <w:u w:val="single"/>
        </w:rPr>
        <w:t>t is structurally subjected to a conflict of interpretations</w:t>
      </w:r>
      <w:r>
        <w:rPr>
          <w:rFonts w:eastAsia="Calibri"/>
          <w:u w:val="single"/>
        </w:rPr>
        <w:t xml:space="preserve">, those of the workers, on the one hand, and of the state on the other. </w:t>
      </w:r>
      <w:r>
        <w:rPr>
          <w:rFonts w:eastAsia="Calibri"/>
          <w:highlight w:val="cyan"/>
          <w:u w:val="single"/>
        </w:rPr>
        <w:t>From the point of view of the state, the</w:t>
      </w:r>
      <w:r>
        <w:rPr>
          <w:rFonts w:eastAsia="Calibri"/>
          <w:u w:val="single"/>
        </w:rPr>
        <w:t xml:space="preserve"> partial </w:t>
      </w:r>
      <w:r>
        <w:rPr>
          <w:rFonts w:eastAsia="Calibri"/>
          <w:highlight w:val="cyan"/>
          <w:u w:val="single"/>
        </w:rPr>
        <w:t>strike cannot under any circumstance be understood as a right to exercise violence, but rather as the right to extract oneself from a preexisting</w:t>
      </w:r>
      <w:r>
        <w:rPr>
          <w:rFonts w:eastAsia="Calibri"/>
          <w:u w:val="single"/>
        </w:rPr>
        <w:t xml:space="preserve"> (</w:t>
      </w:r>
      <w:r>
        <w:rPr>
          <w:rFonts w:eastAsia="Calibri"/>
          <w:sz w:val="16"/>
          <w:szCs w:val="16"/>
        </w:rPr>
        <w:t xml:space="preserve">and </w:t>
      </w:r>
      <w:r>
        <w:rPr>
          <w:rFonts w:eastAsia="Calibri"/>
          <w:highlight w:val="cyan"/>
          <w:u w:val="single"/>
        </w:rPr>
        <w:t>verifiable) violence</w:t>
      </w:r>
      <w:r>
        <w:rPr>
          <w:rFonts w:eastAsia="Calibri"/>
          <w:sz w:val="16"/>
          <w:szCs w:val="16"/>
        </w:rPr>
        <w:t xml:space="preserve">: that of the employer. In this sense, the partial strike should be considered a nonviolent action, what Benjamin named a “pure means.” The interpretations diverge on two main points. The first clearly depends on the alleged “violence of the employer,” a predicate that begs the question: </w:t>
      </w:r>
      <w:r>
        <w:rPr>
          <w:rFonts w:eastAsia="Calibri"/>
          <w:highlight w:val="cyan"/>
          <w:u w:val="single"/>
        </w:rPr>
        <w:t>Who might have the authority to recognize such violence</w:t>
      </w:r>
      <w:r>
        <w:rPr>
          <w:rFonts w:eastAsia="Calibri"/>
          <w:u w:val="single"/>
        </w:rPr>
        <w:t>? Evidently it is not the employer.</w:t>
      </w:r>
      <w:r>
        <w:rPr>
          <w:rFonts w:eastAsia="Calibri"/>
          <w:sz w:val="16"/>
          <w:szCs w:val="16"/>
        </w:rPr>
        <w:t xml:space="preserve"> The danger is that </w:t>
      </w:r>
      <w:r>
        <w:rPr>
          <w:rFonts w:eastAsia="Calibri"/>
          <w:highlight w:val="cyan"/>
          <w:u w:val="single"/>
        </w:rPr>
        <w:t>the</w:t>
      </w:r>
      <w:r>
        <w:rPr>
          <w:rFonts w:eastAsia="Calibri"/>
          <w:u w:val="single"/>
        </w:rPr>
        <w:t xml:space="preserve"> </w:t>
      </w:r>
      <w:r>
        <w:rPr>
          <w:rFonts w:eastAsia="Calibri"/>
          <w:highlight w:val="cyan"/>
          <w:u w:val="single"/>
        </w:rPr>
        <w:t>state would</w:t>
      </w:r>
      <w:r>
        <w:rPr>
          <w:rFonts w:eastAsia="Calibri"/>
          <w:u w:val="single"/>
        </w:rPr>
        <w:t xml:space="preserve"> similarly </w:t>
      </w:r>
      <w:r>
        <w:rPr>
          <w:rFonts w:eastAsia="Calibri"/>
          <w:highlight w:val="cyan"/>
          <w:u w:val="single"/>
        </w:rPr>
        <w:t>lack the incentive to make such a judgment call. It is</w:t>
      </w:r>
      <w:r>
        <w:rPr>
          <w:rFonts w:eastAsia="Calibri"/>
          <w:u w:val="single"/>
        </w:rPr>
        <w:t xml:space="preserve"> nearly </w:t>
      </w:r>
      <w:r>
        <w:rPr>
          <w:rFonts w:eastAsia="Calibri"/>
          <w:highlight w:val="cyan"/>
          <w:u w:val="single"/>
        </w:rPr>
        <w:t>impossible</w:t>
      </w:r>
      <w:r>
        <w:rPr>
          <w:rFonts w:eastAsia="Calibri"/>
          <w:sz w:val="16"/>
          <w:szCs w:val="16"/>
        </w:rPr>
        <w:t>, in fact</w:t>
      </w:r>
      <w:r>
        <w:rPr>
          <w:rFonts w:eastAsia="Calibri"/>
          <w:sz w:val="16"/>
          <w:szCs w:val="16"/>
          <w:highlight w:val="cyan"/>
        </w:rPr>
        <w:t xml:space="preserve">, </w:t>
      </w:r>
      <w:r>
        <w:rPr>
          <w:rFonts w:eastAsia="Calibri"/>
          <w:highlight w:val="cyan"/>
          <w:u w:val="single"/>
        </w:rPr>
        <w:t>to find a single instance of a strike in which this recognition of violence</w:t>
      </w:r>
      <w:r>
        <w:rPr>
          <w:rFonts w:eastAsia="Calibri"/>
          <w:u w:val="single"/>
        </w:rPr>
        <w:t xml:space="preserve"> </w:t>
      </w:r>
      <w:r>
        <w:rPr>
          <w:rFonts w:eastAsia="Calibri"/>
          <w:highlight w:val="cyan"/>
          <w:u w:val="single"/>
        </w:rPr>
        <w:t>was not subject to considerable controversy</w:t>
      </w:r>
      <w:r>
        <w:rPr>
          <w:rFonts w:eastAsia="Calibri"/>
          <w:sz w:val="16"/>
          <w:szCs w:val="16"/>
        </w:rPr>
        <w:t xml:space="preserve">. The political game is thus the following: </w:t>
      </w:r>
      <w:r>
        <w:rPr>
          <w:rFonts w:eastAsia="Calibri"/>
          <w:highlight w:val="cyan"/>
          <w:u w:val="single"/>
        </w:rPr>
        <w:t xml:space="preserve">the state legislated the right to strike </w:t>
      </w:r>
      <w:proofErr w:type="gramStart"/>
      <w:r>
        <w:rPr>
          <w:rFonts w:eastAsia="Calibri"/>
          <w:highlight w:val="cyan"/>
          <w:u w:val="single"/>
        </w:rPr>
        <w:t>in order to</w:t>
      </w:r>
      <w:proofErr w:type="gramEnd"/>
      <w:r>
        <w:rPr>
          <w:rFonts w:eastAsia="Calibri"/>
          <w:highlight w:val="cyan"/>
          <w:u w:val="single"/>
        </w:rPr>
        <w:t xml:space="preserve"> contain class struggles</w:t>
      </w:r>
      <w:r>
        <w:rPr>
          <w:rFonts w:eastAsia="Calibri"/>
          <w:sz w:val="16"/>
          <w:szCs w:val="16"/>
        </w:rPr>
        <w:t xml:space="preserve">, with the condition that workers must have “good reason” to strike. However, it is unlikely that a state systematically allied with (and accomplice to) employers will ever recognize reasons as good, and, </w:t>
      </w:r>
      <w:proofErr w:type="gramStart"/>
      <w:r>
        <w:rPr>
          <w:rFonts w:eastAsia="Calibri"/>
          <w:sz w:val="16"/>
          <w:szCs w:val="16"/>
        </w:rPr>
        <w:t>as a consequence</w:t>
      </w:r>
      <w:proofErr w:type="gramEnd"/>
      <w:r>
        <w:rPr>
          <w:rFonts w:eastAsia="Calibri"/>
          <w:sz w:val="16"/>
          <w:szCs w:val="16"/>
          <w:highlight w:val="cyan"/>
        </w:rPr>
        <w:t xml:space="preserve">, </w:t>
      </w:r>
      <w:r>
        <w:rPr>
          <w:rFonts w:eastAsia="Calibri"/>
          <w:highlight w:val="cyan"/>
          <w:u w:val="single"/>
        </w:rPr>
        <w:t>it will deem any invocation of the right to strike as illegitimate.</w:t>
      </w:r>
      <w:r>
        <w:rPr>
          <w:rFonts w:eastAsia="Calibri"/>
          <w:u w:val="single"/>
        </w:rPr>
        <w:t xml:space="preserve"> Workers will therefore be seen as abusing a right granted by the state, and in so doing transforming it into a violent means</w:t>
      </w:r>
      <w:r>
        <w:rPr>
          <w:rFonts w:eastAsia="Calibri"/>
          <w:sz w:val="16"/>
          <w:szCs w:val="16"/>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w:t>
      </w:r>
      <w:r>
        <w:rPr>
          <w:rFonts w:eastAsia="Calibri"/>
          <w:u w:val="single"/>
        </w:rPr>
        <w:t>this denial inevitably contaminates the</w:t>
      </w:r>
      <w:r>
        <w:rPr>
          <w:rFonts w:eastAsia="Calibri"/>
          <w:sz w:val="16"/>
          <w:szCs w:val="16"/>
        </w:rPr>
        <w:t xml:space="preserve"> (socialist) </w:t>
      </w:r>
      <w:r>
        <w:rPr>
          <w:rFonts w:eastAsia="Calibri"/>
          <w:u w:val="single"/>
        </w:rPr>
        <w:t>left once it gains power</w:t>
      </w:r>
      <w:r>
        <w:rPr>
          <w:rFonts w:eastAsia="Calibri"/>
          <w:sz w:val="16"/>
          <w:szCs w:val="16"/>
        </w:rPr>
        <w:t xml:space="preserve">. What might previously have seemed a good reason to strike when it was the opposition is deemed an insufficient one once it is the ruling party. In the face of popular protest, </w:t>
      </w:r>
      <w:r>
        <w:rPr>
          <w:rFonts w:eastAsia="Calibri"/>
          <w:u w:val="single"/>
        </w:rPr>
        <w:t>it always invokes a lack of sufficient rationale, allowing it to avoid recognizing the intrinsic violence of a given social or economic situation</w:t>
      </w:r>
      <w:r>
        <w:rPr>
          <w:rFonts w:eastAsia="Calibri"/>
          <w:sz w:val="16"/>
          <w:szCs w:val="16"/>
        </w:rPr>
        <w:t xml:space="preserve">,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Pr>
          <w:rFonts w:eastAsia="Calibri"/>
          <w:sz w:val="16"/>
          <w:szCs w:val="16"/>
        </w:rPr>
        <w:t>diference</w:t>
      </w:r>
      <w:proofErr w:type="spellEnd"/>
      <w:r>
        <w:rPr>
          <w:rFonts w:eastAsia="Calibri"/>
          <w:sz w:val="16"/>
          <w:szCs w:val="16"/>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Pr>
          <w:rFonts w:eastAsia="Calibri"/>
          <w:sz w:val="16"/>
          <w:szCs w:val="16"/>
        </w:rPr>
        <w:t>Zur</w:t>
      </w:r>
      <w:proofErr w:type="spellEnd"/>
      <w:r>
        <w:rPr>
          <w:rFonts w:eastAsia="Calibri"/>
          <w:sz w:val="16"/>
          <w:szCs w:val="16"/>
        </w:rPr>
        <w:t xml:space="preserve"> </w:t>
      </w:r>
      <w:proofErr w:type="spellStart"/>
      <w:r>
        <w:rPr>
          <w:rFonts w:eastAsia="Calibri"/>
          <w:sz w:val="16"/>
          <w:szCs w:val="16"/>
        </w:rPr>
        <w:t>Kritik</w:t>
      </w:r>
      <w:proofErr w:type="spellEnd"/>
      <w:r>
        <w:rPr>
          <w:rFonts w:eastAsia="Calibri"/>
          <w:sz w:val="16"/>
          <w:szCs w:val="16"/>
        </w:rPr>
        <w:t xml:space="preserve"> der </w:t>
      </w:r>
      <w:proofErr w:type="spellStart"/>
      <w:r>
        <w:rPr>
          <w:rFonts w:eastAsia="Calibri"/>
          <w:sz w:val="16"/>
          <w:szCs w:val="16"/>
        </w:rPr>
        <w:t>Gewalt</w:t>
      </w:r>
      <w:proofErr w:type="spellEnd"/>
      <w:r>
        <w:rPr>
          <w:rFonts w:eastAsia="Calibri"/>
          <w:sz w:val="16"/>
          <w:szCs w:val="16"/>
        </w:rPr>
        <w:t xml:space="preserve">,” which we are accustomed to reading as a text on violence, deals in fact with the possibility and ambiguity of nonviolence? The opposition between the </w:t>
      </w:r>
      <w:proofErr w:type="gramStart"/>
      <w:r>
        <w:rPr>
          <w:rFonts w:eastAsia="Calibri"/>
          <w:sz w:val="16"/>
          <w:szCs w:val="16"/>
        </w:rPr>
        <w:t>aforementioned conflicts</w:t>
      </w:r>
      <w:proofErr w:type="gramEnd"/>
      <w:r>
        <w:rPr>
          <w:rFonts w:eastAsia="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w:t>
      </w:r>
      <w:r>
        <w:rPr>
          <w:rFonts w:eastAsia="Calibri"/>
          <w:highlight w:val="cyan"/>
          <w:u w:val="single"/>
        </w:rPr>
        <w:t>the state will never admit that the right to strike is a right to violence. Its interpretative strategy consists in denying</w:t>
      </w:r>
      <w:r>
        <w:rPr>
          <w:rFonts w:eastAsia="Calibri"/>
          <w:sz w:val="16"/>
          <w:szCs w:val="16"/>
        </w:rPr>
        <w:t xml:space="preserve">, as much as possible, </w:t>
      </w:r>
      <w:r>
        <w:rPr>
          <w:rFonts w:eastAsia="Calibri"/>
          <w:highlight w:val="cyan"/>
          <w:u w:val="single"/>
        </w:rPr>
        <w:t>the effective exercise of the right that it theoretically grants</w:t>
      </w:r>
      <w:r>
        <w:rPr>
          <w:rFonts w:eastAsia="Calibri"/>
          <w:sz w:val="16"/>
          <w:szCs w:val="16"/>
          <w:highlight w:val="cyan"/>
        </w:rPr>
        <w:t>.</w:t>
      </w:r>
      <w:r>
        <w:rPr>
          <w:rFonts w:eastAsia="Calibri"/>
          <w:sz w:val="16"/>
          <w:szCs w:val="16"/>
        </w:rPr>
        <w:t xml:space="preserve"> Under these conditions, </w:t>
      </w:r>
      <w:r>
        <w:rPr>
          <w:rFonts w:eastAsia="Calibri"/>
          <w:highlight w:val="cyan"/>
          <w:u w:val="single"/>
        </w:rPr>
        <w:t>the function of the revolutionary strike is</w:t>
      </w:r>
      <w:r>
        <w:rPr>
          <w:rFonts w:eastAsia="Calibri"/>
          <w:u w:val="single"/>
        </w:rPr>
        <w:t xml:space="preserve"> to return the strike to its true meaning; in other words, to </w:t>
      </w:r>
      <w:r>
        <w:rPr>
          <w:rFonts w:eastAsia="Calibri"/>
          <w:highlight w:val="cyan"/>
          <w:u w:val="single"/>
        </w:rPr>
        <w:t>return it to</w:t>
      </w:r>
      <w:r>
        <w:rPr>
          <w:rFonts w:eastAsia="Calibri"/>
          <w:u w:val="single"/>
        </w:rPr>
        <w:t xml:space="preserve"> its own </w:t>
      </w:r>
      <w:r>
        <w:rPr>
          <w:rFonts w:eastAsia="Calibri"/>
          <w:highlight w:val="cyan"/>
          <w:u w:val="single"/>
        </w:rPr>
        <w:t>violence</w:t>
      </w:r>
      <w:r>
        <w:rPr>
          <w:rFonts w:eastAsia="Calibri"/>
          <w:u w:val="single"/>
        </w:rPr>
        <w:t>.</w:t>
      </w:r>
      <w:r>
        <w:rPr>
          <w:rFonts w:eastAsia="Calibri"/>
          <w:sz w:val="16"/>
          <w:szCs w:val="16"/>
        </w:rPr>
        <w:t xml:space="preserve"> In this context, the imperative is to move beyond idle words: a call to strike is a call to violence. This is the reason why such a call is regularly met with a violent reaction from the </w:t>
      </w:r>
      <w:proofErr w:type="gramStart"/>
      <w:r>
        <w:rPr>
          <w:rFonts w:eastAsia="Calibri"/>
          <w:sz w:val="16"/>
          <w:szCs w:val="16"/>
        </w:rPr>
        <w:t>state, because</w:t>
      </w:r>
      <w:proofErr w:type="gramEnd"/>
      <w:r>
        <w:rPr>
          <w:rFonts w:eastAsia="Calibri"/>
          <w:sz w:val="16"/>
          <w:szCs w:val="16"/>
        </w:rPr>
        <w:t xml:space="preserve"> trade unions force the state to recognize what it is trying to ignore, what it pretends to have solved by recognizing the right to strike: the irreducible violence of class struggles. This means that the previously discussed alternative between “suspension” and “extortion” is valid only for the political strike—in other words, for a strike whose primary vocation is not, contrary to that of the proletarian general strike, to revolt against the law itself. Essentially, the idea of a proletarian general strike, its myth (to borrow Sorel’s words), is to escape from this dichotomous alternative that inevitably reproduces and perpetuates the violence of domination.</w:t>
      </w:r>
    </w:p>
    <w:p w14:paraId="5665FE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D92FF0"/>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B36AF"/>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B5E5D"/>
    <w:rsid w:val="00CC5298"/>
    <w:rsid w:val="00CD736E"/>
    <w:rsid w:val="00CD798D"/>
    <w:rsid w:val="00CE161E"/>
    <w:rsid w:val="00CF59A8"/>
    <w:rsid w:val="00D325A9"/>
    <w:rsid w:val="00D36A8A"/>
    <w:rsid w:val="00D61409"/>
    <w:rsid w:val="00D6691E"/>
    <w:rsid w:val="00D71170"/>
    <w:rsid w:val="00D92FF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B60BE"/>
  <w15:chartTrackingRefBased/>
  <w15:docId w15:val="{94BC253E-875F-4C72-9AFB-7AF8CB55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2FF0"/>
    <w:rPr>
      <w:rFonts w:ascii="Calibri" w:hAnsi="Calibri" w:cs="Calibri"/>
    </w:rPr>
  </w:style>
  <w:style w:type="paragraph" w:styleId="Heading1">
    <w:name w:val="heading 1"/>
    <w:aliases w:val="Pocket"/>
    <w:basedOn w:val="Normal"/>
    <w:next w:val="Normal"/>
    <w:link w:val="Heading1Char"/>
    <w:qFormat/>
    <w:rsid w:val="00D92F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2F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2F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D92F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2F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FF0"/>
  </w:style>
  <w:style w:type="character" w:customStyle="1" w:styleId="Heading1Char">
    <w:name w:val="Heading 1 Char"/>
    <w:aliases w:val="Pocket Char"/>
    <w:basedOn w:val="DefaultParagraphFont"/>
    <w:link w:val="Heading1"/>
    <w:rsid w:val="00D92F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2F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2FF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D92FF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D92F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2FF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1"/>
    <w:qFormat/>
    <w:rsid w:val="00D92FF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92FF0"/>
    <w:rPr>
      <w:color w:val="auto"/>
      <w:u w:val="none"/>
    </w:rPr>
  </w:style>
  <w:style w:type="character" w:styleId="FollowedHyperlink">
    <w:name w:val="FollowedHyperlink"/>
    <w:basedOn w:val="DefaultParagraphFont"/>
    <w:uiPriority w:val="99"/>
    <w:semiHidden/>
    <w:unhideWhenUsed/>
    <w:rsid w:val="00D92FF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92F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92FF0"/>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D92FF0"/>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92FF0"/>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lumbia_Univers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wikipedia.org/wiki/Princeton_Universi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n.wikipedia.org/wiki/Cardiff_University" TargetMode="External"/><Relationship Id="rId5" Type="http://schemas.openxmlformats.org/officeDocument/2006/relationships/webSettings" Target="webSettings.xml"/><Relationship Id="rId10" Type="http://schemas.openxmlformats.org/officeDocument/2006/relationships/hyperlink" Target="https://en.wikipedia.org/wiki/McGill_University" TargetMode="External"/><Relationship Id="rId4" Type="http://schemas.openxmlformats.org/officeDocument/2006/relationships/settings" Target="settings.xml"/><Relationship Id="rId9" Type="http://schemas.openxmlformats.org/officeDocument/2006/relationships/hyperlink" Target="https://en.wikipedia.org/wiki/University_of_Texas_at_San_Antoni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3592</Words>
  <Characters>20477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2021-11-20T17:53:00Z</dcterms:created>
  <dcterms:modified xsi:type="dcterms:W3CDTF">2021-11-20T18:16:00Z</dcterms:modified>
</cp:coreProperties>
</file>