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E32C8" w14:textId="77777777" w:rsidR="00E90124" w:rsidRDefault="00E90124" w:rsidP="00E90124">
      <w:pPr>
        <w:pStyle w:val="Heading4"/>
        <w:rPr>
          <w:rStyle w:val="Style13ptBold"/>
          <w:rFonts w:asciiTheme="minorHAnsi" w:hAnsiTheme="minorHAnsi" w:cstheme="minorHAnsi"/>
          <w:b/>
        </w:rPr>
      </w:pPr>
      <w:r>
        <w:rPr>
          <w:rStyle w:val="Style13ptBold"/>
          <w:rFonts w:asciiTheme="minorHAnsi" w:hAnsiTheme="minorHAnsi" w:cstheme="minorHAnsi"/>
        </w:rPr>
        <w:t>I affirm and value morality.</w:t>
      </w:r>
    </w:p>
    <w:p w14:paraId="720EE664" w14:textId="77777777" w:rsidR="00E90124" w:rsidRDefault="00E90124" w:rsidP="00E90124">
      <w:pPr>
        <w:pStyle w:val="Heading4"/>
        <w:rPr>
          <w:rFonts w:ascii="Times New Roman" w:hAnsi="Times New Roman" w:cs="Times New Roman"/>
          <w:b w:val="0"/>
          <w:sz w:val="24"/>
          <w:szCs w:val="24"/>
        </w:rPr>
      </w:pPr>
      <w:r w:rsidRPr="00E46A4B">
        <w:rPr>
          <w:rFonts w:ascii="Times New Roman" w:hAnsi="Times New Roman" w:cs="Times New Roman"/>
          <w:bCs w:val="0"/>
          <w:sz w:val="24"/>
          <w:szCs w:val="24"/>
        </w:rPr>
        <w:t xml:space="preserve">The only thing that is constitutive of our existence in the world is practical reason. This is what makes us agents—people who can </w:t>
      </w:r>
      <w:proofErr w:type="gramStart"/>
      <w:r w:rsidRPr="00E46A4B">
        <w:rPr>
          <w:rFonts w:ascii="Times New Roman" w:hAnsi="Times New Roman" w:cs="Times New Roman"/>
          <w:bCs w:val="0"/>
          <w:sz w:val="24"/>
          <w:szCs w:val="24"/>
        </w:rPr>
        <w:t>take action</w:t>
      </w:r>
      <w:proofErr w:type="gramEnd"/>
      <w:r w:rsidRPr="00E46A4B">
        <w:rPr>
          <w:rFonts w:ascii="Times New Roman" w:hAnsi="Times New Roman" w:cs="Times New Roman"/>
          <w:bCs w:val="0"/>
          <w:sz w:val="24"/>
          <w:szCs w:val="24"/>
        </w:rPr>
        <w:t xml:space="preserve"> and are held responsible for them.</w:t>
      </w:r>
      <w:r w:rsidRPr="002A7DC7">
        <w:rPr>
          <w:rFonts w:ascii="Times New Roman" w:hAnsi="Times New Roman" w:cs="Times New Roman"/>
          <w:b w:val="0"/>
          <w:sz w:val="24"/>
          <w:szCs w:val="24"/>
        </w:rPr>
        <w:t xml:space="preserve"> </w:t>
      </w:r>
    </w:p>
    <w:p w14:paraId="40A982F4" w14:textId="77777777" w:rsidR="00E90124" w:rsidRPr="002A7DC7" w:rsidRDefault="00E90124" w:rsidP="00E90124">
      <w:pPr>
        <w:pStyle w:val="Heading4"/>
        <w:rPr>
          <w:rFonts w:ascii="Times New Roman" w:hAnsi="Times New Roman" w:cs="Times New Roman"/>
          <w:b w:val="0"/>
          <w:bCs w:val="0"/>
        </w:rPr>
      </w:pPr>
      <w:r w:rsidRPr="002A7DC7">
        <w:rPr>
          <w:rFonts w:ascii="Times New Roman" w:hAnsi="Times New Roman" w:cs="Times New Roman"/>
          <w:sz w:val="24"/>
          <w:szCs w:val="24"/>
        </w:rPr>
        <w:t>Velleman</w:t>
      </w:r>
      <w:r w:rsidRPr="002A7DC7">
        <w:rPr>
          <w:rFonts w:ascii="Times New Roman" w:hAnsi="Times New Roman" w:cs="Times New Roman"/>
          <w:b w:val="0"/>
        </w:rPr>
        <w:t xml:space="preserve">: </w:t>
      </w:r>
    </w:p>
    <w:p w14:paraId="4211A647" w14:textId="77777777" w:rsidR="00E90124" w:rsidRPr="00C942A4" w:rsidRDefault="00E90124" w:rsidP="00E90124">
      <w:pPr>
        <w:rPr>
          <w:rFonts w:ascii="Times New Roman" w:hAnsi="Times New Roman" w:cs="Times New Roman"/>
          <w:sz w:val="10"/>
        </w:rPr>
      </w:pPr>
      <w:r w:rsidRPr="00C942A4">
        <w:rPr>
          <w:rFonts w:ascii="Times New Roman" w:hAnsi="Times New Roman" w:cs="Times New Roman"/>
          <w:sz w:val="10"/>
        </w:rPr>
        <w:t xml:space="preserve">As we have seen, </w:t>
      </w:r>
      <w:r w:rsidRPr="00D455B6">
        <w:rPr>
          <w:rFonts w:ascii="Times New Roman" w:hAnsi="Times New Roman" w:cs="Times New Roman"/>
          <w:b/>
          <w:highlight w:val="green"/>
          <w:u w:val="single"/>
        </w:rPr>
        <w:t>requirements that depend</w:t>
      </w:r>
      <w:r w:rsidRPr="00C942A4">
        <w:rPr>
          <w:rFonts w:ascii="Times New Roman" w:hAnsi="Times New Roman" w:cs="Times New Roman"/>
          <w:sz w:val="10"/>
        </w:rPr>
        <w:t xml:space="preserve"> for their force </w:t>
      </w:r>
      <w:r w:rsidRPr="00D455B6">
        <w:rPr>
          <w:rFonts w:ascii="Times New Roman" w:hAnsi="Times New Roman" w:cs="Times New Roman"/>
          <w:b/>
          <w:highlight w:val="green"/>
          <w:u w:val="single"/>
        </w:rPr>
        <w:t>on</w:t>
      </w:r>
      <w:r w:rsidRPr="00C942A4">
        <w:rPr>
          <w:rFonts w:ascii="Times New Roman" w:hAnsi="Times New Roman" w:cs="Times New Roman"/>
          <w:sz w:val="10"/>
        </w:rPr>
        <w:t xml:space="preserve"> some </w:t>
      </w:r>
      <w:r w:rsidRPr="00D455B6">
        <w:rPr>
          <w:rFonts w:ascii="Times New Roman" w:hAnsi="Times New Roman" w:cs="Times New Roman"/>
          <w:b/>
          <w:highlight w:val="green"/>
          <w:u w:val="single"/>
        </w:rPr>
        <w:t>external source of authority</w:t>
      </w:r>
      <w:r w:rsidRPr="00C942A4">
        <w:rPr>
          <w:rFonts w:ascii="Times New Roman" w:hAnsi="Times New Roman" w:cs="Times New Roman"/>
          <w:sz w:val="10"/>
        </w:rPr>
        <w:t xml:space="preserve"> turn out to be escapable because the authority behind them </w:t>
      </w:r>
      <w:r w:rsidRPr="00C942A4">
        <w:rPr>
          <w:rFonts w:ascii="Times New Roman" w:hAnsi="Times New Roman" w:cs="Times New Roman"/>
          <w:b/>
          <w:u w:val="single"/>
        </w:rPr>
        <w:t>can be questioned</w:t>
      </w:r>
      <w:r w:rsidRPr="00C942A4">
        <w:rPr>
          <w:rFonts w:ascii="Times New Roman" w:hAnsi="Times New Roman" w:cs="Times New Roman"/>
          <w:sz w:val="10"/>
        </w:rPr>
        <w:t xml:space="preserve">. We can ask, “why should I act on this desire?” or “why should I obey the U.S. government?” or even “Why should I obey God?” And as we observed in the case of the desire to punch someone in the nose, </w:t>
      </w:r>
      <w:r w:rsidRPr="00C942A4">
        <w:rPr>
          <w:rFonts w:ascii="Times New Roman" w:hAnsi="Times New Roman" w:cs="Times New Roman"/>
          <w:b/>
          <w:u w:val="single"/>
        </w:rPr>
        <w:t>this</w:t>
      </w:r>
      <w:r w:rsidRPr="00C942A4">
        <w:rPr>
          <w:rFonts w:ascii="Times New Roman" w:hAnsi="Times New Roman" w:cs="Times New Roman"/>
          <w:sz w:val="10"/>
        </w:rPr>
        <w:t xml:space="preserve"> question </w:t>
      </w:r>
      <w:r w:rsidRPr="00D455B6">
        <w:rPr>
          <w:rFonts w:ascii="Times New Roman" w:hAnsi="Times New Roman" w:cs="Times New Roman"/>
          <w:b/>
          <w:highlight w:val="green"/>
          <w:u w:val="single"/>
        </w:rPr>
        <w:t>demands a reason for acting</w:t>
      </w:r>
      <w:r w:rsidRPr="00C942A4">
        <w:rPr>
          <w:rFonts w:ascii="Times New Roman" w:hAnsi="Times New Roman" w:cs="Times New Roman"/>
          <w:sz w:val="10"/>
        </w:rPr>
        <w:t xml:space="preserve">. The authority we are questioning would be vindicated, in each case, by the production of a sufficient reason. What this observation suggests is that any purported source of practical authority depends on reasons for obeying it—and hence on the authority of reasons. Suppose, then, that we attempted to question the authority of reasons themselves, as we earlier questioned other authorities. Where we previously asked “Why should I act on my desire?” let us </w:t>
      </w:r>
      <w:r w:rsidRPr="00C942A4">
        <w:rPr>
          <w:rFonts w:ascii="Times New Roman" w:hAnsi="Times New Roman" w:cs="Times New Roman"/>
          <w:b/>
          <w:u w:val="single"/>
        </w:rPr>
        <w:t xml:space="preserve">now </w:t>
      </w:r>
      <w:r w:rsidRPr="00D455B6">
        <w:rPr>
          <w:rFonts w:ascii="Times New Roman" w:hAnsi="Times New Roman" w:cs="Times New Roman"/>
          <w:b/>
          <w:highlight w:val="green"/>
          <w:u w:val="single"/>
        </w:rPr>
        <w:t>ask</w:t>
      </w:r>
      <w:r w:rsidRPr="00C942A4">
        <w:rPr>
          <w:rFonts w:ascii="Times New Roman" w:hAnsi="Times New Roman" w:cs="Times New Roman"/>
          <w:b/>
          <w:u w:val="single"/>
        </w:rPr>
        <w:t>. “</w:t>
      </w:r>
      <w:r w:rsidRPr="00D455B6">
        <w:rPr>
          <w:rFonts w:ascii="Times New Roman" w:hAnsi="Times New Roman" w:cs="Times New Roman"/>
          <w:b/>
          <w:highlight w:val="green"/>
          <w:u w:val="single"/>
        </w:rPr>
        <w:t>Why should I act for reasons</w:t>
      </w:r>
      <w:r w:rsidRPr="00C942A4">
        <w:rPr>
          <w:rFonts w:ascii="Times New Roman" w:hAnsi="Times New Roman" w:cs="Times New Roman"/>
          <w:b/>
          <w:u w:val="single"/>
        </w:rPr>
        <w:t>?</w:t>
      </w:r>
      <w:r w:rsidRPr="00C942A4">
        <w:rPr>
          <w:rFonts w:ascii="Times New Roman" w:hAnsi="Times New Roman" w:cs="Times New Roman"/>
          <w:sz w:val="10"/>
        </w:rPr>
        <w:t xml:space="preserve">” shouldn’t this question open up a route of escape from all requirements? As soon as we ask why we should act for reasons, however, we can hear something odd in our question. To ask “why should I?” </w:t>
      </w:r>
      <w:r w:rsidRPr="00C942A4">
        <w:rPr>
          <w:rFonts w:ascii="Times New Roman" w:hAnsi="Times New Roman" w:cs="Times New Roman"/>
          <w:b/>
          <w:u w:val="single"/>
        </w:rPr>
        <w:t>is to demand a reason</w:t>
      </w:r>
      <w:r w:rsidRPr="00C942A4">
        <w:rPr>
          <w:rFonts w:ascii="Times New Roman" w:hAnsi="Times New Roman" w:cs="Times New Roman"/>
          <w:sz w:val="10"/>
        </w:rPr>
        <w:t xml:space="preserve">; and so to ask “why should I act for reasons?” is to demand a reason </w:t>
      </w:r>
      <w:r w:rsidRPr="00C942A4">
        <w:rPr>
          <w:rFonts w:ascii="Times New Roman" w:hAnsi="Times New Roman" w:cs="Times New Roman"/>
          <w:b/>
          <w:u w:val="single"/>
        </w:rPr>
        <w:t xml:space="preserve">for acting for reasons. This </w:t>
      </w:r>
      <w:r w:rsidRPr="00D455B6">
        <w:rPr>
          <w:rFonts w:ascii="Times New Roman" w:hAnsi="Times New Roman" w:cs="Times New Roman"/>
          <w:b/>
          <w:u w:val="single"/>
        </w:rPr>
        <w:t>demand</w:t>
      </w:r>
      <w:r w:rsidRPr="00C942A4">
        <w:rPr>
          <w:rFonts w:ascii="Times New Roman" w:hAnsi="Times New Roman" w:cs="Times New Roman"/>
          <w:b/>
          <w:u w:val="single"/>
        </w:rPr>
        <w:t xml:space="preserve"> </w:t>
      </w:r>
      <w:r w:rsidRPr="00D455B6">
        <w:rPr>
          <w:rFonts w:ascii="Times New Roman" w:hAnsi="Times New Roman" w:cs="Times New Roman"/>
          <w:b/>
          <w:highlight w:val="green"/>
          <w:u w:val="single"/>
        </w:rPr>
        <w:t>implicitly</w:t>
      </w:r>
      <w:r w:rsidRPr="00C942A4">
        <w:rPr>
          <w:rFonts w:ascii="Times New Roman" w:hAnsi="Times New Roman" w:cs="Times New Roman"/>
          <w:b/>
          <w:u w:val="single"/>
        </w:rPr>
        <w:t xml:space="preserve"> </w:t>
      </w:r>
      <w:r w:rsidRPr="00D455B6">
        <w:rPr>
          <w:rFonts w:ascii="Times New Roman" w:hAnsi="Times New Roman" w:cs="Times New Roman"/>
          <w:b/>
          <w:highlight w:val="green"/>
          <w:u w:val="single"/>
        </w:rPr>
        <w:t>concedes</w:t>
      </w:r>
      <w:r w:rsidRPr="00C942A4">
        <w:rPr>
          <w:rFonts w:ascii="Times New Roman" w:hAnsi="Times New Roman" w:cs="Times New Roman"/>
          <w:sz w:val="10"/>
        </w:rPr>
        <w:t xml:space="preserve"> the very authority that it purports to question—namely, </w:t>
      </w:r>
      <w:proofErr w:type="spellStart"/>
      <w:r w:rsidRPr="00D455B6">
        <w:rPr>
          <w:rFonts w:ascii="Times New Roman" w:hAnsi="Times New Roman" w:cs="Times New Roman"/>
          <w:b/>
          <w:highlight w:val="green"/>
          <w:u w:val="single"/>
        </w:rPr>
        <w:t>the</w:t>
      </w:r>
      <w:r>
        <w:rPr>
          <w:rFonts w:ascii="Times New Roman" w:hAnsi="Times New Roman" w:cs="Times New Roman"/>
          <w:b/>
          <w:u w:val="single"/>
        </w:rPr>
        <w:t>œ</w:t>
      </w:r>
      <w:proofErr w:type="spellEnd"/>
      <w:r w:rsidRPr="00C942A4">
        <w:rPr>
          <w:rFonts w:ascii="Times New Roman" w:hAnsi="Times New Roman" w:cs="Times New Roman"/>
          <w:b/>
          <w:u w:val="single"/>
        </w:rPr>
        <w:t xml:space="preserve"> </w:t>
      </w:r>
      <w:r w:rsidRPr="00D455B6">
        <w:rPr>
          <w:rFonts w:ascii="Times New Roman" w:hAnsi="Times New Roman" w:cs="Times New Roman"/>
          <w:b/>
          <w:highlight w:val="green"/>
          <w:u w:val="single"/>
        </w:rPr>
        <w:t>authority of reason</w:t>
      </w:r>
      <w:r w:rsidRPr="00D455B6">
        <w:rPr>
          <w:rFonts w:ascii="Times New Roman" w:hAnsi="Times New Roman" w:cs="Times New Roman"/>
          <w:sz w:val="10"/>
          <w:highlight w:val="green"/>
        </w:rPr>
        <w:t>s</w:t>
      </w:r>
      <w:r w:rsidRPr="00C942A4">
        <w:rPr>
          <w:rFonts w:ascii="Times New Roman" w:hAnsi="Times New Roman" w:cs="Times New Roman"/>
          <w:sz w:val="10"/>
        </w:rPr>
        <w:t>. Why would we demand a reason if we didn’t envision acting for it? If we really didn’t feel required to act for reasons, then a reason for doing so certainly wouldn’t help. So there is something self-defeating about asking for a reason to act for reasons.</w:t>
      </w:r>
    </w:p>
    <w:p w14:paraId="3A24D141" w14:textId="77777777" w:rsidR="00E90124" w:rsidRPr="00A262E9" w:rsidRDefault="00E90124" w:rsidP="00E90124">
      <w:pPr>
        <w:pStyle w:val="Heading4"/>
        <w:rPr>
          <w:rFonts w:cs="Al Bayan Plain"/>
        </w:rPr>
      </w:pPr>
      <w:r>
        <w:t xml:space="preserve">[b] </w:t>
      </w:r>
      <w:r>
        <w:rPr>
          <w:u w:val="single"/>
        </w:rPr>
        <w:t>consequences collapse to reason because actions are unintelligible without intent</w:t>
      </w:r>
      <w:r w:rsidRPr="00A262E9">
        <w:rPr>
          <w:rFonts w:cs="Al Bayan Plain"/>
        </w:rPr>
        <w:t xml:space="preserve">. </w:t>
      </w:r>
    </w:p>
    <w:p w14:paraId="317C6DD3" w14:textId="77777777" w:rsidR="00E90124" w:rsidRPr="00A262E9" w:rsidRDefault="00E90124" w:rsidP="00E90124">
      <w:pPr>
        <w:rPr>
          <w:rStyle w:val="Style13ptBold"/>
          <w:rFonts w:cs="Al Bayan Plain"/>
          <w:b w:val="0"/>
          <w:sz w:val="16"/>
          <w:szCs w:val="16"/>
        </w:rPr>
      </w:pPr>
      <w:r w:rsidRPr="004269DE">
        <w:rPr>
          <w:rStyle w:val="Style13ptBold"/>
          <w:rFonts w:cs="Al Bayan Plain"/>
          <w:sz w:val="16"/>
          <w:szCs w:val="16"/>
        </w:rPr>
        <w:t>Christine</w:t>
      </w:r>
      <w:r w:rsidRPr="00A262E9">
        <w:rPr>
          <w:rStyle w:val="Style13ptBold"/>
          <w:rFonts w:cs="Al Bayan Plain"/>
        </w:rPr>
        <w:t xml:space="preserve"> </w:t>
      </w:r>
      <w:proofErr w:type="spellStart"/>
      <w:r w:rsidRPr="00A262E9">
        <w:rPr>
          <w:rStyle w:val="Style13ptBold"/>
          <w:rFonts w:cs="Al Bayan Plain"/>
        </w:rPr>
        <w:t>Korsgaard</w:t>
      </w:r>
      <w:proofErr w:type="spellEnd"/>
      <w:r w:rsidRPr="00A262E9">
        <w:rPr>
          <w:rStyle w:val="Style13ptBold"/>
          <w:rFonts w:cs="Al Bayan Plain"/>
        </w:rPr>
        <w:t xml:space="preserve"> 14 </w:t>
      </w:r>
      <w:r w:rsidRPr="004269DE">
        <w:rPr>
          <w:rStyle w:val="Style13ptBold"/>
          <w:rFonts w:cs="Al Bayan Plain"/>
          <w:sz w:val="16"/>
          <w:szCs w:val="16"/>
        </w:rPr>
        <w:t xml:space="preserve">(Professor at Harvard University) “How to be an Aristotelian Kantian </w:t>
      </w:r>
      <w:proofErr w:type="spellStart"/>
      <w:r w:rsidRPr="004269DE">
        <w:rPr>
          <w:rStyle w:val="Style13ptBold"/>
          <w:rFonts w:cs="Al Bayan Plain"/>
          <w:sz w:val="16"/>
          <w:szCs w:val="16"/>
        </w:rPr>
        <w:t>Constitutivist</w:t>
      </w:r>
      <w:proofErr w:type="spellEnd"/>
      <w:r w:rsidRPr="004269DE">
        <w:rPr>
          <w:rStyle w:val="Style13ptBold"/>
          <w:rFonts w:cs="Al Bayan Plain"/>
          <w:sz w:val="16"/>
          <w:szCs w:val="16"/>
        </w:rPr>
        <w:t>.” 2014</w:t>
      </w:r>
    </w:p>
    <w:p w14:paraId="0D8E0EDF" w14:textId="77777777" w:rsidR="00E90124" w:rsidRPr="004269DE" w:rsidRDefault="00E90124" w:rsidP="00E90124">
      <w:pPr>
        <w:widowControl w:val="0"/>
        <w:autoSpaceDE w:val="0"/>
        <w:autoSpaceDN w:val="0"/>
        <w:adjustRightInd w:val="0"/>
        <w:spacing w:after="240"/>
        <w:ind w:firstLine="720"/>
        <w:rPr>
          <w:rFonts w:cs="Al Bayan Plain"/>
          <w:sz w:val="10"/>
          <w:highlight w:val="green"/>
        </w:rPr>
      </w:pPr>
      <w:r w:rsidRPr="00A262E9">
        <w:rPr>
          <w:rFonts w:cs="Al Bayan Plain"/>
          <w:sz w:val="10"/>
        </w:rPr>
        <w:t xml:space="preserve"> “First of all, no one thinks a </w:t>
      </w:r>
      <w:r w:rsidRPr="00A262E9">
        <w:rPr>
          <w:rFonts w:cs="Al Bayan Plain"/>
          <w:i/>
          <w:iCs/>
          <w:sz w:val="10"/>
        </w:rPr>
        <w:t xml:space="preserve">wholly </w:t>
      </w:r>
      <w:r w:rsidRPr="00A262E9">
        <w:rPr>
          <w:rFonts w:cs="Al Bayan Plain"/>
          <w:sz w:val="10"/>
        </w:rPr>
        <w:t xml:space="preserve">“external performance,” if that just means a bodily movement, has any moral value. </w:t>
      </w:r>
      <w:r w:rsidRPr="00A262E9">
        <w:rPr>
          <w:rFonts w:cs="Al Bayan Plain"/>
          <w:b/>
          <w:highlight w:val="green"/>
          <w:u w:val="single"/>
        </w:rPr>
        <w:t>Suppose</w:t>
      </w:r>
      <w:r w:rsidRPr="00A262E9">
        <w:rPr>
          <w:rFonts w:cs="Al Bayan Plain"/>
          <w:sz w:val="10"/>
          <w:highlight w:val="green"/>
        </w:rPr>
        <w:t xml:space="preserve"> </w:t>
      </w:r>
      <w:r w:rsidRPr="00A262E9">
        <w:rPr>
          <w:rFonts w:cs="Al Bayan Plain"/>
          <w:sz w:val="10"/>
        </w:rPr>
        <w:t xml:space="preserve">that </w:t>
      </w:r>
      <w:r w:rsidRPr="00A262E9">
        <w:rPr>
          <w:rFonts w:cs="Al Bayan Plain"/>
          <w:b/>
          <w:highlight w:val="green"/>
          <w:u w:val="single"/>
        </w:rPr>
        <w:t>you are starving, and I am about to eat a sandwich</w:t>
      </w:r>
      <w:r w:rsidRPr="00A262E9">
        <w:rPr>
          <w:rFonts w:cs="Al Bayan Plain"/>
          <w:sz w:val="10"/>
          <w:highlight w:val="green"/>
        </w:rPr>
        <w:t xml:space="preserve"> </w:t>
      </w:r>
      <w:r w:rsidRPr="00A262E9">
        <w:rPr>
          <w:rFonts w:cs="Al Bayan Plain"/>
          <w:sz w:val="10"/>
        </w:rPr>
        <w:t xml:space="preserve">when I learn about this. And </w:t>
      </w:r>
      <w:r w:rsidRPr="00A262E9">
        <w:rPr>
          <w:rFonts w:cs="Al Bayan Plain"/>
          <w:b/>
          <w:highlight w:val="green"/>
          <w:u w:val="single"/>
        </w:rPr>
        <w:t xml:space="preserve">suppose </w:t>
      </w:r>
      <w:r w:rsidRPr="00A262E9">
        <w:rPr>
          <w:rFonts w:cs="Al Bayan Plain"/>
          <w:b/>
          <w:u w:val="single"/>
        </w:rPr>
        <w:t xml:space="preserve">that just then </w:t>
      </w:r>
      <w:r w:rsidRPr="00A262E9">
        <w:rPr>
          <w:rFonts w:cs="Al Bayan Plain"/>
          <w:b/>
          <w:highlight w:val="green"/>
          <w:u w:val="single"/>
        </w:rPr>
        <w:t>I am attacked by</w:t>
      </w:r>
      <w:r w:rsidRPr="00A262E9">
        <w:rPr>
          <w:rFonts w:cs="Al Bayan Plain"/>
          <w:b/>
          <w:u w:val="single"/>
        </w:rPr>
        <w:t xml:space="preserve"> a series of</w:t>
      </w:r>
      <w:r w:rsidRPr="00A262E9">
        <w:rPr>
          <w:rFonts w:cs="Al Bayan Plain"/>
          <w:sz w:val="10"/>
        </w:rPr>
        <w:t xml:space="preserve"> involuntary muscle </w:t>
      </w:r>
      <w:r w:rsidRPr="00A262E9">
        <w:rPr>
          <w:rFonts w:cs="Al Bayan Plain"/>
          <w:b/>
          <w:highlight w:val="green"/>
          <w:u w:val="single"/>
        </w:rPr>
        <w:t>spasms that cause me to make</w:t>
      </w:r>
      <w:r w:rsidRPr="00A262E9">
        <w:rPr>
          <w:rFonts w:cs="Al Bayan Plain"/>
          <w:sz w:val="10"/>
          <w:highlight w:val="green"/>
        </w:rPr>
        <w:t xml:space="preserve"> </w:t>
      </w:r>
      <w:r w:rsidRPr="00A262E9">
        <w:rPr>
          <w:rFonts w:cs="Al Bayan Plain"/>
          <w:sz w:val="10"/>
        </w:rPr>
        <w:t xml:space="preserve">exactly </w:t>
      </w:r>
      <w:r w:rsidRPr="00A262E9">
        <w:rPr>
          <w:rFonts w:cs="Al Bayan Plain"/>
          <w:b/>
          <w:u w:val="single"/>
        </w:rPr>
        <w:t xml:space="preserve">the same physical </w:t>
      </w:r>
      <w:r w:rsidRPr="00A262E9">
        <w:rPr>
          <w:rFonts w:cs="Al Bayan Plain"/>
          <w:b/>
          <w:highlight w:val="green"/>
          <w:u w:val="single"/>
        </w:rPr>
        <w:t>movements I would make if I were giving you my sandwich. No one would claim that this</w:t>
      </w:r>
      <w:r w:rsidRPr="00A262E9">
        <w:rPr>
          <w:rFonts w:cs="Al Bayan Plain"/>
          <w:sz w:val="10"/>
        </w:rPr>
        <w:t xml:space="preserve"> “external performance” </w:t>
      </w:r>
      <w:r w:rsidRPr="00A262E9">
        <w:rPr>
          <w:rFonts w:cs="Al Bayan Plain"/>
          <w:b/>
          <w:highlight w:val="green"/>
          <w:u w:val="single"/>
        </w:rPr>
        <w:t>has any moral value. An act must be done with</w:t>
      </w:r>
      <w:r w:rsidRPr="00A262E9">
        <w:rPr>
          <w:rFonts w:cs="Al Bayan Plain"/>
          <w:sz w:val="10"/>
          <w:highlight w:val="green"/>
        </w:rPr>
        <w:t xml:space="preserve"> </w:t>
      </w:r>
      <w:r w:rsidRPr="00A262E9">
        <w:rPr>
          <w:rFonts w:cs="Al Bayan Plain"/>
          <w:sz w:val="10"/>
        </w:rPr>
        <w:t xml:space="preserve">a certain proximate or immediate </w:t>
      </w:r>
      <w:r w:rsidRPr="00A262E9">
        <w:rPr>
          <w:rFonts w:cs="Al Bayan Plain"/>
          <w:b/>
          <w:highlight w:val="green"/>
          <w:u w:val="single"/>
        </w:rPr>
        <w:t>intention</w:t>
      </w:r>
      <w:r w:rsidRPr="00A262E9">
        <w:rPr>
          <w:rFonts w:cs="Al Bayan Plain"/>
          <w:sz w:val="10"/>
          <w:highlight w:val="green"/>
        </w:rPr>
        <w:t xml:space="preserve"> </w:t>
      </w:r>
      <w:r w:rsidRPr="00A262E9">
        <w:rPr>
          <w:rFonts w:cs="Al Bayan Plain"/>
          <w:sz w:val="10"/>
        </w:rPr>
        <w:t xml:space="preserve">in order </w:t>
      </w:r>
      <w:r w:rsidRPr="00A262E9">
        <w:rPr>
          <w:rFonts w:cs="Al Bayan Plain"/>
          <w:b/>
          <w:highlight w:val="green"/>
          <w:u w:val="single"/>
        </w:rPr>
        <w:t>to count as an act at all</w:t>
      </w:r>
      <w:r w:rsidRPr="00A262E9">
        <w:rPr>
          <w:rFonts w:cs="Al Bayan Plain"/>
          <w:sz w:val="10"/>
        </w:rPr>
        <w:t xml:space="preserve">. And that proximate or immediate intention is already part of an action’s motive. So </w:t>
      </w:r>
      <w:r w:rsidRPr="00A262E9">
        <w:rPr>
          <w:rFonts w:cs="Al Bayan Plain"/>
          <w:b/>
          <w:u w:val="single"/>
        </w:rPr>
        <w:t xml:space="preserve">in order </w:t>
      </w:r>
      <w:r w:rsidRPr="00A262E9">
        <w:rPr>
          <w:rFonts w:cs="Al Bayan Plain"/>
          <w:b/>
          <w:highlight w:val="green"/>
          <w:u w:val="single"/>
        </w:rPr>
        <w:t>to even count as “</w:t>
      </w:r>
      <w:r w:rsidRPr="00A262E9">
        <w:rPr>
          <w:rFonts w:cs="Al Bayan Plain"/>
          <w:b/>
          <w:i/>
          <w:iCs/>
          <w:highlight w:val="green"/>
          <w:u w:val="single"/>
        </w:rPr>
        <w:t xml:space="preserve">giving </w:t>
      </w:r>
      <w:r w:rsidRPr="00A262E9">
        <w:rPr>
          <w:rFonts w:cs="Al Bayan Plain"/>
          <w:b/>
          <w:highlight w:val="green"/>
          <w:u w:val="single"/>
        </w:rPr>
        <w:t>you my sandwich” I have to at least intend to transmit the sandwich from my possession to yours.”</w:t>
      </w:r>
    </w:p>
    <w:p w14:paraId="1DDD44F9" w14:textId="77777777" w:rsidR="00E90124" w:rsidRDefault="00E90124" w:rsidP="00E90124">
      <w:pPr>
        <w:pStyle w:val="Heading4"/>
      </w:pPr>
      <w:r>
        <w:t xml:space="preserve">Next, the relevant feature of reason is universality – just as a theorem abstracts from particular agents to appeal to a universal perspective, so too should ethics abstract from particular circumstances. </w:t>
      </w:r>
    </w:p>
    <w:p w14:paraId="4CABD4A1" w14:textId="77777777" w:rsidR="00E90124" w:rsidRPr="004D359D" w:rsidRDefault="00E90124" w:rsidP="00E90124">
      <w:pPr>
        <w:rPr>
          <w:rFonts w:asciiTheme="minorHAnsi" w:hAnsiTheme="minorHAnsi"/>
        </w:rPr>
      </w:pPr>
      <w:r w:rsidRPr="004D359D">
        <w:rPr>
          <w:rStyle w:val="Style13ptBold"/>
          <w:rFonts w:asciiTheme="minorHAnsi" w:hAnsiTheme="minorHAnsi"/>
        </w:rPr>
        <w:t>Velleman 2</w:t>
      </w:r>
      <w:r w:rsidRPr="004D359D">
        <w:rPr>
          <w:rFonts w:asciiTheme="minorHAnsi" w:hAnsiTheme="minorHAnsi"/>
        </w:rPr>
        <w:t xml:space="preserve"> (</w:t>
      </w:r>
      <w:r>
        <w:rPr>
          <w:rFonts w:asciiTheme="minorHAnsi" w:hAnsiTheme="minorHAnsi"/>
        </w:rPr>
        <w:t xml:space="preserve">James </w:t>
      </w:r>
      <w:r w:rsidRPr="004D359D">
        <w:rPr>
          <w:rFonts w:asciiTheme="minorHAnsi" w:hAnsiTheme="minorHAnsi"/>
        </w:rPr>
        <w:t xml:space="preserve">David, </w:t>
      </w:r>
      <w:r>
        <w:rPr>
          <w:rFonts w:asciiTheme="minorHAnsi" w:hAnsiTheme="minorHAnsi"/>
        </w:rPr>
        <w:t xml:space="preserve">remarkably loud voice, </w:t>
      </w:r>
      <w:r w:rsidRPr="004D359D">
        <w:rPr>
          <w:rFonts w:asciiTheme="minorHAnsi" w:hAnsiTheme="minorHAnsi"/>
        </w:rPr>
        <w:t xml:space="preserve">“Self To Self”, Cambridge University Press. 2006. </w:t>
      </w:r>
      <w:proofErr w:type="spellStart"/>
      <w:r w:rsidRPr="004D359D">
        <w:rPr>
          <w:rFonts w:asciiTheme="minorHAnsi" w:hAnsiTheme="minorHAnsi"/>
        </w:rPr>
        <w:t>Pg</w:t>
      </w:r>
      <w:proofErr w:type="spellEnd"/>
      <w:r w:rsidRPr="004D359D">
        <w:rPr>
          <w:rFonts w:asciiTheme="minorHAnsi" w:hAnsiTheme="minorHAnsi"/>
        </w:rPr>
        <w:t xml:space="preserve"> 18-19)</w:t>
      </w:r>
    </w:p>
    <w:p w14:paraId="77090BF6" w14:textId="77777777" w:rsidR="00E90124" w:rsidRPr="003E2A6D" w:rsidRDefault="00E90124" w:rsidP="00E90124">
      <w:pPr>
        <w:rPr>
          <w:rStyle w:val="StyleUnderline"/>
        </w:rPr>
      </w:pPr>
      <w:r w:rsidRPr="003E2A6D">
        <w:rPr>
          <w:sz w:val="14"/>
        </w:rPr>
        <w:t xml:space="preserve">Rational creatures have access to a </w:t>
      </w:r>
      <w:r w:rsidRPr="003E2A6D">
        <w:rPr>
          <w:rStyle w:val="StyleUnderline"/>
        </w:rPr>
        <w:t>shared perspective</w:t>
      </w:r>
      <w:r w:rsidRPr="003E2A6D">
        <w:rPr>
          <w:sz w:val="14"/>
        </w:rPr>
        <w:t xml:space="preserve">, from which they not only see the same things but can also see the visibility of those things to all rational creatures. Consider, for example, our capacity for arithmetic reasoning. Anyone who adds 2 and 2 sees, not just that the sum is 4, but also that anyone who added 2 and 2 would see that it’s 4, and that such a person would see this, too, and so on. </w:t>
      </w:r>
      <w:r w:rsidRPr="003E2A6D">
        <w:rPr>
          <w:rStyle w:val="StyleUnderline"/>
          <w:highlight w:val="green"/>
        </w:rPr>
        <w:t>The facts</w:t>
      </w:r>
      <w:r w:rsidRPr="003E2A6D">
        <w:rPr>
          <w:rStyle w:val="StyleUnderline"/>
        </w:rPr>
        <w:t xml:space="preserve"> of elementary </w:t>
      </w:r>
      <w:r w:rsidRPr="003E2A6D">
        <w:rPr>
          <w:rStyle w:val="StyleUnderline"/>
          <w:highlight w:val="green"/>
        </w:rPr>
        <w:t>arithmetic</w:t>
      </w:r>
      <w:r w:rsidRPr="003E2A6D">
        <w:rPr>
          <w:rStyle w:val="StyleUnderline"/>
        </w:rPr>
        <w:t xml:space="preserve"> </w:t>
      </w:r>
      <w:r w:rsidRPr="003E2A6D">
        <w:rPr>
          <w:rStyle w:val="StyleUnderline"/>
          <w:highlight w:val="green"/>
        </w:rPr>
        <w:t>are</w:t>
      </w:r>
      <w:r w:rsidRPr="003E2A6D">
        <w:rPr>
          <w:rStyle w:val="StyleUnderline"/>
        </w:rPr>
        <w:t xml:space="preserve"> thus </w:t>
      </w:r>
      <w:r w:rsidRPr="003E2A6D">
        <w:rPr>
          <w:rStyle w:val="StyleUnderline"/>
          <w:highlight w:val="green"/>
        </w:rPr>
        <w:t>common knowledge</w:t>
      </w:r>
      <w:r w:rsidRPr="003E2A6D">
        <w:rPr>
          <w:rStyle w:val="StyleUnderline"/>
        </w:rPr>
        <w:t xml:space="preserve"> among all possible reasoners, in the sense that </w:t>
      </w:r>
      <w:r w:rsidRPr="003E2A6D">
        <w:rPr>
          <w:rStyle w:val="StyleUnderline"/>
          <w:highlight w:val="green"/>
        </w:rPr>
        <w:t>every reasoner knows them</w:t>
      </w:r>
      <w:r w:rsidRPr="003E2A6D">
        <w:rPr>
          <w:rStyle w:val="StyleUnderline"/>
        </w:rPr>
        <w:t xml:space="preserve">, </w:t>
      </w:r>
      <w:r w:rsidRPr="003E2A6D">
        <w:rPr>
          <w:rStyle w:val="StyleUnderline"/>
          <w:highlight w:val="green"/>
        </w:rPr>
        <w:t>and knows that every reasoner knows them</w:t>
      </w:r>
      <w:r w:rsidRPr="003E2A6D">
        <w:rPr>
          <w:rStyle w:val="StyleUnderline"/>
        </w:rPr>
        <w:t>, and [so on] knows that every reasoner knows that every reasoner knows them</w:t>
      </w:r>
      <w:r w:rsidRPr="003E2A6D">
        <w:rPr>
          <w:sz w:val="14"/>
        </w:rPr>
        <w:t xml:space="preserve">. As arithmetic reasoners, then, we have access to a perspective that is constant not only across time but also between persons. We can compute the sum of 2 and 2 once and for all, in the sense that we would only get the same answer on any other occasion; and each of us can compute the sum of 2 and 2 once and for all, in the sense that the others would only get the same answer. What’s more, </w:t>
      </w:r>
      <w:r w:rsidRPr="003E2A6D">
        <w:rPr>
          <w:rStyle w:val="StyleUnderline"/>
          <w:highlight w:val="green"/>
        </w:rPr>
        <w:t>the universality of our perspective</w:t>
      </w:r>
      <w:r w:rsidRPr="003E2A6D">
        <w:rPr>
          <w:rStyle w:val="StyleUnderline"/>
        </w:rPr>
        <w:t xml:space="preserve"> on the sum of 2 and 2, we are aware of computing it for all, from a perspective that’s </w:t>
      </w:r>
      <w:r w:rsidRPr="003E2A6D">
        <w:rPr>
          <w:rStyle w:val="StyleUnderline"/>
          <w:highlight w:val="green"/>
        </w:rPr>
        <w:t>shared by all</w:t>
      </w:r>
      <w:r w:rsidRPr="003E2A6D">
        <w:rPr>
          <w:rStyle w:val="StyleUnderline"/>
        </w:rPr>
        <w:t xml:space="preserve"> </w:t>
      </w:r>
      <w:r w:rsidRPr="003E2A6D">
        <w:rPr>
          <w:rStyle w:val="StyleUnderline"/>
          <w:highlight w:val="green"/>
        </w:rPr>
        <w:t>arithmetic reasoners</w:t>
      </w:r>
      <w:r w:rsidRPr="003E2A6D">
        <w:rPr>
          <w:rStyle w:val="StyleUnderline"/>
        </w:rPr>
        <w:t xml:space="preserve">. In this sense, </w:t>
      </w:r>
      <w:r w:rsidRPr="003E2A6D">
        <w:rPr>
          <w:rStyle w:val="StyleUnderline"/>
          <w:highlight w:val="green"/>
        </w:rPr>
        <w:t>our judgment</w:t>
      </w:r>
      <w:r w:rsidRPr="003E2A6D">
        <w:rPr>
          <w:rStyle w:val="StyleUnderline"/>
        </w:rPr>
        <w:t xml:space="preserve"> of the sum </w:t>
      </w:r>
      <w:r w:rsidRPr="003E2A6D">
        <w:rPr>
          <w:rStyle w:val="StyleUnderline"/>
          <w:highlight w:val="green"/>
        </w:rPr>
        <w:t>is authoritative</w:t>
      </w:r>
      <w:r w:rsidRPr="003E2A6D">
        <w:rPr>
          <w:rStyle w:val="StyleUnderline"/>
        </w:rPr>
        <w:t>, because it speaks for the judgment of all.</w:t>
      </w:r>
    </w:p>
    <w:p w14:paraId="311CD6A7" w14:textId="77777777" w:rsidR="00E90124" w:rsidRDefault="00E90124" w:rsidP="00E90124">
      <w:pPr>
        <w:pStyle w:val="Heading4"/>
      </w:pPr>
      <w:r>
        <w:t>Coercion is a conceptual contradiction</w:t>
      </w:r>
    </w:p>
    <w:p w14:paraId="3A6388EE" w14:textId="77777777" w:rsidR="00E90124" w:rsidRDefault="00E90124" w:rsidP="00E90124">
      <w:pPr>
        <w:rPr>
          <w:rFonts w:asciiTheme="minorHAnsi" w:hAnsiTheme="minorHAnsi" w:cstheme="minorHAnsi"/>
        </w:rPr>
      </w:pPr>
      <w:r>
        <w:rPr>
          <w:rStyle w:val="Style13ptBold"/>
        </w:rPr>
        <w:t xml:space="preserve">Engstrom </w:t>
      </w:r>
      <w:r w:rsidRPr="00924482">
        <w:rPr>
          <w:rFonts w:asciiTheme="minorHAnsi" w:hAnsiTheme="minorHAnsi" w:cstheme="minorHAnsi"/>
        </w:rPr>
        <w:t>[Stephen Engst</w:t>
      </w:r>
      <w:r>
        <w:rPr>
          <w:rFonts w:asciiTheme="minorHAnsi" w:hAnsiTheme="minorHAnsi" w:cstheme="minorHAnsi"/>
        </w:rPr>
        <w:t>rom, (Professor of Philosophy @ the University of Pittsburgh) "Universal Legislation a</w:t>
      </w:r>
      <w:r w:rsidRPr="00924482">
        <w:rPr>
          <w:rFonts w:asciiTheme="minorHAnsi" w:hAnsiTheme="minorHAnsi" w:cstheme="minorHAnsi"/>
        </w:rPr>
        <w:t>s t</w:t>
      </w:r>
      <w:r>
        <w:rPr>
          <w:rFonts w:asciiTheme="minorHAnsi" w:hAnsiTheme="minorHAnsi" w:cstheme="minorHAnsi"/>
        </w:rPr>
        <w:t xml:space="preserve">he Form of Practical Knowledge" </w:t>
      </w:r>
      <w:r w:rsidRPr="00924482">
        <w:rPr>
          <w:rFonts w:asciiTheme="minorHAnsi" w:hAnsiTheme="minorHAnsi" w:cstheme="minorHAnsi"/>
        </w:rPr>
        <w:t>http://www.academia.edu/4512762/Universal_Legislation_As_the_Form_of_Practical_Knowledge, DOA:5-5-2018 // WWBW]</w:t>
      </w:r>
    </w:p>
    <w:p w14:paraId="1788D826" w14:textId="77777777" w:rsidR="00E90124" w:rsidRPr="003E2A6D" w:rsidRDefault="00E90124" w:rsidP="00E90124">
      <w:pPr>
        <w:rPr>
          <w:rStyle w:val="StyleUnderline"/>
        </w:rPr>
      </w:pPr>
      <w:r w:rsidRPr="003E2A6D">
        <w:t xml:space="preserve">Given the preceding considerations, it’s a straightforward matter to see </w:t>
      </w:r>
      <w:r w:rsidRPr="003E2A6D">
        <w:rPr>
          <w:rStyle w:val="StyleUnderline"/>
        </w:rPr>
        <w:t xml:space="preserve">how </w:t>
      </w:r>
      <w:r w:rsidRPr="003E2A6D">
        <w:rPr>
          <w:rStyle w:val="StyleUnderline"/>
          <w:highlight w:val="green"/>
        </w:rPr>
        <w:t xml:space="preserve">a maxim </w:t>
      </w:r>
      <w:r w:rsidRPr="003E2A6D">
        <w:rPr>
          <w:rStyle w:val="StyleUnderline"/>
        </w:rPr>
        <w:t xml:space="preserve">of action </w:t>
      </w:r>
      <w:r w:rsidRPr="003E2A6D">
        <w:rPr>
          <w:rStyle w:val="StyleUnderline"/>
          <w:highlight w:val="green"/>
        </w:rPr>
        <w:t>that assaults</w:t>
      </w:r>
      <w:r w:rsidRPr="003E2A6D">
        <w:rPr>
          <w:rStyle w:val="StyleUnderline"/>
        </w:rPr>
        <w:t xml:space="preserve"> the </w:t>
      </w:r>
      <w:r w:rsidRPr="003E2A6D">
        <w:rPr>
          <w:rStyle w:val="StyleUnderline"/>
          <w:highlight w:val="green"/>
        </w:rPr>
        <w:t>freedom</w:t>
      </w:r>
      <w:r w:rsidRPr="003E2A6D">
        <w:rPr>
          <w:rStyle w:val="StyleUnderline"/>
        </w:rPr>
        <w:t xml:space="preserve"> of others</w:t>
      </w:r>
      <w:r w:rsidRPr="003E2A6D">
        <w:t xml:space="preserve"> with a view to furthering one’s own ends </w:t>
      </w:r>
      <w:r w:rsidRPr="003E2A6D">
        <w:rPr>
          <w:rStyle w:val="StyleUnderline"/>
          <w:highlight w:val="green"/>
        </w:rPr>
        <w:t>results in a contradiction</w:t>
      </w:r>
      <w:r w:rsidRPr="003E2A6D">
        <w:t xml:space="preserve"> when we attempt to will it as a universal law in accordance with the foregoing account of the formula of universal law. </w:t>
      </w:r>
      <w:r w:rsidRPr="003E2A6D">
        <w:rPr>
          <w:rStyle w:val="StyleUnderline"/>
        </w:rPr>
        <w:t>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No</w:t>
      </w:r>
      <w:r w:rsidRPr="003E2A6D">
        <w:t>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w:t>
      </w:r>
      <w:r w:rsidRPr="003E2A6D">
        <w:rPr>
          <w:rStyle w:val="StyleUnderline"/>
        </w:rPr>
        <w:t>. Thus in the present case the application of the formula involves considering whether it’s possible for every person to deem good every person’s acting to limit others’ freedom, where practicable, with a view to augmenting their own freedom</w:t>
      </w:r>
      <w:r w:rsidRPr="003E2A6D">
        <w:t xml:space="preserve">. Since here all persons are on the one hand deeming good both the limitation of others’ freedom and the extension of their own freedom, while on the other hand, insofar as they agree with the similar judgments of others, also deeming good the limitation of their own freedom and the extension of others’ freedom, </w:t>
      </w:r>
      <w:r w:rsidRPr="003E2A6D">
        <w:rPr>
          <w:rStyle w:val="StyleUnderline"/>
        </w:rPr>
        <w:t xml:space="preserve">they are all </w:t>
      </w:r>
      <w:r w:rsidRPr="00A96B06">
        <w:rPr>
          <w:rStyle w:val="StyleUnderline"/>
          <w:highlight w:val="green"/>
        </w:rPr>
        <w:t>deeming good both the extension and the limitation of both their own and others’</w:t>
      </w:r>
      <w:r w:rsidRPr="003E2A6D">
        <w:rPr>
          <w:rStyle w:val="StyleUnderline"/>
        </w:rPr>
        <w:t xml:space="preserve"> freedom. </w:t>
      </w:r>
      <w:r w:rsidRPr="003E2A6D">
        <w:t>These judgments are inconsistent insofar as the extension of a person’s outer freedom is incompatible with the limitation of that same freedom.</w:t>
      </w:r>
    </w:p>
    <w:p w14:paraId="5F4DE64D" w14:textId="77777777" w:rsidR="00E90124" w:rsidRDefault="00E90124" w:rsidP="00E90124">
      <w:pPr>
        <w:pStyle w:val="Heading4"/>
        <w:rPr>
          <w:rStyle w:val="Style13ptBold"/>
          <w:rFonts w:asciiTheme="minorHAnsi" w:hAnsiTheme="minorHAnsi" w:cstheme="minorHAnsi"/>
          <w:b/>
        </w:rPr>
      </w:pPr>
      <w:r>
        <w:rPr>
          <w:rStyle w:val="Style13ptBold"/>
          <w:rFonts w:asciiTheme="minorHAnsi" w:hAnsiTheme="minorHAnsi" w:cstheme="minorHAnsi"/>
        </w:rPr>
        <w:t>All agents must accept the state as necessary to enforce rights claims.</w:t>
      </w:r>
    </w:p>
    <w:p w14:paraId="4A88F675" w14:textId="77777777" w:rsidR="00E90124" w:rsidRPr="00A1362D" w:rsidRDefault="00E90124" w:rsidP="00E90124">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9"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0363C238" w14:textId="77777777" w:rsidR="00E90124" w:rsidRPr="00C44642" w:rsidRDefault="00E90124" w:rsidP="00E90124">
      <w:pPr>
        <w:rPr>
          <w:rFonts w:asciiTheme="minorHAnsi" w:hAnsiTheme="minorHAnsi" w:cstheme="minorHAnsi"/>
          <w:sz w:val="16"/>
        </w:rPr>
      </w:pPr>
      <w:r w:rsidRPr="00431E7B">
        <w:rPr>
          <w:rFonts w:asciiTheme="minorHAnsi" w:hAnsiTheme="minorHAnsi" w:cstheme="minorHAnsi"/>
          <w:sz w:val="16"/>
        </w:rPr>
        <w:t xml:space="preserve">Kant explains the need for the three branches of government in Rousseau’s vocabulary of </w:t>
      </w:r>
      <w:r w:rsidRPr="00B33634">
        <w:rPr>
          <w:rStyle w:val="Emphasis"/>
          <w:rFonts w:asciiTheme="minorHAnsi" w:hAnsiTheme="minorHAnsi" w:cstheme="minorHAnsi"/>
        </w:rPr>
        <w:t>the “general will.”</w:t>
      </w:r>
      <w:r w:rsidRPr="00431E7B">
        <w:rPr>
          <w:rFonts w:asciiTheme="minorHAnsi" w:hAnsiTheme="minorHAnsi" w:cstheme="minorHAnsi"/>
          <w:sz w:val="16"/>
        </w:rPr>
        <w:t xml:space="preserve"> Kant finds this concept helpful, since it </w:t>
      </w:r>
      <w:r w:rsidRPr="00B33634">
        <w:rPr>
          <w:rStyle w:val="Emphasis"/>
          <w:rFonts w:asciiTheme="minorHAnsi" w:hAnsiTheme="minorHAnsi" w:cstheme="minorHAnsi"/>
        </w:rPr>
        <w:t xml:space="preserve">manages to capture the way in which the specificity of the law and </w:t>
      </w:r>
      <w:r w:rsidRPr="00B33634">
        <w:rPr>
          <w:rStyle w:val="Emphasis"/>
          <w:rFonts w:asciiTheme="minorHAnsi" w:hAnsiTheme="minorHAnsi" w:cstheme="minorHAnsi"/>
          <w:highlight w:val="cyan"/>
        </w:rPr>
        <w:t>the monopoly on [the law’s]</w:t>
      </w:r>
      <w:r w:rsidRPr="00B33634">
        <w:rPr>
          <w:rStyle w:val="Emphasis"/>
          <w:rFonts w:asciiTheme="minorHAnsi" w:hAnsiTheme="minorHAnsi" w:cstheme="minorHAnsi"/>
        </w:rPr>
        <w:t xml:space="preserve"> its </w:t>
      </w:r>
      <w:r w:rsidRPr="00B33634">
        <w:rPr>
          <w:rStyle w:val="Emphasis"/>
          <w:rFonts w:asciiTheme="minorHAnsi" w:hAnsiTheme="minorHAnsi" w:cstheme="minorHAnsi"/>
          <w:highlight w:val="cyan"/>
        </w:rPr>
        <w:t>enforcement</w:t>
      </w:r>
      <w:r w:rsidRPr="00B33634">
        <w:rPr>
          <w:rStyle w:val="Emphasis"/>
          <w:rFonts w:asciiTheme="minorHAnsi" w:hAnsiTheme="minorHAnsi" w:cstheme="minorHAnsi"/>
        </w:rPr>
        <w:t xml:space="preserve"> do not thereby make it the unilateral imposition of one person’s will upon another.</w:t>
      </w:r>
      <w:r w:rsidRPr="00224167">
        <w:rPr>
          <w:rFonts w:asciiTheme="minorHAnsi" w:hAnsiTheme="minorHAnsi" w:cstheme="minorHAnsi"/>
          <w:sz w:val="16"/>
        </w:rPr>
        <w:t xml:space="preserve"> Instead, </w:t>
      </w:r>
      <w:r w:rsidRPr="00B33634">
        <w:rPr>
          <w:rStyle w:val="Emphasis"/>
          <w:rFonts w:asciiTheme="minorHAnsi" w:hAnsiTheme="minorHAnsi" w:cstheme="minorHAnsi"/>
        </w:rPr>
        <w:t xml:space="preserve">it </w:t>
      </w:r>
      <w:r w:rsidRPr="00B33634">
        <w:rPr>
          <w:rStyle w:val="Emphasis"/>
          <w:rFonts w:asciiTheme="minorHAnsi" w:hAnsiTheme="minorHAnsi" w:cstheme="minorHAnsi"/>
          <w:highlight w:val="cyan"/>
        </w:rPr>
        <w:t>is</w:t>
      </w:r>
      <w:r w:rsidRPr="00431E7B">
        <w:rPr>
          <w:rFonts w:asciiTheme="minorHAnsi" w:hAnsiTheme="minorHAnsi" w:cstheme="minorHAnsi"/>
          <w:sz w:val="16"/>
        </w:rPr>
        <w:t xml:space="preserve"> what Kant calls </w:t>
      </w:r>
      <w:r w:rsidRPr="00B33634">
        <w:rPr>
          <w:rStyle w:val="Emphasis"/>
          <w:rFonts w:asciiTheme="minorHAnsi" w:hAnsiTheme="minorHAnsi" w:cstheme="minorHAnsi"/>
          <w:highlight w:val="cyan"/>
        </w:rPr>
        <w:t>an “</w:t>
      </w:r>
      <w:proofErr w:type="spellStart"/>
      <w:r w:rsidRPr="00B33634">
        <w:rPr>
          <w:rStyle w:val="Emphasis"/>
          <w:rFonts w:asciiTheme="minorHAnsi" w:hAnsiTheme="minorHAnsi" w:cstheme="minorHAnsi"/>
          <w:highlight w:val="cyan"/>
        </w:rPr>
        <w:t>omnilateral</w:t>
      </w:r>
      <w:proofErr w:type="spellEnd"/>
      <w:r w:rsidRPr="00B33634">
        <w:rPr>
          <w:rStyle w:val="Emphasis"/>
          <w:rFonts w:asciiTheme="minorHAnsi" w:hAnsiTheme="minorHAnsi" w:cstheme="minorHAnsi"/>
          <w:highlight w:val="cyan"/>
        </w:rPr>
        <w:t>” will, since all must agree to set up procedures that will make right possible</w:t>
      </w:r>
      <w:r w:rsidRPr="00B33634">
        <w:rPr>
          <w:rStyle w:val="Emphasis"/>
          <w:rFonts w:asciiTheme="minorHAnsi" w:hAnsiTheme="minorHAnsi" w:cstheme="minorHAnsi"/>
        </w:rPr>
        <w:t>. All must agree, because</w:t>
      </w:r>
      <w:r w:rsidRPr="00B33634">
        <w:rPr>
          <w:rStyle w:val="Emphasis"/>
          <w:rFonts w:asciiTheme="minorHAnsi" w:hAnsiTheme="minorHAnsi" w:cstheme="minorHAnsi"/>
          <w:highlight w:val="cyan"/>
        </w:rPr>
        <w:t xml:space="preserve"> without such procedures, equal freedom is impossible, and so the external freedom of each is impossible.</w:t>
      </w:r>
      <w:r w:rsidRPr="00431E7B">
        <w:rPr>
          <w:rFonts w:asciiTheme="minorHAnsi" w:hAnsiTheme="minorHAnsi" w:cstheme="minorHAnsi"/>
          <w:sz w:val="16"/>
        </w:rPr>
        <w:t xml:space="preserve"> But the sense in which </w:t>
      </w:r>
      <w:r w:rsidRPr="00B33634">
        <w:rPr>
          <w:rStyle w:val="Emphasis"/>
          <w:rFonts w:asciiTheme="minorHAnsi" w:hAnsiTheme="minorHAnsi" w:cstheme="minorHAnsi"/>
        </w:rPr>
        <w:t xml:space="preserve">they must agree is not just that they should agree; it is that </w:t>
      </w:r>
      <w:r w:rsidRPr="00B33634">
        <w:rPr>
          <w:rStyle w:val="Emphasis"/>
          <w:rFonts w:asciiTheme="minorHAnsi" w:hAnsiTheme="minorHAnsi" w:cstheme="minorHAnsi"/>
          <w:highlight w:val="cyan"/>
        </w:rPr>
        <w:t>they cannot object to being forced to accept those procedures, because any objection would be nothing more than an assertion of the right to use force against others unilaterally.</w:t>
      </w:r>
      <w:r w:rsidRPr="00431E7B">
        <w:rPr>
          <w:rFonts w:asciiTheme="minorHAnsi" w:hAnsiTheme="minorHAnsi" w:cstheme="minorHAnsi"/>
          <w:sz w:val="16"/>
        </w:rPr>
        <w:t xml:space="preserve"> Once the concept of </w:t>
      </w:r>
      <w:r w:rsidRPr="00B33634">
        <w:rPr>
          <w:rStyle w:val="Emphasis"/>
          <w:rFonts w:asciiTheme="minorHAnsi" w:hAnsiTheme="minorHAnsi" w:cstheme="minorHAnsi"/>
        </w:rPr>
        <w:t>the General Will</w:t>
      </w:r>
      <w:r w:rsidRPr="00431E7B">
        <w:rPr>
          <w:rFonts w:asciiTheme="minorHAnsi" w:hAnsiTheme="minorHAnsi" w:cstheme="minorHAnsi"/>
          <w:sz w:val="16"/>
        </w:rPr>
        <w:t xml:space="preserve"> is introduced, it </w:t>
      </w:r>
      <w:r w:rsidRPr="00B33634">
        <w:rPr>
          <w:rStyle w:val="Emphasis"/>
          <w:rFonts w:asciiTheme="minorHAnsi" w:hAnsiTheme="minorHAnsi" w:cstheme="minorHAnsi"/>
        </w:rPr>
        <w:t>provides further constraints on the possibility of a rightful condition, and even explains the ways in which a state can legitimately coerce its citizens</w:t>
      </w:r>
      <w:r w:rsidRPr="00431E7B">
        <w:rPr>
          <w:rFonts w:asciiTheme="minorHAnsi" w:hAnsiTheme="minorHAnsi" w:cstheme="minorHAnsi"/>
          <w:sz w:val="16"/>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251E9E69" w14:textId="77777777" w:rsidR="00E90124" w:rsidRPr="007D69D9" w:rsidRDefault="00E90124" w:rsidP="00E90124"/>
    <w:p w14:paraId="22AFE13C" w14:textId="77777777" w:rsidR="00E90124" w:rsidRDefault="00E90124" w:rsidP="00E90124">
      <w:pPr>
        <w:pStyle w:val="Heading4"/>
      </w:pPr>
      <w:r>
        <w:t xml:space="preserve">The standard is </w:t>
      </w:r>
      <w:r w:rsidRPr="00E62907">
        <w:rPr>
          <w:i/>
          <w:u w:val="single"/>
        </w:rPr>
        <w:t>consistency with principles of equal and out</w:t>
      </w:r>
      <w:r>
        <w:rPr>
          <w:i/>
          <w:u w:val="single"/>
        </w:rPr>
        <w:t>er</w:t>
      </w:r>
      <w:r w:rsidRPr="00E62907">
        <w:rPr>
          <w:i/>
          <w:u w:val="single"/>
        </w:rPr>
        <w:t xml:space="preserve"> freedom</w:t>
      </w:r>
      <w:r>
        <w:t xml:space="preserve">. </w:t>
      </w:r>
    </w:p>
    <w:p w14:paraId="50609263" w14:textId="77777777" w:rsidR="00E90124" w:rsidRDefault="00E90124" w:rsidP="00E90124"/>
    <w:p w14:paraId="23DCC6C5" w14:textId="77777777" w:rsidR="00E90124" w:rsidRDefault="00E90124" w:rsidP="00E90124">
      <w:pPr>
        <w:pStyle w:val="Heading4"/>
      </w:pPr>
      <w:r>
        <w:rPr>
          <w:u w:val="single"/>
        </w:rPr>
        <w:t>Impact calculus</w:t>
      </w:r>
      <w:r>
        <w:t xml:space="preserve"> – </w:t>
      </w:r>
    </w:p>
    <w:p w14:paraId="67C22F22" w14:textId="77777777" w:rsidR="00E90124" w:rsidRDefault="00E90124" w:rsidP="00E90124">
      <w:pPr>
        <w:pStyle w:val="Heading4"/>
      </w:pPr>
      <w: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1F9714B4" w14:textId="77777777" w:rsidR="00E90124" w:rsidRPr="00A901F9" w:rsidRDefault="00E90124" w:rsidP="00E90124">
      <w:pPr>
        <w:pStyle w:val="Heading4"/>
      </w:pPr>
      <w: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0201FFB5" w14:textId="77777777" w:rsidR="00E90124" w:rsidRDefault="00E90124" w:rsidP="00E90124"/>
    <w:p w14:paraId="21BB6CB7" w14:textId="77777777" w:rsidR="00E90124" w:rsidRDefault="00E90124" w:rsidP="00E90124">
      <w:pPr>
        <w:pStyle w:val="Heading4"/>
      </w:pPr>
      <w:r>
        <w:t xml:space="preserve">Prefer the standard – </w:t>
      </w:r>
    </w:p>
    <w:p w14:paraId="2E467789" w14:textId="77777777" w:rsidR="00E90124" w:rsidRDefault="00E90124" w:rsidP="00E90124"/>
    <w:p w14:paraId="60647F16" w14:textId="77777777" w:rsidR="00E90124" w:rsidRPr="00397A53" w:rsidRDefault="00E90124" w:rsidP="00E90124">
      <w:pPr>
        <w:pStyle w:val="Heading4"/>
        <w:spacing w:line="276" w:lineRule="auto"/>
        <w:rPr>
          <w:rFonts w:asciiTheme="minorHAnsi" w:hAnsiTheme="minorHAnsi" w:cstheme="minorHAnsi"/>
        </w:rPr>
      </w:pPr>
      <w:r>
        <w:rPr>
          <w:u w:val="single"/>
        </w:rPr>
        <w:t>First</w:t>
      </w:r>
      <w:r>
        <w:t xml:space="preserve">, inescapability – </w:t>
      </w:r>
      <w:r>
        <w:rPr>
          <w:rFonts w:asciiTheme="minorHAnsi" w:hAnsiTheme="minorHAnsi" w:cstheme="minorHAnsi"/>
        </w:rPr>
        <w:t>t</w:t>
      </w:r>
      <w:r w:rsidRPr="0051520E">
        <w:rPr>
          <w:rFonts w:asciiTheme="minorHAnsi" w:hAnsiTheme="minorHAnsi" w:cstheme="minorHAnsi"/>
        </w:rPr>
        <w:t>he</w:t>
      </w:r>
      <w:r>
        <w:rPr>
          <w:rFonts w:asciiTheme="minorHAnsi" w:hAnsiTheme="minorHAnsi" w:cstheme="minorHAnsi"/>
        </w:rPr>
        <w:t xml:space="preserve"> </w:t>
      </w:r>
      <w:r w:rsidRPr="00397A53">
        <w:rPr>
          <w:rFonts w:asciiTheme="minorHAnsi" w:hAnsiTheme="minorHAnsi" w:cstheme="minorHAnsi"/>
        </w:rPr>
        <w:t>ex</w:t>
      </w:r>
      <w:r>
        <w:rPr>
          <w:rFonts w:asciiTheme="minorHAnsi" w:hAnsiTheme="minorHAnsi" w:cstheme="minorHAnsi"/>
        </w:rPr>
        <w:t>ercise of practical rationality requires that one regards practical rationality as intrinsically good – that justifies a right to freedom.</w:t>
      </w:r>
    </w:p>
    <w:p w14:paraId="0A6C514D" w14:textId="77777777" w:rsidR="00E90124" w:rsidRPr="00B47228" w:rsidRDefault="00E90124" w:rsidP="00E90124">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7877B66F" w14:textId="77777777" w:rsidR="00E90124" w:rsidRPr="00671294" w:rsidRDefault="00E90124" w:rsidP="00E90124">
      <w:pPr>
        <w:rPr>
          <w:b/>
          <w:u w:val="single"/>
        </w:rPr>
      </w:pPr>
      <w:r w:rsidRPr="00671294">
        <w:rPr>
          <w:sz w:val="16"/>
        </w:rPr>
        <w:t xml:space="preserve">Kant holds that </w:t>
      </w:r>
      <w:r w:rsidRPr="00353F94">
        <w:rPr>
          <w:b/>
          <w:highlight w:val="cyan"/>
          <w:u w:val="single"/>
        </w:rPr>
        <w:t>the most basic act through which people exercise</w:t>
      </w:r>
      <w:r w:rsidRPr="00671294">
        <w:rPr>
          <w:b/>
          <w:u w:val="single"/>
        </w:rPr>
        <w:t xml:space="preserve"> their </w:t>
      </w:r>
      <w:r w:rsidRPr="00353F94">
        <w:rPr>
          <w:b/>
          <w:highlight w:val="cyan"/>
          <w:u w:val="single"/>
        </w:rPr>
        <w:t>practical rationality is</w:t>
      </w:r>
      <w:r w:rsidRPr="00671294">
        <w:rPr>
          <w:b/>
          <w:u w:val="single"/>
        </w:rPr>
        <w:t xml:space="preserve"> that of </w:t>
      </w:r>
      <w:r w:rsidRPr="00353F94">
        <w:rPr>
          <w:b/>
          <w:highlight w:val="cyan"/>
          <w:u w:val="single"/>
        </w:rPr>
        <w:t>setting an end</w:t>
      </w:r>
      <w:r w:rsidRPr="00671294">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353F94">
        <w:rPr>
          <w:b/>
          <w:highlight w:val="cyan"/>
          <w:u w:val="single"/>
        </w:rPr>
        <w:t>any being which sets itself ends is committed</w:t>
      </w:r>
      <w:r w:rsidRPr="00671294">
        <w:rPr>
          <w:b/>
          <w:u w:val="single"/>
        </w:rPr>
        <w:t xml:space="preserve"> to regarding its end as good in this sense, and also </w:t>
      </w:r>
      <w:r w:rsidRPr="00353F94">
        <w:rPr>
          <w:b/>
          <w:highlight w:val="cyan"/>
          <w:u w:val="single"/>
        </w:rPr>
        <w:t>to regarding the goodness of its end as what also makes application of the means good</w:t>
      </w:r>
      <w:r w:rsidRPr="00671294">
        <w:rPr>
          <w:b/>
          <w:u w:val="single"/>
        </w:rPr>
        <w:t xml:space="preserve"> – that is, rationally required independently of any inclination to apply it.</w:t>
      </w:r>
      <w:r w:rsidRPr="00671294">
        <w:rPr>
          <w:sz w:val="16"/>
        </w:rPr>
        <w:t xml:space="preserve"> The act of setting an end, therefore, must be taken as committing you to represent some other act (the act of applying the means) as good. In doing all this, however, </w:t>
      </w:r>
      <w:r w:rsidRPr="00353F94">
        <w:rPr>
          <w:b/>
          <w:highlight w:val="cyan"/>
          <w:u w:val="single"/>
        </w:rPr>
        <w:t>the rational being must also necessarily regard its own rational capacities as authoritative for what is good</w:t>
      </w:r>
      <w:r w:rsidRPr="00671294">
        <w:rPr>
          <w:b/>
          <w:u w:val="single"/>
        </w:rPr>
        <w:t xml:space="preserve"> in general.</w:t>
      </w:r>
      <w:r w:rsidRPr="00671294">
        <w:rPr>
          <w:sz w:val="16"/>
        </w:rPr>
        <w:t xml:space="preserve"> For it treats these capacities as capable of determining which ends are good, and at the same time as grounding the goodness of the means taken toward those good ends. But </w:t>
      </w:r>
      <w:r w:rsidRPr="00671294">
        <w:rPr>
          <w:b/>
          <w:u w:val="single"/>
        </w:rPr>
        <w:t xml:space="preserve">to regard one’s capacities in this way is also to take a certain attitude toward oneself as the being that has and exercises those capacities. </w:t>
      </w:r>
      <w:r w:rsidRPr="00671294">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353F94">
        <w:rPr>
          <w:b/>
          <w:highlight w:val="cyan"/>
          <w:u w:val="single"/>
        </w:rPr>
        <w:t>that capacity through which we can represent</w:t>
      </w:r>
      <w:r w:rsidRPr="00671294">
        <w:rPr>
          <w:b/>
          <w:u w:val="single"/>
        </w:rPr>
        <w:t xml:space="preserve"> the very idea of </w:t>
      </w:r>
      <w:r w:rsidRPr="00353F94">
        <w:rPr>
          <w:b/>
          <w:highlight w:val="cyan"/>
          <w:u w:val="single"/>
        </w:rPr>
        <w:t>something as good</w:t>
      </w:r>
      <w:r w:rsidRPr="00671294">
        <w:rPr>
          <w:b/>
          <w:u w:val="single"/>
        </w:rPr>
        <w:t xml:space="preserve"> both as end and as means is not represented merely as the object of a contingent inclination, nor is it represented as good only as a means. It </w:t>
      </w:r>
      <w:r w:rsidRPr="00353F94">
        <w:rPr>
          <w:b/>
          <w:highlight w:val="cyan"/>
          <w:u w:val="single"/>
        </w:rPr>
        <w:t>must be</w:t>
      </w:r>
      <w:r w:rsidRPr="00671294">
        <w:rPr>
          <w:b/>
          <w:u w:val="single"/>
        </w:rPr>
        <w:t xml:space="preserve"> esteemed as </w:t>
      </w:r>
      <w:r w:rsidRPr="00353F94">
        <w:rPr>
          <w:b/>
          <w:highlight w:val="cyan"/>
          <w:u w:val="single"/>
        </w:rPr>
        <w:t>unconditionally good</w:t>
      </w:r>
      <w:r w:rsidRPr="00671294">
        <w:rPr>
          <w:b/>
          <w:u w:val="single"/>
        </w:rPr>
        <w:t>, as an end in itself.</w:t>
      </w:r>
      <w:r w:rsidRPr="00671294">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671294">
        <w:rPr>
          <w:b/>
          <w:u w:val="single"/>
        </w:rPr>
        <w:t>the rational nature in every person is an end in itself whether the person is morally good or bad.</w:t>
      </w:r>
    </w:p>
    <w:p w14:paraId="239EBAC2" w14:textId="77777777" w:rsidR="00E90124" w:rsidRPr="001007FD" w:rsidRDefault="00E90124" w:rsidP="00E90124">
      <w:pPr>
        <w:pStyle w:val="Heading4"/>
        <w:rPr>
          <w:rFonts w:asciiTheme="minorHAnsi" w:hAnsiTheme="minorHAnsi" w:cstheme="minorHAnsi"/>
          <w:u w:color="000000"/>
        </w:rPr>
      </w:pPr>
      <w:r w:rsidRPr="007D69D9">
        <w:rPr>
          <w:u w:val="single"/>
        </w:rPr>
        <w:t>Second</w:t>
      </w:r>
      <w:r>
        <w:t xml:space="preserve">, </w:t>
      </w:r>
      <w:r>
        <w:rPr>
          <w:rFonts w:asciiTheme="minorHAnsi" w:hAnsiTheme="minorHAnsi" w:cstheme="minorHAnsi"/>
        </w:rPr>
        <w:t>t</w:t>
      </w:r>
      <w:r w:rsidRPr="001007FD">
        <w:rPr>
          <w:rFonts w:asciiTheme="minorHAnsi" w:hAnsiTheme="minorHAnsi" w:cstheme="minorHAnsi"/>
          <w:u w:color="000000"/>
        </w:rPr>
        <w:t xml:space="preserve">he Kantian subject is the opposite of abstract and embraces an embodied subject—universalizability is essential to mutual recognition of others. </w:t>
      </w:r>
    </w:p>
    <w:p w14:paraId="1B6F76D3" w14:textId="77777777" w:rsidR="00E90124" w:rsidRPr="001007FD" w:rsidRDefault="00E90124" w:rsidP="00E90124">
      <w:pPr>
        <w:pStyle w:val="Body"/>
        <w:spacing w:line="276" w:lineRule="auto"/>
        <w:rPr>
          <w:rFonts w:asciiTheme="minorHAnsi" w:eastAsia="Times New Roman" w:hAnsiTheme="minorHAnsi" w:cstheme="minorHAnsi"/>
          <w:b/>
          <w:bCs/>
          <w:color w:val="000000" w:themeColor="text1"/>
          <w:sz w:val="16"/>
          <w:szCs w:val="16"/>
          <w:u w:color="BFBFBF"/>
        </w:rPr>
      </w:pPr>
      <w:r w:rsidRPr="001007FD">
        <w:rPr>
          <w:rFonts w:asciiTheme="minorHAnsi" w:hAnsiTheme="minorHAnsi" w:cstheme="minorHAnsi"/>
          <w:b/>
          <w:color w:val="000000" w:themeColor="text1"/>
          <w:sz w:val="26"/>
          <w:szCs w:val="26"/>
          <w:u w:color="BFBFBF"/>
        </w:rPr>
        <w:t xml:space="preserve">Farr </w:t>
      </w:r>
      <w:r>
        <w:rPr>
          <w:rFonts w:asciiTheme="minorHAnsi" w:hAnsiTheme="minorHAnsi" w:cstheme="minorHAnsi"/>
          <w:b/>
          <w:color w:val="000000" w:themeColor="text1"/>
          <w:sz w:val="26"/>
          <w:szCs w:val="26"/>
          <w:u w:color="BFBFBF"/>
        </w:rPr>
        <w:t xml:space="preserve">02 </w:t>
      </w:r>
      <w:r w:rsidRPr="001007FD">
        <w:rPr>
          <w:rFonts w:asciiTheme="minorHAnsi" w:hAnsiTheme="minorHAnsi" w:cstheme="minorHAnsi"/>
          <w:color w:val="000000" w:themeColor="text1"/>
          <w:sz w:val="16"/>
          <w:szCs w:val="16"/>
          <w:u w:color="BFBFBF"/>
        </w:rPr>
        <w:t xml:space="preserve">Arnold Farr (prof of </w:t>
      </w:r>
      <w:proofErr w:type="spellStart"/>
      <w:r w:rsidRPr="001007FD">
        <w:rPr>
          <w:rFonts w:asciiTheme="minorHAnsi" w:hAnsiTheme="minorHAnsi" w:cstheme="minorHAnsi"/>
          <w:color w:val="000000" w:themeColor="text1"/>
          <w:sz w:val="16"/>
          <w:szCs w:val="16"/>
          <w:u w:color="BFBFBF"/>
        </w:rPr>
        <w:t>phil</w:t>
      </w:r>
      <w:proofErr w:type="spellEnd"/>
      <w:r w:rsidRPr="001007FD">
        <w:rPr>
          <w:rFonts w:asciiTheme="minorHAnsi" w:hAnsiTheme="minorHAnsi" w:cstheme="minorHAnsi"/>
          <w:color w:val="000000" w:themeColor="text1"/>
          <w:sz w:val="16"/>
          <w:szCs w:val="16"/>
          <w:u w:color="BFBFBF"/>
        </w:rPr>
        <w:t xml:space="preserve"> @ </w:t>
      </w:r>
      <w:proofErr w:type="spellStart"/>
      <w:r w:rsidRPr="001007FD">
        <w:rPr>
          <w:rFonts w:asciiTheme="minorHAnsi" w:hAnsiTheme="minorHAnsi" w:cstheme="minorHAnsi"/>
          <w:color w:val="000000" w:themeColor="text1"/>
          <w:sz w:val="16"/>
          <w:szCs w:val="16"/>
          <w:u w:color="BFBFBF"/>
        </w:rPr>
        <w:t>UKentucky</w:t>
      </w:r>
      <w:proofErr w:type="spellEnd"/>
      <w:r w:rsidRPr="001007FD">
        <w:rPr>
          <w:rFonts w:asciiTheme="minorHAnsi" w:hAnsiTheme="minorHAnsi" w:cstheme="minorHAnsi"/>
          <w:color w:val="000000" w:themeColor="text1"/>
          <w:sz w:val="16"/>
          <w:szCs w:val="16"/>
          <w:u w:color="BFBFBF"/>
        </w:rPr>
        <w:t xml:space="preserve">, focusing on German idealism, philosophy of race, postmodernism, psychoanalysis, and liberation philosophy). </w:t>
      </w:r>
      <w:r w:rsidRPr="001007FD">
        <w:rPr>
          <w:rFonts w:asciiTheme="minorHAnsi" w:hAnsiTheme="minorHAnsi" w:cstheme="minorHAnsi"/>
          <w:color w:val="000000" w:themeColor="text1"/>
          <w:sz w:val="16"/>
          <w:szCs w:val="16"/>
          <w:u w:color="BFBFBF"/>
          <w:lang w:val="de-DE"/>
        </w:rPr>
        <w:t>“</w:t>
      </w:r>
      <w:r w:rsidRPr="001007FD">
        <w:rPr>
          <w:rFonts w:asciiTheme="minorHAnsi" w:hAnsiTheme="minorHAnsi" w:cstheme="minorHAnsi"/>
          <w:color w:val="000000" w:themeColor="text1"/>
          <w:sz w:val="16"/>
          <w:szCs w:val="16"/>
          <w:u w:color="BFBFBF"/>
        </w:rPr>
        <w:t>Can a Philosophy of Race Afford to Abandon the Kantian Categorical Imperative?” JOURNAL of SOCIAL PHILOSOPHY, Vol. 33 No. 1, Spring 2002, 17–32.</w:t>
      </w:r>
    </w:p>
    <w:p w14:paraId="1E2E4808" w14:textId="77777777" w:rsidR="00E90124" w:rsidRDefault="00E90124" w:rsidP="00E90124">
      <w:pPr>
        <w:pStyle w:val="Body"/>
        <w:spacing w:line="276" w:lineRule="auto"/>
        <w:rPr>
          <w:rFonts w:asciiTheme="minorHAnsi" w:hAnsiTheme="minorHAnsi" w:cstheme="minorHAnsi"/>
          <w:b/>
          <w:bCs/>
          <w:color w:val="000000" w:themeColor="text1"/>
          <w:sz w:val="24"/>
          <w:szCs w:val="24"/>
          <w:u w:val="single" w:color="000000"/>
          <w:shd w:val="clear" w:color="auto" w:fill="00FFFF"/>
        </w:rPr>
      </w:pPr>
      <w:r w:rsidRPr="00B33634">
        <w:rPr>
          <w:rFonts w:asciiTheme="minorHAnsi" w:hAnsiTheme="minorHAnsi" w:cstheme="minorHAnsi"/>
          <w:b/>
          <w:bCs/>
          <w:color w:val="000000" w:themeColor="text1"/>
          <w:sz w:val="24"/>
          <w:szCs w:val="24"/>
          <w:u w:val="single" w:color="000000"/>
          <w:lang w:val="de-DE"/>
        </w:rPr>
        <w:t>“</w:t>
      </w:r>
      <w:r w:rsidRPr="00B33634">
        <w:rPr>
          <w:rFonts w:asciiTheme="minorHAnsi" w:hAnsiTheme="minorHAnsi" w:cstheme="minorHAnsi"/>
          <w:b/>
          <w:bCs/>
          <w:color w:val="000000" w:themeColor="text1"/>
          <w:sz w:val="24"/>
          <w:szCs w:val="24"/>
          <w:u w:val="single" w:color="000000"/>
        </w:rPr>
        <w:t>One</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of the most popular</w:t>
      </w:r>
      <w:r w:rsidRPr="001007FD">
        <w:rPr>
          <w:rFonts w:asciiTheme="minorHAnsi" w:hAnsiTheme="minorHAnsi" w:cstheme="minorHAnsi"/>
          <w:color w:val="000000" w:themeColor="text1"/>
          <w:sz w:val="12"/>
          <w:szCs w:val="12"/>
          <w:u w:color="000000"/>
        </w:rPr>
        <w:t xml:space="preserve"> </w:t>
      </w:r>
      <w:proofErr w:type="spellStart"/>
      <w:r w:rsidRPr="00B33634">
        <w:rPr>
          <w:rFonts w:asciiTheme="minorHAnsi" w:hAnsiTheme="minorHAnsi" w:cstheme="minorHAnsi"/>
          <w:b/>
          <w:bCs/>
          <w:color w:val="000000" w:themeColor="text1"/>
          <w:sz w:val="24"/>
          <w:szCs w:val="24"/>
          <w:u w:val="single" w:color="000000"/>
          <w:lang w:val="it-IT"/>
        </w:rPr>
        <w:t>criticism</w:t>
      </w:r>
      <w:proofErr w:type="spellEnd"/>
      <w:r w:rsidRPr="001007FD">
        <w:rPr>
          <w:rFonts w:asciiTheme="minorHAnsi" w:hAnsiTheme="minorHAnsi" w:cstheme="minorHAnsi"/>
          <w:color w:val="000000" w:themeColor="text1"/>
          <w:sz w:val="12"/>
          <w:szCs w:val="12"/>
          <w:u w:color="000000"/>
        </w:rPr>
        <w:t xml:space="preserve">s </w:t>
      </w:r>
      <w:r w:rsidRPr="00B33634">
        <w:rPr>
          <w:rFonts w:asciiTheme="minorHAnsi" w:hAnsiTheme="minorHAnsi" w:cstheme="minorHAnsi"/>
          <w:b/>
          <w:bCs/>
          <w:color w:val="000000" w:themeColor="text1"/>
          <w:sz w:val="24"/>
          <w:szCs w:val="24"/>
          <w:u w:val="single" w:color="000000"/>
        </w:rPr>
        <w:t>of Kant’s moral philosophy is that it is too formalistic.</w:t>
      </w:r>
      <w:r w:rsidRPr="001007FD">
        <w:rPr>
          <w:rFonts w:asciiTheme="minorHAnsi" w:hAnsiTheme="minorHAnsi" w:cstheme="minorHAnsi"/>
          <w:color w:val="000000" w:themeColor="text1"/>
          <w:sz w:val="8"/>
          <w:szCs w:val="8"/>
          <w:u w:color="BFBFBF"/>
        </w:rPr>
        <w:t>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although a distinction between the </w:t>
      </w:r>
      <w:r w:rsidRPr="00B33634">
        <w:rPr>
          <w:rFonts w:asciiTheme="minorHAnsi" w:hAnsiTheme="minorHAnsi" w:cstheme="minorHAnsi"/>
          <w:b/>
          <w:bCs/>
          <w:color w:val="000000" w:themeColor="text1"/>
          <w:sz w:val="24"/>
          <w:szCs w:val="24"/>
          <w:u w:val="single" w:color="000000"/>
          <w:shd w:val="clear" w:color="auto" w:fill="00FFFF"/>
        </w:rPr>
        <w:t>universal and the concrete</w:t>
      </w:r>
      <w:r w:rsidRPr="00B33634">
        <w:rPr>
          <w:rFonts w:asciiTheme="minorHAnsi" w:hAnsiTheme="minorHAnsi" w:cstheme="minorHAnsi"/>
          <w:b/>
          <w:bCs/>
          <w:color w:val="000000" w:themeColor="text1"/>
          <w:sz w:val="24"/>
          <w:szCs w:val="24"/>
          <w:u w:val="single" w:color="000000"/>
        </w:rPr>
        <w:t xml:space="preserve"> is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w:t>
      </w:r>
      <w:r w:rsidRPr="001007FD">
        <w:rPr>
          <w:rFonts w:asciiTheme="minorHAnsi" w:hAnsiTheme="minorHAnsi" w:cstheme="minorHAnsi"/>
          <w:color w:val="000000" w:themeColor="text1"/>
          <w:sz w:val="12"/>
          <w:szCs w:val="12"/>
          <w:u w:color="000000"/>
        </w:rPr>
        <w:t xml:space="preserve"> </w:t>
      </w:r>
      <w:r w:rsidRPr="00017DFE">
        <w:rPr>
          <w:rFonts w:asciiTheme="minorHAnsi" w:hAnsiTheme="minorHAnsi" w:cstheme="minorHAnsi"/>
          <w:b/>
          <w:bCs/>
          <w:color w:val="000000" w:themeColor="text1"/>
          <w:sz w:val="24"/>
          <w:szCs w:val="24"/>
          <w:u w:val="single" w:color="000000"/>
        </w:rPr>
        <w:t>valid</w:t>
      </w:r>
      <w:r w:rsidRPr="001007FD">
        <w:rPr>
          <w:rFonts w:asciiTheme="minorHAnsi" w:hAnsiTheme="minorHAnsi" w:cstheme="minorHAnsi"/>
          <w:color w:val="000000" w:themeColor="text1"/>
          <w:sz w:val="12"/>
          <w:szCs w:val="12"/>
          <w:u w:color="000000"/>
        </w:rPr>
        <w:t xml:space="preserve"> </w:t>
      </w:r>
      <w:r w:rsidRPr="00017DFE">
        <w:rPr>
          <w:rFonts w:asciiTheme="minorHAnsi" w:hAnsiTheme="minorHAnsi" w:cstheme="minorHAnsi"/>
          <w:color w:val="000000" w:themeColor="text1"/>
          <w:sz w:val="8"/>
          <w:szCs w:val="8"/>
          <w:u w:color="BFBFBF"/>
        </w:rPr>
        <w:t>distinction,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the </w:t>
      </w:r>
      <w:r w:rsidRPr="00B33634">
        <w:rPr>
          <w:rFonts w:asciiTheme="minorHAnsi" w:hAnsiTheme="minorHAnsi" w:cstheme="minorHAnsi"/>
          <w:b/>
          <w:bCs/>
          <w:color w:val="000000" w:themeColor="text1"/>
          <w:sz w:val="24"/>
          <w:szCs w:val="24"/>
          <w:u w:val="single" w:color="000000"/>
          <w:shd w:val="clear" w:color="auto" w:fill="00FFFF"/>
        </w:rPr>
        <w:t>unity</w:t>
      </w:r>
      <w:r w:rsidRPr="00B33634">
        <w:rPr>
          <w:rFonts w:asciiTheme="minorHAnsi" w:hAnsiTheme="minorHAnsi" w:cstheme="minorHAnsi"/>
          <w:b/>
          <w:bCs/>
          <w:color w:val="000000" w:themeColor="text1"/>
          <w:sz w:val="24"/>
          <w:szCs w:val="24"/>
          <w:u w:val="single" w:color="000000"/>
        </w:rPr>
        <w:t xml:space="preserve"> of the two </w:t>
      </w:r>
      <w:r w:rsidRPr="00B33634">
        <w:rPr>
          <w:rFonts w:asciiTheme="minorHAnsi" w:hAnsiTheme="minorHAnsi" w:cstheme="minorHAnsi"/>
          <w:b/>
          <w:bCs/>
          <w:color w:val="000000" w:themeColor="text1"/>
          <w:sz w:val="24"/>
          <w:szCs w:val="24"/>
          <w:u w:val="single" w:color="000000"/>
          <w:shd w:val="clear" w:color="auto" w:fill="00FFFF"/>
        </w:rPr>
        <w:t>is required for</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an understanding of human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agency.</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Kant is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often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accused of making the moral agent an abstract, empty</w:t>
      </w:r>
      <w:r w:rsidRPr="001007FD">
        <w:rPr>
          <w:rFonts w:asciiTheme="minorHAnsi" w:hAnsiTheme="minorHAnsi" w:cstheme="minorHAnsi"/>
          <w:color w:val="000000" w:themeColor="text1"/>
          <w:sz w:val="8"/>
          <w:szCs w:val="8"/>
          <w:u w:color="BFBFBF"/>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noumenal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subject. Nothing could be further from the truth. </w:t>
      </w:r>
      <w:r w:rsidRPr="00B33634">
        <w:rPr>
          <w:rFonts w:asciiTheme="minorHAnsi" w:hAnsiTheme="minorHAnsi" w:cstheme="minorHAnsi"/>
          <w:b/>
          <w:bCs/>
          <w:color w:val="000000" w:themeColor="text1"/>
          <w:sz w:val="24"/>
          <w:szCs w:val="24"/>
          <w:u w:val="single" w:color="000000"/>
          <w:shd w:val="clear" w:color="auto" w:fill="00FFFF"/>
        </w:rPr>
        <w:t>The Kantian subject is</w:t>
      </w:r>
      <w:r w:rsidRPr="001007FD">
        <w:rPr>
          <w:rFonts w:asciiTheme="minorHAnsi" w:hAnsiTheme="minorHAnsi" w:cstheme="minorHAnsi"/>
          <w:color w:val="000000" w:themeColor="text1"/>
          <w:sz w:val="12"/>
          <w:szCs w:val="12"/>
          <w:u w:color="000000"/>
          <w:shd w:val="clear" w:color="auto" w:fill="00FFFF"/>
        </w:rPr>
        <w:t xml:space="preserve"> </w:t>
      </w:r>
      <w:r w:rsidRPr="001007FD">
        <w:rPr>
          <w:rFonts w:asciiTheme="minorHAnsi" w:hAnsiTheme="minorHAnsi" w:cstheme="minorHAnsi"/>
          <w:color w:val="000000" w:themeColor="text1"/>
          <w:sz w:val="8"/>
          <w:szCs w:val="8"/>
          <w:u w:color="BFBFBF"/>
        </w:rPr>
        <w:t>an</w:t>
      </w:r>
      <w:r w:rsidRPr="001007FD">
        <w:rPr>
          <w:rFonts w:asciiTheme="minorHAnsi" w:hAnsiTheme="minorHAnsi" w:cstheme="minorHAnsi"/>
          <w:color w:val="000000" w:themeColor="text1"/>
          <w:sz w:val="12"/>
          <w:szCs w:val="12"/>
          <w:u w:color="000000"/>
        </w:rPr>
        <w:t xml:space="preserve"> </w:t>
      </w:r>
      <w:proofErr w:type="spellStart"/>
      <w:r w:rsidRPr="00B33634">
        <w:rPr>
          <w:rFonts w:asciiTheme="minorHAnsi" w:hAnsiTheme="minorHAnsi" w:cstheme="minorHAnsi"/>
          <w:b/>
          <w:bCs/>
          <w:color w:val="000000" w:themeColor="text1"/>
          <w:sz w:val="24"/>
          <w:szCs w:val="24"/>
          <w:u w:val="single" w:color="000000"/>
          <w:shd w:val="clear" w:color="auto" w:fill="00FFFF"/>
          <w:lang w:val="it-IT"/>
        </w:rPr>
        <w:t>embodied</w:t>
      </w:r>
      <w:proofErr w:type="spellEnd"/>
      <w:r w:rsidRPr="001007FD">
        <w:rPr>
          <w:rFonts w:asciiTheme="minorHAnsi" w:hAnsiTheme="minorHAnsi" w:cstheme="minorHAnsi"/>
          <w:color w:val="000000" w:themeColor="text1"/>
          <w:sz w:val="8"/>
          <w:szCs w:val="8"/>
          <w:u w:color="BFBFBF"/>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w:t>
      </w:r>
      <w:r w:rsidRPr="001007FD">
        <w:rPr>
          <w:rFonts w:asciiTheme="minorHAnsi" w:hAnsiTheme="minorHAnsi" w:cstheme="minorHAnsi"/>
          <w:color w:val="000000" w:themeColor="text1"/>
          <w:sz w:val="8"/>
          <w:szCs w:val="8"/>
          <w:u w:color="BFBFBF"/>
          <w:lang w:val="de-DE"/>
        </w:rPr>
        <w:t>“</w:t>
      </w:r>
      <w:r w:rsidRPr="001007FD">
        <w:rPr>
          <w:rFonts w:asciiTheme="minorHAnsi" w:hAnsiTheme="minorHAnsi" w:cstheme="minorHAnsi"/>
          <w:color w:val="000000" w:themeColor="text1"/>
          <w:sz w:val="8"/>
          <w:szCs w:val="8"/>
          <w:u w:color="BFBFBF"/>
        </w:rPr>
        <w:t>empirical character” Kant simply means that we have a sensual nature. We are physical creatures with physical drives or desires.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The</w:t>
      </w:r>
      <w:r w:rsidRPr="001007FD">
        <w:rPr>
          <w:rFonts w:asciiTheme="minorHAnsi" w:hAnsiTheme="minorHAnsi" w:cstheme="minorHAnsi"/>
          <w:color w:val="000000" w:themeColor="text1"/>
          <w:sz w:val="12"/>
          <w:szCs w:val="12"/>
          <w:u w:color="000000"/>
          <w:shd w:val="clear" w:color="auto" w:fill="00FFFF"/>
        </w:rPr>
        <w:t xml:space="preserve"> </w:t>
      </w:r>
      <w:r w:rsidRPr="001007FD">
        <w:rPr>
          <w:rFonts w:asciiTheme="minorHAnsi" w:hAnsiTheme="minorHAnsi" w:cstheme="minorHAnsi"/>
          <w:color w:val="000000" w:themeColor="text1"/>
          <w:sz w:val="8"/>
          <w:szCs w:val="8"/>
          <w:u w:color="BFBFBF"/>
        </w:rPr>
        <w:t>very</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fact that I cannot simply satisfy my desires without considering the rightness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or wrongness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of my actions suggests that my empirical character must be held in check</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 xml:space="preserve">by something, or else I behave like a Freudian id. My </w:t>
      </w:r>
      <w:proofErr w:type="spellStart"/>
      <w:r w:rsidRPr="001007FD">
        <w:rPr>
          <w:rFonts w:asciiTheme="minorHAnsi" w:hAnsiTheme="minorHAnsi" w:cstheme="minorHAnsi"/>
          <w:color w:val="000000" w:themeColor="text1"/>
          <w:sz w:val="8"/>
          <w:szCs w:val="8"/>
          <w:u w:color="BFBFBF"/>
        </w:rPr>
        <w:t>empiri</w:t>
      </w:r>
      <w:proofErr w:type="spellEnd"/>
      <w:r w:rsidRPr="001007FD">
        <w:rPr>
          <w:rFonts w:asciiTheme="minorHAnsi" w:hAnsiTheme="minorHAnsi" w:cstheme="minorHAnsi"/>
          <w:color w:val="000000" w:themeColor="text1"/>
          <w:sz w:val="8"/>
          <w:szCs w:val="8"/>
          <w:u w:color="BFBFBF"/>
        </w:rPr>
        <w:t xml:space="preserve">- </w:t>
      </w:r>
      <w:proofErr w:type="spellStart"/>
      <w:r w:rsidRPr="001007FD">
        <w:rPr>
          <w:rFonts w:asciiTheme="minorHAnsi" w:hAnsiTheme="minorHAnsi" w:cstheme="minorHAnsi"/>
          <w:color w:val="000000" w:themeColor="text1"/>
          <w:sz w:val="8"/>
          <w:szCs w:val="8"/>
          <w:u w:color="BFBFBF"/>
        </w:rPr>
        <w:t>cal</w:t>
      </w:r>
      <w:proofErr w:type="spellEnd"/>
      <w:r w:rsidRPr="001007FD">
        <w:rPr>
          <w:rFonts w:asciiTheme="minorHAnsi" w:hAnsiTheme="minorHAnsi" w:cstheme="minorHAnsi"/>
          <w:color w:val="000000" w:themeColor="text1"/>
          <w:sz w:val="8"/>
          <w:szCs w:val="8"/>
          <w:u w:color="BFBFBF"/>
        </w:rPr>
        <w:t xml:space="preserve"> character must be held in check</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by my intelligible character</w:t>
      </w:r>
      <w:r w:rsidRPr="001007FD">
        <w:rPr>
          <w:rFonts w:asciiTheme="minorHAnsi" w:hAnsiTheme="minorHAnsi" w:cstheme="minorHAnsi"/>
          <w:color w:val="000000" w:themeColor="text1"/>
          <w:sz w:val="24"/>
          <w:szCs w:val="24"/>
          <w:u w:color="000000"/>
          <w:shd w:val="clear" w:color="auto" w:fill="00FFFF"/>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which is the legislative activity of practical reason. It is through our intelligible character that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we formulate principles that keep our</w:t>
      </w:r>
      <w:r w:rsidRPr="001007FD">
        <w:rPr>
          <w:rFonts w:asciiTheme="minorHAnsi" w:hAnsiTheme="minorHAnsi" w:cstheme="minorHAnsi"/>
          <w:color w:val="000000" w:themeColor="text1"/>
          <w:sz w:val="12"/>
          <w:szCs w:val="12"/>
          <w:u w:color="000000"/>
        </w:rPr>
        <w:t xml:space="preserve"> </w:t>
      </w:r>
      <w:proofErr w:type="spellStart"/>
      <w:r w:rsidRPr="001007FD">
        <w:rPr>
          <w:rFonts w:asciiTheme="minorHAnsi" w:hAnsiTheme="minorHAnsi" w:cstheme="minorHAnsi"/>
          <w:color w:val="000000" w:themeColor="text1"/>
          <w:sz w:val="8"/>
          <w:szCs w:val="8"/>
          <w:u w:color="BFBFBF"/>
          <w:lang w:val="it-IT"/>
        </w:rPr>
        <w:t>empirical</w:t>
      </w:r>
      <w:proofErr w:type="spellEnd"/>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impulses in check.</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 xml:space="preserve">The categorical imperative is the supreme principle of morality that is constructed by the moral agent in his/her moment of self-transcendence. What I have called self-transcendence may be best explained in the following passage by </w:t>
      </w:r>
      <w:proofErr w:type="spellStart"/>
      <w:r w:rsidRPr="001007FD">
        <w:rPr>
          <w:rFonts w:asciiTheme="minorHAnsi" w:hAnsiTheme="minorHAnsi" w:cstheme="minorHAnsi"/>
          <w:color w:val="000000" w:themeColor="text1"/>
          <w:sz w:val="8"/>
          <w:szCs w:val="8"/>
          <w:u w:color="BFBFBF"/>
        </w:rPr>
        <w:t>Onora</w:t>
      </w:r>
      <w:proofErr w:type="spellEnd"/>
      <w:r w:rsidRPr="001007FD">
        <w:rPr>
          <w:rFonts w:asciiTheme="minorHAnsi" w:hAnsiTheme="minorHAnsi" w:cstheme="minorHAnsi"/>
          <w:color w:val="000000" w:themeColor="text1"/>
          <w:sz w:val="8"/>
          <w:szCs w:val="8"/>
          <w:u w:color="BFBFBF"/>
        </w:rPr>
        <w:t xml:space="preserve"> O’Neill: In restricting our maxims to those that meet the test of the categorical imperative we refuse to base our lives on maxims that necessarily make our own case an exception. The reason why a </w:t>
      </w:r>
      <w:proofErr w:type="spellStart"/>
      <w:r w:rsidRPr="001007FD">
        <w:rPr>
          <w:rFonts w:asciiTheme="minorHAnsi" w:hAnsiTheme="minorHAnsi" w:cstheme="minorHAnsi"/>
          <w:color w:val="000000" w:themeColor="text1"/>
          <w:sz w:val="8"/>
          <w:szCs w:val="8"/>
          <w:u w:color="BFBFBF"/>
        </w:rPr>
        <w:t>universilizability</w:t>
      </w:r>
      <w:proofErr w:type="spellEnd"/>
      <w:r w:rsidRPr="001007FD">
        <w:rPr>
          <w:rFonts w:asciiTheme="minorHAnsi" w:hAnsiTheme="minorHAnsi" w:cstheme="minorHAnsi"/>
          <w:color w:val="000000" w:themeColor="text1"/>
          <w:sz w:val="8"/>
          <w:szCs w:val="8"/>
          <w:u w:color="BFBFBF"/>
        </w:rPr>
        <w:t xml:space="preserve"> criterion is morally signiﬁcant is that it makes our own case no special exception (G, IV, 404). In accepting the Categorical Imperative we accept the moral reality of other selves, and hence the possibility (not, note, the reality) of a moral community.</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The Formula of Universal Law enjoins no more than that </w:t>
      </w:r>
      <w:r w:rsidRPr="00B33634">
        <w:rPr>
          <w:rFonts w:asciiTheme="minorHAnsi" w:hAnsiTheme="minorHAnsi" w:cstheme="minorHAnsi"/>
          <w:b/>
          <w:bCs/>
          <w:color w:val="000000" w:themeColor="text1"/>
          <w:sz w:val="24"/>
          <w:szCs w:val="24"/>
          <w:u w:val="single" w:color="000000"/>
          <w:shd w:val="clear" w:color="auto" w:fill="00FFFF"/>
        </w:rPr>
        <w:t>we act only on maxims that are open to others also.</w:t>
      </w:r>
      <w:r w:rsidRPr="001007FD">
        <w:rPr>
          <w:rFonts w:asciiTheme="minorHAnsi" w:hAnsiTheme="minorHAnsi" w:cstheme="minorHAnsi"/>
          <w:color w:val="000000" w:themeColor="text1"/>
          <w:sz w:val="8"/>
          <w:szCs w:val="8"/>
          <w:u w:color="BFBFBF"/>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1007FD">
        <w:rPr>
          <w:rFonts w:asciiTheme="minorHAnsi" w:hAnsiTheme="minorHAnsi" w:cstheme="minorHAnsi"/>
          <w:color w:val="000000" w:themeColor="text1"/>
          <w:sz w:val="8"/>
          <w:szCs w:val="8"/>
          <w:u w:color="BFBFBF"/>
        </w:rPr>
        <w:t>individ</w:t>
      </w:r>
      <w:proofErr w:type="spellEnd"/>
      <w:r w:rsidRPr="001007FD">
        <w:rPr>
          <w:rFonts w:asciiTheme="minorHAnsi" w:hAnsiTheme="minorHAnsi" w:cstheme="minorHAnsi"/>
          <w:color w:val="000000" w:themeColor="text1"/>
          <w:sz w:val="8"/>
          <w:szCs w:val="8"/>
          <w:u w:color="BFBFBF"/>
        </w:rPr>
        <w:t xml:space="preserve">- </w:t>
      </w:r>
      <w:proofErr w:type="spellStart"/>
      <w:r w:rsidRPr="001007FD">
        <w:rPr>
          <w:rFonts w:asciiTheme="minorHAnsi" w:hAnsiTheme="minorHAnsi" w:cstheme="minorHAnsi"/>
          <w:color w:val="000000" w:themeColor="text1"/>
          <w:sz w:val="8"/>
          <w:szCs w:val="8"/>
          <w:u w:color="BFBFBF"/>
        </w:rPr>
        <w:t>ual</w:t>
      </w:r>
      <w:proofErr w:type="spellEnd"/>
      <w:r w:rsidRPr="001007FD">
        <w:rPr>
          <w:rFonts w:asciiTheme="minorHAnsi" w:hAnsiTheme="minorHAnsi" w:cstheme="minorHAnsi"/>
          <w:color w:val="000000" w:themeColor="text1"/>
          <w:sz w:val="8"/>
          <w:szCs w:val="8"/>
          <w:u w:color="BFBFBF"/>
        </w:rPr>
        <w:t xml:space="preserve"> think beyond his or her own particular desires.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The individual is not allowed to exclude others as</w:t>
      </w:r>
      <w:r w:rsidRPr="001007FD">
        <w:rPr>
          <w:rFonts w:asciiTheme="minorHAnsi" w:hAnsiTheme="minorHAnsi" w:cstheme="minorHAnsi"/>
          <w:color w:val="000000" w:themeColor="text1"/>
          <w:sz w:val="12"/>
          <w:szCs w:val="12"/>
          <w:u w:color="000000"/>
        </w:rPr>
        <w:t xml:space="preserve"> </w:t>
      </w:r>
      <w:r w:rsidRPr="00017DFE">
        <w:rPr>
          <w:rFonts w:asciiTheme="minorHAnsi" w:hAnsiTheme="minorHAnsi" w:cstheme="minorHAnsi"/>
          <w:color w:val="000000" w:themeColor="text1"/>
          <w:sz w:val="8"/>
          <w:szCs w:val="8"/>
          <w:u w:color="BFBFBF"/>
        </w:rPr>
        <w:t>rational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moral agents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w:t>
      </w:r>
      <w:r w:rsidRPr="001007FD">
        <w:rPr>
          <w:rFonts w:asciiTheme="minorHAnsi" w:hAnsiTheme="minorHAnsi" w:cstheme="minorHAnsi"/>
          <w:color w:val="000000" w:themeColor="text1"/>
          <w:sz w:val="12"/>
          <w:szCs w:val="12"/>
          <w:u w:color="000000"/>
        </w:rPr>
        <w:t xml:space="preserve"> </w:t>
      </w:r>
      <w:r w:rsidRPr="005B268C">
        <w:rPr>
          <w:rFonts w:asciiTheme="minorHAnsi" w:hAnsiTheme="minorHAnsi" w:cstheme="minorHAnsi"/>
          <w:b/>
          <w:bCs/>
          <w:color w:val="000000" w:themeColor="text1"/>
          <w:sz w:val="24"/>
          <w:szCs w:val="24"/>
          <w:u w:val="single" w:color="000000"/>
        </w:rPr>
        <w:t>Hence,</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the</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universalizability</w:t>
      </w:r>
      <w:r w:rsidRPr="001007FD">
        <w:rPr>
          <w:rFonts w:asciiTheme="minorHAnsi" w:hAnsiTheme="minorHAnsi" w:cstheme="minorHAnsi"/>
          <w:color w:val="000000" w:themeColor="text1"/>
          <w:sz w:val="12"/>
          <w:szCs w:val="12"/>
          <w:u w:color="000000"/>
        </w:rPr>
        <w:t xml:space="preserve"> </w:t>
      </w:r>
      <w:proofErr w:type="spellStart"/>
      <w:r w:rsidRPr="001007FD">
        <w:rPr>
          <w:rFonts w:asciiTheme="minorHAnsi" w:hAnsiTheme="minorHAnsi" w:cstheme="minorHAnsi"/>
          <w:color w:val="000000" w:themeColor="text1"/>
          <w:sz w:val="8"/>
          <w:szCs w:val="8"/>
          <w:u w:color="BFBFBF"/>
          <w:lang w:val="it-IT"/>
        </w:rPr>
        <w:t>criterion</w:t>
      </w:r>
      <w:proofErr w:type="spellEnd"/>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is a principle of consistency</w:t>
      </w:r>
      <w:r w:rsidRPr="00B33634">
        <w:rPr>
          <w:rFonts w:asciiTheme="minorHAnsi" w:hAnsiTheme="minorHAnsi" w:cstheme="minorHAnsi"/>
          <w:b/>
          <w:bCs/>
          <w:color w:val="000000" w:themeColor="text1"/>
          <w:sz w:val="24"/>
          <w:szCs w:val="24"/>
          <w:u w:val="single"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and</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 principle of</w:t>
      </w:r>
      <w:r w:rsidRPr="001007FD">
        <w:rPr>
          <w:rFonts w:asciiTheme="minorHAnsi" w:hAnsiTheme="minorHAnsi" w:cstheme="minorHAnsi"/>
          <w:color w:val="000000" w:themeColor="text1"/>
          <w:sz w:val="12"/>
          <w:szCs w:val="12"/>
          <w:u w:color="000000"/>
        </w:rPr>
        <w:t xml:space="preserve"> </w:t>
      </w:r>
      <w:proofErr w:type="spellStart"/>
      <w:r w:rsidRPr="00B33634">
        <w:rPr>
          <w:rFonts w:asciiTheme="minorHAnsi" w:hAnsiTheme="minorHAnsi" w:cstheme="minorHAnsi"/>
          <w:b/>
          <w:bCs/>
          <w:color w:val="000000" w:themeColor="text1"/>
          <w:sz w:val="24"/>
          <w:szCs w:val="24"/>
          <w:u w:val="single" w:color="000000"/>
          <w:shd w:val="clear" w:color="auto" w:fill="00FFFF"/>
          <w:lang w:val="it-IT"/>
        </w:rPr>
        <w:t>inclusion</w:t>
      </w:r>
      <w:proofErr w:type="spellEnd"/>
      <w:r w:rsidRPr="00B33634">
        <w:rPr>
          <w:rFonts w:asciiTheme="minorHAnsi" w:hAnsiTheme="minorHAnsi" w:cstheme="minorHAnsi"/>
          <w:b/>
          <w:bCs/>
          <w:color w:val="000000" w:themeColor="text1"/>
          <w:sz w:val="24"/>
          <w:szCs w:val="24"/>
          <w:u w:val="single" w:color="000000"/>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That is, in choosing my maxims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attempt to</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include the perspective of other moral agents.</w:t>
      </w:r>
    </w:p>
    <w:p w14:paraId="708E2A67" w14:textId="77777777" w:rsidR="00E90124" w:rsidRPr="00397A53" w:rsidRDefault="00E90124" w:rsidP="00E90124">
      <w:pPr>
        <w:pStyle w:val="Heading4"/>
        <w:spacing w:line="276" w:lineRule="auto"/>
        <w:rPr>
          <w:rFonts w:asciiTheme="minorHAnsi" w:hAnsiTheme="minorHAnsi" w:cstheme="minorHAnsi"/>
        </w:rPr>
      </w:pPr>
      <w:r w:rsidRPr="002B7239">
        <w:rPr>
          <w:rFonts w:asciiTheme="minorHAnsi" w:hAnsiTheme="minorHAnsi" w:cstheme="minorHAnsi"/>
          <w:u w:val="single"/>
        </w:rPr>
        <w:t>Third</w:t>
      </w:r>
      <w:r>
        <w:rPr>
          <w:rFonts w:asciiTheme="minorHAnsi" w:hAnsiTheme="minorHAnsi" w:cstheme="minorHAnsi"/>
        </w:rPr>
        <w:t>, t</w:t>
      </w:r>
      <w:r w:rsidRPr="00397A53">
        <w:rPr>
          <w:rFonts w:asciiTheme="minorHAnsi" w:hAnsiTheme="minorHAnsi" w:cstheme="minorHAnsi"/>
        </w:rPr>
        <w:t>aking action concedes the importance of freedom.</w:t>
      </w:r>
    </w:p>
    <w:p w14:paraId="18FDA6E9" w14:textId="77777777" w:rsidR="00E90124" w:rsidRPr="00397A53" w:rsidRDefault="00E90124" w:rsidP="00E90124">
      <w:pPr>
        <w:spacing w:line="276" w:lineRule="auto"/>
        <w:rPr>
          <w:rStyle w:val="Style13ptBold"/>
          <w:rFonts w:asciiTheme="minorHAnsi" w:hAnsiTheme="minorHAnsi" w:cstheme="minorHAnsi"/>
        </w:rPr>
      </w:pPr>
      <w:proofErr w:type="spellStart"/>
      <w:r w:rsidRPr="00397A53">
        <w:rPr>
          <w:rStyle w:val="Style13ptBold"/>
          <w:rFonts w:asciiTheme="minorHAnsi" w:hAnsiTheme="minorHAnsi" w:cstheme="minorHAnsi"/>
        </w:rPr>
        <w:t>Gewirth</w:t>
      </w:r>
      <w:proofErr w:type="spellEnd"/>
      <w:r w:rsidRPr="00397A53">
        <w:rPr>
          <w:rStyle w:val="Style13ptBold"/>
          <w:rFonts w:asciiTheme="minorHAnsi" w:hAnsiTheme="minorHAnsi" w:cstheme="minorHAnsi"/>
        </w:rPr>
        <w:t xml:space="preserve"> 84 </w:t>
      </w:r>
      <w:r w:rsidRPr="00397A53">
        <w:rPr>
          <w:rFonts w:asciiTheme="minorHAnsi" w:hAnsiTheme="minorHAnsi" w:cstheme="minorHAnsi"/>
        </w:rPr>
        <w:t xml:space="preserve">[Alan </w:t>
      </w:r>
      <w:proofErr w:type="spellStart"/>
      <w:r w:rsidRPr="00397A53">
        <w:rPr>
          <w:rFonts w:asciiTheme="minorHAnsi" w:hAnsiTheme="minorHAnsi" w:cstheme="minorHAnsi"/>
        </w:rPr>
        <w:t>Gewirth</w:t>
      </w:r>
      <w:proofErr w:type="spellEnd"/>
      <w:r w:rsidRPr="00397A53">
        <w:rPr>
          <w:rFonts w:asciiTheme="minorHAnsi" w:hAnsiTheme="minorHAnsi" w:cstheme="minorHAnsi"/>
        </w:rPr>
        <w:t xml:space="preserve">, () "The Ontological Basis of Natural Law: A Critique and an Alternative" American Journal of Jurisprudence: Vol. 29: </w:t>
      </w:r>
      <w:proofErr w:type="spellStart"/>
      <w:r w:rsidRPr="00397A53">
        <w:rPr>
          <w:rFonts w:asciiTheme="minorHAnsi" w:hAnsiTheme="minorHAnsi" w:cstheme="minorHAnsi"/>
        </w:rPr>
        <w:t>Iss</w:t>
      </w:r>
      <w:proofErr w:type="spellEnd"/>
      <w:r w:rsidRPr="00397A53">
        <w:rPr>
          <w:rFonts w:asciiTheme="minorHAnsi" w:hAnsiTheme="minorHAnsi" w:cstheme="minorHAnsi"/>
        </w:rPr>
        <w:t>. 1 Article 5, 1984, https://scholarship.law.nd.edu/ajj/vol29/iss1/5/, DOA:9-10-2018 // WWBW]</w:t>
      </w:r>
    </w:p>
    <w:p w14:paraId="55F8E4ED" w14:textId="77777777" w:rsidR="00E90124" w:rsidRPr="00397A53" w:rsidRDefault="00E90124" w:rsidP="00E90124">
      <w:pPr>
        <w:spacing w:line="276" w:lineRule="auto"/>
        <w:rPr>
          <w:rFonts w:asciiTheme="minorHAnsi" w:hAnsiTheme="minorHAnsi" w:cstheme="minorHAnsi"/>
          <w:sz w:val="14"/>
        </w:rPr>
      </w:pPr>
      <w:r w:rsidRPr="00397A53">
        <w:rPr>
          <w:rFonts w:asciiTheme="minorHAnsi" w:hAnsiTheme="minorHAnsi" w:cstheme="minorHAnsi"/>
          <w:sz w:val="14"/>
        </w:rPr>
        <w:t xml:space="preserve">Let me briefly sketch the main line of argument that leads to this conclusion. As I have said, the argument is based on the generic features of human action. To begin with, </w:t>
      </w:r>
      <w:r w:rsidRPr="00397A53">
        <w:rPr>
          <w:rFonts w:asciiTheme="minorHAnsi" w:hAnsiTheme="minorHAnsi" w:cstheme="minorHAnsi"/>
          <w:b/>
          <w:highlight w:val="cyan"/>
          <w:u w:val="single"/>
        </w:rPr>
        <w:t>every agent acts for purposes [t]he[y] regard</w:t>
      </w:r>
      <w:r w:rsidRPr="00397A53">
        <w:rPr>
          <w:rFonts w:asciiTheme="minorHAnsi" w:hAnsiTheme="minorHAnsi" w:cstheme="minorHAnsi"/>
          <w:b/>
          <w:u w:val="single"/>
        </w:rPr>
        <w:t xml:space="preserve">s </w:t>
      </w:r>
      <w:r w:rsidRPr="00397A53">
        <w:rPr>
          <w:rFonts w:asciiTheme="minorHAnsi" w:hAnsiTheme="minorHAnsi" w:cstheme="minorHAnsi"/>
          <w:b/>
          <w:highlight w:val="cyan"/>
          <w:u w:val="single"/>
        </w:rPr>
        <w:t>as good. Hence, [t]he[y] must regard as necessary goods the freedom</w:t>
      </w:r>
      <w:r w:rsidRPr="00397A53">
        <w:rPr>
          <w:rFonts w:asciiTheme="minorHAnsi" w:hAnsiTheme="minorHAnsi" w:cstheme="minorHAnsi"/>
          <w:b/>
          <w:u w:val="single"/>
        </w:rPr>
        <w:t xml:space="preserve"> and </w:t>
      </w:r>
      <w:proofErr w:type="spellStart"/>
      <w:r w:rsidRPr="00397A53">
        <w:rPr>
          <w:rFonts w:asciiTheme="minorHAnsi" w:hAnsiTheme="minorHAnsi" w:cstheme="minorHAnsi"/>
          <w:b/>
          <w:u w:val="single"/>
        </w:rPr>
        <w:t>well being</w:t>
      </w:r>
      <w:proofErr w:type="spellEnd"/>
      <w:r w:rsidRPr="00397A53">
        <w:rPr>
          <w:rFonts w:asciiTheme="minorHAnsi" w:hAnsiTheme="minorHAnsi" w:cstheme="minorHAnsi"/>
          <w:b/>
          <w:u w:val="single"/>
        </w:rPr>
        <w:t xml:space="preserve"> </w:t>
      </w:r>
      <w:r w:rsidRPr="00397A53">
        <w:rPr>
          <w:rFonts w:asciiTheme="minorHAnsi" w:hAnsiTheme="minorHAnsi" w:cstheme="minorHAnsi"/>
          <w:b/>
          <w:highlight w:val="cyan"/>
          <w:u w:val="single"/>
        </w:rPr>
        <w:t>that [is]</w:t>
      </w:r>
      <w:r w:rsidRPr="00397A53">
        <w:rPr>
          <w:rFonts w:asciiTheme="minorHAnsi" w:hAnsiTheme="minorHAnsi" w:cstheme="minorHAnsi"/>
          <w:b/>
          <w:u w:val="single"/>
        </w:rPr>
        <w:t xml:space="preserve"> are </w:t>
      </w:r>
      <w:r w:rsidRPr="00397A53">
        <w:rPr>
          <w:rFonts w:asciiTheme="minorHAnsi" w:hAnsiTheme="minorHAnsi" w:cstheme="minorHAnsi"/>
          <w:b/>
          <w:highlight w:val="cyan"/>
          <w:u w:val="single"/>
        </w:rPr>
        <w:t>the</w:t>
      </w:r>
      <w:r w:rsidRPr="00397A53">
        <w:rPr>
          <w:rFonts w:asciiTheme="minorHAnsi" w:hAnsiTheme="minorHAnsi" w:cstheme="minorHAnsi"/>
          <w:sz w:val="14"/>
        </w:rPr>
        <w:t xml:space="preserve"> generic features and </w:t>
      </w:r>
      <w:r w:rsidRPr="00397A53">
        <w:rPr>
          <w:rFonts w:asciiTheme="minorHAnsi" w:hAnsiTheme="minorHAnsi" w:cstheme="minorHAnsi"/>
          <w:b/>
          <w:highlight w:val="cyan"/>
          <w:u w:val="single"/>
        </w:rPr>
        <w:t>necessary condition</w:t>
      </w:r>
      <w:r w:rsidRPr="00397A53">
        <w:rPr>
          <w:rFonts w:asciiTheme="minorHAnsi" w:hAnsiTheme="minorHAnsi" w:cstheme="minorHAnsi"/>
          <w:b/>
          <w:u w:val="single"/>
        </w:rPr>
        <w:t xml:space="preserve">s </w:t>
      </w:r>
      <w:r w:rsidRPr="00397A53">
        <w:rPr>
          <w:rFonts w:asciiTheme="minorHAnsi" w:hAnsiTheme="minorHAnsi" w:cstheme="minorHAnsi"/>
          <w:b/>
          <w:highlight w:val="cyan"/>
          <w:u w:val="single"/>
        </w:rPr>
        <w:t>of</w:t>
      </w:r>
      <w:r w:rsidRPr="00397A53">
        <w:rPr>
          <w:rFonts w:asciiTheme="minorHAnsi" w:hAnsiTheme="minorHAnsi" w:cstheme="minorHAnsi"/>
          <w:b/>
          <w:u w:val="single"/>
        </w:rPr>
        <w:t xml:space="preserve"> his </w:t>
      </w:r>
      <w:r w:rsidRPr="00397A53">
        <w:rPr>
          <w:rFonts w:asciiTheme="minorHAnsi" w:hAnsiTheme="minorHAnsi" w:cstheme="minorHAnsi"/>
          <w:b/>
          <w:highlight w:val="cyan"/>
          <w:u w:val="single"/>
        </w:rPr>
        <w:t>action</w:t>
      </w:r>
      <w:r w:rsidRPr="00397A53">
        <w:rPr>
          <w:rFonts w:asciiTheme="minorHAnsi" w:hAnsiTheme="minorHAnsi" w:cstheme="minorHAnsi"/>
          <w:b/>
          <w:u w:val="single"/>
        </w:rPr>
        <w:t xml:space="preserve"> and successful action in general</w:t>
      </w:r>
      <w:r w:rsidRPr="00397A53">
        <w:rPr>
          <w:rFonts w:asciiTheme="minorHAnsi" w:hAnsiTheme="minorHAnsi" w:cstheme="minorHAnsi"/>
          <w:sz w:val="14"/>
        </w:rPr>
        <w:t xml:space="preserve">. From this, it follows that </w:t>
      </w:r>
      <w:r w:rsidRPr="00397A53">
        <w:rPr>
          <w:rFonts w:asciiTheme="minorHAnsi" w:hAnsiTheme="minorHAnsi" w:cstheme="minorHAnsi"/>
          <w:b/>
          <w:highlight w:val="cyan"/>
          <w:u w:val="single"/>
        </w:rPr>
        <w:t>every agent logically must</w:t>
      </w:r>
      <w:r w:rsidRPr="00397A53">
        <w:rPr>
          <w:rFonts w:asciiTheme="minorHAnsi" w:hAnsiTheme="minorHAnsi" w:cstheme="minorHAnsi"/>
          <w:b/>
          <w:u w:val="single"/>
        </w:rPr>
        <w:t xml:space="preserve"> hold or </w:t>
      </w:r>
      <w:r w:rsidRPr="00397A53">
        <w:rPr>
          <w:rFonts w:asciiTheme="minorHAnsi" w:hAnsiTheme="minorHAnsi" w:cstheme="minorHAnsi"/>
          <w:b/>
          <w:highlight w:val="cyan"/>
          <w:u w:val="single"/>
        </w:rPr>
        <w:t>accept</w:t>
      </w:r>
      <w:r w:rsidRPr="00397A53">
        <w:rPr>
          <w:rFonts w:asciiTheme="minorHAnsi" w:hAnsiTheme="minorHAnsi" w:cstheme="minorHAnsi"/>
          <w:b/>
          <w:u w:val="single"/>
        </w:rPr>
        <w:t xml:space="preserve"> that he has </w:t>
      </w:r>
      <w:r w:rsidRPr="00397A53">
        <w:rPr>
          <w:rFonts w:asciiTheme="minorHAnsi" w:hAnsiTheme="minorHAnsi" w:cstheme="minorHAnsi"/>
          <w:b/>
          <w:highlight w:val="cyan"/>
          <w:u w:val="single"/>
        </w:rPr>
        <w:t>rights to these conditions.</w:t>
      </w:r>
      <w:r w:rsidRPr="00397A53">
        <w:rPr>
          <w:rFonts w:asciiTheme="minorHAnsi" w:hAnsiTheme="minorHAnsi" w:cstheme="minorHAnsi"/>
          <w:sz w:val="14"/>
        </w:rPr>
        <w:t xml:space="preserve"> For </w:t>
      </w:r>
      <w:r w:rsidRPr="00397A53">
        <w:rPr>
          <w:rFonts w:asciiTheme="minorHAnsi" w:hAnsiTheme="minorHAnsi" w:cstheme="minorHAnsi"/>
          <w:b/>
          <w:u w:val="single"/>
        </w:rPr>
        <w:t xml:space="preserve">if he were </w:t>
      </w:r>
      <w:r w:rsidRPr="00397A53">
        <w:rPr>
          <w:rFonts w:asciiTheme="minorHAnsi" w:hAnsiTheme="minorHAnsi" w:cstheme="minorHAnsi"/>
          <w:b/>
          <w:highlight w:val="cyan"/>
          <w:u w:val="single"/>
        </w:rPr>
        <w:t>to deny</w:t>
      </w:r>
      <w:r w:rsidRPr="00397A53">
        <w:rPr>
          <w:rFonts w:asciiTheme="minorHAnsi" w:hAnsiTheme="minorHAnsi" w:cstheme="minorHAnsi"/>
          <w:b/>
          <w:u w:val="single"/>
        </w:rPr>
        <w:t xml:space="preserve"> that he has </w:t>
      </w:r>
      <w:r w:rsidRPr="00397A53">
        <w:rPr>
          <w:rFonts w:asciiTheme="minorHAnsi" w:hAnsiTheme="minorHAnsi" w:cstheme="minorHAnsi"/>
          <w:b/>
          <w:highlight w:val="cyan"/>
          <w:u w:val="single"/>
        </w:rPr>
        <w:t>these rights</w:t>
      </w:r>
      <w:r w:rsidRPr="00397A53">
        <w:rPr>
          <w:rFonts w:asciiTheme="minorHAnsi" w:hAnsiTheme="minorHAnsi" w:cstheme="minorHAnsi"/>
          <w:b/>
          <w:u w:val="single"/>
        </w:rPr>
        <w:t xml:space="preserve">, then he </w:t>
      </w:r>
      <w:r w:rsidRPr="00397A53">
        <w:rPr>
          <w:rFonts w:asciiTheme="minorHAnsi" w:hAnsiTheme="minorHAnsi" w:cstheme="minorHAnsi"/>
          <w:b/>
          <w:highlight w:val="cyan"/>
          <w:u w:val="single"/>
        </w:rPr>
        <w:t>would</w:t>
      </w:r>
      <w:r w:rsidRPr="00397A53">
        <w:rPr>
          <w:rFonts w:asciiTheme="minorHAnsi" w:hAnsiTheme="minorHAnsi" w:cstheme="minorHAnsi"/>
          <w:b/>
          <w:u w:val="single"/>
        </w:rPr>
        <w:t xml:space="preserve"> have to </w:t>
      </w:r>
      <w:r w:rsidRPr="00397A53">
        <w:rPr>
          <w:rFonts w:asciiTheme="minorHAnsi" w:hAnsiTheme="minorHAnsi" w:cstheme="minorHAnsi"/>
          <w:b/>
          <w:highlight w:val="cyan"/>
          <w:u w:val="single"/>
        </w:rPr>
        <w:t>admit that it is permissible for other persons to remove</w:t>
      </w:r>
      <w:r w:rsidRPr="00397A53">
        <w:rPr>
          <w:rFonts w:asciiTheme="minorHAnsi" w:hAnsiTheme="minorHAnsi" w:cstheme="minorHAnsi"/>
          <w:b/>
          <w:u w:val="single"/>
        </w:rPr>
        <w:t xml:space="preserve"> from him the very conditions of </w:t>
      </w:r>
      <w:r w:rsidRPr="00397A53">
        <w:rPr>
          <w:rFonts w:asciiTheme="minorHAnsi" w:hAnsiTheme="minorHAnsi" w:cstheme="minorHAnsi"/>
          <w:b/>
          <w:highlight w:val="cyan"/>
          <w:u w:val="single"/>
        </w:rPr>
        <w:t>freedom</w:t>
      </w:r>
      <w:r w:rsidRPr="00397A53">
        <w:rPr>
          <w:rFonts w:asciiTheme="minorHAnsi" w:hAnsiTheme="minorHAnsi" w:cstheme="minorHAnsi"/>
          <w:sz w:val="14"/>
        </w:rPr>
        <w:t xml:space="preserve"> and well-being </w:t>
      </w:r>
      <w:r w:rsidRPr="00397A53">
        <w:rPr>
          <w:rFonts w:asciiTheme="minorHAnsi" w:hAnsiTheme="minorHAnsi" w:cstheme="minorHAnsi"/>
          <w:b/>
          <w:u w:val="single"/>
        </w:rPr>
        <w:t>that, as an agent, he must have. But it is contradictory for him to hold both that he must have these conditions and also that he may not have them.</w:t>
      </w:r>
      <w:r w:rsidRPr="00397A53">
        <w:rPr>
          <w:rFonts w:asciiTheme="minorHAnsi" w:hAnsiTheme="minorHAnsi" w:cstheme="minorHAnsi"/>
          <w:sz w:val="14"/>
        </w:rPr>
        <w:t xml:space="preserve"> Hence, on pain of self-contradiction, every agent must accept that he has rights to freedom and well-being. Moreover, </w:t>
      </w:r>
      <w:r w:rsidRPr="00397A53">
        <w:rPr>
          <w:rFonts w:asciiTheme="minorHAnsi" w:hAnsiTheme="minorHAnsi" w:cstheme="minorHAnsi"/>
          <w:b/>
          <w:highlight w:val="cyan"/>
          <w:u w:val="single"/>
        </w:rPr>
        <w:t>every agent must</w:t>
      </w:r>
      <w:r w:rsidRPr="00397A53">
        <w:rPr>
          <w:rFonts w:asciiTheme="minorHAnsi" w:hAnsiTheme="minorHAnsi" w:cstheme="minorHAnsi"/>
          <w:b/>
          <w:u w:val="single"/>
        </w:rPr>
        <w:t xml:space="preserve"> further </w:t>
      </w:r>
      <w:r w:rsidRPr="00397A53">
        <w:rPr>
          <w:rFonts w:asciiTheme="minorHAnsi" w:hAnsiTheme="minorHAnsi" w:cstheme="minorHAnsi"/>
          <w:b/>
          <w:highlight w:val="cyan"/>
          <w:u w:val="single"/>
        </w:rPr>
        <w:t>admit</w:t>
      </w:r>
      <w:r w:rsidRPr="00397A53">
        <w:rPr>
          <w:rFonts w:asciiTheme="minorHAnsi" w:hAnsiTheme="minorHAnsi" w:cstheme="minorHAnsi"/>
          <w:b/>
          <w:u w:val="single"/>
        </w:rPr>
        <w:t xml:space="preserve"> that </w:t>
      </w:r>
      <w:r w:rsidRPr="00397A53">
        <w:rPr>
          <w:rFonts w:asciiTheme="minorHAnsi" w:hAnsiTheme="minorHAnsi" w:cstheme="minorHAnsi"/>
          <w:b/>
          <w:highlight w:val="cyan"/>
          <w:u w:val="single"/>
        </w:rPr>
        <w:t>all other agents</w:t>
      </w:r>
      <w:r w:rsidRPr="00397A53">
        <w:rPr>
          <w:rFonts w:asciiTheme="minorHAnsi" w:hAnsiTheme="minorHAnsi" w:cstheme="minorHAnsi"/>
          <w:b/>
          <w:u w:val="single"/>
        </w:rPr>
        <w:t xml:space="preserve"> also </w:t>
      </w:r>
      <w:r w:rsidRPr="00397A53">
        <w:rPr>
          <w:rFonts w:asciiTheme="minorHAnsi" w:hAnsiTheme="minorHAnsi" w:cstheme="minorHAnsi"/>
          <w:b/>
          <w:highlight w:val="cyan"/>
          <w:u w:val="single"/>
        </w:rPr>
        <w:t>have those rights, since all</w:t>
      </w:r>
      <w:r w:rsidRPr="00397A53">
        <w:rPr>
          <w:rFonts w:asciiTheme="minorHAnsi" w:hAnsiTheme="minorHAnsi" w:cstheme="minorHAnsi"/>
          <w:b/>
          <w:u w:val="single"/>
        </w:rPr>
        <w:t xml:space="preserve"> other actual or prospective </w:t>
      </w:r>
      <w:r w:rsidRPr="00397A53">
        <w:rPr>
          <w:rFonts w:asciiTheme="minorHAnsi" w:hAnsiTheme="minorHAnsi" w:cstheme="minorHAnsi"/>
          <w:b/>
          <w:highlight w:val="cyan"/>
          <w:u w:val="single"/>
        </w:rPr>
        <w:t>agents have</w:t>
      </w:r>
      <w:r w:rsidRPr="00397A53">
        <w:rPr>
          <w:rFonts w:asciiTheme="minorHAnsi" w:hAnsiTheme="minorHAnsi" w:cstheme="minorHAnsi"/>
          <w:b/>
          <w:u w:val="single"/>
        </w:rPr>
        <w:t xml:space="preserve"> the same general characteristics of </w:t>
      </w:r>
      <w:r w:rsidRPr="00397A53">
        <w:rPr>
          <w:rFonts w:asciiTheme="minorHAnsi" w:hAnsiTheme="minorHAnsi" w:cstheme="minorHAnsi"/>
          <w:b/>
          <w:highlight w:val="cyan"/>
          <w:u w:val="single"/>
        </w:rPr>
        <w:t>agency</w:t>
      </w:r>
      <w:r w:rsidRPr="00397A53">
        <w:rPr>
          <w:rFonts w:asciiTheme="minorHAnsi" w:hAnsiTheme="minorHAnsi" w:cstheme="minorHAnsi"/>
          <w:b/>
          <w:u w:val="single"/>
        </w:rPr>
        <w:t xml:space="preserve"> on which he must ground his own right-claims. </w:t>
      </w:r>
      <w:r w:rsidRPr="00397A53">
        <w:rPr>
          <w:rFonts w:asciiTheme="minorHAnsi" w:hAnsiTheme="minorHAnsi" w:cstheme="minorHAnsi"/>
          <w:sz w:val="14"/>
        </w:rPr>
        <w:t xml:space="preserve">What I am saying, then, is that </w:t>
      </w:r>
      <w:r w:rsidRPr="00397A53">
        <w:rPr>
          <w:rFonts w:asciiTheme="minorHAnsi" w:hAnsiTheme="minorHAnsi" w:cstheme="minorHAnsi"/>
          <w:b/>
          <w:u w:val="single"/>
        </w:rPr>
        <w:t xml:space="preserve">every agent, simply by virtue of being an agent, must regard his freedom and </w:t>
      </w:r>
      <w:proofErr w:type="spellStart"/>
      <w:r w:rsidRPr="00397A53">
        <w:rPr>
          <w:rFonts w:asciiTheme="minorHAnsi" w:hAnsiTheme="minorHAnsi" w:cstheme="minorHAnsi"/>
          <w:b/>
          <w:u w:val="single"/>
        </w:rPr>
        <w:t>well being</w:t>
      </w:r>
      <w:proofErr w:type="spellEnd"/>
      <w:r w:rsidRPr="00397A53">
        <w:rPr>
          <w:rFonts w:asciiTheme="minorHAnsi" w:hAnsiTheme="minorHAnsi" w:cstheme="minorHAnsi"/>
          <w:b/>
          <w:u w:val="single"/>
        </w:rPr>
        <w:t xml:space="preserve"> as necessary goods and must hold that</w:t>
      </w:r>
      <w:r w:rsidRPr="00397A53">
        <w:rPr>
          <w:rFonts w:asciiTheme="minorHAnsi" w:hAnsiTheme="minorHAnsi" w:cstheme="minorHAnsi"/>
          <w:sz w:val="14"/>
        </w:rPr>
        <w:t xml:space="preserve"> he and </w:t>
      </w:r>
      <w:r w:rsidRPr="00397A53">
        <w:rPr>
          <w:rFonts w:asciiTheme="minorHAnsi" w:hAnsiTheme="minorHAnsi" w:cstheme="minorHAnsi"/>
          <w:b/>
          <w:u w:val="single"/>
        </w:rPr>
        <w:t>all</w:t>
      </w:r>
      <w:r w:rsidRPr="00397A53">
        <w:rPr>
          <w:rFonts w:asciiTheme="minorHAnsi" w:hAnsiTheme="minorHAnsi" w:cstheme="minorHAnsi"/>
          <w:sz w:val="14"/>
        </w:rPr>
        <w:t xml:space="preserve"> other actual or prospective </w:t>
      </w:r>
      <w:r w:rsidRPr="00397A53">
        <w:rPr>
          <w:rFonts w:asciiTheme="minorHAnsi" w:hAnsiTheme="minorHAnsi" w:cstheme="minorHAnsi"/>
          <w:b/>
          <w:u w:val="single"/>
        </w:rPr>
        <w:t>agents have rights to these necessary goods.</w:t>
      </w:r>
      <w:r w:rsidRPr="00397A53">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48733F59" w14:textId="0AFC0D76" w:rsidR="00E90124" w:rsidRPr="00397A53" w:rsidRDefault="00E90124" w:rsidP="00E90124">
      <w:pPr>
        <w:pStyle w:val="Heading4"/>
        <w:rPr>
          <w:rFonts w:asciiTheme="minorHAnsi" w:hAnsiTheme="minorHAnsi" w:cstheme="minorHAnsi"/>
        </w:rPr>
      </w:pPr>
      <w:r w:rsidRPr="002B7239">
        <w:rPr>
          <w:rFonts w:asciiTheme="minorHAnsi" w:hAnsiTheme="minorHAnsi" w:cstheme="minorHAnsi"/>
          <w:u w:val="single"/>
        </w:rPr>
        <w:t>Fourth</w:t>
      </w:r>
      <w:r>
        <w:rPr>
          <w:rFonts w:asciiTheme="minorHAnsi" w:hAnsiTheme="minorHAnsi" w:cstheme="minorHAnsi"/>
        </w:rPr>
        <w:t xml:space="preserve">, </w:t>
      </w:r>
      <w:r w:rsidRPr="002B7239">
        <w:rPr>
          <w:rFonts w:asciiTheme="minorHAnsi" w:hAnsiTheme="minorHAnsi" w:cstheme="minorHAnsi"/>
        </w:rPr>
        <w:t>truth</w:t>
      </w:r>
      <w:r w:rsidRPr="00397A53">
        <w:rPr>
          <w:rFonts w:asciiTheme="minorHAnsi" w:hAnsiTheme="minorHAnsi" w:cstheme="minorHAnsi"/>
        </w:rPr>
        <w:t xml:space="preserve"> claim can only be proven by argumentation which contains certain axiomatic assumptions</w:t>
      </w:r>
      <w:r>
        <w:rPr>
          <w:rFonts w:asciiTheme="minorHAnsi" w:hAnsiTheme="minorHAnsi" w:cstheme="minorHAnsi"/>
        </w:rPr>
        <w:t xml:space="preserve"> – namely, the right to freedom.</w:t>
      </w:r>
    </w:p>
    <w:p w14:paraId="08521EB7" w14:textId="77777777" w:rsidR="00E90124" w:rsidRDefault="00E90124" w:rsidP="00E90124">
      <w:pPr>
        <w:rPr>
          <w:rFonts w:asciiTheme="minorHAnsi" w:hAnsiTheme="minorHAnsi" w:cstheme="minorHAnsi"/>
        </w:rPr>
      </w:pPr>
      <w:r w:rsidRPr="00397A53">
        <w:rPr>
          <w:rStyle w:val="Style13ptBold"/>
          <w:rFonts w:asciiTheme="minorHAnsi" w:hAnsiTheme="minorHAnsi" w:cstheme="minorHAnsi"/>
        </w:rPr>
        <w:t>Kinsella 11</w:t>
      </w:r>
      <w:r w:rsidRPr="00397A53">
        <w:rPr>
          <w:rFonts w:asciiTheme="minorHAnsi" w:hAnsiTheme="minorHAnsi" w:cstheme="minorHAnsi"/>
          <w:b/>
        </w:rPr>
        <w:t xml:space="preserve"> </w:t>
      </w:r>
      <w:r w:rsidRPr="00397A53">
        <w:rPr>
          <w:rFonts w:asciiTheme="minorHAnsi" w:hAnsiTheme="minorHAnsi" w:cstheme="minorHAnsi"/>
        </w:rPr>
        <w:t>[Stephan Kinsella, (Stephan Kinsella is an attorney in Houston, director of the Center for the Study of Innovative Freedom, and editor of Lib</w:t>
      </w:r>
      <w:r>
        <w:rPr>
          <w:rFonts w:asciiTheme="minorHAnsi" w:hAnsiTheme="minorHAnsi" w:cstheme="minorHAnsi"/>
        </w:rPr>
        <w:t>ertarian Papers.</w:t>
      </w:r>
      <w:r w:rsidRPr="00397A53">
        <w:rPr>
          <w:rFonts w:asciiTheme="minorHAnsi" w:hAnsiTheme="minorHAnsi" w:cstheme="minorHAnsi"/>
        </w:rPr>
        <w:t>) "Argumentation Ethics and Liberty: A Concise Guide" Mises Institute, 5-27-2011, https://mises.org/library/argumentation-ethics-and-liberty-concise-guide, DOA:5-4-2020]</w:t>
      </w:r>
    </w:p>
    <w:p w14:paraId="5170FCBD" w14:textId="77777777" w:rsidR="00E90124" w:rsidRPr="005A68F1" w:rsidRDefault="00E90124" w:rsidP="00E90124">
      <w:pPr>
        <w:rPr>
          <w:sz w:val="14"/>
        </w:rPr>
      </w:pPr>
      <w:r w:rsidRPr="005A68F1">
        <w:rPr>
          <w:sz w:val="14"/>
        </w:rPr>
        <w:t xml:space="preserve">In setting the stage, Hoppe first observes that the standard natural-rights argument is lacking: It has been a common quarrel with the natural rights position, even on the part of sympathetic readers, that the concept of </w:t>
      </w:r>
      <w:r w:rsidRPr="00397A53">
        <w:rPr>
          <w:rStyle w:val="DebateUnderline"/>
          <w:rFonts w:asciiTheme="minorHAnsi" w:hAnsiTheme="minorHAnsi" w:cstheme="minorHAnsi"/>
          <w:highlight w:val="cyan"/>
          <w:u w:val="single"/>
        </w:rPr>
        <w:t>human nature is</w:t>
      </w:r>
      <w:r w:rsidRPr="00397A53">
        <w:rPr>
          <w:u w:val="single"/>
        </w:rPr>
        <w:t xml:space="preserve"> </w:t>
      </w:r>
      <w:r w:rsidRPr="005A68F1">
        <w:rPr>
          <w:sz w:val="14"/>
        </w:rPr>
        <w:t>far "</w:t>
      </w:r>
      <w:r w:rsidRPr="00397A53">
        <w:rPr>
          <w:rStyle w:val="DebateUnderline"/>
          <w:rFonts w:asciiTheme="minorHAnsi" w:hAnsiTheme="minorHAnsi" w:cstheme="minorHAnsi"/>
          <w:highlight w:val="cyan"/>
          <w:u w:val="single"/>
        </w:rPr>
        <w:t>too</w:t>
      </w:r>
      <w:r w:rsidRPr="00397A53">
        <w:rPr>
          <w:u w:val="single"/>
        </w:rPr>
        <w:t xml:space="preserve"> </w:t>
      </w:r>
      <w:r w:rsidRPr="005A68F1">
        <w:rPr>
          <w:sz w:val="14"/>
        </w:rPr>
        <w:t>diffuse and</w:t>
      </w:r>
      <w:r w:rsidRPr="00397A53">
        <w:rPr>
          <w:u w:val="single"/>
        </w:rPr>
        <w:t xml:space="preserve"> </w:t>
      </w:r>
      <w:r w:rsidRPr="00397A53">
        <w:rPr>
          <w:rStyle w:val="DebateUnderline"/>
          <w:rFonts w:asciiTheme="minorHAnsi" w:hAnsiTheme="minorHAnsi" w:cstheme="minorHAnsi"/>
          <w:highlight w:val="cyan"/>
          <w:u w:val="single"/>
        </w:rPr>
        <w:t>varied to provide a determinate set of</w:t>
      </w:r>
      <w:r w:rsidRPr="00397A53">
        <w:rPr>
          <w:u w:val="single"/>
        </w:rPr>
        <w:t xml:space="preserve"> </w:t>
      </w:r>
      <w:r w:rsidRPr="005A68F1">
        <w:rPr>
          <w:sz w:val="14"/>
        </w:rPr>
        <w:t>contents of</w:t>
      </w:r>
      <w:r w:rsidRPr="00397A53">
        <w:rPr>
          <w:u w:val="single"/>
        </w:rPr>
        <w:t xml:space="preserve"> </w:t>
      </w:r>
      <w:r w:rsidRPr="00397A53">
        <w:rPr>
          <w:rStyle w:val="DebateUnderline"/>
          <w:rFonts w:asciiTheme="minorHAnsi" w:hAnsiTheme="minorHAnsi" w:cstheme="minorHAnsi"/>
          <w:highlight w:val="cyan"/>
          <w:u w:val="single"/>
        </w:rPr>
        <w:t>natural law</w:t>
      </w:r>
      <w:r w:rsidRPr="005A68F1">
        <w:rPr>
          <w:sz w:val="14"/>
        </w:rPr>
        <w:t>." Furthermore, its description of rationality is equally ambiguous in that it does not seem to distinguish between the role of reason in establishing empirical laws of nature on the one hand and normative laws of human conduct on the other. (</w:t>
      </w:r>
      <w:hyperlink r:id="rId10" w:history="1">
        <w:r w:rsidRPr="005A68F1">
          <w:rPr>
            <w:sz w:val="14"/>
          </w:rPr>
          <w:t>The Economics and Ethics of Private Property</w:t>
        </w:r>
      </w:hyperlink>
      <w:r w:rsidRPr="005A68F1">
        <w:rPr>
          <w:sz w:val="14"/>
        </w:rPr>
        <w:t> [EEPP], p. 313; also </w:t>
      </w:r>
      <w:hyperlink r:id="rId11" w:history="1">
        <w:r w:rsidRPr="005A68F1">
          <w:rPr>
            <w:sz w:val="14"/>
          </w:rPr>
          <w:t>A Theory of Socialism and Capitalism</w:t>
        </w:r>
      </w:hyperlink>
      <w:r w:rsidRPr="005A68F1">
        <w:rPr>
          <w:sz w:val="14"/>
        </w:rPr>
        <w:t> [TSC], p. 156n118) Hoppe's solution is to focus on the nature of argumentation instead of action in general: The praxeological approach solves this problem by recognizing that it is not the wider concept of human nature but the narrower one of</w:t>
      </w:r>
      <w:r w:rsidRPr="00397A53">
        <w:rPr>
          <w:u w:val="single"/>
        </w:rPr>
        <w:t xml:space="preserve"> </w:t>
      </w:r>
      <w:r w:rsidRPr="00397A53">
        <w:rPr>
          <w:rStyle w:val="DebateUnderline"/>
          <w:rFonts w:asciiTheme="minorHAnsi" w:hAnsiTheme="minorHAnsi" w:cstheme="minorHAnsi"/>
          <w:highlight w:val="cyan"/>
          <w:u w:val="single"/>
        </w:rPr>
        <w:t>propositional exchanges and argumentation</w:t>
      </w:r>
      <w:r w:rsidRPr="00397A53">
        <w:rPr>
          <w:u w:val="single"/>
        </w:rPr>
        <w:t xml:space="preserve"> </w:t>
      </w:r>
      <w:r w:rsidRPr="005A68F1">
        <w:rPr>
          <w:sz w:val="14"/>
        </w:rPr>
        <w:t>which</w:t>
      </w:r>
      <w:r w:rsidRPr="00397A53">
        <w:rPr>
          <w:u w:val="single"/>
        </w:rPr>
        <w:t xml:space="preserve"> </w:t>
      </w:r>
      <w:r w:rsidRPr="00397A53">
        <w:rPr>
          <w:rStyle w:val="DebateUnderline"/>
          <w:rFonts w:asciiTheme="minorHAnsi" w:hAnsiTheme="minorHAnsi" w:cstheme="minorHAnsi"/>
          <w:highlight w:val="cyan"/>
          <w:u w:val="single"/>
        </w:rPr>
        <w:t>must serve as the starting point in deriving an ethic</w:t>
      </w:r>
      <w:r w:rsidRPr="00397A53">
        <w:rPr>
          <w:u w:val="single"/>
        </w:rPr>
        <w:t xml:space="preserve">. </w:t>
      </w:r>
      <w:r w:rsidRPr="005A68F1">
        <w:rPr>
          <w:sz w:val="14"/>
        </w:rPr>
        <w:t>(</w:t>
      </w:r>
      <w:hyperlink r:id="rId12" w:history="1">
        <w:r w:rsidRPr="005A68F1">
          <w:rPr>
            <w:sz w:val="14"/>
          </w:rPr>
          <w:t>EEPP</w:t>
        </w:r>
      </w:hyperlink>
      <w:r w:rsidRPr="005A68F1">
        <w:rPr>
          <w:sz w:val="14"/>
        </w:rPr>
        <w:t>, p. 345) Here he draws on the work of his PhD advisor, the famous European philosopher </w:t>
      </w:r>
      <w:hyperlink r:id="rId13" w:tooltip="Jürgen Habermas" w:history="1">
        <w:r w:rsidRPr="005A68F1">
          <w:rPr>
            <w:sz w:val="14"/>
          </w:rPr>
          <w:t>Jürgen Habermas</w:t>
        </w:r>
      </w:hyperlink>
      <w:r w:rsidRPr="005A68F1">
        <w:rPr>
          <w:sz w:val="14"/>
        </w:rPr>
        <w:t>, and fellow German philosopher </w:t>
      </w:r>
      <w:hyperlink r:id="rId14" w:tooltip="Karl-Otto Apel" w:history="1">
        <w:r w:rsidRPr="005A68F1">
          <w:rPr>
            <w:sz w:val="14"/>
          </w:rPr>
          <w:t xml:space="preserve">Karl-Otto </w:t>
        </w:r>
        <w:proofErr w:type="spellStart"/>
        <w:r w:rsidRPr="005A68F1">
          <w:rPr>
            <w:sz w:val="14"/>
          </w:rPr>
          <w:t>Apel</w:t>
        </w:r>
        <w:proofErr w:type="spellEnd"/>
      </w:hyperlink>
      <w:r w:rsidRPr="005A68F1">
        <w:rPr>
          <w:sz w:val="14"/>
        </w:rPr>
        <w:t>, who had developed a theory of "discourse ethics" or "argumentation ethics." As Hoppe explains this basic approach,</w:t>
      </w:r>
      <w:r w:rsidRPr="00397A53">
        <w:rPr>
          <w:u w:val="single"/>
        </w:rPr>
        <w:t xml:space="preserve"> </w:t>
      </w:r>
      <w:r w:rsidRPr="00397A53">
        <w:rPr>
          <w:rStyle w:val="DebateUnderline"/>
          <w:rFonts w:asciiTheme="minorHAnsi" w:hAnsiTheme="minorHAnsi" w:cstheme="minorHAnsi"/>
          <w:highlight w:val="cyan"/>
          <w:u w:val="single"/>
        </w:rPr>
        <w:t>any truth claim</w:t>
      </w:r>
      <w:r w:rsidRPr="00397A53">
        <w:rPr>
          <w:u w:val="single"/>
        </w:rPr>
        <w:t xml:space="preserve">, </w:t>
      </w:r>
      <w:r w:rsidRPr="005A68F1">
        <w:rPr>
          <w:sz w:val="14"/>
        </w:rPr>
        <w:t>the claim connected with any proposition that it is true, objective or valid (all terms used synonymously here), is and</w:t>
      </w:r>
      <w:r w:rsidRPr="00397A53">
        <w:rPr>
          <w:u w:val="single"/>
        </w:rPr>
        <w:t xml:space="preserve"> </w:t>
      </w:r>
      <w:r w:rsidRPr="00397A53">
        <w:rPr>
          <w:rStyle w:val="DebateUnderline"/>
          <w:rFonts w:asciiTheme="minorHAnsi" w:hAnsiTheme="minorHAnsi" w:cstheme="minorHAnsi"/>
          <w:highlight w:val="cyan"/>
          <w:u w:val="single"/>
        </w:rPr>
        <w:t>must be</w:t>
      </w:r>
      <w:r w:rsidRPr="00397A53">
        <w:rPr>
          <w:u w:val="single"/>
        </w:rPr>
        <w:t xml:space="preserve"> </w:t>
      </w:r>
      <w:r w:rsidRPr="005A68F1">
        <w:rPr>
          <w:sz w:val="14"/>
        </w:rPr>
        <w:t>raised and</w:t>
      </w:r>
      <w:r w:rsidRPr="00397A53">
        <w:rPr>
          <w:u w:val="single"/>
        </w:rPr>
        <w:t xml:space="preserve"> </w:t>
      </w:r>
      <w:r w:rsidRPr="00397A53">
        <w:rPr>
          <w:rStyle w:val="DebateUnderline"/>
          <w:rFonts w:asciiTheme="minorHAnsi" w:hAnsiTheme="minorHAnsi" w:cstheme="minorHAnsi"/>
          <w:highlight w:val="cyan"/>
          <w:u w:val="single"/>
        </w:rPr>
        <w:t>settled in the course of</w:t>
      </w:r>
      <w:r w:rsidRPr="00397A53">
        <w:rPr>
          <w:u w:val="single"/>
        </w:rPr>
        <w:t xml:space="preserve"> </w:t>
      </w:r>
      <w:r w:rsidRPr="005A68F1">
        <w:rPr>
          <w:sz w:val="14"/>
        </w:rPr>
        <w:t>an</w:t>
      </w:r>
      <w:r w:rsidRPr="00397A53">
        <w:rPr>
          <w:u w:val="single"/>
        </w:rPr>
        <w:t xml:space="preserve"> </w:t>
      </w:r>
      <w:r w:rsidRPr="00397A53">
        <w:rPr>
          <w:rStyle w:val="DebateUnderline"/>
          <w:rFonts w:asciiTheme="minorHAnsi" w:hAnsiTheme="minorHAnsi" w:cstheme="minorHAnsi"/>
          <w:highlight w:val="cyan"/>
          <w:u w:val="single"/>
        </w:rPr>
        <w:t>argumentation</w:t>
      </w:r>
      <w:r w:rsidRPr="00397A53">
        <w:rPr>
          <w:u w:val="single"/>
        </w:rPr>
        <w:t xml:space="preserve">. </w:t>
      </w:r>
      <w:r w:rsidRPr="005A68F1">
        <w:rPr>
          <w:sz w:val="14"/>
        </w:rPr>
        <w:t xml:space="preserve">Since it cannot be disputed that this is so (one cannot communicate and argue that one cannot communicate and argue), and since it must be assumed that </w:t>
      </w:r>
      <w:r w:rsidRPr="00397A53">
        <w:rPr>
          <w:rStyle w:val="DebateUnderline"/>
          <w:rFonts w:asciiTheme="minorHAnsi" w:hAnsiTheme="minorHAnsi" w:cstheme="minorHAnsi"/>
          <w:highlight w:val="cyan"/>
          <w:u w:val="single"/>
        </w:rPr>
        <w:t>everyone knows what it means to claim something to be true (one cannot deny this statement without claiming its negation to be true</w:t>
      </w:r>
      <w:r w:rsidRPr="005A68F1">
        <w:rPr>
          <w:sz w:val="14"/>
        </w:rPr>
        <w:t>), this very fact has been aptly called "the a priori of communication and argumentation." (</w:t>
      </w:r>
      <w:hyperlink r:id="rId15" w:history="1">
        <w:r w:rsidRPr="005A68F1">
          <w:rPr>
            <w:sz w:val="14"/>
          </w:rPr>
          <w:t>EEPP</w:t>
        </w:r>
      </w:hyperlink>
      <w:r w:rsidRPr="005A68F1">
        <w:rPr>
          <w:sz w:val="14"/>
        </w:rPr>
        <w:t xml:space="preserve">, p. 314) That is, </w:t>
      </w:r>
      <w:r w:rsidRPr="00397A53">
        <w:rPr>
          <w:rStyle w:val="DebateUnderline"/>
          <w:rFonts w:asciiTheme="minorHAnsi" w:hAnsiTheme="minorHAnsi" w:cstheme="minorHAnsi"/>
          <w:highlight w:val="cyan"/>
          <w:u w:val="single"/>
        </w:rPr>
        <w:t>there are certain norms presupposed by the very activity of arguing</w:t>
      </w:r>
      <w:r w:rsidRPr="00397A53">
        <w:rPr>
          <w:u w:val="single"/>
        </w:rPr>
        <w:t xml:space="preserve">. </w:t>
      </w:r>
      <w:proofErr w:type="spellStart"/>
      <w:r w:rsidRPr="005A68F1">
        <w:rPr>
          <w:sz w:val="14"/>
        </w:rPr>
        <w:t>Apel</w:t>
      </w:r>
      <w:proofErr w:type="spellEnd"/>
      <w:r w:rsidRPr="005A68F1">
        <w:rPr>
          <w:sz w:val="14"/>
        </w:rPr>
        <w:t xml:space="preserve"> and Habermas go on to argue that the ethics presupposed as legitimate by discourse as such justify the standard set of soft-socialist policies. But Hoppe, while recognizing the value of the basic approach, rejected their application of this theory and socialist conclusions. Instead, Hoppe took what was valuable in the </w:t>
      </w:r>
      <w:proofErr w:type="spellStart"/>
      <w:r w:rsidRPr="005A68F1">
        <w:rPr>
          <w:sz w:val="14"/>
        </w:rPr>
        <w:t>Apel</w:t>
      </w:r>
      <w:proofErr w:type="spellEnd"/>
      <w:r w:rsidRPr="005A68F1">
        <w:rPr>
          <w:sz w:val="14"/>
        </w:rPr>
        <w:t xml:space="preserve">-Habermas approach and melded it with </w:t>
      </w:r>
      <w:proofErr w:type="spellStart"/>
      <w:r w:rsidRPr="005A68F1">
        <w:rPr>
          <w:sz w:val="14"/>
        </w:rPr>
        <w:t>Misesian</w:t>
      </w:r>
      <w:proofErr w:type="spellEnd"/>
      <w:r w:rsidRPr="005A68F1">
        <w:rPr>
          <w:sz w:val="14"/>
        </w:rPr>
        <w:t xml:space="preserve">-Rothbardian insights to provide a praxeological-discourse-ethics twist on the standard natural-law defense of </w:t>
      </w:r>
      <w:proofErr w:type="spellStart"/>
      <w:r w:rsidRPr="005A68F1">
        <w:rPr>
          <w:sz w:val="14"/>
        </w:rPr>
        <w:t>rights.In</w:t>
      </w:r>
      <w:proofErr w:type="spellEnd"/>
      <w:r w:rsidRPr="005A68F1">
        <w:rPr>
          <w:sz w:val="14"/>
        </w:rPr>
        <w:t xml:space="preserve"> essence, Hoppe's view is that argumentation, or discourse, is by its nature a conflict-free way of interacting, which requires individual control of scarce resources. In genuine discourse, the parties try to persuade each other by the force of their argument, not by actual force:</w:t>
      </w:r>
      <w:r w:rsidRPr="00397A53">
        <w:rPr>
          <w:u w:val="single"/>
        </w:rPr>
        <w:t xml:space="preserve"> </w:t>
      </w:r>
      <w:r w:rsidRPr="00397A53">
        <w:rPr>
          <w:rStyle w:val="DebateUnderline"/>
          <w:rFonts w:asciiTheme="minorHAnsi" w:hAnsiTheme="minorHAnsi" w:cstheme="minorHAnsi"/>
          <w:highlight w:val="cyan"/>
          <w:u w:val="single"/>
        </w:rPr>
        <w:t>Argumentation is a conflict-free way of interacting</w:t>
      </w:r>
      <w:r w:rsidRPr="00397A53">
        <w:rPr>
          <w:u w:val="single"/>
        </w:rPr>
        <w:t xml:space="preserve">. </w:t>
      </w:r>
      <w:r w:rsidRPr="005A68F1">
        <w:rPr>
          <w:sz w:val="14"/>
        </w:rPr>
        <w:t>Not in the sense that there is always agreement on the things said, but in the sense that as long as argumentation is in progress</w:t>
      </w:r>
      <w:r w:rsidRPr="00397A53">
        <w:rPr>
          <w:u w:val="single"/>
        </w:rPr>
        <w:t xml:space="preserve"> </w:t>
      </w:r>
      <w:r w:rsidRPr="00397A53">
        <w:rPr>
          <w:rStyle w:val="DebateUnderline"/>
          <w:rFonts w:asciiTheme="minorHAnsi" w:hAnsiTheme="minorHAnsi" w:cstheme="minorHAnsi"/>
          <w:highlight w:val="cyan"/>
          <w:u w:val="single"/>
        </w:rPr>
        <w:t>it is always possible to agree</w:t>
      </w:r>
      <w:r w:rsidRPr="00397A53">
        <w:rPr>
          <w:u w:val="single"/>
        </w:rPr>
        <w:t xml:space="preserve"> </w:t>
      </w:r>
      <w:r w:rsidRPr="005A68F1">
        <w:rPr>
          <w:sz w:val="14"/>
        </w:rPr>
        <w:t>at least</w:t>
      </w:r>
      <w:r w:rsidRPr="00397A53">
        <w:rPr>
          <w:u w:val="single"/>
        </w:rPr>
        <w:t xml:space="preserve"> </w:t>
      </w:r>
      <w:r w:rsidRPr="00397A53">
        <w:rPr>
          <w:rStyle w:val="DebateUnderline"/>
          <w:rFonts w:asciiTheme="minorHAnsi" w:hAnsiTheme="minorHAnsi" w:cstheme="minorHAnsi"/>
          <w:highlight w:val="cyan"/>
          <w:u w:val="single"/>
        </w:rPr>
        <w:t>on the fact that there is disagreement</w:t>
      </w:r>
      <w:r w:rsidRPr="00397A53">
        <w:rPr>
          <w:u w:val="single"/>
        </w:rPr>
        <w:t xml:space="preserve"> </w:t>
      </w:r>
      <w:r w:rsidRPr="005A68F1">
        <w:rPr>
          <w:sz w:val="14"/>
        </w:rPr>
        <w:t>about the validity of what has been said. And this is to say nothing else than that a</w:t>
      </w:r>
      <w:r w:rsidRPr="00397A53">
        <w:rPr>
          <w:u w:val="single"/>
        </w:rPr>
        <w:t xml:space="preserve"> </w:t>
      </w:r>
      <w:r w:rsidRPr="00397A53">
        <w:rPr>
          <w:rStyle w:val="DebateUnderline"/>
          <w:rFonts w:asciiTheme="minorHAnsi" w:hAnsiTheme="minorHAnsi" w:cstheme="minorHAnsi"/>
          <w:highlight w:val="cyan"/>
          <w:u w:val="single"/>
        </w:rPr>
        <w:t>mutual recognition of each person's exclusive control over his own body must be presupposed as long as there is argumentation</w:t>
      </w:r>
      <w:r w:rsidRPr="00397A53">
        <w:rPr>
          <w:u w:val="single"/>
        </w:rPr>
        <w:t xml:space="preserve"> </w:t>
      </w:r>
      <w:r w:rsidRPr="005A68F1">
        <w:rPr>
          <w:sz w:val="14"/>
        </w:rPr>
        <w:t xml:space="preserve">(note again, that it is impossible to deny this and claim this denial to be true without implicitly having to admit its truth). (TSC, p. 158) Thus, self-ownership is presupposed by argumentation. Hoppe then shows that argumentation also presupposes the right to own homesteaded scarce resources as well. The basic idea here is that the body is "the prototype of a scarce good for the use of which property rights, i.e., rights of exclusive ownership, somehow have to be established, in order to avoid clashes" (TSC, p. 19). As Hoppe explains, </w:t>
      </w:r>
      <w:proofErr w:type="gramStart"/>
      <w:r w:rsidRPr="005A68F1">
        <w:rPr>
          <w:sz w:val="14"/>
        </w:rPr>
        <w:t>The</w:t>
      </w:r>
      <w:proofErr w:type="gramEnd"/>
      <w:r w:rsidRPr="005A68F1">
        <w:rPr>
          <w:sz w:val="14"/>
        </w:rPr>
        <w:t xml:space="preserve"> compatibility of this principle with that of nonaggression can be demonstrated by means of an argumentum a </w:t>
      </w:r>
      <w:proofErr w:type="spellStart"/>
      <w:r w:rsidRPr="005A68F1">
        <w:rPr>
          <w:sz w:val="14"/>
        </w:rPr>
        <w:t>contrario</w:t>
      </w:r>
      <w:proofErr w:type="spellEnd"/>
      <w:r w:rsidRPr="005A68F1">
        <w:rPr>
          <w:sz w:val="14"/>
        </w:rPr>
        <w:t xml:space="preserve">. First, it should be noted that if no one had the right to acquire and control anything except his own body, then we would all cease to exist and the problem of the justification of normative statements simply would not exist. The existence of this problem is only possible because we are alive, and our existence is </w:t>
      </w:r>
      <w:proofErr w:type="gramStart"/>
      <w:r w:rsidRPr="005A68F1">
        <w:rPr>
          <w:sz w:val="14"/>
        </w:rPr>
        <w:t>due to the fact that</w:t>
      </w:r>
      <w:proofErr w:type="gramEnd"/>
      <w:r w:rsidRPr="005A68F1">
        <w:rPr>
          <w:sz w:val="14"/>
        </w:rPr>
        <w:t xml:space="preserve"> we do not, indeed cannot, accept a norm outlawing property in other scarce goods next and in addition to that of one's physical body. Hence, the right to acquire such goods must be assumed to exist. (TSC, p. 161).</w:t>
      </w:r>
    </w:p>
    <w:p w14:paraId="0025950D" w14:textId="553D6B90" w:rsidR="00E42E4C" w:rsidRDefault="002F624C" w:rsidP="00E90124">
      <w:pPr>
        <w:pStyle w:val="Heading3"/>
        <w:rPr>
          <w:rStyle w:val="Emphasis"/>
          <w:sz w:val="40"/>
          <w:szCs w:val="40"/>
        </w:rPr>
      </w:pPr>
      <w:r>
        <w:rPr>
          <w:rStyle w:val="Emphasis"/>
          <w:sz w:val="40"/>
          <w:szCs w:val="40"/>
        </w:rPr>
        <w:t>case</w:t>
      </w:r>
    </w:p>
    <w:p w14:paraId="1695D825" w14:textId="314B12DC" w:rsidR="002444A9" w:rsidRPr="00305C79" w:rsidRDefault="00241234" w:rsidP="00241234">
      <w:pPr>
        <w:pStyle w:val="Heading4"/>
        <w:numPr>
          <w:ilvl w:val="0"/>
          <w:numId w:val="12"/>
        </w:numPr>
        <w:rPr>
          <w:rFonts w:cs="Calibri"/>
        </w:rPr>
      </w:pPr>
      <w:r>
        <w:rPr>
          <w:rFonts w:cs="Calibri"/>
        </w:rPr>
        <w:t xml:space="preserve">The </w:t>
      </w:r>
      <w:proofErr w:type="spellStart"/>
      <w:r>
        <w:rPr>
          <w:rFonts w:cs="Calibri"/>
        </w:rPr>
        <w:t>catagorica</w:t>
      </w:r>
      <w:r w:rsidR="002F624C">
        <w:rPr>
          <w:rFonts w:cs="Calibri"/>
        </w:rPr>
        <w:t>l</w:t>
      </w:r>
      <w:proofErr w:type="spellEnd"/>
      <w:r>
        <w:rPr>
          <w:rFonts w:cs="Calibri"/>
        </w:rPr>
        <w:t xml:space="preserve"> imperative rejects intellectual property because language is the exercise of personal liberty </w:t>
      </w:r>
    </w:p>
    <w:p w14:paraId="0D91C6E1" w14:textId="77777777" w:rsidR="002444A9" w:rsidRPr="00305C79" w:rsidRDefault="002444A9" w:rsidP="002444A9">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2C876B7F" w14:textId="77777777" w:rsidR="002444A9" w:rsidRPr="00241234" w:rsidRDefault="002444A9" w:rsidP="002444A9">
      <w:pPr>
        <w:rPr>
          <w:sz w:val="16"/>
        </w:rPr>
      </w:pPr>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r w:rsidRPr="00305C79">
        <w:rPr>
          <w:rStyle w:val="Emphasis"/>
        </w:rPr>
        <w:t>corporalis</w:t>
      </w:r>
      <w:proofErr w:type="spellEnd"/>
      <w:r w:rsidRPr="00305C79">
        <w:rPr>
          <w:rStyle w:val="Emphasis"/>
        </w:rPr>
        <w:t xml:space="preserve">)». </w:t>
      </w:r>
      <w:hyperlink r:id="rId16"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7"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241234">
        <w:rPr>
          <w:sz w:val="16"/>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241234">
        <w:rPr>
          <w:sz w:val="16"/>
        </w:rPr>
        <w:t>corporales</w:t>
      </w:r>
      <w:proofErr w:type="spellEnd"/>
      <w:r w:rsidRPr="00241234">
        <w:rPr>
          <w:sz w:val="16"/>
        </w:rPr>
        <w:t xml:space="preserve">, Kant determines the rightful possession of a thing as a possession without </w:t>
      </w:r>
      <w:proofErr w:type="spellStart"/>
      <w:r w:rsidRPr="00241234">
        <w:rPr>
          <w:sz w:val="16"/>
        </w:rPr>
        <w:t>detentio</w:t>
      </w:r>
      <w:proofErr w:type="spellEnd"/>
      <w:r w:rsidRPr="00241234">
        <w:rPr>
          <w:sz w:val="16"/>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8" w:anchor="ftn.id2533469" w:history="1">
        <w:r w:rsidRPr="00241234">
          <w:rPr>
            <w:rStyle w:val="Hyperlink"/>
            <w:sz w:val="16"/>
          </w:rPr>
          <w:t>33</w:t>
        </w:r>
      </w:hyperlink>
      <w:r w:rsidRPr="00241234">
        <w:rPr>
          <w:sz w:val="16"/>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rsidRPr="00241234">
        <w:rPr>
          <w:sz w:val="16"/>
        </w:rPr>
        <w:t>corporales</w:t>
      </w:r>
      <w:proofErr w:type="spellEnd"/>
      <w:r w:rsidRPr="00241234">
        <w:rPr>
          <w:sz w:val="16"/>
        </w:rPr>
        <w:t xml:space="preserve">. Kant asserts that something external is mine if I would be wronged by being disturbed in my use of it even though I am not in possession of it (AA.6, </w:t>
      </w:r>
      <w:hyperlink r:id="rId19" w:tgtFrame="_top" w:history="1">
        <w:r w:rsidRPr="00241234">
          <w:rPr>
            <w:rStyle w:val="Hyperlink"/>
            <w:sz w:val="16"/>
          </w:rPr>
          <w:t>249:5-7</w:t>
        </w:r>
      </w:hyperlink>
      <w:r w:rsidRPr="00241234">
        <w:rPr>
          <w:sz w:val="16"/>
        </w:rPr>
        <w:t>). If property is a merely intelligible relation with an object that is simply distinct from the subject, we have no reason to deny that such an object might be immaterial as well, just like the objects of intellectual property. Why, then</w:t>
      </w:r>
      <w:r w:rsidRPr="00241234">
        <w:rPr>
          <w:sz w:val="16"/>
          <w:highlight w:val="green"/>
        </w:rPr>
        <w:t>,</w:t>
      </w:r>
      <w:r w:rsidRPr="00241234">
        <w:rPr>
          <w:sz w:val="16"/>
        </w:rPr>
        <w:t xml:space="preserve">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241234">
        <w:rPr>
          <w:sz w:val="16"/>
        </w:rPr>
        <w:t>reprinter</w:t>
      </w:r>
      <w:proofErr w:type="spellEnd"/>
      <w:r w:rsidRPr="00241234">
        <w:rPr>
          <w:sz w:val="16"/>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241234">
        <w:rPr>
          <w:sz w:val="16"/>
        </w:rPr>
        <w:t>meum</w:t>
      </w:r>
      <w:proofErr w:type="spellEnd"/>
      <w:r w:rsidRPr="00241234">
        <w:rPr>
          <w:sz w:val="16"/>
        </w:rPr>
        <w:t xml:space="preserve"> vel </w:t>
      </w:r>
      <w:proofErr w:type="spellStart"/>
      <w:r w:rsidRPr="00241234">
        <w:rPr>
          <w:sz w:val="16"/>
        </w:rPr>
        <w:t>tuum</w:t>
      </w:r>
      <w:proofErr w:type="spellEnd"/>
      <w:r w:rsidRPr="00241234">
        <w:rPr>
          <w:sz w:val="16"/>
        </w:rPr>
        <w:t xml:space="preserve"> (AA.06, </w:t>
      </w:r>
      <w:hyperlink r:id="rId20" w:tgtFrame="_top" w:history="1">
        <w:r w:rsidRPr="00241234">
          <w:rPr>
            <w:rStyle w:val="Hyperlink"/>
            <w:sz w:val="16"/>
          </w:rPr>
          <w:t>237:24-25</w:t>
        </w:r>
      </w:hyperlink>
      <w:r w:rsidRPr="00241234">
        <w:rPr>
          <w:sz w:val="16"/>
        </w:rPr>
        <w:t xml:space="preserve">). </w:t>
      </w:r>
      <w:r w:rsidRPr="00241234">
        <w:rPr>
          <w:rStyle w:val="StyleUnderline"/>
        </w:rPr>
        <w:t xml:space="preserve">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241234">
        <w:rPr>
          <w:rStyle w:val="StyleUnderline"/>
        </w:rPr>
        <w:t>has to</w:t>
      </w:r>
      <w:proofErr w:type="gramEnd"/>
      <w:r w:rsidRPr="00241234">
        <w:rPr>
          <w:rStyle w:val="StyleUnderline"/>
        </w:rPr>
        <w:t xml:space="preserve"> be assumed before every civil constitution, because it is the very possibility condition of law</w:t>
      </w:r>
      <w:r w:rsidRPr="00241234">
        <w:rPr>
          <w:sz w:val="16"/>
        </w:rPr>
        <w:t xml:space="preserve">. Freedom implies innate equality, «that is, independence from being bound by others to more than one can in turn bind them; hence a human being's quality of being his own master (sui </w:t>
      </w:r>
      <w:proofErr w:type="spellStart"/>
      <w:r w:rsidRPr="00241234">
        <w:rPr>
          <w:sz w:val="16"/>
        </w:rPr>
        <w:t>iuris</w:t>
      </w:r>
      <w:proofErr w:type="spellEnd"/>
      <w:r w:rsidRPr="00241234">
        <w:rPr>
          <w:sz w:val="16"/>
        </w:rPr>
        <w:t>), as well as being a human being beyond reproach (</w:t>
      </w:r>
      <w:proofErr w:type="spellStart"/>
      <w:r w:rsidRPr="00241234">
        <w:rPr>
          <w:sz w:val="16"/>
        </w:rPr>
        <w:t>iusti</w:t>
      </w:r>
      <w:proofErr w:type="spellEnd"/>
      <w:r w:rsidRPr="00241234">
        <w:rPr>
          <w:sz w:val="16"/>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21" w:tgtFrame="_top" w:history="1">
        <w:r w:rsidRPr="00241234">
          <w:rPr>
            <w:rStyle w:val="Hyperlink"/>
            <w:sz w:val="16"/>
          </w:rPr>
          <w:t>237-238</w:t>
        </w:r>
      </w:hyperlink>
      <w:r w:rsidRPr="00241234">
        <w:rPr>
          <w:sz w:val="16"/>
        </w:rPr>
        <w:t xml:space="preserve">) </w:t>
      </w:r>
      <w:hyperlink r:id="rId22" w:anchor="ftn.id2533617" w:history="1">
        <w:r w:rsidRPr="00241234">
          <w:rPr>
            <w:rStyle w:val="Hyperlink"/>
            <w:sz w:val="16"/>
          </w:rPr>
          <w:t>34</w:t>
        </w:r>
      </w:hyperlink>
      <w:r w:rsidRPr="00241234">
        <w:rPr>
          <w:sz w:val="16"/>
        </w:rPr>
        <w:t xml:space="preserve"> </w:t>
      </w:r>
      <w:r w:rsidRPr="00305C79">
        <w:rPr>
          <w:rStyle w:val="Emphasis"/>
        </w:rPr>
        <w:t xml:space="preserve">In spite of his intellectual theory of property, </w:t>
      </w:r>
      <w:hyperlink r:id="rId23"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w:t>
      </w:r>
      <w:r w:rsidRPr="00241234">
        <w:rPr>
          <w:rStyle w:val="Emphasis"/>
          <w:highlight w:val="green"/>
        </w:rPr>
        <w:t>basic</w:t>
      </w:r>
      <w:r w:rsidRPr="00305C79">
        <w:rPr>
          <w:rStyle w:val="Emphasis"/>
        </w:rPr>
        <w:t xml:space="preserve"> </w:t>
      </w:r>
      <w:r w:rsidRPr="00241234">
        <w:rPr>
          <w:rStyle w:val="Emphasis"/>
          <w:highlight w:val="green"/>
        </w:rPr>
        <w:t>element</w:t>
      </w:r>
      <w:r w:rsidRPr="00305C79">
        <w:rPr>
          <w:rStyle w:val="Emphasis"/>
        </w:rPr>
        <w:t xml:space="preserve"> </w:t>
      </w:r>
      <w:r w:rsidRPr="00241234">
        <w:rPr>
          <w:rStyle w:val="Emphasis"/>
          <w:highlight w:val="green"/>
        </w:rPr>
        <w:t>of</w:t>
      </w:r>
      <w:r w:rsidRPr="00305C79">
        <w:rPr>
          <w:rStyle w:val="Emphasis"/>
        </w:rPr>
        <w:t xml:space="preserve"> </w:t>
      </w:r>
      <w:r w:rsidRPr="00241234">
        <w:rPr>
          <w:rStyle w:val="Emphasis"/>
          <w:highlight w:val="green"/>
        </w:rPr>
        <w:t>freedom</w:t>
      </w:r>
      <w:r w:rsidRPr="00305C79">
        <w:rPr>
          <w:rStyle w:val="Emphasis"/>
        </w:rPr>
        <w:t xml:space="preserve"> would be </w:t>
      </w:r>
      <w:r w:rsidRPr="00241234">
        <w:rPr>
          <w:rStyle w:val="Emphasis"/>
          <w:highlight w:val="green"/>
        </w:rPr>
        <w:t>reduced</w:t>
      </w:r>
      <w:r w:rsidRPr="00305C79">
        <w:rPr>
          <w:rStyle w:val="Emphasis"/>
        </w:rPr>
        <w:t xml:space="preserve"> </w:t>
      </w:r>
      <w:r w:rsidRPr="00241234">
        <w:rPr>
          <w:rStyle w:val="Emphasis"/>
          <w:highlight w:val="green"/>
        </w:rPr>
        <w:t>to</w:t>
      </w:r>
      <w:r w:rsidRPr="00305C79">
        <w:rPr>
          <w:rStyle w:val="Emphasis"/>
        </w:rPr>
        <w:t xml:space="preserve"> </w:t>
      </w:r>
      <w:r w:rsidRPr="00241234">
        <w:rPr>
          <w:rStyle w:val="Emphasis"/>
          <w:highlight w:val="green"/>
        </w:rPr>
        <w:t>a</w:t>
      </w:r>
      <w:r w:rsidRPr="00305C79">
        <w:rPr>
          <w:rStyle w:val="Emphasis"/>
        </w:rPr>
        <w:t xml:space="preserve">n </w:t>
      </w:r>
      <w:r w:rsidRPr="00241234">
        <w:rPr>
          <w:rStyle w:val="Emphasis"/>
        </w:rPr>
        <w:t>alienable</w:t>
      </w:r>
      <w:r w:rsidRPr="00305C79">
        <w:rPr>
          <w:rStyle w:val="Emphasis"/>
        </w:rPr>
        <w:t xml:space="preserve"> </w:t>
      </w:r>
      <w:r w:rsidRPr="00241234">
        <w:rPr>
          <w:rStyle w:val="Emphasis"/>
          <w:highlight w:val="green"/>
        </w:rPr>
        <w:t>thing</w:t>
      </w:r>
      <w:r w:rsidRPr="00305C79">
        <w:rPr>
          <w:rStyle w:val="Emphasis"/>
        </w:rPr>
        <w:t xml:space="preserve">,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4"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w:t>
      </w:r>
      <w:r w:rsidRPr="00241234">
        <w:rPr>
          <w:rStyle w:val="Emphasis"/>
          <w:highlight w:val="green"/>
        </w:rPr>
        <w:t>excluding</w:t>
      </w:r>
      <w:r w:rsidRPr="00305C79">
        <w:rPr>
          <w:rStyle w:val="Emphasis"/>
        </w:rPr>
        <w:t xml:space="preserve"> </w:t>
      </w:r>
      <w:r w:rsidRPr="00241234">
        <w:rPr>
          <w:rStyle w:val="Emphasis"/>
          <w:highlight w:val="green"/>
        </w:rPr>
        <w:t>people</w:t>
      </w:r>
      <w:r w:rsidRPr="00305C79">
        <w:rPr>
          <w:rStyle w:val="Emphasis"/>
        </w:rPr>
        <w:t xml:space="preserve"> </w:t>
      </w:r>
      <w:r w:rsidRPr="00241234">
        <w:rPr>
          <w:rStyle w:val="Emphasis"/>
          <w:highlight w:val="green"/>
        </w:rPr>
        <w:t>from</w:t>
      </w:r>
      <w:r w:rsidRPr="00305C79">
        <w:rPr>
          <w:rStyle w:val="Emphasis"/>
        </w:rPr>
        <w:t xml:space="preserve"> </w:t>
      </w:r>
      <w:r w:rsidRPr="00241234">
        <w:rPr>
          <w:rStyle w:val="Emphasis"/>
          <w:highlight w:val="green"/>
        </w:rPr>
        <w:t>speeches</w:t>
      </w:r>
      <w:r w:rsidRPr="00305C79">
        <w:rPr>
          <w:rStyle w:val="Emphasis"/>
        </w:rPr>
        <w:t xml:space="preserve"> </w:t>
      </w:r>
      <w:r w:rsidRPr="00241234">
        <w:rPr>
          <w:rStyle w:val="Emphasis"/>
          <w:highlight w:val="green"/>
        </w:rPr>
        <w:t>would</w:t>
      </w:r>
      <w:r w:rsidRPr="00305C79">
        <w:rPr>
          <w:rStyle w:val="Emphasis"/>
        </w:rPr>
        <w:t xml:space="preserve"> </w:t>
      </w:r>
      <w:r w:rsidRPr="00241234">
        <w:rPr>
          <w:rStyle w:val="Emphasis"/>
          <w:highlight w:val="green"/>
        </w:rPr>
        <w:t>be</w:t>
      </w:r>
      <w:r w:rsidRPr="00305C79">
        <w:rPr>
          <w:rStyle w:val="Emphasis"/>
        </w:rPr>
        <w:t xml:space="preserve"> like </w:t>
      </w:r>
      <w:r w:rsidRPr="00241234">
        <w:rPr>
          <w:rStyle w:val="Emphasis"/>
          <w:highlight w:val="green"/>
        </w:rPr>
        <w:t>excluding</w:t>
      </w:r>
      <w:r w:rsidRPr="00305C79">
        <w:rPr>
          <w:rStyle w:val="Emphasis"/>
        </w:rPr>
        <w:t xml:space="preserve"> </w:t>
      </w:r>
      <w:r w:rsidRPr="00241234">
        <w:rPr>
          <w:rStyle w:val="Emphasis"/>
          <w:highlight w:val="green"/>
        </w:rPr>
        <w:t>them</w:t>
      </w:r>
      <w:r w:rsidRPr="00305C79">
        <w:rPr>
          <w:rStyle w:val="Emphasis"/>
        </w:rPr>
        <w:t xml:space="preserve"> </w:t>
      </w:r>
      <w:r w:rsidRPr="00241234">
        <w:rPr>
          <w:rStyle w:val="Emphasis"/>
          <w:highlight w:val="green"/>
        </w:rPr>
        <w:t>from</w:t>
      </w:r>
      <w:r w:rsidRPr="00305C79">
        <w:rPr>
          <w:rStyle w:val="Emphasis"/>
        </w:rPr>
        <w:t xml:space="preserve"> </w:t>
      </w:r>
      <w:r w:rsidRPr="00241234">
        <w:rPr>
          <w:rStyle w:val="Emphasis"/>
          <w:highlight w:val="green"/>
        </w:rPr>
        <w:t>freedom</w:t>
      </w:r>
      <w:r w:rsidRPr="00305C79">
        <w:rPr>
          <w:rStyle w:val="Emphasis"/>
        </w:rPr>
        <w:t xml:space="preserve">.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6233C518" w14:textId="77777777" w:rsidR="002444A9" w:rsidRPr="00065E12" w:rsidRDefault="002444A9" w:rsidP="002444A9"/>
    <w:p w14:paraId="1807B619" w14:textId="77777777" w:rsidR="002444A9" w:rsidRPr="00305C79" w:rsidRDefault="002444A9" w:rsidP="002444A9">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7AE1944D" w14:textId="77777777" w:rsidR="002444A9" w:rsidRPr="00305C79" w:rsidRDefault="002444A9" w:rsidP="002444A9">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3B034928" w14:textId="77777777" w:rsidR="002444A9" w:rsidRDefault="002444A9" w:rsidP="002444A9">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081A4EB0" w14:textId="61CEBB5E" w:rsidR="002444A9" w:rsidRDefault="002444A9" w:rsidP="002444A9">
      <w:pPr>
        <w:pStyle w:val="Heading4"/>
      </w:pPr>
      <w:r>
        <w:t xml:space="preserve">4] </w:t>
      </w:r>
      <w:r w:rsidR="002F624C">
        <w:t>IPP restricts agents from taking part in scientific discoveries multiple warrants</w:t>
      </w:r>
    </w:p>
    <w:p w14:paraId="74497087" w14:textId="77777777" w:rsidR="002444A9" w:rsidRPr="00C71D84" w:rsidRDefault="002444A9" w:rsidP="002444A9">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25"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406EECE5" w14:textId="77777777" w:rsidR="002444A9" w:rsidRPr="00C71D84" w:rsidRDefault="002444A9" w:rsidP="002444A9">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34756483" w14:textId="77777777" w:rsidR="00524F0A" w:rsidRPr="00524F0A" w:rsidRDefault="00524F0A" w:rsidP="00524F0A"/>
    <w:p w14:paraId="53022E30" w14:textId="77777777" w:rsidR="002F624C" w:rsidRDefault="002F624C" w:rsidP="002F624C">
      <w:pPr>
        <w:pStyle w:val="Heading4"/>
        <w:spacing w:before="0"/>
        <w:rPr>
          <w:rFonts w:ascii="Times New Roman" w:hAnsi="Times New Roman" w:cs="Times New Roman"/>
          <w:sz w:val="24"/>
        </w:rPr>
      </w:pPr>
      <w:r>
        <w:rPr>
          <w:rFonts w:cs="Calibri"/>
        </w:rPr>
        <w:t>3] IPP is inconsistent with free market principles</w:t>
      </w:r>
    </w:p>
    <w:p w14:paraId="15B2BD4F" w14:textId="77777777" w:rsidR="002F624C" w:rsidRDefault="002F624C" w:rsidP="002F624C">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26"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05153953" w14:textId="77777777" w:rsidR="002F624C" w:rsidRPr="006C50A6" w:rsidRDefault="002F624C" w:rsidP="002F624C">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 xml:space="preserve">IP is </w:t>
      </w:r>
      <w:r w:rsidRPr="002F624C">
        <w:rPr>
          <w:rStyle w:val="StyleUnderline"/>
        </w:rPr>
        <w:t>not</w:t>
      </w:r>
      <w:r w:rsidRPr="00097C77">
        <w:rPr>
          <w:rStyle w:val="StyleUnderline"/>
        </w:rPr>
        <w:t xml:space="preserve"> actually </w:t>
      </w:r>
      <w:r w:rsidRPr="002F624C">
        <w:rPr>
          <w:rStyle w:val="StyleUnderline"/>
        </w:rPr>
        <w:t>property</w:t>
      </w:r>
      <w:r w:rsidRPr="00097C77">
        <w:rPr>
          <w:rStyle w:val="StyleUnderline"/>
        </w:rPr>
        <w:t xml:space="preserve">—that </w:t>
      </w:r>
      <w:r w:rsidRPr="002F624C">
        <w:rPr>
          <w:rStyle w:val="StyleUnderline"/>
        </w:rPr>
        <w:t xml:space="preserve">it </w:t>
      </w:r>
      <w:r w:rsidRPr="006C50A6">
        <w:rPr>
          <w:rStyle w:val="StyleUnderline"/>
          <w:highlight w:val="green"/>
        </w:rPr>
        <w:t>is</w:t>
      </w:r>
      <w:r w:rsidRPr="00097C77">
        <w:rPr>
          <w:rStyle w:val="StyleUnderline"/>
        </w:rPr>
        <w:t xml:space="preserve"> </w:t>
      </w:r>
      <w:proofErr w:type="gramStart"/>
      <w:r w:rsidRPr="00097C77">
        <w:rPr>
          <w:rStyle w:val="StyleUnderline"/>
        </w:rPr>
        <w:t xml:space="preserve">actually </w:t>
      </w:r>
      <w:r w:rsidRPr="006C50A6">
        <w:rPr>
          <w:rStyle w:val="StyleUnderline"/>
          <w:highlight w:val="green"/>
        </w:rPr>
        <w:t>antithetical</w:t>
      </w:r>
      <w:proofErr w:type="gramEnd"/>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6C50A6">
        <w:rPr>
          <w:sz w:val="8"/>
          <w:szCs w:val="8"/>
        </w:rPr>
        <w:t>did:</w:t>
      </w:r>
      <w:proofErr w:type="gramEnd"/>
      <w:r w:rsidRPr="006C50A6">
        <w:rPr>
          <w:sz w:val="8"/>
          <w:szCs w:val="8"/>
        </w:rPr>
        <w:t xml:space="preserve">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1A44CC6B" w14:textId="77777777" w:rsidR="002F624C" w:rsidRDefault="002F624C" w:rsidP="002F624C"/>
    <w:p w14:paraId="5C62DF3D" w14:textId="77777777" w:rsidR="002F624C" w:rsidRDefault="002F624C" w:rsidP="002F624C">
      <w:pPr>
        <w:pStyle w:val="Heading4"/>
      </w:pPr>
      <w:r>
        <w:t>That affirms: Free market economies are the only ones that allow people to be free to pursue their own interests.</w:t>
      </w:r>
    </w:p>
    <w:p w14:paraId="581B141B" w14:textId="77777777" w:rsidR="002F624C" w:rsidRPr="001142DE" w:rsidRDefault="002F624C" w:rsidP="002F624C">
      <w:r w:rsidRPr="001142DE">
        <w:rPr>
          <w:b/>
          <w:bCs/>
          <w:sz w:val="26"/>
          <w:szCs w:val="26"/>
        </w:rPr>
        <w:t>Richman 12</w:t>
      </w:r>
      <w:r>
        <w:t xml:space="preserve"> [</w:t>
      </w:r>
      <w:r w:rsidRPr="001142DE">
        <w:t xml:space="preserve">Sheldon Richman, 8-5-2012, "The Free Market Doesn't Need Government Regulation," Reason, </w:t>
      </w:r>
      <w:hyperlink r:id="rId27" w:history="1">
        <w:r w:rsidRPr="00C81CEE">
          <w:rPr>
            <w:rStyle w:val="Hyperlink"/>
          </w:rPr>
          <w:t>https://reason.com/2012/08/05/the-free-market-doesnt-need-government-r/</w:t>
        </w:r>
      </w:hyperlink>
      <w:r>
        <w:t>] // SJ AME</w:t>
      </w:r>
    </w:p>
    <w:p w14:paraId="21DF2DB2" w14:textId="77777777" w:rsidR="002F624C" w:rsidRDefault="002F624C" w:rsidP="002F624C">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6C50A6">
        <w:rPr>
          <w:sz w:val="16"/>
        </w:rPr>
        <w:t>so, because</w:t>
      </w:r>
      <w:proofErr w:type="gramEnd"/>
      <w:r w:rsidRPr="006C50A6">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33C91FA3" w14:textId="7668E05E" w:rsidR="00A947C4" w:rsidRDefault="00A947C4" w:rsidP="00A947C4">
      <w:pPr>
        <w:pStyle w:val="Heading2"/>
      </w:pPr>
      <w:r>
        <w:t>Adv</w:t>
      </w:r>
    </w:p>
    <w:p w14:paraId="7EC4EE40" w14:textId="3A3EF31D" w:rsidR="00A947C4" w:rsidRPr="00976E44" w:rsidRDefault="00A947C4" w:rsidP="00A947C4">
      <w:pPr>
        <w:pStyle w:val="Heading4"/>
        <w:rPr>
          <w:rFonts w:cs="Calibri"/>
        </w:rPr>
      </w:pPr>
      <w:r>
        <w:rPr>
          <w:rFonts w:cs="Calibri"/>
        </w:rPr>
        <w:t xml:space="preserve">Corona escalates security threats </w:t>
      </w:r>
    </w:p>
    <w:p w14:paraId="63F500F0" w14:textId="77777777" w:rsidR="00A947C4" w:rsidRPr="00976E44" w:rsidRDefault="00A947C4" w:rsidP="00A947C4">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8" w:history="1">
        <w:r w:rsidRPr="00976E44">
          <w:rPr>
            <w:rStyle w:val="Hyperlink"/>
          </w:rPr>
          <w:t>https://www.tandfonline.com/doi/full/10.1080/25751654.2021.1890867</w:t>
        </w:r>
      </w:hyperlink>
      <w:r w:rsidRPr="00976E44">
        <w:t>] Justin</w:t>
      </w:r>
    </w:p>
    <w:p w14:paraId="4931E269" w14:textId="77777777" w:rsidR="00A947C4" w:rsidRPr="00976E44" w:rsidRDefault="00A947C4" w:rsidP="00A947C4">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19C7AD37" w14:textId="77777777" w:rsidR="00A947C4" w:rsidRPr="00976E44" w:rsidRDefault="00A947C4" w:rsidP="00A947C4">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A947C4">
        <w:rPr>
          <w:rStyle w:val="Emphasis"/>
        </w:rPr>
        <w:t>e</w:t>
      </w:r>
      <w:r w:rsidRPr="00A947C4">
        <w:rPr>
          <w:rStyle w:val="Emphasis"/>
          <w:highlight w:val="green"/>
        </w:rPr>
        <w:t>xacerba</w:t>
      </w:r>
      <w:r w:rsidRPr="00A947C4">
        <w:rPr>
          <w:rStyle w:val="Emphasis"/>
        </w:rPr>
        <w:t>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C4CCD02" w14:textId="77777777" w:rsidR="00A947C4" w:rsidRPr="00976E44" w:rsidRDefault="00A947C4" w:rsidP="00A947C4">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496177C7" w14:textId="77777777" w:rsidR="00A947C4" w:rsidRPr="00976E44" w:rsidRDefault="00A947C4" w:rsidP="00A947C4">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A947C4">
        <w:rPr>
          <w:rStyle w:val="Heading3Char"/>
          <w:rFonts w:cs="Calibri"/>
          <w:sz w:val="22"/>
          <w:szCs w:val="22"/>
        </w:rPr>
        <w:t>annihilate</w:t>
      </w:r>
      <w:r w:rsidRPr="00976E44">
        <w:rPr>
          <w:rStyle w:val="Heading3Char"/>
          <w:rFonts w:cs="Calibri"/>
          <w:sz w:val="22"/>
          <w:szCs w:val="22"/>
        </w:rPr>
        <w:t xml:space="preserve"> hundreds of </w:t>
      </w:r>
      <w:r w:rsidRPr="00A947C4">
        <w:rPr>
          <w:rStyle w:val="Heading3Char"/>
          <w:rFonts w:cs="Calibri"/>
          <w:sz w:val="22"/>
          <w:szCs w:val="22"/>
        </w:rPr>
        <w:t>cities</w:t>
      </w:r>
      <w:r w:rsidRPr="00A947C4">
        <w:rPr>
          <w:highlight w:val="green"/>
          <w:u w:val="single"/>
        </w:rPr>
        <w:t>,</w:t>
      </w:r>
      <w:r w:rsidRPr="00976E44">
        <w:rPr>
          <w:u w:val="single"/>
        </w:rPr>
        <w:t xml:space="preserve"> but also </w:t>
      </w:r>
      <w:r w:rsidRPr="00976E44">
        <w:rPr>
          <w:highlight w:val="green"/>
          <w:u w:val="single"/>
        </w:rPr>
        <w:t xml:space="preserve">cause </w:t>
      </w:r>
      <w:r w:rsidRPr="00976E44">
        <w:rPr>
          <w:rStyle w:val="Emphasis"/>
        </w:rPr>
        <w:t xml:space="preserve">nuclear </w:t>
      </w:r>
      <w:r w:rsidRPr="00A947C4">
        <w:rPr>
          <w:rStyle w:val="Emphasis"/>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3B3CF405" w14:textId="77777777" w:rsidR="00A947C4" w:rsidRPr="00976E44" w:rsidRDefault="00A947C4" w:rsidP="00A947C4">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2C6A3EC8" w14:textId="77777777" w:rsidR="00A947C4" w:rsidRPr="00976E44" w:rsidRDefault="00A947C4" w:rsidP="00A947C4">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2F745C4" w14:textId="77777777" w:rsidR="00A947C4" w:rsidRPr="00976E44" w:rsidRDefault="00A947C4" w:rsidP="00A947C4">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w:t>
      </w:r>
      <w:r w:rsidRPr="00A947C4">
        <w:rPr>
          <w:rStyle w:val="Emphasis"/>
          <w:highlight w:val="green"/>
        </w:rPr>
        <w:t>by</w:t>
      </w:r>
      <w:r w:rsidRPr="00976E44">
        <w:rPr>
          <w:rStyle w:val="Emphasis"/>
        </w:rPr>
        <w:t xml:space="preserve">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633C3223" w14:textId="77777777" w:rsidR="00A947C4" w:rsidRPr="00976E44" w:rsidRDefault="00A947C4" w:rsidP="00A947C4">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75C62EE" w14:textId="77777777" w:rsidR="00A947C4" w:rsidRDefault="00A947C4" w:rsidP="00A947C4">
      <w:pPr>
        <w:rPr>
          <w:rStyle w:val="Emphasis"/>
          <w:rFonts w:eastAsiaTheme="majorEastAsia"/>
          <w:sz w:val="32"/>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0D550598" w14:textId="114BC35D" w:rsidR="00A947C4" w:rsidRPr="00976E44" w:rsidRDefault="00A947C4" w:rsidP="00A947C4">
      <w:pPr>
        <w:pStyle w:val="Heading4"/>
        <w:rPr>
          <w:rFonts w:cs="Calibri"/>
        </w:rPr>
      </w:pPr>
      <w:r>
        <w:rPr>
          <w:rFonts w:cs="Calibri"/>
        </w:rPr>
        <w:t xml:space="preserve">Solvency: the affirming the </w:t>
      </w:r>
      <w:proofErr w:type="spellStart"/>
      <w:r>
        <w:rPr>
          <w:rFonts w:cs="Calibri"/>
        </w:rPr>
        <w:t>rez</w:t>
      </w:r>
      <w:proofErr w:type="spellEnd"/>
      <w:r>
        <w:rPr>
          <w:rFonts w:cs="Calibri"/>
        </w:rPr>
        <w:t xml:space="preserve"> increases access to vaccines </w:t>
      </w:r>
    </w:p>
    <w:p w14:paraId="11C44328" w14:textId="77777777" w:rsidR="00A947C4" w:rsidRPr="00976E44" w:rsidRDefault="00A947C4" w:rsidP="00A947C4">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9" w:history="1">
        <w:r w:rsidRPr="00976E44">
          <w:rPr>
            <w:rStyle w:val="Hyperlink"/>
          </w:rPr>
          <w:t>https://idsa.in/issuebrief/wto-trips-waiver-covid-vaccine-rkumar-120721</w:t>
        </w:r>
      </w:hyperlink>
      <w:r w:rsidRPr="00976E44">
        <w:t>] Justin</w:t>
      </w:r>
    </w:p>
    <w:p w14:paraId="31510C15" w14:textId="77777777" w:rsidR="00A947C4" w:rsidRPr="00976E44" w:rsidRDefault="00A947C4" w:rsidP="00A947C4">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A947C4">
        <w:rPr>
          <w:u w:val="single"/>
        </w:rPr>
        <w:t>low-income countries</w:t>
      </w:r>
      <w:r w:rsidRPr="00976E44">
        <w:rPr>
          <w:u w:val="single"/>
        </w:rPr>
        <w:t xml:space="preserve"> (</w:t>
      </w:r>
      <w:r w:rsidRPr="00976E44">
        <w:rPr>
          <w:rStyle w:val="Emphasis"/>
        </w:rPr>
        <w:t>LICs</w:t>
      </w:r>
      <w:r w:rsidRPr="00976E44">
        <w:rPr>
          <w:u w:val="single"/>
        </w:rPr>
        <w:t xml:space="preserve">) </w:t>
      </w:r>
      <w:r w:rsidRPr="00A947C4">
        <w:rPr>
          <w:u w:val="single"/>
        </w:rPr>
        <w:t>received</w:t>
      </w:r>
      <w:r w:rsidRPr="00976E44">
        <w:rPr>
          <w:u w:val="single"/>
        </w:rPr>
        <w:t xml:space="preserve"> only </w:t>
      </w:r>
      <w:r w:rsidRPr="00A947C4">
        <w:rPr>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D493E19" w14:textId="77777777" w:rsidR="00A947C4" w:rsidRPr="00976E44" w:rsidRDefault="00A947C4" w:rsidP="00A947C4">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A947C4">
        <w:rPr>
          <w:u w:val="single"/>
        </w:rPr>
        <w:t xml:space="preserve">exist, with Africa still </w:t>
      </w:r>
      <w:r w:rsidRPr="00A947C4">
        <w:rPr>
          <w:rStyle w:val="Emphasis"/>
        </w:rPr>
        <w:t>experiencing meagre vaccination</w:t>
      </w:r>
      <w:r w:rsidRPr="00976E44">
        <w:rPr>
          <w:u w:val="single"/>
        </w:rPr>
        <w:t xml:space="preserve"> rates while other parts of the world move much closer to complete vaccination.14</w:t>
      </w:r>
    </w:p>
    <w:p w14:paraId="4DE00EF6" w14:textId="77777777" w:rsidR="00A947C4" w:rsidRPr="00976E44" w:rsidRDefault="00A947C4" w:rsidP="00A947C4">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27AAD0F4" w14:textId="77777777" w:rsidR="00A947C4" w:rsidRPr="00976E44" w:rsidRDefault="00A947C4" w:rsidP="00A947C4">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5F1EF575" w14:textId="77777777" w:rsidR="00A947C4" w:rsidRPr="00976E44" w:rsidRDefault="00A947C4" w:rsidP="00A947C4">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41BB7B05" w14:textId="77777777" w:rsidR="00A947C4" w:rsidRPr="00976E44" w:rsidRDefault="00A947C4" w:rsidP="00A947C4">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506B4FC6" w14:textId="77777777" w:rsidR="00A947C4" w:rsidRPr="00976E44" w:rsidRDefault="00A947C4" w:rsidP="00A947C4">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FE03A6B" w14:textId="77777777" w:rsidR="00A947C4" w:rsidRPr="00976E44" w:rsidRDefault="00A947C4" w:rsidP="00A947C4">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82DEC65" w14:textId="77777777" w:rsidR="00A947C4" w:rsidRPr="00976E44" w:rsidRDefault="00A947C4" w:rsidP="00A947C4">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4D2AA25" w14:textId="77777777" w:rsidR="00A947C4" w:rsidRPr="00976E44" w:rsidRDefault="00A947C4" w:rsidP="00A947C4">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10D623E9" w14:textId="77777777" w:rsidR="00A947C4" w:rsidRPr="00976E44" w:rsidRDefault="00A947C4" w:rsidP="00A947C4">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022C6CA7" w14:textId="77777777" w:rsidR="00A947C4" w:rsidRPr="00976E44" w:rsidRDefault="00A947C4" w:rsidP="00A947C4">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7D50EF52" w14:textId="77777777" w:rsidR="00A947C4" w:rsidRPr="00976E44" w:rsidRDefault="00A947C4" w:rsidP="00A947C4">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2BB293E1" w14:textId="1C017987" w:rsidR="00A947C4" w:rsidRPr="00976E44" w:rsidRDefault="00A947C4" w:rsidP="00A947C4">
      <w:pPr>
        <w:rPr>
          <w:sz w:val="16"/>
          <w:szCs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xml:space="preserve">. </w:t>
      </w:r>
    </w:p>
    <w:p w14:paraId="3074754E" w14:textId="77777777" w:rsidR="00A947C4" w:rsidRPr="00A947C4" w:rsidRDefault="00A947C4" w:rsidP="00A947C4"/>
    <w:sectPr w:rsidR="00A947C4" w:rsidRPr="00A947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 Bayan Plain">
    <w:altName w:val="AL BAYAN PLAIN"/>
    <w:panose1 w:val="00000000000000000000"/>
    <w:charset w:val="B2"/>
    <w:family w:val="auto"/>
    <w:pitch w:val="variable"/>
    <w:sig w:usb0="00002001" w:usb1="00000000" w:usb2="00000008" w:usb3="00000000" w:csb0="0000004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C5BE9"/>
    <w:multiLevelType w:val="hybridMultilevel"/>
    <w:tmpl w:val="586EF4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01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A92"/>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234"/>
    <w:rsid w:val="002444A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24C"/>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958"/>
    <w:rsid w:val="004D52D8"/>
    <w:rsid w:val="004E355B"/>
    <w:rsid w:val="005028E5"/>
    <w:rsid w:val="00503735"/>
    <w:rsid w:val="00516A88"/>
    <w:rsid w:val="00522065"/>
    <w:rsid w:val="005224F2"/>
    <w:rsid w:val="00524F0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8F1"/>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7C4"/>
    <w:rsid w:val="00A96B0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F5E"/>
    <w:rsid w:val="00B24662"/>
    <w:rsid w:val="00B3569C"/>
    <w:rsid w:val="00B43676"/>
    <w:rsid w:val="00B5602D"/>
    <w:rsid w:val="00B60125"/>
    <w:rsid w:val="00B6656B"/>
    <w:rsid w:val="00B71625"/>
    <w:rsid w:val="00B75C54"/>
    <w:rsid w:val="00B8710E"/>
    <w:rsid w:val="00B92A93"/>
    <w:rsid w:val="00BA17A8"/>
    <w:rsid w:val="00BA1E63"/>
    <w:rsid w:val="00BA3C33"/>
    <w:rsid w:val="00BB0878"/>
    <w:rsid w:val="00BB1879"/>
    <w:rsid w:val="00BC0ABE"/>
    <w:rsid w:val="00BC30DB"/>
    <w:rsid w:val="00BC64FF"/>
    <w:rsid w:val="00BC7C37"/>
    <w:rsid w:val="00BD2244"/>
    <w:rsid w:val="00BE6472"/>
    <w:rsid w:val="00BF29B8"/>
    <w:rsid w:val="00BF46EA"/>
    <w:rsid w:val="00C07769"/>
    <w:rsid w:val="00C07D05"/>
    <w:rsid w:val="00C07EA1"/>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D19"/>
    <w:rsid w:val="00DE1CE2"/>
    <w:rsid w:val="00DF1210"/>
    <w:rsid w:val="00DF31E9"/>
    <w:rsid w:val="00DF400D"/>
    <w:rsid w:val="00DF5C23"/>
    <w:rsid w:val="00E01DAD"/>
    <w:rsid w:val="00E021DC"/>
    <w:rsid w:val="00E03F91"/>
    <w:rsid w:val="00E064EF"/>
    <w:rsid w:val="00E064F2"/>
    <w:rsid w:val="00E0717B"/>
    <w:rsid w:val="00E15598"/>
    <w:rsid w:val="00E20D65"/>
    <w:rsid w:val="00E229C0"/>
    <w:rsid w:val="00E353A2"/>
    <w:rsid w:val="00E36881"/>
    <w:rsid w:val="00E42E4C"/>
    <w:rsid w:val="00E47013"/>
    <w:rsid w:val="00E541F9"/>
    <w:rsid w:val="00E57B79"/>
    <w:rsid w:val="00E63419"/>
    <w:rsid w:val="00E64496"/>
    <w:rsid w:val="00E72115"/>
    <w:rsid w:val="00E8322E"/>
    <w:rsid w:val="00E90124"/>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DB6935"/>
  <w14:defaultImageDpi w14:val="300"/>
  <w15:docId w15:val="{40385D1E-379C-ED4F-AEE9-959E266B2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68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A68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68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A68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9"/>
    <w:unhideWhenUsed/>
    <w:qFormat/>
    <w:rsid w:val="005A68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68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8F1"/>
  </w:style>
  <w:style w:type="character" w:customStyle="1" w:styleId="Heading1Char">
    <w:name w:val="Heading 1 Char"/>
    <w:aliases w:val="Pocket Char"/>
    <w:basedOn w:val="DefaultParagraphFont"/>
    <w:link w:val="Heading1"/>
    <w:uiPriority w:val="9"/>
    <w:rsid w:val="005A68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68F1"/>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A68F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9"/>
    <w:rsid w:val="005A68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68F1"/>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1"/>
    <w:qFormat/>
    <w:rsid w:val="005A68F1"/>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5A68F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A68F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A68F1"/>
    <w:rPr>
      <w:color w:val="auto"/>
      <w:u w:val="none"/>
    </w:rPr>
  </w:style>
  <w:style w:type="paragraph" w:styleId="DocumentMap">
    <w:name w:val="Document Map"/>
    <w:basedOn w:val="Normal"/>
    <w:link w:val="DocumentMapChar"/>
    <w:uiPriority w:val="99"/>
    <w:semiHidden/>
    <w:unhideWhenUsed/>
    <w:rsid w:val="005A68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68F1"/>
    <w:rPr>
      <w:rFonts w:ascii="Lucida Grande" w:hAnsi="Lucida Grande" w:cs="Lucida Grande"/>
    </w:rPr>
  </w:style>
  <w:style w:type="paragraph" w:customStyle="1" w:styleId="textbold">
    <w:name w:val="text bold"/>
    <w:basedOn w:val="Normal"/>
    <w:link w:val="Emphasis"/>
    <w:uiPriority w:val="20"/>
    <w:qFormat/>
    <w:rsid w:val="00E90124"/>
    <w:pPr>
      <w:ind w:left="720"/>
      <w:jc w:val="both"/>
    </w:pPr>
    <w:rPr>
      <w:b/>
      <w:iCs/>
      <w:u w:val="single"/>
    </w:rPr>
  </w:style>
  <w:style w:type="paragraph" w:customStyle="1" w:styleId="Body">
    <w:name w:val="Body"/>
    <w:rsid w:val="00E9012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DebateUnderline">
    <w:name w:val="Debate Underline"/>
    <w:qFormat/>
    <w:rsid w:val="00E90124"/>
    <w:rPr>
      <w:rFonts w:ascii="Times New Roman" w:hAnsi="Times New Roman"/>
      <w:sz w:val="24"/>
      <w:u w:val="thick"/>
    </w:rPr>
  </w:style>
  <w:style w:type="paragraph" w:styleId="NormalWeb">
    <w:name w:val="Normal (Web)"/>
    <w:basedOn w:val="Normal"/>
    <w:uiPriority w:val="99"/>
    <w:unhideWhenUsed/>
    <w:rsid w:val="002444A9"/>
    <w:pPr>
      <w:spacing w:before="100" w:beforeAutospacing="1" w:after="100" w:afterAutospacing="1" w:line="240" w:lineRule="auto"/>
    </w:pPr>
    <w:rPr>
      <w:rFonts w:ascii="Times New Roman" w:eastAsia="Times New Roman" w:hAnsi="Times New Roman" w:cs="Times New Roman"/>
      <w:sz w:val="24"/>
      <w:lang w:eastAsia="zh-CN"/>
    </w:rPr>
  </w:style>
  <w:style w:type="paragraph" w:styleId="NoSpacing">
    <w:name w:val="No Spacing"/>
    <w:aliases w:val="Card Format,ClearFormatting,DDI Tag,Tag Title,No Spacing51,Dont use,Tag and Cite,No Spacing31,No Spacing22,No Spacing41,No Spacing6,No Spacing7,Very Small Text,No Spacing8,Dont u,No Spacing311,No Spacing2,tag,Clear"/>
    <w:basedOn w:val="Heading1"/>
    <w:link w:val="Hyperlink"/>
    <w:autoRedefine/>
    <w:uiPriority w:val="99"/>
    <w:qFormat/>
    <w:rsid w:val="002F62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wikipedia.org/wiki/J%C3%BCrgen_Habermas" TargetMode="External"/><Relationship Id="rId18" Type="http://schemas.openxmlformats.org/officeDocument/2006/relationships/hyperlink" Target="http://bfp.sp.unipi.it/chiara/lm/kantpisa1.html" TargetMode="External"/><Relationship Id="rId26" Type="http://schemas.openxmlformats.org/officeDocument/2006/relationships/hyperlink" Target="https://fee.org/articles/how-intellectual-property-hampers-the-free-market/" TargetMode="External"/><Relationship Id="rId3" Type="http://schemas.openxmlformats.org/officeDocument/2006/relationships/customXml" Target="../customXml/item3.xml"/><Relationship Id="rId21" Type="http://schemas.openxmlformats.org/officeDocument/2006/relationships/hyperlink" Target="http://virt052.zim.uni-duisburg-essen.de/Kant/aa06/237.html" TargetMode="External"/><Relationship Id="rId7" Type="http://schemas.openxmlformats.org/officeDocument/2006/relationships/settings" Target="settings.xml"/><Relationship Id="rId12" Type="http://schemas.openxmlformats.org/officeDocument/2006/relationships/hyperlink" Target="http://mises.org/resources/860/The-Economics-and-Ethics-of-Private-Property-Studies-in-Political-Economy-and-Philosophy" TargetMode="External"/><Relationship Id="rId17" Type="http://schemas.openxmlformats.org/officeDocument/2006/relationships/hyperlink" Target="http://virt052.zim.uni-duisburg-essen.de/Kant/aa06/245.html" TargetMode="External"/><Relationship Id="rId25" Type="http://schemas.openxmlformats.org/officeDocument/2006/relationships/hyperlink" Target="https://ualr.edu/socialchange/2018/04/04/patently-unfair/"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virt052.zim.uni-duisburg-essen.de/Kant/aa06/237.html" TargetMode="External"/><Relationship Id="rId29"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ises.org/resources/431/A-Theory-of-Socialism-and-Capitalism" TargetMode="External"/><Relationship Id="rId24" Type="http://schemas.openxmlformats.org/officeDocument/2006/relationships/hyperlink" Target="http://bfp.sp.unipi.it/chiara/lm/kantpisa1.html" TargetMode="External"/><Relationship Id="rId5" Type="http://schemas.openxmlformats.org/officeDocument/2006/relationships/numbering" Target="numbering.xml"/><Relationship Id="rId15" Type="http://schemas.openxmlformats.org/officeDocument/2006/relationships/hyperlink" Target="http://mises.org/resources/860/The-Economics-and-Ethics-of-Private-Property-Studies-in-Political-Economy-and-Philosophy" TargetMode="External"/><Relationship Id="rId23" Type="http://schemas.openxmlformats.org/officeDocument/2006/relationships/hyperlink" Target="http://bfp.sp.unipi.it/chiara/lm/kantpisa1.html" TargetMode="External"/><Relationship Id="rId28" Type="http://schemas.openxmlformats.org/officeDocument/2006/relationships/hyperlink" Target="https://www.tandfonline.com/doi/full/10.1080/25751654.2021.1890867" TargetMode="External"/><Relationship Id="rId10" Type="http://schemas.openxmlformats.org/officeDocument/2006/relationships/hyperlink" Target="http://mises.org/resources/860/The-Economics-and-Ethics-of-Private-Property-Studies-in-Political-Economy-and-Philosophy" TargetMode="External"/><Relationship Id="rId19" Type="http://schemas.openxmlformats.org/officeDocument/2006/relationships/hyperlink" Target="http://virt052.zim.uni-duisburg-essen.de/Kant/aa06/249.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scholar.google.com/citations?view_op=view_org&amp;hl=en&amp;org=8515235176732148308" TargetMode="External"/><Relationship Id="rId14" Type="http://schemas.openxmlformats.org/officeDocument/2006/relationships/hyperlink" Target="http://en.wikipedia.org/wiki/Karl-Otto_Apel" TargetMode="External"/><Relationship Id="rId22" Type="http://schemas.openxmlformats.org/officeDocument/2006/relationships/hyperlink" Target="http://bfp.sp.unipi.it/chiara/lm/kantpisa1.html" TargetMode="External"/><Relationship Id="rId27" Type="http://schemas.openxmlformats.org/officeDocument/2006/relationships/hyperlink" Target="https://reason.com/2012/08/05/the-free-market-doesnt-need-government-r/"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eyakamat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1</Pages>
  <Words>9417</Words>
  <Characters>53680</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Praveen Kamath</cp:lastModifiedBy>
  <cp:revision>7</cp:revision>
  <dcterms:created xsi:type="dcterms:W3CDTF">2021-09-11T19:16:00Z</dcterms:created>
  <dcterms:modified xsi:type="dcterms:W3CDTF">2021-09-17T22:24:00Z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