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89D28" w14:textId="77777777" w:rsidR="00575A78" w:rsidRDefault="00575A78" w:rsidP="00575A78">
      <w:pPr>
        <w:pStyle w:val="Heading4"/>
      </w:pPr>
      <w:r>
        <w:t>I negate the resolution.</w:t>
      </w:r>
    </w:p>
    <w:p w14:paraId="2591D7EE" w14:textId="77777777" w:rsidR="00575A78" w:rsidRDefault="00575A78" w:rsidP="00575A78">
      <w:pPr>
        <w:pStyle w:val="Heading2"/>
      </w:pPr>
      <w:r>
        <w:t>FW</w:t>
      </w:r>
    </w:p>
    <w:p w14:paraId="67159B7A" w14:textId="77777777" w:rsidR="00575A78" w:rsidRDefault="00575A78" w:rsidP="00575A78">
      <w:pPr>
        <w:pStyle w:val="Heading4"/>
        <w:rPr>
          <w:rFonts w:asciiTheme="minorHAnsi" w:hAnsiTheme="minorHAnsi" w:cstheme="minorHAnsi"/>
        </w:rPr>
      </w:pPr>
      <w:r w:rsidRPr="0043368C">
        <w:rPr>
          <w:rFonts w:asciiTheme="minorHAnsi" w:hAnsiTheme="minorHAnsi" w:cstheme="minorHAnsi"/>
        </w:rPr>
        <w:t>The standard is maximizing expected wellbeing, or utilitarianism</w:t>
      </w:r>
      <w:r>
        <w:rPr>
          <w:rFonts w:asciiTheme="minorHAnsi" w:hAnsiTheme="minorHAnsi" w:cstheme="minorHAnsi"/>
        </w:rPr>
        <w:t>.</w:t>
      </w:r>
    </w:p>
    <w:p w14:paraId="42FA853E" w14:textId="77777777" w:rsidR="00575A78" w:rsidRPr="0043368C" w:rsidRDefault="00575A78" w:rsidP="00575A78">
      <w:pPr>
        <w:pStyle w:val="Heading4"/>
        <w:rPr>
          <w:rFonts w:asciiTheme="minorHAnsi" w:hAnsiTheme="minorHAnsi" w:cstheme="minorHAnsi"/>
        </w:rPr>
      </w:pPr>
      <w:bookmarkStart w:id="0" w:name="_Hlk93702651"/>
      <w:r w:rsidRPr="0043368C">
        <w:rPr>
          <w:rFonts w:asciiTheme="minorHAnsi" w:hAnsiTheme="minorHAnsi" w:cstheme="minorHAnsi"/>
        </w:rPr>
        <w:t>Extinction outweighs and comes first.</w:t>
      </w:r>
    </w:p>
    <w:p w14:paraId="1FD660E9" w14:textId="77777777" w:rsidR="00575A78" w:rsidRPr="0043368C" w:rsidRDefault="00575A78" w:rsidP="00575A78">
      <w:pPr>
        <w:rPr>
          <w:rFonts w:asciiTheme="minorHAnsi" w:hAnsiTheme="minorHAnsi" w:cstheme="minorHAnsi"/>
        </w:rPr>
      </w:pPr>
      <w:r w:rsidRPr="0043368C">
        <w:rPr>
          <w:rStyle w:val="Style13ptBold"/>
          <w:rFonts w:asciiTheme="minorHAnsi" w:hAnsiTheme="minorHAnsi" w:cstheme="minorHAnsi"/>
        </w:rPr>
        <w:t>Pummer 15</w:t>
      </w:r>
      <w:r w:rsidRPr="0043368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7E5085C2" w14:textId="77777777" w:rsidR="00575A78" w:rsidRPr="0043368C" w:rsidRDefault="00575A78" w:rsidP="00575A78">
      <w:pPr>
        <w:rPr>
          <w:rFonts w:asciiTheme="minorHAnsi" w:hAnsiTheme="minorHAnsi" w:cstheme="minorHAnsi"/>
        </w:rPr>
      </w:pPr>
      <w:r w:rsidRPr="0043368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43368C">
        <w:rPr>
          <w:rFonts w:asciiTheme="minorHAnsi" w:hAnsiTheme="minorHAnsi" w:cstheme="minorHAnsi"/>
        </w:rPr>
        <w:t>, whatever general moral view we adopt</w:t>
      </w:r>
      <w:r w:rsidRPr="0043368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43368C">
        <w:rPr>
          <w:rFonts w:asciiTheme="minorHAnsi" w:hAnsiTheme="minorHAnsi" w:cstheme="minorHAnsi"/>
        </w:rPr>
        <w:t xml:space="preserve"> How we might in fact try to reduce such existential risks is discussed elsewhere. My claim here is only that </w:t>
      </w:r>
      <w:r w:rsidRPr="0043368C">
        <w:rPr>
          <w:rStyle w:val="StyleUnderline"/>
          <w:rFonts w:asciiTheme="minorHAnsi" w:hAnsiTheme="minorHAnsi" w:cstheme="minorHAnsi"/>
        </w:rPr>
        <w:t>we – whether we’re consequentialists, deontolo</w:t>
      </w:r>
      <w:bookmarkStart w:id="1" w:name="_GoBack"/>
      <w:bookmarkEnd w:id="1"/>
      <w:r w:rsidRPr="0043368C">
        <w:rPr>
          <w:rStyle w:val="StyleUnderline"/>
          <w:rFonts w:asciiTheme="minorHAnsi" w:hAnsiTheme="minorHAnsi" w:cstheme="minorHAnsi"/>
        </w:rPr>
        <w:t xml:space="preserve">gists, or virtue ethicists – should all agree that we should try to save the world. </w:t>
      </w:r>
      <w:r w:rsidRPr="0043368C">
        <w:rPr>
          <w:rFonts w:asciiTheme="minorHAnsi" w:hAnsiTheme="minorHAnsi" w:cstheme="minorHAnsi"/>
        </w:rPr>
        <w:t xml:space="preserve">According to consequentialism, we should maximize the good, where this is taken to be the goodness, from an impartial perspective, of outcomes. </w:t>
      </w:r>
      <w:r w:rsidRPr="0043368C">
        <w:rPr>
          <w:rStyle w:val="StyleUnderline"/>
          <w:rFonts w:asciiTheme="minorHAnsi" w:hAnsiTheme="minorHAnsi" w:cstheme="minorHAnsi"/>
        </w:rPr>
        <w:t>Clearly one thing that makes an outcome good is that the people in it are doing well. There is little disagreement here.</w:t>
      </w:r>
      <w:r w:rsidRPr="0043368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 xml:space="preserve">reducing existential risk is </w:t>
      </w:r>
      <w:r w:rsidRPr="0043368C">
        <w:rPr>
          <w:rStyle w:val="StyleUnderline"/>
          <w:rFonts w:asciiTheme="minorHAnsi" w:hAnsiTheme="minorHAnsi" w:cstheme="minorHAnsi"/>
        </w:rPr>
        <w:t xml:space="preserve">easily </w:t>
      </w:r>
      <w:r w:rsidRPr="0043368C">
        <w:rPr>
          <w:rStyle w:val="StyleUnderline"/>
          <w:rFonts w:asciiTheme="minorHAnsi" w:hAnsiTheme="minorHAnsi" w:cstheme="minorHAnsi"/>
          <w:highlight w:val="green"/>
        </w:rPr>
        <w:t>the most important thing in the whole world.</w:t>
      </w:r>
      <w:r w:rsidRPr="0043368C">
        <w:rPr>
          <w:rStyle w:val="StyleUnderline"/>
          <w:rFonts w:asciiTheme="minorHAnsi" w:hAnsiTheme="minorHAnsi" w:cstheme="minorHAnsi"/>
        </w:rPr>
        <w:t xml:space="preserve"> This is for the familiar reason that there are </w:t>
      </w:r>
      <w:r w:rsidRPr="0043368C">
        <w:rPr>
          <w:rStyle w:val="StyleUnderline"/>
          <w:rFonts w:asciiTheme="minorHAnsi" w:hAnsiTheme="minorHAnsi" w:cstheme="minorHAnsi"/>
          <w:highlight w:val="green"/>
        </w:rPr>
        <w:t xml:space="preserve">so many people </w:t>
      </w:r>
      <w:r w:rsidRPr="0043368C">
        <w:rPr>
          <w:rStyle w:val="StyleUnderline"/>
          <w:rFonts w:asciiTheme="minorHAnsi" w:hAnsiTheme="minorHAnsi" w:cstheme="minorHAnsi"/>
        </w:rPr>
        <w:t xml:space="preserve">who </w:t>
      </w:r>
      <w:r w:rsidRPr="0043368C">
        <w:rPr>
          <w:rStyle w:val="StyleUnderline"/>
          <w:rFonts w:asciiTheme="minorHAnsi" w:hAnsiTheme="minorHAnsi" w:cstheme="minorHAnsi"/>
          <w:highlight w:val="green"/>
        </w:rPr>
        <w:t>could exist in the future</w:t>
      </w:r>
      <w:r w:rsidRPr="0043368C">
        <w:rPr>
          <w:rStyle w:val="StyleUnderline"/>
          <w:rFonts w:asciiTheme="minorHAnsi" w:hAnsiTheme="minorHAnsi" w:cstheme="minorHAnsi"/>
        </w:rPr>
        <w:t xml:space="preserve"> – there are </w:t>
      </w:r>
      <w:r w:rsidRPr="0043368C">
        <w:rPr>
          <w:rStyle w:val="StyleUnderline"/>
          <w:rFonts w:asciiTheme="minorHAnsi" w:hAnsiTheme="minorHAnsi" w:cstheme="minorHAnsi"/>
          <w:highlight w:val="green"/>
        </w:rPr>
        <w:t>trillions upon trillions</w:t>
      </w:r>
      <w:r w:rsidRPr="0043368C">
        <w:rPr>
          <w:rStyle w:val="StyleUnderline"/>
          <w:rFonts w:asciiTheme="minorHAnsi" w:hAnsiTheme="minorHAnsi" w:cstheme="minorHAnsi"/>
        </w:rPr>
        <w:t xml:space="preserve">… upon trillions. There are so many possible future people that </w:t>
      </w:r>
      <w:r w:rsidRPr="0043368C">
        <w:rPr>
          <w:rStyle w:val="StyleUnderline"/>
          <w:rFonts w:asciiTheme="minorHAnsi" w:hAnsiTheme="minorHAnsi" w:cstheme="minorHAnsi"/>
          <w:highlight w:val="green"/>
        </w:rPr>
        <w:t>reducing existential risk is</w:t>
      </w:r>
      <w:r w:rsidRPr="0043368C">
        <w:rPr>
          <w:rStyle w:val="StyleUnderline"/>
          <w:rFonts w:asciiTheme="minorHAnsi" w:hAnsiTheme="minorHAnsi" w:cstheme="minorHAnsi"/>
        </w:rPr>
        <w:t xml:space="preserve"> arguably </w:t>
      </w:r>
      <w:r w:rsidRPr="0043368C">
        <w:rPr>
          <w:rStyle w:val="StyleUnderline"/>
          <w:rFonts w:asciiTheme="minorHAnsi" w:hAnsiTheme="minorHAnsi" w:cstheme="minorHAnsi"/>
          <w:highlight w:val="green"/>
        </w:rPr>
        <w:t>the most important</w:t>
      </w:r>
      <w:r w:rsidRPr="0043368C">
        <w:rPr>
          <w:rStyle w:val="StyleUnderline"/>
          <w:rFonts w:asciiTheme="minorHAnsi" w:hAnsiTheme="minorHAnsi" w:cstheme="minorHAnsi"/>
        </w:rPr>
        <w:t xml:space="preserve"> thing in the world, </w:t>
      </w:r>
      <w:r w:rsidRPr="0043368C">
        <w:rPr>
          <w:rStyle w:val="StyleUnderline"/>
          <w:rFonts w:asciiTheme="minorHAnsi" w:hAnsiTheme="minorHAnsi" w:cstheme="minorHAnsi"/>
          <w:highlight w:val="green"/>
        </w:rPr>
        <w:t xml:space="preserve">even if the well-being of these possible people were given only 0.001% as much weight </w:t>
      </w:r>
      <w:r w:rsidRPr="0043368C">
        <w:rPr>
          <w:rStyle w:val="StyleUnderline"/>
          <w:rFonts w:asciiTheme="minorHAnsi" w:hAnsiTheme="minorHAnsi" w:cstheme="minorHAnsi"/>
        </w:rPr>
        <w:t>as that of existing people.</w:t>
      </w:r>
      <w:r w:rsidRPr="0043368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3368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3368C">
        <w:rPr>
          <w:rStyle w:val="Emphasis"/>
          <w:rFonts w:asciiTheme="minorHAnsi" w:hAnsiTheme="minorHAnsi" w:cstheme="minorHAnsi"/>
        </w:rPr>
        <w:t>that is a huge mistake.</w:t>
      </w:r>
      <w:r w:rsidRPr="0043368C">
        <w:rPr>
          <w:rFonts w:asciiTheme="minorHAnsi" w:hAnsiTheme="minorHAnsi" w:cstheme="minorHAnsi"/>
        </w:rPr>
        <w:t xml:space="preserve"> </w:t>
      </w:r>
      <w:r w:rsidRPr="0043368C">
        <w:rPr>
          <w:rStyle w:val="StyleUnderline"/>
          <w:rFonts w:asciiTheme="minorHAnsi" w:hAnsiTheme="minorHAnsi" w:cstheme="minorHAnsi"/>
        </w:rPr>
        <w:t xml:space="preserve">Non-consequentialism is the view that there’s more that determines rightness than the goodness of consequences or outcomes; </w:t>
      </w:r>
      <w:r w:rsidRPr="0043368C">
        <w:rPr>
          <w:rStyle w:val="Emphasis"/>
          <w:rFonts w:asciiTheme="minorHAnsi" w:hAnsiTheme="minorHAnsi" w:cstheme="minorHAnsi"/>
        </w:rPr>
        <w:t>it is not the view that the latter don’t matter</w:t>
      </w:r>
      <w:r w:rsidRPr="0043368C">
        <w:rPr>
          <w:rStyle w:val="StyleUnderline"/>
          <w:rFonts w:asciiTheme="minorHAnsi" w:hAnsiTheme="minorHAnsi" w:cstheme="minorHAnsi"/>
        </w:rPr>
        <w:t>.</w:t>
      </w:r>
      <w:r w:rsidRPr="0043368C">
        <w:rPr>
          <w:rFonts w:asciiTheme="minorHAnsi" w:hAnsiTheme="minorHAnsi" w:cstheme="minorHAnsi"/>
        </w:rPr>
        <w:t xml:space="preserve"> Even John Rawls wrote, “</w:t>
      </w:r>
      <w:r w:rsidRPr="0043368C">
        <w:rPr>
          <w:rStyle w:val="StyleUnderline"/>
          <w:rFonts w:asciiTheme="minorHAnsi" w:hAnsiTheme="minorHAnsi" w:cstheme="minorHAnsi"/>
        </w:rPr>
        <w:t>All ethical doctrines worth our attention take consequences into account in judging rightness. One which did not would simply be irrational, crazy.</w:t>
      </w:r>
      <w:r w:rsidRPr="0043368C">
        <w:rPr>
          <w:rFonts w:asciiTheme="minorHAnsi" w:hAnsiTheme="minorHAnsi" w:cstheme="minorHAnsi"/>
        </w:rPr>
        <w:t xml:space="preserve">” </w:t>
      </w:r>
      <w:r w:rsidRPr="0043368C">
        <w:rPr>
          <w:rStyle w:val="Emphasis"/>
          <w:rFonts w:asciiTheme="minorHAnsi" w:hAnsiTheme="minorHAnsi" w:cstheme="minorHAnsi"/>
        </w:rPr>
        <w:t>Minimally plausible versions of deontology and virtue ethics must be concerned in part with promoting the good</w:t>
      </w:r>
      <w:r w:rsidRPr="0043368C">
        <w:rPr>
          <w:rStyle w:val="StyleUnderline"/>
          <w:rFonts w:asciiTheme="minorHAnsi" w:hAnsiTheme="minorHAnsi" w:cstheme="minorHAnsi"/>
        </w:rPr>
        <w:t>, from an impartial point of view.</w:t>
      </w:r>
      <w:r w:rsidRPr="0043368C">
        <w:rPr>
          <w:rFonts w:asciiTheme="minorHAnsi" w:hAnsiTheme="minorHAnsi" w:cstheme="minorHAnsi"/>
        </w:rPr>
        <w:t xml:space="preserve"> </w:t>
      </w:r>
      <w:r w:rsidRPr="0043368C">
        <w:rPr>
          <w:rStyle w:val="StyleUnderline"/>
          <w:rFonts w:asciiTheme="minorHAnsi" w:hAnsiTheme="minorHAnsi" w:cstheme="minorHAnsi"/>
        </w:rPr>
        <w:t>They’d thus imply very strong reasons to reduce existential risk</w:t>
      </w:r>
      <w:r w:rsidRPr="0043368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3368C">
        <w:rPr>
          <w:rStyle w:val="StyleUnderline"/>
          <w:rFonts w:asciiTheme="minorHAnsi" w:hAnsiTheme="minorHAnsi" w:cstheme="minorHAnsi"/>
        </w:rPr>
        <w:t>Even egoism, the view that each agent should maximize her own good, might imply strong reasons to reduce existential risk.</w:t>
      </w:r>
      <w:r w:rsidRPr="0043368C">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3368C">
        <w:rPr>
          <w:rStyle w:val="StyleUnderline"/>
          <w:rFonts w:asciiTheme="minorHAnsi" w:hAnsiTheme="minorHAnsi" w:cstheme="minorHAnsi"/>
        </w:rPr>
        <w:t>To be minimally plausible, egoism will need to be paired with a more sophisticated account of well-being.</w:t>
      </w:r>
      <w:r w:rsidRPr="0043368C">
        <w:rPr>
          <w:rFonts w:asciiTheme="minorHAnsi" w:hAnsiTheme="minorHAnsi" w:cstheme="minorHAnsi"/>
        </w:rPr>
        <w:t xml:space="preserve"> To see this, it is enough to consider, as Plato did, the possibility of a ring of invisibility – </w:t>
      </w:r>
      <w:r w:rsidRPr="0043368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3368C">
        <w:rPr>
          <w:rFonts w:asciiTheme="minorHAnsi" w:hAnsiTheme="minorHAnsi" w:cstheme="minorHAnsi"/>
        </w:rPr>
        <w:t xml:space="preserve">, in some robust way, where this would to a significant extent be a function of other-regarding concerns (see chapter 12 of this classic intro to ethics). But </w:t>
      </w:r>
      <w:r w:rsidRPr="0043368C">
        <w:rPr>
          <w:rStyle w:val="StyleUnderline"/>
          <w:rFonts w:asciiTheme="minorHAnsi" w:hAnsiTheme="minorHAnsi" w:cstheme="minorHAnsi"/>
        </w:rPr>
        <w:t>once these elements are included, we can (roughly, as above) argue that this sort of egoism will imply strong reasons to reduce existential risk.</w:t>
      </w:r>
      <w:r w:rsidRPr="0043368C">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3368C">
        <w:rPr>
          <w:rStyle w:val="Emphasis"/>
          <w:rFonts w:asciiTheme="minorHAnsi" w:hAnsiTheme="minorHAnsi" w:cstheme="minorHAnsi"/>
          <w:highlight w:val="green"/>
        </w:rPr>
        <w:t>We should also take into account moral uncertainty.</w:t>
      </w:r>
      <w:r w:rsidRPr="0043368C">
        <w:rPr>
          <w:rFonts w:asciiTheme="minorHAnsi" w:hAnsiTheme="minorHAnsi" w:cstheme="minorHAnsi"/>
        </w:rPr>
        <w:t xml:space="preserve"> </w:t>
      </w:r>
      <w:r w:rsidRPr="0043368C">
        <w:rPr>
          <w:rStyle w:val="StyleUnderline"/>
          <w:rFonts w:asciiTheme="minorHAnsi" w:hAnsiTheme="minorHAnsi" w:cstheme="minorHAnsi"/>
        </w:rPr>
        <w:t>What is it reasonable for one to do, when one is uncertain not (only) about the empirical facts, but also about the moral facts?</w:t>
      </w:r>
      <w:r w:rsidRPr="0043368C">
        <w:rPr>
          <w:rFonts w:asciiTheme="minorHAnsi" w:hAnsiTheme="minorHAnsi" w:cstheme="minorHAnsi"/>
        </w:rPr>
        <w:t xml:space="preserve"> I’ve just argued that </w:t>
      </w:r>
      <w:r w:rsidRPr="0043368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43368C">
        <w:rPr>
          <w:rFonts w:asciiTheme="minorHAnsi" w:hAnsiTheme="minorHAnsi" w:cstheme="minorHAnsi"/>
        </w:rPr>
        <w:t xml:space="preserve"> But </w:t>
      </w:r>
      <w:r w:rsidRPr="0043368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43368C">
        <w:rPr>
          <w:rFonts w:asciiTheme="minorHAnsi" w:hAnsiTheme="minorHAnsi" w:cstheme="minorHAnsi"/>
        </w:rPr>
        <w:t xml:space="preserve">(and 10% sure that one of these other ones is correct), </w:t>
      </w:r>
      <w:r w:rsidRPr="0043368C">
        <w:rPr>
          <w:rStyle w:val="StyleUnderline"/>
          <w:rFonts w:asciiTheme="minorHAnsi" w:hAnsiTheme="minorHAnsi" w:cstheme="minorHAnsi"/>
        </w:rPr>
        <w:t>they would have pretty strong reason, from the standpoint of moral uncertainty, to reduce existential risk.</w:t>
      </w:r>
      <w:r w:rsidRPr="0043368C">
        <w:rPr>
          <w:rFonts w:asciiTheme="minorHAnsi" w:hAnsiTheme="minorHAnsi" w:cstheme="minorHAnsi"/>
        </w:rPr>
        <w:t xml:space="preserve"> Perhaps most disturbingly still, </w:t>
      </w:r>
      <w:r w:rsidRPr="0043368C">
        <w:rPr>
          <w:rStyle w:val="StyleUnderline"/>
          <w:rFonts w:asciiTheme="minorHAnsi" w:hAnsiTheme="minorHAnsi" w:cstheme="minorHAnsi"/>
          <w:highlight w:val="green"/>
        </w:rPr>
        <w:t xml:space="preserve">even if we are only 1% sure that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 xml:space="preserve">well-being </w:t>
      </w:r>
      <w:r w:rsidRPr="0043368C">
        <w:rPr>
          <w:rStyle w:val="StyleUnderline"/>
          <w:rFonts w:asciiTheme="minorHAnsi" w:hAnsiTheme="minorHAnsi" w:cstheme="minorHAnsi"/>
        </w:rPr>
        <w:t xml:space="preserve">of possible future people </w:t>
      </w:r>
      <w:r w:rsidRPr="0043368C">
        <w:rPr>
          <w:rStyle w:val="StyleUnderline"/>
          <w:rFonts w:asciiTheme="minorHAnsi" w:hAnsiTheme="minorHAnsi" w:cstheme="minorHAnsi"/>
          <w:highlight w:val="green"/>
        </w:rPr>
        <w:t xml:space="preserve">matters, </w:t>
      </w:r>
      <w:r w:rsidRPr="0043368C">
        <w:rPr>
          <w:rStyle w:val="StyleUnderline"/>
          <w:rFonts w:asciiTheme="minorHAnsi" w:hAnsiTheme="minorHAnsi" w:cstheme="minorHAnsi"/>
        </w:rPr>
        <w:t xml:space="preserve">it is at least arguable that, </w:t>
      </w:r>
      <w:r w:rsidRPr="0043368C">
        <w:rPr>
          <w:rStyle w:val="StyleUnderline"/>
          <w:rFonts w:asciiTheme="minorHAnsi" w:hAnsiTheme="minorHAnsi" w:cstheme="minorHAnsi"/>
          <w:highlight w:val="green"/>
        </w:rPr>
        <w:t xml:space="preserve">from </w:t>
      </w:r>
      <w:r w:rsidRPr="0043368C">
        <w:rPr>
          <w:rStyle w:val="StyleUnderline"/>
          <w:rFonts w:asciiTheme="minorHAnsi" w:hAnsiTheme="minorHAnsi" w:cstheme="minorHAnsi"/>
        </w:rPr>
        <w:t xml:space="preserve">the standpoint of </w:t>
      </w:r>
      <w:r w:rsidRPr="0043368C">
        <w:rPr>
          <w:rStyle w:val="StyleUnderline"/>
          <w:rFonts w:asciiTheme="minorHAnsi" w:hAnsiTheme="minorHAnsi" w:cstheme="minorHAnsi"/>
          <w:highlight w:val="green"/>
        </w:rPr>
        <w:t>moral uncertainty, reducing existential risk is the most important thing in the world.</w:t>
      </w:r>
      <w:r w:rsidRPr="0043368C">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3368C">
        <w:rPr>
          <w:rStyle w:val="StyleUnderline"/>
          <w:rFonts w:asciiTheme="minorHAnsi" w:hAnsiTheme="minorHAnsi" w:cstheme="minorHAnsi"/>
        </w:rPr>
        <w:t>It is enough for my claim that there is moral agreement in the relevant sense if</w:t>
      </w:r>
      <w:r w:rsidRPr="0043368C">
        <w:rPr>
          <w:rFonts w:asciiTheme="minorHAnsi" w:hAnsiTheme="minorHAnsi" w:cstheme="minorHAnsi"/>
        </w:rPr>
        <w:t xml:space="preserve">, at least given certain empirical claims about what future lives would most likely be like, </w:t>
      </w:r>
      <w:r w:rsidRPr="0043368C">
        <w:rPr>
          <w:rStyle w:val="Emphasis"/>
          <w:rFonts w:asciiTheme="minorHAnsi" w:hAnsiTheme="minorHAnsi" w:cstheme="minorHAnsi"/>
          <w:highlight w:val="green"/>
        </w:rPr>
        <w:t xml:space="preserve">all minimally plausible moral views would converge </w:t>
      </w:r>
      <w:r w:rsidRPr="0043368C">
        <w:rPr>
          <w:rStyle w:val="Emphasis"/>
          <w:rFonts w:asciiTheme="minorHAnsi" w:hAnsiTheme="minorHAnsi" w:cstheme="minorHAnsi"/>
        </w:rPr>
        <w:t xml:space="preserve">on the conclusion </w:t>
      </w:r>
      <w:r w:rsidRPr="0043368C">
        <w:rPr>
          <w:rStyle w:val="Emphasis"/>
          <w:rFonts w:asciiTheme="minorHAnsi" w:hAnsiTheme="minorHAnsi" w:cstheme="minorHAnsi"/>
          <w:highlight w:val="green"/>
        </w:rPr>
        <w:t>that we should try to save the world</w:t>
      </w:r>
      <w:r w:rsidRPr="0043368C">
        <w:rPr>
          <w:rStyle w:val="StyleUnderline"/>
          <w:rFonts w:asciiTheme="minorHAnsi" w:hAnsiTheme="minorHAnsi" w:cstheme="minorHAnsi"/>
          <w:highlight w:val="green"/>
        </w:rPr>
        <w:t>.</w:t>
      </w:r>
      <w:r w:rsidRPr="0043368C">
        <w:rPr>
          <w:rFonts w:asciiTheme="minorHAnsi" w:hAnsiTheme="minorHAnsi" w:cstheme="minorHAnsi"/>
        </w:rPr>
        <w:t xml:space="preserve"> While there are some non-crazy </w:t>
      </w:r>
      <w:r w:rsidRPr="0043368C">
        <w:rPr>
          <w:rStyle w:val="StyleUnderline"/>
          <w:rFonts w:asciiTheme="minorHAnsi" w:hAnsiTheme="minorHAnsi" w:cstheme="minorHAnsi"/>
        </w:rPr>
        <w:t>views that place significantly greater moral weight on avoiding suffering than on promoting happiness</w:t>
      </w:r>
      <w:r w:rsidRPr="0043368C">
        <w:rPr>
          <w:rFonts w:asciiTheme="minorHAnsi" w:hAnsiTheme="minorHAnsi" w:cstheme="minorHAnsi"/>
        </w:rPr>
        <w:t xml:space="preserve">, for reasons others have offered (and for independent reasons I won’t get into here unless requested to), they nonetheless </w:t>
      </w:r>
      <w:r w:rsidRPr="0043368C">
        <w:rPr>
          <w:rStyle w:val="StyleUnderline"/>
          <w:rFonts w:asciiTheme="minorHAnsi" w:hAnsiTheme="minorHAnsi" w:cstheme="minorHAnsi"/>
        </w:rPr>
        <w:t>seem to be fairly implausible views.</w:t>
      </w:r>
      <w:r w:rsidRPr="0043368C">
        <w:rPr>
          <w:rFonts w:asciiTheme="minorHAnsi" w:hAnsiTheme="minorHAnsi" w:cstheme="minorHAnsi"/>
        </w:rPr>
        <w:t xml:space="preserve"> And </w:t>
      </w:r>
      <w:r w:rsidRPr="0043368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3368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43368C">
        <w:rPr>
          <w:rStyle w:val="StyleUnderline"/>
          <w:rFonts w:asciiTheme="minorHAnsi" w:hAnsiTheme="minorHAnsi" w:cstheme="minorHAnsi"/>
        </w:rPr>
        <w:t xml:space="preserve">Given the scientific and technological discoveries of the last two centuries, the world has never changed as fast. </w:t>
      </w:r>
      <w:r w:rsidRPr="0043368C">
        <w:rPr>
          <w:rFonts w:asciiTheme="minorHAnsi" w:hAnsiTheme="minorHAnsi" w:cstheme="minorHAnsi"/>
        </w:rPr>
        <w:t xml:space="preserve">We shall soon have even greater powers to transform, not only our surroundings, but ourselves and our successors. </w:t>
      </w:r>
      <w:r w:rsidRPr="0043368C">
        <w:rPr>
          <w:rStyle w:val="StyleUnderline"/>
          <w:rFonts w:asciiTheme="minorHAnsi" w:hAnsiTheme="minorHAnsi" w:cstheme="minorHAnsi"/>
        </w:rPr>
        <w:t xml:space="preserve">If we act wisely in the next few centuries, humanity will survive its most dangerous and decisive period. </w:t>
      </w:r>
      <w:r w:rsidRPr="0043368C">
        <w:rPr>
          <w:rFonts w:asciiTheme="minorHAnsi" w:hAnsiTheme="minorHAnsi" w:cstheme="minorHAnsi"/>
        </w:rPr>
        <w:t xml:space="preserve">Our descendants could, if necessary, go elsewhere, spreading through this galaxy…. </w:t>
      </w:r>
      <w:r w:rsidRPr="0043368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43368C">
        <w:rPr>
          <w:rFonts w:asciiTheme="minorHAnsi" w:hAnsiTheme="minorHAnsi" w:cstheme="minorHAnsi"/>
        </w:rPr>
        <w:t>” (From chapter 36 of On What Matters)</w:t>
      </w:r>
      <w:bookmarkEnd w:id="0"/>
    </w:p>
    <w:p w14:paraId="72286FBD" w14:textId="77777777" w:rsidR="00575A78" w:rsidRPr="0043368C" w:rsidRDefault="00575A78" w:rsidP="00575A78">
      <w:pPr>
        <w:pStyle w:val="Heading4"/>
        <w:rPr>
          <w:rFonts w:asciiTheme="minorHAnsi" w:hAnsiTheme="minorHAnsi" w:cstheme="minorHAnsi"/>
        </w:rPr>
      </w:pPr>
      <w:bookmarkStart w:id="2" w:name="_Hlk90114056"/>
      <w:bookmarkStart w:id="3" w:name="_Hlk93702757"/>
      <w:r w:rsidRPr="0043368C">
        <w:rPr>
          <w:rFonts w:asciiTheme="minorHAnsi" w:hAnsiTheme="minorHAnsi" w:cstheme="minorHAnsi"/>
        </w:rPr>
        <w:t>Governments are forced to use util and can only understand generalities.</w:t>
      </w:r>
    </w:p>
    <w:p w14:paraId="1453A710" w14:textId="77777777" w:rsidR="00575A78" w:rsidRPr="0043368C" w:rsidRDefault="00575A78" w:rsidP="00575A78">
      <w:pPr>
        <w:shd w:val="clear" w:color="auto" w:fill="FFFFFF"/>
        <w:spacing w:after="0" w:line="240" w:lineRule="auto"/>
        <w:ind w:left="720"/>
        <w:rPr>
          <w:rFonts w:asciiTheme="minorHAnsi" w:eastAsia="Times New Roman" w:hAnsiTheme="minorHAnsi" w:cstheme="minorHAnsi"/>
          <w:b/>
          <w:color w:val="222222"/>
          <w:sz w:val="24"/>
          <w:szCs w:val="24"/>
          <w:u w:val="single"/>
        </w:rPr>
      </w:pPr>
    </w:p>
    <w:p w14:paraId="683CDEF6" w14:textId="77777777" w:rsidR="00575A78" w:rsidRPr="0043368C" w:rsidRDefault="00575A78" w:rsidP="00575A78">
      <w:pPr>
        <w:shd w:val="clear" w:color="auto" w:fill="FFFFFF"/>
        <w:spacing w:after="0" w:line="240" w:lineRule="auto"/>
        <w:rPr>
          <w:rFonts w:asciiTheme="minorHAnsi" w:eastAsia="Times New Roman" w:hAnsiTheme="minorHAnsi" w:cstheme="minorHAnsi"/>
          <w:color w:val="222222"/>
          <w:sz w:val="24"/>
          <w:szCs w:val="24"/>
        </w:rPr>
      </w:pPr>
      <w:r w:rsidRPr="0043368C">
        <w:rPr>
          <w:rFonts w:asciiTheme="minorHAnsi" w:eastAsia="Times New Roman" w:hAnsiTheme="minorHAnsi" w:cstheme="minorHAnsi"/>
          <w:b/>
          <w:color w:val="222222"/>
          <w:sz w:val="24"/>
          <w:szCs w:val="24"/>
          <w:u w:val="single"/>
        </w:rPr>
        <w:t>Goodin 95</w:t>
      </w:r>
      <w:r w:rsidRPr="0043368C">
        <w:rPr>
          <w:rFonts w:asciiTheme="minorHAnsi" w:eastAsia="Times New Roman" w:hAnsiTheme="minorHAnsi" w:cstheme="minorHAnsi"/>
          <w:color w:val="222222"/>
          <w:sz w:val="24"/>
          <w:szCs w:val="24"/>
        </w:rPr>
        <w:t xml:space="preserve"> (Robert, philsopher at the Research School of the Social Sciences, Utilitarianism as Public Philosophy. P. 62-63) </w:t>
      </w:r>
    </w:p>
    <w:p w14:paraId="02426E85" w14:textId="77777777" w:rsidR="00575A78" w:rsidRPr="0043368C" w:rsidRDefault="00575A78" w:rsidP="00575A78">
      <w:pPr>
        <w:shd w:val="clear" w:color="auto" w:fill="FFFFFF"/>
        <w:spacing w:after="0" w:line="240" w:lineRule="auto"/>
        <w:ind w:left="1080"/>
        <w:rPr>
          <w:rFonts w:asciiTheme="minorHAnsi" w:eastAsia="Times New Roman" w:hAnsiTheme="minorHAnsi" w:cstheme="minorHAnsi"/>
          <w:color w:val="222222"/>
          <w:sz w:val="24"/>
          <w:szCs w:val="24"/>
        </w:rPr>
      </w:pPr>
    </w:p>
    <w:p w14:paraId="49968E0D" w14:textId="77777777" w:rsidR="00575A78" w:rsidRPr="00D5539B" w:rsidRDefault="00575A78" w:rsidP="00575A78">
      <w:pPr>
        <w:shd w:val="clear" w:color="auto" w:fill="FFFFFF"/>
        <w:spacing w:after="0" w:line="240" w:lineRule="auto"/>
        <w:rPr>
          <w:rFonts w:asciiTheme="minorHAnsi" w:eastAsia="Times New Roman" w:hAnsiTheme="minorHAnsi" w:cstheme="minorHAnsi"/>
          <w:color w:val="000000" w:themeColor="text1"/>
          <w:sz w:val="16"/>
          <w:szCs w:val="24"/>
        </w:rPr>
      </w:pPr>
      <w:r w:rsidRPr="00D5539B">
        <w:rPr>
          <w:rFonts w:asciiTheme="minorHAnsi" w:eastAsia="Times New Roman" w:hAnsiTheme="minorHAnsi" w:cstheme="minorHAnsi"/>
          <w:color w:val="000000" w:themeColor="text1"/>
          <w:sz w:val="16"/>
          <w:szCs w:val="16"/>
        </w:rPr>
        <w:t>My larger argument turns on the proposition that there is something special about</w:t>
      </w:r>
      <w:r w:rsidRPr="00D5539B">
        <w:rPr>
          <w:rFonts w:asciiTheme="minorHAnsi" w:eastAsia="Times New Roman" w:hAnsiTheme="minorHAnsi" w:cstheme="minorHAnsi"/>
          <w:color w:val="000000" w:themeColor="text1"/>
          <w:sz w:val="16"/>
          <w:szCs w:val="24"/>
        </w:rPr>
        <w:t xml:space="preserve"> </w:t>
      </w:r>
      <w:r w:rsidRPr="0043368C">
        <w:rPr>
          <w:rFonts w:asciiTheme="minorHAnsi" w:eastAsia="Times New Roman" w:hAnsiTheme="minorHAnsi" w:cstheme="minorHAnsi"/>
          <w:b/>
          <w:color w:val="000000" w:themeColor="text1"/>
          <w:szCs w:val="24"/>
          <w:highlight w:val="green"/>
          <w:u w:val="single"/>
        </w:rPr>
        <w:t>the situation of public officials that makes utilitarianism more probable</w:t>
      </w:r>
      <w:r w:rsidRPr="0043368C">
        <w:rPr>
          <w:rFonts w:asciiTheme="minorHAnsi" w:eastAsia="Times New Roman" w:hAnsiTheme="minorHAnsi" w:cstheme="minorHAnsi"/>
          <w:color w:val="000000" w:themeColor="text1"/>
          <w:szCs w:val="24"/>
          <w:highlight w:val="green"/>
          <w:u w:val="single"/>
        </w:rPr>
        <w:t xml:space="preserve"> </w:t>
      </w:r>
      <w:r w:rsidRPr="0043368C">
        <w:rPr>
          <w:rFonts w:asciiTheme="minorHAnsi" w:eastAsia="Times New Roman" w:hAnsiTheme="minorHAnsi" w:cstheme="minorHAnsi"/>
          <w:color w:val="000000" w:themeColor="text1"/>
          <w:szCs w:val="24"/>
          <w:u w:val="single"/>
        </w:rPr>
        <w:t>for them than private individuals.</w:t>
      </w:r>
      <w:r w:rsidRPr="00D5539B">
        <w:rPr>
          <w:rFonts w:asciiTheme="minorHAnsi" w:eastAsia="Times New Roman" w:hAnsiTheme="minorHAnsi" w:cstheme="minorHAnsi"/>
          <w:color w:val="000000" w:themeColor="text1"/>
          <w:sz w:val="16"/>
          <w:szCs w:val="24"/>
        </w:rPr>
        <w:t xml:space="preserve"> </w:t>
      </w:r>
      <w:r w:rsidRPr="00D5539B">
        <w:rPr>
          <w:rFonts w:asciiTheme="minorHAnsi" w:eastAsia="Times New Roman" w:hAnsiTheme="minorHAnsi" w:cstheme="minorHAnsi"/>
          <w:color w:val="000000" w:themeColor="text1"/>
          <w:sz w:val="16"/>
          <w:szCs w:val="16"/>
        </w:rPr>
        <w:t>Before proceeding with the large argument, I must therefore say what it is that makes it so</w:t>
      </w:r>
      <w:r w:rsidRPr="00D5539B">
        <w:rPr>
          <w:rFonts w:asciiTheme="minorHAnsi" w:eastAsia="Times New Roman" w:hAnsiTheme="minorHAnsi" w:cstheme="minorHAnsi"/>
          <w:color w:val="000000" w:themeColor="text1"/>
          <w:sz w:val="16"/>
          <w:szCs w:val="24"/>
        </w:rPr>
        <w:t xml:space="preserve"> special about </w:t>
      </w:r>
      <w:r w:rsidRPr="0043368C">
        <w:rPr>
          <w:rFonts w:asciiTheme="minorHAnsi" w:eastAsia="Times New Roman" w:hAnsiTheme="minorHAnsi" w:cstheme="minorHAnsi"/>
          <w:color w:val="000000" w:themeColor="text1"/>
          <w:szCs w:val="24"/>
          <w:u w:val="single"/>
        </w:rPr>
        <w:t>public officials and their situations</w:t>
      </w:r>
      <w:r w:rsidRPr="00D5539B">
        <w:rPr>
          <w:rFonts w:asciiTheme="minorHAnsi" w:eastAsia="Times New Roman" w:hAnsiTheme="minorHAnsi" w:cstheme="minorHAnsi"/>
          <w:color w:val="000000" w:themeColor="text1"/>
          <w:sz w:val="16"/>
          <w:szCs w:val="24"/>
        </w:rPr>
        <w:t xml:space="preserve"> that </w:t>
      </w:r>
      <w:r w:rsidRPr="0043368C">
        <w:rPr>
          <w:rFonts w:asciiTheme="minorHAnsi" w:eastAsia="Times New Roman" w:hAnsiTheme="minorHAnsi" w:cstheme="minorHAnsi"/>
          <w:color w:val="000000" w:themeColor="text1"/>
          <w:szCs w:val="24"/>
          <w:u w:val="single"/>
        </w:rPr>
        <w:t>make it</w:t>
      </w:r>
      <w:r w:rsidRPr="00D5539B">
        <w:rPr>
          <w:rFonts w:asciiTheme="minorHAnsi" w:eastAsia="Times New Roman" w:hAnsiTheme="minorHAnsi" w:cstheme="minorHAnsi"/>
          <w:color w:val="000000" w:themeColor="text1"/>
          <w:sz w:val="16"/>
          <w:szCs w:val="24"/>
        </w:rPr>
        <w:t xml:space="preserve"> both </w:t>
      </w:r>
      <w:r w:rsidRPr="0043368C">
        <w:rPr>
          <w:rFonts w:asciiTheme="minorHAnsi" w:eastAsia="Times New Roman" w:hAnsiTheme="minorHAnsi" w:cstheme="minorHAnsi"/>
          <w:color w:val="000000" w:themeColor="text1"/>
          <w:szCs w:val="24"/>
          <w:u w:val="single"/>
        </w:rPr>
        <w:t xml:space="preserve">more necessary </w:t>
      </w:r>
      <w:r w:rsidRPr="00D5539B">
        <w:rPr>
          <w:rFonts w:asciiTheme="minorHAnsi" w:eastAsia="Times New Roman" w:hAnsiTheme="minorHAnsi" w:cstheme="minorHAnsi"/>
          <w:color w:val="000000" w:themeColor="text1"/>
          <w:sz w:val="16"/>
          <w:szCs w:val="24"/>
        </w:rPr>
        <w:t xml:space="preserve">and more desirable for them </w:t>
      </w:r>
      <w:r w:rsidRPr="0043368C">
        <w:rPr>
          <w:rFonts w:asciiTheme="minorHAnsi" w:eastAsia="Times New Roman" w:hAnsiTheme="minorHAnsi" w:cstheme="minorHAnsi"/>
          <w:color w:val="000000" w:themeColor="text1"/>
          <w:szCs w:val="24"/>
          <w:u w:val="single"/>
        </w:rPr>
        <w:t>to adopt a</w:t>
      </w:r>
      <w:r w:rsidRPr="00D5539B">
        <w:rPr>
          <w:rFonts w:asciiTheme="minorHAnsi" w:eastAsia="Times New Roman" w:hAnsiTheme="minorHAnsi" w:cstheme="minorHAnsi"/>
          <w:color w:val="000000" w:themeColor="text1"/>
          <w:sz w:val="16"/>
          <w:szCs w:val="24"/>
        </w:rPr>
        <w:t xml:space="preserve"> more credible </w:t>
      </w:r>
      <w:r w:rsidRPr="0043368C">
        <w:rPr>
          <w:rFonts w:asciiTheme="minorHAnsi" w:eastAsia="Times New Roman" w:hAnsiTheme="minorHAnsi" w:cstheme="minorHAnsi"/>
          <w:color w:val="000000" w:themeColor="text1"/>
          <w:szCs w:val="24"/>
          <w:u w:val="single"/>
        </w:rPr>
        <w:t>form of</w:t>
      </w:r>
      <w:r w:rsidRPr="00D5539B">
        <w:rPr>
          <w:rFonts w:asciiTheme="minorHAnsi" w:eastAsia="Times New Roman" w:hAnsiTheme="minorHAnsi" w:cstheme="minorHAnsi"/>
          <w:color w:val="000000" w:themeColor="text1"/>
          <w:sz w:val="16"/>
          <w:szCs w:val="24"/>
        </w:rPr>
        <w:t xml:space="preserve"> </w:t>
      </w:r>
      <w:r w:rsidRPr="0043368C">
        <w:rPr>
          <w:rFonts w:asciiTheme="minorHAnsi" w:eastAsia="Times New Roman" w:hAnsiTheme="minorHAnsi" w:cstheme="minorHAnsi"/>
          <w:color w:val="000000" w:themeColor="text1"/>
          <w:szCs w:val="24"/>
          <w:u w:val="single"/>
        </w:rPr>
        <w:t>utilitarianism</w:t>
      </w:r>
      <w:r w:rsidRPr="00D5539B">
        <w:rPr>
          <w:rFonts w:asciiTheme="minorHAnsi" w:eastAsia="Times New Roman" w:hAnsiTheme="minorHAnsi" w:cstheme="minorHAnsi"/>
          <w:color w:val="000000" w:themeColor="text1"/>
          <w:sz w:val="16"/>
          <w:szCs w:val="24"/>
        </w:rPr>
        <w:t>. Consider, first, the argument from necessity</w:t>
      </w:r>
      <w:r w:rsidRPr="0043368C">
        <w:rPr>
          <w:rFonts w:asciiTheme="minorHAnsi" w:eastAsia="Times New Roman" w:hAnsiTheme="minorHAnsi" w:cstheme="minorHAnsi"/>
          <w:color w:val="000000" w:themeColor="text1"/>
          <w:szCs w:val="24"/>
          <w:u w:val="single"/>
        </w:rPr>
        <w:t xml:space="preserve">. </w:t>
      </w:r>
      <w:r w:rsidRPr="0043368C">
        <w:rPr>
          <w:rFonts w:asciiTheme="minorHAnsi" w:eastAsia="Times New Roman" w:hAnsiTheme="minorHAnsi" w:cstheme="minorHAnsi"/>
          <w:b/>
          <w:color w:val="000000" w:themeColor="text1"/>
          <w:szCs w:val="24"/>
          <w:highlight w:val="green"/>
          <w:u w:val="single"/>
        </w:rPr>
        <w:t>Public officials are obliged to make their choices under uncertainty</w:t>
      </w:r>
      <w:r w:rsidRPr="00D5539B">
        <w:rPr>
          <w:rFonts w:asciiTheme="minorHAnsi" w:eastAsia="Times New Roman" w:hAnsiTheme="minorHAnsi" w:cstheme="minorHAnsi"/>
          <w:color w:val="000000" w:themeColor="text1"/>
          <w:sz w:val="16"/>
          <w:szCs w:val="24"/>
        </w:rPr>
        <w:t xml:space="preserve">, and uncertainty of a very special sort at that. </w:t>
      </w:r>
      <w:r w:rsidRPr="0043368C">
        <w:rPr>
          <w:rFonts w:asciiTheme="minorHAnsi" w:eastAsia="Times New Roman" w:hAnsiTheme="minorHAnsi" w:cstheme="minorHAnsi"/>
          <w:color w:val="000000" w:themeColor="text1"/>
          <w:szCs w:val="24"/>
          <w:u w:val="single"/>
        </w:rPr>
        <w:t>All choices</w:t>
      </w:r>
      <w:r w:rsidRPr="00D5539B">
        <w:rPr>
          <w:rFonts w:asciiTheme="minorHAnsi" w:eastAsia="Times New Roman" w:hAnsiTheme="minorHAnsi" w:cstheme="minorHAnsi"/>
          <w:color w:val="000000" w:themeColor="text1"/>
          <w:sz w:val="16"/>
          <w:szCs w:val="24"/>
        </w:rPr>
        <w:t xml:space="preserve"> – public and private alike – </w:t>
      </w:r>
      <w:r w:rsidRPr="0043368C">
        <w:rPr>
          <w:rFonts w:asciiTheme="minorHAnsi" w:eastAsia="Times New Roman" w:hAnsiTheme="minorHAnsi" w:cstheme="minorHAnsi"/>
          <w:color w:val="000000" w:themeColor="text1"/>
          <w:szCs w:val="24"/>
          <w:u w:val="single"/>
        </w:rPr>
        <w:t>are made under some degree of uncertainty</w:t>
      </w:r>
      <w:r w:rsidRPr="00D5539B">
        <w:rPr>
          <w:rFonts w:asciiTheme="minorHAnsi" w:eastAsia="Times New Roman" w:hAnsiTheme="minorHAnsi" w:cstheme="minorHAnsi"/>
          <w:color w:val="000000" w:themeColor="text1"/>
          <w:sz w:val="16"/>
          <w:szCs w:val="24"/>
        </w:rPr>
        <w:t xml:space="preserve">, of course. </w:t>
      </w:r>
      <w:r w:rsidRPr="0043368C">
        <w:rPr>
          <w:rFonts w:asciiTheme="minorHAnsi" w:eastAsia="Times New Roman" w:hAnsiTheme="minorHAnsi" w:cstheme="minorHAnsi"/>
          <w:color w:val="000000" w:themeColor="text1"/>
          <w:szCs w:val="24"/>
          <w:u w:val="single"/>
        </w:rPr>
        <w:t xml:space="preserve">But </w:t>
      </w:r>
      <w:r w:rsidRPr="00D5539B">
        <w:rPr>
          <w:rFonts w:asciiTheme="minorHAnsi" w:eastAsia="Times New Roman" w:hAnsiTheme="minorHAnsi" w:cstheme="minorHAnsi"/>
          <w:color w:val="000000" w:themeColor="text1"/>
          <w:sz w:val="16"/>
          <w:szCs w:val="24"/>
        </w:rPr>
        <w:t>in the nature of things</w:t>
      </w:r>
      <w:r w:rsidRPr="0043368C">
        <w:rPr>
          <w:rFonts w:asciiTheme="minorHAnsi" w:eastAsia="Times New Roman" w:hAnsiTheme="minorHAnsi" w:cstheme="minorHAnsi"/>
          <w:color w:val="000000" w:themeColor="text1"/>
          <w:szCs w:val="24"/>
          <w:u w:val="single"/>
        </w:rPr>
        <w:t xml:space="preserve">, private individuals will usually have more complete information on </w:t>
      </w:r>
      <w:r w:rsidRPr="00D5539B">
        <w:rPr>
          <w:rFonts w:asciiTheme="minorHAnsi" w:eastAsia="Times New Roman" w:hAnsiTheme="minorHAnsi" w:cstheme="minorHAnsi"/>
          <w:color w:val="000000" w:themeColor="text1"/>
          <w:sz w:val="16"/>
          <w:szCs w:val="24"/>
        </w:rPr>
        <w:t xml:space="preserve">the peculiarities of </w:t>
      </w:r>
      <w:r w:rsidRPr="0043368C">
        <w:rPr>
          <w:rFonts w:asciiTheme="minorHAnsi" w:eastAsia="Times New Roman" w:hAnsiTheme="minorHAnsi" w:cstheme="minorHAnsi"/>
          <w:color w:val="000000" w:themeColor="text1"/>
          <w:szCs w:val="24"/>
          <w:u w:val="single"/>
        </w:rPr>
        <w:t>their own</w:t>
      </w:r>
      <w:r w:rsidRPr="00D5539B">
        <w:rPr>
          <w:rFonts w:asciiTheme="minorHAnsi" w:eastAsia="Times New Roman" w:hAnsiTheme="minorHAnsi" w:cstheme="minorHAnsi"/>
          <w:color w:val="000000" w:themeColor="text1"/>
          <w:sz w:val="16"/>
          <w:szCs w:val="24"/>
        </w:rPr>
        <w:t xml:space="preserve"> </w:t>
      </w:r>
      <w:r w:rsidRPr="0043368C">
        <w:rPr>
          <w:rFonts w:asciiTheme="minorHAnsi" w:eastAsia="Times New Roman" w:hAnsiTheme="minorHAnsi" w:cstheme="minorHAnsi"/>
          <w:color w:val="000000" w:themeColor="text1"/>
          <w:szCs w:val="24"/>
          <w:u w:val="single"/>
        </w:rPr>
        <w:t xml:space="preserve">circumstances </w:t>
      </w:r>
      <w:r w:rsidRPr="00D5539B">
        <w:rPr>
          <w:rFonts w:asciiTheme="minorHAnsi" w:eastAsia="Times New Roman" w:hAnsiTheme="minorHAnsi" w:cstheme="minorHAnsi"/>
          <w:color w:val="000000" w:themeColor="text1"/>
          <w:sz w:val="16"/>
          <w:szCs w:val="24"/>
        </w:rPr>
        <w:t>and on the ramifications that alternative possible choices might have for them.</w:t>
      </w:r>
      <w:r w:rsidRPr="0043368C">
        <w:rPr>
          <w:rFonts w:asciiTheme="minorHAnsi" w:eastAsia="Times New Roman" w:hAnsiTheme="minorHAnsi" w:cstheme="minorHAnsi"/>
          <w:color w:val="000000" w:themeColor="text1"/>
          <w:szCs w:val="24"/>
          <w:u w:val="single"/>
        </w:rPr>
        <w:t xml:space="preserve"> </w:t>
      </w:r>
      <w:r w:rsidRPr="0043368C">
        <w:rPr>
          <w:rFonts w:asciiTheme="minorHAnsi" w:eastAsia="Times New Roman" w:hAnsiTheme="minorHAnsi" w:cstheme="minorHAnsi"/>
          <w:b/>
          <w:color w:val="000000" w:themeColor="text1"/>
          <w:szCs w:val="24"/>
          <w:highlight w:val="green"/>
          <w:u w:val="single"/>
        </w:rPr>
        <w:t>Public officials,</w:t>
      </w:r>
      <w:r w:rsidRPr="0043368C">
        <w:rPr>
          <w:rFonts w:asciiTheme="minorHAnsi" w:eastAsia="Times New Roman" w:hAnsiTheme="minorHAnsi" w:cstheme="minorHAnsi"/>
          <w:color w:val="000000" w:themeColor="text1"/>
          <w:szCs w:val="24"/>
          <w:highlight w:val="green"/>
          <w:u w:val="single"/>
        </w:rPr>
        <w:t xml:space="preserve"> </w:t>
      </w:r>
      <w:r w:rsidRPr="00D5539B">
        <w:rPr>
          <w:rFonts w:asciiTheme="minorHAnsi" w:eastAsia="Times New Roman" w:hAnsiTheme="minorHAnsi" w:cstheme="minorHAnsi"/>
          <w:color w:val="000000" w:themeColor="text1"/>
          <w:sz w:val="16"/>
          <w:szCs w:val="24"/>
        </w:rPr>
        <w:t>in contras</w:t>
      </w:r>
      <w:r w:rsidRPr="00D5539B">
        <w:rPr>
          <w:rFonts w:asciiTheme="minorHAnsi" w:eastAsia="Times New Roman" w:hAnsiTheme="minorHAnsi" w:cstheme="minorHAnsi"/>
          <w:b/>
          <w:color w:val="000000" w:themeColor="text1"/>
          <w:sz w:val="16"/>
          <w:szCs w:val="24"/>
        </w:rPr>
        <w:t>t</w:t>
      </w:r>
      <w:r w:rsidRPr="0043368C">
        <w:rPr>
          <w:rFonts w:asciiTheme="minorHAnsi" w:eastAsia="Times New Roman" w:hAnsiTheme="minorHAnsi" w:cstheme="minorHAnsi"/>
          <w:b/>
          <w:color w:val="000000" w:themeColor="text1"/>
          <w:szCs w:val="24"/>
          <w:highlight w:val="green"/>
          <w:u w:val="single"/>
        </w:rPr>
        <w:t>,</w:t>
      </w:r>
      <w:r w:rsidRPr="0043368C">
        <w:rPr>
          <w:rFonts w:asciiTheme="minorHAnsi" w:eastAsia="Times New Roman" w:hAnsiTheme="minorHAnsi" w:cstheme="minorHAnsi"/>
          <w:color w:val="000000" w:themeColor="text1"/>
          <w:szCs w:val="24"/>
          <w:highlight w:val="green"/>
          <w:u w:val="single"/>
        </w:rPr>
        <w:t xml:space="preserve"> </w:t>
      </w:r>
      <w:r w:rsidRPr="0043368C">
        <w:rPr>
          <w:rFonts w:asciiTheme="minorHAnsi" w:eastAsia="Times New Roman" w:hAnsiTheme="minorHAnsi" w:cstheme="minorHAnsi"/>
          <w:b/>
          <w:color w:val="000000" w:themeColor="text1"/>
          <w:szCs w:val="24"/>
          <w:highlight w:val="green"/>
          <w:u w:val="single"/>
        </w:rPr>
        <w:t>are</w:t>
      </w:r>
      <w:r w:rsidRPr="0043368C">
        <w:rPr>
          <w:rFonts w:asciiTheme="minorHAnsi" w:eastAsia="Times New Roman" w:hAnsiTheme="minorHAnsi" w:cstheme="minorHAnsi"/>
          <w:color w:val="000000" w:themeColor="text1"/>
          <w:szCs w:val="24"/>
          <w:highlight w:val="green"/>
          <w:u w:val="single"/>
        </w:rPr>
        <w:t xml:space="preserve"> </w:t>
      </w:r>
      <w:r w:rsidRPr="00D5539B">
        <w:rPr>
          <w:rFonts w:asciiTheme="minorHAnsi" w:eastAsia="Times New Roman" w:hAnsiTheme="minorHAnsi" w:cstheme="minorHAnsi"/>
          <w:color w:val="000000" w:themeColor="text1"/>
          <w:sz w:val="16"/>
          <w:szCs w:val="24"/>
        </w:rPr>
        <w:t>relatively</w:t>
      </w:r>
      <w:r w:rsidRPr="0043368C">
        <w:rPr>
          <w:rFonts w:asciiTheme="minorHAnsi" w:eastAsia="Times New Roman" w:hAnsiTheme="minorHAnsi" w:cstheme="minorHAnsi"/>
          <w:color w:val="000000" w:themeColor="text1"/>
          <w:szCs w:val="24"/>
          <w:u w:val="single"/>
        </w:rPr>
        <w:t xml:space="preserve"> </w:t>
      </w:r>
      <w:r w:rsidRPr="0043368C">
        <w:rPr>
          <w:rFonts w:asciiTheme="minorHAnsi" w:eastAsia="Times New Roman" w:hAnsiTheme="minorHAnsi" w:cstheme="minorHAnsi"/>
          <w:b/>
          <w:color w:val="000000" w:themeColor="text1"/>
          <w:szCs w:val="24"/>
          <w:highlight w:val="green"/>
          <w:u w:val="single"/>
        </w:rPr>
        <w:t>poorly informed as to the effects that their choices will have on individuals</w:t>
      </w:r>
      <w:r w:rsidRPr="00D5539B">
        <w:rPr>
          <w:rFonts w:asciiTheme="minorHAnsi" w:eastAsia="Times New Roman" w:hAnsiTheme="minorHAnsi" w:cstheme="minorHAnsi"/>
          <w:color w:val="000000" w:themeColor="text1"/>
          <w:sz w:val="16"/>
          <w:szCs w:val="24"/>
        </w:rPr>
        <w:t xml:space="preserve">, one by one. What </w:t>
      </w:r>
      <w:r w:rsidRPr="0043368C">
        <w:rPr>
          <w:rFonts w:asciiTheme="minorHAnsi" w:eastAsia="Times New Roman" w:hAnsiTheme="minorHAnsi" w:cstheme="minorHAnsi"/>
          <w:b/>
          <w:color w:val="000000" w:themeColor="text1"/>
          <w:szCs w:val="24"/>
          <w:highlight w:val="green"/>
          <w:u w:val="single"/>
        </w:rPr>
        <w:t>they typically</w:t>
      </w:r>
      <w:r w:rsidRPr="00D5539B">
        <w:rPr>
          <w:rFonts w:asciiTheme="minorHAnsi" w:eastAsia="Times New Roman" w:hAnsiTheme="minorHAnsi" w:cstheme="minorHAnsi"/>
          <w:color w:val="000000" w:themeColor="text1"/>
          <w:sz w:val="16"/>
          <w:szCs w:val="24"/>
        </w:rPr>
        <w:t xml:space="preserve"> do </w:t>
      </w:r>
      <w:r w:rsidRPr="0043368C">
        <w:rPr>
          <w:rFonts w:asciiTheme="minorHAnsi" w:eastAsia="Times New Roman" w:hAnsiTheme="minorHAnsi" w:cstheme="minorHAnsi"/>
          <w:b/>
          <w:color w:val="000000" w:themeColor="text1"/>
          <w:szCs w:val="24"/>
          <w:highlight w:val="green"/>
          <w:u w:val="single"/>
        </w:rPr>
        <w:t>know</w:t>
      </w:r>
      <w:r w:rsidRPr="00D5539B">
        <w:rPr>
          <w:rFonts w:asciiTheme="minorHAnsi" w:eastAsia="Times New Roman" w:hAnsiTheme="minorHAnsi" w:cstheme="minorHAnsi"/>
          <w:color w:val="000000" w:themeColor="text1"/>
          <w:sz w:val="16"/>
          <w:szCs w:val="24"/>
        </w:rPr>
        <w:t xml:space="preserve"> are </w:t>
      </w:r>
      <w:r w:rsidRPr="0043368C">
        <w:rPr>
          <w:rFonts w:asciiTheme="minorHAnsi" w:eastAsia="Times New Roman" w:hAnsiTheme="minorHAnsi" w:cstheme="minorHAnsi"/>
          <w:b/>
          <w:color w:val="000000" w:themeColor="text1"/>
          <w:szCs w:val="24"/>
          <w:highlight w:val="green"/>
          <w:u w:val="single"/>
        </w:rPr>
        <w:t>generalities: averages and aggregates. They know what will happen most often to most people</w:t>
      </w:r>
      <w:r w:rsidRPr="00D5539B">
        <w:rPr>
          <w:rFonts w:asciiTheme="minorHAnsi" w:eastAsia="Times New Roman" w:hAnsiTheme="minorHAnsi" w:cstheme="minorHAnsi"/>
          <w:color w:val="000000" w:themeColor="text1"/>
          <w:sz w:val="16"/>
          <w:szCs w:val="24"/>
        </w:rPr>
        <w:t xml:space="preserve"> as a result of their various possible choices</w:t>
      </w:r>
      <w:r w:rsidRPr="0043368C">
        <w:rPr>
          <w:rFonts w:asciiTheme="minorHAnsi" w:eastAsia="Times New Roman" w:hAnsiTheme="minorHAnsi" w:cstheme="minorHAnsi"/>
          <w:b/>
          <w:color w:val="000000" w:themeColor="text1"/>
          <w:szCs w:val="24"/>
          <w:highlight w:val="green"/>
          <w:u w:val="single"/>
        </w:rPr>
        <w:t>, but that is all.</w:t>
      </w:r>
      <w:r w:rsidRPr="00D5539B">
        <w:rPr>
          <w:rFonts w:asciiTheme="minorHAnsi" w:eastAsia="Times New Roman" w:hAnsiTheme="minorHAnsi" w:cstheme="minorHAnsi"/>
          <w:color w:val="000000" w:themeColor="text1"/>
          <w:sz w:val="16"/>
          <w:szCs w:val="24"/>
        </w:rPr>
        <w:t xml:space="preserve"> That is enough to allow public policy-makers to use the utilitarian calculus – assuming they want to use it at all – to choose general rules or conduct.</w:t>
      </w:r>
      <w:bookmarkEnd w:id="2"/>
    </w:p>
    <w:p w14:paraId="2FD4693C" w14:textId="77777777" w:rsidR="00575A78" w:rsidRPr="00D5539B" w:rsidRDefault="00575A78" w:rsidP="00575A78">
      <w:pPr>
        <w:shd w:val="clear" w:color="auto" w:fill="FFFFFF"/>
        <w:spacing w:after="0" w:line="240" w:lineRule="auto"/>
        <w:rPr>
          <w:rFonts w:asciiTheme="minorHAnsi" w:eastAsia="Times New Roman" w:hAnsiTheme="minorHAnsi" w:cstheme="minorHAnsi"/>
          <w:color w:val="000000" w:themeColor="text1"/>
          <w:sz w:val="16"/>
          <w:szCs w:val="24"/>
        </w:rPr>
      </w:pPr>
    </w:p>
    <w:bookmarkEnd w:id="3"/>
    <w:p w14:paraId="02D5EB7B" w14:textId="77777777" w:rsidR="00575A78" w:rsidRDefault="00575A78" w:rsidP="00575A78"/>
    <w:p w14:paraId="63B78880" w14:textId="77777777" w:rsidR="00575A78" w:rsidRDefault="00575A78" w:rsidP="00575A78">
      <w:pPr>
        <w:pStyle w:val="Heading2"/>
      </w:pPr>
    </w:p>
    <w:p w14:paraId="12FC86E6" w14:textId="77777777" w:rsidR="00575A78" w:rsidRDefault="00575A78" w:rsidP="00575A78">
      <w:pPr>
        <w:pStyle w:val="Heading2"/>
      </w:pPr>
      <w:r>
        <w:t>C1</w:t>
      </w:r>
    </w:p>
    <w:p w14:paraId="7CCFDB5A" w14:textId="77777777" w:rsidR="00575A78" w:rsidRPr="0043368C" w:rsidRDefault="00575A78" w:rsidP="00575A78">
      <w:pPr>
        <w:pStyle w:val="Heading4"/>
        <w:rPr>
          <w:rFonts w:asciiTheme="minorHAnsi" w:hAnsiTheme="minorHAnsi" w:cstheme="minorHAnsi"/>
        </w:rPr>
      </w:pPr>
      <w:r w:rsidRPr="0043368C">
        <w:rPr>
          <w:rFonts w:asciiTheme="minorHAnsi" w:hAnsiTheme="minorHAnsi" w:cstheme="minorHAnsi"/>
        </w:rPr>
        <w:t xml:space="preserve">Strong commercial space catalyzes </w:t>
      </w:r>
      <w:r w:rsidRPr="0043368C">
        <w:rPr>
          <w:rFonts w:asciiTheme="minorHAnsi" w:hAnsiTheme="minorHAnsi" w:cstheme="minorHAnsi"/>
          <w:u w:val="single"/>
        </w:rPr>
        <w:t>tech innovation</w:t>
      </w:r>
      <w:r w:rsidRPr="0043368C">
        <w:rPr>
          <w:rFonts w:asciiTheme="minorHAnsi" w:hAnsiTheme="minorHAnsi" w:cstheme="minorHAnsi"/>
        </w:rPr>
        <w:t xml:space="preserve"> – progress at the margins and spinoff tech change global information networks </w:t>
      </w:r>
    </w:p>
    <w:p w14:paraId="4D1EF592" w14:textId="77777777" w:rsidR="00575A78" w:rsidRPr="0043368C" w:rsidRDefault="00575A78" w:rsidP="00575A78">
      <w:pPr>
        <w:rPr>
          <w:rFonts w:asciiTheme="minorHAnsi" w:hAnsiTheme="minorHAnsi" w:cstheme="minorHAnsi"/>
        </w:rPr>
      </w:pPr>
      <w:r w:rsidRPr="0043368C">
        <w:rPr>
          <w:rFonts w:asciiTheme="minorHAnsi" w:hAnsiTheme="minorHAnsi" w:cstheme="minorHAnsi"/>
        </w:rPr>
        <w:t xml:space="preserve">Joshua </w:t>
      </w:r>
      <w:r w:rsidRPr="0043368C">
        <w:rPr>
          <w:rStyle w:val="Style13ptBold"/>
          <w:rFonts w:asciiTheme="minorHAnsi" w:hAnsiTheme="minorHAnsi" w:cstheme="minorHAnsi"/>
        </w:rPr>
        <w:t>Hampson 2017</w:t>
      </w:r>
      <w:r w:rsidRPr="0043368C">
        <w:rPr>
          <w:rFonts w:asciiTheme="minorHAnsi" w:hAnsiTheme="minorHAnsi" w:cstheme="minorHAnsi"/>
        </w:rPr>
        <w:t>, Security Studies Fellow at the Niskanen Center, 1-25-2017, “The Future of Space Commercialization”, Niskanen Center, https://republicans-science.house.gov/sites/republicans.science.house.gov/files/documents/TheFutureofSpaceCommercializationFinal.pdf</w:t>
      </w:r>
    </w:p>
    <w:p w14:paraId="37BFAED7" w14:textId="77777777" w:rsidR="00575A78" w:rsidRDefault="00575A78" w:rsidP="00575A78">
      <w:pPr>
        <w:rPr>
          <w:rStyle w:val="Emphasis"/>
          <w:rFonts w:asciiTheme="minorHAnsi" w:hAnsiTheme="minorHAnsi" w:cstheme="minorHAnsi"/>
        </w:rPr>
      </w:pPr>
      <w:r w:rsidRPr="0043368C">
        <w:rPr>
          <w:rStyle w:val="StyleUnderline"/>
          <w:rFonts w:asciiTheme="minorHAnsi" w:hAnsiTheme="minorHAnsi" w:cstheme="minorHAnsi"/>
          <w:highlight w:val="green"/>
        </w:rPr>
        <w:t xml:space="preserve">Innovation is </w:t>
      </w:r>
      <w:r w:rsidRPr="0043368C">
        <w:rPr>
          <w:rStyle w:val="StyleUnderline"/>
          <w:rFonts w:asciiTheme="minorHAnsi" w:hAnsiTheme="minorHAnsi" w:cstheme="minorHAnsi"/>
        </w:rPr>
        <w:t xml:space="preserve">generally </w:t>
      </w:r>
      <w:r w:rsidRPr="0043368C">
        <w:rPr>
          <w:rStyle w:val="StyleUnderline"/>
          <w:rFonts w:asciiTheme="minorHAnsi" w:hAnsiTheme="minorHAnsi" w:cstheme="minorHAnsi"/>
          <w:highlight w:val="green"/>
        </w:rPr>
        <w:t>hard to predict</w:t>
      </w:r>
      <w:r w:rsidRPr="0043368C">
        <w:rPr>
          <w:rStyle w:val="StyleUnderline"/>
          <w:rFonts w:asciiTheme="minorHAnsi" w:hAnsiTheme="minorHAnsi" w:cstheme="minorHAnsi"/>
        </w:rPr>
        <w:t xml:space="preserve">; some </w:t>
      </w:r>
      <w:r w:rsidRPr="0043368C">
        <w:rPr>
          <w:rStyle w:val="StyleUnderline"/>
          <w:rFonts w:asciiTheme="minorHAnsi" w:hAnsiTheme="minorHAnsi" w:cstheme="minorHAnsi"/>
          <w:highlight w:val="green"/>
        </w:rPr>
        <w:t>new tech</w:t>
      </w:r>
      <w:r w:rsidRPr="0043368C">
        <w:rPr>
          <w:rStyle w:val="StyleUnderline"/>
          <w:rFonts w:asciiTheme="minorHAnsi" w:hAnsiTheme="minorHAnsi" w:cstheme="minorHAnsi"/>
        </w:rPr>
        <w:t xml:space="preserve">nologies </w:t>
      </w:r>
      <w:r w:rsidRPr="0043368C">
        <w:rPr>
          <w:rStyle w:val="StyleUnderline"/>
          <w:rFonts w:asciiTheme="minorHAnsi" w:hAnsiTheme="minorHAnsi" w:cstheme="minorHAnsi"/>
          <w:highlight w:val="green"/>
        </w:rPr>
        <w:t>seem to come out of nowhere and</w:t>
      </w:r>
      <w:r w:rsidRPr="0043368C">
        <w:rPr>
          <w:rStyle w:val="StyleUnderline"/>
          <w:rFonts w:asciiTheme="minorHAnsi" w:hAnsiTheme="minorHAnsi" w:cstheme="minorHAnsi"/>
        </w:rPr>
        <w:t xml:space="preserve"> others only </w:t>
      </w:r>
      <w:r w:rsidRPr="0043368C">
        <w:rPr>
          <w:rStyle w:val="StyleUnderline"/>
          <w:rFonts w:asciiTheme="minorHAnsi" w:hAnsiTheme="minorHAnsi" w:cstheme="minorHAnsi"/>
          <w:highlight w:val="green"/>
        </w:rPr>
        <w:t>take off when paired with</w:t>
      </w:r>
      <w:r w:rsidRPr="0043368C">
        <w:rPr>
          <w:rStyle w:val="StyleUnderline"/>
          <w:rFonts w:asciiTheme="minorHAnsi" w:hAnsiTheme="minorHAnsi" w:cstheme="minorHAnsi"/>
        </w:rPr>
        <w:t xml:space="preserve"> a </w:t>
      </w:r>
      <w:r w:rsidRPr="0043368C">
        <w:rPr>
          <w:rStyle w:val="StyleUnderline"/>
          <w:rFonts w:asciiTheme="minorHAnsi" w:hAnsiTheme="minorHAnsi" w:cstheme="minorHAnsi"/>
          <w:highlight w:val="green"/>
        </w:rPr>
        <w:t>new application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It is difficult to predict the future, but </w:t>
      </w:r>
      <w:r w:rsidRPr="0043368C">
        <w:rPr>
          <w:rStyle w:val="Emphasis"/>
          <w:rFonts w:asciiTheme="minorHAnsi" w:hAnsiTheme="minorHAnsi" w:cstheme="minorHAnsi"/>
        </w:rPr>
        <w:t xml:space="preserve">it is reasonable to expect that </w:t>
      </w:r>
      <w:r w:rsidRPr="0043368C">
        <w:rPr>
          <w:rStyle w:val="Emphasis"/>
          <w:rFonts w:asciiTheme="minorHAnsi" w:hAnsiTheme="minorHAnsi" w:cstheme="minorHAnsi"/>
          <w:highlight w:val="green"/>
        </w:rPr>
        <w:t>a growing space economy would open opportunities for tech</w:t>
      </w:r>
      <w:r w:rsidRPr="0043368C">
        <w:rPr>
          <w:rStyle w:val="Emphasis"/>
          <w:rFonts w:asciiTheme="minorHAnsi" w:hAnsiTheme="minorHAnsi" w:cstheme="minorHAnsi"/>
        </w:rPr>
        <w:t xml:space="preserve">nological and organizational </w:t>
      </w:r>
      <w:r w:rsidRPr="0043368C">
        <w:rPr>
          <w:rStyle w:val="Emphasis"/>
          <w:rFonts w:asciiTheme="minorHAnsi" w:hAnsiTheme="minorHAnsi" w:cstheme="minorHAnsi"/>
          <w:highlight w:val="green"/>
        </w:rPr>
        <w:t>innovation</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In terms of technology, </w:t>
      </w:r>
      <w:r w:rsidRPr="0043368C">
        <w:rPr>
          <w:rStyle w:val="Emphasis"/>
          <w:rFonts w:asciiTheme="minorHAnsi" w:hAnsiTheme="minorHAnsi" w:cstheme="minorHAnsi"/>
          <w:highlight w:val="green"/>
        </w:rPr>
        <w:t xml:space="preserve">the </w:t>
      </w:r>
      <w:r w:rsidRPr="0043368C">
        <w:rPr>
          <w:rStyle w:val="Emphasis"/>
          <w:rFonts w:asciiTheme="minorHAnsi" w:hAnsiTheme="minorHAnsi" w:cstheme="minorHAnsi"/>
        </w:rPr>
        <w:t xml:space="preserve">difficult </w:t>
      </w:r>
      <w:r w:rsidRPr="0043368C">
        <w:rPr>
          <w:rStyle w:val="Emphasis"/>
          <w:rFonts w:asciiTheme="minorHAnsi" w:hAnsiTheme="minorHAnsi" w:cstheme="minorHAnsi"/>
          <w:highlight w:val="green"/>
        </w:rPr>
        <w:t>environment of outer space</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helps incentivize progress</w:t>
      </w:r>
      <w:r w:rsidRPr="0043368C">
        <w:rPr>
          <w:rStyle w:val="Emphasis"/>
          <w:rFonts w:asciiTheme="minorHAnsi" w:hAnsiTheme="minorHAnsi" w:cstheme="minorHAnsi"/>
        </w:rPr>
        <w:t xml:space="preserve"> along the margins.</w:t>
      </w:r>
      <w:r w:rsidRPr="0043368C">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43368C">
        <w:rPr>
          <w:rStyle w:val="StyleUnderline"/>
          <w:rFonts w:asciiTheme="minorHAnsi" w:hAnsiTheme="minorHAnsi" w:cstheme="minorHAnsi"/>
        </w:rPr>
        <w:t>each</w:t>
      </w:r>
      <w:r w:rsidRPr="0043368C">
        <w:rPr>
          <w:rFonts w:asciiTheme="minorHAnsi" w:hAnsiTheme="minorHAnsi" w:cstheme="minorHAnsi"/>
          <w:sz w:val="16"/>
        </w:rPr>
        <w:t xml:space="preserve"> 19 </w:t>
      </w:r>
      <w:r w:rsidRPr="0043368C">
        <w:rPr>
          <w:rStyle w:val="StyleUnderline"/>
          <w:rFonts w:asciiTheme="minorHAnsi" w:hAnsiTheme="minorHAnsi" w:cstheme="minorHAnsi"/>
        </w:rPr>
        <w:t>reduction in payload size saves money or means more can be launched</w:t>
      </w:r>
      <w:r w:rsidRPr="0043368C">
        <w:rPr>
          <w:rFonts w:asciiTheme="minorHAnsi" w:hAnsiTheme="minorHAnsi" w:cstheme="minorHAnsi"/>
          <w:sz w:val="16"/>
        </w:rPr>
        <w:t xml:space="preserve">. At the same time, </w:t>
      </w:r>
      <w:r w:rsidRPr="0043368C">
        <w:rPr>
          <w:rStyle w:val="StyleUnderline"/>
          <w:rFonts w:asciiTheme="minorHAnsi" w:hAnsiTheme="minorHAnsi" w:cstheme="minorHAnsi"/>
        </w:rPr>
        <w:t>the ability to fit more capability into a smaller satellite opens outer space to actors that previously were priced out of the market</w:t>
      </w:r>
      <w:r w:rsidRPr="0043368C">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43368C">
        <w:rPr>
          <w:rStyle w:val="StyleUnderline"/>
          <w:rFonts w:asciiTheme="minorHAnsi" w:hAnsiTheme="minorHAnsi" w:cstheme="minorHAnsi"/>
        </w:rPr>
        <w:t>These small</w:t>
      </w:r>
      <w:r w:rsidRPr="0043368C">
        <w:rPr>
          <w:rFonts w:asciiTheme="minorHAnsi" w:hAnsiTheme="minorHAnsi" w:cstheme="minorHAnsi"/>
          <w:sz w:val="16"/>
        </w:rPr>
        <w:t xml:space="preserve"> 20 </w:t>
      </w:r>
      <w:r w:rsidRPr="0043368C">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sidRPr="0043368C">
        <w:rPr>
          <w:rFonts w:asciiTheme="minorHAnsi" w:hAnsiTheme="minorHAnsi" w:cstheme="minorHAnsi"/>
          <w:sz w:val="16"/>
        </w:rPr>
        <w:t xml:space="preserve">. </w:t>
      </w:r>
      <w:r w:rsidRPr="0043368C">
        <w:rPr>
          <w:rStyle w:val="Emphasis"/>
          <w:rFonts w:asciiTheme="minorHAnsi" w:hAnsiTheme="minorHAnsi" w:cstheme="minorHAnsi"/>
        </w:rPr>
        <w:t xml:space="preserve">That </w:t>
      </w:r>
      <w:r w:rsidRPr="0043368C">
        <w:rPr>
          <w:rStyle w:val="Emphasis"/>
          <w:rFonts w:asciiTheme="minorHAnsi" w:hAnsiTheme="minorHAnsi" w:cstheme="minorHAnsi"/>
          <w:highlight w:val="green"/>
        </w:rPr>
        <w:t>expansion of developers, experimenters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 xml:space="preserve">and testers </w:t>
      </w:r>
      <w:r w:rsidRPr="0043368C">
        <w:rPr>
          <w:rStyle w:val="Emphasis"/>
          <w:rFonts w:asciiTheme="minorHAnsi" w:hAnsiTheme="minorHAnsi" w:cstheme="minorHAnsi"/>
        </w:rPr>
        <w:t xml:space="preserve">cannot but help </w:t>
      </w:r>
      <w:r w:rsidRPr="0043368C">
        <w:rPr>
          <w:rStyle w:val="Emphasis"/>
          <w:rFonts w:asciiTheme="minorHAnsi" w:hAnsiTheme="minorHAnsi" w:cstheme="minorHAnsi"/>
          <w:highlight w:val="green"/>
        </w:rPr>
        <w:t>increase innovation</w:t>
      </w:r>
      <w:r w:rsidRPr="0043368C">
        <w:rPr>
          <w:rStyle w:val="Emphasis"/>
          <w:rFonts w:asciiTheme="minorHAnsi" w:hAnsiTheme="minorHAnsi" w:cstheme="minorHAnsi"/>
        </w:rPr>
        <w:t xml:space="preserve"> opportunities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Tech</w:t>
      </w:r>
      <w:r w:rsidRPr="0043368C">
        <w:rPr>
          <w:rStyle w:val="Emphasis"/>
          <w:rFonts w:asciiTheme="minorHAnsi" w:hAnsiTheme="minorHAnsi" w:cstheme="minorHAnsi"/>
        </w:rPr>
        <w:t xml:space="preserve">nological </w:t>
      </w:r>
      <w:r w:rsidRPr="0043368C">
        <w:rPr>
          <w:rStyle w:val="Emphasis"/>
          <w:rFonts w:asciiTheme="minorHAnsi" w:hAnsiTheme="minorHAnsi" w:cstheme="minorHAnsi"/>
          <w:highlight w:val="green"/>
        </w:rPr>
        <w:t xml:space="preserve">developments from outer space have been applied to terrestrial life </w:t>
      </w:r>
      <w:r w:rsidRPr="0043368C">
        <w:rPr>
          <w:rStyle w:val="Emphasis"/>
          <w:rFonts w:asciiTheme="minorHAnsi" w:hAnsiTheme="minorHAnsi" w:cstheme="minorHAnsi"/>
        </w:rPr>
        <w:t>since the earliest days of space exploration</w:t>
      </w:r>
      <w:r w:rsidRPr="0043368C">
        <w:rPr>
          <w:rFonts w:asciiTheme="minorHAnsi" w:hAnsiTheme="minorHAnsi" w:cstheme="minorHAnsi"/>
          <w:sz w:val="16"/>
        </w:rPr>
        <w:t>. The National Aeronautics and Space Administration (</w:t>
      </w:r>
      <w:r w:rsidRPr="0043368C">
        <w:rPr>
          <w:rStyle w:val="StyleUnderline"/>
          <w:rFonts w:asciiTheme="minorHAnsi" w:hAnsiTheme="minorHAnsi" w:cstheme="minorHAnsi"/>
        </w:rPr>
        <w:t>NASA) maintains a website that lists technologies that have spun off from such research projects</w:t>
      </w:r>
      <w:r w:rsidRPr="0043368C">
        <w:rPr>
          <w:rStyle w:val="Emphasis"/>
          <w:rFonts w:asciiTheme="minorHAnsi" w:hAnsiTheme="minorHAnsi" w:cstheme="minorHAnsi"/>
        </w:rPr>
        <w:t>. Lightweight</w:t>
      </w:r>
      <w:r w:rsidRPr="0043368C">
        <w:rPr>
          <w:rFonts w:asciiTheme="minorHAnsi" w:hAnsiTheme="minorHAnsi" w:cstheme="minorHAnsi"/>
          <w:sz w:val="16"/>
        </w:rPr>
        <w:t xml:space="preserve"> 21 </w:t>
      </w:r>
      <w:r w:rsidRPr="0043368C">
        <w:rPr>
          <w:rStyle w:val="Emphasis"/>
          <w:rFonts w:asciiTheme="minorHAnsi" w:hAnsiTheme="minorHAnsi" w:cstheme="minorHAnsi"/>
        </w:rPr>
        <w:t>nanotubes</w:t>
      </w:r>
      <w:r w:rsidRPr="0043368C">
        <w:rPr>
          <w:rFonts w:asciiTheme="minorHAnsi" w:hAnsiTheme="minorHAnsi" w:cstheme="minorHAnsi"/>
          <w:sz w:val="16"/>
        </w:rPr>
        <w:t xml:space="preserve">, useful in protecting astronauts during space exploration, </w:t>
      </w:r>
      <w:r w:rsidRPr="0043368C">
        <w:rPr>
          <w:rStyle w:val="Emphasis"/>
          <w:rFonts w:asciiTheme="minorHAnsi" w:hAnsiTheme="minorHAnsi" w:cstheme="minorHAnsi"/>
        </w:rPr>
        <w:t>are now being tested for applications in emergency response gear and electrical insulation</w:t>
      </w:r>
      <w:r w:rsidRPr="0043368C">
        <w:rPr>
          <w:rFonts w:asciiTheme="minorHAnsi" w:hAnsiTheme="minorHAnsi" w:cstheme="minorHAnsi"/>
          <w:sz w:val="16"/>
        </w:rPr>
        <w:t xml:space="preserve">. </w:t>
      </w:r>
      <w:r w:rsidRPr="0043368C">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Temper foam, the material used in memory-foam pillows, was developed for NASA for seat covers.</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As more companies pursue</w:t>
      </w:r>
      <w:r w:rsidRPr="0043368C">
        <w:rPr>
          <w:rStyle w:val="Emphasis"/>
          <w:rFonts w:asciiTheme="minorHAnsi" w:hAnsiTheme="minorHAnsi" w:cstheme="minorHAnsi"/>
        </w:rPr>
        <w:t xml:space="preserve"> their own </w:t>
      </w:r>
      <w:r w:rsidRPr="0043368C">
        <w:rPr>
          <w:rStyle w:val="Emphasis"/>
          <w:rFonts w:asciiTheme="minorHAnsi" w:hAnsiTheme="minorHAnsi" w:cstheme="minorHAnsi"/>
          <w:highlight w:val="green"/>
        </w:rPr>
        <w:t>space goals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more innovations will</w:t>
      </w:r>
      <w:r w:rsidRPr="0043368C">
        <w:rPr>
          <w:rStyle w:val="Emphasis"/>
          <w:rFonts w:asciiTheme="minorHAnsi" w:hAnsiTheme="minorHAnsi" w:cstheme="minorHAnsi"/>
        </w:rPr>
        <w:t xml:space="preserve"> likely </w:t>
      </w:r>
      <w:r w:rsidRPr="0043368C">
        <w:rPr>
          <w:rStyle w:val="Emphasis"/>
          <w:rFonts w:asciiTheme="minorHAnsi" w:hAnsiTheme="minorHAnsi" w:cstheme="minorHAnsi"/>
          <w:highlight w:val="green"/>
        </w:rPr>
        <w:t>come from the commercial sector</w:t>
      </w:r>
      <w:r w:rsidRPr="0043368C">
        <w:rPr>
          <w:rStyle w:val="Emphasis"/>
          <w:rFonts w:asciiTheme="minorHAnsi" w:hAnsiTheme="minorHAnsi" w:cstheme="minorHAnsi"/>
        </w:rPr>
        <w:t>. Outer space is not just a catalyst for technological development.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 xml:space="preserve">Satellite constellations </w:t>
      </w:r>
      <w:r w:rsidRPr="0043368C">
        <w:rPr>
          <w:rStyle w:val="StyleUnderline"/>
          <w:rFonts w:asciiTheme="minorHAnsi" w:hAnsiTheme="minorHAnsi" w:cstheme="minorHAnsi"/>
        </w:rPr>
        <w:t xml:space="preserve">and their </w:t>
      </w:r>
      <w:r w:rsidRPr="0043368C">
        <w:rPr>
          <w:rStyle w:val="StyleUnderline"/>
          <w:rFonts w:asciiTheme="minorHAnsi" w:hAnsiTheme="minorHAnsi" w:cstheme="minorHAnsi"/>
          <w:highlight w:val="green"/>
        </w:rPr>
        <w:t>unique</w:t>
      </w:r>
      <w:r w:rsidRPr="0043368C">
        <w:rPr>
          <w:rStyle w:val="StyleUnderline"/>
          <w:rFonts w:asciiTheme="minorHAnsi" w:hAnsiTheme="minorHAnsi" w:cstheme="minorHAnsi"/>
        </w:rPr>
        <w:t xml:space="preserve"> line-of-sight </w:t>
      </w:r>
      <w:r w:rsidRPr="0043368C">
        <w:rPr>
          <w:rStyle w:val="StyleUnderline"/>
          <w:rFonts w:asciiTheme="minorHAnsi" w:hAnsiTheme="minorHAnsi" w:cstheme="minorHAnsi"/>
          <w:highlight w:val="green"/>
        </w:rPr>
        <w:t xml:space="preserve">vantage point </w:t>
      </w:r>
      <w:r w:rsidRPr="0043368C">
        <w:rPr>
          <w:rStyle w:val="Emphasis"/>
          <w:rFonts w:asciiTheme="minorHAnsi" w:hAnsiTheme="minorHAnsi" w:cstheme="minorHAnsi"/>
        </w:rPr>
        <w:t xml:space="preserve">can </w:t>
      </w:r>
      <w:r w:rsidRPr="0043368C">
        <w:rPr>
          <w:rStyle w:val="Emphasis"/>
          <w:rFonts w:asciiTheme="minorHAnsi" w:hAnsiTheme="minorHAnsi" w:cstheme="minorHAnsi"/>
          <w:highlight w:val="green"/>
        </w:rPr>
        <w:t>provide new perspectives</w:t>
      </w:r>
      <w:r w:rsidRPr="0043368C">
        <w:rPr>
          <w:rStyle w:val="Emphasis"/>
          <w:rFonts w:asciiTheme="minorHAnsi" w:hAnsiTheme="minorHAnsi" w:cstheme="minorHAnsi"/>
        </w:rPr>
        <w:t xml:space="preserve"> to old industries</w:t>
      </w:r>
      <w:r w:rsidRPr="0043368C">
        <w:rPr>
          <w:rFonts w:asciiTheme="minorHAnsi" w:hAnsiTheme="minorHAnsi" w:cstheme="minorHAnsi"/>
          <w:sz w:val="16"/>
        </w:rPr>
        <w:t xml:space="preserve">. </w:t>
      </w:r>
      <w:r w:rsidRPr="0043368C">
        <w:rPr>
          <w:rStyle w:val="StyleUnderline"/>
          <w:rFonts w:asciiTheme="minorHAnsi" w:hAnsiTheme="minorHAnsi" w:cstheme="minorHAnsi"/>
        </w:rPr>
        <w:t>Deploying satellites into low-Earth orbit, as Facebook wants to do, can connect large, previously-unreached swathes of 22 humanity to the Internet</w:t>
      </w:r>
      <w:r w:rsidRPr="0043368C">
        <w:rPr>
          <w:rFonts w:asciiTheme="minorHAnsi" w:hAnsiTheme="minorHAnsi" w:cstheme="minorHAnsi"/>
          <w:sz w:val="16"/>
        </w:rPr>
        <w:t xml:space="preserve">. </w:t>
      </w:r>
      <w:r w:rsidRPr="0043368C">
        <w:rPr>
          <w:rStyle w:val="Emphasis"/>
          <w:rFonts w:asciiTheme="minorHAnsi" w:hAnsiTheme="minorHAnsi" w:cstheme="minorHAnsi"/>
          <w:highlight w:val="green"/>
        </w:rPr>
        <w:t>Remote sensing</w:t>
      </w:r>
      <w:r w:rsidRPr="0043368C">
        <w:rPr>
          <w:rStyle w:val="Emphasis"/>
          <w:rFonts w:asciiTheme="minorHAnsi" w:hAnsiTheme="minorHAnsi" w:cstheme="minorHAnsi"/>
        </w:rPr>
        <w:t xml:space="preserve"> technology could </w:t>
      </w:r>
      <w:r w:rsidRPr="0043368C">
        <w:rPr>
          <w:rStyle w:val="Emphasis"/>
          <w:rFonts w:asciiTheme="minorHAnsi" w:hAnsiTheme="minorHAnsi" w:cstheme="minorHAnsi"/>
          <w:highlight w:val="green"/>
        </w:rPr>
        <w:t xml:space="preserve">change how </w:t>
      </w:r>
      <w:r w:rsidRPr="0043368C">
        <w:rPr>
          <w:rStyle w:val="Emphasis"/>
          <w:rFonts w:asciiTheme="minorHAnsi" w:hAnsiTheme="minorHAnsi" w:cstheme="minorHAnsi"/>
        </w:rPr>
        <w:t xml:space="preserve">whole </w:t>
      </w:r>
      <w:r w:rsidRPr="0043368C">
        <w:rPr>
          <w:rStyle w:val="Emphasis"/>
          <w:rFonts w:asciiTheme="minorHAnsi" w:hAnsiTheme="minorHAnsi" w:cstheme="minorHAnsi"/>
          <w:highlight w:val="green"/>
        </w:rPr>
        <w:t xml:space="preserve">industries operate, </w:t>
      </w:r>
      <w:r w:rsidRPr="0043368C">
        <w:rPr>
          <w:rStyle w:val="Emphasis"/>
          <w:rFonts w:asciiTheme="minorHAnsi" w:hAnsiTheme="minorHAnsi" w:cstheme="minorHAnsi"/>
        </w:rPr>
        <w:t>such as crop monitoring, herd management, crisis response, and land evaluation, among others</w:t>
      </w:r>
      <w:r w:rsidRPr="0043368C">
        <w:rPr>
          <w:rFonts w:asciiTheme="minorHAnsi" w:hAnsiTheme="minorHAnsi" w:cstheme="minorHAnsi"/>
          <w:sz w:val="16"/>
        </w:rPr>
        <w:t xml:space="preserve">. 23 </w:t>
      </w:r>
      <w:r w:rsidRPr="0043368C">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43368C">
        <w:rPr>
          <w:rFonts w:asciiTheme="minorHAnsi" w:hAnsiTheme="minorHAnsi" w:cstheme="minorHAnsi"/>
          <w:sz w:val="16"/>
        </w:rPr>
        <w:t xml:space="preserve">ls. </w:t>
      </w:r>
      <w:r w:rsidRPr="0043368C">
        <w:rPr>
          <w:rStyle w:val="Emphasis"/>
          <w:rFonts w:asciiTheme="minorHAnsi" w:hAnsiTheme="minorHAnsi" w:cstheme="minorHAnsi"/>
          <w:highlight w:val="green"/>
        </w:rPr>
        <w:t>Space infrastructure</w:t>
      </w:r>
      <w:r w:rsidRPr="0043368C">
        <w:rPr>
          <w:rStyle w:val="Emphasis"/>
          <w:rFonts w:asciiTheme="minorHAnsi" w:hAnsiTheme="minorHAnsi" w:cstheme="minorHAnsi"/>
        </w:rPr>
        <w:t xml:space="preserve">, in helping to change how people connect and perceive Earth, could help </w:t>
      </w:r>
      <w:r w:rsidRPr="0043368C">
        <w:rPr>
          <w:rStyle w:val="Emphasis"/>
          <w:rFonts w:asciiTheme="minorHAnsi" w:hAnsiTheme="minorHAnsi" w:cstheme="minorHAnsi"/>
          <w:highlight w:val="green"/>
        </w:rPr>
        <w:t>spark innovations on the ground</w:t>
      </w:r>
      <w:r w:rsidRPr="0043368C">
        <w:rPr>
          <w:rStyle w:val="Emphasis"/>
          <w:rFonts w:asciiTheme="minorHAnsi" w:hAnsiTheme="minorHAnsi" w:cstheme="minorHAnsi"/>
        </w:rPr>
        <w:t xml:space="preserve"> as well. These innovations, changes to global networks, and new opportunities could lead to wider economic</w:t>
      </w:r>
      <w:r>
        <w:rPr>
          <w:rStyle w:val="Emphasis"/>
          <w:rFonts w:asciiTheme="minorHAnsi" w:hAnsiTheme="minorHAnsi" w:cstheme="minorHAnsi"/>
        </w:rPr>
        <w:t xml:space="preserve"> growth.</w:t>
      </w:r>
    </w:p>
    <w:p w14:paraId="4FA34EEA" w14:textId="77777777" w:rsidR="00575A78" w:rsidRDefault="00575A78" w:rsidP="00575A78">
      <w:pPr>
        <w:rPr>
          <w:rStyle w:val="Emphasis"/>
          <w:rFonts w:asciiTheme="minorHAnsi" w:hAnsiTheme="minorHAnsi" w:cstheme="minorHAnsi"/>
        </w:rPr>
      </w:pPr>
    </w:p>
    <w:p w14:paraId="4717348F" w14:textId="77777777" w:rsidR="00575A78" w:rsidRDefault="00575A78" w:rsidP="00575A78">
      <w:pPr>
        <w:rPr>
          <w:rStyle w:val="Emphasis"/>
          <w:rFonts w:asciiTheme="minorHAnsi" w:hAnsiTheme="minorHAnsi" w:cstheme="minorHAnsi"/>
        </w:rPr>
      </w:pPr>
    </w:p>
    <w:p w14:paraId="60482BB6" w14:textId="77777777" w:rsidR="00575A78" w:rsidRPr="0043368C" w:rsidRDefault="00575A78" w:rsidP="00575A78">
      <w:pPr>
        <w:pStyle w:val="Heading4"/>
        <w:rPr>
          <w:rFonts w:asciiTheme="minorHAnsi" w:hAnsiTheme="minorHAnsi" w:cstheme="minorHAnsi"/>
        </w:rPr>
      </w:pPr>
      <w:r w:rsidRPr="0043368C">
        <w:rPr>
          <w:rFonts w:asciiTheme="minorHAnsi" w:hAnsiTheme="minorHAnsi" w:cstheme="minorHAnsi"/>
        </w:rPr>
        <w:t xml:space="preserve">Tech innovation solves every existential threat – cumulative extinction events outweigh the aff </w:t>
      </w:r>
    </w:p>
    <w:p w14:paraId="4BC1D62F" w14:textId="77777777" w:rsidR="00575A78" w:rsidRPr="0043368C" w:rsidRDefault="00575A78" w:rsidP="00575A78">
      <w:pPr>
        <w:rPr>
          <w:rFonts w:asciiTheme="minorHAnsi" w:hAnsiTheme="minorHAnsi" w:cstheme="minorHAnsi"/>
        </w:rPr>
      </w:pPr>
      <w:r w:rsidRPr="0043368C">
        <w:rPr>
          <w:rFonts w:asciiTheme="minorHAnsi" w:hAnsiTheme="minorHAnsi" w:cstheme="minorHAnsi"/>
        </w:rPr>
        <w:t xml:space="preserve">Dylan </w:t>
      </w:r>
      <w:r w:rsidRPr="0043368C">
        <w:rPr>
          <w:rFonts w:asciiTheme="minorHAnsi" w:hAnsiTheme="minorHAnsi" w:cstheme="minorHAnsi"/>
          <w:b/>
        </w:rPr>
        <w:t>Matthews 18</w:t>
      </w:r>
      <w:r w:rsidRPr="0043368C">
        <w:rPr>
          <w:rFonts w:asciiTheme="minorHAnsi" w:hAnsiTheme="minorHAnsi" w:cstheme="minorHAnsi"/>
        </w:rPr>
        <w:t>. Co-founder of Vox, citing Nick Beckstead @ Rutgers University. 10-26-2018. "How to help people millions of years from now." Vox. https://www.vox.com/future-perfect/2018/10/26/18023366/far-future-effective-altruism-existential-risk-doing-good</w:t>
      </w:r>
    </w:p>
    <w:p w14:paraId="6642A695" w14:textId="77777777" w:rsidR="00575A78" w:rsidRPr="0043368C" w:rsidRDefault="00575A78" w:rsidP="00575A78">
      <w:pPr>
        <w:rPr>
          <w:rStyle w:val="StyleUnderline"/>
          <w:rFonts w:asciiTheme="minorHAnsi" w:hAnsiTheme="minorHAnsi" w:cstheme="minorHAnsi"/>
        </w:rPr>
      </w:pPr>
      <w:r w:rsidRPr="0043368C">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43368C">
        <w:rPr>
          <w:rStyle w:val="StyleUnderline"/>
          <w:rFonts w:asciiTheme="minorHAnsi" w:hAnsiTheme="minorHAnsi" w:cstheme="minorHAnsi"/>
        </w:rPr>
        <w:t>The 7.6 billion people now living</w:t>
      </w:r>
      <w:r w:rsidRPr="0043368C">
        <w:rPr>
          <w:rFonts w:asciiTheme="minorHAnsi" w:hAnsiTheme="minorHAnsi" w:cstheme="minorHAnsi"/>
          <w:sz w:val="14"/>
        </w:rPr>
        <w:t xml:space="preserve">, after all, </w:t>
      </w:r>
      <w:r w:rsidRPr="0043368C">
        <w:rPr>
          <w:rStyle w:val="StyleUnderline"/>
          <w:rFonts w:asciiTheme="minorHAnsi" w:hAnsiTheme="minorHAnsi" w:cstheme="minorHAnsi"/>
        </w:rPr>
        <w:t xml:space="preserve">amount to less than 0.003 percent of the population that will live in the </w:t>
      </w:r>
      <w:r w:rsidRPr="0043368C">
        <w:rPr>
          <w:rStyle w:val="Emphasis"/>
          <w:rFonts w:asciiTheme="minorHAnsi" w:hAnsiTheme="minorHAnsi" w:cstheme="minorHAnsi"/>
        </w:rPr>
        <w:t>future</w:t>
      </w:r>
      <w:r w:rsidRPr="0043368C">
        <w:rPr>
          <w:rFonts w:asciiTheme="minorHAnsi" w:hAnsiTheme="minorHAnsi" w:cstheme="minorHAnsi"/>
          <w:sz w:val="14"/>
        </w:rPr>
        <w:t xml:space="preserve">. It’s reasonable to suggest that those </w:t>
      </w:r>
      <w:r w:rsidRPr="0043368C">
        <w:rPr>
          <w:rStyle w:val="Emphasis"/>
          <w:rFonts w:asciiTheme="minorHAnsi" w:hAnsiTheme="minorHAnsi" w:cstheme="minorHAnsi"/>
        </w:rPr>
        <w:t>quadrillions</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of </w:t>
      </w:r>
      <w:r w:rsidRPr="0043368C">
        <w:rPr>
          <w:rStyle w:val="StyleUnderline"/>
          <w:rFonts w:asciiTheme="minorHAnsi" w:hAnsiTheme="minorHAnsi" w:cstheme="minorHAnsi"/>
          <w:highlight w:val="green"/>
        </w:rPr>
        <w:t>future people have</w:t>
      </w:r>
      <w:r w:rsidRPr="0043368C">
        <w:rPr>
          <w:rFonts w:asciiTheme="minorHAnsi" w:hAnsiTheme="minorHAnsi" w:cstheme="minorHAnsi"/>
          <w:sz w:val="14"/>
        </w:rPr>
        <w:t xml:space="preserve">, accordingly, </w:t>
      </w:r>
      <w:r w:rsidRPr="0043368C">
        <w:rPr>
          <w:rStyle w:val="Emphasis"/>
          <w:rFonts w:asciiTheme="minorHAnsi" w:hAnsiTheme="minorHAnsi" w:cstheme="minorHAnsi"/>
          <w:highlight w:val="green"/>
        </w:rPr>
        <w:t>hundreds of thousands of times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more moral weight</w:t>
      </w:r>
      <w:r w:rsidRPr="0043368C">
        <w:rPr>
          <w:rStyle w:val="StyleUnderline"/>
          <w:rFonts w:asciiTheme="minorHAnsi" w:hAnsiTheme="minorHAnsi" w:cstheme="minorHAnsi"/>
        </w:rPr>
        <w:t xml:space="preserve"> than those of us living here </w:t>
      </w:r>
      <w:r w:rsidRPr="0043368C">
        <w:rPr>
          <w:rStyle w:val="Emphasis"/>
          <w:rFonts w:asciiTheme="minorHAnsi" w:hAnsiTheme="minorHAnsi" w:cstheme="minorHAnsi"/>
        </w:rPr>
        <w:t>today</w:t>
      </w:r>
      <w:r w:rsidRPr="0043368C">
        <w:rPr>
          <w:rStyle w:val="StyleUnderline"/>
          <w:rFonts w:asciiTheme="minorHAnsi" w:hAnsiTheme="minorHAnsi" w:cstheme="minorHAnsi"/>
        </w:rPr>
        <w:t xml:space="preserve"> do</w:t>
      </w:r>
      <w:r w:rsidRPr="0043368C">
        <w:rPr>
          <w:rFonts w:asciiTheme="minorHAnsi" w:hAnsiTheme="minorHAnsi" w:cstheme="min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3368C">
        <w:rPr>
          <w:rStyle w:val="StyleUnderline"/>
          <w:rFonts w:asciiTheme="minorHAnsi" w:hAnsiTheme="minorHAnsi" w:cstheme="minorHAnsi"/>
        </w:rPr>
        <w:t xml:space="preserve">The most </w:t>
      </w:r>
      <w:r w:rsidRPr="0043368C">
        <w:rPr>
          <w:rStyle w:val="Emphasis"/>
          <w:rFonts w:asciiTheme="minorHAnsi" w:hAnsiTheme="minorHAnsi" w:cstheme="minorHAnsi"/>
        </w:rPr>
        <w:t>literal</w:t>
      </w:r>
      <w:r w:rsidRPr="0043368C">
        <w:rPr>
          <w:rFonts w:asciiTheme="minorHAnsi" w:hAnsiTheme="minorHAnsi" w:cstheme="minorHAnsi"/>
          <w:sz w:val="14"/>
        </w:rPr>
        <w:t xml:space="preserve"> </w:t>
      </w:r>
      <w:r w:rsidRPr="0043368C">
        <w:rPr>
          <w:rStyle w:val="StyleUnderline"/>
          <w:rFonts w:asciiTheme="minorHAnsi" w:hAnsiTheme="minorHAnsi" w:cstheme="minorHAnsi"/>
        </w:rPr>
        <w:t xml:space="preserve">thing it could mean is </w:t>
      </w:r>
      <w:r w:rsidRPr="0043368C">
        <w:rPr>
          <w:rStyle w:val="StyleUnderline"/>
          <w:rFonts w:asciiTheme="minorHAnsi" w:hAnsiTheme="minorHAnsi" w:cstheme="minorHAnsi"/>
          <w:highlight w:val="green"/>
        </w:rPr>
        <w:t>preventing</w:t>
      </w:r>
      <w:r w:rsidRPr="0043368C">
        <w:rPr>
          <w:rStyle w:val="StyleUnderline"/>
          <w:rFonts w:asciiTheme="minorHAnsi" w:hAnsiTheme="minorHAnsi" w:cstheme="minorHAnsi"/>
        </w:rPr>
        <w:t xml:space="preserve"> human </w:t>
      </w:r>
      <w:r w:rsidRPr="0043368C">
        <w:rPr>
          <w:rStyle w:val="Emphasis"/>
          <w:rFonts w:asciiTheme="minorHAnsi" w:hAnsiTheme="minorHAnsi" w:cstheme="minorHAnsi"/>
          <w:highlight w:val="green"/>
        </w:rPr>
        <w:t>extinction</w:t>
      </w:r>
      <w:r w:rsidRPr="0043368C">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3368C">
        <w:rPr>
          <w:rStyle w:val="StyleUnderline"/>
          <w:rFonts w:asciiTheme="minorHAnsi" w:hAnsiTheme="minorHAnsi" w:cstheme="minorHAnsi"/>
        </w:rPr>
        <w:t>But</w:t>
      </w:r>
      <w:r w:rsidRPr="0043368C">
        <w:rPr>
          <w:rFonts w:asciiTheme="minorHAnsi" w:hAnsiTheme="minorHAnsi" w:cstheme="minorHAnsi"/>
          <w:sz w:val="14"/>
        </w:rPr>
        <w:t xml:space="preserve"> in a set of slides he made in 2013, Beckstead makes a compelling case that </w:t>
      </w:r>
      <w:r w:rsidRPr="0043368C">
        <w:rPr>
          <w:rStyle w:val="StyleUnderline"/>
          <w:rFonts w:asciiTheme="minorHAnsi" w:hAnsiTheme="minorHAnsi" w:cstheme="minorHAnsi"/>
          <w:highlight w:val="green"/>
        </w:rPr>
        <w:t>while</w:t>
      </w:r>
      <w:r w:rsidRPr="0043368C">
        <w:rPr>
          <w:rStyle w:val="StyleUnderline"/>
          <w:rFonts w:asciiTheme="minorHAnsi" w:hAnsiTheme="minorHAnsi" w:cstheme="minorHAnsi"/>
        </w:rPr>
        <w:t xml:space="preserve"> that’s certainly </w:t>
      </w:r>
      <w:r w:rsidRPr="0043368C">
        <w:rPr>
          <w:rStyle w:val="Emphasis"/>
          <w:rFonts w:asciiTheme="minorHAnsi" w:hAnsiTheme="minorHAnsi" w:cstheme="minorHAnsi"/>
          <w:highlight w:val="green"/>
        </w:rPr>
        <w:t>part</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of</w:t>
      </w:r>
      <w:r w:rsidRPr="0043368C">
        <w:rPr>
          <w:rStyle w:val="StyleUnderline"/>
          <w:rFonts w:asciiTheme="minorHAnsi" w:hAnsiTheme="minorHAnsi" w:cstheme="minorHAnsi"/>
        </w:rPr>
        <w:t xml:space="preserve"> what </w:t>
      </w:r>
      <w:r w:rsidRPr="0043368C">
        <w:rPr>
          <w:rStyle w:val="StyleUnderline"/>
          <w:rFonts w:asciiTheme="minorHAnsi" w:hAnsiTheme="minorHAnsi" w:cstheme="minorHAnsi"/>
          <w:highlight w:val="green"/>
        </w:rPr>
        <w:t>caring about the far future</w:t>
      </w:r>
      <w:r w:rsidRPr="0043368C">
        <w:rPr>
          <w:rStyle w:val="StyleUnderline"/>
          <w:rFonts w:asciiTheme="minorHAnsi" w:hAnsiTheme="minorHAnsi" w:cstheme="minorHAnsi"/>
        </w:rPr>
        <w:t xml:space="preserve"> entails, approaches that address </w:t>
      </w:r>
      <w:r w:rsidRPr="0043368C">
        <w:rPr>
          <w:rStyle w:val="Emphasis"/>
          <w:rFonts w:asciiTheme="minorHAnsi" w:hAnsiTheme="minorHAnsi" w:cstheme="minorHAnsi"/>
        </w:rPr>
        <w:t>specific threats</w:t>
      </w:r>
      <w:r w:rsidRPr="0043368C">
        <w:rPr>
          <w:rFonts w:asciiTheme="minorHAnsi" w:hAnsiTheme="minorHAnsi" w:cstheme="minorHAnsi"/>
          <w:sz w:val="14"/>
        </w:rPr>
        <w:t xml:space="preserve"> </w:t>
      </w:r>
      <w:r w:rsidRPr="0043368C">
        <w:rPr>
          <w:rStyle w:val="StyleUnderline"/>
          <w:rFonts w:asciiTheme="minorHAnsi" w:hAnsiTheme="minorHAnsi" w:cstheme="minorHAnsi"/>
        </w:rPr>
        <w:t>to humanity</w:t>
      </w:r>
      <w:r w:rsidRPr="0043368C">
        <w:rPr>
          <w:rFonts w:asciiTheme="minorHAnsi" w:hAnsiTheme="minorHAnsi" w:cstheme="minorHAnsi"/>
          <w:sz w:val="14"/>
        </w:rPr>
        <w:t xml:space="preserve"> (which he calls “</w:t>
      </w:r>
      <w:r w:rsidRPr="0043368C">
        <w:rPr>
          <w:rStyle w:val="Emphasis"/>
          <w:rFonts w:asciiTheme="minorHAnsi" w:hAnsiTheme="minorHAnsi" w:cstheme="minorHAnsi"/>
        </w:rPr>
        <w:t>targeted</w:t>
      </w:r>
      <w:r w:rsidRPr="0043368C">
        <w:rPr>
          <w:rFonts w:asciiTheme="minorHAnsi" w:hAnsiTheme="minorHAnsi" w:cstheme="minorHAnsi"/>
          <w:sz w:val="14"/>
        </w:rPr>
        <w:t xml:space="preserve">” </w:t>
      </w:r>
      <w:r w:rsidRPr="0043368C">
        <w:rPr>
          <w:rStyle w:val="StyleUnderline"/>
          <w:rFonts w:asciiTheme="minorHAnsi" w:hAnsiTheme="minorHAnsi" w:cstheme="minorHAnsi"/>
        </w:rPr>
        <w:t>approaches</w:t>
      </w:r>
      <w:r w:rsidRPr="0043368C">
        <w:rPr>
          <w:rFonts w:asciiTheme="minorHAnsi" w:hAnsiTheme="minorHAnsi" w:cstheme="minorHAnsi"/>
          <w:sz w:val="14"/>
        </w:rPr>
        <w:t xml:space="preserve"> to the far future) </w:t>
      </w:r>
      <w:r w:rsidRPr="0043368C">
        <w:rPr>
          <w:rStyle w:val="StyleUnderline"/>
          <w:rFonts w:asciiTheme="minorHAnsi" w:hAnsiTheme="minorHAnsi" w:cstheme="minorHAnsi"/>
          <w:highlight w:val="green"/>
        </w:rPr>
        <w:t xml:space="preserve">have to </w:t>
      </w:r>
      <w:r w:rsidRPr="0043368C">
        <w:rPr>
          <w:rStyle w:val="Emphasis"/>
          <w:rFonts w:asciiTheme="minorHAnsi" w:hAnsiTheme="minorHAnsi" w:cstheme="minorHAnsi"/>
          <w:highlight w:val="green"/>
        </w:rPr>
        <w:t>complement</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broad</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 xml:space="preserve">approaches, where instead of trying to </w:t>
      </w:r>
      <w:r w:rsidRPr="0043368C">
        <w:rPr>
          <w:rStyle w:val="Emphasis"/>
          <w:rFonts w:asciiTheme="minorHAnsi" w:hAnsiTheme="minorHAnsi" w:cstheme="minorHAnsi"/>
          <w:highlight w:val="green"/>
        </w:rPr>
        <w:t>predict</w:t>
      </w:r>
      <w:r w:rsidRPr="0043368C">
        <w:rPr>
          <w:rStyle w:val="StyleUnderline"/>
          <w:rFonts w:asciiTheme="minorHAnsi" w:hAnsiTheme="minorHAnsi" w:cstheme="minorHAnsi"/>
          <w:highlight w:val="green"/>
        </w:rPr>
        <w:t xml:space="preserve"> what’s going to kill us all, you</w:t>
      </w:r>
      <w:r w:rsidRPr="0043368C">
        <w:rPr>
          <w:rStyle w:val="StyleUnderline"/>
          <w:rFonts w:asciiTheme="minorHAnsi" w:hAnsiTheme="minorHAnsi" w:cstheme="minorHAnsi"/>
        </w:rPr>
        <w:t xml:space="preserve"> just </w:t>
      </w:r>
      <w:r w:rsidRPr="0043368C">
        <w:rPr>
          <w:rStyle w:val="Emphasis"/>
          <w:rFonts w:asciiTheme="minorHAnsi" w:hAnsiTheme="minorHAnsi" w:cstheme="minorHAnsi"/>
        </w:rPr>
        <w:t xml:space="preserve">generally </w:t>
      </w:r>
      <w:r w:rsidRPr="0043368C">
        <w:rPr>
          <w:rStyle w:val="Emphasis"/>
          <w:rFonts w:asciiTheme="minorHAnsi" w:hAnsiTheme="minorHAnsi" w:cstheme="minorHAnsi"/>
          <w:highlight w:val="green"/>
        </w:rPr>
        <w:t>try to keep civilization running as best it can</w:t>
      </w:r>
      <w:r w:rsidRPr="0043368C">
        <w:rPr>
          <w:rStyle w:val="StyleUnderline"/>
          <w:rFonts w:asciiTheme="minorHAnsi" w:hAnsiTheme="minorHAnsi" w:cstheme="minorHAnsi"/>
          <w:highlight w:val="green"/>
        </w:rPr>
        <w:t>, so</w:t>
      </w:r>
      <w:r w:rsidRPr="0043368C">
        <w:rPr>
          <w:rStyle w:val="StyleUnderline"/>
          <w:rFonts w:asciiTheme="minorHAnsi" w:hAnsiTheme="minorHAnsi" w:cstheme="minorHAnsi"/>
        </w:rPr>
        <w:t xml:space="preserve"> that </w:t>
      </w:r>
      <w:r w:rsidRPr="0043368C">
        <w:rPr>
          <w:rStyle w:val="StyleUnderline"/>
          <w:rFonts w:asciiTheme="minorHAnsi" w:hAnsiTheme="minorHAnsi" w:cstheme="minorHAnsi"/>
          <w:highlight w:val="green"/>
        </w:rPr>
        <w:t xml:space="preserve">it is, as a whole, well-equipped to deal with </w:t>
      </w:r>
      <w:r w:rsidRPr="0043368C">
        <w:rPr>
          <w:rStyle w:val="Emphasis"/>
          <w:rFonts w:asciiTheme="minorHAnsi" w:hAnsiTheme="minorHAnsi" w:cstheme="minorHAnsi"/>
          <w:highlight w:val="green"/>
        </w:rPr>
        <w:t>potential</w:t>
      </w:r>
      <w:r w:rsidRPr="0043368C">
        <w:rPr>
          <w:rStyle w:val="StyleUnderline"/>
          <w:rFonts w:asciiTheme="minorHAnsi" w:hAnsiTheme="minorHAnsi" w:cstheme="minorHAnsi"/>
          <w:highlight w:val="green"/>
        </w:rPr>
        <w:t xml:space="preserve"> extinction events in the </w:t>
      </w:r>
      <w:r w:rsidRPr="0043368C">
        <w:rPr>
          <w:rStyle w:val="Emphasis"/>
          <w:rFonts w:asciiTheme="minorHAnsi" w:hAnsiTheme="minorHAnsi" w:cstheme="minorHAnsi"/>
          <w:highlight w:val="green"/>
        </w:rPr>
        <w:t>future</w:t>
      </w:r>
      <w:r w:rsidRPr="0043368C">
        <w:rPr>
          <w:rFonts w:asciiTheme="minorHAnsi" w:hAnsiTheme="minorHAnsi" w:cstheme="minorHAnsi"/>
          <w:sz w:val="14"/>
        </w:rPr>
        <w:t xml:space="preserve">, not just in 2030 or 2040 but in 3500 or 95000 or even 37 million. </w:t>
      </w:r>
      <w:r w:rsidRPr="0043368C">
        <w:rPr>
          <w:rStyle w:val="StyleUnderline"/>
          <w:rFonts w:asciiTheme="minorHAnsi" w:hAnsiTheme="minorHAnsi" w:cstheme="minorHAnsi"/>
        </w:rPr>
        <w:t xml:space="preserve">In other words, caring about the far future </w:t>
      </w:r>
      <w:r w:rsidRPr="0043368C">
        <w:rPr>
          <w:rStyle w:val="Emphasis"/>
          <w:rFonts w:asciiTheme="minorHAnsi" w:hAnsiTheme="minorHAnsi" w:cstheme="minorHAnsi"/>
          <w:highlight w:val="green"/>
        </w:rPr>
        <w:t>doesn’t mean just paying attention to low-probability risks of</w:t>
      </w:r>
      <w:r w:rsidRPr="0043368C">
        <w:rPr>
          <w:rStyle w:val="Emphasis"/>
          <w:rFonts w:asciiTheme="minorHAnsi" w:hAnsiTheme="minorHAnsi" w:cstheme="minorHAnsi"/>
        </w:rPr>
        <w:t xml:space="preserve"> total </w:t>
      </w:r>
      <w:r w:rsidRPr="0043368C">
        <w:rPr>
          <w:rStyle w:val="Emphasis"/>
          <w:rFonts w:asciiTheme="minorHAnsi" w:hAnsiTheme="minorHAnsi" w:cstheme="minorHAnsi"/>
          <w:highlight w:val="green"/>
        </w:rPr>
        <w:t>annihilation</w:t>
      </w:r>
      <w:r w:rsidRPr="0043368C">
        <w:rPr>
          <w:rStyle w:val="StyleUnderline"/>
          <w:rFonts w:asciiTheme="minorHAnsi" w:hAnsiTheme="minorHAnsi" w:cstheme="minorHAnsi"/>
        </w:rPr>
        <w:t xml:space="preserve">; it also means </w:t>
      </w:r>
      <w:r w:rsidRPr="0043368C">
        <w:rPr>
          <w:rStyle w:val="Emphasis"/>
          <w:rFonts w:asciiTheme="minorHAnsi" w:hAnsiTheme="minorHAnsi" w:cstheme="minorHAnsi"/>
          <w:highlight w:val="green"/>
        </w:rPr>
        <w:t>acting on pressing needs now</w:t>
      </w:r>
      <w:r w:rsidRPr="0043368C">
        <w:rPr>
          <w:rFonts w:asciiTheme="minorHAnsi" w:hAnsiTheme="minorHAnsi" w:cstheme="minorHAnsi"/>
          <w:sz w:val="14"/>
        </w:rPr>
        <w:t xml:space="preserve">. For example: </w:t>
      </w:r>
      <w:r w:rsidRPr="0043368C">
        <w:rPr>
          <w:rStyle w:val="StyleUnderline"/>
          <w:rFonts w:asciiTheme="minorHAnsi" w:hAnsiTheme="minorHAnsi" w:cstheme="minorHAnsi"/>
        </w:rPr>
        <w:t xml:space="preserve">We’re </w:t>
      </w:r>
      <w:r w:rsidRPr="0043368C">
        <w:rPr>
          <w:rStyle w:val="StyleUnderline"/>
          <w:rFonts w:asciiTheme="minorHAnsi" w:hAnsiTheme="minorHAnsi" w:cstheme="minorHAnsi"/>
          <w:highlight w:val="green"/>
        </w:rPr>
        <w:t>going to</w:t>
      </w:r>
      <w:r w:rsidRPr="0043368C">
        <w:rPr>
          <w:rStyle w:val="StyleUnderline"/>
          <w:rFonts w:asciiTheme="minorHAnsi" w:hAnsiTheme="minorHAnsi" w:cstheme="minorHAnsi"/>
        </w:rPr>
        <w:t xml:space="preserve"> be </w:t>
      </w:r>
      <w:r w:rsidRPr="0043368C">
        <w:rPr>
          <w:rStyle w:val="Emphasis"/>
          <w:rFonts w:asciiTheme="minorHAnsi" w:hAnsiTheme="minorHAnsi" w:cstheme="minorHAnsi"/>
          <w:highlight w:val="green"/>
        </w:rPr>
        <w:t>better</w:t>
      </w:r>
      <w:r w:rsidRPr="0043368C">
        <w:rPr>
          <w:rStyle w:val="Emphasis"/>
          <w:rFonts w:asciiTheme="minorHAnsi" w:hAnsiTheme="minorHAnsi" w:cstheme="minorHAnsi"/>
        </w:rPr>
        <w:t xml:space="preserve"> prepared</w:t>
      </w:r>
      <w:r w:rsidRPr="0043368C">
        <w:rPr>
          <w:rStyle w:val="StyleUnderline"/>
          <w:rFonts w:asciiTheme="minorHAnsi" w:hAnsiTheme="minorHAnsi" w:cstheme="minorHAnsi"/>
        </w:rPr>
        <w:t xml:space="preserve"> to </w:t>
      </w:r>
      <w:r w:rsidRPr="0043368C">
        <w:rPr>
          <w:rStyle w:val="StyleUnderline"/>
          <w:rFonts w:asciiTheme="minorHAnsi" w:hAnsiTheme="minorHAnsi" w:cstheme="minorHAnsi"/>
          <w:highlight w:val="green"/>
        </w:rPr>
        <w:t xml:space="preserve">prevent extinction from </w:t>
      </w:r>
      <w:r w:rsidRPr="0043368C">
        <w:rPr>
          <w:rStyle w:val="Emphasis"/>
          <w:rFonts w:asciiTheme="minorHAnsi" w:hAnsiTheme="minorHAnsi" w:cstheme="minorHAnsi"/>
          <w:highlight w:val="green"/>
        </w:rPr>
        <w:t>AI</w:t>
      </w:r>
      <w:r w:rsidRPr="0043368C">
        <w:rPr>
          <w:rStyle w:val="StyleUnderline"/>
          <w:rFonts w:asciiTheme="minorHAnsi" w:hAnsiTheme="minorHAnsi" w:cstheme="minorHAnsi"/>
        </w:rPr>
        <w:t xml:space="preserve"> or </w:t>
      </w:r>
      <w:r w:rsidRPr="0043368C">
        <w:rPr>
          <w:rStyle w:val="StyleUnderline"/>
          <w:rFonts w:asciiTheme="minorHAnsi" w:hAnsiTheme="minorHAnsi" w:cstheme="minorHAnsi"/>
          <w:highlight w:val="green"/>
        </w:rPr>
        <w:t xml:space="preserve">a </w:t>
      </w:r>
      <w:r w:rsidRPr="0043368C">
        <w:rPr>
          <w:rStyle w:val="Emphasis"/>
          <w:rFonts w:asciiTheme="minorHAnsi" w:hAnsiTheme="minorHAnsi" w:cstheme="minorHAnsi"/>
          <w:highlight w:val="green"/>
        </w:rPr>
        <w:t>supervirus</w:t>
      </w:r>
      <w:r w:rsidRPr="0043368C">
        <w:rPr>
          <w:rStyle w:val="StyleUnderline"/>
          <w:rFonts w:asciiTheme="minorHAnsi" w:hAnsiTheme="minorHAnsi" w:cstheme="minorHAnsi"/>
          <w:highlight w:val="green"/>
        </w:rPr>
        <w:t xml:space="preserve"> or</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global </w:t>
      </w:r>
      <w:r w:rsidRPr="0043368C">
        <w:rPr>
          <w:rStyle w:val="Emphasis"/>
          <w:rFonts w:asciiTheme="minorHAnsi" w:hAnsiTheme="minorHAnsi" w:cstheme="minorHAnsi"/>
          <w:highlight w:val="green"/>
        </w:rPr>
        <w:t>warming</w:t>
      </w:r>
      <w:r w:rsidRPr="0043368C">
        <w:rPr>
          <w:rStyle w:val="StyleUnderline"/>
          <w:rFonts w:asciiTheme="minorHAnsi" w:hAnsiTheme="minorHAnsi" w:cstheme="minorHAnsi"/>
          <w:highlight w:val="green"/>
        </w:rPr>
        <w:t xml:space="preserve"> if society</w:t>
      </w:r>
      <w:r w:rsidRPr="0043368C">
        <w:rPr>
          <w:rStyle w:val="StyleUnderline"/>
          <w:rFonts w:asciiTheme="minorHAnsi" w:hAnsiTheme="minorHAnsi" w:cstheme="minorHAnsi"/>
        </w:rPr>
        <w:t xml:space="preserve"> as a whole </w:t>
      </w:r>
      <w:r w:rsidRPr="0043368C">
        <w:rPr>
          <w:rStyle w:val="StyleUnderline"/>
          <w:rFonts w:asciiTheme="minorHAnsi" w:hAnsiTheme="minorHAnsi" w:cstheme="minorHAnsi"/>
          <w:highlight w:val="green"/>
        </w:rPr>
        <w:t>makes</w:t>
      </w:r>
      <w:r w:rsidRPr="0043368C">
        <w:rPr>
          <w:rStyle w:val="StyleUnderline"/>
          <w:rFonts w:asciiTheme="minorHAnsi" w:hAnsiTheme="minorHAnsi" w:cstheme="minorHAnsi"/>
        </w:rPr>
        <w:t xml:space="preserve"> </w:t>
      </w:r>
      <w:r w:rsidRPr="0043368C">
        <w:rPr>
          <w:rStyle w:val="Emphasis"/>
          <w:rFonts w:asciiTheme="minorHAnsi" w:hAnsiTheme="minorHAnsi" w:cstheme="minorHAnsi"/>
        </w:rPr>
        <w:t xml:space="preserve">a lot of </w:t>
      </w:r>
      <w:r w:rsidRPr="0043368C">
        <w:rPr>
          <w:rStyle w:val="Emphasis"/>
          <w:rFonts w:asciiTheme="minorHAnsi" w:hAnsiTheme="minorHAnsi" w:cstheme="minorHAnsi"/>
          <w:highlight w:val="green"/>
        </w:rPr>
        <w:t>scientific progress</w:t>
      </w:r>
      <w:r w:rsidRPr="0043368C">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3368C">
        <w:rPr>
          <w:rStyle w:val="StyleUnderline"/>
          <w:rFonts w:asciiTheme="minorHAnsi" w:hAnsiTheme="minorHAnsi" w:cstheme="minorHAnsi"/>
        </w:rPr>
        <w:t xml:space="preserve">So maybe one of </w:t>
      </w:r>
      <w:r w:rsidRPr="0043368C">
        <w:rPr>
          <w:rStyle w:val="StyleUnderline"/>
          <w:rFonts w:asciiTheme="minorHAnsi" w:hAnsiTheme="minorHAnsi" w:cstheme="minorHAnsi"/>
          <w:highlight w:val="green"/>
        </w:rPr>
        <w:t xml:space="preserve">the </w:t>
      </w:r>
      <w:r w:rsidRPr="0043368C">
        <w:rPr>
          <w:rStyle w:val="Emphasis"/>
          <w:rFonts w:asciiTheme="minorHAnsi" w:hAnsiTheme="minorHAnsi" w:cstheme="minorHAnsi"/>
          <w:highlight w:val="green"/>
        </w:rPr>
        <w:t>best thing</w:t>
      </w:r>
      <w:r w:rsidRPr="0043368C">
        <w:rPr>
          <w:rStyle w:val="StyleUnderline"/>
          <w:rFonts w:asciiTheme="minorHAnsi" w:hAnsiTheme="minorHAnsi" w:cstheme="minorHAnsi"/>
        </w:rPr>
        <w:t xml:space="preserve">s we can do </w:t>
      </w:r>
      <w:r w:rsidRPr="0043368C">
        <w:rPr>
          <w:rStyle w:val="StyleUnderline"/>
          <w:rFonts w:asciiTheme="minorHAnsi" w:hAnsiTheme="minorHAnsi" w:cstheme="minorHAnsi"/>
          <w:highlight w:val="green"/>
        </w:rPr>
        <w:t>for the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far future</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is to</w:t>
      </w:r>
      <w:r w:rsidRPr="0043368C">
        <w:rPr>
          <w:rFonts w:asciiTheme="minorHAnsi" w:hAnsiTheme="minorHAnsi" w:cstheme="minorHAnsi"/>
          <w:sz w:val="14"/>
        </w:rPr>
        <w:t xml:space="preserve"> improve school systems — here and now — to </w:t>
      </w:r>
      <w:r w:rsidRPr="0043368C">
        <w:rPr>
          <w:rStyle w:val="StyleUnderline"/>
          <w:rFonts w:asciiTheme="minorHAnsi" w:hAnsiTheme="minorHAnsi" w:cstheme="minorHAnsi"/>
          <w:highlight w:val="green"/>
        </w:rPr>
        <w:t>harness</w:t>
      </w:r>
      <w:r w:rsidRPr="0043368C">
        <w:rPr>
          <w:rFonts w:asciiTheme="minorHAnsi" w:hAnsiTheme="minorHAnsi" w:cstheme="minorHAnsi"/>
          <w:sz w:val="14"/>
        </w:rPr>
        <w:t xml:space="preserve"> the group economist Raj Chetty calls “lost Einsteins” (</w:t>
      </w:r>
      <w:r w:rsidRPr="0043368C">
        <w:rPr>
          <w:rStyle w:val="Emphasis"/>
          <w:rFonts w:asciiTheme="minorHAnsi" w:hAnsiTheme="minorHAnsi" w:cstheme="minorHAnsi"/>
        </w:rPr>
        <w:t xml:space="preserve">potential </w:t>
      </w:r>
      <w:r w:rsidRPr="0043368C">
        <w:rPr>
          <w:rStyle w:val="Emphasis"/>
          <w:rFonts w:asciiTheme="minorHAnsi" w:hAnsiTheme="minorHAnsi" w:cstheme="minorHAnsi"/>
          <w:highlight w:val="green"/>
        </w:rPr>
        <w:t>innovators</w:t>
      </w:r>
      <w:r w:rsidRPr="0043368C">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3368C">
        <w:rPr>
          <w:rStyle w:val="StyleUnderline"/>
          <w:rFonts w:asciiTheme="minorHAnsi" w:hAnsiTheme="minorHAnsi" w:cstheme="minorHAnsi"/>
          <w:highlight w:val="green"/>
        </w:rPr>
        <w:t>improve</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incentives</w:t>
      </w:r>
      <w:r w:rsidRPr="0043368C">
        <w:rPr>
          <w:rFonts w:asciiTheme="minorHAnsi" w:hAnsiTheme="minorHAnsi" w:cstheme="minorHAnsi"/>
          <w:sz w:val="14"/>
          <w:highlight w:val="green"/>
        </w:rPr>
        <w:t xml:space="preserve"> </w:t>
      </w:r>
      <w:r w:rsidRPr="0043368C">
        <w:rPr>
          <w:rStyle w:val="StyleUnderline"/>
          <w:rFonts w:asciiTheme="minorHAnsi" w:hAnsiTheme="minorHAnsi" w:cstheme="minorHAnsi"/>
          <w:highlight w:val="green"/>
        </w:rPr>
        <w:t>and</w:t>
      </w:r>
      <w:r w:rsidRPr="0043368C">
        <w:rPr>
          <w:rFonts w:asciiTheme="minorHAnsi" w:hAnsiTheme="minorHAnsi" w:cstheme="minorHAnsi"/>
          <w:sz w:val="14"/>
          <w:highlight w:val="green"/>
        </w:rPr>
        <w:t xml:space="preserve"> </w:t>
      </w:r>
      <w:r w:rsidRPr="0043368C">
        <w:rPr>
          <w:rStyle w:val="Emphasis"/>
          <w:rFonts w:asciiTheme="minorHAnsi" w:hAnsiTheme="minorHAnsi" w:cstheme="minorHAnsi"/>
          <w:highlight w:val="green"/>
        </w:rPr>
        <w:t>norms</w:t>
      </w:r>
      <w:r w:rsidRPr="0043368C">
        <w:rPr>
          <w:rFonts w:asciiTheme="minorHAnsi" w:hAnsiTheme="minorHAnsi" w:cstheme="minorHAnsi"/>
          <w:sz w:val="14"/>
        </w:rPr>
        <w:t xml:space="preserve"> </w:t>
      </w:r>
      <w:r w:rsidRPr="0043368C">
        <w:rPr>
          <w:rStyle w:val="StyleUnderline"/>
          <w:rFonts w:asciiTheme="minorHAnsi" w:hAnsiTheme="minorHAnsi" w:cstheme="minorHAnsi"/>
        </w:rPr>
        <w:t>in</w:t>
      </w:r>
      <w:r w:rsidRPr="0043368C">
        <w:rPr>
          <w:rFonts w:asciiTheme="minorHAnsi" w:hAnsiTheme="minorHAnsi" w:cstheme="minorHAnsi"/>
          <w:sz w:val="14"/>
        </w:rPr>
        <w:t xml:space="preserve"> </w:t>
      </w:r>
      <w:r w:rsidRPr="0043368C">
        <w:rPr>
          <w:rStyle w:val="Emphasis"/>
          <w:rFonts w:asciiTheme="minorHAnsi" w:hAnsiTheme="minorHAnsi" w:cstheme="minorHAnsi"/>
        </w:rPr>
        <w:t>academic work</w:t>
      </w:r>
      <w:r w:rsidRPr="0043368C">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3368C">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p>
    <w:p w14:paraId="25FD9658" w14:textId="77777777" w:rsidR="00575A78" w:rsidRPr="0043368C" w:rsidRDefault="00575A78" w:rsidP="00575A78">
      <w:pPr>
        <w:rPr>
          <w:rStyle w:val="StyleUnderline"/>
          <w:rFonts w:asciiTheme="minorHAnsi" w:hAnsiTheme="minorHAnsi" w:cstheme="minorHAnsi"/>
        </w:rPr>
      </w:pPr>
    </w:p>
    <w:p w14:paraId="0C7D7D3F" w14:textId="77777777" w:rsidR="00575A78" w:rsidRDefault="00575A78" w:rsidP="00575A78">
      <w:pPr>
        <w:pStyle w:val="Heading2"/>
      </w:pPr>
    </w:p>
    <w:p w14:paraId="453A941B" w14:textId="77777777" w:rsidR="00575A78" w:rsidRDefault="00575A78" w:rsidP="00575A78">
      <w:pPr>
        <w:pStyle w:val="Heading2"/>
      </w:pPr>
      <w:r>
        <w:t>C2</w:t>
      </w:r>
    </w:p>
    <w:p w14:paraId="7350AED1" w14:textId="77777777" w:rsidR="00575A78" w:rsidRPr="0043368C" w:rsidRDefault="00575A78" w:rsidP="00575A78">
      <w:pPr>
        <w:pStyle w:val="Heading4"/>
        <w:rPr>
          <w:rFonts w:asciiTheme="minorHAnsi" w:hAnsiTheme="minorHAnsi" w:cstheme="minorHAnsi"/>
        </w:rPr>
      </w:pPr>
      <w:bookmarkStart w:id="4" w:name="_Hlk93702413"/>
      <w:r w:rsidRPr="0043368C">
        <w:rPr>
          <w:rFonts w:asciiTheme="minorHAnsi" w:hAnsiTheme="minorHAnsi" w:cstheme="minorHAnsi"/>
        </w:rPr>
        <w:t xml:space="preserve">Commercial </w:t>
      </w:r>
      <w:r w:rsidRPr="0043368C">
        <w:rPr>
          <w:rFonts w:asciiTheme="minorHAnsi" w:hAnsiTheme="minorHAnsi" w:cstheme="minorHAnsi"/>
          <w:u w:val="single"/>
        </w:rPr>
        <w:t>asteroid mining</w:t>
      </w:r>
      <w:r w:rsidRPr="0043368C">
        <w:rPr>
          <w:rFonts w:asciiTheme="minorHAnsi" w:hAnsiTheme="minorHAnsi" w:cstheme="minorHAnsi"/>
        </w:rPr>
        <w:t xml:space="preserve"> is coming now – </w:t>
      </w:r>
      <w:r w:rsidRPr="0043368C">
        <w:rPr>
          <w:rFonts w:asciiTheme="minorHAnsi" w:hAnsiTheme="minorHAnsi" w:cstheme="minorHAnsi"/>
          <w:u w:val="single"/>
        </w:rPr>
        <w:t>lower costs</w:t>
      </w:r>
      <w:r w:rsidRPr="0043368C">
        <w:rPr>
          <w:rFonts w:asciiTheme="minorHAnsi" w:hAnsiTheme="minorHAnsi" w:cstheme="minorHAnsi"/>
        </w:rPr>
        <w:t xml:space="preserve"> and improving </w:t>
      </w:r>
      <w:r w:rsidRPr="0043368C">
        <w:rPr>
          <w:rFonts w:asciiTheme="minorHAnsi" w:hAnsiTheme="minorHAnsi" w:cstheme="minorHAnsi"/>
          <w:u w:val="single"/>
        </w:rPr>
        <w:t>tech</w:t>
      </w:r>
      <w:r w:rsidRPr="0043368C">
        <w:rPr>
          <w:rFonts w:asciiTheme="minorHAnsi" w:hAnsiTheme="minorHAnsi" w:cstheme="minorHAnsi"/>
        </w:rPr>
        <w:t xml:space="preserve"> make it economically </w:t>
      </w:r>
      <w:r w:rsidRPr="0043368C">
        <w:rPr>
          <w:rFonts w:asciiTheme="minorHAnsi" w:hAnsiTheme="minorHAnsi" w:cstheme="minorHAnsi"/>
          <w:u w:val="single"/>
        </w:rPr>
        <w:t>viable</w:t>
      </w:r>
      <w:r>
        <w:rPr>
          <w:rFonts w:asciiTheme="minorHAnsi" w:hAnsiTheme="minorHAnsi" w:cstheme="minorHAnsi"/>
        </w:rPr>
        <w:t>.</w:t>
      </w:r>
    </w:p>
    <w:p w14:paraId="794F6E0D" w14:textId="77777777" w:rsidR="00575A78" w:rsidRPr="0043368C" w:rsidRDefault="00575A78" w:rsidP="00575A78">
      <w:pPr>
        <w:rPr>
          <w:rFonts w:asciiTheme="minorHAnsi" w:hAnsiTheme="minorHAnsi" w:cstheme="minorHAnsi"/>
        </w:rPr>
      </w:pPr>
      <w:r w:rsidRPr="0043368C">
        <w:rPr>
          <w:rStyle w:val="Style13ptBold"/>
          <w:rFonts w:asciiTheme="minorHAnsi" w:hAnsiTheme="minorHAnsi" w:cstheme="minorHAnsi"/>
        </w:rPr>
        <w:t>Gilbert 21</w:t>
      </w:r>
      <w:r w:rsidRPr="0043368C">
        <w:rPr>
          <w:rFonts w:asciiTheme="minorHAnsi" w:hAnsiTheme="minorHAnsi" w:cstheme="minorHAnsi"/>
        </w:rPr>
        <w:t xml:space="preserve"> alex gilbert, is a complex systems researcher and a PhD student in space resources at the Colorado School of Mines. "Mining in Space Is Coming." Milken Institute Review, April 26, 2021, </w:t>
      </w:r>
      <w:hyperlink r:id="rId8" w:history="1">
        <w:r w:rsidRPr="0043368C">
          <w:rPr>
            <w:rStyle w:val="Hyperlink"/>
            <w:rFonts w:asciiTheme="minorHAnsi" w:hAnsiTheme="minorHAnsi" w:cstheme="minorHAnsi"/>
          </w:rPr>
          <w:t>www.milkenreview.org/articles/mining-in-space-is-coming</w:t>
        </w:r>
      </w:hyperlink>
      <w:r w:rsidRPr="0043368C">
        <w:rPr>
          <w:rFonts w:asciiTheme="minorHAnsi" w:hAnsiTheme="minorHAnsi" w:cstheme="minorHAnsi"/>
        </w:rPr>
        <w:t xml:space="preserve">. [Quality Control] </w:t>
      </w:r>
    </w:p>
    <w:p w14:paraId="773DD8BD" w14:textId="77777777" w:rsidR="00575A78" w:rsidRPr="0043368C" w:rsidRDefault="00575A78" w:rsidP="00575A78">
      <w:pPr>
        <w:rPr>
          <w:rFonts w:asciiTheme="minorHAnsi" w:hAnsiTheme="minorHAnsi" w:cstheme="minorHAnsi"/>
          <w:u w:val="single"/>
        </w:rPr>
      </w:pPr>
      <w:r w:rsidRPr="0043368C">
        <w:rPr>
          <w:rStyle w:val="Emphasis"/>
          <w:rFonts w:asciiTheme="minorHAnsi" w:hAnsiTheme="minorHAnsi" w:cstheme="minorHAnsi"/>
          <w:highlight w:val="green"/>
        </w:rPr>
        <w:t>Space</w:t>
      </w:r>
      <w:r w:rsidRPr="0043368C">
        <w:rPr>
          <w:rStyle w:val="Emphasis"/>
          <w:rFonts w:asciiTheme="minorHAnsi" w:hAnsiTheme="minorHAnsi" w:cstheme="minorHAnsi"/>
        </w:rPr>
        <w:t xml:space="preserve"> exploration </w:t>
      </w:r>
      <w:r w:rsidRPr="0043368C">
        <w:rPr>
          <w:rStyle w:val="Emphasis"/>
          <w:rFonts w:asciiTheme="minorHAnsi" w:hAnsiTheme="minorHAnsi" w:cstheme="minorHAnsi"/>
          <w:highlight w:val="green"/>
        </w:rPr>
        <w:t>is back</w:t>
      </w:r>
      <w:r w:rsidRPr="0043368C">
        <w:rPr>
          <w:rFonts w:asciiTheme="minorHAnsi" w:hAnsiTheme="minorHAnsi" w:cstheme="minorHAnsi"/>
          <w:sz w:val="16"/>
          <w:highlight w:val="green"/>
        </w:rPr>
        <w:t>.</w:t>
      </w:r>
      <w:r w:rsidRPr="0043368C">
        <w:rPr>
          <w:rFonts w:asciiTheme="minorHAnsi" w:hAnsiTheme="minorHAnsi" w:cstheme="minorHAnsi"/>
          <w:sz w:val="16"/>
        </w:rPr>
        <w:t xml:space="preserve"> after decades of disappointment, a combination of </w:t>
      </w:r>
      <w:r w:rsidRPr="0043368C">
        <w:rPr>
          <w:rStyle w:val="StyleUnderline"/>
          <w:rFonts w:asciiTheme="minorHAnsi" w:hAnsiTheme="minorHAnsi" w:cstheme="minorHAnsi"/>
          <w:highlight w:val="green"/>
        </w:rPr>
        <w:t>better tech</w:t>
      </w:r>
      <w:r w:rsidRPr="0043368C">
        <w:rPr>
          <w:rStyle w:val="StyleUnderline"/>
          <w:rFonts w:asciiTheme="minorHAnsi" w:hAnsiTheme="minorHAnsi" w:cstheme="minorHAnsi"/>
        </w:rPr>
        <w:t xml:space="preserve">nology, </w:t>
      </w:r>
      <w:r w:rsidRPr="0043368C">
        <w:rPr>
          <w:rStyle w:val="StyleUnderline"/>
          <w:rFonts w:asciiTheme="minorHAnsi" w:hAnsiTheme="minorHAnsi" w:cstheme="minorHAnsi"/>
          <w:highlight w:val="green"/>
        </w:rPr>
        <w:t>falling costs</w:t>
      </w:r>
      <w:r w:rsidRPr="0043368C">
        <w:rPr>
          <w:rStyle w:val="StyleUnderline"/>
          <w:rFonts w:asciiTheme="minorHAnsi" w:hAnsiTheme="minorHAnsi" w:cstheme="minorHAnsi"/>
        </w:rPr>
        <w:t xml:space="preserve"> and a rush of competitive </w:t>
      </w:r>
      <w:r w:rsidRPr="0043368C">
        <w:rPr>
          <w:rStyle w:val="StyleUnderline"/>
          <w:rFonts w:asciiTheme="minorHAnsi" w:hAnsiTheme="minorHAnsi" w:cstheme="minorHAnsi"/>
          <w:highlight w:val="green"/>
        </w:rPr>
        <w:t>energy</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from the private sector has put space</w:t>
      </w:r>
      <w:r w:rsidRPr="0043368C">
        <w:rPr>
          <w:rStyle w:val="StyleUnderline"/>
          <w:rFonts w:asciiTheme="minorHAnsi" w:hAnsiTheme="minorHAnsi" w:cstheme="minorHAnsi"/>
        </w:rPr>
        <w:t xml:space="preserve"> travel </w:t>
      </w:r>
      <w:r w:rsidRPr="0043368C">
        <w:rPr>
          <w:rStyle w:val="Emphasis"/>
          <w:rFonts w:asciiTheme="minorHAnsi" w:hAnsiTheme="minorHAnsi" w:cstheme="minorHAnsi"/>
          <w:highlight w:val="green"/>
        </w:rPr>
        <w:t>front and center</w:t>
      </w:r>
      <w:r w:rsidRPr="0043368C">
        <w:rPr>
          <w:rFonts w:asciiTheme="minorHAnsi" w:hAnsiTheme="minorHAnsi" w:cstheme="minorHAnsi"/>
          <w:sz w:val="16"/>
        </w:rPr>
        <w:t xml:space="preserve">. indeed, </w:t>
      </w:r>
      <w:r w:rsidRPr="0043368C">
        <w:rPr>
          <w:rStyle w:val="StyleUnderline"/>
          <w:rFonts w:asciiTheme="minorHAnsi" w:hAnsiTheme="minorHAnsi" w:cstheme="minorHAnsi"/>
        </w:rPr>
        <w:t xml:space="preserve">many </w:t>
      </w:r>
      <w:r w:rsidRPr="0043368C">
        <w:rPr>
          <w:rStyle w:val="StyleUnderline"/>
          <w:rFonts w:asciiTheme="minorHAnsi" w:hAnsiTheme="minorHAnsi" w:cstheme="minorHAnsi"/>
          <w:highlight w:val="green"/>
        </w:rPr>
        <w:t>analysts</w:t>
      </w:r>
      <w:r w:rsidRPr="0043368C">
        <w:rPr>
          <w:rFonts w:asciiTheme="minorHAnsi" w:hAnsiTheme="minorHAnsi" w:cstheme="minorHAnsi"/>
          <w:sz w:val="16"/>
        </w:rPr>
        <w:t xml:space="preserve"> (even some with their feet on the ground) </w:t>
      </w:r>
      <w:r w:rsidRPr="0043368C">
        <w:rPr>
          <w:rStyle w:val="StyleUnderline"/>
          <w:rFonts w:asciiTheme="minorHAnsi" w:hAnsiTheme="minorHAnsi" w:cstheme="minorHAnsi"/>
          <w:highlight w:val="green"/>
        </w:rPr>
        <w:t>believe</w:t>
      </w:r>
      <w:r w:rsidRPr="0043368C">
        <w:rPr>
          <w:rStyle w:val="StyleUnderline"/>
          <w:rFonts w:asciiTheme="minorHAnsi" w:hAnsiTheme="minorHAnsi" w:cstheme="minorHAnsi"/>
        </w:rPr>
        <w:t xml:space="preserve"> that commercial </w:t>
      </w:r>
      <w:r w:rsidRPr="0043368C">
        <w:rPr>
          <w:rStyle w:val="StyleUnderline"/>
          <w:rFonts w:asciiTheme="minorHAnsi" w:hAnsiTheme="minorHAnsi" w:cstheme="minorHAnsi"/>
          <w:highlight w:val="green"/>
        </w:rPr>
        <w:t>developments</w:t>
      </w:r>
      <w:r w:rsidRPr="0043368C">
        <w:rPr>
          <w:rStyle w:val="StyleUnderline"/>
          <w:rFonts w:asciiTheme="minorHAnsi" w:hAnsiTheme="minorHAnsi" w:cstheme="minorHAnsi"/>
        </w:rPr>
        <w:t xml:space="preserve"> in the space industry </w:t>
      </w:r>
      <w:r w:rsidRPr="0043368C">
        <w:rPr>
          <w:rStyle w:val="StyleUnderline"/>
          <w:rFonts w:asciiTheme="minorHAnsi" w:hAnsiTheme="minorHAnsi" w:cstheme="minorHAnsi"/>
          <w:highlight w:val="green"/>
        </w:rPr>
        <w:t>may be on the cusp of</w:t>
      </w:r>
      <w:r w:rsidRPr="0043368C">
        <w:rPr>
          <w:rStyle w:val="StyleUnderline"/>
          <w:rFonts w:asciiTheme="minorHAnsi" w:hAnsiTheme="minorHAnsi" w:cstheme="minorHAnsi"/>
        </w:rPr>
        <w:t xml:space="preserve"> starting the largest resource rush in history: </w:t>
      </w:r>
      <w:r w:rsidRPr="0043368C">
        <w:rPr>
          <w:rStyle w:val="Emphasis"/>
          <w:rFonts w:asciiTheme="minorHAnsi" w:hAnsiTheme="minorHAnsi" w:cstheme="minorHAnsi"/>
          <w:highlight w:val="green"/>
        </w:rPr>
        <w:t>mining on the</w:t>
      </w:r>
      <w:r w:rsidRPr="0043368C">
        <w:rPr>
          <w:rStyle w:val="Emphasis"/>
          <w:rFonts w:asciiTheme="minorHAnsi" w:hAnsiTheme="minorHAnsi" w:cstheme="minorHAnsi"/>
        </w:rPr>
        <w:t xml:space="preserve"> Moon</w:t>
      </w:r>
      <w:r w:rsidRPr="0043368C">
        <w:rPr>
          <w:rStyle w:val="StyleUnderline"/>
          <w:rFonts w:asciiTheme="minorHAnsi" w:hAnsiTheme="minorHAnsi" w:cstheme="minorHAnsi"/>
        </w:rPr>
        <w:t xml:space="preserve">, Mars and </w:t>
      </w:r>
      <w:r w:rsidRPr="0043368C">
        <w:rPr>
          <w:rStyle w:val="Emphasis"/>
          <w:rFonts w:asciiTheme="minorHAnsi" w:hAnsiTheme="minorHAnsi" w:cstheme="minorHAnsi"/>
          <w:highlight w:val="green"/>
        </w:rPr>
        <w:t>asteroids</w:t>
      </w:r>
      <w:r w:rsidRPr="0043368C">
        <w:rPr>
          <w:rStyle w:val="StyleUnderline"/>
          <w:rFonts w:asciiTheme="minorHAnsi" w:hAnsiTheme="minorHAnsi" w:cstheme="minorHAnsi"/>
        </w:rPr>
        <w:t>.</w:t>
      </w:r>
    </w:p>
    <w:p w14:paraId="1AB0B9C8" w14:textId="77777777" w:rsidR="00575A78" w:rsidRPr="0043368C" w:rsidRDefault="00575A78" w:rsidP="00575A78">
      <w:pPr>
        <w:rPr>
          <w:rFonts w:asciiTheme="minorHAnsi" w:hAnsiTheme="minorHAnsi" w:cstheme="minorHAnsi"/>
          <w:sz w:val="16"/>
        </w:rPr>
      </w:pPr>
      <w:r w:rsidRPr="0043368C">
        <w:rPr>
          <w:rFonts w:asciiTheme="minorHAnsi" w:hAnsiTheme="minorHAnsi" w:cstheme="minorHAnsi"/>
          <w:sz w:val="16"/>
        </w:rPr>
        <w:t xml:space="preserve">While this may sound fantastical, some </w:t>
      </w:r>
      <w:r w:rsidRPr="0043368C">
        <w:rPr>
          <w:rStyle w:val="StyleUnderline"/>
          <w:rFonts w:asciiTheme="minorHAnsi" w:hAnsiTheme="minorHAnsi" w:cstheme="minorHAnsi"/>
          <w:highlight w:val="green"/>
        </w:rPr>
        <w:t>baby steps</w:t>
      </w:r>
      <w:r w:rsidRPr="0043368C">
        <w:rPr>
          <w:rStyle w:val="StyleUnderline"/>
          <w:rFonts w:asciiTheme="minorHAnsi" w:hAnsiTheme="minorHAnsi" w:cstheme="minorHAnsi"/>
        </w:rPr>
        <w:t xml:space="preserve"> toward the goal </w:t>
      </w:r>
      <w:r w:rsidRPr="0043368C">
        <w:rPr>
          <w:rStyle w:val="StyleUnderline"/>
          <w:rFonts w:asciiTheme="minorHAnsi" w:hAnsiTheme="minorHAnsi" w:cstheme="minorHAnsi"/>
          <w:highlight w:val="green"/>
        </w:rPr>
        <w:t>have already been taken</w:t>
      </w:r>
      <w:r w:rsidRPr="0043368C">
        <w:rPr>
          <w:rStyle w:val="StyleUnderline"/>
          <w:rFonts w:asciiTheme="minorHAnsi" w:hAnsiTheme="minorHAnsi" w:cstheme="minorHAnsi"/>
        </w:rPr>
        <w:t>.</w:t>
      </w:r>
      <w:r w:rsidRPr="0043368C">
        <w:rPr>
          <w:rFonts w:asciiTheme="minorHAnsi" w:hAnsiTheme="minorHAnsi" w:cstheme="minorHAnsi"/>
          <w:sz w:val="16"/>
        </w:rPr>
        <w:t xml:space="preserve"> Last year, </w:t>
      </w:r>
      <w:r w:rsidRPr="0043368C">
        <w:rPr>
          <w:rStyle w:val="StyleUnderline"/>
          <w:rFonts w:asciiTheme="minorHAnsi" w:hAnsiTheme="minorHAnsi" w:cstheme="minorHAnsi"/>
          <w:highlight w:val="green"/>
        </w:rPr>
        <w:t>NASA</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awarded</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contracts</w:t>
      </w:r>
      <w:r w:rsidRPr="0043368C">
        <w:rPr>
          <w:rStyle w:val="StyleUnderline"/>
          <w:rFonts w:asciiTheme="minorHAnsi" w:hAnsiTheme="minorHAnsi" w:cstheme="minorHAnsi"/>
        </w:rPr>
        <w:t xml:space="preserve"> to four companies </w:t>
      </w:r>
      <w:r w:rsidRPr="0043368C">
        <w:rPr>
          <w:rStyle w:val="StyleUnderline"/>
          <w:rFonts w:asciiTheme="minorHAnsi" w:hAnsiTheme="minorHAnsi" w:cstheme="minorHAnsi"/>
          <w:highlight w:val="green"/>
        </w:rPr>
        <w:t>to extract</w:t>
      </w:r>
      <w:r w:rsidRPr="0043368C">
        <w:rPr>
          <w:rStyle w:val="StyleUnderline"/>
          <w:rFonts w:asciiTheme="minorHAnsi" w:hAnsiTheme="minorHAnsi" w:cstheme="minorHAnsi"/>
        </w:rPr>
        <w:t xml:space="preserve"> small amounts of </w:t>
      </w:r>
      <w:r w:rsidRPr="0043368C">
        <w:rPr>
          <w:rStyle w:val="StyleUnderline"/>
          <w:rFonts w:asciiTheme="minorHAnsi" w:hAnsiTheme="minorHAnsi" w:cstheme="minorHAnsi"/>
          <w:highlight w:val="green"/>
        </w:rPr>
        <w:t>lunar</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regolith</w:t>
      </w:r>
      <w:r w:rsidRPr="0043368C">
        <w:rPr>
          <w:rStyle w:val="StyleUnderline"/>
          <w:rFonts w:asciiTheme="minorHAnsi" w:hAnsiTheme="minorHAnsi" w:cstheme="minorHAnsi"/>
        </w:rPr>
        <w:t xml:space="preserve"> by 2024,</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effectively </w:t>
      </w:r>
      <w:r w:rsidRPr="0043368C">
        <w:rPr>
          <w:rStyle w:val="Emphasis"/>
          <w:rFonts w:asciiTheme="minorHAnsi" w:hAnsiTheme="minorHAnsi" w:cstheme="minorHAnsi"/>
          <w:highlight w:val="green"/>
        </w:rPr>
        <w:t>beginning</w:t>
      </w:r>
      <w:r w:rsidRPr="0043368C">
        <w:rPr>
          <w:rStyle w:val="Emphasis"/>
          <w:rFonts w:asciiTheme="minorHAnsi" w:hAnsiTheme="minorHAnsi" w:cstheme="minorHAnsi"/>
        </w:rPr>
        <w:t xml:space="preserve"> the era of </w:t>
      </w:r>
      <w:r w:rsidRPr="0043368C">
        <w:rPr>
          <w:rStyle w:val="Emphasis"/>
          <w:rFonts w:asciiTheme="minorHAnsi" w:hAnsiTheme="minorHAnsi" w:cstheme="minorHAnsi"/>
          <w:highlight w:val="green"/>
        </w:rPr>
        <w:t>commercial space mining</w:t>
      </w:r>
      <w:r w:rsidRPr="0043368C">
        <w:rPr>
          <w:rFonts w:asciiTheme="minorHAnsi" w:hAnsiTheme="minorHAnsi" w:cstheme="minorHAnsi"/>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08D3EF86" w14:textId="77777777" w:rsidR="00575A78" w:rsidRPr="0043368C" w:rsidRDefault="00575A78" w:rsidP="00575A78">
      <w:pPr>
        <w:rPr>
          <w:rStyle w:val="StyleUnderline"/>
          <w:rFonts w:asciiTheme="minorHAnsi" w:hAnsiTheme="minorHAnsi" w:cstheme="minorHAnsi"/>
        </w:rPr>
      </w:pPr>
      <w:r w:rsidRPr="0043368C">
        <w:rPr>
          <w:rFonts w:asciiTheme="minorHAnsi" w:hAnsiTheme="minorHAnsi" w:cstheme="minorHAnsi"/>
          <w:sz w:val="16"/>
        </w:rPr>
        <w:t xml:space="preserve">As every fan of science fiction knows, </w:t>
      </w:r>
      <w:r w:rsidRPr="0043368C">
        <w:rPr>
          <w:rStyle w:val="StyleUnderline"/>
          <w:rFonts w:asciiTheme="minorHAnsi" w:hAnsiTheme="minorHAnsi" w:cstheme="minorHAnsi"/>
          <w:highlight w:val="green"/>
        </w:rPr>
        <w:t xml:space="preserve">the resources of the solar system appear </w:t>
      </w:r>
      <w:r w:rsidRPr="0043368C">
        <w:rPr>
          <w:rStyle w:val="Emphasis"/>
          <w:rFonts w:asciiTheme="minorHAnsi" w:hAnsiTheme="minorHAnsi" w:cstheme="minorHAnsi"/>
          <w:highlight w:val="green"/>
        </w:rPr>
        <w:t>virtually unlimite</w:t>
      </w:r>
      <w:r w:rsidRPr="0043368C">
        <w:rPr>
          <w:rStyle w:val="StyleUnderline"/>
          <w:rFonts w:asciiTheme="minorHAnsi" w:hAnsiTheme="minorHAnsi" w:cstheme="minorHAnsi"/>
          <w:highlight w:val="green"/>
        </w:rPr>
        <w:t>d</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compared to</w:t>
      </w:r>
      <w:r w:rsidRPr="0043368C">
        <w:rPr>
          <w:rStyle w:val="StyleUnderline"/>
          <w:rFonts w:asciiTheme="minorHAnsi" w:hAnsiTheme="minorHAnsi" w:cstheme="minorHAnsi"/>
        </w:rPr>
        <w:t xml:space="preserve"> those on </w:t>
      </w:r>
      <w:r w:rsidRPr="0043368C">
        <w:rPr>
          <w:rStyle w:val="StyleUnderline"/>
          <w:rFonts w:asciiTheme="minorHAnsi" w:hAnsiTheme="minorHAnsi" w:cstheme="minorHAnsi"/>
          <w:highlight w:val="green"/>
        </w:rPr>
        <w:t>Earth</w:t>
      </w:r>
      <w:r w:rsidRPr="0043368C">
        <w:rPr>
          <w:rStyle w:val="StyleUnderline"/>
          <w:rFonts w:asciiTheme="minorHAnsi" w:hAnsiTheme="minorHAnsi" w:cstheme="minorHAnsi"/>
        </w:rPr>
        <w:t>.</w:t>
      </w:r>
      <w:r w:rsidRPr="0043368C">
        <w:rPr>
          <w:rFonts w:asciiTheme="minorHAnsi" w:hAnsiTheme="minorHAnsi" w:cstheme="minorHAnsi"/>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43368C">
        <w:rPr>
          <w:rStyle w:val="StyleUnderline"/>
          <w:rFonts w:asciiTheme="minorHAnsi" w:hAnsiTheme="minorHAnsi" w:cstheme="minorHAnsi"/>
        </w:rPr>
        <w:t>as entrepreneurs look to harness the riches beyond the atmosphere, access to space resources remains tangled in the realities of economics and governance.</w:t>
      </w:r>
    </w:p>
    <w:p w14:paraId="45988E31" w14:textId="77777777" w:rsidR="00575A78" w:rsidRPr="0043368C" w:rsidRDefault="00575A78" w:rsidP="00575A78">
      <w:pPr>
        <w:rPr>
          <w:rFonts w:asciiTheme="minorHAnsi" w:hAnsiTheme="minorHAnsi" w:cstheme="minorHAnsi"/>
          <w:sz w:val="16"/>
          <w:szCs w:val="16"/>
        </w:rPr>
      </w:pPr>
      <w:r w:rsidRPr="0043368C">
        <w:rPr>
          <w:rFonts w:asciiTheme="minorHAnsi" w:hAnsiTheme="minorHAnsi" w:cstheme="minorHAnsi"/>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0893D595" w14:textId="77777777" w:rsidR="00575A78" w:rsidRPr="0043368C" w:rsidRDefault="00575A78" w:rsidP="00575A78">
      <w:pPr>
        <w:rPr>
          <w:rStyle w:val="StyleUnderline"/>
          <w:rFonts w:asciiTheme="minorHAnsi" w:hAnsiTheme="minorHAnsi" w:cstheme="minorHAnsi"/>
        </w:rPr>
      </w:pPr>
      <w:r w:rsidRPr="0043368C">
        <w:rPr>
          <w:rFonts w:asciiTheme="minorHAnsi" w:hAnsiTheme="minorHAnsi" w:cstheme="minorHAnsi"/>
          <w:sz w:val="16"/>
        </w:rPr>
        <w:t xml:space="preserve">That said, </w:t>
      </w:r>
      <w:r w:rsidRPr="0043368C">
        <w:rPr>
          <w:rStyle w:val="StyleUnderline"/>
          <w:rFonts w:asciiTheme="minorHAnsi" w:hAnsiTheme="minorHAnsi" w:cstheme="minorHAnsi"/>
        </w:rPr>
        <w:t>there’s no grass growing under potential pioneers’ feet.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Potential economic</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scientific</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w:t>
      </w:r>
      <w:r w:rsidRPr="0043368C">
        <w:rPr>
          <w:rStyle w:val="StyleUnderline"/>
          <w:rFonts w:asciiTheme="minorHAnsi" w:hAnsiTheme="minorHAnsi" w:cstheme="minorHAnsi"/>
        </w:rPr>
        <w:t xml:space="preserve"> even </w:t>
      </w:r>
      <w:r w:rsidRPr="0043368C">
        <w:rPr>
          <w:rStyle w:val="StyleUnderline"/>
          <w:rFonts w:asciiTheme="minorHAnsi" w:hAnsiTheme="minorHAnsi" w:cstheme="minorHAnsi"/>
          <w:highlight w:val="green"/>
        </w:rPr>
        <w:t>security</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benefits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underlie</w:t>
      </w:r>
      <w:r w:rsidRPr="0043368C">
        <w:rPr>
          <w:rStyle w:val="StyleUnderline"/>
          <w:rFonts w:asciiTheme="minorHAnsi" w:hAnsiTheme="minorHAnsi" w:cstheme="minorHAnsi"/>
        </w:rPr>
        <w:t xml:space="preserve"> an emerging geopolitical competition to pursue </w:t>
      </w:r>
      <w:r w:rsidRPr="0043368C">
        <w:rPr>
          <w:rStyle w:val="StyleUnderline"/>
          <w:rFonts w:asciiTheme="minorHAnsi" w:hAnsiTheme="minorHAnsi" w:cstheme="minorHAnsi"/>
          <w:highlight w:val="green"/>
        </w:rPr>
        <w:t>space mining</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The</w:t>
      </w:r>
      <w:r w:rsidRPr="0043368C">
        <w:rPr>
          <w:rStyle w:val="StyleUnderline"/>
          <w:rFonts w:asciiTheme="minorHAnsi" w:hAnsiTheme="minorHAnsi" w:cstheme="minorHAnsi"/>
        </w:rPr>
        <w:t xml:space="preserve"> United </w:t>
      </w:r>
      <w:r w:rsidRPr="0043368C">
        <w:rPr>
          <w:rStyle w:val="StyleUnderline"/>
          <w:rFonts w:asciiTheme="minorHAnsi" w:hAnsiTheme="minorHAnsi" w:cstheme="minorHAnsi"/>
          <w:highlight w:val="green"/>
        </w:rPr>
        <w:t>States is</w:t>
      </w:r>
      <w:r w:rsidRPr="0043368C">
        <w:rPr>
          <w:rStyle w:val="StyleUnderline"/>
          <w:rFonts w:asciiTheme="minorHAnsi" w:hAnsiTheme="minorHAnsi" w:cstheme="minorHAnsi"/>
        </w:rPr>
        <w:t xml:space="preserve"> rapidly </w:t>
      </w:r>
      <w:r w:rsidRPr="0043368C">
        <w:rPr>
          <w:rStyle w:val="StyleUnderline"/>
          <w:rFonts w:asciiTheme="minorHAnsi" w:hAnsiTheme="minorHAnsi" w:cstheme="minorHAnsi"/>
          <w:highlight w:val="green"/>
        </w:rPr>
        <w:t>emerging as a front-runner</w:t>
      </w:r>
      <w:r w:rsidRPr="0043368C">
        <w:rPr>
          <w:rFonts w:asciiTheme="minorHAnsi" w:hAnsiTheme="minorHAnsi" w:cstheme="minorHAnsi"/>
          <w:sz w:val="16"/>
        </w:rPr>
        <w:t xml:space="preserve">, in part due to its ambitious Artemis Program to lead a multinational consortium back to the Moon. </w:t>
      </w:r>
      <w:r w:rsidRPr="0043368C">
        <w:rPr>
          <w:rStyle w:val="StyleUnderline"/>
          <w:rFonts w:asciiTheme="minorHAnsi" w:hAnsiTheme="minorHAnsi" w:cstheme="minorHAnsi"/>
        </w:rPr>
        <w:t xml:space="preserve">But it is also a leader in </w:t>
      </w:r>
      <w:r w:rsidRPr="0043368C">
        <w:rPr>
          <w:rStyle w:val="Emphasis"/>
          <w:rFonts w:asciiTheme="minorHAnsi" w:hAnsiTheme="minorHAnsi" w:cstheme="minorHAnsi"/>
          <w:highlight w:val="green"/>
        </w:rPr>
        <w:t>creating a legal infrastructure for mineral exploitation</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The United States has adopted the world’s first spaceresources law, </w:t>
      </w:r>
      <w:r w:rsidRPr="0043368C">
        <w:rPr>
          <w:rStyle w:val="StyleUnderline"/>
          <w:rFonts w:asciiTheme="minorHAnsi" w:hAnsiTheme="minorHAnsi" w:cstheme="minorHAnsi"/>
          <w:highlight w:val="green"/>
        </w:rPr>
        <w:t>recognizing the property rights of private companie</w:t>
      </w:r>
      <w:r w:rsidRPr="0043368C">
        <w:rPr>
          <w:rStyle w:val="StyleUnderline"/>
          <w:rFonts w:asciiTheme="minorHAnsi" w:hAnsiTheme="minorHAnsi" w:cstheme="minorHAnsi"/>
        </w:rPr>
        <w:t xml:space="preserve">s and individuals </w:t>
      </w:r>
      <w:r w:rsidRPr="0043368C">
        <w:rPr>
          <w:rStyle w:val="StyleUnderline"/>
          <w:rFonts w:asciiTheme="minorHAnsi" w:hAnsiTheme="minorHAnsi" w:cstheme="minorHAnsi"/>
          <w:highlight w:val="green"/>
        </w:rPr>
        <w:t>to materials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gathered in space.</w:t>
      </w:r>
    </w:p>
    <w:p w14:paraId="2A755832" w14:textId="77777777" w:rsidR="00575A78" w:rsidRPr="0043368C" w:rsidRDefault="00575A78" w:rsidP="00575A78">
      <w:pPr>
        <w:rPr>
          <w:rFonts w:asciiTheme="minorHAnsi" w:hAnsiTheme="minorHAnsi" w:cstheme="minorHAnsi"/>
          <w:sz w:val="16"/>
        </w:rPr>
      </w:pPr>
      <w:r w:rsidRPr="0043368C">
        <w:rPr>
          <w:rFonts w:asciiTheme="minorHAnsi" w:hAnsiTheme="minorHAnsi" w:cstheme="minorHAnsi"/>
          <w:sz w:val="16"/>
        </w:rPr>
        <w:t xml:space="preserve">However, the United States is hardly alone. </w:t>
      </w:r>
      <w:r w:rsidRPr="0043368C">
        <w:rPr>
          <w:rStyle w:val="StyleUnderline"/>
          <w:rFonts w:asciiTheme="minorHAnsi" w:hAnsiTheme="minorHAnsi" w:cstheme="minorHAnsi"/>
          <w:highlight w:val="green"/>
        </w:rPr>
        <w:t>Luxembourg</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 the</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U</w:t>
      </w:r>
      <w:r w:rsidRPr="0043368C">
        <w:rPr>
          <w:rStyle w:val="StyleUnderline"/>
          <w:rFonts w:asciiTheme="minorHAnsi" w:hAnsiTheme="minorHAnsi" w:cstheme="minorHAnsi"/>
        </w:rPr>
        <w:t xml:space="preserve">nited </w:t>
      </w:r>
      <w:r w:rsidRPr="0043368C">
        <w:rPr>
          <w:rStyle w:val="StyleUnderline"/>
          <w:rFonts w:asciiTheme="minorHAnsi" w:hAnsiTheme="minorHAnsi" w:cstheme="minorHAnsi"/>
          <w:highlight w:val="green"/>
        </w:rPr>
        <w:t>A</w:t>
      </w:r>
      <w:r w:rsidRPr="0043368C">
        <w:rPr>
          <w:rStyle w:val="StyleUnderline"/>
          <w:rFonts w:asciiTheme="minorHAnsi" w:hAnsiTheme="minorHAnsi" w:cstheme="minorHAnsi"/>
        </w:rPr>
        <w:t xml:space="preserve">rab </w:t>
      </w:r>
      <w:r w:rsidRPr="0043368C">
        <w:rPr>
          <w:rStyle w:val="StyleUnderline"/>
          <w:rFonts w:asciiTheme="minorHAnsi" w:hAnsiTheme="minorHAnsi" w:cstheme="minorHAnsi"/>
          <w:highlight w:val="green"/>
        </w:rPr>
        <w:t>E</w:t>
      </w:r>
      <w:r w:rsidRPr="0043368C">
        <w:rPr>
          <w:rStyle w:val="StyleUnderline"/>
          <w:rFonts w:asciiTheme="minorHAnsi" w:hAnsiTheme="minorHAnsi" w:cstheme="minorHAnsi"/>
        </w:rPr>
        <w:t>mirates</w:t>
      </w:r>
      <w:r w:rsidRPr="0043368C">
        <w:rPr>
          <w:rFonts w:asciiTheme="minorHAnsi" w:hAnsiTheme="minorHAnsi" w:cstheme="minorHAnsi"/>
          <w:sz w:val="16"/>
        </w:rPr>
        <w:t xml:space="preserve"> (you read those right</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are racing to codify</w:t>
      </w:r>
      <w:r w:rsidRPr="0043368C">
        <w:rPr>
          <w:rStyle w:val="StyleUnderline"/>
          <w:rFonts w:asciiTheme="minorHAnsi" w:hAnsiTheme="minorHAnsi" w:cstheme="minorHAnsi"/>
        </w:rPr>
        <w:t xml:space="preserve"> space-</w:t>
      </w:r>
      <w:r w:rsidRPr="0043368C">
        <w:rPr>
          <w:rStyle w:val="StyleUnderline"/>
          <w:rFonts w:asciiTheme="minorHAnsi" w:hAnsiTheme="minorHAnsi" w:cstheme="minorHAnsi"/>
          <w:highlight w:val="green"/>
        </w:rPr>
        <w:t>resources laws</w:t>
      </w:r>
      <w:r w:rsidRPr="0043368C">
        <w:rPr>
          <w:rStyle w:val="StyleUnderline"/>
          <w:rFonts w:asciiTheme="minorHAnsi" w:hAnsiTheme="minorHAnsi" w:cstheme="minorHAnsi"/>
        </w:rPr>
        <w:t xml:space="preserve"> of their own</w:t>
      </w:r>
      <w:r w:rsidRPr="0043368C">
        <w:rPr>
          <w:rFonts w:asciiTheme="minorHAnsi" w:hAnsiTheme="minorHAnsi" w:cstheme="minorHAnsi"/>
          <w:sz w:val="16"/>
        </w:rPr>
        <w:t xml:space="preserve">, hoping to attract investment to their entrepot nations with business-friendly legal frameworks. </w:t>
      </w:r>
      <w:r w:rsidRPr="0043368C">
        <w:rPr>
          <w:rStyle w:val="StyleUnderline"/>
          <w:rFonts w:asciiTheme="minorHAnsi" w:hAnsiTheme="minorHAnsi" w:cstheme="minorHAnsi"/>
          <w:highlight w:val="green"/>
        </w:rPr>
        <w:t>China</w:t>
      </w:r>
      <w:r w:rsidRPr="0043368C">
        <w:rPr>
          <w:rStyle w:val="StyleUnderline"/>
          <w:rFonts w:asciiTheme="minorHAnsi" w:hAnsiTheme="minorHAnsi" w:cstheme="minorHAnsi"/>
        </w:rPr>
        <w:t xml:space="preserve"> reportedly </w:t>
      </w:r>
      <w:r w:rsidRPr="0043368C">
        <w:rPr>
          <w:rStyle w:val="StyleUnderline"/>
          <w:rFonts w:asciiTheme="minorHAnsi" w:hAnsiTheme="minorHAnsi" w:cstheme="minorHAnsi"/>
          <w:highlight w:val="green"/>
        </w:rPr>
        <w:t>views</w:t>
      </w:r>
      <w:r w:rsidRPr="0043368C">
        <w:rPr>
          <w:rStyle w:val="StyleUnderline"/>
          <w:rFonts w:asciiTheme="minorHAnsi" w:hAnsiTheme="minorHAnsi" w:cstheme="minorHAnsi"/>
        </w:rPr>
        <w:t xml:space="preserve"> space-</w:t>
      </w:r>
      <w:r w:rsidRPr="0043368C">
        <w:rPr>
          <w:rStyle w:val="StyleUnderline"/>
          <w:rFonts w:asciiTheme="minorHAnsi" w:hAnsiTheme="minorHAnsi" w:cstheme="minorHAnsi"/>
          <w:highlight w:val="green"/>
        </w:rPr>
        <w:t>resource</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development</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as a</w:t>
      </w:r>
      <w:r w:rsidRPr="0043368C">
        <w:rPr>
          <w:rStyle w:val="StyleUnderline"/>
          <w:rFonts w:asciiTheme="minorHAnsi" w:hAnsiTheme="minorHAnsi" w:cstheme="minorHAnsi"/>
        </w:rPr>
        <w:t xml:space="preserve"> national </w:t>
      </w:r>
      <w:r w:rsidRPr="0043368C">
        <w:rPr>
          <w:rStyle w:val="StyleUnderline"/>
          <w:rFonts w:asciiTheme="minorHAnsi" w:hAnsiTheme="minorHAnsi" w:cstheme="minorHAnsi"/>
          <w:highlight w:val="green"/>
        </w:rPr>
        <w:t>priority</w:t>
      </w:r>
      <w:r w:rsidRPr="0043368C">
        <w:rPr>
          <w:rStyle w:val="StyleUnderline"/>
          <w:rFonts w:asciiTheme="minorHAnsi" w:hAnsiTheme="minorHAnsi" w:cstheme="minorHAnsi"/>
        </w:rPr>
        <w:t>, part of a strategy to challenge U.S. economic and security primacy in space.</w:t>
      </w:r>
      <w:r w:rsidRPr="0043368C">
        <w:rPr>
          <w:rFonts w:asciiTheme="minorHAnsi" w:hAnsiTheme="minorHAnsi" w:cstheme="minorHAnsi"/>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72C5504D" w14:textId="77777777" w:rsidR="00575A78" w:rsidRPr="0043368C" w:rsidRDefault="00575A78" w:rsidP="00575A78">
      <w:pPr>
        <w:rPr>
          <w:rStyle w:val="StyleUnderline"/>
          <w:rFonts w:asciiTheme="minorHAnsi" w:hAnsiTheme="minorHAnsi" w:cstheme="minorHAnsi"/>
        </w:rPr>
      </w:pPr>
      <w:r w:rsidRPr="0043368C">
        <w:rPr>
          <w:rStyle w:val="StyleUnderline"/>
          <w:rFonts w:asciiTheme="minorHAnsi" w:hAnsiTheme="minorHAnsi" w:cstheme="minorHAnsi"/>
        </w:rPr>
        <w:t>What’s Out There</w:t>
      </w:r>
    </w:p>
    <w:p w14:paraId="16A68785" w14:textId="77777777" w:rsidR="00575A78" w:rsidRPr="0043368C" w:rsidRDefault="00575A78" w:rsidP="00575A78">
      <w:pPr>
        <w:rPr>
          <w:rFonts w:asciiTheme="minorHAnsi" w:hAnsiTheme="minorHAnsi" w:cstheme="minorHAnsi"/>
          <w:sz w:val="16"/>
        </w:rPr>
      </w:pPr>
      <w:r w:rsidRPr="0043368C">
        <w:rPr>
          <w:rFonts w:asciiTheme="minorHAnsi" w:hAnsiTheme="minorHAnsi" w:cstheme="minorHAnsi"/>
          <w:sz w:val="16"/>
        </w:rPr>
        <w:t xml:space="preserve">Back up for a moment. For the record, </w:t>
      </w:r>
      <w:r w:rsidRPr="0043368C">
        <w:rPr>
          <w:rStyle w:val="StyleUnderline"/>
          <w:rFonts w:asciiTheme="minorHAnsi" w:hAnsiTheme="minorHAnsi" w:cstheme="minorHAnsi"/>
        </w:rPr>
        <w:t>space is already being heavily exploited, because space resources include non-material assets such as orbital locations and abundant sunlight that enable satellites to provide services to Earth</w:t>
      </w:r>
      <w:r w:rsidRPr="0043368C">
        <w:rPr>
          <w:rFonts w:asciiTheme="minorHAnsi" w:hAnsiTheme="minorHAnsi" w:cstheme="minorHAnsi"/>
          <w:sz w:val="16"/>
        </w:rPr>
        <w:t xml:space="preserve">. Indeed, satellite-based telecommunications and global positioning systems have become </w:t>
      </w:r>
      <w:r w:rsidRPr="0043368C">
        <w:rPr>
          <w:rStyle w:val="StyleUnderline"/>
          <w:rFonts w:asciiTheme="minorHAnsi" w:hAnsiTheme="minorHAnsi" w:cstheme="minorHAnsi"/>
        </w:rPr>
        <w:t>indispensable infrastructure underpinning the modern economy</w:t>
      </w:r>
      <w:r w:rsidRPr="0043368C">
        <w:rPr>
          <w:rFonts w:asciiTheme="minorHAnsi" w:hAnsiTheme="minorHAnsi" w:cstheme="minorHAnsi"/>
          <w:sz w:val="16"/>
        </w:rPr>
        <w:t>. Mining space for materials, of course, is another matter.</w:t>
      </w:r>
    </w:p>
    <w:p w14:paraId="0DA9C260" w14:textId="77777777" w:rsidR="00575A78" w:rsidRPr="0043368C" w:rsidRDefault="00575A78" w:rsidP="00575A78">
      <w:pPr>
        <w:rPr>
          <w:rStyle w:val="StyleUnderline"/>
          <w:rFonts w:asciiTheme="minorHAnsi" w:hAnsiTheme="minorHAnsi" w:cstheme="minorHAnsi"/>
          <w:b/>
          <w:iCs/>
        </w:rPr>
      </w:pPr>
      <w:r w:rsidRPr="0043368C">
        <w:rPr>
          <w:rFonts w:asciiTheme="minorHAnsi" w:hAnsiTheme="minorHAnsi" w:cstheme="minorHAnsi"/>
          <w:sz w:val="16"/>
        </w:rPr>
        <w:t xml:space="preserve">In the past several decades, </w:t>
      </w:r>
      <w:r w:rsidRPr="0043368C">
        <w:rPr>
          <w:rStyle w:val="StyleUnderline"/>
          <w:rFonts w:asciiTheme="minorHAnsi" w:hAnsiTheme="minorHAnsi" w:cstheme="minorHAnsi"/>
        </w:rPr>
        <w:t xml:space="preserve">planetary science has confirmed what has long been suspected: </w:t>
      </w:r>
      <w:r w:rsidRPr="0043368C">
        <w:rPr>
          <w:rStyle w:val="StyleUnderline"/>
          <w:rFonts w:asciiTheme="minorHAnsi" w:hAnsiTheme="minorHAnsi" w:cstheme="minorHAnsi"/>
          <w:highlight w:val="green"/>
        </w:rPr>
        <w:t>celestial bodies are</w:t>
      </w:r>
      <w:r w:rsidRPr="0043368C">
        <w:rPr>
          <w:rStyle w:val="StyleUnderline"/>
          <w:rFonts w:asciiTheme="minorHAnsi" w:hAnsiTheme="minorHAnsi" w:cstheme="minorHAnsi"/>
        </w:rPr>
        <w:t xml:space="preserve"> potential </w:t>
      </w:r>
      <w:r w:rsidRPr="0043368C">
        <w:rPr>
          <w:rStyle w:val="StyleUnderline"/>
          <w:rFonts w:asciiTheme="minorHAnsi" w:hAnsiTheme="minorHAnsi" w:cstheme="minorHAnsi"/>
          <w:highlight w:val="green"/>
        </w:rPr>
        <w:t>sources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for</w:t>
      </w:r>
      <w:r w:rsidRPr="0043368C">
        <w:rPr>
          <w:rStyle w:val="StyleUnderline"/>
          <w:rFonts w:asciiTheme="minorHAnsi" w:hAnsiTheme="minorHAnsi" w:cstheme="minorHAnsi"/>
        </w:rPr>
        <w:t xml:space="preserve"> dozens of </w:t>
      </w:r>
      <w:r w:rsidRPr="0043368C">
        <w:rPr>
          <w:rStyle w:val="StyleUnderline"/>
          <w:rFonts w:asciiTheme="minorHAnsi" w:hAnsiTheme="minorHAnsi" w:cstheme="minorHAnsi"/>
          <w:highlight w:val="green"/>
        </w:rPr>
        <w:t>natural materials that</w:t>
      </w:r>
      <w:r w:rsidRPr="0043368C">
        <w:rPr>
          <w:rStyle w:val="StyleUnderline"/>
          <w:rFonts w:asciiTheme="minorHAnsi" w:hAnsiTheme="minorHAnsi" w:cstheme="minorHAnsi"/>
        </w:rPr>
        <w:t xml:space="preserve">, in the right time and place, </w:t>
      </w:r>
      <w:r w:rsidRPr="0043368C">
        <w:rPr>
          <w:rStyle w:val="StyleUnderline"/>
          <w:rFonts w:asciiTheme="minorHAnsi" w:hAnsiTheme="minorHAnsi" w:cstheme="minorHAnsi"/>
          <w:highlight w:val="green"/>
        </w:rPr>
        <w:t xml:space="preserve">are </w:t>
      </w:r>
      <w:r w:rsidRPr="0043368C">
        <w:rPr>
          <w:rStyle w:val="Emphasis"/>
          <w:rFonts w:asciiTheme="minorHAnsi" w:hAnsiTheme="minorHAnsi" w:cstheme="minorHAnsi"/>
          <w:highlight w:val="green"/>
        </w:rPr>
        <w:t>incredibly valuable</w:t>
      </w:r>
      <w:r w:rsidRPr="0043368C">
        <w:rPr>
          <w:rStyle w:val="StyleUnderline"/>
          <w:rFonts w:asciiTheme="minorHAnsi" w:hAnsiTheme="minorHAnsi" w:cstheme="minorHAnsi"/>
        </w:rPr>
        <w:t>. Of</w:t>
      </w:r>
      <w:r w:rsidRPr="0043368C">
        <w:rPr>
          <w:rFonts w:asciiTheme="minorHAnsi" w:hAnsiTheme="minorHAnsi" w:cstheme="minorHAnsi"/>
          <w:sz w:val="16"/>
        </w:rPr>
        <w:t xml:space="preserve"> these, </w:t>
      </w:r>
      <w:r w:rsidRPr="0043368C">
        <w:rPr>
          <w:rStyle w:val="StyleUnderline"/>
          <w:rFonts w:asciiTheme="minorHAnsi" w:hAnsiTheme="minorHAnsi" w:cstheme="minorHAnsi"/>
        </w:rPr>
        <w:t xml:space="preserve">water may be the most attractive in the near-term, because — with assistance from solar energy or nuclear fission — H2O can be split into hydrogen and oxygen to make </w:t>
      </w:r>
      <w:r w:rsidRPr="0043368C">
        <w:rPr>
          <w:rStyle w:val="Emphasis"/>
          <w:rFonts w:asciiTheme="minorHAnsi" w:hAnsiTheme="minorHAnsi" w:cstheme="minorHAnsi"/>
        </w:rPr>
        <w:t>rocket propellant</w:t>
      </w:r>
      <w:r w:rsidRPr="0043368C">
        <w:rPr>
          <w:rStyle w:val="StyleUnderline"/>
          <w:rFonts w:asciiTheme="minorHAnsi" w:hAnsiTheme="minorHAnsi" w:cstheme="minorHAnsi"/>
        </w:rPr>
        <w:t>, facilitating in-space refueling. So-called “</w:t>
      </w:r>
      <w:r w:rsidRPr="0043368C">
        <w:rPr>
          <w:rStyle w:val="Emphasis"/>
          <w:rFonts w:asciiTheme="minorHAnsi" w:hAnsiTheme="minorHAnsi" w:cstheme="minorHAnsi"/>
        </w:rPr>
        <w:t>rare earth” metals</w:t>
      </w:r>
      <w:r w:rsidRPr="0043368C">
        <w:rPr>
          <w:rStyle w:val="StyleUnderline"/>
          <w:rFonts w:asciiTheme="minorHAnsi" w:hAnsiTheme="minorHAnsi" w:cstheme="minorHAnsi"/>
        </w:rPr>
        <w:t xml:space="preserve"> are also </w:t>
      </w:r>
      <w:r w:rsidRPr="0043368C">
        <w:rPr>
          <w:rStyle w:val="Emphasis"/>
          <w:rFonts w:asciiTheme="minorHAnsi" w:hAnsiTheme="minorHAnsi" w:cstheme="minorHAnsi"/>
        </w:rPr>
        <w:t>potential targets</w:t>
      </w:r>
      <w:r w:rsidRPr="0043368C">
        <w:rPr>
          <w:rStyle w:val="StyleUnderline"/>
          <w:rFonts w:asciiTheme="minorHAnsi" w:hAnsiTheme="minorHAnsi" w:cstheme="minorHAnsi"/>
        </w:rPr>
        <w:t xml:space="preserve"> of asteroid miners intending to service Earth markets. Consisting of 17 elements, including lanthanum, neodymium, and yttrium, these critical materials (most of which are today mined in China at great environmental cost) </w:t>
      </w:r>
      <w:r w:rsidRPr="0043368C">
        <w:rPr>
          <w:rStyle w:val="Emphasis"/>
          <w:rFonts w:asciiTheme="minorHAnsi" w:hAnsiTheme="minorHAnsi" w:cstheme="minorHAnsi"/>
        </w:rPr>
        <w:t>are required for electronic</w:t>
      </w:r>
      <w:r w:rsidRPr="0043368C">
        <w:rPr>
          <w:rStyle w:val="StyleUnderline"/>
          <w:rFonts w:asciiTheme="minorHAnsi" w:hAnsiTheme="minorHAnsi" w:cstheme="minorHAnsi"/>
        </w:rPr>
        <w:t xml:space="preserve">s. </w:t>
      </w:r>
      <w:r w:rsidRPr="0043368C">
        <w:rPr>
          <w:rStyle w:val="Emphasis"/>
          <w:rFonts w:asciiTheme="minorHAnsi" w:hAnsiTheme="minorHAnsi" w:cstheme="minorHAnsi"/>
        </w:rPr>
        <w:t>And they loom as bottlenecks in making the transition from fossil fuels to renewables backed up by battery storage.</w:t>
      </w:r>
    </w:p>
    <w:p w14:paraId="4492942C" w14:textId="77777777" w:rsidR="00575A78" w:rsidRPr="0043368C" w:rsidRDefault="00575A78" w:rsidP="00575A78">
      <w:pPr>
        <w:pStyle w:val="Heading4"/>
        <w:rPr>
          <w:rFonts w:asciiTheme="minorHAnsi" w:hAnsiTheme="minorHAnsi" w:cstheme="minorHAnsi"/>
        </w:rPr>
      </w:pPr>
      <w:bookmarkStart w:id="5" w:name="_Hlk93702402"/>
      <w:bookmarkEnd w:id="4"/>
      <w:r w:rsidRPr="0043368C">
        <w:rPr>
          <w:rFonts w:asciiTheme="minorHAnsi" w:hAnsiTheme="minorHAnsi" w:cstheme="minorHAnsi"/>
        </w:rPr>
        <w:t xml:space="preserve">Space mining releases less emissions than Earth-based mining by a </w:t>
      </w:r>
      <w:r w:rsidRPr="0043368C">
        <w:rPr>
          <w:rFonts w:asciiTheme="minorHAnsi" w:hAnsiTheme="minorHAnsi" w:cstheme="minorHAnsi"/>
          <w:i/>
          <w:u w:val="single"/>
        </w:rPr>
        <w:t>LOT</w:t>
      </w:r>
    </w:p>
    <w:p w14:paraId="464B37C5" w14:textId="77777777" w:rsidR="00575A78" w:rsidRPr="0043368C" w:rsidRDefault="00575A78" w:rsidP="00575A78">
      <w:pPr>
        <w:rPr>
          <w:rFonts w:asciiTheme="minorHAnsi" w:hAnsiTheme="minorHAnsi" w:cstheme="minorHAnsi"/>
        </w:rPr>
      </w:pPr>
      <w:r w:rsidRPr="0043368C">
        <w:rPr>
          <w:rStyle w:val="Style13ptBold"/>
          <w:rFonts w:asciiTheme="minorHAnsi" w:hAnsiTheme="minorHAnsi" w:cstheme="minorHAnsi"/>
        </w:rPr>
        <w:t>Emerging Technology 18</w:t>
      </w:r>
      <w:r w:rsidRPr="0043368C">
        <w:rPr>
          <w:rFonts w:asciiTheme="minorHAnsi" w:hAnsiTheme="minorHAnsi" w:cstheme="minorHAnsi"/>
        </w:rPr>
        <w:t xml:space="preserve">, 10-19-2018, "Asteroid mining might actually be better for the environment," MIT Technology Review, </w:t>
      </w:r>
      <w:hyperlink r:id="rId9" w:history="1">
        <w:r w:rsidRPr="0043368C">
          <w:rPr>
            <w:rStyle w:val="Hyperlink"/>
            <w:rFonts w:asciiTheme="minorHAnsi" w:hAnsiTheme="minorHAnsi" w:cstheme="minorHAnsi"/>
          </w:rPr>
          <w:t>https://www.technologyreview.com/2018/10/19/139664/asteroid-mining-might-actually-be-better-for-the-environment/</w:t>
        </w:r>
      </w:hyperlink>
      <w:r w:rsidRPr="0043368C">
        <w:rPr>
          <w:rStyle w:val="Hyperlink"/>
          <w:rFonts w:asciiTheme="minorHAnsi" w:hAnsiTheme="minorHAnsi" w:cstheme="minorHAnsi"/>
        </w:rPr>
        <w:t>]//pranav</w:t>
      </w:r>
    </w:p>
    <w:p w14:paraId="4EA76DF6" w14:textId="77777777" w:rsidR="00575A78" w:rsidRPr="0043368C" w:rsidRDefault="00575A78" w:rsidP="00575A78">
      <w:pPr>
        <w:rPr>
          <w:rFonts w:asciiTheme="minorHAnsi" w:hAnsiTheme="minorHAnsi" w:cstheme="minorHAnsi"/>
          <w:sz w:val="16"/>
        </w:rPr>
      </w:pPr>
      <w:r w:rsidRPr="0043368C">
        <w:rPr>
          <w:rFonts w:asciiTheme="minorHAnsi" w:hAnsiTheme="minorHAnsi" w:cstheme="minorHAnsi"/>
          <w:sz w:val="16"/>
        </w:rPr>
        <w:t xml:space="preserve">But profit margins are only part of the picture. </w:t>
      </w:r>
      <w:r w:rsidRPr="0043368C">
        <w:rPr>
          <w:rStyle w:val="Emphasis"/>
          <w:rFonts w:asciiTheme="minorHAnsi" w:hAnsiTheme="minorHAnsi" w:cstheme="minorHAnsi"/>
        </w:rPr>
        <w:t xml:space="preserve">A potentially more significant aspect of these missions is the impact they will have on Earth’s environment. </w:t>
      </w:r>
      <w:r w:rsidRPr="0043368C">
        <w:rPr>
          <w:rFonts w:asciiTheme="minorHAnsi" w:hAnsiTheme="minorHAnsi" w:cstheme="minorHAnsi"/>
          <w:sz w:val="16"/>
        </w:rPr>
        <w:t>But nobody has assessed this environmental impact in detail. Today, that changes thanks to the work of Andreas Hein and colleagues at the University of Paris-Saclay in France. These guys</w:t>
      </w:r>
      <w:r w:rsidRPr="0043368C">
        <w:rPr>
          <w:rStyle w:val="Emphasis"/>
          <w:rFonts w:asciiTheme="minorHAnsi" w:hAnsiTheme="minorHAnsi" w:cstheme="minorHAnsi"/>
        </w:rPr>
        <w:t xml:space="preserve"> have calculated the greenhouse-gas </w:t>
      </w:r>
      <w:r w:rsidRPr="0043368C">
        <w:rPr>
          <w:rStyle w:val="Emphasis"/>
          <w:rFonts w:asciiTheme="minorHAnsi" w:hAnsiTheme="minorHAnsi" w:cstheme="minorHAnsi"/>
          <w:highlight w:val="green"/>
        </w:rPr>
        <w:t>emissions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from</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asteroid-mining</w:t>
      </w:r>
      <w:r w:rsidRPr="0043368C">
        <w:rPr>
          <w:rStyle w:val="Emphasis"/>
          <w:rFonts w:asciiTheme="minorHAnsi" w:hAnsiTheme="minorHAnsi" w:cstheme="minorHAnsi"/>
        </w:rPr>
        <w:t xml:space="preserve"> operations and </w:t>
      </w:r>
      <w:r w:rsidRPr="0043368C">
        <w:rPr>
          <w:rStyle w:val="Emphasis"/>
          <w:rFonts w:asciiTheme="minorHAnsi" w:hAnsiTheme="minorHAnsi" w:cstheme="minorHAnsi"/>
          <w:highlight w:val="green"/>
        </w:rPr>
        <w:t>compared</w:t>
      </w:r>
      <w:r w:rsidRPr="0043368C">
        <w:rPr>
          <w:rStyle w:val="Emphasis"/>
          <w:rFonts w:asciiTheme="minorHAnsi" w:hAnsiTheme="minorHAnsi" w:cstheme="minorHAnsi"/>
        </w:rPr>
        <w:t xml:space="preserve"> them </w:t>
      </w:r>
      <w:r w:rsidRPr="0043368C">
        <w:rPr>
          <w:rStyle w:val="Emphasis"/>
          <w:rFonts w:asciiTheme="minorHAnsi" w:hAnsiTheme="minorHAnsi" w:cstheme="minorHAnsi"/>
          <w:highlight w:val="green"/>
        </w:rPr>
        <w:t>with</w:t>
      </w:r>
      <w:r w:rsidRPr="0043368C">
        <w:rPr>
          <w:rStyle w:val="Emphasis"/>
          <w:rFonts w:asciiTheme="minorHAnsi" w:hAnsiTheme="minorHAnsi" w:cstheme="minorHAnsi"/>
        </w:rPr>
        <w:t xml:space="preserve"> the emissions from similar </w:t>
      </w:r>
      <w:r w:rsidRPr="0043368C">
        <w:rPr>
          <w:rStyle w:val="Emphasis"/>
          <w:rFonts w:asciiTheme="minorHAnsi" w:hAnsiTheme="minorHAnsi" w:cstheme="minorHAnsi"/>
          <w:highlight w:val="green"/>
        </w:rPr>
        <w:t>Earth</w:t>
      </w:r>
      <w:r w:rsidRPr="0043368C">
        <w:rPr>
          <w:rStyle w:val="Emphasis"/>
          <w:rFonts w:asciiTheme="minorHAnsi" w:hAnsiTheme="minorHAnsi" w:cstheme="minorHAnsi"/>
        </w:rPr>
        <w:t>-based activities</w:t>
      </w:r>
      <w:r w:rsidRPr="0043368C">
        <w:rPr>
          <w:rFonts w:asciiTheme="minorHAnsi" w:hAnsiTheme="minorHAnsi" w:cstheme="minorHAnsi"/>
          <w:sz w:val="16"/>
        </w:rPr>
        <w:t xml:space="preserve">. Their results provide some eyebrow-raising insights into the benefits that asteroid mining might provide. The calculations are relatively straightforward. </w:t>
      </w:r>
      <w:r w:rsidRPr="0043368C">
        <w:rPr>
          <w:rStyle w:val="Emphasis"/>
          <w:rFonts w:asciiTheme="minorHAnsi" w:hAnsiTheme="minorHAnsi" w:cstheme="minorHAnsi"/>
        </w:rPr>
        <w:t xml:space="preserve">Rocket </w:t>
      </w:r>
      <w:r w:rsidRPr="0043368C">
        <w:rPr>
          <w:rStyle w:val="Emphasis"/>
          <w:rFonts w:asciiTheme="minorHAnsi" w:hAnsiTheme="minorHAnsi" w:cstheme="minorHAnsi"/>
          <w:highlight w:val="green"/>
        </w:rPr>
        <w:t>launches release</w:t>
      </w:r>
      <w:r w:rsidRPr="0043368C">
        <w:rPr>
          <w:rStyle w:val="Emphasis"/>
          <w:rFonts w:asciiTheme="minorHAnsi" w:hAnsiTheme="minorHAnsi" w:cstheme="minorHAnsi"/>
        </w:rPr>
        <w:t xml:space="preserve"> significant amounts of greenhouse gases </w:t>
      </w:r>
      <w:r w:rsidRPr="0043368C">
        <w:rPr>
          <w:rStyle w:val="Emphasis"/>
          <w:rFonts w:asciiTheme="minorHAnsi" w:hAnsiTheme="minorHAnsi" w:cstheme="minorHAnsi"/>
          <w:highlight w:val="green"/>
        </w:rPr>
        <w:t>into</w:t>
      </w:r>
      <w:r w:rsidRPr="0043368C">
        <w:rPr>
          <w:rStyle w:val="Emphasis"/>
          <w:rFonts w:asciiTheme="minorHAnsi" w:hAnsiTheme="minorHAnsi" w:cstheme="minorHAnsi"/>
        </w:rPr>
        <w:t xml:space="preserve"> the </w:t>
      </w:r>
      <w:r w:rsidRPr="0043368C">
        <w:rPr>
          <w:rStyle w:val="Emphasis"/>
          <w:rFonts w:asciiTheme="minorHAnsi" w:hAnsiTheme="minorHAnsi" w:cstheme="minorHAnsi"/>
          <w:highlight w:val="green"/>
        </w:rPr>
        <w:t>atmosphere</w:t>
      </w:r>
      <w:r w:rsidRPr="0043368C">
        <w:rPr>
          <w:rStyle w:val="Emphasis"/>
          <w:rFonts w:asciiTheme="minorHAnsi" w:hAnsiTheme="minorHAnsi" w:cstheme="minorHAnsi"/>
        </w:rPr>
        <w:t>. The fuel on board the first stage of a rocket burns in Earth’s atmosphere to form carbon dioxide. For kerosene-burning rockets, one kilogram of fuel creates three kilograms of CO2</w:t>
      </w:r>
      <w:r w:rsidRPr="0043368C">
        <w:rPr>
          <w:rFonts w:asciiTheme="minorHAnsi" w:hAnsiTheme="minorHAnsi" w:cstheme="minorHAnsi"/>
          <w:sz w:val="16"/>
        </w:rPr>
        <w:t xml:space="preserve">. (The second and third stages operate outside the Earth’s atmosphere and so can be ignored.) </w:t>
      </w:r>
      <w:r w:rsidRPr="0043368C">
        <w:rPr>
          <w:rStyle w:val="Emphasis"/>
          <w:rFonts w:asciiTheme="minorHAnsi" w:hAnsiTheme="minorHAnsi" w:cstheme="minorHAnsi"/>
          <w:highlight w:val="green"/>
        </w:rPr>
        <w:t>Reentries are</w:t>
      </w:r>
      <w:r w:rsidRPr="0043368C">
        <w:rPr>
          <w:rStyle w:val="Emphasis"/>
          <w:rFonts w:asciiTheme="minorHAnsi" w:hAnsiTheme="minorHAnsi" w:cstheme="minorHAnsi"/>
        </w:rPr>
        <w:t xml:space="preserve"> just as </w:t>
      </w:r>
      <w:r w:rsidRPr="0043368C">
        <w:rPr>
          <w:rStyle w:val="Emphasis"/>
          <w:rFonts w:asciiTheme="minorHAnsi" w:hAnsiTheme="minorHAnsi" w:cstheme="minorHAnsi"/>
          <w:highlight w:val="green"/>
        </w:rPr>
        <w:t>damaging</w:t>
      </w:r>
      <w:r w:rsidRPr="0043368C">
        <w:rPr>
          <w:rStyle w:val="Emphasis"/>
          <w:rFonts w:asciiTheme="minorHAnsi" w:hAnsiTheme="minorHAnsi" w:cstheme="minorHAnsi"/>
        </w:rPr>
        <w:t>. That’s because a significant mass of a re-entering vehicle ablates in the upper atmosphere, producing NOx such as nitrous oxide</w:t>
      </w:r>
      <w:r w:rsidRPr="0043368C">
        <w:rPr>
          <w:rFonts w:asciiTheme="minorHAnsi" w:hAnsiTheme="minorHAnsi" w:cstheme="minorHAnsi"/>
          <w:sz w:val="16"/>
        </w:rPr>
        <w:t xml:space="preserve"> </w:t>
      </w:r>
      <w:r w:rsidRPr="0043368C">
        <w:rPr>
          <w:rStyle w:val="Emphasis"/>
          <w:rFonts w:asciiTheme="minorHAnsi" w:hAnsiTheme="minorHAnsi" w:cstheme="minorHAnsi"/>
        </w:rPr>
        <w:t>(N2O), a greenhouse gas that is about 300 times more potent than CO2</w:t>
      </w:r>
      <w:r w:rsidRPr="0043368C">
        <w:rPr>
          <w:rFonts w:asciiTheme="minorHAnsi" w:hAnsiTheme="minorHAnsi" w:cstheme="minorHAnsi"/>
          <w:sz w:val="16"/>
        </w:rPr>
        <w:t xml:space="preserve">. By one estimate, the space shuttle released about 20% of its mass in the form of N2O every time it returned to Earth. </w:t>
      </w:r>
      <w:r w:rsidRPr="0043368C">
        <w:rPr>
          <w:rStyle w:val="Emphasis"/>
          <w:rFonts w:asciiTheme="minorHAnsi" w:hAnsiTheme="minorHAnsi" w:cstheme="minorHAnsi"/>
        </w:rPr>
        <w:t xml:space="preserve">Hein and co use these numbers to calculate that a </w:t>
      </w:r>
      <w:r w:rsidRPr="0043368C">
        <w:rPr>
          <w:rStyle w:val="Emphasis"/>
          <w:rFonts w:asciiTheme="minorHAnsi" w:hAnsiTheme="minorHAnsi" w:cstheme="minorHAnsi"/>
          <w:highlight w:val="green"/>
        </w:rPr>
        <w:t>kilogram of platinum</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mined</w:t>
      </w:r>
      <w:r w:rsidRPr="0043368C">
        <w:rPr>
          <w:rStyle w:val="Emphasis"/>
          <w:rFonts w:asciiTheme="minorHAnsi" w:hAnsiTheme="minorHAnsi" w:cstheme="minorHAnsi"/>
        </w:rPr>
        <w:t xml:space="preserve"> from an asteroid </w:t>
      </w:r>
      <w:r w:rsidRPr="0043368C">
        <w:rPr>
          <w:rStyle w:val="Emphasis"/>
          <w:rFonts w:asciiTheme="minorHAnsi" w:hAnsiTheme="minorHAnsi" w:cstheme="minorHAnsi"/>
          <w:highlight w:val="green"/>
        </w:rPr>
        <w:t>would release</w:t>
      </w:r>
      <w:r w:rsidRPr="0043368C">
        <w:rPr>
          <w:rStyle w:val="Emphasis"/>
          <w:rFonts w:asciiTheme="minorHAnsi" w:hAnsiTheme="minorHAnsi" w:cstheme="minorHAnsi"/>
        </w:rPr>
        <w:t xml:space="preserve"> some </w:t>
      </w:r>
      <w:r w:rsidRPr="0043368C">
        <w:rPr>
          <w:rStyle w:val="Emphasis"/>
          <w:rFonts w:asciiTheme="minorHAnsi" w:hAnsiTheme="minorHAnsi" w:cstheme="minorHAnsi"/>
          <w:highlight w:val="green"/>
        </w:rPr>
        <w:t>150 kilograms of CO2</w:t>
      </w:r>
      <w:r w:rsidRPr="0043368C">
        <w:rPr>
          <w:rStyle w:val="Emphasis"/>
          <w:rFonts w:asciiTheme="minorHAnsi" w:hAnsiTheme="minorHAnsi" w:cstheme="minorHAnsi"/>
        </w:rPr>
        <w:t xml:space="preserve"> into Earth’s atmosphere</w:t>
      </w:r>
      <w:r w:rsidRPr="0043368C">
        <w:rPr>
          <w:rFonts w:asciiTheme="minorHAnsi" w:hAnsiTheme="minorHAnsi" w:cstheme="minorHAnsi"/>
          <w:sz w:val="16"/>
        </w:rPr>
        <w:t xml:space="preserve">. However, economies of scale from large asteroid-mining operations could lower this to about 60 kilograms of CO2 per kilogram of platinum. </w:t>
      </w:r>
      <w:r w:rsidRPr="0043368C">
        <w:rPr>
          <w:rStyle w:val="Emphasis"/>
          <w:rFonts w:asciiTheme="minorHAnsi" w:hAnsiTheme="minorHAnsi" w:cstheme="minorHAnsi"/>
        </w:rPr>
        <w:t xml:space="preserve">That needs to be </w:t>
      </w:r>
      <w:r w:rsidRPr="0043368C">
        <w:rPr>
          <w:rStyle w:val="Emphasis"/>
          <w:rFonts w:asciiTheme="minorHAnsi" w:hAnsiTheme="minorHAnsi" w:cstheme="minorHAnsi"/>
          <w:highlight w:val="green"/>
        </w:rPr>
        <w:t>compared with</w:t>
      </w:r>
      <w:r w:rsidRPr="0043368C">
        <w:rPr>
          <w:rStyle w:val="Emphasis"/>
          <w:rFonts w:asciiTheme="minorHAnsi" w:hAnsiTheme="minorHAnsi" w:cstheme="minorHAnsi"/>
        </w:rPr>
        <w:t xml:space="preserve"> the emission from </w:t>
      </w:r>
      <w:r w:rsidRPr="0043368C">
        <w:rPr>
          <w:rStyle w:val="Emphasis"/>
          <w:rFonts w:asciiTheme="minorHAnsi" w:hAnsiTheme="minorHAnsi" w:cstheme="minorHAnsi"/>
          <w:highlight w:val="green"/>
        </w:rPr>
        <w:t>Earth-based</w:t>
      </w:r>
      <w:r w:rsidRPr="0043368C">
        <w:rPr>
          <w:rStyle w:val="Emphasis"/>
          <w:rFonts w:asciiTheme="minorHAnsi" w:hAnsiTheme="minorHAnsi" w:cstheme="minorHAnsi"/>
        </w:rPr>
        <w:t xml:space="preserve"> mining</w:t>
      </w:r>
      <w:r w:rsidRPr="0043368C">
        <w:rPr>
          <w:rFonts w:asciiTheme="minorHAnsi" w:hAnsiTheme="minorHAnsi" w:cstheme="minorHAnsi"/>
          <w:sz w:val="16"/>
        </w:rPr>
        <w:t>. Here, platinum mining generates significant greenhouse gases, mostly from the energy it takes to remove this stuff from the ground. Indeed, th</w:t>
      </w:r>
      <w:r w:rsidRPr="0043368C">
        <w:rPr>
          <w:rStyle w:val="Emphasis"/>
          <w:rFonts w:asciiTheme="minorHAnsi" w:hAnsiTheme="minorHAnsi" w:cstheme="minorHAnsi"/>
        </w:rPr>
        <w:t xml:space="preserve">e numbers are huge. The mining industry estimates that producing one kilogram of platinum on Earth releases around </w:t>
      </w:r>
      <w:r w:rsidRPr="0043368C">
        <w:rPr>
          <w:rStyle w:val="Emphasis"/>
          <w:rFonts w:asciiTheme="minorHAnsi" w:hAnsiTheme="minorHAnsi" w:cstheme="minorHAnsi"/>
          <w:highlight w:val="green"/>
        </w:rPr>
        <w:t>40,000 kilograms</w:t>
      </w:r>
      <w:r w:rsidRPr="0043368C">
        <w:rPr>
          <w:rStyle w:val="Emphasis"/>
          <w:rFonts w:asciiTheme="minorHAnsi" w:hAnsiTheme="minorHAnsi" w:cstheme="minorHAnsi"/>
        </w:rPr>
        <w:t xml:space="preserve"> of carbon dioxide. “The global </w:t>
      </w:r>
      <w:r w:rsidRPr="0043368C">
        <w:rPr>
          <w:rStyle w:val="Emphasis"/>
          <w:rFonts w:asciiTheme="minorHAnsi" w:hAnsiTheme="minorHAnsi" w:cstheme="minorHAnsi"/>
          <w:highlight w:val="green"/>
        </w:rPr>
        <w:t>warming effect</w:t>
      </w:r>
      <w:r w:rsidRPr="0043368C">
        <w:rPr>
          <w:rStyle w:val="Emphasis"/>
          <w:rFonts w:asciiTheme="minorHAnsi" w:hAnsiTheme="minorHAnsi" w:cstheme="minorHAnsi"/>
        </w:rPr>
        <w:t xml:space="preserve"> of </w:t>
      </w:r>
      <w:r w:rsidRPr="0043368C">
        <w:rPr>
          <w:rStyle w:val="Emphasis"/>
          <w:rFonts w:asciiTheme="minorHAnsi" w:hAnsiTheme="minorHAnsi" w:cstheme="minorHAnsi"/>
          <w:highlight w:val="green"/>
        </w:rPr>
        <w:t>Earth</w:t>
      </w:r>
      <w:r w:rsidRPr="0043368C">
        <w:rPr>
          <w:rStyle w:val="Emphasis"/>
          <w:rFonts w:asciiTheme="minorHAnsi" w:hAnsiTheme="minorHAnsi" w:cstheme="minorHAnsi"/>
        </w:rPr>
        <w:t xml:space="preserve">-based </w:t>
      </w:r>
      <w:r w:rsidRPr="0043368C">
        <w:rPr>
          <w:rStyle w:val="Emphasis"/>
          <w:rFonts w:asciiTheme="minorHAnsi" w:hAnsiTheme="minorHAnsi" w:cstheme="minorHAnsi"/>
          <w:highlight w:val="green"/>
        </w:rPr>
        <w:t>mining</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is</w:t>
      </w:r>
      <w:r w:rsidRPr="0043368C">
        <w:rPr>
          <w:rStyle w:val="Emphasis"/>
          <w:rFonts w:asciiTheme="minorHAnsi" w:hAnsiTheme="minorHAnsi" w:cstheme="minorHAnsi"/>
        </w:rPr>
        <w:t xml:space="preserve"> several orders of magnitude </w:t>
      </w:r>
      <w:r w:rsidRPr="0043368C">
        <w:rPr>
          <w:rStyle w:val="Emphasis"/>
          <w:rFonts w:asciiTheme="minorHAnsi" w:hAnsiTheme="minorHAnsi" w:cstheme="minorHAnsi"/>
          <w:highlight w:val="green"/>
        </w:rPr>
        <w:t>larger</w:t>
      </w:r>
      <w:r w:rsidRPr="0043368C">
        <w:rPr>
          <w:rStyle w:val="Emphasis"/>
          <w:rFonts w:asciiTheme="minorHAnsi" w:hAnsiTheme="minorHAnsi" w:cstheme="minorHAnsi"/>
        </w:rPr>
        <w:t>,</w:t>
      </w:r>
      <w:r w:rsidRPr="0043368C">
        <w:rPr>
          <w:rFonts w:asciiTheme="minorHAnsi" w:hAnsiTheme="minorHAnsi" w:cstheme="minorHAnsi"/>
          <w:sz w:val="16"/>
        </w:rPr>
        <w:t xml:space="preserve">” say Hein and co. </w:t>
      </w:r>
      <w:r w:rsidRPr="0043368C">
        <w:rPr>
          <w:rStyle w:val="Emphasis"/>
          <w:rFonts w:asciiTheme="minorHAnsi" w:hAnsiTheme="minorHAnsi" w:cstheme="minorHAnsi"/>
        </w:rPr>
        <w:t xml:space="preserve">The </w:t>
      </w:r>
      <w:r w:rsidRPr="0043368C">
        <w:rPr>
          <w:rStyle w:val="Emphasis"/>
          <w:rFonts w:asciiTheme="minorHAnsi" w:hAnsiTheme="minorHAnsi" w:cstheme="minorHAnsi"/>
          <w:highlight w:val="green"/>
        </w:rPr>
        <w:t>figures for water</w:t>
      </w:r>
      <w:r w:rsidRPr="0043368C">
        <w:rPr>
          <w:rStyle w:val="Emphasis"/>
          <w:rFonts w:asciiTheme="minorHAnsi" w:hAnsiTheme="minorHAnsi" w:cstheme="minorHAnsi"/>
        </w:rPr>
        <w:t xml:space="preserve"> are </w:t>
      </w:r>
      <w:r w:rsidRPr="0043368C">
        <w:rPr>
          <w:rStyle w:val="Emphasis"/>
          <w:rFonts w:asciiTheme="minorHAnsi" w:hAnsiTheme="minorHAnsi" w:cstheme="minorHAnsi"/>
          <w:highlight w:val="green"/>
        </w:rPr>
        <w:t>also encouraging</w:t>
      </w:r>
      <w:r w:rsidRPr="0043368C">
        <w:rPr>
          <w:rStyle w:val="Emphasis"/>
          <w:rFonts w:asciiTheme="minorHAnsi" w:hAnsiTheme="minorHAnsi" w:cstheme="minorHAnsi"/>
        </w:rPr>
        <w:t xml:space="preserve">. </w:t>
      </w:r>
      <w:r w:rsidRPr="0043368C">
        <w:rPr>
          <w:rFonts w:asciiTheme="minorHAnsi" w:hAnsiTheme="minorHAnsi" w:cstheme="minorHAnsi"/>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43368C">
        <w:rPr>
          <w:rStyle w:val="Emphasis"/>
          <w:rFonts w:asciiTheme="minorHAnsi" w:hAnsiTheme="minorHAnsi" w:cstheme="minorHAnsi"/>
        </w:rPr>
        <w:t xml:space="preserve">The big difference is that a water-carrying vehicle from Earth can haul only a small percentage of its mass as water. But an </w:t>
      </w:r>
      <w:r w:rsidRPr="0043368C">
        <w:rPr>
          <w:rStyle w:val="Emphasis"/>
          <w:rFonts w:asciiTheme="minorHAnsi" w:hAnsiTheme="minorHAnsi" w:cstheme="minorHAnsi"/>
          <w:highlight w:val="green"/>
        </w:rPr>
        <w:t>asteroid-mining</w:t>
      </w:r>
      <w:r w:rsidRPr="0043368C">
        <w:rPr>
          <w:rStyle w:val="Emphasis"/>
          <w:rFonts w:asciiTheme="minorHAnsi" w:hAnsiTheme="minorHAnsi" w:cstheme="minorHAnsi"/>
        </w:rPr>
        <w:t xml:space="preserve"> spacecraft can </w:t>
      </w:r>
      <w:r w:rsidRPr="0043368C">
        <w:rPr>
          <w:rStyle w:val="Emphasis"/>
          <w:rFonts w:asciiTheme="minorHAnsi" w:hAnsiTheme="minorHAnsi" w:cstheme="minorHAnsi"/>
          <w:highlight w:val="green"/>
        </w:rPr>
        <w:t>transport</w:t>
      </w:r>
      <w:r w:rsidRPr="0043368C">
        <w:rPr>
          <w:rStyle w:val="Emphasis"/>
          <w:rFonts w:asciiTheme="minorHAnsi" w:hAnsiTheme="minorHAnsi" w:cstheme="minorHAnsi"/>
        </w:rPr>
        <w:t xml:space="preserve"> a </w:t>
      </w:r>
      <w:r w:rsidRPr="0043368C">
        <w:rPr>
          <w:rStyle w:val="Emphasis"/>
          <w:rFonts w:asciiTheme="minorHAnsi" w:hAnsiTheme="minorHAnsi" w:cstheme="minorHAnsi"/>
          <w:highlight w:val="green"/>
        </w:rPr>
        <w:t>significant multiple of</w:t>
      </w:r>
      <w:r w:rsidRPr="0043368C">
        <w:rPr>
          <w:rStyle w:val="Emphasis"/>
          <w:rFonts w:asciiTheme="minorHAnsi" w:hAnsiTheme="minorHAnsi" w:cstheme="minorHAnsi"/>
        </w:rPr>
        <w:t xml:space="preserve"> its </w:t>
      </w:r>
      <w:r w:rsidRPr="0043368C">
        <w:rPr>
          <w:rStyle w:val="Emphasis"/>
          <w:rFonts w:asciiTheme="minorHAnsi" w:hAnsiTheme="minorHAnsi" w:cstheme="minorHAnsi"/>
          <w:highlight w:val="green"/>
        </w:rPr>
        <w:t>mass as water</w:t>
      </w:r>
      <w:r w:rsidRPr="0043368C">
        <w:rPr>
          <w:rStyle w:val="Emphasis"/>
          <w:rFonts w:asciiTheme="minorHAnsi" w:hAnsiTheme="minorHAnsi" w:cstheme="minorHAnsi"/>
        </w:rPr>
        <w:t xml:space="preserve"> to cis-lunar orbit. “</w:t>
      </w:r>
      <w:r w:rsidRPr="0043368C">
        <w:rPr>
          <w:rStyle w:val="Emphasis"/>
          <w:rFonts w:asciiTheme="minorHAnsi" w:hAnsiTheme="minorHAnsi" w:cstheme="minorHAnsi"/>
          <w:highlight w:val="green"/>
        </w:rPr>
        <w:t>Substantial savings</w:t>
      </w:r>
      <w:r w:rsidRPr="0043368C">
        <w:rPr>
          <w:rStyle w:val="Emphasis"/>
          <w:rFonts w:asciiTheme="minorHAnsi" w:hAnsiTheme="minorHAnsi" w:cstheme="minorHAnsi"/>
        </w:rPr>
        <w:t xml:space="preserve"> </w:t>
      </w:r>
      <w:r w:rsidRPr="0043368C">
        <w:rPr>
          <w:rStyle w:val="Emphasis"/>
          <w:rFonts w:asciiTheme="minorHAnsi" w:hAnsiTheme="minorHAnsi" w:cstheme="minorHAnsi"/>
          <w:highlight w:val="green"/>
        </w:rPr>
        <w:t>in</w:t>
      </w:r>
      <w:r w:rsidRPr="0043368C">
        <w:rPr>
          <w:rStyle w:val="Emphasis"/>
          <w:rFonts w:asciiTheme="minorHAnsi" w:hAnsiTheme="minorHAnsi" w:cstheme="minorHAnsi"/>
        </w:rPr>
        <w:t xml:space="preserve"> greenhouse gas </w:t>
      </w:r>
      <w:r w:rsidRPr="0043368C">
        <w:rPr>
          <w:rStyle w:val="Emphasis"/>
          <w:rFonts w:asciiTheme="minorHAnsi" w:hAnsiTheme="minorHAnsi" w:cstheme="minorHAnsi"/>
          <w:highlight w:val="green"/>
        </w:rPr>
        <w:t>emissions</w:t>
      </w:r>
      <w:r w:rsidRPr="0043368C">
        <w:rPr>
          <w:rStyle w:val="Emphasis"/>
          <w:rFonts w:asciiTheme="minorHAnsi" w:hAnsiTheme="minorHAnsi" w:cstheme="minorHAnsi"/>
        </w:rPr>
        <w:t xml:space="preserve"> can be achieved,”</w:t>
      </w:r>
      <w:r w:rsidRPr="0043368C">
        <w:rPr>
          <w:rFonts w:asciiTheme="minorHAnsi" w:hAnsiTheme="minorHAnsi" w:cstheme="minorHAnsi"/>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bookmarkEnd w:id="5"/>
    <w:p w14:paraId="083257B4" w14:textId="77777777" w:rsidR="00575A78" w:rsidRPr="0043368C" w:rsidRDefault="00575A78" w:rsidP="00575A78">
      <w:pPr>
        <w:keepNext/>
        <w:keepLines/>
        <w:spacing w:before="40" w:after="0"/>
        <w:outlineLvl w:val="3"/>
        <w:rPr>
          <w:rFonts w:asciiTheme="minorHAnsi" w:eastAsia="MS Gothic" w:hAnsiTheme="minorHAnsi" w:cstheme="minorHAnsi"/>
          <w:b/>
          <w:iCs/>
          <w:sz w:val="26"/>
        </w:rPr>
      </w:pPr>
      <w:r w:rsidRPr="0043368C">
        <w:rPr>
          <w:rFonts w:asciiTheme="minorHAnsi" w:eastAsia="MS Gothic" w:hAnsiTheme="minorHAnsi" w:cstheme="minorHAnsi"/>
          <w:b/>
          <w:iCs/>
          <w:sz w:val="26"/>
        </w:rPr>
        <w:t>Warming causes extinction &amp; turns every impact – no adaptation &amp; each degree is worse</w:t>
      </w:r>
    </w:p>
    <w:p w14:paraId="0E5B45FF" w14:textId="77777777" w:rsidR="00575A78" w:rsidRPr="0043368C" w:rsidRDefault="00575A78" w:rsidP="00575A78">
      <w:pPr>
        <w:rPr>
          <w:rFonts w:asciiTheme="minorHAnsi" w:eastAsia="Cambria" w:hAnsiTheme="minorHAnsi" w:cstheme="minorHAnsi"/>
          <w:b/>
          <w:bCs/>
          <w:sz w:val="26"/>
        </w:rPr>
      </w:pPr>
      <w:r w:rsidRPr="0043368C">
        <w:rPr>
          <w:rFonts w:asciiTheme="minorHAnsi" w:eastAsia="Cambria" w:hAnsiTheme="minorHAnsi" w:cstheme="minorHAnsi"/>
          <w:b/>
          <w:bCs/>
          <w:sz w:val="26"/>
        </w:rPr>
        <w:t xml:space="preserve">Krosofsky ’21 </w:t>
      </w:r>
      <w:r w:rsidRPr="0043368C">
        <w:rPr>
          <w:rFonts w:asciiTheme="minorHAnsi" w:eastAsia="Cambria" w:hAnsiTheme="minorHAnsi" w:cstheme="minorHAnsi"/>
        </w:rPr>
        <w:t>[Andrew, Green Matters Journalist, “How Global Warming May Eventually Lead to Global Extinction”, Green Matters, 03-11-2021, https://www.greenmatters.com/p/will-global-warming-cause-extinction]//pranav</w:t>
      </w:r>
    </w:p>
    <w:p w14:paraId="5E99048D" w14:textId="77777777" w:rsidR="00575A78" w:rsidRDefault="00575A78" w:rsidP="00575A78">
      <w:pPr>
        <w:rPr>
          <w:rFonts w:asciiTheme="minorHAnsi" w:eastAsia="Cambria" w:hAnsiTheme="minorHAnsi" w:cstheme="minorHAnsi"/>
          <w:sz w:val="16"/>
        </w:rPr>
      </w:pPr>
      <w:r w:rsidRPr="0043368C">
        <w:rPr>
          <w:rFonts w:asciiTheme="minorHAnsi" w:eastAsia="Cambria" w:hAnsiTheme="minorHAnsi" w:cstheme="minorHAnsi"/>
          <w:sz w:val="16"/>
        </w:rPr>
        <w:t xml:space="preserve">Eventually, yes. </w:t>
      </w:r>
      <w:r w:rsidRPr="0043368C">
        <w:rPr>
          <w:rFonts w:asciiTheme="minorHAnsi" w:eastAsia="Cambria" w:hAnsiTheme="minorHAnsi" w:cstheme="minorHAnsi"/>
          <w:b/>
          <w:iCs/>
          <w:u w:val="single"/>
        </w:rPr>
        <w:t xml:space="preserve">Global </w:t>
      </w:r>
      <w:r w:rsidRPr="0043368C">
        <w:rPr>
          <w:rFonts w:asciiTheme="minorHAnsi" w:eastAsia="Cambria" w:hAnsiTheme="minorHAnsi" w:cstheme="minorHAnsi"/>
          <w:b/>
          <w:iCs/>
          <w:highlight w:val="green"/>
          <w:u w:val="single"/>
        </w:rPr>
        <w:t>warming</w:t>
      </w:r>
      <w:r w:rsidRPr="0043368C">
        <w:rPr>
          <w:rFonts w:asciiTheme="minorHAnsi" w:eastAsia="Cambria" w:hAnsiTheme="minorHAnsi" w:cstheme="minorHAnsi"/>
          <w:b/>
          <w:iCs/>
          <w:u w:val="single"/>
        </w:rPr>
        <w:t xml:space="preserve"> will </w:t>
      </w:r>
      <w:r w:rsidRPr="0043368C">
        <w:rPr>
          <w:rFonts w:asciiTheme="minorHAnsi" w:eastAsia="Cambria" w:hAnsiTheme="minorHAnsi" w:cstheme="minorHAnsi"/>
          <w:b/>
          <w:iCs/>
          <w:highlight w:val="green"/>
          <w:u w:val="single"/>
        </w:rPr>
        <w:t>invariably result in</w:t>
      </w:r>
      <w:r w:rsidRPr="0043368C">
        <w:rPr>
          <w:rFonts w:asciiTheme="minorHAnsi" w:eastAsia="Cambria" w:hAnsiTheme="minorHAnsi" w:cstheme="minorHAnsi"/>
          <w:b/>
          <w:iCs/>
          <w:u w:val="single"/>
        </w:rPr>
        <w:t xml:space="preserve"> the </w:t>
      </w:r>
      <w:r w:rsidRPr="0043368C">
        <w:rPr>
          <w:rFonts w:asciiTheme="minorHAnsi" w:eastAsia="Cambria" w:hAnsiTheme="minorHAnsi" w:cstheme="minorHAnsi"/>
          <w:b/>
          <w:iCs/>
          <w:highlight w:val="green"/>
          <w:u w:val="single"/>
        </w:rPr>
        <w:t>mass extinction</w:t>
      </w:r>
      <w:r w:rsidRPr="0043368C">
        <w:rPr>
          <w:rFonts w:asciiTheme="minorHAnsi" w:eastAsia="Cambria" w:hAnsiTheme="minorHAnsi" w:cstheme="minorHAnsi"/>
          <w:b/>
          <w:iCs/>
          <w:u w:val="single"/>
        </w:rPr>
        <w:t xml:space="preserve"> of millions of different species,</w:t>
      </w:r>
      <w:r w:rsidRPr="0043368C">
        <w:rPr>
          <w:rFonts w:asciiTheme="minorHAnsi" w:eastAsia="Cambria" w:hAnsiTheme="minorHAnsi" w:cstheme="minorHAnsi"/>
          <w:sz w:val="16"/>
        </w:rPr>
        <w:t xml:space="preserve"> humankind included. In fact, </w:t>
      </w:r>
      <w:r w:rsidRPr="0043368C">
        <w:rPr>
          <w:rFonts w:asciiTheme="minorHAnsi" w:eastAsia="Cambria" w:hAnsiTheme="minorHAnsi" w:cstheme="minorHAnsi"/>
          <w:b/>
          <w:iCs/>
          <w:u w:val="single"/>
        </w:rPr>
        <w:t xml:space="preserve">the Center for Biological Diversity says that global warming is currently the </w:t>
      </w:r>
      <w:r w:rsidRPr="0043368C">
        <w:rPr>
          <w:rFonts w:asciiTheme="minorHAnsi" w:eastAsia="Cambria" w:hAnsiTheme="minorHAnsi" w:cstheme="minorHAnsi"/>
          <w:b/>
          <w:iCs/>
          <w:highlight w:val="green"/>
          <w:u w:val="single"/>
        </w:rPr>
        <w:t>greatest threat to life</w:t>
      </w:r>
      <w:r w:rsidRPr="0043368C">
        <w:rPr>
          <w:rFonts w:asciiTheme="minorHAnsi" w:eastAsia="Cambria" w:hAnsiTheme="minorHAnsi" w:cstheme="minorHAnsi"/>
          <w:b/>
          <w:iCs/>
          <w:u w:val="single"/>
        </w:rPr>
        <w:t xml:space="preserve"> on this planet</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 xml:space="preserve">Global warming causes a number of detrimental effects on the environment that many </w:t>
      </w:r>
      <w:r w:rsidRPr="0043368C">
        <w:rPr>
          <w:rFonts w:asciiTheme="minorHAnsi" w:eastAsia="Cambria" w:hAnsiTheme="minorHAnsi" w:cstheme="minorHAnsi"/>
          <w:b/>
          <w:iCs/>
          <w:highlight w:val="green"/>
          <w:u w:val="single"/>
        </w:rPr>
        <w:t>species won’t be able to handle long-term</w:t>
      </w:r>
      <w:r w:rsidRPr="0043368C">
        <w:rPr>
          <w:rFonts w:asciiTheme="minorHAnsi" w:eastAsia="Cambria" w:hAnsiTheme="minorHAnsi" w:cstheme="minorHAnsi"/>
          <w:sz w:val="16"/>
        </w:rPr>
        <w:t xml:space="preserve">. Extreme weather patterns are shifting climates across the globe, eliminating habitats and altering the landscape. </w:t>
      </w:r>
      <w:r w:rsidRPr="0043368C">
        <w:rPr>
          <w:rFonts w:asciiTheme="minorHAnsi" w:eastAsia="Cambria" w:hAnsiTheme="minorHAnsi" w:cstheme="minorHAnsi"/>
          <w:b/>
          <w:iCs/>
          <w:u w:val="single"/>
        </w:rPr>
        <w:t xml:space="preserve">As a result, </w:t>
      </w:r>
      <w:r w:rsidRPr="0043368C">
        <w:rPr>
          <w:rFonts w:asciiTheme="minorHAnsi" w:eastAsia="Cambria" w:hAnsiTheme="minorHAnsi" w:cstheme="minorHAnsi"/>
          <w:b/>
          <w:iCs/>
          <w:highlight w:val="green"/>
          <w:u w:val="single"/>
        </w:rPr>
        <w:t>food and</w:t>
      </w:r>
      <w:r w:rsidRPr="0043368C">
        <w:rPr>
          <w:rFonts w:asciiTheme="minorHAnsi" w:eastAsia="Cambria" w:hAnsiTheme="minorHAnsi" w:cstheme="minorHAnsi"/>
          <w:b/>
          <w:iCs/>
          <w:u w:val="single"/>
        </w:rPr>
        <w:t xml:space="preserve"> fresh </w:t>
      </w:r>
      <w:r w:rsidRPr="0043368C">
        <w:rPr>
          <w:rFonts w:asciiTheme="minorHAnsi" w:eastAsia="Cambria" w:hAnsiTheme="minorHAnsi" w:cstheme="minorHAnsi"/>
          <w:b/>
          <w:iCs/>
          <w:highlight w:val="green"/>
          <w:u w:val="single"/>
        </w:rPr>
        <w:t>water sources</w:t>
      </w:r>
      <w:r w:rsidRPr="0043368C">
        <w:rPr>
          <w:rFonts w:asciiTheme="minorHAnsi" w:eastAsia="Cambria" w:hAnsiTheme="minorHAnsi" w:cstheme="minorHAnsi"/>
          <w:b/>
          <w:iCs/>
          <w:u w:val="single"/>
        </w:rPr>
        <w:t xml:space="preserve"> are being </w:t>
      </w:r>
      <w:r w:rsidRPr="0043368C">
        <w:rPr>
          <w:rFonts w:asciiTheme="minorHAnsi" w:eastAsia="Cambria" w:hAnsiTheme="minorHAnsi" w:cstheme="minorHAnsi"/>
          <w:b/>
          <w:iCs/>
          <w:highlight w:val="green"/>
          <w:u w:val="single"/>
        </w:rPr>
        <w:t>drastically reduced</w:t>
      </w:r>
      <w:r w:rsidRPr="0043368C">
        <w:rPr>
          <w:rFonts w:asciiTheme="minorHAnsi" w:eastAsia="Cambria" w:hAnsiTheme="minorHAnsi" w:cstheme="minorHAnsi"/>
          <w:sz w:val="16"/>
        </w:rPr>
        <w:t xml:space="preserve">. Then, of course, </w:t>
      </w:r>
      <w:r w:rsidRPr="0043368C">
        <w:rPr>
          <w:rFonts w:asciiTheme="minorHAnsi" w:eastAsia="Cambria" w:hAnsiTheme="minorHAnsi" w:cstheme="minorHAnsi"/>
          <w:b/>
          <w:iCs/>
          <w:u w:val="single"/>
        </w:rPr>
        <w:t xml:space="preserve">there are the </w:t>
      </w:r>
      <w:r w:rsidRPr="0043368C">
        <w:rPr>
          <w:rFonts w:asciiTheme="minorHAnsi" w:eastAsia="Cambria" w:hAnsiTheme="minorHAnsi" w:cstheme="minorHAnsi"/>
          <w:b/>
          <w:iCs/>
          <w:highlight w:val="green"/>
          <w:u w:val="single"/>
        </w:rPr>
        <w:t>rising</w:t>
      </w:r>
      <w:r w:rsidRPr="0043368C">
        <w:rPr>
          <w:rFonts w:asciiTheme="minorHAnsi" w:eastAsia="Cambria" w:hAnsiTheme="minorHAnsi" w:cstheme="minorHAnsi"/>
          <w:b/>
          <w:iCs/>
          <w:u w:val="single"/>
        </w:rPr>
        <w:t xml:space="preserve"> global </w:t>
      </w:r>
      <w:r w:rsidRPr="0043368C">
        <w:rPr>
          <w:rFonts w:asciiTheme="minorHAnsi" w:eastAsia="Cambria" w:hAnsiTheme="minorHAnsi" w:cstheme="minorHAnsi"/>
          <w:b/>
          <w:iCs/>
          <w:highlight w:val="green"/>
          <w:u w:val="single"/>
        </w:rPr>
        <w:t>temperatures</w:t>
      </w:r>
      <w:r w:rsidRPr="0043368C">
        <w:rPr>
          <w:rFonts w:asciiTheme="minorHAnsi" w:eastAsia="Cambria" w:hAnsiTheme="minorHAnsi" w:cstheme="minorHAnsi"/>
          <w:b/>
          <w:iCs/>
          <w:u w:val="single"/>
        </w:rPr>
        <w:t xml:space="preserve"> themselves, which many species are physically unable to contend with</w:t>
      </w:r>
      <w:r w:rsidRPr="0043368C">
        <w:rPr>
          <w:rFonts w:asciiTheme="minorHAnsi" w:eastAsia="Cambria" w:hAnsiTheme="minorHAnsi" w:cstheme="minorHAnsi"/>
          <w:sz w:val="16"/>
        </w:rPr>
        <w:t xml:space="preserve">. Formerly frozen arctic and antarctic regions are melting, increasing sea levels and temperatures. Eventually, </w:t>
      </w:r>
      <w:r w:rsidRPr="0043368C">
        <w:rPr>
          <w:rFonts w:asciiTheme="minorHAnsi" w:eastAsia="Cambria" w:hAnsiTheme="minorHAnsi" w:cstheme="minorHAnsi"/>
          <w:b/>
          <w:iCs/>
          <w:u w:val="single"/>
        </w:rPr>
        <w:t xml:space="preserve">these effects will </w:t>
      </w:r>
      <w:r w:rsidRPr="0043368C">
        <w:rPr>
          <w:rFonts w:asciiTheme="minorHAnsi" w:eastAsia="Cambria" w:hAnsiTheme="minorHAnsi" w:cstheme="minorHAnsi"/>
          <w:b/>
          <w:iCs/>
          <w:highlight w:val="green"/>
          <w:u w:val="single"/>
        </w:rPr>
        <w:t>create</w:t>
      </w:r>
      <w:r w:rsidRPr="0043368C">
        <w:rPr>
          <w:rFonts w:asciiTheme="minorHAnsi" w:eastAsia="Cambria" w:hAnsiTheme="minorHAnsi" w:cstheme="minorHAnsi"/>
          <w:b/>
          <w:iCs/>
          <w:u w:val="single"/>
        </w:rPr>
        <w:t xml:space="preserve"> a perfect storm of </w:t>
      </w:r>
      <w:r w:rsidRPr="0043368C">
        <w:rPr>
          <w:rFonts w:asciiTheme="minorHAnsi" w:eastAsia="Cambria" w:hAnsiTheme="minorHAnsi" w:cstheme="minorHAnsi"/>
          <w:b/>
          <w:iCs/>
          <w:highlight w:val="green"/>
          <w:u w:val="single"/>
        </w:rPr>
        <w:t>extinction</w:t>
      </w:r>
      <w:r w:rsidRPr="0043368C">
        <w:rPr>
          <w:rFonts w:asciiTheme="minorHAnsi" w:eastAsia="Cambria" w:hAnsiTheme="minorHAnsi" w:cstheme="minorHAnsi"/>
          <w:b/>
          <w:iCs/>
          <w:u w:val="single"/>
        </w:rPr>
        <w:t xml:space="preserve"> conditions</w:t>
      </w:r>
      <w:r w:rsidRPr="0043368C">
        <w:rPr>
          <w:rFonts w:asciiTheme="minorHAnsi" w:eastAsia="Cambria" w:hAnsiTheme="minorHAnsi" w:cstheme="minorHAnsi"/>
          <w:sz w:val="16"/>
        </w:rPr>
        <w:t xml:space="preserve">. The melting glaciers of the arctic and the searing, </w:t>
      </w:r>
      <w:r w:rsidRPr="0043368C">
        <w:rPr>
          <w:rFonts w:asciiTheme="minorHAnsi" w:eastAsia="Cambria" w:hAnsiTheme="minorHAnsi" w:cstheme="minorHAnsi"/>
          <w:b/>
          <w:iCs/>
          <w:u w:val="single"/>
        </w:rPr>
        <w:t>unmanageable heat indexes being seen along the Equator are just the tip of the iceberg, so to speak.</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The species that live in these climate zones have already been affected by the changes caused by global warming.</w:t>
      </w:r>
      <w:r w:rsidRPr="0043368C">
        <w:rPr>
          <w:rFonts w:asciiTheme="minorHAnsi" w:eastAsia="Cambria" w:hAnsiTheme="minorHAnsi" w:cstheme="minorHAnsi"/>
          <w:sz w:val="16"/>
        </w:rPr>
        <w:t xml:space="preserve"> Take polar bears for example, whose habitats and food sources have been so greatly diminished that they have been forced to range further and further south. </w:t>
      </w:r>
      <w:r w:rsidRPr="0043368C">
        <w:rPr>
          <w:rFonts w:asciiTheme="minorHAnsi" w:eastAsia="Cambria" w:hAnsiTheme="minorHAnsi" w:cstheme="minorHAnsi"/>
          <w:b/>
          <w:iCs/>
          <w:u w:val="single"/>
        </w:rPr>
        <w:t xml:space="preserve">Increased </w:t>
      </w:r>
      <w:r w:rsidRPr="0043368C">
        <w:rPr>
          <w:rFonts w:asciiTheme="minorHAnsi" w:eastAsia="Cambria" w:hAnsiTheme="minorHAnsi" w:cstheme="minorHAnsi"/>
          <w:b/>
          <w:iCs/>
          <w:highlight w:val="green"/>
          <w:u w:val="single"/>
        </w:rPr>
        <w:t>carbon dioxide</w:t>
      </w:r>
      <w:r w:rsidRPr="0043368C">
        <w:rPr>
          <w:rFonts w:asciiTheme="minorHAnsi" w:eastAsia="Cambria" w:hAnsiTheme="minorHAnsi" w:cstheme="minorHAnsi"/>
          <w:b/>
          <w:iCs/>
          <w:u w:val="single"/>
        </w:rPr>
        <w:t xml:space="preserve"> levels in the atmosphere and oceans have already </w:t>
      </w:r>
      <w:r w:rsidRPr="0043368C">
        <w:rPr>
          <w:rFonts w:asciiTheme="minorHAnsi" w:eastAsia="Cambria" w:hAnsiTheme="minorHAnsi" w:cstheme="minorHAnsi"/>
          <w:b/>
          <w:iCs/>
          <w:highlight w:val="green"/>
          <w:u w:val="single"/>
        </w:rPr>
        <w:t>led to ocean acidification</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This has caused many species of crustaceans to either adapt or perish and has led to the mass bleaching of more than 50 percent of Australia’s Great Barrier Reef</w:t>
      </w:r>
      <w:r w:rsidRPr="0043368C">
        <w:rPr>
          <w:rFonts w:asciiTheme="minorHAnsi" w:eastAsia="Cambria" w:hAnsiTheme="minorHAnsi" w:cstheme="minorHAns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43368C">
        <w:rPr>
          <w:rFonts w:asciiTheme="minorHAnsi" w:eastAsia="Cambria" w:hAnsiTheme="minorHAnsi" w:cstheme="minorHAnsi"/>
          <w:b/>
          <w:iCs/>
          <w:u w:val="single"/>
        </w:rPr>
        <w:t xml:space="preserve">our species has just </w:t>
      </w:r>
      <w:r w:rsidRPr="0043368C">
        <w:rPr>
          <w:rFonts w:asciiTheme="minorHAnsi" w:eastAsia="Cambria" w:hAnsiTheme="minorHAnsi" w:cstheme="minorHAnsi"/>
          <w:b/>
          <w:iCs/>
          <w:highlight w:val="green"/>
          <w:u w:val="single"/>
        </w:rPr>
        <w:t>under a decade left</w:t>
      </w:r>
      <w:r w:rsidRPr="0043368C">
        <w:rPr>
          <w:rFonts w:asciiTheme="minorHAnsi" w:eastAsia="Cambria" w:hAnsiTheme="minorHAnsi" w:cstheme="minorHAns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43368C">
        <w:rPr>
          <w:rFonts w:asciiTheme="minorHAnsi" w:eastAsia="Cambria" w:hAnsiTheme="minorHAnsi" w:cstheme="minorHAnsi"/>
          <w:sz w:val="16"/>
        </w:rPr>
        <w:t xml:space="preserve">The human species is resilient. We will survive for a while longer, even if these grim global warming predictions come to pass, </w:t>
      </w:r>
      <w:r w:rsidRPr="0043368C">
        <w:rPr>
          <w:rFonts w:asciiTheme="minorHAnsi" w:eastAsia="Cambria" w:hAnsiTheme="minorHAnsi" w:cstheme="minorHAnsi"/>
          <w:b/>
          <w:iCs/>
          <w:u w:val="single"/>
        </w:rPr>
        <w:t xml:space="preserve">but it will mean less food, less water, and </w:t>
      </w:r>
      <w:r w:rsidRPr="0043368C">
        <w:rPr>
          <w:rFonts w:asciiTheme="minorHAnsi" w:eastAsia="Cambria" w:hAnsiTheme="minorHAnsi" w:cstheme="minorHAnsi"/>
          <w:b/>
          <w:iCs/>
          <w:highlight w:val="green"/>
          <w:u w:val="single"/>
        </w:rPr>
        <w:t>increased hardship across the world</w:t>
      </w:r>
      <w:r w:rsidRPr="0043368C">
        <w:rPr>
          <w:rFonts w:asciiTheme="minorHAnsi" w:eastAsia="Cambria" w:hAnsiTheme="minorHAnsi" w:cstheme="minorHAnsi"/>
          <w:b/>
          <w:iCs/>
          <w:u w:val="single"/>
        </w:rPr>
        <w:t xml:space="preserve"> — especially in low-income areas </w:t>
      </w:r>
      <w:r w:rsidRPr="0043368C">
        <w:rPr>
          <w:rFonts w:asciiTheme="minorHAnsi" w:eastAsia="Cambria" w:hAnsiTheme="minorHAnsi" w:cstheme="minorHAnsi"/>
          <w:b/>
          <w:iCs/>
          <w:highlight w:val="green"/>
          <w:u w:val="single"/>
        </w:rPr>
        <w:t>and</w:t>
      </w:r>
      <w:r w:rsidRPr="0043368C">
        <w:rPr>
          <w:rFonts w:asciiTheme="minorHAnsi" w:eastAsia="Cambria" w:hAnsiTheme="minorHAnsi" w:cstheme="minorHAnsi"/>
          <w:b/>
          <w:iCs/>
          <w:u w:val="single"/>
        </w:rPr>
        <w:t xml:space="preserve"> developing countries. This increase will also mean </w:t>
      </w:r>
      <w:r w:rsidRPr="0043368C">
        <w:rPr>
          <w:rFonts w:asciiTheme="minorHAnsi" w:eastAsia="Cambria" w:hAnsiTheme="minorHAnsi" w:cstheme="minorHAnsi"/>
          <w:b/>
          <w:iCs/>
          <w:highlight w:val="green"/>
          <w:u w:val="single"/>
        </w:rPr>
        <w:t>more pandemics</w:t>
      </w:r>
      <w:r w:rsidRPr="0043368C">
        <w:rPr>
          <w:rFonts w:asciiTheme="minorHAnsi" w:eastAsia="Cambria" w:hAnsiTheme="minorHAnsi" w:cstheme="minorHAnsi"/>
          <w:b/>
          <w:iCs/>
          <w:u w:val="single"/>
        </w:rPr>
        <w:t>, devastating storms, and uncontrollable wildfires</w:t>
      </w:r>
      <w:r w:rsidRPr="0043368C">
        <w:rPr>
          <w:rFonts w:asciiTheme="minorHAnsi" w:eastAsia="Cambria" w:hAnsiTheme="minorHAnsi" w:cstheme="minorHAnsi"/>
          <w:sz w:val="16"/>
        </w:rPr>
        <w:t>.</w:t>
      </w:r>
    </w:p>
    <w:p w14:paraId="2F5088EA" w14:textId="77777777" w:rsidR="00575A78" w:rsidRDefault="00575A78" w:rsidP="00575A78">
      <w:pPr>
        <w:rPr>
          <w:rFonts w:asciiTheme="minorHAnsi" w:eastAsia="Cambria" w:hAnsiTheme="minorHAnsi" w:cstheme="minorHAnsi"/>
          <w:sz w:val="16"/>
        </w:rPr>
      </w:pPr>
    </w:p>
    <w:p w14:paraId="3FA13DDE" w14:textId="77777777"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A78"/>
    <w:rsid w:val="001C5D71"/>
    <w:rsid w:val="00575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A96F5"/>
  <w15:chartTrackingRefBased/>
  <w15:docId w15:val="{88FC1148-8635-436B-B8D6-48CBD270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575A78"/>
    <w:rPr>
      <w:rFonts w:ascii="Calibri" w:eastAsiaTheme="minorHAnsi" w:hAnsi="Calibri" w:cs="Calibri"/>
      <w:lang w:eastAsia="en-US"/>
    </w:rPr>
  </w:style>
  <w:style w:type="paragraph" w:styleId="Heading1">
    <w:name w:val="heading 1"/>
    <w:aliases w:val="Pocket"/>
    <w:basedOn w:val="Normal"/>
    <w:next w:val="Normal"/>
    <w:link w:val="Heading1Char"/>
    <w:qFormat/>
    <w:rsid w:val="00575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5A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5A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575A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5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A78"/>
  </w:style>
  <w:style w:type="character" w:customStyle="1" w:styleId="Heading1Char">
    <w:name w:val="Heading 1 Char"/>
    <w:aliases w:val="Pocket Char"/>
    <w:basedOn w:val="DefaultParagraphFont"/>
    <w:link w:val="Heading1"/>
    <w:rsid w:val="00575A7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75A7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75A78"/>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575A78"/>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575A7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75A7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75A78"/>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75A78"/>
    <w:rPr>
      <w:color w:val="auto"/>
      <w:u w:val="none"/>
    </w:rPr>
  </w:style>
  <w:style w:type="character" w:styleId="FollowedHyperlink">
    <w:name w:val="FollowedHyperlink"/>
    <w:basedOn w:val="DefaultParagraphFont"/>
    <w:uiPriority w:val="99"/>
    <w:semiHidden/>
    <w:unhideWhenUsed/>
    <w:rsid w:val="00575A78"/>
    <w:rPr>
      <w:color w:val="auto"/>
      <w:u w:val="none"/>
    </w:rPr>
  </w:style>
  <w:style w:type="paragraph" w:customStyle="1" w:styleId="Emphasis1">
    <w:name w:val="Emphasis1"/>
    <w:basedOn w:val="Normal"/>
    <w:link w:val="Emphasis"/>
    <w:autoRedefine/>
    <w:uiPriority w:val="7"/>
    <w:qFormat/>
    <w:rsid w:val="00575A78"/>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575A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kenreview.org/articles/mining-in-space-is-comin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echnologyreview.com/2018/10/19/139664/asteroid-mining-might-actually-be-better-for-the-enviro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7787D4-7868-454E-8D5E-7409DC1D3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A39623-E6B0-4AEC-BAD8-E54BC6D9F196}">
  <ds:schemaRefs>
    <ds:schemaRef ds:uri="http://schemas.microsoft.com/sharepoint/v3/contenttype/forms"/>
  </ds:schemaRefs>
</ds:datastoreItem>
</file>

<file path=customXml/itemProps3.xml><?xml version="1.0" encoding="utf-8"?>
<ds:datastoreItem xmlns:ds="http://schemas.openxmlformats.org/officeDocument/2006/customXml" ds:itemID="{8F01569F-2B77-42A5-AAF2-A9218C9E6A2C}">
  <ds:schemaRefs>
    <ds:schemaRef ds:uri="http://purl.org/dc/dcmitype/"/>
    <ds:schemaRef ds:uri="http://www.w3.org/XML/1998/namespace"/>
    <ds:schemaRef ds:uri="http://schemas.microsoft.com/office/2006/documentManagement/types"/>
    <ds:schemaRef ds:uri="1430f823-3a8c-4fa8-a3a8-481f7f20a20f"/>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4659</Words>
  <Characters>26559</Characters>
  <Application>Microsoft Office Word</Application>
  <DocSecurity>0</DocSecurity>
  <Lines>221</Lines>
  <Paragraphs>62</Paragraphs>
  <ScaleCrop>false</ScaleCrop>
  <Company>Millard Public Schools</Company>
  <LinksUpToDate>false</LinksUpToDate>
  <CharactersWithSpaces>31156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2022-01-28T23:04:00Z</dcterms:created>
  <dcterms:modified xsi:type="dcterms:W3CDTF">2022-01-28T23:06:00Z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