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F2682" w:rsidRDefault="003F2682" w:rsidP="003F2682">
      <w:pPr>
        <w:pStyle w:val="Heading2"/>
        <w:rPr>
          <w:lang w:eastAsia="zh-CN"/>
        </w:rPr>
      </w:pPr>
      <w:bookmarkStart w:id="0" w:name="_GoBack"/>
      <w:bookmarkEnd w:id="0"/>
      <w:r>
        <w:rPr>
          <w:lang w:eastAsia="zh-CN"/>
        </w:rPr>
        <w:t>Burden</w:t>
      </w:r>
    </w:p>
    <w:p w:rsidR="003F2682" w:rsidRDefault="003F2682" w:rsidP="003F2682">
      <w:pPr>
        <w:pStyle w:val="Heading4"/>
        <w:rPr>
          <w:lang w:eastAsia="zh-CN"/>
        </w:rPr>
      </w:pPr>
      <w:r>
        <w:rPr>
          <w:lang w:eastAsia="zh-CN"/>
        </w:rPr>
        <w:t>We argue that the conditionality of a right to strike implies the circumstances and conditions under which a strike is imposed.</w:t>
      </w:r>
    </w:p>
    <w:p w:rsidR="003F2682" w:rsidRDefault="003F2682" w:rsidP="003F2682">
      <w:pPr>
        <w:pStyle w:val="Heading4"/>
        <w:rPr>
          <w:lang w:eastAsia="zh-CN"/>
        </w:rPr>
      </w:pPr>
      <w:r>
        <w:rPr>
          <w:lang w:eastAsia="zh-CN"/>
        </w:rPr>
        <w:t>Oxford Languages defines unconditional as “not subject to any conditions.”</w:t>
      </w:r>
    </w:p>
    <w:p w:rsidR="003F2682" w:rsidRDefault="003F2682" w:rsidP="003F2682">
      <w:pPr>
        <w:pStyle w:val="Heading4"/>
        <w:rPr>
          <w:lang w:eastAsia="zh-CN"/>
        </w:rPr>
      </w:pPr>
      <w:r>
        <w:rPr>
          <w:lang w:eastAsia="zh-CN"/>
        </w:rPr>
        <w:t>Furthermore, Oxford Languages defines condition as “the circumstances affecting the way in which people live or work, especially with regard to their safety or well-being.”</w:t>
      </w:r>
    </w:p>
    <w:p w:rsidR="003F2682" w:rsidRPr="00422714" w:rsidRDefault="003F2682" w:rsidP="003F2682">
      <w:pPr>
        <w:pStyle w:val="Heading4"/>
        <w:rPr>
          <w:sz w:val="24"/>
          <w:szCs w:val="24"/>
          <w:lang w:eastAsia="zh-CN"/>
        </w:rPr>
      </w:pPr>
      <w:r>
        <w:rPr>
          <w:lang w:eastAsia="zh-CN"/>
        </w:rPr>
        <w:t>We defend the right to strike as a general principle. The NSDA clarifies:</w:t>
      </w:r>
    </w:p>
    <w:p w:rsidR="003F2682" w:rsidRPr="00BA7A16" w:rsidRDefault="003F2682" w:rsidP="003F2682">
      <w:pPr>
        <w:spacing w:before="40" w:after="0" w:line="240" w:lineRule="auto"/>
        <w:rPr>
          <w:rFonts w:eastAsia="Times New Roman" w:cs="Calibri"/>
          <w:sz w:val="16"/>
          <w:szCs w:val="24"/>
          <w:lang w:eastAsia="zh-CN"/>
        </w:rPr>
      </w:pPr>
      <w:r w:rsidRPr="00BA7A16">
        <w:rPr>
          <w:rFonts w:eastAsia="Times New Roman" w:cs="Calibri"/>
          <w:color w:val="000000"/>
          <w:sz w:val="16"/>
          <w:szCs w:val="12"/>
          <w:lang w:eastAsia="zh-CN"/>
        </w:rPr>
        <w:t>https://www.speechanddebate.org/wp-content/uploads/Sample-Lincoln-Douglas-Debate-Ballot-Blank.pdf, “Lincoln-Douglas Debate Ballot”</w:t>
      </w:r>
    </w:p>
    <w:p w:rsidR="003F2682" w:rsidRPr="00BA7A16" w:rsidRDefault="003F2682" w:rsidP="003F2682">
      <w:pPr>
        <w:spacing w:line="240" w:lineRule="auto"/>
        <w:rPr>
          <w:rFonts w:eastAsia="Times New Roman" w:cs="Calibri"/>
          <w:sz w:val="24"/>
          <w:szCs w:val="24"/>
          <w:lang w:eastAsia="zh-CN"/>
        </w:rPr>
      </w:pPr>
      <w:r w:rsidRPr="00BA7A16">
        <w:rPr>
          <w:rFonts w:eastAsia="Times New Roman" w:cs="Calibri"/>
          <w:color w:val="000000"/>
          <w:sz w:val="24"/>
          <w:szCs w:val="12"/>
          <w:lang w:eastAsia="zh-CN"/>
        </w:rPr>
        <w:t xml:space="preserve">2. </w:t>
      </w:r>
      <w:r w:rsidRPr="00BA7A16">
        <w:rPr>
          <w:rFonts w:eastAsia="Times New Roman" w:cs="Calibri"/>
          <w:b/>
          <w:bCs/>
          <w:color w:val="000000"/>
          <w:sz w:val="24"/>
          <w:highlight w:val="green"/>
          <w:u w:val="single"/>
          <w:shd w:val="clear" w:color="auto" w:fill="FFFF00"/>
          <w:lang w:eastAsia="zh-CN"/>
        </w:rPr>
        <w:t>Each debater has the burden to prove</w:t>
      </w:r>
      <w:r w:rsidRPr="00BA7A16">
        <w:rPr>
          <w:rFonts w:eastAsia="Times New Roman" w:cs="Calibri"/>
          <w:color w:val="000000"/>
          <w:sz w:val="24"/>
          <w:szCs w:val="12"/>
          <w:lang w:eastAsia="zh-CN"/>
        </w:rPr>
        <w:t xml:space="preserve"> his or her </w:t>
      </w:r>
      <w:r w:rsidRPr="00BA7A16">
        <w:rPr>
          <w:rFonts w:eastAsia="Times New Roman" w:cs="Calibri"/>
          <w:b/>
          <w:bCs/>
          <w:color w:val="000000"/>
          <w:sz w:val="24"/>
          <w:highlight w:val="green"/>
          <w:u w:val="single"/>
          <w:shd w:val="clear" w:color="auto" w:fill="FFFF00"/>
          <w:lang w:eastAsia="zh-CN"/>
        </w:rPr>
        <w:t>[their] side of the resolution</w:t>
      </w:r>
      <w:r w:rsidRPr="00BA7A16">
        <w:rPr>
          <w:rFonts w:eastAsia="Times New Roman" w:cs="Calibri"/>
          <w:color w:val="000000"/>
          <w:sz w:val="24"/>
          <w:szCs w:val="12"/>
          <w:lang w:eastAsia="zh-CN"/>
        </w:rPr>
        <w:t xml:space="preserve"> more valid </w:t>
      </w:r>
      <w:r w:rsidRPr="00BA7A16">
        <w:rPr>
          <w:rFonts w:eastAsia="Times New Roman" w:cs="Calibri"/>
          <w:b/>
          <w:bCs/>
          <w:color w:val="000000"/>
          <w:sz w:val="24"/>
          <w:highlight w:val="green"/>
          <w:u w:val="single"/>
          <w:shd w:val="clear" w:color="auto" w:fill="FFFF00"/>
          <w:lang w:eastAsia="zh-CN"/>
        </w:rPr>
        <w:t>as a general principle. It is unrealistic to expect a debater to prove complete validity</w:t>
      </w:r>
      <w:r w:rsidRPr="00BA7A16">
        <w:rPr>
          <w:rFonts w:eastAsia="Times New Roman" w:cs="Calibri"/>
          <w:color w:val="000000"/>
          <w:sz w:val="24"/>
          <w:szCs w:val="12"/>
          <w:lang w:eastAsia="zh-CN"/>
        </w:rPr>
        <w:t xml:space="preserve"> or invalidity of the resolution. The better debater is the one who, on the whole, proves his/her side of the resolution more valid as a general principle.</w:t>
      </w:r>
    </w:p>
    <w:p w:rsidR="003F2682" w:rsidRDefault="003F2682" w:rsidP="003F2682">
      <w:pPr>
        <w:pStyle w:val="Heading4"/>
        <w:rPr>
          <w:lang w:eastAsia="zh-CN"/>
        </w:rPr>
      </w:pPr>
      <w:r w:rsidRPr="00422714">
        <w:rPr>
          <w:lang w:eastAsia="zh-CN"/>
        </w:rPr>
        <w:t xml:space="preserve">One negative example isn’t grounds for a negative ballot; </w:t>
      </w:r>
      <w:r>
        <w:rPr>
          <w:lang w:eastAsia="zh-CN"/>
        </w:rPr>
        <w:t>we defend the right to strike general principle subject to any conditions.</w:t>
      </w:r>
    </w:p>
    <w:p w:rsidR="003F2682" w:rsidRPr="000C05A1" w:rsidRDefault="003F2682" w:rsidP="003F2682">
      <w:pPr>
        <w:pStyle w:val="Heading2"/>
        <w:rPr>
          <w:lang w:eastAsia="zh-CN"/>
        </w:rPr>
      </w:pPr>
      <w:r>
        <w:rPr>
          <w:lang w:eastAsia="zh-CN"/>
        </w:rPr>
        <w:t>FW – Structural Violence</w:t>
      </w:r>
    </w:p>
    <w:p w:rsidR="003F2682" w:rsidRDefault="003F2682" w:rsidP="003F2682">
      <w:pPr>
        <w:pStyle w:val="Heading4"/>
      </w:pPr>
      <w:r>
        <w:t>The standard is mitigating structural violence.</w:t>
      </w:r>
    </w:p>
    <w:p w:rsidR="003F2682" w:rsidRDefault="003F2682" w:rsidP="003F2682">
      <w:pPr>
        <w:pStyle w:val="Heading4"/>
      </w:pPr>
      <w:r>
        <w:t>1] The ROB</w:t>
      </w:r>
      <w:r w:rsidRPr="0089375F">
        <w:t xml:space="preserve"> is to vote for the debater who best endorse</w:t>
      </w:r>
      <w:r>
        <w:t>s</w:t>
      </w:r>
      <w:r w:rsidRPr="0089375F">
        <w:t xml:space="preserve"> actions that criticize</w:t>
      </w:r>
      <w:r>
        <w:t xml:space="preserve"> and expose</w:t>
      </w:r>
      <w:r w:rsidRPr="0089375F">
        <w:t xml:space="preserve"> social structur</w:t>
      </w:r>
      <w:r>
        <w:t>es of domination and oppression</w:t>
      </w:r>
      <w:r w:rsidRPr="0089375F">
        <w:t>.</w:t>
      </w:r>
      <w:r>
        <w:t xml:space="preserve"> </w:t>
      </w:r>
      <w:r w:rsidRPr="0089375F">
        <w:t>The purpose of debate education should be to train youth to challenge oppressive structures, not perpetuate them.</w:t>
      </w:r>
    </w:p>
    <w:p w:rsidR="003F2682" w:rsidRPr="007F7C22" w:rsidRDefault="003F2682" w:rsidP="003F2682">
      <w:proofErr w:type="spellStart"/>
      <w:r w:rsidRPr="0079091F">
        <w:rPr>
          <w:b/>
          <w:sz w:val="26"/>
        </w:rPr>
        <w:t>Bohmer</w:t>
      </w:r>
      <w:proofErr w:type="spellEnd"/>
      <w:r>
        <w:rPr>
          <w:b/>
          <w:sz w:val="26"/>
        </w:rPr>
        <w:t xml:space="preserve"> </w:t>
      </w:r>
      <w:r w:rsidRPr="0079091F">
        <w:rPr>
          <w:b/>
          <w:sz w:val="26"/>
        </w:rPr>
        <w:footnoteReference w:id="1"/>
      </w:r>
      <w:r>
        <w:rPr>
          <w:b/>
          <w:sz w:val="26"/>
        </w:rPr>
        <w:t>9</w:t>
      </w:r>
      <w:r w:rsidRPr="0079091F">
        <w:rPr>
          <w:b/>
          <w:sz w:val="26"/>
        </w:rPr>
        <w:t xml:space="preserve">91 </w:t>
      </w:r>
      <w:r w:rsidRPr="0079091F">
        <w:rPr>
          <w:sz w:val="26"/>
        </w:rPr>
        <w:t xml:space="preserve">“Teaching Privileged Students about Gender, Race, and Class Oppression.” Teaching Sociology, Vol. 19, No. 2 (April, 1991) pp. 154-163 Susanne </w:t>
      </w:r>
      <w:proofErr w:type="spellStart"/>
      <w:r w:rsidRPr="0079091F">
        <w:rPr>
          <w:sz w:val="26"/>
        </w:rPr>
        <w:t>Bohmer</w:t>
      </w:r>
      <w:proofErr w:type="spellEnd"/>
    </w:p>
    <w:p w:rsidR="003F2682" w:rsidRPr="006C2A19" w:rsidRDefault="003F2682" w:rsidP="003F2682">
      <w:pPr>
        <w:ind w:right="720"/>
        <w:rPr>
          <w:rFonts w:asciiTheme="minorHAnsi" w:hAnsiTheme="minorHAnsi" w:cstheme="minorHAnsi"/>
          <w:sz w:val="24"/>
          <w:szCs w:val="24"/>
        </w:rPr>
      </w:pPr>
      <w:r w:rsidRPr="006C2A19">
        <w:rPr>
          <w:rFonts w:asciiTheme="minorHAnsi" w:hAnsiTheme="minorHAnsi" w:cstheme="minorHAnsi"/>
          <w:sz w:val="16"/>
          <w:szCs w:val="16"/>
          <w:vertAlign w:val="subscript"/>
        </w:rPr>
        <w:t>Our strong emphasis on institutional oppression is not only due to our sociological approach to social psychology; it is also an outcome of our interactions with students. Let us repeat that most of our students are white and middle class [students], with limited exposure to group diversity. Much of the material we present is new to them and often difficult to absorb. One of their major problems lies in moving from individualistic explanations to a sociological analysis. Teaching in this setting, we have found that</w:t>
      </w:r>
      <w:r w:rsidRPr="006C2A19">
        <w:rPr>
          <w:rFonts w:asciiTheme="minorHAnsi" w:hAnsiTheme="minorHAnsi" w:cstheme="minorHAnsi"/>
          <w:sz w:val="16"/>
        </w:rPr>
        <w:t xml:space="preserve"> </w:t>
      </w:r>
      <w:r w:rsidRPr="002452A8">
        <w:rPr>
          <w:rStyle w:val="Emphasis"/>
          <w:highlight w:val="green"/>
        </w:rPr>
        <w:t>a focus on micro-level processes is fruitful only after we have addressed the concept of institutional oppression</w:t>
      </w:r>
      <w:r w:rsidRPr="006C2A19">
        <w:rPr>
          <w:rStyle w:val="StyleUnderline"/>
          <w:rFonts w:asciiTheme="minorHAnsi" w:hAnsiTheme="minorHAnsi" w:cstheme="minorHAnsi"/>
          <w:sz w:val="16"/>
          <w:szCs w:val="16"/>
          <w:vertAlign w:val="subscript"/>
        </w:rPr>
        <w:t>.</w:t>
      </w:r>
      <w:r w:rsidRPr="006C2A19">
        <w:rPr>
          <w:rFonts w:asciiTheme="minorHAnsi" w:hAnsiTheme="minorHAnsi" w:cstheme="minorHAnsi"/>
          <w:sz w:val="16"/>
          <w:szCs w:val="16"/>
          <w:vertAlign w:val="subscript"/>
        </w:rPr>
        <w:t xml:space="preserve"> Without an understanding of institutional aspects students decontextualize social interactions; they equate prejudice with oppression and argue that members of privileged groups are also oppressed. This position, of course, is untenable if we want the concept to remain useful for an analysis of class, race, and gender relations in our society. Even while we emphasize institutional barriers for members of oppressed groups, we do not deny human agency by portraying oppressed individuals as trapped entirely by the confines of society. Balancing the two perspectives, however, is difficult, and the outcome depends strongly on our audience. With primarily white, middle-class students, who tend to advance individualistic explanations and who seem largely unaware of the institutional nature of oppression, we believe it is appropriate to stress barriers and limitations. If we taught a more diverse population we are certain that our discussion of oppression would focus more sharply on human agency as a potential for change. It can be both trying and challenging to integrate considerations of race, gender, and class into an introductory course on social psychology. We have experienced resistance, guilt, anger, and denial from many of our privileged students. Our greatest frustration is that students are reinforced in their resistance and denial because they experience little follow-up in other classes and have little ongoing exposure to the concepts we have introduced. We believe, however, that</w:t>
      </w:r>
      <w:r w:rsidRPr="006C2A19">
        <w:rPr>
          <w:rFonts w:asciiTheme="minorHAnsi" w:hAnsiTheme="minorHAnsi" w:cstheme="minorHAnsi"/>
          <w:sz w:val="16"/>
        </w:rPr>
        <w:t xml:space="preserve"> </w:t>
      </w:r>
      <w:r w:rsidRPr="002452A8">
        <w:rPr>
          <w:rStyle w:val="Emphasis"/>
          <w:highlight w:val="green"/>
        </w:rPr>
        <w:t>exposure to the concept of oppression</w:t>
      </w:r>
      <w:r w:rsidRPr="006C2A19">
        <w:rPr>
          <w:rFonts w:asciiTheme="minorHAnsi" w:hAnsiTheme="minorHAnsi" w:cstheme="minorHAnsi"/>
          <w:sz w:val="24"/>
          <w:szCs w:val="24"/>
        </w:rPr>
        <w:t xml:space="preserve"> </w:t>
      </w:r>
      <w:r w:rsidRPr="006C2A19">
        <w:rPr>
          <w:rFonts w:asciiTheme="minorHAnsi" w:hAnsiTheme="minorHAnsi" w:cstheme="minorHAnsi"/>
          <w:sz w:val="16"/>
          <w:szCs w:val="16"/>
          <w:vertAlign w:val="subscript"/>
        </w:rPr>
        <w:t>in our classes</w:t>
      </w:r>
      <w:r w:rsidRPr="006C2A19">
        <w:rPr>
          <w:rFonts w:asciiTheme="minorHAnsi" w:hAnsiTheme="minorHAnsi" w:cstheme="minorHAnsi"/>
          <w:sz w:val="24"/>
          <w:szCs w:val="24"/>
        </w:rPr>
        <w:t xml:space="preserve"> </w:t>
      </w:r>
      <w:r w:rsidRPr="006C2A19">
        <w:rPr>
          <w:rStyle w:val="StyleUnderline"/>
          <w:rFonts w:asciiTheme="minorHAnsi" w:hAnsiTheme="minorHAnsi" w:cstheme="minorHAnsi"/>
          <w:sz w:val="24"/>
          <w:szCs w:val="24"/>
        </w:rPr>
        <w:t xml:space="preserve">helps </w:t>
      </w:r>
      <w:r w:rsidRPr="006C2A19">
        <w:rPr>
          <w:rFonts w:asciiTheme="minorHAnsi" w:hAnsiTheme="minorHAnsi" w:cstheme="minorHAnsi"/>
          <w:sz w:val="16"/>
          <w:szCs w:val="16"/>
          <w:vertAlign w:val="subscript"/>
        </w:rPr>
        <w:t xml:space="preserve">at least some </w:t>
      </w:r>
      <w:r w:rsidRPr="006C2A19">
        <w:rPr>
          <w:rStyle w:val="StyleUnderline"/>
          <w:rFonts w:asciiTheme="minorHAnsi" w:hAnsiTheme="minorHAnsi" w:cstheme="minorHAnsi"/>
          <w:sz w:val="24"/>
          <w:szCs w:val="24"/>
        </w:rPr>
        <w:t>students</w:t>
      </w:r>
      <w:r w:rsidRPr="006C2A19">
        <w:rPr>
          <w:rFonts w:asciiTheme="minorHAnsi" w:hAnsiTheme="minorHAnsi" w:cstheme="minorHAnsi"/>
          <w:b/>
          <w:sz w:val="16"/>
          <w:szCs w:val="16"/>
          <w:vertAlign w:val="subscript"/>
        </w:rPr>
        <w:t xml:space="preserve"> </w:t>
      </w:r>
      <w:r w:rsidRPr="006C2A19">
        <w:rPr>
          <w:rFonts w:asciiTheme="minorHAnsi" w:hAnsiTheme="minorHAnsi" w:cstheme="minorHAnsi"/>
          <w:sz w:val="16"/>
          <w:szCs w:val="16"/>
          <w:vertAlign w:val="subscript"/>
        </w:rPr>
        <w:t>to</w:t>
      </w:r>
      <w:r w:rsidRPr="006C2A19">
        <w:rPr>
          <w:rFonts w:asciiTheme="minorHAnsi" w:hAnsiTheme="minorHAnsi" w:cstheme="minorHAnsi"/>
          <w:sz w:val="24"/>
          <w:szCs w:val="24"/>
        </w:rPr>
        <w:t xml:space="preserve"> </w:t>
      </w:r>
      <w:r w:rsidRPr="002452A8">
        <w:rPr>
          <w:rStyle w:val="Emphasis"/>
          <w:highlight w:val="green"/>
        </w:rPr>
        <w:t>gain a greater understanding and appreciation for those who are different from themselves. Such exposure also leads</w:t>
      </w:r>
      <w:r w:rsidRPr="00845847">
        <w:rPr>
          <w:rStyle w:val="Emphasis"/>
        </w:rPr>
        <w:t xml:space="preserve"> s</w:t>
      </w:r>
      <w:r w:rsidRPr="006C2A19">
        <w:rPr>
          <w:rFonts w:asciiTheme="minorHAnsi" w:hAnsiTheme="minorHAnsi" w:cstheme="minorHAnsi"/>
          <w:b/>
          <w:sz w:val="16"/>
          <w:szCs w:val="16"/>
          <w:vertAlign w:val="subscript"/>
        </w:rPr>
        <w:t xml:space="preserve">ome </w:t>
      </w:r>
      <w:r w:rsidRPr="002452A8">
        <w:rPr>
          <w:rStyle w:val="Emphasis"/>
          <w:highlight w:val="green"/>
        </w:rPr>
        <w:t>students to raise questions in other courses</w:t>
      </w:r>
      <w:r w:rsidRPr="006C2A19">
        <w:rPr>
          <w:rStyle w:val="StyleUnderline"/>
          <w:rFonts w:asciiTheme="minorHAnsi" w:hAnsiTheme="minorHAnsi" w:cstheme="minorHAnsi"/>
          <w:sz w:val="24"/>
          <w:szCs w:val="24"/>
        </w:rPr>
        <w:t xml:space="preserve"> </w:t>
      </w:r>
      <w:r w:rsidRPr="006C2A19">
        <w:rPr>
          <w:rFonts w:asciiTheme="minorHAnsi" w:hAnsiTheme="minorHAnsi" w:cstheme="minorHAnsi"/>
          <w:sz w:val="24"/>
          <w:szCs w:val="24"/>
          <w:vertAlign w:val="subscript"/>
        </w:rPr>
        <w:t xml:space="preserve">that </w:t>
      </w:r>
      <w:r w:rsidRPr="006C2A19">
        <w:rPr>
          <w:rFonts w:asciiTheme="minorHAnsi" w:hAnsiTheme="minorHAnsi" w:cstheme="minorHAnsi"/>
          <w:b/>
          <w:sz w:val="16"/>
          <w:szCs w:val="16"/>
          <w:vertAlign w:val="subscript"/>
        </w:rPr>
        <w:t>do not take race, gender, and class into account. These students, who we hope will</w:t>
      </w:r>
      <w:r w:rsidRPr="006C2A19">
        <w:rPr>
          <w:rFonts w:asciiTheme="minorHAnsi" w:hAnsiTheme="minorHAnsi" w:cstheme="minorHAnsi"/>
          <w:sz w:val="24"/>
          <w:szCs w:val="24"/>
        </w:rPr>
        <w:t xml:space="preserve"> </w:t>
      </w:r>
      <w:r w:rsidRPr="002452A8">
        <w:rPr>
          <w:rStyle w:val="Emphasis"/>
          <w:highlight w:val="green"/>
        </w:rPr>
        <w:t>apply their knowledge to their everyday interactions with members of other groups,</w:t>
      </w:r>
      <w:r w:rsidRPr="00845847">
        <w:rPr>
          <w:rStyle w:val="Emphasis"/>
        </w:rPr>
        <w:t xml:space="preserve"> [</w:t>
      </w:r>
      <w:r w:rsidRPr="006C2A19">
        <w:rPr>
          <w:rFonts w:asciiTheme="minorHAnsi" w:hAnsiTheme="minorHAnsi" w:cstheme="minorHAnsi"/>
          <w:b/>
          <w:sz w:val="16"/>
          <w:szCs w:val="16"/>
          <w:vertAlign w:val="subscript"/>
        </w:rPr>
        <w:t>and] encourage us to find new ways of introducing race, gender, and class into the sociology curriculum.</w:t>
      </w:r>
    </w:p>
    <w:p w:rsidR="003F2682" w:rsidRPr="006C2A19" w:rsidRDefault="003F2682" w:rsidP="003F2682">
      <w:pPr>
        <w:pStyle w:val="Heading4"/>
        <w:rPr>
          <w:rFonts w:asciiTheme="minorHAnsi" w:hAnsiTheme="minorHAnsi" w:cstheme="minorHAnsi"/>
        </w:rPr>
      </w:pPr>
      <w:r>
        <w:rPr>
          <w:rFonts w:asciiTheme="minorHAnsi" w:hAnsiTheme="minorHAnsi" w:cstheme="minorHAnsi"/>
        </w:rPr>
        <w:t xml:space="preserve">2] </w:t>
      </w:r>
      <w:r w:rsidRPr="006C2A19">
        <w:rPr>
          <w:rFonts w:asciiTheme="minorHAnsi" w:hAnsiTheme="minorHAnsi" w:cstheme="minorHAnsi"/>
        </w:rPr>
        <w:t>Morality must start from the non-ideal circumstances we have inherited. We can never achieve the ideal consequences that ethical theories aspire for without a focus on social reality</w:t>
      </w:r>
    </w:p>
    <w:p w:rsidR="003F2682" w:rsidRPr="0079091F" w:rsidRDefault="003F2682" w:rsidP="003F2682">
      <w:pPr>
        <w:rPr>
          <w:rStyle w:val="Style13ptBold"/>
          <w:rFonts w:asciiTheme="minorHAnsi" w:hAnsiTheme="minorHAnsi" w:cstheme="minorHAnsi"/>
          <w:b w:val="0"/>
        </w:rPr>
      </w:pPr>
      <w:r w:rsidRPr="006C2A19">
        <w:rPr>
          <w:rStyle w:val="Style13ptBold"/>
          <w:rFonts w:asciiTheme="minorHAnsi" w:hAnsiTheme="minorHAnsi" w:cstheme="minorHAnsi"/>
          <w:szCs w:val="26"/>
        </w:rPr>
        <w:t>Mills 05</w:t>
      </w:r>
      <w:r w:rsidRPr="006C2A19">
        <w:rPr>
          <w:rStyle w:val="Style13ptBold"/>
          <w:rFonts w:asciiTheme="minorHAnsi" w:hAnsiTheme="minorHAnsi" w:cstheme="minorHAnsi"/>
        </w:rPr>
        <w:t xml:space="preserve"> </w:t>
      </w:r>
      <w:r w:rsidRPr="0079091F">
        <w:rPr>
          <w:rStyle w:val="Style13ptBold"/>
          <w:rFonts w:asciiTheme="minorHAnsi" w:hAnsiTheme="minorHAnsi" w:cstheme="minorHAnsi"/>
        </w:rPr>
        <w:t>Charles W. Mills, “Ideal Theory” as Ideology, 2005</w:t>
      </w:r>
    </w:p>
    <w:p w:rsidR="003F2682" w:rsidRPr="0079091F" w:rsidRDefault="003F2682" w:rsidP="003F2682">
      <w:pPr>
        <w:rPr>
          <w:rStyle w:val="Emphasis"/>
          <w:rFonts w:asciiTheme="minorHAnsi" w:hAnsiTheme="minorHAnsi" w:cstheme="minorHAnsi"/>
          <w:sz w:val="24"/>
        </w:rPr>
      </w:pPr>
      <w:r w:rsidRPr="0079091F">
        <w:rPr>
          <w:rFonts w:asciiTheme="minorHAnsi" w:hAnsiTheme="minorHAnsi" w:cstheme="minorHAnsi"/>
          <w:sz w:val="24"/>
          <w:vertAlign w:val="subscript"/>
        </w:rPr>
        <w:t xml:space="preserve">I suggest </w:t>
      </w:r>
      <w:r w:rsidRPr="0079091F">
        <w:rPr>
          <w:rStyle w:val="Emphasis"/>
          <w:rFonts w:asciiTheme="minorHAnsi" w:hAnsiTheme="minorHAnsi" w:cstheme="minorHAnsi"/>
          <w:sz w:val="24"/>
          <w:szCs w:val="16"/>
          <w:vertAlign w:val="subscript"/>
        </w:rPr>
        <w:t>that this spontaneous reaction, far</w:t>
      </w:r>
      <w:r w:rsidRPr="0079091F">
        <w:rPr>
          <w:rFonts w:asciiTheme="minorHAnsi" w:hAnsiTheme="minorHAnsi" w:cstheme="minorHAnsi"/>
          <w:sz w:val="24"/>
          <w:vertAlign w:val="subscript"/>
        </w:rPr>
        <w:t xml:space="preserve"> from being philosophically naïve or jejune, is in fact the correct one.</w:t>
      </w:r>
      <w:r w:rsidRPr="0079091F">
        <w:rPr>
          <w:rFonts w:asciiTheme="minorHAnsi" w:hAnsiTheme="minorHAnsi" w:cstheme="minorHAnsi"/>
          <w:sz w:val="24"/>
        </w:rPr>
        <w:t xml:space="preserve"> </w:t>
      </w:r>
      <w:r w:rsidRPr="0079091F">
        <w:rPr>
          <w:rStyle w:val="Emphasis"/>
          <w:rFonts w:asciiTheme="minorHAnsi" w:hAnsiTheme="minorHAnsi" w:cstheme="minorHAnsi"/>
          <w:sz w:val="24"/>
          <w:highlight w:val="green"/>
        </w:rPr>
        <w:t>If we start from</w:t>
      </w:r>
      <w:r w:rsidRPr="0079091F">
        <w:rPr>
          <w:rStyle w:val="Emphasis"/>
          <w:rFonts w:asciiTheme="minorHAnsi" w:hAnsiTheme="minorHAnsi" w:cstheme="minorHAnsi"/>
          <w:sz w:val="24"/>
        </w:rPr>
        <w:t xml:space="preserve"> </w:t>
      </w:r>
      <w:r w:rsidRPr="0079091F">
        <w:rPr>
          <w:rStyle w:val="Emphasis"/>
          <w:rFonts w:asciiTheme="minorHAnsi" w:hAnsiTheme="minorHAnsi" w:cstheme="minorHAnsi"/>
          <w:sz w:val="24"/>
          <w:szCs w:val="16"/>
          <w:vertAlign w:val="subscript"/>
        </w:rPr>
        <w:t>what is presumably</w:t>
      </w:r>
      <w:r w:rsidRPr="0079091F">
        <w:rPr>
          <w:rStyle w:val="Emphasis"/>
          <w:rFonts w:asciiTheme="minorHAnsi" w:hAnsiTheme="minorHAnsi" w:cstheme="minorHAnsi"/>
          <w:sz w:val="24"/>
        </w:rPr>
        <w:t xml:space="preserve"> </w:t>
      </w:r>
      <w:r w:rsidRPr="0079091F">
        <w:rPr>
          <w:rStyle w:val="Emphasis"/>
          <w:rFonts w:asciiTheme="minorHAnsi" w:hAnsiTheme="minorHAnsi" w:cstheme="minorHAnsi"/>
          <w:sz w:val="24"/>
          <w:highlight w:val="green"/>
        </w:rPr>
        <w:t>the</w:t>
      </w:r>
      <w:r w:rsidRPr="0079091F">
        <w:rPr>
          <w:rStyle w:val="Emphasis"/>
          <w:rFonts w:asciiTheme="minorHAnsi" w:hAnsiTheme="minorHAnsi" w:cstheme="minorHAnsi"/>
          <w:sz w:val="24"/>
        </w:rPr>
        <w:t xml:space="preserve"> </w:t>
      </w:r>
      <w:r w:rsidRPr="0079091F">
        <w:rPr>
          <w:rFonts w:asciiTheme="minorHAnsi" w:hAnsiTheme="minorHAnsi" w:cstheme="minorHAnsi"/>
          <w:iCs/>
          <w:sz w:val="24"/>
          <w:vertAlign w:val="subscript"/>
        </w:rPr>
        <w:t>uncontroversial</w:t>
      </w:r>
      <w:r w:rsidRPr="0079091F">
        <w:rPr>
          <w:rStyle w:val="Emphasis"/>
          <w:rFonts w:asciiTheme="minorHAnsi" w:hAnsiTheme="minorHAnsi" w:cstheme="minorHAnsi"/>
          <w:sz w:val="24"/>
        </w:rPr>
        <w:t xml:space="preserve"> </w:t>
      </w:r>
      <w:r w:rsidRPr="0079091F">
        <w:rPr>
          <w:rStyle w:val="Emphasis"/>
          <w:rFonts w:asciiTheme="minorHAnsi" w:hAnsiTheme="minorHAnsi" w:cstheme="minorHAnsi"/>
          <w:sz w:val="24"/>
          <w:highlight w:val="green"/>
        </w:rPr>
        <w:t>premise that the</w:t>
      </w:r>
      <w:r w:rsidRPr="0079091F">
        <w:rPr>
          <w:rStyle w:val="Emphasis"/>
          <w:rFonts w:asciiTheme="minorHAnsi" w:hAnsiTheme="minorHAnsi" w:cstheme="minorHAnsi"/>
          <w:sz w:val="24"/>
        </w:rPr>
        <w:t xml:space="preserve"> </w:t>
      </w:r>
      <w:r w:rsidRPr="0079091F">
        <w:rPr>
          <w:rFonts w:asciiTheme="minorHAnsi" w:hAnsiTheme="minorHAnsi" w:cstheme="minorHAnsi"/>
          <w:sz w:val="24"/>
          <w:vertAlign w:val="subscript"/>
        </w:rPr>
        <w:t>ultimate</w:t>
      </w:r>
      <w:r w:rsidRPr="0079091F">
        <w:rPr>
          <w:rStyle w:val="Emphasis"/>
          <w:rFonts w:asciiTheme="minorHAnsi" w:hAnsiTheme="minorHAnsi" w:cstheme="minorHAnsi"/>
          <w:sz w:val="24"/>
        </w:rPr>
        <w:t xml:space="preserve"> </w:t>
      </w:r>
      <w:r w:rsidRPr="0079091F">
        <w:rPr>
          <w:rStyle w:val="Emphasis"/>
          <w:rFonts w:asciiTheme="minorHAnsi" w:hAnsiTheme="minorHAnsi" w:cstheme="minorHAnsi"/>
          <w:sz w:val="24"/>
          <w:highlight w:val="green"/>
        </w:rPr>
        <w:t>point of ethics is to guide</w:t>
      </w:r>
      <w:r w:rsidRPr="0079091F">
        <w:rPr>
          <w:rStyle w:val="Emphasis"/>
          <w:rFonts w:asciiTheme="minorHAnsi" w:hAnsiTheme="minorHAnsi" w:cstheme="minorHAnsi"/>
          <w:sz w:val="24"/>
        </w:rPr>
        <w:t xml:space="preserve"> </w:t>
      </w:r>
      <w:r w:rsidRPr="0079091F">
        <w:rPr>
          <w:rFonts w:asciiTheme="minorHAnsi" w:hAnsiTheme="minorHAnsi" w:cstheme="minorHAnsi"/>
          <w:iCs/>
          <w:sz w:val="24"/>
          <w:vertAlign w:val="subscript"/>
        </w:rPr>
        <w:t>our</w:t>
      </w:r>
      <w:r w:rsidRPr="0079091F">
        <w:rPr>
          <w:rStyle w:val="Emphasis"/>
          <w:rFonts w:asciiTheme="minorHAnsi" w:hAnsiTheme="minorHAnsi" w:cstheme="minorHAnsi"/>
          <w:sz w:val="24"/>
        </w:rPr>
        <w:t xml:space="preserve"> </w:t>
      </w:r>
      <w:r w:rsidRPr="0079091F">
        <w:rPr>
          <w:rStyle w:val="Emphasis"/>
          <w:rFonts w:asciiTheme="minorHAnsi" w:hAnsiTheme="minorHAnsi" w:cstheme="minorHAnsi"/>
          <w:sz w:val="24"/>
          <w:highlight w:val="green"/>
        </w:rPr>
        <w:t>actions</w:t>
      </w:r>
      <w:r w:rsidRPr="0079091F">
        <w:rPr>
          <w:rStyle w:val="Emphasis"/>
          <w:rFonts w:asciiTheme="minorHAnsi" w:hAnsiTheme="minorHAnsi" w:cstheme="minorHAnsi"/>
          <w:sz w:val="24"/>
        </w:rPr>
        <w:t xml:space="preserve"> </w:t>
      </w:r>
      <w:r w:rsidRPr="0079091F">
        <w:rPr>
          <w:rFonts w:asciiTheme="minorHAnsi" w:hAnsiTheme="minorHAnsi" w:cstheme="minorHAnsi"/>
          <w:sz w:val="24"/>
          <w:vertAlign w:val="subscript"/>
        </w:rPr>
        <w:t>and make ourselves better people and the world a better place</w:t>
      </w:r>
      <w:r w:rsidRPr="0079091F">
        <w:rPr>
          <w:rStyle w:val="Emphasis"/>
          <w:rFonts w:asciiTheme="minorHAnsi" w:hAnsiTheme="minorHAnsi" w:cstheme="minorHAnsi"/>
          <w:sz w:val="24"/>
        </w:rPr>
        <w:t xml:space="preserve">, </w:t>
      </w:r>
      <w:r w:rsidRPr="0079091F">
        <w:rPr>
          <w:rStyle w:val="Emphasis"/>
          <w:rFonts w:asciiTheme="minorHAnsi" w:hAnsiTheme="minorHAnsi" w:cstheme="minorHAnsi"/>
          <w:sz w:val="24"/>
          <w:highlight w:val="green"/>
        </w:rPr>
        <w:t>then the framework</w:t>
      </w:r>
      <w:r w:rsidRPr="0079091F">
        <w:rPr>
          <w:rStyle w:val="Emphasis"/>
          <w:rFonts w:asciiTheme="minorHAnsi" w:hAnsiTheme="minorHAnsi" w:cstheme="minorHAnsi"/>
          <w:sz w:val="24"/>
        </w:rPr>
        <w:t xml:space="preserve"> </w:t>
      </w:r>
      <w:r w:rsidRPr="0079091F">
        <w:rPr>
          <w:rFonts w:asciiTheme="minorHAnsi" w:hAnsiTheme="minorHAnsi" w:cstheme="minorHAnsi"/>
          <w:iCs/>
          <w:sz w:val="24"/>
          <w:vertAlign w:val="subscript"/>
        </w:rPr>
        <w:t xml:space="preserve">above </w:t>
      </w:r>
      <w:r w:rsidRPr="0079091F">
        <w:rPr>
          <w:rFonts w:asciiTheme="minorHAnsi" w:hAnsiTheme="minorHAnsi" w:cstheme="minorHAnsi"/>
          <w:sz w:val="24"/>
          <w:vertAlign w:val="subscript"/>
        </w:rPr>
        <w:t>will not only be unhelpful, but</w:t>
      </w:r>
      <w:r w:rsidRPr="0079091F">
        <w:rPr>
          <w:rFonts w:asciiTheme="minorHAnsi" w:hAnsiTheme="minorHAnsi" w:cstheme="minorHAnsi"/>
          <w:sz w:val="24"/>
        </w:rPr>
        <w:t xml:space="preserve"> </w:t>
      </w:r>
      <w:r w:rsidRPr="0079091F">
        <w:rPr>
          <w:rStyle w:val="Emphasis"/>
          <w:rFonts w:asciiTheme="minorHAnsi" w:hAnsiTheme="minorHAnsi" w:cstheme="minorHAnsi"/>
          <w:sz w:val="24"/>
          <w:highlight w:val="green"/>
        </w:rPr>
        <w:t>will</w:t>
      </w:r>
      <w:r w:rsidRPr="0079091F">
        <w:rPr>
          <w:rFonts w:asciiTheme="minorHAnsi" w:hAnsiTheme="minorHAnsi" w:cstheme="minorHAnsi"/>
          <w:sz w:val="24"/>
        </w:rPr>
        <w:t xml:space="preserve"> </w:t>
      </w:r>
      <w:r w:rsidRPr="0079091F">
        <w:rPr>
          <w:rFonts w:asciiTheme="minorHAnsi" w:hAnsiTheme="minorHAnsi" w:cstheme="minorHAnsi"/>
          <w:iCs/>
          <w:sz w:val="24"/>
          <w:vertAlign w:val="subscript"/>
        </w:rPr>
        <w:t>in certain respects</w:t>
      </w:r>
      <w:r w:rsidRPr="0079091F">
        <w:rPr>
          <w:rFonts w:asciiTheme="minorHAnsi" w:hAnsiTheme="minorHAnsi" w:cstheme="minorHAnsi"/>
          <w:sz w:val="24"/>
        </w:rPr>
        <w:t xml:space="preserve"> </w:t>
      </w:r>
      <w:r w:rsidRPr="0079091F">
        <w:rPr>
          <w:rStyle w:val="Emphasis"/>
          <w:rFonts w:asciiTheme="minorHAnsi" w:hAnsiTheme="minorHAnsi" w:cstheme="minorHAnsi"/>
          <w:sz w:val="24"/>
          <w:highlight w:val="green"/>
        </w:rPr>
        <w:t>be</w:t>
      </w:r>
      <w:r w:rsidRPr="0079091F">
        <w:rPr>
          <w:rStyle w:val="Emphasis"/>
          <w:rFonts w:asciiTheme="minorHAnsi" w:hAnsiTheme="minorHAnsi" w:cstheme="minorHAnsi"/>
          <w:sz w:val="24"/>
        </w:rPr>
        <w:t xml:space="preserve"> </w:t>
      </w:r>
      <w:r w:rsidRPr="0079091F">
        <w:rPr>
          <w:rFonts w:asciiTheme="minorHAnsi" w:hAnsiTheme="minorHAnsi" w:cstheme="minorHAnsi"/>
          <w:sz w:val="24"/>
          <w:vertAlign w:val="subscript"/>
        </w:rPr>
        <w:t xml:space="preserve">deeply </w:t>
      </w:r>
      <w:r w:rsidRPr="0079091F">
        <w:rPr>
          <w:rStyle w:val="Emphasis"/>
          <w:rFonts w:asciiTheme="minorHAnsi" w:hAnsiTheme="minorHAnsi" w:cstheme="minorHAnsi"/>
          <w:sz w:val="24"/>
          <w:highlight w:val="green"/>
        </w:rPr>
        <w:t>antithetical to</w:t>
      </w:r>
      <w:r w:rsidRPr="0079091F">
        <w:rPr>
          <w:rStyle w:val="Emphasis"/>
          <w:rFonts w:asciiTheme="minorHAnsi" w:hAnsiTheme="minorHAnsi" w:cstheme="minorHAnsi"/>
          <w:sz w:val="24"/>
        </w:rPr>
        <w:t xml:space="preserve"> </w:t>
      </w:r>
      <w:r w:rsidRPr="0079091F">
        <w:rPr>
          <w:rFonts w:asciiTheme="minorHAnsi" w:hAnsiTheme="minorHAnsi" w:cstheme="minorHAnsi"/>
          <w:iCs/>
          <w:sz w:val="24"/>
          <w:vertAlign w:val="subscript"/>
        </w:rPr>
        <w:t>the proper goal of</w:t>
      </w:r>
      <w:r w:rsidRPr="0079091F">
        <w:rPr>
          <w:rStyle w:val="Emphasis"/>
          <w:rFonts w:asciiTheme="minorHAnsi" w:hAnsiTheme="minorHAnsi" w:cstheme="minorHAnsi"/>
          <w:sz w:val="24"/>
        </w:rPr>
        <w:t xml:space="preserve"> </w:t>
      </w:r>
      <w:r w:rsidRPr="0079091F">
        <w:rPr>
          <w:rStyle w:val="Emphasis"/>
          <w:rFonts w:asciiTheme="minorHAnsi" w:hAnsiTheme="minorHAnsi" w:cstheme="minorHAnsi"/>
          <w:sz w:val="24"/>
          <w:highlight w:val="green"/>
        </w:rPr>
        <w:t>theoretical ethics</w:t>
      </w:r>
      <w:r w:rsidRPr="0079091F">
        <w:rPr>
          <w:rStyle w:val="Emphasis"/>
          <w:rFonts w:asciiTheme="minorHAnsi" w:hAnsiTheme="minorHAnsi" w:cstheme="minorHAnsi"/>
          <w:sz w:val="24"/>
        </w:rPr>
        <w:t xml:space="preserve"> </w:t>
      </w:r>
      <w:r w:rsidRPr="0079091F">
        <w:rPr>
          <w:rFonts w:asciiTheme="minorHAnsi" w:hAnsiTheme="minorHAnsi" w:cstheme="minorHAnsi"/>
          <w:sz w:val="24"/>
          <w:vertAlign w:val="subscript"/>
        </w:rPr>
        <w:t>as an enterprise</w:t>
      </w:r>
      <w:r w:rsidRPr="0079091F">
        <w:rPr>
          <w:rFonts w:asciiTheme="minorHAnsi" w:hAnsiTheme="minorHAnsi" w:cstheme="minorHAnsi"/>
          <w:iCs/>
          <w:sz w:val="24"/>
          <w:vertAlign w:val="subscript"/>
        </w:rPr>
        <w:t>. In modeling humans, human capacities, human interaction, human institutions, and human society on ideal-as-idealized-models, in never exploring how deeply different this is from ideal-as-descriptive-models,</w:t>
      </w:r>
      <w:r w:rsidRPr="0079091F">
        <w:rPr>
          <w:rFonts w:asciiTheme="minorHAnsi" w:hAnsiTheme="minorHAnsi" w:cstheme="minorHAnsi"/>
          <w:sz w:val="24"/>
        </w:rPr>
        <w:t xml:space="preserve"> </w:t>
      </w:r>
      <w:r w:rsidRPr="0079091F">
        <w:rPr>
          <w:rStyle w:val="Emphasis"/>
          <w:rFonts w:asciiTheme="minorHAnsi" w:hAnsiTheme="minorHAnsi" w:cstheme="minorHAnsi"/>
          <w:sz w:val="24"/>
          <w:highlight w:val="green"/>
        </w:rPr>
        <w:t>we are abstracting away from realities crucial to our comprehension of the</w:t>
      </w:r>
      <w:r w:rsidRPr="0079091F">
        <w:rPr>
          <w:rStyle w:val="Emphasis"/>
          <w:rFonts w:asciiTheme="minorHAnsi" w:hAnsiTheme="minorHAnsi" w:cstheme="minorHAnsi"/>
          <w:sz w:val="24"/>
        </w:rPr>
        <w:t xml:space="preserve"> </w:t>
      </w:r>
      <w:r w:rsidRPr="0079091F">
        <w:rPr>
          <w:rFonts w:asciiTheme="minorHAnsi" w:hAnsiTheme="minorHAnsi" w:cstheme="minorHAnsi"/>
          <w:iCs/>
          <w:sz w:val="24"/>
          <w:vertAlign w:val="subscript"/>
        </w:rPr>
        <w:t>actual</w:t>
      </w:r>
      <w:r w:rsidRPr="0079091F">
        <w:rPr>
          <w:rStyle w:val="Emphasis"/>
          <w:rFonts w:asciiTheme="minorHAnsi" w:hAnsiTheme="minorHAnsi" w:cstheme="minorHAnsi"/>
          <w:sz w:val="24"/>
        </w:rPr>
        <w:t xml:space="preserve"> </w:t>
      </w:r>
      <w:r w:rsidRPr="0079091F">
        <w:rPr>
          <w:rStyle w:val="Emphasis"/>
          <w:rFonts w:asciiTheme="minorHAnsi" w:hAnsiTheme="minorHAnsi" w:cstheme="minorHAnsi"/>
          <w:sz w:val="24"/>
          <w:highlight w:val="green"/>
        </w:rPr>
        <w:t>workings of injustice</w:t>
      </w:r>
      <w:r w:rsidRPr="0079091F">
        <w:rPr>
          <w:rStyle w:val="Emphasis"/>
          <w:rFonts w:asciiTheme="minorHAnsi" w:hAnsiTheme="minorHAnsi" w:cstheme="minorHAnsi"/>
          <w:sz w:val="24"/>
        </w:rPr>
        <w:t xml:space="preserve"> </w:t>
      </w:r>
      <w:r w:rsidRPr="0079091F">
        <w:rPr>
          <w:rFonts w:asciiTheme="minorHAnsi" w:hAnsiTheme="minorHAnsi" w:cstheme="minorHAnsi"/>
          <w:iCs/>
          <w:sz w:val="24"/>
          <w:vertAlign w:val="subscript"/>
        </w:rPr>
        <w:t>in human interactions and social institutions,</w:t>
      </w:r>
      <w:r w:rsidRPr="0079091F">
        <w:rPr>
          <w:rStyle w:val="Emphasis"/>
          <w:rFonts w:asciiTheme="minorHAnsi" w:hAnsiTheme="minorHAnsi" w:cstheme="minorHAnsi"/>
          <w:sz w:val="24"/>
        </w:rPr>
        <w:t xml:space="preserve"> </w:t>
      </w:r>
      <w:r w:rsidRPr="0079091F">
        <w:rPr>
          <w:rStyle w:val="Emphasis"/>
          <w:rFonts w:asciiTheme="minorHAnsi" w:hAnsiTheme="minorHAnsi" w:cstheme="minorHAnsi"/>
          <w:sz w:val="24"/>
          <w:highlight w:val="green"/>
        </w:rPr>
        <w:t>and</w:t>
      </w:r>
      <w:r w:rsidRPr="0079091F">
        <w:rPr>
          <w:rStyle w:val="Emphasis"/>
          <w:rFonts w:asciiTheme="minorHAnsi" w:hAnsiTheme="minorHAnsi" w:cstheme="minorHAnsi"/>
          <w:sz w:val="24"/>
        </w:rPr>
        <w:t xml:space="preserve"> </w:t>
      </w:r>
      <w:r w:rsidRPr="0079091F">
        <w:rPr>
          <w:rFonts w:asciiTheme="minorHAnsi" w:hAnsiTheme="minorHAnsi" w:cstheme="minorHAnsi"/>
          <w:sz w:val="24"/>
          <w:vertAlign w:val="subscript"/>
        </w:rPr>
        <w:t xml:space="preserve">thereby </w:t>
      </w:r>
      <w:r w:rsidRPr="0079091F">
        <w:rPr>
          <w:rStyle w:val="Emphasis"/>
          <w:rFonts w:asciiTheme="minorHAnsi" w:hAnsiTheme="minorHAnsi" w:cstheme="minorHAnsi"/>
          <w:sz w:val="24"/>
          <w:highlight w:val="green"/>
        </w:rPr>
        <w:t>guaranteeing that the ideal-as-idealized-model will never be achieved.</w:t>
      </w:r>
    </w:p>
    <w:p w:rsidR="003F2682" w:rsidRDefault="003F2682" w:rsidP="003F2682">
      <w:pPr>
        <w:pStyle w:val="Heading4"/>
        <w:rPr>
          <w:rFonts w:asciiTheme="minorHAnsi" w:hAnsiTheme="minorHAnsi" w:cstheme="minorHAnsi"/>
        </w:rPr>
      </w:pPr>
      <w:r>
        <w:rPr>
          <w:rFonts w:asciiTheme="minorHAnsi" w:hAnsiTheme="minorHAnsi" w:cstheme="minorHAnsi"/>
        </w:rPr>
        <w:t xml:space="preserve">3] </w:t>
      </w:r>
      <w:r w:rsidRPr="006C2A19">
        <w:rPr>
          <w:rFonts w:asciiTheme="minorHAnsi" w:hAnsiTheme="minorHAnsi" w:cstheme="minorHAnsi"/>
        </w:rPr>
        <w:t xml:space="preserve">This approach to ethics justifies focus on resolving material conditions of violence. Morality isn’t just something that we strive for in a vacuum, rather, we resolve it based on the empirical world. </w:t>
      </w:r>
    </w:p>
    <w:p w:rsidR="003F2682" w:rsidRPr="008327BE" w:rsidRDefault="003F2682" w:rsidP="003F2682">
      <w:r w:rsidRPr="008327BE">
        <w:rPr>
          <w:b/>
          <w:sz w:val="26"/>
        </w:rPr>
        <w:t>Pappas 16</w:t>
      </w:r>
      <w:r w:rsidRPr="008327BE">
        <w:t xml:space="preserve"> Gregory Fernando Pappas [Texas A&amp;M University] “The Pragmatists’ Approach to Injustice”, The Pluralist Volume 11, Number 1, Spring 2016,</w:t>
      </w:r>
    </w:p>
    <w:p w:rsidR="003F2682" w:rsidRPr="006C2A19" w:rsidRDefault="003F2682" w:rsidP="003F2682">
      <w:pPr>
        <w:rPr>
          <w:rFonts w:asciiTheme="minorHAnsi" w:hAnsiTheme="minorHAnsi" w:cstheme="minorHAnsi"/>
          <w:sz w:val="10"/>
          <w:szCs w:val="10"/>
        </w:rPr>
      </w:pPr>
      <w:r w:rsidRPr="006C2A19">
        <w:rPr>
          <w:rFonts w:asciiTheme="minorHAnsi" w:hAnsiTheme="minorHAnsi" w:cstheme="minorHAnsi"/>
          <w:iCs/>
          <w:sz w:val="16"/>
          <w:szCs w:val="16"/>
          <w:vertAlign w:val="subscript"/>
        </w:rPr>
        <w:t xml:space="preserve">In Experience and Nature, Dewey names the empirical way of doing philosophy the “denotative method” (LW 1:371).18 What Dewey means by “denotation” is simply the phase of an empirical inquiry where we are con- </w:t>
      </w:r>
      <w:proofErr w:type="spellStart"/>
      <w:r w:rsidRPr="006C2A19">
        <w:rPr>
          <w:rFonts w:asciiTheme="minorHAnsi" w:hAnsiTheme="minorHAnsi" w:cstheme="minorHAnsi"/>
          <w:iCs/>
          <w:sz w:val="16"/>
          <w:szCs w:val="16"/>
          <w:vertAlign w:val="subscript"/>
        </w:rPr>
        <w:t>cerned</w:t>
      </w:r>
      <w:proofErr w:type="spellEnd"/>
      <w:r w:rsidRPr="006C2A19">
        <w:rPr>
          <w:rFonts w:asciiTheme="minorHAnsi" w:hAnsiTheme="minorHAnsi" w:cstheme="minorHAnsi"/>
          <w:iCs/>
          <w:sz w:val="16"/>
          <w:szCs w:val="16"/>
          <w:vertAlign w:val="subscript"/>
        </w:rPr>
        <w:t xml:space="preserve"> with designating, as free from theoretical presuppositions as possible, the concrete problem (subject matter) for which we can provide different and even competing descriptions and theories. </w:t>
      </w:r>
      <w:proofErr w:type="gramStart"/>
      <w:r w:rsidRPr="006C2A19">
        <w:rPr>
          <w:rFonts w:asciiTheme="minorHAnsi" w:hAnsiTheme="minorHAnsi" w:cstheme="minorHAnsi"/>
          <w:iCs/>
          <w:sz w:val="16"/>
          <w:szCs w:val="16"/>
          <w:vertAlign w:val="subscript"/>
        </w:rPr>
        <w:t>Thus</w:t>
      </w:r>
      <w:proofErr w:type="gramEnd"/>
      <w:r w:rsidRPr="006C2A19">
        <w:rPr>
          <w:rFonts w:asciiTheme="minorHAnsi" w:hAnsiTheme="minorHAnsi" w:cstheme="minorHAnsi"/>
          <w:iCs/>
          <w:sz w:val="16"/>
          <w:szCs w:val="16"/>
          <w:vertAlign w:val="subscript"/>
        </w:rPr>
        <w:t xml:space="preserve"> an empirical inquiry about an injustice must begin with a rough and tentative designation of where the injustices from within the broader context of our everyday life and activities are. Once we designate the subject matter, we then engage in the inquiry itself, including diagnosis, possibly even constructing theories and developing concepts. Of course, that is not the end of the inquiry. We must then take the results of that inquiry “as a path pointing and leading back to something in primary experience” (LW 1:17). This looping back is essential, and it </w:t>
      </w:r>
      <w:proofErr w:type="spellStart"/>
      <w:r w:rsidRPr="006C2A19">
        <w:rPr>
          <w:rFonts w:asciiTheme="minorHAnsi" w:hAnsiTheme="minorHAnsi" w:cstheme="minorHAnsi"/>
          <w:iCs/>
          <w:sz w:val="16"/>
          <w:szCs w:val="16"/>
          <w:vertAlign w:val="subscript"/>
        </w:rPr>
        <w:t>neverends</w:t>
      </w:r>
      <w:proofErr w:type="spellEnd"/>
      <w:r w:rsidRPr="006C2A19">
        <w:rPr>
          <w:rFonts w:asciiTheme="minorHAnsi" w:hAnsiTheme="minorHAnsi" w:cstheme="minorHAnsi"/>
          <w:iCs/>
          <w:sz w:val="16"/>
          <w:szCs w:val="16"/>
          <w:vertAlign w:val="subscript"/>
        </w:rPr>
        <w:t xml:space="preserve"> as long as there are new experiences of injustice that may require a </w:t>
      </w:r>
      <w:proofErr w:type="spellStart"/>
      <w:r w:rsidRPr="006C2A19">
        <w:rPr>
          <w:rFonts w:asciiTheme="minorHAnsi" w:hAnsiTheme="minorHAnsi" w:cstheme="minorHAnsi"/>
          <w:iCs/>
          <w:sz w:val="16"/>
          <w:szCs w:val="16"/>
          <w:vertAlign w:val="subscript"/>
        </w:rPr>
        <w:t>revi</w:t>
      </w:r>
      <w:proofErr w:type="spellEnd"/>
      <w:r w:rsidRPr="006C2A19">
        <w:rPr>
          <w:rFonts w:asciiTheme="minorHAnsi" w:hAnsiTheme="minorHAnsi" w:cstheme="minorHAnsi"/>
          <w:iCs/>
          <w:sz w:val="16"/>
          <w:szCs w:val="16"/>
          <w:vertAlign w:val="subscript"/>
        </w:rPr>
        <w:t xml:space="preserve">- </w:t>
      </w:r>
      <w:proofErr w:type="spellStart"/>
      <w:r w:rsidRPr="006C2A19">
        <w:rPr>
          <w:rFonts w:asciiTheme="minorHAnsi" w:hAnsiTheme="minorHAnsi" w:cstheme="minorHAnsi"/>
          <w:iCs/>
          <w:sz w:val="16"/>
          <w:szCs w:val="16"/>
          <w:vertAlign w:val="subscript"/>
        </w:rPr>
        <w:t>sion</w:t>
      </w:r>
      <w:proofErr w:type="spellEnd"/>
      <w:r w:rsidRPr="006C2A19">
        <w:rPr>
          <w:rFonts w:asciiTheme="minorHAnsi" w:hAnsiTheme="minorHAnsi" w:cstheme="minorHAnsi"/>
          <w:iCs/>
          <w:sz w:val="16"/>
          <w:szCs w:val="16"/>
          <w:vertAlign w:val="subscript"/>
        </w:rPr>
        <w:t xml:space="preserve"> of our </w:t>
      </w:r>
      <w:proofErr w:type="gramStart"/>
      <w:r w:rsidRPr="006C2A19">
        <w:rPr>
          <w:rFonts w:asciiTheme="minorHAnsi" w:hAnsiTheme="minorHAnsi" w:cstheme="minorHAnsi"/>
          <w:iCs/>
          <w:sz w:val="16"/>
          <w:szCs w:val="16"/>
          <w:vertAlign w:val="subscript"/>
        </w:rPr>
        <w:t>theories.¶</w:t>
      </w:r>
      <w:proofErr w:type="gramEnd"/>
      <w:r w:rsidRPr="006C2A19">
        <w:rPr>
          <w:rFonts w:asciiTheme="minorHAnsi" w:hAnsiTheme="minorHAnsi" w:cstheme="minorHAnsi"/>
          <w:sz w:val="16"/>
        </w:rPr>
        <w:t xml:space="preserve"> </w:t>
      </w:r>
      <w:r w:rsidRPr="002452A8">
        <w:rPr>
          <w:rStyle w:val="Emphasis"/>
          <w:rFonts w:asciiTheme="minorHAnsi" w:hAnsiTheme="minorHAnsi" w:cstheme="minorHAnsi"/>
          <w:sz w:val="24"/>
          <w:highlight w:val="green"/>
        </w:rPr>
        <w:t>Injustices are events suffered by concrete people</w:t>
      </w:r>
      <w:r w:rsidRPr="006C2A19">
        <w:rPr>
          <w:rStyle w:val="StyleUnderline"/>
          <w:rFonts w:asciiTheme="minorHAnsi" w:hAnsiTheme="minorHAnsi" w:cstheme="minorHAnsi"/>
        </w:rPr>
        <w:t xml:space="preserve"> </w:t>
      </w:r>
      <w:r w:rsidRPr="006C2A19">
        <w:rPr>
          <w:rFonts w:asciiTheme="minorHAnsi" w:hAnsiTheme="minorHAnsi" w:cstheme="minorHAnsi"/>
          <w:iCs/>
          <w:sz w:val="16"/>
          <w:szCs w:val="16"/>
          <w:vertAlign w:val="subscript"/>
        </w:rPr>
        <w:t>at a particular time and in a situation.</w:t>
      </w:r>
      <w:r w:rsidRPr="006C2A19">
        <w:rPr>
          <w:rStyle w:val="StyleUnderline"/>
          <w:rFonts w:asciiTheme="minorHAnsi" w:hAnsiTheme="minorHAnsi" w:cstheme="minorHAnsi"/>
        </w:rPr>
        <w:t xml:space="preserve"> </w:t>
      </w:r>
      <w:r w:rsidRPr="002452A8">
        <w:rPr>
          <w:rStyle w:val="Emphasis"/>
          <w:rFonts w:asciiTheme="minorHAnsi" w:hAnsiTheme="minorHAnsi" w:cstheme="minorHAnsi"/>
          <w:sz w:val="24"/>
          <w:highlight w:val="green"/>
        </w:rPr>
        <w:t>We need to start by pointing out and describing</w:t>
      </w:r>
      <w:r w:rsidRPr="006C2A19">
        <w:rPr>
          <w:rStyle w:val="StyleUnderline"/>
          <w:rFonts w:asciiTheme="minorHAnsi" w:hAnsiTheme="minorHAnsi" w:cstheme="minorHAnsi"/>
        </w:rPr>
        <w:t xml:space="preserve"> </w:t>
      </w:r>
      <w:r w:rsidRPr="006C2A19">
        <w:rPr>
          <w:rFonts w:asciiTheme="minorHAnsi" w:hAnsiTheme="minorHAnsi" w:cstheme="minorHAnsi"/>
          <w:iCs/>
          <w:sz w:val="16"/>
          <w:szCs w:val="16"/>
          <w:vertAlign w:val="subscript"/>
        </w:rPr>
        <w:t>these</w:t>
      </w:r>
      <w:r w:rsidRPr="006C2A19">
        <w:rPr>
          <w:rStyle w:val="StyleUnderline"/>
          <w:rFonts w:asciiTheme="minorHAnsi" w:hAnsiTheme="minorHAnsi" w:cstheme="minorHAnsi"/>
        </w:rPr>
        <w:t xml:space="preserve"> </w:t>
      </w:r>
      <w:proofErr w:type="spellStart"/>
      <w:r w:rsidRPr="002452A8">
        <w:rPr>
          <w:rStyle w:val="Emphasis"/>
          <w:rFonts w:asciiTheme="minorHAnsi" w:hAnsiTheme="minorHAnsi" w:cstheme="minorHAnsi"/>
          <w:sz w:val="24"/>
          <w:highlight w:val="green"/>
        </w:rPr>
        <w:t>proble-matic</w:t>
      </w:r>
      <w:proofErr w:type="spellEnd"/>
      <w:r w:rsidRPr="002452A8">
        <w:rPr>
          <w:rStyle w:val="Emphasis"/>
          <w:rFonts w:asciiTheme="minorHAnsi" w:hAnsiTheme="minorHAnsi" w:cstheme="minorHAnsi"/>
          <w:sz w:val="24"/>
          <w:highlight w:val="green"/>
        </w:rPr>
        <w:t xml:space="preserve"> experiences instead of</w:t>
      </w:r>
      <w:r w:rsidRPr="006C2A19">
        <w:rPr>
          <w:rStyle w:val="StyleUnderline"/>
          <w:rFonts w:asciiTheme="minorHAnsi" w:hAnsiTheme="minorHAnsi" w:cstheme="minorHAnsi"/>
        </w:rPr>
        <w:t xml:space="preserve"> </w:t>
      </w:r>
      <w:r w:rsidRPr="006C2A19">
        <w:rPr>
          <w:rFonts w:asciiTheme="minorHAnsi" w:hAnsiTheme="minorHAnsi" w:cstheme="minorHAnsi"/>
          <w:iCs/>
          <w:sz w:val="16"/>
          <w:szCs w:val="16"/>
          <w:vertAlign w:val="subscript"/>
        </w:rPr>
        <w:t>starting with a</w:t>
      </w:r>
      <w:r w:rsidRPr="006C2A19">
        <w:rPr>
          <w:rStyle w:val="StyleUnderline"/>
          <w:rFonts w:asciiTheme="minorHAnsi" w:hAnsiTheme="minorHAnsi" w:cstheme="minorHAnsi"/>
        </w:rPr>
        <w:t xml:space="preserve"> </w:t>
      </w:r>
      <w:r w:rsidRPr="002452A8">
        <w:rPr>
          <w:rStyle w:val="Emphasis"/>
          <w:rFonts w:asciiTheme="minorHAnsi" w:hAnsiTheme="minorHAnsi" w:cstheme="minorHAnsi"/>
          <w:sz w:val="24"/>
          <w:highlight w:val="green"/>
        </w:rPr>
        <w:t>theoretical account</w:t>
      </w:r>
      <w:r w:rsidRPr="006C2A19">
        <w:rPr>
          <w:rStyle w:val="StyleUnderline"/>
          <w:rFonts w:asciiTheme="minorHAnsi" w:hAnsiTheme="minorHAnsi" w:cstheme="minorHAnsi"/>
        </w:rPr>
        <w:t xml:space="preserve"> </w:t>
      </w:r>
      <w:r w:rsidRPr="006C2A19">
        <w:rPr>
          <w:rFonts w:asciiTheme="minorHAnsi" w:hAnsiTheme="minorHAnsi" w:cstheme="minorHAnsi"/>
          <w:iCs/>
          <w:sz w:val="16"/>
          <w:szCs w:val="16"/>
          <w:vertAlign w:val="subscript"/>
        </w:rPr>
        <w:t>or diagnosis of them. Dewey is concerned with the consequences of not following the methodological advice to distinguish designation from diagnosis. Definitions, theoretical criteria, and diagnosis can be useful; they have their proper place and function once inquiry is on its way, but if stressed too much at the start of inquiry, they can blind us to aspects of concrete problems that escape our theoretical lenses. We must attempt to pretheoretically designate the subject matter, that is, to “point” in a certain direction, even with a vague or crude description of the problem. But, for philosophers, this task is not easy because, for instance, we are often too prone to interpret the particular problem in a way that verifies our most cherished theories of injustice.</w:t>
      </w:r>
      <w:r w:rsidRPr="006C2A19">
        <w:rPr>
          <w:rFonts w:asciiTheme="minorHAnsi" w:hAnsiTheme="minorHAnsi" w:cstheme="minorHAnsi"/>
          <w:b/>
          <w:sz w:val="16"/>
        </w:rPr>
        <w:t xml:space="preserve"> </w:t>
      </w:r>
      <w:r w:rsidRPr="002452A8">
        <w:rPr>
          <w:rStyle w:val="Emphasis"/>
          <w:rFonts w:asciiTheme="minorHAnsi" w:hAnsiTheme="minorHAnsi" w:cstheme="minorHAnsi"/>
          <w:sz w:val="24"/>
          <w:highlight w:val="green"/>
        </w:rPr>
        <w:t>One must be careful to designate the subject matter in</w:t>
      </w:r>
      <w:r w:rsidRPr="006C2A19">
        <w:rPr>
          <w:rStyle w:val="StyleUnderline"/>
          <w:rFonts w:asciiTheme="minorHAnsi" w:hAnsiTheme="minorHAnsi" w:cstheme="minorHAnsi"/>
        </w:rPr>
        <w:t xml:space="preserve"> </w:t>
      </w:r>
      <w:r w:rsidRPr="006C2A19">
        <w:rPr>
          <w:rFonts w:asciiTheme="minorHAnsi" w:hAnsiTheme="minorHAnsi" w:cstheme="minorHAnsi"/>
          <w:iCs/>
          <w:sz w:val="16"/>
          <w:szCs w:val="16"/>
          <w:vertAlign w:val="subscript"/>
        </w:rPr>
        <w:t>such</w:t>
      </w:r>
      <w:r w:rsidRPr="006C2A19">
        <w:rPr>
          <w:rStyle w:val="StyleUnderline"/>
          <w:rFonts w:asciiTheme="minorHAnsi" w:hAnsiTheme="minorHAnsi" w:cstheme="minorHAnsi"/>
        </w:rPr>
        <w:t xml:space="preserve"> </w:t>
      </w:r>
      <w:r w:rsidRPr="002452A8">
        <w:rPr>
          <w:rStyle w:val="Emphasis"/>
          <w:rFonts w:asciiTheme="minorHAnsi" w:hAnsiTheme="minorHAnsi" w:cstheme="minorHAnsi"/>
          <w:sz w:val="24"/>
          <w:highlight w:val="green"/>
        </w:rPr>
        <w:t>a way as not</w:t>
      </w:r>
      <w:r w:rsidRPr="006C2A19">
        <w:rPr>
          <w:rStyle w:val="StyleUnderline"/>
          <w:rFonts w:asciiTheme="minorHAnsi" w:hAnsiTheme="minorHAnsi" w:cstheme="minorHAnsi"/>
        </w:rPr>
        <w:t xml:space="preserve"> </w:t>
      </w:r>
      <w:r w:rsidRPr="006C2A19">
        <w:rPr>
          <w:rFonts w:asciiTheme="minorHAnsi" w:hAnsiTheme="minorHAnsi" w:cstheme="minorHAnsi"/>
          <w:iCs/>
          <w:sz w:val="16"/>
          <w:szCs w:val="16"/>
          <w:vertAlign w:val="subscript"/>
        </w:rPr>
        <w:t>to slant the question</w:t>
      </w:r>
      <w:r w:rsidRPr="006C2A19">
        <w:rPr>
          <w:rStyle w:val="StyleUnderline"/>
          <w:rFonts w:asciiTheme="minorHAnsi" w:hAnsiTheme="minorHAnsi" w:cstheme="minorHAnsi"/>
        </w:rPr>
        <w:t xml:space="preserve"> </w:t>
      </w:r>
      <w:r w:rsidRPr="002452A8">
        <w:rPr>
          <w:rStyle w:val="Emphasis"/>
          <w:rFonts w:asciiTheme="minorHAnsi" w:hAnsiTheme="minorHAnsi" w:cstheme="minorHAnsi"/>
          <w:sz w:val="24"/>
          <w:highlight w:val="green"/>
        </w:rPr>
        <w:t>in favor of one’s theory</w:t>
      </w:r>
      <w:r w:rsidRPr="006C2A19">
        <w:rPr>
          <w:rStyle w:val="StyleUnderline"/>
          <w:rFonts w:asciiTheme="minorHAnsi" w:hAnsiTheme="minorHAnsi" w:cstheme="minorHAnsi"/>
        </w:rPr>
        <w:t xml:space="preserve"> </w:t>
      </w:r>
      <w:r w:rsidRPr="006C2A19">
        <w:rPr>
          <w:rFonts w:asciiTheme="minorHAnsi" w:hAnsiTheme="minorHAnsi" w:cstheme="minorHAnsi"/>
          <w:iCs/>
          <w:sz w:val="16"/>
          <w:szCs w:val="16"/>
          <w:vertAlign w:val="subscript"/>
        </w:rPr>
        <w:t xml:space="preserve">or theoretical preconceptions. A philosopher must make an honest effort to designate the injustices based on what is experienced as such </w:t>
      </w:r>
      <w:r w:rsidRPr="002452A8">
        <w:rPr>
          <w:rStyle w:val="Emphasis"/>
          <w:rFonts w:asciiTheme="minorHAnsi" w:hAnsiTheme="minorHAnsi" w:cstheme="minorHAnsi"/>
          <w:sz w:val="24"/>
          <w:highlight w:val="green"/>
        </w:rPr>
        <w:t>because a concrete social problem</w:t>
      </w:r>
      <w:r w:rsidRPr="006C2A19">
        <w:rPr>
          <w:rFonts w:asciiTheme="minorHAnsi" w:hAnsiTheme="minorHAnsi" w:cstheme="minorHAnsi"/>
          <w:sz w:val="16"/>
        </w:rPr>
        <w:t xml:space="preserve"> (e.g., injustice) </w:t>
      </w:r>
      <w:r w:rsidRPr="002452A8">
        <w:rPr>
          <w:rStyle w:val="Emphasis"/>
          <w:rFonts w:asciiTheme="minorHAnsi" w:hAnsiTheme="minorHAnsi" w:cstheme="minorHAnsi"/>
          <w:sz w:val="24"/>
          <w:highlight w:val="green"/>
        </w:rPr>
        <w:t>is independent and neutral with respect to</w:t>
      </w:r>
      <w:r w:rsidRPr="006C2A19">
        <w:rPr>
          <w:rStyle w:val="StyleUnderline"/>
          <w:rFonts w:asciiTheme="minorHAnsi" w:hAnsiTheme="minorHAnsi" w:cstheme="minorHAnsi"/>
        </w:rPr>
        <w:t xml:space="preserve"> </w:t>
      </w:r>
      <w:r w:rsidRPr="006C2A19">
        <w:rPr>
          <w:rFonts w:asciiTheme="minorHAnsi" w:hAnsiTheme="minorHAnsi" w:cstheme="minorHAnsi"/>
          <w:iCs/>
          <w:sz w:val="16"/>
          <w:szCs w:val="16"/>
          <w:vertAlign w:val="subscript"/>
        </w:rPr>
        <w:t>the different possible</w:t>
      </w:r>
      <w:r w:rsidRPr="006C2A19">
        <w:rPr>
          <w:rStyle w:val="StyleUnderline"/>
          <w:rFonts w:asciiTheme="minorHAnsi" w:hAnsiTheme="minorHAnsi" w:cstheme="minorHAnsi"/>
        </w:rPr>
        <w:t xml:space="preserve"> </w:t>
      </w:r>
      <w:r w:rsidRPr="002452A8">
        <w:rPr>
          <w:rStyle w:val="Emphasis"/>
          <w:rFonts w:asciiTheme="minorHAnsi" w:hAnsiTheme="minorHAnsi" w:cstheme="minorHAnsi"/>
          <w:sz w:val="24"/>
          <w:highlight w:val="green"/>
        </w:rPr>
        <w:t>competing diagnoses</w:t>
      </w:r>
      <w:r w:rsidRPr="006C2A19">
        <w:rPr>
          <w:rStyle w:val="StyleUnderline"/>
          <w:rFonts w:asciiTheme="minorHAnsi" w:hAnsiTheme="minorHAnsi" w:cstheme="minorHAnsi"/>
        </w:rPr>
        <w:t xml:space="preserve"> </w:t>
      </w:r>
      <w:r w:rsidRPr="006C2A19">
        <w:rPr>
          <w:rFonts w:asciiTheme="minorHAnsi" w:hAnsiTheme="minorHAnsi" w:cstheme="minorHAnsi"/>
          <w:iCs/>
          <w:sz w:val="8"/>
          <w:szCs w:val="8"/>
          <w:vertAlign w:val="subscript"/>
        </w:rPr>
        <w:t>or theories about its causes.</w:t>
      </w:r>
      <w:r w:rsidRPr="006C2A19">
        <w:rPr>
          <w:rFonts w:asciiTheme="minorHAnsi" w:hAnsiTheme="minorHAnsi" w:cstheme="minorHAnsi"/>
          <w:sz w:val="8"/>
          <w:szCs w:val="8"/>
          <w:vertAlign w:val="subscript"/>
        </w:rPr>
        <w:t xml:space="preserve"> Otherwise, there is no way to test or adjudicate between competing </w:t>
      </w:r>
      <w:proofErr w:type="gramStart"/>
      <w:r w:rsidRPr="006C2A19">
        <w:rPr>
          <w:rFonts w:asciiTheme="minorHAnsi" w:hAnsiTheme="minorHAnsi" w:cstheme="minorHAnsi"/>
          <w:sz w:val="8"/>
          <w:szCs w:val="8"/>
          <w:vertAlign w:val="subscript"/>
        </w:rPr>
        <w:t>accounts.¶</w:t>
      </w:r>
      <w:proofErr w:type="gramEnd"/>
      <w:r w:rsidRPr="006C2A19">
        <w:rPr>
          <w:rFonts w:asciiTheme="minorHAnsi" w:hAnsiTheme="minorHAnsi" w:cstheme="minorHAnsi"/>
          <w:sz w:val="8"/>
          <w:szCs w:val="8"/>
          <w:vertAlign w:val="subscript"/>
        </w:rPr>
        <w:t xml:space="preserve"> That designation precedes diagnosis is true of any inquiry that claims to be empirical. To start with the diagnosis is to not start with the problem. The problem is </w:t>
      </w:r>
      <w:proofErr w:type="spellStart"/>
      <w:r w:rsidRPr="006C2A19">
        <w:rPr>
          <w:rFonts w:asciiTheme="minorHAnsi" w:hAnsiTheme="minorHAnsi" w:cstheme="minorHAnsi"/>
          <w:sz w:val="8"/>
          <w:szCs w:val="8"/>
          <w:vertAlign w:val="subscript"/>
        </w:rPr>
        <w:t>pretheoretical</w:t>
      </w:r>
      <w:proofErr w:type="spellEnd"/>
      <w:r w:rsidRPr="006C2A19">
        <w:rPr>
          <w:rFonts w:asciiTheme="minorHAnsi" w:hAnsiTheme="minorHAnsi" w:cstheme="minorHAnsi"/>
          <w:sz w:val="8"/>
          <w:szCs w:val="8"/>
          <w:vertAlign w:val="subscript"/>
        </w:rPr>
        <w:t xml:space="preserve"> or </w:t>
      </w:r>
      <w:proofErr w:type="spellStart"/>
      <w:r w:rsidRPr="006C2A19">
        <w:rPr>
          <w:rFonts w:asciiTheme="minorHAnsi" w:hAnsiTheme="minorHAnsi" w:cstheme="minorHAnsi"/>
          <w:sz w:val="8"/>
          <w:szCs w:val="8"/>
          <w:vertAlign w:val="subscript"/>
        </w:rPr>
        <w:t>preinquiry</w:t>
      </w:r>
      <w:proofErr w:type="spellEnd"/>
      <w:r w:rsidRPr="006C2A19">
        <w:rPr>
          <w:rFonts w:asciiTheme="minorHAnsi" w:hAnsiTheme="minorHAnsi" w:cstheme="minorHAnsi"/>
          <w:sz w:val="8"/>
          <w:szCs w:val="8"/>
          <w:vertAlign w:val="subscript"/>
        </w:rPr>
        <w:t xml:space="preserve">, not in any mysterious sense but in that it is first suffered by someone in a particular context. Otherwise, the diagnosis about the causes of the problem has nothing to be about, and the inquiry cannot even be initiated. In his Logic, Dewey lays out the pattern of all empirical inquiries (LW 12). All inquiries start with what he calls an “indeterminate situation,” prior even to a “problematic situation.” Here is a sketch of the </w:t>
      </w:r>
      <w:proofErr w:type="gramStart"/>
      <w:r w:rsidRPr="006C2A19">
        <w:rPr>
          <w:rFonts w:asciiTheme="minorHAnsi" w:hAnsiTheme="minorHAnsi" w:cstheme="minorHAnsi"/>
          <w:sz w:val="8"/>
          <w:szCs w:val="8"/>
          <w:vertAlign w:val="subscript"/>
        </w:rPr>
        <w:t>process:¶</w:t>
      </w:r>
      <w:proofErr w:type="gramEnd"/>
      <w:r w:rsidRPr="006C2A19">
        <w:rPr>
          <w:rFonts w:asciiTheme="minorHAnsi" w:hAnsiTheme="minorHAnsi" w:cstheme="minorHAnsi"/>
          <w:sz w:val="8"/>
          <w:szCs w:val="8"/>
          <w:vertAlign w:val="subscript"/>
        </w:rPr>
        <w:t xml:space="preserve"> Indeterminate situation </w:t>
      </w:r>
      <w:r w:rsidRPr="006C2A19">
        <w:rPr>
          <w:rFonts w:asciiTheme="minorHAnsi" w:eastAsia="Calibri" w:hAnsiTheme="minorHAnsi" w:cstheme="minorHAnsi"/>
          <w:sz w:val="8"/>
          <w:szCs w:val="8"/>
          <w:vertAlign w:val="subscript"/>
        </w:rPr>
        <w:t>→</w:t>
      </w:r>
      <w:r w:rsidRPr="006C2A19">
        <w:rPr>
          <w:rFonts w:asciiTheme="minorHAnsi" w:hAnsiTheme="minorHAnsi" w:cstheme="minorHAnsi"/>
          <w:sz w:val="8"/>
          <w:szCs w:val="8"/>
          <w:vertAlign w:val="subscript"/>
        </w:rPr>
        <w:t xml:space="preserve"> problematic situation </w:t>
      </w:r>
      <w:r w:rsidRPr="006C2A19">
        <w:rPr>
          <w:rFonts w:asciiTheme="minorHAnsi" w:eastAsia="Calibri" w:hAnsiTheme="minorHAnsi" w:cstheme="minorHAnsi"/>
          <w:sz w:val="8"/>
          <w:szCs w:val="8"/>
          <w:vertAlign w:val="subscript"/>
        </w:rPr>
        <w:t>→</w:t>
      </w:r>
      <w:r w:rsidRPr="006C2A19">
        <w:rPr>
          <w:rFonts w:asciiTheme="minorHAnsi" w:hAnsiTheme="minorHAnsi" w:cstheme="minorHAnsi"/>
          <w:sz w:val="8"/>
          <w:szCs w:val="8"/>
          <w:vertAlign w:val="subscript"/>
        </w:rPr>
        <w:t xml:space="preserve"> diagnosis: What is the problem? What is the solution? (operations of analysis, ideas, observations, clarification, formulating and testing hypothesis, reasoning, etc.) </w:t>
      </w:r>
      <w:r w:rsidRPr="006C2A19">
        <w:rPr>
          <w:rFonts w:asciiTheme="minorHAnsi" w:eastAsia="Calibri" w:hAnsiTheme="minorHAnsi" w:cstheme="minorHAnsi"/>
          <w:sz w:val="8"/>
          <w:szCs w:val="8"/>
          <w:vertAlign w:val="subscript"/>
        </w:rPr>
        <w:t>→</w:t>
      </w:r>
      <w:r w:rsidRPr="006C2A19">
        <w:rPr>
          <w:rFonts w:asciiTheme="minorHAnsi" w:hAnsiTheme="minorHAnsi" w:cstheme="minorHAnsi"/>
          <w:sz w:val="8"/>
          <w:szCs w:val="8"/>
          <w:vertAlign w:val="subscript"/>
        </w:rPr>
        <w:t xml:space="preserve"> final judgment (resolution: determinate situation)¶ To make more clear or vivid the difference of the starting point between Anderson and Dewey, we can use the example (or analogy) of medical </w:t>
      </w:r>
      <w:proofErr w:type="spellStart"/>
      <w:r w:rsidRPr="006C2A19">
        <w:rPr>
          <w:rFonts w:asciiTheme="minorHAnsi" w:hAnsiTheme="minorHAnsi" w:cstheme="minorHAnsi"/>
          <w:sz w:val="8"/>
          <w:szCs w:val="8"/>
          <w:vertAlign w:val="subscript"/>
        </w:rPr>
        <w:t>prac</w:t>
      </w:r>
      <w:proofErr w:type="spellEnd"/>
      <w:r w:rsidRPr="006C2A19">
        <w:rPr>
          <w:rFonts w:asciiTheme="minorHAnsi" w:hAnsiTheme="minorHAnsi" w:cstheme="minorHAnsi"/>
          <w:sz w:val="8"/>
          <w:szCs w:val="8"/>
          <w:vertAlign w:val="subscript"/>
        </w:rPr>
        <w:t xml:space="preserve">- tice, one that they both use to make their points.19 The doctor’s </w:t>
      </w:r>
      <w:proofErr w:type="spellStart"/>
      <w:r w:rsidRPr="006C2A19">
        <w:rPr>
          <w:rFonts w:asciiTheme="minorHAnsi" w:hAnsiTheme="minorHAnsi" w:cstheme="minorHAnsi"/>
          <w:sz w:val="8"/>
          <w:szCs w:val="8"/>
          <w:vertAlign w:val="subscript"/>
        </w:rPr>
        <w:t>startingpoint</w:t>
      </w:r>
      <w:proofErr w:type="spellEnd"/>
      <w:r w:rsidRPr="006C2A19">
        <w:rPr>
          <w:rFonts w:asciiTheme="minorHAnsi" w:hAnsiTheme="minorHAnsi" w:cstheme="minorHAnsi"/>
          <w:sz w:val="8"/>
          <w:szCs w:val="8"/>
          <w:vertAlign w:val="subscript"/>
        </w:rPr>
        <w:t xml:space="preserve"> is the experience of a particular illness of a particular patient, that is, the concrete and unique embodied patient experiencing a disruption or prob- </w:t>
      </w:r>
      <w:proofErr w:type="spellStart"/>
      <w:r w:rsidRPr="006C2A19">
        <w:rPr>
          <w:rFonts w:asciiTheme="minorHAnsi" w:hAnsiTheme="minorHAnsi" w:cstheme="minorHAnsi"/>
          <w:sz w:val="8"/>
          <w:szCs w:val="8"/>
          <w:vertAlign w:val="subscript"/>
        </w:rPr>
        <w:t>lematic</w:t>
      </w:r>
      <w:proofErr w:type="spellEnd"/>
      <w:r w:rsidRPr="006C2A19">
        <w:rPr>
          <w:rFonts w:asciiTheme="minorHAnsi" w:hAnsiTheme="minorHAnsi" w:cstheme="minorHAnsi"/>
          <w:sz w:val="8"/>
          <w:szCs w:val="8"/>
          <w:vertAlign w:val="subscript"/>
        </w:rPr>
        <w:t xml:space="preserve"> change in his life. “The patient having something the matter with him is antecedent; but being ill (having the experience of illness) is not the same as being an object of knowledge.”20 The problem becomes an object of knowledge once the doctor engages in a certain interaction with the patient, analysis, and testing that leads to a diagnosis. For Dewey, “diagnosis” occurs when the doctor is already engaged in operations of experimental observation in which he is already narrowing the field of relevant evidence, concerned with the correlation between the nature of the problem and possible </w:t>
      </w:r>
      <w:proofErr w:type="spellStart"/>
      <w:r w:rsidRPr="006C2A19">
        <w:rPr>
          <w:rFonts w:asciiTheme="minorHAnsi" w:hAnsiTheme="minorHAnsi" w:cstheme="minorHAnsi"/>
          <w:sz w:val="8"/>
          <w:szCs w:val="8"/>
          <w:vertAlign w:val="subscript"/>
        </w:rPr>
        <w:t>solu</w:t>
      </w:r>
      <w:proofErr w:type="spellEnd"/>
      <w:r w:rsidRPr="006C2A19">
        <w:rPr>
          <w:rFonts w:asciiTheme="minorHAnsi" w:hAnsiTheme="minorHAnsi" w:cstheme="minorHAnsi"/>
          <w:sz w:val="8"/>
          <w:szCs w:val="8"/>
          <w:vertAlign w:val="subscript"/>
        </w:rPr>
        <w:t xml:space="preserve">- </w:t>
      </w:r>
      <w:proofErr w:type="spellStart"/>
      <w:r w:rsidRPr="006C2A19">
        <w:rPr>
          <w:rFonts w:asciiTheme="minorHAnsi" w:hAnsiTheme="minorHAnsi" w:cstheme="minorHAnsi"/>
          <w:sz w:val="8"/>
          <w:szCs w:val="8"/>
          <w:vertAlign w:val="subscript"/>
        </w:rPr>
        <w:t>tions</w:t>
      </w:r>
      <w:proofErr w:type="spellEnd"/>
      <w:r w:rsidRPr="006C2A19">
        <w:rPr>
          <w:rFonts w:asciiTheme="minorHAnsi" w:hAnsiTheme="minorHAnsi" w:cstheme="minorHAnsi"/>
          <w:sz w:val="8"/>
          <w:szCs w:val="8"/>
          <w:vertAlign w:val="subscript"/>
        </w:rPr>
        <w:t>. Dewey explains the process: “A physician . . . is called by a patient. His original material of experience is thereby provided. This experienced object sets the problem of inquiry</w:t>
      </w:r>
      <w:proofErr w:type="gramStart"/>
      <w:r w:rsidRPr="006C2A19">
        <w:rPr>
          <w:rFonts w:asciiTheme="minorHAnsi" w:hAnsiTheme="minorHAnsi" w:cstheme="minorHAnsi"/>
          <w:sz w:val="8"/>
          <w:szCs w:val="8"/>
          <w:vertAlign w:val="subscript"/>
        </w:rPr>
        <w:t>. . . .</w:t>
      </w:r>
      <w:proofErr w:type="gramEnd"/>
      <w:r w:rsidRPr="006C2A19">
        <w:rPr>
          <w:rFonts w:asciiTheme="minorHAnsi" w:hAnsiTheme="minorHAnsi" w:cstheme="minorHAnsi"/>
          <w:sz w:val="8"/>
          <w:szCs w:val="8"/>
          <w:vertAlign w:val="subscript"/>
        </w:rPr>
        <w:t xml:space="preserve"> He calls upon his store of knowledge to </w:t>
      </w:r>
      <w:proofErr w:type="spellStart"/>
      <w:r w:rsidRPr="006C2A19">
        <w:rPr>
          <w:rFonts w:asciiTheme="minorHAnsi" w:hAnsiTheme="minorHAnsi" w:cstheme="minorHAnsi"/>
          <w:sz w:val="8"/>
          <w:szCs w:val="8"/>
          <w:vertAlign w:val="subscript"/>
        </w:rPr>
        <w:t>sug</w:t>
      </w:r>
      <w:proofErr w:type="spellEnd"/>
      <w:r w:rsidRPr="006C2A19">
        <w:rPr>
          <w:rFonts w:asciiTheme="minorHAnsi" w:hAnsiTheme="minorHAnsi" w:cstheme="minorHAnsi"/>
          <w:sz w:val="8"/>
          <w:szCs w:val="8"/>
          <w:vertAlign w:val="subscript"/>
        </w:rPr>
        <w:t xml:space="preserve">- gest ideas that may aid him in reaching a judgment as to the nature of the trouble and its proper treatment.”21¶ Just as with the doctor, empirical inquirers about injustice must return to the concrete problem for testing, and should never forget that their con- </w:t>
      </w:r>
      <w:proofErr w:type="spellStart"/>
      <w:r w:rsidRPr="006C2A19">
        <w:rPr>
          <w:rFonts w:asciiTheme="minorHAnsi" w:hAnsiTheme="minorHAnsi" w:cstheme="minorHAnsi"/>
          <w:sz w:val="8"/>
          <w:szCs w:val="8"/>
          <w:vertAlign w:val="subscript"/>
        </w:rPr>
        <w:t>ceptual</w:t>
      </w:r>
      <w:proofErr w:type="spellEnd"/>
      <w:r w:rsidRPr="006C2A19">
        <w:rPr>
          <w:rFonts w:asciiTheme="minorHAnsi" w:hAnsiTheme="minorHAnsi" w:cstheme="minorHAnsi"/>
          <w:sz w:val="8"/>
          <w:szCs w:val="8"/>
          <w:vertAlign w:val="subscript"/>
        </w:rPr>
        <w:t xml:space="preserve"> abstractions and general knowledge are just means to ameliorate what is particular, context-bound, and unique. In reaching a diagnosis, the doc- tor, of course, relies on all of his background knowledge about diseases and evidence, but a good doctor never forgets the individuality of the particular problem (patient and illness</w:t>
      </w:r>
      <w:proofErr w:type="gramStart"/>
      <w:r w:rsidRPr="006C2A19">
        <w:rPr>
          <w:rFonts w:asciiTheme="minorHAnsi" w:hAnsiTheme="minorHAnsi" w:cstheme="minorHAnsi"/>
          <w:sz w:val="8"/>
          <w:szCs w:val="8"/>
          <w:vertAlign w:val="subscript"/>
        </w:rPr>
        <w:t>).¶</w:t>
      </w:r>
      <w:proofErr w:type="gramEnd"/>
      <w:r w:rsidRPr="006C2A19">
        <w:rPr>
          <w:rFonts w:asciiTheme="minorHAnsi" w:hAnsiTheme="minorHAnsi" w:cstheme="minorHAnsi"/>
          <w:sz w:val="8"/>
          <w:szCs w:val="8"/>
          <w:vertAlign w:val="subscript"/>
        </w:rPr>
        <w:t xml:space="preserve"> The physician in diagnosing a case of disease deals with something in- </w:t>
      </w:r>
      <w:proofErr w:type="spellStart"/>
      <w:r w:rsidRPr="006C2A19">
        <w:rPr>
          <w:rFonts w:asciiTheme="minorHAnsi" w:hAnsiTheme="minorHAnsi" w:cstheme="minorHAnsi"/>
          <w:sz w:val="8"/>
          <w:szCs w:val="8"/>
          <w:vertAlign w:val="subscript"/>
        </w:rPr>
        <w:t>dividualized</w:t>
      </w:r>
      <w:proofErr w:type="spellEnd"/>
      <w:r w:rsidRPr="006C2A19">
        <w:rPr>
          <w:rFonts w:asciiTheme="minorHAnsi" w:hAnsiTheme="minorHAnsi" w:cstheme="minorHAnsi"/>
          <w:sz w:val="8"/>
          <w:szCs w:val="8"/>
          <w:vertAlign w:val="subscript"/>
        </w:rPr>
        <w:t xml:space="preserve">. He draws upon a store of general principles of physiology, etc., already at his command. Without this store of conceptual </w:t>
      </w:r>
      <w:proofErr w:type="gramStart"/>
      <w:r w:rsidRPr="006C2A19">
        <w:rPr>
          <w:rFonts w:asciiTheme="minorHAnsi" w:hAnsiTheme="minorHAnsi" w:cstheme="minorHAnsi"/>
          <w:sz w:val="8"/>
          <w:szCs w:val="8"/>
          <w:vertAlign w:val="subscript"/>
        </w:rPr>
        <w:t>material</w:t>
      </w:r>
      <w:proofErr w:type="gramEnd"/>
      <w:r w:rsidRPr="006C2A19">
        <w:rPr>
          <w:rFonts w:asciiTheme="minorHAnsi" w:hAnsiTheme="minorHAnsi" w:cstheme="minorHAnsi"/>
          <w:sz w:val="8"/>
          <w:szCs w:val="8"/>
          <w:vertAlign w:val="subscript"/>
        </w:rPr>
        <w:t xml:space="preserve"> he is helpless. But he does not attempt to reduce the case to an exact specimen of certain laws of physiology and pathology, or do away with its unique individuality. Rather he uses general statements as aids to direct his observation of the particular case, so as to discover what it is like. They function as intellectual tools or instrumentalities. (LW </w:t>
      </w:r>
      <w:proofErr w:type="gramStart"/>
      <w:r w:rsidRPr="006C2A19">
        <w:rPr>
          <w:rFonts w:asciiTheme="minorHAnsi" w:hAnsiTheme="minorHAnsi" w:cstheme="minorHAnsi"/>
          <w:sz w:val="8"/>
          <w:szCs w:val="8"/>
          <w:vertAlign w:val="subscript"/>
        </w:rPr>
        <w:t>4:166)¶</w:t>
      </w:r>
      <w:proofErr w:type="gramEnd"/>
      <w:r w:rsidRPr="006C2A19">
        <w:rPr>
          <w:rFonts w:asciiTheme="minorHAnsi" w:hAnsiTheme="minorHAnsi" w:cstheme="minorHAnsi"/>
          <w:sz w:val="8"/>
          <w:szCs w:val="8"/>
          <w:vertAlign w:val="subscript"/>
        </w:rPr>
        <w:t xml:space="preserve"> Dewey uses the example of the doctor to emphasize the radical </w:t>
      </w:r>
      <w:proofErr w:type="spellStart"/>
      <w:r w:rsidRPr="006C2A19">
        <w:rPr>
          <w:rFonts w:asciiTheme="minorHAnsi" w:hAnsiTheme="minorHAnsi" w:cstheme="minorHAnsi"/>
          <w:sz w:val="8"/>
          <w:szCs w:val="8"/>
          <w:vertAlign w:val="subscript"/>
        </w:rPr>
        <w:t>contex</w:t>
      </w:r>
      <w:proofErr w:type="spellEnd"/>
      <w:r w:rsidRPr="006C2A19">
        <w:rPr>
          <w:rFonts w:asciiTheme="minorHAnsi" w:hAnsiTheme="minorHAnsi" w:cstheme="minorHAnsi"/>
          <w:sz w:val="8"/>
          <w:szCs w:val="8"/>
          <w:vertAlign w:val="subscript"/>
        </w:rPr>
        <w:t xml:space="preserve">- </w:t>
      </w:r>
      <w:proofErr w:type="spellStart"/>
      <w:r w:rsidRPr="006C2A19">
        <w:rPr>
          <w:rFonts w:asciiTheme="minorHAnsi" w:hAnsiTheme="minorHAnsi" w:cstheme="minorHAnsi"/>
          <w:sz w:val="8"/>
          <w:szCs w:val="8"/>
          <w:vertAlign w:val="subscript"/>
        </w:rPr>
        <w:t>tualism</w:t>
      </w:r>
      <w:proofErr w:type="spellEnd"/>
      <w:r w:rsidRPr="006C2A19">
        <w:rPr>
          <w:rFonts w:asciiTheme="minorHAnsi" w:hAnsiTheme="minorHAnsi" w:cstheme="minorHAnsi"/>
          <w:sz w:val="8"/>
          <w:szCs w:val="8"/>
          <w:vertAlign w:val="subscript"/>
        </w:rPr>
        <w:t xml:space="preserve"> and particularism of his view. The good doctor never forgets that this patient and “this </w:t>
      </w:r>
      <w:proofErr w:type="spellStart"/>
      <w:r w:rsidRPr="006C2A19">
        <w:rPr>
          <w:rFonts w:asciiTheme="minorHAnsi" w:hAnsiTheme="minorHAnsi" w:cstheme="minorHAnsi"/>
          <w:sz w:val="8"/>
          <w:szCs w:val="8"/>
          <w:vertAlign w:val="subscript"/>
        </w:rPr>
        <w:t>ill</w:t>
      </w:r>
      <w:proofErr w:type="spellEnd"/>
      <w:r w:rsidRPr="006C2A19">
        <w:rPr>
          <w:rFonts w:asciiTheme="minorHAnsi" w:hAnsiTheme="minorHAnsi" w:cstheme="minorHAnsi"/>
          <w:sz w:val="8"/>
          <w:szCs w:val="8"/>
          <w:vertAlign w:val="subscript"/>
        </w:rPr>
        <w:t xml:space="preserve"> is just the specific ill that it is. It never is an exact duplicate of anything else.”22 Similarly, the empirical philosopher in her in- </w:t>
      </w:r>
      <w:proofErr w:type="spellStart"/>
      <w:r w:rsidRPr="006C2A19">
        <w:rPr>
          <w:rFonts w:asciiTheme="minorHAnsi" w:hAnsiTheme="minorHAnsi" w:cstheme="minorHAnsi"/>
          <w:sz w:val="8"/>
          <w:szCs w:val="8"/>
          <w:vertAlign w:val="subscript"/>
        </w:rPr>
        <w:t>quiry</w:t>
      </w:r>
      <w:proofErr w:type="spellEnd"/>
      <w:r w:rsidRPr="006C2A19">
        <w:rPr>
          <w:rFonts w:asciiTheme="minorHAnsi" w:hAnsiTheme="minorHAnsi" w:cstheme="minorHAnsi"/>
          <w:sz w:val="8"/>
          <w:szCs w:val="8"/>
          <w:vertAlign w:val="subscript"/>
        </w:rPr>
        <w:t xml:space="preserve"> about an injustice brings forth general knowledge or expertise to an inquiry into the causes of an injustice. She relies on sociology and history as well as knowledge of different forms of injustice, but it is all in the service of inquiry about the singularity of each injustice suffered in a </w:t>
      </w:r>
      <w:proofErr w:type="gramStart"/>
      <w:r w:rsidRPr="006C2A19">
        <w:rPr>
          <w:rFonts w:asciiTheme="minorHAnsi" w:hAnsiTheme="minorHAnsi" w:cstheme="minorHAnsi"/>
          <w:sz w:val="8"/>
          <w:szCs w:val="8"/>
          <w:vertAlign w:val="subscript"/>
        </w:rPr>
        <w:t>situation.¶</w:t>
      </w:r>
      <w:proofErr w:type="gramEnd"/>
      <w:r w:rsidRPr="006C2A19">
        <w:rPr>
          <w:rFonts w:asciiTheme="minorHAnsi" w:hAnsiTheme="minorHAnsi" w:cstheme="minorHAnsi"/>
          <w:sz w:val="8"/>
          <w:szCs w:val="8"/>
          <w:vertAlign w:val="subscript"/>
        </w:rPr>
        <w:t xml:space="preserve"> The correction or refinement that I am making to Anderson’s character- </w:t>
      </w:r>
      <w:proofErr w:type="spellStart"/>
      <w:r w:rsidRPr="006C2A19">
        <w:rPr>
          <w:rFonts w:asciiTheme="minorHAnsi" w:hAnsiTheme="minorHAnsi" w:cstheme="minorHAnsi"/>
          <w:sz w:val="8"/>
          <w:szCs w:val="8"/>
          <w:vertAlign w:val="subscript"/>
        </w:rPr>
        <w:t>ization</w:t>
      </w:r>
      <w:proofErr w:type="spellEnd"/>
      <w:r w:rsidRPr="006C2A19">
        <w:rPr>
          <w:rFonts w:asciiTheme="minorHAnsi" w:hAnsiTheme="minorHAnsi" w:cstheme="minorHAnsi"/>
          <w:sz w:val="8"/>
          <w:szCs w:val="8"/>
          <w:vertAlign w:val="subscript"/>
        </w:rPr>
        <w:t xml:space="preserve"> of the pragmatists’ approach is not a minor terminological or scholarly point; it has methodological and practical consequences in how we approach an injustice. The distinction between the diagnosis and the problem (the ill- ness, the injustice) is an important functional distinction that must be kept in inquiry because it keeps us alert to</w:t>
      </w:r>
      <w:r w:rsidRPr="006C2A19">
        <w:rPr>
          <w:rFonts w:asciiTheme="minorHAnsi" w:hAnsiTheme="minorHAnsi" w:cstheme="minorHAnsi"/>
          <w:sz w:val="10"/>
          <w:szCs w:val="10"/>
        </w:rPr>
        <w:t xml:space="preserve"> the provisional and hypothetical aspect of any diagnosis</w:t>
      </w:r>
      <w:r w:rsidRPr="006C2A19">
        <w:rPr>
          <w:rFonts w:asciiTheme="minorHAnsi" w:hAnsiTheme="minorHAnsi" w:cstheme="minorHAnsi"/>
          <w:b/>
          <w:sz w:val="10"/>
          <w:szCs w:val="10"/>
        </w:rPr>
        <w:t>.</w:t>
      </w:r>
      <w:r w:rsidRPr="006C2A19">
        <w:rPr>
          <w:rFonts w:asciiTheme="minorHAnsi" w:hAnsiTheme="minorHAnsi" w:cstheme="minorHAnsi"/>
          <w:b/>
          <w:sz w:val="16"/>
        </w:rPr>
        <w:t xml:space="preserve"> </w:t>
      </w:r>
      <w:r w:rsidRPr="002452A8">
        <w:rPr>
          <w:rStyle w:val="Emphasis"/>
          <w:rFonts w:asciiTheme="minorHAnsi" w:hAnsiTheme="minorHAnsi" w:cstheme="minorHAnsi"/>
          <w:sz w:val="24"/>
          <w:highlight w:val="green"/>
        </w:rPr>
        <w:t>To rectify or improve any diagnosis, we must return to the concrete problem</w:t>
      </w:r>
      <w:r w:rsidRPr="006C2A19">
        <w:rPr>
          <w:rFonts w:asciiTheme="minorHAnsi" w:hAnsiTheme="minorHAnsi" w:cstheme="minorHAnsi"/>
          <w:iCs/>
          <w:sz w:val="16"/>
          <w:szCs w:val="16"/>
          <w:vertAlign w:val="subscript"/>
        </w:rPr>
        <w:t xml:space="preserve">; as with the patient, this may require attending as much as possible to the uniqueness of the problem. This is in the same spirit as Aon’s preference for an empirical inquiry that tries to “capture all of the expressive harms” in situations of injustice. But this requires that we begin with and return to concrete experiences of injustice and not by starting with a diagnosis of the causes of injustice provided by studies in the social sciences, as in (5) above. For instance, a diagnosis of causes that are due to systematic, structural features of society or the world disregards aspects of the concrete experiences of injustice that are not systematic and </w:t>
      </w:r>
      <w:proofErr w:type="gramStart"/>
      <w:r w:rsidRPr="006C2A19">
        <w:rPr>
          <w:rFonts w:asciiTheme="minorHAnsi" w:hAnsiTheme="minorHAnsi" w:cstheme="minorHAnsi"/>
          <w:iCs/>
          <w:sz w:val="16"/>
          <w:szCs w:val="16"/>
          <w:vertAlign w:val="subscript"/>
        </w:rPr>
        <w:t>structural.</w:t>
      </w:r>
      <w:r w:rsidRPr="006C2A19">
        <w:rPr>
          <w:rFonts w:asciiTheme="minorHAnsi" w:hAnsiTheme="minorHAnsi" w:cstheme="minorHAnsi"/>
          <w:sz w:val="12"/>
        </w:rPr>
        <w:t>¶</w:t>
      </w:r>
      <w:proofErr w:type="gramEnd"/>
      <w:r w:rsidRPr="006C2A19">
        <w:rPr>
          <w:rFonts w:asciiTheme="minorHAnsi" w:hAnsiTheme="minorHAnsi" w:cstheme="minorHAnsi"/>
          <w:sz w:val="16"/>
        </w:rPr>
        <w:t xml:space="preserve"> </w:t>
      </w:r>
      <w:r w:rsidRPr="002452A8">
        <w:rPr>
          <w:rStyle w:val="Emphasis"/>
          <w:rFonts w:asciiTheme="minorHAnsi" w:hAnsiTheme="minorHAnsi" w:cstheme="minorHAnsi"/>
          <w:sz w:val="24"/>
          <w:highlight w:val="green"/>
        </w:rPr>
        <w:t>Making problematic situations</w:t>
      </w:r>
      <w:r w:rsidRPr="006C2A19">
        <w:rPr>
          <w:rStyle w:val="StyleUnderline"/>
          <w:rFonts w:asciiTheme="minorHAnsi" w:hAnsiTheme="minorHAnsi" w:cstheme="minorHAnsi"/>
        </w:rPr>
        <w:t xml:space="preserve"> </w:t>
      </w:r>
      <w:r w:rsidRPr="006C2A19">
        <w:rPr>
          <w:rFonts w:asciiTheme="minorHAnsi" w:hAnsiTheme="minorHAnsi" w:cstheme="minorHAnsi"/>
          <w:iCs/>
          <w:sz w:val="16"/>
          <w:szCs w:val="16"/>
          <w:vertAlign w:val="subscript"/>
        </w:rPr>
        <w:t>of injustice</w:t>
      </w:r>
      <w:r w:rsidRPr="006C2A19">
        <w:rPr>
          <w:rStyle w:val="StyleUnderline"/>
          <w:rFonts w:asciiTheme="minorHAnsi" w:hAnsiTheme="minorHAnsi" w:cstheme="minorHAnsi"/>
        </w:rPr>
        <w:t xml:space="preserve"> </w:t>
      </w:r>
      <w:r w:rsidRPr="002452A8">
        <w:rPr>
          <w:rStyle w:val="Emphasis"/>
          <w:rFonts w:asciiTheme="minorHAnsi" w:hAnsiTheme="minorHAnsi" w:cstheme="minorHAnsi"/>
          <w:sz w:val="24"/>
          <w:highlight w:val="green"/>
        </w:rPr>
        <w:t>our</w:t>
      </w:r>
      <w:r w:rsidRPr="006C2A19">
        <w:rPr>
          <w:rStyle w:val="StyleUnderline"/>
          <w:rFonts w:asciiTheme="minorHAnsi" w:hAnsiTheme="minorHAnsi" w:cstheme="minorHAnsi"/>
        </w:rPr>
        <w:t xml:space="preserve"> </w:t>
      </w:r>
      <w:r w:rsidRPr="006C2A19">
        <w:rPr>
          <w:rFonts w:asciiTheme="minorHAnsi" w:hAnsiTheme="minorHAnsi" w:cstheme="minorHAnsi"/>
          <w:iCs/>
          <w:sz w:val="16"/>
          <w:szCs w:val="16"/>
          <w:vertAlign w:val="subscript"/>
        </w:rPr>
        <w:t>explicit</w:t>
      </w:r>
      <w:r w:rsidRPr="006C2A19">
        <w:rPr>
          <w:rStyle w:val="StyleUnderline"/>
          <w:rFonts w:asciiTheme="minorHAnsi" w:hAnsiTheme="minorHAnsi" w:cstheme="minorHAnsi"/>
        </w:rPr>
        <w:t xml:space="preserve"> </w:t>
      </w:r>
      <w:r w:rsidRPr="002452A8">
        <w:rPr>
          <w:rStyle w:val="Emphasis"/>
          <w:rFonts w:asciiTheme="minorHAnsi" w:hAnsiTheme="minorHAnsi" w:cstheme="minorHAnsi"/>
          <w:sz w:val="24"/>
          <w:highlight w:val="green"/>
        </w:rPr>
        <w:t>methodological</w:t>
      </w:r>
      <w:r w:rsidRPr="006C2A19">
        <w:rPr>
          <w:rStyle w:val="StyleUnderline"/>
          <w:rFonts w:asciiTheme="minorHAnsi" w:hAnsiTheme="minorHAnsi" w:cstheme="minorHAnsi"/>
        </w:rPr>
        <w:t xml:space="preserve"> </w:t>
      </w:r>
      <w:r w:rsidRPr="006C2A19">
        <w:rPr>
          <w:rFonts w:asciiTheme="minorHAnsi" w:hAnsiTheme="minorHAnsi" w:cstheme="minorHAnsi"/>
          <w:sz w:val="10"/>
          <w:szCs w:val="10"/>
        </w:rPr>
        <w:t>commitment as a</w:t>
      </w:r>
      <w:r w:rsidRPr="006C2A19">
        <w:rPr>
          <w:rStyle w:val="StyleUnderline"/>
          <w:rFonts w:asciiTheme="minorHAnsi" w:hAnsiTheme="minorHAnsi" w:cstheme="minorHAnsi"/>
        </w:rPr>
        <w:t xml:space="preserve"> </w:t>
      </w:r>
      <w:r w:rsidRPr="002452A8">
        <w:rPr>
          <w:rStyle w:val="Emphasis"/>
          <w:rFonts w:asciiTheme="minorHAnsi" w:hAnsiTheme="minorHAnsi" w:cstheme="minorHAnsi"/>
          <w:sz w:val="24"/>
          <w:highlight w:val="green"/>
        </w:rPr>
        <w:t>starting point</w:t>
      </w:r>
      <w:r w:rsidRPr="006C2A19">
        <w:rPr>
          <w:rStyle w:val="StyleUnderline"/>
          <w:rFonts w:asciiTheme="minorHAnsi" w:hAnsiTheme="minorHAnsi" w:cstheme="minorHAnsi"/>
        </w:rPr>
        <w:t xml:space="preserve"> </w:t>
      </w:r>
      <w:r w:rsidRPr="006C2A19">
        <w:rPr>
          <w:rFonts w:asciiTheme="minorHAnsi" w:hAnsiTheme="minorHAnsi" w:cstheme="minorHAnsi"/>
          <w:sz w:val="10"/>
          <w:szCs w:val="10"/>
        </w:rPr>
        <w:t>rather than a diagnosis of the problem</w:t>
      </w:r>
      <w:r w:rsidRPr="006C2A19">
        <w:rPr>
          <w:rStyle w:val="StyleUnderline"/>
          <w:rFonts w:asciiTheme="minorHAnsi" w:hAnsiTheme="minorHAnsi" w:cstheme="minorHAnsi"/>
        </w:rPr>
        <w:t xml:space="preserve"> </w:t>
      </w:r>
      <w:r w:rsidRPr="002452A8">
        <w:rPr>
          <w:rStyle w:val="Emphasis"/>
          <w:rFonts w:asciiTheme="minorHAnsi" w:hAnsiTheme="minorHAnsi" w:cstheme="minorHAnsi"/>
          <w:sz w:val="24"/>
          <w:highlight w:val="green"/>
        </w:rPr>
        <w:t>is</w:t>
      </w:r>
      <w:r w:rsidRPr="006C2A19">
        <w:rPr>
          <w:rStyle w:val="StyleUnderline"/>
          <w:rFonts w:asciiTheme="minorHAnsi" w:hAnsiTheme="minorHAnsi" w:cstheme="minorHAnsi"/>
        </w:rPr>
        <w:t xml:space="preserve"> </w:t>
      </w:r>
      <w:r w:rsidRPr="006C2A19">
        <w:rPr>
          <w:rFonts w:asciiTheme="minorHAnsi" w:hAnsiTheme="minorHAnsi" w:cstheme="minorHAnsi"/>
          <w:sz w:val="10"/>
          <w:szCs w:val="10"/>
        </w:rPr>
        <w:t>an</w:t>
      </w:r>
      <w:r w:rsidRPr="006C2A19">
        <w:rPr>
          <w:rStyle w:val="StyleUnderline"/>
          <w:rFonts w:asciiTheme="minorHAnsi" w:hAnsiTheme="minorHAnsi" w:cstheme="minorHAnsi"/>
        </w:rPr>
        <w:t xml:space="preserve"> </w:t>
      </w:r>
      <w:r w:rsidRPr="002452A8">
        <w:rPr>
          <w:rStyle w:val="Emphasis"/>
          <w:rFonts w:asciiTheme="minorHAnsi" w:hAnsiTheme="minorHAnsi" w:cstheme="minorHAnsi"/>
          <w:sz w:val="24"/>
          <w:highlight w:val="green"/>
        </w:rPr>
        <w:t>important</w:t>
      </w:r>
      <w:r w:rsidRPr="006C2A19">
        <w:rPr>
          <w:rStyle w:val="StyleUnderline"/>
          <w:rFonts w:asciiTheme="minorHAnsi" w:hAnsiTheme="minorHAnsi" w:cstheme="minorHAnsi"/>
        </w:rPr>
        <w:t xml:space="preserve"> </w:t>
      </w:r>
      <w:r w:rsidRPr="006C2A19">
        <w:rPr>
          <w:rFonts w:asciiTheme="minorHAnsi" w:hAnsiTheme="minorHAnsi" w:cstheme="minorHAnsi"/>
          <w:sz w:val="10"/>
          <w:szCs w:val="10"/>
        </w:rPr>
        <w:t>and useful</w:t>
      </w:r>
      <w:r w:rsidRPr="006C2A19">
        <w:rPr>
          <w:rStyle w:val="StyleUnderline"/>
          <w:rFonts w:asciiTheme="minorHAnsi" w:hAnsiTheme="minorHAnsi" w:cstheme="minorHAnsi"/>
        </w:rPr>
        <w:t xml:space="preserve"> </w:t>
      </w:r>
      <w:r w:rsidRPr="006C2A19">
        <w:rPr>
          <w:rFonts w:asciiTheme="minorHAnsi" w:hAnsiTheme="minorHAnsi" w:cstheme="minorHAnsi"/>
          <w:sz w:val="10"/>
          <w:szCs w:val="10"/>
        </w:rPr>
        <w:t xml:space="preserve">imperative for nonideal theories. It functions as a directive to inquirers toward the problem, to locate it, and designate it before venturing into descriptions, diagnosis, analysis, clarifications, hypotheses, and reasoning about the problem. These operations are instrumental to its </w:t>
      </w:r>
      <w:proofErr w:type="spellStart"/>
      <w:r w:rsidRPr="006C2A19">
        <w:rPr>
          <w:rFonts w:asciiTheme="minorHAnsi" w:hAnsiTheme="minorHAnsi" w:cstheme="minorHAnsi"/>
          <w:sz w:val="10"/>
          <w:szCs w:val="10"/>
        </w:rPr>
        <w:t>ame</w:t>
      </w:r>
      <w:proofErr w:type="spellEnd"/>
      <w:r w:rsidRPr="006C2A19">
        <w:rPr>
          <w:rFonts w:asciiTheme="minorHAnsi" w:hAnsiTheme="minorHAnsi" w:cstheme="minorHAnsi"/>
          <w:sz w:val="10"/>
          <w:szCs w:val="10"/>
        </w:rPr>
        <w:t xml:space="preserve">- </w:t>
      </w:r>
      <w:proofErr w:type="spellStart"/>
      <w:r w:rsidRPr="006C2A19">
        <w:rPr>
          <w:rFonts w:asciiTheme="minorHAnsi" w:hAnsiTheme="minorHAnsi" w:cstheme="minorHAnsi"/>
          <w:sz w:val="10"/>
          <w:szCs w:val="10"/>
        </w:rPr>
        <w:t>lioration</w:t>
      </w:r>
      <w:proofErr w:type="spellEnd"/>
      <w:r w:rsidRPr="006C2A19">
        <w:rPr>
          <w:rFonts w:asciiTheme="minorHAnsi" w:hAnsiTheme="minorHAnsi" w:cstheme="minorHAnsi"/>
          <w:sz w:val="10"/>
          <w:szCs w:val="10"/>
        </w:rPr>
        <w:t xml:space="preserve"> and must ultimately return (be tested) by the problem that sparked the inquiry. The directive can make inquirers more attentive to the complex ways in which such differences as race, culture, class, or gender intersect in a problem of injustice. Sensitivity to complexity and difference in matters of injustice is not easy; it is a very demanding methodological prescription because it means that no matter how confident we may feel about applying solutions designed to ameliorate systematic evil, </w:t>
      </w:r>
      <w:r w:rsidRPr="006C2A19">
        <w:rPr>
          <w:rFonts w:asciiTheme="minorHAnsi" w:hAnsiTheme="minorHAnsi" w:cstheme="minorHAnsi"/>
          <w:b/>
          <w:sz w:val="10"/>
          <w:szCs w:val="10"/>
        </w:rPr>
        <w:t>our</w:t>
      </w:r>
      <w:r w:rsidRPr="006C2A19">
        <w:rPr>
          <w:rStyle w:val="StyleUnderline"/>
          <w:rFonts w:asciiTheme="minorHAnsi" w:hAnsiTheme="minorHAnsi" w:cstheme="minorHAnsi"/>
        </w:rPr>
        <w:t xml:space="preserve"> </w:t>
      </w:r>
      <w:r w:rsidRPr="002452A8">
        <w:rPr>
          <w:rStyle w:val="Emphasis"/>
          <w:rFonts w:asciiTheme="minorHAnsi" w:hAnsiTheme="minorHAnsi" w:cstheme="minorHAnsi"/>
          <w:sz w:val="24"/>
          <w:highlight w:val="green"/>
        </w:rPr>
        <w:t>cures should</w:t>
      </w:r>
      <w:r w:rsidRPr="006C2A19">
        <w:rPr>
          <w:rStyle w:val="StyleUnderline"/>
          <w:rFonts w:asciiTheme="minorHAnsi" w:hAnsiTheme="minorHAnsi" w:cstheme="minorHAnsi"/>
        </w:rPr>
        <w:t xml:space="preserve"> </w:t>
      </w:r>
      <w:r w:rsidRPr="006C2A19">
        <w:rPr>
          <w:rFonts w:asciiTheme="minorHAnsi" w:hAnsiTheme="minorHAnsi" w:cstheme="minorHAnsi"/>
          <w:sz w:val="10"/>
          <w:szCs w:val="10"/>
        </w:rPr>
        <w:t>try to</w:t>
      </w:r>
      <w:r w:rsidRPr="006C2A19">
        <w:rPr>
          <w:rStyle w:val="StyleUnderline"/>
          <w:rFonts w:asciiTheme="minorHAnsi" w:hAnsiTheme="minorHAnsi" w:cstheme="minorHAnsi"/>
        </w:rPr>
        <w:t xml:space="preserve"> </w:t>
      </w:r>
      <w:r w:rsidRPr="002452A8">
        <w:rPr>
          <w:rStyle w:val="Emphasis"/>
          <w:rFonts w:asciiTheme="minorHAnsi" w:hAnsiTheme="minorHAnsi" w:cstheme="minorHAnsi"/>
          <w:sz w:val="24"/>
          <w:highlight w:val="green"/>
        </w:rPr>
        <w:t>address</w:t>
      </w:r>
      <w:r w:rsidRPr="006C2A19">
        <w:rPr>
          <w:rStyle w:val="StyleUnderline"/>
          <w:rFonts w:asciiTheme="minorHAnsi" w:hAnsiTheme="minorHAnsi" w:cstheme="minorHAnsi"/>
        </w:rPr>
        <w:t xml:space="preserve"> </w:t>
      </w:r>
      <w:r w:rsidRPr="006C2A19">
        <w:rPr>
          <w:rFonts w:asciiTheme="minorHAnsi" w:hAnsiTheme="minorHAnsi" w:cstheme="minorHAnsi"/>
          <w:sz w:val="10"/>
          <w:szCs w:val="10"/>
        </w:rPr>
        <w:t>as much as possible the</w:t>
      </w:r>
      <w:r w:rsidRPr="006C2A19">
        <w:rPr>
          <w:rStyle w:val="StyleUnderline"/>
          <w:rFonts w:asciiTheme="minorHAnsi" w:hAnsiTheme="minorHAnsi" w:cstheme="minorHAnsi"/>
        </w:rPr>
        <w:t xml:space="preserve"> </w:t>
      </w:r>
      <w:r w:rsidRPr="002452A8">
        <w:rPr>
          <w:rStyle w:val="Emphasis"/>
          <w:rFonts w:asciiTheme="minorHAnsi" w:hAnsiTheme="minorHAnsi" w:cstheme="minorHAnsi"/>
          <w:sz w:val="24"/>
          <w:highlight w:val="green"/>
        </w:rPr>
        <w:t>unique circumstances</w:t>
      </w:r>
      <w:r w:rsidRPr="006C2A19">
        <w:rPr>
          <w:rStyle w:val="StyleUnderline"/>
          <w:rFonts w:asciiTheme="minorHAnsi" w:hAnsiTheme="minorHAnsi" w:cstheme="minorHAnsi"/>
        </w:rPr>
        <w:t xml:space="preserve"> </w:t>
      </w:r>
      <w:r w:rsidRPr="006C2A19">
        <w:rPr>
          <w:rFonts w:asciiTheme="minorHAnsi" w:hAnsiTheme="minorHAnsi" w:cstheme="minorHAnsi"/>
          <w:sz w:val="10"/>
          <w:szCs w:val="10"/>
        </w:rPr>
        <w:t xml:space="preserve">of each injustice. The analogy with medical inquiry and practice is useful in making this point, since the hope is that someday we will improve our tools of inquiry to </w:t>
      </w:r>
      <w:proofErr w:type="spellStart"/>
      <w:r w:rsidRPr="006C2A19">
        <w:rPr>
          <w:rFonts w:asciiTheme="minorHAnsi" w:hAnsiTheme="minorHAnsi" w:cstheme="minorHAnsi"/>
          <w:sz w:val="10"/>
          <w:szCs w:val="10"/>
        </w:rPr>
        <w:t>prac</w:t>
      </w:r>
      <w:proofErr w:type="spellEnd"/>
      <w:r w:rsidRPr="006C2A19">
        <w:rPr>
          <w:rFonts w:asciiTheme="minorHAnsi" w:hAnsiTheme="minorHAnsi" w:cstheme="minorHAnsi"/>
          <w:sz w:val="10"/>
          <w:szCs w:val="10"/>
        </w:rPr>
        <w:t>- tice a much more personalized medicine than we do today, that is, provide a diagnosis and a solution specific to each patient.</w:t>
      </w:r>
    </w:p>
    <w:p w:rsidR="003F2682" w:rsidRPr="00A21960" w:rsidRDefault="003F2682" w:rsidP="003F2682">
      <w:pPr>
        <w:pStyle w:val="Heading4"/>
      </w:pPr>
      <w:r>
        <w:t>4] R</w:t>
      </w:r>
      <w:r w:rsidRPr="00A21960">
        <w:t xml:space="preserve">eject big-stick impacts which push </w:t>
      </w:r>
      <w:r>
        <w:t xml:space="preserve">oppressed </w:t>
      </w:r>
      <w:r w:rsidRPr="00A21960">
        <w:t xml:space="preserve">minority bodies to the back - give a new sense </w:t>
      </w:r>
      <w:r>
        <w:t>of urgency -</w:t>
      </w:r>
      <w:r w:rsidRPr="00A21960">
        <w:t xml:space="preserve"> waiting politics of the negative which serve to make suffering by continually delaying the aff</w:t>
      </w:r>
    </w:p>
    <w:p w:rsidR="003F2682" w:rsidRPr="00A21960" w:rsidRDefault="003F2682" w:rsidP="003F2682">
      <w:r w:rsidRPr="00A21960">
        <w:t xml:space="preserve">Elizabeth </w:t>
      </w:r>
      <w:r w:rsidRPr="00A21960">
        <w:rPr>
          <w:rStyle w:val="Style13ptBold"/>
        </w:rPr>
        <w:t>Olson 2015</w:t>
      </w:r>
      <w:r w:rsidRPr="00A21960">
        <w:t xml:space="preserve"> (Associate Professor of Geography and Global Studies at UNC-Chapel Hill, Geography and ethics I: Waiting and urgency, Progress in Human Geography, DOI: 10.1177/0309132515595758) 6/26/17</w:t>
      </w:r>
    </w:p>
    <w:p w:rsidR="003F2682" w:rsidRPr="0009040D" w:rsidRDefault="003F2682" w:rsidP="003F2682">
      <w:pPr>
        <w:spacing w:line="240" w:lineRule="auto"/>
        <w:rPr>
          <w:rStyle w:val="Emphasis"/>
        </w:rPr>
      </w:pPr>
      <w:r w:rsidRPr="00404059">
        <w:rPr>
          <w:sz w:val="8"/>
        </w:rPr>
        <w:t>Though toileting might be thought of as a special case of bodily urgency, geographic research suggests that the body is increasingly set at odds with larger scale ethical concerns, especially large-scale future events of forecasted suffering. Emergency planning is a particularly good example in which the</w:t>
      </w:r>
      <w:r w:rsidRPr="00A21960">
        <w:rPr>
          <w:u w:val="single"/>
        </w:rPr>
        <w:t xml:space="preserve"> </w:t>
      </w:r>
      <w:r w:rsidRPr="002452A8">
        <w:rPr>
          <w:rStyle w:val="Emphasis"/>
          <w:highlight w:val="green"/>
        </w:rPr>
        <w:t>large-scale threats of future suffering can distort moral reasoning</w:t>
      </w:r>
      <w:r w:rsidRPr="00404059">
        <w:rPr>
          <w:sz w:val="8"/>
        </w:rPr>
        <w:t xml:space="preserve">. </w:t>
      </w:r>
      <w:proofErr w:type="spellStart"/>
      <w:r w:rsidRPr="00404059">
        <w:rPr>
          <w:sz w:val="8"/>
        </w:rPr>
        <w:t>Zizek</w:t>
      </w:r>
      <w:proofErr w:type="spellEnd"/>
      <w:r w:rsidRPr="00404059">
        <w:rPr>
          <w:sz w:val="8"/>
        </w:rPr>
        <w:t xml:space="preserve"> (2006) lightly develops this point in the context of the war on terror, where in the presence of fictitious and real ticking clocks and warning systems, the urgent body must be bypassed because there are bigger scales to worry abou</w:t>
      </w:r>
      <w:r w:rsidRPr="00A21960">
        <w:rPr>
          <w:u w:val="single"/>
        </w:rPr>
        <w:t>t</w:t>
      </w:r>
      <w:r w:rsidRPr="00404059">
        <w:rPr>
          <w:sz w:val="8"/>
        </w:rPr>
        <w:t>: What does this all-pervasive sense of urgency mean ethically? The pressure of events is so overbearing, the</w:t>
      </w:r>
      <w:r w:rsidRPr="00A21960">
        <w:rPr>
          <w:u w:val="single"/>
        </w:rPr>
        <w:t xml:space="preserve"> </w:t>
      </w:r>
      <w:r w:rsidRPr="002452A8">
        <w:rPr>
          <w:rStyle w:val="Emphasis"/>
          <w:highlight w:val="green"/>
        </w:rPr>
        <w:t>stakes are so high</w:t>
      </w:r>
      <w:r w:rsidRPr="00A21960">
        <w:rPr>
          <w:u w:val="single"/>
        </w:rPr>
        <w:t xml:space="preserve">, that </w:t>
      </w:r>
      <w:r w:rsidRPr="002452A8">
        <w:rPr>
          <w:rStyle w:val="Emphasis"/>
          <w:highlight w:val="green"/>
        </w:rPr>
        <w:t>they necessitate a suspension of ordinary ethical concerns</w:t>
      </w:r>
      <w:r w:rsidRPr="00A21960">
        <w:rPr>
          <w:u w:val="single"/>
        </w:rPr>
        <w:t>.</w:t>
      </w:r>
      <w:r w:rsidRPr="00404059">
        <w:rPr>
          <w:sz w:val="8"/>
        </w:rPr>
        <w:t xml:space="preserve"> After all, displaying moral qualms when the lives of millions are at stake plays into the hands of the enemy. (</w:t>
      </w:r>
      <w:proofErr w:type="spellStart"/>
      <w:r w:rsidRPr="00404059">
        <w:rPr>
          <w:sz w:val="8"/>
        </w:rPr>
        <w:t>Zizek</w:t>
      </w:r>
      <w:proofErr w:type="spellEnd"/>
      <w:r w:rsidRPr="00404059">
        <w:rPr>
          <w:sz w:val="8"/>
        </w:rPr>
        <w:t>, 2006) In the presence of large-scale future emergency, the</w:t>
      </w:r>
      <w:r w:rsidRPr="00A21960">
        <w:rPr>
          <w:u w:val="single"/>
        </w:rPr>
        <w:t xml:space="preserve"> </w:t>
      </w:r>
      <w:r w:rsidRPr="00404059">
        <w:rPr>
          <w:sz w:val="8"/>
        </w:rPr>
        <w:t>urgency to secure the state, the citizenry, the economy, or the climate creates new scales and new temporal orders of response (see Anderson, 2010; Baldwin, 2012; Dalby, 2013; Morrissey, 2012), many of which treat the urgent body as impulsive and thus requiring management</w:t>
      </w:r>
      <w:r w:rsidRPr="00A21960">
        <w:rPr>
          <w:u w:val="single"/>
        </w:rPr>
        <w:t>.</w:t>
      </w:r>
      <w:r w:rsidRPr="00404059">
        <w:rPr>
          <w:sz w:val="8"/>
        </w:rPr>
        <w:t xml:space="preserve"> McDonald’s (2013) analysis of three interconnected discourses of ‘climate security’ illustrates how bodily urgency in climate change is also recast as a menacing impulse that might require exclusion from moral reckoning. The logics of climate security, especially those related to national security, ‘can encourage perverse political responses that not only fail to respond effectively to climate change but may present victims of</w:t>
      </w:r>
      <w:r w:rsidRPr="00A21960">
        <w:rPr>
          <w:u w:val="single"/>
        </w:rPr>
        <w:t xml:space="preserve"> it as a threat’</w:t>
      </w:r>
      <w:r w:rsidRPr="00404059">
        <w:rPr>
          <w:sz w:val="8"/>
        </w:rPr>
        <w:t xml:space="preserve"> (McDonald, 2013: 49). </w:t>
      </w:r>
      <w:r w:rsidRPr="002452A8">
        <w:rPr>
          <w:rStyle w:val="Emphasis"/>
          <w:highlight w:val="green"/>
        </w:rPr>
        <w:t>Bodies that are currently suffering</w:t>
      </w:r>
      <w:r w:rsidRPr="00A21960">
        <w:rPr>
          <w:u w:val="single"/>
        </w:rPr>
        <w:t xml:space="preserve"> </w:t>
      </w:r>
      <w:r w:rsidRPr="00404059">
        <w:rPr>
          <w:sz w:val="8"/>
        </w:rPr>
        <w:t>cannot be urgent, because they</w:t>
      </w:r>
      <w:r w:rsidRPr="00A21960">
        <w:rPr>
          <w:u w:val="single"/>
        </w:rPr>
        <w:t xml:space="preserve"> </w:t>
      </w:r>
      <w:r w:rsidRPr="002452A8">
        <w:rPr>
          <w:rStyle w:val="Emphasis"/>
          <w:highlight w:val="green"/>
        </w:rPr>
        <w:t>are excluded from the potential collectivity that could be suffering everywhere in some future time</w:t>
      </w:r>
      <w:r w:rsidRPr="00404059">
        <w:rPr>
          <w:sz w:val="8"/>
        </w:rPr>
        <w:t>. Similar bypassing of existing bodily urgency is echoed in writing about violent securitization, such as drone warfare (Shaw and Akhter, 2012), and also in intimate scales like the street and the school, especially in relation to race (Mitchell, 2009; Young et al., 2014). As large-scale urgent concerns are institutionalized, the urgent body is increasingly obscured through technical planning and coordination (Anderson and Adey, 2012). The predominant characteristic of this institutionalization of large-scale emergency is a ‘built-in bias for action’ (</w:t>
      </w:r>
      <w:proofErr w:type="spellStart"/>
      <w:r w:rsidRPr="00404059">
        <w:rPr>
          <w:sz w:val="8"/>
        </w:rPr>
        <w:t>Wuthnow</w:t>
      </w:r>
      <w:proofErr w:type="spellEnd"/>
      <w:r w:rsidRPr="00404059">
        <w:rPr>
          <w:sz w:val="8"/>
        </w:rPr>
        <w:t xml:space="preserve">, 2010: 212) that circumvents contingencies. The urgent body is at best an assumed eventuality, one that will likely require another state of waiting, such as triage (e.g. </w:t>
      </w:r>
      <w:proofErr w:type="spellStart"/>
      <w:r w:rsidRPr="00404059">
        <w:rPr>
          <w:sz w:val="8"/>
        </w:rPr>
        <w:t>Greatbach</w:t>
      </w:r>
      <w:proofErr w:type="spellEnd"/>
      <w:r w:rsidRPr="00404059">
        <w:rPr>
          <w:sz w:val="8"/>
        </w:rPr>
        <w:t xml:space="preserve"> et al., 2005). Amin (2013) cautions that in much of the West, governmental need to provide evidence of laissez-faire governing on the one hand, and assurance of strength in facing a threatening future on the other, produces ‘just-in-case preparedness’ (Amin, 2013: 151) of neoliberal risk management policies. In the US, ‘personal ingenuity’ is built into emergency response at the expense of the poor and vulnerable for whom </w:t>
      </w:r>
      <w:r w:rsidRPr="00A21960">
        <w:rPr>
          <w:u w:val="single"/>
        </w:rPr>
        <w:t>‘[</w:t>
      </w:r>
      <w:r w:rsidRPr="00404059">
        <w:rPr>
          <w:sz w:val="8"/>
        </w:rPr>
        <w:t xml:space="preserve">t]he </w:t>
      </w:r>
      <w:proofErr w:type="gramStart"/>
      <w:r w:rsidRPr="00404059">
        <w:rPr>
          <w:sz w:val="8"/>
        </w:rPr>
        <w:t>difference</w:t>
      </w:r>
      <w:proofErr w:type="gramEnd"/>
      <w:r w:rsidRPr="00404059">
        <w:rPr>
          <w:sz w:val="8"/>
        </w:rPr>
        <w:t xml:space="preserve"> between abjection and bearable survival’ (Amin, 2013: 153) will not be determined by emergency planning, but in the material infrastructure of the city</w:t>
      </w:r>
      <w:r w:rsidRPr="00A21960">
        <w:rPr>
          <w:u w:val="single"/>
        </w:rPr>
        <w:t xml:space="preserve">. </w:t>
      </w:r>
      <w:r w:rsidRPr="00404059">
        <w:rPr>
          <w:sz w:val="8"/>
        </w:rPr>
        <w:t xml:space="preserve">In short, </w:t>
      </w:r>
      <w:r w:rsidRPr="002452A8">
        <w:rPr>
          <w:rStyle w:val="Emphasis"/>
          <w:highlight w:val="green"/>
        </w:rPr>
        <w:t>the urgencies of the body provide justifications for social exclusion</w:t>
      </w:r>
      <w:r w:rsidRPr="00A21960">
        <w:rPr>
          <w:u w:val="single"/>
        </w:rPr>
        <w:t xml:space="preserve"> </w:t>
      </w:r>
      <w:r w:rsidRPr="00404059">
        <w:rPr>
          <w:sz w:val="8"/>
        </w:rPr>
        <w:t xml:space="preserve">of the most marginalized based on impulse and perceived threat, while large-scale future emergencies effectively absorb the deliberative power of urgency into the institutions of preparedness and risk avoidance. </w:t>
      </w:r>
      <w:proofErr w:type="spellStart"/>
      <w:r w:rsidRPr="00404059">
        <w:rPr>
          <w:sz w:val="8"/>
        </w:rPr>
        <w:t>Zizek</w:t>
      </w:r>
      <w:proofErr w:type="spellEnd"/>
      <w:r w:rsidRPr="00404059">
        <w:rPr>
          <w:sz w:val="8"/>
        </w:rPr>
        <w:t xml:space="preserve"> references Arendt’s (2006) analysis of the banality of evil to explain the current state of ethical reasoning under the war on terror, noting that people who perform morally reprehensible actions under the conditions of urgency assume a ‘tragic-ethic grandeur’ (</w:t>
      </w:r>
      <w:proofErr w:type="spellStart"/>
      <w:r w:rsidRPr="00404059">
        <w:rPr>
          <w:sz w:val="8"/>
        </w:rPr>
        <w:t>Zizek</w:t>
      </w:r>
      <w:proofErr w:type="spellEnd"/>
      <w:r w:rsidRPr="00404059">
        <w:rPr>
          <w:sz w:val="8"/>
        </w:rPr>
        <w:t>, 2006) by sacrificing their own morality for the good of the state. But his analysis fails to note that bodies are today so rarely legitimate sites for claiming urgency. In the context of the assumed priority of the largescale future emergency, the urgent body becomes literally nonsense, a non sequitur within societies, states and worlds that will always be more urgent</w:t>
      </w:r>
      <w:r w:rsidRPr="00A21960">
        <w:rPr>
          <w:u w:val="single"/>
        </w:rPr>
        <w:t xml:space="preserve">. </w:t>
      </w:r>
      <w:r w:rsidRPr="00404059">
        <w:rPr>
          <w:sz w:val="8"/>
        </w:rPr>
        <w:t>IV Waiting and the denial of urgency If the important ethical work of urgency has been to identify that which must not wait, then the capture of the power and persuasiveness of urgency by large-scale future emergencies has consequences for the kinds of normative arguments we can raise on behalf of urgent bodies. How, then, might waiting compare as a normative description and critique in our own urgent time? Waiting can be categorized according to its purpose or outcome (see Corbridge, 2004; Gray, 2011), but it also modifies the place of the individual in society and her importance. As Ramdas (2012: 834) writes, ‘</w:t>
      </w:r>
      <w:r w:rsidRPr="002452A8">
        <w:rPr>
          <w:rStyle w:val="Emphasis"/>
          <w:highlight w:val="green"/>
        </w:rPr>
        <w:t>waitin</w:t>
      </w:r>
      <w:r w:rsidRPr="002452A8">
        <w:rPr>
          <w:highlight w:val="green"/>
          <w:u w:val="single"/>
        </w:rPr>
        <w:t>g</w:t>
      </w:r>
      <w:r w:rsidRPr="00A21960">
        <w:rPr>
          <w:u w:val="single"/>
        </w:rPr>
        <w:t xml:space="preserve"> ... </w:t>
      </w:r>
      <w:r w:rsidRPr="00404059">
        <w:rPr>
          <w:sz w:val="8"/>
        </w:rPr>
        <w:t xml:space="preserve">produces hierarchies which </w:t>
      </w:r>
      <w:r w:rsidRPr="002452A8">
        <w:rPr>
          <w:rStyle w:val="Emphasis"/>
          <w:highlight w:val="green"/>
        </w:rPr>
        <w:t>segregate people</w:t>
      </w:r>
      <w:r w:rsidRPr="00404059">
        <w:rPr>
          <w:sz w:val="8"/>
        </w:rPr>
        <w:t xml:space="preserve"> and places </w:t>
      </w:r>
      <w:r w:rsidRPr="002452A8">
        <w:rPr>
          <w:rStyle w:val="Emphasis"/>
          <w:highlight w:val="green"/>
        </w:rPr>
        <w:t xml:space="preserve">into </w:t>
      </w:r>
      <w:proofErr w:type="gramStart"/>
      <w:r w:rsidRPr="002452A8">
        <w:rPr>
          <w:rStyle w:val="Emphasis"/>
          <w:highlight w:val="green"/>
        </w:rPr>
        <w:t>those which matter</w:t>
      </w:r>
      <w:proofErr w:type="gramEnd"/>
      <w:r w:rsidRPr="002452A8">
        <w:rPr>
          <w:rStyle w:val="Emphasis"/>
          <w:highlight w:val="green"/>
        </w:rPr>
        <w:t xml:space="preserve"> and those which do not’</w:t>
      </w:r>
      <w:r w:rsidRPr="00404059">
        <w:rPr>
          <w:sz w:val="8"/>
        </w:rPr>
        <w:t xml:space="preserve">. The segregation of waiting might produce effects that counteract suffering, however, and Jeffery (2008: 957) explains that though the ‘politics of waiting’ can be repressive, it can also engender creative political engagement. In his research with educated unemployed </w:t>
      </w:r>
      <w:proofErr w:type="spellStart"/>
      <w:r w:rsidRPr="00404059">
        <w:rPr>
          <w:sz w:val="8"/>
        </w:rPr>
        <w:t>Jat</w:t>
      </w:r>
      <w:proofErr w:type="spellEnd"/>
      <w:r w:rsidRPr="00404059">
        <w:rPr>
          <w:sz w:val="8"/>
        </w:rPr>
        <w:t xml:space="preserve"> youth who spend days and years waiting for desired employment, Jeffery finds that ‘the temporal suffering and sense of ambivalence experienced by young men can generate cultural and political experiments that, in turn, have marked social and spatial effects’ (Jeffery, 2010: 186). Though this is not the same as claiming normative neutrality for waiting, it does suggest that waiting is more ethically ambivalent and open than urgency</w:t>
      </w:r>
      <w:r w:rsidRPr="00A21960">
        <w:rPr>
          <w:u w:val="single"/>
        </w:rPr>
        <w:t xml:space="preserve">. </w:t>
      </w:r>
      <w:r w:rsidRPr="00404059">
        <w:rPr>
          <w:sz w:val="8"/>
        </w:rPr>
        <w:t>In other contexts, however, our descriptions of waiting indicate a strong condemnation of its effects upon the subjects of study. Waiting can demobilize radical reform, depoliticizing ‘the insurrectionary possibilities of the present by delaying the revolutionary imperative to a future moment that is forever drifting towards infinity’</w:t>
      </w:r>
      <w:r w:rsidRPr="00A21960">
        <w:rPr>
          <w:u w:val="single"/>
        </w:rPr>
        <w:t xml:space="preserve"> </w:t>
      </w:r>
      <w:r w:rsidRPr="00404059">
        <w:rPr>
          <w:sz w:val="8"/>
        </w:rPr>
        <w:t xml:space="preserve">(Springer, 2014: 407). </w:t>
      </w:r>
      <w:proofErr w:type="spellStart"/>
      <w:r w:rsidRPr="00404059">
        <w:rPr>
          <w:sz w:val="8"/>
        </w:rPr>
        <w:t>Yonucu’s</w:t>
      </w:r>
      <w:proofErr w:type="spellEnd"/>
      <w:r w:rsidRPr="00404059">
        <w:rPr>
          <w:sz w:val="8"/>
        </w:rPr>
        <w:t xml:space="preserve"> (2011) analysis of the self-destructive activities of disrespected working-class youth in Istanbul suggests that this sense of</w:t>
      </w:r>
      <w:r w:rsidRPr="00A21960">
        <w:rPr>
          <w:u w:val="single"/>
        </w:rPr>
        <w:t xml:space="preserve"> </w:t>
      </w:r>
      <w:r w:rsidRPr="002452A8">
        <w:rPr>
          <w:rStyle w:val="Emphasis"/>
          <w:highlight w:val="green"/>
        </w:rPr>
        <w:t>infinite waiting</w:t>
      </w:r>
      <w:r w:rsidRPr="00404059">
        <w:rPr>
          <w:sz w:val="8"/>
        </w:rPr>
        <w:t xml:space="preserve"> can </w:t>
      </w:r>
      <w:r w:rsidRPr="002452A8">
        <w:rPr>
          <w:rStyle w:val="Emphasis"/>
          <w:highlight w:val="green"/>
        </w:rPr>
        <w:t>lead</w:t>
      </w:r>
      <w:r w:rsidRPr="002452A8">
        <w:rPr>
          <w:highlight w:val="green"/>
          <w:u w:val="single"/>
        </w:rPr>
        <w:t xml:space="preserve"> </w:t>
      </w:r>
      <w:r w:rsidRPr="00404059">
        <w:rPr>
          <w:sz w:val="8"/>
        </w:rPr>
        <w:t>not only</w:t>
      </w:r>
      <w:r w:rsidRPr="00A21960">
        <w:rPr>
          <w:u w:val="single"/>
        </w:rPr>
        <w:t xml:space="preserve"> </w:t>
      </w:r>
      <w:r w:rsidRPr="002452A8">
        <w:rPr>
          <w:rStyle w:val="Emphasis"/>
          <w:highlight w:val="green"/>
        </w:rPr>
        <w:t>to depoliticization</w:t>
      </w:r>
      <w:r w:rsidRPr="00404059">
        <w:rPr>
          <w:sz w:val="8"/>
        </w:rPr>
        <w:t>, but</w:t>
      </w:r>
      <w:r w:rsidRPr="00A21960">
        <w:rPr>
          <w:u w:val="single"/>
        </w:rPr>
        <w:t xml:space="preserve"> </w:t>
      </w:r>
      <w:r w:rsidRPr="002452A8">
        <w:rPr>
          <w:rStyle w:val="Emphasis"/>
          <w:highlight w:val="green"/>
        </w:rPr>
        <w:t>also to a disbelief in the possibility of a future self of any value</w:t>
      </w:r>
      <w:r w:rsidRPr="00A21960">
        <w:rPr>
          <w:u w:val="single"/>
        </w:rPr>
        <w:t xml:space="preserve">. </w:t>
      </w:r>
      <w:r w:rsidRPr="00404059">
        <w:rPr>
          <w:sz w:val="8"/>
        </w:rPr>
        <w:t>Waiting, like urgency, can undermine the possibility of self-care two-fold, first by making people wait for essential needs, and again by reinforcing that waiting is ‘[s]</w:t>
      </w:r>
      <w:proofErr w:type="spellStart"/>
      <w:r w:rsidRPr="00404059">
        <w:rPr>
          <w:sz w:val="8"/>
        </w:rPr>
        <w:t>omething</w:t>
      </w:r>
      <w:proofErr w:type="spellEnd"/>
      <w:r w:rsidRPr="00404059">
        <w:rPr>
          <w:sz w:val="8"/>
        </w:rPr>
        <w:t xml:space="preserve"> to be ashamed of because it may be noted or taken as evidence of indolence or low status, seen as a symptom of rejection or a signal to exclude’ (Bauman, 2004: 109). This is why </w:t>
      </w:r>
      <w:proofErr w:type="spellStart"/>
      <w:r w:rsidRPr="00404059">
        <w:rPr>
          <w:sz w:val="8"/>
        </w:rPr>
        <w:t>Auyero</w:t>
      </w:r>
      <w:proofErr w:type="spellEnd"/>
      <w:r w:rsidRPr="00404059">
        <w:rPr>
          <w:sz w:val="8"/>
        </w:rPr>
        <w:t xml:space="preserve"> (2012) suggests that waiting creates an ideal state subject, providing ‘temporal processes in and through which political subordination is produced’ (</w:t>
      </w:r>
      <w:proofErr w:type="spellStart"/>
      <w:r w:rsidRPr="00404059">
        <w:rPr>
          <w:sz w:val="8"/>
        </w:rPr>
        <w:t>Auyero</w:t>
      </w:r>
      <w:proofErr w:type="spellEnd"/>
      <w:r w:rsidRPr="00404059">
        <w:rPr>
          <w:sz w:val="8"/>
        </w:rPr>
        <w:t xml:space="preserve">, 2012: loc. 90; see also </w:t>
      </w:r>
      <w:proofErr w:type="spellStart"/>
      <w:r w:rsidRPr="00404059">
        <w:rPr>
          <w:sz w:val="8"/>
        </w:rPr>
        <w:t>Secor</w:t>
      </w:r>
      <w:proofErr w:type="spellEnd"/>
      <w:r w:rsidRPr="00404059">
        <w:rPr>
          <w:sz w:val="8"/>
        </w:rPr>
        <w:t xml:space="preserve">, 2007). Furthermore, </w:t>
      </w:r>
      <w:proofErr w:type="spellStart"/>
      <w:r w:rsidRPr="00404059">
        <w:rPr>
          <w:sz w:val="8"/>
        </w:rPr>
        <w:t>Auyero</w:t>
      </w:r>
      <w:proofErr w:type="spellEnd"/>
      <w:r w:rsidRPr="00404059">
        <w:rPr>
          <w:sz w:val="8"/>
        </w:rPr>
        <w:t xml:space="preserve"> notes, it is not only political subordination, but the subjective effect of waiting that secures domination, as citizens and non-citizens find themselves ‘waiting hopefully and then frustratedly for others to make decisions, and in effect surrendering to the authority of others’ (</w:t>
      </w:r>
      <w:proofErr w:type="spellStart"/>
      <w:r w:rsidRPr="00404059">
        <w:rPr>
          <w:sz w:val="8"/>
        </w:rPr>
        <w:t>Auyero</w:t>
      </w:r>
      <w:proofErr w:type="spellEnd"/>
      <w:r w:rsidRPr="00404059">
        <w:rPr>
          <w:sz w:val="8"/>
        </w:rPr>
        <w:t>, 2012: loc. 123). Waiting can therefore function as a potentially important spatial technology of the elite and powerful, mobilized not only for the purpose of governing individuals, but also to retain claims over moral urgency. But there is growing resistance to the capture of claims of urgency by the elite, and it is important to note that even in cases where the material conditions of containment are currently impenetrable, arguments based on human value are at the forefront of reclaiming urgency for the body</w:t>
      </w:r>
      <w:r w:rsidRPr="00A21960">
        <w:rPr>
          <w:u w:val="single"/>
        </w:rPr>
        <w:t>.</w:t>
      </w:r>
      <w:r w:rsidRPr="00404059">
        <w:rPr>
          <w:sz w:val="8"/>
        </w:rPr>
        <w:t xml:space="preserve"> In detention centers, clandestine prisons, state borders and refugee camps, geographers point to ongoing struggles against the ethical impossibility of bodily urgency and a rejection of states of waiting (see Conlon, 2011; Darling, 2009, 2011; </w:t>
      </w:r>
      <w:proofErr w:type="spellStart"/>
      <w:r w:rsidRPr="00404059">
        <w:rPr>
          <w:sz w:val="8"/>
        </w:rPr>
        <w:t>Garmany</w:t>
      </w:r>
      <w:proofErr w:type="spellEnd"/>
      <w:r w:rsidRPr="00404059">
        <w:rPr>
          <w:sz w:val="8"/>
        </w:rPr>
        <w:t xml:space="preserve">, 2012; Mountz et al., 2013; Schuster, 2011). Ramakrishnan’s (2014) analysis of a </w:t>
      </w:r>
      <w:proofErr w:type="spellStart"/>
      <w:r w:rsidRPr="00404059">
        <w:rPr>
          <w:sz w:val="8"/>
        </w:rPr>
        <w:t>Delhiresettlement</w:t>
      </w:r>
      <w:proofErr w:type="spellEnd"/>
      <w:r w:rsidRPr="00404059">
        <w:rPr>
          <w:sz w:val="8"/>
        </w:rPr>
        <w:t xml:space="preserve"> colony and </w:t>
      </w:r>
      <w:proofErr w:type="spellStart"/>
      <w:r w:rsidRPr="00404059">
        <w:rPr>
          <w:sz w:val="8"/>
        </w:rPr>
        <w:t>Shewly’s</w:t>
      </w:r>
      <w:proofErr w:type="spellEnd"/>
      <w:r w:rsidRPr="00404059">
        <w:rPr>
          <w:sz w:val="8"/>
        </w:rPr>
        <w:t xml:space="preserve"> (2013) discussion of the enclave between India and Bangladesh describe people who refuse to give up their own status as legitimately urgent, even in the context of larger scale politics. Similarly, Tyler’s (2013) account of desperate female detainees stripping off their clothes to expose their humanness and suffering in the </w:t>
      </w:r>
      <w:proofErr w:type="spellStart"/>
      <w:r w:rsidRPr="00404059">
        <w:rPr>
          <w:sz w:val="8"/>
        </w:rPr>
        <w:t>Yarl’s</w:t>
      </w:r>
      <w:proofErr w:type="spellEnd"/>
      <w:r w:rsidRPr="00404059">
        <w:rPr>
          <w:sz w:val="8"/>
        </w:rPr>
        <w:t xml:space="preserve"> Wood Immigration Removal Centre in the UK suggests that demands for recognition are not just about politics, but also about the acknowledgement of humanness and the irrevocable possibility of being that which cannot wait</w:t>
      </w:r>
      <w:r w:rsidRPr="00A21960">
        <w:rPr>
          <w:u w:val="single"/>
        </w:rPr>
        <w:t>.</w:t>
      </w:r>
      <w:r w:rsidRPr="00404059">
        <w:rPr>
          <w:sz w:val="8"/>
        </w:rPr>
        <w:t xml:space="preserve"> The continued existence of places like </w:t>
      </w:r>
      <w:proofErr w:type="spellStart"/>
      <w:r w:rsidRPr="00404059">
        <w:rPr>
          <w:sz w:val="8"/>
        </w:rPr>
        <w:t>Yarl’s</w:t>
      </w:r>
      <w:proofErr w:type="spellEnd"/>
      <w:r w:rsidRPr="00404059">
        <w:rPr>
          <w:sz w:val="8"/>
        </w:rPr>
        <w:t xml:space="preserve"> Wood and similar institutions in the USA nonetheless points to the challenge of exposing the urgent body as a moral priority when it is so easily hidden from view, and also reminds us that our research can help to explain the relationships between normative dimensions and the political and social conditions of struggle. In closing, geographic depictions of waiting do seem to evocatively describe otherwise obscured suffering (e.g. Bennett, 2011), but it is striking how rarely these descriptions also use the language of urgency. Given the discussion above, what might be accomplished – and risked – by incorporating urgency more overtly and deliberately into our discussions of waiting, surplus and abandoned bodies? Urgency can clarify the implicit but understated ethical consequences and normativity associated with waiting, and encourage explicit discussion about harmful suffering. Waiting can be productive or unproductive for radical praxis, but urgency compels and requires response. Geographers could be instrumental in reclaiming the ethical work of urgency in ways that leave it open for critique, clarifying common spatial misunderstandings and representations. There is good reason to be thoughtful in this process, since moral outrage towards inhumanity can itself obscure differentiated experiences of being human, dividing up ‘those for whom we feel urgent unreasoned concern and those whose lives and deaths simply do not touch us, or do not appear as lives at all’ (Butler, 2009: 50). But when the urgent body is rendered as only waiting, both materially and discursively, it is just as easily cast as impulsive, disgusting, animalistic (see also McKittrick, 2006). Feminist theory insists that the urgent body, whose encounters of violence are ‘usually framed as private, apolitical and mundane’ (Pain, 2014: 8), are as deeply political, public, and exceptional as other forms of violence (Phillips, 2008; Pratt, 2005). Insisting that a suffering body, now, is that which cannot wait, has the ethical effect of drawing it into consideration alongside the political, public and exceptional scope of large-scale futures. It may help us insist on the body, both as a</w:t>
      </w:r>
      <w:r w:rsidRPr="00A21960">
        <w:rPr>
          <w:u w:val="single"/>
        </w:rPr>
        <w:t xml:space="preserve"> </w:t>
      </w:r>
      <w:r w:rsidRPr="00404059">
        <w:rPr>
          <w:sz w:val="8"/>
        </w:rPr>
        <w:t xml:space="preserve">single unit and a plurality, as a legitimate scale of normative priority and social care. V Feeling urgent? In this report, I have explored old and new reflections on the ethical work of urgency and waiting. Geographic research suggests a contemporary popular bias towards the urgency of large-scale futures, institutionalized in ways that further obscure and discredit the urgencies of the body. This bias also justifies the production of new waiting places in our material landscape, places like the detention center and the waiting room. In some cases, waiting is normatively neutral, even providing opportunities for alternative politics. In others, the technologies of waiting serve to manage potentially problematic bodies, leading to suspended suffering and even to extermination (e.g. Wright, 2013). One of my aims has been to suggest that </w:t>
      </w:r>
      <w:r w:rsidRPr="002452A8">
        <w:rPr>
          <w:rStyle w:val="Emphasis"/>
          <w:highlight w:val="green"/>
        </w:rPr>
        <w:t>moral reasoning</w:t>
      </w:r>
      <w:r w:rsidRPr="00A21960">
        <w:rPr>
          <w:u w:val="single"/>
        </w:rPr>
        <w:t xml:space="preserve"> </w:t>
      </w:r>
      <w:r w:rsidRPr="00404059">
        <w:rPr>
          <w:sz w:val="8"/>
        </w:rPr>
        <w:t>is important both because it exposes normative biases against subjugated people, and because it potentially</w:t>
      </w:r>
      <w:r w:rsidRPr="00A21960">
        <w:rPr>
          <w:u w:val="single"/>
        </w:rPr>
        <w:t xml:space="preserve"> </w:t>
      </w:r>
      <w:r w:rsidRPr="002452A8">
        <w:rPr>
          <w:rStyle w:val="Emphasis"/>
          <w:highlight w:val="green"/>
        </w:rPr>
        <w:t>provides routes toward struggle where claims to urgency seem to foreclose the possibilities of alleviation of suffering.</w:t>
      </w:r>
      <w:r w:rsidRPr="00404059">
        <w:rPr>
          <w:sz w:val="8"/>
        </w:rPr>
        <w:t xml:space="preserve"> Saving the world still should require a debate about whose world is being saved, when, and at what cost – and this requires a debate about what really cannot wait. My next report will extend some of these concerns by reviewing how feelings of urgency, as well as hope, fear, and other emotions, have played a role in geography and ethical reasoning. I conclude, however, by pulling together past and present. In 1972, Gilbert White asked why geographers were not engaging ‘the truly urgent questions’ (1972: 101) such as racial repression, decaying cities, economic inequality, and global environmental destruction. His question highlights just how much the discipline has changed, but it is also unnerving in its echoes of our contemporary problems. Since White’s writing, our moral reasoning has been stretched to consider the future body and the more-than-human, alongside the presently urgent body – topics and concerns that I have not taken up in this review but which will provide their own new possibilities for urgent concerns. My own hope presently is drawn from an acknowledgement that the temporal characteristics of contemporary capitalism can be interrupted in creative ways (Sharma, 2014), with the possibility of squaring the urgent body with our large-scale future concerns</w:t>
      </w:r>
      <w:r w:rsidRPr="00404059">
        <w:rPr>
          <w:rStyle w:val="Emphasis"/>
        </w:rPr>
        <w:t xml:space="preserve">. </w:t>
      </w:r>
      <w:r w:rsidRPr="002452A8">
        <w:rPr>
          <w:rStyle w:val="Emphasis"/>
          <w:highlight w:val="green"/>
        </w:rPr>
        <w:t>Temporal alternatives already exist in ongoing and emerging revolutions</w:t>
      </w:r>
      <w:r w:rsidRPr="00A21960">
        <w:rPr>
          <w:u w:val="single"/>
        </w:rPr>
        <w:t xml:space="preserve"> </w:t>
      </w:r>
      <w:r w:rsidRPr="00404059">
        <w:rPr>
          <w:sz w:val="8"/>
        </w:rPr>
        <w:t xml:space="preserve">and the disruption of claims of cycles and circular political processes (e.g. Lombard, 2013; Reyes, 2012). Though </w:t>
      </w:r>
      <w:r w:rsidRPr="0009040D">
        <w:rPr>
          <w:rStyle w:val="Emphasis"/>
        </w:rPr>
        <w:t>calls for urgency</w:t>
      </w:r>
      <w:r w:rsidRPr="00404059">
        <w:rPr>
          <w:sz w:val="8"/>
        </w:rPr>
        <w:t xml:space="preserve"> will certainly be used to obscure evasion of responsibility (e.g. Gilmore, 2008: 56, </w:t>
      </w:r>
      <w:proofErr w:type="spellStart"/>
      <w:r w:rsidRPr="00404059">
        <w:rPr>
          <w:sz w:val="8"/>
        </w:rPr>
        <w:t>fn</w:t>
      </w:r>
      <w:proofErr w:type="spellEnd"/>
      <w:r w:rsidRPr="00404059">
        <w:rPr>
          <w:sz w:val="8"/>
        </w:rPr>
        <w:t xml:space="preserve"> 6), </w:t>
      </w:r>
      <w:r w:rsidRPr="0009040D">
        <w:rPr>
          <w:sz w:val="8"/>
        </w:rPr>
        <w:t xml:space="preserve">they </w:t>
      </w:r>
      <w:r w:rsidRPr="0009040D">
        <w:t>may also serve as fertile ground for radical critique</w:t>
      </w:r>
      <w:r w:rsidRPr="002452A8">
        <w:rPr>
          <w:rStyle w:val="Emphasis"/>
          <w:highlight w:val="green"/>
        </w:rPr>
        <w:t>, a truly fierce urgency for now.</w:t>
      </w:r>
    </w:p>
    <w:p w:rsidR="003F2682" w:rsidRDefault="003F2682" w:rsidP="003F2682"/>
    <w:p w:rsidR="003F2682" w:rsidRDefault="003F2682" w:rsidP="003F2682">
      <w:pPr>
        <w:pStyle w:val="Heading2"/>
      </w:pPr>
      <w:bookmarkStart w:id="1" w:name="_Hlk88288530"/>
      <w:r>
        <w:t>Advantage – Oppression</w:t>
      </w:r>
    </w:p>
    <w:p w:rsidR="003F2682" w:rsidRPr="00DF6D17" w:rsidRDefault="003F2682" w:rsidP="003F2682">
      <w:pPr>
        <w:pStyle w:val="Heading4"/>
      </w:pPr>
      <w:bookmarkStart w:id="2" w:name="_Hlk88595220"/>
      <w:bookmarkStart w:id="3" w:name="_Hlk88595063"/>
      <w:r>
        <w:t>Lower skill, easily replaceable workers who face worse conditions and abuse must use coercive striking tactics in order to solve these oppressions.</w:t>
      </w:r>
    </w:p>
    <w:p w:rsidR="003F2682" w:rsidRPr="00F25AC9" w:rsidRDefault="003F2682" w:rsidP="003F2682">
      <w:pPr>
        <w:pStyle w:val="NormalWeb"/>
        <w:spacing w:before="0" w:beforeAutospacing="0" w:after="240" w:afterAutospacing="0" w:line="408" w:lineRule="atLeast"/>
        <w:rPr>
          <w:sz w:val="22"/>
          <w:szCs w:val="27"/>
        </w:rPr>
      </w:pPr>
      <w:proofErr w:type="spellStart"/>
      <w:r w:rsidRPr="00A9671F">
        <w:rPr>
          <w:b/>
          <w:sz w:val="27"/>
          <w:szCs w:val="27"/>
        </w:rPr>
        <w:t>Gourevitch</w:t>
      </w:r>
      <w:proofErr w:type="spellEnd"/>
      <w:r w:rsidRPr="00A9671F">
        <w:rPr>
          <w:b/>
          <w:sz w:val="27"/>
          <w:szCs w:val="27"/>
        </w:rPr>
        <w:t xml:space="preserve"> 18</w:t>
      </w:r>
      <w:r>
        <w:rPr>
          <w:b/>
          <w:sz w:val="27"/>
          <w:szCs w:val="27"/>
        </w:rPr>
        <w:t xml:space="preserve">’ </w:t>
      </w:r>
      <w:r w:rsidRPr="00F25AC9">
        <w:rPr>
          <w:color w:val="191919"/>
          <w:spacing w:val="3"/>
          <w:sz w:val="22"/>
          <w:szCs w:val="27"/>
          <w:shd w:val="clear" w:color="auto" w:fill="FFFFFF"/>
        </w:rPr>
        <w:t xml:space="preserve">(Alex </w:t>
      </w:r>
      <w:proofErr w:type="spellStart"/>
      <w:r w:rsidRPr="00F25AC9">
        <w:rPr>
          <w:color w:val="191919"/>
          <w:spacing w:val="3"/>
          <w:sz w:val="22"/>
          <w:szCs w:val="27"/>
          <w:shd w:val="clear" w:color="auto" w:fill="FFFFFF"/>
        </w:rPr>
        <w:t>Gourevitch</w:t>
      </w:r>
      <w:proofErr w:type="spellEnd"/>
      <w:r w:rsidRPr="00F25AC9">
        <w:rPr>
          <w:color w:val="191919"/>
          <w:spacing w:val="3"/>
          <w:sz w:val="22"/>
          <w:szCs w:val="27"/>
          <w:shd w:val="clear" w:color="auto" w:fill="FFFFFF"/>
        </w:rPr>
        <w:t xml:space="preserve"> is an associate professor of political science at Brown University and the author of </w:t>
      </w:r>
      <w:r w:rsidRPr="00F25AC9">
        <w:rPr>
          <w:rStyle w:val="HTMLCite"/>
          <w:rFonts w:eastAsiaTheme="majorEastAsia"/>
          <w:color w:val="191919"/>
          <w:spacing w:val="3"/>
          <w:sz w:val="22"/>
          <w:szCs w:val="27"/>
          <w:shd w:val="clear" w:color="auto" w:fill="FFFFFF"/>
        </w:rPr>
        <w:t xml:space="preserve">From Slavery </w:t>
      </w:r>
      <w:proofErr w:type="gramStart"/>
      <w:r w:rsidRPr="00F25AC9">
        <w:rPr>
          <w:rStyle w:val="HTMLCite"/>
          <w:rFonts w:eastAsiaTheme="majorEastAsia"/>
          <w:color w:val="191919"/>
          <w:spacing w:val="3"/>
          <w:sz w:val="22"/>
          <w:szCs w:val="27"/>
          <w:shd w:val="clear" w:color="auto" w:fill="FFFFFF"/>
        </w:rPr>
        <w:t>To</w:t>
      </w:r>
      <w:proofErr w:type="gramEnd"/>
      <w:r w:rsidRPr="00F25AC9">
        <w:rPr>
          <w:rStyle w:val="HTMLCite"/>
          <w:rFonts w:eastAsiaTheme="majorEastAsia"/>
          <w:color w:val="191919"/>
          <w:spacing w:val="3"/>
          <w:sz w:val="22"/>
          <w:szCs w:val="27"/>
          <w:shd w:val="clear" w:color="auto" w:fill="FFFFFF"/>
        </w:rPr>
        <w:t xml:space="preserve"> the Cooperative Commonwealth: Labor and Republican Liberty in the Nineteenth Century</w:t>
      </w:r>
      <w:r w:rsidRPr="00F25AC9">
        <w:rPr>
          <w:color w:val="191919"/>
          <w:spacing w:val="3"/>
          <w:sz w:val="22"/>
          <w:szCs w:val="27"/>
          <w:shd w:val="clear" w:color="auto" w:fill="FFFFFF"/>
        </w:rPr>
        <w:t xml:space="preserve">. </w:t>
      </w:r>
      <w:r w:rsidRPr="00F25AC9">
        <w:rPr>
          <w:sz w:val="22"/>
          <w:szCs w:val="27"/>
        </w:rPr>
        <w:t>“A Radical Defense of the Right to Strike” 7-12-2018 https://jacobinmag.com/2018/07/right-to-strike-freedom-civil-liberties-oppression”)</w:t>
      </w:r>
    </w:p>
    <w:p w:rsidR="003F2682" w:rsidRPr="00A9671F" w:rsidRDefault="003F2682" w:rsidP="003F2682">
      <w:pPr>
        <w:pStyle w:val="NormalWeb"/>
        <w:spacing w:before="0" w:beforeAutospacing="0" w:after="240" w:afterAutospacing="0"/>
        <w:rPr>
          <w:rFonts w:ascii="Calibri" w:hAnsi="Calibri" w:cs="Calibri"/>
        </w:rPr>
      </w:pPr>
      <w:r w:rsidRPr="0041722E">
        <w:rPr>
          <w:rFonts w:ascii="Calibri" w:hAnsi="Calibri" w:cs="Calibri"/>
          <w:b/>
          <w:highlight w:val="green"/>
          <w:u w:val="single"/>
        </w:rPr>
        <w:t>Lower skill</w:t>
      </w:r>
      <w:r w:rsidRPr="00A9671F">
        <w:rPr>
          <w:rFonts w:ascii="Calibri" w:hAnsi="Calibri" w:cs="Calibri"/>
        </w:rPr>
        <w:t xml:space="preserve">, high-labor-supply </w:t>
      </w:r>
      <w:r w:rsidRPr="0041722E">
        <w:rPr>
          <w:rFonts w:ascii="Calibri" w:hAnsi="Calibri" w:cs="Calibri"/>
          <w:b/>
          <w:highlight w:val="green"/>
          <w:u w:val="single"/>
        </w:rPr>
        <w:t>workers</w:t>
      </w:r>
      <w:r w:rsidRPr="0041722E">
        <w:rPr>
          <w:rFonts w:ascii="Calibri" w:hAnsi="Calibri" w:cs="Calibri"/>
          <w:b/>
          <w:u w:val="single"/>
        </w:rPr>
        <w:t xml:space="preserve"> in</w:t>
      </w:r>
      <w:r w:rsidRPr="00A9671F">
        <w:rPr>
          <w:rFonts w:ascii="Calibri" w:hAnsi="Calibri" w:cs="Calibri"/>
          <w:u w:val="single"/>
        </w:rPr>
        <w:t xml:space="preserve"> sectors like</w:t>
      </w:r>
      <w:r w:rsidRPr="00A9671F">
        <w:rPr>
          <w:rFonts w:ascii="Calibri" w:hAnsi="Calibri" w:cs="Calibri"/>
        </w:rPr>
        <w:t xml:space="preserve"> service, transportation, agriculture, and </w:t>
      </w:r>
      <w:r w:rsidRPr="0041722E">
        <w:rPr>
          <w:rFonts w:ascii="Calibri" w:hAnsi="Calibri" w:cs="Calibri"/>
          <w:b/>
          <w:u w:val="single"/>
        </w:rPr>
        <w:t>basic industry</w:t>
      </w:r>
      <w:r w:rsidRPr="00D902F1">
        <w:rPr>
          <w:rFonts w:ascii="Calibri" w:hAnsi="Calibri" w:cs="Calibri"/>
          <w:b/>
          <w:u w:val="single"/>
        </w:rPr>
        <w:t xml:space="preserve"> </w:t>
      </w:r>
      <w:r w:rsidRPr="00D902F1">
        <w:rPr>
          <w:rFonts w:ascii="Calibri" w:hAnsi="Calibri" w:cs="Calibri"/>
          <w:u w:val="single"/>
        </w:rPr>
        <w:t xml:space="preserve">are </w:t>
      </w:r>
      <w:r w:rsidRPr="00A9671F">
        <w:rPr>
          <w:rFonts w:ascii="Calibri" w:hAnsi="Calibri" w:cs="Calibri"/>
          <w:u w:val="single"/>
        </w:rPr>
        <w:t>in a different situation</w:t>
      </w:r>
      <w:r w:rsidRPr="00A9671F">
        <w:rPr>
          <w:rFonts w:ascii="Calibri" w:hAnsi="Calibri" w:cs="Calibri"/>
        </w:rPr>
        <w:t xml:space="preserve">. </w:t>
      </w:r>
      <w:r w:rsidRPr="00A9671F">
        <w:rPr>
          <w:rFonts w:ascii="Calibri" w:hAnsi="Calibri" w:cs="Calibri"/>
          <w:u w:val="single"/>
        </w:rPr>
        <w:t>These kinds of workers</w:t>
      </w:r>
      <w:r w:rsidRPr="00A9671F">
        <w:rPr>
          <w:rFonts w:ascii="Calibri" w:hAnsi="Calibri" w:cs="Calibri"/>
        </w:rPr>
        <w:t xml:space="preserve">, in part because they are in such great supply, tend to </w:t>
      </w:r>
      <w:r w:rsidRPr="0041722E">
        <w:rPr>
          <w:rFonts w:ascii="Calibri" w:hAnsi="Calibri" w:cs="Calibri"/>
          <w:b/>
          <w:highlight w:val="green"/>
          <w:u w:val="single"/>
        </w:rPr>
        <w:t>have</w:t>
      </w:r>
      <w:r w:rsidRPr="00D902F1">
        <w:rPr>
          <w:rFonts w:ascii="Calibri" w:hAnsi="Calibri" w:cs="Calibri"/>
          <w:b/>
          <w:u w:val="single"/>
        </w:rPr>
        <w:t xml:space="preserve"> </w:t>
      </w:r>
      <w:r w:rsidRPr="0041722E">
        <w:rPr>
          <w:rFonts w:ascii="Calibri" w:hAnsi="Calibri" w:cs="Calibri"/>
          <w:b/>
          <w:highlight w:val="green"/>
          <w:u w:val="single"/>
        </w:rPr>
        <w:t>less</w:t>
      </w:r>
      <w:r w:rsidRPr="00D902F1">
        <w:rPr>
          <w:rFonts w:ascii="Calibri" w:hAnsi="Calibri" w:cs="Calibri"/>
          <w:b/>
          <w:u w:val="single"/>
        </w:rPr>
        <w:t xml:space="preserve"> bargaining </w:t>
      </w:r>
      <w:r w:rsidRPr="0041722E">
        <w:rPr>
          <w:rFonts w:ascii="Calibri" w:hAnsi="Calibri" w:cs="Calibri"/>
          <w:b/>
          <w:highlight w:val="green"/>
          <w:u w:val="single"/>
        </w:rPr>
        <w:t>power and</w:t>
      </w:r>
      <w:r w:rsidRPr="00A9671F">
        <w:rPr>
          <w:rFonts w:ascii="Calibri" w:hAnsi="Calibri" w:cs="Calibri"/>
        </w:rPr>
        <w:t xml:space="preserve"> therefore usually </w:t>
      </w:r>
      <w:r w:rsidRPr="0041722E">
        <w:rPr>
          <w:rFonts w:ascii="Calibri" w:hAnsi="Calibri" w:cs="Calibri"/>
          <w:b/>
          <w:highlight w:val="green"/>
          <w:u w:val="single"/>
        </w:rPr>
        <w:t>face lower wages</w:t>
      </w:r>
      <w:r w:rsidRPr="00A9671F">
        <w:rPr>
          <w:rFonts w:ascii="Calibri" w:hAnsi="Calibri" w:cs="Calibri"/>
          <w:u w:val="single"/>
        </w:rPr>
        <w:t xml:space="preserve">, longer hours, </w:t>
      </w:r>
      <w:r w:rsidRPr="0041722E">
        <w:rPr>
          <w:rFonts w:ascii="Calibri" w:hAnsi="Calibri" w:cs="Calibri"/>
          <w:b/>
          <w:highlight w:val="green"/>
          <w:u w:val="single"/>
        </w:rPr>
        <w:t>and worse working conditions</w:t>
      </w:r>
      <w:r w:rsidRPr="0041722E">
        <w:rPr>
          <w:rFonts w:ascii="Calibri" w:hAnsi="Calibri" w:cs="Calibri"/>
          <w:highlight w:val="green"/>
          <w:u w:val="single"/>
        </w:rPr>
        <w:t xml:space="preserve">. </w:t>
      </w:r>
      <w:r w:rsidRPr="0041722E">
        <w:rPr>
          <w:rFonts w:ascii="Calibri" w:hAnsi="Calibri" w:cs="Calibri"/>
          <w:b/>
          <w:highlight w:val="green"/>
          <w:u w:val="single"/>
        </w:rPr>
        <w:t>They are</w:t>
      </w:r>
      <w:r w:rsidRPr="00D902F1">
        <w:rPr>
          <w:rFonts w:ascii="Calibri" w:hAnsi="Calibri" w:cs="Calibri"/>
          <w:b/>
          <w:u w:val="single"/>
        </w:rPr>
        <w:t xml:space="preserve"> </w:t>
      </w:r>
      <w:r w:rsidRPr="00A9671F">
        <w:rPr>
          <w:rFonts w:ascii="Calibri" w:hAnsi="Calibri" w:cs="Calibri"/>
          <w:u w:val="single"/>
        </w:rPr>
        <w:t xml:space="preserve">also </w:t>
      </w:r>
      <w:r w:rsidRPr="0041722E">
        <w:rPr>
          <w:rFonts w:ascii="Calibri" w:hAnsi="Calibri" w:cs="Calibri"/>
          <w:b/>
          <w:highlight w:val="green"/>
          <w:u w:val="single"/>
        </w:rPr>
        <w:t>more vulnerable</w:t>
      </w:r>
      <w:r w:rsidRPr="00D902F1">
        <w:rPr>
          <w:rFonts w:ascii="Calibri" w:hAnsi="Calibri" w:cs="Calibri"/>
          <w:b/>
          <w:u w:val="single"/>
        </w:rPr>
        <w:t xml:space="preserve"> </w:t>
      </w:r>
      <w:r w:rsidRPr="0041722E">
        <w:rPr>
          <w:rFonts w:ascii="Calibri" w:hAnsi="Calibri" w:cs="Calibri"/>
          <w:b/>
          <w:highlight w:val="green"/>
          <w:u w:val="single"/>
        </w:rPr>
        <w:t>to</w:t>
      </w:r>
      <w:r w:rsidRPr="00A9671F">
        <w:rPr>
          <w:rFonts w:ascii="Calibri" w:hAnsi="Calibri" w:cs="Calibri"/>
          <w:u w:val="single"/>
        </w:rPr>
        <w:t xml:space="preserve"> forms of </w:t>
      </w:r>
      <w:r w:rsidRPr="00D902F1">
        <w:rPr>
          <w:rFonts w:ascii="Calibri" w:hAnsi="Calibri" w:cs="Calibri"/>
          <w:b/>
          <w:u w:val="single"/>
        </w:rPr>
        <w:t>illegal pressure</w:t>
      </w:r>
      <w:r w:rsidRPr="00A9671F">
        <w:rPr>
          <w:rFonts w:ascii="Calibri" w:hAnsi="Calibri" w:cs="Calibri"/>
          <w:u w:val="single"/>
        </w:rPr>
        <w:t>, </w:t>
      </w:r>
      <w:hyperlink r:id="rId7" w:history="1">
        <w:r w:rsidRPr="00A9671F">
          <w:rPr>
            <w:rStyle w:val="Hyperlink"/>
            <w:rFonts w:eastAsiaTheme="majorEastAsia" w:cs="Calibri"/>
            <w:u w:val="single"/>
          </w:rPr>
          <w:t>wage theft</w:t>
        </w:r>
      </w:hyperlink>
      <w:r w:rsidRPr="00A9671F">
        <w:rPr>
          <w:rFonts w:ascii="Calibri" w:hAnsi="Calibri" w:cs="Calibri"/>
          <w:u w:val="single"/>
        </w:rPr>
        <w:t xml:space="preserve">, </w:t>
      </w:r>
      <w:r w:rsidRPr="00D902F1">
        <w:rPr>
          <w:rFonts w:ascii="Calibri" w:hAnsi="Calibri" w:cs="Calibri"/>
          <w:b/>
          <w:u w:val="single"/>
        </w:rPr>
        <w:t xml:space="preserve">and other </w:t>
      </w:r>
      <w:r w:rsidRPr="0041722E">
        <w:rPr>
          <w:rFonts w:ascii="Calibri" w:hAnsi="Calibri" w:cs="Calibri"/>
          <w:b/>
          <w:highlight w:val="green"/>
          <w:u w:val="single"/>
        </w:rPr>
        <w:t>abuses</w:t>
      </w:r>
      <w:r w:rsidRPr="00A9671F">
        <w:rPr>
          <w:rFonts w:ascii="Calibri" w:hAnsi="Calibri" w:cs="Calibri"/>
          <w:u w:val="single"/>
        </w:rPr>
        <w:t>.</w:t>
      </w:r>
      <w:r w:rsidRPr="00A9671F">
        <w:rPr>
          <w:rFonts w:ascii="Calibri" w:hAnsi="Calibri" w:cs="Calibri"/>
        </w:rPr>
        <w:t xml:space="preserve"> These are the workers we intuitively think should have the strongest case for a right to strike.</w:t>
      </w:r>
      <w:r>
        <w:rPr>
          <w:rFonts w:ascii="Calibri" w:hAnsi="Calibri" w:cs="Calibri"/>
        </w:rPr>
        <w:t xml:space="preserve"> </w:t>
      </w:r>
      <w:r w:rsidRPr="00A9671F">
        <w:rPr>
          <w:rFonts w:ascii="Calibri" w:hAnsi="Calibri" w:cs="Calibri"/>
        </w:rPr>
        <w:t xml:space="preserve">Yet even if all of those workers walk off and respect the picket, </w:t>
      </w:r>
      <w:r w:rsidRPr="0041722E">
        <w:rPr>
          <w:rFonts w:ascii="Calibri" w:hAnsi="Calibri" w:cs="Calibri"/>
          <w:b/>
          <w:highlight w:val="green"/>
          <w:u w:val="single"/>
        </w:rPr>
        <w:t>production will continue</w:t>
      </w:r>
      <w:r w:rsidRPr="00A9671F">
        <w:rPr>
          <w:rFonts w:ascii="Calibri" w:hAnsi="Calibri" w:cs="Calibri"/>
          <w:u w:val="single"/>
        </w:rPr>
        <w:t xml:space="preserve"> rolling </w:t>
      </w:r>
      <w:r w:rsidRPr="0041722E">
        <w:rPr>
          <w:rFonts w:ascii="Calibri" w:hAnsi="Calibri" w:cs="Calibri"/>
          <w:b/>
          <w:highlight w:val="green"/>
          <w:u w:val="single"/>
        </w:rPr>
        <w:t>because replacements are</w:t>
      </w:r>
      <w:r w:rsidRPr="00A9671F">
        <w:rPr>
          <w:rFonts w:ascii="Calibri" w:hAnsi="Calibri" w:cs="Calibri"/>
          <w:u w:val="single"/>
        </w:rPr>
        <w:t xml:space="preserve"> much </w:t>
      </w:r>
      <w:r w:rsidRPr="0041722E">
        <w:rPr>
          <w:rFonts w:ascii="Calibri" w:hAnsi="Calibri" w:cs="Calibri"/>
          <w:b/>
          <w:highlight w:val="green"/>
          <w:u w:val="single"/>
        </w:rPr>
        <w:t>easier to find</w:t>
      </w:r>
      <w:r w:rsidRPr="00A9671F">
        <w:rPr>
          <w:rFonts w:ascii="Calibri" w:hAnsi="Calibri" w:cs="Calibri"/>
          <w:u w:val="single"/>
        </w:rPr>
        <w:t xml:space="preserve">, train, and put to work. </w:t>
      </w:r>
      <w:r w:rsidRPr="0041722E">
        <w:rPr>
          <w:rFonts w:ascii="Calibri" w:hAnsi="Calibri" w:cs="Calibri"/>
          <w:b/>
          <w:highlight w:val="green"/>
          <w:u w:val="single"/>
        </w:rPr>
        <w:t>The</w:t>
      </w:r>
      <w:r w:rsidRPr="00A9671F">
        <w:rPr>
          <w:rFonts w:ascii="Calibri" w:hAnsi="Calibri" w:cs="Calibri"/>
          <w:u w:val="single"/>
        </w:rPr>
        <w:t xml:space="preserve"> collective </w:t>
      </w:r>
      <w:r w:rsidRPr="0041722E">
        <w:rPr>
          <w:rFonts w:ascii="Calibri" w:hAnsi="Calibri" w:cs="Calibri"/>
          <w:b/>
          <w:highlight w:val="green"/>
          <w:u w:val="single"/>
        </w:rPr>
        <w:t>refusal to work</w:t>
      </w:r>
      <w:r w:rsidRPr="0041722E">
        <w:rPr>
          <w:rFonts w:ascii="Calibri" w:hAnsi="Calibri" w:cs="Calibri"/>
          <w:highlight w:val="green"/>
          <w:u w:val="single"/>
        </w:rPr>
        <w:t xml:space="preserve"> </w:t>
      </w:r>
      <w:r w:rsidRPr="0041722E">
        <w:rPr>
          <w:rFonts w:ascii="Calibri" w:hAnsi="Calibri" w:cs="Calibri"/>
          <w:b/>
          <w:highlight w:val="green"/>
          <w:u w:val="single"/>
        </w:rPr>
        <w:t xml:space="preserve">doesn’t </w:t>
      </w:r>
      <w:proofErr w:type="gramStart"/>
      <w:r w:rsidRPr="0041722E">
        <w:rPr>
          <w:rFonts w:ascii="Calibri" w:hAnsi="Calibri" w:cs="Calibri"/>
          <w:b/>
          <w:highlight w:val="green"/>
          <w:u w:val="single"/>
        </w:rPr>
        <w:t>pack</w:t>
      </w:r>
      <w:proofErr w:type="gramEnd"/>
      <w:r w:rsidRPr="0041722E">
        <w:rPr>
          <w:rFonts w:ascii="Calibri" w:hAnsi="Calibri" w:cs="Calibri"/>
          <w:b/>
          <w:highlight w:val="green"/>
          <w:u w:val="single"/>
        </w:rPr>
        <w:t xml:space="preserve"> the same</w:t>
      </w:r>
      <w:r w:rsidRPr="00D902F1">
        <w:rPr>
          <w:rFonts w:ascii="Calibri" w:hAnsi="Calibri" w:cs="Calibri"/>
          <w:b/>
          <w:u w:val="single"/>
        </w:rPr>
        <w:t xml:space="preserve"> </w:t>
      </w:r>
      <w:r w:rsidRPr="0041722E">
        <w:rPr>
          <w:rFonts w:ascii="Calibri" w:hAnsi="Calibri" w:cs="Calibri"/>
          <w:b/>
          <w:highlight w:val="green"/>
          <w:u w:val="single"/>
        </w:rPr>
        <w:t>punch</w:t>
      </w:r>
      <w:r w:rsidRPr="0041722E">
        <w:rPr>
          <w:rFonts w:ascii="Calibri" w:hAnsi="Calibri" w:cs="Calibri"/>
          <w:highlight w:val="green"/>
          <w:u w:val="single"/>
        </w:rPr>
        <w:t>.</w:t>
      </w:r>
      <w:r w:rsidRPr="00A9671F">
        <w:rPr>
          <w:rFonts w:ascii="Calibri" w:hAnsi="Calibri" w:cs="Calibri"/>
          <w:u w:val="single"/>
        </w:rPr>
        <w:t xml:space="preserve"> This is one reason why McDonald’s and Walmart workers have stuck to single-day strikes — they’d be replaced otherwise.</w:t>
      </w:r>
      <w:r>
        <w:rPr>
          <w:rFonts w:ascii="Calibri" w:hAnsi="Calibri" w:cs="Calibri"/>
          <w:u w:val="single"/>
        </w:rPr>
        <w:t xml:space="preserve"> </w:t>
      </w:r>
      <w:r w:rsidRPr="0041722E">
        <w:rPr>
          <w:rFonts w:ascii="Calibri" w:hAnsi="Calibri" w:cs="Calibri"/>
          <w:b/>
          <w:highlight w:val="green"/>
          <w:u w:val="single"/>
        </w:rPr>
        <w:t>To</w:t>
      </w:r>
      <w:r w:rsidRPr="00A9671F">
        <w:rPr>
          <w:rFonts w:ascii="Calibri" w:hAnsi="Calibri" w:cs="Calibri"/>
          <w:u w:val="single"/>
        </w:rPr>
        <w:t xml:space="preserve"> have a better shot of </w:t>
      </w:r>
      <w:r w:rsidRPr="0041722E">
        <w:rPr>
          <w:rFonts w:ascii="Calibri" w:hAnsi="Calibri" w:cs="Calibri"/>
          <w:b/>
          <w:highlight w:val="green"/>
          <w:u w:val="single"/>
        </w:rPr>
        <w:t>succeed</w:t>
      </w:r>
      <w:r w:rsidRPr="00A9671F">
        <w:rPr>
          <w:rFonts w:ascii="Calibri" w:hAnsi="Calibri" w:cs="Calibri"/>
          <w:u w:val="single"/>
        </w:rPr>
        <w:t>ing</w:t>
      </w:r>
      <w:r w:rsidRPr="00A9671F">
        <w:rPr>
          <w:rFonts w:ascii="Calibri" w:hAnsi="Calibri" w:cs="Calibri"/>
        </w:rPr>
        <w:t xml:space="preserve">, the majority of easily replaced </w:t>
      </w:r>
      <w:r w:rsidRPr="005B28EC">
        <w:rPr>
          <w:rFonts w:ascii="Calibri" w:hAnsi="Calibri" w:cs="Calibri"/>
          <w:b/>
          <w:highlight w:val="green"/>
          <w:u w:val="single"/>
        </w:rPr>
        <w:t>workers</w:t>
      </w:r>
      <w:r w:rsidRPr="005B28EC">
        <w:rPr>
          <w:rFonts w:ascii="Calibri" w:hAnsi="Calibri" w:cs="Calibri"/>
          <w:u w:val="single"/>
        </w:rPr>
        <w:t xml:space="preserve"> often </w:t>
      </w:r>
      <w:r w:rsidRPr="005B28EC">
        <w:rPr>
          <w:rFonts w:ascii="Calibri" w:hAnsi="Calibri" w:cs="Calibri"/>
          <w:b/>
          <w:highlight w:val="green"/>
          <w:u w:val="single"/>
        </w:rPr>
        <w:t>have to use</w:t>
      </w:r>
      <w:r w:rsidRPr="005B28EC">
        <w:rPr>
          <w:rFonts w:ascii="Calibri" w:hAnsi="Calibri" w:cs="Calibri"/>
          <w:b/>
          <w:u w:val="single"/>
        </w:rPr>
        <w:t xml:space="preserve"> </w:t>
      </w:r>
      <w:r w:rsidRPr="005B28EC">
        <w:rPr>
          <w:rFonts w:ascii="Calibri" w:hAnsi="Calibri" w:cs="Calibri"/>
          <w:u w:val="single"/>
        </w:rPr>
        <w:t xml:space="preserve">some type of </w:t>
      </w:r>
      <w:r w:rsidRPr="005B28EC">
        <w:rPr>
          <w:rFonts w:ascii="Calibri" w:hAnsi="Calibri" w:cs="Calibri"/>
          <w:b/>
          <w:highlight w:val="green"/>
          <w:u w:val="single"/>
        </w:rPr>
        <w:t>coercive</w:t>
      </w:r>
      <w:r w:rsidRPr="005B28EC">
        <w:rPr>
          <w:rFonts w:ascii="Calibri" w:hAnsi="Calibri" w:cs="Calibri"/>
          <w:b/>
          <w:u w:val="single"/>
        </w:rPr>
        <w:t xml:space="preserve"> </w:t>
      </w:r>
      <w:r w:rsidRPr="005B28EC">
        <w:rPr>
          <w:rFonts w:ascii="Calibri" w:hAnsi="Calibri" w:cs="Calibri"/>
          <w:b/>
          <w:highlight w:val="green"/>
          <w:u w:val="single"/>
        </w:rPr>
        <w:t>tactics.</w:t>
      </w:r>
      <w:r w:rsidRPr="00A9671F">
        <w:rPr>
          <w:rFonts w:ascii="Calibri" w:hAnsi="Calibri" w:cs="Calibri"/>
        </w:rPr>
        <w:t xml:space="preserve"> </w:t>
      </w:r>
      <w:r w:rsidRPr="0041722E">
        <w:rPr>
          <w:rFonts w:ascii="Calibri" w:hAnsi="Calibri" w:cs="Calibri"/>
          <w:b/>
          <w:highlight w:val="green"/>
          <w:u w:val="single"/>
        </w:rPr>
        <w:t>They must prevent managers from hiring replacements</w:t>
      </w:r>
      <w:r w:rsidRPr="00A9671F">
        <w:rPr>
          <w:rFonts w:ascii="Calibri" w:hAnsi="Calibri" w:cs="Calibri"/>
          <w:u w:val="single"/>
        </w:rPr>
        <w:t xml:space="preserve">, prevent replacements from taking struck jobs, </w:t>
      </w:r>
      <w:r w:rsidRPr="0041722E">
        <w:rPr>
          <w:rFonts w:ascii="Calibri" w:hAnsi="Calibri" w:cs="Calibri"/>
          <w:b/>
          <w:highlight w:val="green"/>
          <w:u w:val="single"/>
        </w:rPr>
        <w:t>or prevent work from getting done</w:t>
      </w:r>
      <w:r w:rsidRPr="00A9671F">
        <w:rPr>
          <w:rFonts w:ascii="Calibri" w:hAnsi="Calibri" w:cs="Calibri"/>
          <w:u w:val="single"/>
        </w:rPr>
        <w:t xml:space="preserve"> in some other way.</w:t>
      </w:r>
      <w:r w:rsidRPr="00A9671F">
        <w:rPr>
          <w:rFonts w:ascii="Calibri" w:hAnsi="Calibri" w:cs="Calibri"/>
        </w:rPr>
        <w:t xml:space="preserve"> To be clear, by coercive, I don’t mean violent. Historically, </w:t>
      </w:r>
      <w:r w:rsidRPr="00A9671F">
        <w:rPr>
          <w:rFonts w:ascii="Calibri" w:hAnsi="Calibri" w:cs="Calibri"/>
          <w:u w:val="single"/>
        </w:rPr>
        <w:t xml:space="preserve">it has not been workers but </w:t>
      </w:r>
      <w:r w:rsidRPr="0041722E">
        <w:rPr>
          <w:rFonts w:ascii="Calibri" w:hAnsi="Calibri" w:cs="Calibri"/>
          <w:b/>
          <w:highlight w:val="green"/>
          <w:u w:val="single"/>
        </w:rPr>
        <w:t>the state and</w:t>
      </w:r>
      <w:r w:rsidRPr="0041722E">
        <w:rPr>
          <w:rFonts w:ascii="Calibri" w:hAnsi="Calibri" w:cs="Calibri"/>
          <w:highlight w:val="green"/>
          <w:u w:val="single"/>
        </w:rPr>
        <w:t xml:space="preserve"> </w:t>
      </w:r>
      <w:r w:rsidRPr="0041722E">
        <w:rPr>
          <w:rFonts w:ascii="Calibri" w:hAnsi="Calibri" w:cs="Calibri"/>
          <w:b/>
          <w:highlight w:val="green"/>
          <w:u w:val="single"/>
        </w:rPr>
        <w:t>employers’ private thugs</w:t>
      </w:r>
      <w:r w:rsidRPr="00A9671F">
        <w:rPr>
          <w:rFonts w:ascii="Calibri" w:hAnsi="Calibri" w:cs="Calibri"/>
          <w:u w:val="single"/>
        </w:rPr>
        <w:t xml:space="preserve"> who have </w:t>
      </w:r>
      <w:r w:rsidRPr="0041722E">
        <w:rPr>
          <w:rFonts w:ascii="Calibri" w:hAnsi="Calibri" w:cs="Calibri"/>
          <w:b/>
          <w:highlight w:val="green"/>
          <w:u w:val="single"/>
        </w:rPr>
        <w:t>commit</w:t>
      </w:r>
      <w:r w:rsidRPr="009E795D">
        <w:rPr>
          <w:rFonts w:ascii="Calibri" w:hAnsi="Calibri" w:cs="Calibri"/>
          <w:b/>
          <w:u w:val="single"/>
        </w:rPr>
        <w:t xml:space="preserve">ted </w:t>
      </w:r>
      <w:r w:rsidRPr="0041722E">
        <w:rPr>
          <w:rFonts w:ascii="Calibri" w:hAnsi="Calibri" w:cs="Calibri"/>
          <w:b/>
          <w:highlight w:val="green"/>
          <w:u w:val="single"/>
        </w:rPr>
        <w:t>most</w:t>
      </w:r>
      <w:r w:rsidRPr="009E795D">
        <w:rPr>
          <w:rFonts w:ascii="Calibri" w:hAnsi="Calibri" w:cs="Calibri"/>
          <w:b/>
          <w:u w:val="single"/>
        </w:rPr>
        <w:t xml:space="preserve"> </w:t>
      </w:r>
      <w:r w:rsidRPr="00A9671F">
        <w:rPr>
          <w:rFonts w:ascii="Calibri" w:hAnsi="Calibri" w:cs="Calibri"/>
          <w:u w:val="single"/>
        </w:rPr>
        <w:t xml:space="preserve">of the </w:t>
      </w:r>
      <w:r w:rsidRPr="0041722E">
        <w:rPr>
          <w:rFonts w:ascii="Calibri" w:hAnsi="Calibri" w:cs="Calibri"/>
          <w:b/>
          <w:highlight w:val="green"/>
          <w:u w:val="single"/>
        </w:rPr>
        <w:t>strike</w:t>
      </w:r>
      <w:r w:rsidRPr="009E795D">
        <w:rPr>
          <w:rFonts w:ascii="Calibri" w:hAnsi="Calibri" w:cs="Calibri"/>
          <w:b/>
          <w:u w:val="single"/>
        </w:rPr>
        <w:t xml:space="preserve">-related </w:t>
      </w:r>
      <w:r w:rsidRPr="0041722E">
        <w:rPr>
          <w:rFonts w:ascii="Calibri" w:hAnsi="Calibri" w:cs="Calibri"/>
          <w:b/>
          <w:highlight w:val="green"/>
          <w:u w:val="single"/>
        </w:rPr>
        <w:t>violence.</w:t>
      </w:r>
      <w:r w:rsidRPr="0041722E">
        <w:rPr>
          <w:rFonts w:ascii="Calibri" w:hAnsi="Calibri" w:cs="Calibri"/>
          <w:highlight w:val="green"/>
          <w:u w:val="single"/>
        </w:rPr>
        <w:t xml:space="preserve"> </w:t>
      </w:r>
      <w:r w:rsidRPr="0041722E">
        <w:rPr>
          <w:rFonts w:ascii="Calibri" w:hAnsi="Calibri" w:cs="Calibri"/>
          <w:b/>
          <w:highlight w:val="green"/>
          <w:u w:val="single"/>
        </w:rPr>
        <w:t>Workers have suffered violence</w:t>
      </w:r>
      <w:r w:rsidRPr="009E795D">
        <w:rPr>
          <w:rFonts w:ascii="Calibri" w:hAnsi="Calibri" w:cs="Calibri"/>
          <w:b/>
          <w:u w:val="single"/>
        </w:rPr>
        <w:t xml:space="preserve"> </w:t>
      </w:r>
      <w:r w:rsidRPr="0041722E">
        <w:rPr>
          <w:rFonts w:ascii="Calibri" w:hAnsi="Calibri" w:cs="Calibri"/>
          <w:b/>
          <w:highlight w:val="green"/>
          <w:u w:val="single"/>
        </w:rPr>
        <w:t>when exercising</w:t>
      </w:r>
      <w:r w:rsidRPr="009E795D">
        <w:rPr>
          <w:rFonts w:ascii="Calibri" w:hAnsi="Calibri" w:cs="Calibri"/>
          <w:b/>
          <w:u w:val="single"/>
        </w:rPr>
        <w:t xml:space="preserve"> perfectly </w:t>
      </w:r>
      <w:r w:rsidRPr="0041722E">
        <w:rPr>
          <w:rFonts w:ascii="Calibri" w:hAnsi="Calibri" w:cs="Calibri"/>
          <w:b/>
          <w:highlight w:val="green"/>
          <w:u w:val="single"/>
        </w:rPr>
        <w:t>legit</w:t>
      </w:r>
      <w:r w:rsidRPr="009E795D">
        <w:rPr>
          <w:rFonts w:ascii="Calibri" w:hAnsi="Calibri" w:cs="Calibri"/>
          <w:b/>
          <w:u w:val="single"/>
        </w:rPr>
        <w:t xml:space="preserve">imate </w:t>
      </w:r>
      <w:r w:rsidRPr="0041722E">
        <w:rPr>
          <w:rFonts w:ascii="Calibri" w:hAnsi="Calibri" w:cs="Calibri"/>
          <w:b/>
          <w:highlight w:val="green"/>
          <w:u w:val="single"/>
        </w:rPr>
        <w:t>forms of coercion.</w:t>
      </w:r>
      <w:r w:rsidRPr="00A9671F">
        <w:rPr>
          <w:rFonts w:ascii="Calibri" w:hAnsi="Calibri" w:cs="Calibri"/>
          <w:u w:val="single"/>
        </w:rPr>
        <w:t xml:space="preserve"> </w:t>
      </w:r>
      <w:r w:rsidRPr="00A9671F">
        <w:rPr>
          <w:rFonts w:ascii="Calibri" w:hAnsi="Calibri" w:cs="Calibri"/>
        </w:rPr>
        <w:t>The classic coercive tactics are </w:t>
      </w:r>
      <w:hyperlink r:id="rId8" w:history="1">
        <w:r w:rsidRPr="00A9671F">
          <w:rPr>
            <w:rStyle w:val="Hyperlink"/>
            <w:rFonts w:eastAsiaTheme="majorEastAsia" w:cs="Calibri"/>
          </w:rPr>
          <w:t>sit-down strikes</w:t>
        </w:r>
      </w:hyperlink>
      <w:r w:rsidRPr="00A9671F">
        <w:rPr>
          <w:rFonts w:ascii="Calibri" w:hAnsi="Calibri" w:cs="Calibri"/>
        </w:rPr>
        <w:t> (occupying the workplace to prevent work from being done) and </w:t>
      </w:r>
      <w:hyperlink r:id="rId9" w:history="1">
        <w:r w:rsidRPr="00A9671F">
          <w:rPr>
            <w:rStyle w:val="Hyperlink"/>
            <w:rFonts w:eastAsiaTheme="majorEastAsia" w:cs="Calibri"/>
          </w:rPr>
          <w:t>mass pickets</w:t>
        </w:r>
      </w:hyperlink>
      <w:r w:rsidRPr="00A9671F">
        <w:rPr>
          <w:rFonts w:ascii="Calibri" w:hAnsi="Calibri" w:cs="Calibri"/>
        </w:rPr>
        <w:t> (surrounding a workplace so no people or supplies can get in or out).</w:t>
      </w:r>
    </w:p>
    <w:bookmarkEnd w:id="2"/>
    <w:p w:rsidR="003F2682" w:rsidRPr="00E22300" w:rsidRDefault="003F2682" w:rsidP="003F2682"/>
    <w:p w:rsidR="003F2682" w:rsidRDefault="003F2682" w:rsidP="003F2682">
      <w:pPr>
        <w:pStyle w:val="Heading4"/>
      </w:pPr>
      <w:r w:rsidRPr="00DC244F">
        <w:t xml:space="preserve">Right to strike </w:t>
      </w:r>
      <w:r>
        <w:t xml:space="preserve">is unique in leveling </w:t>
      </w:r>
      <w:r w:rsidRPr="00DC244F">
        <w:t>the playing field for public workers</w:t>
      </w:r>
      <w:r>
        <w:t xml:space="preserve"> – tons of benefits</w:t>
      </w:r>
    </w:p>
    <w:p w:rsidR="003F2682" w:rsidRPr="00FC4BB3" w:rsidRDefault="003F2682" w:rsidP="003F2682">
      <w:r w:rsidRPr="008C2E18">
        <w:rPr>
          <w:b/>
          <w:sz w:val="26"/>
        </w:rPr>
        <w:t>Myall ’19</w:t>
      </w:r>
      <w:r>
        <w:t xml:space="preserve"> (</w:t>
      </w:r>
      <w:hyperlink r:id="rId10" w:history="1">
        <w:r w:rsidRPr="00FB1866">
          <w:rPr>
            <w:rStyle w:val="Hyperlink"/>
          </w:rPr>
          <w:t>https://www.mecep.org/blog/right-to-strike-would-level-the-playing-field-for-public-workers-with-benefits-for-all-of-us/</w:t>
        </w:r>
      </w:hyperlink>
      <w:r>
        <w:t>, “Right to strike would level the playing field for public workers, with benefits for all of us”, James Myall, 4/17/2019,  ”</w:t>
      </w:r>
      <w:r w:rsidRPr="00FC4BB3">
        <w:t>James is MECEP’s lead on the inclusive economy, including research on labor issues, gender and racial equity, and health care policy. James conducts research and impact analyses, writes educational materials, and collaborates with partners. He is skilled in data collection, research, and statistical and policy analysis. He studied public policy and management at the University of Southern Maine and holds a master’s degree in ancient history and archaeology from the University of St. Andrews in Scotland</w:t>
      </w:r>
      <w:r>
        <w:t>.”)</w:t>
      </w:r>
    </w:p>
    <w:p w:rsidR="003F2682" w:rsidRDefault="003F2682" w:rsidP="003F2682">
      <w:pPr>
        <w:pStyle w:val="NormalWeb"/>
        <w:shd w:val="clear" w:color="auto" w:fill="FFFFFF"/>
        <w:spacing w:before="0" w:beforeAutospacing="0" w:after="312" w:afterAutospacing="0"/>
        <w:rPr>
          <w:rFonts w:ascii="Calibri" w:hAnsi="Calibri" w:cs="Calibri"/>
          <w:b/>
          <w:color w:val="000000"/>
          <w:highlight w:val="green"/>
          <w:u w:val="single"/>
        </w:rPr>
      </w:pPr>
      <w:r w:rsidRPr="00FC4BB3">
        <w:rPr>
          <w:rFonts w:ascii="Calibri" w:hAnsi="Calibri" w:cs="Calibri"/>
          <w:b/>
          <w:color w:val="000000"/>
          <w:highlight w:val="green"/>
          <w:u w:val="single"/>
        </w:rPr>
        <w:t>The right</w:t>
      </w:r>
      <w:r w:rsidRPr="00FC4BB3">
        <w:rPr>
          <w:rFonts w:ascii="Calibri" w:hAnsi="Calibri" w:cs="Calibri"/>
          <w:color w:val="000000"/>
          <w:highlight w:val="green"/>
          <w:u w:val="single"/>
        </w:rPr>
        <w:t xml:space="preserve"> </w:t>
      </w:r>
      <w:r w:rsidRPr="00FC4BB3">
        <w:rPr>
          <w:rFonts w:ascii="Calibri" w:hAnsi="Calibri" w:cs="Calibri"/>
          <w:color w:val="000000"/>
          <w:u w:val="single"/>
        </w:rPr>
        <w:t xml:space="preserve">of workers </w:t>
      </w:r>
      <w:r w:rsidRPr="00FC4BB3">
        <w:rPr>
          <w:rFonts w:ascii="Calibri" w:hAnsi="Calibri" w:cs="Calibri"/>
          <w:b/>
          <w:color w:val="000000"/>
          <w:highlight w:val="green"/>
          <w:u w:val="single"/>
        </w:rPr>
        <w:t>to organize and bargain</w:t>
      </w:r>
      <w:r w:rsidRPr="00FC4BB3">
        <w:rPr>
          <w:rFonts w:ascii="Calibri" w:hAnsi="Calibri" w:cs="Calibri"/>
          <w:color w:val="000000"/>
          <w:highlight w:val="green"/>
          <w:u w:val="single"/>
        </w:rPr>
        <w:t xml:space="preserve"> </w:t>
      </w:r>
      <w:r w:rsidRPr="00FC4BB3">
        <w:rPr>
          <w:rFonts w:ascii="Calibri" w:hAnsi="Calibri" w:cs="Calibri"/>
          <w:color w:val="000000"/>
          <w:u w:val="single"/>
        </w:rPr>
        <w:t xml:space="preserve">with their employer </w:t>
      </w:r>
      <w:r w:rsidRPr="00FC4BB3">
        <w:rPr>
          <w:rFonts w:ascii="Calibri" w:hAnsi="Calibri" w:cs="Calibri"/>
          <w:b/>
          <w:color w:val="000000"/>
          <w:highlight w:val="green"/>
          <w:u w:val="single"/>
        </w:rPr>
        <w:t>benefits all</w:t>
      </w:r>
      <w:r w:rsidRPr="00FC4BB3">
        <w:rPr>
          <w:rFonts w:ascii="Calibri" w:hAnsi="Calibri" w:cs="Calibri"/>
          <w:color w:val="000000"/>
        </w:rPr>
        <w:t xml:space="preserve"> Mainers. </w:t>
      </w:r>
      <w:r w:rsidRPr="00FC4BB3">
        <w:rPr>
          <w:rFonts w:ascii="Calibri" w:hAnsi="Calibri" w:cs="Calibri"/>
          <w:b/>
          <w:color w:val="000000"/>
          <w:highlight w:val="green"/>
        </w:rPr>
        <w:t>Collective bargaining leads to better wages, safer workplaces, and a fairer and more robust economy</w:t>
      </w:r>
      <w:r w:rsidRPr="00FC4BB3">
        <w:rPr>
          <w:rFonts w:ascii="Calibri" w:hAnsi="Calibri" w:cs="Calibri"/>
          <w:color w:val="000000"/>
          <w:highlight w:val="green"/>
        </w:rPr>
        <w:t xml:space="preserve"> </w:t>
      </w:r>
      <w:r w:rsidRPr="00FC4BB3">
        <w:rPr>
          <w:rFonts w:ascii="Calibri" w:hAnsi="Calibri" w:cs="Calibri"/>
          <w:color w:val="000000"/>
        </w:rPr>
        <w:t xml:space="preserve">for everyone — not just union members. </w:t>
      </w:r>
      <w:r w:rsidRPr="00FC4BB3">
        <w:rPr>
          <w:rStyle w:val="StyleUnderline"/>
          <w:rFonts w:eastAsiaTheme="majorEastAsia" w:cs="Calibri"/>
          <w:highlight w:val="green"/>
        </w:rPr>
        <w:t>The right to strike is critical</w:t>
      </w:r>
      <w:r w:rsidRPr="00FC4BB3">
        <w:rPr>
          <w:rStyle w:val="StyleUnderline"/>
          <w:rFonts w:eastAsiaTheme="majorEastAsia" w:cs="Calibri"/>
        </w:rPr>
        <w:t xml:space="preserve"> to collective organizing and bargaining.</w:t>
      </w:r>
      <w:r w:rsidRPr="00FC4BB3">
        <w:rPr>
          <w:rFonts w:ascii="Calibri" w:hAnsi="Calibri" w:cs="Calibri"/>
          <w:color w:val="000000"/>
        </w:rPr>
        <w:t xml:space="preserve"> </w:t>
      </w:r>
      <w:r w:rsidRPr="00FC4BB3">
        <w:rPr>
          <w:rFonts w:ascii="Calibri" w:hAnsi="Calibri" w:cs="Calibri"/>
          <w:b/>
          <w:color w:val="000000"/>
          <w:highlight w:val="green"/>
          <w:u w:val="single"/>
        </w:rPr>
        <w:t>Without it</w:t>
      </w:r>
      <w:r w:rsidRPr="00FC4BB3">
        <w:rPr>
          <w:rFonts w:ascii="Calibri" w:hAnsi="Calibri" w:cs="Calibri"/>
          <w:color w:val="000000"/>
          <w:u w:val="single"/>
        </w:rPr>
        <w:t xml:space="preserve">, Maine’s public </w:t>
      </w:r>
      <w:r w:rsidRPr="00FC4BB3">
        <w:rPr>
          <w:rFonts w:ascii="Calibri" w:hAnsi="Calibri" w:cs="Calibri"/>
          <w:b/>
          <w:color w:val="000000"/>
          <w:highlight w:val="green"/>
          <w:u w:val="single"/>
        </w:rPr>
        <w:t>employees are unable to negotiate on a level playing field.</w:t>
      </w:r>
      <w:r w:rsidRPr="00FC4BB3">
        <w:rPr>
          <w:rFonts w:ascii="Calibri" w:hAnsi="Calibri" w:cs="Calibri"/>
          <w:color w:val="000000"/>
          <w:highlight w:val="green"/>
        </w:rPr>
        <w:t xml:space="preserve"> </w:t>
      </w:r>
      <w:r w:rsidRPr="00FC4BB3">
        <w:rPr>
          <w:rFonts w:ascii="Calibri" w:hAnsi="Calibri" w:cs="Calibri"/>
          <w:color w:val="000000"/>
        </w:rPr>
        <w:t xml:space="preserve">Maine’s Legislature is considering a bill that would give public-sector workers the right to strike. MECEP supports the legislation, and is urging legislators to enact it. The right to strike would enable fairer negotiations between public workers and the government. All of us have reason to support that outcome. </w:t>
      </w:r>
      <w:r w:rsidRPr="00FC4BB3">
        <w:rPr>
          <w:rFonts w:ascii="Calibri" w:hAnsi="Calibri" w:cs="Calibri"/>
          <w:b/>
          <w:color w:val="000000"/>
          <w:highlight w:val="green"/>
          <w:u w:val="single"/>
        </w:rPr>
        <w:t>Research shows</w:t>
      </w:r>
      <w:r w:rsidRPr="00FC4BB3">
        <w:rPr>
          <w:rFonts w:ascii="Calibri" w:hAnsi="Calibri" w:cs="Calibri"/>
          <w:color w:val="000000"/>
          <w:u w:val="single"/>
        </w:rPr>
        <w:t xml:space="preserve"> that union </w:t>
      </w:r>
      <w:r w:rsidRPr="00FC4BB3">
        <w:rPr>
          <w:rFonts w:ascii="Calibri" w:hAnsi="Calibri" w:cs="Calibri"/>
          <w:b/>
          <w:color w:val="000000"/>
          <w:highlight w:val="green"/>
          <w:u w:val="single"/>
        </w:rPr>
        <w:t>negotiations set the bar for working conditions</w:t>
      </w:r>
      <w:r w:rsidRPr="00FC4BB3">
        <w:rPr>
          <w:rFonts w:ascii="Calibri" w:hAnsi="Calibri" w:cs="Calibri"/>
          <w:color w:val="000000"/>
          <w:highlight w:val="green"/>
          <w:u w:val="single"/>
        </w:rPr>
        <w:t xml:space="preserve"> </w:t>
      </w:r>
      <w:r w:rsidRPr="00FC4BB3">
        <w:rPr>
          <w:rFonts w:ascii="Calibri" w:hAnsi="Calibri" w:cs="Calibri"/>
          <w:color w:val="000000"/>
        </w:rPr>
        <w:t xml:space="preserve">with other employers. And as the largest employer in Maine, </w:t>
      </w:r>
      <w:r w:rsidRPr="00FC4BB3">
        <w:rPr>
          <w:rFonts w:ascii="Calibri" w:hAnsi="Calibri" w:cs="Calibri"/>
          <w:b/>
          <w:color w:val="000000"/>
          <w:highlight w:val="green"/>
          <w:u w:val="single"/>
        </w:rPr>
        <w:t xml:space="preserve">the </w:t>
      </w:r>
      <w:r w:rsidRPr="00FC4BB3">
        <w:rPr>
          <w:rFonts w:ascii="Calibri" w:hAnsi="Calibri" w:cs="Calibri"/>
          <w:b/>
          <w:color w:val="000000"/>
          <w:u w:val="single"/>
        </w:rPr>
        <w:t xml:space="preserve">state’s </w:t>
      </w:r>
      <w:r w:rsidRPr="00FC4BB3">
        <w:rPr>
          <w:rFonts w:ascii="Calibri" w:hAnsi="Calibri" w:cs="Calibri"/>
          <w:b/>
          <w:color w:val="000000"/>
          <w:highlight w:val="green"/>
          <w:u w:val="single"/>
        </w:rPr>
        <w:t xml:space="preserve">treatment of </w:t>
      </w:r>
      <w:r w:rsidRPr="00FC4BB3">
        <w:rPr>
          <w:rFonts w:ascii="Calibri" w:hAnsi="Calibri" w:cs="Calibri"/>
          <w:b/>
          <w:color w:val="000000"/>
          <w:u w:val="single"/>
        </w:rPr>
        <w:t xml:space="preserve">its </w:t>
      </w:r>
      <w:r w:rsidRPr="00FC4BB3">
        <w:rPr>
          <w:rFonts w:ascii="Calibri" w:hAnsi="Calibri" w:cs="Calibri"/>
          <w:b/>
          <w:color w:val="000000"/>
          <w:highlight w:val="green"/>
          <w:u w:val="single"/>
        </w:rPr>
        <w:t xml:space="preserve">workers has a big impact on </w:t>
      </w:r>
      <w:r w:rsidRPr="00FC4BB3">
        <w:rPr>
          <w:rFonts w:ascii="Calibri" w:hAnsi="Calibri" w:cs="Calibri"/>
          <w:b/>
          <w:color w:val="000000"/>
          <w:u w:val="single"/>
        </w:rPr>
        <w:t>working</w:t>
      </w:r>
      <w:r w:rsidRPr="00FC4BB3">
        <w:rPr>
          <w:rFonts w:ascii="Calibri" w:hAnsi="Calibri" w:cs="Calibri"/>
          <w:b/>
          <w:color w:val="000000"/>
          <w:highlight w:val="green"/>
          <w:u w:val="single"/>
        </w:rPr>
        <w:t xml:space="preserve"> conditions</w:t>
      </w:r>
      <w:r w:rsidRPr="00FC4BB3">
        <w:rPr>
          <w:rFonts w:ascii="Calibri" w:hAnsi="Calibri" w:cs="Calibri"/>
          <w:color w:val="000000"/>
          <w:highlight w:val="green"/>
        </w:rPr>
        <w:t xml:space="preserve"> </w:t>
      </w:r>
      <w:r w:rsidRPr="00FC4BB3">
        <w:rPr>
          <w:rFonts w:ascii="Calibri" w:hAnsi="Calibri" w:cs="Calibri"/>
          <w:color w:val="000000"/>
        </w:rPr>
        <w:t xml:space="preserve">in the private sector. Unions support a fairer economy. Periods of high union membership are associated with lower levels of income inequality, both nationally and in Maine. Strong unions, including public-sector unions, have a critical role to play in rebuilding a strong </w:t>
      </w:r>
      <w:proofErr w:type="gramStart"/>
      <w:r w:rsidRPr="00FC4BB3">
        <w:rPr>
          <w:rFonts w:ascii="Calibri" w:hAnsi="Calibri" w:cs="Calibri"/>
          <w:color w:val="000000"/>
        </w:rPr>
        <w:t>middle class</w:t>
      </w:r>
      <w:proofErr w:type="gramEnd"/>
      <w:r w:rsidRPr="00FC4BB3">
        <w:rPr>
          <w:rFonts w:ascii="Calibri" w:hAnsi="Calibri" w:cs="Calibri"/>
          <w:color w:val="000000"/>
        </w:rPr>
        <w:t xml:space="preserve"> </w:t>
      </w:r>
      <w:r w:rsidRPr="00FC4BB3">
        <w:rPr>
          <w:rFonts w:ascii="Calibri" w:hAnsi="Calibri" w:cs="Calibri"/>
          <w:b/>
          <w:color w:val="000000"/>
          <w:highlight w:val="green"/>
          <w:u w:val="single"/>
        </w:rPr>
        <w:t xml:space="preserve">Unions </w:t>
      </w:r>
      <w:r w:rsidRPr="00FC4BB3">
        <w:rPr>
          <w:rFonts w:ascii="Calibri" w:hAnsi="Calibri" w:cs="Calibri"/>
          <w:b/>
          <w:color w:val="000000"/>
          <w:u w:val="single"/>
        </w:rPr>
        <w:t xml:space="preserve">help </w:t>
      </w:r>
      <w:r w:rsidRPr="00FC4BB3">
        <w:rPr>
          <w:rFonts w:ascii="Calibri" w:hAnsi="Calibri" w:cs="Calibri"/>
          <w:b/>
          <w:color w:val="000000"/>
          <w:highlight w:val="green"/>
          <w:u w:val="single"/>
        </w:rPr>
        <w:t>combat inequities</w:t>
      </w:r>
      <w:r w:rsidRPr="00FC4BB3">
        <w:rPr>
          <w:rFonts w:ascii="Calibri" w:hAnsi="Calibri" w:cs="Calibri"/>
          <w:color w:val="000000"/>
          <w:highlight w:val="green"/>
          <w:u w:val="single"/>
        </w:rPr>
        <w:t xml:space="preserve"> </w:t>
      </w:r>
      <w:r w:rsidRPr="00FC4BB3">
        <w:rPr>
          <w:rFonts w:ascii="Calibri" w:hAnsi="Calibri" w:cs="Calibri"/>
          <w:color w:val="000000"/>
          <w:u w:val="single"/>
        </w:rPr>
        <w:t xml:space="preserve">within work places. </w:t>
      </w:r>
      <w:r w:rsidRPr="00FC4BB3">
        <w:rPr>
          <w:rFonts w:ascii="Calibri" w:hAnsi="Calibri" w:cs="Calibri"/>
          <w:b/>
          <w:color w:val="000000"/>
          <w:highlight w:val="green"/>
          <w:u w:val="single"/>
        </w:rPr>
        <w:t>Women and people of color in unions face less wage discrimination</w:t>
      </w:r>
      <w:r w:rsidRPr="00FC4BB3">
        <w:rPr>
          <w:rFonts w:ascii="Calibri" w:hAnsi="Calibri" w:cs="Calibri"/>
          <w:color w:val="000000"/>
          <w:highlight w:val="green"/>
          <w:u w:val="single"/>
        </w:rPr>
        <w:t xml:space="preserve"> </w:t>
      </w:r>
      <w:r w:rsidRPr="00FC4BB3">
        <w:rPr>
          <w:rFonts w:ascii="Calibri" w:hAnsi="Calibri" w:cs="Calibri"/>
          <w:color w:val="000000"/>
          <w:u w:val="single"/>
        </w:rPr>
        <w:t>than those in nonunion workplaces. On average,</w:t>
      </w:r>
      <w:r w:rsidRPr="00FC4BB3">
        <w:rPr>
          <w:rFonts w:ascii="Calibri" w:hAnsi="Calibri" w:cs="Calibri"/>
          <w:color w:val="000000"/>
        </w:rPr>
        <w:t xml:space="preserve"> wages for nonunionized white women in Maine are 18 percent less than of those of white men. Among unionized workers, that inequality shrinks to just 9 percent. Similarly, women of color earn 26 percent less than men in nonunionized jobs; </w:t>
      </w:r>
      <w:r w:rsidRPr="00FC4BB3">
        <w:rPr>
          <w:rFonts w:ascii="Calibri" w:hAnsi="Calibri" w:cs="Calibri"/>
          <w:color w:val="000000"/>
          <w:u w:val="single"/>
        </w:rPr>
        <w:t>for unionized women of color,</w:t>
      </w:r>
      <w:r w:rsidRPr="00FC4BB3">
        <w:rPr>
          <w:rFonts w:ascii="Calibri" w:hAnsi="Calibri" w:cs="Calibri"/>
          <w:color w:val="000000"/>
        </w:rPr>
        <w:t xml:space="preserve"> the wage gap shrinks to 17 percent.</w:t>
      </w:r>
      <w:bookmarkStart w:id="4" w:name="_ednref1"/>
      <w:r w:rsidRPr="00FC4BB3">
        <w:rPr>
          <w:rFonts w:ascii="Calibri" w:hAnsi="Calibri" w:cs="Calibri"/>
          <w:color w:val="000000"/>
          <w:vertAlign w:val="superscript"/>
        </w:rPr>
        <w:fldChar w:fldCharType="begin"/>
      </w:r>
      <w:r w:rsidRPr="00FC4BB3">
        <w:rPr>
          <w:rFonts w:ascii="Calibri" w:hAnsi="Calibri" w:cs="Calibri"/>
          <w:color w:val="000000"/>
          <w:vertAlign w:val="superscript"/>
        </w:rPr>
        <w:instrText xml:space="preserve"> HYPERLINK "https://www.mecep.org/blog/right-to-strike-would-level-the-playing-field-for-public-workers-with-benefits-for-all-of-us/" \l "_edn1" </w:instrText>
      </w:r>
      <w:r w:rsidRPr="00FC4BB3">
        <w:rPr>
          <w:rFonts w:ascii="Calibri" w:hAnsi="Calibri" w:cs="Calibri"/>
          <w:color w:val="000000"/>
          <w:vertAlign w:val="superscript"/>
        </w:rPr>
        <w:fldChar w:fldCharType="separate"/>
      </w:r>
      <w:r w:rsidRPr="00FC4BB3">
        <w:rPr>
          <w:rStyle w:val="Hyperlink"/>
          <w:rFonts w:ascii="Calibri" w:eastAsiaTheme="majorEastAsia" w:hAnsi="Calibri" w:cs="Calibri"/>
        </w:rPr>
        <w:t>[</w:t>
      </w:r>
      <w:proofErr w:type="spellStart"/>
      <w:r w:rsidRPr="00FC4BB3">
        <w:rPr>
          <w:rStyle w:val="Hyperlink"/>
          <w:rFonts w:ascii="Calibri" w:eastAsiaTheme="majorEastAsia" w:hAnsi="Calibri" w:cs="Calibri"/>
        </w:rPr>
        <w:t>i</w:t>
      </w:r>
      <w:proofErr w:type="spellEnd"/>
      <w:r w:rsidRPr="00FC4BB3">
        <w:rPr>
          <w:rStyle w:val="Hyperlink"/>
          <w:rFonts w:ascii="Calibri" w:eastAsiaTheme="majorEastAsia" w:hAnsi="Calibri" w:cs="Calibri"/>
        </w:rPr>
        <w:t>]</w:t>
      </w:r>
      <w:r w:rsidRPr="00FC4BB3">
        <w:rPr>
          <w:rFonts w:ascii="Calibri" w:hAnsi="Calibri" w:cs="Calibri"/>
          <w:color w:val="000000"/>
          <w:vertAlign w:val="superscript"/>
        </w:rPr>
        <w:fldChar w:fldCharType="end"/>
      </w:r>
      <w:bookmarkEnd w:id="4"/>
      <w:r w:rsidRPr="00FC4BB3">
        <w:rPr>
          <w:rFonts w:ascii="Calibri" w:hAnsi="Calibri" w:cs="Calibri"/>
          <w:color w:val="000000"/>
          <w:vertAlign w:val="superscript"/>
        </w:rPr>
        <w:t xml:space="preserve"> </w:t>
      </w:r>
      <w:r w:rsidRPr="00FC4BB3">
        <w:rPr>
          <w:rFonts w:ascii="Calibri" w:hAnsi="Calibri" w:cs="Calibri"/>
          <w:color w:val="000000"/>
        </w:rPr>
        <w:t xml:space="preserve">All of us have a stake in the success of collective bargaining. But </w:t>
      </w:r>
      <w:r w:rsidRPr="00FC4BB3">
        <w:rPr>
          <w:rFonts w:ascii="Calibri" w:hAnsi="Calibri" w:cs="Calibri"/>
          <w:b/>
          <w:color w:val="000000"/>
          <w:highlight w:val="green"/>
          <w:u w:val="single"/>
        </w:rPr>
        <w:t xml:space="preserve">a union without the right to strike loses </w:t>
      </w:r>
      <w:r w:rsidRPr="00FC4BB3">
        <w:rPr>
          <w:rFonts w:ascii="Calibri" w:hAnsi="Calibri" w:cs="Calibri"/>
          <w:b/>
          <w:color w:val="000000"/>
          <w:u w:val="single"/>
        </w:rPr>
        <w:t xml:space="preserve">much of its </w:t>
      </w:r>
      <w:r w:rsidRPr="00FC4BB3">
        <w:rPr>
          <w:rFonts w:ascii="Calibri" w:hAnsi="Calibri" w:cs="Calibri"/>
          <w:b/>
          <w:color w:val="000000"/>
          <w:highlight w:val="green"/>
          <w:u w:val="single"/>
        </w:rPr>
        <w:t>negotiating power</w:t>
      </w:r>
      <w:r w:rsidRPr="00FC4BB3">
        <w:rPr>
          <w:rFonts w:ascii="Calibri" w:hAnsi="Calibri" w:cs="Calibri"/>
          <w:b/>
          <w:color w:val="000000"/>
          <w:u w:val="single"/>
        </w:rPr>
        <w:t xml:space="preserve">. </w:t>
      </w:r>
      <w:r w:rsidRPr="00FC4BB3">
        <w:rPr>
          <w:rFonts w:ascii="Calibri" w:hAnsi="Calibri" w:cs="Calibri"/>
          <w:b/>
          <w:color w:val="000000"/>
          <w:highlight w:val="green"/>
          <w:u w:val="single"/>
        </w:rPr>
        <w:t>The right to withdraw your labor is the foundation of</w:t>
      </w:r>
      <w:r w:rsidRPr="00FC4BB3">
        <w:rPr>
          <w:rFonts w:ascii="Calibri" w:hAnsi="Calibri" w:cs="Calibri"/>
          <w:color w:val="000000"/>
          <w:highlight w:val="green"/>
          <w:u w:val="single"/>
        </w:rPr>
        <w:t xml:space="preserve"> </w:t>
      </w:r>
      <w:r w:rsidRPr="00FC4BB3">
        <w:rPr>
          <w:rFonts w:ascii="Calibri" w:hAnsi="Calibri" w:cs="Calibri"/>
          <w:color w:val="000000"/>
          <w:u w:val="single"/>
        </w:rPr>
        <w:t xml:space="preserve">collective </w:t>
      </w:r>
      <w:r w:rsidRPr="00FC4BB3">
        <w:rPr>
          <w:rFonts w:ascii="Calibri" w:hAnsi="Calibri" w:cs="Calibri"/>
          <w:b/>
          <w:color w:val="000000"/>
          <w:highlight w:val="green"/>
          <w:u w:val="single"/>
        </w:rPr>
        <w:t>worker action</w:t>
      </w:r>
      <w:r w:rsidRPr="00FC4BB3">
        <w:rPr>
          <w:rFonts w:ascii="Calibri" w:hAnsi="Calibri" w:cs="Calibri"/>
          <w:color w:val="000000"/>
        </w:rPr>
        <w:t xml:space="preserve">. When state employees or teachers are sitting across the negotiating table from their employers, how much leverage do they really have when they can be made to work without a contract? It’s like negotiating the price of a car when the salesman knows you’re going to have to buy it — whatever the final price is. </w:t>
      </w:r>
      <w:r w:rsidRPr="00FC4BB3">
        <w:rPr>
          <w:rFonts w:ascii="Calibri" w:hAnsi="Calibri" w:cs="Calibri"/>
          <w:b/>
          <w:color w:val="000000"/>
          <w:highlight w:val="green"/>
          <w:u w:val="single"/>
        </w:rPr>
        <w:t>Research confirms that public-sector unions are less effective without the right to strike</w:t>
      </w:r>
      <w:r w:rsidRPr="00FC4BB3">
        <w:rPr>
          <w:rFonts w:ascii="Calibri" w:hAnsi="Calibri" w:cs="Calibri"/>
          <w:b/>
          <w:color w:val="000000"/>
          <w:u w:val="single"/>
        </w:rPr>
        <w:t xml:space="preserve">. </w:t>
      </w:r>
      <w:r w:rsidRPr="00FC4BB3">
        <w:rPr>
          <w:rFonts w:ascii="Calibri" w:hAnsi="Calibri" w:cs="Calibri"/>
          <w:b/>
          <w:color w:val="000000"/>
          <w:highlight w:val="green"/>
          <w:u w:val="single"/>
        </w:rPr>
        <w:t>Public employees with a right to strike earn between 2 percent and 5 percent more than those without it</w:t>
      </w:r>
      <w:r w:rsidRPr="00FC4BB3">
        <w:rPr>
          <w:rFonts w:ascii="Calibri" w:hAnsi="Calibri" w:cs="Calibri"/>
          <w:color w:val="000000"/>
          <w:u w:val="single"/>
        </w:rPr>
        <w:t>.</w:t>
      </w:r>
      <w:bookmarkStart w:id="5" w:name="_ednref2"/>
      <w:r w:rsidRPr="00FC4BB3">
        <w:rPr>
          <w:rFonts w:ascii="Calibri" w:hAnsi="Calibri" w:cs="Calibri"/>
          <w:color w:val="000000"/>
          <w:u w:val="single"/>
          <w:vertAlign w:val="superscript"/>
        </w:rPr>
        <w:fldChar w:fldCharType="begin"/>
      </w:r>
      <w:r w:rsidRPr="00FC4BB3">
        <w:rPr>
          <w:rFonts w:ascii="Calibri" w:hAnsi="Calibri" w:cs="Calibri"/>
          <w:color w:val="000000"/>
          <w:u w:val="single"/>
          <w:vertAlign w:val="superscript"/>
        </w:rPr>
        <w:instrText xml:space="preserve"> HYPERLINK "https://www.mecep.org/blog/right-to-strike-would-level-the-playing-field-for-public-workers-with-benefits-for-all-of-us/" \l "_edn2" </w:instrText>
      </w:r>
      <w:r w:rsidRPr="00FC4BB3">
        <w:rPr>
          <w:rFonts w:ascii="Calibri" w:hAnsi="Calibri" w:cs="Calibri"/>
          <w:color w:val="000000"/>
          <w:u w:val="single"/>
          <w:vertAlign w:val="superscript"/>
        </w:rPr>
        <w:fldChar w:fldCharType="separate"/>
      </w:r>
      <w:r w:rsidRPr="00FC4BB3">
        <w:rPr>
          <w:rStyle w:val="Hyperlink"/>
          <w:rFonts w:ascii="Calibri" w:eastAsiaTheme="majorEastAsia" w:hAnsi="Calibri" w:cs="Calibri"/>
          <w:u w:val="single"/>
        </w:rPr>
        <w:t>[ii]</w:t>
      </w:r>
      <w:r w:rsidRPr="00FC4BB3">
        <w:rPr>
          <w:rFonts w:ascii="Calibri" w:hAnsi="Calibri" w:cs="Calibri"/>
          <w:color w:val="000000"/>
          <w:u w:val="single"/>
          <w:vertAlign w:val="superscript"/>
        </w:rPr>
        <w:fldChar w:fldCharType="end"/>
      </w:r>
      <w:bookmarkEnd w:id="5"/>
      <w:r w:rsidRPr="00FC4BB3">
        <w:rPr>
          <w:rFonts w:ascii="Calibri" w:hAnsi="Calibri" w:cs="Calibri"/>
          <w:color w:val="000000"/>
          <w:u w:val="single"/>
          <w:vertAlign w:val="superscript"/>
        </w:rPr>
        <w:t> </w:t>
      </w:r>
      <w:r w:rsidRPr="00FC4BB3">
        <w:rPr>
          <w:rFonts w:ascii="Calibri" w:hAnsi="Calibri" w:cs="Calibri"/>
          <w:color w:val="000000"/>
          <w:u w:val="single"/>
        </w:rPr>
        <w:t xml:space="preserve">While that’s a meaningful increase for those workers, it also </w:t>
      </w:r>
      <w:r w:rsidRPr="00FC4BB3">
        <w:rPr>
          <w:rFonts w:ascii="Calibri" w:hAnsi="Calibri" w:cs="Calibri"/>
          <w:b/>
          <w:color w:val="000000"/>
          <w:highlight w:val="green"/>
          <w:u w:val="single"/>
        </w:rPr>
        <w:t>should assuage any fears that a right to strike would lead to excessive pay increases or employees abusing their new right.</w:t>
      </w:r>
    </w:p>
    <w:p w:rsidR="003F2682" w:rsidRDefault="003F2682" w:rsidP="003F2682">
      <w:pPr>
        <w:pStyle w:val="NormalWeb"/>
        <w:shd w:val="clear" w:color="auto" w:fill="FFFFFF"/>
        <w:spacing w:before="0" w:beforeAutospacing="0" w:after="312" w:afterAutospacing="0"/>
        <w:rPr>
          <w:rFonts w:ascii="Calibri" w:hAnsi="Calibri" w:cs="Calibri"/>
          <w:b/>
          <w:color w:val="000000"/>
          <w:highlight w:val="green"/>
          <w:u w:val="single"/>
        </w:rPr>
      </w:pPr>
    </w:p>
    <w:p w:rsidR="003F2682" w:rsidRDefault="003F2682" w:rsidP="003F2682">
      <w:pPr>
        <w:pStyle w:val="Heading4"/>
      </w:pPr>
      <w:r>
        <w:t>Strikes don’t perpetuate disturbance – they are good in the long run and solve for oppression stemming the root of actual disturbance – unjust policies and social flaws.</w:t>
      </w:r>
    </w:p>
    <w:p w:rsidR="003F2682" w:rsidRPr="00287209" w:rsidRDefault="003F2682" w:rsidP="003F2682">
      <w:pPr>
        <w:rPr>
          <w:rFonts w:asciiTheme="minorHAnsi" w:hAnsiTheme="minorHAnsi" w:cs="Lucida Sans Unicode"/>
          <w:szCs w:val="16"/>
        </w:rPr>
      </w:pPr>
      <w:r w:rsidRPr="00857C7D">
        <w:rPr>
          <w:rStyle w:val="Emphasis"/>
          <w:rFonts w:asciiTheme="minorHAnsi" w:hAnsiTheme="minorHAnsi"/>
          <w:sz w:val="24"/>
          <w:u w:val="none"/>
        </w:rPr>
        <w:t xml:space="preserve">Lim ’19 </w:t>
      </w:r>
      <w:r>
        <w:rPr>
          <w:rStyle w:val="Emphasis"/>
          <w:rFonts w:asciiTheme="minorHAnsi" w:hAnsiTheme="minorHAnsi"/>
          <w:b w:val="0"/>
          <w:sz w:val="24"/>
          <w:u w:val="none"/>
        </w:rPr>
        <w:t>(</w:t>
      </w:r>
      <w:hyperlink r:id="rId11" w:history="1">
        <w:r w:rsidRPr="00287209">
          <w:rPr>
            <w:rStyle w:val="Hyperlink"/>
            <w:rFonts w:asciiTheme="minorHAnsi" w:hAnsiTheme="minorHAnsi"/>
          </w:rPr>
          <w:t>https://www.thecrimson.com/article/2019/12/11/lim-right-to-strike/</w:t>
        </w:r>
      </w:hyperlink>
      <w:r w:rsidRPr="00287209">
        <w:rPr>
          <w:rStyle w:val="Emphasis"/>
          <w:rFonts w:asciiTheme="minorHAnsi" w:hAnsiTheme="minorHAnsi"/>
          <w:b w:val="0"/>
          <w:u w:val="none"/>
        </w:rPr>
        <w:t xml:space="preserve">, </w:t>
      </w:r>
      <w:proofErr w:type="spellStart"/>
      <w:r w:rsidRPr="00287209">
        <w:rPr>
          <w:rStyle w:val="Emphasis"/>
          <w:rFonts w:asciiTheme="minorHAnsi" w:hAnsiTheme="minorHAnsi"/>
          <w:b w:val="0"/>
          <w:u w:val="none"/>
        </w:rPr>
        <w:t>Woojin</w:t>
      </w:r>
      <w:proofErr w:type="spellEnd"/>
      <w:r w:rsidRPr="00287209">
        <w:rPr>
          <w:rStyle w:val="Emphasis"/>
          <w:rFonts w:asciiTheme="minorHAnsi" w:hAnsiTheme="minorHAnsi"/>
          <w:b w:val="0"/>
          <w:u w:val="none"/>
        </w:rPr>
        <w:t xml:space="preserve"> Lim, 12/11/2019, “The Right to Strike”, </w:t>
      </w:r>
      <w:proofErr w:type="spellStart"/>
      <w:r w:rsidRPr="00287209">
        <w:rPr>
          <w:rFonts w:asciiTheme="minorHAnsi" w:hAnsiTheme="minorHAnsi" w:cs="Lucida Sans Unicode"/>
          <w:szCs w:val="16"/>
        </w:rPr>
        <w:t>Woojin</w:t>
      </w:r>
      <w:proofErr w:type="spellEnd"/>
      <w:r w:rsidRPr="00287209">
        <w:rPr>
          <w:rFonts w:asciiTheme="minorHAnsi" w:hAnsiTheme="minorHAnsi" w:cs="Lucida Sans Unicode"/>
          <w:szCs w:val="16"/>
        </w:rPr>
        <w:t xml:space="preserve"> Lim is a Crimson Editorial editor, is a Philosophy concentrator in Winthrop House</w:t>
      </w:r>
      <w:r>
        <w:rPr>
          <w:rFonts w:asciiTheme="minorHAnsi" w:hAnsiTheme="minorHAnsi" w:cs="Lucida Sans Unicode"/>
          <w:szCs w:val="16"/>
        </w:rPr>
        <w:t>)</w:t>
      </w:r>
    </w:p>
    <w:p w:rsidR="003F2682" w:rsidRPr="00287209" w:rsidRDefault="003F2682" w:rsidP="003F2682">
      <w:pPr>
        <w:rPr>
          <w:rFonts w:asciiTheme="minorHAnsi" w:hAnsiTheme="minorHAnsi" w:cstheme="minorHAnsi"/>
          <w:sz w:val="24"/>
          <w:szCs w:val="26"/>
        </w:rPr>
      </w:pPr>
      <w:r w:rsidRPr="00287209">
        <w:rPr>
          <w:rFonts w:asciiTheme="minorHAnsi" w:eastAsia="Times New Roman" w:hAnsiTheme="minorHAnsi" w:cstheme="minorHAnsi"/>
          <w:sz w:val="24"/>
          <w:szCs w:val="16"/>
        </w:rPr>
        <w:t>The question of civic obligations, however, remains at stake. Perhaps those disgruntled with the strike might claim on a whiff that the strike impedes upon their own freedom of movement, educational rights, privacy, and so forth</w:t>
      </w:r>
      <w:r w:rsidRPr="00287209">
        <w:rPr>
          <w:rFonts w:asciiTheme="minorHAnsi" w:eastAsia="Times New Roman" w:hAnsiTheme="minorHAnsi" w:cstheme="minorHAnsi"/>
          <w:sz w:val="24"/>
          <w:szCs w:val="16"/>
          <w:u w:val="single"/>
        </w:rPr>
        <w:t>.</w:t>
      </w:r>
      <w:r w:rsidRPr="00287209">
        <w:rPr>
          <w:rFonts w:asciiTheme="minorHAnsi" w:eastAsia="Times New Roman" w:hAnsiTheme="minorHAnsi" w:cstheme="minorHAnsi"/>
          <w:sz w:val="24"/>
          <w:szCs w:val="26"/>
          <w:u w:val="single"/>
        </w:rPr>
        <w:t xml:space="preserve"> Do strikers, in virtue of expressing their own freedoms, shirk valid civic norms of reciprocity they owe to members of the community, for instance, to students? No</w:t>
      </w:r>
      <w:r w:rsidRPr="00287209">
        <w:rPr>
          <w:rFonts w:asciiTheme="minorHAnsi" w:eastAsia="Times New Roman" w:hAnsiTheme="minorHAnsi" w:cstheme="minorHAnsi"/>
          <w:sz w:val="24"/>
          <w:szCs w:val="26"/>
        </w:rPr>
        <w:t xml:space="preserve">. </w:t>
      </w:r>
      <w:r w:rsidRPr="00287209">
        <w:rPr>
          <w:rFonts w:asciiTheme="minorHAnsi" w:eastAsia="Times New Roman" w:hAnsiTheme="minorHAnsi" w:cstheme="minorHAnsi"/>
          <w:b/>
          <w:sz w:val="24"/>
          <w:szCs w:val="26"/>
          <w:highlight w:val="green"/>
          <w:u w:val="single"/>
        </w:rPr>
        <w:t>The right to strike stems from</w:t>
      </w:r>
      <w:r w:rsidRPr="00287209">
        <w:rPr>
          <w:rFonts w:asciiTheme="minorHAnsi" w:eastAsia="Times New Roman" w:hAnsiTheme="minorHAnsi" w:cstheme="minorHAnsi"/>
          <w:sz w:val="24"/>
          <w:szCs w:val="26"/>
          <w:highlight w:val="green"/>
          <w:u w:val="single"/>
        </w:rPr>
        <w:t xml:space="preserve"> </w:t>
      </w:r>
      <w:r w:rsidRPr="00287209">
        <w:rPr>
          <w:rFonts w:asciiTheme="minorHAnsi" w:eastAsia="Times New Roman" w:hAnsiTheme="minorHAnsi" w:cstheme="minorHAnsi"/>
          <w:sz w:val="24"/>
          <w:szCs w:val="26"/>
          <w:u w:val="single"/>
        </w:rPr>
        <w:t xml:space="preserve">the premise of </w:t>
      </w:r>
      <w:r w:rsidRPr="00287209">
        <w:rPr>
          <w:rFonts w:asciiTheme="minorHAnsi" w:eastAsia="Times New Roman" w:hAnsiTheme="minorHAnsi" w:cstheme="minorHAnsi"/>
          <w:b/>
          <w:sz w:val="24"/>
          <w:szCs w:val="26"/>
          <w:highlight w:val="green"/>
          <w:u w:val="single"/>
        </w:rPr>
        <w:t>a</w:t>
      </w:r>
      <w:r w:rsidRPr="00287209">
        <w:rPr>
          <w:rFonts w:asciiTheme="minorHAnsi" w:eastAsia="Times New Roman" w:hAnsiTheme="minorHAnsi" w:cstheme="minorHAnsi"/>
          <w:sz w:val="24"/>
          <w:szCs w:val="26"/>
          <w:u w:val="single"/>
        </w:rPr>
        <w:t xml:space="preserve">n unjust </w:t>
      </w:r>
      <w:r w:rsidRPr="00287209">
        <w:rPr>
          <w:rFonts w:asciiTheme="minorHAnsi" w:eastAsia="Times New Roman" w:hAnsiTheme="minorHAnsi" w:cstheme="minorHAnsi"/>
          <w:b/>
          <w:sz w:val="24"/>
          <w:szCs w:val="26"/>
          <w:highlight w:val="green"/>
          <w:u w:val="single"/>
        </w:rPr>
        <w:t>flaw in the social order, that is, the</w:t>
      </w:r>
      <w:r w:rsidRPr="00287209">
        <w:rPr>
          <w:rFonts w:asciiTheme="minorHAnsi" w:eastAsia="Times New Roman" w:hAnsiTheme="minorHAnsi" w:cstheme="minorHAnsi"/>
          <w:sz w:val="24"/>
          <w:szCs w:val="26"/>
          <w:highlight w:val="green"/>
          <w:u w:val="single"/>
        </w:rPr>
        <w:t xml:space="preserve"> </w:t>
      </w:r>
      <w:r w:rsidRPr="00287209">
        <w:rPr>
          <w:rFonts w:asciiTheme="minorHAnsi" w:eastAsia="Times New Roman" w:hAnsiTheme="minorHAnsi" w:cstheme="minorHAnsi"/>
          <w:b/>
          <w:sz w:val="24"/>
          <w:szCs w:val="26"/>
          <w:highlight w:val="green"/>
          <w:u w:val="single"/>
        </w:rPr>
        <w:t>recognition that the benefits from shouldering the burdens of social cooperation are not fair</w:t>
      </w:r>
      <w:r w:rsidRPr="00287209">
        <w:rPr>
          <w:rFonts w:asciiTheme="minorHAnsi" w:eastAsia="Times New Roman" w:hAnsiTheme="minorHAnsi" w:cstheme="minorHAnsi"/>
          <w:sz w:val="24"/>
          <w:szCs w:val="26"/>
          <w:u w:val="single"/>
        </w:rPr>
        <w:t xml:space="preserve">ly distributed. </w:t>
      </w:r>
      <w:r w:rsidRPr="00287209">
        <w:rPr>
          <w:rFonts w:asciiTheme="minorHAnsi" w:eastAsia="Times New Roman" w:hAnsiTheme="minorHAnsi" w:cstheme="minorHAnsi"/>
          <w:b/>
          <w:sz w:val="24"/>
          <w:szCs w:val="26"/>
          <w:highlight w:val="green"/>
          <w:u w:val="single"/>
        </w:rPr>
        <w:t>Strikes and protests publicize this recognition and demand reform</w:t>
      </w:r>
      <w:r w:rsidRPr="00287209">
        <w:rPr>
          <w:rFonts w:asciiTheme="minorHAnsi" w:eastAsia="Times New Roman" w:hAnsiTheme="minorHAnsi" w:cstheme="minorHAnsi"/>
          <w:sz w:val="24"/>
          <w:szCs w:val="26"/>
          <w:u w:val="single"/>
        </w:rPr>
        <w:t xml:space="preserve">. </w:t>
      </w:r>
      <w:r w:rsidRPr="00287209">
        <w:rPr>
          <w:rFonts w:asciiTheme="minorHAnsi" w:hAnsiTheme="minorHAnsi" w:cstheme="minorHAnsi"/>
          <w:sz w:val="24"/>
          <w:szCs w:val="26"/>
          <w:u w:val="single"/>
        </w:rPr>
        <w:t xml:space="preserve">No doubt, </w:t>
      </w:r>
      <w:r w:rsidRPr="00287209">
        <w:rPr>
          <w:rFonts w:asciiTheme="minorHAnsi" w:hAnsiTheme="minorHAnsi" w:cstheme="minorHAnsi"/>
          <w:b/>
          <w:sz w:val="24"/>
          <w:szCs w:val="26"/>
          <w:highlight w:val="green"/>
          <w:u w:val="single"/>
        </w:rPr>
        <w:t>work stoppages</w:t>
      </w:r>
      <w:r w:rsidRPr="00287209">
        <w:rPr>
          <w:rFonts w:asciiTheme="minorHAnsi" w:hAnsiTheme="minorHAnsi" w:cstheme="minorHAnsi"/>
          <w:sz w:val="24"/>
          <w:szCs w:val="26"/>
        </w:rPr>
        <w:t xml:space="preserve"> from teaching fellows, course assistants, and graduate research assistants — no sections, no office hours, no labs, no grades — </w:t>
      </w:r>
      <w:r w:rsidRPr="00287209">
        <w:rPr>
          <w:rFonts w:asciiTheme="minorHAnsi" w:hAnsiTheme="minorHAnsi" w:cstheme="minorHAnsi"/>
          <w:b/>
          <w:sz w:val="24"/>
          <w:szCs w:val="26"/>
          <w:highlight w:val="green"/>
          <w:u w:val="single"/>
        </w:rPr>
        <w:t>may pose </w:t>
      </w:r>
      <w:hyperlink r:id="rId12" w:history="1">
        <w:r w:rsidRPr="00287209">
          <w:rPr>
            <w:rFonts w:asciiTheme="minorHAnsi" w:hAnsiTheme="minorHAnsi" w:cstheme="minorHAnsi"/>
            <w:b/>
            <w:sz w:val="24"/>
            <w:szCs w:val="26"/>
            <w:highlight w:val="green"/>
            <w:u w:val="single"/>
          </w:rPr>
          <w:t>inconvenience</w:t>
        </w:r>
      </w:hyperlink>
      <w:r w:rsidRPr="00287209">
        <w:rPr>
          <w:rFonts w:asciiTheme="minorHAnsi" w:hAnsiTheme="minorHAnsi" w:cstheme="minorHAnsi"/>
          <w:sz w:val="24"/>
          <w:szCs w:val="26"/>
          <w:u w:val="single"/>
        </w:rPr>
        <w:t xml:space="preserve"> and perhaps hardship </w:t>
      </w:r>
      <w:r w:rsidRPr="00287209">
        <w:rPr>
          <w:rFonts w:asciiTheme="minorHAnsi" w:hAnsiTheme="minorHAnsi" w:cstheme="minorHAnsi"/>
          <w:b/>
          <w:sz w:val="24"/>
          <w:szCs w:val="26"/>
          <w:highlight w:val="green"/>
          <w:u w:val="single"/>
        </w:rPr>
        <w:t>in our present lives</w:t>
      </w:r>
      <w:r w:rsidRPr="00287209">
        <w:rPr>
          <w:rFonts w:asciiTheme="minorHAnsi" w:hAnsiTheme="minorHAnsi" w:cstheme="minorHAnsi"/>
          <w:sz w:val="24"/>
          <w:szCs w:val="26"/>
        </w:rPr>
        <w:t xml:space="preserve">. </w:t>
      </w:r>
      <w:r w:rsidRPr="00287209">
        <w:rPr>
          <w:rFonts w:asciiTheme="minorHAnsi" w:hAnsiTheme="minorHAnsi" w:cstheme="minorHAnsi"/>
          <w:sz w:val="24"/>
          <w:szCs w:val="26"/>
          <w:u w:val="single"/>
        </w:rPr>
        <w:t>Strikes may also impose a serious financial </w:t>
      </w:r>
      <w:hyperlink r:id="rId13" w:history="1">
        <w:r w:rsidRPr="00287209">
          <w:rPr>
            <w:rFonts w:asciiTheme="minorHAnsi" w:hAnsiTheme="minorHAnsi" w:cstheme="minorHAnsi"/>
            <w:sz w:val="24"/>
            <w:szCs w:val="26"/>
            <w:u w:val="single"/>
          </w:rPr>
          <w:t>cost</w:t>
        </w:r>
      </w:hyperlink>
      <w:r w:rsidRPr="00287209">
        <w:rPr>
          <w:rFonts w:asciiTheme="minorHAnsi" w:hAnsiTheme="minorHAnsi" w:cstheme="minorHAnsi"/>
          <w:sz w:val="24"/>
          <w:szCs w:val="26"/>
          <w:u w:val="single"/>
        </w:rPr>
        <w:t> on both the employer and the employees</w:t>
      </w:r>
      <w:r w:rsidRPr="00287209">
        <w:rPr>
          <w:rFonts w:asciiTheme="minorHAnsi" w:hAnsiTheme="minorHAnsi" w:cstheme="minorHAnsi"/>
          <w:sz w:val="24"/>
          <w:szCs w:val="26"/>
        </w:rPr>
        <w:t xml:space="preserve">. </w:t>
      </w:r>
      <w:r w:rsidRPr="00287209">
        <w:rPr>
          <w:rFonts w:asciiTheme="minorHAnsi" w:hAnsiTheme="minorHAnsi" w:cstheme="minorHAnsi"/>
          <w:b/>
          <w:sz w:val="24"/>
          <w:szCs w:val="26"/>
          <w:highlight w:val="green"/>
          <w:u w:val="single"/>
        </w:rPr>
        <w:t>These costs and inconveniences, however, should not be ridiculed as outrageous, for they rightfully </w:t>
      </w:r>
      <w:hyperlink r:id="rId14" w:history="1">
        <w:r w:rsidRPr="00287209">
          <w:rPr>
            <w:rFonts w:asciiTheme="minorHAnsi" w:hAnsiTheme="minorHAnsi" w:cstheme="minorHAnsi"/>
            <w:b/>
            <w:sz w:val="24"/>
            <w:szCs w:val="26"/>
            <w:highlight w:val="green"/>
            <w:u w:val="single"/>
          </w:rPr>
          <w:t>invite</w:t>
        </w:r>
      </w:hyperlink>
      <w:r w:rsidRPr="00287209">
        <w:rPr>
          <w:rFonts w:asciiTheme="minorHAnsi" w:hAnsiTheme="minorHAnsi" w:cstheme="minorHAnsi"/>
          <w:b/>
          <w:sz w:val="24"/>
          <w:szCs w:val="26"/>
          <w:highlight w:val="green"/>
          <w:u w:val="single"/>
        </w:rPr>
        <w:t> disruption. The</w:t>
      </w:r>
      <w:r w:rsidRPr="00287209">
        <w:rPr>
          <w:rFonts w:asciiTheme="minorHAnsi" w:hAnsiTheme="minorHAnsi" w:cstheme="minorHAnsi"/>
          <w:b/>
          <w:sz w:val="24"/>
          <w:szCs w:val="26"/>
          <w:u w:val="single"/>
        </w:rPr>
        <w:t xml:space="preserve"> possible </w:t>
      </w:r>
      <w:r w:rsidRPr="00287209">
        <w:rPr>
          <w:rFonts w:asciiTheme="minorHAnsi" w:hAnsiTheme="minorHAnsi" w:cstheme="minorHAnsi"/>
          <w:b/>
          <w:sz w:val="24"/>
          <w:szCs w:val="26"/>
          <w:highlight w:val="green"/>
          <w:u w:val="single"/>
        </w:rPr>
        <w:t>hazards that arise from a strike</w:t>
      </w:r>
      <w:r w:rsidRPr="00287209">
        <w:rPr>
          <w:rFonts w:asciiTheme="minorHAnsi" w:hAnsiTheme="minorHAnsi" w:cstheme="minorHAnsi"/>
          <w:b/>
          <w:sz w:val="24"/>
          <w:szCs w:val="26"/>
          <w:u w:val="single"/>
        </w:rPr>
        <w:t xml:space="preserve"> </w:t>
      </w:r>
      <w:r w:rsidRPr="00287209">
        <w:rPr>
          <w:rFonts w:asciiTheme="minorHAnsi" w:hAnsiTheme="minorHAnsi" w:cstheme="minorHAnsi"/>
          <w:b/>
          <w:sz w:val="24"/>
          <w:szCs w:val="26"/>
          <w:highlight w:val="green"/>
          <w:u w:val="single"/>
        </w:rPr>
        <w:t>must be weighed against the workers’ welfare and just rewards and to the community. For instance</w:t>
      </w:r>
      <w:r w:rsidRPr="00287209">
        <w:rPr>
          <w:rFonts w:asciiTheme="minorHAnsi" w:hAnsiTheme="minorHAnsi" w:cstheme="minorHAnsi"/>
          <w:sz w:val="24"/>
          <w:szCs w:val="26"/>
        </w:rPr>
        <w:t xml:space="preserve">, </w:t>
      </w:r>
      <w:r w:rsidRPr="00287209">
        <w:rPr>
          <w:rFonts w:asciiTheme="minorHAnsi" w:hAnsiTheme="minorHAnsi" w:cstheme="minorHAnsi"/>
          <w:sz w:val="24"/>
          <w:szCs w:val="26"/>
          <w:u w:val="single"/>
        </w:rPr>
        <w:t>current graduate students who struggle in </w:t>
      </w:r>
      <w:hyperlink r:id="rId15" w:history="1">
        <w:r w:rsidRPr="00287209">
          <w:rPr>
            <w:rFonts w:asciiTheme="minorHAnsi" w:hAnsiTheme="minorHAnsi" w:cstheme="minorHAnsi"/>
            <w:sz w:val="24"/>
            <w:szCs w:val="26"/>
            <w:u w:val="single"/>
          </w:rPr>
          <w:t>financials</w:t>
        </w:r>
      </w:hyperlink>
      <w:r w:rsidRPr="00287209">
        <w:rPr>
          <w:rFonts w:asciiTheme="minorHAnsi" w:hAnsiTheme="minorHAnsi" w:cstheme="minorHAnsi"/>
          <w:sz w:val="24"/>
          <w:szCs w:val="26"/>
          <w:u w:val="single"/>
        </w:rPr>
        <w:t> and </w:t>
      </w:r>
      <w:hyperlink r:id="rId16" w:history="1">
        <w:r w:rsidRPr="00287209">
          <w:rPr>
            <w:rFonts w:asciiTheme="minorHAnsi" w:hAnsiTheme="minorHAnsi" w:cstheme="minorHAnsi"/>
            <w:sz w:val="24"/>
            <w:szCs w:val="26"/>
            <w:u w:val="single"/>
          </w:rPr>
          <w:t>mental health</w:t>
        </w:r>
      </w:hyperlink>
      <w:r w:rsidRPr="00287209">
        <w:rPr>
          <w:rFonts w:asciiTheme="minorHAnsi" w:hAnsiTheme="minorHAnsi" w:cstheme="minorHAnsi"/>
          <w:sz w:val="24"/>
          <w:szCs w:val="26"/>
          <w:u w:val="single"/>
        </w:rPr>
        <w:t> may be troubled with juggling teaching obligatio</w:t>
      </w:r>
      <w:r w:rsidRPr="00287209">
        <w:rPr>
          <w:rFonts w:asciiTheme="minorHAnsi" w:hAnsiTheme="minorHAnsi" w:cstheme="minorHAnsi"/>
          <w:sz w:val="24"/>
          <w:szCs w:val="26"/>
        </w:rPr>
        <w:t xml:space="preserve">ns. </w:t>
      </w:r>
      <w:r w:rsidRPr="00287209">
        <w:rPr>
          <w:rFonts w:asciiTheme="minorHAnsi" w:hAnsiTheme="minorHAnsi" w:cstheme="minorHAnsi"/>
          <w:b/>
          <w:sz w:val="24"/>
          <w:szCs w:val="26"/>
          <w:highlight w:val="green"/>
          <w:u w:val="single"/>
        </w:rPr>
        <w:t>If graduate students are provided with pay security and adequate dental, mental health</w:t>
      </w:r>
      <w:r w:rsidRPr="00287209">
        <w:rPr>
          <w:rFonts w:asciiTheme="minorHAnsi" w:hAnsiTheme="minorHAnsi" w:cstheme="minorHAnsi"/>
          <w:sz w:val="24"/>
          <w:szCs w:val="26"/>
          <w:u w:val="single"/>
        </w:rPr>
        <w:t xml:space="preserve">, and specialist coverage, their </w:t>
      </w:r>
      <w:r w:rsidRPr="00287209">
        <w:rPr>
          <w:rFonts w:asciiTheme="minorHAnsi" w:hAnsiTheme="minorHAnsi" w:cstheme="minorHAnsi"/>
          <w:b/>
          <w:sz w:val="24"/>
          <w:szCs w:val="26"/>
          <w:highlight w:val="green"/>
          <w:u w:val="single"/>
        </w:rPr>
        <w:t>quality of teaching and research may </w:t>
      </w:r>
      <w:hyperlink r:id="rId17" w:history="1">
        <w:r w:rsidRPr="00287209">
          <w:rPr>
            <w:rFonts w:asciiTheme="minorHAnsi" w:hAnsiTheme="minorHAnsi" w:cstheme="minorHAnsi"/>
            <w:b/>
            <w:sz w:val="24"/>
            <w:szCs w:val="26"/>
            <w:highlight w:val="green"/>
            <w:u w:val="single"/>
          </w:rPr>
          <w:t>improve</w:t>
        </w:r>
      </w:hyperlink>
      <w:r w:rsidRPr="00287209">
        <w:rPr>
          <w:rFonts w:asciiTheme="minorHAnsi" w:hAnsiTheme="minorHAnsi" w:cstheme="minorHAnsi"/>
          <w:b/>
          <w:sz w:val="24"/>
          <w:szCs w:val="26"/>
          <w:highlight w:val="green"/>
          <w:u w:val="single"/>
        </w:rPr>
        <w:t> in the </w:t>
      </w:r>
      <w:hyperlink r:id="rId18" w:history="1">
        <w:r w:rsidRPr="00287209">
          <w:rPr>
            <w:rFonts w:asciiTheme="minorHAnsi" w:hAnsiTheme="minorHAnsi" w:cstheme="minorHAnsi"/>
            <w:b/>
            <w:sz w:val="24"/>
            <w:szCs w:val="26"/>
            <w:highlight w:val="green"/>
            <w:u w:val="single"/>
          </w:rPr>
          <w:t>long run</w:t>
        </w:r>
      </w:hyperlink>
      <w:r w:rsidRPr="00287209">
        <w:rPr>
          <w:rFonts w:asciiTheme="minorHAnsi" w:hAnsiTheme="minorHAnsi" w:cstheme="minorHAnsi"/>
          <w:sz w:val="24"/>
          <w:szCs w:val="26"/>
        </w:rPr>
        <w:t xml:space="preserve">. </w:t>
      </w:r>
      <w:r w:rsidRPr="00287209">
        <w:rPr>
          <w:rFonts w:asciiTheme="minorHAnsi" w:hAnsiTheme="minorHAnsi" w:cstheme="minorHAnsi"/>
          <w:sz w:val="24"/>
          <w:szCs w:val="26"/>
          <w:u w:val="single"/>
        </w:rPr>
        <w:t>There are dangers to bystanders</w:t>
      </w:r>
      <w:r w:rsidRPr="00287209">
        <w:rPr>
          <w:rFonts w:asciiTheme="minorHAnsi" w:hAnsiTheme="minorHAnsi" w:cstheme="minorHAnsi"/>
          <w:sz w:val="24"/>
          <w:szCs w:val="26"/>
        </w:rPr>
        <w:t xml:space="preserve"> and </w:t>
      </w:r>
      <w:r w:rsidRPr="00287209">
        <w:rPr>
          <w:rFonts w:asciiTheme="minorHAnsi" w:hAnsiTheme="minorHAnsi" w:cstheme="minorHAnsi"/>
          <w:sz w:val="24"/>
          <w:szCs w:val="26"/>
          <w:u w:val="single"/>
        </w:rPr>
        <w:t>neutrals when a strike occurs</w:t>
      </w:r>
      <w:r w:rsidRPr="00287209">
        <w:rPr>
          <w:rFonts w:asciiTheme="minorHAnsi" w:hAnsiTheme="minorHAnsi" w:cstheme="minorHAnsi"/>
          <w:sz w:val="24"/>
          <w:szCs w:val="26"/>
        </w:rPr>
        <w:t xml:space="preserve">, but </w:t>
      </w:r>
      <w:r w:rsidRPr="00287209">
        <w:rPr>
          <w:rFonts w:asciiTheme="minorHAnsi" w:hAnsiTheme="minorHAnsi" w:cstheme="minorHAnsi"/>
          <w:b/>
          <w:sz w:val="24"/>
          <w:szCs w:val="26"/>
          <w:highlight w:val="green"/>
          <w:u w:val="single"/>
        </w:rPr>
        <w:t>such considerations also arise when one lays down the right to strike</w:t>
      </w:r>
      <w:r w:rsidRPr="00287209">
        <w:rPr>
          <w:rFonts w:asciiTheme="minorHAnsi" w:hAnsiTheme="minorHAnsi" w:cstheme="minorHAnsi"/>
          <w:b/>
          <w:sz w:val="24"/>
          <w:szCs w:val="26"/>
          <w:u w:val="single"/>
        </w:rPr>
        <w:t>.</w:t>
      </w:r>
    </w:p>
    <w:p w:rsidR="003F2682" w:rsidRPr="00287209" w:rsidRDefault="003F2682" w:rsidP="003F2682">
      <w:pPr>
        <w:rPr>
          <w:rFonts w:asciiTheme="minorHAnsi" w:hAnsiTheme="minorHAnsi" w:cstheme="minorHAnsi"/>
          <w:color w:val="000000"/>
          <w:sz w:val="24"/>
          <w:szCs w:val="26"/>
        </w:rPr>
      </w:pPr>
    </w:p>
    <w:p w:rsidR="003F2682" w:rsidRDefault="003F2682" w:rsidP="003F2682">
      <w:pPr>
        <w:pStyle w:val="Heading4"/>
      </w:pPr>
      <w:r>
        <w:t>Oppressions will not stop insofar as strikes are not available as strikes are uniquely effective.</w:t>
      </w:r>
    </w:p>
    <w:p w:rsidR="003F2682" w:rsidRPr="00287209" w:rsidRDefault="003F2682" w:rsidP="003F2682">
      <w:proofErr w:type="spellStart"/>
      <w:r w:rsidRPr="009D20FC">
        <w:rPr>
          <w:b/>
          <w:sz w:val="26"/>
        </w:rPr>
        <w:t>Chibber</w:t>
      </w:r>
      <w:proofErr w:type="spellEnd"/>
      <w:r w:rsidRPr="009D20FC">
        <w:rPr>
          <w:b/>
          <w:sz w:val="26"/>
        </w:rPr>
        <w:t xml:space="preserve"> 16’</w:t>
      </w:r>
      <w:r>
        <w:t xml:space="preserve"> (“Why the Working Class?”, Vivek </w:t>
      </w:r>
      <w:proofErr w:type="spellStart"/>
      <w:r>
        <w:t>Chibber</w:t>
      </w:r>
      <w:proofErr w:type="spellEnd"/>
      <w:r>
        <w:t xml:space="preserve">, 3/13/2016, Vivek </w:t>
      </w:r>
      <w:proofErr w:type="spellStart"/>
      <w:r>
        <w:t>Chibber</w:t>
      </w:r>
      <w:proofErr w:type="spellEnd"/>
      <w:r>
        <w:t xml:space="preserve"> is a professor of sociology at New York University. He is the editor of </w:t>
      </w:r>
      <w:r>
        <w:rPr>
          <w:i/>
        </w:rPr>
        <w:t>Catalyst: A Journey of Theory and Strategy</w:t>
      </w:r>
      <w:r>
        <w:t xml:space="preserve">., </w:t>
      </w:r>
      <w:r w:rsidRPr="009D20FC">
        <w:t>https://www.jacobinmag.com/2016/03/working-class-capitalism-socialists-strike-power/</w:t>
      </w:r>
      <w:r>
        <w:t>)</w:t>
      </w:r>
    </w:p>
    <w:p w:rsidR="003F2682" w:rsidRDefault="003F2682" w:rsidP="003F2682">
      <w:pPr>
        <w:pStyle w:val="NormalWeb"/>
        <w:spacing w:before="0" w:beforeAutospacing="0" w:after="240" w:afterAutospacing="0"/>
        <w:rPr>
          <w:rFonts w:asciiTheme="minorHAnsi" w:hAnsiTheme="minorHAnsi"/>
          <w:sz w:val="22"/>
          <w:szCs w:val="22"/>
        </w:rPr>
      </w:pPr>
      <w:r w:rsidRPr="009D20FC">
        <w:rPr>
          <w:rFonts w:asciiTheme="minorHAnsi" w:hAnsiTheme="minorHAnsi"/>
          <w:sz w:val="22"/>
          <w:szCs w:val="22"/>
        </w:rPr>
        <w:t>There are many things that people need to lead decent lives. But two items are absolutely essential. The first is some guarantee of material security — things like having an </w:t>
      </w:r>
      <w:hyperlink r:id="rId19" w:history="1">
        <w:r w:rsidRPr="009D20FC">
          <w:rPr>
            <w:rStyle w:val="Hyperlink"/>
            <w:rFonts w:asciiTheme="minorHAnsi" w:eastAsiaTheme="majorEastAsia" w:hAnsiTheme="minorHAnsi"/>
            <w:sz w:val="22"/>
            <w:szCs w:val="22"/>
          </w:rPr>
          <w:t>income</w:t>
        </w:r>
      </w:hyperlink>
      <w:r w:rsidRPr="009D20FC">
        <w:rPr>
          <w:rFonts w:asciiTheme="minorHAnsi" w:hAnsiTheme="minorHAnsi"/>
          <w:sz w:val="22"/>
          <w:szCs w:val="22"/>
        </w:rPr>
        <w:t>, </w:t>
      </w:r>
      <w:hyperlink r:id="rId20" w:history="1">
        <w:r w:rsidRPr="009D20FC">
          <w:rPr>
            <w:rStyle w:val="Hyperlink"/>
            <w:rFonts w:asciiTheme="minorHAnsi" w:eastAsiaTheme="majorEastAsia" w:hAnsiTheme="minorHAnsi"/>
            <w:sz w:val="22"/>
            <w:szCs w:val="22"/>
          </w:rPr>
          <w:t>housing</w:t>
        </w:r>
      </w:hyperlink>
      <w:r w:rsidRPr="009D20FC">
        <w:rPr>
          <w:rFonts w:asciiTheme="minorHAnsi" w:hAnsiTheme="minorHAnsi"/>
          <w:sz w:val="22"/>
          <w:szCs w:val="22"/>
        </w:rPr>
        <w:t>, and </w:t>
      </w:r>
      <w:hyperlink r:id="rId21" w:history="1">
        <w:r w:rsidRPr="009D20FC">
          <w:rPr>
            <w:rStyle w:val="Hyperlink"/>
            <w:rFonts w:asciiTheme="minorHAnsi" w:eastAsiaTheme="majorEastAsia" w:hAnsiTheme="minorHAnsi"/>
            <w:sz w:val="22"/>
            <w:szCs w:val="22"/>
          </w:rPr>
          <w:t>basic health care</w:t>
        </w:r>
      </w:hyperlink>
      <w:r w:rsidRPr="009D20FC">
        <w:rPr>
          <w:rFonts w:asciiTheme="minorHAnsi" w:hAnsiTheme="minorHAnsi"/>
          <w:sz w:val="22"/>
          <w:szCs w:val="22"/>
        </w:rPr>
        <w:t>. The second is being free of social domination — if you are under someone else’s control, if they make many of the key decisions for you, then you are constantly vulnerable to abuse.</w:t>
      </w:r>
      <w:r>
        <w:rPr>
          <w:rFonts w:asciiTheme="minorHAnsi" w:hAnsiTheme="minorHAnsi"/>
          <w:sz w:val="22"/>
          <w:szCs w:val="22"/>
        </w:rPr>
        <w:t xml:space="preserve"> </w:t>
      </w:r>
      <w:r w:rsidRPr="009D20FC">
        <w:rPr>
          <w:rFonts w:asciiTheme="minorHAnsi" w:hAnsiTheme="minorHAnsi"/>
          <w:sz w:val="22"/>
          <w:szCs w:val="22"/>
        </w:rPr>
        <w:t xml:space="preserve">So, </w:t>
      </w:r>
      <w:r w:rsidRPr="004D6EF6">
        <w:rPr>
          <w:rFonts w:asciiTheme="minorHAnsi" w:hAnsiTheme="minorHAnsi"/>
          <w:b/>
          <w:sz w:val="22"/>
          <w:szCs w:val="22"/>
          <w:highlight w:val="green"/>
          <w:u w:val="single"/>
        </w:rPr>
        <w:t>in a society in</w:t>
      </w:r>
      <w:r w:rsidRPr="004D6EF6">
        <w:rPr>
          <w:rFonts w:asciiTheme="minorHAnsi" w:hAnsiTheme="minorHAnsi"/>
          <w:b/>
          <w:sz w:val="22"/>
          <w:szCs w:val="22"/>
          <w:u w:val="single"/>
        </w:rPr>
        <w:t xml:space="preserve"> </w:t>
      </w:r>
      <w:r w:rsidRPr="004D6EF6">
        <w:rPr>
          <w:rFonts w:asciiTheme="minorHAnsi" w:hAnsiTheme="minorHAnsi"/>
          <w:b/>
          <w:sz w:val="22"/>
          <w:szCs w:val="22"/>
          <w:highlight w:val="green"/>
          <w:u w:val="single"/>
        </w:rPr>
        <w:t>which most</w:t>
      </w:r>
      <w:r w:rsidRPr="004D6EF6">
        <w:rPr>
          <w:rFonts w:asciiTheme="minorHAnsi" w:hAnsiTheme="minorHAnsi"/>
          <w:b/>
          <w:sz w:val="22"/>
          <w:szCs w:val="22"/>
          <w:highlight w:val="green"/>
        </w:rPr>
        <w:t xml:space="preserve"> </w:t>
      </w:r>
      <w:r w:rsidRPr="009D20FC">
        <w:rPr>
          <w:rFonts w:asciiTheme="minorHAnsi" w:hAnsiTheme="minorHAnsi"/>
          <w:sz w:val="22"/>
          <w:szCs w:val="22"/>
        </w:rPr>
        <w:t>people don’t have job security, or have jobs but </w:t>
      </w:r>
      <w:hyperlink r:id="rId22" w:history="1">
        <w:r w:rsidRPr="009D20FC">
          <w:rPr>
            <w:rStyle w:val="Hyperlink"/>
            <w:rFonts w:asciiTheme="minorHAnsi" w:eastAsiaTheme="majorEastAsia" w:hAnsiTheme="minorHAnsi"/>
            <w:sz w:val="22"/>
            <w:szCs w:val="22"/>
          </w:rPr>
          <w:t>can’t pay their bills</w:t>
        </w:r>
      </w:hyperlink>
      <w:r w:rsidRPr="009D20FC">
        <w:rPr>
          <w:rFonts w:asciiTheme="minorHAnsi" w:hAnsiTheme="minorHAnsi"/>
          <w:sz w:val="22"/>
          <w:szCs w:val="22"/>
        </w:rPr>
        <w:t xml:space="preserve">, in which they have to </w:t>
      </w:r>
      <w:r w:rsidRPr="004D6EF6">
        <w:rPr>
          <w:rFonts w:asciiTheme="minorHAnsi" w:hAnsiTheme="minorHAnsi"/>
          <w:b/>
          <w:sz w:val="22"/>
          <w:szCs w:val="22"/>
          <w:highlight w:val="green"/>
          <w:u w:val="single"/>
        </w:rPr>
        <w:t xml:space="preserve">submit to other </w:t>
      </w:r>
      <w:r w:rsidRPr="004D6EF6">
        <w:rPr>
          <w:rFonts w:asciiTheme="minorHAnsi" w:hAnsiTheme="minorHAnsi"/>
          <w:b/>
          <w:sz w:val="22"/>
          <w:szCs w:val="22"/>
          <w:u w:val="single"/>
        </w:rPr>
        <w:t xml:space="preserve">people’s </w:t>
      </w:r>
      <w:r w:rsidRPr="004D6EF6">
        <w:rPr>
          <w:rFonts w:asciiTheme="minorHAnsi" w:hAnsiTheme="minorHAnsi"/>
          <w:b/>
          <w:sz w:val="22"/>
          <w:szCs w:val="22"/>
          <w:highlight w:val="green"/>
          <w:u w:val="single"/>
        </w:rPr>
        <w:t xml:space="preserve">control, in which they don’t have a voice in </w:t>
      </w:r>
      <w:r w:rsidRPr="004D6EF6">
        <w:rPr>
          <w:rFonts w:asciiTheme="minorHAnsi" w:hAnsiTheme="minorHAnsi"/>
          <w:b/>
          <w:sz w:val="22"/>
          <w:szCs w:val="22"/>
          <w:u w:val="single"/>
        </w:rPr>
        <w:t>how</w:t>
      </w:r>
      <w:r w:rsidRPr="004D6EF6">
        <w:rPr>
          <w:rFonts w:asciiTheme="minorHAnsi" w:hAnsiTheme="minorHAnsi"/>
          <w:b/>
          <w:sz w:val="22"/>
          <w:szCs w:val="22"/>
          <w:highlight w:val="green"/>
          <w:u w:val="single"/>
        </w:rPr>
        <w:t xml:space="preserve"> laws </w:t>
      </w:r>
      <w:r w:rsidRPr="004D6EF6">
        <w:rPr>
          <w:rFonts w:asciiTheme="minorHAnsi" w:hAnsiTheme="minorHAnsi"/>
          <w:b/>
          <w:sz w:val="22"/>
          <w:szCs w:val="22"/>
          <w:u w:val="single"/>
        </w:rPr>
        <w:t>and regulations</w:t>
      </w:r>
      <w:r w:rsidRPr="004D6EF6">
        <w:rPr>
          <w:rFonts w:asciiTheme="minorHAnsi" w:hAnsiTheme="minorHAnsi"/>
          <w:sz w:val="22"/>
          <w:szCs w:val="22"/>
          <w:u w:val="single"/>
        </w:rPr>
        <w:t xml:space="preserve"> are made </w:t>
      </w:r>
      <w:r w:rsidRPr="004D6EF6">
        <w:rPr>
          <w:rFonts w:asciiTheme="minorHAnsi" w:hAnsiTheme="minorHAnsi"/>
          <w:b/>
          <w:sz w:val="22"/>
          <w:szCs w:val="22"/>
          <w:highlight w:val="green"/>
          <w:u w:val="single"/>
        </w:rPr>
        <w:t>— it’s impossible to achieve social justice. Capitalism</w:t>
      </w:r>
      <w:r w:rsidRPr="004D6EF6">
        <w:rPr>
          <w:rFonts w:asciiTheme="minorHAnsi" w:hAnsiTheme="minorHAnsi"/>
          <w:sz w:val="22"/>
          <w:szCs w:val="22"/>
          <w:highlight w:val="green"/>
          <w:u w:val="single"/>
        </w:rPr>
        <w:t xml:space="preserve"> </w:t>
      </w:r>
      <w:r w:rsidRPr="009D20FC">
        <w:rPr>
          <w:rFonts w:asciiTheme="minorHAnsi" w:hAnsiTheme="minorHAnsi"/>
          <w:sz w:val="22"/>
          <w:szCs w:val="22"/>
        </w:rPr>
        <w:t xml:space="preserve">is an economic system that </w:t>
      </w:r>
      <w:r w:rsidRPr="004D6EF6">
        <w:rPr>
          <w:rFonts w:asciiTheme="minorHAnsi" w:hAnsiTheme="minorHAnsi"/>
          <w:b/>
          <w:sz w:val="22"/>
          <w:szCs w:val="22"/>
          <w:highlight w:val="green"/>
          <w:u w:val="single"/>
        </w:rPr>
        <w:t>depends on depriving</w:t>
      </w:r>
      <w:r w:rsidRPr="004D6EF6">
        <w:rPr>
          <w:rFonts w:asciiTheme="minorHAnsi" w:hAnsiTheme="minorHAnsi"/>
          <w:sz w:val="22"/>
          <w:szCs w:val="22"/>
          <w:highlight w:val="green"/>
          <w:u w:val="single"/>
        </w:rPr>
        <w:t xml:space="preserve"> </w:t>
      </w:r>
      <w:r w:rsidRPr="004D6EF6">
        <w:rPr>
          <w:rFonts w:asciiTheme="minorHAnsi" w:hAnsiTheme="minorHAnsi"/>
          <w:sz w:val="22"/>
          <w:szCs w:val="22"/>
          <w:u w:val="single"/>
        </w:rPr>
        <w:t xml:space="preserve">the vast majority of people of these essential </w:t>
      </w:r>
      <w:r w:rsidRPr="004D6EF6">
        <w:rPr>
          <w:rFonts w:asciiTheme="minorHAnsi" w:hAnsiTheme="minorHAnsi"/>
          <w:b/>
          <w:sz w:val="22"/>
          <w:szCs w:val="22"/>
          <w:highlight w:val="green"/>
          <w:u w:val="single"/>
        </w:rPr>
        <w:t>preconditions for a decent life</w:t>
      </w:r>
      <w:r w:rsidRPr="004D6EF6">
        <w:rPr>
          <w:rFonts w:asciiTheme="minorHAnsi" w:hAnsiTheme="minorHAnsi"/>
          <w:b/>
          <w:sz w:val="22"/>
          <w:szCs w:val="22"/>
          <w:u w:val="single"/>
        </w:rPr>
        <w:t xml:space="preserve">. </w:t>
      </w:r>
      <w:r w:rsidRPr="004D6EF6">
        <w:rPr>
          <w:rFonts w:asciiTheme="minorHAnsi" w:hAnsiTheme="minorHAnsi"/>
          <w:b/>
          <w:sz w:val="22"/>
          <w:szCs w:val="22"/>
          <w:highlight w:val="green"/>
          <w:u w:val="single"/>
        </w:rPr>
        <w:t>Workers</w:t>
      </w:r>
      <w:r w:rsidRPr="004D6EF6">
        <w:rPr>
          <w:rFonts w:asciiTheme="minorHAnsi" w:hAnsiTheme="minorHAnsi"/>
          <w:sz w:val="22"/>
          <w:szCs w:val="22"/>
          <w:u w:val="single"/>
        </w:rPr>
        <w:t xml:space="preserve"> show up for work every day knowing that they</w:t>
      </w:r>
      <w:r w:rsidRPr="004D6EF6">
        <w:rPr>
          <w:rFonts w:asciiTheme="minorHAnsi" w:hAnsiTheme="minorHAnsi"/>
          <w:sz w:val="22"/>
          <w:szCs w:val="22"/>
          <w:highlight w:val="green"/>
          <w:u w:val="single"/>
        </w:rPr>
        <w:t xml:space="preserve"> </w:t>
      </w:r>
      <w:r w:rsidRPr="004D6EF6">
        <w:rPr>
          <w:rFonts w:asciiTheme="minorHAnsi" w:hAnsiTheme="minorHAnsi"/>
          <w:b/>
          <w:sz w:val="22"/>
          <w:szCs w:val="22"/>
          <w:highlight w:val="green"/>
          <w:u w:val="single"/>
        </w:rPr>
        <w:t>have</w:t>
      </w:r>
      <w:r w:rsidRPr="004D6EF6">
        <w:rPr>
          <w:rFonts w:asciiTheme="minorHAnsi" w:hAnsiTheme="minorHAnsi"/>
          <w:b/>
          <w:sz w:val="22"/>
          <w:szCs w:val="22"/>
          <w:u w:val="single"/>
        </w:rPr>
        <w:t xml:space="preserve"> </w:t>
      </w:r>
      <w:r w:rsidRPr="004D6EF6">
        <w:rPr>
          <w:rFonts w:asciiTheme="minorHAnsi" w:hAnsiTheme="minorHAnsi"/>
          <w:b/>
          <w:sz w:val="22"/>
          <w:szCs w:val="22"/>
          <w:highlight w:val="green"/>
          <w:u w:val="single"/>
        </w:rPr>
        <w:t>little job security</w:t>
      </w:r>
      <w:r w:rsidRPr="004D6EF6">
        <w:rPr>
          <w:rFonts w:asciiTheme="minorHAnsi" w:hAnsiTheme="minorHAnsi"/>
          <w:b/>
          <w:sz w:val="22"/>
          <w:szCs w:val="22"/>
        </w:rPr>
        <w:t>;</w:t>
      </w:r>
      <w:r w:rsidRPr="009D20FC">
        <w:rPr>
          <w:rFonts w:asciiTheme="minorHAnsi" w:hAnsiTheme="minorHAnsi"/>
          <w:sz w:val="22"/>
          <w:szCs w:val="22"/>
        </w:rPr>
        <w:t xml:space="preserve"> they are paid what </w:t>
      </w:r>
      <w:r w:rsidRPr="004D6EF6">
        <w:rPr>
          <w:rFonts w:asciiTheme="minorHAnsi" w:hAnsiTheme="minorHAnsi"/>
          <w:b/>
          <w:sz w:val="22"/>
          <w:szCs w:val="22"/>
          <w:highlight w:val="green"/>
          <w:u w:val="single"/>
        </w:rPr>
        <w:t>employers</w:t>
      </w:r>
      <w:r w:rsidRPr="004D6EF6">
        <w:rPr>
          <w:rFonts w:asciiTheme="minorHAnsi" w:hAnsiTheme="minorHAnsi"/>
          <w:b/>
          <w:sz w:val="22"/>
          <w:szCs w:val="22"/>
          <w:highlight w:val="green"/>
        </w:rPr>
        <w:t xml:space="preserve"> </w:t>
      </w:r>
      <w:r w:rsidRPr="009D20FC">
        <w:rPr>
          <w:rFonts w:asciiTheme="minorHAnsi" w:hAnsiTheme="minorHAnsi"/>
          <w:sz w:val="22"/>
          <w:szCs w:val="22"/>
        </w:rPr>
        <w:t xml:space="preserve">feel is consistent with their </w:t>
      </w:r>
      <w:r w:rsidRPr="004D6EF6">
        <w:rPr>
          <w:rFonts w:asciiTheme="minorHAnsi" w:hAnsiTheme="minorHAnsi"/>
          <w:b/>
          <w:sz w:val="22"/>
          <w:szCs w:val="22"/>
          <w:highlight w:val="green"/>
          <w:u w:val="single"/>
        </w:rPr>
        <w:t>main priority</w:t>
      </w:r>
      <w:r w:rsidRPr="004D6EF6">
        <w:rPr>
          <w:rFonts w:asciiTheme="minorHAnsi" w:hAnsiTheme="minorHAnsi"/>
          <w:b/>
          <w:sz w:val="22"/>
          <w:szCs w:val="22"/>
          <w:u w:val="single"/>
        </w:rPr>
        <w:t>,</w:t>
      </w:r>
      <w:r w:rsidRPr="004D6EF6">
        <w:rPr>
          <w:rFonts w:asciiTheme="minorHAnsi" w:hAnsiTheme="minorHAnsi"/>
          <w:sz w:val="22"/>
          <w:szCs w:val="22"/>
          <w:u w:val="single"/>
        </w:rPr>
        <w:t xml:space="preserve"> which is making </w:t>
      </w:r>
      <w:r w:rsidRPr="004D6EF6">
        <w:rPr>
          <w:rFonts w:asciiTheme="minorHAnsi" w:hAnsiTheme="minorHAnsi"/>
          <w:b/>
          <w:sz w:val="22"/>
          <w:szCs w:val="22"/>
          <w:highlight w:val="green"/>
          <w:u w:val="single"/>
        </w:rPr>
        <w:t xml:space="preserve">profits, not </w:t>
      </w:r>
      <w:r w:rsidRPr="004D6EF6">
        <w:rPr>
          <w:rFonts w:asciiTheme="minorHAnsi" w:hAnsiTheme="minorHAnsi"/>
          <w:b/>
          <w:sz w:val="22"/>
          <w:szCs w:val="22"/>
          <w:u w:val="single"/>
        </w:rPr>
        <w:t xml:space="preserve">the </w:t>
      </w:r>
      <w:r w:rsidRPr="004D6EF6">
        <w:rPr>
          <w:rFonts w:asciiTheme="minorHAnsi" w:hAnsiTheme="minorHAnsi"/>
          <w:b/>
          <w:sz w:val="22"/>
          <w:szCs w:val="22"/>
          <w:highlight w:val="green"/>
          <w:u w:val="single"/>
        </w:rPr>
        <w:t>well-being</w:t>
      </w:r>
      <w:r w:rsidRPr="009D20FC">
        <w:rPr>
          <w:rFonts w:asciiTheme="minorHAnsi" w:hAnsiTheme="minorHAnsi"/>
          <w:sz w:val="22"/>
          <w:szCs w:val="22"/>
          <w:highlight w:val="green"/>
        </w:rPr>
        <w:t xml:space="preserve"> </w:t>
      </w:r>
      <w:r w:rsidRPr="009D20FC">
        <w:rPr>
          <w:rFonts w:asciiTheme="minorHAnsi" w:hAnsiTheme="minorHAnsi"/>
          <w:sz w:val="22"/>
          <w:szCs w:val="22"/>
        </w:rPr>
        <w:t xml:space="preserve">of employees; they work at a pace and duration that is set by their bosses; and </w:t>
      </w:r>
      <w:r w:rsidRPr="004D6EF6">
        <w:rPr>
          <w:rFonts w:asciiTheme="minorHAnsi" w:hAnsiTheme="minorHAnsi"/>
          <w:b/>
          <w:sz w:val="22"/>
          <w:szCs w:val="22"/>
          <w:highlight w:val="green"/>
          <w:u w:val="single"/>
        </w:rPr>
        <w:t>they submit</w:t>
      </w:r>
      <w:r w:rsidRPr="009D20FC">
        <w:rPr>
          <w:rFonts w:asciiTheme="minorHAnsi" w:hAnsiTheme="minorHAnsi"/>
          <w:sz w:val="22"/>
          <w:szCs w:val="22"/>
          <w:highlight w:val="green"/>
        </w:rPr>
        <w:t xml:space="preserve"> </w:t>
      </w:r>
      <w:r w:rsidRPr="004D6EF6">
        <w:rPr>
          <w:rFonts w:asciiTheme="minorHAnsi" w:hAnsiTheme="minorHAnsi"/>
          <w:sz w:val="22"/>
          <w:szCs w:val="22"/>
        </w:rPr>
        <w:t xml:space="preserve">to these conditions, </w:t>
      </w:r>
      <w:r w:rsidRPr="009D20FC">
        <w:rPr>
          <w:rFonts w:asciiTheme="minorHAnsi" w:hAnsiTheme="minorHAnsi"/>
          <w:sz w:val="22"/>
          <w:szCs w:val="22"/>
        </w:rPr>
        <w:t xml:space="preserve">not because they want to, but </w:t>
      </w:r>
      <w:r w:rsidRPr="004D6EF6">
        <w:rPr>
          <w:rFonts w:asciiTheme="minorHAnsi" w:hAnsiTheme="minorHAnsi"/>
          <w:b/>
          <w:sz w:val="22"/>
          <w:szCs w:val="22"/>
          <w:highlight w:val="green"/>
          <w:u w:val="single"/>
        </w:rPr>
        <w:t>because</w:t>
      </w:r>
      <w:r w:rsidRPr="009D20FC">
        <w:rPr>
          <w:rFonts w:asciiTheme="minorHAnsi" w:hAnsiTheme="minorHAnsi"/>
          <w:sz w:val="22"/>
          <w:szCs w:val="22"/>
          <w:highlight w:val="green"/>
        </w:rPr>
        <w:t xml:space="preserve"> </w:t>
      </w:r>
      <w:r w:rsidRPr="009D20FC">
        <w:rPr>
          <w:rFonts w:asciiTheme="minorHAnsi" w:hAnsiTheme="minorHAnsi"/>
          <w:sz w:val="22"/>
          <w:szCs w:val="22"/>
        </w:rPr>
        <w:t xml:space="preserve">for most of them, </w:t>
      </w:r>
      <w:r w:rsidRPr="004D6EF6">
        <w:rPr>
          <w:rFonts w:asciiTheme="minorHAnsi" w:hAnsiTheme="minorHAnsi"/>
          <w:b/>
          <w:sz w:val="22"/>
          <w:szCs w:val="22"/>
          <w:highlight w:val="green"/>
          <w:u w:val="single"/>
        </w:rPr>
        <w:t>the alternative</w:t>
      </w:r>
      <w:r w:rsidRPr="009D20FC">
        <w:rPr>
          <w:rFonts w:asciiTheme="minorHAnsi" w:hAnsiTheme="minorHAnsi"/>
          <w:sz w:val="22"/>
          <w:szCs w:val="22"/>
          <w:highlight w:val="green"/>
        </w:rPr>
        <w:t xml:space="preserve"> </w:t>
      </w:r>
      <w:r w:rsidRPr="009D20FC">
        <w:rPr>
          <w:rFonts w:asciiTheme="minorHAnsi" w:hAnsiTheme="minorHAnsi"/>
          <w:sz w:val="22"/>
          <w:szCs w:val="22"/>
          <w:u w:val="single"/>
        </w:rPr>
        <w:t>to accepting these conditions</w:t>
      </w:r>
      <w:r w:rsidRPr="009D20FC">
        <w:rPr>
          <w:rFonts w:asciiTheme="minorHAnsi" w:hAnsiTheme="minorHAnsi"/>
          <w:sz w:val="22"/>
          <w:szCs w:val="22"/>
        </w:rPr>
        <w:t xml:space="preserve"> </w:t>
      </w:r>
      <w:r w:rsidRPr="004D6EF6">
        <w:rPr>
          <w:rFonts w:asciiTheme="minorHAnsi" w:hAnsiTheme="minorHAnsi"/>
          <w:b/>
          <w:sz w:val="22"/>
          <w:szCs w:val="22"/>
          <w:highlight w:val="green"/>
          <w:u w:val="single"/>
        </w:rPr>
        <w:t>is not having a</w:t>
      </w:r>
      <w:r w:rsidRPr="004D6EF6">
        <w:rPr>
          <w:rFonts w:asciiTheme="minorHAnsi" w:hAnsiTheme="minorHAnsi"/>
          <w:sz w:val="22"/>
          <w:szCs w:val="22"/>
          <w:highlight w:val="green"/>
          <w:u w:val="single"/>
        </w:rPr>
        <w:t xml:space="preserve"> </w:t>
      </w:r>
      <w:r w:rsidRPr="004D6EF6">
        <w:rPr>
          <w:rFonts w:asciiTheme="minorHAnsi" w:hAnsiTheme="minorHAnsi"/>
          <w:b/>
          <w:sz w:val="22"/>
          <w:szCs w:val="22"/>
          <w:highlight w:val="green"/>
          <w:u w:val="single"/>
        </w:rPr>
        <w:t>job</w:t>
      </w:r>
      <w:r w:rsidRPr="009D20FC">
        <w:rPr>
          <w:rFonts w:asciiTheme="minorHAnsi" w:hAnsiTheme="minorHAnsi"/>
          <w:sz w:val="22"/>
          <w:szCs w:val="22"/>
          <w:highlight w:val="green"/>
        </w:rPr>
        <w:t xml:space="preserve"> </w:t>
      </w:r>
      <w:r w:rsidRPr="009D20FC">
        <w:rPr>
          <w:rFonts w:asciiTheme="minorHAnsi" w:hAnsiTheme="minorHAnsi"/>
          <w:sz w:val="22"/>
          <w:szCs w:val="22"/>
        </w:rPr>
        <w:t>at all. This is not some incidental or marginal aspect of capitalism.</w:t>
      </w:r>
      <w:r w:rsidRPr="004D6EF6">
        <w:rPr>
          <w:rFonts w:asciiTheme="minorHAnsi" w:hAnsiTheme="minorHAnsi"/>
          <w:sz w:val="22"/>
          <w:szCs w:val="22"/>
        </w:rPr>
        <w:t xml:space="preserve"> It is the defining feature of the system [capitalism]. </w:t>
      </w:r>
      <w:r w:rsidRPr="009D20FC">
        <w:rPr>
          <w:rFonts w:asciiTheme="minorHAnsi" w:hAnsiTheme="minorHAnsi"/>
          <w:sz w:val="22"/>
          <w:szCs w:val="22"/>
        </w:rPr>
        <w:t xml:space="preserve">Economic and political </w:t>
      </w:r>
      <w:r w:rsidRPr="004D6EF6">
        <w:rPr>
          <w:rFonts w:asciiTheme="minorHAnsi" w:hAnsiTheme="minorHAnsi"/>
          <w:b/>
          <w:sz w:val="22"/>
          <w:szCs w:val="22"/>
          <w:highlight w:val="green"/>
          <w:u w:val="single"/>
        </w:rPr>
        <w:t>power is in the hands of capitalists</w:t>
      </w:r>
      <w:r w:rsidRPr="004D6EF6">
        <w:rPr>
          <w:rFonts w:asciiTheme="minorHAnsi" w:hAnsiTheme="minorHAnsi"/>
          <w:b/>
          <w:sz w:val="22"/>
          <w:szCs w:val="22"/>
          <w:u w:val="single"/>
        </w:rPr>
        <w:t xml:space="preserve">, </w:t>
      </w:r>
      <w:r w:rsidRPr="004D6EF6">
        <w:rPr>
          <w:rFonts w:asciiTheme="minorHAnsi" w:hAnsiTheme="minorHAnsi"/>
          <w:b/>
          <w:sz w:val="22"/>
          <w:szCs w:val="22"/>
          <w:highlight w:val="green"/>
          <w:u w:val="single"/>
        </w:rPr>
        <w:t>whose only goal is to max</w:t>
      </w:r>
      <w:r w:rsidRPr="004D6EF6">
        <w:rPr>
          <w:rFonts w:asciiTheme="minorHAnsi" w:hAnsiTheme="minorHAnsi"/>
          <w:b/>
          <w:sz w:val="22"/>
          <w:szCs w:val="22"/>
          <w:u w:val="single"/>
        </w:rPr>
        <w:t xml:space="preserve">imize </w:t>
      </w:r>
      <w:r w:rsidRPr="004D6EF6">
        <w:rPr>
          <w:rFonts w:asciiTheme="minorHAnsi" w:hAnsiTheme="minorHAnsi"/>
          <w:b/>
          <w:sz w:val="22"/>
          <w:szCs w:val="22"/>
          <w:highlight w:val="green"/>
          <w:u w:val="single"/>
        </w:rPr>
        <w:t>profits</w:t>
      </w:r>
      <w:r w:rsidRPr="004D6EF6">
        <w:rPr>
          <w:rFonts w:asciiTheme="minorHAnsi" w:hAnsiTheme="minorHAnsi"/>
          <w:sz w:val="22"/>
          <w:szCs w:val="22"/>
          <w:u w:val="single"/>
        </w:rPr>
        <w:t xml:space="preserve">, which means that </w:t>
      </w:r>
      <w:r w:rsidRPr="004D6EF6">
        <w:rPr>
          <w:rFonts w:asciiTheme="minorHAnsi" w:hAnsiTheme="minorHAnsi"/>
          <w:b/>
          <w:sz w:val="22"/>
          <w:szCs w:val="22"/>
          <w:highlight w:val="green"/>
          <w:u w:val="single"/>
        </w:rPr>
        <w:t>the condition of workers is</w:t>
      </w:r>
      <w:r w:rsidRPr="004D6EF6">
        <w:rPr>
          <w:rFonts w:asciiTheme="minorHAnsi" w:hAnsiTheme="minorHAnsi"/>
          <w:sz w:val="22"/>
          <w:szCs w:val="22"/>
          <w:highlight w:val="green"/>
          <w:u w:val="single"/>
        </w:rPr>
        <w:t xml:space="preserve">, </w:t>
      </w:r>
      <w:r w:rsidRPr="004D6EF6">
        <w:rPr>
          <w:rFonts w:asciiTheme="minorHAnsi" w:hAnsiTheme="minorHAnsi"/>
          <w:sz w:val="22"/>
          <w:szCs w:val="22"/>
          <w:u w:val="single"/>
        </w:rPr>
        <w:t>at best,</w:t>
      </w:r>
      <w:r w:rsidRPr="004D6EF6">
        <w:rPr>
          <w:rFonts w:asciiTheme="minorHAnsi" w:hAnsiTheme="minorHAnsi"/>
          <w:sz w:val="22"/>
          <w:szCs w:val="22"/>
          <w:highlight w:val="green"/>
          <w:u w:val="single"/>
        </w:rPr>
        <w:t xml:space="preserve"> </w:t>
      </w:r>
      <w:r w:rsidRPr="004D6EF6">
        <w:rPr>
          <w:rFonts w:asciiTheme="minorHAnsi" w:hAnsiTheme="minorHAnsi"/>
          <w:b/>
          <w:sz w:val="22"/>
          <w:szCs w:val="22"/>
          <w:highlight w:val="green"/>
          <w:u w:val="single"/>
        </w:rPr>
        <w:t>a secondary</w:t>
      </w:r>
      <w:r w:rsidRPr="009D20FC">
        <w:rPr>
          <w:rFonts w:asciiTheme="minorHAnsi" w:hAnsiTheme="minorHAnsi"/>
          <w:sz w:val="22"/>
          <w:szCs w:val="22"/>
          <w:highlight w:val="green"/>
        </w:rPr>
        <w:t xml:space="preserve"> </w:t>
      </w:r>
      <w:r w:rsidRPr="004D6EF6">
        <w:rPr>
          <w:rFonts w:asciiTheme="minorHAnsi" w:hAnsiTheme="minorHAnsi"/>
          <w:sz w:val="22"/>
          <w:szCs w:val="22"/>
        </w:rPr>
        <w:t>concern to them</w:t>
      </w:r>
      <w:r w:rsidRPr="009D20FC">
        <w:rPr>
          <w:rFonts w:asciiTheme="minorHAnsi" w:hAnsiTheme="minorHAnsi"/>
          <w:sz w:val="22"/>
          <w:szCs w:val="22"/>
        </w:rPr>
        <w:t xml:space="preserve">. </w:t>
      </w:r>
      <w:r w:rsidRPr="009D20FC">
        <w:rPr>
          <w:rFonts w:asciiTheme="minorHAnsi" w:hAnsiTheme="minorHAnsi"/>
          <w:sz w:val="22"/>
          <w:szCs w:val="22"/>
          <w:u w:val="single"/>
        </w:rPr>
        <w:t>And that means that the system is, at its very core, unjust.</w:t>
      </w:r>
      <w:r>
        <w:rPr>
          <w:rFonts w:asciiTheme="minorHAnsi" w:hAnsiTheme="minorHAnsi"/>
          <w:sz w:val="22"/>
          <w:szCs w:val="22"/>
          <w:u w:val="single"/>
        </w:rPr>
        <w:t xml:space="preserve"> </w:t>
      </w:r>
      <w:r w:rsidRPr="009D20FC">
        <w:rPr>
          <w:rFonts w:asciiTheme="minorHAnsi" w:hAnsiTheme="minorHAnsi"/>
          <w:sz w:val="22"/>
          <w:szCs w:val="22"/>
        </w:rPr>
        <w:t xml:space="preserve">It follows that the first step to making our society </w:t>
      </w:r>
      <w:proofErr w:type="gramStart"/>
      <w:r w:rsidRPr="009D20FC">
        <w:rPr>
          <w:rFonts w:asciiTheme="minorHAnsi" w:hAnsiTheme="minorHAnsi"/>
          <w:sz w:val="22"/>
          <w:szCs w:val="22"/>
        </w:rPr>
        <w:t>more humane and fair</w:t>
      </w:r>
      <w:proofErr w:type="gramEnd"/>
      <w:r w:rsidRPr="009D20FC">
        <w:rPr>
          <w:rFonts w:asciiTheme="minorHAnsi" w:hAnsiTheme="minorHAnsi"/>
          <w:sz w:val="22"/>
          <w:szCs w:val="22"/>
        </w:rPr>
        <w:t xml:space="preserve"> is to reduce the insecurity and material deprivation in so many people’s lives, and to increase their scope for self-determination. But we immediately run into a problem — the political resistance of elites.</w:t>
      </w:r>
      <w:r>
        <w:rPr>
          <w:rFonts w:asciiTheme="minorHAnsi" w:hAnsiTheme="minorHAnsi"/>
          <w:sz w:val="22"/>
          <w:szCs w:val="22"/>
        </w:rPr>
        <w:t xml:space="preserve"> </w:t>
      </w:r>
      <w:r w:rsidRPr="004D6EF6">
        <w:rPr>
          <w:rFonts w:asciiTheme="minorHAnsi" w:hAnsiTheme="minorHAnsi"/>
          <w:sz w:val="22"/>
          <w:szCs w:val="22"/>
        </w:rPr>
        <w:t>Power is not distributed equally</w:t>
      </w:r>
      <w:r w:rsidRPr="009D20FC">
        <w:rPr>
          <w:rFonts w:asciiTheme="minorHAnsi" w:hAnsiTheme="minorHAnsi"/>
          <w:sz w:val="22"/>
          <w:szCs w:val="22"/>
        </w:rPr>
        <w:t xml:space="preserve"> in capitalism. Capitalists decide who is hired and fired, and who works for how long, not workers. </w:t>
      </w:r>
      <w:r w:rsidRPr="004D6EF6">
        <w:rPr>
          <w:rFonts w:asciiTheme="minorHAnsi" w:hAnsiTheme="minorHAnsi"/>
          <w:b/>
          <w:sz w:val="22"/>
          <w:szCs w:val="22"/>
          <w:highlight w:val="green"/>
          <w:u w:val="single"/>
        </w:rPr>
        <w:t>Capitalists also have the most</w:t>
      </w:r>
      <w:r w:rsidRPr="004D6EF6">
        <w:rPr>
          <w:rFonts w:asciiTheme="minorHAnsi" w:hAnsiTheme="minorHAnsi"/>
          <w:sz w:val="22"/>
          <w:szCs w:val="22"/>
          <w:highlight w:val="green"/>
          <w:u w:val="single"/>
        </w:rPr>
        <w:t xml:space="preserve"> </w:t>
      </w:r>
      <w:r w:rsidRPr="004D6EF6">
        <w:rPr>
          <w:rFonts w:asciiTheme="minorHAnsi" w:hAnsiTheme="minorHAnsi"/>
          <w:sz w:val="22"/>
          <w:szCs w:val="22"/>
          <w:u w:val="single"/>
        </w:rPr>
        <w:t xml:space="preserve">political </w:t>
      </w:r>
      <w:r w:rsidRPr="004D6EF6">
        <w:rPr>
          <w:rFonts w:asciiTheme="minorHAnsi" w:hAnsiTheme="minorHAnsi"/>
          <w:b/>
          <w:sz w:val="22"/>
          <w:szCs w:val="22"/>
          <w:highlight w:val="green"/>
          <w:u w:val="single"/>
        </w:rPr>
        <w:t>power,</w:t>
      </w:r>
      <w:r w:rsidRPr="004D6EF6">
        <w:rPr>
          <w:rFonts w:asciiTheme="minorHAnsi" w:hAnsiTheme="minorHAnsi"/>
          <w:sz w:val="22"/>
          <w:szCs w:val="22"/>
          <w:u w:val="single"/>
        </w:rPr>
        <w:t xml:space="preserve"> because </w:t>
      </w:r>
      <w:r w:rsidRPr="004D6EF6">
        <w:rPr>
          <w:rFonts w:asciiTheme="minorHAnsi" w:hAnsiTheme="minorHAnsi"/>
          <w:b/>
          <w:sz w:val="22"/>
          <w:szCs w:val="22"/>
          <w:highlight w:val="green"/>
          <w:u w:val="single"/>
        </w:rPr>
        <w:t>they can do things like lobby</w:t>
      </w:r>
      <w:r w:rsidRPr="004D6EF6">
        <w:rPr>
          <w:rFonts w:asciiTheme="minorHAnsi" w:hAnsiTheme="minorHAnsi"/>
          <w:sz w:val="22"/>
          <w:szCs w:val="22"/>
          <w:u w:val="single"/>
        </w:rPr>
        <w:t xml:space="preserve">, fund political </w:t>
      </w:r>
      <w:r w:rsidRPr="004D6EF6">
        <w:rPr>
          <w:rFonts w:asciiTheme="minorHAnsi" w:hAnsiTheme="minorHAnsi"/>
          <w:b/>
          <w:sz w:val="22"/>
          <w:szCs w:val="22"/>
          <w:highlight w:val="green"/>
          <w:u w:val="single"/>
        </w:rPr>
        <w:t>campaigns, and bankroll</w:t>
      </w:r>
      <w:r w:rsidRPr="004D6EF6">
        <w:rPr>
          <w:rFonts w:asciiTheme="minorHAnsi" w:hAnsiTheme="minorHAnsi"/>
          <w:sz w:val="22"/>
          <w:szCs w:val="22"/>
          <w:highlight w:val="green"/>
          <w:u w:val="single"/>
        </w:rPr>
        <w:t xml:space="preserve"> </w:t>
      </w:r>
      <w:r w:rsidRPr="004D6EF6">
        <w:rPr>
          <w:rFonts w:asciiTheme="minorHAnsi" w:hAnsiTheme="minorHAnsi"/>
          <w:sz w:val="22"/>
          <w:szCs w:val="22"/>
          <w:u w:val="single"/>
        </w:rPr>
        <w:t xml:space="preserve">political </w:t>
      </w:r>
      <w:r w:rsidRPr="004D6EF6">
        <w:rPr>
          <w:rFonts w:asciiTheme="minorHAnsi" w:hAnsiTheme="minorHAnsi"/>
          <w:b/>
          <w:sz w:val="22"/>
          <w:szCs w:val="22"/>
          <w:highlight w:val="green"/>
          <w:u w:val="single"/>
        </w:rPr>
        <w:t>parties.</w:t>
      </w:r>
      <w:r>
        <w:rPr>
          <w:rFonts w:asciiTheme="minorHAnsi" w:hAnsiTheme="minorHAnsi"/>
          <w:sz w:val="22"/>
          <w:szCs w:val="22"/>
          <w:highlight w:val="green"/>
        </w:rPr>
        <w:t xml:space="preserve"> </w:t>
      </w:r>
      <w:r w:rsidRPr="009D20FC">
        <w:rPr>
          <w:rFonts w:asciiTheme="minorHAnsi" w:hAnsiTheme="minorHAnsi"/>
          <w:sz w:val="22"/>
          <w:szCs w:val="22"/>
          <w:u w:val="single"/>
        </w:rPr>
        <w:t>And since they are the ones who benefit from the system</w:t>
      </w:r>
      <w:r w:rsidRPr="009D20FC">
        <w:rPr>
          <w:rFonts w:asciiTheme="minorHAnsi" w:hAnsiTheme="minorHAnsi"/>
          <w:sz w:val="22"/>
          <w:szCs w:val="22"/>
        </w:rPr>
        <w:t xml:space="preserve">, </w:t>
      </w:r>
      <w:r w:rsidRPr="009D20FC">
        <w:rPr>
          <w:rFonts w:asciiTheme="minorHAnsi" w:hAnsiTheme="minorHAnsi"/>
          <w:sz w:val="22"/>
          <w:szCs w:val="22"/>
          <w:u w:val="single"/>
        </w:rPr>
        <w:t>why should they encourage changes in it, changes that inevitably mean a diminution in their power and their bottom line?</w:t>
      </w:r>
      <w:r w:rsidRPr="009D20FC">
        <w:rPr>
          <w:rFonts w:asciiTheme="minorHAnsi" w:hAnsiTheme="minorHAnsi"/>
          <w:sz w:val="22"/>
          <w:szCs w:val="22"/>
        </w:rPr>
        <w:t xml:space="preserve"> The answer is</w:t>
      </w:r>
      <w:r w:rsidRPr="004D6EF6">
        <w:rPr>
          <w:rFonts w:asciiTheme="minorHAnsi" w:hAnsiTheme="minorHAnsi"/>
          <w:sz w:val="22"/>
          <w:szCs w:val="22"/>
          <w:highlight w:val="green"/>
          <w:u w:val="single"/>
        </w:rPr>
        <w:t xml:space="preserve">, </w:t>
      </w:r>
      <w:r w:rsidRPr="004D6EF6">
        <w:rPr>
          <w:rFonts w:asciiTheme="minorHAnsi" w:hAnsiTheme="minorHAnsi"/>
          <w:b/>
          <w:sz w:val="22"/>
          <w:szCs w:val="22"/>
          <w:highlight w:val="green"/>
          <w:u w:val="single"/>
        </w:rPr>
        <w:t>they don’t take</w:t>
      </w:r>
      <w:r w:rsidRPr="004D6EF6">
        <w:rPr>
          <w:rFonts w:asciiTheme="minorHAnsi" w:hAnsiTheme="minorHAnsi"/>
          <w:sz w:val="22"/>
          <w:szCs w:val="22"/>
          <w:highlight w:val="green"/>
          <w:u w:val="single"/>
        </w:rPr>
        <w:t xml:space="preserve"> </w:t>
      </w:r>
      <w:r w:rsidRPr="004D6EF6">
        <w:rPr>
          <w:rFonts w:asciiTheme="minorHAnsi" w:hAnsiTheme="minorHAnsi"/>
          <w:sz w:val="22"/>
          <w:szCs w:val="22"/>
          <w:u w:val="single"/>
        </w:rPr>
        <w:t>very kindly</w:t>
      </w:r>
      <w:r w:rsidRPr="004D6EF6">
        <w:rPr>
          <w:rFonts w:asciiTheme="minorHAnsi" w:hAnsiTheme="minorHAnsi"/>
          <w:sz w:val="22"/>
          <w:szCs w:val="22"/>
          <w:highlight w:val="green"/>
          <w:u w:val="single"/>
        </w:rPr>
        <w:t xml:space="preserve"> </w:t>
      </w:r>
      <w:r w:rsidRPr="004D6EF6">
        <w:rPr>
          <w:rFonts w:asciiTheme="minorHAnsi" w:hAnsiTheme="minorHAnsi"/>
          <w:b/>
          <w:sz w:val="22"/>
          <w:szCs w:val="22"/>
          <w:highlight w:val="green"/>
          <w:u w:val="single"/>
        </w:rPr>
        <w:t>to challenges, and they do their best to maintain the status quo.</w:t>
      </w:r>
      <w:r w:rsidRPr="004D6EF6">
        <w:rPr>
          <w:rFonts w:asciiTheme="minorHAnsi" w:hAnsiTheme="minorHAnsi"/>
          <w:sz w:val="22"/>
          <w:szCs w:val="22"/>
          <w:highlight w:val="green"/>
          <w:u w:val="single"/>
        </w:rPr>
        <w:t xml:space="preserve"> </w:t>
      </w:r>
      <w:r w:rsidRPr="009D20FC">
        <w:rPr>
          <w:rFonts w:asciiTheme="minorHAnsi" w:hAnsiTheme="minorHAnsi"/>
          <w:sz w:val="22"/>
          <w:szCs w:val="22"/>
          <w:u w:val="single"/>
        </w:rPr>
        <w:t xml:space="preserve">Movements for progressive reform have found time and again that whenever they try to push for changes in the direction of justice, they come up against the power of </w:t>
      </w:r>
      <w:proofErr w:type="spellStart"/>
      <w:r w:rsidRPr="009D20FC">
        <w:rPr>
          <w:rFonts w:asciiTheme="minorHAnsi" w:hAnsiTheme="minorHAnsi"/>
          <w:sz w:val="22"/>
          <w:szCs w:val="22"/>
          <w:u w:val="single"/>
        </w:rPr>
        <w:t>capital.</w:t>
      </w:r>
      <w:r w:rsidRPr="009D20FC">
        <w:rPr>
          <w:rFonts w:asciiTheme="minorHAnsi" w:hAnsiTheme="minorHAnsi"/>
          <w:sz w:val="22"/>
          <w:szCs w:val="22"/>
        </w:rPr>
        <w:t>Any</w:t>
      </w:r>
      <w:proofErr w:type="spellEnd"/>
      <w:r w:rsidRPr="009D20FC">
        <w:rPr>
          <w:rFonts w:asciiTheme="minorHAnsi" w:hAnsiTheme="minorHAnsi"/>
          <w:sz w:val="22"/>
          <w:szCs w:val="22"/>
        </w:rPr>
        <w:t xml:space="preserve"> reforms that require a redistribution of income, or come from the government as a social measure — whether it’s health care, </w:t>
      </w:r>
      <w:hyperlink r:id="rId23" w:history="1">
        <w:r w:rsidRPr="009D20FC">
          <w:rPr>
            <w:rStyle w:val="Hyperlink"/>
            <w:rFonts w:asciiTheme="minorHAnsi" w:eastAsiaTheme="majorEastAsia" w:hAnsiTheme="minorHAnsi"/>
            <w:sz w:val="22"/>
            <w:szCs w:val="22"/>
          </w:rPr>
          <w:t>environmental regulations</w:t>
        </w:r>
      </w:hyperlink>
      <w:r w:rsidRPr="009D20FC">
        <w:rPr>
          <w:rFonts w:asciiTheme="minorHAnsi" w:hAnsiTheme="minorHAnsi"/>
          <w:sz w:val="22"/>
          <w:szCs w:val="22"/>
        </w:rPr>
        <w:t>, </w:t>
      </w:r>
      <w:hyperlink r:id="rId24" w:history="1">
        <w:r w:rsidRPr="009D20FC">
          <w:rPr>
            <w:rStyle w:val="Hyperlink"/>
            <w:rFonts w:asciiTheme="minorHAnsi" w:eastAsiaTheme="majorEastAsia" w:hAnsiTheme="minorHAnsi"/>
            <w:sz w:val="22"/>
            <w:szCs w:val="22"/>
          </w:rPr>
          <w:t>minimum wages</w:t>
        </w:r>
      </w:hyperlink>
      <w:r w:rsidRPr="009D20FC">
        <w:rPr>
          <w:rFonts w:asciiTheme="minorHAnsi" w:hAnsiTheme="minorHAnsi"/>
          <w:sz w:val="22"/>
          <w:szCs w:val="22"/>
        </w:rPr>
        <w:t>, or </w:t>
      </w:r>
      <w:hyperlink r:id="rId25" w:history="1">
        <w:r w:rsidRPr="009D20FC">
          <w:rPr>
            <w:rStyle w:val="Hyperlink"/>
            <w:rFonts w:asciiTheme="minorHAnsi" w:eastAsiaTheme="majorEastAsia" w:hAnsiTheme="minorHAnsi"/>
            <w:sz w:val="22"/>
            <w:szCs w:val="22"/>
          </w:rPr>
          <w:t>job programs</w:t>
        </w:r>
      </w:hyperlink>
      <w:r w:rsidRPr="009D20FC">
        <w:rPr>
          <w:rFonts w:asciiTheme="minorHAnsi" w:hAnsiTheme="minorHAnsi"/>
          <w:sz w:val="22"/>
          <w:szCs w:val="22"/>
        </w:rPr>
        <w:t> — are routinely opposed by the wealthy, because any such measures inevitably mean a reduction in their income (as taxes) or their profits.</w:t>
      </w:r>
      <w:r>
        <w:rPr>
          <w:rFonts w:asciiTheme="minorHAnsi" w:hAnsiTheme="minorHAnsi"/>
          <w:sz w:val="22"/>
          <w:szCs w:val="22"/>
        </w:rPr>
        <w:t xml:space="preserve"> </w:t>
      </w:r>
      <w:r w:rsidRPr="009D20FC">
        <w:rPr>
          <w:rFonts w:asciiTheme="minorHAnsi" w:hAnsiTheme="minorHAnsi"/>
          <w:sz w:val="22"/>
          <w:szCs w:val="22"/>
        </w:rPr>
        <w:t xml:space="preserve">What this means is that progressive </w:t>
      </w:r>
      <w:r w:rsidRPr="004D6EF6">
        <w:rPr>
          <w:rFonts w:asciiTheme="minorHAnsi" w:hAnsiTheme="minorHAnsi"/>
          <w:b/>
          <w:sz w:val="22"/>
          <w:szCs w:val="22"/>
          <w:highlight w:val="green"/>
          <w:u w:val="single"/>
        </w:rPr>
        <w:t>reform efforts have to find</w:t>
      </w:r>
      <w:r w:rsidRPr="004D6EF6">
        <w:rPr>
          <w:rFonts w:asciiTheme="minorHAnsi" w:hAnsiTheme="minorHAnsi"/>
          <w:sz w:val="22"/>
          <w:szCs w:val="22"/>
          <w:highlight w:val="green"/>
          <w:u w:val="single"/>
        </w:rPr>
        <w:t xml:space="preserve"> </w:t>
      </w:r>
      <w:r w:rsidRPr="004D6EF6">
        <w:rPr>
          <w:rFonts w:asciiTheme="minorHAnsi" w:hAnsiTheme="minorHAnsi"/>
          <w:sz w:val="22"/>
          <w:szCs w:val="22"/>
          <w:u w:val="single"/>
        </w:rPr>
        <w:t xml:space="preserve">a source of </w:t>
      </w:r>
      <w:r w:rsidRPr="004D6EF6">
        <w:rPr>
          <w:rFonts w:asciiTheme="minorHAnsi" w:hAnsiTheme="minorHAnsi"/>
          <w:b/>
          <w:sz w:val="22"/>
          <w:szCs w:val="22"/>
          <w:highlight w:val="green"/>
          <w:u w:val="single"/>
        </w:rPr>
        <w:t xml:space="preserve">leverage, </w:t>
      </w:r>
      <w:r w:rsidRPr="004D6EF6">
        <w:rPr>
          <w:rFonts w:asciiTheme="minorHAnsi" w:hAnsiTheme="minorHAnsi"/>
          <w:sz w:val="22"/>
          <w:szCs w:val="22"/>
          <w:u w:val="single"/>
        </w:rPr>
        <w:t xml:space="preserve">a source of </w:t>
      </w:r>
      <w:r w:rsidRPr="004D6EF6">
        <w:rPr>
          <w:rFonts w:asciiTheme="minorHAnsi" w:hAnsiTheme="minorHAnsi"/>
          <w:b/>
          <w:sz w:val="22"/>
          <w:szCs w:val="22"/>
          <w:highlight w:val="green"/>
          <w:u w:val="single"/>
        </w:rPr>
        <w:t>power that will enable them to overcome the</w:t>
      </w:r>
      <w:r w:rsidRPr="004D6EF6">
        <w:rPr>
          <w:rFonts w:asciiTheme="minorHAnsi" w:hAnsiTheme="minorHAnsi"/>
          <w:sz w:val="22"/>
          <w:szCs w:val="22"/>
          <w:highlight w:val="green"/>
          <w:u w:val="single"/>
        </w:rPr>
        <w:t xml:space="preserve"> </w:t>
      </w:r>
      <w:r w:rsidRPr="004D6EF6">
        <w:rPr>
          <w:rFonts w:asciiTheme="minorHAnsi" w:hAnsiTheme="minorHAnsi"/>
          <w:sz w:val="22"/>
          <w:szCs w:val="22"/>
          <w:u w:val="single"/>
        </w:rPr>
        <w:t xml:space="preserve">resistance of the </w:t>
      </w:r>
      <w:r w:rsidRPr="004D6EF6">
        <w:rPr>
          <w:rFonts w:asciiTheme="minorHAnsi" w:hAnsiTheme="minorHAnsi"/>
          <w:b/>
          <w:sz w:val="22"/>
          <w:szCs w:val="22"/>
          <w:highlight w:val="green"/>
          <w:u w:val="single"/>
        </w:rPr>
        <w:t>capitalist class</w:t>
      </w:r>
      <w:r w:rsidRPr="004D6EF6">
        <w:rPr>
          <w:rFonts w:asciiTheme="minorHAnsi" w:hAnsiTheme="minorHAnsi"/>
          <w:sz w:val="22"/>
          <w:szCs w:val="22"/>
          <w:highlight w:val="green"/>
          <w:u w:val="single"/>
        </w:rPr>
        <w:t xml:space="preserve"> </w:t>
      </w:r>
      <w:r w:rsidRPr="004D6EF6">
        <w:rPr>
          <w:rFonts w:asciiTheme="minorHAnsi" w:hAnsiTheme="minorHAnsi"/>
          <w:sz w:val="22"/>
          <w:szCs w:val="22"/>
          <w:u w:val="single"/>
        </w:rPr>
        <w:t xml:space="preserve">and its political functionaries. </w:t>
      </w:r>
      <w:r w:rsidRPr="004D6EF6">
        <w:rPr>
          <w:rFonts w:asciiTheme="minorHAnsi" w:hAnsiTheme="minorHAnsi"/>
          <w:b/>
          <w:sz w:val="22"/>
          <w:szCs w:val="22"/>
          <w:highlight w:val="green"/>
          <w:u w:val="single"/>
        </w:rPr>
        <w:t>The working class has this</w:t>
      </w:r>
      <w:r w:rsidRPr="004D6EF6">
        <w:rPr>
          <w:rFonts w:asciiTheme="minorHAnsi" w:hAnsiTheme="minorHAnsi"/>
          <w:sz w:val="22"/>
          <w:szCs w:val="22"/>
          <w:highlight w:val="green"/>
          <w:u w:val="single"/>
        </w:rPr>
        <w:t xml:space="preserve"> </w:t>
      </w:r>
      <w:r w:rsidRPr="004D6EF6">
        <w:rPr>
          <w:rFonts w:asciiTheme="minorHAnsi" w:hAnsiTheme="minorHAnsi"/>
          <w:sz w:val="22"/>
          <w:szCs w:val="22"/>
          <w:u w:val="single"/>
        </w:rPr>
        <w:t xml:space="preserve">power, for a simple reason — </w:t>
      </w:r>
      <w:r w:rsidRPr="004D6EF6">
        <w:rPr>
          <w:rFonts w:asciiTheme="minorHAnsi" w:hAnsiTheme="minorHAnsi"/>
          <w:b/>
          <w:sz w:val="22"/>
          <w:szCs w:val="22"/>
          <w:highlight w:val="green"/>
          <w:u w:val="single"/>
        </w:rPr>
        <w:t xml:space="preserve">capitalists can only make </w:t>
      </w:r>
      <w:r w:rsidRPr="004D6EF6">
        <w:rPr>
          <w:rFonts w:asciiTheme="minorHAnsi" w:hAnsiTheme="minorHAnsi"/>
          <w:b/>
          <w:sz w:val="22"/>
          <w:szCs w:val="22"/>
          <w:u w:val="single"/>
        </w:rPr>
        <w:t>their</w:t>
      </w:r>
      <w:r w:rsidRPr="004D6EF6">
        <w:rPr>
          <w:rFonts w:asciiTheme="minorHAnsi" w:hAnsiTheme="minorHAnsi"/>
          <w:b/>
          <w:sz w:val="22"/>
          <w:szCs w:val="22"/>
          <w:highlight w:val="green"/>
          <w:u w:val="single"/>
        </w:rPr>
        <w:t xml:space="preserve"> profits if workers show up </w:t>
      </w:r>
      <w:r w:rsidRPr="004D6EF6">
        <w:rPr>
          <w:rFonts w:asciiTheme="minorHAnsi" w:hAnsiTheme="minorHAnsi"/>
          <w:b/>
          <w:sz w:val="22"/>
          <w:szCs w:val="22"/>
          <w:u w:val="single"/>
        </w:rPr>
        <w:t xml:space="preserve">to work </w:t>
      </w:r>
      <w:r w:rsidRPr="004D6EF6">
        <w:rPr>
          <w:rFonts w:asciiTheme="minorHAnsi" w:hAnsiTheme="minorHAnsi"/>
          <w:b/>
          <w:sz w:val="22"/>
          <w:szCs w:val="22"/>
          <w:highlight w:val="green"/>
          <w:u w:val="single"/>
        </w:rPr>
        <w:t>every day</w:t>
      </w:r>
      <w:r w:rsidRPr="004D6EF6">
        <w:rPr>
          <w:rFonts w:asciiTheme="minorHAnsi" w:hAnsiTheme="minorHAnsi"/>
          <w:b/>
          <w:sz w:val="22"/>
          <w:szCs w:val="22"/>
          <w:u w:val="single"/>
        </w:rPr>
        <w:t xml:space="preserve">, and </w:t>
      </w:r>
      <w:r w:rsidRPr="004D6EF6">
        <w:rPr>
          <w:rFonts w:asciiTheme="minorHAnsi" w:hAnsiTheme="minorHAnsi"/>
          <w:b/>
          <w:sz w:val="22"/>
          <w:szCs w:val="22"/>
          <w:highlight w:val="green"/>
          <w:u w:val="single"/>
        </w:rPr>
        <w:t>if they refuse</w:t>
      </w:r>
      <w:r w:rsidRPr="004D6EF6">
        <w:rPr>
          <w:rFonts w:asciiTheme="minorHAnsi" w:hAnsiTheme="minorHAnsi"/>
          <w:sz w:val="22"/>
          <w:szCs w:val="22"/>
          <w:highlight w:val="green"/>
          <w:u w:val="single"/>
        </w:rPr>
        <w:t xml:space="preserve"> </w:t>
      </w:r>
      <w:r w:rsidRPr="004D6EF6">
        <w:rPr>
          <w:rFonts w:asciiTheme="minorHAnsi" w:hAnsiTheme="minorHAnsi"/>
          <w:sz w:val="22"/>
          <w:szCs w:val="22"/>
          <w:u w:val="single"/>
        </w:rPr>
        <w:t xml:space="preserve">to play along, the </w:t>
      </w:r>
      <w:r w:rsidRPr="004D6EF6">
        <w:rPr>
          <w:rFonts w:asciiTheme="minorHAnsi" w:hAnsiTheme="minorHAnsi"/>
          <w:b/>
          <w:sz w:val="22"/>
          <w:szCs w:val="22"/>
          <w:highlight w:val="green"/>
          <w:u w:val="single"/>
        </w:rPr>
        <w:t>profits dry up</w:t>
      </w:r>
      <w:r w:rsidRPr="004D6EF6">
        <w:rPr>
          <w:rFonts w:asciiTheme="minorHAnsi" w:hAnsiTheme="minorHAnsi"/>
          <w:sz w:val="22"/>
          <w:szCs w:val="22"/>
          <w:highlight w:val="green"/>
          <w:u w:val="single"/>
        </w:rPr>
        <w:t xml:space="preserve"> </w:t>
      </w:r>
      <w:r w:rsidRPr="004D6EF6">
        <w:rPr>
          <w:rFonts w:asciiTheme="minorHAnsi" w:hAnsiTheme="minorHAnsi"/>
          <w:sz w:val="22"/>
          <w:szCs w:val="22"/>
          <w:u w:val="single"/>
        </w:rPr>
        <w:t xml:space="preserve">overnight. And if there is one thing that catches employers’ attention, it’s when the money stops flowing. Actions like </w:t>
      </w:r>
      <w:r w:rsidRPr="004D6EF6">
        <w:rPr>
          <w:rFonts w:asciiTheme="minorHAnsi" w:hAnsiTheme="minorHAnsi"/>
          <w:b/>
          <w:sz w:val="22"/>
          <w:szCs w:val="22"/>
          <w:highlight w:val="green"/>
          <w:u w:val="single"/>
        </w:rPr>
        <w:t>strikes</w:t>
      </w:r>
      <w:r w:rsidRPr="004D6EF6">
        <w:rPr>
          <w:rFonts w:asciiTheme="minorHAnsi" w:hAnsiTheme="minorHAnsi"/>
          <w:sz w:val="22"/>
          <w:szCs w:val="22"/>
          <w:highlight w:val="green"/>
          <w:u w:val="single"/>
        </w:rPr>
        <w:t xml:space="preserve"> </w:t>
      </w:r>
      <w:r w:rsidRPr="004D6EF6">
        <w:rPr>
          <w:rFonts w:asciiTheme="minorHAnsi" w:hAnsiTheme="minorHAnsi"/>
          <w:sz w:val="22"/>
          <w:szCs w:val="22"/>
          <w:u w:val="single"/>
        </w:rPr>
        <w:t xml:space="preserve">don’t just </w:t>
      </w:r>
      <w:r w:rsidRPr="004D6EF6">
        <w:rPr>
          <w:rFonts w:asciiTheme="minorHAnsi" w:hAnsiTheme="minorHAnsi"/>
          <w:b/>
          <w:sz w:val="22"/>
          <w:szCs w:val="22"/>
          <w:highlight w:val="green"/>
          <w:u w:val="single"/>
        </w:rPr>
        <w:t xml:space="preserve">have the potential to bring </w:t>
      </w:r>
      <w:r w:rsidRPr="004D6EF6">
        <w:rPr>
          <w:rFonts w:asciiTheme="minorHAnsi" w:hAnsiTheme="minorHAnsi"/>
          <w:b/>
          <w:sz w:val="22"/>
          <w:szCs w:val="22"/>
          <w:u w:val="single"/>
        </w:rPr>
        <w:t>particular</w:t>
      </w:r>
      <w:r w:rsidRPr="004D6EF6">
        <w:rPr>
          <w:rFonts w:asciiTheme="minorHAnsi" w:hAnsiTheme="minorHAnsi"/>
          <w:b/>
          <w:sz w:val="22"/>
          <w:szCs w:val="22"/>
          <w:highlight w:val="green"/>
          <w:u w:val="single"/>
        </w:rPr>
        <w:t xml:space="preserve"> capitalists to their knees, they can have an impact </w:t>
      </w:r>
      <w:r w:rsidRPr="004D6EF6">
        <w:rPr>
          <w:rFonts w:asciiTheme="minorHAnsi" w:hAnsiTheme="minorHAnsi"/>
          <w:sz w:val="22"/>
          <w:szCs w:val="22"/>
          <w:u w:val="single"/>
        </w:rPr>
        <w:t xml:space="preserve">far beyond, on </w:t>
      </w:r>
      <w:r w:rsidRPr="004D6EF6">
        <w:rPr>
          <w:rFonts w:asciiTheme="minorHAnsi" w:hAnsiTheme="minorHAnsi"/>
          <w:b/>
          <w:sz w:val="22"/>
          <w:szCs w:val="22"/>
          <w:highlight w:val="green"/>
          <w:u w:val="single"/>
        </w:rPr>
        <w:t>layer after layer of other institutions that</w:t>
      </w:r>
      <w:r w:rsidRPr="004D6EF6">
        <w:rPr>
          <w:rFonts w:asciiTheme="minorHAnsi" w:hAnsiTheme="minorHAnsi"/>
          <w:sz w:val="22"/>
          <w:szCs w:val="22"/>
          <w:highlight w:val="green"/>
          <w:u w:val="single"/>
        </w:rPr>
        <w:t xml:space="preserve"> </w:t>
      </w:r>
      <w:r w:rsidRPr="004D6EF6">
        <w:rPr>
          <w:rFonts w:asciiTheme="minorHAnsi" w:hAnsiTheme="minorHAnsi"/>
          <w:sz w:val="22"/>
          <w:szCs w:val="22"/>
          <w:u w:val="single"/>
        </w:rPr>
        <w:t xml:space="preserve">directly or indirectly </w:t>
      </w:r>
      <w:r w:rsidRPr="004D6EF6">
        <w:rPr>
          <w:rFonts w:asciiTheme="minorHAnsi" w:hAnsiTheme="minorHAnsi"/>
          <w:b/>
          <w:sz w:val="22"/>
          <w:szCs w:val="22"/>
          <w:highlight w:val="green"/>
          <w:u w:val="single"/>
        </w:rPr>
        <w:t>depend on them — including the government</w:t>
      </w:r>
      <w:r w:rsidRPr="004D6EF6">
        <w:rPr>
          <w:rFonts w:asciiTheme="minorHAnsi" w:hAnsiTheme="minorHAnsi"/>
          <w:sz w:val="22"/>
          <w:szCs w:val="22"/>
          <w:u w:val="single"/>
        </w:rPr>
        <w:t xml:space="preserve">. This ability to crash the entire system, just by refusing to work, gives workers a kind of leverage that no other group in society has, except capitalists themselves. This is why, if progressive social </w:t>
      </w:r>
      <w:r w:rsidRPr="004D6EF6">
        <w:rPr>
          <w:rFonts w:asciiTheme="minorHAnsi" w:hAnsiTheme="minorHAnsi"/>
          <w:b/>
          <w:sz w:val="22"/>
          <w:szCs w:val="22"/>
          <w:highlight w:val="green"/>
          <w:u w:val="single"/>
        </w:rPr>
        <w:t>change requires overcoming</w:t>
      </w:r>
      <w:r w:rsidRPr="004D6EF6">
        <w:rPr>
          <w:rFonts w:asciiTheme="minorHAnsi" w:hAnsiTheme="minorHAnsi"/>
          <w:sz w:val="22"/>
          <w:szCs w:val="22"/>
          <w:highlight w:val="green"/>
          <w:u w:val="single"/>
        </w:rPr>
        <w:t xml:space="preserve"> </w:t>
      </w:r>
      <w:r w:rsidRPr="004D6EF6">
        <w:rPr>
          <w:rFonts w:asciiTheme="minorHAnsi" w:hAnsiTheme="minorHAnsi"/>
          <w:sz w:val="22"/>
          <w:szCs w:val="22"/>
          <w:u w:val="single"/>
        </w:rPr>
        <w:t xml:space="preserve">capitalist </w:t>
      </w:r>
      <w:r w:rsidRPr="004D6EF6">
        <w:rPr>
          <w:rFonts w:asciiTheme="minorHAnsi" w:hAnsiTheme="minorHAnsi"/>
          <w:b/>
          <w:sz w:val="22"/>
          <w:szCs w:val="22"/>
          <w:highlight w:val="green"/>
          <w:u w:val="single"/>
        </w:rPr>
        <w:t>opposition</w:t>
      </w:r>
      <w:r w:rsidRPr="004D6EF6">
        <w:rPr>
          <w:rFonts w:asciiTheme="minorHAnsi" w:hAnsiTheme="minorHAnsi"/>
          <w:sz w:val="22"/>
          <w:szCs w:val="22"/>
          <w:u w:val="single"/>
        </w:rPr>
        <w:t xml:space="preserve"> — and we have learned over three centuries that it does — then </w:t>
      </w:r>
      <w:r w:rsidRPr="004D6EF6">
        <w:rPr>
          <w:rFonts w:asciiTheme="minorHAnsi" w:hAnsiTheme="minorHAnsi"/>
          <w:b/>
          <w:sz w:val="22"/>
          <w:szCs w:val="22"/>
          <w:highlight w:val="green"/>
          <w:u w:val="single"/>
        </w:rPr>
        <w:t>it is of</w:t>
      </w:r>
      <w:r w:rsidRPr="004D6EF6">
        <w:rPr>
          <w:rFonts w:asciiTheme="minorHAnsi" w:hAnsiTheme="minorHAnsi"/>
          <w:sz w:val="22"/>
          <w:szCs w:val="22"/>
          <w:highlight w:val="green"/>
          <w:u w:val="single"/>
        </w:rPr>
        <w:t xml:space="preserve"> </w:t>
      </w:r>
      <w:r w:rsidRPr="004D6EF6">
        <w:rPr>
          <w:rFonts w:asciiTheme="minorHAnsi" w:hAnsiTheme="minorHAnsi"/>
          <w:sz w:val="22"/>
          <w:szCs w:val="22"/>
          <w:u w:val="single"/>
        </w:rPr>
        <w:t xml:space="preserve">central </w:t>
      </w:r>
      <w:r w:rsidRPr="004D6EF6">
        <w:rPr>
          <w:rFonts w:asciiTheme="minorHAnsi" w:hAnsiTheme="minorHAnsi"/>
          <w:b/>
          <w:sz w:val="22"/>
          <w:szCs w:val="22"/>
          <w:highlight w:val="green"/>
          <w:u w:val="single"/>
        </w:rPr>
        <w:t xml:space="preserve">importance to organize workers so </w:t>
      </w:r>
      <w:r w:rsidRPr="004D6EF6">
        <w:rPr>
          <w:rFonts w:asciiTheme="minorHAnsi" w:hAnsiTheme="minorHAnsi"/>
          <w:b/>
          <w:sz w:val="22"/>
          <w:szCs w:val="22"/>
          <w:u w:val="single"/>
        </w:rPr>
        <w:t xml:space="preserve">that </w:t>
      </w:r>
      <w:r w:rsidRPr="004D6EF6">
        <w:rPr>
          <w:rFonts w:asciiTheme="minorHAnsi" w:hAnsiTheme="minorHAnsi"/>
          <w:b/>
          <w:sz w:val="22"/>
          <w:szCs w:val="22"/>
          <w:highlight w:val="green"/>
          <w:u w:val="single"/>
        </w:rPr>
        <w:t>they can use that power</w:t>
      </w:r>
      <w:r w:rsidRPr="004D6EF6">
        <w:rPr>
          <w:rFonts w:asciiTheme="minorHAnsi" w:hAnsiTheme="minorHAnsi"/>
          <w:b/>
          <w:sz w:val="22"/>
          <w:szCs w:val="22"/>
          <w:u w:val="single"/>
        </w:rPr>
        <w:t>.</w:t>
      </w:r>
      <w:r>
        <w:rPr>
          <w:rFonts w:asciiTheme="minorHAnsi" w:hAnsiTheme="minorHAnsi"/>
          <w:sz w:val="22"/>
          <w:szCs w:val="22"/>
        </w:rPr>
        <w:t xml:space="preserve"> </w:t>
      </w:r>
      <w:r w:rsidRPr="009D20FC">
        <w:rPr>
          <w:rFonts w:asciiTheme="minorHAnsi" w:hAnsiTheme="minorHAnsi"/>
          <w:sz w:val="22"/>
          <w:szCs w:val="22"/>
        </w:rPr>
        <w:t xml:space="preserve">Workers are therefore not only a social group that is systematically oppressed and exploited in modern society, they are also the group best positioned to enact real change and extract concessions from the major center of power — the bankers and industrialists who run the </w:t>
      </w:r>
      <w:proofErr w:type="spellStart"/>
      <w:proofErr w:type="gramStart"/>
      <w:r w:rsidRPr="009D20FC">
        <w:rPr>
          <w:rFonts w:asciiTheme="minorHAnsi" w:hAnsiTheme="minorHAnsi"/>
          <w:sz w:val="22"/>
          <w:szCs w:val="22"/>
        </w:rPr>
        <w:t>system.They</w:t>
      </w:r>
      <w:proofErr w:type="spellEnd"/>
      <w:proofErr w:type="gramEnd"/>
      <w:r w:rsidRPr="009D20FC">
        <w:rPr>
          <w:rFonts w:asciiTheme="minorHAnsi" w:hAnsiTheme="minorHAnsi"/>
          <w:sz w:val="22"/>
          <w:szCs w:val="22"/>
        </w:rPr>
        <w:t xml:space="preserve"> are the group that comes into contact with capitalists every day and are tied in a perennial conflict with them as a part of their very existence. They are the only group that has to take on capital if they want to improve their lives. There is no more logical force to organize a political movement around.</w:t>
      </w:r>
      <w:r>
        <w:rPr>
          <w:rFonts w:asciiTheme="minorHAnsi" w:hAnsiTheme="minorHAnsi"/>
          <w:sz w:val="22"/>
          <w:szCs w:val="22"/>
        </w:rPr>
        <w:t xml:space="preserve"> </w:t>
      </w:r>
      <w:r w:rsidRPr="009D20FC">
        <w:rPr>
          <w:rFonts w:asciiTheme="minorHAnsi" w:hAnsiTheme="minorHAnsi"/>
          <w:sz w:val="22"/>
          <w:szCs w:val="22"/>
        </w:rPr>
        <w:t xml:space="preserve">And this isn’t just a theory. If we look back at the conditions in which </w:t>
      </w:r>
      <w:r w:rsidRPr="004D6EF6">
        <w:rPr>
          <w:rFonts w:asciiTheme="minorHAnsi" w:hAnsiTheme="minorHAnsi"/>
          <w:sz w:val="22"/>
          <w:szCs w:val="22"/>
        </w:rPr>
        <w:t>far-reaching reforms have been passed over the past hundred years,</w:t>
      </w:r>
      <w:r w:rsidRPr="009D20FC">
        <w:rPr>
          <w:rFonts w:asciiTheme="minorHAnsi" w:hAnsiTheme="minorHAnsi"/>
          <w:sz w:val="22"/>
          <w:szCs w:val="22"/>
        </w:rPr>
        <w:t xml:space="preserve"> </w:t>
      </w:r>
      <w:r w:rsidRPr="009D20FC">
        <w:rPr>
          <w:rFonts w:asciiTheme="minorHAnsi" w:hAnsiTheme="minorHAnsi"/>
          <w:sz w:val="22"/>
          <w:szCs w:val="22"/>
          <w:u w:val="single"/>
        </w:rPr>
        <w:t xml:space="preserve">reforms which improved the material conditions of the poor, or which gave them more rights against the market </w:t>
      </w:r>
      <w:r w:rsidRPr="009D20FC">
        <w:rPr>
          <w:rFonts w:asciiTheme="minorHAnsi" w:hAnsiTheme="minorHAnsi"/>
          <w:sz w:val="22"/>
          <w:szCs w:val="22"/>
          <w:u w:val="single"/>
        </w:rPr>
        <w:softHyphen/>
        <w:t xml:space="preserve">— </w:t>
      </w:r>
      <w:r w:rsidRPr="009D20FC">
        <w:rPr>
          <w:rFonts w:asciiTheme="minorHAnsi" w:hAnsiTheme="minorHAnsi"/>
          <w:sz w:val="22"/>
          <w:szCs w:val="22"/>
        </w:rPr>
        <w:t xml:space="preserve">they </w:t>
      </w:r>
      <w:r w:rsidRPr="004D6EF6">
        <w:rPr>
          <w:rFonts w:asciiTheme="minorHAnsi" w:hAnsiTheme="minorHAnsi"/>
          <w:sz w:val="22"/>
          <w:szCs w:val="22"/>
        </w:rPr>
        <w:t>were invariably based on working-class mobilization.</w:t>
      </w:r>
      <w:r w:rsidRPr="009D20FC">
        <w:rPr>
          <w:rFonts w:asciiTheme="minorHAnsi" w:hAnsiTheme="minorHAnsi"/>
          <w:sz w:val="22"/>
          <w:szCs w:val="22"/>
        </w:rPr>
        <w:t xml:space="preserve"> This is true not only with the “color-blind” measures of the welfare state, but even with such phenomena as </w:t>
      </w:r>
      <w:hyperlink r:id="rId26" w:history="1">
        <w:r w:rsidRPr="009D20FC">
          <w:rPr>
            <w:rStyle w:val="Hyperlink"/>
            <w:rFonts w:asciiTheme="minorHAnsi" w:eastAsiaTheme="majorEastAsia" w:hAnsiTheme="minorHAnsi"/>
            <w:sz w:val="22"/>
            <w:szCs w:val="22"/>
          </w:rPr>
          <w:t>civil rights</w:t>
        </w:r>
      </w:hyperlink>
      <w:r w:rsidRPr="009D20FC">
        <w:rPr>
          <w:rFonts w:asciiTheme="minorHAnsi" w:hAnsiTheme="minorHAnsi"/>
          <w:sz w:val="22"/>
          <w:szCs w:val="22"/>
        </w:rPr>
        <w:t> and the </w:t>
      </w:r>
      <w:hyperlink r:id="rId27" w:history="1">
        <w:r w:rsidRPr="009D20FC">
          <w:rPr>
            <w:rStyle w:val="Hyperlink"/>
            <w:rFonts w:asciiTheme="minorHAnsi" w:eastAsiaTheme="majorEastAsia" w:hAnsiTheme="minorHAnsi"/>
            <w:sz w:val="22"/>
            <w:szCs w:val="22"/>
          </w:rPr>
          <w:t>struggle for the vote</w:t>
        </w:r>
      </w:hyperlink>
      <w:r w:rsidRPr="009D20FC">
        <w:rPr>
          <w:rFonts w:asciiTheme="minorHAnsi" w:hAnsiTheme="minorHAnsi"/>
          <w:sz w:val="22"/>
          <w:szCs w:val="22"/>
        </w:rPr>
        <w:t xml:space="preserve">. Any movement that extended benefits to the poor, whether they were black or white, male or female, had to </w:t>
      </w:r>
      <w:r w:rsidRPr="009D20FC">
        <w:rPr>
          <w:rFonts w:asciiTheme="minorHAnsi" w:hAnsiTheme="minorHAnsi"/>
          <w:sz w:val="22"/>
          <w:szCs w:val="22"/>
          <w:u w:val="single"/>
        </w:rPr>
        <w:t>base itself on a mobilization of working people.</w:t>
      </w:r>
      <w:r w:rsidRPr="009D20FC">
        <w:rPr>
          <w:rFonts w:asciiTheme="minorHAnsi" w:hAnsiTheme="minorHAnsi"/>
          <w:sz w:val="22"/>
          <w:szCs w:val="22"/>
        </w:rPr>
        <w:t xml:space="preserve"> This was </w:t>
      </w:r>
      <w:r w:rsidRPr="009D20FC">
        <w:rPr>
          <w:rFonts w:asciiTheme="minorHAnsi" w:hAnsiTheme="minorHAnsi"/>
          <w:sz w:val="22"/>
          <w:szCs w:val="22"/>
          <w:u w:val="single"/>
        </w:rPr>
        <w:t xml:space="preserve">true in Europe and the Global South as much as it was in the United </w:t>
      </w:r>
      <w:proofErr w:type="spellStart"/>
      <w:r w:rsidRPr="009D20FC">
        <w:rPr>
          <w:rFonts w:asciiTheme="minorHAnsi" w:hAnsiTheme="minorHAnsi"/>
          <w:sz w:val="22"/>
          <w:szCs w:val="22"/>
          <w:u w:val="single"/>
        </w:rPr>
        <w:t>States.</w:t>
      </w:r>
      <w:r w:rsidRPr="009D20FC">
        <w:rPr>
          <w:rFonts w:asciiTheme="minorHAnsi" w:hAnsiTheme="minorHAnsi"/>
          <w:sz w:val="22"/>
          <w:szCs w:val="22"/>
        </w:rPr>
        <w:t>It</w:t>
      </w:r>
      <w:proofErr w:type="spellEnd"/>
      <w:r w:rsidRPr="009D20FC">
        <w:rPr>
          <w:rFonts w:asciiTheme="minorHAnsi" w:hAnsiTheme="minorHAnsi"/>
          <w:sz w:val="22"/>
          <w:szCs w:val="22"/>
        </w:rPr>
        <w:t xml:space="preserve"> is this power to extract real concessions from capital that makes the working class so important for political strategy. Of course, the fact that workers also form the majority in every capitalist society and that they are systematically exploited only makes their plight all the more pressing. This combination of moral urgency and strategic force is what places the working class at the center of socialist politics.</w:t>
      </w:r>
    </w:p>
    <w:p w:rsidR="003F2682" w:rsidRDefault="003F2682" w:rsidP="003F2682">
      <w:pPr>
        <w:pStyle w:val="Heading2"/>
      </w:pPr>
      <w:r>
        <w:t>Advantage - Climate</w:t>
      </w:r>
    </w:p>
    <w:bookmarkEnd w:id="1"/>
    <w:bookmarkEnd w:id="3"/>
    <w:p w:rsidR="003F2682" w:rsidRPr="00F517DD" w:rsidRDefault="003F2682" w:rsidP="003F2682">
      <w:pPr>
        <w:pStyle w:val="Heading4"/>
      </w:pPr>
      <w:r>
        <w:t xml:space="preserve">Current labor laws pose a </w:t>
      </w:r>
      <w:r w:rsidRPr="00F517DD">
        <w:rPr>
          <w:u w:val="single"/>
        </w:rPr>
        <w:t>huge barrier</w:t>
      </w:r>
      <w:r>
        <w:t xml:space="preserve"> for climate strikes – it’s </w:t>
      </w:r>
      <w:r w:rsidRPr="00F517DD">
        <w:rPr>
          <w:u w:val="single"/>
        </w:rPr>
        <w:t>too restrictive</w:t>
      </w:r>
    </w:p>
    <w:p w:rsidR="003F2682" w:rsidRPr="00F517DD" w:rsidRDefault="003F2682" w:rsidP="003F2682">
      <w:proofErr w:type="spellStart"/>
      <w:r w:rsidRPr="00F517DD">
        <w:rPr>
          <w:b/>
          <w:sz w:val="26"/>
        </w:rPr>
        <w:t>Ghazarian</w:t>
      </w:r>
      <w:proofErr w:type="spellEnd"/>
      <w:r w:rsidRPr="00F517DD">
        <w:rPr>
          <w:b/>
          <w:sz w:val="26"/>
        </w:rPr>
        <w:t xml:space="preserve"> 19’</w:t>
      </w:r>
      <w:r>
        <w:t xml:space="preserve"> (“The Climate Strikers Walked Out of School. Next, Let’s Walk Off the Job”, Sydney </w:t>
      </w:r>
      <w:proofErr w:type="spellStart"/>
      <w:r>
        <w:t>Ghazarian</w:t>
      </w:r>
      <w:proofErr w:type="spellEnd"/>
      <w:r>
        <w:t xml:space="preserve">, 11/5/2019, </w:t>
      </w:r>
      <w:hyperlink r:id="rId28" w:history="1">
        <w:r w:rsidRPr="00FC12A5">
          <w:rPr>
            <w:rStyle w:val="Hyperlink"/>
          </w:rPr>
          <w:t>https://inthesetimes.com/article/climate-change-strike-labor-union-school-strike-protest</w:t>
        </w:r>
      </w:hyperlink>
      <w:r>
        <w:t xml:space="preserve">, Sydney </w:t>
      </w:r>
      <w:proofErr w:type="spellStart"/>
      <w:r>
        <w:t>Ghazarian</w:t>
      </w:r>
      <w:proofErr w:type="spellEnd"/>
      <w:r>
        <w:t xml:space="preserve"> started the National Democratic Socialists of America (DSA) </w:t>
      </w:r>
      <w:proofErr w:type="spellStart"/>
      <w:r>
        <w:t>Ecosocialist</w:t>
      </w:r>
      <w:proofErr w:type="spellEnd"/>
      <w:r>
        <w:t xml:space="preserve"> Working Group and is a member of its current Steering Committee. She is also a climate organizer and an advisory board member for The Trouble.”</w:t>
      </w:r>
    </w:p>
    <w:p w:rsidR="003F2682" w:rsidRPr="00F517DD" w:rsidRDefault="003F2682" w:rsidP="003F2682">
      <w:pPr>
        <w:rPr>
          <w:b/>
          <w:u w:val="single"/>
        </w:rPr>
      </w:pPr>
      <w:r w:rsidRPr="00C455C1">
        <w:t xml:space="preserve">One possible route forward comes from Francisco </w:t>
      </w:r>
      <w:proofErr w:type="spellStart"/>
      <w:r w:rsidRPr="00C455C1">
        <w:t>Cendejas</w:t>
      </w:r>
      <w:proofErr w:type="spellEnd"/>
      <w:r w:rsidRPr="00C455C1">
        <w:t xml:space="preserve">, a long-time labor organizer who helped start National Union of Healthcare Workers (NUHW). He suggests that </w:t>
      </w:r>
      <w:r w:rsidRPr="00C455C1">
        <w:rPr>
          <w:u w:val="single"/>
        </w:rPr>
        <w:t>unions could resolve to strike for a Green New Deal if a number of other national unions agreed to do so as well.</w:t>
      </w:r>
      <w:r w:rsidRPr="00C455C1">
        <w:t xml:space="preserve"> The simple explanation for this </w:t>
      </w:r>
      <w:proofErr w:type="gramStart"/>
      <w:r w:rsidRPr="00C455C1">
        <w:t>​“</w:t>
      </w:r>
      <w:proofErr w:type="gramEnd"/>
      <w:r w:rsidRPr="00C455C1">
        <w:t xml:space="preserve">strike pact” approach is that there is safety in numbers, but the reasoning goes deeper. </w:t>
      </w:r>
      <w:r w:rsidRPr="00F517DD">
        <w:rPr>
          <w:b/>
          <w:highlight w:val="green"/>
          <w:u w:val="single"/>
        </w:rPr>
        <w:t>The</w:t>
      </w:r>
      <w:r w:rsidRPr="00F517DD">
        <w:rPr>
          <w:b/>
          <w:u w:val="single"/>
        </w:rPr>
        <w:t xml:space="preserve"> National Labor Relations Board (</w:t>
      </w:r>
      <w:r w:rsidRPr="00F517DD">
        <w:rPr>
          <w:b/>
          <w:highlight w:val="green"/>
          <w:u w:val="single"/>
        </w:rPr>
        <w:t>NLRB</w:t>
      </w:r>
      <w:r w:rsidRPr="00F517DD">
        <w:rPr>
          <w:b/>
          <w:u w:val="single"/>
        </w:rPr>
        <w:t xml:space="preserve">) </w:t>
      </w:r>
      <w:r w:rsidRPr="00F517DD">
        <w:rPr>
          <w:b/>
          <w:highlight w:val="green"/>
          <w:u w:val="single"/>
        </w:rPr>
        <w:t>and</w:t>
      </w:r>
      <w:r w:rsidRPr="00C455C1">
        <w:rPr>
          <w:u w:val="single"/>
        </w:rPr>
        <w:t xml:space="preserve"> U.S. </w:t>
      </w:r>
      <w:r w:rsidRPr="00F517DD">
        <w:rPr>
          <w:b/>
          <w:highlight w:val="green"/>
          <w:u w:val="single"/>
        </w:rPr>
        <w:t>labor laws</w:t>
      </w:r>
      <w:r w:rsidRPr="00F517DD">
        <w:rPr>
          <w:b/>
          <w:u w:val="single"/>
        </w:rPr>
        <w:t xml:space="preserve"> overtly favor employers over workers — and </w:t>
      </w:r>
      <w:r w:rsidRPr="00F517DD">
        <w:rPr>
          <w:b/>
          <w:highlight w:val="green"/>
          <w:u w:val="single"/>
        </w:rPr>
        <w:t>place strict</w:t>
      </w:r>
      <w:r w:rsidRPr="00F517DD">
        <w:rPr>
          <w:b/>
          <w:u w:val="single"/>
        </w:rPr>
        <w:t xml:space="preserve"> </w:t>
      </w:r>
      <w:r w:rsidRPr="00F517DD">
        <w:rPr>
          <w:b/>
          <w:highlight w:val="green"/>
          <w:u w:val="single"/>
        </w:rPr>
        <w:t>parameters around striking. This</w:t>
      </w:r>
      <w:r w:rsidRPr="00F517DD">
        <w:rPr>
          <w:b/>
          <w:u w:val="single"/>
        </w:rPr>
        <w:t xml:space="preserve"> imbalance </w:t>
      </w:r>
      <w:r w:rsidRPr="00F517DD">
        <w:rPr>
          <w:b/>
          <w:highlight w:val="green"/>
          <w:u w:val="single"/>
        </w:rPr>
        <w:t>has created a mountain of</w:t>
      </w:r>
      <w:r w:rsidRPr="00F517DD">
        <w:rPr>
          <w:b/>
          <w:u w:val="single"/>
        </w:rPr>
        <w:t xml:space="preserve"> </w:t>
      </w:r>
      <w:r w:rsidRPr="00F517DD">
        <w:rPr>
          <w:b/>
          <w:highlight w:val="green"/>
          <w:u w:val="single"/>
        </w:rPr>
        <w:t>legal barriers preventing an entire union from going on strike — especially for a Green New Deal or other demands for the common good.</w:t>
      </w:r>
    </w:p>
    <w:p w:rsidR="003F2682" w:rsidRPr="00A239C5" w:rsidRDefault="003F2682" w:rsidP="003F2682"/>
    <w:p w:rsidR="003F2682" w:rsidRDefault="003F2682" w:rsidP="003F2682">
      <w:pPr>
        <w:pStyle w:val="Heading4"/>
      </w:pPr>
      <w:r>
        <w:t xml:space="preserve">Climate strikes are </w:t>
      </w:r>
      <w:r w:rsidRPr="00F517DD">
        <w:rPr>
          <w:u w:val="single"/>
        </w:rPr>
        <w:t>successful</w:t>
      </w:r>
      <w:r>
        <w:t xml:space="preserve"> in spreading awareness – we need </w:t>
      </w:r>
      <w:r w:rsidRPr="00F517DD">
        <w:rPr>
          <w:u w:val="single"/>
        </w:rPr>
        <w:t>more</w:t>
      </w:r>
      <w:r>
        <w:t xml:space="preserve"> to truly </w:t>
      </w:r>
      <w:r w:rsidRPr="00F517DD">
        <w:rPr>
          <w:u w:val="single"/>
        </w:rPr>
        <w:t>force</w:t>
      </w:r>
      <w:r>
        <w:t xml:space="preserve"> action.</w:t>
      </w:r>
    </w:p>
    <w:p w:rsidR="003F2682" w:rsidRPr="00B464F8" w:rsidRDefault="003F2682" w:rsidP="003F2682">
      <w:r w:rsidRPr="00B464F8">
        <w:rPr>
          <w:b/>
          <w:sz w:val="26"/>
        </w:rPr>
        <w:t>Thunberg et al 19’</w:t>
      </w:r>
      <w:r>
        <w:rPr>
          <w:b/>
          <w:sz w:val="26"/>
        </w:rPr>
        <w:t xml:space="preserve"> </w:t>
      </w:r>
      <w:r>
        <w:t xml:space="preserve">(“Why We Strike Again”, Greta Thunberg, Luisa Neubauer, Angela Valenzuela, 11/29/2019, </w:t>
      </w:r>
      <w:hyperlink r:id="rId29" w:history="1">
        <w:r w:rsidRPr="00FC12A5">
          <w:rPr>
            <w:rStyle w:val="Hyperlink"/>
          </w:rPr>
          <w:t>https://www.project-syndicate.org/commentary/climate-strikes-un-conference-madrid-by-greta-thunberg-et-al-2019-11</w:t>
        </w:r>
      </w:hyperlink>
      <w:r>
        <w:t>)</w:t>
      </w:r>
    </w:p>
    <w:p w:rsidR="003F2682" w:rsidRDefault="003F2682" w:rsidP="003F2682">
      <w:pPr>
        <w:rPr>
          <w:szCs w:val="26"/>
        </w:rPr>
      </w:pPr>
      <w:r w:rsidRPr="000C3087">
        <w:rPr>
          <w:szCs w:val="26"/>
        </w:rPr>
        <w:t xml:space="preserve">For more than a year, children and young </w:t>
      </w:r>
      <w:r w:rsidRPr="00A239C5">
        <w:rPr>
          <w:b/>
          <w:szCs w:val="26"/>
          <w:highlight w:val="green"/>
          <w:u w:val="single"/>
        </w:rPr>
        <w:t>people</w:t>
      </w:r>
      <w:r w:rsidRPr="000C3087">
        <w:rPr>
          <w:szCs w:val="26"/>
          <w:u w:val="single"/>
        </w:rPr>
        <w:t xml:space="preserve"> from </w:t>
      </w:r>
      <w:r w:rsidRPr="000C3087">
        <w:rPr>
          <w:b/>
          <w:szCs w:val="26"/>
          <w:u w:val="single"/>
        </w:rPr>
        <w:t xml:space="preserve">around the world </w:t>
      </w:r>
      <w:r w:rsidRPr="00A239C5">
        <w:rPr>
          <w:b/>
          <w:szCs w:val="26"/>
          <w:highlight w:val="green"/>
          <w:u w:val="single"/>
        </w:rPr>
        <w:t>have been striking for the climate</w:t>
      </w:r>
      <w:r w:rsidRPr="000C3087">
        <w:rPr>
          <w:szCs w:val="26"/>
          <w:u w:val="single"/>
        </w:rPr>
        <w:t>.</w:t>
      </w:r>
      <w:r w:rsidRPr="000C3087">
        <w:rPr>
          <w:szCs w:val="26"/>
        </w:rPr>
        <w:t xml:space="preserve"> We launched a movement that defied all expectations, with </w:t>
      </w:r>
      <w:hyperlink r:id="rId30" w:tgtFrame="_blank" w:history="1">
        <w:r w:rsidRPr="000C3087">
          <w:rPr>
            <w:rStyle w:val="Hyperlink"/>
            <w:szCs w:val="26"/>
          </w:rPr>
          <w:t>millions</w:t>
        </w:r>
      </w:hyperlink>
      <w:r w:rsidRPr="000C3087">
        <w:rPr>
          <w:szCs w:val="26"/>
        </w:rPr>
        <w:t xml:space="preserve"> of people lending their voices – and their bodies – to the cause. We did this not because it was our dream, but because we didn’t see anyone else </w:t>
      </w:r>
      <w:proofErr w:type="gramStart"/>
      <w:r w:rsidRPr="000C3087">
        <w:rPr>
          <w:szCs w:val="26"/>
        </w:rPr>
        <w:t>taking action</w:t>
      </w:r>
      <w:proofErr w:type="gramEnd"/>
      <w:r w:rsidRPr="000C3087">
        <w:rPr>
          <w:szCs w:val="26"/>
        </w:rPr>
        <w:t xml:space="preserve"> to secure our future. And despite the vocal support we have received from many adults – including some of the world’s most powerful leaders – we still don’t.</w:t>
      </w:r>
      <w:r>
        <w:rPr>
          <w:szCs w:val="26"/>
        </w:rPr>
        <w:t xml:space="preserve"> </w:t>
      </w:r>
      <w:r w:rsidRPr="000C3087">
        <w:rPr>
          <w:szCs w:val="26"/>
        </w:rPr>
        <w:t xml:space="preserve">Striking is not a choice we relish; </w:t>
      </w:r>
      <w:r w:rsidRPr="000C3087">
        <w:rPr>
          <w:b/>
          <w:szCs w:val="26"/>
          <w:u w:val="single"/>
        </w:rPr>
        <w:t xml:space="preserve">we do it because </w:t>
      </w:r>
      <w:r w:rsidRPr="00A239C5">
        <w:rPr>
          <w:b/>
          <w:szCs w:val="26"/>
          <w:highlight w:val="green"/>
          <w:u w:val="single"/>
        </w:rPr>
        <w:t>we see no other options</w:t>
      </w:r>
      <w:r w:rsidRPr="000C3087">
        <w:rPr>
          <w:b/>
          <w:szCs w:val="26"/>
          <w:u w:val="single"/>
        </w:rPr>
        <w:t>.</w:t>
      </w:r>
      <w:r w:rsidRPr="000C3087">
        <w:rPr>
          <w:b/>
          <w:szCs w:val="26"/>
        </w:rPr>
        <w:t xml:space="preserve"> </w:t>
      </w:r>
      <w:r w:rsidRPr="000C3087">
        <w:rPr>
          <w:szCs w:val="26"/>
        </w:rPr>
        <w:t xml:space="preserve">We have watched a string of United Nations climate conferences unfold. Countless negotiations have produced much-hyped but ultimately empty commitments from the world’s governments – the same </w:t>
      </w:r>
      <w:r w:rsidRPr="00A239C5">
        <w:rPr>
          <w:b/>
          <w:szCs w:val="26"/>
          <w:highlight w:val="green"/>
          <w:u w:val="single"/>
        </w:rPr>
        <w:t>governments</w:t>
      </w:r>
      <w:r w:rsidRPr="000C3087">
        <w:rPr>
          <w:szCs w:val="26"/>
        </w:rPr>
        <w:t xml:space="preserve"> that </w:t>
      </w:r>
      <w:r w:rsidRPr="00A239C5">
        <w:rPr>
          <w:b/>
          <w:szCs w:val="26"/>
          <w:highlight w:val="green"/>
          <w:u w:val="single"/>
        </w:rPr>
        <w:t>allow</w:t>
      </w:r>
      <w:r w:rsidRPr="000C3087">
        <w:rPr>
          <w:b/>
          <w:szCs w:val="26"/>
          <w:u w:val="single"/>
        </w:rPr>
        <w:t xml:space="preserve"> </w:t>
      </w:r>
      <w:r w:rsidRPr="000C3087">
        <w:rPr>
          <w:szCs w:val="26"/>
          <w:u w:val="single"/>
        </w:rPr>
        <w:t xml:space="preserve">fossil-fuel </w:t>
      </w:r>
      <w:r w:rsidRPr="00A239C5">
        <w:rPr>
          <w:b/>
          <w:szCs w:val="26"/>
          <w:highlight w:val="green"/>
          <w:u w:val="single"/>
        </w:rPr>
        <w:t>companies to</w:t>
      </w:r>
      <w:r w:rsidRPr="000C3087">
        <w:rPr>
          <w:szCs w:val="26"/>
          <w:u w:val="single"/>
        </w:rPr>
        <w:t xml:space="preserve"> drill for ever-more oil and gas, and </w:t>
      </w:r>
      <w:r w:rsidRPr="00A239C5">
        <w:rPr>
          <w:b/>
          <w:szCs w:val="26"/>
          <w:highlight w:val="green"/>
          <w:u w:val="single"/>
        </w:rPr>
        <w:t>burn away our futures</w:t>
      </w:r>
      <w:r w:rsidRPr="000C3087">
        <w:rPr>
          <w:szCs w:val="26"/>
          <w:u w:val="single"/>
        </w:rPr>
        <w:t xml:space="preserve"> for their profit.</w:t>
      </w:r>
      <w:r>
        <w:rPr>
          <w:szCs w:val="26"/>
          <w:u w:val="single"/>
        </w:rPr>
        <w:t xml:space="preserve"> </w:t>
      </w:r>
      <w:r w:rsidRPr="000C3087">
        <w:rPr>
          <w:szCs w:val="26"/>
        </w:rPr>
        <w:t>Politicians and fossil-fuel companies have known about climate change for decades. And yet the politicians let the profiteers continue to exploit our planet’s resources and destroy its ecosystems in a quest for quick cash that threatens our very existence.</w:t>
      </w:r>
      <w:r>
        <w:rPr>
          <w:szCs w:val="26"/>
        </w:rPr>
        <w:t xml:space="preserve"> </w:t>
      </w:r>
      <w:r w:rsidRPr="000C3087">
        <w:rPr>
          <w:szCs w:val="26"/>
        </w:rPr>
        <w:t xml:space="preserve">Don’t take our word for it: </w:t>
      </w:r>
      <w:r w:rsidRPr="000C3087">
        <w:rPr>
          <w:szCs w:val="26"/>
          <w:u w:val="single"/>
        </w:rPr>
        <w:t>scientists are </w:t>
      </w:r>
      <w:hyperlink r:id="rId31" w:tgtFrame="_blank" w:history="1">
        <w:r w:rsidRPr="000C3087">
          <w:rPr>
            <w:rStyle w:val="Hyperlink"/>
            <w:szCs w:val="26"/>
            <w:u w:val="single"/>
          </w:rPr>
          <w:t>sounding the alarm</w:t>
        </w:r>
      </w:hyperlink>
      <w:r w:rsidRPr="000C3087">
        <w:rPr>
          <w:szCs w:val="26"/>
          <w:u w:val="single"/>
        </w:rPr>
        <w:t>. They </w:t>
      </w:r>
      <w:hyperlink r:id="rId32" w:tgtFrame="_blank" w:history="1">
        <w:r w:rsidRPr="000C3087">
          <w:rPr>
            <w:rStyle w:val="Hyperlink"/>
            <w:szCs w:val="26"/>
            <w:u w:val="single"/>
          </w:rPr>
          <w:t>warn</w:t>
        </w:r>
      </w:hyperlink>
      <w:r w:rsidRPr="000C3087">
        <w:rPr>
          <w:szCs w:val="26"/>
          <w:u w:val="single"/>
        </w:rPr>
        <w:t xml:space="preserve"> that </w:t>
      </w:r>
      <w:r w:rsidRPr="000C3087">
        <w:rPr>
          <w:b/>
          <w:szCs w:val="26"/>
          <w:u w:val="single"/>
        </w:rPr>
        <w:t>we have never been less likely to limit the rise in global temperatures</w:t>
      </w:r>
      <w:r w:rsidRPr="000C3087">
        <w:rPr>
          <w:szCs w:val="26"/>
          <w:u w:val="single"/>
        </w:rPr>
        <w:t xml:space="preserve"> to 1.5 degrees Celsius above pre-industrial levels – the threshold beyond which the most destructive effects of climate change would be triggered.</w:t>
      </w:r>
      <w:r>
        <w:rPr>
          <w:szCs w:val="26"/>
          <w:u w:val="single"/>
        </w:rPr>
        <w:t xml:space="preserve"> </w:t>
      </w:r>
      <w:r w:rsidRPr="000C3087">
        <w:rPr>
          <w:szCs w:val="26"/>
        </w:rPr>
        <w:t>Worse, recent </w:t>
      </w:r>
      <w:hyperlink r:id="rId33" w:tgtFrame="_blank" w:history="1">
        <w:r w:rsidRPr="000C3087">
          <w:rPr>
            <w:rStyle w:val="Hyperlink"/>
            <w:szCs w:val="26"/>
          </w:rPr>
          <w:t>research</w:t>
        </w:r>
      </w:hyperlink>
      <w:r w:rsidRPr="000C3087">
        <w:rPr>
          <w:szCs w:val="26"/>
        </w:rPr>
        <w:t> shows that we are on track to produce 120% more fossil fuels in 2030 than would be consistent with the 1.5°C limit.</w:t>
      </w:r>
      <w:r>
        <w:rPr>
          <w:szCs w:val="26"/>
        </w:rPr>
        <w:t xml:space="preserve"> </w:t>
      </w:r>
      <w:r w:rsidRPr="000C3087">
        <w:rPr>
          <w:szCs w:val="26"/>
        </w:rPr>
        <w:t>The concentration of climate-heating greenhouse gases in our atmosphere has reached a </w:t>
      </w:r>
      <w:hyperlink r:id="rId34" w:tgtFrame="_blank" w:history="1">
        <w:r w:rsidRPr="000C3087">
          <w:rPr>
            <w:rStyle w:val="Hyperlink"/>
            <w:szCs w:val="26"/>
          </w:rPr>
          <w:t>record high</w:t>
        </w:r>
      </w:hyperlink>
      <w:r w:rsidRPr="000C3087">
        <w:rPr>
          <w:szCs w:val="26"/>
        </w:rPr>
        <w:t>, with no sign of a slowdown. Even if countries fulfill their current emissions-reduction pledges, we are headed for a </w:t>
      </w:r>
      <w:hyperlink r:id="rId35" w:tgtFrame="_blank" w:history="1">
        <w:r w:rsidRPr="000C3087">
          <w:rPr>
            <w:rStyle w:val="Hyperlink"/>
            <w:szCs w:val="26"/>
          </w:rPr>
          <w:t>3.2°C increase</w:t>
        </w:r>
      </w:hyperlink>
      <w:r w:rsidRPr="000C3087">
        <w:rPr>
          <w:szCs w:val="26"/>
        </w:rPr>
        <w:t>.</w:t>
      </w:r>
      <w:r>
        <w:rPr>
          <w:szCs w:val="26"/>
        </w:rPr>
        <w:t xml:space="preserve"> </w:t>
      </w:r>
      <w:r w:rsidRPr="000C3087">
        <w:rPr>
          <w:szCs w:val="26"/>
        </w:rPr>
        <w:t>Young people like us bear the brunt of our leaders’ failures. Research </w:t>
      </w:r>
      <w:hyperlink r:id="rId36" w:tgtFrame="_blank" w:history="1">
        <w:r w:rsidRPr="000C3087">
          <w:rPr>
            <w:rStyle w:val="Hyperlink"/>
            <w:szCs w:val="26"/>
          </w:rPr>
          <w:t>shows</w:t>
        </w:r>
      </w:hyperlink>
      <w:r w:rsidRPr="000C3087">
        <w:rPr>
          <w:szCs w:val="26"/>
        </w:rPr>
        <w:t> that pollution from burning fossil fuels is the world’s most significant threat to children’s health. Just this month, five million masks were </w:t>
      </w:r>
      <w:hyperlink r:id="rId37" w:tgtFrame="_blank" w:history="1">
        <w:r w:rsidRPr="000C3087">
          <w:rPr>
            <w:rStyle w:val="Hyperlink"/>
            <w:szCs w:val="26"/>
          </w:rPr>
          <w:t>handed out</w:t>
        </w:r>
      </w:hyperlink>
      <w:r w:rsidRPr="000C3087">
        <w:rPr>
          <w:szCs w:val="26"/>
        </w:rPr>
        <w:t> at schools in New Delhi, India’s capital, owing to toxic smog. Fossil fuels are literally choking the life from us.</w:t>
      </w:r>
      <w:r>
        <w:rPr>
          <w:szCs w:val="26"/>
        </w:rPr>
        <w:t xml:space="preserve"> </w:t>
      </w:r>
      <w:r w:rsidRPr="000C3087">
        <w:rPr>
          <w:szCs w:val="26"/>
        </w:rPr>
        <w:t xml:space="preserve">The science is crying out for urgent action, and still our leaders dare to ignore it. </w:t>
      </w:r>
      <w:proofErr w:type="gramStart"/>
      <w:r w:rsidRPr="000C3087">
        <w:rPr>
          <w:szCs w:val="26"/>
        </w:rPr>
        <w:t>So</w:t>
      </w:r>
      <w:proofErr w:type="gramEnd"/>
      <w:r w:rsidRPr="000C3087">
        <w:rPr>
          <w:szCs w:val="26"/>
        </w:rPr>
        <w:t xml:space="preserve"> we continue to fight.</w:t>
      </w:r>
      <w:r>
        <w:rPr>
          <w:szCs w:val="26"/>
        </w:rPr>
        <w:t xml:space="preserve"> </w:t>
      </w:r>
      <w:r w:rsidRPr="000C3087">
        <w:rPr>
          <w:szCs w:val="26"/>
        </w:rPr>
        <w:t xml:space="preserve">After a year of strikes, </w:t>
      </w:r>
      <w:r w:rsidRPr="00A239C5">
        <w:rPr>
          <w:b/>
          <w:szCs w:val="26"/>
          <w:highlight w:val="green"/>
          <w:u w:val="single"/>
        </w:rPr>
        <w:t>our voices are being heard.</w:t>
      </w:r>
      <w:r w:rsidRPr="000C3087">
        <w:rPr>
          <w:b/>
          <w:szCs w:val="26"/>
          <w:u w:val="single"/>
        </w:rPr>
        <w:t xml:space="preserve"> </w:t>
      </w:r>
      <w:r w:rsidRPr="00A239C5">
        <w:rPr>
          <w:b/>
          <w:szCs w:val="26"/>
          <w:highlight w:val="green"/>
          <w:u w:val="single"/>
        </w:rPr>
        <w:t>We</w:t>
      </w:r>
      <w:r w:rsidRPr="000C3087">
        <w:rPr>
          <w:b/>
          <w:szCs w:val="26"/>
          <w:u w:val="single"/>
        </w:rPr>
        <w:t xml:space="preserve"> are being invited to </w:t>
      </w:r>
      <w:r w:rsidRPr="00A239C5">
        <w:rPr>
          <w:b/>
          <w:szCs w:val="26"/>
          <w:highlight w:val="green"/>
          <w:u w:val="single"/>
        </w:rPr>
        <w:t>speak in the corridors of power</w:t>
      </w:r>
      <w:r w:rsidRPr="000C3087">
        <w:rPr>
          <w:b/>
          <w:szCs w:val="26"/>
          <w:u w:val="single"/>
        </w:rPr>
        <w:t>.</w:t>
      </w:r>
      <w:r w:rsidRPr="000C3087">
        <w:rPr>
          <w:szCs w:val="26"/>
          <w:u w:val="single"/>
        </w:rPr>
        <w:t xml:space="preserve"> At the UN, we </w:t>
      </w:r>
      <w:hyperlink r:id="rId38" w:tgtFrame="_blank" w:history="1">
        <w:r w:rsidRPr="000C3087">
          <w:rPr>
            <w:rStyle w:val="Hyperlink"/>
            <w:szCs w:val="26"/>
            <w:u w:val="single"/>
          </w:rPr>
          <w:t>addressed</w:t>
        </w:r>
      </w:hyperlink>
      <w:r w:rsidRPr="000C3087">
        <w:rPr>
          <w:szCs w:val="26"/>
          <w:u w:val="single"/>
        </w:rPr>
        <w:t> a room filled with world leaders. At the World Economic Forum in Davos, we met with prime ministers, presidents, and even the pope. We have spent hundreds of hours participating in panels and </w:t>
      </w:r>
      <w:hyperlink r:id="rId39" w:tgtFrame="_blank" w:history="1">
        <w:r w:rsidRPr="000C3087">
          <w:rPr>
            <w:rStyle w:val="Hyperlink"/>
            <w:szCs w:val="26"/>
            <w:u w:val="single"/>
          </w:rPr>
          <w:t>speaking</w:t>
        </w:r>
      </w:hyperlink>
      <w:r w:rsidRPr="000C3087">
        <w:rPr>
          <w:szCs w:val="26"/>
          <w:u w:val="single"/>
        </w:rPr>
        <w:t> with journalists and filmmakers. We have been </w:t>
      </w:r>
      <w:hyperlink r:id="rId40" w:tgtFrame="_blank" w:history="1">
        <w:r w:rsidRPr="000C3087">
          <w:rPr>
            <w:rStyle w:val="Hyperlink"/>
            <w:szCs w:val="26"/>
            <w:u w:val="single"/>
          </w:rPr>
          <w:t>offered</w:t>
        </w:r>
      </w:hyperlink>
      <w:r w:rsidRPr="000C3087">
        <w:rPr>
          <w:szCs w:val="26"/>
          <w:u w:val="single"/>
        </w:rPr>
        <w:t> awards for our activism.</w:t>
      </w:r>
      <w:r>
        <w:rPr>
          <w:szCs w:val="26"/>
          <w:u w:val="single"/>
        </w:rPr>
        <w:t xml:space="preserve"> </w:t>
      </w:r>
      <w:r w:rsidRPr="00A239C5">
        <w:rPr>
          <w:b/>
          <w:szCs w:val="26"/>
          <w:highlight w:val="green"/>
          <w:u w:val="single"/>
        </w:rPr>
        <w:t>Our efforts have helped to shift the wider conversation on climate change.</w:t>
      </w:r>
      <w:r w:rsidRPr="000C3087">
        <w:rPr>
          <w:szCs w:val="26"/>
          <w:u w:val="single"/>
        </w:rPr>
        <w:t xml:space="preserve"> </w:t>
      </w:r>
      <w:r w:rsidRPr="00A239C5">
        <w:rPr>
          <w:b/>
          <w:szCs w:val="26"/>
          <w:highlight w:val="green"/>
          <w:u w:val="single"/>
        </w:rPr>
        <w:t>People now</w:t>
      </w:r>
      <w:r w:rsidRPr="000C3087">
        <w:rPr>
          <w:b/>
          <w:szCs w:val="26"/>
          <w:u w:val="single"/>
        </w:rPr>
        <w:t xml:space="preserve"> increasingly </w:t>
      </w:r>
      <w:r w:rsidRPr="00A239C5">
        <w:rPr>
          <w:b/>
          <w:szCs w:val="26"/>
          <w:highlight w:val="green"/>
          <w:u w:val="single"/>
        </w:rPr>
        <w:t>discuss the crisis</w:t>
      </w:r>
      <w:r w:rsidRPr="000C3087">
        <w:rPr>
          <w:szCs w:val="26"/>
          <w:u w:val="single"/>
        </w:rPr>
        <w:t xml:space="preserve"> we face, not in whispers or as an afterthought, but </w:t>
      </w:r>
      <w:r w:rsidRPr="00A239C5">
        <w:rPr>
          <w:b/>
          <w:szCs w:val="26"/>
          <w:highlight w:val="green"/>
          <w:u w:val="single"/>
        </w:rPr>
        <w:t>publicly and with a sense of urgency</w:t>
      </w:r>
      <w:r w:rsidRPr="00A239C5">
        <w:rPr>
          <w:szCs w:val="26"/>
          <w:highlight w:val="green"/>
          <w:u w:val="single"/>
        </w:rPr>
        <w:t xml:space="preserve">. </w:t>
      </w:r>
      <w:r w:rsidRPr="00A239C5">
        <w:rPr>
          <w:b/>
          <w:szCs w:val="26"/>
          <w:highlight w:val="green"/>
          <w:u w:val="single"/>
        </w:rPr>
        <w:t>Polls confirm</w:t>
      </w:r>
      <w:r w:rsidRPr="000C3087">
        <w:rPr>
          <w:b/>
          <w:szCs w:val="26"/>
          <w:u w:val="single"/>
        </w:rPr>
        <w:t xml:space="preserve"> changing perceptions</w:t>
      </w:r>
      <w:r w:rsidRPr="000C3087">
        <w:rPr>
          <w:szCs w:val="26"/>
          <w:u w:val="single"/>
        </w:rPr>
        <w:t>.</w:t>
      </w:r>
      <w:r w:rsidRPr="000C3087">
        <w:rPr>
          <w:b/>
          <w:szCs w:val="26"/>
          <w:u w:val="single"/>
        </w:rPr>
        <w:t xml:space="preserve"> </w:t>
      </w:r>
      <w:r w:rsidRPr="00A239C5">
        <w:rPr>
          <w:b/>
          <w:szCs w:val="26"/>
          <w:highlight w:val="green"/>
          <w:u w:val="single"/>
        </w:rPr>
        <w:t>One</w:t>
      </w:r>
      <w:r w:rsidRPr="000C3087">
        <w:rPr>
          <w:b/>
          <w:szCs w:val="26"/>
          <w:u w:val="single"/>
        </w:rPr>
        <w:t> </w:t>
      </w:r>
      <w:hyperlink r:id="rId41" w:tgtFrame="_blank" w:history="1">
        <w:r w:rsidRPr="000C3087">
          <w:rPr>
            <w:rStyle w:val="Hyperlink"/>
            <w:szCs w:val="26"/>
            <w:u w:val="single"/>
          </w:rPr>
          <w:t>recent survey</w:t>
        </w:r>
      </w:hyperlink>
      <w:r w:rsidRPr="000C3087">
        <w:rPr>
          <w:szCs w:val="26"/>
          <w:u w:val="single"/>
        </w:rPr>
        <w:t> </w:t>
      </w:r>
      <w:r w:rsidRPr="00A239C5">
        <w:rPr>
          <w:b/>
          <w:szCs w:val="26"/>
          <w:highlight w:val="green"/>
          <w:u w:val="single"/>
        </w:rPr>
        <w:t>showed that, in seven of the eight countries</w:t>
      </w:r>
      <w:r w:rsidRPr="000C3087">
        <w:rPr>
          <w:b/>
          <w:szCs w:val="26"/>
          <w:u w:val="single"/>
        </w:rPr>
        <w:t xml:space="preserve"> </w:t>
      </w:r>
      <w:r w:rsidRPr="00A239C5">
        <w:rPr>
          <w:b/>
          <w:szCs w:val="26"/>
          <w:highlight w:val="green"/>
          <w:u w:val="single"/>
        </w:rPr>
        <w:t>included, climate</w:t>
      </w:r>
      <w:r w:rsidRPr="000C3087">
        <w:rPr>
          <w:b/>
          <w:szCs w:val="26"/>
          <w:u w:val="single"/>
        </w:rPr>
        <w:t xml:space="preserve"> breakdown </w:t>
      </w:r>
      <w:r w:rsidRPr="00A239C5">
        <w:rPr>
          <w:b/>
          <w:szCs w:val="26"/>
          <w:highlight w:val="green"/>
          <w:u w:val="single"/>
        </w:rPr>
        <w:t>is considered to be the most important issue</w:t>
      </w:r>
      <w:r w:rsidRPr="000C3087">
        <w:rPr>
          <w:b/>
          <w:szCs w:val="26"/>
          <w:u w:val="single"/>
        </w:rPr>
        <w:t xml:space="preserve"> facing the world</w:t>
      </w:r>
      <w:r w:rsidRPr="000C3087">
        <w:rPr>
          <w:szCs w:val="26"/>
          <w:u w:val="single"/>
        </w:rPr>
        <w:t>. Another confirmed that schoolchildren have led the way in raising awareness.</w:t>
      </w:r>
      <w:r>
        <w:rPr>
          <w:szCs w:val="26"/>
          <w:u w:val="single"/>
        </w:rPr>
        <w:t xml:space="preserve"> </w:t>
      </w:r>
      <w:r w:rsidRPr="00A239C5">
        <w:rPr>
          <w:b/>
          <w:szCs w:val="26"/>
          <w:u w:val="single"/>
        </w:rPr>
        <w:t>With</w:t>
      </w:r>
      <w:r w:rsidRPr="000C3087">
        <w:rPr>
          <w:b/>
          <w:szCs w:val="26"/>
          <w:u w:val="single"/>
        </w:rPr>
        <w:t xml:space="preserve"> public opinion shifting, </w:t>
      </w:r>
      <w:r w:rsidRPr="00A239C5">
        <w:rPr>
          <w:b/>
          <w:szCs w:val="26"/>
          <w:highlight w:val="green"/>
          <w:u w:val="single"/>
        </w:rPr>
        <w:t>world leaders, too, say that they have heard us.</w:t>
      </w:r>
      <w:r w:rsidRPr="000C3087">
        <w:rPr>
          <w:szCs w:val="26"/>
          <w:u w:val="single"/>
        </w:rPr>
        <w:t xml:space="preserve"> They say that they agree with our demand for urgent action to tackle the climate crisis.</w:t>
      </w:r>
      <w:r w:rsidRPr="000C3087">
        <w:rPr>
          <w:szCs w:val="26"/>
        </w:rPr>
        <w:t xml:space="preserve"> But they do nothing. As they head to Madrid for the 25th session of the Conference of the Parties (COP25) to the UN Framework Convention on Climate Change, we call out this hypocrisy.</w:t>
      </w:r>
      <w:r>
        <w:rPr>
          <w:szCs w:val="26"/>
        </w:rPr>
        <w:t xml:space="preserve"> </w:t>
      </w:r>
      <w:r w:rsidRPr="000C3087">
        <w:rPr>
          <w:szCs w:val="26"/>
        </w:rPr>
        <w:t xml:space="preserve">On the next two Fridays, </w:t>
      </w:r>
      <w:r w:rsidRPr="00A239C5">
        <w:rPr>
          <w:b/>
          <w:szCs w:val="26"/>
          <w:highlight w:val="green"/>
          <w:u w:val="single"/>
        </w:rPr>
        <w:t>we will again take to the streets</w:t>
      </w:r>
      <w:r w:rsidRPr="000C3087">
        <w:rPr>
          <w:szCs w:val="26"/>
        </w:rPr>
        <w:t xml:space="preserve">: worldwide on November 29, and in Madrid, Santiago, and many other places on December 6 during the UN climate conference. Schoolchildren, young people, and adults all over the world will stand together, demanding that our leaders </w:t>
      </w:r>
      <w:proofErr w:type="gramStart"/>
      <w:r w:rsidRPr="000C3087">
        <w:rPr>
          <w:szCs w:val="26"/>
        </w:rPr>
        <w:t>take action</w:t>
      </w:r>
      <w:proofErr w:type="gramEnd"/>
      <w:r w:rsidRPr="000C3087">
        <w:rPr>
          <w:szCs w:val="26"/>
        </w:rPr>
        <w:t xml:space="preserve"> – not because we want them to, but because the science demands it.</w:t>
      </w:r>
      <w:r>
        <w:rPr>
          <w:szCs w:val="26"/>
        </w:rPr>
        <w:t xml:space="preserve"> </w:t>
      </w:r>
      <w:r w:rsidRPr="000C3087">
        <w:rPr>
          <w:szCs w:val="26"/>
        </w:rPr>
        <w:t>That action must be powerful and wide-ranging. After all, the climate crisis is not just about the environment. It is a crisis of human rights, of justice, and of political will. Colonial, racist, and patriarchal systems of oppression have created and fueled it. We need to dismantle them all. Our political leaders can no longer shirk their responsibilities.</w:t>
      </w:r>
      <w:r>
        <w:rPr>
          <w:szCs w:val="26"/>
        </w:rPr>
        <w:t xml:space="preserve"> </w:t>
      </w:r>
      <w:r w:rsidRPr="000C3087">
        <w:rPr>
          <w:szCs w:val="26"/>
        </w:rPr>
        <w:t>Some say that the Madrid conference is not very important; the big decisions will be made at COP26 in Glasgow next year. We disagree. As the science makes clear, we don’t have a single day to lose.</w:t>
      </w:r>
      <w:r>
        <w:rPr>
          <w:szCs w:val="26"/>
        </w:rPr>
        <w:t xml:space="preserve"> </w:t>
      </w:r>
      <w:r w:rsidRPr="000C3087">
        <w:rPr>
          <w:szCs w:val="26"/>
        </w:rPr>
        <w:t xml:space="preserve">We have learned that, </w:t>
      </w:r>
      <w:r w:rsidRPr="00A239C5">
        <w:rPr>
          <w:b/>
          <w:szCs w:val="26"/>
          <w:highlight w:val="green"/>
          <w:u w:val="single"/>
        </w:rPr>
        <w:t>if we do not step up, nobody will</w:t>
      </w:r>
      <w:r w:rsidRPr="000C3087">
        <w:rPr>
          <w:szCs w:val="26"/>
        </w:rPr>
        <w:t xml:space="preserve">. </w:t>
      </w:r>
      <w:proofErr w:type="gramStart"/>
      <w:r w:rsidRPr="000C3087">
        <w:rPr>
          <w:szCs w:val="26"/>
        </w:rPr>
        <w:t>So</w:t>
      </w:r>
      <w:proofErr w:type="gramEnd"/>
      <w:r w:rsidRPr="000C3087">
        <w:rPr>
          <w:szCs w:val="26"/>
        </w:rPr>
        <w:t xml:space="preserve"> we will keep up a steady drumbeat of strikes, protests, and other actions. We will become louder and louder. We will do whatever it takes to persuade our leaders to unite behind science so clear that even children understand it.</w:t>
      </w:r>
      <w:r>
        <w:rPr>
          <w:szCs w:val="26"/>
        </w:rPr>
        <w:t xml:space="preserve"> </w:t>
      </w:r>
      <w:r w:rsidRPr="00A239C5">
        <w:rPr>
          <w:b/>
          <w:szCs w:val="26"/>
          <w:highlight w:val="green"/>
          <w:u w:val="single"/>
        </w:rPr>
        <w:t>Collective action works; we have proved that</w:t>
      </w:r>
      <w:r w:rsidRPr="000C3087">
        <w:rPr>
          <w:b/>
          <w:szCs w:val="26"/>
          <w:u w:val="single"/>
        </w:rPr>
        <w:t>.</w:t>
      </w:r>
      <w:r w:rsidRPr="000C3087">
        <w:rPr>
          <w:szCs w:val="26"/>
        </w:rPr>
        <w:t xml:space="preserve"> But to change everything, we need everyone. Each and every one of us must participate in the climate resistance movement. We cannot just say we care; we must show it.</w:t>
      </w:r>
      <w:r>
        <w:rPr>
          <w:szCs w:val="26"/>
        </w:rPr>
        <w:t xml:space="preserve"> </w:t>
      </w:r>
      <w:r w:rsidRPr="000C3087">
        <w:rPr>
          <w:szCs w:val="26"/>
        </w:rPr>
        <w:t>Join us. Participate in our upcoming climate strikes in Madrid or in your hometown. Show your community, the fossil-fuel industry, and your political leaders that you will not tolerate inaction on climate change anymore. With numbers on our side, we have a chance.</w:t>
      </w:r>
      <w:r>
        <w:rPr>
          <w:szCs w:val="26"/>
        </w:rPr>
        <w:t xml:space="preserve"> </w:t>
      </w:r>
      <w:r w:rsidRPr="000C3087">
        <w:rPr>
          <w:szCs w:val="26"/>
        </w:rPr>
        <w:t>And to the leaders who are headed to Madrid, our message is simple: the eyes of all future generations are upon you. Act accordingly.</w:t>
      </w:r>
    </w:p>
    <w:p w:rsidR="003F2682" w:rsidRPr="00474103" w:rsidRDefault="003F2682" w:rsidP="003F2682">
      <w:pPr>
        <w:pStyle w:val="Heading4"/>
      </w:pPr>
      <w:r w:rsidRPr="00474103">
        <w:t xml:space="preserve">Climate change perpetrates </w:t>
      </w:r>
      <w:r w:rsidRPr="00F517DD">
        <w:rPr>
          <w:u w:val="single"/>
        </w:rPr>
        <w:t>slow violence</w:t>
      </w:r>
      <w:r>
        <w:t xml:space="preserve"> that hurts the </w:t>
      </w:r>
      <w:r w:rsidRPr="00F517DD">
        <w:rPr>
          <w:u w:val="single"/>
        </w:rPr>
        <w:t>most vulnerable</w:t>
      </w:r>
    </w:p>
    <w:p w:rsidR="003F2682" w:rsidRPr="00474103" w:rsidRDefault="003F2682" w:rsidP="003F2682">
      <w:r w:rsidRPr="00474103">
        <w:rPr>
          <w:rStyle w:val="Style13ptBold"/>
        </w:rPr>
        <w:t xml:space="preserve">Nelson 16 </w:t>
      </w:r>
      <w:r w:rsidRPr="00474103">
        <w:t xml:space="preserve">– Sara Nelson is a doctoral candidate in the Department of Geography, Environment, and Society at the University of Minnesota. Her research explores the political economy of conservation and environmental management (Sara Nelson, 2/17/16, “The Slow Violence of Climate Change”, </w:t>
      </w:r>
      <w:proofErr w:type="spellStart"/>
      <w:r w:rsidRPr="00474103">
        <w:t>JacobIn</w:t>
      </w:r>
      <w:proofErr w:type="spellEnd"/>
      <w:r w:rsidRPr="00474103">
        <w:t xml:space="preserve">, </w:t>
      </w:r>
      <w:hyperlink r:id="rId42" w:history="1">
        <w:r w:rsidRPr="00474103">
          <w:rPr>
            <w:rStyle w:val="Hyperlink"/>
          </w:rPr>
          <w:t>https://www.jacobinmag.com/2016/02/cop-21-united-nations-paris-climate-change/)</w:t>
        </w:r>
      </w:hyperlink>
    </w:p>
    <w:p w:rsidR="003F2682" w:rsidRPr="00474103" w:rsidRDefault="003F2682" w:rsidP="003F2682">
      <w:pPr>
        <w:rPr>
          <w:sz w:val="16"/>
        </w:rPr>
      </w:pPr>
      <w:r w:rsidRPr="00474103">
        <w:rPr>
          <w:sz w:val="16"/>
        </w:rPr>
        <w:br/>
        <w:t>The Paris Agreement, achieved December 12 at the twenty-first Conference of the Parties to the United National Framework Convention on Climate Change (UNFCCC COP21), has been heralded as a “</w:t>
      </w:r>
      <w:hyperlink r:id="rId43" w:tgtFrame="_blank" w:history="1">
        <w:r w:rsidRPr="00474103">
          <w:rPr>
            <w:rStyle w:val="Hyperlink"/>
            <w:sz w:val="16"/>
          </w:rPr>
          <w:t>turning point for humanity</w:t>
        </w:r>
      </w:hyperlink>
      <w:r w:rsidRPr="00474103">
        <w:rPr>
          <w:sz w:val="16"/>
        </w:rPr>
        <w:t>” and “</w:t>
      </w:r>
      <w:hyperlink r:id="rId44" w:tgtFrame="_blank" w:history="1">
        <w:r w:rsidRPr="00474103">
          <w:rPr>
            <w:rStyle w:val="Hyperlink"/>
            <w:sz w:val="16"/>
          </w:rPr>
          <w:t>a new type of international cooperation</w:t>
        </w:r>
      </w:hyperlink>
      <w:r w:rsidRPr="00474103">
        <w:rPr>
          <w:sz w:val="16"/>
        </w:rPr>
        <w:t xml:space="preserve">.” In his remarks to the General Assembly following the close of COP21, UN Secretary General </w:t>
      </w:r>
      <w:hyperlink r:id="rId45" w:tgtFrame="_blank" w:history="1">
        <w:r w:rsidRPr="00474103">
          <w:rPr>
            <w:rStyle w:val="Hyperlink"/>
            <w:sz w:val="16"/>
          </w:rPr>
          <w:t>Ban Ki-moon</w:t>
        </w:r>
      </w:hyperlink>
      <w:r w:rsidRPr="00474103">
        <w:rPr>
          <w:sz w:val="16"/>
        </w:rPr>
        <w:t xml:space="preserve"> called it “a triumph for people, the planet, and multilateralism.” </w:t>
      </w:r>
      <w:r w:rsidRPr="00474103">
        <w:rPr>
          <w:rStyle w:val="Emphasis"/>
        </w:rPr>
        <w:t>More critical voices have pointed to the “</w:t>
      </w:r>
      <w:hyperlink r:id="rId46" w:tgtFrame="_blank" w:history="1">
        <w:r w:rsidRPr="00474103">
          <w:rPr>
            <w:rStyle w:val="Emphasis"/>
          </w:rPr>
          <w:t>wrinkles</w:t>
        </w:r>
      </w:hyperlink>
      <w:r w:rsidRPr="00474103">
        <w:rPr>
          <w:rStyle w:val="Emphasis"/>
        </w:rPr>
        <w:t xml:space="preserve">” that mar the agreement, while influential </w:t>
      </w:r>
      <w:r w:rsidRPr="00DD6640">
        <w:rPr>
          <w:rStyle w:val="Emphasis"/>
          <w:highlight w:val="green"/>
        </w:rPr>
        <w:t>climate</w:t>
      </w:r>
      <w:r w:rsidRPr="00474103">
        <w:rPr>
          <w:rStyle w:val="Emphasis"/>
        </w:rPr>
        <w:t xml:space="preserve"> scientist James Hanson has dismissed it as “</w:t>
      </w:r>
      <w:hyperlink r:id="rId47" w:tgtFrame="_blank" w:history="1">
        <w:r w:rsidRPr="00474103">
          <w:rPr>
            <w:rStyle w:val="Emphasis"/>
          </w:rPr>
          <w:t>just worthless words</w:t>
        </w:r>
      </w:hyperlink>
      <w:r w:rsidRPr="00474103">
        <w:rPr>
          <w:sz w:val="16"/>
        </w:rPr>
        <w:t xml:space="preserve">.” Most commentary falls in a middle ground, viewing the agreement as an important, if </w:t>
      </w:r>
      <w:proofErr w:type="spellStart"/>
      <w:r w:rsidRPr="00474103">
        <w:rPr>
          <w:sz w:val="16"/>
        </w:rPr>
        <w:t>faltering,</w:t>
      </w:r>
      <w:hyperlink r:id="rId48" w:tgtFrame="_blank" w:history="1">
        <w:r w:rsidRPr="00474103">
          <w:rPr>
            <w:rStyle w:val="Hyperlink"/>
            <w:sz w:val="16"/>
          </w:rPr>
          <w:t>step</w:t>
        </w:r>
        <w:proofErr w:type="spellEnd"/>
        <w:r w:rsidRPr="00474103">
          <w:rPr>
            <w:rStyle w:val="Hyperlink"/>
            <w:sz w:val="16"/>
          </w:rPr>
          <w:t xml:space="preserve"> in the right direction</w:t>
        </w:r>
      </w:hyperlink>
      <w:r w:rsidRPr="00474103">
        <w:rPr>
          <w:sz w:val="16"/>
        </w:rPr>
        <w:t>: even if we’re not entirely happy with what has been achieved, that something was achieved at all signals a “</w:t>
      </w:r>
      <w:hyperlink r:id="rId49" w:tgtFrame="_blank" w:history="1">
        <w:r w:rsidRPr="00474103">
          <w:rPr>
            <w:rStyle w:val="Hyperlink"/>
            <w:sz w:val="16"/>
          </w:rPr>
          <w:t>political will</w:t>
        </w:r>
      </w:hyperlink>
      <w:r w:rsidRPr="00474103">
        <w:rPr>
          <w:sz w:val="16"/>
        </w:rPr>
        <w:t xml:space="preserve">” for change. But the drama and significance of the COP as an event isn’t primarily about the emergence of an agreement. The history of international climate negotiations — with the exception of the spectacular failure at Copenhagen — boasts a long line of Outcomes, Accords, and even Protocols. Throughout, emissions have continued not only unabated, but </w:t>
      </w:r>
      <w:hyperlink r:id="rId50" w:history="1">
        <w:r w:rsidRPr="00474103">
          <w:rPr>
            <w:rStyle w:val="Hyperlink"/>
            <w:sz w:val="16"/>
          </w:rPr>
          <w:t>at an accelerated pace</w:t>
        </w:r>
      </w:hyperlink>
      <w:r w:rsidRPr="00474103">
        <w:rPr>
          <w:sz w:val="16"/>
        </w:rPr>
        <w:t xml:space="preserve">. Bolivian president Evo Morales remarked on this uncomfortable truth at last year’s COP20 in Lima, when he admonished delegates for having little to show for over two decades of climate change negotiations other than “a heavy load of hypocrisy and neocolonialism.” </w:t>
      </w:r>
      <w:r w:rsidRPr="00474103">
        <w:rPr>
          <w:rStyle w:val="StyleUnderline"/>
        </w:rPr>
        <w:t xml:space="preserve">The COP as an event, then, does not simply represent the failure to contend with the ongoing catastrophe of climate change. </w:t>
      </w:r>
      <w:r w:rsidRPr="00474103">
        <w:rPr>
          <w:rStyle w:val="Emphasis"/>
        </w:rPr>
        <w:t xml:space="preserve">Its very process </w:t>
      </w:r>
      <w:r w:rsidRPr="00DD6640">
        <w:rPr>
          <w:rStyle w:val="Emphasis"/>
          <w:highlight w:val="green"/>
        </w:rPr>
        <w:t>perpetrates</w:t>
      </w:r>
      <w:r w:rsidRPr="00474103">
        <w:rPr>
          <w:rStyle w:val="Emphasis"/>
        </w:rPr>
        <w:t xml:space="preserve"> what Rob Nixon calls the “</w:t>
      </w:r>
      <w:r w:rsidRPr="00DD6640">
        <w:rPr>
          <w:rStyle w:val="Emphasis"/>
          <w:highlight w:val="green"/>
        </w:rPr>
        <w:t>slow violence</w:t>
      </w:r>
      <w:r w:rsidRPr="00474103">
        <w:rPr>
          <w:rStyle w:val="Emphasis"/>
        </w:rPr>
        <w:t xml:space="preserve">” </w:t>
      </w:r>
      <w:r w:rsidRPr="00DD6640">
        <w:rPr>
          <w:rStyle w:val="Emphasis"/>
          <w:highlight w:val="green"/>
        </w:rPr>
        <w:t>of climate change</w:t>
      </w:r>
      <w:r w:rsidRPr="00474103">
        <w:rPr>
          <w:rStyle w:val="Emphasis"/>
        </w:rPr>
        <w:t xml:space="preserve">. Nixon uses this term to describe how contemporary </w:t>
      </w:r>
      <w:r w:rsidRPr="00DD6640">
        <w:rPr>
          <w:rStyle w:val="Emphasis"/>
          <w:highlight w:val="green"/>
        </w:rPr>
        <w:t>imperialism transfers its toxic byproducts to peoples</w:t>
      </w:r>
      <w:r w:rsidRPr="00474103">
        <w:rPr>
          <w:rStyle w:val="Emphasis"/>
        </w:rPr>
        <w:t xml:space="preserve"> and ecosystems </w:t>
      </w:r>
      <w:r w:rsidRPr="00DD6640">
        <w:rPr>
          <w:rStyle w:val="Emphasis"/>
          <w:highlight w:val="green"/>
        </w:rPr>
        <w:t>at the peripheries of the</w:t>
      </w:r>
      <w:r w:rsidRPr="00474103">
        <w:rPr>
          <w:rStyle w:val="Emphasis"/>
        </w:rPr>
        <w:t xml:space="preserve"> global </w:t>
      </w:r>
      <w:r w:rsidRPr="00DD6640">
        <w:rPr>
          <w:rStyle w:val="Emphasis"/>
          <w:highlight w:val="green"/>
        </w:rPr>
        <w:t>economy,</w:t>
      </w:r>
      <w:r w:rsidRPr="00474103">
        <w:rPr>
          <w:rStyle w:val="Emphasis"/>
        </w:rPr>
        <w:t xml:space="preserve"> challenging us </w:t>
      </w:r>
      <w:r w:rsidRPr="00DD6640">
        <w:rPr>
          <w:rStyle w:val="Emphasis"/>
          <w:highlight w:val="green"/>
        </w:rPr>
        <w:t>to recognize</w:t>
      </w:r>
      <w:r w:rsidRPr="00474103">
        <w:rPr>
          <w:rStyle w:val="Emphasis"/>
        </w:rPr>
        <w:t xml:space="preserve"> imperial </w:t>
      </w:r>
      <w:r w:rsidRPr="00DD6640">
        <w:rPr>
          <w:rStyle w:val="Emphasis"/>
          <w:highlight w:val="green"/>
        </w:rPr>
        <w:t>violence in</w:t>
      </w:r>
      <w:r w:rsidRPr="00474103">
        <w:rPr>
          <w:rStyle w:val="Emphasis"/>
        </w:rPr>
        <w:t xml:space="preserve"> the </w:t>
      </w:r>
      <w:r w:rsidRPr="00DD6640">
        <w:rPr>
          <w:rStyle w:val="Emphasis"/>
          <w:highlight w:val="green"/>
        </w:rPr>
        <w:t>cumulative</w:t>
      </w:r>
      <w:r w:rsidRPr="00474103">
        <w:rPr>
          <w:rStyle w:val="Emphasis"/>
        </w:rPr>
        <w:t xml:space="preserve">, attritional, and mundane </w:t>
      </w:r>
      <w:r w:rsidRPr="00DD6640">
        <w:rPr>
          <w:rStyle w:val="Emphasis"/>
          <w:highlight w:val="green"/>
        </w:rPr>
        <w:t>forms of death</w:t>
      </w:r>
      <w:r w:rsidRPr="00474103">
        <w:rPr>
          <w:rStyle w:val="Emphasis"/>
        </w:rPr>
        <w:t xml:space="preserve"> and disease </w:t>
      </w:r>
      <w:r w:rsidRPr="00DD6640">
        <w:rPr>
          <w:rStyle w:val="Emphasis"/>
          <w:highlight w:val="green"/>
        </w:rPr>
        <w:t>that do not resolve into</w:t>
      </w:r>
      <w:r w:rsidRPr="00474103">
        <w:rPr>
          <w:rStyle w:val="Emphasis"/>
        </w:rPr>
        <w:t xml:space="preserve"> moments of </w:t>
      </w:r>
      <w:r w:rsidRPr="00DD6640">
        <w:rPr>
          <w:rStyle w:val="Emphasis"/>
          <w:highlight w:val="green"/>
        </w:rPr>
        <w:t>spectacular destruction</w:t>
      </w:r>
      <w:r w:rsidRPr="00DD6640">
        <w:rPr>
          <w:rStyle w:val="StyleUnderline"/>
          <w:b/>
          <w:highlight w:val="green"/>
        </w:rPr>
        <w:t>. Climate change</w:t>
      </w:r>
      <w:r w:rsidRPr="00474103">
        <w:rPr>
          <w:rStyle w:val="StyleUnderline"/>
        </w:rPr>
        <w:t xml:space="preserve">, for Nixon, </w:t>
      </w:r>
      <w:r w:rsidRPr="00DD6640">
        <w:rPr>
          <w:rStyle w:val="Emphasis"/>
          <w:highlight w:val="green"/>
        </w:rPr>
        <w:t>is the ultimate expression of slow</w:t>
      </w:r>
      <w:r w:rsidRPr="00474103">
        <w:rPr>
          <w:rStyle w:val="Emphasis"/>
        </w:rPr>
        <w:t xml:space="preserve"> </w:t>
      </w:r>
      <w:r w:rsidRPr="00DD6640">
        <w:rPr>
          <w:rStyle w:val="Emphasis"/>
          <w:highlight w:val="green"/>
        </w:rPr>
        <w:t>violence,</w:t>
      </w:r>
      <w:r w:rsidRPr="00474103">
        <w:rPr>
          <w:rStyle w:val="Emphasis"/>
        </w:rPr>
        <w:t xml:space="preserve"> a “</w:t>
      </w:r>
      <w:hyperlink r:id="rId51" w:tgtFrame="_blank" w:history="1">
        <w:r w:rsidRPr="00474103">
          <w:rPr>
            <w:rStyle w:val="Emphasis"/>
          </w:rPr>
          <w:t xml:space="preserve">temporal and geographical </w:t>
        </w:r>
        <w:r w:rsidRPr="00DD6640">
          <w:rPr>
            <w:rStyle w:val="Emphasis"/>
            <w:highlight w:val="green"/>
          </w:rPr>
          <w:t>outsourcing</w:t>
        </w:r>
      </w:hyperlink>
      <w:r w:rsidRPr="00474103">
        <w:rPr>
          <w:rStyle w:val="Emphasis"/>
        </w:rPr>
        <w:t xml:space="preserve">” </w:t>
      </w:r>
      <w:r w:rsidRPr="00DD6640">
        <w:rPr>
          <w:rStyle w:val="Emphasis"/>
          <w:highlight w:val="green"/>
        </w:rPr>
        <w:t>of</w:t>
      </w:r>
      <w:r w:rsidRPr="00474103">
        <w:rPr>
          <w:rStyle w:val="Emphasis"/>
        </w:rPr>
        <w:t xml:space="preserve"> environmental </w:t>
      </w:r>
      <w:r w:rsidRPr="00DD6640">
        <w:rPr>
          <w:rStyle w:val="Emphasis"/>
          <w:highlight w:val="green"/>
        </w:rPr>
        <w:t>devastation to the most vulnerable</w:t>
      </w:r>
      <w:r w:rsidRPr="00474103">
        <w:rPr>
          <w:rStyle w:val="Emphasis"/>
        </w:rPr>
        <w:t xml:space="preserve"> populations and to future generations, a “</w:t>
      </w:r>
      <w:r w:rsidRPr="00DD6640">
        <w:rPr>
          <w:rStyle w:val="Emphasis"/>
        </w:rPr>
        <w:t>discounting</w:t>
      </w:r>
      <w:r w:rsidRPr="00474103">
        <w:rPr>
          <w:rStyle w:val="Emphasis"/>
        </w:rPr>
        <w:t xml:space="preserve">” of </w:t>
      </w:r>
      <w:r w:rsidRPr="00DD6640">
        <w:rPr>
          <w:rStyle w:val="Emphasis"/>
        </w:rPr>
        <w:t>lives</w:t>
      </w:r>
      <w:r w:rsidRPr="00474103">
        <w:rPr>
          <w:rStyle w:val="Emphasis"/>
        </w:rPr>
        <w:t xml:space="preserve"> and livelihoods that cannot prove their worth in economic terms. </w:t>
      </w:r>
      <w:r w:rsidRPr="00DD6640">
        <w:rPr>
          <w:rStyle w:val="StyleUnderline"/>
          <w:sz w:val="16"/>
          <w:szCs w:val="16"/>
        </w:rPr>
        <w:t>But if climate change is “slow violence” in terms of its cumulative effects, it is equally slow in its execution — and nothing illustrates this quite so effectively as the trudging pace of international negotiations. Geopolitical power operates here in decidedly non-spectacular ways, through the procedural minutiae of negotiations over subtleties of wording. The drama of urgency around the production of an outcome distracts from the reality of negotiations as a long process of strategic refusal, whereby wealthy countries deny their historical responsibility for global emissions and thereby lock in catastrophic climate trajectories</w:t>
      </w:r>
      <w:r w:rsidRPr="00DD6640">
        <w:rPr>
          <w:rStyle w:val="StyleUnderline"/>
        </w:rPr>
        <w:t xml:space="preserve">. </w:t>
      </w:r>
      <w:r w:rsidRPr="00474103">
        <w:rPr>
          <w:sz w:val="16"/>
        </w:rPr>
        <w:t>Rather than heralding the success of an agreement or rejecting it outright as a failure, we should attend to the COP as an instance of slow violence in action.</w:t>
      </w:r>
    </w:p>
    <w:p w:rsidR="001C5D71" w:rsidRDefault="001C5D71"/>
    <w:sectPr w:rsidR="001C5D7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12F07" w:rsidRDefault="00B12F07" w:rsidP="003F2682">
      <w:pPr>
        <w:spacing w:after="0" w:line="240" w:lineRule="auto"/>
      </w:pPr>
      <w:r>
        <w:separator/>
      </w:r>
    </w:p>
  </w:endnote>
  <w:endnote w:type="continuationSeparator" w:id="0">
    <w:p w:rsidR="00B12F07" w:rsidRDefault="00B12F07" w:rsidP="003F26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charset w:val="86"/>
    <w:family w:val="auto"/>
    <w:pitch w:val="variable"/>
    <w:sig w:usb0="A00002BF" w:usb1="38CF7CFA" w:usb2="00000016" w:usb3="00000000" w:csb0="0004000F" w:csb1="00000000"/>
  </w:font>
  <w:font w:name="Lucida Sans Unicode">
    <w:panose1 w:val="020B0602030504020204"/>
    <w:charset w:val="00"/>
    <w:family w:val="swiss"/>
    <w:pitch w:val="variable"/>
    <w:sig w:usb0="80000AFF" w:usb1="0000396B" w:usb2="00000000" w:usb3="00000000" w:csb0="000000B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12F07" w:rsidRDefault="00B12F07" w:rsidP="003F2682">
      <w:pPr>
        <w:spacing w:after="0" w:line="240" w:lineRule="auto"/>
      </w:pPr>
      <w:r>
        <w:separator/>
      </w:r>
    </w:p>
  </w:footnote>
  <w:footnote w:type="continuationSeparator" w:id="0">
    <w:p w:rsidR="00B12F07" w:rsidRDefault="00B12F07" w:rsidP="003F2682">
      <w:pPr>
        <w:spacing w:after="0" w:line="240" w:lineRule="auto"/>
      </w:pPr>
      <w:r>
        <w:continuationSeparator/>
      </w:r>
    </w:p>
  </w:footnote>
  <w:footnote w:id="1">
    <w:p w:rsidR="003F2682" w:rsidRPr="007B1C4E" w:rsidRDefault="003F2682" w:rsidP="003F2682">
      <w:pPr>
        <w:pStyle w:val="FootnoteText"/>
        <w:rPr>
          <w:vertAlign w:val="subscript"/>
        </w:rPr>
      </w:pPr>
      <w:r w:rsidRPr="007B1C4E">
        <w:rPr>
          <w:rStyle w:val="FootnoteReference"/>
          <w:vertAlign w:val="subscript"/>
        </w:rPr>
        <w:footnoteRef/>
      </w:r>
      <w:r w:rsidRPr="007B1C4E">
        <w:rPr>
          <w:vertAlign w:val="subscript"/>
        </w:rPr>
        <w:t xml:space="preserve">   “Teaching Privileged Students about Gender, Race, and Class Oppression.” Teaching Sociology, Vol. 19, No. 2 (April, 1991) pp. 154-163.</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web"/>
  <w:zoom w:percent="100"/>
  <w:proofState w:spelling="clean" w:grammar="clean"/>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F2682"/>
    <w:rsid w:val="001C5D71"/>
    <w:rsid w:val="003F2682"/>
    <w:rsid w:val="00B12F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E64D44C-DBD8-4F36-AF8E-5AA801546F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5">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aliases w:val="Normal/Card"/>
    <w:uiPriority w:val="4"/>
    <w:qFormat/>
    <w:rsid w:val="003F2682"/>
    <w:rPr>
      <w:rFonts w:ascii="Calibri" w:eastAsiaTheme="minorHAnsi" w:hAnsi="Calibri"/>
      <w:lang w:eastAsia="en-US"/>
    </w:rPr>
  </w:style>
  <w:style w:type="paragraph" w:styleId="Heading1">
    <w:name w:val="heading 1"/>
    <w:aliases w:val="Pocket"/>
    <w:basedOn w:val="Normal"/>
    <w:next w:val="Normal"/>
    <w:link w:val="Heading1Char"/>
    <w:qFormat/>
    <w:rsid w:val="003F268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3F2682"/>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3F2682"/>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ody,Big card,Normal Tag,Heading 21,Heading 2 Char2 Char,Heading 2 Char1 Char Char,Ch1,no read,No Spacing211,No Spacing12,No Spacing2111,No Spacing5,No Spacing21,No Spacing1121,No Spacing4,heading 2, Ch,No Spacing1,No Spacing11"/>
    <w:basedOn w:val="Normal"/>
    <w:next w:val="Normal"/>
    <w:link w:val="Heading4Char"/>
    <w:uiPriority w:val="3"/>
    <w:unhideWhenUsed/>
    <w:qFormat/>
    <w:rsid w:val="003F2682"/>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3F268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F2682"/>
  </w:style>
  <w:style w:type="character" w:customStyle="1" w:styleId="Heading2Char">
    <w:name w:val="Heading 2 Char"/>
    <w:aliases w:val="Hat Char"/>
    <w:basedOn w:val="DefaultParagraphFont"/>
    <w:link w:val="Heading2"/>
    <w:uiPriority w:val="1"/>
    <w:rsid w:val="003F2682"/>
    <w:rPr>
      <w:rFonts w:ascii="Calibri" w:eastAsiaTheme="majorEastAsia" w:hAnsi="Calibri" w:cstheme="majorBidi"/>
      <w:b/>
      <w:sz w:val="44"/>
      <w:szCs w:val="26"/>
      <w:u w:val="double"/>
      <w:lang w:eastAsia="en-US"/>
    </w:rPr>
  </w:style>
  <w:style w:type="character" w:customStyle="1" w:styleId="Heading4Char">
    <w:name w:val="Heading 4 Char"/>
    <w:aliases w:val="Tag Char,small text Char,body Char,Big card Char,Normal Tag Char,Heading 21 Char,Heading 2 Char2 Char Char,Heading 2 Char1 Char Char Char,Ch1 Char,no read Char,No Spacing211 Char,No Spacing12 Char,No Spacing2111 Char,No Spacing5 Char"/>
    <w:basedOn w:val="DefaultParagraphFont"/>
    <w:link w:val="Heading4"/>
    <w:uiPriority w:val="3"/>
    <w:rsid w:val="003F2682"/>
    <w:rPr>
      <w:rFonts w:ascii="Calibri" w:eastAsiaTheme="majorEastAsia" w:hAnsi="Calibri" w:cstheme="majorBidi"/>
      <w:b/>
      <w:iCs/>
      <w:sz w:val="26"/>
      <w:lang w:eastAsia="en-US"/>
    </w:rPr>
  </w:style>
  <w:style w:type="character" w:styleId="Emphasis">
    <w:name w:val="Emphasis"/>
    <w:aliases w:val="Evidence,Minimized,minimized,Highlighted,tag2,Size 10,emphasis in card,CD Card,ED - Tag,emphasis,Emphasis!!,Underlined,Bold Underline,small,Qualifications,Shrunk,normal card text,Heading 3 Char1,Char Char Char,qualifications in card,Debate,Box"/>
    <w:basedOn w:val="DefaultParagraphFont"/>
    <w:link w:val="textbold"/>
    <w:uiPriority w:val="7"/>
    <w:qFormat/>
    <w:rsid w:val="003F2682"/>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
    <w:basedOn w:val="DefaultParagraphFont"/>
    <w:uiPriority w:val="5"/>
    <w:qFormat/>
    <w:rsid w:val="003F2682"/>
    <w:rPr>
      <w:b/>
      <w:bCs/>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Style,Intense Emphasis3,Intense Emphasis11,Bo,9.5 pt,ci,c"/>
    <w:basedOn w:val="DefaultParagraphFont"/>
    <w:uiPriority w:val="6"/>
    <w:qFormat/>
    <w:rsid w:val="003F2682"/>
    <w:rPr>
      <w:b w:val="0"/>
      <w:sz w:val="22"/>
      <w:u w:val="single"/>
    </w:rPr>
  </w:style>
  <w:style w:type="character" w:styleId="Hyperlink">
    <w:name w:val="Hyperlink"/>
    <w:aliases w:val="heading 1 (block title),Important,Read,Card Text,Internet Link,Analytic Text,Internet link,Heading 3 Char2,Block Char1,Heading 3 Char1 Char1,No Underline Char1,Text 7 Char1,Tags v 2 Char1,Card Char1,3: Cite Char1,Hat Char1,cite,TAG ,Char Char1"/>
    <w:basedOn w:val="DefaultParagraphFont"/>
    <w:link w:val="Card"/>
    <w:uiPriority w:val="99"/>
    <w:unhideWhenUsed/>
    <w:rsid w:val="003F2682"/>
    <w:rPr>
      <w:color w:val="auto"/>
      <w:u w:val="none"/>
    </w:rPr>
  </w:style>
  <w:style w:type="paragraph" w:customStyle="1" w:styleId="textbold">
    <w:name w:val="text bold"/>
    <w:basedOn w:val="Normal"/>
    <w:link w:val="Emphasis"/>
    <w:uiPriority w:val="7"/>
    <w:qFormat/>
    <w:rsid w:val="003F2682"/>
    <w:pPr>
      <w:ind w:left="720"/>
      <w:jc w:val="both"/>
    </w:pPr>
    <w:rPr>
      <w:rFonts w:eastAsiaTheme="minorEastAsia"/>
      <w:b/>
      <w:iCs/>
      <w:u w:val="single"/>
      <w:lang w:eastAsia="zh-CN"/>
    </w:rPr>
  </w:style>
  <w:style w:type="character" w:styleId="FootnoteReference">
    <w:name w:val="footnote reference"/>
    <w:aliases w:val="FN Ref,footnote reference,fr,o,FR,(NECG) Footnote Reference"/>
    <w:basedOn w:val="DefaultParagraphFont"/>
    <w:unhideWhenUsed/>
    <w:qFormat/>
    <w:rsid w:val="003F2682"/>
    <w:rPr>
      <w:vertAlign w:val="superscript"/>
    </w:rPr>
  </w:style>
  <w:style w:type="paragraph" w:styleId="FootnoteText">
    <w:name w:val="footnote text"/>
    <w:basedOn w:val="Normal"/>
    <w:link w:val="FootnoteTextChar"/>
    <w:unhideWhenUsed/>
    <w:qFormat/>
    <w:rsid w:val="003F2682"/>
  </w:style>
  <w:style w:type="character" w:customStyle="1" w:styleId="FootnoteTextChar">
    <w:name w:val="Footnote Text Char"/>
    <w:basedOn w:val="DefaultParagraphFont"/>
    <w:link w:val="FootnoteText"/>
    <w:rsid w:val="003F2682"/>
    <w:rPr>
      <w:rFonts w:ascii="Calibri" w:eastAsiaTheme="minorHAnsi" w:hAnsi="Calibri"/>
      <w:lang w:eastAsia="en-US"/>
    </w:rPr>
  </w:style>
  <w:style w:type="paragraph" w:styleId="NormalWeb">
    <w:name w:val="Normal (Web)"/>
    <w:basedOn w:val="Normal"/>
    <w:uiPriority w:val="99"/>
    <w:unhideWhenUsed/>
    <w:rsid w:val="003F2682"/>
    <w:pPr>
      <w:spacing w:before="100" w:beforeAutospacing="1" w:after="100" w:afterAutospacing="1" w:line="240" w:lineRule="auto"/>
    </w:pPr>
    <w:rPr>
      <w:rFonts w:ascii="Times New Roman" w:eastAsia="Times New Roman" w:hAnsi="Times New Roman" w:cs="Times New Roman"/>
      <w:sz w:val="24"/>
      <w:szCs w:val="24"/>
      <w:lang w:eastAsia="zh-CN"/>
    </w:rPr>
  </w:style>
  <w:style w:type="character" w:styleId="HTMLCite">
    <w:name w:val="HTML Cite"/>
    <w:basedOn w:val="DefaultParagraphFont"/>
    <w:uiPriority w:val="99"/>
    <w:semiHidden/>
    <w:unhideWhenUsed/>
    <w:rsid w:val="003F2682"/>
    <w:rPr>
      <w:i/>
      <w:iCs/>
    </w:rPr>
  </w:style>
  <w:style w:type="paragraph" w:customStyle="1" w:styleId="Card">
    <w:name w:val="Card"/>
    <w:aliases w:val="card,Medium Grid 21,No Spacing111111,No Spacing31,No Spacing22,No Spacing3,tag,Dont use,No Spacing41,No Spacing111112,Note Level 2,Tags,No Spacing23,tags,nonunderlined,No Spacing1111,Debate Text,No Spacing111,No Spacing2,Read stuff,Tag and Cite"/>
    <w:basedOn w:val="Heading1"/>
    <w:link w:val="Hyperlink"/>
    <w:autoRedefine/>
    <w:uiPriority w:val="99"/>
    <w:qFormat/>
    <w:rsid w:val="003F2682"/>
    <w:pPr>
      <w:keepNext w:val="0"/>
      <w:keepLines w:val="0"/>
      <w:outlineLvl w:val="9"/>
    </w:pPr>
    <w:rPr>
      <w:rFonts w:asciiTheme="minorHAnsi" w:eastAsiaTheme="minorEastAsia" w:hAnsiTheme="minorHAnsi" w:cstheme="minorBidi"/>
      <w:b w:val="0"/>
      <w:sz w:val="22"/>
      <w:szCs w:val="22"/>
      <w:lang w:eastAsia="zh-CN"/>
    </w:rPr>
  </w:style>
  <w:style w:type="character" w:customStyle="1" w:styleId="Heading1Char">
    <w:name w:val="Heading 1 Char"/>
    <w:aliases w:val="Pocket Char"/>
    <w:basedOn w:val="DefaultParagraphFont"/>
    <w:link w:val="Heading1"/>
    <w:rsid w:val="003F2682"/>
    <w:rPr>
      <w:rFonts w:ascii="Calibri" w:eastAsiaTheme="majorEastAsia" w:hAnsi="Calibri" w:cstheme="majorBidi"/>
      <w:b/>
      <w:sz w:val="52"/>
      <w:szCs w:val="32"/>
      <w:lang w:eastAsia="en-US"/>
    </w:rPr>
  </w:style>
  <w:style w:type="character" w:customStyle="1" w:styleId="Heading3Char">
    <w:name w:val="Heading 3 Char"/>
    <w:aliases w:val="Block Char"/>
    <w:basedOn w:val="DefaultParagraphFont"/>
    <w:link w:val="Heading3"/>
    <w:uiPriority w:val="2"/>
    <w:rsid w:val="003F2682"/>
    <w:rPr>
      <w:rFonts w:ascii="Calibri" w:eastAsiaTheme="majorEastAsia" w:hAnsi="Calibri" w:cstheme="majorBidi"/>
      <w:b/>
      <w:sz w:val="32"/>
      <w:szCs w:val="24"/>
      <w:u w:val="single"/>
      <w:lang w:eastAsia="en-US"/>
    </w:rPr>
  </w:style>
  <w:style w:type="character" w:styleId="FollowedHyperlink">
    <w:name w:val="FollowedHyperlink"/>
    <w:basedOn w:val="DefaultParagraphFont"/>
    <w:uiPriority w:val="99"/>
    <w:semiHidden/>
    <w:unhideWhenUsed/>
    <w:rsid w:val="003F2682"/>
    <w:rPr>
      <w:color w:val="auto"/>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harvardmagazine.com/2019/11/a-harvard-graduate-student-union-strike" TargetMode="External"/><Relationship Id="rId18" Type="http://schemas.openxmlformats.org/officeDocument/2006/relationships/hyperlink" Target="https://www.ncbi.nlm.nih.gov/pmc/articles/PMC6350815/" TargetMode="External"/><Relationship Id="rId26" Type="http://schemas.openxmlformats.org/officeDocument/2006/relationships/hyperlink" Target="https://www.jacobinmag.com/2015/08/alabama-hammer-and-hoe-robin-kelley-communist-party/" TargetMode="External"/><Relationship Id="rId39" Type="http://schemas.openxmlformats.org/officeDocument/2006/relationships/hyperlink" Target="https://www.ted.com/talks/greta_thunberg_school_strike_for_climate_save_the_world_by_changing_the_rules/transcript?language=en" TargetMode="External"/><Relationship Id="rId21" Type="http://schemas.openxmlformats.org/officeDocument/2006/relationships/hyperlink" Target="https://www.jacobinmag.com/2016/02/gaffney-single-payer-sanders-healthcare-obamacare-aca-clinton/" TargetMode="External"/><Relationship Id="rId34" Type="http://schemas.openxmlformats.org/officeDocument/2006/relationships/hyperlink" Target="https://public.wmo.int/en/media/press-release/greenhouse-gas-concentrations-atmosphere-reach-yet-another-high" TargetMode="External"/><Relationship Id="rId42" Type="http://schemas.openxmlformats.org/officeDocument/2006/relationships/hyperlink" Target="https://www.jacobinmag.com/2016/02/cop-21-united-nations-paris-climate-change/)//A-Sharma" TargetMode="External"/><Relationship Id="rId47" Type="http://schemas.openxmlformats.org/officeDocument/2006/relationships/hyperlink" Target="http://www.cbc.ca/news/technology/climate-scientists-paris-1.3366751" TargetMode="External"/><Relationship Id="rId50" Type="http://schemas.openxmlformats.org/officeDocument/2006/relationships/hyperlink" Target="https://www.ipcc.ch/pdf/ar5/pr_wg3/20140413_pr_pc_wg3_en.pdf" TargetMode="External"/><Relationship Id="rId7" Type="http://schemas.openxmlformats.org/officeDocument/2006/relationships/hyperlink" Target="https://jacobinmag.com/2018/06/heres-how-much-money-americas-biggest-corporations-have-stolen-from-their-own-workers" TargetMode="External"/><Relationship Id="rId2" Type="http://schemas.openxmlformats.org/officeDocument/2006/relationships/styles" Target="styles.xml"/><Relationship Id="rId16" Type="http://schemas.openxmlformats.org/officeDocument/2006/relationships/hyperlink" Target="https://www.ncbi.nlm.nih.gov/pubmed/258702" TargetMode="External"/><Relationship Id="rId29" Type="http://schemas.openxmlformats.org/officeDocument/2006/relationships/hyperlink" Target="https://www.project-syndicate.org/commentary/climate-strikes-un-conference-madrid-by-greta-thunberg-et-al-2019-11" TargetMode="External"/><Relationship Id="rId11" Type="http://schemas.openxmlformats.org/officeDocument/2006/relationships/hyperlink" Target="https://www.thecrimson.com/article/2019/12/11/lim-right-to-strike/" TargetMode="External"/><Relationship Id="rId24" Type="http://schemas.openxmlformats.org/officeDocument/2006/relationships/hyperlink" Target="https://www.jacobinmag.com/2013/10/beyond-fast-food-strikes/" TargetMode="External"/><Relationship Id="rId32" Type="http://schemas.openxmlformats.org/officeDocument/2006/relationships/hyperlink" Target="https://www.nytimes.com/2019/11/26/climate/greenhouse-gas-emissions-carbon.html" TargetMode="External"/><Relationship Id="rId37" Type="http://schemas.openxmlformats.org/officeDocument/2006/relationships/hyperlink" Target="https://edition.cnn.com/2019/11/01/asia/delhi-pollution-schools-intl-hnk/index.html" TargetMode="External"/><Relationship Id="rId40" Type="http://schemas.openxmlformats.org/officeDocument/2006/relationships/hyperlink" Target="https://time.com/5713794/greta-thunberg-turns-down-environment-prize/" TargetMode="External"/><Relationship Id="rId45" Type="http://schemas.openxmlformats.org/officeDocument/2006/relationships/hyperlink" Target="http://www.un.org/press/en/2015/sgsm17417.doc.htm" TargetMode="External"/><Relationship Id="rId53"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hyperlink" Target="https://www.mecep.org/blog/right-to-strike-would-level-the-playing-field-for-public-workers-with-benefits-for-all-of-us/" TargetMode="External"/><Relationship Id="rId19" Type="http://schemas.openxmlformats.org/officeDocument/2006/relationships/hyperlink" Target="https://www.jacobinmag.com/2015/08/universal-basic-income-socialist-libertarian/" TargetMode="External"/><Relationship Id="rId31" Type="http://schemas.openxmlformats.org/officeDocument/2006/relationships/hyperlink" Target="https://academic.oup.com/bioscience/advance-article/doi/10.1093/biosci/biz088/5610806" TargetMode="External"/><Relationship Id="rId44" Type="http://schemas.openxmlformats.org/officeDocument/2006/relationships/hyperlink" Target="http://www.wri.org/blog/2015/12/paris-agreement-turning-point-climate-solution" TargetMode="External"/><Relationship Id="rId52"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cholar.law.colorado.edu/articles/80/" TargetMode="External"/><Relationship Id="rId14" Type="http://schemas.openxmlformats.org/officeDocument/2006/relationships/hyperlink" Target="https://jacobinmag.com/2018/07/right-to-strike-freedom-civil-liberties-oppression" TargetMode="External"/><Relationship Id="rId22" Type="http://schemas.openxmlformats.org/officeDocument/2006/relationships/hyperlink" Target="https://www.jacobinmag.com/2015/07/tsipras-syriza-referendum-debt-euro/" TargetMode="External"/><Relationship Id="rId27" Type="http://schemas.openxmlformats.org/officeDocument/2006/relationships/hyperlink" Target="https://www.jacobinmag.com/2016/02/chartism-feargus-oconnor-democracy-suffrage-thomas-paine/" TargetMode="External"/><Relationship Id="rId30" Type="http://schemas.openxmlformats.org/officeDocument/2006/relationships/hyperlink" Target="https://globalclimatestrike.net/7-million-people-demand-action-after-week-of-climate-strikes/" TargetMode="External"/><Relationship Id="rId35" Type="http://schemas.openxmlformats.org/officeDocument/2006/relationships/hyperlink" Target="https://www.unenvironment.org/resources/emissions-gap-report-2019" TargetMode="External"/><Relationship Id="rId43" Type="http://schemas.openxmlformats.org/officeDocument/2006/relationships/hyperlink" Target="http://content.sierraclub.org/press-releases/2015/12/sierra-club-paris-climate-agreement-turning-point-humanity" TargetMode="External"/><Relationship Id="rId48" Type="http://schemas.openxmlformats.org/officeDocument/2006/relationships/hyperlink" Target="http://www.economist.com/news/international/21683990-paris-agreement-climate-change-talks" TargetMode="External"/><Relationship Id="rId8" Type="http://schemas.openxmlformats.org/officeDocument/2006/relationships/hyperlink" Target="http://scholarship.shu.edu/shlr/vol40/iss1/4/" TargetMode="External"/><Relationship Id="rId51" Type="http://schemas.openxmlformats.org/officeDocument/2006/relationships/hyperlink" Target="http://harvardpress.typepad.com/hup_publicity/2013/11/when-slow-violence-sprints-rob-nixon.html" TargetMode="External"/><Relationship Id="rId3" Type="http://schemas.openxmlformats.org/officeDocument/2006/relationships/settings" Target="settings.xml"/><Relationship Id="rId12" Type="http://schemas.openxmlformats.org/officeDocument/2006/relationships/hyperlink" Target="https://www.thecrimson.com/article/2019/11/26/barham-quesada-protest/" TargetMode="External"/><Relationship Id="rId17" Type="http://schemas.openxmlformats.org/officeDocument/2006/relationships/hyperlink" Target="https://cpr.bu.edu/resources/reasonable-accommodations/how-does-mental-illness-interfere-with-school-performance/" TargetMode="External"/><Relationship Id="rId25" Type="http://schemas.openxmlformats.org/officeDocument/2006/relationships/hyperlink" Target="https://www.jacobinmag.com/2016/01/supreme-court-scalia-fisher-texas-bakke-affirmative-action-civil-rights/" TargetMode="External"/><Relationship Id="rId33" Type="http://schemas.openxmlformats.org/officeDocument/2006/relationships/hyperlink" Target="https://www.unenvironment.org/resources/report/production-gap-report-2019" TargetMode="External"/><Relationship Id="rId38" Type="http://schemas.openxmlformats.org/officeDocument/2006/relationships/hyperlink" Target="https://www.youtube.com/watch?v=KAJsdgTPJpU" TargetMode="External"/><Relationship Id="rId46" Type="http://schemas.openxmlformats.org/officeDocument/2006/relationships/hyperlink" Target="http://fpif.org/seven-wrinkles-paris-climate-deal/" TargetMode="External"/><Relationship Id="rId20" Type="http://schemas.openxmlformats.org/officeDocument/2006/relationships/hyperlink" Target="https://www.jacobinmag.com/2015/11/public-housing-social-welfare-crisis-affordable-gentrification/" TargetMode="External"/><Relationship Id="rId41" Type="http://schemas.openxmlformats.org/officeDocument/2006/relationships/hyperlink" Target="https://www.theguardian.com/environment/2019/sep/18/climate-crisis-seen-as-most-important-issue-by-public-poll-shows"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www.apa.org/monitor/2015/04/money-stress" TargetMode="External"/><Relationship Id="rId23" Type="http://schemas.openxmlformats.org/officeDocument/2006/relationships/hyperlink" Target="https://www.jacobinmag.com/2015/12/naomi-klein-climate-change-this-changes-everything-cop21/" TargetMode="External"/><Relationship Id="rId28" Type="http://schemas.openxmlformats.org/officeDocument/2006/relationships/hyperlink" Target="https://inthesetimes.com/article/climate-change-strike-labor-union-school-strike-protest" TargetMode="External"/><Relationship Id="rId36" Type="http://schemas.openxmlformats.org/officeDocument/2006/relationships/hyperlink" Target="https://www.ncbi.nlm.nih.gov/pubmed/29295510" TargetMode="External"/><Relationship Id="rId49" Type="http://schemas.openxmlformats.org/officeDocument/2006/relationships/hyperlink" Target="http://earthinnovation.org/2015/12/paris-unifying-global-political-wil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sun587\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Template>
  <TotalTime>1</TotalTime>
  <Pages>1</Pages>
  <Words>8665</Words>
  <Characters>49395</Characters>
  <Application>Microsoft Office Word</Application>
  <DocSecurity>0</DocSecurity>
  <Lines>411</Lines>
  <Paragraphs>115</Paragraphs>
  <ScaleCrop>false</ScaleCrop>
  <Company>Millard Public Schools</Company>
  <LinksUpToDate>false</LinksUpToDate>
  <CharactersWithSpaces>57945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Jerry Sun</dc:creator>
  <cp:keywords/>
  <dc:description/>
  <cp:lastModifiedBy>Jerry Sun</cp:lastModifiedBy>
  <cp:revision>1</cp:revision>
  <dcterms:created xsi:type="dcterms:W3CDTF">2021-12-04T22:43:00Z</dcterms:created>
  <dcterms:modified xsi:type="dcterms:W3CDTF">2021-12-04T22:51:00Z</dcterms:modified>
</cp:coreProperties>
</file>