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37D79" w14:textId="77777777" w:rsidR="009C1A3C" w:rsidRDefault="009C1A3C" w:rsidP="009C1A3C">
      <w:pPr>
        <w:pStyle w:val="Heading1"/>
      </w:pPr>
      <w:bookmarkStart w:id="0" w:name="_GoBack"/>
      <w:bookmarkEnd w:id="0"/>
      <w:r>
        <w:t>AC</w:t>
      </w:r>
    </w:p>
    <w:p w14:paraId="43916C5D" w14:textId="77777777" w:rsidR="009C1A3C" w:rsidRDefault="009C1A3C" w:rsidP="009C1A3C">
      <w:pPr>
        <w:pStyle w:val="Heading2"/>
      </w:pPr>
      <w:r>
        <w:t>1 --- AC</w:t>
      </w:r>
    </w:p>
    <w:p w14:paraId="3CF70AB8" w14:textId="77777777" w:rsidR="009C1A3C" w:rsidRDefault="009C1A3C" w:rsidP="009C1A3C">
      <w:pPr>
        <w:pStyle w:val="Heading4"/>
      </w:pPr>
      <w:r>
        <w:t>The value is morality – defined as the distinction between good and bad.</w:t>
      </w:r>
    </w:p>
    <w:p w14:paraId="6C631400" w14:textId="77777777" w:rsidR="009C1A3C" w:rsidRPr="007D4B5B" w:rsidRDefault="009C1A3C" w:rsidP="009C1A3C">
      <w:pPr>
        <w:pStyle w:val="Heading4"/>
      </w:pPr>
      <w:r>
        <w:t>The criterion is maximizing expected well-being, or utilitarianism.</w:t>
      </w:r>
    </w:p>
    <w:p w14:paraId="30033811" w14:textId="77777777" w:rsidR="009C1A3C" w:rsidRPr="00C6311E" w:rsidRDefault="009C1A3C" w:rsidP="009C1A3C">
      <w:pPr>
        <w:pStyle w:val="Heading4"/>
        <w:rPr>
          <w:rFonts w:asciiTheme="minorHAnsi" w:hAnsiTheme="minorHAnsi" w:cstheme="minorHAnsi"/>
        </w:rPr>
      </w:pPr>
      <w:r>
        <w:rPr>
          <w:rFonts w:asciiTheme="minorHAnsi" w:hAnsiTheme="minorHAnsi" w:cstheme="minorHAnsi"/>
        </w:rPr>
        <w:t xml:space="preserve">1] </w:t>
      </w:r>
      <w:r w:rsidRPr="00C6311E">
        <w:rPr>
          <w:rFonts w:asciiTheme="minorHAnsi" w:hAnsiTheme="minorHAnsi" w:cstheme="minorHAnsi"/>
        </w:rPr>
        <w:t xml:space="preserve">Extinction </w:t>
      </w:r>
      <w:r w:rsidRPr="00C6311E">
        <w:rPr>
          <w:rFonts w:asciiTheme="minorHAnsi" w:hAnsiTheme="minorHAnsi" w:cstheme="minorHAnsi"/>
          <w:u w:val="single"/>
        </w:rPr>
        <w:t>outweighs</w:t>
      </w:r>
      <w:r w:rsidRPr="00C6311E">
        <w:rPr>
          <w:rFonts w:asciiTheme="minorHAnsi" w:hAnsiTheme="minorHAnsi" w:cstheme="minorHAnsi"/>
        </w:rPr>
        <w:t xml:space="preserve"> and comes first.</w:t>
      </w:r>
    </w:p>
    <w:p w14:paraId="068AA598" w14:textId="77777777" w:rsidR="009C1A3C" w:rsidRPr="00C6311E" w:rsidRDefault="009C1A3C" w:rsidP="009C1A3C">
      <w:pPr>
        <w:rPr>
          <w:rFonts w:asciiTheme="minorHAnsi" w:hAnsiTheme="minorHAnsi" w:cstheme="minorHAnsi"/>
        </w:rPr>
      </w:pPr>
      <w:proofErr w:type="spellStart"/>
      <w:r w:rsidRPr="00422107">
        <w:rPr>
          <w:rStyle w:val="Style13ptBold"/>
          <w:rFonts w:asciiTheme="minorHAnsi" w:hAnsiTheme="minorHAnsi" w:cstheme="minorHAnsi"/>
          <w:highlight w:val="green"/>
        </w:rPr>
        <w:t>Pummer</w:t>
      </w:r>
      <w:proofErr w:type="spellEnd"/>
      <w:r w:rsidRPr="00422107">
        <w:rPr>
          <w:rStyle w:val="Style13ptBold"/>
          <w:rFonts w:asciiTheme="minorHAnsi" w:hAnsiTheme="minorHAnsi" w:cstheme="minorHAnsi"/>
          <w:highlight w:val="green"/>
        </w:rPr>
        <w:t xml:space="preserve"> 15</w:t>
      </w:r>
      <w:r w:rsidRPr="00C6311E">
        <w:rPr>
          <w:rFonts w:asciiTheme="minorHAnsi" w:hAnsiTheme="minorHAnsi" w:cstheme="minorHAnsi"/>
        </w:rPr>
        <w:t xml:space="preserve"> [Theron, Junior Research Fellow in Philosophy at St. Anne's College, University of Oxford. “Moral Agreement on Saving the World” Practical Ethics, University of Oxford. May 18, 2015] </w:t>
      </w:r>
    </w:p>
    <w:p w14:paraId="0FFF5B4A" w14:textId="77777777" w:rsidR="009C1A3C" w:rsidRDefault="009C1A3C" w:rsidP="009C1A3C">
      <w:pPr>
        <w:rPr>
          <w:rFonts w:asciiTheme="minorHAnsi" w:hAnsiTheme="minorHAnsi" w:cstheme="minorHAnsi"/>
          <w:sz w:val="16"/>
        </w:rPr>
      </w:pPr>
      <w:r w:rsidRPr="00C6311E">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C6311E">
        <w:rPr>
          <w:rFonts w:asciiTheme="minorHAnsi" w:hAnsiTheme="minorHAnsi" w:cstheme="minorHAnsi"/>
          <w:sz w:val="16"/>
        </w:rPr>
        <w:t>, whatever general moral view we adopt</w:t>
      </w:r>
      <w:r w:rsidRPr="00C6311E">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C6311E">
        <w:rPr>
          <w:rFonts w:asciiTheme="minorHAnsi" w:hAnsiTheme="minorHAnsi" w:cstheme="minorHAnsi"/>
          <w:sz w:val="16"/>
        </w:rPr>
        <w:t xml:space="preserve"> How we might in fact try to reduce such existential risks is discussed elsewhere. My claim here is only that </w:t>
      </w:r>
      <w:r w:rsidRPr="00C6311E">
        <w:rPr>
          <w:rStyle w:val="StyleUnderline"/>
          <w:rFonts w:asciiTheme="minorHAnsi" w:hAnsiTheme="minorHAnsi" w:cstheme="minorHAnsi"/>
        </w:rPr>
        <w:t xml:space="preserve">we – whether we’re consequentialists, deontologists, or virtue ethicists – should all agree that we should try to save the world. </w:t>
      </w:r>
      <w:r w:rsidRPr="00C6311E">
        <w:rPr>
          <w:rFonts w:asciiTheme="minorHAnsi" w:hAnsiTheme="minorHAnsi" w:cstheme="minorHAnsi"/>
          <w:sz w:val="16"/>
        </w:rPr>
        <w:t xml:space="preserve">According to consequentialism, we should maximize the good, where this is taken to be the goodness, from an impartial perspective, of outcomes. </w:t>
      </w:r>
      <w:r w:rsidRPr="00C6311E">
        <w:rPr>
          <w:rStyle w:val="StyleUnderline"/>
          <w:rFonts w:asciiTheme="minorHAnsi" w:hAnsiTheme="minorHAnsi" w:cstheme="minorHAnsi"/>
        </w:rPr>
        <w:t>Clearly one thing that makes an outcome good is that the people in it are doing well. There is little disagreement here.</w:t>
      </w:r>
      <w:r w:rsidRPr="00C6311E">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C6311E">
        <w:rPr>
          <w:rStyle w:val="StyleUnderline"/>
          <w:rFonts w:asciiTheme="minorHAnsi" w:hAnsiTheme="minorHAnsi" w:cstheme="minorHAnsi"/>
        </w:rPr>
        <w:t xml:space="preserve"> </w:t>
      </w:r>
      <w:r w:rsidRPr="00422107">
        <w:rPr>
          <w:rStyle w:val="StyleUnderline"/>
          <w:rFonts w:asciiTheme="minorHAnsi" w:hAnsiTheme="minorHAnsi" w:cstheme="minorHAnsi"/>
          <w:highlight w:val="green"/>
        </w:rPr>
        <w:t xml:space="preserve">reducing existential risk is </w:t>
      </w:r>
      <w:r w:rsidRPr="00C6311E">
        <w:rPr>
          <w:rStyle w:val="StyleUnderline"/>
          <w:rFonts w:asciiTheme="minorHAnsi" w:hAnsiTheme="minorHAnsi" w:cstheme="minorHAnsi"/>
        </w:rPr>
        <w:t xml:space="preserve">easily </w:t>
      </w:r>
      <w:r w:rsidRPr="00422107">
        <w:rPr>
          <w:rStyle w:val="StyleUnderline"/>
          <w:rFonts w:asciiTheme="minorHAnsi" w:hAnsiTheme="minorHAnsi" w:cstheme="minorHAnsi"/>
          <w:highlight w:val="green"/>
        </w:rPr>
        <w:t>the most important thing in the whole world.</w:t>
      </w:r>
      <w:r w:rsidRPr="00C6311E">
        <w:rPr>
          <w:rStyle w:val="StyleUnderline"/>
          <w:rFonts w:asciiTheme="minorHAnsi" w:hAnsiTheme="minorHAnsi" w:cstheme="minorHAnsi"/>
        </w:rPr>
        <w:t xml:space="preserve"> This is for the familiar reason that there are </w:t>
      </w:r>
      <w:r w:rsidRPr="00422107">
        <w:rPr>
          <w:rStyle w:val="StyleUnderline"/>
          <w:rFonts w:asciiTheme="minorHAnsi" w:hAnsiTheme="minorHAnsi" w:cstheme="minorHAnsi"/>
          <w:highlight w:val="green"/>
        </w:rPr>
        <w:t xml:space="preserve">so many people </w:t>
      </w:r>
      <w:r w:rsidRPr="00C6311E">
        <w:rPr>
          <w:rStyle w:val="StyleUnderline"/>
          <w:rFonts w:asciiTheme="minorHAnsi" w:hAnsiTheme="minorHAnsi" w:cstheme="minorHAnsi"/>
        </w:rPr>
        <w:t xml:space="preserve">who </w:t>
      </w:r>
      <w:r w:rsidRPr="00422107">
        <w:rPr>
          <w:rStyle w:val="StyleUnderline"/>
          <w:rFonts w:asciiTheme="minorHAnsi" w:hAnsiTheme="minorHAnsi" w:cstheme="minorHAnsi"/>
          <w:highlight w:val="green"/>
        </w:rPr>
        <w:t>could exist in the future</w:t>
      </w:r>
      <w:r w:rsidRPr="00C6311E">
        <w:rPr>
          <w:rStyle w:val="StyleUnderline"/>
          <w:rFonts w:asciiTheme="minorHAnsi" w:hAnsiTheme="minorHAnsi" w:cstheme="minorHAnsi"/>
        </w:rPr>
        <w:t xml:space="preserve"> – there are </w:t>
      </w:r>
      <w:r w:rsidRPr="00422107">
        <w:rPr>
          <w:rStyle w:val="StyleUnderline"/>
          <w:rFonts w:asciiTheme="minorHAnsi" w:hAnsiTheme="minorHAnsi" w:cstheme="minorHAnsi"/>
          <w:highlight w:val="green"/>
        </w:rPr>
        <w:t>trillions upon trillions</w:t>
      </w:r>
      <w:r w:rsidRPr="00C6311E">
        <w:rPr>
          <w:rStyle w:val="StyleUnderline"/>
          <w:rFonts w:asciiTheme="minorHAnsi" w:hAnsiTheme="minorHAnsi" w:cstheme="minorHAnsi"/>
        </w:rPr>
        <w:t xml:space="preserve">… upon trillions. There are so many possible future people that </w:t>
      </w:r>
      <w:r w:rsidRPr="00422107">
        <w:rPr>
          <w:rStyle w:val="StyleUnderline"/>
          <w:rFonts w:asciiTheme="minorHAnsi" w:hAnsiTheme="minorHAnsi" w:cstheme="minorHAnsi"/>
          <w:highlight w:val="green"/>
        </w:rPr>
        <w:t>reducing existential risk is</w:t>
      </w:r>
      <w:r w:rsidRPr="00C6311E">
        <w:rPr>
          <w:rStyle w:val="StyleUnderline"/>
          <w:rFonts w:asciiTheme="minorHAnsi" w:hAnsiTheme="minorHAnsi" w:cstheme="minorHAnsi"/>
        </w:rPr>
        <w:t xml:space="preserve"> arguably </w:t>
      </w:r>
      <w:r w:rsidRPr="00422107">
        <w:rPr>
          <w:rStyle w:val="StyleUnderline"/>
          <w:rFonts w:asciiTheme="minorHAnsi" w:hAnsiTheme="minorHAnsi" w:cstheme="minorHAnsi"/>
          <w:highlight w:val="green"/>
        </w:rPr>
        <w:t>the most important</w:t>
      </w:r>
      <w:r w:rsidRPr="00C6311E">
        <w:rPr>
          <w:rStyle w:val="StyleUnderline"/>
          <w:rFonts w:asciiTheme="minorHAnsi" w:hAnsiTheme="minorHAnsi" w:cstheme="minorHAnsi"/>
        </w:rPr>
        <w:t xml:space="preserve"> thing in the world, </w:t>
      </w:r>
      <w:r w:rsidRPr="00422107">
        <w:rPr>
          <w:rStyle w:val="StyleUnderline"/>
          <w:rFonts w:asciiTheme="minorHAnsi" w:hAnsiTheme="minorHAnsi" w:cstheme="minorHAnsi"/>
          <w:highlight w:val="green"/>
        </w:rPr>
        <w:t xml:space="preserve">even if the well-being of these possible people were given only 0.001% as much weight </w:t>
      </w:r>
      <w:r w:rsidRPr="00C6311E">
        <w:rPr>
          <w:rStyle w:val="StyleUnderline"/>
          <w:rFonts w:asciiTheme="minorHAnsi" w:hAnsiTheme="minorHAnsi" w:cstheme="minorHAnsi"/>
        </w:rPr>
        <w:t>as that of existing people.</w:t>
      </w:r>
      <w:r w:rsidRPr="00C6311E">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6311E">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6311E">
        <w:rPr>
          <w:rStyle w:val="Emphasis"/>
          <w:rFonts w:asciiTheme="minorHAnsi" w:hAnsiTheme="minorHAnsi" w:cstheme="minorHAnsi"/>
        </w:rPr>
        <w:t>that is a huge mistake.</w:t>
      </w:r>
      <w:r w:rsidRPr="00C6311E">
        <w:rPr>
          <w:rFonts w:asciiTheme="minorHAnsi" w:hAnsiTheme="minorHAnsi" w:cstheme="minorHAnsi"/>
          <w:sz w:val="16"/>
        </w:rPr>
        <w:t xml:space="preserve"> </w:t>
      </w:r>
      <w:r w:rsidRPr="00C6311E">
        <w:rPr>
          <w:rStyle w:val="StyleUnderline"/>
          <w:rFonts w:asciiTheme="minorHAnsi" w:hAnsiTheme="minorHAnsi" w:cstheme="minorHAnsi"/>
        </w:rPr>
        <w:t xml:space="preserve">Non-consequentialism is the view that there’s more that determines rightness than the goodness of consequences or outcomes; </w:t>
      </w:r>
      <w:r w:rsidRPr="00C6311E">
        <w:rPr>
          <w:rStyle w:val="Emphasis"/>
          <w:rFonts w:asciiTheme="minorHAnsi" w:hAnsiTheme="minorHAnsi" w:cstheme="minorHAnsi"/>
        </w:rPr>
        <w:t>it is not the view that the latter don’t matter</w:t>
      </w:r>
      <w:r w:rsidRPr="00C6311E">
        <w:rPr>
          <w:rStyle w:val="StyleUnderline"/>
          <w:rFonts w:asciiTheme="minorHAnsi" w:hAnsiTheme="minorHAnsi" w:cstheme="minorHAnsi"/>
        </w:rPr>
        <w:t>.</w:t>
      </w:r>
      <w:r w:rsidRPr="00C6311E">
        <w:rPr>
          <w:rFonts w:asciiTheme="minorHAnsi" w:hAnsiTheme="minorHAnsi" w:cstheme="minorHAnsi"/>
          <w:sz w:val="16"/>
        </w:rPr>
        <w:t xml:space="preserve"> Even John Rawls wrote, “</w:t>
      </w:r>
      <w:r w:rsidRPr="00C6311E">
        <w:rPr>
          <w:rStyle w:val="StyleUnderline"/>
          <w:rFonts w:asciiTheme="minorHAnsi" w:hAnsiTheme="minorHAnsi" w:cstheme="minorHAnsi"/>
        </w:rPr>
        <w:t>All ethical doctrines worth our attention take consequences into account in judging rightness. One which did not would simply be irrational, crazy.</w:t>
      </w:r>
      <w:r w:rsidRPr="00C6311E">
        <w:rPr>
          <w:rFonts w:asciiTheme="minorHAnsi" w:hAnsiTheme="minorHAnsi" w:cstheme="minorHAnsi"/>
          <w:sz w:val="16"/>
        </w:rPr>
        <w:t xml:space="preserve">” </w:t>
      </w:r>
      <w:r w:rsidRPr="00C6311E">
        <w:rPr>
          <w:rStyle w:val="Emphasis"/>
          <w:rFonts w:asciiTheme="minorHAnsi" w:hAnsiTheme="minorHAnsi" w:cstheme="minorHAnsi"/>
        </w:rPr>
        <w:t>Minimally plausible versions of deontology and virtue ethics must be concerned in part with promoting the good</w:t>
      </w:r>
      <w:r w:rsidRPr="00C6311E">
        <w:rPr>
          <w:rStyle w:val="StyleUnderline"/>
          <w:rFonts w:asciiTheme="minorHAnsi" w:hAnsiTheme="minorHAnsi" w:cstheme="minorHAnsi"/>
        </w:rPr>
        <w:t>, from an impartial point of view.</w:t>
      </w:r>
      <w:r w:rsidRPr="00C6311E">
        <w:rPr>
          <w:rFonts w:asciiTheme="minorHAnsi" w:hAnsiTheme="minorHAnsi" w:cstheme="minorHAnsi"/>
          <w:sz w:val="16"/>
        </w:rPr>
        <w:t xml:space="preserve"> </w:t>
      </w:r>
      <w:r w:rsidRPr="00C6311E">
        <w:rPr>
          <w:rStyle w:val="StyleUnderline"/>
          <w:rFonts w:asciiTheme="minorHAnsi" w:hAnsiTheme="minorHAnsi" w:cstheme="minorHAnsi"/>
        </w:rPr>
        <w:t>They’d thus imply very strong reasons to reduce existential risk</w:t>
      </w:r>
      <w:r w:rsidRPr="00C6311E">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6311E">
        <w:rPr>
          <w:rStyle w:val="StyleUnderline"/>
          <w:rFonts w:asciiTheme="minorHAnsi" w:hAnsiTheme="minorHAnsi" w:cstheme="minorHAnsi"/>
        </w:rPr>
        <w:t>Even egoism, the view that each agent should maximize her own good, might imply strong reasons to reduce existential risk.</w:t>
      </w:r>
      <w:r w:rsidRPr="00C6311E">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6311E">
        <w:rPr>
          <w:rStyle w:val="StyleUnderline"/>
          <w:rFonts w:asciiTheme="minorHAnsi" w:hAnsiTheme="minorHAnsi" w:cstheme="minorHAnsi"/>
        </w:rPr>
        <w:t>To be minimally plausible, egoism will need to be paired with a more sophisticated account of well-being.</w:t>
      </w:r>
      <w:r w:rsidRPr="00C6311E">
        <w:rPr>
          <w:rFonts w:asciiTheme="minorHAnsi" w:hAnsiTheme="minorHAnsi" w:cstheme="minorHAnsi"/>
          <w:sz w:val="16"/>
        </w:rPr>
        <w:t xml:space="preserve"> To see this, it is enough to consider, as Plato did, the possibility of a ring of invisibility – </w:t>
      </w:r>
      <w:r w:rsidRPr="00C6311E">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6311E">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C6311E">
        <w:rPr>
          <w:rStyle w:val="StyleUnderline"/>
          <w:rFonts w:asciiTheme="minorHAnsi" w:hAnsiTheme="minorHAnsi" w:cstheme="minorHAnsi"/>
        </w:rPr>
        <w:t>once these elements are included, we can (roughly, as above) argue that this sort of egoism will imply strong reasons to reduce existential risk.</w:t>
      </w:r>
      <w:r w:rsidRPr="00C6311E">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22107">
        <w:rPr>
          <w:rStyle w:val="Emphasis"/>
          <w:rFonts w:asciiTheme="minorHAnsi" w:hAnsiTheme="minorHAnsi" w:cstheme="minorHAnsi"/>
          <w:highlight w:val="green"/>
        </w:rPr>
        <w:t>We should also take into account moral uncertainty.</w:t>
      </w:r>
      <w:r w:rsidRPr="00C6311E">
        <w:rPr>
          <w:rFonts w:asciiTheme="minorHAnsi" w:hAnsiTheme="minorHAnsi" w:cstheme="minorHAnsi"/>
          <w:sz w:val="16"/>
        </w:rPr>
        <w:t xml:space="preserve"> </w:t>
      </w:r>
      <w:r w:rsidRPr="00C6311E">
        <w:rPr>
          <w:rStyle w:val="StyleUnderline"/>
          <w:rFonts w:asciiTheme="minorHAnsi" w:hAnsiTheme="minorHAnsi" w:cstheme="minorHAnsi"/>
        </w:rPr>
        <w:t>What is it reasonable for one to do, when one is uncertain not (only) about the empirical facts, but also about the moral facts?</w:t>
      </w:r>
      <w:r w:rsidRPr="00C6311E">
        <w:rPr>
          <w:rFonts w:asciiTheme="minorHAnsi" w:hAnsiTheme="minorHAnsi" w:cstheme="minorHAnsi"/>
          <w:sz w:val="16"/>
        </w:rPr>
        <w:t xml:space="preserve"> I’ve just argued that </w:t>
      </w:r>
      <w:r w:rsidRPr="00C6311E">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C6311E">
        <w:rPr>
          <w:rFonts w:asciiTheme="minorHAnsi" w:hAnsiTheme="minorHAnsi" w:cstheme="minorHAnsi"/>
          <w:sz w:val="16"/>
        </w:rPr>
        <w:t xml:space="preserve"> But </w:t>
      </w:r>
      <w:r w:rsidRPr="00C6311E">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C6311E">
        <w:rPr>
          <w:rFonts w:asciiTheme="minorHAnsi" w:hAnsiTheme="minorHAnsi" w:cstheme="minorHAnsi"/>
          <w:sz w:val="16"/>
        </w:rPr>
        <w:t xml:space="preserve">(and 10% sure that one of these other ones is correct), </w:t>
      </w:r>
      <w:r w:rsidRPr="00C6311E">
        <w:rPr>
          <w:rStyle w:val="StyleUnderline"/>
          <w:rFonts w:asciiTheme="minorHAnsi" w:hAnsiTheme="minorHAnsi" w:cstheme="minorHAnsi"/>
        </w:rPr>
        <w:t>they would have pretty strong reason, from the standpoint of moral uncertainty, to reduce existential risk.</w:t>
      </w:r>
      <w:r w:rsidRPr="00C6311E">
        <w:rPr>
          <w:rFonts w:asciiTheme="minorHAnsi" w:hAnsiTheme="minorHAnsi" w:cstheme="minorHAnsi"/>
          <w:sz w:val="16"/>
        </w:rPr>
        <w:t xml:space="preserve"> Perhaps most disturbingly still, </w:t>
      </w:r>
      <w:r w:rsidRPr="00422107">
        <w:rPr>
          <w:rStyle w:val="StyleUnderline"/>
          <w:rFonts w:asciiTheme="minorHAnsi" w:hAnsiTheme="minorHAnsi" w:cstheme="minorHAnsi"/>
          <w:highlight w:val="green"/>
        </w:rPr>
        <w:t xml:space="preserve">even if we are only 1% sure that </w:t>
      </w:r>
      <w:r w:rsidRPr="00C6311E">
        <w:rPr>
          <w:rStyle w:val="StyleUnderline"/>
          <w:rFonts w:asciiTheme="minorHAnsi" w:hAnsiTheme="minorHAnsi" w:cstheme="minorHAnsi"/>
        </w:rPr>
        <w:t xml:space="preserve">the </w:t>
      </w:r>
      <w:r w:rsidRPr="00422107">
        <w:rPr>
          <w:rStyle w:val="StyleUnderline"/>
          <w:rFonts w:asciiTheme="minorHAnsi" w:hAnsiTheme="minorHAnsi" w:cstheme="minorHAnsi"/>
          <w:highlight w:val="green"/>
        </w:rPr>
        <w:t xml:space="preserve">well-being </w:t>
      </w:r>
      <w:r w:rsidRPr="00C6311E">
        <w:rPr>
          <w:rStyle w:val="StyleUnderline"/>
          <w:rFonts w:asciiTheme="minorHAnsi" w:hAnsiTheme="minorHAnsi" w:cstheme="minorHAnsi"/>
        </w:rPr>
        <w:t xml:space="preserve">of possible future people </w:t>
      </w:r>
      <w:r w:rsidRPr="00422107">
        <w:rPr>
          <w:rStyle w:val="StyleUnderline"/>
          <w:rFonts w:asciiTheme="minorHAnsi" w:hAnsiTheme="minorHAnsi" w:cstheme="minorHAnsi"/>
          <w:highlight w:val="green"/>
        </w:rPr>
        <w:t xml:space="preserve">matters, </w:t>
      </w:r>
      <w:r w:rsidRPr="00C6311E">
        <w:rPr>
          <w:rStyle w:val="StyleUnderline"/>
          <w:rFonts w:asciiTheme="minorHAnsi" w:hAnsiTheme="minorHAnsi" w:cstheme="minorHAnsi"/>
        </w:rPr>
        <w:t xml:space="preserve">it is at least arguable that, </w:t>
      </w:r>
      <w:r w:rsidRPr="00422107">
        <w:rPr>
          <w:rStyle w:val="StyleUnderline"/>
          <w:rFonts w:asciiTheme="minorHAnsi" w:hAnsiTheme="minorHAnsi" w:cstheme="minorHAnsi"/>
          <w:highlight w:val="green"/>
        </w:rPr>
        <w:t xml:space="preserve">from </w:t>
      </w:r>
      <w:r w:rsidRPr="00C6311E">
        <w:rPr>
          <w:rStyle w:val="StyleUnderline"/>
          <w:rFonts w:asciiTheme="minorHAnsi" w:hAnsiTheme="minorHAnsi" w:cstheme="minorHAnsi"/>
        </w:rPr>
        <w:t xml:space="preserve">the standpoint of </w:t>
      </w:r>
      <w:r w:rsidRPr="00422107">
        <w:rPr>
          <w:rStyle w:val="StyleUnderline"/>
          <w:rFonts w:asciiTheme="minorHAnsi" w:hAnsiTheme="minorHAnsi" w:cstheme="minorHAnsi"/>
          <w:highlight w:val="green"/>
        </w:rPr>
        <w:t>moral uncertainty, reducing existential risk is the most important thing in the world.</w:t>
      </w:r>
      <w:r w:rsidRPr="00C6311E">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6311E">
        <w:rPr>
          <w:rStyle w:val="StyleUnderline"/>
          <w:rFonts w:asciiTheme="minorHAnsi" w:hAnsiTheme="minorHAnsi" w:cstheme="minorHAnsi"/>
        </w:rPr>
        <w:t>It is enough for my claim that there is moral agreement in the relevant sense if</w:t>
      </w:r>
      <w:r w:rsidRPr="00C6311E">
        <w:rPr>
          <w:rFonts w:asciiTheme="minorHAnsi" w:hAnsiTheme="minorHAnsi" w:cstheme="minorHAnsi"/>
          <w:sz w:val="16"/>
        </w:rPr>
        <w:t xml:space="preserve">, at least given certain empirical claims about what future lives would most likely be like, </w:t>
      </w:r>
      <w:r w:rsidRPr="00422107">
        <w:rPr>
          <w:rStyle w:val="Emphasis"/>
          <w:rFonts w:asciiTheme="minorHAnsi" w:hAnsiTheme="minorHAnsi" w:cstheme="minorHAnsi"/>
          <w:highlight w:val="green"/>
        </w:rPr>
        <w:t xml:space="preserve">all minimally plausible moral views would converge </w:t>
      </w:r>
      <w:r w:rsidRPr="00C6311E">
        <w:rPr>
          <w:rStyle w:val="Emphasis"/>
          <w:rFonts w:asciiTheme="minorHAnsi" w:hAnsiTheme="minorHAnsi" w:cstheme="minorHAnsi"/>
        </w:rPr>
        <w:t xml:space="preserve">on the conclusion </w:t>
      </w:r>
      <w:r w:rsidRPr="00422107">
        <w:rPr>
          <w:rStyle w:val="Emphasis"/>
          <w:rFonts w:asciiTheme="minorHAnsi" w:hAnsiTheme="minorHAnsi" w:cstheme="minorHAnsi"/>
          <w:highlight w:val="green"/>
        </w:rPr>
        <w:t>that we should try to save the world</w:t>
      </w:r>
      <w:r w:rsidRPr="00422107">
        <w:rPr>
          <w:rStyle w:val="StyleUnderline"/>
          <w:rFonts w:asciiTheme="minorHAnsi" w:hAnsiTheme="minorHAnsi" w:cstheme="minorHAnsi"/>
          <w:highlight w:val="green"/>
        </w:rPr>
        <w:t>.</w:t>
      </w:r>
      <w:r w:rsidRPr="00C6311E">
        <w:rPr>
          <w:rFonts w:asciiTheme="minorHAnsi" w:hAnsiTheme="minorHAnsi" w:cstheme="minorHAnsi"/>
          <w:sz w:val="16"/>
        </w:rPr>
        <w:t xml:space="preserve"> While there are some non-crazy </w:t>
      </w:r>
      <w:r w:rsidRPr="00C6311E">
        <w:rPr>
          <w:rStyle w:val="StyleUnderline"/>
          <w:rFonts w:asciiTheme="minorHAnsi" w:hAnsiTheme="minorHAnsi" w:cstheme="minorHAnsi"/>
        </w:rPr>
        <w:t>views that place significantly greater moral weight on avoiding suffering than on promoting happiness</w:t>
      </w:r>
      <w:r w:rsidRPr="00C6311E">
        <w:rPr>
          <w:rFonts w:asciiTheme="minorHAnsi" w:hAnsiTheme="minorHAnsi" w:cstheme="minorHAnsi"/>
          <w:sz w:val="16"/>
        </w:rPr>
        <w:t xml:space="preserve">, for reasons others have offered (and for independent reasons I won’t get into here unless requested to), they nonetheless </w:t>
      </w:r>
      <w:r w:rsidRPr="00C6311E">
        <w:rPr>
          <w:rStyle w:val="StyleUnderline"/>
          <w:rFonts w:asciiTheme="minorHAnsi" w:hAnsiTheme="minorHAnsi" w:cstheme="minorHAnsi"/>
        </w:rPr>
        <w:t>seem to be fairly implausible views.</w:t>
      </w:r>
      <w:r w:rsidRPr="00C6311E">
        <w:rPr>
          <w:rFonts w:asciiTheme="minorHAnsi" w:hAnsiTheme="minorHAnsi" w:cstheme="minorHAnsi"/>
          <w:sz w:val="16"/>
        </w:rPr>
        <w:t xml:space="preserve"> And </w:t>
      </w:r>
      <w:r w:rsidRPr="00C6311E">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6311E">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C6311E">
        <w:rPr>
          <w:rStyle w:val="StyleUnderline"/>
          <w:rFonts w:asciiTheme="minorHAnsi" w:hAnsiTheme="minorHAnsi" w:cstheme="minorHAnsi"/>
        </w:rPr>
        <w:t xml:space="preserve">Given the scientific and technological discoveries of the last two centuries, the world has never changed as fast. </w:t>
      </w:r>
      <w:r w:rsidRPr="00C6311E">
        <w:rPr>
          <w:rFonts w:asciiTheme="minorHAnsi" w:hAnsiTheme="minorHAnsi" w:cstheme="minorHAnsi"/>
          <w:sz w:val="16"/>
        </w:rPr>
        <w:t xml:space="preserve">We shall soon have even greater powers to transform, not only our surroundings, but ourselves and our successors. </w:t>
      </w:r>
      <w:r w:rsidRPr="00C6311E">
        <w:rPr>
          <w:rStyle w:val="StyleUnderline"/>
          <w:rFonts w:asciiTheme="minorHAnsi" w:hAnsiTheme="minorHAnsi" w:cstheme="minorHAnsi"/>
        </w:rPr>
        <w:t xml:space="preserve">If we act wisely in the next few centuries, humanity will survive its most dangerous and decisive period. </w:t>
      </w:r>
      <w:r w:rsidRPr="00C6311E">
        <w:rPr>
          <w:rFonts w:asciiTheme="minorHAnsi" w:hAnsiTheme="minorHAnsi" w:cstheme="minorHAnsi"/>
          <w:sz w:val="16"/>
        </w:rPr>
        <w:t xml:space="preserve">Our descendants could, if necessary, go elsewhere, spreading through this galaxy…. </w:t>
      </w:r>
      <w:r w:rsidRPr="00C6311E">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C6311E">
        <w:rPr>
          <w:rFonts w:asciiTheme="minorHAnsi" w:hAnsiTheme="minorHAnsi" w:cstheme="minorHAnsi"/>
          <w:sz w:val="16"/>
        </w:rPr>
        <w:t>” (From chapter 36 of On What Matters)</w:t>
      </w:r>
    </w:p>
    <w:p w14:paraId="525DD9A8" w14:textId="77777777" w:rsidR="009C1A3C" w:rsidRDefault="009C1A3C" w:rsidP="009C1A3C">
      <w:pPr>
        <w:pStyle w:val="Heading4"/>
      </w:pPr>
      <w:bookmarkStart w:id="1" w:name="_Hlk95473844"/>
      <w:r>
        <w:t>2] Governments and policymakers are forced to use util – they can only understand averages and aggregates and what’s good for the most people. Bureaucrats aren’t philosophers, they only know a cost benefit analysis.</w:t>
      </w:r>
      <w:bookmarkEnd w:id="1"/>
    </w:p>
    <w:p w14:paraId="7573EF93" w14:textId="77777777" w:rsidR="009C1A3C" w:rsidRDefault="009C1A3C" w:rsidP="009C1A3C">
      <w:pPr>
        <w:pStyle w:val="Heading4"/>
      </w:pPr>
      <w:r>
        <w:t>3] Pleasure and pain are intrinsically valued and disvalued. They are prior to all actions – I will pull my hand away from a hot stove.</w:t>
      </w:r>
    </w:p>
    <w:p w14:paraId="7BBAC9AB" w14:textId="77777777" w:rsidR="009C1A3C" w:rsidRPr="007D4B5B" w:rsidRDefault="009C1A3C" w:rsidP="009C1A3C"/>
    <w:p w14:paraId="47D79B48" w14:textId="77777777" w:rsidR="009C1A3C" w:rsidRDefault="009C1A3C" w:rsidP="009C1A3C">
      <w:pPr>
        <w:pStyle w:val="Heading2"/>
      </w:pPr>
      <w:r>
        <w:t>2 --- AC</w:t>
      </w:r>
    </w:p>
    <w:p w14:paraId="356D043B" w14:textId="77777777" w:rsidR="009C1A3C" w:rsidRDefault="009C1A3C" w:rsidP="009C1A3C">
      <w:pPr>
        <w:pStyle w:val="Heading4"/>
        <w:rPr>
          <w:rFonts w:asciiTheme="minorHAnsi" w:hAnsiTheme="minorHAnsi" w:cstheme="minorHAnsi"/>
        </w:rPr>
      </w:pPr>
      <w:r w:rsidRPr="002E41DD">
        <w:rPr>
          <w:rFonts w:asciiTheme="minorHAnsi" w:hAnsiTheme="minorHAnsi" w:cstheme="minorHAnsi"/>
        </w:rPr>
        <w:t>The advantage</w:t>
      </w:r>
      <w:r>
        <w:rPr>
          <w:rFonts w:asciiTheme="minorHAnsi" w:hAnsiTheme="minorHAnsi" w:cstheme="minorHAnsi"/>
        </w:rPr>
        <w:t xml:space="preserve"> is </w:t>
      </w:r>
      <w:r w:rsidRPr="00D946C1">
        <w:rPr>
          <w:rFonts w:asciiTheme="minorHAnsi" w:hAnsiTheme="minorHAnsi" w:cstheme="minorHAnsi"/>
          <w:u w:val="single"/>
        </w:rPr>
        <w:t>space debris</w:t>
      </w:r>
      <w:r>
        <w:rPr>
          <w:rFonts w:asciiTheme="minorHAnsi" w:hAnsiTheme="minorHAnsi" w:cstheme="minorHAnsi"/>
        </w:rPr>
        <w:t>.</w:t>
      </w:r>
    </w:p>
    <w:p w14:paraId="32481491" w14:textId="77777777" w:rsidR="009C1A3C" w:rsidRPr="009A396F" w:rsidRDefault="009C1A3C" w:rsidP="009C1A3C">
      <w:pPr>
        <w:pStyle w:val="Heading4"/>
        <w:rPr>
          <w:rFonts w:cs="Arial"/>
        </w:rPr>
      </w:pPr>
      <w:r w:rsidRPr="009A396F">
        <w:rPr>
          <w:rFonts w:cs="Arial"/>
        </w:rPr>
        <w:t>NASA tracking more dangerous space debris than ever before</w:t>
      </w:r>
      <w:r>
        <w:rPr>
          <w:rFonts w:cs="Arial"/>
        </w:rPr>
        <w:t xml:space="preserve"> – we’re at the brink.</w:t>
      </w:r>
    </w:p>
    <w:p w14:paraId="1249BCF2" w14:textId="77777777" w:rsidR="009C1A3C" w:rsidRPr="009A396F" w:rsidRDefault="009C1A3C" w:rsidP="009C1A3C">
      <w:pPr>
        <w:rPr>
          <w:rStyle w:val="StyleUnderline"/>
        </w:rPr>
      </w:pPr>
      <w:r w:rsidRPr="009A396F">
        <w:rPr>
          <w:rStyle w:val="Heading4Char"/>
          <w:rFonts w:cs="Arial"/>
        </w:rPr>
        <w:t>NASA 15</w:t>
      </w:r>
      <w:r w:rsidRPr="009A396F">
        <w:rPr>
          <w:rStyle w:val="Heading4Char"/>
          <w:rFonts w:cs="Arial"/>
          <w:b w:val="0"/>
          <w:sz w:val="22"/>
        </w:rPr>
        <w:t xml:space="preserve">, 4-13-2015, "Space Debris and Human Spacecraft," NASA, </w:t>
      </w:r>
      <w:hyperlink r:id="rId8" w:history="1">
        <w:r w:rsidRPr="009A396F">
          <w:rPr>
            <w:rStyle w:val="Hyperlink"/>
            <w:rFonts w:eastAsiaTheme="majorEastAsia"/>
          </w:rPr>
          <w:t>https://www.nasa.gov/mission_pages/station/news/orbital_debris.html</w:t>
        </w:r>
      </w:hyperlink>
      <w:r w:rsidRPr="009A396F">
        <w:rPr>
          <w:rStyle w:val="Heading4Char"/>
          <w:rFonts w:cs="Arial"/>
          <w:sz w:val="22"/>
        </w:rPr>
        <w:t xml:space="preserve"> </w:t>
      </w:r>
      <w:r w:rsidRPr="009A396F">
        <w:rPr>
          <w:rStyle w:val="Heading4Char"/>
          <w:rFonts w:cs="Arial"/>
          <w:b w:val="0"/>
          <w:sz w:val="22"/>
        </w:rPr>
        <w:t>SK</w:t>
      </w:r>
    </w:p>
    <w:p w14:paraId="31E24138" w14:textId="77777777" w:rsidR="009C1A3C" w:rsidRPr="00333ADB" w:rsidRDefault="009C1A3C" w:rsidP="009C1A3C">
      <w:r w:rsidRPr="00422107">
        <w:rPr>
          <w:rStyle w:val="StyleUnderline"/>
          <w:highlight w:val="green"/>
        </w:rPr>
        <w:t>More than 27,000 pieces of</w:t>
      </w:r>
      <w:r w:rsidRPr="009A396F">
        <w:rPr>
          <w:rStyle w:val="StyleUnderline"/>
        </w:rPr>
        <w:t xml:space="preserve"> orbital </w:t>
      </w:r>
      <w:r w:rsidRPr="00422107">
        <w:rPr>
          <w:rStyle w:val="StyleUnderline"/>
          <w:highlight w:val="green"/>
        </w:rPr>
        <w:t>debris,</w:t>
      </w:r>
      <w:r w:rsidRPr="009A396F">
        <w:rPr>
          <w:rStyle w:val="StyleUnderline"/>
        </w:rPr>
        <w:t xml:space="preserve"> or “space junk,” are tracked by the Department of Defense’s global Space Surveillance Network (SSN)</w:t>
      </w:r>
      <w:r w:rsidRPr="009A396F">
        <w:t xml:space="preserve"> sensors. </w:t>
      </w:r>
      <w:r w:rsidRPr="00422107">
        <w:rPr>
          <w:rStyle w:val="StyleUnderline"/>
          <w:highlight w:val="green"/>
        </w:rPr>
        <w:t>Much more debris -- too small to be tracked</w:t>
      </w:r>
      <w:r w:rsidRPr="009A396F">
        <w:rPr>
          <w:rStyle w:val="StyleUnderline"/>
        </w:rPr>
        <w:t xml:space="preserve">, but large enough to </w:t>
      </w:r>
      <w:r w:rsidRPr="00422107">
        <w:rPr>
          <w:rStyle w:val="StyleUnderline"/>
          <w:highlight w:val="green"/>
        </w:rPr>
        <w:t>threaten</w:t>
      </w:r>
      <w:r w:rsidRPr="009A396F">
        <w:rPr>
          <w:rStyle w:val="StyleUnderline"/>
        </w:rPr>
        <w:t xml:space="preserve"> human spaceflight and robotic </w:t>
      </w:r>
      <w:r w:rsidRPr="00422107">
        <w:rPr>
          <w:rStyle w:val="StyleUnderline"/>
          <w:highlight w:val="green"/>
        </w:rPr>
        <w:t>missions</w:t>
      </w:r>
      <w:r w:rsidRPr="009A396F">
        <w:t xml:space="preserve"> -- exists in the near-Earth space environment.  Since both the debris and spacecraft are traveling at extremely high speeds (approximately 15,700 mph in low Earth orbit), </w:t>
      </w:r>
      <w:r w:rsidRPr="009A396F">
        <w:rPr>
          <w:rStyle w:val="StyleUnderline"/>
        </w:rPr>
        <w:t xml:space="preserve">an impact of </w:t>
      </w:r>
      <w:r w:rsidRPr="00422107">
        <w:rPr>
          <w:rStyle w:val="StyleUnderline"/>
          <w:highlight w:val="green"/>
        </w:rPr>
        <w:t>even a tiny piece</w:t>
      </w:r>
      <w:r w:rsidRPr="009A396F">
        <w:rPr>
          <w:rStyle w:val="StyleUnderline"/>
        </w:rPr>
        <w:t xml:space="preserve"> of orbital debris with a spacecraft could </w:t>
      </w:r>
      <w:r w:rsidRPr="00422107">
        <w:rPr>
          <w:rStyle w:val="StyleUnderline"/>
          <w:highlight w:val="green"/>
        </w:rPr>
        <w:t>create big problems</w:t>
      </w:r>
      <w:r w:rsidRPr="009A396F">
        <w:t xml:space="preserve">.  The rising population of </w:t>
      </w:r>
      <w:r w:rsidRPr="009A396F">
        <w:rPr>
          <w:rStyle w:val="StyleUnderline"/>
        </w:rPr>
        <w:t xml:space="preserve">space debris </w:t>
      </w:r>
      <w:r w:rsidRPr="00422107">
        <w:rPr>
          <w:rStyle w:val="StyleUnderline"/>
          <w:highlight w:val="green"/>
        </w:rPr>
        <w:t>increases</w:t>
      </w:r>
      <w:r w:rsidRPr="009A396F">
        <w:rPr>
          <w:rStyle w:val="StyleUnderline"/>
        </w:rPr>
        <w:t xml:space="preserve"> the potential </w:t>
      </w:r>
      <w:r w:rsidRPr="00422107">
        <w:rPr>
          <w:rStyle w:val="StyleUnderline"/>
          <w:highlight w:val="green"/>
        </w:rPr>
        <w:t>danger to all</w:t>
      </w:r>
      <w:r w:rsidRPr="009A396F">
        <w:rPr>
          <w:rStyle w:val="StyleUnderline"/>
        </w:rPr>
        <w:t xml:space="preserve"> space </w:t>
      </w:r>
      <w:r w:rsidRPr="00422107">
        <w:rPr>
          <w:rStyle w:val="StyleUnderline"/>
          <w:highlight w:val="green"/>
        </w:rPr>
        <w:t>vehicles</w:t>
      </w:r>
      <w:r w:rsidRPr="009A396F">
        <w:t xml:space="preserve">, including to the International Space Station and other spacecraft with humans aboard, </w:t>
      </w:r>
      <w:r w:rsidRPr="009A396F">
        <w:rPr>
          <w:rStyle w:val="StyleUnderline"/>
        </w:rPr>
        <w:t>such as SpaceX’s Crew</w:t>
      </w:r>
      <w:r w:rsidRPr="009A396F">
        <w:t xml:space="preserve"> Dragon.  NASA takes the threat of collisions with space debris seriously and has a long-standing set of guidelines on how to deal with each potential collision threat to the space station. These guidelines, part of a larger body of decision-making aids known as flight rules, specify when the expected proximity of a piece of debris increases the probability of a collision enough that evasive action or other precautions to ensure the safety of the crew are needed.</w:t>
      </w:r>
    </w:p>
    <w:p w14:paraId="4FECC8C0" w14:textId="77777777" w:rsidR="009C1A3C" w:rsidRPr="00333ADB" w:rsidRDefault="009C1A3C" w:rsidP="009C1A3C"/>
    <w:p w14:paraId="49DE4B8F" w14:textId="77777777" w:rsidR="009C1A3C" w:rsidRDefault="009C1A3C" w:rsidP="009C1A3C">
      <w:pPr>
        <w:pStyle w:val="Heading3"/>
      </w:pPr>
      <w:r>
        <w:t>1 – Mining</w:t>
      </w:r>
    </w:p>
    <w:p w14:paraId="700596AC" w14:textId="77777777" w:rsidR="009C1A3C" w:rsidRPr="00333ADB" w:rsidRDefault="009C1A3C" w:rsidP="009C1A3C">
      <w:pPr>
        <w:pStyle w:val="Heading4"/>
      </w:pPr>
      <w:r>
        <w:t xml:space="preserve">The first scenario is </w:t>
      </w:r>
      <w:r>
        <w:rPr>
          <w:u w:val="single"/>
        </w:rPr>
        <w:t>Mining</w:t>
      </w:r>
      <w:r>
        <w:t>.</w:t>
      </w:r>
    </w:p>
    <w:p w14:paraId="217229A4" w14:textId="77777777" w:rsidR="009C1A3C" w:rsidRPr="001C7A49" w:rsidRDefault="009C1A3C" w:rsidP="009C1A3C">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33B43472" w14:textId="77777777" w:rsidR="009C1A3C" w:rsidRPr="00333ADB" w:rsidRDefault="009C1A3C" w:rsidP="009C1A3C">
      <w:pPr>
        <w:rPr>
          <w:rStyle w:val="Style13ptBold"/>
          <w:b w:val="0"/>
          <w:bCs w:val="0"/>
          <w:szCs w:val="16"/>
        </w:rPr>
      </w:pPr>
      <w:r w:rsidRPr="00422107">
        <w:rPr>
          <w:rStyle w:val="Style13ptBold"/>
        </w:rPr>
        <w:t>Gilbert 21</w:t>
      </w:r>
      <w:r>
        <w:rPr>
          <w:rStyle w:val="Style13ptBold"/>
        </w:rPr>
        <w:t xml:space="preserve"> </w:t>
      </w:r>
      <w:r w:rsidRPr="00333ADB">
        <w:rPr>
          <w:rStyle w:val="Style13ptBold"/>
          <w:b w:val="0"/>
          <w:szCs w:val="16"/>
        </w:rPr>
        <w:t>(Alex Gilbert is a complex systems researcher and PhD student in Space Resources at the Colorado School of Mines, “Mining in Space is Coming”), 4-26-21, Milken Institute Review, https://www.milkenreview.org/articles/mining-in-space-is-coming // MNHS NL</w:t>
      </w:r>
    </w:p>
    <w:p w14:paraId="234CD846" w14:textId="77777777" w:rsidR="009C1A3C" w:rsidRPr="00333ADB" w:rsidRDefault="009C1A3C" w:rsidP="009C1A3C">
      <w:pPr>
        <w:pStyle w:val="NormalWeb"/>
        <w:shd w:val="clear" w:color="auto" w:fill="FFFFFF"/>
        <w:spacing w:before="0" w:beforeAutospacing="0" w:after="0" w:afterAutospacing="0"/>
        <w:rPr>
          <w:rFonts w:ascii="Calibri" w:hAnsi="Calibri" w:cs="Calibri"/>
          <w:sz w:val="14"/>
        </w:rPr>
      </w:pPr>
      <w:r w:rsidRPr="00333ADB">
        <w:rPr>
          <w:rFonts w:ascii="Calibri" w:hAnsi="Calibri" w:cs="Calibri"/>
          <w:color w:val="000000" w:themeColor="text1"/>
          <w:sz w:val="14"/>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333ADB">
        <w:rPr>
          <w:rFonts w:ascii="Calibri" w:hAnsi="Calibri" w:cs="Calibri"/>
          <w:color w:val="000000" w:themeColor="text1"/>
          <w:sz w:val="14"/>
        </w:rPr>
        <w:t xml:space="preserve"> </w:t>
      </w:r>
      <w:r w:rsidRPr="00333ADB">
        <w:rPr>
          <w:rStyle w:val="StyleUnderline"/>
          <w:rFonts w:ascii="Calibri" w:hAnsi="Calibri" w:cs="Calibri"/>
        </w:rPr>
        <w:t xml:space="preserve">believe that </w:t>
      </w:r>
      <w:r w:rsidRPr="00422107">
        <w:rPr>
          <w:rStyle w:val="StyleUnderline"/>
          <w:rFonts w:ascii="Calibri" w:hAnsi="Calibri" w:cs="Calibri"/>
          <w:highlight w:val="green"/>
        </w:rPr>
        <w:t>commercial developments in the space industry may be on the cusp</w:t>
      </w:r>
      <w:r w:rsidRPr="00333ADB">
        <w:rPr>
          <w:rStyle w:val="StyleUnderline"/>
          <w:rFonts w:ascii="Calibri" w:hAnsi="Calibri" w:cs="Calibri"/>
        </w:rPr>
        <w:t xml:space="preserve"> of starting the largest resource rush in history: </w:t>
      </w:r>
      <w:r w:rsidRPr="00422107">
        <w:rPr>
          <w:rStyle w:val="StyleUnderline"/>
          <w:rFonts w:ascii="Calibri" w:hAnsi="Calibri" w:cs="Calibri"/>
          <w:highlight w:val="green"/>
        </w:rPr>
        <w:t>mining on the Moon, Mars and asteroids</w:t>
      </w:r>
      <w:r w:rsidRPr="00333ADB">
        <w:rPr>
          <w:rStyle w:val="StyleUnderline"/>
          <w:rFonts w:ascii="Calibri" w:hAnsi="Calibri" w:cs="Calibri"/>
        </w:rPr>
        <w:t>.</w:t>
      </w:r>
      <w:r w:rsidRPr="00333ADB">
        <w:rPr>
          <w:rFonts w:ascii="Calibri" w:hAnsi="Calibri" w:cs="Calibri"/>
          <w:color w:val="000000" w:themeColor="text1"/>
          <w:sz w:val="14"/>
        </w:rPr>
        <w:t xml:space="preserve"> </w:t>
      </w:r>
      <w:r w:rsidRPr="00333ADB">
        <w:rPr>
          <w:rFonts w:ascii="Calibri" w:hAnsi="Calibri" w:cs="Calibri"/>
          <w:color w:val="000000" w:themeColor="text1"/>
          <w:sz w:val="14"/>
          <w:szCs w:val="16"/>
        </w:rPr>
        <w:t>While this may sound fantastical, some baby steps toward the goal have already been taken.</w:t>
      </w:r>
      <w:r w:rsidRPr="00333ADB">
        <w:rPr>
          <w:rFonts w:ascii="Calibri" w:hAnsi="Calibri" w:cs="Calibri"/>
          <w:color w:val="000000" w:themeColor="text1"/>
          <w:sz w:val="14"/>
        </w:rPr>
        <w:t xml:space="preserve"> </w:t>
      </w:r>
      <w:r w:rsidRPr="00333ADB">
        <w:rPr>
          <w:rStyle w:val="StyleUnderline"/>
          <w:rFonts w:ascii="Calibri" w:hAnsi="Calibri" w:cs="Calibri"/>
        </w:rPr>
        <w:t xml:space="preserve">Last year, </w:t>
      </w:r>
      <w:r w:rsidRPr="00422107">
        <w:rPr>
          <w:rStyle w:val="StyleUnderline"/>
          <w:rFonts w:ascii="Calibri" w:hAnsi="Calibri" w:cs="Calibri"/>
          <w:highlight w:val="green"/>
        </w:rPr>
        <w:t>NASA awarded contracts to</w:t>
      </w:r>
      <w:r w:rsidRPr="00333ADB">
        <w:rPr>
          <w:rStyle w:val="StyleUnderline"/>
          <w:rFonts w:ascii="Calibri" w:hAnsi="Calibri" w:cs="Calibri"/>
        </w:rPr>
        <w:t xml:space="preserve"> four companies to </w:t>
      </w:r>
      <w:r w:rsidRPr="00422107">
        <w:rPr>
          <w:rStyle w:val="StyleUnderline"/>
          <w:rFonts w:ascii="Calibri" w:hAnsi="Calibri" w:cs="Calibri"/>
          <w:highlight w:val="green"/>
        </w:rPr>
        <w:t>extract small amounts of lunar</w:t>
      </w:r>
      <w:r w:rsidRPr="00333ADB">
        <w:rPr>
          <w:rStyle w:val="StyleUnderline"/>
          <w:rFonts w:ascii="Calibri" w:hAnsi="Calibri" w:cs="Calibri"/>
        </w:rPr>
        <w:t xml:space="preserve"> </w:t>
      </w:r>
      <w:r w:rsidRPr="00422107">
        <w:rPr>
          <w:rStyle w:val="StyleUnderline"/>
          <w:rFonts w:ascii="Calibri" w:hAnsi="Calibri" w:cs="Calibri"/>
          <w:highlight w:val="green"/>
        </w:rPr>
        <w:t>regolith</w:t>
      </w:r>
      <w:r w:rsidRPr="00333ADB">
        <w:rPr>
          <w:rStyle w:val="StyleUnderline"/>
          <w:rFonts w:ascii="Calibri" w:hAnsi="Calibri" w:cs="Calibri"/>
        </w:rPr>
        <w:t xml:space="preserve"> by 2024, effectively beginning the </w:t>
      </w:r>
      <w:hyperlink r:id="rId9" w:tgtFrame="_blank" w:history="1">
        <w:r w:rsidRPr="00333ADB">
          <w:rPr>
            <w:rStyle w:val="StyleUnderline"/>
            <w:rFonts w:ascii="Calibri" w:eastAsiaTheme="majorEastAsia" w:hAnsi="Calibri" w:cs="Calibri"/>
          </w:rPr>
          <w:t>era of commercial space mining</w:t>
        </w:r>
      </w:hyperlink>
      <w:r w:rsidRPr="00333ADB">
        <w:rPr>
          <w:rStyle w:val="StyleUnderline"/>
          <w:rFonts w:ascii="Calibri" w:hAnsi="Calibri" w:cs="Calibri"/>
        </w:rPr>
        <w:t>. Whether this proves to be the dawn of a gigantic adjunct to mining on earth — and more immediately, a key to unlocking cost-effective space travel — will turn on the answers to a host of questions ranging from what resources can be efficiently</w:t>
      </w:r>
      <w:r w:rsidRPr="00333ADB">
        <w:rPr>
          <w:rFonts w:ascii="Calibri" w:hAnsi="Calibri" w:cs="Calibri"/>
          <w:color w:val="000000" w:themeColor="text1"/>
          <w:sz w:val="14"/>
        </w:rPr>
        <w:t xml:space="preserve">. </w:t>
      </w:r>
      <w:r w:rsidRPr="00333ADB">
        <w:rPr>
          <w:rFonts w:ascii="Calibri" w:hAnsi="Calibri" w:cs="Calibri"/>
          <w:color w:val="000000" w:themeColor="text1"/>
          <w:sz w:val="14"/>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333ADB">
        <w:rPr>
          <w:rFonts w:ascii="Calibri" w:hAnsi="Calibri" w:cs="Calibri"/>
          <w:color w:val="000000" w:themeColor="text1"/>
          <w:sz w:val="14"/>
        </w:rPr>
        <w:t xml:space="preserve"> </w:t>
      </w:r>
      <w:r w:rsidRPr="00333ADB">
        <w:rPr>
          <w:rStyle w:val="StyleUnderline"/>
          <w:rFonts w:ascii="Calibri" w:hAnsi="Calibri" w:cs="Calibri"/>
        </w:rPr>
        <w:t xml:space="preserve">Visionaries including Jeff Bezos </w:t>
      </w:r>
      <w:hyperlink r:id="rId10" w:tgtFrame="_blank" w:history="1">
        <w:r w:rsidRPr="00333ADB">
          <w:rPr>
            <w:rStyle w:val="StyleUnderline"/>
            <w:rFonts w:ascii="Calibri" w:eastAsiaTheme="majorEastAsia" w:hAnsi="Calibri" w:cs="Calibri"/>
          </w:rPr>
          <w:t>imagine heavy industry moving to space</w:t>
        </w:r>
      </w:hyperlink>
      <w:r w:rsidRPr="00333ADB">
        <w:rPr>
          <w:rStyle w:val="StyleUnderline"/>
          <w:rFonts w:ascii="Calibri" w:hAnsi="Calibri" w:cs="Calibri"/>
        </w:rPr>
        <w:t xml:space="preserve"> and Earth becoming a residential area. However, as entrepreneurs look to harness the riches beyond the atmosphere, </w:t>
      </w:r>
      <w:r w:rsidRPr="00333ADB">
        <w:rPr>
          <w:rStyle w:val="StyleUnderline"/>
          <w:rFonts w:ascii="Calibri" w:hAnsi="Calibri" w:cs="Calibri"/>
          <w:sz w:val="16"/>
          <w:szCs w:val="16"/>
        </w:rPr>
        <w:t>access to space resources remains tangled in the realities of economics and governance. Start with the fact that space belongs to no country, complicating traditional methods of resource allocation, property rights and trade.</w:t>
      </w:r>
      <w:r w:rsidRPr="00333ADB">
        <w:rPr>
          <w:rFonts w:ascii="Calibri" w:hAnsi="Calibri" w:cs="Calibri"/>
          <w:color w:val="000000" w:themeColor="text1"/>
          <w:sz w:val="14"/>
        </w:rPr>
        <w:t xml:space="preserve"> </w:t>
      </w:r>
      <w:r w:rsidRPr="00333ADB">
        <w:rPr>
          <w:rStyle w:val="StyleUnderline"/>
          <w:rFonts w:ascii="Calibri" w:hAnsi="Calibri" w:cs="Calibri"/>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333ADB">
        <w:rPr>
          <w:rFonts w:ascii="Calibri" w:hAnsi="Calibri" w:cs="Calibri"/>
          <w:color w:val="000000" w:themeColor="text1"/>
          <w:sz w:val="14"/>
          <w:szCs w:val="16"/>
        </w:rPr>
        <w:t>That said, there’s no grass growing under potential pioneers’ feet.</w:t>
      </w:r>
      <w:r w:rsidRPr="00333ADB">
        <w:rPr>
          <w:rFonts w:ascii="Calibri" w:hAnsi="Calibri" w:cs="Calibri"/>
          <w:color w:val="000000" w:themeColor="text1"/>
          <w:sz w:val="14"/>
        </w:rPr>
        <w:t xml:space="preserve"> </w:t>
      </w:r>
      <w:r w:rsidRPr="00422107">
        <w:rPr>
          <w:rStyle w:val="StyleUnderline"/>
          <w:rFonts w:ascii="Calibri" w:hAnsi="Calibri" w:cs="Calibri"/>
          <w:highlight w:val="green"/>
        </w:rPr>
        <w:t>Potential economic, scientific and even security benefits underlie</w:t>
      </w:r>
      <w:r w:rsidRPr="00333ADB">
        <w:rPr>
          <w:rStyle w:val="StyleUnderline"/>
          <w:rFonts w:ascii="Calibri" w:hAnsi="Calibri" w:cs="Calibri"/>
        </w:rPr>
        <w:t xml:space="preserve"> </w:t>
      </w:r>
      <w:r w:rsidRPr="00422107">
        <w:rPr>
          <w:rStyle w:val="StyleUnderline"/>
          <w:rFonts w:ascii="Calibri" w:hAnsi="Calibri" w:cs="Calibri"/>
          <w:highlight w:val="green"/>
        </w:rPr>
        <w:t xml:space="preserve">an emerging </w:t>
      </w:r>
      <w:r w:rsidRPr="00422107">
        <w:rPr>
          <w:rStyle w:val="StyleUnderline"/>
          <w:rFonts w:ascii="Calibri" w:eastAsiaTheme="majorEastAsia" w:hAnsi="Calibri" w:cs="Calibri"/>
          <w:highlight w:val="green"/>
        </w:rPr>
        <w:t>geopolitical competition</w:t>
      </w:r>
      <w:r w:rsidRPr="00333ADB">
        <w:rPr>
          <w:rStyle w:val="StyleUnderline"/>
          <w:rFonts w:ascii="Calibri" w:hAnsi="Calibri" w:cs="Calibri"/>
        </w:rPr>
        <w:t xml:space="preserve"> to pursue space mining.</w:t>
      </w:r>
      <w:r w:rsidRPr="00333ADB">
        <w:rPr>
          <w:rFonts w:ascii="Calibri" w:hAnsi="Calibri" w:cs="Calibri"/>
          <w:color w:val="000000" w:themeColor="text1"/>
          <w:sz w:val="14"/>
        </w:rPr>
        <w:t xml:space="preserve"> </w:t>
      </w:r>
      <w:r w:rsidRPr="00333ADB">
        <w:rPr>
          <w:rFonts w:ascii="Calibri" w:hAnsi="Calibri" w:cs="Calibri"/>
          <w:color w:val="000000" w:themeColor="text1"/>
          <w:sz w:val="14"/>
          <w:szCs w:val="16"/>
        </w:rPr>
        <w:t>The United States is rapidly emerging as a front-runner, in part due to its ambitious Artemis Program to lead a multinational consortium back to the Moon. But it is also a leader in creating a legal infrastructure for mineral exploitation.</w:t>
      </w:r>
      <w:r w:rsidRPr="00333ADB">
        <w:rPr>
          <w:rFonts w:ascii="Calibri" w:hAnsi="Calibri" w:cs="Calibri"/>
          <w:color w:val="000000" w:themeColor="text1"/>
          <w:sz w:val="14"/>
        </w:rPr>
        <w:t xml:space="preserve"> </w:t>
      </w:r>
      <w:r w:rsidRPr="00333ADB">
        <w:rPr>
          <w:rStyle w:val="StyleUnderline"/>
          <w:rFonts w:ascii="Calibri" w:hAnsi="Calibri" w:cs="Calibri"/>
        </w:rPr>
        <w:t xml:space="preserve">The </w:t>
      </w:r>
      <w:r w:rsidRPr="00422107">
        <w:rPr>
          <w:rStyle w:val="StyleUnderline"/>
          <w:rFonts w:ascii="Calibri" w:hAnsi="Calibri" w:cs="Calibri"/>
          <w:highlight w:val="green"/>
        </w:rPr>
        <w:t>United States has adopted</w:t>
      </w:r>
      <w:r w:rsidRPr="00333ADB">
        <w:rPr>
          <w:rStyle w:val="StyleUnderline"/>
          <w:rFonts w:ascii="Calibri" w:hAnsi="Calibri" w:cs="Calibri"/>
        </w:rPr>
        <w:t xml:space="preserve"> </w:t>
      </w:r>
      <w:r w:rsidRPr="00422107">
        <w:rPr>
          <w:rStyle w:val="StyleUnderline"/>
          <w:rFonts w:ascii="Calibri" w:hAnsi="Calibri" w:cs="Calibri"/>
          <w:highlight w:val="green"/>
        </w:rPr>
        <w:t>the</w:t>
      </w:r>
      <w:r w:rsidRPr="00333ADB">
        <w:rPr>
          <w:rStyle w:val="StyleUnderline"/>
          <w:rFonts w:ascii="Calibri" w:hAnsi="Calibri" w:cs="Calibri"/>
        </w:rPr>
        <w:t xml:space="preserve"> world’s </w:t>
      </w:r>
      <w:r w:rsidRPr="00422107">
        <w:rPr>
          <w:rStyle w:val="StyleUnderline"/>
          <w:rFonts w:ascii="Calibri" w:hAnsi="Calibri" w:cs="Calibri"/>
          <w:highlight w:val="green"/>
        </w:rPr>
        <w:t xml:space="preserve">first </w:t>
      </w:r>
      <w:proofErr w:type="spellStart"/>
      <w:r w:rsidRPr="00422107">
        <w:rPr>
          <w:rStyle w:val="StyleUnderline"/>
          <w:rFonts w:ascii="Calibri" w:hAnsi="Calibri" w:cs="Calibri"/>
          <w:highlight w:val="green"/>
        </w:rPr>
        <w:t>spaceresources</w:t>
      </w:r>
      <w:proofErr w:type="spellEnd"/>
      <w:r w:rsidRPr="00422107">
        <w:rPr>
          <w:rStyle w:val="StyleUnderline"/>
          <w:rFonts w:ascii="Calibri" w:hAnsi="Calibri" w:cs="Calibri"/>
          <w:highlight w:val="green"/>
        </w:rPr>
        <w:t xml:space="preserve"> law</w:t>
      </w:r>
      <w:r w:rsidRPr="00333ADB">
        <w:rPr>
          <w:rStyle w:val="StyleUnderline"/>
          <w:rFonts w:ascii="Calibri" w:hAnsi="Calibri" w:cs="Calibri"/>
        </w:rPr>
        <w:t>, recognizing the property rights of private companies and individuals to materials gathered in space</w:t>
      </w:r>
      <w:r w:rsidRPr="00333ADB">
        <w:rPr>
          <w:rFonts w:ascii="Calibri" w:hAnsi="Calibri" w:cs="Calibri"/>
          <w:color w:val="000000" w:themeColor="text1"/>
          <w:sz w:val="14"/>
        </w:rPr>
        <w:t>.</w:t>
      </w:r>
      <w:r w:rsidRPr="00333ADB">
        <w:rPr>
          <w:rFonts w:ascii="Calibri" w:hAnsi="Calibri" w:cs="Calibri"/>
          <w:color w:val="000000" w:themeColor="text1"/>
          <w:sz w:val="14"/>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1" w:tgtFrame="_blank" w:history="1">
        <w:r w:rsidRPr="00333ADB">
          <w:rPr>
            <w:rStyle w:val="Hyperlink"/>
            <w:rFonts w:ascii="Calibri" w:eastAsiaTheme="majorEastAsia" w:hAnsi="Calibri" w:cs="Calibri"/>
            <w:color w:val="000000" w:themeColor="text1"/>
            <w:sz w:val="14"/>
            <w:szCs w:val="16"/>
          </w:rPr>
          <w:t>new agreements</w:t>
        </w:r>
      </w:hyperlink>
      <w:r w:rsidRPr="00333ADB">
        <w:rPr>
          <w:rFonts w:ascii="Calibri" w:hAnsi="Calibri" w:cs="Calibri"/>
          <w:color w:val="000000" w:themeColor="text1"/>
          <w:sz w:val="14"/>
          <w:szCs w:val="16"/>
        </w:rPr>
        <w:t xml:space="preserve"> to facilitate private investment and ensure international cooperation. Back up for a moment. For the record</w:t>
      </w:r>
      <w:r w:rsidRPr="00333ADB">
        <w:rPr>
          <w:rStyle w:val="StyleUnderline"/>
          <w:rFonts w:ascii="Calibri" w:hAnsi="Calibri" w:cs="Calibri"/>
        </w:rPr>
        <w:t>, space is already being heavily exploited</w:t>
      </w:r>
      <w:r w:rsidRPr="00333ADB">
        <w:rPr>
          <w:rFonts w:ascii="Calibri" w:hAnsi="Calibri" w:cs="Calibri"/>
          <w:color w:val="000000" w:themeColor="text1"/>
          <w:sz w:val="14"/>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333ADB">
        <w:rPr>
          <w:rFonts w:ascii="Calibri" w:hAnsi="Calibri" w:cs="Calibri"/>
          <w:color w:val="000000" w:themeColor="text1"/>
          <w:sz w:val="14"/>
        </w:rPr>
        <w:t xml:space="preserve"> </w:t>
      </w:r>
      <w:r w:rsidRPr="00422107">
        <w:rPr>
          <w:rStyle w:val="StyleUnderline"/>
          <w:rFonts w:ascii="Calibri" w:hAnsi="Calibri" w:cs="Calibri"/>
          <w:highlight w:val="green"/>
        </w:rPr>
        <w:t>celestial bodies are</w:t>
      </w:r>
      <w:r w:rsidRPr="00333ADB">
        <w:rPr>
          <w:rStyle w:val="StyleUnderline"/>
          <w:rFonts w:ascii="Calibri" w:hAnsi="Calibri" w:cs="Calibri"/>
        </w:rPr>
        <w:t xml:space="preserve"> potential </w:t>
      </w:r>
      <w:r w:rsidRPr="00422107">
        <w:rPr>
          <w:rStyle w:val="StyleUnderline"/>
          <w:rFonts w:ascii="Calibri" w:hAnsi="Calibri" w:cs="Calibri"/>
          <w:highlight w:val="green"/>
        </w:rPr>
        <w:t>sources for dozens of natural materials that</w:t>
      </w:r>
      <w:r w:rsidRPr="00333ADB">
        <w:rPr>
          <w:rStyle w:val="StyleUnderline"/>
          <w:rFonts w:ascii="Calibri" w:hAnsi="Calibri" w:cs="Calibri"/>
        </w:rPr>
        <w:t>, in the right time and place</w:t>
      </w:r>
      <w:r w:rsidRPr="00422107">
        <w:rPr>
          <w:rStyle w:val="StyleUnderline"/>
          <w:rFonts w:ascii="Calibri" w:hAnsi="Calibri" w:cs="Calibri"/>
          <w:highlight w:val="green"/>
        </w:rPr>
        <w:t>, are</w:t>
      </w:r>
      <w:r w:rsidRPr="00333ADB">
        <w:rPr>
          <w:rStyle w:val="StyleUnderline"/>
          <w:rFonts w:ascii="Calibri" w:hAnsi="Calibri" w:cs="Calibri"/>
        </w:rPr>
        <w:t xml:space="preserve"> incredibly </w:t>
      </w:r>
      <w:r w:rsidRPr="00422107">
        <w:rPr>
          <w:rStyle w:val="StyleUnderline"/>
          <w:rFonts w:ascii="Calibri" w:hAnsi="Calibri" w:cs="Calibri"/>
          <w:highlight w:val="green"/>
        </w:rPr>
        <w:t>valuabl</w:t>
      </w:r>
      <w:r w:rsidRPr="00422107">
        <w:rPr>
          <w:rFonts w:ascii="Calibri" w:hAnsi="Calibri" w:cs="Calibri"/>
          <w:b/>
          <w:bCs/>
          <w:color w:val="000000" w:themeColor="text1"/>
          <w:sz w:val="14"/>
          <w:highlight w:val="green"/>
        </w:rPr>
        <w:t>e</w:t>
      </w:r>
      <w:r w:rsidRPr="00333ADB">
        <w:rPr>
          <w:rFonts w:ascii="Calibri" w:hAnsi="Calibri" w:cs="Calibri"/>
          <w:color w:val="000000" w:themeColor="text1"/>
          <w:sz w:val="14"/>
          <w:szCs w:val="16"/>
        </w:rPr>
        <w:t>. Of these, water may be the most attractive in the near-term, because — with assistance from solar energy or nuclear fission — H2O can be split into hydrogen and oxygen to make rocket propellant, facilitating in-space refueling</w:t>
      </w:r>
      <w:r w:rsidRPr="00333ADB">
        <w:rPr>
          <w:rFonts w:ascii="Calibri" w:hAnsi="Calibri" w:cs="Calibri"/>
          <w:color w:val="000000" w:themeColor="text1"/>
          <w:sz w:val="14"/>
        </w:rPr>
        <w:t xml:space="preserve">. </w:t>
      </w:r>
      <w:r w:rsidRPr="00333ADB">
        <w:rPr>
          <w:rStyle w:val="StyleUnderline"/>
          <w:rFonts w:ascii="Calibri" w:hAnsi="Calibri" w:cs="Calibri"/>
        </w:rPr>
        <w:t>So-called “</w:t>
      </w:r>
      <w:r w:rsidRPr="00422107">
        <w:rPr>
          <w:rStyle w:val="StyleUnderline"/>
          <w:rFonts w:ascii="Calibri" w:hAnsi="Calibri" w:cs="Calibri"/>
          <w:highlight w:val="green"/>
        </w:rPr>
        <w:t>rare earth” metals are</w:t>
      </w:r>
      <w:r w:rsidRPr="00333ADB">
        <w:rPr>
          <w:rStyle w:val="StyleUnderline"/>
          <w:rFonts w:ascii="Calibri" w:hAnsi="Calibri" w:cs="Calibri"/>
        </w:rPr>
        <w:t xml:space="preserve"> also potential </w:t>
      </w:r>
      <w:r w:rsidRPr="00422107">
        <w:rPr>
          <w:rStyle w:val="StyleUnderline"/>
          <w:rFonts w:ascii="Calibri" w:hAnsi="Calibri" w:cs="Calibri"/>
          <w:highlight w:val="green"/>
        </w:rPr>
        <w:t>targets</w:t>
      </w:r>
      <w:r w:rsidRPr="00333ADB">
        <w:rPr>
          <w:rStyle w:val="StyleUnderline"/>
          <w:rFonts w:ascii="Calibri" w:hAnsi="Calibri" w:cs="Calibri"/>
        </w:rPr>
        <w:t xml:space="preserve"> of asteroid miners intending to service Earth markets</w:t>
      </w:r>
      <w:r w:rsidRPr="00333ADB">
        <w:rPr>
          <w:rFonts w:ascii="Calibri" w:hAnsi="Calibri" w:cs="Calibri"/>
          <w:color w:val="000000" w:themeColor="text1"/>
          <w:sz w:val="14"/>
        </w:rPr>
        <w:t xml:space="preserve">. </w:t>
      </w:r>
      <w:r w:rsidRPr="00333ADB">
        <w:rPr>
          <w:rFonts w:ascii="Calibri" w:hAnsi="Calibri" w:cs="Calibri"/>
          <w:color w:val="000000" w:themeColor="text1"/>
          <w:sz w:val="14"/>
          <w:szCs w:val="16"/>
        </w:rPr>
        <w:t xml:space="preserve">Consisting of 17 elements, including lanthanum, neodymium, and yttrium, these critical materials (most of which are today mined in China at great environmental cost) are required for electronics. </w:t>
      </w:r>
      <w:r w:rsidRPr="00333ADB">
        <w:rPr>
          <w:rStyle w:val="Emphasis"/>
          <w:rFonts w:eastAsiaTheme="majorEastAsia"/>
        </w:rPr>
        <w:t>And they loom as bottlenecks in making the transition from fossil fuels to renewables backed up by battery storage</w:t>
      </w:r>
      <w:r w:rsidRPr="00333ADB">
        <w:rPr>
          <w:rFonts w:ascii="Calibri" w:hAnsi="Calibri" w:cs="Calibri"/>
          <w:color w:val="000000" w:themeColor="text1"/>
          <w:sz w:val="14"/>
          <w:szCs w:val="16"/>
        </w:rPr>
        <w:t>.</w:t>
      </w:r>
      <w:r w:rsidRPr="00333ADB">
        <w:rPr>
          <w:rFonts w:ascii="Calibri" w:hAnsi="Calibri" w:cs="Calibri"/>
          <w:color w:val="000000" w:themeColor="text1"/>
          <w:sz w:val="14"/>
        </w:rPr>
        <w:t xml:space="preserve"> </w:t>
      </w:r>
      <w:r w:rsidRPr="00422107">
        <w:rPr>
          <w:rStyle w:val="StyleUnderline"/>
          <w:rFonts w:ascii="Calibri" w:hAnsi="Calibri" w:cs="Calibri"/>
          <w:highlight w:val="green"/>
        </w:rPr>
        <w:t>The Moon is a</w:t>
      </w:r>
      <w:r w:rsidRPr="00333ADB">
        <w:rPr>
          <w:rStyle w:val="StyleUnderline"/>
          <w:rFonts w:ascii="Calibri" w:hAnsi="Calibri" w:cs="Calibri"/>
        </w:rPr>
        <w:t xml:space="preserve"> prime </w:t>
      </w:r>
      <w:r w:rsidRPr="00422107">
        <w:rPr>
          <w:rStyle w:val="StyleUnderline"/>
          <w:rFonts w:ascii="Calibri" w:hAnsi="Calibri" w:cs="Calibri"/>
          <w:highlight w:val="green"/>
        </w:rPr>
        <w:t>space mining target. Boosted by NASA’s</w:t>
      </w:r>
      <w:r w:rsidRPr="00333ADB">
        <w:rPr>
          <w:rStyle w:val="StyleUnderline"/>
          <w:rFonts w:ascii="Calibri" w:hAnsi="Calibri" w:cs="Calibri"/>
        </w:rPr>
        <w:t xml:space="preserve"> mining </w:t>
      </w:r>
      <w:r w:rsidRPr="00422107">
        <w:rPr>
          <w:rStyle w:val="StyleUnderline"/>
          <w:rFonts w:ascii="Calibri" w:hAnsi="Calibri" w:cs="Calibri"/>
          <w:highlight w:val="green"/>
        </w:rPr>
        <w:t>solicitation,</w:t>
      </w:r>
      <w:r w:rsidRPr="00333ADB">
        <w:rPr>
          <w:rStyle w:val="StyleUnderline"/>
          <w:rFonts w:ascii="Calibri" w:hAnsi="Calibri" w:cs="Calibri"/>
        </w:rPr>
        <w:t xml:space="preserve"> it is likely the first location for commercial mining.</w:t>
      </w:r>
      <w:r w:rsidRPr="00333ADB">
        <w:rPr>
          <w:rFonts w:ascii="Calibri" w:hAnsi="Calibri" w:cs="Calibri"/>
          <w:color w:val="000000" w:themeColor="text1"/>
          <w:sz w:val="14"/>
        </w:rPr>
        <w:t xml:space="preserve"> </w:t>
      </w:r>
      <w:r w:rsidRPr="00333ADB">
        <w:rPr>
          <w:rFonts w:ascii="Calibri" w:hAnsi="Calibri" w:cs="Calibri"/>
          <w:color w:val="000000" w:themeColor="text1"/>
          <w:sz w:val="14"/>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333ADB">
        <w:rPr>
          <w:rFonts w:ascii="Calibri" w:hAnsi="Calibri" w:cs="Calibri"/>
          <w:color w:val="000000" w:themeColor="text1"/>
          <w:sz w:val="14"/>
        </w:rPr>
        <w:t xml:space="preserve"> </w:t>
      </w:r>
      <w:r w:rsidRPr="00333ADB">
        <w:rPr>
          <w:rStyle w:val="StyleUnderline"/>
          <w:rFonts w:ascii="Calibri" w:hAnsi="Calibri" w:cs="Calibri"/>
          <w:sz w:val="14"/>
        </w:rPr>
        <w:t xml:space="preserve">recent probes have confirmed substantial amounts of water ice lurking in </w:t>
      </w:r>
      <w:hyperlink r:id="rId12" w:tgtFrame="_blank" w:history="1">
        <w:r w:rsidRPr="00333ADB">
          <w:rPr>
            <w:rStyle w:val="StyleUnderline"/>
            <w:rFonts w:ascii="Calibri" w:hAnsi="Calibri" w:cs="Calibri"/>
            <w:sz w:val="14"/>
          </w:rPr>
          <w:t>permanently shadowed craters</w:t>
        </w:r>
      </w:hyperlink>
      <w:r w:rsidRPr="00333ADB">
        <w:rPr>
          <w:rStyle w:val="StyleUnderline"/>
          <w:rFonts w:ascii="Calibri" w:hAnsi="Calibri" w:cs="Calibri"/>
          <w:sz w:val="14"/>
        </w:rPr>
        <w:t xml:space="preserve"> at the lunar poles</w:t>
      </w:r>
      <w:r w:rsidRPr="00333ADB">
        <w:rPr>
          <w:rFonts w:ascii="Calibri" w:hAnsi="Calibri" w:cs="Calibri"/>
          <w:color w:val="000000" w:themeColor="text1"/>
          <w:sz w:val="14"/>
        </w:rPr>
        <w:t xml:space="preserve">. </w:t>
      </w:r>
      <w:r w:rsidRPr="00333ADB">
        <w:rPr>
          <w:rFonts w:ascii="Calibri" w:hAnsi="Calibri" w:cs="Calibri"/>
          <w:color w:val="000000" w:themeColor="text1"/>
          <w:sz w:val="14"/>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333ADB">
        <w:rPr>
          <w:rFonts w:ascii="Calibri" w:hAnsi="Calibri" w:cs="Calibri"/>
          <w:color w:val="000000" w:themeColor="text1"/>
          <w:sz w:val="14"/>
        </w:rPr>
        <w:t xml:space="preserve"> </w:t>
      </w:r>
      <w:r w:rsidRPr="00333ADB">
        <w:rPr>
          <w:rStyle w:val="StyleUnderline"/>
          <w:rFonts w:ascii="Calibri" w:hAnsi="Calibri" w:cs="Calibri"/>
          <w:sz w:val="14"/>
        </w:rPr>
        <w:t>Between its water and helium-3 deposits, the Moon could be the resource stepping-stone for further solar system exploration.</w:t>
      </w:r>
      <w:r w:rsidRPr="00333ADB">
        <w:rPr>
          <w:rFonts w:ascii="Calibri" w:hAnsi="Calibri" w:cs="Calibri"/>
          <w:color w:val="000000" w:themeColor="text1"/>
          <w:sz w:val="14"/>
        </w:rPr>
        <w:t xml:space="preserve"> </w:t>
      </w:r>
      <w:r w:rsidRPr="00333ADB">
        <w:rPr>
          <w:rStyle w:val="StyleUnderline"/>
          <w:rFonts w:ascii="Calibri" w:hAnsi="Calibri" w:cs="Calibri"/>
          <w:sz w:val="14"/>
        </w:rPr>
        <w:t xml:space="preserve">Asteroids are another near-term </w:t>
      </w:r>
      <w:hyperlink r:id="rId13" w:tgtFrame="_blank" w:history="1">
        <w:r w:rsidRPr="00333ADB">
          <w:rPr>
            <w:rStyle w:val="StyleUnderline"/>
            <w:rFonts w:ascii="Calibri" w:hAnsi="Calibri" w:cs="Calibri"/>
            <w:sz w:val="14"/>
          </w:rPr>
          <w:t>mining target</w:t>
        </w:r>
      </w:hyperlink>
      <w:r w:rsidRPr="00333ADB">
        <w:rPr>
          <w:rStyle w:val="StyleUnderline"/>
          <w:rFonts w:ascii="Calibri" w:hAnsi="Calibri" w:cs="Calibri"/>
          <w:sz w:val="14"/>
        </w:rPr>
        <w:t xml:space="preserve">. </w:t>
      </w:r>
      <w:r w:rsidRPr="00333ADB">
        <w:rPr>
          <w:rFonts w:ascii="Calibri" w:hAnsi="Calibri" w:cs="Calibri"/>
          <w:color w:val="000000" w:themeColor="text1"/>
          <w:sz w:val="14"/>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333ADB">
        <w:rPr>
          <w:rFonts w:ascii="Calibri" w:hAnsi="Calibri" w:cs="Calibri"/>
          <w:color w:val="333333"/>
          <w:sz w:val="14"/>
          <w:shd w:val="clear" w:color="auto" w:fill="FFFFFF"/>
        </w:rPr>
        <w:t xml:space="preserve"> </w:t>
      </w:r>
      <w:r w:rsidRPr="00333ADB">
        <w:rPr>
          <w:rFonts w:ascii="Calibri" w:hAnsi="Calibri" w:cs="Calibri"/>
          <w:color w:val="000000" w:themeColor="text1"/>
          <w:sz w:val="14"/>
          <w:shd w:val="clear" w:color="auto" w:fill="FFFFFF"/>
        </w:rPr>
        <w:t>T</w:t>
      </w:r>
      <w:r w:rsidRPr="00333ADB">
        <w:rPr>
          <w:rStyle w:val="StyleUnderline"/>
          <w:rFonts w:ascii="Calibri" w:hAnsi="Calibri" w:cs="Calibri"/>
          <w:sz w:val="14"/>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333ADB">
        <w:rPr>
          <w:rStyle w:val="StyleUnderline"/>
          <w:rFonts w:ascii="Calibri" w:hAnsi="Calibri" w:cs="Calibri"/>
          <w:sz w:val="14"/>
        </w:rPr>
        <w:t>NewSpace</w:t>
      </w:r>
      <w:proofErr w:type="spellEnd"/>
      <w:r w:rsidRPr="00333ADB">
        <w:rPr>
          <w:rStyle w:val="StyleUnderline"/>
          <w:rFonts w:ascii="Calibri" w:hAnsi="Calibri" w:cs="Calibri"/>
          <w:sz w:val="14"/>
        </w:rPr>
        <w:t>” activities</w:t>
      </w:r>
      <w:r w:rsidRPr="00333ADB">
        <w:rPr>
          <w:rFonts w:ascii="Calibri" w:hAnsi="Calibri" w:cs="Calibri"/>
          <w:color w:val="000000" w:themeColor="text1"/>
          <w:sz w:val="14"/>
          <w:shd w:val="clear" w:color="auto" w:fill="FFFFFF"/>
        </w:rPr>
        <w:t xml:space="preserve"> — a catch-all term for endeavors including orbital tourism, orbital manufacturing and mini-satellites providing </w:t>
      </w:r>
      <w:r w:rsidRPr="00333ADB">
        <w:rPr>
          <w:rStyle w:val="StyleUnderline"/>
          <w:rFonts w:ascii="Calibri" w:hAnsi="Calibri" w:cs="Calibri"/>
          <w:sz w:val="14"/>
        </w:rPr>
        <w:t>specialized services. The space sector, with a market capitalization of $400 billion, could grow to as much as $1 trillion by 2040 as private investment soars.</w:t>
      </w:r>
    </w:p>
    <w:p w14:paraId="5611CD9F" w14:textId="77777777" w:rsidR="009C1A3C" w:rsidRPr="00D1750D" w:rsidRDefault="009C1A3C" w:rsidP="009C1A3C"/>
    <w:p w14:paraId="040A1E96" w14:textId="77777777" w:rsidR="009C1A3C" w:rsidRPr="002E41DD" w:rsidRDefault="009C1A3C" w:rsidP="009C1A3C">
      <w:pPr>
        <w:pStyle w:val="Heading4"/>
        <w:rPr>
          <w:rFonts w:asciiTheme="minorHAnsi" w:hAnsiTheme="minorHAnsi" w:cstheme="minorHAnsi"/>
          <w:u w:val="single"/>
        </w:rPr>
      </w:pPr>
      <w:r>
        <w:rPr>
          <w:rFonts w:asciiTheme="minorHAnsi" w:hAnsiTheme="minorHAnsi" w:cstheme="minorHAnsi"/>
        </w:rPr>
        <w:t>A</w:t>
      </w:r>
      <w:r w:rsidRPr="002E41DD">
        <w:rPr>
          <w:rFonts w:asciiTheme="minorHAnsi" w:hAnsiTheme="minorHAnsi" w:cstheme="minorHAnsi"/>
        </w:rPr>
        <w:t xml:space="preserve">steroid mining </w:t>
      </w:r>
      <w:r w:rsidRPr="002E41DD">
        <w:rPr>
          <w:rFonts w:asciiTheme="minorHAnsi" w:hAnsiTheme="minorHAnsi" w:cstheme="minorHAnsi"/>
          <w:u w:val="single"/>
        </w:rPr>
        <w:t>spikes</w:t>
      </w:r>
      <w:r w:rsidRPr="002E41DD">
        <w:rPr>
          <w:rFonts w:asciiTheme="minorHAnsi" w:hAnsiTheme="minorHAnsi" w:cstheme="minorHAnsi"/>
        </w:rPr>
        <w:t xml:space="preserve"> the risk of satellite-dust </w:t>
      </w:r>
      <w:r w:rsidRPr="002E41DD">
        <w:rPr>
          <w:rFonts w:asciiTheme="minorHAnsi" w:hAnsiTheme="minorHAnsi" w:cstheme="minorHAnsi"/>
          <w:u w:val="single"/>
        </w:rPr>
        <w:t>collisions</w:t>
      </w:r>
    </w:p>
    <w:p w14:paraId="13442175" w14:textId="77777777" w:rsidR="009C1A3C" w:rsidRPr="002E41DD" w:rsidRDefault="009C1A3C" w:rsidP="009C1A3C">
      <w:pPr>
        <w:rPr>
          <w:rFonts w:asciiTheme="minorHAnsi" w:hAnsiTheme="minorHAnsi" w:cstheme="minorHAnsi"/>
        </w:rPr>
      </w:pPr>
      <w:proofErr w:type="spellStart"/>
      <w:r w:rsidRPr="00A04420">
        <w:rPr>
          <w:rStyle w:val="StyleUnderline"/>
          <w:rFonts w:asciiTheme="minorHAnsi" w:hAnsiTheme="minorHAnsi" w:cstheme="minorHAnsi"/>
          <w:b/>
          <w:sz w:val="26"/>
          <w:szCs w:val="26"/>
          <w:u w:val="none"/>
        </w:rPr>
        <w:t>Scoles</w:t>
      </w:r>
      <w:proofErr w:type="spellEnd"/>
      <w:r w:rsidRPr="00A04420">
        <w:rPr>
          <w:rStyle w:val="StyleUnderline"/>
          <w:rFonts w:asciiTheme="minorHAnsi" w:hAnsiTheme="minorHAnsi" w:cstheme="minorHAnsi"/>
          <w:b/>
          <w:sz w:val="26"/>
          <w:szCs w:val="26"/>
          <w:u w:val="none"/>
        </w:rPr>
        <w:t xml:space="preserve"> 15</w:t>
      </w:r>
      <w:r w:rsidRPr="002E41DD">
        <w:rPr>
          <w:rFonts w:asciiTheme="minorHAnsi" w:hAnsiTheme="minorHAnsi" w:cstheme="minorHAnsi"/>
        </w:rPr>
        <w:t xml:space="preserve"> </w:t>
      </w:r>
      <w:r w:rsidRPr="002E41DD">
        <w:rPr>
          <w:rFonts w:asciiTheme="minorHAnsi" w:hAnsiTheme="minorHAnsi" w:cstheme="minorHAnsi"/>
          <w:sz w:val="16"/>
        </w:rPr>
        <w:t xml:space="preserve">[(Sarah </w:t>
      </w:r>
      <w:proofErr w:type="spellStart"/>
      <w:r w:rsidRPr="002E41DD">
        <w:rPr>
          <w:rFonts w:asciiTheme="minorHAnsi" w:hAnsiTheme="minorHAnsi" w:cstheme="minorHAnsi"/>
          <w:sz w:val="16"/>
        </w:rPr>
        <w:t>Scoles</w:t>
      </w:r>
      <w:proofErr w:type="spellEnd"/>
      <w:r w:rsidRPr="002E41DD">
        <w:rPr>
          <w:rFonts w:asciiTheme="minorHAnsi" w:hAnsiTheme="minorHAnsi" w:cstheme="minorHAnsi"/>
          <w:sz w:val="16"/>
        </w:rPr>
        <w:t xml:space="preserve">, freelance science writer, contributor at Wired and Popular Science, author of the books Making Contact and They Are Already Here) “Dust from asteroid mining spells danger for satellites,” New Scientist, May 27, 2015, </w:t>
      </w:r>
      <w:hyperlink r:id="rId14" w:history="1">
        <w:r w:rsidRPr="002E41DD">
          <w:rPr>
            <w:rStyle w:val="Hyperlink"/>
            <w:rFonts w:asciiTheme="minorHAnsi" w:hAnsiTheme="minorHAnsi" w:cstheme="minorHAnsi"/>
            <w:sz w:val="16"/>
          </w:rPr>
          <w:t>https://www.newscientist.com/article/mg22630235-100-dust-from-asteroid-mining-spells-danger-for-satellites/</w:t>
        </w:r>
      </w:hyperlink>
      <w:r w:rsidRPr="002E41DD">
        <w:rPr>
          <w:rFonts w:asciiTheme="minorHAnsi" w:hAnsiTheme="minorHAnsi" w:cstheme="minorHAnsi"/>
          <w:sz w:val="16"/>
        </w:rPr>
        <w:t xml:space="preserve">] Study this is citing – Javier </w:t>
      </w:r>
      <w:proofErr w:type="spellStart"/>
      <w:r w:rsidRPr="002E41DD">
        <w:rPr>
          <w:rFonts w:asciiTheme="minorHAnsi" w:hAnsiTheme="minorHAnsi" w:cstheme="minorHAnsi"/>
          <w:sz w:val="16"/>
        </w:rPr>
        <w:t>Roa</w:t>
      </w:r>
      <w:proofErr w:type="spellEnd"/>
      <w:r w:rsidRPr="002E41DD">
        <w:rPr>
          <w:rFonts w:asciiTheme="minorHAnsi" w:hAnsiTheme="minorHAnsi" w:cstheme="minorHAnsi"/>
          <w:sz w:val="16"/>
        </w:rPr>
        <w:t xml:space="preserve">, Space Dynamic Group, Applied Physics Department, Technical University of Madrid. Casey J </w:t>
      </w:r>
      <w:proofErr w:type="spellStart"/>
      <w:r w:rsidRPr="002E41DD">
        <w:rPr>
          <w:rFonts w:asciiTheme="minorHAnsi" w:hAnsiTheme="minorHAnsi" w:cstheme="minorHAnsi"/>
          <w:sz w:val="16"/>
        </w:rPr>
        <w:t>Handmer</w:t>
      </w:r>
      <w:proofErr w:type="spellEnd"/>
      <w:r w:rsidRPr="002E41DD">
        <w:rPr>
          <w:rFonts w:asciiTheme="minorHAnsi" w:hAnsiTheme="minorHAnsi" w:cstheme="minorHAnsi"/>
          <w:sz w:val="16"/>
        </w:rPr>
        <w:t xml:space="preserve">, Theoretical Astrophysics, California Institute of Technology. Both PhD Candidates. “Quantifying hazards: asteroid disruption in lunar distant retrograde orbits,” </w:t>
      </w:r>
      <w:proofErr w:type="spellStart"/>
      <w:r w:rsidRPr="002E41DD">
        <w:rPr>
          <w:rFonts w:asciiTheme="minorHAnsi" w:hAnsiTheme="minorHAnsi" w:cstheme="minorHAnsi"/>
          <w:sz w:val="16"/>
        </w:rPr>
        <w:t>arXiv</w:t>
      </w:r>
      <w:proofErr w:type="spellEnd"/>
      <w:r w:rsidRPr="002E41DD">
        <w:rPr>
          <w:rFonts w:asciiTheme="minorHAnsi" w:hAnsiTheme="minorHAnsi" w:cstheme="minorHAnsi"/>
          <w:sz w:val="16"/>
        </w:rPr>
        <w:t xml:space="preserve">, Cornell University, May 14, 2015, </w:t>
      </w:r>
      <w:hyperlink r:id="rId15" w:history="1">
        <w:r w:rsidRPr="002E41DD">
          <w:rPr>
            <w:rStyle w:val="Hyperlink"/>
            <w:rFonts w:asciiTheme="minorHAnsi" w:hAnsiTheme="minorHAnsi" w:cstheme="minorHAnsi"/>
            <w:sz w:val="16"/>
          </w:rPr>
          <w:t>https://arxiv.org/pdf/1505.03800.pdf</w:t>
        </w:r>
      </w:hyperlink>
    </w:p>
    <w:p w14:paraId="37C44B7D" w14:textId="77777777" w:rsidR="009C1A3C" w:rsidRPr="002E41DD" w:rsidRDefault="009C1A3C" w:rsidP="009C1A3C">
      <w:pPr>
        <w:rPr>
          <w:rFonts w:asciiTheme="minorHAnsi" w:hAnsiTheme="minorHAnsi" w:cstheme="minorHAnsi"/>
        </w:rPr>
      </w:pPr>
      <w:r w:rsidRPr="002E41DD">
        <w:rPr>
          <w:rFonts w:asciiTheme="minorHAnsi" w:hAnsiTheme="minorHAnsi" w:cstheme="minorHAnsi"/>
        </w:rPr>
        <w:t>NASA chose the second option for its </w:t>
      </w:r>
      <w:hyperlink r:id="rId16" w:history="1">
        <w:r w:rsidRPr="002E41DD">
          <w:rPr>
            <w:rStyle w:val="Hyperlink"/>
            <w:rFonts w:asciiTheme="minorHAnsi" w:hAnsiTheme="minorHAnsi" w:cstheme="minorHAnsi"/>
          </w:rPr>
          <w:t>Asteroid Redirect Mission</w:t>
        </w:r>
      </w:hyperlink>
      <w:r w:rsidRPr="002E41DD">
        <w:rPr>
          <w:rFonts w:asciiTheme="minorHAnsi" w:hAnsiTheme="minorHAnsi" w:cstheme="minorHAnsi"/>
        </w:rPr>
        <w:t>, which aims to </w:t>
      </w:r>
      <w:hyperlink r:id="rId17" w:history="1">
        <w:r w:rsidRPr="002E41DD">
          <w:rPr>
            <w:rStyle w:val="Hyperlink"/>
            <w:rFonts w:asciiTheme="minorHAnsi" w:hAnsiTheme="minorHAnsi" w:cstheme="minorHAnsi"/>
          </w:rPr>
          <w:t>pluck a boulder from an asteroid’s surface</w:t>
        </w:r>
      </w:hyperlink>
      <w:r w:rsidRPr="002E41DD">
        <w:rPr>
          <w:rFonts w:asciiTheme="minorHAnsi" w:hAnsiTheme="minorHAnsi" w:cstheme="minorHAnsi"/>
        </w:rPr>
        <w:t xml:space="preserve"> and relocate it to a stable orbit around the moon. But </w:t>
      </w:r>
      <w:r w:rsidRPr="002E41DD">
        <w:rPr>
          <w:rStyle w:val="StyleUnderline"/>
          <w:rFonts w:asciiTheme="minorHAnsi" w:hAnsiTheme="minorHAnsi" w:cstheme="minorHAnsi"/>
        </w:rPr>
        <w:t xml:space="preserve">an </w:t>
      </w:r>
      <w:r w:rsidRPr="00422107">
        <w:rPr>
          <w:rStyle w:val="StyleUnderline"/>
          <w:rFonts w:asciiTheme="minorHAnsi" w:hAnsiTheme="minorHAnsi" w:cstheme="minorHAnsi"/>
          <w:highlight w:val="green"/>
        </w:rPr>
        <w:t>asteroid</w:t>
      </w:r>
      <w:r w:rsidRPr="002E41DD">
        <w:rPr>
          <w:rStyle w:val="StyleUnderline"/>
          <w:rFonts w:asciiTheme="minorHAnsi" w:hAnsiTheme="minorHAnsi" w:cstheme="minorHAnsi"/>
        </w:rPr>
        <w:t xml:space="preserve">’s gravity is so weak that it’s not hard for surface </w:t>
      </w:r>
      <w:r w:rsidRPr="00422107">
        <w:rPr>
          <w:rStyle w:val="StyleUnderline"/>
          <w:rFonts w:asciiTheme="minorHAnsi" w:hAnsiTheme="minorHAnsi" w:cstheme="minorHAnsi"/>
          <w:highlight w:val="green"/>
        </w:rPr>
        <w:t>particles</w:t>
      </w:r>
      <w:r w:rsidRPr="002E41DD">
        <w:rPr>
          <w:rStyle w:val="StyleUnderline"/>
          <w:rFonts w:asciiTheme="minorHAnsi" w:hAnsiTheme="minorHAnsi" w:cstheme="minorHAnsi"/>
        </w:rPr>
        <w:t xml:space="preserve"> to </w:t>
      </w:r>
      <w:r w:rsidRPr="00422107">
        <w:rPr>
          <w:rStyle w:val="StyleUnderline"/>
          <w:rFonts w:asciiTheme="minorHAnsi" w:hAnsiTheme="minorHAnsi" w:cstheme="minorHAnsi"/>
          <w:highlight w:val="green"/>
        </w:rPr>
        <w:t>escape into space</w:t>
      </w:r>
      <w:r w:rsidRPr="002E41DD">
        <w:rPr>
          <w:rFonts w:asciiTheme="minorHAnsi" w:hAnsiTheme="minorHAnsi" w:cstheme="minorHAnsi"/>
        </w:rPr>
        <w:t xml:space="preserve">. Now a </w:t>
      </w:r>
      <w:r w:rsidRPr="002E41DD">
        <w:rPr>
          <w:rStyle w:val="StyleUnderline"/>
          <w:rFonts w:asciiTheme="minorHAnsi" w:hAnsiTheme="minorHAnsi" w:cstheme="minorHAnsi"/>
        </w:rPr>
        <w:t xml:space="preserve">new model warns that </w:t>
      </w:r>
      <w:r w:rsidRPr="00422107">
        <w:rPr>
          <w:rStyle w:val="StyleUnderline"/>
          <w:rFonts w:asciiTheme="minorHAnsi" w:hAnsiTheme="minorHAnsi" w:cstheme="minorHAnsi"/>
          <w:highlight w:val="green"/>
        </w:rPr>
        <w:t>debris shed by</w:t>
      </w:r>
      <w:r w:rsidRPr="002E41DD">
        <w:rPr>
          <w:rStyle w:val="StyleUnderline"/>
          <w:rFonts w:asciiTheme="minorHAnsi" w:hAnsiTheme="minorHAnsi" w:cstheme="minorHAnsi"/>
        </w:rPr>
        <w:t xml:space="preserve"> such </w:t>
      </w:r>
      <w:r w:rsidRPr="00422107">
        <w:rPr>
          <w:rStyle w:val="StyleUnderline"/>
          <w:rFonts w:asciiTheme="minorHAnsi" w:hAnsiTheme="minorHAnsi" w:cstheme="minorHAnsi"/>
          <w:highlight w:val="green"/>
        </w:rPr>
        <w:t>transplanted rocks</w:t>
      </w:r>
      <w:r w:rsidRPr="002E41DD">
        <w:rPr>
          <w:rStyle w:val="StyleUnderline"/>
          <w:rFonts w:asciiTheme="minorHAnsi" w:hAnsiTheme="minorHAnsi" w:cstheme="minorHAnsi"/>
        </w:rPr>
        <w:t xml:space="preserve"> could </w:t>
      </w:r>
      <w:r w:rsidRPr="00422107">
        <w:rPr>
          <w:rStyle w:val="StyleUnderline"/>
          <w:rFonts w:asciiTheme="minorHAnsi" w:hAnsiTheme="minorHAnsi" w:cstheme="minorHAnsi"/>
          <w:highlight w:val="green"/>
        </w:rPr>
        <w:t>intrude where many</w:t>
      </w:r>
      <w:r w:rsidRPr="002E41DD">
        <w:rPr>
          <w:rStyle w:val="StyleUnderline"/>
          <w:rFonts w:asciiTheme="minorHAnsi" w:hAnsiTheme="minorHAnsi" w:cstheme="minorHAnsi"/>
        </w:rPr>
        <w:t xml:space="preserve"> </w:t>
      </w:r>
      <w:proofErr w:type="spellStart"/>
      <w:r w:rsidRPr="002E41DD">
        <w:rPr>
          <w:rStyle w:val="StyleUnderline"/>
          <w:rFonts w:asciiTheme="minorHAnsi" w:hAnsiTheme="minorHAnsi" w:cstheme="minorHAnsi"/>
        </w:rPr>
        <w:t>defence</w:t>
      </w:r>
      <w:proofErr w:type="spellEnd"/>
      <w:r w:rsidRPr="002E41DD">
        <w:rPr>
          <w:rStyle w:val="StyleUnderline"/>
          <w:rFonts w:asciiTheme="minorHAnsi" w:hAnsiTheme="minorHAnsi" w:cstheme="minorHAnsi"/>
        </w:rPr>
        <w:t xml:space="preserve"> and communication </w:t>
      </w:r>
      <w:r w:rsidRPr="00422107">
        <w:rPr>
          <w:rStyle w:val="StyleUnderline"/>
          <w:rFonts w:asciiTheme="minorHAnsi" w:hAnsiTheme="minorHAnsi" w:cstheme="minorHAnsi"/>
          <w:highlight w:val="green"/>
        </w:rPr>
        <w:t>satellites live</w:t>
      </w:r>
      <w:r w:rsidRPr="002E41DD">
        <w:rPr>
          <w:rFonts w:asciiTheme="minorHAnsi" w:hAnsiTheme="minorHAnsi" w:cstheme="minorHAnsi"/>
        </w:rPr>
        <w:t xml:space="preserve"> – in geosynchronous orbit. According to </w:t>
      </w:r>
      <w:hyperlink r:id="rId18" w:history="1">
        <w:r w:rsidRPr="002E41DD">
          <w:rPr>
            <w:rStyle w:val="Hyperlink"/>
            <w:rFonts w:asciiTheme="minorHAnsi" w:hAnsiTheme="minorHAnsi" w:cstheme="minorHAnsi"/>
          </w:rPr>
          <w:t xml:space="preserve">Casey </w:t>
        </w:r>
        <w:proofErr w:type="spellStart"/>
        <w:r w:rsidRPr="002E41DD">
          <w:rPr>
            <w:rStyle w:val="Hyperlink"/>
            <w:rFonts w:asciiTheme="minorHAnsi" w:hAnsiTheme="minorHAnsi" w:cstheme="minorHAnsi"/>
          </w:rPr>
          <w:t>Handmer</w:t>
        </w:r>
        <w:proofErr w:type="spellEnd"/>
      </w:hyperlink>
      <w:r w:rsidRPr="002E41DD">
        <w:rPr>
          <w:rFonts w:asciiTheme="minorHAnsi" w:hAnsiTheme="minorHAnsi" w:cstheme="minorHAnsi"/>
        </w:rPr>
        <w:t xml:space="preserve"> of the California Institute of Technology in Pasadena and Javier </w:t>
      </w:r>
      <w:proofErr w:type="spellStart"/>
      <w:r w:rsidRPr="002E41DD">
        <w:rPr>
          <w:rFonts w:asciiTheme="minorHAnsi" w:hAnsiTheme="minorHAnsi" w:cstheme="minorHAnsi"/>
        </w:rPr>
        <w:t>Roa</w:t>
      </w:r>
      <w:proofErr w:type="spellEnd"/>
      <w:r w:rsidRPr="002E41DD">
        <w:rPr>
          <w:rFonts w:asciiTheme="minorHAnsi" w:hAnsiTheme="minorHAnsi" w:cstheme="minorHAnsi"/>
        </w:rPr>
        <w:t xml:space="preserve"> of the Technical University of Madrid in Spain, </w:t>
      </w:r>
      <w:r w:rsidRPr="002E41DD">
        <w:rPr>
          <w:rStyle w:val="StyleUnderline"/>
          <w:rFonts w:asciiTheme="minorHAnsi" w:hAnsiTheme="minorHAnsi" w:cstheme="minorHAnsi"/>
        </w:rPr>
        <w:t xml:space="preserve">5 per cent of the escaped </w:t>
      </w:r>
      <w:r w:rsidRPr="00422107">
        <w:rPr>
          <w:rStyle w:val="StyleUnderline"/>
          <w:rFonts w:asciiTheme="minorHAnsi" w:hAnsiTheme="minorHAnsi" w:cstheme="minorHAnsi"/>
          <w:highlight w:val="green"/>
        </w:rPr>
        <w:t>debris will end up in regions traversed by satellites</w:t>
      </w:r>
      <w:r w:rsidRPr="002E41DD">
        <w:rPr>
          <w:rStyle w:val="StyleUnderline"/>
          <w:rFonts w:asciiTheme="minorHAnsi" w:hAnsiTheme="minorHAnsi" w:cstheme="minorHAnsi"/>
        </w:rPr>
        <w:t xml:space="preserve">. Over 10 years, it would cross geosynchronous orbit 63 times on average. </w:t>
      </w:r>
      <w:r w:rsidRPr="00422107">
        <w:rPr>
          <w:rStyle w:val="StyleUnderline"/>
          <w:rFonts w:asciiTheme="minorHAnsi" w:hAnsiTheme="minorHAnsi" w:cstheme="minorHAnsi"/>
          <w:highlight w:val="green"/>
        </w:rPr>
        <w:t>A satellite</w:t>
      </w:r>
      <w:r w:rsidRPr="002E41DD">
        <w:rPr>
          <w:rStyle w:val="StyleUnderline"/>
          <w:rFonts w:asciiTheme="minorHAnsi" w:hAnsiTheme="minorHAnsi" w:cstheme="minorHAnsi"/>
        </w:rPr>
        <w:t xml:space="preserve"> in the wrong spot at the wrong time </w:t>
      </w:r>
      <w:r w:rsidRPr="00422107">
        <w:rPr>
          <w:rStyle w:val="StyleUnderline"/>
          <w:rFonts w:asciiTheme="minorHAnsi" w:hAnsiTheme="minorHAnsi" w:cstheme="minorHAnsi"/>
          <w:highlight w:val="green"/>
        </w:rPr>
        <w:t>will suffer a damaging high-speed collision with that dust</w:t>
      </w:r>
      <w:r w:rsidRPr="002E41DD">
        <w:rPr>
          <w:rStyle w:val="StyleUnderline"/>
          <w:rFonts w:asciiTheme="minorHAnsi" w:hAnsiTheme="minorHAnsi" w:cstheme="minorHAnsi"/>
        </w:rPr>
        <w:t xml:space="preserve">. </w:t>
      </w:r>
      <w:r w:rsidRPr="002E41DD">
        <w:rPr>
          <w:rFonts w:asciiTheme="minorHAnsi" w:hAnsiTheme="minorHAnsi" w:cstheme="minorHAnsi"/>
        </w:rPr>
        <w:t xml:space="preserve">The </w:t>
      </w:r>
      <w:r w:rsidRPr="002E41DD">
        <w:rPr>
          <w:rStyle w:val="StyleUnderline"/>
          <w:rFonts w:asciiTheme="minorHAnsi" w:hAnsiTheme="minorHAnsi" w:cstheme="minorHAnsi"/>
        </w:rPr>
        <w:t xml:space="preserve">study also looks at the “catastrophic disruption” of an asteroid 5 </w:t>
      </w:r>
      <w:proofErr w:type="spellStart"/>
      <w:r w:rsidRPr="002E41DD">
        <w:rPr>
          <w:rStyle w:val="StyleUnderline"/>
          <w:rFonts w:asciiTheme="minorHAnsi" w:hAnsiTheme="minorHAnsi" w:cstheme="minorHAnsi"/>
        </w:rPr>
        <w:t>metres</w:t>
      </w:r>
      <w:proofErr w:type="spellEnd"/>
      <w:r w:rsidRPr="002E41DD">
        <w:rPr>
          <w:rStyle w:val="StyleUnderline"/>
          <w:rFonts w:asciiTheme="minorHAnsi" w:hAnsiTheme="minorHAnsi" w:cstheme="minorHAnsi"/>
        </w:rPr>
        <w:t xml:space="preserve"> across or bigger</w:t>
      </w:r>
      <w:r w:rsidRPr="002E41DD">
        <w:rPr>
          <w:rFonts w:asciiTheme="minorHAnsi" w:hAnsiTheme="minorHAnsi" w:cstheme="minorHAnsi"/>
          <w:b/>
        </w:rPr>
        <w:t xml:space="preserve">. Its </w:t>
      </w:r>
      <w:r w:rsidRPr="00422107">
        <w:rPr>
          <w:rStyle w:val="StyleUnderline"/>
          <w:rFonts w:asciiTheme="minorHAnsi" w:hAnsiTheme="minorHAnsi" w:cstheme="minorHAnsi"/>
          <w:highlight w:val="green"/>
        </w:rPr>
        <w:t>total break-up into a pile of rubble would increase the risk</w:t>
      </w:r>
      <w:r w:rsidRPr="002E41DD">
        <w:rPr>
          <w:rStyle w:val="StyleUnderline"/>
          <w:rFonts w:asciiTheme="minorHAnsi" w:hAnsiTheme="minorHAnsi" w:cstheme="minorHAnsi"/>
        </w:rPr>
        <w:t xml:space="preserve"> to satellites </w:t>
      </w:r>
      <w:r w:rsidRPr="00422107">
        <w:rPr>
          <w:rStyle w:val="StyleUnderline"/>
          <w:rFonts w:asciiTheme="minorHAnsi" w:hAnsiTheme="minorHAnsi" w:cstheme="minorHAnsi"/>
          <w:highlight w:val="green"/>
        </w:rPr>
        <w:t>by more than 30 per cent</w:t>
      </w:r>
      <w:r>
        <w:rPr>
          <w:rFonts w:asciiTheme="minorHAnsi" w:hAnsiTheme="minorHAnsi" w:cstheme="minorHAnsi"/>
        </w:rPr>
        <w:t>.</w:t>
      </w:r>
    </w:p>
    <w:p w14:paraId="0090C6EB" w14:textId="77777777" w:rsidR="009C1A3C" w:rsidRPr="002E41DD" w:rsidRDefault="009C1A3C" w:rsidP="009C1A3C">
      <w:pPr>
        <w:rPr>
          <w:rFonts w:asciiTheme="minorHAnsi" w:hAnsiTheme="minorHAnsi" w:cstheme="minorHAnsi"/>
        </w:rPr>
      </w:pPr>
    </w:p>
    <w:p w14:paraId="4D2BC3F1" w14:textId="77777777" w:rsidR="009C1A3C" w:rsidRPr="002E41DD" w:rsidRDefault="009C1A3C" w:rsidP="009C1A3C">
      <w:pPr>
        <w:pStyle w:val="Heading4"/>
        <w:rPr>
          <w:rFonts w:asciiTheme="minorHAnsi" w:hAnsiTheme="minorHAnsi" w:cstheme="minorHAnsi"/>
        </w:rPr>
      </w:pPr>
      <w:r w:rsidRPr="002E41DD">
        <w:rPr>
          <w:rFonts w:asciiTheme="minorHAnsi" w:hAnsiTheme="minorHAnsi" w:cstheme="minorHAnsi"/>
        </w:rPr>
        <w:t xml:space="preserve">Space dust </w:t>
      </w:r>
      <w:r w:rsidRPr="002E41DD">
        <w:rPr>
          <w:rFonts w:asciiTheme="minorHAnsi" w:hAnsiTheme="minorHAnsi" w:cstheme="minorHAnsi"/>
          <w:u w:val="single"/>
        </w:rPr>
        <w:t>wrecks</w:t>
      </w:r>
      <w:r w:rsidRPr="002E41DD">
        <w:rPr>
          <w:rFonts w:asciiTheme="minorHAnsi" w:hAnsiTheme="minorHAnsi" w:cstheme="minorHAnsi"/>
        </w:rPr>
        <w:t xml:space="preserve"> satellites and debris </w:t>
      </w:r>
      <w:r w:rsidRPr="002E41DD">
        <w:rPr>
          <w:rFonts w:asciiTheme="minorHAnsi" w:hAnsiTheme="minorHAnsi" w:cstheme="minorHAnsi"/>
          <w:u w:val="single"/>
        </w:rPr>
        <w:t>exponentially</w:t>
      </w:r>
      <w:r w:rsidRPr="002E41DD">
        <w:rPr>
          <w:rFonts w:asciiTheme="minorHAnsi" w:hAnsiTheme="minorHAnsi" w:cstheme="minorHAnsi"/>
        </w:rPr>
        <w:t xml:space="preserve"> spirals</w:t>
      </w:r>
    </w:p>
    <w:p w14:paraId="2308D297" w14:textId="77777777" w:rsidR="009C1A3C" w:rsidRPr="002E41DD" w:rsidRDefault="009C1A3C" w:rsidP="009C1A3C">
      <w:pPr>
        <w:rPr>
          <w:rFonts w:asciiTheme="minorHAnsi" w:hAnsiTheme="minorHAnsi" w:cstheme="minorHAnsi"/>
        </w:rPr>
      </w:pPr>
      <w:proofErr w:type="spellStart"/>
      <w:r w:rsidRPr="00A04420">
        <w:rPr>
          <w:rStyle w:val="StyleUnderline"/>
          <w:rFonts w:asciiTheme="minorHAnsi" w:hAnsiTheme="minorHAnsi" w:cstheme="minorHAnsi"/>
          <w:b/>
          <w:sz w:val="26"/>
          <w:szCs w:val="26"/>
          <w:u w:val="none"/>
        </w:rPr>
        <w:t>Intagliata</w:t>
      </w:r>
      <w:proofErr w:type="spellEnd"/>
      <w:r w:rsidRPr="00A04420">
        <w:rPr>
          <w:rStyle w:val="StyleUnderline"/>
          <w:rFonts w:asciiTheme="minorHAnsi" w:hAnsiTheme="minorHAnsi" w:cstheme="minorHAnsi"/>
          <w:b/>
          <w:sz w:val="26"/>
          <w:szCs w:val="26"/>
          <w:u w:val="none"/>
        </w:rPr>
        <w:t xml:space="preserve"> 17</w:t>
      </w:r>
      <w:r w:rsidRPr="002E41DD">
        <w:rPr>
          <w:rFonts w:asciiTheme="minorHAnsi" w:hAnsiTheme="minorHAnsi" w:cstheme="minorHAnsi"/>
        </w:rPr>
        <w:t xml:space="preserve"> [(Christopher </w:t>
      </w:r>
      <w:proofErr w:type="spellStart"/>
      <w:r w:rsidRPr="002E41DD">
        <w:rPr>
          <w:rFonts w:asciiTheme="minorHAnsi" w:hAnsiTheme="minorHAnsi" w:cstheme="minorHAnsi"/>
        </w:rPr>
        <w:t>Intagliata</w:t>
      </w:r>
      <w:proofErr w:type="spellEnd"/>
      <w:r w:rsidRPr="002E41DD">
        <w:rPr>
          <w:rFonts w:asciiTheme="minorHAnsi" w:hAnsiTheme="minorHAnsi" w:cstheme="minorHAnsi"/>
        </w:rPr>
        <w:t xml:space="preserve">, MA Journalism from NYU, Editor for NPRs All Things Considered, Reporter/Host for Scientific American’s 60 Second Science) “The Sneaky Danger of Space Dust,” Scientific American, May 11, 2017, </w:t>
      </w:r>
      <w:hyperlink r:id="rId19" w:history="1">
        <w:r w:rsidRPr="002E41DD">
          <w:rPr>
            <w:rStyle w:val="Hyperlink"/>
            <w:rFonts w:asciiTheme="minorHAnsi" w:hAnsiTheme="minorHAnsi" w:cstheme="minorHAnsi"/>
          </w:rPr>
          <w:t>https://www.scientificamerican.com/podcast/episode/the-sneaky-danger-of-space-dust/</w:t>
        </w:r>
      </w:hyperlink>
      <w:r w:rsidRPr="002E41DD">
        <w:rPr>
          <w:rFonts w:asciiTheme="minorHAnsi" w:hAnsiTheme="minorHAnsi" w:cstheme="minorHAnsi"/>
        </w:rPr>
        <w:t>]</w:t>
      </w:r>
    </w:p>
    <w:p w14:paraId="2483A839" w14:textId="77777777" w:rsidR="009C1A3C" w:rsidRDefault="009C1A3C" w:rsidP="009C1A3C">
      <w:pPr>
        <w:rPr>
          <w:rStyle w:val="Hyperlink"/>
          <w:rFonts w:asciiTheme="minorHAnsi" w:hAnsiTheme="minorHAnsi" w:cstheme="minorHAnsi"/>
        </w:rPr>
      </w:pPr>
      <w:r w:rsidRPr="00422107">
        <w:rPr>
          <w:rStyle w:val="StyleUnderline"/>
          <w:rFonts w:asciiTheme="minorHAnsi" w:hAnsiTheme="minorHAnsi" w:cstheme="minorHAnsi"/>
          <w:highlight w:val="green"/>
        </w:rPr>
        <w:t>When</w:t>
      </w:r>
      <w:r w:rsidRPr="002E41DD">
        <w:rPr>
          <w:rStyle w:val="StyleUnderline"/>
          <w:rFonts w:asciiTheme="minorHAnsi" w:hAnsiTheme="minorHAnsi" w:cstheme="minorHAnsi"/>
        </w:rPr>
        <w:t xml:space="preserve"> tiny particles of </w:t>
      </w:r>
      <w:r w:rsidRPr="00422107">
        <w:rPr>
          <w:rStyle w:val="StyleUnderline"/>
          <w:rFonts w:asciiTheme="minorHAnsi" w:hAnsiTheme="minorHAnsi" w:cstheme="minorHAnsi"/>
          <w:highlight w:val="green"/>
        </w:rPr>
        <w:t>space debris slam into satellites, the collision could cause the emission of hardware-frying radiation</w:t>
      </w:r>
      <w:r w:rsidRPr="002E41DD">
        <w:rPr>
          <w:rFonts w:asciiTheme="minorHAnsi" w:hAnsiTheme="minorHAnsi" w:cstheme="minorHAnsi"/>
        </w:rPr>
        <w:t xml:space="preserve">, Christopher </w:t>
      </w:r>
      <w:proofErr w:type="spellStart"/>
      <w:r w:rsidRPr="002E41DD">
        <w:rPr>
          <w:rFonts w:asciiTheme="minorHAnsi" w:hAnsiTheme="minorHAnsi" w:cstheme="minorHAnsi"/>
        </w:rPr>
        <w:t>Intagliata</w:t>
      </w:r>
      <w:proofErr w:type="spellEnd"/>
      <w:r w:rsidRPr="002E41DD">
        <w:rPr>
          <w:rFonts w:asciiTheme="minorHAnsi" w:hAnsiTheme="minorHAnsi" w:cstheme="minorHAnsi"/>
        </w:rPr>
        <w:t xml:space="preserve"> reports. Aside from all the satellites, and the space station orbiting the Earth, there's a lot of </w:t>
      </w:r>
      <w:r w:rsidRPr="002E41DD">
        <w:rPr>
          <w:rStyle w:val="StyleUnderline"/>
          <w:rFonts w:asciiTheme="minorHAnsi" w:hAnsiTheme="minorHAnsi" w:cstheme="minorHAnsi"/>
        </w:rPr>
        <w:t>trash circling the planet</w:t>
      </w:r>
      <w:r w:rsidRPr="002E41DD">
        <w:rPr>
          <w:rFonts w:asciiTheme="minorHAnsi" w:hAnsiTheme="minorHAnsi" w:cstheme="minorHAnsi"/>
        </w:rPr>
        <w:t>, too. Twenty-one thousand </w:t>
      </w:r>
      <w:hyperlink r:id="rId20" w:history="1">
        <w:r w:rsidRPr="002E41DD">
          <w:rPr>
            <w:rStyle w:val="Hyperlink"/>
            <w:rFonts w:asciiTheme="minorHAnsi" w:hAnsiTheme="minorHAnsi" w:cstheme="minorHAnsi"/>
          </w:rPr>
          <w:t>baseball-sized chunks</w:t>
        </w:r>
      </w:hyperlink>
      <w:r w:rsidRPr="002E41DD">
        <w:rPr>
          <w:rFonts w:asciiTheme="minorHAnsi" w:hAnsiTheme="minorHAnsi" w:cstheme="minorHAnsi"/>
        </w:rPr>
        <w:t> of debris, </w:t>
      </w:r>
      <w:hyperlink r:id="rId21" w:history="1">
        <w:r w:rsidRPr="002E41DD">
          <w:rPr>
            <w:rStyle w:val="Hyperlink"/>
            <w:rFonts w:asciiTheme="minorHAnsi" w:hAnsiTheme="minorHAnsi" w:cstheme="minorHAnsi"/>
          </w:rPr>
          <w:t>according to NASA</w:t>
        </w:r>
      </w:hyperlink>
      <w:r w:rsidRPr="002E41DD">
        <w:rPr>
          <w:rFonts w:asciiTheme="minorHAnsi" w:hAnsiTheme="minorHAnsi" w:cstheme="minorHAnsi"/>
        </w:rPr>
        <w:t xml:space="preserve">. But that </w:t>
      </w:r>
      <w:r w:rsidRPr="00422107">
        <w:rPr>
          <w:rStyle w:val="StyleUnderline"/>
          <w:rFonts w:asciiTheme="minorHAnsi" w:hAnsiTheme="minorHAnsi" w:cstheme="minorHAnsi"/>
          <w:highlight w:val="green"/>
        </w:rPr>
        <w:t xml:space="preserve">number's dwarfed by the number of small particles. </w:t>
      </w:r>
      <w:proofErr w:type="gramStart"/>
      <w:r w:rsidRPr="00422107">
        <w:rPr>
          <w:rStyle w:val="StyleUnderline"/>
          <w:rFonts w:asciiTheme="minorHAnsi" w:hAnsiTheme="minorHAnsi" w:cstheme="minorHAnsi"/>
          <w:highlight w:val="green"/>
        </w:rPr>
        <w:t>There's</w:t>
      </w:r>
      <w:proofErr w:type="gramEnd"/>
      <w:r w:rsidRPr="00422107">
        <w:rPr>
          <w:rStyle w:val="StyleUnderline"/>
          <w:rFonts w:asciiTheme="minorHAnsi" w:hAnsiTheme="minorHAnsi" w:cstheme="minorHAnsi"/>
          <w:highlight w:val="green"/>
        </w:rPr>
        <w:t xml:space="preserve"> hundreds of millions</w:t>
      </w:r>
      <w:r w:rsidRPr="002E41DD">
        <w:rPr>
          <w:rStyle w:val="StyleUnderline"/>
          <w:rFonts w:asciiTheme="minorHAnsi" w:hAnsiTheme="minorHAnsi" w:cstheme="minorHAnsi"/>
        </w:rPr>
        <w:t xml:space="preserve"> of those. </w:t>
      </w:r>
      <w:r w:rsidRPr="002E41DD">
        <w:rPr>
          <w:rFonts w:asciiTheme="minorHAnsi" w:hAnsiTheme="minorHAnsi" w:cstheme="minorHAnsi"/>
        </w:rPr>
        <w:t xml:space="preserve">"And those </w:t>
      </w:r>
      <w:r w:rsidRPr="00422107">
        <w:rPr>
          <w:rStyle w:val="StyleUnderline"/>
          <w:rFonts w:asciiTheme="minorHAnsi" w:hAnsiTheme="minorHAnsi" w:cstheme="minorHAnsi"/>
          <w:highlight w:val="green"/>
        </w:rPr>
        <w:t>smaller particles</w:t>
      </w:r>
      <w:r w:rsidRPr="002E41DD">
        <w:rPr>
          <w:rStyle w:val="StyleUnderline"/>
          <w:rFonts w:asciiTheme="minorHAnsi" w:hAnsiTheme="minorHAnsi" w:cstheme="minorHAnsi"/>
        </w:rPr>
        <w:t xml:space="preserve"> tend to be </w:t>
      </w:r>
      <w:r w:rsidRPr="00422107">
        <w:rPr>
          <w:rStyle w:val="StyleUnderline"/>
          <w:rFonts w:asciiTheme="minorHAnsi" w:hAnsiTheme="minorHAnsi" w:cstheme="minorHAnsi"/>
          <w:highlight w:val="green"/>
        </w:rPr>
        <w:t>go</w:t>
      </w:r>
      <w:r w:rsidRPr="002E41DD">
        <w:rPr>
          <w:rStyle w:val="StyleUnderline"/>
          <w:rFonts w:asciiTheme="minorHAnsi" w:hAnsiTheme="minorHAnsi" w:cstheme="minorHAnsi"/>
        </w:rPr>
        <w:t xml:space="preserve">ing </w:t>
      </w:r>
      <w:r w:rsidRPr="00422107">
        <w:rPr>
          <w:rStyle w:val="StyleUnderline"/>
          <w:rFonts w:asciiTheme="minorHAnsi" w:hAnsiTheme="minorHAnsi" w:cstheme="minorHAnsi"/>
          <w:highlight w:val="green"/>
        </w:rPr>
        <w:t>fast</w:t>
      </w:r>
      <w:r w:rsidRPr="002E41DD">
        <w:rPr>
          <w:rFonts w:asciiTheme="minorHAnsi" w:hAnsiTheme="minorHAnsi" w:cstheme="minorHAnsi"/>
        </w:rPr>
        <w:t xml:space="preserve">. Think of picking up a grain of sand at the beach, and that would be on the large side. But </w:t>
      </w:r>
      <w:r w:rsidRPr="002E41DD">
        <w:rPr>
          <w:rStyle w:val="StyleUnderline"/>
          <w:rFonts w:asciiTheme="minorHAnsi" w:hAnsiTheme="minorHAnsi" w:cstheme="minorHAnsi"/>
        </w:rPr>
        <w:t xml:space="preserve">they're going </w:t>
      </w:r>
      <w:r w:rsidRPr="00422107">
        <w:rPr>
          <w:rStyle w:val="StyleUnderline"/>
          <w:rFonts w:asciiTheme="minorHAnsi" w:hAnsiTheme="minorHAnsi" w:cstheme="minorHAnsi"/>
          <w:highlight w:val="green"/>
        </w:rPr>
        <w:t>60 kilometers per</w:t>
      </w:r>
      <w:r w:rsidRPr="002E41DD">
        <w:rPr>
          <w:rStyle w:val="StyleUnderline"/>
          <w:rFonts w:asciiTheme="minorHAnsi" w:hAnsiTheme="minorHAnsi" w:cstheme="minorHAnsi"/>
        </w:rPr>
        <w:t xml:space="preserve"> </w:t>
      </w:r>
      <w:r w:rsidRPr="00422107">
        <w:rPr>
          <w:rStyle w:val="StyleUnderline"/>
          <w:rFonts w:asciiTheme="minorHAnsi" w:hAnsiTheme="minorHAnsi" w:cstheme="minorHAnsi"/>
          <w:highlight w:val="green"/>
        </w:rPr>
        <w:t>second</w:t>
      </w:r>
      <w:r w:rsidRPr="002E41DD">
        <w:rPr>
          <w:rFonts w:asciiTheme="minorHAnsi" w:hAnsiTheme="minorHAnsi" w:cstheme="minorHAnsi"/>
          <w:b/>
        </w:rPr>
        <w:t xml:space="preserve">.” </w:t>
      </w:r>
      <w:r w:rsidRPr="002E41DD">
        <w:rPr>
          <w:rStyle w:val="StyleUnderline"/>
          <w:rFonts w:asciiTheme="minorHAnsi" w:hAnsiTheme="minorHAnsi" w:cstheme="minorHAnsi"/>
        </w:rPr>
        <w:t>Sigrid Close, an applied physicist and astronautical engineer at Stanford University</w:t>
      </w:r>
      <w:r w:rsidRPr="002E41DD">
        <w:rPr>
          <w:rFonts w:asciiTheme="minorHAnsi" w:hAnsiTheme="minorHAnsi" w:cstheme="minorHAnsi"/>
        </w:rPr>
        <w:t xml:space="preserve">. Close says that whereas </w:t>
      </w:r>
      <w:r w:rsidRPr="00422107">
        <w:rPr>
          <w:rStyle w:val="StyleUnderline"/>
          <w:rFonts w:asciiTheme="minorHAnsi" w:hAnsiTheme="minorHAnsi" w:cstheme="minorHAnsi"/>
          <w:highlight w:val="green"/>
        </w:rPr>
        <w:t>mechanical damage</w:t>
      </w:r>
      <w:r w:rsidRPr="002E41DD">
        <w:rPr>
          <w:rStyle w:val="StyleUnderline"/>
          <w:rFonts w:asciiTheme="minorHAnsi" w:hAnsiTheme="minorHAnsi" w:cstheme="minorHAnsi"/>
        </w:rPr>
        <w:t xml:space="preserve">—like punctures—is the worry </w:t>
      </w:r>
      <w:r w:rsidRPr="00422107">
        <w:rPr>
          <w:rStyle w:val="StyleUnderline"/>
          <w:rFonts w:asciiTheme="minorHAnsi" w:hAnsiTheme="minorHAnsi" w:cstheme="minorHAnsi"/>
          <w:highlight w:val="green"/>
        </w:rPr>
        <w:t>with the bigger chunks</w:t>
      </w:r>
      <w:r w:rsidRPr="002E41DD">
        <w:rPr>
          <w:rStyle w:val="StyleUnderline"/>
          <w:rFonts w:asciiTheme="minorHAnsi" w:hAnsiTheme="minorHAnsi" w:cstheme="minorHAnsi"/>
        </w:rPr>
        <w:t xml:space="preserve">, </w:t>
      </w:r>
      <w:r w:rsidRPr="00422107">
        <w:rPr>
          <w:rStyle w:val="StyleUnderline"/>
          <w:rFonts w:asciiTheme="minorHAnsi" w:hAnsiTheme="minorHAnsi" w:cstheme="minorHAnsi"/>
          <w:highlight w:val="green"/>
        </w:rPr>
        <w:t>the dust-sized stuff</w:t>
      </w:r>
      <w:r w:rsidRPr="002E41DD">
        <w:rPr>
          <w:rStyle w:val="StyleUnderline"/>
          <w:rFonts w:asciiTheme="minorHAnsi" w:hAnsiTheme="minorHAnsi" w:cstheme="minorHAnsi"/>
        </w:rPr>
        <w:t xml:space="preserve"> might leave more insidious, invisible marks on satellites—by </w:t>
      </w:r>
      <w:r w:rsidRPr="00422107">
        <w:rPr>
          <w:rStyle w:val="StyleUnderline"/>
          <w:rFonts w:asciiTheme="minorHAnsi" w:hAnsiTheme="minorHAnsi" w:cstheme="minorHAnsi"/>
          <w:highlight w:val="green"/>
        </w:rPr>
        <w:t>caus</w:t>
      </w:r>
      <w:r w:rsidRPr="002E41DD">
        <w:rPr>
          <w:rStyle w:val="StyleUnderline"/>
          <w:rFonts w:asciiTheme="minorHAnsi" w:hAnsiTheme="minorHAnsi" w:cstheme="minorHAnsi"/>
        </w:rPr>
        <w:t xml:space="preserve">ing </w:t>
      </w:r>
      <w:r w:rsidRPr="00422107">
        <w:rPr>
          <w:rStyle w:val="StyleUnderline"/>
          <w:rFonts w:asciiTheme="minorHAnsi" w:hAnsiTheme="minorHAnsi" w:cstheme="minorHAnsi"/>
          <w:highlight w:val="green"/>
        </w:rPr>
        <w:t>electrical damage</w:t>
      </w:r>
      <w:r w:rsidRPr="002E41DD">
        <w:rPr>
          <w:rFonts w:asciiTheme="minorHAnsi" w:hAnsiTheme="minorHAnsi" w:cstheme="minorHAnsi"/>
          <w:b/>
        </w:rPr>
        <w:t xml:space="preserve">. </w:t>
      </w:r>
      <w:r w:rsidRPr="002E41DD">
        <w:rPr>
          <w:rFonts w:asciiTheme="minorHAnsi" w:hAnsiTheme="minorHAnsi" w:cstheme="minorHAnsi"/>
        </w:rPr>
        <w:t xml:space="preserve">"We also think this phenomenon can be attributed to some of the failures and anomalies we see on orbit, that right now are basically tagged as 'unknown cause.’” </w:t>
      </w:r>
      <w:r w:rsidRPr="002E41DD">
        <w:rPr>
          <w:rStyle w:val="StyleUnderline"/>
          <w:rFonts w:asciiTheme="minorHAnsi" w:hAnsiTheme="minorHAnsi" w:cstheme="minorHAnsi"/>
        </w:rPr>
        <w:t>Close and her colleague Alex Fletcher modeled this phenomenon mathematically, based on plasma physics behavior</w:t>
      </w:r>
      <w:r w:rsidRPr="002E41DD">
        <w:rPr>
          <w:rFonts w:asciiTheme="minorHAnsi" w:hAnsiTheme="minorHAnsi" w:cstheme="minorHAnsi"/>
        </w:rPr>
        <w:t xml:space="preserve">. And here's what they think happens. </w:t>
      </w:r>
      <w:r w:rsidRPr="002E41DD">
        <w:rPr>
          <w:rStyle w:val="StyleUnderline"/>
          <w:rFonts w:asciiTheme="minorHAnsi" w:hAnsiTheme="minorHAnsi" w:cstheme="minorHAnsi"/>
        </w:rPr>
        <w:t xml:space="preserve">First, the </w:t>
      </w:r>
      <w:r w:rsidRPr="00422107">
        <w:rPr>
          <w:rStyle w:val="StyleUnderline"/>
          <w:rFonts w:asciiTheme="minorHAnsi" w:hAnsiTheme="minorHAnsi" w:cstheme="minorHAnsi"/>
          <w:highlight w:val="green"/>
        </w:rPr>
        <w:t>dust slams</w:t>
      </w:r>
      <w:r w:rsidRPr="002E41DD">
        <w:rPr>
          <w:rStyle w:val="StyleUnderline"/>
          <w:rFonts w:asciiTheme="minorHAnsi" w:hAnsiTheme="minorHAnsi" w:cstheme="minorHAnsi"/>
        </w:rPr>
        <w:t xml:space="preserve"> </w:t>
      </w:r>
      <w:r w:rsidRPr="00422107">
        <w:rPr>
          <w:rStyle w:val="StyleUnderline"/>
          <w:rFonts w:asciiTheme="minorHAnsi" w:hAnsiTheme="minorHAnsi" w:cstheme="minorHAnsi"/>
          <w:highlight w:val="green"/>
        </w:rPr>
        <w:t>into the spacecraft</w:t>
      </w:r>
      <w:r w:rsidRPr="002E41DD">
        <w:rPr>
          <w:rStyle w:val="StyleUnderline"/>
          <w:rFonts w:asciiTheme="minorHAnsi" w:hAnsiTheme="minorHAnsi" w:cstheme="minorHAnsi"/>
        </w:rPr>
        <w:t xml:space="preserve">. Incredibly </w:t>
      </w:r>
      <w:r w:rsidRPr="00422107">
        <w:rPr>
          <w:rStyle w:val="StyleUnderline"/>
          <w:rFonts w:asciiTheme="minorHAnsi" w:hAnsiTheme="minorHAnsi" w:cstheme="minorHAnsi"/>
          <w:highlight w:val="green"/>
        </w:rPr>
        <w:t>fast. It vaporizes and ionizes</w:t>
      </w:r>
      <w:r w:rsidRPr="002E41DD">
        <w:rPr>
          <w:rStyle w:val="StyleUnderline"/>
          <w:rFonts w:asciiTheme="minorHAnsi" w:hAnsiTheme="minorHAnsi" w:cstheme="minorHAnsi"/>
        </w:rPr>
        <w:t xml:space="preserve"> a bit of </w:t>
      </w:r>
      <w:r w:rsidRPr="00422107">
        <w:rPr>
          <w:rStyle w:val="StyleUnderline"/>
          <w:rFonts w:asciiTheme="minorHAnsi" w:hAnsiTheme="minorHAnsi" w:cstheme="minorHAnsi"/>
          <w:highlight w:val="green"/>
        </w:rPr>
        <w:t>the ship</w:t>
      </w:r>
      <w:r w:rsidRPr="002E41DD">
        <w:rPr>
          <w:rStyle w:val="StyleUnderline"/>
          <w:rFonts w:asciiTheme="minorHAnsi" w:hAnsiTheme="minorHAnsi" w:cstheme="minorHAnsi"/>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422107">
        <w:rPr>
          <w:rStyle w:val="StyleUnderline"/>
          <w:rFonts w:asciiTheme="minorHAnsi" w:hAnsiTheme="minorHAnsi" w:cstheme="minorHAnsi"/>
          <w:highlight w:val="green"/>
        </w:rPr>
        <w:t>they oscillate,</w:t>
      </w:r>
      <w:r w:rsidRPr="002E41DD">
        <w:rPr>
          <w:rStyle w:val="StyleUnderline"/>
          <w:rFonts w:asciiTheme="minorHAnsi" w:hAnsiTheme="minorHAnsi" w:cstheme="minorHAnsi"/>
        </w:rPr>
        <w:t xml:space="preserve"> </w:t>
      </w:r>
      <w:r w:rsidRPr="00422107">
        <w:rPr>
          <w:rStyle w:val="StyleUnderline"/>
          <w:rFonts w:asciiTheme="minorHAnsi" w:hAnsiTheme="minorHAnsi" w:cstheme="minorHAnsi"/>
          <w:highlight w:val="green"/>
        </w:rPr>
        <w:t>and</w:t>
      </w:r>
      <w:r w:rsidRPr="002E41DD">
        <w:rPr>
          <w:rStyle w:val="StyleUnderline"/>
          <w:rFonts w:asciiTheme="minorHAnsi" w:hAnsiTheme="minorHAnsi" w:cstheme="minorHAnsi"/>
        </w:rPr>
        <w:t xml:space="preserve"> then they </w:t>
      </w:r>
      <w:r w:rsidRPr="00422107">
        <w:rPr>
          <w:rStyle w:val="StyleUnderline"/>
          <w:rFonts w:asciiTheme="minorHAnsi" w:hAnsiTheme="minorHAnsi" w:cstheme="minorHAnsi"/>
          <w:highlight w:val="green"/>
        </w:rPr>
        <w:t xml:space="preserve">go back out </w:t>
      </w:r>
      <w:proofErr w:type="spellStart"/>
      <w:r w:rsidRPr="00422107">
        <w:rPr>
          <w:rStyle w:val="StyleUnderline"/>
          <w:rFonts w:asciiTheme="minorHAnsi" w:hAnsiTheme="minorHAnsi" w:cstheme="minorHAnsi"/>
          <w:highlight w:val="green"/>
        </w:rPr>
        <w:t>again</w:t>
      </w:r>
      <w:proofErr w:type="gramStart"/>
      <w:r w:rsidRPr="00422107">
        <w:rPr>
          <w:rStyle w:val="StyleUnderline"/>
          <w:rFonts w:asciiTheme="minorHAnsi" w:hAnsiTheme="minorHAnsi" w:cstheme="minorHAnsi"/>
          <w:highlight w:val="green"/>
        </w:rPr>
        <w:t>.”That</w:t>
      </w:r>
      <w:proofErr w:type="spellEnd"/>
      <w:proofErr w:type="gramEnd"/>
      <w:r w:rsidRPr="00422107">
        <w:rPr>
          <w:rStyle w:val="StyleUnderline"/>
          <w:rFonts w:asciiTheme="minorHAnsi" w:hAnsiTheme="minorHAnsi" w:cstheme="minorHAnsi"/>
          <w:highlight w:val="green"/>
        </w:rPr>
        <w:t xml:space="preserve"> movement of electrons creates</w:t>
      </w:r>
      <w:r w:rsidRPr="002E41DD">
        <w:rPr>
          <w:rStyle w:val="StyleUnderline"/>
          <w:rFonts w:asciiTheme="minorHAnsi" w:hAnsiTheme="minorHAnsi" w:cstheme="minorHAnsi"/>
        </w:rPr>
        <w:t xml:space="preserve"> a pulse of electromagnetic </w:t>
      </w:r>
      <w:r w:rsidRPr="00422107">
        <w:rPr>
          <w:rStyle w:val="StyleUnderline"/>
          <w:rFonts w:asciiTheme="minorHAnsi" w:hAnsiTheme="minorHAnsi" w:cstheme="minorHAnsi"/>
          <w:highlight w:val="green"/>
        </w:rPr>
        <w:t>radiation</w:t>
      </w:r>
      <w:r w:rsidRPr="002E41DD">
        <w:rPr>
          <w:rFonts w:asciiTheme="minorHAnsi" w:hAnsiTheme="minorHAnsi" w:cstheme="minorHAnsi"/>
        </w:rPr>
        <w:t xml:space="preserve">, which Close says could be the culprit for some of that electrical damage to satellites. The study is in the journal Physics of Plasmas. </w:t>
      </w:r>
    </w:p>
    <w:p w14:paraId="69D9637A" w14:textId="77777777" w:rsidR="009C1A3C" w:rsidRPr="002E41DD" w:rsidRDefault="009C1A3C" w:rsidP="009C1A3C">
      <w:pPr>
        <w:rPr>
          <w:rStyle w:val="Hyperlink"/>
          <w:rFonts w:asciiTheme="minorHAnsi" w:hAnsiTheme="minorHAnsi" w:cstheme="minorHAnsi"/>
        </w:rPr>
      </w:pPr>
    </w:p>
    <w:p w14:paraId="53CA382E" w14:textId="77777777" w:rsidR="009C1A3C" w:rsidRPr="002E41DD" w:rsidRDefault="009C1A3C" w:rsidP="009C1A3C">
      <w:pPr>
        <w:pStyle w:val="Heading4"/>
        <w:rPr>
          <w:rFonts w:asciiTheme="minorHAnsi" w:hAnsiTheme="minorHAnsi" w:cstheme="minorHAnsi"/>
        </w:rPr>
      </w:pPr>
      <w:r w:rsidRPr="002E41DD">
        <w:rPr>
          <w:rFonts w:asciiTheme="minorHAnsi" w:hAnsiTheme="minorHAnsi" w:cstheme="minorHAnsi"/>
        </w:rPr>
        <w:t xml:space="preserve">Earth observation satellites are </w:t>
      </w:r>
      <w:r w:rsidRPr="002E41DD">
        <w:rPr>
          <w:rFonts w:asciiTheme="minorHAnsi" w:hAnsiTheme="minorHAnsi" w:cstheme="minorHAnsi"/>
          <w:u w:val="single"/>
        </w:rPr>
        <w:t>key</w:t>
      </w:r>
      <w:r w:rsidRPr="002E41DD">
        <w:rPr>
          <w:rFonts w:asciiTheme="minorHAnsi" w:hAnsiTheme="minorHAnsi" w:cstheme="minorHAnsi"/>
        </w:rPr>
        <w:t xml:space="preserve"> to warming adaptation</w:t>
      </w:r>
    </w:p>
    <w:p w14:paraId="0FDA1607" w14:textId="77777777" w:rsidR="009C1A3C" w:rsidRPr="002E41DD" w:rsidRDefault="009C1A3C" w:rsidP="009C1A3C">
      <w:pPr>
        <w:rPr>
          <w:rFonts w:asciiTheme="minorHAnsi" w:hAnsiTheme="minorHAnsi" w:cstheme="minorHAnsi"/>
        </w:rPr>
      </w:pPr>
      <w:r w:rsidRPr="00A04420">
        <w:rPr>
          <w:rStyle w:val="StyleUnderline"/>
          <w:rFonts w:asciiTheme="minorHAnsi" w:hAnsiTheme="minorHAnsi" w:cstheme="minorHAnsi"/>
          <w:b/>
          <w:sz w:val="26"/>
          <w:szCs w:val="26"/>
          <w:u w:val="none"/>
        </w:rPr>
        <w:t>Alonso 18</w:t>
      </w:r>
      <w:r w:rsidRPr="002E41DD">
        <w:rPr>
          <w:rFonts w:asciiTheme="minorHAnsi" w:hAnsiTheme="minorHAnsi" w:cstheme="minorHAnsi"/>
        </w:rPr>
        <w:t xml:space="preserve"> [(Elisa Jiménez Alonso, communications consultant with </w:t>
      </w:r>
      <w:proofErr w:type="spellStart"/>
      <w:r w:rsidRPr="002E41DD">
        <w:rPr>
          <w:rFonts w:asciiTheme="minorHAnsi" w:hAnsiTheme="minorHAnsi" w:cstheme="minorHAnsi"/>
        </w:rPr>
        <w:t>Acclimatise</w:t>
      </w:r>
      <w:proofErr w:type="spellEnd"/>
      <w:r w:rsidRPr="002E41DD">
        <w:rPr>
          <w:rFonts w:asciiTheme="minorHAnsi" w:hAnsiTheme="minorHAnsi" w:cstheme="minorHAnsi"/>
        </w:rPr>
        <w:t xml:space="preserve">, climate resilience organization) “Earth Observation of Increasing Importance for Climate Change Adaptation,” </w:t>
      </w:r>
      <w:proofErr w:type="spellStart"/>
      <w:r w:rsidRPr="002E41DD">
        <w:rPr>
          <w:rFonts w:asciiTheme="minorHAnsi" w:hAnsiTheme="minorHAnsi" w:cstheme="minorHAnsi"/>
        </w:rPr>
        <w:t>Acclimatise</w:t>
      </w:r>
      <w:proofErr w:type="spellEnd"/>
      <w:r w:rsidRPr="002E41DD">
        <w:rPr>
          <w:rFonts w:asciiTheme="minorHAnsi" w:hAnsiTheme="minorHAnsi" w:cstheme="minorHAnsi"/>
        </w:rPr>
        <w:t xml:space="preserve">, May 2, 2018, </w:t>
      </w:r>
      <w:hyperlink r:id="rId22" w:history="1">
        <w:r w:rsidRPr="002E41DD">
          <w:rPr>
            <w:rStyle w:val="Hyperlink"/>
            <w:rFonts w:asciiTheme="minorHAnsi" w:hAnsiTheme="minorHAnsi" w:cstheme="minorHAnsi"/>
          </w:rPr>
          <w:t>https://www.acclimatise.uk.com/2018/05/02/earth-observation-of-increasing-importance-for-climate-change-adaptation/</w:t>
        </w:r>
      </w:hyperlink>
      <w:r w:rsidRPr="002E41DD">
        <w:rPr>
          <w:rFonts w:asciiTheme="minorHAnsi" w:hAnsiTheme="minorHAnsi" w:cstheme="minorHAnsi"/>
        </w:rPr>
        <w:t>]</w:t>
      </w:r>
    </w:p>
    <w:p w14:paraId="3C8BD1CD" w14:textId="77777777" w:rsidR="009C1A3C" w:rsidRPr="002E41DD" w:rsidRDefault="009C1A3C" w:rsidP="009C1A3C">
      <w:pPr>
        <w:rPr>
          <w:rStyle w:val="StyleUnderline"/>
          <w:rFonts w:asciiTheme="minorHAnsi" w:hAnsiTheme="minorHAnsi" w:cstheme="minorHAnsi"/>
        </w:rPr>
      </w:pPr>
      <w:r w:rsidRPr="00422107">
        <w:rPr>
          <w:rStyle w:val="StyleUnderline"/>
          <w:rFonts w:asciiTheme="minorHAnsi" w:hAnsiTheme="minorHAnsi" w:cstheme="minorHAnsi"/>
          <w:highlight w:val="green"/>
        </w:rPr>
        <w:t>Earth observation (EO) satellites</w:t>
      </w:r>
      <w:r w:rsidRPr="002E41DD">
        <w:rPr>
          <w:rStyle w:val="StyleUnderline"/>
          <w:rFonts w:asciiTheme="minorHAnsi" w:hAnsiTheme="minorHAnsi" w:cstheme="minorHAnsi"/>
        </w:rPr>
        <w:t xml:space="preserve"> are </w:t>
      </w:r>
      <w:r w:rsidRPr="00422107">
        <w:rPr>
          <w:rStyle w:val="StyleUnderline"/>
          <w:rFonts w:asciiTheme="minorHAnsi" w:hAnsiTheme="minorHAnsi" w:cstheme="minorHAnsi"/>
          <w:highlight w:val="green"/>
        </w:rPr>
        <w:t>playi</w:t>
      </w:r>
      <w:r w:rsidRPr="002E41DD">
        <w:rPr>
          <w:rStyle w:val="StyleUnderline"/>
          <w:rFonts w:asciiTheme="minorHAnsi" w:hAnsiTheme="minorHAnsi" w:cstheme="minorHAnsi"/>
        </w:rPr>
        <w:t xml:space="preserve">ng </w:t>
      </w:r>
      <w:r w:rsidRPr="00422107">
        <w:rPr>
          <w:rStyle w:val="StyleUnderline"/>
          <w:rFonts w:asciiTheme="minorHAnsi" w:hAnsiTheme="minorHAnsi" w:cstheme="minorHAnsi"/>
          <w:highlight w:val="green"/>
        </w:rPr>
        <w:t>an increasingly important role</w:t>
      </w:r>
      <w:r w:rsidRPr="002E41DD">
        <w:rPr>
          <w:rStyle w:val="StyleUnderline"/>
          <w:rFonts w:asciiTheme="minorHAnsi" w:hAnsiTheme="minorHAnsi" w:cstheme="minorHAnsi"/>
        </w:rPr>
        <w:t xml:space="preserve"> </w:t>
      </w:r>
      <w:r w:rsidRPr="00422107">
        <w:rPr>
          <w:rStyle w:val="StyleUnderline"/>
          <w:rFonts w:asciiTheme="minorHAnsi" w:hAnsiTheme="minorHAnsi" w:cstheme="minorHAnsi"/>
          <w:highlight w:val="green"/>
        </w:rPr>
        <w:t>in</w:t>
      </w:r>
      <w:r w:rsidRPr="002E41DD">
        <w:rPr>
          <w:rStyle w:val="StyleUnderline"/>
          <w:rFonts w:asciiTheme="minorHAnsi" w:hAnsiTheme="minorHAnsi" w:cstheme="minorHAnsi"/>
        </w:rPr>
        <w:t xml:space="preserve"> assessing </w:t>
      </w:r>
      <w:r w:rsidRPr="00422107">
        <w:rPr>
          <w:rStyle w:val="StyleUnderline"/>
          <w:rFonts w:asciiTheme="minorHAnsi" w:hAnsiTheme="minorHAnsi" w:cstheme="minorHAnsi"/>
          <w:highlight w:val="green"/>
        </w:rPr>
        <w:t>climate change</w:t>
      </w:r>
      <w:r w:rsidRPr="002E41DD">
        <w:rPr>
          <w:rFonts w:asciiTheme="minorHAnsi" w:hAnsiTheme="minorHAnsi" w:cstheme="minorHAnsi"/>
        </w:rPr>
        <w:t xml:space="preserve">. By providing a </w:t>
      </w:r>
      <w:r w:rsidRPr="002E41DD">
        <w:rPr>
          <w:rStyle w:val="StyleUnderline"/>
          <w:rFonts w:asciiTheme="minorHAnsi" w:hAnsiTheme="minorHAnsi" w:cstheme="minorHAnsi"/>
        </w:rPr>
        <w:t>constant and consistent stream of data about the state of the climate</w:t>
      </w:r>
      <w:r w:rsidRPr="002E41DD">
        <w:rPr>
          <w:rFonts w:asciiTheme="minorHAnsi" w:hAnsiTheme="minorHAnsi" w:cstheme="minorHAnsi"/>
        </w:rPr>
        <w:t xml:space="preserve">, EO is </w:t>
      </w:r>
      <w:r w:rsidRPr="00422107">
        <w:rPr>
          <w:rStyle w:val="StyleUnderline"/>
          <w:rFonts w:asciiTheme="minorHAnsi" w:hAnsiTheme="minorHAnsi" w:cstheme="minorHAnsi"/>
          <w:highlight w:val="green"/>
        </w:rPr>
        <w:t>not just improving</w:t>
      </w:r>
      <w:r w:rsidRPr="002E41DD">
        <w:rPr>
          <w:rStyle w:val="StyleUnderline"/>
          <w:rFonts w:asciiTheme="minorHAnsi" w:hAnsiTheme="minorHAnsi" w:cstheme="minorHAnsi"/>
        </w:rPr>
        <w:t xml:space="preserve"> scientific </w:t>
      </w:r>
      <w:r w:rsidRPr="00422107">
        <w:rPr>
          <w:rStyle w:val="StyleUnderline"/>
          <w:rFonts w:asciiTheme="minorHAnsi" w:hAnsiTheme="minorHAnsi" w:cstheme="minorHAnsi"/>
          <w:highlight w:val="green"/>
        </w:rPr>
        <w:t>outcomes but</w:t>
      </w:r>
      <w:r w:rsidRPr="002E41DD">
        <w:rPr>
          <w:rStyle w:val="StyleUnderline"/>
          <w:rFonts w:asciiTheme="minorHAnsi" w:hAnsiTheme="minorHAnsi" w:cstheme="minorHAnsi"/>
        </w:rPr>
        <w:t xml:space="preserve"> can </w:t>
      </w:r>
      <w:r w:rsidRPr="00422107">
        <w:rPr>
          <w:rStyle w:val="StyleUnderline"/>
          <w:rFonts w:asciiTheme="minorHAnsi" w:hAnsiTheme="minorHAnsi" w:cstheme="minorHAnsi"/>
          <w:highlight w:val="green"/>
        </w:rPr>
        <w:t>also</w:t>
      </w:r>
      <w:r w:rsidRPr="002E41DD">
        <w:rPr>
          <w:rStyle w:val="StyleUnderline"/>
          <w:rFonts w:asciiTheme="minorHAnsi" w:hAnsiTheme="minorHAnsi" w:cstheme="minorHAnsi"/>
        </w:rPr>
        <w:t xml:space="preserve"> inform </w:t>
      </w:r>
      <w:r w:rsidRPr="00422107">
        <w:rPr>
          <w:rStyle w:val="StyleUnderline"/>
          <w:rFonts w:asciiTheme="minorHAnsi" w:hAnsiTheme="minorHAnsi" w:cstheme="minorHAnsi"/>
          <w:highlight w:val="green"/>
        </w:rPr>
        <w:t>climate policy</w:t>
      </w:r>
      <w:r w:rsidRPr="002E41DD">
        <w:rPr>
          <w:rFonts w:asciiTheme="minorHAnsi" w:hAnsiTheme="minorHAnsi" w:cstheme="minorHAnsi"/>
        </w:rPr>
        <w:t xml:space="preserve">. </w:t>
      </w:r>
      <w:r w:rsidRPr="00422107">
        <w:rPr>
          <w:rStyle w:val="StyleUnderline"/>
          <w:rFonts w:asciiTheme="minorHAnsi" w:hAnsiTheme="minorHAnsi" w:cstheme="minorHAnsi"/>
          <w:highlight w:val="green"/>
        </w:rPr>
        <w:t>Managing climate</w:t>
      </w:r>
      <w:r w:rsidRPr="002E41DD">
        <w:rPr>
          <w:rStyle w:val="StyleUnderline"/>
          <w:rFonts w:asciiTheme="minorHAnsi" w:hAnsiTheme="minorHAnsi" w:cstheme="minorHAnsi"/>
        </w:rPr>
        <w:t xml:space="preserve">-related risks effectively </w:t>
      </w:r>
      <w:r w:rsidRPr="00422107">
        <w:rPr>
          <w:rStyle w:val="StyleUnderline"/>
          <w:rFonts w:asciiTheme="minorHAnsi" w:hAnsiTheme="minorHAnsi" w:cstheme="minorHAnsi"/>
          <w:highlight w:val="green"/>
        </w:rPr>
        <w:t>requires accurate</w:t>
      </w:r>
      <w:r w:rsidRPr="002E41DD">
        <w:rPr>
          <w:rStyle w:val="StyleUnderline"/>
          <w:rFonts w:asciiTheme="minorHAnsi" w:hAnsiTheme="minorHAnsi" w:cstheme="minorHAnsi"/>
        </w:rPr>
        <w:t xml:space="preserve">, robust, sustained, </w:t>
      </w:r>
      <w:r w:rsidRPr="00422107">
        <w:rPr>
          <w:rStyle w:val="StyleUnderline"/>
          <w:rFonts w:asciiTheme="minorHAnsi" w:hAnsiTheme="minorHAnsi" w:cstheme="minorHAnsi"/>
          <w:highlight w:val="green"/>
        </w:rPr>
        <w:t>and wide-ranging</w:t>
      </w:r>
      <w:r w:rsidRPr="002E41DD">
        <w:rPr>
          <w:rStyle w:val="StyleUnderline"/>
          <w:rFonts w:asciiTheme="minorHAnsi" w:hAnsiTheme="minorHAnsi" w:cstheme="minorHAnsi"/>
        </w:rPr>
        <w:t xml:space="preserve"> climate </w:t>
      </w:r>
      <w:r w:rsidRPr="00422107">
        <w:rPr>
          <w:rStyle w:val="StyleUnderline"/>
          <w:rFonts w:asciiTheme="minorHAnsi" w:hAnsiTheme="minorHAnsi" w:cstheme="minorHAnsi"/>
          <w:highlight w:val="green"/>
        </w:rPr>
        <w:t>info</w:t>
      </w:r>
      <w:r w:rsidRPr="002E41DD">
        <w:rPr>
          <w:rStyle w:val="StyleUnderline"/>
          <w:rFonts w:asciiTheme="minorHAnsi" w:hAnsiTheme="minorHAnsi" w:cstheme="minorHAnsi"/>
        </w:rPr>
        <w:t xml:space="preserve">rmation. </w:t>
      </w:r>
      <w:r w:rsidRPr="00422107">
        <w:rPr>
          <w:rStyle w:val="StyleUnderline"/>
          <w:rFonts w:asciiTheme="minorHAnsi" w:hAnsiTheme="minorHAnsi" w:cstheme="minorHAnsi"/>
          <w:highlight w:val="green"/>
        </w:rPr>
        <w:t>Reliable</w:t>
      </w:r>
      <w:r w:rsidRPr="002E41DD">
        <w:rPr>
          <w:rStyle w:val="StyleUnderline"/>
          <w:rFonts w:asciiTheme="minorHAnsi" w:hAnsiTheme="minorHAnsi" w:cstheme="minorHAnsi"/>
        </w:rPr>
        <w:t xml:space="preserve"> observational climate </w:t>
      </w:r>
      <w:r w:rsidRPr="00422107">
        <w:rPr>
          <w:rStyle w:val="StyleUnderline"/>
          <w:rFonts w:asciiTheme="minorHAnsi" w:hAnsiTheme="minorHAnsi" w:cstheme="minorHAnsi"/>
          <w:highlight w:val="green"/>
        </w:rPr>
        <w:t>data</w:t>
      </w:r>
      <w:r w:rsidRPr="002E41DD">
        <w:rPr>
          <w:rStyle w:val="StyleUnderline"/>
          <w:rFonts w:asciiTheme="minorHAnsi" w:hAnsiTheme="minorHAnsi" w:cstheme="minorHAnsi"/>
        </w:rPr>
        <w:t xml:space="preserve"> can </w:t>
      </w:r>
      <w:r w:rsidRPr="00422107">
        <w:rPr>
          <w:rStyle w:val="StyleUnderline"/>
          <w:rFonts w:asciiTheme="minorHAnsi" w:hAnsiTheme="minorHAnsi" w:cstheme="minorHAnsi"/>
          <w:highlight w:val="green"/>
        </w:rPr>
        <w:t>help scientists test</w:t>
      </w:r>
      <w:r w:rsidRPr="002E41DD">
        <w:rPr>
          <w:rStyle w:val="StyleUnderline"/>
          <w:rFonts w:asciiTheme="minorHAnsi" w:hAnsiTheme="minorHAnsi" w:cstheme="minorHAnsi"/>
        </w:rPr>
        <w:t xml:space="preserve"> the accuracy of </w:t>
      </w:r>
      <w:r w:rsidRPr="00422107">
        <w:rPr>
          <w:rStyle w:val="StyleUnderline"/>
          <w:rFonts w:asciiTheme="minorHAnsi" w:hAnsiTheme="minorHAnsi" w:cstheme="minorHAnsi"/>
          <w:highlight w:val="green"/>
        </w:rPr>
        <w:t>their models</w:t>
      </w:r>
      <w:r w:rsidRPr="002E41DD">
        <w:rPr>
          <w:rStyle w:val="StyleUnderline"/>
          <w:rFonts w:asciiTheme="minorHAnsi" w:hAnsiTheme="minorHAnsi" w:cstheme="minorHAnsi"/>
        </w:rPr>
        <w:t xml:space="preserve"> and improve the science of attributing certain events to climate change. </w:t>
      </w:r>
      <w:r w:rsidRPr="00422107">
        <w:rPr>
          <w:rStyle w:val="StyleUnderline"/>
          <w:rFonts w:asciiTheme="minorHAnsi" w:hAnsiTheme="minorHAnsi" w:cstheme="minorHAnsi"/>
          <w:highlight w:val="green"/>
        </w:rPr>
        <w:t>Info</w:t>
      </w:r>
      <w:r w:rsidRPr="002E41DD">
        <w:rPr>
          <w:rStyle w:val="StyleUnderline"/>
          <w:rFonts w:asciiTheme="minorHAnsi" w:hAnsiTheme="minorHAnsi" w:cstheme="minorHAnsi"/>
        </w:rPr>
        <w:t xml:space="preserve">rmation based on projections from models and historic data </w:t>
      </w:r>
      <w:r w:rsidRPr="00422107">
        <w:rPr>
          <w:rStyle w:val="StyleUnderline"/>
          <w:rFonts w:asciiTheme="minorHAnsi" w:hAnsiTheme="minorHAnsi" w:cstheme="minorHAnsi"/>
          <w:highlight w:val="green"/>
        </w:rPr>
        <w:t>can help</w:t>
      </w:r>
      <w:r w:rsidRPr="002E41DD">
        <w:rPr>
          <w:rStyle w:val="StyleUnderline"/>
          <w:rFonts w:asciiTheme="minorHAnsi" w:hAnsiTheme="minorHAnsi" w:cstheme="minorHAnsi"/>
        </w:rPr>
        <w:t xml:space="preserve"> decision makers </w:t>
      </w:r>
      <w:r w:rsidRPr="00422107">
        <w:rPr>
          <w:rStyle w:val="StyleUnderline"/>
          <w:rFonts w:asciiTheme="minorHAnsi" w:hAnsiTheme="minorHAnsi" w:cstheme="minorHAnsi"/>
          <w:highlight w:val="green"/>
        </w:rPr>
        <w:t>plan</w:t>
      </w:r>
      <w:r w:rsidRPr="002E41DD">
        <w:rPr>
          <w:rStyle w:val="StyleUnderline"/>
          <w:rFonts w:asciiTheme="minorHAnsi" w:hAnsiTheme="minorHAnsi" w:cstheme="minorHAnsi"/>
        </w:rPr>
        <w:t xml:space="preserve"> and implement </w:t>
      </w:r>
      <w:r w:rsidRPr="00422107">
        <w:rPr>
          <w:rStyle w:val="StyleUnderline"/>
          <w:rFonts w:asciiTheme="minorHAnsi" w:hAnsiTheme="minorHAnsi" w:cstheme="minorHAnsi"/>
          <w:highlight w:val="green"/>
        </w:rPr>
        <w:t>adaptation actions.</w:t>
      </w:r>
      <w:r w:rsidRPr="002E41DD">
        <w:rPr>
          <w:rStyle w:val="StyleUnderline"/>
          <w:rFonts w:asciiTheme="minorHAnsi" w:hAnsiTheme="minorHAnsi" w:cstheme="minorHAnsi"/>
        </w:rPr>
        <w:t xml:space="preserve"> </w:t>
      </w:r>
      <w:r w:rsidRPr="002E41DD">
        <w:rPr>
          <w:rFonts w:asciiTheme="minorHAnsi" w:hAnsiTheme="minorHAnsi" w:cstheme="minorHAnsi"/>
        </w:rPr>
        <w:t xml:space="preserve">Providing information in data-sparse regions </w:t>
      </w:r>
      <w:r w:rsidRPr="00422107">
        <w:rPr>
          <w:rStyle w:val="StyleUnderline"/>
          <w:rFonts w:asciiTheme="minorHAnsi" w:hAnsiTheme="minorHAnsi" w:cstheme="minorHAnsi"/>
          <w:highlight w:val="green"/>
        </w:rPr>
        <w:t>Ground-based</w:t>
      </w:r>
      <w:r w:rsidRPr="002E41DD">
        <w:rPr>
          <w:rFonts w:asciiTheme="minorHAnsi" w:hAnsiTheme="minorHAnsi" w:cstheme="minorHAnsi"/>
        </w:rPr>
        <w:t xml:space="preserve"> weather and climate </w:t>
      </w:r>
      <w:r w:rsidRPr="002E41DD">
        <w:rPr>
          <w:rStyle w:val="StyleUnderline"/>
          <w:rFonts w:asciiTheme="minorHAnsi" w:hAnsiTheme="minorHAnsi" w:cstheme="minorHAnsi"/>
        </w:rPr>
        <w:t xml:space="preserve">monitoring </w:t>
      </w:r>
      <w:r w:rsidRPr="00422107">
        <w:rPr>
          <w:rStyle w:val="StyleUnderline"/>
          <w:rFonts w:asciiTheme="minorHAnsi" w:hAnsiTheme="minorHAnsi" w:cstheme="minorHAnsi"/>
          <w:highlight w:val="green"/>
        </w:rPr>
        <w:t>systems only cover</w:t>
      </w:r>
      <w:r w:rsidRPr="002E41DD">
        <w:rPr>
          <w:rStyle w:val="StyleUnderline"/>
          <w:rFonts w:asciiTheme="minorHAnsi" w:hAnsiTheme="minorHAnsi" w:cstheme="minorHAnsi"/>
        </w:rPr>
        <w:t xml:space="preserve"> about </w:t>
      </w:r>
      <w:r w:rsidRPr="00422107">
        <w:rPr>
          <w:rStyle w:val="StyleUnderline"/>
          <w:rFonts w:asciiTheme="minorHAnsi" w:hAnsiTheme="minorHAnsi" w:cstheme="minorHAnsi"/>
          <w:highlight w:val="green"/>
        </w:rPr>
        <w:t>30%</w:t>
      </w:r>
      <w:r w:rsidRPr="002E41DD">
        <w:rPr>
          <w:rFonts w:asciiTheme="minorHAnsi" w:hAnsiTheme="minorHAnsi" w:cstheme="minorHAnsi"/>
        </w:rPr>
        <w:t xml:space="preserve"> </w:t>
      </w:r>
      <w:r w:rsidRPr="00422107">
        <w:rPr>
          <w:rFonts w:asciiTheme="minorHAnsi" w:hAnsiTheme="minorHAnsi" w:cstheme="minorHAnsi"/>
          <w:b/>
          <w:highlight w:val="green"/>
          <w:u w:val="single"/>
        </w:rPr>
        <w:t>of the</w:t>
      </w:r>
      <w:r w:rsidRPr="002E41DD">
        <w:rPr>
          <w:rFonts w:asciiTheme="minorHAnsi" w:hAnsiTheme="minorHAnsi" w:cstheme="minorHAnsi"/>
          <w:b/>
          <w:u w:val="single"/>
        </w:rPr>
        <w:t xml:space="preserve"> Earth’s </w:t>
      </w:r>
      <w:r w:rsidRPr="00422107">
        <w:rPr>
          <w:rFonts w:asciiTheme="minorHAnsi" w:hAnsiTheme="minorHAnsi" w:cstheme="minorHAnsi"/>
          <w:b/>
          <w:highlight w:val="green"/>
          <w:u w:val="single"/>
        </w:rPr>
        <w:t>surface</w:t>
      </w:r>
      <w:r w:rsidRPr="00422107">
        <w:rPr>
          <w:rFonts w:asciiTheme="minorHAnsi" w:hAnsiTheme="minorHAnsi" w:cstheme="minorHAnsi"/>
          <w:highlight w:val="green"/>
        </w:rPr>
        <w:t>.</w:t>
      </w:r>
      <w:r w:rsidRPr="002E41DD">
        <w:rPr>
          <w:rFonts w:asciiTheme="minorHAnsi" w:hAnsiTheme="minorHAnsi" w:cstheme="minorHAnsi"/>
        </w:rPr>
        <w:t xml:space="preserve"> In many parts of the world such </w:t>
      </w:r>
      <w:r w:rsidRPr="00422107">
        <w:rPr>
          <w:rStyle w:val="StyleUnderline"/>
          <w:rFonts w:asciiTheme="minorHAnsi" w:hAnsiTheme="minorHAnsi" w:cstheme="minorHAnsi"/>
          <w:highlight w:val="green"/>
        </w:rPr>
        <w:t>data is incomplete and patchy</w:t>
      </w:r>
      <w:r w:rsidRPr="002E41DD">
        <w:rPr>
          <w:rStyle w:val="StyleUnderline"/>
          <w:rFonts w:asciiTheme="minorHAnsi" w:hAnsiTheme="minorHAnsi" w:cstheme="minorHAnsi"/>
        </w:rPr>
        <w:t xml:space="preserve"> due to poorly maintained weather stations and a general lack of such facilities. </w:t>
      </w:r>
      <w:r w:rsidRPr="00422107">
        <w:rPr>
          <w:rStyle w:val="StyleUnderline"/>
          <w:rFonts w:asciiTheme="minorHAnsi" w:hAnsiTheme="minorHAnsi" w:cstheme="minorHAnsi"/>
          <w:highlight w:val="green"/>
        </w:rPr>
        <w:t>EO satellites</w:t>
      </w:r>
      <w:r w:rsidRPr="002E41DD">
        <w:rPr>
          <w:rFonts w:asciiTheme="minorHAnsi" w:hAnsiTheme="minorHAnsi" w:cstheme="minorHAnsi"/>
        </w:rPr>
        <w:t xml:space="preserve"> and rapidly improving satellite technology, especially data from open access </w:t>
      </w:r>
      <w:proofErr w:type="spellStart"/>
      <w:r w:rsidRPr="002E41DD">
        <w:rPr>
          <w:rFonts w:asciiTheme="minorHAnsi" w:hAnsiTheme="minorHAnsi" w:cstheme="minorHAnsi"/>
        </w:rPr>
        <w:t>programmes</w:t>
      </w:r>
      <w:proofErr w:type="spellEnd"/>
      <w:r w:rsidRPr="002E41DD">
        <w:rPr>
          <w:rFonts w:asciiTheme="minorHAnsi" w:hAnsiTheme="minorHAnsi" w:cstheme="minorHAnsi"/>
        </w:rPr>
        <w:t xml:space="preserve">, </w:t>
      </w:r>
      <w:r w:rsidRPr="00422107">
        <w:rPr>
          <w:rStyle w:val="StyleUnderline"/>
          <w:rFonts w:asciiTheme="minorHAnsi" w:hAnsiTheme="minorHAnsi" w:cstheme="minorHAnsi"/>
          <w:highlight w:val="green"/>
        </w:rPr>
        <w:t>offer a valuable</w:t>
      </w:r>
      <w:r w:rsidRPr="002E41DD">
        <w:rPr>
          <w:rStyle w:val="StyleUnderline"/>
          <w:rFonts w:asciiTheme="minorHAnsi" w:hAnsiTheme="minorHAnsi" w:cstheme="minorHAnsi"/>
        </w:rPr>
        <w:t xml:space="preserve"> source </w:t>
      </w:r>
      <w:r w:rsidRPr="00422107">
        <w:rPr>
          <w:rStyle w:val="StyleUnderline"/>
          <w:rFonts w:asciiTheme="minorHAnsi" w:hAnsiTheme="minorHAnsi" w:cstheme="minorHAnsi"/>
          <w:highlight w:val="green"/>
        </w:rPr>
        <w:t>info</w:t>
      </w:r>
      <w:r w:rsidRPr="002E41DD">
        <w:rPr>
          <w:rStyle w:val="StyleUnderline"/>
          <w:rFonts w:asciiTheme="minorHAnsi" w:hAnsiTheme="minorHAnsi" w:cstheme="minorHAnsi"/>
        </w:rPr>
        <w:t xml:space="preserve">rmation </w:t>
      </w:r>
      <w:r w:rsidRPr="00422107">
        <w:rPr>
          <w:rStyle w:val="StyleUnderline"/>
          <w:rFonts w:asciiTheme="minorHAnsi" w:hAnsiTheme="minorHAnsi" w:cstheme="minorHAnsi"/>
          <w:highlight w:val="green"/>
        </w:rPr>
        <w:t>for</w:t>
      </w:r>
      <w:r w:rsidRPr="002E41DD">
        <w:rPr>
          <w:rStyle w:val="StyleUnderline"/>
          <w:rFonts w:asciiTheme="minorHAnsi" w:hAnsiTheme="minorHAnsi" w:cstheme="minorHAnsi"/>
        </w:rPr>
        <w:t xml:space="preserve"> such </w:t>
      </w:r>
      <w:r w:rsidRPr="00422107">
        <w:rPr>
          <w:rStyle w:val="Emphasis"/>
          <w:rFonts w:asciiTheme="minorHAnsi" w:hAnsiTheme="minorHAnsi" w:cstheme="minorHAnsi"/>
          <w:highlight w:val="green"/>
        </w:rPr>
        <w:t>data-sparse regions</w:t>
      </w:r>
      <w:r w:rsidRPr="002E41DD">
        <w:rPr>
          <w:rStyle w:val="StyleUnderline"/>
          <w:rFonts w:asciiTheme="minorHAnsi" w:hAnsiTheme="minorHAnsi" w:cstheme="minorHAnsi"/>
        </w:rPr>
        <w:t xml:space="preserve">. This is especially important since </w:t>
      </w:r>
      <w:r w:rsidRPr="00422107">
        <w:rPr>
          <w:rStyle w:val="StyleUnderline"/>
          <w:rFonts w:asciiTheme="minorHAnsi" w:hAnsiTheme="minorHAnsi" w:cstheme="minorHAnsi"/>
          <w:highlight w:val="green"/>
        </w:rPr>
        <w:t>countries and regions with a lack of</w:t>
      </w:r>
      <w:r w:rsidRPr="002E41DD">
        <w:rPr>
          <w:rStyle w:val="StyleUnderline"/>
          <w:rFonts w:asciiTheme="minorHAnsi" w:hAnsiTheme="minorHAnsi" w:cstheme="minorHAnsi"/>
        </w:rPr>
        <w:t xml:space="preserve"> climate </w:t>
      </w:r>
      <w:r w:rsidRPr="00422107">
        <w:rPr>
          <w:rStyle w:val="StyleUnderline"/>
          <w:rFonts w:asciiTheme="minorHAnsi" w:hAnsiTheme="minorHAnsi" w:cstheme="minorHAnsi"/>
          <w:highlight w:val="green"/>
        </w:rPr>
        <w:t>data are</w:t>
      </w:r>
      <w:r w:rsidRPr="002E41DD">
        <w:rPr>
          <w:rStyle w:val="StyleUnderline"/>
          <w:rFonts w:asciiTheme="minorHAnsi" w:hAnsiTheme="minorHAnsi" w:cstheme="minorHAnsi"/>
        </w:rPr>
        <w:t xml:space="preserve"> often particularly </w:t>
      </w:r>
      <w:r w:rsidRPr="00422107">
        <w:rPr>
          <w:rStyle w:val="StyleUnderline"/>
          <w:rFonts w:asciiTheme="minorHAnsi" w:hAnsiTheme="minorHAnsi" w:cstheme="minorHAnsi"/>
          <w:highlight w:val="green"/>
        </w:rPr>
        <w:t>vulnerable to climate change</w:t>
      </w:r>
      <w:r w:rsidRPr="002E41DD">
        <w:rPr>
          <w:rStyle w:val="StyleUnderline"/>
          <w:rFonts w:asciiTheme="minorHAnsi" w:hAnsiTheme="minorHAnsi" w:cstheme="minorHAnsi"/>
        </w:rPr>
        <w:t xml:space="preserve"> impacts. </w:t>
      </w:r>
      <w:r w:rsidRPr="002E41DD">
        <w:rPr>
          <w:rFonts w:asciiTheme="minorHAnsi" w:hAnsiTheme="minorHAnsi" w:cstheme="minorHAnsi"/>
        </w:rPr>
        <w:t xml:space="preserve">International efforts for systematic observation </w:t>
      </w:r>
      <w:proofErr w:type="gramStart"/>
      <w:r w:rsidRPr="002E41DD">
        <w:rPr>
          <w:rFonts w:asciiTheme="minorHAnsi" w:hAnsiTheme="minorHAnsi" w:cstheme="minorHAnsi"/>
        </w:rPr>
        <w:t>The</w:t>
      </w:r>
      <w:proofErr w:type="gramEnd"/>
      <w:r w:rsidRPr="002E41DD">
        <w:rPr>
          <w:rFonts w:asciiTheme="minorHAnsi" w:hAnsiTheme="minorHAnsi" w:cstheme="minorHAnsi"/>
        </w:rPr>
        <w:t xml:space="preserve"> importance of satellite-based observations is also </w:t>
      </w:r>
      <w:proofErr w:type="spellStart"/>
      <w:r w:rsidRPr="002E41DD">
        <w:rPr>
          <w:rFonts w:asciiTheme="minorHAnsi" w:hAnsiTheme="minorHAnsi" w:cstheme="minorHAnsi"/>
        </w:rPr>
        <w:t>recognised</w:t>
      </w:r>
      <w:proofErr w:type="spellEnd"/>
      <w:r w:rsidRPr="002E41DD">
        <w:rPr>
          <w:rFonts w:asciiTheme="minorHAnsi" w:hAnsiTheme="minorHAnsi" w:cstheme="minorHAnsi"/>
        </w:rPr>
        <w:t xml:space="preserve"> by the international community. Following the recommendations of the World Meteorological Organization’s (WMO) Global Climate Observing System (GCOS) </w:t>
      </w:r>
      <w:proofErr w:type="spellStart"/>
      <w:r w:rsidRPr="002E41DD">
        <w:rPr>
          <w:rFonts w:asciiTheme="minorHAnsi" w:hAnsiTheme="minorHAnsi" w:cstheme="minorHAnsi"/>
        </w:rPr>
        <w:t>programme</w:t>
      </w:r>
      <w:proofErr w:type="spellEnd"/>
      <w:r w:rsidRPr="002E41DD">
        <w:rPr>
          <w:rFonts w:asciiTheme="minorHAnsi" w:hAnsiTheme="minorHAnsi" w:cstheme="minorHAnsi"/>
        </w:rPr>
        <w:t xml:space="preserve">, the UNFCCC strongly encourages countries that support space agencies with EO </w:t>
      </w:r>
      <w:proofErr w:type="spellStart"/>
      <w:r w:rsidRPr="002E41DD">
        <w:rPr>
          <w:rFonts w:asciiTheme="minorHAnsi" w:hAnsiTheme="minorHAnsi" w:cstheme="minorHAnsi"/>
        </w:rPr>
        <w:t>programmes</w:t>
      </w:r>
      <w:proofErr w:type="spellEnd"/>
      <w:r w:rsidRPr="002E41DD">
        <w:rPr>
          <w:rFonts w:asciiTheme="minorHAnsi" w:hAnsiTheme="minorHAnsi" w:cstheme="minorHAnsi"/>
        </w:rPr>
        <w:t xml:space="preserve"> to get involved in GCOS and support the </w:t>
      </w:r>
      <w:proofErr w:type="spellStart"/>
      <w:r w:rsidRPr="002E41DD">
        <w:rPr>
          <w:rFonts w:asciiTheme="minorHAnsi" w:hAnsiTheme="minorHAnsi" w:cstheme="minorHAnsi"/>
        </w:rPr>
        <w:t>programme’s</w:t>
      </w:r>
      <w:proofErr w:type="spellEnd"/>
      <w:r w:rsidRPr="002E41DD">
        <w:rPr>
          <w:rFonts w:asciiTheme="minorHAnsi" w:hAnsiTheme="minorHAnsi" w:cstheme="minorHAnsi"/>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E41DD">
        <w:rPr>
          <w:rFonts w:asciiTheme="minorHAnsi" w:hAnsiTheme="minorHAnsi" w:cstheme="minorHAnsi"/>
        </w:rPr>
        <w:t>characterising</w:t>
      </w:r>
      <w:proofErr w:type="spellEnd"/>
      <w:r w:rsidRPr="002E41DD">
        <w:rPr>
          <w:rFonts w:asciiTheme="minorHAnsi" w:hAnsiTheme="minorHAnsi" w:cstheme="minorHAnsi"/>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E41DD">
        <w:rPr>
          <w:rFonts w:asciiTheme="minorHAnsi" w:hAnsiTheme="minorHAnsi" w:cstheme="minorHAnsi"/>
        </w:rPr>
        <w:t>programme</w:t>
      </w:r>
      <w:proofErr w:type="spellEnd"/>
      <w:r w:rsidRPr="002E41DD">
        <w:rPr>
          <w:rFonts w:asciiTheme="minorHAnsi" w:hAnsiTheme="minorHAnsi" w:cstheme="minorHAnsi"/>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422107">
        <w:rPr>
          <w:rStyle w:val="StyleUnderline"/>
          <w:rFonts w:asciiTheme="minorHAnsi" w:hAnsiTheme="minorHAnsi" w:cstheme="minorHAnsi"/>
          <w:highlight w:val="green"/>
        </w:rPr>
        <w:t>Without</w:t>
      </w:r>
      <w:r w:rsidRPr="002E41DD">
        <w:rPr>
          <w:rStyle w:val="StyleUnderline"/>
          <w:rFonts w:asciiTheme="minorHAnsi" w:hAnsiTheme="minorHAnsi" w:cstheme="minorHAnsi"/>
        </w:rPr>
        <w:t xml:space="preserve"> insights offered by </w:t>
      </w:r>
      <w:r w:rsidRPr="00422107">
        <w:rPr>
          <w:rStyle w:val="StyleUnderline"/>
          <w:rFonts w:asciiTheme="minorHAnsi" w:hAnsiTheme="minorHAnsi" w:cstheme="minorHAnsi"/>
          <w:highlight w:val="green"/>
        </w:rPr>
        <w:t>EO satellites there</w:t>
      </w:r>
      <w:r w:rsidRPr="002E41DD">
        <w:rPr>
          <w:rStyle w:val="StyleUnderline"/>
          <w:rFonts w:asciiTheme="minorHAnsi" w:hAnsiTheme="minorHAnsi" w:cstheme="minorHAnsi"/>
        </w:rPr>
        <w:t xml:space="preserve"> </w:t>
      </w:r>
      <w:r w:rsidRPr="00422107">
        <w:rPr>
          <w:rStyle w:val="StyleUnderline"/>
          <w:rFonts w:asciiTheme="minorHAnsi" w:hAnsiTheme="minorHAnsi" w:cstheme="minorHAnsi"/>
          <w:highlight w:val="green"/>
        </w:rPr>
        <w:t>would not be enough evidence for</w:t>
      </w:r>
      <w:r w:rsidRPr="002E41DD">
        <w:rPr>
          <w:rStyle w:val="StyleUnderline"/>
          <w:rFonts w:asciiTheme="minorHAnsi" w:hAnsiTheme="minorHAnsi" w:cstheme="minorHAnsi"/>
        </w:rPr>
        <w:t xml:space="preserve"> decision makers to base their </w:t>
      </w:r>
      <w:r w:rsidRPr="00422107">
        <w:rPr>
          <w:rStyle w:val="StyleUnderline"/>
          <w:rFonts w:asciiTheme="minorHAnsi" w:hAnsiTheme="minorHAnsi" w:cstheme="minorHAnsi"/>
          <w:highlight w:val="green"/>
        </w:rPr>
        <w:t>climate policies</w:t>
      </w:r>
      <w:r w:rsidRPr="002E41DD">
        <w:rPr>
          <w:rStyle w:val="StyleUnderline"/>
          <w:rFonts w:asciiTheme="minorHAnsi" w:hAnsiTheme="minorHAnsi" w:cstheme="minorHAnsi"/>
        </w:rPr>
        <w:t xml:space="preserve"> on, </w:t>
      </w:r>
      <w:r w:rsidRPr="00422107">
        <w:rPr>
          <w:rStyle w:val="StyleUnderline"/>
          <w:rFonts w:asciiTheme="minorHAnsi" w:hAnsiTheme="minorHAnsi" w:cstheme="minorHAnsi"/>
          <w:highlight w:val="green"/>
        </w:rPr>
        <w:t>increasing</w:t>
      </w:r>
      <w:r w:rsidRPr="002E41DD">
        <w:rPr>
          <w:rStyle w:val="StyleUnderline"/>
          <w:rFonts w:asciiTheme="minorHAnsi" w:hAnsiTheme="minorHAnsi" w:cstheme="minorHAnsi"/>
        </w:rPr>
        <w:t xml:space="preserve"> the risk of </w:t>
      </w:r>
      <w:r w:rsidRPr="00422107">
        <w:rPr>
          <w:rStyle w:val="Emphasis"/>
          <w:rFonts w:asciiTheme="minorHAnsi" w:hAnsiTheme="minorHAnsi" w:cstheme="minorHAnsi"/>
          <w:highlight w:val="green"/>
        </w:rPr>
        <w:t>maladaptation</w:t>
      </w:r>
      <w:r w:rsidRPr="00422107">
        <w:rPr>
          <w:rStyle w:val="StyleUnderline"/>
          <w:rFonts w:asciiTheme="minorHAnsi" w:hAnsiTheme="minorHAnsi" w:cstheme="minorHAnsi"/>
          <w:highlight w:val="green"/>
        </w:rPr>
        <w:t>. Robust EO data</w:t>
      </w:r>
      <w:r w:rsidRPr="002E41DD">
        <w:rPr>
          <w:rStyle w:val="StyleUnderline"/>
          <w:rFonts w:asciiTheme="minorHAnsi" w:hAnsiTheme="minorHAnsi" w:cstheme="minorHAnsi"/>
        </w:rPr>
        <w:t xml:space="preserve"> </w:t>
      </w:r>
      <w:r w:rsidRPr="00422107">
        <w:rPr>
          <w:rStyle w:val="StyleUnderline"/>
          <w:rFonts w:asciiTheme="minorHAnsi" w:hAnsiTheme="minorHAnsi" w:cstheme="minorHAnsi"/>
          <w:highlight w:val="green"/>
        </w:rPr>
        <w:t>is an invaluable resource</w:t>
      </w:r>
      <w:r w:rsidRPr="002E41DD">
        <w:rPr>
          <w:rStyle w:val="StyleUnderline"/>
          <w:rFonts w:asciiTheme="minorHAnsi" w:hAnsiTheme="minorHAnsi" w:cstheme="minorHAnsi"/>
        </w:rPr>
        <w:t xml:space="preserve"> for collecting climate information that can inform climate risk management and make it more effective.</w:t>
      </w:r>
    </w:p>
    <w:p w14:paraId="5AFC7558" w14:textId="77777777" w:rsidR="009C1A3C" w:rsidRPr="002E41DD" w:rsidRDefault="009C1A3C" w:rsidP="009C1A3C">
      <w:pPr>
        <w:rPr>
          <w:rFonts w:asciiTheme="minorHAnsi" w:hAnsiTheme="minorHAnsi" w:cstheme="minorHAnsi"/>
          <w:u w:val="single"/>
        </w:rPr>
      </w:pPr>
    </w:p>
    <w:p w14:paraId="222EA2F0" w14:textId="77777777" w:rsidR="009C1A3C" w:rsidRPr="002E41DD" w:rsidRDefault="009C1A3C" w:rsidP="009C1A3C">
      <w:pPr>
        <w:keepNext/>
        <w:keepLines/>
        <w:spacing w:before="40" w:after="0"/>
        <w:outlineLvl w:val="3"/>
        <w:rPr>
          <w:rFonts w:asciiTheme="minorHAnsi" w:eastAsia="MS Gothic" w:hAnsiTheme="minorHAnsi" w:cstheme="minorHAnsi"/>
          <w:b/>
          <w:iCs/>
          <w:sz w:val="26"/>
        </w:rPr>
      </w:pPr>
      <w:r w:rsidRPr="002E41DD">
        <w:rPr>
          <w:rFonts w:asciiTheme="minorHAnsi" w:eastAsia="MS Gothic" w:hAnsiTheme="minorHAnsi" w:cstheme="minorHAnsi"/>
          <w:b/>
          <w:iCs/>
          <w:sz w:val="26"/>
        </w:rPr>
        <w:t xml:space="preserve">Warming causes </w:t>
      </w:r>
      <w:r w:rsidRPr="002E41DD">
        <w:rPr>
          <w:rFonts w:asciiTheme="minorHAnsi" w:eastAsia="MS Gothic" w:hAnsiTheme="minorHAnsi" w:cstheme="minorHAnsi"/>
          <w:b/>
          <w:iCs/>
          <w:sz w:val="26"/>
          <w:u w:val="single"/>
        </w:rPr>
        <w:t>extinction</w:t>
      </w:r>
      <w:r w:rsidRPr="002E41DD">
        <w:rPr>
          <w:rFonts w:asciiTheme="minorHAnsi" w:eastAsia="MS Gothic" w:hAnsiTheme="minorHAnsi" w:cstheme="minorHAnsi"/>
          <w:b/>
          <w:iCs/>
          <w:sz w:val="26"/>
        </w:rPr>
        <w:t xml:space="preserve"> and turns </w:t>
      </w:r>
      <w:r w:rsidRPr="002E41DD">
        <w:rPr>
          <w:rFonts w:asciiTheme="minorHAnsi" w:eastAsia="MS Gothic" w:hAnsiTheme="minorHAnsi" w:cstheme="minorHAnsi"/>
          <w:b/>
          <w:iCs/>
          <w:sz w:val="26"/>
          <w:u w:val="single"/>
        </w:rPr>
        <w:t>every</w:t>
      </w:r>
      <w:r w:rsidRPr="002E41DD">
        <w:rPr>
          <w:rFonts w:asciiTheme="minorHAnsi" w:eastAsia="MS Gothic" w:hAnsiTheme="minorHAnsi" w:cstheme="minorHAnsi"/>
          <w:b/>
          <w:iCs/>
          <w:sz w:val="26"/>
        </w:rPr>
        <w:t xml:space="preserve"> impact – no adaptation and each degree </w:t>
      </w:r>
      <w:proofErr w:type="gramStart"/>
      <w:r w:rsidRPr="002E41DD">
        <w:rPr>
          <w:rFonts w:asciiTheme="minorHAnsi" w:eastAsia="MS Gothic" w:hAnsiTheme="minorHAnsi" w:cstheme="minorHAnsi"/>
          <w:b/>
          <w:iCs/>
          <w:sz w:val="26"/>
        </w:rPr>
        <w:t>is</w:t>
      </w:r>
      <w:proofErr w:type="gramEnd"/>
      <w:r w:rsidRPr="002E41DD">
        <w:rPr>
          <w:rFonts w:asciiTheme="minorHAnsi" w:eastAsia="MS Gothic" w:hAnsiTheme="minorHAnsi" w:cstheme="minorHAnsi"/>
          <w:b/>
          <w:iCs/>
          <w:sz w:val="26"/>
        </w:rPr>
        <w:t xml:space="preserve"> </w:t>
      </w:r>
      <w:r w:rsidRPr="002E41DD">
        <w:rPr>
          <w:rFonts w:asciiTheme="minorHAnsi" w:eastAsia="MS Gothic" w:hAnsiTheme="minorHAnsi" w:cstheme="minorHAnsi"/>
          <w:b/>
          <w:iCs/>
          <w:sz w:val="26"/>
          <w:u w:val="single"/>
        </w:rPr>
        <w:t>worse</w:t>
      </w:r>
    </w:p>
    <w:p w14:paraId="722D8F3A" w14:textId="77777777" w:rsidR="009C1A3C" w:rsidRPr="002E41DD" w:rsidRDefault="009C1A3C" w:rsidP="009C1A3C">
      <w:pPr>
        <w:rPr>
          <w:rFonts w:asciiTheme="minorHAnsi" w:eastAsia="Cambria" w:hAnsiTheme="minorHAnsi" w:cstheme="minorHAnsi"/>
          <w:b/>
          <w:bCs/>
          <w:sz w:val="26"/>
        </w:rPr>
      </w:pPr>
      <w:proofErr w:type="spellStart"/>
      <w:r w:rsidRPr="002E41DD">
        <w:rPr>
          <w:rFonts w:asciiTheme="minorHAnsi" w:eastAsia="Cambria" w:hAnsiTheme="minorHAnsi" w:cstheme="minorHAnsi"/>
          <w:b/>
          <w:bCs/>
          <w:sz w:val="26"/>
        </w:rPr>
        <w:t>Krosofsky</w:t>
      </w:r>
      <w:proofErr w:type="spellEnd"/>
      <w:r w:rsidRPr="002E41DD">
        <w:rPr>
          <w:rFonts w:asciiTheme="minorHAnsi" w:eastAsia="Cambria" w:hAnsiTheme="minorHAnsi" w:cstheme="minorHAnsi"/>
          <w:b/>
          <w:bCs/>
          <w:sz w:val="26"/>
        </w:rPr>
        <w:t xml:space="preserve"> ’21 </w:t>
      </w:r>
      <w:r w:rsidRPr="002E41DD">
        <w:rPr>
          <w:rFonts w:asciiTheme="minorHAnsi" w:eastAsia="Cambria" w:hAnsiTheme="minorHAnsi" w:cstheme="minorHAnsi"/>
        </w:rPr>
        <w:t>[Andrew, Green Matters Journalist, “How Global Warming May Eventually Lead to Global Extinction”, Green Matters, 03-11-2021, https://www.greenmatters.com/p/will-global-warming-cause-extinction]</w:t>
      </w:r>
    </w:p>
    <w:p w14:paraId="58DC8D32" w14:textId="77777777" w:rsidR="009C1A3C" w:rsidRPr="002E41DD" w:rsidRDefault="009C1A3C" w:rsidP="009C1A3C">
      <w:pPr>
        <w:rPr>
          <w:rFonts w:asciiTheme="minorHAnsi" w:eastAsia="Cambria" w:hAnsiTheme="minorHAnsi" w:cstheme="minorHAnsi"/>
          <w:sz w:val="16"/>
        </w:rPr>
      </w:pPr>
      <w:r w:rsidRPr="002E41DD">
        <w:rPr>
          <w:rFonts w:asciiTheme="minorHAnsi" w:eastAsia="Cambria" w:hAnsiTheme="minorHAnsi" w:cstheme="minorHAnsi"/>
          <w:sz w:val="16"/>
        </w:rPr>
        <w:t xml:space="preserve">Eventually, yes. </w:t>
      </w:r>
      <w:r w:rsidRPr="002E41DD">
        <w:rPr>
          <w:rFonts w:asciiTheme="minorHAnsi" w:eastAsia="Cambria" w:hAnsiTheme="minorHAnsi" w:cstheme="minorHAnsi"/>
          <w:b/>
          <w:iCs/>
          <w:u w:val="single"/>
        </w:rPr>
        <w:t xml:space="preserve">Global </w:t>
      </w:r>
      <w:r w:rsidRPr="00422107">
        <w:rPr>
          <w:rFonts w:asciiTheme="minorHAnsi" w:eastAsia="Cambria" w:hAnsiTheme="minorHAnsi" w:cstheme="minorHAnsi"/>
          <w:b/>
          <w:iCs/>
          <w:highlight w:val="green"/>
          <w:u w:val="single"/>
        </w:rPr>
        <w:t>warming</w:t>
      </w:r>
      <w:r w:rsidRPr="002E41DD">
        <w:rPr>
          <w:rFonts w:asciiTheme="minorHAnsi" w:eastAsia="Cambria" w:hAnsiTheme="minorHAnsi" w:cstheme="minorHAnsi"/>
          <w:b/>
          <w:iCs/>
          <w:u w:val="single"/>
        </w:rPr>
        <w:t xml:space="preserve"> will </w:t>
      </w:r>
      <w:r w:rsidRPr="00422107">
        <w:rPr>
          <w:rFonts w:asciiTheme="minorHAnsi" w:eastAsia="Cambria" w:hAnsiTheme="minorHAnsi" w:cstheme="minorHAnsi"/>
          <w:b/>
          <w:iCs/>
          <w:highlight w:val="green"/>
          <w:u w:val="single"/>
        </w:rPr>
        <w:t>invariably result in</w:t>
      </w:r>
      <w:r w:rsidRPr="002E41DD">
        <w:rPr>
          <w:rFonts w:asciiTheme="minorHAnsi" w:eastAsia="Cambria" w:hAnsiTheme="minorHAnsi" w:cstheme="minorHAnsi"/>
          <w:b/>
          <w:iCs/>
          <w:u w:val="single"/>
        </w:rPr>
        <w:t xml:space="preserve"> the </w:t>
      </w:r>
      <w:r w:rsidRPr="00422107">
        <w:rPr>
          <w:rFonts w:asciiTheme="minorHAnsi" w:eastAsia="Cambria" w:hAnsiTheme="minorHAnsi" w:cstheme="minorHAnsi"/>
          <w:b/>
          <w:iCs/>
          <w:highlight w:val="green"/>
          <w:u w:val="single"/>
          <w:bdr w:val="single" w:sz="12" w:space="0" w:color="auto"/>
        </w:rPr>
        <w:t>mass extinction</w:t>
      </w:r>
      <w:r w:rsidRPr="002E41DD">
        <w:rPr>
          <w:rFonts w:asciiTheme="minorHAnsi" w:eastAsia="Cambria" w:hAnsiTheme="minorHAnsi" w:cstheme="minorHAnsi"/>
          <w:b/>
          <w:iCs/>
          <w:u w:val="single"/>
        </w:rPr>
        <w:t xml:space="preserve"> of millions of different species,</w:t>
      </w:r>
      <w:r w:rsidRPr="002E41DD">
        <w:rPr>
          <w:rFonts w:asciiTheme="minorHAnsi" w:eastAsia="Cambria" w:hAnsiTheme="minorHAnsi" w:cstheme="minorHAnsi"/>
          <w:sz w:val="16"/>
        </w:rPr>
        <w:t xml:space="preserve"> humankind included. In fact, </w:t>
      </w:r>
      <w:r w:rsidRPr="002E41DD">
        <w:rPr>
          <w:rFonts w:asciiTheme="minorHAnsi" w:eastAsia="Cambria" w:hAnsiTheme="minorHAnsi" w:cstheme="minorHAnsi"/>
          <w:b/>
          <w:iCs/>
          <w:u w:val="single"/>
        </w:rPr>
        <w:t xml:space="preserve">the Center for Biological Diversity says that global warming is currently the </w:t>
      </w:r>
      <w:r w:rsidRPr="00422107">
        <w:rPr>
          <w:rFonts w:asciiTheme="minorHAnsi" w:eastAsia="Cambria" w:hAnsiTheme="minorHAnsi" w:cstheme="minorHAnsi"/>
          <w:b/>
          <w:iCs/>
          <w:highlight w:val="green"/>
          <w:u w:val="single"/>
        </w:rPr>
        <w:t>greatest threat to life</w:t>
      </w:r>
      <w:r w:rsidRPr="002E41DD">
        <w:rPr>
          <w:rFonts w:asciiTheme="minorHAnsi" w:eastAsia="Cambria" w:hAnsiTheme="minorHAnsi" w:cstheme="minorHAnsi"/>
          <w:b/>
          <w:iCs/>
          <w:u w:val="single"/>
        </w:rPr>
        <w:t xml:space="preserve"> on this planet</w:t>
      </w:r>
      <w:r w:rsidRPr="002E41DD">
        <w:rPr>
          <w:rFonts w:asciiTheme="minorHAnsi" w:eastAsia="Cambria" w:hAnsiTheme="minorHAnsi" w:cstheme="minorHAnsi"/>
          <w:sz w:val="16"/>
        </w:rPr>
        <w:t xml:space="preserve">. </w:t>
      </w:r>
      <w:r w:rsidRPr="002E41DD">
        <w:rPr>
          <w:rFonts w:asciiTheme="minorHAnsi" w:eastAsia="Cambria" w:hAnsiTheme="minorHAnsi" w:cstheme="minorHAnsi"/>
          <w:b/>
          <w:iCs/>
          <w:u w:val="single"/>
        </w:rPr>
        <w:t xml:space="preserve">Global warming causes a number of detrimental effects on the environment that many </w:t>
      </w:r>
      <w:r w:rsidRPr="00422107">
        <w:rPr>
          <w:rFonts w:asciiTheme="minorHAnsi" w:eastAsia="Cambria" w:hAnsiTheme="minorHAnsi" w:cstheme="minorHAnsi"/>
          <w:b/>
          <w:iCs/>
          <w:highlight w:val="green"/>
          <w:u w:val="single"/>
        </w:rPr>
        <w:t>species won’t be able to handle long-term</w:t>
      </w:r>
      <w:r w:rsidRPr="002E41DD">
        <w:rPr>
          <w:rFonts w:asciiTheme="minorHAnsi" w:eastAsia="Cambria" w:hAnsiTheme="minorHAnsi" w:cstheme="minorHAnsi"/>
          <w:sz w:val="16"/>
        </w:rPr>
        <w:t xml:space="preserve">. Extreme weather patterns are shifting climates across the globe, eliminating habitats and altering the landscape. </w:t>
      </w:r>
      <w:r w:rsidRPr="002E41DD">
        <w:rPr>
          <w:rFonts w:asciiTheme="minorHAnsi" w:eastAsia="Cambria" w:hAnsiTheme="minorHAnsi" w:cstheme="minorHAnsi"/>
          <w:b/>
          <w:iCs/>
          <w:u w:val="single"/>
        </w:rPr>
        <w:t xml:space="preserve">As a result, </w:t>
      </w:r>
      <w:r w:rsidRPr="00422107">
        <w:rPr>
          <w:rFonts w:asciiTheme="minorHAnsi" w:eastAsia="Cambria" w:hAnsiTheme="minorHAnsi" w:cstheme="minorHAnsi"/>
          <w:b/>
          <w:iCs/>
          <w:highlight w:val="green"/>
          <w:u w:val="single"/>
        </w:rPr>
        <w:t>food and</w:t>
      </w:r>
      <w:r w:rsidRPr="002E41DD">
        <w:rPr>
          <w:rFonts w:asciiTheme="minorHAnsi" w:eastAsia="Cambria" w:hAnsiTheme="minorHAnsi" w:cstheme="minorHAnsi"/>
          <w:b/>
          <w:iCs/>
          <w:u w:val="single"/>
        </w:rPr>
        <w:t xml:space="preserve"> fresh </w:t>
      </w:r>
      <w:r w:rsidRPr="00422107">
        <w:rPr>
          <w:rFonts w:asciiTheme="minorHAnsi" w:eastAsia="Cambria" w:hAnsiTheme="minorHAnsi" w:cstheme="minorHAnsi"/>
          <w:b/>
          <w:iCs/>
          <w:highlight w:val="green"/>
          <w:u w:val="single"/>
        </w:rPr>
        <w:t>water sources</w:t>
      </w:r>
      <w:r w:rsidRPr="002E41DD">
        <w:rPr>
          <w:rFonts w:asciiTheme="minorHAnsi" w:eastAsia="Cambria" w:hAnsiTheme="minorHAnsi" w:cstheme="minorHAnsi"/>
          <w:b/>
          <w:iCs/>
          <w:u w:val="single"/>
        </w:rPr>
        <w:t xml:space="preserve"> are being </w:t>
      </w:r>
      <w:r w:rsidRPr="00422107">
        <w:rPr>
          <w:rFonts w:asciiTheme="minorHAnsi" w:eastAsia="Cambria" w:hAnsiTheme="minorHAnsi" w:cstheme="minorHAnsi"/>
          <w:b/>
          <w:iCs/>
          <w:highlight w:val="green"/>
          <w:u w:val="single"/>
        </w:rPr>
        <w:t>drastically reduced</w:t>
      </w:r>
      <w:r w:rsidRPr="002E41DD">
        <w:rPr>
          <w:rFonts w:asciiTheme="minorHAnsi" w:eastAsia="Cambria" w:hAnsiTheme="minorHAnsi" w:cstheme="minorHAnsi"/>
          <w:sz w:val="16"/>
        </w:rPr>
        <w:t xml:space="preserve">. Then, of course, </w:t>
      </w:r>
      <w:r w:rsidRPr="002E41DD">
        <w:rPr>
          <w:rFonts w:asciiTheme="minorHAnsi" w:eastAsia="Cambria" w:hAnsiTheme="minorHAnsi" w:cstheme="minorHAnsi"/>
          <w:b/>
          <w:iCs/>
          <w:u w:val="single"/>
        </w:rPr>
        <w:t xml:space="preserve">there are the </w:t>
      </w:r>
      <w:r w:rsidRPr="00422107">
        <w:rPr>
          <w:rFonts w:asciiTheme="minorHAnsi" w:eastAsia="Cambria" w:hAnsiTheme="minorHAnsi" w:cstheme="minorHAnsi"/>
          <w:b/>
          <w:iCs/>
          <w:highlight w:val="green"/>
          <w:u w:val="single"/>
        </w:rPr>
        <w:t>rising</w:t>
      </w:r>
      <w:r w:rsidRPr="002E41DD">
        <w:rPr>
          <w:rFonts w:asciiTheme="minorHAnsi" w:eastAsia="Cambria" w:hAnsiTheme="minorHAnsi" w:cstheme="minorHAnsi"/>
          <w:b/>
          <w:iCs/>
          <w:u w:val="single"/>
        </w:rPr>
        <w:t xml:space="preserve"> global </w:t>
      </w:r>
      <w:r w:rsidRPr="00422107">
        <w:rPr>
          <w:rFonts w:asciiTheme="minorHAnsi" w:eastAsia="Cambria" w:hAnsiTheme="minorHAnsi" w:cstheme="minorHAnsi"/>
          <w:b/>
          <w:iCs/>
          <w:highlight w:val="green"/>
          <w:u w:val="single"/>
        </w:rPr>
        <w:t>temperatures</w:t>
      </w:r>
      <w:r w:rsidRPr="002E41DD">
        <w:rPr>
          <w:rFonts w:asciiTheme="minorHAnsi" w:eastAsia="Cambria" w:hAnsiTheme="minorHAnsi" w:cstheme="minorHAnsi"/>
          <w:b/>
          <w:iCs/>
          <w:u w:val="single"/>
        </w:rPr>
        <w:t xml:space="preserve"> themselves, which many species are physically unable to contend with</w:t>
      </w:r>
      <w:r w:rsidRPr="002E41DD">
        <w:rPr>
          <w:rFonts w:asciiTheme="minorHAnsi" w:eastAsia="Cambria" w:hAnsiTheme="minorHAnsi" w:cstheme="minorHAnsi"/>
          <w:sz w:val="16"/>
        </w:rPr>
        <w:t xml:space="preserve">. Formerly frozen arctic and </w:t>
      </w:r>
      <w:proofErr w:type="spellStart"/>
      <w:r w:rsidRPr="002E41DD">
        <w:rPr>
          <w:rFonts w:asciiTheme="minorHAnsi" w:eastAsia="Cambria" w:hAnsiTheme="minorHAnsi" w:cstheme="minorHAnsi"/>
          <w:sz w:val="16"/>
        </w:rPr>
        <w:t>antarctic</w:t>
      </w:r>
      <w:proofErr w:type="spellEnd"/>
      <w:r w:rsidRPr="002E41DD">
        <w:rPr>
          <w:rFonts w:asciiTheme="minorHAnsi" w:eastAsia="Cambria" w:hAnsiTheme="minorHAnsi" w:cstheme="minorHAnsi"/>
          <w:sz w:val="16"/>
        </w:rPr>
        <w:t xml:space="preserve"> regions are melting, increasing sea levels and temperatures. Eventually, </w:t>
      </w:r>
      <w:r w:rsidRPr="002E41DD">
        <w:rPr>
          <w:rFonts w:asciiTheme="minorHAnsi" w:eastAsia="Cambria" w:hAnsiTheme="minorHAnsi" w:cstheme="minorHAnsi"/>
          <w:b/>
          <w:iCs/>
          <w:u w:val="single"/>
        </w:rPr>
        <w:t xml:space="preserve">these effects will </w:t>
      </w:r>
      <w:r w:rsidRPr="00422107">
        <w:rPr>
          <w:rFonts w:asciiTheme="minorHAnsi" w:eastAsia="Cambria" w:hAnsiTheme="minorHAnsi" w:cstheme="minorHAnsi"/>
          <w:b/>
          <w:iCs/>
          <w:highlight w:val="green"/>
          <w:u w:val="single"/>
        </w:rPr>
        <w:t>create</w:t>
      </w:r>
      <w:r w:rsidRPr="002E41DD">
        <w:rPr>
          <w:rFonts w:asciiTheme="minorHAnsi" w:eastAsia="Cambria" w:hAnsiTheme="minorHAnsi" w:cstheme="minorHAnsi"/>
          <w:b/>
          <w:iCs/>
          <w:u w:val="single"/>
        </w:rPr>
        <w:t xml:space="preserve"> a perfect storm of </w:t>
      </w:r>
      <w:r w:rsidRPr="00422107">
        <w:rPr>
          <w:rFonts w:asciiTheme="minorHAnsi" w:eastAsia="Cambria" w:hAnsiTheme="minorHAnsi" w:cstheme="minorHAnsi"/>
          <w:b/>
          <w:iCs/>
          <w:highlight w:val="green"/>
          <w:u w:val="single"/>
        </w:rPr>
        <w:t>extinction</w:t>
      </w:r>
      <w:r w:rsidRPr="002E41DD">
        <w:rPr>
          <w:rFonts w:asciiTheme="minorHAnsi" w:eastAsia="Cambria" w:hAnsiTheme="minorHAnsi" w:cstheme="minorHAnsi"/>
          <w:b/>
          <w:iCs/>
          <w:u w:val="single"/>
        </w:rPr>
        <w:t xml:space="preserve"> conditions</w:t>
      </w:r>
      <w:r w:rsidRPr="002E41DD">
        <w:rPr>
          <w:rFonts w:asciiTheme="minorHAnsi" w:eastAsia="Cambria" w:hAnsiTheme="minorHAnsi" w:cstheme="minorHAnsi"/>
          <w:sz w:val="16"/>
        </w:rPr>
        <w:t xml:space="preserve">. The melting glaciers of the arctic and the searing, </w:t>
      </w:r>
      <w:r w:rsidRPr="002E41DD">
        <w:rPr>
          <w:rFonts w:asciiTheme="minorHAnsi" w:eastAsia="Cambria" w:hAnsiTheme="minorHAnsi" w:cstheme="minorHAnsi"/>
          <w:b/>
          <w:iCs/>
          <w:u w:val="single"/>
        </w:rPr>
        <w:t>unmanageable heat indexes being seen along the Equator are just the tip of the iceberg, so to speak.</w:t>
      </w:r>
      <w:r w:rsidRPr="002E41DD">
        <w:rPr>
          <w:rFonts w:asciiTheme="minorHAnsi" w:eastAsia="Cambria" w:hAnsiTheme="minorHAnsi" w:cstheme="minorHAnsi"/>
          <w:sz w:val="16"/>
        </w:rPr>
        <w:t xml:space="preserve"> </w:t>
      </w:r>
      <w:r w:rsidRPr="002E41DD">
        <w:rPr>
          <w:rFonts w:asciiTheme="minorHAnsi" w:eastAsia="Cambria" w:hAnsiTheme="minorHAnsi" w:cstheme="minorHAnsi"/>
          <w:b/>
          <w:iCs/>
          <w:u w:val="single"/>
        </w:rPr>
        <w:t>The species that live in these climate zones have already been affected by the changes caused by global warming.</w:t>
      </w:r>
      <w:r w:rsidRPr="002E41DD">
        <w:rPr>
          <w:rFonts w:asciiTheme="minorHAnsi" w:eastAsia="Cambria" w:hAnsiTheme="minorHAnsi" w:cstheme="minorHAnsi"/>
          <w:sz w:val="16"/>
        </w:rPr>
        <w:t xml:space="preserve"> Take polar bears for example, whose habitats and food sources have been so greatly diminished that they have been forced to range further and further south. </w:t>
      </w:r>
      <w:r w:rsidRPr="002E41DD">
        <w:rPr>
          <w:rFonts w:asciiTheme="minorHAnsi" w:eastAsia="Cambria" w:hAnsiTheme="minorHAnsi" w:cstheme="minorHAnsi"/>
          <w:b/>
          <w:iCs/>
          <w:u w:val="single"/>
        </w:rPr>
        <w:t xml:space="preserve">Increased </w:t>
      </w:r>
      <w:r w:rsidRPr="00422107">
        <w:rPr>
          <w:rFonts w:asciiTheme="minorHAnsi" w:eastAsia="Cambria" w:hAnsiTheme="minorHAnsi" w:cstheme="minorHAnsi"/>
          <w:b/>
          <w:iCs/>
          <w:highlight w:val="green"/>
          <w:u w:val="single"/>
        </w:rPr>
        <w:t>carbon dioxide</w:t>
      </w:r>
      <w:r w:rsidRPr="002E41DD">
        <w:rPr>
          <w:rFonts w:asciiTheme="minorHAnsi" w:eastAsia="Cambria" w:hAnsiTheme="minorHAnsi" w:cstheme="minorHAnsi"/>
          <w:b/>
          <w:iCs/>
          <w:u w:val="single"/>
        </w:rPr>
        <w:t xml:space="preserve"> levels in the atmosphere and oceans have already </w:t>
      </w:r>
      <w:r w:rsidRPr="00422107">
        <w:rPr>
          <w:rFonts w:asciiTheme="minorHAnsi" w:eastAsia="Cambria" w:hAnsiTheme="minorHAnsi" w:cstheme="minorHAnsi"/>
          <w:b/>
          <w:iCs/>
          <w:highlight w:val="green"/>
          <w:u w:val="single"/>
        </w:rPr>
        <w:t>led to ocean acidification</w:t>
      </w:r>
      <w:r w:rsidRPr="002E41DD">
        <w:rPr>
          <w:rFonts w:asciiTheme="minorHAnsi" w:eastAsia="Cambria" w:hAnsiTheme="minorHAnsi" w:cstheme="minorHAnsi"/>
          <w:sz w:val="16"/>
        </w:rPr>
        <w:t xml:space="preserve">. </w:t>
      </w:r>
      <w:r w:rsidRPr="002E41DD">
        <w:rPr>
          <w:rFonts w:asciiTheme="minorHAnsi" w:eastAsia="Cambria" w:hAnsiTheme="minorHAnsi" w:cstheme="minorHAnsi"/>
          <w:b/>
          <w:iCs/>
          <w:u w:val="single"/>
        </w:rPr>
        <w:t>This has caused many species of crustaceans to either adapt or perish and has led to the mass bleaching of more than 50 percent of Australia’s Great Barrier Reef</w:t>
      </w:r>
      <w:r w:rsidRPr="002E41DD">
        <w:rPr>
          <w:rFonts w:asciiTheme="minorHAnsi" w:eastAsia="Cambria" w:hAnsiTheme="minorHAnsi" w:cstheme="minorHAnsi"/>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2E41DD">
        <w:rPr>
          <w:rFonts w:asciiTheme="minorHAnsi" w:eastAsia="Cambria" w:hAnsiTheme="minorHAnsi" w:cstheme="minorHAnsi"/>
          <w:sz w:val="16"/>
        </w:rPr>
        <w:t>things,</w:t>
      </w:r>
      <w:proofErr w:type="gramEnd"/>
      <w:r w:rsidRPr="002E41DD">
        <w:rPr>
          <w:rFonts w:asciiTheme="minorHAnsi" w:eastAsia="Cambria" w:hAnsiTheme="minorHAnsi" w:cstheme="minorHAnsi"/>
          <w:sz w:val="16"/>
        </w:rPr>
        <w:t xml:space="preserve"> humanity’s own prospects aren’t looking that great either. According to The Conversation, </w:t>
      </w:r>
      <w:r w:rsidRPr="002E41DD">
        <w:rPr>
          <w:rFonts w:asciiTheme="minorHAnsi" w:eastAsia="Cambria" w:hAnsiTheme="minorHAnsi" w:cstheme="minorHAnsi"/>
          <w:b/>
          <w:iCs/>
          <w:u w:val="single"/>
        </w:rPr>
        <w:t xml:space="preserve">our species has just </w:t>
      </w:r>
      <w:r w:rsidRPr="00422107">
        <w:rPr>
          <w:rFonts w:asciiTheme="minorHAnsi" w:eastAsia="Cambria" w:hAnsiTheme="minorHAnsi" w:cstheme="minorHAnsi"/>
          <w:b/>
          <w:iCs/>
          <w:highlight w:val="green"/>
          <w:u w:val="single"/>
        </w:rPr>
        <w:t>under a decade left</w:t>
      </w:r>
      <w:r w:rsidRPr="002E41DD">
        <w:rPr>
          <w:rFonts w:asciiTheme="minorHAnsi" w:eastAsia="Cambria" w:hAnsiTheme="minorHAnsi" w:cstheme="minorHAnsi"/>
          <w:b/>
          <w:iCs/>
          <w:u w:val="single"/>
        </w:rPr>
        <w:t xml:space="preserve"> to get our CO₂ emissions under control. If we don’t cut those emissions by half before 2030, temperatures will rise to potentially catastrophic levels. It may only seem like a degree or so, but the worldwide ramifications are immense. </w:t>
      </w:r>
      <w:r w:rsidRPr="002E41DD">
        <w:rPr>
          <w:rFonts w:asciiTheme="minorHAnsi" w:eastAsia="Cambria" w:hAnsiTheme="minorHAnsi" w:cstheme="minorHAnsi"/>
          <w:sz w:val="16"/>
        </w:rPr>
        <w:t xml:space="preserve">The human species is resilient. We will survive for a while longer, even if these grim global warming predictions come to pass, </w:t>
      </w:r>
      <w:r w:rsidRPr="002E41DD">
        <w:rPr>
          <w:rFonts w:asciiTheme="minorHAnsi" w:eastAsia="Cambria" w:hAnsiTheme="minorHAnsi" w:cstheme="minorHAnsi"/>
          <w:b/>
          <w:iCs/>
          <w:u w:val="single"/>
        </w:rPr>
        <w:t xml:space="preserve">but it will mean less food, less water, and </w:t>
      </w:r>
      <w:r w:rsidRPr="00422107">
        <w:rPr>
          <w:rFonts w:asciiTheme="minorHAnsi" w:eastAsia="Cambria" w:hAnsiTheme="minorHAnsi" w:cstheme="minorHAnsi"/>
          <w:b/>
          <w:iCs/>
          <w:highlight w:val="green"/>
          <w:u w:val="single"/>
        </w:rPr>
        <w:t>increased hardship across the world</w:t>
      </w:r>
      <w:r w:rsidRPr="002E41DD">
        <w:rPr>
          <w:rFonts w:asciiTheme="minorHAnsi" w:eastAsia="Cambria" w:hAnsiTheme="minorHAnsi" w:cstheme="minorHAnsi"/>
          <w:b/>
          <w:iCs/>
          <w:u w:val="single"/>
        </w:rPr>
        <w:t xml:space="preserve"> — especially in low-income areas </w:t>
      </w:r>
      <w:r w:rsidRPr="00422107">
        <w:rPr>
          <w:rFonts w:asciiTheme="minorHAnsi" w:eastAsia="Cambria" w:hAnsiTheme="minorHAnsi" w:cstheme="minorHAnsi"/>
          <w:b/>
          <w:iCs/>
          <w:highlight w:val="green"/>
          <w:u w:val="single"/>
        </w:rPr>
        <w:t>and</w:t>
      </w:r>
      <w:r w:rsidRPr="002E41DD">
        <w:rPr>
          <w:rFonts w:asciiTheme="minorHAnsi" w:eastAsia="Cambria" w:hAnsiTheme="minorHAnsi" w:cstheme="minorHAnsi"/>
          <w:b/>
          <w:iCs/>
          <w:u w:val="single"/>
        </w:rPr>
        <w:t xml:space="preserve"> developing countries. This increase will also mean </w:t>
      </w:r>
      <w:r w:rsidRPr="00422107">
        <w:rPr>
          <w:rFonts w:asciiTheme="minorHAnsi" w:eastAsia="Cambria" w:hAnsiTheme="minorHAnsi" w:cstheme="minorHAnsi"/>
          <w:b/>
          <w:iCs/>
          <w:highlight w:val="green"/>
          <w:u w:val="single"/>
        </w:rPr>
        <w:t>more pandemics</w:t>
      </w:r>
      <w:r w:rsidRPr="002E41DD">
        <w:rPr>
          <w:rFonts w:asciiTheme="minorHAnsi" w:eastAsia="Cambria" w:hAnsiTheme="minorHAnsi" w:cstheme="minorHAnsi"/>
          <w:b/>
          <w:iCs/>
          <w:u w:val="single"/>
        </w:rPr>
        <w:t>, devastating storms, and uncontrollable wildfires</w:t>
      </w:r>
      <w:r w:rsidRPr="002E41DD">
        <w:rPr>
          <w:rFonts w:asciiTheme="minorHAnsi" w:eastAsia="Cambria" w:hAnsiTheme="minorHAnsi" w:cstheme="minorHAnsi"/>
          <w:sz w:val="16"/>
        </w:rPr>
        <w:t>.</w:t>
      </w:r>
    </w:p>
    <w:p w14:paraId="20218B03" w14:textId="77777777" w:rsidR="009C1A3C" w:rsidRPr="002E41DD" w:rsidRDefault="009C1A3C" w:rsidP="009C1A3C">
      <w:pPr>
        <w:rPr>
          <w:rFonts w:asciiTheme="minorHAnsi" w:eastAsia="Cambria" w:hAnsiTheme="minorHAnsi" w:cstheme="minorHAnsi"/>
          <w:sz w:val="16"/>
        </w:rPr>
      </w:pPr>
    </w:p>
    <w:p w14:paraId="41DEAF62" w14:textId="77777777" w:rsidR="009C1A3C" w:rsidRDefault="009C1A3C" w:rsidP="009C1A3C">
      <w:pPr>
        <w:pStyle w:val="Heading3"/>
      </w:pPr>
      <w:r>
        <w:t>2 – Mega Constellations</w:t>
      </w:r>
    </w:p>
    <w:p w14:paraId="16FB0C69" w14:textId="77777777" w:rsidR="009C1A3C" w:rsidRPr="002E41DD" w:rsidRDefault="009C1A3C" w:rsidP="009C1A3C">
      <w:pPr>
        <w:pStyle w:val="Heading4"/>
        <w:rPr>
          <w:rFonts w:asciiTheme="minorHAnsi" w:hAnsiTheme="minorHAnsi" w:cstheme="minorHAnsi"/>
        </w:rPr>
      </w:pPr>
      <w:r w:rsidRPr="002E41DD">
        <w:rPr>
          <w:rFonts w:asciiTheme="minorHAnsi" w:hAnsiTheme="minorHAnsi" w:cstheme="minorHAnsi"/>
        </w:rPr>
        <w:t>The second scenario</w:t>
      </w:r>
      <w:r>
        <w:rPr>
          <w:rFonts w:asciiTheme="minorHAnsi" w:hAnsiTheme="minorHAnsi" w:cstheme="minorHAnsi"/>
        </w:rPr>
        <w:t xml:space="preserve"> is </w:t>
      </w:r>
      <w:r w:rsidRPr="00333ADB">
        <w:rPr>
          <w:rFonts w:asciiTheme="minorHAnsi" w:hAnsiTheme="minorHAnsi" w:cstheme="minorHAnsi"/>
          <w:u w:val="single"/>
        </w:rPr>
        <w:t>Mega-constellations</w:t>
      </w:r>
    </w:p>
    <w:p w14:paraId="3817C866" w14:textId="77777777" w:rsidR="009C1A3C" w:rsidRPr="002E41DD" w:rsidRDefault="009C1A3C" w:rsidP="009C1A3C">
      <w:pPr>
        <w:pStyle w:val="Heading4"/>
        <w:rPr>
          <w:rFonts w:asciiTheme="minorHAnsi" w:hAnsiTheme="minorHAnsi" w:cstheme="minorHAnsi"/>
          <w:color w:val="000000" w:themeColor="text1"/>
        </w:rPr>
      </w:pPr>
      <w:r w:rsidRPr="002E41DD">
        <w:rPr>
          <w:rFonts w:asciiTheme="minorHAnsi" w:hAnsiTheme="minorHAnsi" w:cstheme="minorHAnsi"/>
          <w:color w:val="000000" w:themeColor="text1"/>
        </w:rPr>
        <w:t xml:space="preserve">Currently, entrepreneurs are pushing for </w:t>
      </w:r>
      <w:r w:rsidRPr="002E41DD">
        <w:rPr>
          <w:rFonts w:asciiTheme="minorHAnsi" w:hAnsiTheme="minorHAnsi" w:cstheme="minorHAnsi"/>
          <w:color w:val="000000" w:themeColor="text1"/>
          <w:u w:val="single"/>
        </w:rPr>
        <w:t>privatization</w:t>
      </w:r>
      <w:r w:rsidRPr="002E41DD">
        <w:rPr>
          <w:rFonts w:asciiTheme="minorHAnsi" w:hAnsiTheme="minorHAnsi" w:cstheme="minorHAnsi"/>
          <w:color w:val="000000" w:themeColor="text1"/>
        </w:rPr>
        <w:t xml:space="preserve"> of space travel with </w:t>
      </w:r>
      <w:r w:rsidRPr="002E41DD">
        <w:rPr>
          <w:rFonts w:asciiTheme="minorHAnsi" w:hAnsiTheme="minorHAnsi" w:cstheme="minorHAnsi"/>
          <w:color w:val="000000" w:themeColor="text1"/>
          <w:u w:val="single"/>
        </w:rPr>
        <w:t>increasing success</w:t>
      </w:r>
    </w:p>
    <w:p w14:paraId="036FCA00" w14:textId="77777777" w:rsidR="009C1A3C" w:rsidRPr="002E41DD" w:rsidRDefault="009C1A3C" w:rsidP="009C1A3C">
      <w:pPr>
        <w:rPr>
          <w:rFonts w:asciiTheme="minorHAnsi" w:hAnsiTheme="minorHAnsi" w:cstheme="minorHAnsi"/>
          <w:color w:val="000000" w:themeColor="text1"/>
        </w:rPr>
      </w:pPr>
      <w:r w:rsidRPr="002E41DD">
        <w:rPr>
          <w:rStyle w:val="Style13ptBold"/>
          <w:rFonts w:asciiTheme="minorHAnsi" w:hAnsiTheme="minorHAnsi" w:cstheme="minorHAnsi"/>
          <w:color w:val="000000" w:themeColor="text1"/>
        </w:rPr>
        <w:t xml:space="preserve">Thompson 20 </w:t>
      </w:r>
      <w:r w:rsidRPr="002E41DD">
        <w:rPr>
          <w:rFonts w:asciiTheme="minorHAnsi" w:hAnsiTheme="minorHAnsi" w:cstheme="minorHAnsi"/>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3" w:history="1">
        <w:r w:rsidRPr="002E41DD">
          <w:rPr>
            <w:rStyle w:val="Hyperlink"/>
            <w:rFonts w:asciiTheme="minorHAnsi" w:hAnsiTheme="minorHAnsi" w:cstheme="minorHAnsi"/>
            <w:color w:val="000000" w:themeColor="text1"/>
          </w:rPr>
          <w:t>https://newrepublic.com/article/160303/monetizing-final-frontier</w:t>
        </w:r>
      </w:hyperlink>
      <w:r w:rsidRPr="002E41DD">
        <w:rPr>
          <w:rFonts w:asciiTheme="minorHAnsi" w:hAnsiTheme="minorHAnsi" w:cstheme="minorHAnsi"/>
          <w:color w:val="000000" w:themeColor="text1"/>
        </w:rPr>
        <w:t xml:space="preserve">] </w:t>
      </w:r>
    </w:p>
    <w:p w14:paraId="72A5066A" w14:textId="77777777" w:rsidR="009C1A3C" w:rsidRPr="002E41DD" w:rsidRDefault="009C1A3C" w:rsidP="009C1A3C">
      <w:pPr>
        <w:rPr>
          <w:rFonts w:asciiTheme="minorHAnsi" w:hAnsiTheme="minorHAnsi" w:cstheme="minorHAnsi"/>
          <w:b/>
          <w:color w:val="000000" w:themeColor="text1"/>
          <w:u w:val="single"/>
        </w:rPr>
      </w:pPr>
      <w:r w:rsidRPr="002E41DD">
        <w:rPr>
          <w:rFonts w:asciiTheme="minorHAnsi" w:hAnsiTheme="minorHAnsi" w:cstheme="minorHAnsi"/>
          <w:color w:val="000000" w:themeColor="text1"/>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2E41DD">
        <w:rPr>
          <w:rStyle w:val="StyleUnderline"/>
          <w:rFonts w:asciiTheme="minorHAnsi" w:hAnsiTheme="minorHAnsi" w:cstheme="minorHAnsi"/>
          <w:color w:val="000000" w:themeColor="text1"/>
        </w:rPr>
        <w:t xml:space="preserve">. It was the </w:t>
      </w:r>
      <w:proofErr w:type="gramStart"/>
      <w:r w:rsidRPr="002E41DD">
        <w:rPr>
          <w:rStyle w:val="StyleUnderline"/>
          <w:rFonts w:asciiTheme="minorHAnsi" w:hAnsiTheme="minorHAnsi" w:cstheme="minorHAnsi"/>
          <w:color w:val="000000" w:themeColor="text1"/>
        </w:rPr>
        <w:t>first time</w:t>
      </w:r>
      <w:proofErr w:type="gramEnd"/>
      <w:r w:rsidRPr="002E41DD">
        <w:rPr>
          <w:rStyle w:val="StyleUnderline"/>
          <w:rFonts w:asciiTheme="minorHAnsi" w:hAnsiTheme="minorHAnsi" w:cstheme="minorHAnsi"/>
          <w:color w:val="000000" w:themeColor="text1"/>
        </w:rPr>
        <w:t xml:space="preserve"> humans had flown in a rocket and a capsule made by a private-sector company: SpaceX, the creation of the billionaire Elon Musk.</w:t>
      </w:r>
      <w:r w:rsidRPr="002E41DD">
        <w:rPr>
          <w:rFonts w:asciiTheme="minorHAnsi" w:hAnsiTheme="minorHAnsi" w:cstheme="minorHAnsi"/>
          <w:color w:val="000000" w:themeColor="text1"/>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2E41DD">
        <w:rPr>
          <w:rStyle w:val="StyleUnderline"/>
          <w:rFonts w:asciiTheme="minorHAnsi" w:hAnsiTheme="minorHAnsi" w:cstheme="minorHAnsi"/>
          <w:color w:val="000000" w:themeColor="text1"/>
        </w:rPr>
        <w:t xml:space="preserve">. Over the next few years, </w:t>
      </w:r>
      <w:r w:rsidRPr="00422107">
        <w:rPr>
          <w:rStyle w:val="StyleUnderline"/>
          <w:rFonts w:asciiTheme="minorHAnsi" w:hAnsiTheme="minorHAnsi" w:cstheme="minorHAnsi"/>
          <w:color w:val="000000" w:themeColor="text1"/>
          <w:highlight w:val="green"/>
        </w:rPr>
        <w:t>NASA will pay Musk</w:t>
      </w:r>
      <w:r w:rsidRPr="002E41DD">
        <w:rPr>
          <w:rStyle w:val="StyleUnderline"/>
          <w:rFonts w:asciiTheme="minorHAnsi" w:hAnsiTheme="minorHAnsi" w:cstheme="minorHAnsi"/>
          <w:color w:val="000000" w:themeColor="text1"/>
        </w:rPr>
        <w:t xml:space="preserve"> and SpaceX </w:t>
      </w:r>
      <w:r w:rsidRPr="00422107">
        <w:rPr>
          <w:rStyle w:val="StyleUnderline"/>
          <w:rFonts w:asciiTheme="minorHAnsi" w:hAnsiTheme="minorHAnsi" w:cstheme="minorHAnsi"/>
          <w:color w:val="000000" w:themeColor="text1"/>
          <w:highlight w:val="green"/>
        </w:rPr>
        <w:t>$2.6 billion to ferry astronauts to</w:t>
      </w:r>
      <w:r w:rsidRPr="002E41DD">
        <w:rPr>
          <w:rStyle w:val="StyleUnderline"/>
          <w:rFonts w:asciiTheme="minorHAnsi" w:hAnsiTheme="minorHAnsi" w:cstheme="minorHAnsi"/>
          <w:color w:val="000000" w:themeColor="text1"/>
        </w:rPr>
        <w:t xml:space="preserve"> and from </w:t>
      </w:r>
      <w:r w:rsidRPr="00422107">
        <w:rPr>
          <w:rStyle w:val="StyleUnderline"/>
          <w:rFonts w:asciiTheme="minorHAnsi" w:hAnsiTheme="minorHAnsi" w:cstheme="minorHAnsi"/>
          <w:color w:val="000000" w:themeColor="text1"/>
          <w:highlight w:val="green"/>
        </w:rPr>
        <w:t>the space station</w:t>
      </w:r>
      <w:r w:rsidRPr="002E41DD">
        <w:rPr>
          <w:rStyle w:val="StyleUnderline"/>
          <w:rFonts w:asciiTheme="minorHAnsi" w:hAnsiTheme="minorHAnsi" w:cstheme="minorHAnsi"/>
          <w:color w:val="000000" w:themeColor="text1"/>
        </w:rPr>
        <w:t xml:space="preserve"> six times. </w:t>
      </w:r>
      <w:r w:rsidRPr="002E41DD">
        <w:rPr>
          <w:rFonts w:asciiTheme="minorHAnsi" w:hAnsiTheme="minorHAnsi" w:cstheme="minorHAnsi"/>
          <w:color w:val="000000" w:themeColor="text1"/>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2E41DD">
        <w:rPr>
          <w:rStyle w:val="StyleUnderline"/>
          <w:rFonts w:asciiTheme="minorHAnsi" w:hAnsiTheme="minorHAnsi" w:cstheme="minorHAnsi"/>
          <w:color w:val="000000" w:themeColor="text1"/>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422107">
        <w:rPr>
          <w:rStyle w:val="StyleUnderline"/>
          <w:rFonts w:asciiTheme="minorHAnsi" w:hAnsiTheme="minorHAnsi" w:cstheme="minorHAnsi"/>
          <w:color w:val="000000" w:themeColor="text1"/>
          <w:highlight w:val="green"/>
        </w:rPr>
        <w:t>Private-sector activity in space</w:t>
      </w:r>
      <w:r w:rsidRPr="002E41DD">
        <w:rPr>
          <w:rStyle w:val="StyleUnderline"/>
          <w:rFonts w:asciiTheme="minorHAnsi" w:hAnsiTheme="minorHAnsi" w:cstheme="minorHAnsi"/>
          <w:color w:val="000000" w:themeColor="text1"/>
        </w:rPr>
        <w:t xml:space="preserve"> travel </w:t>
      </w:r>
      <w:r w:rsidRPr="00422107">
        <w:rPr>
          <w:rStyle w:val="StyleUnderline"/>
          <w:rFonts w:asciiTheme="minorHAnsi" w:hAnsiTheme="minorHAnsi" w:cstheme="minorHAnsi"/>
          <w:color w:val="000000" w:themeColor="text1"/>
          <w:highlight w:val="green"/>
        </w:rPr>
        <w:t>is accelerating dramatically</w:t>
      </w:r>
      <w:r w:rsidRPr="002E41DD">
        <w:rPr>
          <w:rStyle w:val="StyleUnderline"/>
          <w:rFonts w:asciiTheme="minorHAnsi" w:hAnsiTheme="minorHAnsi" w:cstheme="minorHAnsi"/>
          <w:color w:val="000000" w:themeColor="text1"/>
        </w:rPr>
        <w:t>—rocketing, one might say. For decades, ever since people first headed for orbit in the 1960s, spaceflight had been mostly the preserve of governments.</w:t>
      </w:r>
      <w:r w:rsidRPr="002E41DD">
        <w:rPr>
          <w:rFonts w:asciiTheme="minorHAnsi" w:hAnsiTheme="minorHAnsi" w:cstheme="minorHAnsi"/>
          <w:color w:val="000000" w:themeColor="text1"/>
          <w:sz w:val="12"/>
        </w:rPr>
        <w:t xml:space="preserve"> States were the only actors with the money and technical acumen to blast things into the vacuum and get them safely down again. </w:t>
      </w:r>
      <w:r w:rsidRPr="002E41DD">
        <w:rPr>
          <w:rStyle w:val="StyleUnderline"/>
          <w:rFonts w:asciiTheme="minorHAnsi" w:hAnsiTheme="minorHAnsi" w:cstheme="minorHAnsi"/>
          <w:color w:val="000000" w:themeColor="text1"/>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422107">
        <w:rPr>
          <w:rStyle w:val="StyleUnderline"/>
          <w:rFonts w:asciiTheme="minorHAnsi" w:hAnsiTheme="minorHAnsi" w:cstheme="minorHAnsi"/>
          <w:color w:val="000000" w:themeColor="text1"/>
          <w:highlight w:val="green"/>
        </w:rPr>
        <w:t>“New Space” entrepreneurs has begun launching</w:t>
      </w:r>
      <w:r w:rsidRPr="002E41DD">
        <w:rPr>
          <w:rStyle w:val="StyleUnderline"/>
          <w:rFonts w:asciiTheme="minorHAnsi" w:hAnsiTheme="minorHAnsi" w:cstheme="minorHAnsi"/>
          <w:color w:val="000000" w:themeColor="text1"/>
        </w:rPr>
        <w:t xml:space="preserve"> rockets and satellites. Some seek </w:t>
      </w:r>
      <w:r w:rsidRPr="00422107">
        <w:rPr>
          <w:rStyle w:val="StyleUnderline"/>
          <w:rFonts w:asciiTheme="minorHAnsi" w:hAnsiTheme="minorHAnsi" w:cstheme="minorHAnsi"/>
          <w:color w:val="000000" w:themeColor="text1"/>
          <w:highlight w:val="green"/>
        </w:rPr>
        <w:t>to flood the planet with fast,</w:t>
      </w:r>
      <w:r w:rsidRPr="002E41DD">
        <w:rPr>
          <w:rStyle w:val="StyleUnderline"/>
          <w:rFonts w:asciiTheme="minorHAnsi" w:hAnsiTheme="minorHAnsi" w:cstheme="minorHAnsi"/>
          <w:color w:val="000000" w:themeColor="text1"/>
        </w:rPr>
        <w:t xml:space="preserve"> cheap mobile-</w:t>
      </w:r>
      <w:r w:rsidRPr="00422107">
        <w:rPr>
          <w:rStyle w:val="StyleUnderline"/>
          <w:rFonts w:asciiTheme="minorHAnsi" w:hAnsiTheme="minorHAnsi" w:cstheme="minorHAnsi"/>
          <w:color w:val="000000" w:themeColor="text1"/>
          <w:highlight w:val="green"/>
        </w:rPr>
        <w:t>phone signals</w:t>
      </w:r>
      <w:r w:rsidRPr="002E41DD">
        <w:rPr>
          <w:rStyle w:val="StyleUnderline"/>
          <w:rFonts w:asciiTheme="minorHAnsi" w:hAnsiTheme="minorHAnsi" w:cstheme="minorHAnsi"/>
          <w:color w:val="000000" w:themeColor="text1"/>
        </w:rPr>
        <w:t xml:space="preserve">; others want to </w:t>
      </w:r>
      <w:r w:rsidRPr="00422107">
        <w:rPr>
          <w:rStyle w:val="StyleUnderline"/>
          <w:rFonts w:asciiTheme="minorHAnsi" w:hAnsiTheme="minorHAnsi" w:cstheme="minorHAnsi"/>
          <w:color w:val="000000" w:themeColor="text1"/>
          <w:highlight w:val="green"/>
        </w:rPr>
        <w:t xml:space="preserve">manufacture </w:t>
      </w:r>
      <w:r w:rsidRPr="002E41DD">
        <w:rPr>
          <w:rStyle w:val="StyleUnderline"/>
          <w:rFonts w:asciiTheme="minorHAnsi" w:hAnsiTheme="minorHAnsi" w:cstheme="minorHAnsi"/>
          <w:color w:val="000000" w:themeColor="text1"/>
        </w:rPr>
        <w:t xml:space="preserve">new </w:t>
      </w:r>
      <w:r w:rsidRPr="00422107">
        <w:rPr>
          <w:rStyle w:val="StyleUnderline"/>
          <w:rFonts w:asciiTheme="minorHAnsi" w:hAnsiTheme="minorHAnsi" w:cstheme="minorHAnsi"/>
          <w:color w:val="000000" w:themeColor="text1"/>
          <w:highlight w:val="green"/>
        </w:rPr>
        <w:t>products in zero gravity</w:t>
      </w:r>
      <w:r w:rsidRPr="002E41DD">
        <w:rPr>
          <w:rStyle w:val="StyleUnderline"/>
          <w:rFonts w:asciiTheme="minorHAnsi" w:hAnsiTheme="minorHAnsi" w:cstheme="minorHAnsi"/>
          <w:color w:val="000000" w:themeColor="text1"/>
        </w:rPr>
        <w:t xml:space="preserve">, harnessing the novel physics of such conditions to </w:t>
      </w:r>
      <w:r w:rsidRPr="00422107">
        <w:rPr>
          <w:rStyle w:val="StyleUnderline"/>
          <w:rFonts w:asciiTheme="minorHAnsi" w:hAnsiTheme="minorHAnsi" w:cstheme="minorHAnsi"/>
          <w:color w:val="000000" w:themeColor="text1"/>
          <w:highlight w:val="green"/>
        </w:rPr>
        <w:t>engineer substances that can’t be made in Earth</w:t>
      </w:r>
      <w:r w:rsidRPr="002E41DD">
        <w:rPr>
          <w:rStyle w:val="StyleUnderline"/>
          <w:rFonts w:asciiTheme="minorHAnsi" w:hAnsiTheme="minorHAnsi" w:cstheme="minorHAnsi"/>
          <w:color w:val="000000" w:themeColor="text1"/>
        </w:rPr>
        <w:t>’s gravity</w:t>
      </w:r>
      <w:r w:rsidRPr="002E41DD">
        <w:rPr>
          <w:rFonts w:asciiTheme="minorHAnsi" w:hAnsiTheme="minorHAnsi" w:cstheme="minorHAnsi"/>
          <w:color w:val="000000" w:themeColor="text1"/>
          <w:sz w:val="12"/>
        </w:rPr>
        <w:t>. Further afield, they’re aiming to harvest water on the moon and even mine asteroids</w:t>
      </w:r>
      <w:r w:rsidRPr="002E41DD">
        <w:rPr>
          <w:rStyle w:val="StyleUnderline"/>
          <w:rFonts w:asciiTheme="minorHAnsi" w:hAnsiTheme="minorHAnsi" w:cstheme="minorHAnsi"/>
          <w:color w:val="000000" w:themeColor="text1"/>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2E41DD">
        <w:rPr>
          <w:rFonts w:asciiTheme="minorHAnsi" w:hAnsiTheme="minorHAnsi" w:cstheme="minorHAnsi"/>
          <w:b/>
          <w:color w:val="000000" w:themeColor="text1"/>
          <w:u w:val="single"/>
        </w:rPr>
        <w:t xml:space="preserve"> </w:t>
      </w:r>
      <w:r w:rsidRPr="002E41DD">
        <w:rPr>
          <w:rStyle w:val="StyleUnderline"/>
          <w:rFonts w:asciiTheme="minorHAnsi" w:hAnsiTheme="minorHAnsi" w:cstheme="minorHAnsi"/>
          <w:color w:val="000000" w:themeColor="text1"/>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422107">
        <w:rPr>
          <w:rStyle w:val="StyleUnderline"/>
          <w:rFonts w:asciiTheme="minorHAnsi" w:hAnsiTheme="minorHAnsi" w:cstheme="minorHAnsi"/>
          <w:color w:val="000000" w:themeColor="text1"/>
          <w:highlight w:val="green"/>
        </w:rPr>
        <w:t>officials have</w:t>
      </w:r>
      <w:r w:rsidRPr="002E41DD">
        <w:rPr>
          <w:rStyle w:val="StyleUnderline"/>
          <w:rFonts w:asciiTheme="minorHAnsi" w:hAnsiTheme="minorHAnsi" w:cstheme="minorHAnsi"/>
          <w:color w:val="000000" w:themeColor="text1"/>
        </w:rPr>
        <w:t xml:space="preserve"> even </w:t>
      </w:r>
      <w:r w:rsidRPr="00422107">
        <w:rPr>
          <w:rStyle w:val="StyleUnderline"/>
          <w:rFonts w:asciiTheme="minorHAnsi" w:hAnsiTheme="minorHAnsi" w:cstheme="minorHAnsi"/>
          <w:color w:val="000000" w:themeColor="text1"/>
          <w:highlight w:val="green"/>
        </w:rPr>
        <w:t>touted the idea of privatizing the $100 billion space station</w:t>
      </w:r>
      <w:r w:rsidRPr="002E41DD">
        <w:rPr>
          <w:rStyle w:val="StyleUnderline"/>
          <w:rFonts w:asciiTheme="minorHAnsi" w:hAnsiTheme="minorHAnsi" w:cstheme="minorHAnsi"/>
          <w:color w:val="000000" w:themeColor="text1"/>
        </w:rPr>
        <w:t xml:space="preserve"> itself</w:t>
      </w:r>
      <w:r w:rsidRPr="002E41DD">
        <w:rPr>
          <w:rFonts w:asciiTheme="minorHAnsi" w:hAnsiTheme="minorHAnsi" w:cstheme="minorHAnsi"/>
          <w:color w:val="000000" w:themeColor="text1"/>
          <w:sz w:val="12"/>
        </w:rPr>
        <w:t>—the last signature NASA-sponsored human spacecraft project still aloft. When Trump’s transition team in 2017 pondered the handoff of low-Earth orbit to the private sector, it concluded: “</w:t>
      </w:r>
      <w:r w:rsidRPr="002E41DD">
        <w:rPr>
          <w:rStyle w:val="StyleUnderline"/>
          <w:rFonts w:asciiTheme="minorHAnsi" w:hAnsiTheme="minorHAnsi" w:cstheme="minorHAnsi"/>
          <w:color w:val="000000" w:themeColor="text1"/>
        </w:rPr>
        <w:t xml:space="preserve">This may be </w:t>
      </w:r>
      <w:r w:rsidRPr="00422107">
        <w:rPr>
          <w:rStyle w:val="StyleUnderline"/>
          <w:rFonts w:asciiTheme="minorHAnsi" w:hAnsiTheme="minorHAnsi" w:cstheme="minorHAnsi"/>
          <w:color w:val="000000" w:themeColor="text1"/>
          <w:highlight w:val="green"/>
        </w:rPr>
        <w:t xml:space="preserve">the biggest </w:t>
      </w:r>
      <w:r w:rsidRPr="002E41DD">
        <w:rPr>
          <w:rStyle w:val="StyleUnderline"/>
          <w:rFonts w:asciiTheme="minorHAnsi" w:hAnsiTheme="minorHAnsi" w:cstheme="minorHAnsi"/>
          <w:color w:val="000000" w:themeColor="text1"/>
        </w:rPr>
        <w:t xml:space="preserve">and most public </w:t>
      </w:r>
      <w:r w:rsidRPr="00422107">
        <w:rPr>
          <w:rStyle w:val="StyleUnderline"/>
          <w:rFonts w:asciiTheme="minorHAnsi" w:hAnsiTheme="minorHAnsi" w:cstheme="minorHAnsi"/>
          <w:color w:val="000000" w:themeColor="text1"/>
          <w:highlight w:val="green"/>
        </w:rPr>
        <w:t>privatization effort America has ever conducted</w:t>
      </w:r>
      <w:r w:rsidRPr="002E41DD">
        <w:rPr>
          <w:rStyle w:val="StyleUnderline"/>
          <w:rFonts w:asciiTheme="minorHAnsi" w:hAnsiTheme="minorHAnsi" w:cstheme="minorHAnsi"/>
          <w:color w:val="000000" w:themeColor="text1"/>
        </w:rPr>
        <w:t>.</w:t>
      </w:r>
      <w:r w:rsidRPr="002E41DD">
        <w:rPr>
          <w:rFonts w:asciiTheme="minorHAnsi" w:hAnsiTheme="minorHAnsi" w:cstheme="minorHAnsi"/>
          <w:color w:val="000000" w:themeColor="text1"/>
          <w:sz w:val="12"/>
        </w:rPr>
        <w:t>” Or as Texas GOP Senator Ted Cruz—at the time the chairman of the Space, Science, and Competitiveness Subcommittee—put it in 2018: “</w:t>
      </w:r>
      <w:r w:rsidRPr="002E41DD">
        <w:rPr>
          <w:rStyle w:val="StyleUnderline"/>
          <w:rFonts w:asciiTheme="minorHAnsi" w:hAnsiTheme="minorHAnsi" w:cstheme="minorHAnsi"/>
          <w:color w:val="000000" w:themeColor="text1"/>
        </w:rPr>
        <w:t xml:space="preserve">I predict the first trillionaire will be made in space.” </w:t>
      </w:r>
      <w:r w:rsidRPr="002E41DD">
        <w:rPr>
          <w:rFonts w:asciiTheme="minorHAnsi" w:hAnsiTheme="minorHAnsi" w:cstheme="minorHAnsi"/>
          <w:color w:val="000000" w:themeColor="text1"/>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2E41DD">
        <w:rPr>
          <w:rStyle w:val="StyleUnderline"/>
          <w:rFonts w:asciiTheme="minorHAnsi" w:hAnsiTheme="minorHAnsi" w:cstheme="minorHAnsi"/>
          <w:color w:val="000000" w:themeColor="text1"/>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3FF3F4FD" w14:textId="77777777" w:rsidR="009C1A3C" w:rsidRPr="002E41DD" w:rsidRDefault="009C1A3C" w:rsidP="009C1A3C">
      <w:pPr>
        <w:rPr>
          <w:rFonts w:asciiTheme="minorHAnsi" w:hAnsiTheme="minorHAnsi" w:cstheme="minorHAnsi"/>
        </w:rPr>
      </w:pPr>
    </w:p>
    <w:p w14:paraId="0D0A57B8" w14:textId="77777777" w:rsidR="009C1A3C" w:rsidRPr="002E41DD" w:rsidRDefault="009C1A3C" w:rsidP="009C1A3C">
      <w:pPr>
        <w:pStyle w:val="Heading4"/>
        <w:rPr>
          <w:rFonts w:asciiTheme="minorHAnsi" w:hAnsiTheme="minorHAnsi" w:cstheme="minorHAnsi"/>
          <w:color w:val="000000" w:themeColor="text1"/>
        </w:rPr>
      </w:pPr>
      <w:r w:rsidRPr="002E41DD">
        <w:rPr>
          <w:rFonts w:asciiTheme="minorHAnsi" w:hAnsiTheme="minorHAnsi" w:cstheme="minorHAnsi"/>
          <w:color w:val="000000" w:themeColor="text1"/>
        </w:rPr>
        <w:t xml:space="preserve">Incoming </w:t>
      </w:r>
      <w:r w:rsidRPr="002E41DD">
        <w:rPr>
          <w:rFonts w:asciiTheme="minorHAnsi" w:hAnsiTheme="minorHAnsi" w:cstheme="minorHAnsi"/>
          <w:color w:val="000000" w:themeColor="text1"/>
          <w:u w:val="single"/>
        </w:rPr>
        <w:t>mega-constellations</w:t>
      </w:r>
      <w:r w:rsidRPr="002E41DD">
        <w:rPr>
          <w:rFonts w:asciiTheme="minorHAnsi" w:hAnsiTheme="minorHAnsi" w:cstheme="minorHAnsi"/>
          <w:color w:val="000000" w:themeColor="text1"/>
        </w:rPr>
        <w:t xml:space="preserve"> of private satellites uniquely ensure </w:t>
      </w:r>
      <w:r w:rsidRPr="002E41DD">
        <w:rPr>
          <w:rFonts w:asciiTheme="minorHAnsi" w:hAnsiTheme="minorHAnsi" w:cstheme="minorHAnsi"/>
          <w:color w:val="000000" w:themeColor="text1"/>
          <w:u w:val="single"/>
        </w:rPr>
        <w:t>unmanageable</w:t>
      </w:r>
      <w:r w:rsidRPr="002E41DD">
        <w:rPr>
          <w:rFonts w:asciiTheme="minorHAnsi" w:hAnsiTheme="minorHAnsi" w:cstheme="minorHAnsi"/>
          <w:color w:val="000000" w:themeColor="text1"/>
        </w:rPr>
        <w:t xml:space="preserve"> space debris, triggering the </w:t>
      </w:r>
      <w:r w:rsidRPr="002E41DD">
        <w:rPr>
          <w:rFonts w:asciiTheme="minorHAnsi" w:hAnsiTheme="minorHAnsi" w:cstheme="minorHAnsi"/>
          <w:color w:val="000000" w:themeColor="text1"/>
          <w:u w:val="single"/>
        </w:rPr>
        <w:t>Kessler Syndrome</w:t>
      </w:r>
      <w:r w:rsidRPr="002E41DD">
        <w:rPr>
          <w:rFonts w:asciiTheme="minorHAnsi" w:hAnsiTheme="minorHAnsi" w:cstheme="minorHAnsi"/>
          <w:color w:val="000000" w:themeColor="text1"/>
        </w:rPr>
        <w:t>.</w:t>
      </w:r>
    </w:p>
    <w:p w14:paraId="60D3DE19" w14:textId="77777777" w:rsidR="009C1A3C" w:rsidRPr="002E41DD" w:rsidRDefault="009C1A3C" w:rsidP="009C1A3C">
      <w:pPr>
        <w:rPr>
          <w:rFonts w:asciiTheme="minorHAnsi" w:hAnsiTheme="minorHAnsi" w:cstheme="minorHAnsi"/>
          <w:color w:val="000000" w:themeColor="text1"/>
        </w:rPr>
      </w:pPr>
      <w:proofErr w:type="spellStart"/>
      <w:r w:rsidRPr="002E41DD">
        <w:rPr>
          <w:rStyle w:val="Style13ptBold"/>
          <w:rFonts w:asciiTheme="minorHAnsi" w:hAnsiTheme="minorHAnsi" w:cstheme="minorHAnsi"/>
          <w:color w:val="000000" w:themeColor="text1"/>
        </w:rPr>
        <w:t>Boley</w:t>
      </w:r>
      <w:proofErr w:type="spellEnd"/>
      <w:r w:rsidRPr="002E41DD">
        <w:rPr>
          <w:rStyle w:val="Style13ptBold"/>
          <w:rFonts w:asciiTheme="minorHAnsi" w:hAnsiTheme="minorHAnsi" w:cstheme="minorHAnsi"/>
          <w:color w:val="000000" w:themeColor="text1"/>
        </w:rPr>
        <w:t xml:space="preserve"> &amp; Byers 21</w:t>
      </w:r>
      <w:r w:rsidRPr="002E41DD">
        <w:rPr>
          <w:rFonts w:asciiTheme="minorHAnsi" w:hAnsiTheme="minorHAnsi" w:cstheme="min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24" w:history="1">
        <w:r w:rsidRPr="002E41DD">
          <w:rPr>
            <w:rStyle w:val="Hyperlink"/>
            <w:rFonts w:asciiTheme="minorHAnsi" w:hAnsiTheme="minorHAnsi" w:cstheme="minorHAnsi"/>
            <w:color w:val="000000" w:themeColor="text1"/>
          </w:rPr>
          <w:t>https://www.nature.com/articles/s41598-021-89909-7</w:t>
        </w:r>
      </w:hyperlink>
      <w:r w:rsidRPr="002E41DD">
        <w:rPr>
          <w:rFonts w:asciiTheme="minorHAnsi" w:hAnsiTheme="minorHAnsi" w:cstheme="minorHAnsi"/>
          <w:color w:val="000000" w:themeColor="text1"/>
        </w:rPr>
        <w:t xml:space="preserve">] </w:t>
      </w:r>
    </w:p>
    <w:p w14:paraId="3AFC3E06" w14:textId="77777777" w:rsidR="009C1A3C" w:rsidRDefault="009C1A3C" w:rsidP="009C1A3C">
      <w:pPr>
        <w:rPr>
          <w:rFonts w:asciiTheme="minorHAnsi" w:hAnsiTheme="minorHAnsi" w:cstheme="minorHAnsi"/>
          <w:color w:val="000000" w:themeColor="text1"/>
          <w:sz w:val="16"/>
          <w:szCs w:val="16"/>
        </w:rPr>
      </w:pPr>
      <w:r w:rsidRPr="00422107">
        <w:rPr>
          <w:rStyle w:val="StyleUnderline"/>
          <w:rFonts w:asciiTheme="minorHAnsi" w:hAnsiTheme="minorHAnsi" w:cstheme="minorHAnsi"/>
          <w:color w:val="000000" w:themeColor="text1"/>
          <w:highlight w:val="green"/>
        </w:rPr>
        <w:t>Companies</w:t>
      </w:r>
      <w:r w:rsidRPr="002E41DD">
        <w:rPr>
          <w:rStyle w:val="StyleUnderline"/>
          <w:rFonts w:asciiTheme="minorHAnsi" w:hAnsiTheme="minorHAnsi" w:cstheme="minorHAnsi"/>
          <w:color w:val="000000" w:themeColor="text1"/>
        </w:rPr>
        <w:t xml:space="preserve"> are placing satellites into orbit at an unprecedented frequency to </w:t>
      </w:r>
      <w:r w:rsidRPr="00422107">
        <w:rPr>
          <w:rStyle w:val="StyleUnderline"/>
          <w:rFonts w:asciiTheme="minorHAnsi" w:hAnsiTheme="minorHAnsi" w:cstheme="minorHAnsi"/>
          <w:color w:val="000000" w:themeColor="text1"/>
          <w:highlight w:val="green"/>
        </w:rPr>
        <w:t xml:space="preserve">build </w:t>
      </w:r>
      <w:r w:rsidRPr="00422107">
        <w:rPr>
          <w:rStyle w:val="Emphasis"/>
          <w:rFonts w:asciiTheme="minorHAnsi" w:hAnsiTheme="minorHAnsi" w:cstheme="minorHAnsi"/>
          <w:color w:val="000000" w:themeColor="text1"/>
          <w:highlight w:val="green"/>
        </w:rPr>
        <w:t>‘mega-constellations’</w:t>
      </w:r>
      <w:r w:rsidRPr="00422107">
        <w:rPr>
          <w:rStyle w:val="StyleUnderline"/>
          <w:rFonts w:asciiTheme="minorHAnsi" w:hAnsiTheme="minorHAnsi" w:cstheme="minorHAnsi"/>
          <w:color w:val="000000" w:themeColor="text1"/>
          <w:highlight w:val="green"/>
        </w:rPr>
        <w:t xml:space="preserve"> of</w:t>
      </w:r>
      <w:r w:rsidRPr="002E41DD">
        <w:rPr>
          <w:rStyle w:val="StyleUnderline"/>
          <w:rFonts w:asciiTheme="minorHAnsi" w:hAnsiTheme="minorHAnsi" w:cstheme="minorHAnsi"/>
          <w:color w:val="000000" w:themeColor="text1"/>
        </w:rPr>
        <w:t xml:space="preserve"> communications </w:t>
      </w:r>
      <w:r w:rsidRPr="00422107">
        <w:rPr>
          <w:rStyle w:val="StyleUnderline"/>
          <w:rFonts w:asciiTheme="minorHAnsi" w:hAnsiTheme="minorHAnsi" w:cstheme="minorHAnsi"/>
          <w:color w:val="000000" w:themeColor="text1"/>
          <w:highlight w:val="green"/>
        </w:rPr>
        <w:t xml:space="preserve">satellites </w:t>
      </w:r>
      <w:r w:rsidRPr="002E41DD">
        <w:rPr>
          <w:rStyle w:val="StyleUnderline"/>
          <w:rFonts w:asciiTheme="minorHAnsi" w:hAnsiTheme="minorHAnsi" w:cstheme="minorHAnsi"/>
          <w:color w:val="000000" w:themeColor="text1"/>
        </w:rPr>
        <w:t>in</w:t>
      </w:r>
      <w:r w:rsidRPr="002E41DD">
        <w:rPr>
          <w:rFonts w:asciiTheme="minorHAnsi" w:hAnsiTheme="minorHAnsi" w:cstheme="minorHAnsi"/>
          <w:color w:val="000000" w:themeColor="text1"/>
          <w:sz w:val="16"/>
        </w:rPr>
        <w:t xml:space="preserve"> Low Earth Orbit (</w:t>
      </w:r>
      <w:r w:rsidRPr="002E41DD">
        <w:rPr>
          <w:rStyle w:val="Emphasis"/>
          <w:rFonts w:asciiTheme="minorHAnsi" w:hAnsiTheme="minorHAnsi" w:cstheme="minorHAnsi"/>
          <w:color w:val="000000" w:themeColor="text1"/>
        </w:rPr>
        <w:t>LEO</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In two years</w:t>
      </w:r>
      <w:r w:rsidRPr="002E41DD">
        <w:rPr>
          <w:rFonts w:asciiTheme="minorHAnsi" w:hAnsiTheme="minorHAnsi" w:cstheme="minorHAnsi"/>
          <w:color w:val="000000" w:themeColor="text1"/>
          <w:sz w:val="16"/>
        </w:rPr>
        <w:t xml:space="preserve">, </w:t>
      </w:r>
      <w:r w:rsidRPr="00422107">
        <w:rPr>
          <w:rStyle w:val="StyleUnderline"/>
          <w:rFonts w:asciiTheme="minorHAnsi" w:hAnsiTheme="minorHAnsi" w:cstheme="minorHAnsi"/>
          <w:color w:val="000000" w:themeColor="text1"/>
          <w:highlight w:val="green"/>
        </w:rPr>
        <w:t>the number</w:t>
      </w:r>
      <w:r w:rsidRPr="002E41DD">
        <w:rPr>
          <w:rStyle w:val="StyleUnderline"/>
          <w:rFonts w:asciiTheme="minorHAnsi" w:hAnsiTheme="minorHAnsi" w:cstheme="minorHAnsi"/>
          <w:color w:val="000000" w:themeColor="text1"/>
        </w:rPr>
        <w:t xml:space="preserve"> of</w:t>
      </w:r>
      <w:r w:rsidRPr="002E41DD">
        <w:rPr>
          <w:rFonts w:asciiTheme="minorHAnsi" w:hAnsiTheme="minorHAnsi" w:cstheme="minorHAnsi"/>
          <w:color w:val="000000" w:themeColor="text1"/>
          <w:sz w:val="16"/>
        </w:rPr>
        <w:t xml:space="preserve"> active and defunct </w:t>
      </w:r>
      <w:r w:rsidRPr="002E41DD">
        <w:rPr>
          <w:rStyle w:val="StyleUnderline"/>
          <w:rFonts w:asciiTheme="minorHAnsi" w:hAnsiTheme="minorHAnsi" w:cstheme="minorHAnsi"/>
          <w:color w:val="000000" w:themeColor="text1"/>
        </w:rPr>
        <w:t xml:space="preserve">satellites </w:t>
      </w:r>
      <w:r w:rsidRPr="00422107">
        <w:rPr>
          <w:rStyle w:val="StyleUnderline"/>
          <w:rFonts w:asciiTheme="minorHAnsi" w:hAnsiTheme="minorHAnsi" w:cstheme="minorHAnsi"/>
          <w:color w:val="000000" w:themeColor="text1"/>
          <w:highlight w:val="green"/>
        </w:rPr>
        <w:t xml:space="preserve">in </w:t>
      </w:r>
      <w:r w:rsidRPr="00422107">
        <w:rPr>
          <w:rStyle w:val="Emphasis"/>
          <w:rFonts w:asciiTheme="minorHAnsi" w:hAnsiTheme="minorHAnsi" w:cstheme="minorHAnsi"/>
          <w:color w:val="000000" w:themeColor="text1"/>
          <w:highlight w:val="green"/>
        </w:rPr>
        <w:t>LEO</w:t>
      </w:r>
      <w:r w:rsidRPr="00422107">
        <w:rPr>
          <w:rStyle w:val="StyleUnderline"/>
          <w:rFonts w:asciiTheme="minorHAnsi" w:hAnsiTheme="minorHAnsi" w:cstheme="minorHAnsi"/>
          <w:color w:val="000000" w:themeColor="text1"/>
          <w:highlight w:val="green"/>
        </w:rPr>
        <w:t xml:space="preserve"> has increased by</w:t>
      </w:r>
      <w:r w:rsidRPr="002E41DD">
        <w:rPr>
          <w:rStyle w:val="StyleUnderline"/>
          <w:rFonts w:asciiTheme="minorHAnsi" w:hAnsiTheme="minorHAnsi" w:cstheme="minorHAnsi"/>
          <w:color w:val="000000" w:themeColor="text1"/>
        </w:rPr>
        <w:t xml:space="preserve"> over </w:t>
      </w:r>
      <w:r w:rsidRPr="00422107">
        <w:rPr>
          <w:rStyle w:val="StyleUnderline"/>
          <w:rFonts w:asciiTheme="minorHAnsi" w:hAnsiTheme="minorHAnsi" w:cstheme="minorHAnsi"/>
          <w:color w:val="000000" w:themeColor="text1"/>
          <w:highlight w:val="green"/>
        </w:rPr>
        <w:t>50%</w:t>
      </w:r>
      <w:r w:rsidRPr="00422107">
        <w:rPr>
          <w:rFonts w:asciiTheme="minorHAnsi" w:hAnsiTheme="minorHAnsi" w:cstheme="minorHAnsi"/>
          <w:color w:val="000000" w:themeColor="text1"/>
          <w:sz w:val="16"/>
          <w:highlight w:val="green"/>
        </w:rPr>
        <w:t>,</w:t>
      </w:r>
      <w:r w:rsidRPr="002E41DD">
        <w:rPr>
          <w:rFonts w:asciiTheme="minorHAnsi" w:hAnsiTheme="minorHAnsi" w:cstheme="minorHAnsi"/>
          <w:color w:val="000000" w:themeColor="text1"/>
          <w:sz w:val="16"/>
        </w:rPr>
        <w:t xml:space="preserve"> to about </w:t>
      </w:r>
      <w:r w:rsidRPr="002E41DD">
        <w:rPr>
          <w:rStyle w:val="Emphasis"/>
          <w:rFonts w:asciiTheme="minorHAnsi" w:hAnsiTheme="minorHAnsi" w:cstheme="minorHAnsi"/>
          <w:color w:val="000000" w:themeColor="text1"/>
        </w:rPr>
        <w:t>5000</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as of</w:t>
      </w:r>
      <w:r w:rsidRPr="002E41DD">
        <w:rPr>
          <w:rFonts w:asciiTheme="minorHAnsi" w:hAnsiTheme="minorHAnsi" w:cstheme="minorHAnsi"/>
          <w:color w:val="000000" w:themeColor="text1"/>
          <w:sz w:val="16"/>
        </w:rPr>
        <w:t xml:space="preserve"> 30 </w:t>
      </w:r>
      <w:r w:rsidRPr="002E41DD">
        <w:rPr>
          <w:rStyle w:val="StyleUnderline"/>
          <w:rFonts w:asciiTheme="minorHAnsi" w:hAnsiTheme="minorHAnsi" w:cstheme="minorHAnsi"/>
          <w:color w:val="000000" w:themeColor="text1"/>
        </w:rPr>
        <w:t xml:space="preserve">March </w:t>
      </w:r>
      <w:r w:rsidRPr="002E41DD">
        <w:rPr>
          <w:rStyle w:val="Emphasis"/>
          <w:rFonts w:asciiTheme="minorHAnsi" w:hAnsiTheme="minorHAnsi" w:cstheme="minorHAnsi"/>
          <w:color w:val="000000" w:themeColor="text1"/>
        </w:rPr>
        <w:t>2021</w:t>
      </w:r>
      <w:r w:rsidRPr="002E41DD">
        <w:rPr>
          <w:rFonts w:asciiTheme="minorHAnsi" w:hAnsiTheme="minorHAnsi" w:cstheme="minorHAnsi"/>
          <w:color w:val="000000" w:themeColor="text1"/>
          <w:sz w:val="16"/>
        </w:rPr>
        <w:t xml:space="preserve">). </w:t>
      </w:r>
      <w:r w:rsidRPr="00422107">
        <w:rPr>
          <w:rStyle w:val="Emphasis"/>
          <w:rFonts w:asciiTheme="minorHAnsi" w:hAnsiTheme="minorHAnsi" w:cstheme="minorHAnsi"/>
          <w:color w:val="000000" w:themeColor="text1"/>
          <w:highlight w:val="green"/>
        </w:rPr>
        <w:t>SpaceX</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alone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is on track to </w:t>
      </w:r>
      <w:r w:rsidRPr="00422107">
        <w:rPr>
          <w:rStyle w:val="StyleUnderline"/>
          <w:rFonts w:asciiTheme="minorHAnsi" w:hAnsiTheme="minorHAnsi" w:cstheme="minorHAnsi"/>
          <w:color w:val="000000" w:themeColor="text1"/>
          <w:highlight w:val="green"/>
        </w:rPr>
        <w:t>add 11,000</w:t>
      </w:r>
      <w:r w:rsidRPr="002E41DD">
        <w:rPr>
          <w:rFonts w:asciiTheme="minorHAnsi" w:hAnsiTheme="minorHAnsi" w:cstheme="minorHAnsi"/>
          <w:color w:val="000000" w:themeColor="text1"/>
          <w:sz w:val="16"/>
        </w:rPr>
        <w:t xml:space="preserve"> more as it builds its </w:t>
      </w:r>
      <w:proofErr w:type="spellStart"/>
      <w:r w:rsidRPr="002E41DD">
        <w:rPr>
          <w:rFonts w:asciiTheme="minorHAnsi" w:hAnsiTheme="minorHAnsi" w:cstheme="minorHAnsi"/>
          <w:color w:val="000000" w:themeColor="text1"/>
          <w:sz w:val="16"/>
        </w:rPr>
        <w:t>Starlink</w:t>
      </w:r>
      <w:proofErr w:type="spellEnd"/>
      <w:r w:rsidRPr="002E41DD">
        <w:rPr>
          <w:rFonts w:asciiTheme="minorHAnsi" w:hAnsiTheme="minorHAnsi" w:cstheme="minorHAnsi"/>
          <w:color w:val="000000" w:themeColor="text1"/>
          <w:sz w:val="16"/>
        </w:rPr>
        <w:t xml:space="preserve"> mega-constellation </w:t>
      </w:r>
      <w:r w:rsidRPr="00422107">
        <w:rPr>
          <w:rStyle w:val="StyleUnderline"/>
          <w:rFonts w:asciiTheme="minorHAnsi" w:hAnsiTheme="minorHAnsi" w:cstheme="minorHAnsi"/>
          <w:color w:val="000000" w:themeColor="text1"/>
          <w:highlight w:val="green"/>
        </w:rPr>
        <w:t>and</w:t>
      </w:r>
      <w:r w:rsidRPr="002E41DD">
        <w:rPr>
          <w:rStyle w:val="StyleUnderline"/>
          <w:rFonts w:asciiTheme="minorHAnsi" w:hAnsiTheme="minorHAnsi" w:cstheme="minorHAnsi"/>
          <w:color w:val="000000" w:themeColor="text1"/>
        </w:rPr>
        <w:t xml:space="preserve"> has</w:t>
      </w:r>
      <w:r w:rsidRPr="002E41DD">
        <w:rPr>
          <w:rFonts w:asciiTheme="minorHAnsi" w:hAnsiTheme="minorHAnsi" w:cstheme="minorHAnsi"/>
          <w:color w:val="000000" w:themeColor="text1"/>
          <w:sz w:val="16"/>
        </w:rPr>
        <w:t xml:space="preserve"> already </w:t>
      </w:r>
      <w:r w:rsidRPr="00422107">
        <w:rPr>
          <w:rStyle w:val="StyleUnderline"/>
          <w:rFonts w:asciiTheme="minorHAnsi" w:hAnsiTheme="minorHAnsi" w:cstheme="minorHAnsi"/>
          <w:color w:val="000000" w:themeColor="text1"/>
          <w:highlight w:val="green"/>
        </w:rPr>
        <w:t>filed for</w:t>
      </w:r>
      <w:r w:rsidRPr="002E41DD">
        <w:rPr>
          <w:rStyle w:val="StyleUnderline"/>
          <w:rFonts w:asciiTheme="minorHAnsi" w:hAnsiTheme="minorHAnsi" w:cstheme="minorHAnsi"/>
          <w:color w:val="000000" w:themeColor="text1"/>
        </w:rPr>
        <w:t xml:space="preserve"> permission for </w:t>
      </w:r>
      <w:r w:rsidRPr="00422107">
        <w:rPr>
          <w:rStyle w:val="StyleUnderline"/>
          <w:rFonts w:asciiTheme="minorHAnsi" w:hAnsiTheme="minorHAnsi" w:cstheme="minorHAnsi"/>
          <w:color w:val="000000" w:themeColor="text1"/>
          <w:highlight w:val="green"/>
        </w:rPr>
        <w:t>another 30,000</w:t>
      </w:r>
      <w:r w:rsidRPr="002E41DD">
        <w:rPr>
          <w:rFonts w:asciiTheme="minorHAnsi" w:hAnsiTheme="minorHAnsi" w:cstheme="minorHAnsi"/>
          <w:color w:val="000000" w:themeColor="text1"/>
          <w:sz w:val="16"/>
        </w:rPr>
        <w:t xml:space="preserve"> satellites </w:t>
      </w:r>
      <w:r w:rsidRPr="002E41DD">
        <w:rPr>
          <w:rStyle w:val="StyleUnderline"/>
          <w:rFonts w:asciiTheme="minorHAnsi" w:hAnsiTheme="minorHAnsi" w:cstheme="minorHAnsi"/>
          <w:color w:val="000000" w:themeColor="text1"/>
        </w:rPr>
        <w:t>with the</w:t>
      </w:r>
      <w:r w:rsidRPr="002E41DD">
        <w:rPr>
          <w:rFonts w:asciiTheme="minorHAnsi" w:hAnsiTheme="minorHAnsi" w:cstheme="minorHAnsi"/>
          <w:color w:val="000000" w:themeColor="text1"/>
          <w:sz w:val="16"/>
        </w:rPr>
        <w:t xml:space="preserve"> Federal Communications Commission (</w:t>
      </w:r>
      <w:r w:rsidRPr="002E41DD">
        <w:rPr>
          <w:rStyle w:val="StyleUnderline"/>
          <w:rFonts w:asciiTheme="minorHAnsi" w:hAnsiTheme="minorHAnsi" w:cstheme="minorHAnsi"/>
          <w:color w:val="000000" w:themeColor="text1"/>
        </w:rPr>
        <w:t>FCC</w:t>
      </w:r>
      <w:r w:rsidRPr="002E41DD">
        <w:rPr>
          <w:rFonts w:asciiTheme="minorHAnsi" w:hAnsiTheme="minorHAnsi" w:cstheme="minorHAnsi"/>
          <w:color w:val="000000" w:themeColor="text1"/>
          <w:sz w:val="16"/>
        </w:rPr>
        <w:t xml:space="preserve">)1. Others have similar plans, including </w:t>
      </w:r>
      <w:proofErr w:type="spellStart"/>
      <w:r w:rsidRPr="002E41DD">
        <w:rPr>
          <w:rStyle w:val="Emphasis"/>
          <w:rFonts w:asciiTheme="minorHAnsi" w:hAnsiTheme="minorHAnsi" w:cstheme="minorHAnsi"/>
          <w:color w:val="000000" w:themeColor="text1"/>
        </w:rPr>
        <w:t>OneWeb</w:t>
      </w:r>
      <w:proofErr w:type="spellEnd"/>
      <w:r w:rsidRPr="002E41DD">
        <w:rPr>
          <w:rStyle w:val="Emphasis"/>
          <w:rFonts w:asciiTheme="minorHAnsi" w:hAnsiTheme="minorHAnsi" w:cstheme="minorHAnsi"/>
          <w:color w:val="000000" w:themeColor="text1"/>
        </w:rPr>
        <w:t xml:space="preserve">, Amazon, </w:t>
      </w:r>
      <w:proofErr w:type="spellStart"/>
      <w:r w:rsidRPr="002E41DD">
        <w:rPr>
          <w:rStyle w:val="Emphasis"/>
          <w:rFonts w:asciiTheme="minorHAnsi" w:hAnsiTheme="minorHAnsi" w:cstheme="minorHAnsi"/>
          <w:color w:val="000000" w:themeColor="text1"/>
        </w:rPr>
        <w:t>Telesat</w:t>
      </w:r>
      <w:proofErr w:type="spellEnd"/>
      <w:r w:rsidRPr="002E41DD">
        <w:rPr>
          <w:rStyle w:val="Emphasis"/>
          <w:rFonts w:asciiTheme="minorHAnsi" w:hAnsiTheme="minorHAnsi" w:cstheme="minorHAnsi"/>
          <w:color w:val="000000" w:themeColor="text1"/>
        </w:rPr>
        <w:t>,</w:t>
      </w:r>
      <w:r w:rsidRPr="002E41DD">
        <w:rPr>
          <w:rFonts w:asciiTheme="minorHAnsi" w:hAnsiTheme="minorHAnsi" w:cstheme="minorHAnsi"/>
          <w:color w:val="000000" w:themeColor="text1"/>
          <w:sz w:val="16"/>
        </w:rPr>
        <w:t xml:space="preserve"> and GW, which is a Chinese state-owned company2. The </w:t>
      </w:r>
      <w:r w:rsidRPr="002E41DD">
        <w:rPr>
          <w:rStyle w:val="StyleUnderline"/>
          <w:rFonts w:asciiTheme="minorHAnsi" w:hAnsiTheme="minorHAnsi" w:cstheme="minorHAnsi"/>
          <w:color w:val="000000" w:themeColor="text1"/>
        </w:rPr>
        <w:t>current governance system for LEO</w:t>
      </w:r>
      <w:r w:rsidRPr="002E41DD">
        <w:rPr>
          <w:rFonts w:asciiTheme="minorHAnsi" w:hAnsiTheme="minorHAnsi" w:cstheme="minorHAnsi"/>
          <w:color w:val="000000" w:themeColor="text1"/>
          <w:sz w:val="16"/>
        </w:rPr>
        <w:t xml:space="preserve">, while slowly changing, </w:t>
      </w:r>
      <w:r w:rsidRPr="002E41DD">
        <w:rPr>
          <w:rStyle w:val="StyleUnderline"/>
          <w:rFonts w:asciiTheme="minorHAnsi" w:hAnsiTheme="minorHAnsi" w:cstheme="minorHAnsi"/>
          <w:color w:val="000000" w:themeColor="text1"/>
        </w:rPr>
        <w:t xml:space="preserve">is ill-equipped to handle </w:t>
      </w:r>
      <w:r w:rsidRPr="00422107">
        <w:rPr>
          <w:rStyle w:val="Emphasis"/>
          <w:rFonts w:asciiTheme="minorHAnsi" w:hAnsiTheme="minorHAnsi" w:cstheme="minorHAnsi"/>
          <w:color w:val="000000" w:themeColor="text1"/>
          <w:highlight w:val="green"/>
        </w:rPr>
        <w:t>large satellite systems</w:t>
      </w:r>
      <w:r w:rsidRPr="002E41DD">
        <w:rPr>
          <w:rFonts w:asciiTheme="minorHAnsi" w:hAnsiTheme="minorHAnsi" w:cstheme="minorHAnsi"/>
          <w:color w:val="000000" w:themeColor="text1"/>
          <w:sz w:val="16"/>
        </w:rPr>
        <w:t xml:space="preserve">. Here, we outline how applying the consumer electronic model to </w:t>
      </w:r>
      <w:r w:rsidRPr="002E41DD">
        <w:rPr>
          <w:rStyle w:val="StyleUnderline"/>
          <w:rFonts w:asciiTheme="minorHAnsi" w:hAnsiTheme="minorHAnsi" w:cstheme="minorHAnsi"/>
          <w:color w:val="000000" w:themeColor="text1"/>
        </w:rPr>
        <w:t xml:space="preserve">satellites could lead to </w:t>
      </w:r>
      <w:r w:rsidRPr="002E41DD">
        <w:rPr>
          <w:rStyle w:val="Emphasis"/>
          <w:rFonts w:asciiTheme="minorHAnsi" w:hAnsiTheme="minorHAnsi" w:cstheme="minorHAnsi"/>
          <w:color w:val="000000" w:themeColor="text1"/>
        </w:rPr>
        <w:t>multiple tragedies of the commons</w:t>
      </w:r>
      <w:r w:rsidRPr="002E41DD">
        <w:rPr>
          <w:rFonts w:asciiTheme="minorHAnsi" w:hAnsiTheme="minorHAnsi" w:cstheme="minorHAnsi"/>
          <w:color w:val="000000" w:themeColor="text1"/>
          <w:sz w:val="16"/>
        </w:rPr>
        <w:t xml:space="preserve">. Some of these are well known, such as </w:t>
      </w:r>
      <w:r w:rsidRPr="002E41DD">
        <w:rPr>
          <w:rStyle w:val="StyleUnderline"/>
          <w:rFonts w:asciiTheme="minorHAnsi" w:hAnsiTheme="minorHAnsi" w:cstheme="minorHAnsi"/>
          <w:color w:val="000000" w:themeColor="text1"/>
        </w:rPr>
        <w:t xml:space="preserve">impediments to </w:t>
      </w:r>
      <w:r w:rsidRPr="002E41DD">
        <w:rPr>
          <w:rStyle w:val="Emphasis"/>
          <w:rFonts w:asciiTheme="minorHAnsi" w:hAnsiTheme="minorHAnsi" w:cstheme="minorHAnsi"/>
          <w:color w:val="000000" w:themeColor="text1"/>
        </w:rPr>
        <w:t>astronomy</w:t>
      </w:r>
      <w:r w:rsidRPr="002E41DD">
        <w:rPr>
          <w:rFonts w:asciiTheme="minorHAnsi" w:hAnsiTheme="minorHAnsi" w:cstheme="minorHAnsi"/>
          <w:color w:val="000000" w:themeColor="text1"/>
          <w:sz w:val="16"/>
        </w:rPr>
        <w:t xml:space="preserve"> and an </w:t>
      </w:r>
      <w:r w:rsidRPr="00422107">
        <w:rPr>
          <w:rStyle w:val="StyleUnderline"/>
          <w:rFonts w:asciiTheme="minorHAnsi" w:hAnsiTheme="minorHAnsi" w:cstheme="minorHAnsi"/>
          <w:color w:val="000000" w:themeColor="text1"/>
          <w:highlight w:val="green"/>
        </w:rPr>
        <w:t xml:space="preserve">increased risk of </w:t>
      </w:r>
      <w:r w:rsidRPr="00422107">
        <w:rPr>
          <w:rStyle w:val="Emphasis"/>
          <w:rFonts w:asciiTheme="minorHAnsi" w:hAnsiTheme="minorHAnsi" w:cstheme="minorHAnsi"/>
          <w:color w:val="000000" w:themeColor="text1"/>
          <w:highlight w:val="green"/>
        </w:rPr>
        <w:t>space debris</w:t>
      </w:r>
      <w:r w:rsidRPr="002E41DD">
        <w:rPr>
          <w:rFonts w:asciiTheme="minorHAnsi" w:hAnsiTheme="minorHAnsi" w:cstheme="minorHAnsi"/>
          <w:color w:val="000000" w:themeColor="text1"/>
          <w:sz w:val="16"/>
        </w:rPr>
        <w:t xml:space="preserve">, while others have received insufficient attention, including </w:t>
      </w:r>
      <w:r w:rsidRPr="002E41DD">
        <w:rPr>
          <w:rStyle w:val="StyleUnderline"/>
          <w:rFonts w:asciiTheme="minorHAnsi" w:hAnsiTheme="minorHAnsi" w:cstheme="minorHAnsi"/>
          <w:color w:val="000000" w:themeColor="text1"/>
        </w:rPr>
        <w:t xml:space="preserve">changes to the </w:t>
      </w:r>
      <w:r w:rsidRPr="002E41DD">
        <w:rPr>
          <w:rStyle w:val="Emphasis"/>
          <w:rFonts w:asciiTheme="minorHAnsi" w:hAnsiTheme="minorHAnsi" w:cstheme="minorHAnsi"/>
          <w:color w:val="000000" w:themeColor="text1"/>
        </w:rPr>
        <w:t>chemistry</w:t>
      </w:r>
      <w:r w:rsidRPr="002E41DD">
        <w:rPr>
          <w:rStyle w:val="StyleUnderline"/>
          <w:rFonts w:asciiTheme="minorHAnsi" w:hAnsiTheme="minorHAnsi" w:cstheme="minorHAnsi"/>
          <w:color w:val="000000" w:themeColor="text1"/>
        </w:rPr>
        <w:t xml:space="preserve"> of Earth’s </w:t>
      </w:r>
      <w:r w:rsidRPr="002E41DD">
        <w:rPr>
          <w:rStyle w:val="Emphasis"/>
          <w:rFonts w:asciiTheme="minorHAnsi" w:hAnsiTheme="minorHAnsi" w:cstheme="minorHAnsi"/>
          <w:color w:val="000000" w:themeColor="text1"/>
        </w:rPr>
        <w:t>upper atmosphere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and</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increased dangers</w:t>
      </w:r>
      <w:r w:rsidRPr="002E41DD">
        <w:rPr>
          <w:rStyle w:val="StyleUnderline"/>
          <w:rFonts w:asciiTheme="minorHAnsi" w:hAnsiTheme="minorHAnsi" w:cstheme="minorHAnsi"/>
          <w:color w:val="000000" w:themeColor="text1"/>
        </w:rPr>
        <w:t xml:space="preserve"> on Earth’s surface from </w:t>
      </w:r>
      <w:r w:rsidRPr="002E41DD">
        <w:rPr>
          <w:rStyle w:val="Emphasis"/>
          <w:rFonts w:asciiTheme="minorHAnsi" w:hAnsiTheme="minorHAnsi" w:cstheme="minorHAnsi"/>
          <w:color w:val="000000" w:themeColor="text1"/>
        </w:rPr>
        <w:t>re-entered debris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The heavy use of certain orbital regions</w:t>
      </w:r>
      <w:r w:rsidRPr="002E41DD">
        <w:rPr>
          <w:rFonts w:asciiTheme="minorHAnsi" w:hAnsiTheme="minorHAnsi" w:cstheme="minorHAnsi"/>
          <w:color w:val="000000" w:themeColor="text1"/>
          <w:sz w:val="16"/>
        </w:rPr>
        <w:t xml:space="preserve"> might also </w:t>
      </w:r>
      <w:r w:rsidRPr="002E41DD">
        <w:rPr>
          <w:rStyle w:val="StyleUnderline"/>
          <w:rFonts w:asciiTheme="minorHAnsi" w:hAnsiTheme="minorHAnsi" w:cstheme="minorHAnsi"/>
          <w:color w:val="000000" w:themeColor="text1"/>
        </w:rPr>
        <w:t>result in</w:t>
      </w:r>
      <w:r w:rsidRPr="002E41DD">
        <w:rPr>
          <w:rFonts w:asciiTheme="minorHAnsi" w:hAnsiTheme="minorHAnsi" w:cstheme="minorHAnsi"/>
          <w:color w:val="000000" w:themeColor="text1"/>
          <w:sz w:val="16"/>
        </w:rPr>
        <w:t xml:space="preserve"> a </w:t>
      </w:r>
      <w:r w:rsidRPr="002E41DD">
        <w:rPr>
          <w:rStyle w:val="StyleUnderline"/>
          <w:rFonts w:asciiTheme="minorHAnsi" w:hAnsiTheme="minorHAnsi" w:cstheme="minorHAnsi"/>
          <w:color w:val="000000" w:themeColor="text1"/>
        </w:rPr>
        <w:t>de facto exclusion of other actors from them</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violating the</w:t>
      </w:r>
      <w:r w:rsidRPr="002E41DD">
        <w:rPr>
          <w:rFonts w:asciiTheme="minorHAnsi" w:hAnsiTheme="minorHAnsi" w:cstheme="minorHAnsi"/>
          <w:color w:val="000000" w:themeColor="text1"/>
          <w:sz w:val="16"/>
        </w:rPr>
        <w:t xml:space="preserve"> 1967 </w:t>
      </w:r>
      <w:r w:rsidRPr="002E41DD">
        <w:rPr>
          <w:rStyle w:val="Emphasis"/>
          <w:rFonts w:asciiTheme="minorHAnsi" w:hAnsiTheme="minorHAnsi" w:cstheme="minorHAnsi"/>
          <w:color w:val="000000" w:themeColor="text1"/>
        </w:rPr>
        <w:t>O</w:t>
      </w:r>
      <w:r w:rsidRPr="002E41DD">
        <w:rPr>
          <w:rFonts w:asciiTheme="minorHAnsi" w:hAnsiTheme="minorHAnsi" w:cstheme="minorHAnsi"/>
          <w:color w:val="000000" w:themeColor="text1"/>
          <w:sz w:val="16"/>
        </w:rPr>
        <w:t xml:space="preserve">uter </w:t>
      </w:r>
      <w:r w:rsidRPr="002E41DD">
        <w:rPr>
          <w:rStyle w:val="Emphasis"/>
          <w:rFonts w:asciiTheme="minorHAnsi" w:hAnsiTheme="minorHAnsi" w:cstheme="minorHAnsi"/>
          <w:color w:val="000000" w:themeColor="text1"/>
        </w:rPr>
        <w:t>S</w:t>
      </w:r>
      <w:r w:rsidRPr="002E41DD">
        <w:rPr>
          <w:rFonts w:asciiTheme="minorHAnsi" w:hAnsiTheme="minorHAnsi" w:cstheme="minorHAnsi"/>
          <w:color w:val="000000" w:themeColor="text1"/>
          <w:sz w:val="16"/>
        </w:rPr>
        <w:t xml:space="preserve">pace </w:t>
      </w:r>
      <w:r w:rsidRPr="002E41DD">
        <w:rPr>
          <w:rStyle w:val="Emphasis"/>
          <w:rFonts w:asciiTheme="minorHAnsi" w:hAnsiTheme="minorHAnsi" w:cstheme="minorHAnsi"/>
          <w:color w:val="000000" w:themeColor="text1"/>
        </w:rPr>
        <w:t>T</w:t>
      </w:r>
      <w:r w:rsidRPr="002E41DD">
        <w:rPr>
          <w:rFonts w:asciiTheme="minorHAnsi" w:hAnsiTheme="minorHAnsi" w:cstheme="minorHAnsi"/>
          <w:color w:val="000000" w:themeColor="text1"/>
          <w:sz w:val="16"/>
        </w:rPr>
        <w:t xml:space="preserve">reaty. </w:t>
      </w:r>
      <w:r w:rsidRPr="002E41DD">
        <w:rPr>
          <w:rStyle w:val="StyleUnderline"/>
          <w:rFonts w:asciiTheme="minorHAnsi" w:hAnsiTheme="minorHAnsi" w:cstheme="minorHAnsi"/>
          <w:color w:val="000000" w:themeColor="text1"/>
        </w:rPr>
        <w:t>All of these challenges could be addressed</w:t>
      </w:r>
      <w:r w:rsidRPr="002E41DD">
        <w:rPr>
          <w:rFonts w:asciiTheme="minorHAnsi" w:hAnsiTheme="minorHAnsi" w:cstheme="minorHAnsi"/>
          <w:color w:val="000000" w:themeColor="text1"/>
          <w:sz w:val="16"/>
        </w:rPr>
        <w:t xml:space="preserve"> in a coordinated manner </w:t>
      </w:r>
      <w:r w:rsidRPr="002E41DD">
        <w:rPr>
          <w:rStyle w:val="StyleUnderline"/>
          <w:rFonts w:asciiTheme="minorHAnsi" w:hAnsiTheme="minorHAnsi" w:cstheme="minorHAnsi"/>
          <w:color w:val="000000" w:themeColor="text1"/>
        </w:rPr>
        <w:t>through multilateral law-making</w:t>
      </w:r>
      <w:r w:rsidRPr="002E41DD">
        <w:rPr>
          <w:rFonts w:asciiTheme="minorHAnsi" w:hAnsiTheme="minorHAnsi" w:cstheme="min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2E41DD">
        <w:rPr>
          <w:rStyle w:val="Emphasis"/>
          <w:rFonts w:asciiTheme="minorHAnsi" w:hAnsiTheme="minorHAnsi" w:cstheme="minorHAnsi"/>
          <w:color w:val="000000" w:themeColor="text1"/>
        </w:rPr>
        <w:t>mega-constellations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require a shift in</w:t>
      </w:r>
      <w:r w:rsidRPr="002E41DD">
        <w:rPr>
          <w:rFonts w:asciiTheme="minorHAnsi" w:hAnsiTheme="minorHAnsi" w:cstheme="minorHAnsi"/>
          <w:color w:val="000000" w:themeColor="text1"/>
          <w:sz w:val="16"/>
        </w:rPr>
        <w:t xml:space="preserve"> perspectives and </w:t>
      </w:r>
      <w:r w:rsidRPr="002E41DD">
        <w:rPr>
          <w:rStyle w:val="StyleUnderline"/>
          <w:rFonts w:asciiTheme="minorHAnsi" w:hAnsiTheme="minorHAnsi" w:cstheme="minorHAnsi"/>
          <w:color w:val="000000" w:themeColor="text1"/>
        </w:rPr>
        <w:t>policies</w:t>
      </w:r>
      <w:r w:rsidRPr="002E41DD">
        <w:rPr>
          <w:rFonts w:asciiTheme="minorHAnsi" w:hAnsiTheme="minorHAnsi" w:cstheme="minorHAnsi"/>
          <w:color w:val="000000" w:themeColor="text1"/>
          <w:sz w:val="16"/>
        </w:rPr>
        <w:t xml:space="preserve">: from looking at single satellites, to evaluating systems of thousands of satellites, and doing so within an understanding of the limitations of Earth’s environment, including its orbits. </w:t>
      </w:r>
      <w:r w:rsidRPr="00422107">
        <w:rPr>
          <w:rStyle w:val="StyleUnderline"/>
          <w:rFonts w:asciiTheme="minorHAnsi" w:hAnsiTheme="minorHAnsi" w:cstheme="minorHAnsi"/>
          <w:color w:val="000000" w:themeColor="text1"/>
          <w:highlight w:val="green"/>
        </w:rPr>
        <w:t>Thousands</w:t>
      </w:r>
      <w:r w:rsidRPr="002E41DD">
        <w:rPr>
          <w:rStyle w:val="StyleUnderline"/>
          <w:rFonts w:asciiTheme="minorHAnsi" w:hAnsiTheme="minorHAnsi" w:cstheme="minorHAnsi"/>
          <w:color w:val="000000" w:themeColor="text1"/>
        </w:rPr>
        <w:t xml:space="preserve"> of </w:t>
      </w:r>
      <w:r w:rsidRPr="002E41DD">
        <w:rPr>
          <w:rStyle w:val="Emphasis"/>
          <w:rFonts w:asciiTheme="minorHAnsi" w:hAnsiTheme="minorHAnsi" w:cstheme="minorHAnsi"/>
          <w:color w:val="000000" w:themeColor="text1"/>
        </w:rPr>
        <w:t>satellites</w:t>
      </w:r>
      <w:r w:rsidRPr="002E41DD">
        <w:rPr>
          <w:rFonts w:asciiTheme="minorHAnsi" w:hAnsiTheme="minorHAnsi" w:cstheme="minorHAnsi"/>
          <w:color w:val="000000" w:themeColor="text1"/>
          <w:sz w:val="16"/>
        </w:rPr>
        <w:t xml:space="preserve"> and 1500 rocket bodies </w:t>
      </w:r>
      <w:r w:rsidRPr="00422107">
        <w:rPr>
          <w:rStyle w:val="StyleUnderline"/>
          <w:rFonts w:asciiTheme="minorHAnsi" w:hAnsiTheme="minorHAnsi" w:cstheme="minorHAnsi"/>
          <w:color w:val="000000" w:themeColor="text1"/>
          <w:highlight w:val="green"/>
        </w:rPr>
        <w:t xml:space="preserve">provide </w:t>
      </w:r>
      <w:r w:rsidRPr="00422107">
        <w:rPr>
          <w:rStyle w:val="Emphasis"/>
          <w:rFonts w:asciiTheme="minorHAnsi" w:hAnsiTheme="minorHAnsi" w:cstheme="minorHAnsi"/>
          <w:color w:val="000000" w:themeColor="text1"/>
          <w:highlight w:val="green"/>
        </w:rPr>
        <w:t>considerable mass</w:t>
      </w:r>
      <w:r w:rsidRPr="002E41DD">
        <w:rPr>
          <w:rStyle w:val="StyleUnderline"/>
          <w:rFonts w:asciiTheme="minorHAnsi" w:hAnsiTheme="minorHAnsi" w:cstheme="minorHAnsi"/>
          <w:color w:val="000000" w:themeColor="text1"/>
        </w:rPr>
        <w:t xml:space="preserve"> in LEO</w:t>
      </w:r>
      <w:r w:rsidRPr="002E41DD">
        <w:rPr>
          <w:rFonts w:asciiTheme="minorHAnsi" w:hAnsiTheme="minorHAnsi" w:cstheme="minorHAnsi"/>
          <w:color w:val="000000" w:themeColor="text1"/>
          <w:sz w:val="16"/>
        </w:rPr>
        <w:t xml:space="preserve">, </w:t>
      </w:r>
      <w:r w:rsidRPr="00422107">
        <w:rPr>
          <w:rStyle w:val="StyleUnderline"/>
          <w:rFonts w:asciiTheme="minorHAnsi" w:hAnsiTheme="minorHAnsi" w:cstheme="minorHAnsi"/>
          <w:color w:val="000000" w:themeColor="text1"/>
          <w:highlight w:val="green"/>
        </w:rPr>
        <w:t>which</w:t>
      </w:r>
      <w:r w:rsidRPr="002E41DD">
        <w:rPr>
          <w:rStyle w:val="StyleUnderline"/>
          <w:rFonts w:asciiTheme="minorHAnsi" w:hAnsiTheme="minorHAnsi" w:cstheme="minorHAnsi"/>
          <w:color w:val="000000" w:themeColor="text1"/>
        </w:rPr>
        <w:t xml:space="preserve"> can </w:t>
      </w:r>
      <w:r w:rsidRPr="00422107">
        <w:rPr>
          <w:rStyle w:val="StyleUnderline"/>
          <w:rFonts w:asciiTheme="minorHAnsi" w:hAnsiTheme="minorHAnsi" w:cstheme="minorHAnsi"/>
          <w:color w:val="000000" w:themeColor="text1"/>
          <w:highlight w:val="green"/>
        </w:rPr>
        <w:t xml:space="preserve">break </w:t>
      </w:r>
      <w:r w:rsidRPr="002E41DD">
        <w:rPr>
          <w:rStyle w:val="StyleUnderline"/>
          <w:rFonts w:asciiTheme="minorHAnsi" w:hAnsiTheme="minorHAnsi" w:cstheme="minorHAnsi"/>
          <w:color w:val="000000" w:themeColor="text1"/>
        </w:rPr>
        <w:t xml:space="preserve">into debris </w:t>
      </w:r>
      <w:r w:rsidRPr="00422107">
        <w:rPr>
          <w:rStyle w:val="StyleUnderline"/>
          <w:rFonts w:asciiTheme="minorHAnsi" w:hAnsiTheme="minorHAnsi" w:cstheme="minorHAnsi"/>
          <w:color w:val="000000" w:themeColor="text1"/>
          <w:highlight w:val="green"/>
        </w:rPr>
        <w:t>upon</w:t>
      </w:r>
      <w:r w:rsidRPr="002E41DD">
        <w:rPr>
          <w:rStyle w:val="StyleUnderline"/>
          <w:rFonts w:asciiTheme="minorHAnsi" w:hAnsiTheme="minorHAnsi" w:cstheme="minorHAnsi"/>
          <w:color w:val="000000" w:themeColor="text1"/>
        </w:rPr>
        <w:t xml:space="preserve"> </w:t>
      </w:r>
      <w:r w:rsidRPr="00422107">
        <w:rPr>
          <w:rStyle w:val="Emphasis"/>
          <w:rFonts w:asciiTheme="minorHAnsi" w:hAnsiTheme="minorHAnsi" w:cstheme="minorHAnsi"/>
          <w:color w:val="000000" w:themeColor="text1"/>
          <w:highlight w:val="green"/>
        </w:rPr>
        <w:t>collisions</w:t>
      </w:r>
      <w:r w:rsidRPr="002E41DD">
        <w:rPr>
          <w:rStyle w:val="StyleUnderline"/>
          <w:rFonts w:asciiTheme="minorHAnsi" w:hAnsiTheme="minorHAnsi" w:cstheme="minorHAnsi"/>
          <w:color w:val="000000" w:themeColor="text1"/>
        </w:rPr>
        <w:t xml:space="preserve">, explosions, </w:t>
      </w:r>
      <w:r w:rsidRPr="00422107">
        <w:rPr>
          <w:rStyle w:val="StyleUnderline"/>
          <w:rFonts w:asciiTheme="minorHAnsi" w:hAnsiTheme="minorHAnsi" w:cstheme="minorHAnsi"/>
          <w:color w:val="000000" w:themeColor="text1"/>
          <w:highlight w:val="green"/>
        </w:rPr>
        <w:t>or</w:t>
      </w:r>
      <w:r w:rsidRPr="002E41DD">
        <w:rPr>
          <w:rStyle w:val="StyleUnderline"/>
          <w:rFonts w:asciiTheme="minorHAnsi" w:hAnsiTheme="minorHAnsi" w:cstheme="minorHAnsi"/>
          <w:color w:val="000000" w:themeColor="text1"/>
        </w:rPr>
        <w:t xml:space="preserve"> </w:t>
      </w:r>
      <w:r w:rsidRPr="00422107">
        <w:rPr>
          <w:rStyle w:val="Emphasis"/>
          <w:rFonts w:asciiTheme="minorHAnsi" w:hAnsiTheme="minorHAnsi" w:cstheme="minorHAnsi"/>
          <w:color w:val="000000" w:themeColor="text1"/>
          <w:highlight w:val="green"/>
        </w:rPr>
        <w:t>degradation</w:t>
      </w:r>
      <w:r w:rsidRPr="002E41DD">
        <w:rPr>
          <w:rStyle w:val="StyleUnderline"/>
          <w:rFonts w:asciiTheme="minorHAnsi" w:hAnsiTheme="minorHAnsi" w:cstheme="minorHAnsi"/>
          <w:color w:val="000000" w:themeColor="text1"/>
        </w:rPr>
        <w:t xml:space="preserve"> in the </w:t>
      </w:r>
      <w:r w:rsidRPr="002E41DD">
        <w:rPr>
          <w:rStyle w:val="Emphasis"/>
          <w:rFonts w:asciiTheme="minorHAnsi" w:hAnsiTheme="minorHAnsi" w:cstheme="minorHAnsi"/>
          <w:color w:val="000000" w:themeColor="text1"/>
        </w:rPr>
        <w:t>harsh space environment</w:t>
      </w:r>
      <w:r w:rsidRPr="002E41DD">
        <w:rPr>
          <w:rFonts w:asciiTheme="minorHAnsi" w:hAnsiTheme="minorHAnsi" w:cstheme="minorHAnsi"/>
          <w:color w:val="000000" w:themeColor="text1"/>
          <w:sz w:val="16"/>
        </w:rPr>
        <w:t xml:space="preserve">. </w:t>
      </w:r>
      <w:r w:rsidRPr="00422107">
        <w:rPr>
          <w:rStyle w:val="Emphasis"/>
          <w:rFonts w:asciiTheme="minorHAnsi" w:hAnsiTheme="minorHAnsi" w:cstheme="minorHAnsi"/>
          <w:color w:val="000000" w:themeColor="text1"/>
          <w:highlight w:val="green"/>
        </w:rPr>
        <w:t>Fragmentations</w:t>
      </w:r>
      <w:r w:rsidRPr="00422107">
        <w:rPr>
          <w:rStyle w:val="StyleUnderline"/>
          <w:rFonts w:asciiTheme="minorHAnsi" w:hAnsiTheme="minorHAnsi" w:cstheme="minorHAnsi"/>
          <w:color w:val="000000" w:themeColor="text1"/>
          <w:highlight w:val="green"/>
        </w:rPr>
        <w:t xml:space="preserve"> increase</w:t>
      </w:r>
      <w:r w:rsidRPr="002E41DD">
        <w:rPr>
          <w:rFonts w:asciiTheme="minorHAnsi" w:hAnsiTheme="minorHAnsi" w:cstheme="minorHAnsi"/>
          <w:color w:val="000000" w:themeColor="text1"/>
          <w:sz w:val="16"/>
        </w:rPr>
        <w:t xml:space="preserve"> the </w:t>
      </w:r>
      <w:r w:rsidRPr="002E41DD">
        <w:rPr>
          <w:rStyle w:val="Emphasis"/>
          <w:rFonts w:asciiTheme="minorHAnsi" w:hAnsiTheme="minorHAnsi" w:cstheme="minorHAnsi"/>
          <w:color w:val="000000" w:themeColor="text1"/>
        </w:rPr>
        <w:t>cross-section of orbiting material</w:t>
      </w:r>
      <w:r w:rsidRPr="002E41DD">
        <w:rPr>
          <w:rStyle w:val="StyleUnderline"/>
          <w:rFonts w:asciiTheme="minorHAnsi" w:hAnsiTheme="minorHAnsi" w:cstheme="minorHAnsi"/>
          <w:color w:val="000000" w:themeColor="text1"/>
        </w:rPr>
        <w:t xml:space="preserve">, and with it, the </w:t>
      </w:r>
      <w:r w:rsidRPr="00422107">
        <w:rPr>
          <w:rStyle w:val="Emphasis"/>
          <w:rFonts w:asciiTheme="minorHAnsi" w:hAnsiTheme="minorHAnsi" w:cstheme="minorHAnsi"/>
          <w:color w:val="000000" w:themeColor="text1"/>
          <w:highlight w:val="green"/>
        </w:rPr>
        <w:t>collision probability</w:t>
      </w:r>
      <w:r w:rsidRPr="00422107">
        <w:rPr>
          <w:rStyle w:val="StyleUnderline"/>
          <w:rFonts w:asciiTheme="minorHAnsi" w:hAnsiTheme="minorHAnsi" w:cstheme="minorHAnsi"/>
          <w:color w:val="000000" w:themeColor="text1"/>
          <w:highlight w:val="green"/>
        </w:rPr>
        <w:t xml:space="preserve"> per time</w:t>
      </w:r>
      <w:r w:rsidRPr="002E41DD">
        <w:rPr>
          <w:rFonts w:asciiTheme="minorHAnsi" w:hAnsiTheme="minorHAnsi" w:cstheme="minorHAnsi"/>
          <w:b/>
          <w:color w:val="000000" w:themeColor="text1"/>
          <w:sz w:val="16"/>
        </w:rPr>
        <w:t xml:space="preserve">. </w:t>
      </w:r>
      <w:r w:rsidRPr="002E41DD">
        <w:rPr>
          <w:rStyle w:val="StyleUnderline"/>
          <w:rFonts w:asciiTheme="minorHAnsi" w:hAnsiTheme="minorHAnsi" w:cstheme="minorHAnsi"/>
          <w:color w:val="000000" w:themeColor="text1"/>
        </w:rPr>
        <w:t xml:space="preserve">Eventually, </w:t>
      </w:r>
      <w:r w:rsidRPr="00422107">
        <w:rPr>
          <w:rStyle w:val="StyleUnderline"/>
          <w:rFonts w:asciiTheme="minorHAnsi" w:hAnsiTheme="minorHAnsi" w:cstheme="minorHAnsi"/>
          <w:color w:val="000000" w:themeColor="text1"/>
          <w:highlight w:val="green"/>
        </w:rPr>
        <w:t>collisions could dominate</w:t>
      </w:r>
      <w:r w:rsidRPr="002E41DD">
        <w:rPr>
          <w:rStyle w:val="StyleUnderline"/>
          <w:rFonts w:asciiTheme="minorHAnsi" w:hAnsiTheme="minorHAnsi" w:cstheme="minorHAnsi"/>
          <w:color w:val="000000" w:themeColor="text1"/>
        </w:rPr>
        <w:t xml:space="preserve"> on-orbit evolution, </w:t>
      </w:r>
      <w:r w:rsidRPr="00422107">
        <w:rPr>
          <w:rStyle w:val="StyleUnderline"/>
          <w:rFonts w:asciiTheme="minorHAnsi" w:hAnsiTheme="minorHAnsi" w:cstheme="minorHAnsi"/>
          <w:color w:val="000000" w:themeColor="text1"/>
          <w:highlight w:val="green"/>
        </w:rPr>
        <w:t xml:space="preserve">a situation called the </w:t>
      </w:r>
      <w:r w:rsidRPr="00422107">
        <w:rPr>
          <w:rStyle w:val="Emphasis"/>
          <w:rFonts w:asciiTheme="minorHAnsi" w:hAnsiTheme="minorHAnsi" w:cstheme="minorHAnsi"/>
          <w:color w:val="000000" w:themeColor="text1"/>
          <w:highlight w:val="green"/>
        </w:rPr>
        <w:t>Kessler Syndrome</w:t>
      </w:r>
      <w:r w:rsidRPr="002E41DD">
        <w:rPr>
          <w:rFonts w:asciiTheme="minorHAnsi" w:hAnsiTheme="minorHAnsi" w:cstheme="min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422107">
        <w:rPr>
          <w:rStyle w:val="StyleUnderline"/>
          <w:rFonts w:asciiTheme="minorHAnsi" w:hAnsiTheme="minorHAnsi" w:cstheme="minorHAnsi"/>
          <w:color w:val="000000" w:themeColor="text1"/>
          <w:highlight w:val="green"/>
        </w:rPr>
        <w:t>Simulations of</w:t>
      </w:r>
      <w:r w:rsidRPr="002E41DD">
        <w:rPr>
          <w:rStyle w:val="StyleUnderline"/>
          <w:rFonts w:asciiTheme="minorHAnsi" w:hAnsiTheme="minorHAnsi" w:cstheme="minorHAnsi"/>
          <w:color w:val="000000" w:themeColor="text1"/>
        </w:rPr>
        <w:t xml:space="preserve"> the </w:t>
      </w:r>
      <w:r w:rsidRPr="00422107">
        <w:rPr>
          <w:rStyle w:val="Emphasis"/>
          <w:rFonts w:asciiTheme="minorHAnsi" w:hAnsiTheme="minorHAnsi" w:cstheme="minorHAnsi"/>
          <w:color w:val="000000" w:themeColor="text1"/>
          <w:highlight w:val="green"/>
        </w:rPr>
        <w:t>long-term evolution</w:t>
      </w:r>
      <w:r w:rsidRPr="002E41DD">
        <w:rPr>
          <w:rStyle w:val="StyleUnderline"/>
          <w:rFonts w:asciiTheme="minorHAnsi" w:hAnsiTheme="minorHAnsi" w:cstheme="minorHAnsi"/>
          <w:color w:val="000000" w:themeColor="text1"/>
        </w:rPr>
        <w:t xml:space="preserve"> </w:t>
      </w:r>
      <w:r w:rsidRPr="00422107">
        <w:rPr>
          <w:rStyle w:val="StyleUnderline"/>
          <w:rFonts w:asciiTheme="minorHAnsi" w:hAnsiTheme="minorHAnsi" w:cstheme="minorHAnsi"/>
          <w:color w:val="000000" w:themeColor="text1"/>
          <w:highlight w:val="green"/>
        </w:rPr>
        <w:t>of debris suggest</w:t>
      </w:r>
      <w:r w:rsidRPr="002E41DD">
        <w:rPr>
          <w:rStyle w:val="StyleUnderline"/>
          <w:rFonts w:asciiTheme="minorHAnsi" w:hAnsiTheme="minorHAnsi" w:cstheme="minorHAnsi"/>
          <w:color w:val="000000" w:themeColor="text1"/>
        </w:rPr>
        <w:t xml:space="preserve"> that LEO is already in the</w:t>
      </w:r>
      <w:r w:rsidRPr="002E41DD">
        <w:rPr>
          <w:rFonts w:asciiTheme="minorHAnsi" w:hAnsiTheme="minorHAnsi" w:cstheme="minorHAnsi"/>
          <w:color w:val="000000" w:themeColor="text1"/>
          <w:sz w:val="16"/>
        </w:rPr>
        <w:t xml:space="preserve"> protracted </w:t>
      </w:r>
      <w:r w:rsidRPr="00422107">
        <w:rPr>
          <w:rStyle w:val="Emphasis"/>
          <w:rFonts w:asciiTheme="minorHAnsi" w:hAnsiTheme="minorHAnsi" w:cstheme="minorHAnsi"/>
          <w:color w:val="000000" w:themeColor="text1"/>
          <w:highlight w:val="green"/>
        </w:rPr>
        <w:t xml:space="preserve">initial stages </w:t>
      </w:r>
      <w:r w:rsidRPr="002E41DD">
        <w:rPr>
          <w:rStyle w:val="Emphasis"/>
          <w:rFonts w:asciiTheme="minorHAnsi" w:hAnsiTheme="minorHAnsi" w:cstheme="minorHAnsi"/>
          <w:color w:val="000000" w:themeColor="text1"/>
        </w:rPr>
        <w:t>of the Kessler Syndrome</w:t>
      </w:r>
      <w:r w:rsidRPr="002E41DD">
        <w:rPr>
          <w:rFonts w:asciiTheme="minorHAnsi" w:hAnsiTheme="minorHAnsi" w:cstheme="minorHAnsi"/>
          <w:color w:val="000000" w:themeColor="text1"/>
          <w:sz w:val="16"/>
        </w:rPr>
        <w:t xml:space="preserve">, </w:t>
      </w:r>
      <w:r w:rsidRPr="00422107">
        <w:rPr>
          <w:rStyle w:val="StyleUnderline"/>
          <w:rFonts w:asciiTheme="minorHAnsi" w:hAnsiTheme="minorHAnsi" w:cstheme="minorHAnsi"/>
          <w:color w:val="000000" w:themeColor="text1"/>
          <w:highlight w:val="green"/>
        </w:rPr>
        <w:t>but that this could be managed</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through</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w:t>
      </w:r>
      <w:r w:rsidRPr="002E41DD">
        <w:rPr>
          <w:rFonts w:asciiTheme="minorHAnsi" w:hAnsiTheme="minorHAnsi" w:cstheme="minorHAnsi"/>
          <w:color w:val="000000" w:themeColor="text1"/>
          <w:sz w:val="16"/>
        </w:rPr>
        <w:t xml:space="preserve">ctive </w:t>
      </w:r>
      <w:r w:rsidRPr="002E41DD">
        <w:rPr>
          <w:rStyle w:val="Emphasis"/>
          <w:rFonts w:asciiTheme="minorHAnsi" w:hAnsiTheme="minorHAnsi" w:cstheme="minorHAnsi"/>
          <w:color w:val="000000" w:themeColor="text1"/>
        </w:rPr>
        <w:t>d</w:t>
      </w:r>
      <w:r w:rsidRPr="002E41DD">
        <w:rPr>
          <w:rFonts w:asciiTheme="minorHAnsi" w:hAnsiTheme="minorHAnsi" w:cstheme="minorHAnsi"/>
          <w:color w:val="000000" w:themeColor="text1"/>
          <w:sz w:val="16"/>
        </w:rPr>
        <w:t xml:space="preserve">ebris </w:t>
      </w:r>
      <w:r w:rsidRPr="002E41DD">
        <w:rPr>
          <w:rStyle w:val="Emphasis"/>
          <w:rFonts w:asciiTheme="minorHAnsi" w:hAnsiTheme="minorHAnsi" w:cstheme="minorHAnsi"/>
          <w:color w:val="000000" w:themeColor="text1"/>
        </w:rPr>
        <w:t>r</w:t>
      </w:r>
      <w:r w:rsidRPr="002E41DD">
        <w:rPr>
          <w:rFonts w:asciiTheme="minorHAnsi" w:hAnsiTheme="minorHAnsi" w:cstheme="minorHAnsi"/>
          <w:color w:val="000000" w:themeColor="text1"/>
          <w:sz w:val="16"/>
        </w:rPr>
        <w:t xml:space="preserve">emoval4. </w:t>
      </w:r>
      <w:r w:rsidRPr="002E41DD">
        <w:rPr>
          <w:rStyle w:val="StyleUnderline"/>
          <w:rFonts w:asciiTheme="minorHAnsi" w:hAnsiTheme="minorHAnsi" w:cstheme="minorHAnsi"/>
          <w:color w:val="000000" w:themeColor="text1"/>
        </w:rPr>
        <w:t xml:space="preserve">The </w:t>
      </w:r>
      <w:r w:rsidRPr="00422107">
        <w:rPr>
          <w:rStyle w:val="StyleUnderline"/>
          <w:rFonts w:asciiTheme="minorHAnsi" w:hAnsiTheme="minorHAnsi" w:cstheme="minorHAnsi"/>
          <w:color w:val="000000" w:themeColor="text1"/>
          <w:highlight w:val="green"/>
        </w:rPr>
        <w:t>addition of</w:t>
      </w:r>
      <w:r w:rsidRPr="002E41DD">
        <w:rPr>
          <w:rStyle w:val="StyleUnderline"/>
          <w:rFonts w:asciiTheme="minorHAnsi" w:hAnsiTheme="minorHAnsi" w:cstheme="minorHAnsi"/>
          <w:color w:val="000000" w:themeColor="text1"/>
        </w:rPr>
        <w:t xml:space="preserve"> satellite </w:t>
      </w:r>
      <w:r w:rsidRPr="00422107">
        <w:rPr>
          <w:rStyle w:val="Emphasis"/>
          <w:rFonts w:asciiTheme="minorHAnsi" w:hAnsiTheme="minorHAnsi" w:cstheme="minorHAnsi"/>
          <w:color w:val="000000" w:themeColor="text1"/>
          <w:highlight w:val="green"/>
        </w:rPr>
        <w:t>mega-constellations</w:t>
      </w:r>
      <w:r w:rsidRPr="002E41DD">
        <w:rPr>
          <w:rStyle w:val="StyleUnderline"/>
          <w:rFonts w:asciiTheme="minorHAnsi" w:hAnsiTheme="minorHAnsi" w:cstheme="minorHAnsi"/>
          <w:color w:val="000000" w:themeColor="text1"/>
        </w:rPr>
        <w:t xml:space="preserve"> and the general proliferation of low-cost satellites </w:t>
      </w:r>
      <w:r w:rsidRPr="00422107">
        <w:rPr>
          <w:rStyle w:val="StyleUnderline"/>
          <w:rFonts w:asciiTheme="minorHAnsi" w:hAnsiTheme="minorHAnsi" w:cstheme="minorHAnsi"/>
          <w:color w:val="000000" w:themeColor="text1"/>
          <w:highlight w:val="green"/>
        </w:rPr>
        <w:t xml:space="preserve">in LEO </w:t>
      </w:r>
      <w:r w:rsidRPr="00422107">
        <w:rPr>
          <w:rStyle w:val="Emphasis"/>
          <w:rFonts w:asciiTheme="minorHAnsi" w:hAnsiTheme="minorHAnsi" w:cstheme="minorHAnsi"/>
          <w:color w:val="000000" w:themeColor="text1"/>
          <w:highlight w:val="green"/>
        </w:rPr>
        <w:t>stresses the environment further</w:t>
      </w:r>
      <w:r w:rsidRPr="002E41DD">
        <w:rPr>
          <w:rFonts w:asciiTheme="minorHAnsi" w:hAnsiTheme="minorHAnsi" w:cstheme="minorHAnsi"/>
          <w:color w:val="000000" w:themeColor="text1"/>
          <w:sz w:val="16"/>
        </w:rPr>
        <w:t xml:space="preserve">5,6,7,8. </w:t>
      </w:r>
      <w:r w:rsidRPr="002E41DD">
        <w:rPr>
          <w:rFonts w:asciiTheme="minorHAnsi" w:hAnsiTheme="minorHAnsi" w:cstheme="minorHAnsi"/>
          <w:color w:val="000000" w:themeColor="text1"/>
          <w:sz w:val="12"/>
          <w:szCs w:val="8"/>
        </w:rPr>
        <w:t xml:space="preserve">Results The overall setting </w:t>
      </w:r>
      <w:proofErr w:type="gramStart"/>
      <w:r w:rsidRPr="002E41DD">
        <w:rPr>
          <w:rFonts w:asciiTheme="minorHAnsi" w:hAnsiTheme="minorHAnsi" w:cstheme="minorHAnsi"/>
          <w:color w:val="000000" w:themeColor="text1"/>
          <w:sz w:val="12"/>
          <w:szCs w:val="8"/>
        </w:rPr>
        <w:t>The</w:t>
      </w:r>
      <w:proofErr w:type="gramEnd"/>
      <w:r w:rsidRPr="002E41DD">
        <w:rPr>
          <w:rFonts w:asciiTheme="minorHAnsi" w:hAnsiTheme="minorHAnsi" w:cstheme="minorHAnsi"/>
          <w:color w:val="000000" w:themeColor="text1"/>
          <w:sz w:val="12"/>
          <w:szCs w:val="8"/>
        </w:rPr>
        <w:t xml:space="preserve"> rapid development of the space environment through mega-constellations, predominately by the ongoing construction of </w:t>
      </w:r>
      <w:proofErr w:type="spellStart"/>
      <w:r w:rsidRPr="002E41DD">
        <w:rPr>
          <w:rFonts w:asciiTheme="minorHAnsi" w:hAnsiTheme="minorHAnsi" w:cstheme="minorHAnsi"/>
          <w:color w:val="000000" w:themeColor="text1"/>
          <w:sz w:val="12"/>
          <w:szCs w:val="8"/>
        </w:rPr>
        <w:t>Starlink</w:t>
      </w:r>
      <w:proofErr w:type="spellEnd"/>
      <w:r w:rsidRPr="002E41DD">
        <w:rPr>
          <w:rFonts w:asciiTheme="minorHAnsi" w:hAnsiTheme="minorHAnsi" w:cstheme="minorHAnsi"/>
          <w:color w:val="000000" w:themeColor="text1"/>
          <w:sz w:val="12"/>
          <w:szCs w:val="8"/>
        </w:rPr>
        <w:t xml:space="preserve">, is shown by the cumulative payload distribution function (Fig. 1). From an environmental perspective, the slope change in the distribution function defines </w:t>
      </w:r>
      <w:proofErr w:type="spellStart"/>
      <w:r w:rsidRPr="002E41DD">
        <w:rPr>
          <w:rFonts w:asciiTheme="minorHAnsi" w:hAnsiTheme="minorHAnsi" w:cstheme="minorHAnsi"/>
          <w:color w:val="000000" w:themeColor="text1"/>
          <w:sz w:val="12"/>
          <w:szCs w:val="8"/>
        </w:rPr>
        <w:t>NewSpace</w:t>
      </w:r>
      <w:proofErr w:type="spellEnd"/>
      <w:r w:rsidRPr="002E41DD">
        <w:rPr>
          <w:rFonts w:asciiTheme="minorHAnsi" w:hAnsiTheme="minorHAnsi" w:cstheme="minorHAnsi"/>
          <w:color w:val="000000" w:themeColor="text1"/>
          <w:sz w:val="12"/>
          <w:szCs w:val="8"/>
        </w:rPr>
        <w:t xml:space="preserve">, an era of dominance by commercial actors. Before 2015, changes in the total on-orbit objects came principally from fragmentations, with effects of the 2007 Chinese anti-satellite test and the 2009 Kosmos-2251/Iridium-33 collisions being evident on the graph. Figure 1 [Figure 1 omitted] 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2E41DD">
        <w:rPr>
          <w:rFonts w:asciiTheme="minorHAnsi" w:hAnsiTheme="minorHAnsi" w:cstheme="minorHAnsi"/>
          <w:color w:val="000000" w:themeColor="text1"/>
          <w:sz w:val="12"/>
          <w:szCs w:val="8"/>
        </w:rPr>
        <w:t>NewSpace</w:t>
      </w:r>
      <w:proofErr w:type="spellEnd"/>
      <w:r w:rsidRPr="002E41DD">
        <w:rPr>
          <w:rFonts w:asciiTheme="minorHAnsi" w:hAnsiTheme="minorHAnsi" w:cstheme="minorHAnsi"/>
          <w:color w:val="000000" w:themeColor="text1"/>
          <w:sz w:val="12"/>
          <w:szCs w:val="8"/>
        </w:rPr>
        <w:t xml:space="preserve"> (see "Methods"). Full size image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2E41DD">
        <w:rPr>
          <w:rFonts w:asciiTheme="minorHAnsi" w:hAnsiTheme="minorHAnsi" w:cstheme="minorHAnsi"/>
          <w:color w:val="000000" w:themeColor="text1"/>
          <w:sz w:val="12"/>
          <w:szCs w:val="8"/>
        </w:rPr>
        <w:t>Starlink</w:t>
      </w:r>
      <w:proofErr w:type="spellEnd"/>
      <w:r w:rsidRPr="002E41DD">
        <w:rPr>
          <w:rFonts w:asciiTheme="minorHAnsi" w:hAnsiTheme="minorHAnsi" w:cstheme="minorHAnsi"/>
          <w:color w:val="000000" w:themeColor="text1"/>
          <w:sz w:val="12"/>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Figure 2 [Figure 2 omitted] Orbital distribution and density information for objects in Low Earth Orbit (LEO). (Left) Distribution of payloads (active and defunct satellites), binned to the nearest 1 km in altitude and 1° in orbital inclination. The </w:t>
      </w:r>
      <w:proofErr w:type="spellStart"/>
      <w:r w:rsidRPr="002E41DD">
        <w:rPr>
          <w:rFonts w:asciiTheme="minorHAnsi" w:hAnsiTheme="minorHAnsi" w:cstheme="minorHAnsi"/>
          <w:color w:val="000000" w:themeColor="text1"/>
          <w:sz w:val="12"/>
          <w:szCs w:val="8"/>
        </w:rPr>
        <w:t>centre</w:t>
      </w:r>
      <w:proofErr w:type="spellEnd"/>
      <w:r w:rsidRPr="002E41DD">
        <w:rPr>
          <w:rFonts w:asciiTheme="minorHAnsi" w:hAnsiTheme="minorHAnsi" w:cstheme="minorHAnsi"/>
          <w:color w:val="000000" w:themeColor="text1"/>
          <w:sz w:val="12"/>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2E41DD">
        <w:rPr>
          <w:rFonts w:asciiTheme="minorHAnsi" w:hAnsiTheme="minorHAnsi" w:cstheme="minorHAnsi"/>
          <w:color w:val="000000" w:themeColor="text1"/>
          <w:sz w:val="12"/>
          <w:szCs w:val="8"/>
        </w:rPr>
        <w:t>Starlink</w:t>
      </w:r>
      <w:proofErr w:type="spellEnd"/>
      <w:r w:rsidRPr="002E41DD">
        <w:rPr>
          <w:rFonts w:asciiTheme="minorHAnsi" w:hAnsiTheme="minorHAnsi" w:cstheme="minorHAnsi"/>
          <w:color w:val="000000" w:themeColor="text1"/>
          <w:sz w:val="12"/>
          <w:szCs w:val="8"/>
        </w:rPr>
        <w:t xml:space="preserve"> cluster at 550 km and 55° inclination is already evident in both plots (Left and Right). Full size </w:t>
      </w:r>
      <w:proofErr w:type="gramStart"/>
      <w:r w:rsidRPr="002E41DD">
        <w:rPr>
          <w:rFonts w:asciiTheme="minorHAnsi" w:hAnsiTheme="minorHAnsi" w:cstheme="minorHAnsi"/>
          <w:color w:val="000000" w:themeColor="text1"/>
          <w:sz w:val="12"/>
          <w:szCs w:val="8"/>
        </w:rPr>
        <w:t xml:space="preserve">image  </w:t>
      </w:r>
      <w:r w:rsidRPr="002E41DD">
        <w:rPr>
          <w:rFonts w:asciiTheme="minorHAnsi" w:hAnsiTheme="minorHAnsi" w:cstheme="minorHAnsi"/>
          <w:color w:val="000000" w:themeColor="text1"/>
          <w:sz w:val="16"/>
        </w:rPr>
        <w:t>When</w:t>
      </w:r>
      <w:proofErr w:type="gramEnd"/>
      <w:r w:rsidRPr="002E41DD">
        <w:rPr>
          <w:rFonts w:asciiTheme="minorHAnsi" w:hAnsiTheme="minorHAnsi" w:cstheme="minorHAnsi"/>
          <w:color w:val="000000" w:themeColor="text1"/>
          <w:sz w:val="16"/>
        </w:rPr>
        <w:t xml:space="preserve"> completed, </w:t>
      </w:r>
      <w:proofErr w:type="spellStart"/>
      <w:r w:rsidRPr="00422107">
        <w:rPr>
          <w:rStyle w:val="Emphasis"/>
          <w:rFonts w:asciiTheme="minorHAnsi" w:hAnsiTheme="minorHAnsi" w:cstheme="minorHAnsi"/>
          <w:color w:val="000000" w:themeColor="text1"/>
          <w:highlight w:val="green"/>
        </w:rPr>
        <w:t>Starlink</w:t>
      </w:r>
      <w:proofErr w:type="spellEnd"/>
      <w:r w:rsidRPr="002E41DD">
        <w:rPr>
          <w:rStyle w:val="StyleUnderline"/>
          <w:rFonts w:asciiTheme="minorHAnsi" w:hAnsiTheme="minorHAnsi" w:cstheme="minorHAnsi"/>
          <w:color w:val="000000" w:themeColor="text1"/>
        </w:rPr>
        <w:t xml:space="preserve"> will include about as many satellites as there are trackable debris pieces</w:t>
      </w:r>
      <w:r w:rsidRPr="002E41DD">
        <w:rPr>
          <w:rFonts w:asciiTheme="minorHAnsi" w:hAnsiTheme="minorHAnsi" w:cstheme="minorHAnsi"/>
          <w:color w:val="000000" w:themeColor="text1"/>
          <w:sz w:val="16"/>
        </w:rPr>
        <w:t xml:space="preserve"> today, </w:t>
      </w:r>
      <w:r w:rsidRPr="002E41DD">
        <w:rPr>
          <w:rStyle w:val="StyleUnderline"/>
          <w:rFonts w:asciiTheme="minorHAnsi" w:hAnsiTheme="minorHAnsi" w:cstheme="minorHAnsi"/>
          <w:color w:val="000000" w:themeColor="text1"/>
        </w:rPr>
        <w:t xml:space="preserve">while its </w:t>
      </w:r>
      <w:r w:rsidRPr="00422107">
        <w:rPr>
          <w:rStyle w:val="Emphasis"/>
          <w:rFonts w:asciiTheme="minorHAnsi" w:hAnsiTheme="minorHAnsi" w:cstheme="minorHAnsi"/>
          <w:color w:val="000000" w:themeColor="text1"/>
          <w:highlight w:val="green"/>
        </w:rPr>
        <w:t>total mass</w:t>
      </w:r>
      <w:r w:rsidRPr="002E41DD">
        <w:rPr>
          <w:rStyle w:val="Emphasis"/>
          <w:rFonts w:asciiTheme="minorHAnsi" w:hAnsiTheme="minorHAnsi" w:cstheme="minorHAnsi"/>
          <w:color w:val="000000" w:themeColor="text1"/>
        </w:rPr>
        <w:t xml:space="preserve"> </w:t>
      </w:r>
      <w:r w:rsidRPr="00422107">
        <w:rPr>
          <w:rStyle w:val="Emphasis"/>
          <w:rFonts w:asciiTheme="minorHAnsi" w:hAnsiTheme="minorHAnsi" w:cstheme="minorHAnsi"/>
          <w:color w:val="000000" w:themeColor="text1"/>
          <w:highlight w:val="green"/>
        </w:rPr>
        <w:t>will equal all</w:t>
      </w:r>
      <w:r w:rsidRPr="002E41DD">
        <w:rPr>
          <w:rStyle w:val="Emphasis"/>
          <w:rFonts w:asciiTheme="minorHAnsi" w:hAnsiTheme="minorHAnsi" w:cstheme="minorHAnsi"/>
          <w:color w:val="000000" w:themeColor="text1"/>
        </w:rPr>
        <w:t xml:space="preserve"> the </w:t>
      </w:r>
      <w:r w:rsidRPr="00422107">
        <w:rPr>
          <w:rStyle w:val="Emphasis"/>
          <w:rFonts w:asciiTheme="minorHAnsi" w:hAnsiTheme="minorHAnsi" w:cstheme="minorHAnsi"/>
          <w:color w:val="000000" w:themeColor="text1"/>
          <w:highlight w:val="green"/>
        </w:rPr>
        <w:t>mass currently in LEO</w:t>
      </w:r>
      <w:r w:rsidRPr="002E41DD">
        <w:rPr>
          <w:rStyle w:val="StyleUnderline"/>
          <w:rFonts w:asciiTheme="minorHAnsi" w:hAnsiTheme="minorHAnsi" w:cstheme="minorHAnsi"/>
          <w:color w:val="000000" w:themeColor="text1"/>
        </w:rPr>
        <w:t xml:space="preserve">—over 3000 </w:t>
      </w:r>
      <w:proofErr w:type="spellStart"/>
      <w:r w:rsidRPr="002E41DD">
        <w:rPr>
          <w:rStyle w:val="StyleUnderline"/>
          <w:rFonts w:asciiTheme="minorHAnsi" w:hAnsiTheme="minorHAnsi" w:cstheme="minorHAnsi"/>
          <w:color w:val="000000" w:themeColor="text1"/>
        </w:rPr>
        <w:t>tonnes</w:t>
      </w:r>
      <w:proofErr w:type="spellEnd"/>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The satellites will be</w:t>
      </w:r>
      <w:r w:rsidRPr="002E41DD">
        <w:rPr>
          <w:rFonts w:asciiTheme="minorHAnsi" w:hAnsiTheme="minorHAnsi" w:cstheme="minorHAnsi"/>
          <w:color w:val="000000" w:themeColor="text1"/>
          <w:sz w:val="16"/>
        </w:rPr>
        <w:t xml:space="preserve"> placed </w:t>
      </w:r>
      <w:r w:rsidRPr="002E41DD">
        <w:rPr>
          <w:rStyle w:val="StyleUnderline"/>
          <w:rFonts w:asciiTheme="minorHAnsi" w:hAnsiTheme="minorHAnsi" w:cstheme="minorHAnsi"/>
          <w:color w:val="000000" w:themeColor="text1"/>
        </w:rPr>
        <w:t xml:space="preserve">in narrow orbital shells, </w:t>
      </w:r>
      <w:r w:rsidRPr="00422107">
        <w:rPr>
          <w:rStyle w:val="StyleUnderline"/>
          <w:rFonts w:asciiTheme="minorHAnsi" w:hAnsiTheme="minorHAnsi" w:cstheme="minorHAnsi"/>
          <w:color w:val="000000" w:themeColor="text1"/>
          <w:highlight w:val="green"/>
        </w:rPr>
        <w:t xml:space="preserve">creating </w:t>
      </w:r>
      <w:r w:rsidRPr="00422107">
        <w:rPr>
          <w:rStyle w:val="Emphasis"/>
          <w:rFonts w:asciiTheme="minorHAnsi" w:hAnsiTheme="minorHAnsi" w:cstheme="minorHAnsi"/>
          <w:color w:val="000000" w:themeColor="text1"/>
          <w:highlight w:val="green"/>
        </w:rPr>
        <w:t>unprecedented congestion</w:t>
      </w:r>
      <w:r w:rsidRPr="002E41DD">
        <w:rPr>
          <w:rFonts w:asciiTheme="minorHAnsi" w:hAnsiTheme="minorHAnsi" w:cstheme="minorHAnsi"/>
          <w:color w:val="000000" w:themeColor="text1"/>
          <w:sz w:val="16"/>
        </w:rPr>
        <w:t xml:space="preserve">, with 1258 already in orbit (as of 30 March 2021). </w:t>
      </w:r>
      <w:proofErr w:type="spellStart"/>
      <w:r w:rsidRPr="002E41DD">
        <w:rPr>
          <w:rStyle w:val="Emphasis"/>
          <w:rFonts w:asciiTheme="minorHAnsi" w:hAnsiTheme="minorHAnsi" w:cstheme="minorHAnsi"/>
          <w:color w:val="000000" w:themeColor="text1"/>
        </w:rPr>
        <w:t>OneWeb</w:t>
      </w:r>
      <w:proofErr w:type="spellEnd"/>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has already placed an initial 146 satellites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and</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Amazon,</w:t>
      </w:r>
      <w:r w:rsidRPr="002E41DD">
        <w:rPr>
          <w:rFonts w:asciiTheme="minorHAnsi" w:hAnsiTheme="minorHAnsi" w:cstheme="minorHAnsi"/>
          <w:color w:val="000000" w:themeColor="text1"/>
          <w:sz w:val="16"/>
        </w:rPr>
        <w:t xml:space="preserve"> </w:t>
      </w:r>
      <w:proofErr w:type="spellStart"/>
      <w:r w:rsidRPr="002E41DD">
        <w:rPr>
          <w:rStyle w:val="Emphasis"/>
          <w:rFonts w:asciiTheme="minorHAnsi" w:hAnsiTheme="minorHAnsi" w:cstheme="minorHAnsi"/>
          <w:color w:val="000000" w:themeColor="text1"/>
        </w:rPr>
        <w:t>Telesat</w:t>
      </w:r>
      <w:proofErr w:type="spellEnd"/>
      <w:r w:rsidRPr="002E41DD">
        <w:rPr>
          <w:rStyle w:val="Emphasis"/>
          <w:rFonts w:asciiTheme="minorHAnsi" w:hAnsiTheme="minorHAnsi" w:cstheme="minorHAnsi"/>
          <w:color w:val="000000" w:themeColor="text1"/>
        </w:rPr>
        <w:t>,</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GW</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and </w:t>
      </w:r>
      <w:r w:rsidRPr="00422107">
        <w:rPr>
          <w:rStyle w:val="Emphasis"/>
          <w:rFonts w:asciiTheme="minorHAnsi" w:hAnsiTheme="minorHAnsi" w:cstheme="minorHAnsi"/>
          <w:color w:val="000000" w:themeColor="text1"/>
          <w:highlight w:val="green"/>
        </w:rPr>
        <w:t>other companies</w:t>
      </w:r>
      <w:r w:rsidRPr="002E41DD">
        <w:rPr>
          <w:rStyle w:val="Emphasis"/>
          <w:rFonts w:asciiTheme="minorHAnsi" w:hAnsiTheme="minorHAnsi" w:cstheme="minorHAnsi"/>
          <w:color w:val="000000" w:themeColor="text1"/>
        </w:rPr>
        <w:t>,</w:t>
      </w:r>
      <w:r w:rsidRPr="002E41DD">
        <w:rPr>
          <w:rFonts w:asciiTheme="minorHAnsi" w:hAnsiTheme="minorHAnsi" w:cstheme="minorHAnsi"/>
          <w:color w:val="000000" w:themeColor="text1"/>
          <w:sz w:val="16"/>
        </w:rPr>
        <w:t xml:space="preserve"> operating under different national regulatory regimes, </w:t>
      </w:r>
      <w:r w:rsidRPr="00422107">
        <w:rPr>
          <w:rStyle w:val="StyleUnderline"/>
          <w:rFonts w:asciiTheme="minorHAnsi" w:hAnsiTheme="minorHAnsi" w:cstheme="minorHAnsi"/>
          <w:color w:val="000000" w:themeColor="text1"/>
          <w:highlight w:val="green"/>
        </w:rPr>
        <w:t>are soon</w:t>
      </w:r>
      <w:r w:rsidRPr="002E41DD">
        <w:rPr>
          <w:rFonts w:asciiTheme="minorHAnsi" w:hAnsiTheme="minorHAnsi" w:cstheme="minorHAnsi"/>
          <w:color w:val="000000" w:themeColor="text1"/>
          <w:sz w:val="16"/>
        </w:rPr>
        <w:t xml:space="preserve"> likely </w:t>
      </w:r>
      <w:r w:rsidRPr="00422107">
        <w:rPr>
          <w:rStyle w:val="StyleUnderline"/>
          <w:rFonts w:asciiTheme="minorHAnsi" w:hAnsiTheme="minorHAnsi" w:cstheme="minorHAnsi"/>
          <w:color w:val="000000" w:themeColor="text1"/>
          <w:highlight w:val="green"/>
        </w:rPr>
        <w:t>to follow</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Enhanced collision risk </w:t>
      </w:r>
      <w:r w:rsidRPr="00422107">
        <w:rPr>
          <w:rStyle w:val="StyleUnderline"/>
          <w:rFonts w:asciiTheme="minorHAnsi" w:hAnsiTheme="minorHAnsi" w:cstheme="minorHAnsi"/>
          <w:color w:val="000000" w:themeColor="text1"/>
          <w:highlight w:val="green"/>
        </w:rPr>
        <w:t>Mega-constellations are</w:t>
      </w:r>
      <w:r w:rsidRPr="002E41DD">
        <w:rPr>
          <w:rStyle w:val="StyleUnderline"/>
          <w:rFonts w:asciiTheme="minorHAnsi" w:hAnsiTheme="minorHAnsi" w:cstheme="minorHAnsi"/>
          <w:color w:val="000000" w:themeColor="text1"/>
        </w:rPr>
        <w:t xml:space="preserve"> composed of </w:t>
      </w:r>
      <w:r w:rsidRPr="00422107">
        <w:rPr>
          <w:rStyle w:val="Emphasis"/>
          <w:rFonts w:asciiTheme="minorHAnsi" w:hAnsiTheme="minorHAnsi" w:cstheme="minorHAnsi"/>
          <w:color w:val="000000" w:themeColor="text1"/>
          <w:highlight w:val="green"/>
        </w:rPr>
        <w:t>mass-produced</w:t>
      </w:r>
      <w:r w:rsidRPr="002E41DD">
        <w:rPr>
          <w:rStyle w:val="Emphasis"/>
          <w:rFonts w:asciiTheme="minorHAnsi" w:hAnsiTheme="minorHAnsi" w:cstheme="minorHAnsi"/>
          <w:color w:val="000000" w:themeColor="text1"/>
        </w:rPr>
        <w:t xml:space="preserve"> satellites</w:t>
      </w:r>
      <w:r w:rsidRPr="002E41DD">
        <w:rPr>
          <w:rStyle w:val="StyleUnderline"/>
          <w:rFonts w:asciiTheme="minorHAnsi" w:hAnsiTheme="minorHAnsi" w:cstheme="minorHAnsi"/>
          <w:color w:val="000000" w:themeColor="text1"/>
        </w:rPr>
        <w:t xml:space="preserve"> </w:t>
      </w:r>
      <w:r w:rsidRPr="00422107">
        <w:rPr>
          <w:rStyle w:val="StyleUnderline"/>
          <w:rFonts w:asciiTheme="minorHAnsi" w:hAnsiTheme="minorHAnsi" w:cstheme="minorHAnsi"/>
          <w:color w:val="000000" w:themeColor="text1"/>
          <w:highlight w:val="green"/>
        </w:rPr>
        <w:t xml:space="preserve">with </w:t>
      </w:r>
      <w:r w:rsidRPr="00422107">
        <w:rPr>
          <w:rStyle w:val="Emphasis"/>
          <w:rFonts w:asciiTheme="minorHAnsi" w:hAnsiTheme="minorHAnsi" w:cstheme="minorHAnsi"/>
          <w:color w:val="000000" w:themeColor="text1"/>
          <w:highlight w:val="green"/>
        </w:rPr>
        <w:t>few backup systems</w:t>
      </w:r>
      <w:r w:rsidRPr="002E41DD">
        <w:rPr>
          <w:rFonts w:asciiTheme="minorHAnsi" w:hAnsiTheme="minorHAnsi" w:cstheme="minorHAnsi"/>
          <w:color w:val="000000" w:themeColor="text1"/>
          <w:sz w:val="16"/>
        </w:rPr>
        <w:t xml:space="preserve">. </w:t>
      </w:r>
      <w:r w:rsidRPr="00422107">
        <w:rPr>
          <w:rStyle w:val="StyleUnderline"/>
          <w:rFonts w:asciiTheme="minorHAnsi" w:hAnsiTheme="minorHAnsi" w:cstheme="minorHAnsi"/>
          <w:color w:val="000000" w:themeColor="text1"/>
          <w:highlight w:val="green"/>
        </w:rPr>
        <w:t>This</w:t>
      </w:r>
      <w:r w:rsidRPr="002E41DD">
        <w:rPr>
          <w:rFonts w:asciiTheme="minorHAnsi" w:hAnsiTheme="minorHAnsi" w:cstheme="minorHAnsi"/>
          <w:color w:val="000000" w:themeColor="text1"/>
          <w:sz w:val="16"/>
        </w:rPr>
        <w:t xml:space="preserve"> consumer electronic model </w:t>
      </w:r>
      <w:r w:rsidRPr="00422107">
        <w:rPr>
          <w:rStyle w:val="StyleUnderline"/>
          <w:rFonts w:asciiTheme="minorHAnsi" w:hAnsiTheme="minorHAnsi" w:cstheme="minorHAnsi"/>
          <w:color w:val="000000" w:themeColor="text1"/>
          <w:highlight w:val="green"/>
        </w:rPr>
        <w:t>allows for</w:t>
      </w:r>
      <w:r w:rsidRPr="002E41DD">
        <w:rPr>
          <w:rStyle w:val="StyleUnderline"/>
          <w:rFonts w:asciiTheme="minorHAnsi" w:hAnsiTheme="minorHAnsi" w:cstheme="minorHAnsi"/>
          <w:color w:val="000000" w:themeColor="text1"/>
        </w:rPr>
        <w:t xml:space="preserve"> short upgrade cycles and rapid expansions of capabilities, but also </w:t>
      </w:r>
      <w:r w:rsidRPr="00422107">
        <w:rPr>
          <w:rStyle w:val="Emphasis"/>
          <w:rFonts w:asciiTheme="minorHAnsi" w:hAnsiTheme="minorHAnsi" w:cstheme="minorHAnsi"/>
          <w:color w:val="000000" w:themeColor="text1"/>
          <w:highlight w:val="green"/>
        </w:rPr>
        <w:t>considerable discarded equipment</w:t>
      </w:r>
      <w:r w:rsidRPr="002E41DD">
        <w:rPr>
          <w:rFonts w:asciiTheme="minorHAnsi" w:hAnsiTheme="minorHAnsi" w:cstheme="minorHAnsi"/>
          <w:color w:val="000000" w:themeColor="text1"/>
          <w:sz w:val="16"/>
        </w:rPr>
        <w:t xml:space="preserve">. SpaceX will actively de-orbit its satellites at the end of their 5–6-year operational lives. However, this process takes 6 months, so roughly </w:t>
      </w:r>
      <w:r w:rsidRPr="002E41DD">
        <w:rPr>
          <w:rStyle w:val="StyleUnderline"/>
          <w:rFonts w:asciiTheme="minorHAnsi" w:hAnsiTheme="minorHAnsi" w:cstheme="minorHAnsi"/>
          <w:color w:val="000000" w:themeColor="text1"/>
        </w:rPr>
        <w:t>10% will be de-orbiting at any time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If other companies do likewise, thousands</w:t>
      </w:r>
      <w:r w:rsidRPr="002E41DD">
        <w:rPr>
          <w:rFonts w:asciiTheme="minorHAnsi" w:hAnsiTheme="minorHAnsi" w:cstheme="minorHAnsi"/>
          <w:color w:val="000000" w:themeColor="text1"/>
          <w:sz w:val="16"/>
        </w:rPr>
        <w:t xml:space="preserve"> of </w:t>
      </w:r>
      <w:r w:rsidRPr="002E41DD">
        <w:rPr>
          <w:rStyle w:val="Emphasis"/>
          <w:rFonts w:asciiTheme="minorHAnsi" w:hAnsiTheme="minorHAnsi" w:cstheme="minorHAnsi"/>
          <w:color w:val="000000" w:themeColor="text1"/>
        </w:rPr>
        <w:t>de-orbiting satellites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will be slowly passing through the same congested space, </w:t>
      </w:r>
      <w:r w:rsidRPr="00422107">
        <w:rPr>
          <w:rStyle w:val="StyleUnderline"/>
          <w:rFonts w:asciiTheme="minorHAnsi" w:hAnsiTheme="minorHAnsi" w:cstheme="minorHAnsi"/>
          <w:color w:val="000000" w:themeColor="text1"/>
          <w:highlight w:val="green"/>
        </w:rPr>
        <w:t>posing collision risks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Failures will increase these numbers, although the long-term failure rate is difficult to project</w:t>
      </w:r>
      <w:r w:rsidRPr="002E41DD">
        <w:rPr>
          <w:rFonts w:asciiTheme="minorHAnsi" w:hAnsiTheme="minorHAnsi" w:cstheme="minorHAnsi"/>
          <w:color w:val="000000" w:themeColor="text1"/>
          <w:sz w:val="16"/>
        </w:rPr>
        <w:t xml:space="preserve">. Figure 3 is similar to the righthand portion of Fig. 2 but includes the </w:t>
      </w:r>
      <w:proofErr w:type="spellStart"/>
      <w:r w:rsidRPr="002E41DD">
        <w:rPr>
          <w:rFonts w:asciiTheme="minorHAnsi" w:hAnsiTheme="minorHAnsi" w:cstheme="minorHAnsi"/>
          <w:color w:val="000000" w:themeColor="text1"/>
          <w:sz w:val="16"/>
        </w:rPr>
        <w:t>Starlink</w:t>
      </w:r>
      <w:proofErr w:type="spellEnd"/>
      <w:r w:rsidRPr="002E41DD">
        <w:rPr>
          <w:rFonts w:asciiTheme="minorHAnsi" w:hAnsiTheme="minorHAnsi" w:cstheme="minorHAnsi"/>
          <w:color w:val="000000" w:themeColor="text1"/>
          <w:sz w:val="16"/>
        </w:rPr>
        <w:t xml:space="preserve"> and </w:t>
      </w:r>
      <w:proofErr w:type="spellStart"/>
      <w:r w:rsidRPr="002E41DD">
        <w:rPr>
          <w:rFonts w:asciiTheme="minorHAnsi" w:hAnsiTheme="minorHAnsi" w:cstheme="minorHAnsi"/>
          <w:color w:val="000000" w:themeColor="text1"/>
          <w:sz w:val="16"/>
        </w:rPr>
        <w:t>OneWeb</w:t>
      </w:r>
      <w:proofErr w:type="spellEnd"/>
      <w:r w:rsidRPr="002E41DD">
        <w:rPr>
          <w:rFonts w:asciiTheme="minorHAnsi" w:hAnsiTheme="minorHAnsi" w:cstheme="minorHAnsi"/>
          <w:color w:val="000000" w:themeColor="text1"/>
          <w:sz w:val="16"/>
        </w:rPr>
        <w:t xml:space="preserve"> mega-constellations as filed (and amended) with the FCC (see “Methods”). The large density spikes show that some shells will have satellite number densities in excess of n=10−6 km−3. </w:t>
      </w:r>
      <w:r w:rsidRPr="002E41DD">
        <w:rPr>
          <w:rFonts w:asciiTheme="minorHAnsi" w:hAnsiTheme="minorHAnsi" w:cstheme="minorHAnsi"/>
          <w:color w:val="000000" w:themeColor="text1"/>
          <w:sz w:val="12"/>
          <w:szCs w:val="8"/>
        </w:rPr>
        <w:t xml:space="preserve">Figure 3 [Figure 3 omitted] Satellite density distribution in LEO with the </w:t>
      </w:r>
      <w:proofErr w:type="spellStart"/>
      <w:r w:rsidRPr="002E41DD">
        <w:rPr>
          <w:rFonts w:asciiTheme="minorHAnsi" w:hAnsiTheme="minorHAnsi" w:cstheme="minorHAnsi"/>
          <w:color w:val="000000" w:themeColor="text1"/>
          <w:sz w:val="12"/>
          <w:szCs w:val="8"/>
        </w:rPr>
        <w:t>Starlink</w:t>
      </w:r>
      <w:proofErr w:type="spellEnd"/>
      <w:r w:rsidRPr="002E41DD">
        <w:rPr>
          <w:rFonts w:asciiTheme="minorHAnsi" w:hAnsiTheme="minorHAnsi" w:cstheme="minorHAnsi"/>
          <w:color w:val="000000" w:themeColor="text1"/>
          <w:sz w:val="12"/>
          <w:szCs w:val="8"/>
        </w:rPr>
        <w:t xml:space="preserve"> and </w:t>
      </w:r>
      <w:proofErr w:type="spellStart"/>
      <w:r w:rsidRPr="002E41DD">
        <w:rPr>
          <w:rFonts w:asciiTheme="minorHAnsi" w:hAnsiTheme="minorHAnsi" w:cstheme="minorHAnsi"/>
          <w:color w:val="000000" w:themeColor="text1"/>
          <w:sz w:val="12"/>
          <w:szCs w:val="8"/>
        </w:rPr>
        <w:t>OneWeb</w:t>
      </w:r>
      <w:proofErr w:type="spellEnd"/>
      <w:r w:rsidRPr="002E41DD">
        <w:rPr>
          <w:rFonts w:asciiTheme="minorHAnsi" w:hAnsiTheme="minorHAnsi" w:cstheme="minorHAnsi"/>
          <w:color w:val="000000" w:themeColor="text1"/>
          <w:sz w:val="12"/>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2E41DD">
        <w:rPr>
          <w:rFonts w:asciiTheme="minorHAnsi" w:hAnsiTheme="minorHAnsi" w:cstheme="minorHAnsi"/>
          <w:color w:val="000000" w:themeColor="text1"/>
          <w:sz w:val="12"/>
          <w:szCs w:val="8"/>
        </w:rPr>
        <w:t>manoeuvres</w:t>
      </w:r>
      <w:proofErr w:type="spellEnd"/>
      <w:r w:rsidRPr="002E41DD">
        <w:rPr>
          <w:rFonts w:asciiTheme="minorHAnsi" w:hAnsiTheme="minorHAnsi" w:cstheme="minorHAnsi"/>
          <w:color w:val="000000" w:themeColor="text1"/>
          <w:sz w:val="12"/>
          <w:szCs w:val="8"/>
        </w:rPr>
        <w:t xml:space="preserve"> are impossible for other reasons. Full size image </w:t>
      </w:r>
      <w:r w:rsidRPr="002E41DD">
        <w:rPr>
          <w:rFonts w:asciiTheme="minorHAnsi" w:hAnsiTheme="minorHAnsi" w:cstheme="minorHAnsi"/>
          <w:color w:val="000000" w:themeColor="text1"/>
          <w:sz w:val="16"/>
        </w:rPr>
        <w:t xml:space="preserve">Deorbiting satellites will be tracked and operational satellites can </w:t>
      </w:r>
      <w:proofErr w:type="spellStart"/>
      <w:r w:rsidRPr="002E41DD">
        <w:rPr>
          <w:rFonts w:asciiTheme="minorHAnsi" w:hAnsiTheme="minorHAnsi" w:cstheme="minorHAnsi"/>
          <w:color w:val="000000" w:themeColor="text1"/>
          <w:sz w:val="16"/>
        </w:rPr>
        <w:t>manoeuvre</w:t>
      </w:r>
      <w:proofErr w:type="spellEnd"/>
      <w:r w:rsidRPr="002E41DD">
        <w:rPr>
          <w:rFonts w:asciiTheme="minorHAnsi" w:hAnsiTheme="minorHAnsi" w:cstheme="minorHAnsi"/>
          <w:color w:val="000000" w:themeColor="text1"/>
          <w:sz w:val="16"/>
        </w:rPr>
        <w:t xml:space="preserve"> to avoid close conjunctions. However, this depends on ongoing </w:t>
      </w:r>
      <w:r w:rsidRPr="002E41DD">
        <w:rPr>
          <w:rStyle w:val="StyleUnderline"/>
          <w:rFonts w:asciiTheme="minorHAnsi" w:hAnsiTheme="minorHAnsi" w:cstheme="minorHAnsi"/>
          <w:color w:val="000000" w:themeColor="text1"/>
        </w:rPr>
        <w:t>communication and cooperation between operators</w:t>
      </w:r>
      <w:r w:rsidRPr="002E41DD">
        <w:rPr>
          <w:rFonts w:asciiTheme="minorHAnsi" w:hAnsiTheme="minorHAnsi" w:cstheme="minorHAnsi"/>
          <w:color w:val="000000" w:themeColor="text1"/>
          <w:sz w:val="16"/>
        </w:rPr>
        <w:t xml:space="preserve">, which at present </w:t>
      </w:r>
      <w:r w:rsidRPr="002E41DD">
        <w:rPr>
          <w:rStyle w:val="StyleUnderline"/>
          <w:rFonts w:asciiTheme="minorHAnsi" w:hAnsiTheme="minorHAnsi" w:cstheme="minorHAnsi"/>
          <w:color w:val="000000" w:themeColor="text1"/>
        </w:rPr>
        <w:t>is ad hoc and voluntary</w:t>
      </w:r>
      <w:r w:rsidRPr="002E41DD">
        <w:rPr>
          <w:rFonts w:asciiTheme="minorHAnsi" w:hAnsiTheme="minorHAnsi" w:cstheme="minorHAnsi"/>
          <w:color w:val="000000" w:themeColor="text1"/>
          <w:sz w:val="16"/>
        </w:rPr>
        <w:t xml:space="preserve">. A recent letter12 to the FCC from SpaceX suggests that some </w:t>
      </w:r>
      <w:r w:rsidRPr="002E41DD">
        <w:rPr>
          <w:rStyle w:val="Emphasis"/>
          <w:rFonts w:asciiTheme="minorHAnsi" w:hAnsiTheme="minorHAnsi" w:cstheme="minorHAnsi"/>
          <w:color w:val="000000" w:themeColor="text1"/>
        </w:rPr>
        <w:t>companies might be less-than-fully transparent</w:t>
      </w:r>
      <w:r w:rsidRPr="002E41DD">
        <w:rPr>
          <w:rStyle w:val="StyleUnderline"/>
          <w:rFonts w:asciiTheme="minorHAnsi" w:hAnsiTheme="minorHAnsi" w:cstheme="minorHAnsi"/>
          <w:color w:val="000000" w:themeColor="text1"/>
        </w:rPr>
        <w:t xml:space="preserve"> about events</w:t>
      </w:r>
      <w:r w:rsidRPr="002E41DD">
        <w:rPr>
          <w:rFonts w:asciiTheme="minorHAnsi" w:hAnsiTheme="minorHAnsi" w:cstheme="minorHAnsi"/>
          <w:color w:val="000000" w:themeColor="text1"/>
          <w:sz w:val="16"/>
        </w:rPr>
        <w:t xml:space="preserve">13 </w:t>
      </w:r>
      <w:r w:rsidRPr="002E41DD">
        <w:rPr>
          <w:rStyle w:val="StyleUnderline"/>
          <w:rFonts w:asciiTheme="minorHAnsi" w:hAnsiTheme="minorHAnsi" w:cstheme="minorHAnsi"/>
          <w:color w:val="000000" w:themeColor="text1"/>
        </w:rPr>
        <w:t>in LEO</w:t>
      </w:r>
      <w:r w:rsidRPr="002E41DD">
        <w:rPr>
          <w:rFonts w:asciiTheme="minorHAnsi" w:hAnsiTheme="minorHAnsi" w:cstheme="minorHAnsi"/>
          <w:color w:val="000000" w:themeColor="text1"/>
          <w:sz w:val="16"/>
        </w:rPr>
        <w:t xml:space="preserve">. Despite the congestion and traffic management challenges, FCC filings by </w:t>
      </w:r>
      <w:r w:rsidRPr="002E41DD">
        <w:rPr>
          <w:rStyle w:val="Emphasis"/>
          <w:rFonts w:asciiTheme="minorHAnsi" w:hAnsiTheme="minorHAnsi" w:cstheme="minorHAnsi"/>
          <w:color w:val="000000" w:themeColor="text1"/>
        </w:rPr>
        <w:t>SpaceX</w:t>
      </w:r>
      <w:r w:rsidRPr="002E41DD">
        <w:rPr>
          <w:rFonts w:asciiTheme="minorHAnsi" w:hAnsiTheme="minorHAnsi" w:cstheme="minorHAnsi"/>
          <w:color w:val="000000" w:themeColor="text1"/>
          <w:sz w:val="16"/>
        </w:rPr>
        <w:t xml:space="preserve"> suggest that collision avoidance </w:t>
      </w:r>
      <w:proofErr w:type="spellStart"/>
      <w:r w:rsidRPr="002E41DD">
        <w:rPr>
          <w:rFonts w:asciiTheme="minorHAnsi" w:hAnsiTheme="minorHAnsi" w:cstheme="minorHAnsi"/>
          <w:color w:val="000000" w:themeColor="text1"/>
          <w:sz w:val="16"/>
        </w:rPr>
        <w:t>manoeuvres</w:t>
      </w:r>
      <w:proofErr w:type="spellEnd"/>
      <w:r w:rsidRPr="002E41DD">
        <w:rPr>
          <w:rFonts w:asciiTheme="minorHAnsi" w:hAnsiTheme="minorHAnsi" w:cstheme="minorHAnsi"/>
          <w:color w:val="000000" w:themeColor="text1"/>
          <w:sz w:val="16"/>
        </w:rPr>
        <w:t xml:space="preserve"> can in fact maintain collision-free operations in orbital shells and that the probability of a collision between a non-responsive satellite and tracked debris is negligible. However, the </w:t>
      </w:r>
      <w:r w:rsidRPr="002E41DD">
        <w:rPr>
          <w:rStyle w:val="Emphasis"/>
          <w:rFonts w:asciiTheme="minorHAnsi" w:hAnsiTheme="minorHAnsi" w:cstheme="minorHAnsi"/>
          <w:color w:val="000000" w:themeColor="text1"/>
        </w:rPr>
        <w:t>filings do not account for untracked debris</w:t>
      </w:r>
      <w:r w:rsidRPr="002E41DD">
        <w:rPr>
          <w:rFonts w:asciiTheme="minorHAnsi" w:hAnsiTheme="minorHAnsi" w:cstheme="minorHAnsi"/>
          <w:color w:val="000000" w:themeColor="text1"/>
          <w:sz w:val="16"/>
        </w:rPr>
        <w:t xml:space="preserve">6, including untracked debris decaying through the shells used by </w:t>
      </w:r>
      <w:proofErr w:type="spellStart"/>
      <w:r w:rsidRPr="002E41DD">
        <w:rPr>
          <w:rFonts w:asciiTheme="minorHAnsi" w:hAnsiTheme="minorHAnsi" w:cstheme="minorHAnsi"/>
          <w:color w:val="000000" w:themeColor="text1"/>
          <w:sz w:val="16"/>
        </w:rPr>
        <w:t>Starlink</w:t>
      </w:r>
      <w:proofErr w:type="spellEnd"/>
      <w:r w:rsidRPr="002E41DD">
        <w:rPr>
          <w:rFonts w:asciiTheme="minorHAnsi" w:hAnsiTheme="minorHAnsi" w:cstheme="minorHAnsi"/>
          <w:color w:val="000000" w:themeColor="text1"/>
          <w:sz w:val="16"/>
        </w:rPr>
        <w:t xml:space="preserve">. Using simple estimates (see “Methods”), the </w:t>
      </w:r>
      <w:r w:rsidRPr="002E41DD">
        <w:rPr>
          <w:rStyle w:val="StyleUnderline"/>
          <w:rFonts w:asciiTheme="minorHAnsi" w:hAnsiTheme="minorHAnsi" w:cstheme="minorHAnsi"/>
          <w:color w:val="000000" w:themeColor="text1"/>
        </w:rPr>
        <w:t xml:space="preserve">probability that a single piece of untracked debris will hit any satellite in the </w:t>
      </w:r>
      <w:proofErr w:type="spellStart"/>
      <w:r w:rsidRPr="002E41DD">
        <w:rPr>
          <w:rStyle w:val="StyleUnderline"/>
          <w:rFonts w:asciiTheme="minorHAnsi" w:hAnsiTheme="minorHAnsi" w:cstheme="minorHAnsi"/>
          <w:color w:val="000000" w:themeColor="text1"/>
        </w:rPr>
        <w:t>Starlink</w:t>
      </w:r>
      <w:proofErr w:type="spellEnd"/>
      <w:r w:rsidRPr="002E41DD">
        <w:rPr>
          <w:rStyle w:val="StyleUnderline"/>
          <w:rFonts w:asciiTheme="minorHAnsi" w:hAnsiTheme="minorHAnsi" w:cstheme="minorHAnsi"/>
          <w:color w:val="000000" w:themeColor="text1"/>
        </w:rPr>
        <w:t xml:space="preserve"> 550 km shell is about 0.003 after one year</w:t>
      </w:r>
      <w:r w:rsidRPr="002E41DD">
        <w:rPr>
          <w:rFonts w:asciiTheme="minorHAnsi" w:hAnsiTheme="minorHAnsi" w:cstheme="minorHAnsi"/>
          <w:color w:val="000000" w:themeColor="text1"/>
          <w:sz w:val="16"/>
        </w:rPr>
        <w:t xml:space="preserve">. Thus, </w:t>
      </w:r>
      <w:r w:rsidRPr="002E41DD">
        <w:rPr>
          <w:rStyle w:val="StyleUnderline"/>
          <w:rFonts w:asciiTheme="minorHAnsi" w:hAnsiTheme="minorHAnsi" w:cstheme="minorHAnsi"/>
          <w:color w:val="000000" w:themeColor="text1"/>
        </w:rPr>
        <w:t xml:space="preserve">if at any time there are 230 pieces of </w:t>
      </w:r>
      <w:r w:rsidRPr="002E41DD">
        <w:rPr>
          <w:rStyle w:val="Emphasis"/>
          <w:rFonts w:asciiTheme="minorHAnsi" w:hAnsiTheme="minorHAnsi" w:cstheme="minorHAnsi"/>
          <w:color w:val="000000" w:themeColor="text1"/>
        </w:rPr>
        <w:t>untracked debris</w:t>
      </w:r>
      <w:r w:rsidRPr="002E41DD">
        <w:rPr>
          <w:rStyle w:val="StyleUnderline"/>
          <w:rFonts w:asciiTheme="minorHAnsi" w:hAnsiTheme="minorHAnsi" w:cstheme="minorHAnsi"/>
          <w:color w:val="000000" w:themeColor="text1"/>
        </w:rPr>
        <w:t xml:space="preserve"> decaying through the 550 km orbital shell, there is a </w:t>
      </w:r>
      <w:r w:rsidRPr="002E41DD">
        <w:rPr>
          <w:rStyle w:val="Emphasis"/>
          <w:rFonts w:asciiTheme="minorHAnsi" w:hAnsiTheme="minorHAnsi" w:cstheme="minorHAnsi"/>
          <w:color w:val="000000" w:themeColor="text1"/>
        </w:rPr>
        <w:t>50% chance</w:t>
      </w:r>
      <w:r w:rsidRPr="002E41DD">
        <w:rPr>
          <w:rStyle w:val="StyleUnderline"/>
          <w:rFonts w:asciiTheme="minorHAnsi" w:hAnsiTheme="minorHAnsi" w:cstheme="minorHAnsi"/>
          <w:color w:val="000000" w:themeColor="text1"/>
        </w:rPr>
        <w:t xml:space="preserve"> that there will be one or more collisions between satellites in the shell and the debris</w:t>
      </w:r>
      <w:r w:rsidRPr="002E41DD">
        <w:rPr>
          <w:rFonts w:asciiTheme="minorHAnsi" w:hAnsiTheme="minorHAnsi" w:cstheme="minorHAnsi"/>
          <w:color w:val="000000" w:themeColor="text1"/>
          <w:sz w:val="16"/>
        </w:rPr>
        <w:t xml:space="preserve">. As discussed further in “Methods”, </w:t>
      </w:r>
      <w:r w:rsidRPr="002E41DD">
        <w:rPr>
          <w:rStyle w:val="StyleUnderline"/>
          <w:rFonts w:asciiTheme="minorHAnsi" w:hAnsiTheme="minorHAnsi" w:cstheme="minorHAnsi"/>
          <w:color w:val="000000" w:themeColor="text1"/>
        </w:rPr>
        <w:t>such a situation is plausible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Depending on</w:t>
      </w:r>
      <w:r w:rsidRPr="002E41DD">
        <w:rPr>
          <w:rFonts w:asciiTheme="minorHAnsi" w:hAnsiTheme="minorHAnsi" w:cstheme="minorHAnsi"/>
          <w:color w:val="000000" w:themeColor="text1"/>
          <w:sz w:val="16"/>
        </w:rPr>
        <w:t xml:space="preserve"> the </w:t>
      </w:r>
      <w:r w:rsidRPr="002E41DD">
        <w:rPr>
          <w:rStyle w:val="StyleUnderline"/>
          <w:rFonts w:asciiTheme="minorHAnsi" w:hAnsiTheme="minorHAnsi" w:cstheme="minorHAnsi"/>
          <w:color w:val="000000" w:themeColor="text1"/>
        </w:rPr>
        <w:t>balance between the de-orbit and the collision rates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if </w:t>
      </w:r>
      <w:r w:rsidRPr="002E41DD">
        <w:rPr>
          <w:rStyle w:val="Emphasis"/>
          <w:rFonts w:asciiTheme="minorHAnsi" w:hAnsiTheme="minorHAnsi" w:cstheme="minorHAnsi"/>
          <w:color w:val="000000" w:themeColor="text1"/>
        </w:rPr>
        <w:t>subsequent fragmentation</w:t>
      </w:r>
      <w:r w:rsidRPr="002E41DD">
        <w:rPr>
          <w:rStyle w:val="StyleUnderline"/>
          <w:rFonts w:asciiTheme="minorHAnsi" w:hAnsiTheme="minorHAnsi" w:cstheme="minorHAnsi"/>
          <w:color w:val="000000" w:themeColor="text1"/>
        </w:rPr>
        <w:t xml:space="preserve"> events lead to </w:t>
      </w:r>
      <w:r w:rsidRPr="002E41DD">
        <w:rPr>
          <w:rStyle w:val="Emphasis"/>
          <w:rFonts w:asciiTheme="minorHAnsi" w:hAnsiTheme="minorHAnsi" w:cstheme="minorHAnsi"/>
          <w:color w:val="000000" w:themeColor="text1"/>
        </w:rPr>
        <w:t>similar amounts of debris within that orbital shell</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a </w:t>
      </w:r>
      <w:r w:rsidRPr="00422107">
        <w:rPr>
          <w:rStyle w:val="Emphasis"/>
          <w:rFonts w:asciiTheme="minorHAnsi" w:hAnsiTheme="minorHAnsi" w:cstheme="minorHAnsi"/>
          <w:color w:val="000000" w:themeColor="text1"/>
          <w:highlight w:val="green"/>
        </w:rPr>
        <w:t>runaway cascade</w:t>
      </w:r>
      <w:r w:rsidRPr="002E41DD">
        <w:rPr>
          <w:rStyle w:val="Emphasis"/>
          <w:rFonts w:asciiTheme="minorHAnsi" w:hAnsiTheme="minorHAnsi" w:cstheme="minorHAnsi"/>
          <w:color w:val="000000" w:themeColor="text1"/>
        </w:rPr>
        <w:t xml:space="preserve"> of collisions </w:t>
      </w:r>
      <w:r w:rsidRPr="00422107">
        <w:rPr>
          <w:rStyle w:val="Emphasis"/>
          <w:rFonts w:asciiTheme="minorHAnsi" w:hAnsiTheme="minorHAnsi" w:cstheme="minorHAnsi"/>
          <w:color w:val="000000" w:themeColor="text1"/>
          <w:highlight w:val="green"/>
        </w:rPr>
        <w:t>could occur</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Fragmentation events are not confined to</w:t>
      </w:r>
      <w:r w:rsidRPr="002E41DD">
        <w:rPr>
          <w:rFonts w:asciiTheme="minorHAnsi" w:hAnsiTheme="minorHAnsi" w:cstheme="minorHAnsi"/>
          <w:color w:val="000000" w:themeColor="text1"/>
          <w:sz w:val="16"/>
        </w:rPr>
        <w:t xml:space="preserve"> their </w:t>
      </w:r>
      <w:r w:rsidRPr="002E41DD">
        <w:rPr>
          <w:rStyle w:val="StyleUnderline"/>
          <w:rFonts w:asciiTheme="minorHAnsi" w:hAnsiTheme="minorHAnsi" w:cstheme="minorHAnsi"/>
          <w:color w:val="000000" w:themeColor="text1"/>
        </w:rPr>
        <w:t>local orbits</w:t>
      </w:r>
      <w:r w:rsidRPr="002E41DD">
        <w:rPr>
          <w:rFonts w:asciiTheme="minorHAnsi" w:hAnsiTheme="minorHAnsi" w:cstheme="minorHAnsi"/>
          <w:color w:val="000000" w:themeColor="text1"/>
          <w:sz w:val="16"/>
        </w:rPr>
        <w:t xml:space="preserve">, either. The </w:t>
      </w:r>
      <w:r w:rsidRPr="002E41DD">
        <w:rPr>
          <w:rStyle w:val="StyleUnderline"/>
          <w:rFonts w:asciiTheme="minorHAnsi" w:hAnsiTheme="minorHAnsi" w:cstheme="minorHAnsi"/>
          <w:color w:val="000000" w:themeColor="text1"/>
        </w:rPr>
        <w:t>India</w:t>
      </w:r>
      <w:r w:rsidRPr="002E41DD">
        <w:rPr>
          <w:rFonts w:asciiTheme="minorHAnsi" w:hAnsiTheme="minorHAnsi" w:cstheme="minorHAnsi"/>
          <w:color w:val="000000" w:themeColor="text1"/>
          <w:sz w:val="16"/>
        </w:rPr>
        <w:t xml:space="preserve"> 2019 </w:t>
      </w:r>
      <w:r w:rsidRPr="002E41DD">
        <w:rPr>
          <w:rStyle w:val="StyleUnderline"/>
          <w:rFonts w:asciiTheme="minorHAnsi" w:hAnsiTheme="minorHAnsi" w:cstheme="minorHAnsi"/>
          <w:color w:val="000000" w:themeColor="text1"/>
        </w:rPr>
        <w:t>ASAT test</w:t>
      </w:r>
      <w:r w:rsidRPr="002E41DD">
        <w:rPr>
          <w:rFonts w:asciiTheme="minorHAnsi" w:hAnsiTheme="minorHAnsi" w:cstheme="minorHAnsi"/>
          <w:color w:val="000000" w:themeColor="text1"/>
          <w:sz w:val="16"/>
        </w:rPr>
        <w:t xml:space="preserve"> was conducted at an altitude below 300 km in an effort to minimize long-lived debris. Nevertheless, </w:t>
      </w:r>
      <w:r w:rsidRPr="002E41DD">
        <w:rPr>
          <w:rStyle w:val="StyleUnderline"/>
          <w:rFonts w:asciiTheme="minorHAnsi" w:hAnsiTheme="minorHAnsi" w:cstheme="minorHAnsi"/>
          <w:color w:val="000000" w:themeColor="text1"/>
        </w:rPr>
        <w:t>debris was placed on orbits with apogees in excess of 1000 km</w:t>
      </w:r>
      <w:r w:rsidRPr="002E41DD">
        <w:rPr>
          <w:rFonts w:asciiTheme="minorHAnsi" w:hAnsiTheme="minorHAnsi" w:cstheme="minorHAnsi"/>
          <w:color w:val="000000" w:themeColor="text1"/>
          <w:sz w:val="16"/>
        </w:rPr>
        <w:t xml:space="preserve">. As of 30 March 2021, </w:t>
      </w:r>
      <w:r w:rsidRPr="002E41DD">
        <w:rPr>
          <w:rStyle w:val="StyleUnderline"/>
          <w:rFonts w:asciiTheme="minorHAnsi" w:hAnsiTheme="minorHAnsi" w:cstheme="minorHAnsi"/>
          <w:color w:val="000000" w:themeColor="text1"/>
        </w:rPr>
        <w:t>three tracked debris</w:t>
      </w:r>
      <w:r w:rsidRPr="002E41DD">
        <w:rPr>
          <w:rFonts w:asciiTheme="minorHAnsi" w:hAnsiTheme="minorHAnsi" w:cstheme="minorHAnsi"/>
          <w:color w:val="000000" w:themeColor="text1"/>
          <w:sz w:val="16"/>
        </w:rPr>
        <w:t xml:space="preserve"> pieces </w:t>
      </w:r>
      <w:r w:rsidRPr="002E41DD">
        <w:rPr>
          <w:rStyle w:val="StyleUnderline"/>
          <w:rFonts w:asciiTheme="minorHAnsi" w:hAnsiTheme="minorHAnsi" w:cstheme="minorHAnsi"/>
          <w:color w:val="000000" w:themeColor="text1"/>
        </w:rPr>
        <w:t>remain</w:t>
      </w:r>
      <w:r w:rsidRPr="002E41DD">
        <w:rPr>
          <w:rFonts w:asciiTheme="minorHAnsi" w:hAnsiTheme="minorHAnsi" w:cstheme="minorHAnsi"/>
          <w:color w:val="000000" w:themeColor="text1"/>
          <w:sz w:val="16"/>
        </w:rPr>
        <w:t xml:space="preserve"> in orbit14. Such </w:t>
      </w:r>
      <w:r w:rsidRPr="002E41DD">
        <w:rPr>
          <w:rStyle w:val="StyleUnderline"/>
          <w:rFonts w:asciiTheme="minorHAnsi" w:hAnsiTheme="minorHAnsi" w:cstheme="minorHAnsi"/>
          <w:color w:val="000000" w:themeColor="text1"/>
        </w:rPr>
        <w:t>long-lived debris has high eccentricities, and</w:t>
      </w:r>
      <w:r w:rsidRPr="002E41DD">
        <w:rPr>
          <w:rFonts w:asciiTheme="minorHAnsi" w:hAnsiTheme="minorHAnsi" w:cstheme="minorHAnsi"/>
          <w:color w:val="000000" w:themeColor="text1"/>
          <w:sz w:val="16"/>
        </w:rPr>
        <w:t xml:space="preserve"> thus </w:t>
      </w:r>
      <w:r w:rsidRPr="002E41DD">
        <w:rPr>
          <w:rStyle w:val="StyleUnderline"/>
          <w:rFonts w:asciiTheme="minorHAnsi" w:hAnsiTheme="minorHAnsi" w:cstheme="minorHAnsi"/>
          <w:color w:val="000000" w:themeColor="text1"/>
        </w:rPr>
        <w:t>can cross multiple orbital shells twice per orbit</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A </w:t>
      </w:r>
      <w:r w:rsidRPr="00422107">
        <w:rPr>
          <w:rStyle w:val="Emphasis"/>
          <w:rFonts w:asciiTheme="minorHAnsi" w:hAnsiTheme="minorHAnsi" w:cstheme="minorHAnsi"/>
          <w:color w:val="000000" w:themeColor="text1"/>
          <w:highlight w:val="green"/>
        </w:rPr>
        <w:t>major fragmentation</w:t>
      </w:r>
      <w:r w:rsidRPr="002E41DD">
        <w:rPr>
          <w:rStyle w:val="Emphasis"/>
          <w:rFonts w:asciiTheme="minorHAnsi" w:hAnsiTheme="minorHAnsi" w:cstheme="minorHAnsi"/>
          <w:color w:val="000000" w:themeColor="text1"/>
        </w:rPr>
        <w:t xml:space="preserve"> event from a single satellite </w:t>
      </w:r>
      <w:r w:rsidRPr="00422107">
        <w:rPr>
          <w:rStyle w:val="Emphasis"/>
          <w:rFonts w:asciiTheme="minorHAnsi" w:hAnsiTheme="minorHAnsi" w:cstheme="minorHAnsi"/>
          <w:color w:val="000000" w:themeColor="text1"/>
          <w:highlight w:val="green"/>
        </w:rPr>
        <w:t>could affect all operators in LEO</w:t>
      </w:r>
      <w:r w:rsidRPr="002E41DD">
        <w:rPr>
          <w:rFonts w:asciiTheme="minorHAnsi" w:hAnsiTheme="minorHAnsi" w:cstheme="minorHAnsi"/>
          <w:color w:val="000000" w:themeColor="text1"/>
          <w:sz w:val="16"/>
        </w:rPr>
        <w:t xml:space="preserve">. </w:t>
      </w:r>
      <w:r w:rsidRPr="002E41DD">
        <w:rPr>
          <w:rFonts w:asciiTheme="minorHAnsi" w:hAnsiTheme="minorHAnsi" w:cstheme="minorHAnsi"/>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2E41DD">
        <w:rPr>
          <w:rFonts w:asciiTheme="minorHAnsi" w:hAnsiTheme="minorHAnsi" w:cstheme="minorHAnsi"/>
          <w:color w:val="000000" w:themeColor="text1"/>
          <w:sz w:val="16"/>
          <w:szCs w:val="16"/>
        </w:rPr>
        <w:t>Starlink</w:t>
      </w:r>
      <w:proofErr w:type="spellEnd"/>
      <w:r w:rsidRPr="002E41DD">
        <w:rPr>
          <w:rFonts w:asciiTheme="minorHAnsi" w:hAnsiTheme="minorHAnsi" w:cstheme="minorHAnsi"/>
          <w:color w:val="000000" w:themeColor="text1"/>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r>
        <w:rPr>
          <w:rFonts w:asciiTheme="minorHAnsi" w:hAnsiTheme="minorHAnsi" w:cstheme="minorHAnsi"/>
          <w:color w:val="000000" w:themeColor="text1"/>
          <w:sz w:val="16"/>
          <w:szCs w:val="16"/>
        </w:rPr>
        <w:t>.</w:t>
      </w:r>
    </w:p>
    <w:p w14:paraId="79E436F4" w14:textId="77777777" w:rsidR="009C1A3C" w:rsidRDefault="009C1A3C" w:rsidP="009C1A3C">
      <w:pPr>
        <w:rPr>
          <w:rFonts w:asciiTheme="minorHAnsi" w:hAnsiTheme="minorHAnsi" w:cstheme="minorHAnsi"/>
          <w:color w:val="000000" w:themeColor="text1"/>
          <w:sz w:val="16"/>
          <w:szCs w:val="16"/>
        </w:rPr>
      </w:pPr>
    </w:p>
    <w:p w14:paraId="431D397C" w14:textId="77777777" w:rsidR="009C1A3C" w:rsidRDefault="009C1A3C" w:rsidP="009C1A3C">
      <w:pPr>
        <w:rPr>
          <w:rFonts w:asciiTheme="minorHAnsi" w:hAnsiTheme="minorHAnsi" w:cstheme="minorHAnsi"/>
          <w:color w:val="000000" w:themeColor="text1"/>
          <w:sz w:val="16"/>
          <w:szCs w:val="16"/>
        </w:rPr>
      </w:pPr>
    </w:p>
    <w:p w14:paraId="533313DA" w14:textId="77777777" w:rsidR="009C1A3C" w:rsidRPr="002E41DD" w:rsidRDefault="009C1A3C" w:rsidP="009C1A3C">
      <w:pPr>
        <w:pStyle w:val="Heading4"/>
        <w:rPr>
          <w:rFonts w:asciiTheme="minorHAnsi" w:hAnsiTheme="minorHAnsi" w:cstheme="minorHAnsi"/>
        </w:rPr>
      </w:pPr>
      <w:r w:rsidRPr="002E41DD">
        <w:rPr>
          <w:rFonts w:asciiTheme="minorHAnsi" w:hAnsiTheme="minorHAnsi" w:cstheme="minorHAnsi"/>
        </w:rPr>
        <w:t>Kessler syndrome ensures</w:t>
      </w:r>
      <w:r>
        <w:rPr>
          <w:rFonts w:asciiTheme="minorHAnsi" w:hAnsiTheme="minorHAnsi" w:cstheme="minorHAnsi"/>
        </w:rPr>
        <w:t xml:space="preserve"> </w:t>
      </w:r>
      <w:r>
        <w:rPr>
          <w:rFonts w:asciiTheme="minorHAnsi" w:hAnsiTheme="minorHAnsi" w:cstheme="minorHAnsi"/>
          <w:u w:val="single"/>
        </w:rPr>
        <w:t>devastation</w:t>
      </w:r>
      <w:r>
        <w:rPr>
          <w:rFonts w:asciiTheme="minorHAnsi" w:hAnsiTheme="minorHAnsi" w:cstheme="minorHAnsi"/>
        </w:rPr>
        <w:t xml:space="preserve"> – </w:t>
      </w:r>
      <w:r w:rsidRPr="002E41DD">
        <w:rPr>
          <w:rFonts w:asciiTheme="minorHAnsi" w:hAnsiTheme="minorHAnsi" w:cstheme="minorHAnsi"/>
        </w:rPr>
        <w:t xml:space="preserve">satellites checks </w:t>
      </w:r>
      <w:r w:rsidRPr="002E41DD">
        <w:rPr>
          <w:rFonts w:asciiTheme="minorHAnsi" w:hAnsiTheme="minorHAnsi" w:cstheme="minorHAnsi"/>
          <w:u w:val="single"/>
        </w:rPr>
        <w:t>every impact</w:t>
      </w:r>
      <w:r>
        <w:rPr>
          <w:rFonts w:asciiTheme="minorHAnsi" w:hAnsiTheme="minorHAnsi" w:cstheme="minorHAnsi"/>
        </w:rPr>
        <w:t xml:space="preserve"> – it’s extinction. The power grid, GPS, military readiness, climate change, etc.</w:t>
      </w:r>
    </w:p>
    <w:p w14:paraId="698D68CF" w14:textId="77777777" w:rsidR="009C1A3C" w:rsidRDefault="009C1A3C" w:rsidP="009C1A3C">
      <w:pPr>
        <w:rPr>
          <w:rFonts w:asciiTheme="minorHAnsi" w:hAnsiTheme="minorHAnsi" w:cstheme="minorHAnsi"/>
        </w:rPr>
      </w:pPr>
      <w:r w:rsidRPr="002E41DD">
        <w:rPr>
          <w:rFonts w:asciiTheme="minorHAnsi" w:hAnsiTheme="minorHAnsi" w:cstheme="minorHAnsi"/>
        </w:rPr>
        <w:t xml:space="preserve">George </w:t>
      </w:r>
      <w:proofErr w:type="spellStart"/>
      <w:r w:rsidRPr="00422107">
        <w:rPr>
          <w:rStyle w:val="Style13ptBold"/>
          <w:rFonts w:asciiTheme="minorHAnsi" w:hAnsiTheme="minorHAnsi" w:cstheme="minorHAnsi"/>
        </w:rPr>
        <w:t>Dvorsky</w:t>
      </w:r>
      <w:proofErr w:type="spellEnd"/>
      <w:r>
        <w:rPr>
          <w:rStyle w:val="Style13ptBold"/>
          <w:rFonts w:asciiTheme="minorHAnsi" w:hAnsiTheme="minorHAnsi" w:cstheme="minorHAnsi"/>
        </w:rPr>
        <w:t xml:space="preserve"> 15 </w:t>
      </w:r>
      <w:r w:rsidRPr="002E41DD">
        <w:rPr>
          <w:rFonts w:asciiTheme="minorHAnsi" w:hAnsiTheme="minorHAnsi" w:cstheme="minorHAnsi"/>
        </w:rPr>
        <w:t xml:space="preserve">Senior Staff reporter at Gizmodo. "What Would Happen If All Our Satellites Were Suddenly Destroyed?" </w:t>
      </w:r>
      <w:hyperlink r:id="rId25" w:history="1">
        <w:r w:rsidRPr="002E41DD">
          <w:rPr>
            <w:rStyle w:val="Hyperlink"/>
            <w:rFonts w:asciiTheme="minorHAnsi" w:hAnsiTheme="minorHAnsi" w:cstheme="minorHAnsi"/>
          </w:rPr>
          <w:t>https://io9.gizmodo.com/what-would-happen-if-all-our-satellites-were-suddenly-d-1709006681</w:t>
        </w:r>
      </w:hyperlink>
      <w:r>
        <w:rPr>
          <w:rFonts w:asciiTheme="minorHAnsi" w:hAnsiTheme="minorHAnsi" w:cstheme="minorHAnsi"/>
        </w:rPr>
        <w:t>.</w:t>
      </w:r>
    </w:p>
    <w:p w14:paraId="70FACC80" w14:textId="77777777" w:rsidR="009C1A3C" w:rsidRPr="00B808E1" w:rsidRDefault="009C1A3C" w:rsidP="009C1A3C">
      <w:pPr>
        <w:spacing w:line="240" w:lineRule="auto"/>
        <w:rPr>
          <w:rFonts w:asciiTheme="minorHAnsi" w:hAnsiTheme="minorHAnsi" w:cstheme="minorHAnsi"/>
          <w:sz w:val="10"/>
        </w:rPr>
      </w:pPr>
      <w:r w:rsidRPr="00B808E1">
        <w:rPr>
          <w:rFonts w:asciiTheme="minorHAnsi" w:hAnsiTheme="minorHAnsi" w:cstheme="minorHAnsi"/>
          <w:sz w:val="10"/>
        </w:rPr>
        <w:t xml:space="preserve">Lastly, </w:t>
      </w:r>
      <w:r w:rsidRPr="002E41DD">
        <w:rPr>
          <w:rStyle w:val="Emphasis"/>
          <w:rFonts w:asciiTheme="minorHAnsi" w:hAnsiTheme="minorHAnsi" w:cstheme="minorHAnsi"/>
        </w:rPr>
        <w:t xml:space="preserve">there’s the </w:t>
      </w:r>
      <w:hyperlink r:id="rId26" w:tgtFrame="_blank" w:history="1">
        <w:r w:rsidRPr="00422107">
          <w:rPr>
            <w:rStyle w:val="Emphasis"/>
            <w:rFonts w:asciiTheme="minorHAnsi" w:hAnsiTheme="minorHAnsi" w:cstheme="minorHAnsi"/>
            <w:highlight w:val="green"/>
          </w:rPr>
          <w:t>Kessler Syndrome</w:t>
        </w:r>
      </w:hyperlink>
      <w:r w:rsidRPr="002E41DD">
        <w:rPr>
          <w:rStyle w:val="Emphasis"/>
          <w:rFonts w:asciiTheme="minorHAnsi" w:hAnsiTheme="minorHAnsi" w:cstheme="minorHAnsi"/>
        </w:rPr>
        <w:t xml:space="preserve"> to </w:t>
      </w:r>
      <w:r w:rsidRPr="00422107">
        <w:rPr>
          <w:rStyle w:val="Emphasis"/>
          <w:rFonts w:asciiTheme="minorHAnsi" w:hAnsiTheme="minorHAnsi" w:cstheme="minorHAnsi"/>
          <w:highlight w:val="green"/>
        </w:rPr>
        <w:t>consider</w:t>
      </w:r>
      <w:r w:rsidRPr="00422107">
        <w:rPr>
          <w:rFonts w:asciiTheme="minorHAnsi" w:hAnsiTheme="minorHAnsi" w:cstheme="minorHAnsi"/>
          <w:sz w:val="10"/>
          <w:highlight w:val="green"/>
        </w:rPr>
        <w:t>.</w:t>
      </w:r>
      <w:r w:rsidRPr="00B808E1">
        <w:rPr>
          <w:rFonts w:asciiTheme="minorHAnsi" w:hAnsiTheme="minorHAnsi" w:cstheme="minorHAnsi"/>
          <w:sz w:val="10"/>
        </w:rPr>
        <w:t xml:space="preserve"> This scenario was </w:t>
      </w:r>
      <w:r w:rsidRPr="002E41DD">
        <w:rPr>
          <w:rStyle w:val="StyleUnderline"/>
          <w:rFonts w:asciiTheme="minorHAnsi" w:hAnsiTheme="minorHAnsi" w:cstheme="minorHAnsi"/>
        </w:rPr>
        <w:t>portrayed in the 2013 film Gravity</w:t>
      </w:r>
      <w:r w:rsidRPr="00B808E1">
        <w:rPr>
          <w:rFonts w:asciiTheme="minorHAnsi" w:hAnsiTheme="minorHAnsi" w:cstheme="minorHAnsi"/>
          <w:sz w:val="10"/>
        </w:rPr>
        <w:t xml:space="preserve">. In the movie, a </w:t>
      </w:r>
      <w:r w:rsidRPr="00B808E1">
        <w:rPr>
          <w:rStyle w:val="StyleUnderline"/>
          <w:rFonts w:asciiTheme="minorHAnsi" w:hAnsiTheme="minorHAnsi" w:cstheme="minorHAnsi"/>
          <w:sz w:val="10"/>
        </w:rPr>
        <w:t>Russian missile strike on a defunct satellite inadvertently causes a cascading chain reaction that formed an ever-growing cloud of orbiting space debris</w:t>
      </w:r>
      <w:r w:rsidRPr="00B808E1">
        <w:rPr>
          <w:rFonts w:asciiTheme="minorHAnsi" w:hAnsiTheme="minorHAnsi" w:cstheme="minorHAnsi"/>
          <w:sz w:val="10"/>
        </w:rPr>
        <w:t xml:space="preserve">. </w:t>
      </w:r>
      <w:r w:rsidRPr="00B808E1">
        <w:rPr>
          <w:rStyle w:val="StyleUnderline"/>
          <w:rFonts w:asciiTheme="minorHAnsi" w:hAnsiTheme="minorHAnsi" w:cstheme="minorHAnsi"/>
          <w:sz w:val="10"/>
        </w:rPr>
        <w:t>Anything in the cloud’s wake — including</w:t>
      </w:r>
      <w:r w:rsidRPr="002E41DD">
        <w:rPr>
          <w:rStyle w:val="StyleUnderline"/>
          <w:rFonts w:asciiTheme="minorHAnsi" w:hAnsiTheme="minorHAnsi" w:cstheme="minorHAnsi"/>
        </w:rPr>
        <w:t xml:space="preserve"> </w:t>
      </w:r>
      <w:r w:rsidRPr="00422107">
        <w:rPr>
          <w:rStyle w:val="StyleUnderline"/>
          <w:rFonts w:asciiTheme="minorHAnsi" w:hAnsiTheme="minorHAnsi" w:cstheme="minorHAnsi"/>
          <w:highlight w:val="green"/>
        </w:rPr>
        <w:t>satellites,</w:t>
      </w:r>
      <w:r w:rsidRPr="002E41DD">
        <w:rPr>
          <w:rStyle w:val="StyleUnderline"/>
          <w:rFonts w:asciiTheme="minorHAnsi" w:hAnsiTheme="minorHAnsi" w:cstheme="minorHAnsi"/>
        </w:rPr>
        <w:t xml:space="preserve"> space stations, and astronauts — gets </w:t>
      </w:r>
      <w:r w:rsidRPr="00422107">
        <w:rPr>
          <w:rStyle w:val="StyleUnderline"/>
          <w:rFonts w:asciiTheme="minorHAnsi" w:hAnsiTheme="minorHAnsi" w:cstheme="minorHAnsi"/>
          <w:highlight w:val="green"/>
        </w:rPr>
        <w:t>annihilated</w:t>
      </w:r>
      <w:r w:rsidRPr="002E41DD">
        <w:rPr>
          <w:rStyle w:val="StyleUnderline"/>
          <w:rFonts w:asciiTheme="minorHAnsi" w:hAnsiTheme="minorHAnsi" w:cstheme="minorHAnsi"/>
        </w:rPr>
        <w:t xml:space="preserve">. Disturbingly, the Kessler Syndrome is a very real possibility, and the </w:t>
      </w:r>
      <w:r w:rsidRPr="002E41DD">
        <w:rPr>
          <w:rStyle w:val="Emphasis"/>
          <w:rFonts w:asciiTheme="minorHAnsi" w:hAnsiTheme="minorHAnsi" w:cstheme="minorHAnsi"/>
        </w:rPr>
        <w:t xml:space="preserve">likelihood of it happening </w:t>
      </w:r>
      <w:hyperlink r:id="rId27" w:tgtFrame="_blank" w:history="1">
        <w:r w:rsidRPr="002E41DD">
          <w:rPr>
            <w:rStyle w:val="Emphasis"/>
            <w:rFonts w:asciiTheme="minorHAnsi" w:hAnsiTheme="minorHAnsi" w:cstheme="minorHAnsi"/>
          </w:rPr>
          <w:t>is steadily increasing as more stuff gets thrown into space</w:t>
        </w:r>
      </w:hyperlink>
      <w:r w:rsidRPr="002E41DD">
        <w:rPr>
          <w:rStyle w:val="StyleUnderline"/>
          <w:rFonts w:asciiTheme="minorHAnsi" w:hAnsiTheme="minorHAnsi" w:cstheme="minorHAnsi"/>
        </w:rPr>
        <w:t>.</w:t>
      </w:r>
      <w:r w:rsidRPr="00B808E1">
        <w:rPr>
          <w:rFonts w:asciiTheme="minorHAnsi" w:hAnsiTheme="minorHAnsi" w:cstheme="minorHAnsi"/>
          <w:sz w:val="10"/>
        </w:rPr>
        <w:t xml:space="preserve"> Given these grim prospects, it’s fair to ask what might happen to our civilization if any of these things happened. At the risk of gross understatement, </w:t>
      </w:r>
      <w:r w:rsidRPr="002E41DD">
        <w:rPr>
          <w:rStyle w:val="StyleUnderline"/>
          <w:rFonts w:asciiTheme="minorHAnsi" w:hAnsiTheme="minorHAnsi" w:cstheme="minorHAnsi"/>
        </w:rPr>
        <w:t xml:space="preserve">the complete </w:t>
      </w:r>
      <w:r w:rsidRPr="00422107">
        <w:rPr>
          <w:rStyle w:val="StyleUnderline"/>
          <w:rFonts w:asciiTheme="minorHAnsi" w:hAnsiTheme="minorHAnsi" w:cstheme="minorHAnsi"/>
          <w:highlight w:val="green"/>
        </w:rPr>
        <w:t>loss of our satellite fleet would instigate a</w:t>
      </w:r>
      <w:r w:rsidRPr="002E41DD">
        <w:rPr>
          <w:rStyle w:val="StyleUnderline"/>
          <w:rFonts w:asciiTheme="minorHAnsi" w:hAnsiTheme="minorHAnsi" w:cstheme="minorHAnsi"/>
        </w:rPr>
        <w:t xml:space="preserve"> </w:t>
      </w:r>
      <w:r w:rsidRPr="002E41DD">
        <w:rPr>
          <w:rStyle w:val="Emphasis"/>
          <w:rFonts w:asciiTheme="minorHAnsi" w:hAnsiTheme="minorHAnsi" w:cstheme="minorHAnsi"/>
        </w:rPr>
        <w:t xml:space="preserve">tremendous </w:t>
      </w:r>
      <w:r w:rsidRPr="00422107">
        <w:rPr>
          <w:rStyle w:val="Emphasis"/>
          <w:rFonts w:asciiTheme="minorHAnsi" w:hAnsiTheme="minorHAnsi" w:cstheme="minorHAnsi"/>
          <w:highlight w:val="green"/>
        </w:rPr>
        <w:t xml:space="preserve">disruption to our </w:t>
      </w:r>
      <w:r w:rsidRPr="002E41DD">
        <w:rPr>
          <w:rStyle w:val="Emphasis"/>
          <w:rFonts w:asciiTheme="minorHAnsi" w:hAnsiTheme="minorHAnsi" w:cstheme="minorHAnsi"/>
        </w:rPr>
        <w:t xml:space="preserve">current mode of </w:t>
      </w:r>
      <w:r w:rsidRPr="00422107">
        <w:rPr>
          <w:rStyle w:val="Emphasis"/>
          <w:rFonts w:asciiTheme="minorHAnsi" w:hAnsiTheme="minorHAnsi" w:cstheme="minorHAnsi"/>
          <w:highlight w:val="green"/>
        </w:rPr>
        <w:t>technological existence</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rPr>
        <w:t xml:space="preserve">— disruptions that would be experienced in the short, medium, and long term, and across multiple </w:t>
      </w:r>
      <w:hyperlink r:id="rId28" w:history="1">
        <w:r w:rsidRPr="00B808E1">
          <w:rPr>
            <w:rStyle w:val="StyleUnderline"/>
            <w:rFonts w:asciiTheme="minorHAnsi" w:hAnsiTheme="minorHAnsi" w:cstheme="minorHAnsi"/>
            <w:sz w:val="10"/>
          </w:rPr>
          <w:t>domains</w:t>
        </w:r>
      </w:hyperlink>
      <w:r w:rsidRPr="00B808E1">
        <w:rPr>
          <w:rStyle w:val="StyleUnderline"/>
          <w:rFonts w:asciiTheme="minorHAnsi" w:hAnsiTheme="minorHAnsi" w:cstheme="minorHAnsi"/>
          <w:sz w:val="10"/>
        </w:rPr>
        <w:t>. Compromised Communications Almost immediately we’d notice a dramatic reduction in our ability to communicate, share information, and conduct transactions</w:t>
      </w:r>
      <w:r w:rsidRPr="00B808E1">
        <w:rPr>
          <w:rFonts w:asciiTheme="minorHAnsi" w:hAnsiTheme="minorHAnsi" w:cstheme="minorHAnsi"/>
          <w:sz w:val="10"/>
        </w:rPr>
        <w:t>. “</w:t>
      </w:r>
      <w:r w:rsidRPr="00B808E1">
        <w:rPr>
          <w:rStyle w:val="StyleUnderline"/>
          <w:rFonts w:asciiTheme="minorHAnsi" w:hAnsiTheme="minorHAnsi" w:cstheme="minorHAnsi"/>
          <w:sz w:val="10"/>
        </w:rPr>
        <w:t>If our communications satellites are lost, then bandwidth is also lost</w:t>
      </w:r>
      <w:r w:rsidRPr="00B808E1">
        <w:rPr>
          <w:rFonts w:asciiTheme="minorHAnsi" w:hAnsiTheme="minorHAnsi" w:cstheme="minorHAnsi"/>
          <w:sz w:val="10"/>
        </w:rPr>
        <w:t xml:space="preserve">,” </w:t>
      </w:r>
      <w:hyperlink r:id="rId29" w:tgtFrame="_blank" w:history="1">
        <w:r w:rsidRPr="00B808E1">
          <w:rPr>
            <w:rFonts w:asciiTheme="minorHAnsi" w:hAnsiTheme="minorHAnsi" w:cstheme="minorHAnsi"/>
            <w:sz w:val="10"/>
          </w:rPr>
          <w:t>Jonathan McDowell</w:t>
        </w:r>
      </w:hyperlink>
      <w:r w:rsidRPr="00B808E1">
        <w:rPr>
          <w:rFonts w:asciiTheme="minorHAnsi" w:hAnsiTheme="minorHAnsi" w:cstheme="minorHAnsi"/>
          <w:sz w:val="10"/>
        </w:rPr>
        <w:t xml:space="preserve"> tells io9. He’s an astrophysicists and Chandra Observatory scientist who works out of the </w:t>
      </w:r>
      <w:hyperlink r:id="rId30" w:tgtFrame="_blank" w:history="1">
        <w:r w:rsidRPr="00B808E1">
          <w:rPr>
            <w:rFonts w:asciiTheme="minorHAnsi" w:hAnsiTheme="minorHAnsi" w:cstheme="minorHAnsi"/>
            <w:sz w:val="10"/>
          </w:rPr>
          <w:t>Harvard-Smithsonian Center for Astrophysics</w:t>
        </w:r>
      </w:hyperlink>
      <w:r w:rsidRPr="00B808E1">
        <w:rPr>
          <w:rFonts w:asciiTheme="minorHAnsi" w:hAnsiTheme="minorHAnsi" w:cstheme="minorHAnsi"/>
          <w:sz w:val="10"/>
        </w:rPr>
        <w:t xml:space="preserve">. McDowell says that, </w:t>
      </w:r>
      <w:r w:rsidRPr="00B808E1">
        <w:rPr>
          <w:rStyle w:val="StyleUnderline"/>
          <w:rFonts w:asciiTheme="minorHAnsi" w:hAnsiTheme="minorHAnsi" w:cstheme="minorHAnsi"/>
          <w:sz w:val="10"/>
        </w:rPr>
        <w:t>with telecommunication satellites wiped out, the burden of telecommunications would fall upon undersea cables and ground-based communication systems.</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rPr>
        <w:t xml:space="preserve">But while many forms of communication would disappear in an </w:t>
      </w:r>
      <w:hyperlink r:id="rId31" w:history="1">
        <w:r w:rsidRPr="00B808E1">
          <w:rPr>
            <w:rStyle w:val="StyleUnderline"/>
            <w:rFonts w:asciiTheme="minorHAnsi" w:hAnsiTheme="minorHAnsi" w:cstheme="minorHAnsi"/>
            <w:sz w:val="10"/>
          </w:rPr>
          <w:t>instant</w:t>
        </w:r>
      </w:hyperlink>
      <w:r w:rsidRPr="00B808E1">
        <w:rPr>
          <w:rStyle w:val="StyleUnderline"/>
          <w:rFonts w:asciiTheme="minorHAnsi" w:hAnsiTheme="minorHAnsi" w:cstheme="minorHAnsi"/>
          <w:sz w:val="10"/>
        </w:rPr>
        <w:t>, others would remain</w:t>
      </w:r>
      <w:r w:rsidRPr="00B808E1">
        <w:rPr>
          <w:rFonts w:asciiTheme="minorHAnsi" w:hAnsiTheme="minorHAnsi" w:cstheme="minorHAnsi"/>
          <w:sz w:val="10"/>
        </w:rPr>
        <w:t xml:space="preserve">. All </w:t>
      </w:r>
      <w:r w:rsidRPr="00B808E1">
        <w:rPr>
          <w:rStyle w:val="Emphasis"/>
          <w:rFonts w:asciiTheme="minorHAnsi" w:hAnsiTheme="minorHAnsi" w:cstheme="minorHAnsi"/>
        </w:rPr>
        <w:t>international calls and data traffic</w:t>
      </w:r>
      <w:r w:rsidRPr="00B808E1">
        <w:rPr>
          <w:rStyle w:val="StyleUnderline"/>
          <w:rFonts w:asciiTheme="minorHAnsi" w:hAnsiTheme="minorHAnsi" w:cstheme="minorHAnsi"/>
          <w:sz w:val="10"/>
        </w:rPr>
        <w:t xml:space="preserve"> would</w:t>
      </w:r>
      <w:r w:rsidRPr="00B808E1">
        <w:rPr>
          <w:rStyle w:val="StyleUnderline"/>
          <w:rFonts w:asciiTheme="minorHAnsi" w:hAnsiTheme="minorHAnsi" w:cstheme="minorHAnsi"/>
        </w:rPr>
        <w:t xml:space="preserve"> </w:t>
      </w:r>
      <w:r w:rsidRPr="00B808E1">
        <w:rPr>
          <w:rStyle w:val="StyleUnderline"/>
          <w:rFonts w:asciiTheme="minorHAnsi" w:hAnsiTheme="minorHAnsi" w:cstheme="minorHAnsi"/>
          <w:sz w:val="10"/>
        </w:rPr>
        <w:t>have to be re-routed, placing tremendous pressure on terrestrial and undersea lines. Oversaturation would stretch the capacity of these systems to the limit, preventing many calls from going through</w:t>
      </w:r>
      <w:r w:rsidRPr="00B808E1">
        <w:rPr>
          <w:rFonts w:asciiTheme="minorHAnsi" w:hAnsiTheme="minorHAnsi" w:cstheme="minorHAnsi"/>
          <w:sz w:val="10"/>
        </w:rPr>
        <w:t xml:space="preserve">. </w:t>
      </w:r>
      <w:r w:rsidRPr="00B808E1">
        <w:rPr>
          <w:rStyle w:val="StyleUnderline"/>
          <w:rFonts w:asciiTheme="minorHAnsi" w:hAnsiTheme="minorHAnsi" w:cstheme="minorHAnsi"/>
          <w:sz w:val="10"/>
        </w:rPr>
        <w:t xml:space="preserve">Hundreds of </w:t>
      </w:r>
      <w:r w:rsidRPr="00B808E1">
        <w:rPr>
          <w:rStyle w:val="Emphasis"/>
          <w:rFonts w:asciiTheme="minorHAnsi" w:hAnsiTheme="minorHAnsi" w:cstheme="minorHAnsi"/>
        </w:rPr>
        <w:t xml:space="preserve">millions of </w:t>
      </w:r>
      <w:r w:rsidRPr="00422107">
        <w:rPr>
          <w:rStyle w:val="Emphasis"/>
          <w:rFonts w:asciiTheme="minorHAnsi" w:hAnsiTheme="minorHAnsi" w:cstheme="minorHAnsi"/>
          <w:highlight w:val="green"/>
        </w:rPr>
        <w:t xml:space="preserve">Internet </w:t>
      </w:r>
      <w:r w:rsidRPr="004C3451">
        <w:rPr>
          <w:rStyle w:val="Emphasis"/>
          <w:rFonts w:asciiTheme="minorHAnsi" w:hAnsiTheme="minorHAnsi" w:cstheme="minorHAnsi"/>
        </w:rPr>
        <w:t>c</w:t>
      </w:r>
      <w:r w:rsidRPr="00B808E1">
        <w:rPr>
          <w:rStyle w:val="Emphasis"/>
          <w:rFonts w:asciiTheme="minorHAnsi" w:hAnsiTheme="minorHAnsi" w:cstheme="minorHAnsi"/>
        </w:rPr>
        <w:t xml:space="preserve">onnections </w:t>
      </w:r>
      <w:r w:rsidRPr="00422107">
        <w:rPr>
          <w:rStyle w:val="Emphasis"/>
          <w:rFonts w:asciiTheme="minorHAnsi" w:hAnsiTheme="minorHAnsi" w:cstheme="minorHAnsi"/>
          <w:highlight w:val="green"/>
        </w:rPr>
        <w:t>would vanish</w:t>
      </w:r>
      <w:r w:rsidRPr="00B808E1">
        <w:rPr>
          <w:rStyle w:val="StyleUnderline"/>
          <w:rFonts w:asciiTheme="minorHAnsi" w:hAnsiTheme="minorHAnsi" w:cstheme="minorHAnsi"/>
          <w:sz w:val="10"/>
        </w:rPr>
        <w:t>, or be severely overloaded</w:t>
      </w:r>
      <w:r w:rsidRPr="00B808E1">
        <w:rPr>
          <w:rFonts w:asciiTheme="minorHAnsi" w:hAnsiTheme="minorHAnsi" w:cstheme="minorHAnsi"/>
          <w:sz w:val="10"/>
        </w:rPr>
        <w:t xml:space="preserve">. A </w:t>
      </w:r>
      <w:r w:rsidRPr="00B808E1">
        <w:rPr>
          <w:rStyle w:val="StyleUnderline"/>
          <w:rFonts w:asciiTheme="minorHAnsi" w:hAnsiTheme="minorHAnsi" w:cstheme="minorHAnsi"/>
          <w:sz w:val="10"/>
        </w:rPr>
        <w:t>similar number of cell phones would be rendered useless</w:t>
      </w:r>
      <w:r w:rsidRPr="00B808E1">
        <w:rPr>
          <w:rFonts w:asciiTheme="minorHAnsi" w:hAnsiTheme="minorHAnsi" w:cstheme="minorHAnsi"/>
          <w:sz w:val="10"/>
        </w:rPr>
        <w:t xml:space="preserve">. In remote areas, </w:t>
      </w:r>
      <w:r w:rsidRPr="00B808E1">
        <w:rPr>
          <w:rStyle w:val="StyleUnderline"/>
          <w:rFonts w:asciiTheme="minorHAnsi" w:hAnsiTheme="minorHAnsi" w:cstheme="minorHAnsi"/>
          <w:sz w:val="10"/>
        </w:rPr>
        <w:t>people dependent on satellite for television, Internet, and radio would practically lose all service</w:t>
      </w:r>
      <w:r w:rsidRPr="002E41DD">
        <w:rPr>
          <w:rStyle w:val="StyleUnderline"/>
          <w:rFonts w:asciiTheme="minorHAnsi" w:hAnsiTheme="minorHAnsi" w:cstheme="minorHAnsi"/>
        </w:rPr>
        <w:t>.</w:t>
      </w:r>
      <w:r w:rsidRPr="00B808E1">
        <w:rPr>
          <w:rFonts w:asciiTheme="minorHAnsi" w:hAnsiTheme="minorHAnsi" w:cstheme="minorHAnsi"/>
          <w:sz w:val="10"/>
        </w:rPr>
        <w:t xml:space="preserve"> “Indeed, a lot of television would suddenly disappear,” says McDowell. “A sizable portion of TV comes from cable whose companies relay programming from satellites to their hubs.” It’s important to note that </w:t>
      </w:r>
      <w:r w:rsidRPr="00B808E1">
        <w:rPr>
          <w:rStyle w:val="StyleUnderline"/>
          <w:rFonts w:asciiTheme="minorHAnsi" w:hAnsiTheme="minorHAnsi" w:cstheme="minorHAnsi"/>
          <w:sz w:val="10"/>
        </w:rPr>
        <w:t xml:space="preserve">we actually have a precedent for a dramatic — albeit brief — disruption in com-sat capability. Back in 1998, </w:t>
      </w:r>
      <w:hyperlink r:id="rId32" w:tgtFrame="_blank" w:history="1">
        <w:r w:rsidRPr="00B808E1">
          <w:rPr>
            <w:rStyle w:val="StyleUnderline"/>
            <w:rFonts w:asciiTheme="minorHAnsi" w:hAnsiTheme="minorHAnsi" w:cstheme="minorHAnsi"/>
            <w:sz w:val="10"/>
          </w:rPr>
          <w:t>there was a day in which a single satellite failed and all the world’s pagers stopped working</w:t>
        </w:r>
      </w:hyperlink>
      <w:r w:rsidRPr="00B808E1">
        <w:rPr>
          <w:rFonts w:asciiTheme="minorHAnsi" w:hAnsiTheme="minorHAnsi" w:cstheme="minorHAnsi"/>
          <w:sz w:val="10"/>
        </w:rPr>
        <w:t xml:space="preserve">. Get Out Your Paper Maps </w:t>
      </w:r>
      <w:r w:rsidRPr="00B808E1">
        <w:rPr>
          <w:rFonts w:asciiTheme="minorHAnsi" w:hAnsiTheme="minorHAnsi" w:cstheme="minorHAnsi"/>
          <w:u w:val="single"/>
        </w:rPr>
        <w:t>We</w:t>
      </w:r>
      <w:r w:rsidRPr="00B808E1">
        <w:rPr>
          <w:rFonts w:asciiTheme="minorHAnsi" w:hAnsiTheme="minorHAnsi" w:cstheme="minorHAnsi"/>
          <w:sz w:val="10"/>
        </w:rPr>
        <w:t xml:space="preserve"> </w:t>
      </w:r>
      <w:r w:rsidRPr="00B808E1">
        <w:rPr>
          <w:rStyle w:val="StyleUnderline"/>
          <w:rFonts w:asciiTheme="minorHAnsi" w:hAnsiTheme="minorHAnsi" w:cstheme="minorHAnsi"/>
        </w:rPr>
        <w:t xml:space="preserve">would also </w:t>
      </w:r>
      <w:r w:rsidRPr="00422107">
        <w:rPr>
          <w:rStyle w:val="Emphasis"/>
          <w:rFonts w:asciiTheme="minorHAnsi" w:hAnsiTheme="minorHAnsi" w:cstheme="minorHAnsi"/>
          <w:highlight w:val="green"/>
        </w:rPr>
        <w:t>lose</w:t>
      </w:r>
      <w:r w:rsidRPr="002E41DD">
        <w:rPr>
          <w:rStyle w:val="Emphasis"/>
          <w:rFonts w:asciiTheme="minorHAnsi" w:hAnsiTheme="minorHAnsi" w:cstheme="minorHAnsi"/>
        </w:rPr>
        <w:t xml:space="preserve"> the </w:t>
      </w:r>
      <w:r w:rsidRPr="00422107">
        <w:rPr>
          <w:rStyle w:val="Emphasis"/>
          <w:rFonts w:asciiTheme="minorHAnsi" w:hAnsiTheme="minorHAnsi" w:cstheme="minorHAnsi"/>
          <w:highlight w:val="green"/>
        </w:rPr>
        <w:t>G</w:t>
      </w:r>
      <w:r w:rsidRPr="002E41DD">
        <w:rPr>
          <w:rStyle w:val="Emphasis"/>
          <w:rFonts w:asciiTheme="minorHAnsi" w:hAnsiTheme="minorHAnsi" w:cstheme="minorHAnsi"/>
        </w:rPr>
        <w:t xml:space="preserve">lobal </w:t>
      </w:r>
      <w:r w:rsidRPr="00422107">
        <w:rPr>
          <w:rStyle w:val="Emphasis"/>
          <w:rFonts w:asciiTheme="minorHAnsi" w:hAnsiTheme="minorHAnsi" w:cstheme="minorHAnsi"/>
          <w:highlight w:val="green"/>
        </w:rPr>
        <w:t>P</w:t>
      </w:r>
      <w:r w:rsidRPr="002E41DD">
        <w:rPr>
          <w:rStyle w:val="Emphasis"/>
          <w:rFonts w:asciiTheme="minorHAnsi" w:hAnsiTheme="minorHAnsi" w:cstheme="minorHAnsi"/>
        </w:rPr>
        <w:t xml:space="preserve">ositioning </w:t>
      </w:r>
      <w:r w:rsidRPr="00422107">
        <w:rPr>
          <w:rStyle w:val="Emphasis"/>
          <w:rFonts w:asciiTheme="minorHAnsi" w:hAnsiTheme="minorHAnsi" w:cstheme="minorHAnsi"/>
          <w:highlight w:val="green"/>
        </w:rPr>
        <w:t>S</w:t>
      </w:r>
      <w:r w:rsidRPr="002E41DD">
        <w:rPr>
          <w:rStyle w:val="Emphasis"/>
          <w:rFonts w:asciiTheme="minorHAnsi" w:hAnsiTheme="minorHAnsi" w:cstheme="minorHAnsi"/>
        </w:rPr>
        <w:t>ystem</w:t>
      </w:r>
      <w:r w:rsidRPr="00B808E1">
        <w:rPr>
          <w:rFonts w:asciiTheme="minorHAnsi" w:hAnsiTheme="minorHAnsi" w:cstheme="minorHAnsi"/>
          <w:sz w:val="10"/>
        </w:rPr>
        <w:t xml:space="preserve">. In the years since its inception, </w:t>
      </w:r>
      <w:r w:rsidRPr="00B808E1">
        <w:rPr>
          <w:rStyle w:val="StyleUnderline"/>
          <w:rFonts w:asciiTheme="minorHAnsi" w:hAnsiTheme="minorHAnsi" w:cstheme="minorHAnsi"/>
          <w:sz w:val="10"/>
        </w:rPr>
        <w:t xml:space="preserve">GPS has become ubiquitous, and a surprising number of systems have become reliant on it. </w:t>
      </w:r>
      <w:r w:rsidRPr="00B808E1">
        <w:rPr>
          <w:rFonts w:asciiTheme="minorHAnsi" w:hAnsiTheme="minorHAnsi" w:cstheme="minorHAnsi"/>
          <w:sz w:val="10"/>
        </w:rPr>
        <w:t xml:space="preserve">“Apart from the fact that </w:t>
      </w:r>
      <w:r w:rsidRPr="00B808E1">
        <w:rPr>
          <w:rStyle w:val="StyleUnderline"/>
          <w:rFonts w:asciiTheme="minorHAnsi" w:hAnsiTheme="minorHAnsi" w:cstheme="minorHAnsi"/>
          <w:sz w:val="10"/>
        </w:rPr>
        <w:t>everyone has forgotten to navigate without GPS in their cars, many airplanes use GPS as well</w:t>
      </w:r>
      <w:r w:rsidRPr="00B808E1">
        <w:rPr>
          <w:rFonts w:asciiTheme="minorHAnsi" w:hAnsiTheme="minorHAnsi" w:cstheme="minorHAnsi"/>
          <w:sz w:val="10"/>
        </w:rPr>
        <w:t xml:space="preserve">,” says McDowell. Though backup systems exist, </w:t>
      </w:r>
      <w:r w:rsidRPr="00B808E1">
        <w:rPr>
          <w:rStyle w:val="StyleUnderline"/>
          <w:rFonts w:asciiTheme="minorHAnsi" w:hAnsiTheme="minorHAnsi" w:cstheme="minorHAnsi"/>
          <w:sz w:val="10"/>
        </w:rPr>
        <w:t xml:space="preserve">airlines use GPS to chart the most fuel-efficient and expeditious routes. Without GPS and </w:t>
      </w:r>
      <w:proofErr w:type="spellStart"/>
      <w:r w:rsidRPr="00B808E1">
        <w:rPr>
          <w:rStyle w:val="StyleUnderline"/>
          <w:rFonts w:asciiTheme="minorHAnsi" w:hAnsiTheme="minorHAnsi" w:cstheme="minorHAnsi"/>
          <w:sz w:val="10"/>
        </w:rPr>
        <w:t>telecomm-sats</w:t>
      </w:r>
      <w:proofErr w:type="spellEnd"/>
      <w:r w:rsidRPr="00B808E1">
        <w:rPr>
          <w:rStyle w:val="StyleUnderline"/>
          <w:rFonts w:asciiTheme="minorHAnsi" w:hAnsiTheme="minorHAnsi" w:cstheme="minorHAnsi"/>
          <w:sz w:val="10"/>
        </w:rPr>
        <w:t>, aircraft controllers would have tremendous difficulty communicating with and routing airplanes.</w:t>
      </w:r>
      <w:r w:rsidRPr="00B808E1">
        <w:rPr>
          <w:rFonts w:asciiTheme="minorHAnsi" w:hAnsiTheme="minorHAnsi" w:cstheme="minorHAnsi"/>
          <w:sz w:val="10"/>
        </w:rPr>
        <w:t xml:space="preserve"> Airlines </w:t>
      </w:r>
      <w:r w:rsidRPr="00B808E1">
        <w:rPr>
          <w:rStyle w:val="StyleUnderline"/>
          <w:rFonts w:asciiTheme="minorHAnsi" w:hAnsiTheme="minorHAnsi" w:cstheme="minorHAnsi"/>
          <w:sz w:val="10"/>
        </w:rPr>
        <w:t>would have to fall back to legacy systems and procedures</w:t>
      </w:r>
      <w:r w:rsidRPr="00B808E1">
        <w:rPr>
          <w:rFonts w:asciiTheme="minorHAnsi" w:hAnsiTheme="minorHAnsi" w:cstheme="minorHAnsi"/>
          <w:sz w:val="10"/>
        </w:rPr>
        <w:t xml:space="preserve">. Given the sheer volume of airline traffic today, </w:t>
      </w:r>
      <w:r w:rsidRPr="00422107">
        <w:rPr>
          <w:rStyle w:val="Emphasis"/>
          <w:rFonts w:asciiTheme="minorHAnsi" w:hAnsiTheme="minorHAnsi" w:cstheme="minorHAnsi"/>
          <w:highlight w:val="green"/>
        </w:rPr>
        <w:t>accidents</w:t>
      </w:r>
      <w:r w:rsidRPr="00472B17">
        <w:rPr>
          <w:rStyle w:val="Emphasis"/>
          <w:rFonts w:asciiTheme="minorHAnsi" w:hAnsiTheme="minorHAnsi" w:cstheme="minorHAnsi"/>
        </w:rPr>
        <w:t xml:space="preserve"> would be</w:t>
      </w:r>
      <w:r w:rsidRPr="002E41DD">
        <w:rPr>
          <w:rStyle w:val="Emphasis"/>
          <w:rFonts w:asciiTheme="minorHAnsi" w:hAnsiTheme="minorHAnsi" w:cstheme="minorHAnsi"/>
        </w:rPr>
        <w:t xml:space="preserve"> all but </w:t>
      </w:r>
      <w:r w:rsidRPr="00422107">
        <w:rPr>
          <w:rStyle w:val="Emphasis"/>
          <w:rFonts w:asciiTheme="minorHAnsi" w:hAnsiTheme="minorHAnsi" w:cstheme="minorHAnsi"/>
          <w:highlight w:val="green"/>
        </w:rPr>
        <w:t>guaranteed</w:t>
      </w:r>
      <w:r w:rsidRPr="00B808E1">
        <w:rPr>
          <w:rFonts w:asciiTheme="minorHAnsi" w:hAnsiTheme="minorHAnsi" w:cstheme="minorHAnsi"/>
          <w:sz w:val="10"/>
        </w:rPr>
        <w:t xml:space="preserve">. Other affected navigation systems would include those aboard </w:t>
      </w:r>
      <w:r w:rsidRPr="00B808E1">
        <w:rPr>
          <w:rStyle w:val="StyleUnderline"/>
          <w:rFonts w:asciiTheme="minorHAnsi" w:hAnsiTheme="minorHAnsi" w:cstheme="minorHAnsi"/>
          <w:sz w:val="10"/>
        </w:rPr>
        <w:t>cargo vessels, supply-chain management systems, and transportation hubs driven by GPS</w:t>
      </w:r>
      <w:r w:rsidRPr="00B808E1">
        <w:rPr>
          <w:rFonts w:asciiTheme="minorHAnsi" w:hAnsiTheme="minorHAnsi" w:cstheme="minorHAnsi"/>
          <w:sz w:val="10"/>
        </w:rPr>
        <w:t xml:space="preserve">. But GPS does more than just provide positioning — </w:t>
      </w:r>
      <w:r w:rsidRPr="002E41DD">
        <w:rPr>
          <w:rStyle w:val="StyleUnderline"/>
          <w:rFonts w:asciiTheme="minorHAnsi" w:hAnsiTheme="minorHAnsi" w:cstheme="minorHAnsi"/>
        </w:rPr>
        <w:t>it also provides for timing.</w:t>
      </w:r>
      <w:r w:rsidRPr="00B808E1">
        <w:rPr>
          <w:rFonts w:asciiTheme="minorHAnsi" w:hAnsiTheme="minorHAnsi" w:cstheme="minorHAnsi"/>
          <w:sz w:val="10"/>
        </w:rPr>
        <w:t xml:space="preserve"> Ground-based atomic clocks can perform the same function, but GPS is increasingly being used to distribute the universal time standard via satellites. </w:t>
      </w:r>
      <w:r w:rsidRPr="00B808E1">
        <w:rPr>
          <w:rStyle w:val="StyleUnderline"/>
          <w:rFonts w:asciiTheme="minorHAnsi" w:hAnsiTheme="minorHAnsi" w:cstheme="minorHAnsi"/>
          <w:sz w:val="10"/>
        </w:rPr>
        <w:t>Within hours of a terminated service, any distributing networks requiring tight synchronization would start to suffer from “clock drift,” leading to serious performance issues and outright service outages. Such</w:t>
      </w:r>
      <w:r w:rsidRPr="002E41DD">
        <w:rPr>
          <w:rStyle w:val="StyleUnderline"/>
          <w:rFonts w:asciiTheme="minorHAnsi" w:hAnsiTheme="minorHAnsi" w:cstheme="minorHAnsi"/>
        </w:rPr>
        <w:t xml:space="preserve"> </w:t>
      </w:r>
      <w:r w:rsidRPr="00422107">
        <w:rPr>
          <w:rStyle w:val="Emphasis"/>
          <w:rFonts w:asciiTheme="minorHAnsi" w:hAnsiTheme="minorHAnsi" w:cstheme="minorHAnsi"/>
          <w:highlight w:val="green"/>
        </w:rPr>
        <w:t>disrupt</w:t>
      </w:r>
      <w:r w:rsidRPr="004C3451">
        <w:rPr>
          <w:rStyle w:val="Emphasis"/>
          <w:rFonts w:asciiTheme="minorHAnsi" w:hAnsiTheme="minorHAnsi" w:cstheme="minorHAnsi"/>
        </w:rPr>
        <w:t>ions</w:t>
      </w:r>
      <w:r w:rsidRPr="002E41DD">
        <w:rPr>
          <w:rStyle w:val="Emphasis"/>
          <w:rFonts w:asciiTheme="minorHAnsi" w:hAnsiTheme="minorHAnsi" w:cstheme="minorHAnsi"/>
        </w:rPr>
        <w:t xml:space="preserve"> could </w:t>
      </w:r>
      <w:r w:rsidRPr="00B808E1">
        <w:rPr>
          <w:rStyle w:val="Emphasis"/>
          <w:rFonts w:asciiTheme="minorHAnsi" w:hAnsiTheme="minorHAnsi" w:cstheme="minorHAnsi"/>
        </w:rPr>
        <w:t>affect</w:t>
      </w:r>
      <w:r w:rsidRPr="002E41DD">
        <w:rPr>
          <w:rStyle w:val="Emphasis"/>
          <w:rFonts w:asciiTheme="minorHAnsi" w:hAnsiTheme="minorHAnsi" w:cstheme="minorHAnsi"/>
        </w:rPr>
        <w:t xml:space="preserve"> everything from </w:t>
      </w:r>
      <w:r w:rsidRPr="00422107">
        <w:rPr>
          <w:rStyle w:val="Emphasis"/>
          <w:rFonts w:asciiTheme="minorHAnsi" w:hAnsiTheme="minorHAnsi" w:cstheme="minorHAnsi"/>
          <w:sz w:val="24"/>
          <w:highlight w:val="green"/>
        </w:rPr>
        <w:t>the power grid</w:t>
      </w:r>
      <w:r w:rsidRPr="00422107">
        <w:rPr>
          <w:rStyle w:val="Emphasis"/>
          <w:rFonts w:asciiTheme="minorHAnsi" w:hAnsiTheme="minorHAnsi" w:cstheme="minorHAnsi"/>
          <w:highlight w:val="green"/>
        </w:rPr>
        <w:t xml:space="preserve"> </w:t>
      </w:r>
      <w:r w:rsidRPr="004C3451">
        <w:rPr>
          <w:rStyle w:val="Emphasis"/>
          <w:rFonts w:asciiTheme="minorHAnsi" w:hAnsiTheme="minorHAnsi" w:cstheme="minorHAnsi"/>
        </w:rPr>
        <w:t>through to the financial sector</w:t>
      </w:r>
      <w:r w:rsidRPr="004C3451">
        <w:rPr>
          <w:rFonts w:asciiTheme="minorHAnsi" w:hAnsiTheme="minorHAnsi" w:cstheme="minorHAnsi"/>
          <w:sz w:val="10"/>
        </w:rPr>
        <w:t>. In the report, “</w:t>
      </w:r>
      <w:hyperlink r:id="rId33" w:tgtFrame="_blank" w:history="1">
        <w:r w:rsidRPr="004C3451">
          <w:rPr>
            <w:rFonts w:asciiTheme="minorHAnsi" w:hAnsiTheme="minorHAnsi" w:cstheme="minorHAnsi"/>
            <w:sz w:val="10"/>
          </w:rPr>
          <w:t>A Day Without Space: Economic and National Security Ramifications</w:t>
        </w:r>
      </w:hyperlink>
      <w:r w:rsidRPr="00B808E1">
        <w:rPr>
          <w:rFonts w:asciiTheme="minorHAnsi" w:hAnsiTheme="minorHAnsi" w:cstheme="minorHAnsi"/>
          <w:sz w:val="10"/>
        </w:rPr>
        <w:t xml:space="preserve">,” Ed Morris, the Executive Director of the Office of Space Commerce at the Department of Commerce, writes: If you think it is hard to get work done when your internet connection goes out at the office, </w:t>
      </w:r>
      <w:r w:rsidRPr="002E41DD">
        <w:rPr>
          <w:rStyle w:val="Emphasis"/>
          <w:rFonts w:asciiTheme="minorHAnsi" w:hAnsiTheme="minorHAnsi" w:cstheme="minorHAnsi"/>
        </w:rPr>
        <w:t xml:space="preserve">imagine </w:t>
      </w:r>
      <w:r w:rsidRPr="00422107">
        <w:rPr>
          <w:rStyle w:val="Emphasis"/>
          <w:rFonts w:asciiTheme="minorHAnsi" w:hAnsiTheme="minorHAnsi" w:cstheme="minorHAnsi"/>
          <w:highlight w:val="green"/>
        </w:rPr>
        <w:t>losing</w:t>
      </w:r>
      <w:r w:rsidRPr="00B808E1">
        <w:rPr>
          <w:rStyle w:val="Emphasis"/>
          <w:rFonts w:asciiTheme="minorHAnsi" w:hAnsiTheme="minorHAnsi" w:cstheme="minorHAnsi"/>
        </w:rPr>
        <w:t xml:space="preserve"> </w:t>
      </w:r>
      <w:r w:rsidRPr="002E41DD">
        <w:rPr>
          <w:rStyle w:val="Emphasis"/>
          <w:rFonts w:asciiTheme="minorHAnsi" w:hAnsiTheme="minorHAnsi" w:cstheme="minorHAnsi"/>
        </w:rPr>
        <w:t xml:space="preserve">that plus your cell </w:t>
      </w:r>
      <w:hyperlink r:id="rId34" w:history="1">
        <w:r w:rsidRPr="002E41DD">
          <w:rPr>
            <w:rStyle w:val="Emphasis"/>
            <w:rFonts w:asciiTheme="minorHAnsi" w:hAnsiTheme="minorHAnsi" w:cstheme="minorHAnsi"/>
          </w:rPr>
          <w:t>phone</w:t>
        </w:r>
      </w:hyperlink>
      <w:r w:rsidRPr="002E41DD">
        <w:rPr>
          <w:rStyle w:val="Emphasis"/>
          <w:rFonts w:asciiTheme="minorHAnsi" w:hAnsiTheme="minorHAnsi" w:cstheme="minorHAnsi"/>
        </w:rPr>
        <w:t xml:space="preserve">, TV, radio, ATM access, </w:t>
      </w:r>
      <w:hyperlink r:id="rId35" w:history="1">
        <w:r w:rsidRPr="002E41DD">
          <w:rPr>
            <w:rStyle w:val="Emphasis"/>
            <w:rFonts w:asciiTheme="minorHAnsi" w:hAnsiTheme="minorHAnsi" w:cstheme="minorHAnsi"/>
          </w:rPr>
          <w:t>credit cards</w:t>
        </w:r>
      </w:hyperlink>
      <w:r w:rsidRPr="002E41DD">
        <w:rPr>
          <w:rStyle w:val="Emphasis"/>
          <w:rFonts w:asciiTheme="minorHAnsi" w:hAnsiTheme="minorHAnsi" w:cstheme="minorHAnsi"/>
        </w:rPr>
        <w:t>, and</w:t>
      </w:r>
      <w:r w:rsidRPr="00B808E1">
        <w:rPr>
          <w:rFonts w:asciiTheme="minorHAnsi" w:hAnsiTheme="minorHAnsi" w:cstheme="minorHAnsi"/>
          <w:sz w:val="10"/>
        </w:rPr>
        <w:t xml:space="preserve"> possibly even your </w:t>
      </w:r>
      <w:r w:rsidRPr="00422107">
        <w:rPr>
          <w:rStyle w:val="Emphasis"/>
          <w:rFonts w:asciiTheme="minorHAnsi" w:hAnsiTheme="minorHAnsi" w:cstheme="minorHAnsi"/>
          <w:highlight w:val="green"/>
        </w:rPr>
        <w:t>electricity</w:t>
      </w:r>
      <w:r w:rsidRPr="00B808E1">
        <w:rPr>
          <w:rFonts w:asciiTheme="minorHAnsi" w:hAnsiTheme="minorHAnsi" w:cstheme="minorHAnsi"/>
          <w:sz w:val="10"/>
        </w:rPr>
        <w:t xml:space="preserve">. [...] Wireless services, especially those built to </w:t>
      </w:r>
      <w:hyperlink r:id="rId36" w:tgtFrame="_blank" w:history="1">
        <w:r w:rsidRPr="00B808E1">
          <w:rPr>
            <w:rFonts w:asciiTheme="minorHAnsi" w:hAnsiTheme="minorHAnsi" w:cstheme="minorHAnsi"/>
            <w:sz w:val="10"/>
          </w:rPr>
          <w:t>CDMA standard</w:t>
        </w:r>
      </w:hyperlink>
      <w:r w:rsidRPr="00B808E1">
        <w:rPr>
          <w:rFonts w:asciiTheme="minorHAnsi" w:hAnsiTheme="minorHAnsi" w:cstheme="minorHAnsi"/>
          <w:sz w:val="10"/>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2E41DD">
        <w:rPr>
          <w:rStyle w:val="StyleUnderline"/>
          <w:rFonts w:asciiTheme="minorHAnsi" w:hAnsiTheme="minorHAnsi" w:cstheme="minorHAnsi"/>
        </w:rPr>
        <w:t xml:space="preserve">Credit card payments and bank accounts would likely freeze, as </w:t>
      </w:r>
      <w:r w:rsidRPr="00472B17">
        <w:rPr>
          <w:rStyle w:val="StyleUnderline"/>
          <w:rFonts w:asciiTheme="minorHAnsi" w:hAnsiTheme="minorHAnsi" w:cstheme="minorHAnsi"/>
        </w:rPr>
        <w:t xml:space="preserve">billions </w:t>
      </w:r>
      <w:r w:rsidRPr="002E41DD">
        <w:rPr>
          <w:rStyle w:val="StyleUnderline"/>
          <w:rFonts w:asciiTheme="minorHAnsi" w:hAnsiTheme="minorHAnsi" w:cstheme="minorHAnsi"/>
        </w:rPr>
        <w:t xml:space="preserve">of dollars could be </w:t>
      </w:r>
      <w:r w:rsidRPr="00472B17">
        <w:rPr>
          <w:rStyle w:val="StyleUnderline"/>
          <w:rFonts w:asciiTheme="minorHAnsi" w:hAnsiTheme="minorHAnsi" w:cstheme="minorHAnsi"/>
        </w:rPr>
        <w:t>sucked away from businesses</w:t>
      </w:r>
      <w:r w:rsidRPr="002E41DD">
        <w:rPr>
          <w:rStyle w:val="StyleUnderline"/>
          <w:rFonts w:asciiTheme="minorHAnsi" w:hAnsiTheme="minorHAnsi" w:cstheme="minorHAnsi"/>
        </w:rPr>
        <w:t xml:space="preserve">. </w:t>
      </w:r>
      <w:r w:rsidRPr="00422107">
        <w:rPr>
          <w:rStyle w:val="Emphasis"/>
          <w:rFonts w:asciiTheme="minorHAnsi" w:hAnsiTheme="minorHAnsi" w:cstheme="minorHAnsi"/>
          <w:highlight w:val="green"/>
        </w:rPr>
        <w:t>A financial crash</w:t>
      </w:r>
      <w:r w:rsidRPr="002E41DD">
        <w:rPr>
          <w:rStyle w:val="Emphasis"/>
          <w:rFonts w:asciiTheme="minorHAnsi" w:hAnsiTheme="minorHAnsi" w:cstheme="minorHAnsi"/>
        </w:rPr>
        <w:t xml:space="preserve"> </w:t>
      </w:r>
      <w:r w:rsidRPr="00472B17">
        <w:rPr>
          <w:rStyle w:val="Emphasis"/>
          <w:rFonts w:asciiTheme="minorHAnsi" w:hAnsiTheme="minorHAnsi" w:cstheme="minorHAnsi"/>
        </w:rPr>
        <w:t xml:space="preserve">is not out of </w:t>
      </w:r>
      <w:r w:rsidRPr="002E41DD">
        <w:rPr>
          <w:rStyle w:val="Emphasis"/>
          <w:rFonts w:asciiTheme="minorHAnsi" w:hAnsiTheme="minorHAnsi" w:cstheme="minorHAnsi"/>
        </w:rPr>
        <w:t xml:space="preserve">the </w:t>
      </w:r>
      <w:r w:rsidRPr="00472B17">
        <w:rPr>
          <w:rStyle w:val="Emphasis"/>
          <w:rFonts w:asciiTheme="minorHAnsi" w:hAnsiTheme="minorHAnsi" w:cstheme="minorHAnsi"/>
        </w:rPr>
        <w:t>question</w:t>
      </w:r>
      <w:r w:rsidRPr="002E41DD">
        <w:rPr>
          <w:rStyle w:val="Emphasis"/>
          <w:rFonts w:asciiTheme="minorHAnsi" w:hAnsiTheme="minorHAnsi" w:cstheme="minorHAnsi"/>
        </w:rPr>
        <w:t>.</w:t>
      </w:r>
      <w:r w:rsidRPr="00B808E1">
        <w:rPr>
          <w:rFonts w:asciiTheme="minorHAnsi" w:hAnsiTheme="minorHAnsi" w:cstheme="minorHAnsi"/>
          <w:sz w:val="10"/>
        </w:rPr>
        <w:t xml:space="preserve"> The </w:t>
      </w:r>
      <w:r w:rsidRPr="00422107">
        <w:rPr>
          <w:rStyle w:val="Emphasis"/>
          <w:rFonts w:asciiTheme="minorHAnsi" w:hAnsiTheme="minorHAnsi" w:cstheme="minorHAnsi"/>
          <w:highlight w:val="green"/>
        </w:rPr>
        <w:t>Loss of Military Capability</w:t>
      </w:r>
      <w:r w:rsidRPr="00B808E1">
        <w:rPr>
          <w:rFonts w:asciiTheme="minorHAnsi" w:hAnsiTheme="minorHAnsi" w:cstheme="minorHAnsi"/>
          <w:sz w:val="10"/>
        </w:rPr>
        <w:t xml:space="preserve"> The </w:t>
      </w:r>
      <w:r w:rsidRPr="002E41DD">
        <w:rPr>
          <w:rStyle w:val="StyleUnderline"/>
          <w:rFonts w:asciiTheme="minorHAnsi" w:hAnsiTheme="minorHAnsi" w:cstheme="minorHAnsi"/>
        </w:rPr>
        <w:t>sudden loss of satellite capability would have a profound effect on the military.</w:t>
      </w:r>
      <w:r w:rsidRPr="00B808E1">
        <w:rPr>
          <w:rFonts w:asciiTheme="minorHAnsi" w:hAnsiTheme="minorHAnsi" w:cstheme="minorHAnsi"/>
          <w:sz w:val="10"/>
        </w:rPr>
        <w:t xml:space="preserve"> The Marshall Institute puts it this way: “</w:t>
      </w:r>
      <w:r w:rsidRPr="00422107">
        <w:rPr>
          <w:rStyle w:val="StyleUnderline"/>
          <w:rFonts w:asciiTheme="minorHAnsi" w:hAnsiTheme="minorHAnsi" w:cstheme="minorHAnsi"/>
          <w:highlight w:val="green"/>
        </w:rPr>
        <w:t xml:space="preserve">Space is a </w:t>
      </w:r>
      <w:r w:rsidRPr="00422107">
        <w:rPr>
          <w:rStyle w:val="Emphasis"/>
          <w:rFonts w:asciiTheme="minorHAnsi" w:hAnsiTheme="minorHAnsi" w:cstheme="minorHAnsi"/>
          <w:highlight w:val="green"/>
        </w:rPr>
        <w:t>critical enabler</w:t>
      </w:r>
      <w:r w:rsidRPr="00422107">
        <w:rPr>
          <w:rStyle w:val="StyleUnderline"/>
          <w:rFonts w:asciiTheme="minorHAnsi" w:hAnsiTheme="minorHAnsi" w:cstheme="minorHAnsi"/>
          <w:highlight w:val="green"/>
        </w:rPr>
        <w:t xml:space="preserve"> to all U.S. warfare domains</w:t>
      </w:r>
      <w:r w:rsidRPr="00B808E1">
        <w:rPr>
          <w:rFonts w:asciiTheme="minorHAnsi" w:hAnsiTheme="minorHAnsi" w:cstheme="minorHAnsi"/>
          <w:sz w:val="10"/>
        </w:rPr>
        <w:t xml:space="preserve">,” </w:t>
      </w:r>
      <w:r w:rsidRPr="002E41DD">
        <w:rPr>
          <w:rStyle w:val="StyleUnderline"/>
          <w:rFonts w:asciiTheme="minorHAnsi" w:hAnsiTheme="minorHAnsi" w:cstheme="minorHAnsi"/>
        </w:rPr>
        <w:t xml:space="preserve">including intelligence, navigation, communications, weather prediction, and warfare. McDowell describes satellite capability as </w:t>
      </w:r>
      <w:proofErr w:type="spellStart"/>
      <w:r w:rsidRPr="002E41DD">
        <w:rPr>
          <w:rStyle w:val="StyleUnderline"/>
          <w:rFonts w:asciiTheme="minorHAnsi" w:hAnsiTheme="minorHAnsi" w:cstheme="minorHAnsi"/>
        </w:rPr>
        <w:t>as</w:t>
      </w:r>
      <w:proofErr w:type="spellEnd"/>
      <w:r w:rsidRPr="002E41DD">
        <w:rPr>
          <w:rStyle w:val="StyleUnderline"/>
          <w:rFonts w:asciiTheme="minorHAnsi" w:hAnsiTheme="minorHAnsi" w:cstheme="minorHAnsi"/>
        </w:rPr>
        <w:t xml:space="preserve"> </w:t>
      </w:r>
      <w:r w:rsidRPr="00422107">
        <w:rPr>
          <w:rStyle w:val="Emphasis"/>
          <w:rFonts w:asciiTheme="minorHAnsi" w:hAnsiTheme="minorHAnsi" w:cstheme="minorHAnsi"/>
          <w:highlight w:val="green"/>
        </w:rPr>
        <w:t xml:space="preserve">the </w:t>
      </w:r>
      <w:r w:rsidRPr="00422107">
        <w:rPr>
          <w:rStyle w:val="Emphasis"/>
          <w:rFonts w:asciiTheme="minorHAnsi" w:hAnsiTheme="minorHAnsi" w:cstheme="minorHAnsi"/>
          <w:highlight w:val="green"/>
          <w:bdr w:val="single" w:sz="12" w:space="0" w:color="auto"/>
        </w:rPr>
        <w:t>“backbone”</w:t>
      </w:r>
      <w:r w:rsidRPr="00422107">
        <w:rPr>
          <w:rStyle w:val="Emphasis"/>
          <w:rFonts w:asciiTheme="minorHAnsi" w:hAnsiTheme="minorHAnsi" w:cstheme="minorHAnsi"/>
          <w:highlight w:val="green"/>
        </w:rPr>
        <w:t xml:space="preserve"> of the U.S. military</w:t>
      </w:r>
      <w:r w:rsidRPr="002E41DD">
        <w:rPr>
          <w:rStyle w:val="Emphasis"/>
          <w:rFonts w:asciiTheme="minorHAnsi" w:hAnsiTheme="minorHAnsi" w:cstheme="minorHAnsi"/>
        </w:rPr>
        <w:t xml:space="preserve">. </w:t>
      </w:r>
      <w:r w:rsidRPr="00B808E1">
        <w:rPr>
          <w:rFonts w:asciiTheme="minorHAnsi" w:hAnsiTheme="minorHAnsi" w:cstheme="minorHAnsi"/>
          <w:sz w:val="10"/>
        </w:rPr>
        <w:t xml:space="preserve">And as 21st century warfare expert </w:t>
      </w:r>
      <w:hyperlink r:id="rId37" w:tgtFrame="_blank" w:history="1">
        <w:r w:rsidRPr="00B808E1">
          <w:rPr>
            <w:rFonts w:asciiTheme="minorHAnsi" w:hAnsiTheme="minorHAnsi" w:cstheme="minorHAnsi"/>
            <w:sz w:val="10"/>
          </w:rPr>
          <w:t>Peter W. Singer</w:t>
        </w:r>
      </w:hyperlink>
      <w:r w:rsidRPr="00B808E1">
        <w:rPr>
          <w:rFonts w:asciiTheme="minorHAnsi" w:hAnsiTheme="minorHAnsi" w:cstheme="minorHAnsi"/>
          <w:sz w:val="10"/>
        </w:rPr>
        <w:t xml:space="preserve"> from </w:t>
      </w:r>
      <w:hyperlink r:id="rId38" w:tgtFrame="_blank" w:history="1">
        <w:r w:rsidRPr="00B808E1">
          <w:rPr>
            <w:rFonts w:asciiTheme="minorHAnsi" w:hAnsiTheme="minorHAnsi" w:cstheme="minorHAnsi"/>
            <w:sz w:val="10"/>
          </w:rPr>
          <w:t>New America Foundation</w:t>
        </w:r>
      </w:hyperlink>
      <w:r w:rsidRPr="00B808E1">
        <w:rPr>
          <w:rFonts w:asciiTheme="minorHAnsi" w:hAnsiTheme="minorHAnsi" w:cstheme="minorHAnsi"/>
          <w:sz w:val="10"/>
        </w:rPr>
        <w:t xml:space="preserve"> tells io9, “He who controls the heavens will control what happens in the battles of Earth.” Singer summarized the </w:t>
      </w:r>
      <w:r w:rsidRPr="004C3451">
        <w:rPr>
          <w:rStyle w:val="StyleUnderline"/>
          <w:rFonts w:asciiTheme="minorHAnsi" w:hAnsiTheme="minorHAnsi" w:cstheme="minorHAnsi"/>
        </w:rPr>
        <w:t>military consequences of losing satellites</w:t>
      </w:r>
      <w:r w:rsidRPr="004C3451">
        <w:rPr>
          <w:rFonts w:asciiTheme="minorHAnsi" w:hAnsiTheme="minorHAnsi" w:cstheme="minorHAnsi"/>
          <w:sz w:val="10"/>
        </w:rPr>
        <w:t xml:space="preserve"> </w:t>
      </w:r>
      <w:r w:rsidRPr="00B808E1">
        <w:rPr>
          <w:rFonts w:asciiTheme="minorHAnsi" w:hAnsiTheme="minorHAnsi" w:cstheme="minorHAnsi"/>
          <w:sz w:val="10"/>
        </w:rPr>
        <w:t xml:space="preserve">in an email to us: Today there are </w:t>
      </w:r>
      <w:r w:rsidRPr="002E41DD">
        <w:rPr>
          <w:rStyle w:val="StyleUnderline"/>
          <w:rFonts w:asciiTheme="minorHAnsi" w:hAnsiTheme="minorHAnsi" w:cstheme="minorHAnsi"/>
        </w:rPr>
        <w:t xml:space="preserve">some 1,100 active </w:t>
      </w:r>
      <w:r w:rsidRPr="004C3451">
        <w:rPr>
          <w:rStyle w:val="StyleUnderline"/>
          <w:rFonts w:asciiTheme="minorHAnsi" w:hAnsiTheme="minorHAnsi" w:cstheme="minorHAnsi"/>
        </w:rPr>
        <w:t>satellites which act as the nervous system of not just our economy, but also our military. Everything from communications to GPS to intelligence all depend on it. Potential foes have noticed</w:t>
      </w:r>
      <w:r w:rsidRPr="004C3451">
        <w:rPr>
          <w:rFonts w:asciiTheme="minorHAnsi" w:hAnsiTheme="minorHAnsi" w:cstheme="minorHAnsi"/>
          <w:b/>
          <w:sz w:val="10"/>
        </w:rPr>
        <w:t xml:space="preserve">, which is why Russia and </w:t>
      </w:r>
      <w:r w:rsidRPr="004C3451">
        <w:rPr>
          <w:rStyle w:val="StyleUnderline"/>
          <w:rFonts w:asciiTheme="minorHAnsi" w:hAnsiTheme="minorHAnsi" w:cstheme="minorHAnsi"/>
        </w:rPr>
        <w:t>China have recently begun testing a new generation of anti-satellite weapons, which in turn has sparked the U.S. military to recently budget $5 billion for various space warfare systems. What would happen if we lost access to space</w:t>
      </w:r>
      <w:r w:rsidRPr="004C3451">
        <w:rPr>
          <w:rFonts w:asciiTheme="minorHAnsi" w:hAnsiTheme="minorHAnsi" w:cstheme="minorHAnsi"/>
          <w:sz w:val="10"/>
        </w:rPr>
        <w:t xml:space="preserve">? Well, the battles would, as one U.S. military officer put it, </w:t>
      </w:r>
      <w:r w:rsidRPr="004C3451">
        <w:rPr>
          <w:rStyle w:val="StyleUnderline"/>
          <w:rFonts w:asciiTheme="minorHAnsi" w:hAnsiTheme="minorHAnsi" w:cstheme="minorHAnsi"/>
        </w:rPr>
        <w:t>take us back to the “</w:t>
      </w:r>
      <w:proofErr w:type="gramStart"/>
      <w:r w:rsidRPr="004C3451">
        <w:rPr>
          <w:rStyle w:val="StyleUnderline"/>
          <w:rFonts w:asciiTheme="minorHAnsi" w:hAnsiTheme="minorHAnsi" w:cstheme="minorHAnsi"/>
        </w:rPr>
        <w:t>pre digital</w:t>
      </w:r>
      <w:proofErr w:type="gramEnd"/>
      <w:r w:rsidRPr="004C3451">
        <w:rPr>
          <w:rStyle w:val="StyleUnderline"/>
          <w:rFonts w:asciiTheme="minorHAnsi" w:hAnsiTheme="minorHAnsi" w:cstheme="minorHAnsi"/>
        </w:rPr>
        <w:t xml:space="preserve"> age</w:t>
      </w:r>
      <w:r w:rsidRPr="004C3451">
        <w:rPr>
          <w:rFonts w:asciiTheme="minorHAnsi" w:hAnsiTheme="minorHAnsi" w:cstheme="minorHAnsi"/>
          <w:sz w:val="10"/>
        </w:rPr>
        <w:t xml:space="preserve">.” Our </w:t>
      </w:r>
      <w:r w:rsidRPr="004C3451">
        <w:rPr>
          <w:rStyle w:val="Emphasis"/>
          <w:rFonts w:asciiTheme="minorHAnsi" w:hAnsiTheme="minorHAnsi" w:cstheme="minorHAnsi"/>
        </w:rPr>
        <w:t>drones, our missiles, even our</w:t>
      </w:r>
      <w:r w:rsidRPr="002E41DD">
        <w:rPr>
          <w:rStyle w:val="Emphasis"/>
          <w:rFonts w:asciiTheme="minorHAnsi" w:hAnsiTheme="minorHAnsi" w:cstheme="minorHAnsi"/>
        </w:rPr>
        <w:t xml:space="preserve"> </w:t>
      </w:r>
      <w:r w:rsidRPr="00422107">
        <w:rPr>
          <w:rStyle w:val="Emphasis"/>
          <w:rFonts w:asciiTheme="minorHAnsi" w:hAnsiTheme="minorHAnsi" w:cstheme="minorHAnsi"/>
          <w:highlight w:val="green"/>
          <w:bdr w:val="single" w:sz="12" w:space="0" w:color="auto"/>
        </w:rPr>
        <w:t>ground units wouldn’t be able to operate</w:t>
      </w:r>
      <w:r w:rsidRPr="00B808E1">
        <w:rPr>
          <w:rFonts w:asciiTheme="minorHAnsi" w:hAnsiTheme="minorHAnsi" w:cstheme="minorHAnsi"/>
          <w:sz w:val="10"/>
        </w:rPr>
        <w:t xml:space="preserve"> the way we plan. </w:t>
      </w:r>
      <w:r w:rsidRPr="004C3451">
        <w:rPr>
          <w:rFonts w:asciiTheme="minorHAnsi" w:hAnsiTheme="minorHAnsi" w:cstheme="minorHAnsi"/>
          <w:u w:val="single"/>
        </w:rPr>
        <w:t>It would</w:t>
      </w:r>
      <w:r w:rsidRPr="004C3451">
        <w:rPr>
          <w:rFonts w:asciiTheme="minorHAnsi" w:hAnsiTheme="minorHAnsi" w:cstheme="minorHAnsi"/>
          <w:sz w:val="10"/>
        </w:rPr>
        <w:t xml:space="preserve"> </w:t>
      </w:r>
      <w:r w:rsidRPr="004C3451">
        <w:rPr>
          <w:rStyle w:val="Emphasis"/>
          <w:rFonts w:asciiTheme="minorHAnsi" w:hAnsiTheme="minorHAnsi" w:cstheme="minorHAnsi"/>
        </w:rPr>
        <w:t>force a rewrite</w:t>
      </w:r>
      <w:r w:rsidRPr="004C3451">
        <w:rPr>
          <w:rStyle w:val="StyleUnderline"/>
          <w:rFonts w:asciiTheme="minorHAnsi" w:hAnsiTheme="minorHAnsi" w:cstheme="minorHAnsi"/>
        </w:rPr>
        <w:t xml:space="preserve"> of all our assumptions of 21st century high tech war</w:t>
      </w:r>
      <w:r w:rsidRPr="004C3451">
        <w:rPr>
          <w:rFonts w:asciiTheme="minorHAnsi" w:hAnsiTheme="minorHAnsi" w:cstheme="minorHAnsi"/>
          <w:sz w:val="10"/>
        </w:rPr>
        <w:t xml:space="preserve">. We might have a new generation of stealthy battleships...but </w:t>
      </w:r>
      <w:r w:rsidRPr="004C3451">
        <w:rPr>
          <w:rStyle w:val="StyleUnderline"/>
          <w:rFonts w:asciiTheme="minorHAnsi" w:hAnsiTheme="minorHAnsi" w:cstheme="minorHAnsi"/>
        </w:rPr>
        <w:t>the loss of space would mean naval battles would in many ways be like the game of Battleship, where the two sides would struggle to even find each other</w:t>
      </w:r>
      <w:r w:rsidRPr="004C3451">
        <w:rPr>
          <w:rFonts w:asciiTheme="minorHAnsi" w:hAnsiTheme="minorHAnsi" w:cstheme="minorHAnsi"/>
          <w:sz w:val="10"/>
        </w:rPr>
        <w:t xml:space="preserve">. Moreover, and as McDowell explains to io9, </w:t>
      </w:r>
      <w:r w:rsidRPr="004C3451">
        <w:rPr>
          <w:rStyle w:val="StyleUnderline"/>
          <w:rFonts w:asciiTheme="minorHAnsi" w:hAnsiTheme="minorHAnsi" w:cstheme="minorHAnsi"/>
        </w:rPr>
        <w:t xml:space="preserve">the loss of satellite capability would have a </w:t>
      </w:r>
      <w:r w:rsidRPr="004C3451">
        <w:rPr>
          <w:rStyle w:val="Emphasis"/>
          <w:rFonts w:asciiTheme="minorHAnsi" w:hAnsiTheme="minorHAnsi" w:cstheme="minorHAnsi"/>
        </w:rPr>
        <w:t>profound effect on arms control capabilities.</w:t>
      </w:r>
      <w:r w:rsidRPr="004C3451">
        <w:rPr>
          <w:rStyle w:val="StyleUnderline"/>
          <w:rFonts w:asciiTheme="minorHAnsi" w:hAnsiTheme="minorHAnsi" w:cstheme="minorHAnsi"/>
        </w:rPr>
        <w:t xml:space="preserve"> Space systems can monitor compliance; without them, </w:t>
      </w:r>
      <w:r w:rsidRPr="004C3451">
        <w:rPr>
          <w:rStyle w:val="StyleUnderline"/>
          <w:rFonts w:asciiTheme="minorHAnsi" w:hAnsiTheme="minorHAnsi" w:cstheme="minorHAnsi"/>
          <w:bdr w:val="single" w:sz="12" w:space="0" w:color="auto"/>
        </w:rPr>
        <w:t>we’d be running blind</w:t>
      </w:r>
      <w:r w:rsidRPr="004C3451">
        <w:rPr>
          <w:rFonts w:asciiTheme="minorHAnsi" w:hAnsiTheme="minorHAnsi" w:cstheme="minorHAnsi"/>
          <w:b/>
          <w:sz w:val="10"/>
        </w:rPr>
        <w:t>.</w:t>
      </w:r>
      <w:r w:rsidRPr="004C3451">
        <w:rPr>
          <w:rFonts w:asciiTheme="minorHAnsi" w:hAnsiTheme="minorHAnsi" w:cstheme="minorHAnsi"/>
          <w:sz w:val="10"/>
        </w:rPr>
        <w:t xml:space="preserve"> “The </w:t>
      </w:r>
      <w:r w:rsidRPr="004C3451">
        <w:rPr>
          <w:rStyle w:val="StyleUnderline"/>
          <w:rFonts w:asciiTheme="minorHAnsi" w:hAnsiTheme="minorHAnsi" w:cstheme="minorHAnsi"/>
          <w:sz w:val="10"/>
        </w:rPr>
        <w:t>overarching consideration is that you wouldn’t really know what’s going o</w:t>
      </w:r>
      <w:r w:rsidRPr="004C3451">
        <w:rPr>
          <w:rFonts w:asciiTheme="minorHAnsi" w:hAnsiTheme="minorHAnsi" w:cstheme="minorHAnsi"/>
          <w:sz w:val="10"/>
        </w:rPr>
        <w:t>n,” says McDowell. “</w:t>
      </w:r>
      <w:r w:rsidRPr="004C3451">
        <w:rPr>
          <w:rStyle w:val="StyleUnderline"/>
          <w:rFonts w:asciiTheme="minorHAnsi" w:hAnsiTheme="minorHAnsi" w:cstheme="minorHAnsi"/>
          <w:sz w:val="10"/>
        </w:rPr>
        <w:t>Satellites provide for both global and local views of what’s happening. We would be less connected, less informed — and with considerably degraded situational awareness.”</w:t>
      </w:r>
      <w:r w:rsidRPr="00B808E1">
        <w:rPr>
          <w:rStyle w:val="StyleUnderline"/>
          <w:rFonts w:asciiTheme="minorHAnsi" w:hAnsiTheme="minorHAnsi" w:cstheme="minorHAnsi"/>
          <w:sz w:val="10"/>
        </w:rPr>
        <w:t xml:space="preserve"> </w:t>
      </w:r>
      <w:r w:rsidRPr="00B808E1">
        <w:rPr>
          <w:rFonts w:asciiTheme="minorHAnsi" w:hAnsiTheme="minorHAnsi" w:cstheme="minorHAnsi"/>
          <w:sz w:val="10"/>
        </w:rPr>
        <w:t xml:space="preserve">Compromised Weather Prediction and Climate Science </w:t>
      </w:r>
      <w:r w:rsidRPr="00B808E1">
        <w:rPr>
          <w:rStyle w:val="StyleUnderline"/>
          <w:rFonts w:asciiTheme="minorHAnsi" w:hAnsiTheme="minorHAnsi" w:cstheme="minorHAnsi"/>
          <w:sz w:val="10"/>
        </w:rPr>
        <w:t>One great thing satellites have done for us is improve our ability to forecast weather</w:t>
      </w:r>
      <w:r w:rsidRPr="00B808E1">
        <w:rPr>
          <w:rFonts w:asciiTheme="minorHAnsi" w:hAnsiTheme="minorHAnsi" w:cstheme="minorHAnsi"/>
          <w:sz w:val="10"/>
        </w:rPr>
        <w:t xml:space="preserve">. Predicting a slight chance of cloudiness is all well and good, but some areas, like India, Pakistan, and Bangladesh, are dependent on such systems to predict potentially hazardous monsoons. And in the U.S., the NOAA has estimated that, </w:t>
      </w:r>
      <w:r w:rsidRPr="002E41DD">
        <w:rPr>
          <w:rStyle w:val="StyleUnderline"/>
          <w:rFonts w:asciiTheme="minorHAnsi" w:hAnsiTheme="minorHAnsi" w:cstheme="minorHAnsi"/>
        </w:rPr>
        <w:t xml:space="preserve">during a typical hurricane season, weather satellites save as much as </w:t>
      </w:r>
      <w:r w:rsidRPr="002E41DD">
        <w:rPr>
          <w:rStyle w:val="Emphasis"/>
          <w:rFonts w:asciiTheme="minorHAnsi" w:hAnsiTheme="minorHAnsi" w:cstheme="minorHAnsi"/>
        </w:rPr>
        <w:t>$3 billion in lives and property damage.</w:t>
      </w:r>
      <w:r w:rsidRPr="00B808E1">
        <w:rPr>
          <w:rFonts w:asciiTheme="minorHAnsi" w:hAnsiTheme="minorHAnsi" w:cstheme="minorHAnsi"/>
          <w:sz w:val="10"/>
        </w:rPr>
        <w:t xml:space="preserve"> There’s also the effect on science to consider. </w:t>
      </w:r>
      <w:r w:rsidRPr="002E41DD">
        <w:rPr>
          <w:rStyle w:val="Emphasis"/>
          <w:rFonts w:asciiTheme="minorHAnsi" w:hAnsiTheme="minorHAnsi" w:cstheme="minorHAnsi"/>
        </w:rPr>
        <w:t xml:space="preserve">Much of what we know about </w:t>
      </w:r>
      <w:r w:rsidRPr="00422107">
        <w:rPr>
          <w:rStyle w:val="Emphasis"/>
          <w:rFonts w:asciiTheme="minorHAnsi" w:hAnsiTheme="minorHAnsi" w:cstheme="minorHAnsi"/>
          <w:highlight w:val="green"/>
        </w:rPr>
        <w:t>climate change comes from satellites</w:t>
      </w:r>
      <w:r w:rsidRPr="002E41DD">
        <w:rPr>
          <w:rStyle w:val="Emphasis"/>
          <w:rFonts w:asciiTheme="minorHAnsi" w:hAnsiTheme="minorHAnsi" w:cstheme="minorHAnsi"/>
        </w:rPr>
        <w:t xml:space="preserve">. </w:t>
      </w:r>
      <w:r w:rsidRPr="00B808E1">
        <w:rPr>
          <w:rFonts w:asciiTheme="minorHAnsi" w:hAnsiTheme="minorHAnsi" w:cstheme="minorHAnsi"/>
          <w:sz w:val="10"/>
        </w:rPr>
        <w:t xml:space="preserve">As McDowell explains, the </w:t>
      </w:r>
      <w:r w:rsidRPr="00B808E1">
        <w:rPr>
          <w:rStyle w:val="StyleUnderline"/>
          <w:rFonts w:asciiTheme="minorHAnsi" w:hAnsiTheme="minorHAnsi" w:cstheme="minorHAnsi"/>
          <w:sz w:val="10"/>
        </w:rPr>
        <w:t>first couple of weeks without satellites wouldn’t make much of a difference. But over a ten-year span, the lack of satellites would preclude our ability to understand and monitor such things as the</w:t>
      </w:r>
      <w:r w:rsidRPr="002E41DD">
        <w:rPr>
          <w:rStyle w:val="StyleUnderline"/>
          <w:rFonts w:asciiTheme="minorHAnsi" w:hAnsiTheme="minorHAnsi" w:cstheme="minorHAnsi"/>
        </w:rPr>
        <w:t xml:space="preserve"> </w:t>
      </w:r>
      <w:r w:rsidRPr="00422107">
        <w:rPr>
          <w:rStyle w:val="Emphasis"/>
          <w:rFonts w:asciiTheme="minorHAnsi" w:hAnsiTheme="minorHAnsi" w:cstheme="minorHAnsi"/>
          <w:highlight w:val="green"/>
        </w:rPr>
        <w:t>ozone</w:t>
      </w:r>
      <w:r w:rsidRPr="002E41DD">
        <w:rPr>
          <w:rStyle w:val="Emphasis"/>
          <w:rFonts w:asciiTheme="minorHAnsi" w:hAnsiTheme="minorHAnsi" w:cstheme="minorHAnsi"/>
        </w:rPr>
        <w:t xml:space="preserve"> layer</w:t>
      </w:r>
      <w:r w:rsidRPr="002E41DD">
        <w:rPr>
          <w:rStyle w:val="StyleUnderline"/>
          <w:rFonts w:asciiTheme="minorHAnsi" w:hAnsiTheme="minorHAnsi" w:cstheme="minorHAnsi"/>
        </w:rPr>
        <w:t xml:space="preserve">, </w:t>
      </w:r>
      <w:r w:rsidRPr="00422107">
        <w:rPr>
          <w:rStyle w:val="Emphasis"/>
          <w:rFonts w:asciiTheme="minorHAnsi" w:hAnsiTheme="minorHAnsi" w:cstheme="minorHAnsi"/>
          <w:highlight w:val="green"/>
        </w:rPr>
        <w:t>carbon dioxide</w:t>
      </w:r>
      <w:r w:rsidRPr="002E41DD">
        <w:rPr>
          <w:rStyle w:val="Emphasis"/>
          <w:rFonts w:asciiTheme="minorHAnsi" w:hAnsiTheme="minorHAnsi" w:cstheme="minorHAnsi"/>
        </w:rPr>
        <w:t xml:space="preserve"> levels</w:t>
      </w:r>
      <w:r w:rsidRPr="002E41DD">
        <w:rPr>
          <w:rStyle w:val="StyleUnderline"/>
          <w:rFonts w:asciiTheme="minorHAnsi" w:hAnsiTheme="minorHAnsi" w:cstheme="minorHAnsi"/>
        </w:rPr>
        <w:t xml:space="preserve">, and the </w:t>
      </w:r>
      <w:r w:rsidRPr="002E41DD">
        <w:rPr>
          <w:rStyle w:val="Emphasis"/>
          <w:rFonts w:asciiTheme="minorHAnsi" w:hAnsiTheme="minorHAnsi" w:cstheme="minorHAnsi"/>
        </w:rPr>
        <w:t xml:space="preserve">distribution of </w:t>
      </w:r>
      <w:r w:rsidRPr="00422107">
        <w:rPr>
          <w:rStyle w:val="Emphasis"/>
          <w:rFonts w:asciiTheme="minorHAnsi" w:hAnsiTheme="minorHAnsi" w:cstheme="minorHAnsi"/>
          <w:highlight w:val="green"/>
        </w:rPr>
        <w:t>polar ice</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rPr>
        <w:t>Ground-based and balloon-driven systems would help, but much of the data we’re currently tracking would suddenly become much spottier</w:t>
      </w:r>
      <w:r w:rsidRPr="00B808E1">
        <w:rPr>
          <w:rFonts w:asciiTheme="minorHAnsi" w:hAnsiTheme="minorHAnsi" w:cstheme="minorHAnsi"/>
          <w:sz w:val="10"/>
        </w:rPr>
        <w:t xml:space="preserve">. “We’re quite </w:t>
      </w:r>
      <w:r w:rsidRPr="00422107">
        <w:rPr>
          <w:rStyle w:val="Emphasis"/>
          <w:rFonts w:asciiTheme="minorHAnsi" w:hAnsiTheme="minorHAnsi" w:cstheme="minorHAnsi"/>
          <w:highlight w:val="green"/>
        </w:rPr>
        <w:t>dependent on satellites</w:t>
      </w:r>
      <w:r w:rsidRPr="00B808E1">
        <w:rPr>
          <w:rStyle w:val="StyleUnderline"/>
          <w:rFonts w:asciiTheme="minorHAnsi" w:hAnsiTheme="minorHAnsi" w:cstheme="minorHAnsi"/>
          <w:sz w:val="10"/>
        </w:rPr>
        <w:t xml:space="preserve"> for a global view of what’s happening on our planet</w:t>
      </w:r>
      <w:r w:rsidRPr="00B808E1">
        <w:rPr>
          <w:rFonts w:asciiTheme="minorHAnsi" w:hAnsiTheme="minorHAnsi" w:cstheme="minorHAnsi"/>
          <w:sz w:val="10"/>
        </w:rPr>
        <w:t xml:space="preserve"> — and at a time when we really, really need to know what’s happening,” says McDowell. It’s also worth pointing out that, without satellites, </w:t>
      </w:r>
      <w:r w:rsidRPr="00B808E1">
        <w:rPr>
          <w:rStyle w:val="StyleUnderline"/>
          <w:rFonts w:asciiTheme="minorHAnsi" w:hAnsiTheme="minorHAnsi" w:cstheme="minorHAnsi"/>
          <w:sz w:val="10"/>
        </w:rPr>
        <w:t>we also wouldn’t be able to monitor space weather, such as incoming space storms.</w:t>
      </w:r>
      <w:r w:rsidRPr="00B808E1">
        <w:rPr>
          <w:rFonts w:asciiTheme="minorHAnsi" w:hAnsiTheme="minorHAnsi" w:cstheme="minorHAnsi"/>
          <w:sz w:val="10"/>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B808E1">
        <w:rPr>
          <w:rFonts w:asciiTheme="minorHAnsi" w:hAnsiTheme="minorHAnsi" w:cstheme="minorHAnsi"/>
          <w:sz w:val="10"/>
        </w:rPr>
        <w:t>built</w:t>
      </w:r>
      <w:proofErr w:type="spellEnd"/>
      <w:r w:rsidRPr="00B808E1">
        <w:rPr>
          <w:rFonts w:asciiTheme="minorHAnsi" w:hAnsiTheme="minorHAnsi" w:cstheme="minorHAnsi"/>
          <w:sz w:val="10"/>
        </w:rPr>
        <w:t xml:space="preserve"> a new satellite, which typically requires a big, costly rocket to get it into space. Lastly, </w:t>
      </w:r>
      <w:r w:rsidRPr="00B808E1">
        <w:rPr>
          <w:rStyle w:val="StyleUnderline"/>
          <w:rFonts w:asciiTheme="minorHAnsi" w:hAnsiTheme="minorHAnsi" w:cstheme="minorHAnsi"/>
          <w:sz w:val="10"/>
        </w:rPr>
        <w:t>if a Kessler Syndrome wipes out the satellites</w:t>
      </w:r>
      <w:r w:rsidRPr="00B808E1">
        <w:rPr>
          <w:rFonts w:asciiTheme="minorHAnsi" w:hAnsiTheme="minorHAnsi" w:cstheme="minorHAnsi"/>
          <w:sz w:val="10"/>
        </w:rPr>
        <w:t xml:space="preserve">, that </w:t>
      </w:r>
      <w:r w:rsidRPr="00B808E1">
        <w:rPr>
          <w:rStyle w:val="StyleUnderline"/>
          <w:rFonts w:asciiTheme="minorHAnsi" w:hAnsiTheme="minorHAnsi" w:cstheme="minorHAnsi"/>
          <w:sz w:val="10"/>
        </w:rPr>
        <w:t>would present an entirely different recovery scenario</w:t>
      </w:r>
      <w:r w:rsidRPr="00B808E1">
        <w:rPr>
          <w:rFonts w:asciiTheme="minorHAnsi" w:hAnsiTheme="minorHAnsi" w:cstheme="minorHAnsi"/>
          <w:sz w:val="10"/>
        </w:rPr>
        <w:t xml:space="preserve">. According to McDowell, it would take a </w:t>
      </w:r>
      <w:r w:rsidRPr="00B808E1">
        <w:rPr>
          <w:rStyle w:val="StyleUnderline"/>
          <w:rFonts w:asciiTheme="minorHAnsi" w:hAnsiTheme="minorHAnsi" w:cstheme="minorHAnsi"/>
          <w:sz w:val="10"/>
        </w:rPr>
        <w:t xml:space="preserve">minimum of 11 years for LEO to clear itself of the debris cloud; any objects below 500 km (310 miles) would eventually fall back to Earth. Thus, we would only be able to start re-seeding LEO in a little over a decade following a Kessler event. </w:t>
      </w:r>
      <w:r w:rsidRPr="00B808E1">
        <w:rPr>
          <w:rFonts w:asciiTheme="minorHAnsi" w:hAnsiTheme="minorHAnsi" w:cstheme="minorHAnsi"/>
          <w:sz w:val="10"/>
        </w:rPr>
        <w:t xml:space="preserve">Unfortunately, the </w:t>
      </w:r>
      <w:r w:rsidRPr="00B808E1">
        <w:rPr>
          <w:rStyle w:val="StyleUnderline"/>
          <w:rFonts w:asciiTheme="minorHAnsi" w:hAnsiTheme="minorHAnsi" w:cstheme="minorHAnsi"/>
          <w:sz w:val="10"/>
        </w:rPr>
        <w:t xml:space="preserve">area above 600 km (372 miles) </w:t>
      </w:r>
      <w:r w:rsidRPr="00B808E1">
        <w:rPr>
          <w:rStyle w:val="Emphasis"/>
          <w:rFonts w:asciiTheme="minorHAnsi" w:hAnsiTheme="minorHAnsi" w:cstheme="minorHAnsi"/>
        </w:rPr>
        <w:t xml:space="preserve">would </w:t>
      </w:r>
      <w:r w:rsidRPr="00422107">
        <w:rPr>
          <w:rStyle w:val="Emphasis"/>
          <w:rFonts w:asciiTheme="minorHAnsi" w:hAnsiTheme="minorHAnsi" w:cstheme="minorHAnsi"/>
          <w:highlight w:val="green"/>
        </w:rPr>
        <w:t>remain out of touch for</w:t>
      </w:r>
      <w:r w:rsidRPr="00B808E1">
        <w:rPr>
          <w:rStyle w:val="Emphasis"/>
          <w:rFonts w:asciiTheme="minorHAnsi" w:hAnsiTheme="minorHAnsi" w:cstheme="minorHAnsi"/>
        </w:rPr>
        <w:t xml:space="preserve"> a practically </w:t>
      </w:r>
      <w:r w:rsidRPr="00422107">
        <w:rPr>
          <w:rStyle w:val="Emphasis"/>
          <w:rFonts w:asciiTheme="minorHAnsi" w:hAnsiTheme="minorHAnsi" w:cstheme="minorHAnsi"/>
          <w:highlight w:val="green"/>
        </w:rPr>
        <w:t>indefinite period of time</w:t>
      </w:r>
      <w:r w:rsidRPr="00B808E1">
        <w:rPr>
          <w:rFonts w:asciiTheme="minorHAnsi" w:hAnsiTheme="minorHAnsi" w:cstheme="minorHAnsi"/>
          <w:sz w:val="10"/>
        </w:rPr>
        <w:t xml:space="preserve">; objects orbiting at that height tend to stay there for a long, long time. </w:t>
      </w:r>
      <w:r w:rsidRPr="00B808E1">
        <w:rPr>
          <w:rStyle w:val="StyleUnderline"/>
          <w:rFonts w:asciiTheme="minorHAnsi" w:hAnsiTheme="minorHAnsi" w:cstheme="minorHAnsi"/>
          <w:sz w:val="10"/>
        </w:rPr>
        <w:t>We’d</w:t>
      </w:r>
      <w:r w:rsidRPr="00B808E1">
        <w:rPr>
          <w:rFonts w:asciiTheme="minorHAnsi" w:hAnsiTheme="minorHAnsi" w:cstheme="minorHAnsi"/>
          <w:sz w:val="10"/>
        </w:rPr>
        <w:t xml:space="preserve"> probably </w:t>
      </w:r>
      <w:r w:rsidRPr="00B808E1">
        <w:rPr>
          <w:rStyle w:val="Emphasis"/>
          <w:rFonts w:asciiTheme="minorHAnsi" w:hAnsiTheme="minorHAnsi" w:cstheme="minorHAnsi"/>
        </w:rPr>
        <w:t>lose this band for good</w:t>
      </w:r>
      <w:r w:rsidRPr="00B808E1">
        <w:rPr>
          <w:rFonts w:asciiTheme="minorHAnsi" w:hAnsiTheme="minorHAnsi" w:cstheme="minorHAnsi"/>
          <w:sz w:val="10"/>
        </w:rPr>
        <w:t xml:space="preserve"> — unless we manually removed the debris field, using clean-up satellites or other techniques. It’s worth noting </w:t>
      </w:r>
      <w:r w:rsidRPr="00B808E1">
        <w:rPr>
          <w:rStyle w:val="StyleUnderline"/>
          <w:rFonts w:asciiTheme="minorHAnsi" w:hAnsiTheme="minorHAnsi" w:cstheme="minorHAnsi"/>
          <w:sz w:val="10"/>
        </w:rPr>
        <w:t>that a single Kessler event could hit the LEO zone or the GEO zone</w:t>
      </w:r>
      <w:r w:rsidRPr="00B808E1">
        <w:rPr>
          <w:rFonts w:asciiTheme="minorHAnsi" w:hAnsiTheme="minorHAnsi" w:cstheme="minorHAnsi"/>
          <w:sz w:val="10"/>
        </w:rPr>
        <w:t xml:space="preserve"> (geosynchronous orbit) but realistically not both; LEO debris could never reach GEO, and vice versa — though a spent rocket in GTO (geosynchronous transfer orbit) or SSTO (</w:t>
      </w:r>
      <w:proofErr w:type="spellStart"/>
      <w:r w:rsidRPr="00B808E1">
        <w:rPr>
          <w:rFonts w:asciiTheme="minorHAnsi" w:hAnsiTheme="minorHAnsi" w:cstheme="minorHAnsi"/>
          <w:sz w:val="10"/>
        </w:rPr>
        <w:t>supersynchronous</w:t>
      </w:r>
      <w:proofErr w:type="spellEnd"/>
      <w:r w:rsidRPr="00B808E1">
        <w:rPr>
          <w:rFonts w:asciiTheme="minorHAnsi" w:hAnsiTheme="minorHAnsi" w:cstheme="minorHAnsi"/>
          <w:sz w:val="10"/>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B808E1">
        <w:rPr>
          <w:rStyle w:val="StyleUnderline"/>
          <w:rFonts w:asciiTheme="minorHAnsi" w:hAnsiTheme="minorHAnsi" w:cstheme="minorHAnsi"/>
          <w:sz w:val="10"/>
        </w:rPr>
        <w:t>we should probably take the prospect of a Kessler Syndrome more seriously</w:t>
      </w:r>
      <w:r w:rsidRPr="00B808E1">
        <w:rPr>
          <w:rFonts w:asciiTheme="minorHAnsi" w:hAnsiTheme="minorHAnsi" w:cstheme="minorHAnsi"/>
          <w:sz w:val="10"/>
        </w:rPr>
        <w:t>, and be aware of what could happen if we’re no longer able to use these spaces.</w:t>
      </w:r>
    </w:p>
    <w:p w14:paraId="60843BA4" w14:textId="77777777" w:rsidR="009C1A3C" w:rsidRDefault="009C1A3C" w:rsidP="009C1A3C">
      <w:pPr>
        <w:rPr>
          <w:rFonts w:asciiTheme="minorHAnsi" w:hAnsiTheme="minorHAnsi" w:cstheme="minorHAnsi"/>
          <w:color w:val="000000" w:themeColor="text1"/>
          <w:sz w:val="16"/>
          <w:szCs w:val="16"/>
        </w:rPr>
      </w:pPr>
    </w:p>
    <w:p w14:paraId="4BF0E735" w14:textId="77777777" w:rsidR="009C1A3C" w:rsidRDefault="009C1A3C" w:rsidP="009C1A3C">
      <w:pPr>
        <w:pStyle w:val="Heading2"/>
      </w:pPr>
      <w:r>
        <w:t>3 --- AC</w:t>
      </w:r>
    </w:p>
    <w:p w14:paraId="73E2B3EB" w14:textId="77777777" w:rsidR="009C1A3C" w:rsidRPr="00D946C1" w:rsidRDefault="009C1A3C" w:rsidP="009C1A3C">
      <w:pPr>
        <w:pStyle w:val="Heading4"/>
        <w:rPr>
          <w:rFonts w:asciiTheme="minorHAnsi" w:hAnsiTheme="minorHAnsi" w:cstheme="minorHAnsi"/>
        </w:rPr>
      </w:pPr>
      <w:r>
        <w:rPr>
          <w:rFonts w:asciiTheme="minorHAnsi" w:hAnsiTheme="minorHAnsi" w:cstheme="minorHAnsi"/>
        </w:rPr>
        <w:t xml:space="preserve">The advantage is </w:t>
      </w:r>
      <w:r>
        <w:rPr>
          <w:rFonts w:asciiTheme="minorHAnsi" w:hAnsiTheme="minorHAnsi" w:cstheme="minorHAnsi"/>
          <w:u w:val="single"/>
        </w:rPr>
        <w:t>Africa</w:t>
      </w:r>
      <w:r>
        <w:rPr>
          <w:rFonts w:asciiTheme="minorHAnsi" w:hAnsiTheme="minorHAnsi" w:cstheme="minorHAnsi"/>
        </w:rPr>
        <w:t>.</w:t>
      </w:r>
    </w:p>
    <w:p w14:paraId="5B1D2C24" w14:textId="77777777" w:rsidR="009C1A3C" w:rsidRPr="00C6311E" w:rsidRDefault="009C1A3C" w:rsidP="009C1A3C">
      <w:pPr>
        <w:pStyle w:val="Heading4"/>
        <w:rPr>
          <w:rFonts w:asciiTheme="minorHAnsi" w:hAnsiTheme="minorHAnsi" w:cstheme="minorHAnsi"/>
        </w:rPr>
      </w:pPr>
      <w:r>
        <w:rPr>
          <w:rFonts w:asciiTheme="minorHAnsi" w:hAnsiTheme="minorHAnsi" w:cstheme="minorHAnsi"/>
        </w:rPr>
        <w:t xml:space="preserve">Africa </w:t>
      </w:r>
      <w:r w:rsidRPr="00C6311E">
        <w:rPr>
          <w:rFonts w:asciiTheme="minorHAnsi" w:hAnsiTheme="minorHAnsi" w:cstheme="minorHAnsi"/>
        </w:rPr>
        <w:t xml:space="preserve">mining is growing despite hinderances – it’s </w:t>
      </w:r>
      <w:r w:rsidRPr="00C6311E">
        <w:rPr>
          <w:rFonts w:asciiTheme="minorHAnsi" w:hAnsiTheme="minorHAnsi" w:cstheme="minorHAnsi"/>
          <w:u w:val="single"/>
        </w:rPr>
        <w:t>critical</w:t>
      </w:r>
      <w:r w:rsidRPr="00C6311E">
        <w:rPr>
          <w:rFonts w:asciiTheme="minorHAnsi" w:hAnsiTheme="minorHAnsi" w:cstheme="minorHAnsi"/>
        </w:rPr>
        <w:t xml:space="preserve"> for the African economy but private space mining </w:t>
      </w:r>
      <w:r w:rsidRPr="00C6311E">
        <w:rPr>
          <w:rFonts w:asciiTheme="minorHAnsi" w:hAnsiTheme="minorHAnsi" w:cstheme="minorHAnsi"/>
          <w:u w:val="single"/>
        </w:rPr>
        <w:t>decks</w:t>
      </w:r>
      <w:r w:rsidRPr="00C6311E">
        <w:rPr>
          <w:rFonts w:asciiTheme="minorHAnsi" w:hAnsiTheme="minorHAnsi" w:cstheme="minorHAnsi"/>
        </w:rPr>
        <w:t xml:space="preserve"> it.</w:t>
      </w:r>
    </w:p>
    <w:p w14:paraId="09333EF8" w14:textId="77777777" w:rsidR="009C1A3C" w:rsidRPr="00C6311E" w:rsidRDefault="009C1A3C" w:rsidP="009C1A3C">
      <w:pPr>
        <w:rPr>
          <w:rFonts w:asciiTheme="minorHAnsi" w:hAnsiTheme="minorHAnsi" w:cstheme="minorHAnsi"/>
        </w:rPr>
      </w:pPr>
      <w:r w:rsidRPr="00A87510">
        <w:rPr>
          <w:rStyle w:val="Style13ptBold"/>
          <w:rFonts w:asciiTheme="minorHAnsi" w:hAnsiTheme="minorHAnsi" w:cstheme="minorHAnsi"/>
          <w:highlight w:val="green"/>
        </w:rPr>
        <w:t>Oni 19</w:t>
      </w:r>
      <w:r w:rsidRPr="00C6311E">
        <w:rPr>
          <w:rFonts w:asciiTheme="minorHAnsi" w:hAnsiTheme="minorHAnsi" w:cstheme="minorHAnsi"/>
        </w:rPr>
        <w:t xml:space="preserve"> [(David, a space industry and technology analyst at Space in Africa. He’s a graduate of Mining Engineering from the Federal University of Technology Akure.) “The Effect of Asteroid Mining on Mining Activities in Africa,” Africa News, 9/24/19, </w:t>
      </w:r>
      <w:hyperlink r:id="rId39" w:history="1">
        <w:r w:rsidRPr="00C6311E">
          <w:rPr>
            <w:rStyle w:val="Hyperlink"/>
            <w:rFonts w:asciiTheme="minorHAnsi" w:hAnsiTheme="minorHAnsi" w:cstheme="minorHAnsi"/>
          </w:rPr>
          <w:t>https://africanews.space/the-effect-of-asteroid-mining-on-mining-activities-in-africa/</w:t>
        </w:r>
      </w:hyperlink>
      <w:r w:rsidRPr="00C6311E">
        <w:rPr>
          <w:rFonts w:asciiTheme="minorHAnsi" w:hAnsiTheme="minorHAnsi" w:cstheme="minorHAnsi"/>
        </w:rPr>
        <w:t xml:space="preserve">] </w:t>
      </w:r>
    </w:p>
    <w:p w14:paraId="0E035410" w14:textId="77777777" w:rsidR="009C1A3C" w:rsidRPr="00C6311E" w:rsidRDefault="009C1A3C" w:rsidP="009C1A3C">
      <w:pPr>
        <w:rPr>
          <w:rFonts w:asciiTheme="minorHAnsi" w:hAnsiTheme="minorHAnsi" w:cstheme="minorHAnsi"/>
          <w:sz w:val="16"/>
        </w:rPr>
      </w:pPr>
      <w:r w:rsidRPr="00C6311E">
        <w:rPr>
          <w:rFonts w:asciiTheme="minorHAnsi" w:hAnsiTheme="minorHAnsi" w:cstheme="minorHAnsi"/>
          <w:u w:val="single"/>
        </w:rPr>
        <w:t xml:space="preserve">In terms of mineral resources, </w:t>
      </w:r>
      <w:r w:rsidRPr="00C6311E">
        <w:rPr>
          <w:rFonts w:asciiTheme="minorHAnsi" w:hAnsiTheme="minorHAnsi" w:cstheme="minorHAnsi"/>
          <w:b/>
          <w:highlight w:val="green"/>
          <w:u w:val="single"/>
        </w:rPr>
        <w:t>Africa has the most abundant of reserves</w:t>
      </w:r>
      <w:r w:rsidRPr="00C6311E">
        <w:rPr>
          <w:rFonts w:asciiTheme="minorHAnsi" w:hAnsiTheme="minorHAnsi" w:cstheme="minorHAnsi"/>
          <w:b/>
          <w:u w:val="single"/>
        </w:rPr>
        <w:t xml:space="preserve">. Currently, </w:t>
      </w:r>
      <w:r w:rsidRPr="00D1750D">
        <w:rPr>
          <w:rFonts w:asciiTheme="minorHAnsi" w:hAnsiTheme="minorHAnsi" w:cstheme="minorHAnsi"/>
          <w:b/>
          <w:u w:val="single"/>
        </w:rPr>
        <w:t>Africa hosts 30% of the world’s mineral reserve</w:t>
      </w:r>
      <w:r w:rsidRPr="00C6311E">
        <w:rPr>
          <w:rFonts w:asciiTheme="minorHAnsi" w:hAnsiTheme="minorHAnsi" w:cstheme="minorHAnsi"/>
          <w:b/>
          <w:u w:val="single"/>
        </w:rPr>
        <w:t xml:space="preserve">, 55% of the world’s diamond comes from Botswana and Congo, 60% of the mining in Africa is gold mining but to mention a few. </w:t>
      </w:r>
      <w:r w:rsidRPr="00C6311E">
        <w:rPr>
          <w:rFonts w:asciiTheme="minorHAnsi" w:hAnsiTheme="minorHAnsi" w:cstheme="minorHAnsi"/>
          <w:u w:val="single"/>
        </w:rPr>
        <w:t xml:space="preserve">Given that </w:t>
      </w:r>
      <w:r w:rsidRPr="00C6311E">
        <w:rPr>
          <w:rFonts w:asciiTheme="minorHAnsi" w:hAnsiTheme="minorHAnsi" w:cstheme="minorHAnsi"/>
          <w:b/>
          <w:u w:val="single"/>
        </w:rPr>
        <w:t xml:space="preserve">the </w:t>
      </w:r>
      <w:r w:rsidRPr="00C6311E">
        <w:rPr>
          <w:rFonts w:asciiTheme="minorHAnsi" w:hAnsiTheme="minorHAnsi" w:cstheme="minorHAnsi"/>
          <w:b/>
          <w:highlight w:val="green"/>
          <w:u w:val="single"/>
        </w:rPr>
        <w:t>mining</w:t>
      </w:r>
      <w:r w:rsidRPr="00C6311E">
        <w:rPr>
          <w:rFonts w:asciiTheme="minorHAnsi" w:hAnsiTheme="minorHAnsi" w:cstheme="minorHAnsi"/>
          <w:b/>
          <w:u w:val="single"/>
        </w:rPr>
        <w:t xml:space="preserve"> industry </w:t>
      </w:r>
      <w:r w:rsidRPr="00C6311E">
        <w:rPr>
          <w:rFonts w:asciiTheme="minorHAnsi" w:hAnsiTheme="minorHAnsi" w:cstheme="minorHAnsi"/>
          <w:b/>
          <w:highlight w:val="green"/>
          <w:u w:val="single"/>
        </w:rPr>
        <w:t>is consistently rising across</w:t>
      </w:r>
      <w:r w:rsidRPr="00C6311E">
        <w:rPr>
          <w:rFonts w:asciiTheme="minorHAnsi" w:hAnsiTheme="minorHAnsi" w:cstheme="minorHAnsi"/>
          <w:b/>
          <w:u w:val="single"/>
        </w:rPr>
        <w:t xml:space="preserve"> sub-Saharan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 xml:space="preserve">it is good </w:t>
      </w:r>
      <w:r w:rsidRPr="00D1750D">
        <w:rPr>
          <w:rFonts w:asciiTheme="minorHAnsi" w:hAnsiTheme="minorHAnsi" w:cstheme="minorHAnsi"/>
          <w:b/>
          <w:highlight w:val="green"/>
          <w:u w:val="single"/>
        </w:rPr>
        <w:t>news for</w:t>
      </w:r>
      <w:r w:rsidRPr="00C6311E">
        <w:rPr>
          <w:rFonts w:asciiTheme="minorHAnsi" w:hAnsiTheme="minorHAnsi" w:cstheme="minorHAnsi"/>
          <w:b/>
          <w:u w:val="single"/>
        </w:rPr>
        <w:t xml:space="preserve"> the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n mining sector </w:t>
      </w:r>
      <w:r w:rsidRPr="00C6311E">
        <w:rPr>
          <w:rFonts w:asciiTheme="minorHAnsi" w:hAnsiTheme="minorHAnsi" w:cstheme="minorHAnsi"/>
          <w:b/>
          <w:highlight w:val="green"/>
          <w:u w:val="single"/>
        </w:rPr>
        <w:t>as mining companies are</w:t>
      </w:r>
      <w:r w:rsidRPr="00C6311E">
        <w:rPr>
          <w:rFonts w:asciiTheme="minorHAnsi" w:hAnsiTheme="minorHAnsi" w:cstheme="minorHAnsi"/>
          <w:b/>
          <w:u w:val="single"/>
        </w:rPr>
        <w:t xml:space="preserve"> beginning </w:t>
      </w:r>
      <w:r w:rsidRPr="00C6311E">
        <w:rPr>
          <w:rFonts w:asciiTheme="minorHAnsi" w:hAnsiTheme="minorHAnsi" w:cstheme="minorHAnsi"/>
          <w:b/>
          <w:highlight w:val="green"/>
          <w:u w:val="single"/>
        </w:rPr>
        <w:t>to expand operations,</w:t>
      </w:r>
      <w:r w:rsidRPr="00C6311E">
        <w:rPr>
          <w:rFonts w:asciiTheme="minorHAnsi" w:hAnsiTheme="minorHAnsi" w:cstheme="minorHAnsi"/>
          <w:b/>
          <w:u w:val="single"/>
        </w:rPr>
        <w:t xml:space="preserve"> countries are already looking into improving regulatory frameworks that will enhance activities </w:t>
      </w:r>
      <w:r w:rsidRPr="00C6311E">
        <w:rPr>
          <w:rFonts w:asciiTheme="minorHAnsi" w:hAnsiTheme="minorHAnsi" w:cstheme="minorHAnsi"/>
          <w:b/>
          <w:highlight w:val="green"/>
          <w:u w:val="single"/>
        </w:rPr>
        <w:t xml:space="preserve">and </w:t>
      </w:r>
      <w:r w:rsidRPr="00D1750D">
        <w:rPr>
          <w:rFonts w:asciiTheme="minorHAnsi" w:hAnsiTheme="minorHAnsi" w:cstheme="minorHAnsi"/>
          <w:b/>
          <w:u w:val="single"/>
        </w:rPr>
        <w:t>also</w:t>
      </w:r>
      <w:r w:rsidRPr="00C6311E">
        <w:rPr>
          <w:rFonts w:asciiTheme="minorHAnsi" w:hAnsiTheme="minorHAnsi" w:cstheme="minorHAnsi"/>
          <w:b/>
          <w:highlight w:val="green"/>
          <w:u w:val="single"/>
        </w:rPr>
        <w:t xml:space="preserve"> attract more investors. </w:t>
      </w:r>
      <w:r w:rsidRPr="00C6311E">
        <w:rPr>
          <w:rFonts w:asciiTheme="minorHAnsi" w:hAnsiTheme="minorHAnsi" w:cstheme="minorHAnsi"/>
          <w:sz w:val="16"/>
        </w:rPr>
        <w:t xml:space="preserve">But recent breakthroughs in space technology have led to many space scientists and engineers looking to explore alternatives to sustaining the earth while generating massive revenue and improving life generally. Currently, there are various comprehensive research documents on the Space Mining market, with detailed insights on growth factors and strategies. </w:t>
      </w:r>
      <w:r w:rsidRPr="00C6311E">
        <w:rPr>
          <w:rFonts w:asciiTheme="minorHAnsi" w:hAnsiTheme="minorHAnsi" w:cstheme="minorHAnsi"/>
          <w:b/>
          <w:highlight w:val="green"/>
          <w:u w:val="single"/>
        </w:rPr>
        <w:t>With</w:t>
      </w:r>
      <w:r w:rsidRPr="00C6311E">
        <w:rPr>
          <w:rFonts w:asciiTheme="minorHAnsi" w:hAnsiTheme="minorHAnsi" w:cstheme="minorHAnsi"/>
          <w:u w:val="single"/>
        </w:rPr>
        <w:t xml:space="preserve"> the current advances and </w:t>
      </w:r>
      <w:proofErr w:type="gramStart"/>
      <w:r w:rsidRPr="00C6311E">
        <w:rPr>
          <w:rFonts w:asciiTheme="minorHAnsi" w:hAnsiTheme="minorHAnsi" w:cstheme="minorHAnsi"/>
          <w:u w:val="single"/>
        </w:rPr>
        <w:t>cutting edge</w:t>
      </w:r>
      <w:proofErr w:type="gramEnd"/>
      <w:r w:rsidRPr="00C6311E">
        <w:rPr>
          <w:rFonts w:asciiTheme="minorHAnsi" w:hAnsiTheme="minorHAnsi" w:cstheme="minorHAnsi"/>
          <w:u w:val="single"/>
        </w:rPr>
        <w:t xml:space="preserve"> technologies developed in preparation for the first stages of </w:t>
      </w:r>
      <w:r w:rsidRPr="00C6311E">
        <w:rPr>
          <w:rFonts w:asciiTheme="minorHAnsi" w:hAnsiTheme="minorHAnsi" w:cstheme="minorHAnsi"/>
          <w:b/>
          <w:highlight w:val="green"/>
          <w:u w:val="single"/>
        </w:rPr>
        <w:t xml:space="preserve">asteroid mining, </w:t>
      </w:r>
      <w:r w:rsidRPr="00D1750D">
        <w:rPr>
          <w:rFonts w:asciiTheme="minorHAnsi" w:hAnsiTheme="minorHAnsi" w:cstheme="minorHAnsi"/>
          <w:b/>
          <w:highlight w:val="green"/>
          <w:u w:val="single"/>
        </w:rPr>
        <w:t>one might</w:t>
      </w:r>
      <w:r w:rsidRPr="00C6311E">
        <w:rPr>
          <w:rFonts w:asciiTheme="minorHAnsi" w:hAnsiTheme="minorHAnsi" w:cstheme="minorHAnsi"/>
          <w:b/>
          <w:u w:val="single"/>
        </w:rPr>
        <w:t xml:space="preserve"> want to </w:t>
      </w:r>
      <w:r w:rsidRPr="00C6311E">
        <w:rPr>
          <w:rFonts w:asciiTheme="minorHAnsi" w:hAnsiTheme="minorHAnsi" w:cstheme="minorHAnsi"/>
          <w:b/>
          <w:highlight w:val="green"/>
          <w:u w:val="single"/>
        </w:rPr>
        <w:t xml:space="preserve">ask if it is </w:t>
      </w:r>
      <w:r w:rsidRPr="00D1750D">
        <w:rPr>
          <w:rFonts w:asciiTheme="minorHAnsi" w:hAnsiTheme="minorHAnsi" w:cstheme="minorHAnsi"/>
          <w:b/>
          <w:u w:val="single"/>
        </w:rPr>
        <w:t>indeed</w:t>
      </w:r>
      <w:r w:rsidRPr="00C6311E">
        <w:rPr>
          <w:rFonts w:asciiTheme="minorHAnsi" w:hAnsiTheme="minorHAnsi" w:cstheme="minorHAnsi"/>
          <w:b/>
          <w:highlight w:val="green"/>
          <w:u w:val="single"/>
        </w:rPr>
        <w:t xml:space="preserve"> good</w:t>
      </w:r>
      <w:r w:rsidRPr="00C6311E">
        <w:rPr>
          <w:rFonts w:asciiTheme="minorHAnsi" w:hAnsiTheme="minorHAnsi" w:cstheme="minorHAnsi"/>
          <w:b/>
          <w:u w:val="single"/>
        </w:rPr>
        <w:t xml:space="preserve"> news </w:t>
      </w:r>
      <w:r w:rsidRPr="00C6311E">
        <w:rPr>
          <w:rFonts w:asciiTheme="minorHAnsi" w:hAnsiTheme="minorHAnsi" w:cstheme="minorHAnsi"/>
          <w:b/>
          <w:highlight w:val="green"/>
          <w:u w:val="single"/>
        </w:rPr>
        <w:t xml:space="preserve">for </w:t>
      </w:r>
      <w:r w:rsidRPr="00D1750D">
        <w:rPr>
          <w:rFonts w:asciiTheme="minorHAnsi" w:hAnsiTheme="minorHAnsi" w:cstheme="minorHAnsi"/>
          <w:b/>
          <w:u w:val="single"/>
        </w:rPr>
        <w:t xml:space="preserve">the </w:t>
      </w:r>
      <w:r w:rsidRPr="00D1750D">
        <w:rPr>
          <w:rFonts w:asciiTheme="minorHAnsi" w:hAnsiTheme="minorHAnsi" w:cstheme="minorHAnsi"/>
          <w:b/>
          <w:highlight w:val="green"/>
          <w:u w:val="single"/>
        </w:rPr>
        <w:t>Africa</w:t>
      </w:r>
      <w:r w:rsidRPr="00D1750D">
        <w:rPr>
          <w:rFonts w:asciiTheme="minorHAnsi" w:hAnsiTheme="minorHAnsi" w:cstheme="minorHAnsi"/>
          <w:b/>
          <w:u w:val="single"/>
        </w:rPr>
        <w:t xml:space="preserve">n continent. </w:t>
      </w:r>
      <w:r w:rsidRPr="00C6311E">
        <w:rPr>
          <w:rFonts w:asciiTheme="minorHAnsi" w:hAnsiTheme="minorHAnsi" w:cstheme="minorHAnsi"/>
          <w:sz w:val="16"/>
        </w:rPr>
        <w:t xml:space="preserve">Apart from the environmental impacts, major mining activities are largely hindered in Africa by a handful of other factors such as access to energy, health and safety volatility of commodity prices, etc. Other issues such as political uncertainty, economic instability, religious and tribal wars, industrial unrest, and the fickle nature of regulatory bodies have also rendered foreign direct investment increasingly unattractive to global investors. Furthermore, most African countries have a relatively undeveloped infrastructure for exploiting resources effectively. </w:t>
      </w:r>
      <w:r w:rsidRPr="00C6311E">
        <w:rPr>
          <w:rFonts w:asciiTheme="minorHAnsi" w:hAnsiTheme="minorHAnsi" w:cstheme="minorHAnsi"/>
          <w:u w:val="single"/>
        </w:rPr>
        <w:t xml:space="preserve">At the moment, </w:t>
      </w:r>
      <w:r w:rsidRPr="00C6311E">
        <w:rPr>
          <w:rFonts w:asciiTheme="minorHAnsi" w:hAnsiTheme="minorHAnsi" w:cstheme="minorHAnsi"/>
          <w:b/>
          <w:highlight w:val="green"/>
          <w:u w:val="single"/>
        </w:rPr>
        <w:t>Asteroid mining</w:t>
      </w:r>
      <w:r w:rsidRPr="00C6311E">
        <w:rPr>
          <w:rFonts w:asciiTheme="minorHAnsi" w:hAnsiTheme="minorHAnsi" w:cstheme="minorHAnsi"/>
          <w:u w:val="single"/>
        </w:rPr>
        <w:t xml:space="preserve"> poses no threat to terrestrial mining; however, this will not hold for long.</w:t>
      </w:r>
      <w:r w:rsidRPr="00C6311E">
        <w:rPr>
          <w:rFonts w:asciiTheme="minorHAnsi" w:hAnsiTheme="minorHAnsi" w:cstheme="minorHAnsi"/>
          <w:sz w:val="16"/>
        </w:rPr>
        <w:t xml:space="preserve"> </w:t>
      </w:r>
      <w:r w:rsidRPr="00C6311E">
        <w:rPr>
          <w:rStyle w:val="StyleUnderline"/>
          <w:rFonts w:asciiTheme="minorHAnsi" w:hAnsiTheme="minorHAnsi" w:cstheme="minorHAnsi"/>
        </w:rPr>
        <w:t>The space industr</w:t>
      </w:r>
      <w:r w:rsidRPr="00C6311E">
        <w:rPr>
          <w:rFonts w:asciiTheme="minorHAnsi" w:hAnsiTheme="minorHAnsi" w:cstheme="minorHAnsi"/>
          <w:sz w:val="16"/>
        </w:rPr>
        <w:t xml:space="preserve">y is progressing at such a rapid pace, and the </w:t>
      </w:r>
      <w:r w:rsidRPr="00C6311E">
        <w:rPr>
          <w:rStyle w:val="Emphasis"/>
          <w:rFonts w:asciiTheme="minorHAnsi" w:hAnsiTheme="minorHAnsi" w:cstheme="minorHAnsi"/>
          <w:highlight w:val="green"/>
        </w:rPr>
        <w:t>prospects</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are</w:t>
      </w:r>
      <w:r w:rsidRPr="00C6311E">
        <w:rPr>
          <w:rStyle w:val="Emphasis"/>
          <w:rFonts w:asciiTheme="minorHAnsi" w:hAnsiTheme="minorHAnsi" w:cstheme="minorHAnsi"/>
        </w:rPr>
        <w:t xml:space="preserve"> unequivocally </w:t>
      </w:r>
      <w:r w:rsidRPr="00C6311E">
        <w:rPr>
          <w:rStyle w:val="Emphasis"/>
          <w:rFonts w:asciiTheme="minorHAnsi" w:hAnsiTheme="minorHAnsi" w:cstheme="minorHAnsi"/>
          <w:highlight w:val="green"/>
        </w:rPr>
        <w:t>mouth-watering</w:t>
      </w:r>
      <w:r w:rsidRPr="00C6311E">
        <w:rPr>
          <w:rFonts w:asciiTheme="minorHAnsi" w:hAnsiTheme="minorHAnsi" w:cstheme="minorHAnsi"/>
          <w:sz w:val="16"/>
        </w:rPr>
        <w:t xml:space="preserve">. The big question is, </w:t>
      </w:r>
      <w:r w:rsidRPr="00C6311E">
        <w:rPr>
          <w:rStyle w:val="StyleUnderline"/>
          <w:rFonts w:asciiTheme="minorHAnsi" w:hAnsiTheme="minorHAnsi" w:cstheme="minorHAnsi"/>
        </w:rPr>
        <w:t xml:space="preserve">will asteroid mining </w:t>
      </w:r>
      <w:r w:rsidRPr="00D1750D">
        <w:rPr>
          <w:rStyle w:val="StyleUnderline"/>
          <w:rFonts w:asciiTheme="minorHAnsi" w:hAnsiTheme="minorHAnsi" w:cstheme="minorHAnsi"/>
          <w:highlight w:val="green"/>
        </w:rPr>
        <w:t>lure away investors in Africa</w:t>
      </w:r>
      <w:r w:rsidRPr="00C6311E">
        <w:rPr>
          <w:rFonts w:asciiTheme="minorHAnsi" w:hAnsiTheme="minorHAnsi" w:cstheme="minorHAnsi"/>
          <w:sz w:val="16"/>
        </w:rPr>
        <w:t xml:space="preserve">? The </w:t>
      </w:r>
      <w:r w:rsidRPr="00C6311E">
        <w:rPr>
          <w:rStyle w:val="StyleUnderline"/>
          <w:rFonts w:asciiTheme="minorHAnsi" w:hAnsiTheme="minorHAnsi" w:cstheme="minorHAnsi"/>
        </w:rPr>
        <w:t>planetary resources</w:t>
      </w:r>
      <w:r w:rsidRPr="00C6311E">
        <w:rPr>
          <w:rFonts w:asciiTheme="minorHAnsi" w:hAnsiTheme="minorHAnsi" w:cstheme="minorHAnsi"/>
          <w:sz w:val="16"/>
        </w:rPr>
        <w:t xml:space="preserve"> company </w:t>
      </w:r>
      <w:r w:rsidRPr="00C6311E">
        <w:rPr>
          <w:rStyle w:val="StyleUnderline"/>
          <w:rFonts w:asciiTheme="minorHAnsi" w:hAnsiTheme="minorHAnsi" w:cstheme="minorHAnsi"/>
        </w:rPr>
        <w:t xml:space="preserve">estimates that </w:t>
      </w:r>
      <w:r w:rsidRPr="00C6311E">
        <w:rPr>
          <w:rStyle w:val="StyleUnderline"/>
          <w:rFonts w:asciiTheme="minorHAnsi" w:hAnsiTheme="minorHAnsi" w:cstheme="minorHAnsi"/>
          <w:highlight w:val="green"/>
        </w:rPr>
        <w:t xml:space="preserve">a single 30-m asteroid may contain 30 billion dollars </w:t>
      </w:r>
      <w:r w:rsidRPr="00D1750D">
        <w:rPr>
          <w:rStyle w:val="StyleUnderline"/>
          <w:rFonts w:asciiTheme="minorHAnsi" w:hAnsiTheme="minorHAnsi" w:cstheme="minorHAnsi"/>
        </w:rPr>
        <w:t>in platinum</w:t>
      </w:r>
      <w:r w:rsidRPr="00C6311E">
        <w:rPr>
          <w:rStyle w:val="StyleUnderline"/>
          <w:rFonts w:asciiTheme="minorHAnsi" w:hAnsiTheme="minorHAnsi" w:cstheme="minorHAnsi"/>
        </w:rPr>
        <w:t xml:space="preserve"> alone </w:t>
      </w:r>
      <w:r w:rsidRPr="00C6311E">
        <w:rPr>
          <w:rStyle w:val="StyleUnderline"/>
          <w:rFonts w:asciiTheme="minorHAnsi" w:hAnsiTheme="minorHAnsi" w:cstheme="minorHAnsi"/>
          <w:highlight w:val="green"/>
        </w:rPr>
        <w:t>and a 500m rock could contain half the entire world resources</w:t>
      </w:r>
      <w:r w:rsidRPr="00C6311E">
        <w:rPr>
          <w:rStyle w:val="StyleUnderline"/>
          <w:rFonts w:asciiTheme="minorHAnsi" w:hAnsiTheme="minorHAnsi" w:cstheme="minorHAnsi"/>
        </w:rPr>
        <w:t xml:space="preserve"> of PGM</w:t>
      </w:r>
      <w:r w:rsidRPr="00C6311E">
        <w:rPr>
          <w:rFonts w:asciiTheme="minorHAnsi" w:hAnsiTheme="minorHAnsi" w:cstheme="minorHAnsi"/>
          <w:b/>
          <w:sz w:val="16"/>
        </w:rPr>
        <w:t xml:space="preserve">. </w:t>
      </w:r>
      <w:r w:rsidRPr="00C6311E">
        <w:rPr>
          <w:rStyle w:val="StyleUnderline"/>
          <w:rFonts w:asciiTheme="minorHAnsi" w:hAnsiTheme="minorHAnsi" w:cstheme="minorHAnsi"/>
        </w:rPr>
        <w:t>Considering the abundance</w:t>
      </w:r>
      <w:r w:rsidRPr="00C6311E">
        <w:rPr>
          <w:rFonts w:asciiTheme="minorHAnsi" w:hAnsiTheme="minorHAnsi" w:cstheme="minorHAnsi"/>
          <w:sz w:val="16"/>
        </w:rPr>
        <w:t xml:space="preserve"> of minerals in asteroids, once asteroid mining </w:t>
      </w:r>
      <w:proofErr w:type="spellStart"/>
      <w:r w:rsidRPr="00C6311E">
        <w:rPr>
          <w:rFonts w:asciiTheme="minorHAnsi" w:hAnsiTheme="minorHAnsi" w:cstheme="minorHAnsi"/>
          <w:sz w:val="16"/>
        </w:rPr>
        <w:t>materialises</w:t>
      </w:r>
      <w:proofErr w:type="spellEnd"/>
      <w:r w:rsidRPr="00C6311E">
        <w:rPr>
          <w:rFonts w:asciiTheme="minorHAnsi" w:hAnsiTheme="minorHAnsi" w:cstheme="minorHAnsi"/>
          <w:sz w:val="16"/>
        </w:rPr>
        <w:t xml:space="preserve">, </w:t>
      </w:r>
      <w:r w:rsidRPr="00C6311E">
        <w:rPr>
          <w:rStyle w:val="Emphasis"/>
          <w:rFonts w:asciiTheme="minorHAnsi" w:hAnsiTheme="minorHAnsi" w:cstheme="minorHAnsi"/>
          <w:highlight w:val="green"/>
        </w:rPr>
        <w:t xml:space="preserve">it will </w:t>
      </w:r>
      <w:r w:rsidRPr="00C6311E">
        <w:rPr>
          <w:rStyle w:val="Emphasis"/>
          <w:rFonts w:asciiTheme="minorHAnsi" w:hAnsiTheme="minorHAnsi" w:cstheme="minorHAnsi"/>
          <w:highlight w:val="green"/>
          <w:bdr w:val="single" w:sz="12" w:space="0" w:color="auto"/>
        </w:rPr>
        <w:t>severely</w:t>
      </w:r>
      <w:r w:rsidRPr="00C6311E">
        <w:rPr>
          <w:rStyle w:val="Emphasis"/>
          <w:rFonts w:asciiTheme="minorHAnsi" w:hAnsiTheme="minorHAnsi" w:cstheme="minorHAnsi"/>
          <w:highlight w:val="green"/>
        </w:rPr>
        <w:t xml:space="preserve"> affect the precious metals </w:t>
      </w:r>
      <w:r w:rsidRPr="00D1750D">
        <w:rPr>
          <w:rStyle w:val="Emphasis"/>
          <w:rFonts w:asciiTheme="minorHAnsi" w:hAnsiTheme="minorHAnsi" w:cstheme="minorHAnsi"/>
          <w:highlight w:val="green"/>
        </w:rPr>
        <w:t>market</w:t>
      </w:r>
      <w:r w:rsidRPr="00D1750D">
        <w:rPr>
          <w:rFonts w:asciiTheme="minorHAnsi" w:hAnsiTheme="minorHAnsi" w:cstheme="minorHAnsi"/>
          <w:b/>
          <w:sz w:val="16"/>
          <w:highlight w:val="green"/>
        </w:rPr>
        <w:t xml:space="preserve">, </w:t>
      </w:r>
      <w:r w:rsidRPr="00D1750D">
        <w:rPr>
          <w:rStyle w:val="StyleUnderline"/>
          <w:rFonts w:asciiTheme="minorHAnsi" w:hAnsiTheme="minorHAnsi" w:cstheme="minorHAnsi"/>
          <w:highlight w:val="green"/>
        </w:rPr>
        <w:t xml:space="preserve">usurp the prices </w:t>
      </w:r>
      <w:r w:rsidRPr="00D1750D">
        <w:rPr>
          <w:rStyle w:val="StyleUnderline"/>
          <w:rFonts w:asciiTheme="minorHAnsi" w:hAnsiTheme="minorHAnsi" w:cstheme="minorHAnsi"/>
        </w:rPr>
        <w:t xml:space="preserve">of rare earth minerals, </w:t>
      </w:r>
      <w:r w:rsidRPr="00D1750D">
        <w:rPr>
          <w:rStyle w:val="StyleUnderline"/>
          <w:rFonts w:asciiTheme="minorHAnsi" w:hAnsiTheme="minorHAnsi" w:cstheme="minorHAnsi"/>
          <w:highlight w:val="green"/>
        </w:rPr>
        <w:t xml:space="preserve">and a </w:t>
      </w:r>
      <w:r w:rsidRPr="00D1750D">
        <w:rPr>
          <w:rStyle w:val="StyleUnderline"/>
          <w:rFonts w:asciiTheme="minorHAnsi" w:hAnsiTheme="minorHAnsi" w:cstheme="minorHAnsi"/>
        </w:rPr>
        <w:t xml:space="preserve">whole </w:t>
      </w:r>
      <w:r w:rsidRPr="00D1750D">
        <w:rPr>
          <w:rStyle w:val="StyleUnderline"/>
          <w:rFonts w:asciiTheme="minorHAnsi" w:hAnsiTheme="minorHAnsi" w:cstheme="minorHAnsi"/>
          <w:highlight w:val="green"/>
        </w:rPr>
        <w:t>lot more</w:t>
      </w:r>
      <w:r w:rsidRPr="00C6311E">
        <w:rPr>
          <w:rStyle w:val="StyleUnderline"/>
          <w:rFonts w:asciiTheme="minorHAnsi" w:hAnsiTheme="minorHAnsi" w:cstheme="minorHAnsi"/>
        </w:rPr>
        <w:t xml:space="preserve"> because </w:t>
      </w:r>
      <w:r w:rsidRPr="00D1750D">
        <w:rPr>
          <w:rStyle w:val="StyleUnderline"/>
          <w:rFonts w:asciiTheme="minorHAnsi" w:hAnsiTheme="minorHAnsi" w:cstheme="minorHAnsi"/>
        </w:rPr>
        <w:t>minerals that are</w:t>
      </w:r>
      <w:r w:rsidRPr="00C6311E">
        <w:rPr>
          <w:rStyle w:val="StyleUnderline"/>
          <w:rFonts w:asciiTheme="minorHAnsi" w:hAnsiTheme="minorHAnsi" w:cstheme="minorHAnsi"/>
        </w:rPr>
        <w:t xml:space="preserve"> usually </w:t>
      </w:r>
      <w:r w:rsidRPr="00D1750D">
        <w:rPr>
          <w:rStyle w:val="StyleUnderline"/>
          <w:rFonts w:asciiTheme="minorHAnsi" w:hAnsiTheme="minorHAnsi" w:cstheme="minorHAnsi"/>
        </w:rPr>
        <w:t>somewhat scarce on earth will be easily accessible on asteroids</w:t>
      </w:r>
      <w:r w:rsidRPr="00C6311E">
        <w:rPr>
          <w:rStyle w:val="StyleUnderline"/>
          <w:rFonts w:asciiTheme="minorHAnsi" w:hAnsiTheme="minorHAnsi" w:cstheme="minorHAnsi"/>
        </w:rPr>
        <w:t xml:space="preserve">. While </w:t>
      </w:r>
      <w:r w:rsidRPr="00C6311E">
        <w:rPr>
          <w:rStyle w:val="Emphasis"/>
          <w:rFonts w:asciiTheme="minorHAnsi" w:hAnsiTheme="minorHAnsi" w:cstheme="minorHAnsi"/>
        </w:rPr>
        <w:t>foreign investors</w:t>
      </w:r>
      <w:r w:rsidRPr="00C6311E">
        <w:rPr>
          <w:rStyle w:val="StyleUnderline"/>
          <w:rFonts w:asciiTheme="minorHAnsi" w:hAnsiTheme="minorHAnsi" w:cstheme="minorHAnsi"/>
        </w:rPr>
        <w:t xml:space="preserve"> run the majority of the large-scale mining activities in the region, </w:t>
      </w:r>
      <w:r w:rsidRPr="00C6311E">
        <w:rPr>
          <w:rStyle w:val="StyleUnderline"/>
          <w:rFonts w:asciiTheme="minorHAnsi" w:hAnsiTheme="minorHAnsi" w:cstheme="minorHAnsi"/>
          <w:highlight w:val="green"/>
        </w:rPr>
        <w:t xml:space="preserve">reports say that many </w:t>
      </w:r>
      <w:r w:rsidRPr="00C6311E">
        <w:rPr>
          <w:rStyle w:val="StyleUnderline"/>
          <w:rFonts w:asciiTheme="minorHAnsi" w:hAnsiTheme="minorHAnsi" w:cstheme="minorHAnsi"/>
          <w:highlight w:val="green"/>
          <w:bdr w:val="single" w:sz="12" w:space="0" w:color="auto"/>
        </w:rPr>
        <w:t xml:space="preserve">African countries are </w:t>
      </w:r>
      <w:r w:rsidRPr="00C6311E">
        <w:rPr>
          <w:rStyle w:val="Emphasis"/>
          <w:rFonts w:asciiTheme="minorHAnsi" w:hAnsiTheme="minorHAnsi" w:cstheme="minorHAnsi"/>
          <w:highlight w:val="green"/>
          <w:bdr w:val="single" w:sz="12" w:space="0" w:color="auto"/>
        </w:rPr>
        <w:t>dangerously dependent</w:t>
      </w:r>
      <w:r w:rsidRPr="00C6311E">
        <w:rPr>
          <w:rStyle w:val="Emphasis"/>
          <w:rFonts w:asciiTheme="minorHAnsi" w:hAnsiTheme="minorHAnsi" w:cstheme="minorHAnsi"/>
          <w:highlight w:val="green"/>
        </w:rPr>
        <w:t xml:space="preserve"> on mining activities</w:t>
      </w:r>
      <w:r w:rsidRPr="00C6311E">
        <w:rPr>
          <w:rFonts w:asciiTheme="minorHAnsi" w:hAnsiTheme="minorHAnsi" w:cstheme="minorHAnsi"/>
          <w:sz w:val="16"/>
          <w:highlight w:val="green"/>
        </w:rPr>
        <w:t>.</w:t>
      </w:r>
      <w:r w:rsidRPr="00C6311E">
        <w:rPr>
          <w:rFonts w:asciiTheme="minorHAnsi" w:hAnsiTheme="minorHAnsi" w:cstheme="minorHAnsi"/>
          <w:sz w:val="16"/>
        </w:rPr>
        <w:t xml:space="preserve">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30BCA47C" w14:textId="77777777" w:rsidR="009C1A3C" w:rsidRPr="00C6311E" w:rsidRDefault="009C1A3C" w:rsidP="009C1A3C">
      <w:pPr>
        <w:rPr>
          <w:rFonts w:asciiTheme="minorHAnsi" w:hAnsiTheme="minorHAnsi" w:cstheme="minorHAnsi"/>
        </w:rPr>
      </w:pPr>
    </w:p>
    <w:p w14:paraId="4FFEE524" w14:textId="77777777" w:rsidR="009C1A3C" w:rsidRPr="00D9521D" w:rsidRDefault="009C1A3C" w:rsidP="009C1A3C">
      <w:pPr>
        <w:pStyle w:val="Heading4"/>
        <w:rPr>
          <w:rStyle w:val="Style13ptBold"/>
          <w:rFonts w:asciiTheme="minorHAnsi" w:hAnsiTheme="minorHAnsi" w:cstheme="minorHAnsi"/>
          <w:b/>
        </w:rPr>
      </w:pPr>
      <w:r w:rsidRPr="00D9521D">
        <w:rPr>
          <w:rStyle w:val="Style13ptBold"/>
          <w:rFonts w:asciiTheme="minorHAnsi" w:hAnsiTheme="minorHAnsi" w:cstheme="minorHAnsi"/>
          <w:b/>
        </w:rPr>
        <w:t>Economic</w:t>
      </w:r>
      <w:r>
        <w:rPr>
          <w:rStyle w:val="Style13ptBold"/>
          <w:rFonts w:asciiTheme="minorHAnsi" w:hAnsiTheme="minorHAnsi" w:cstheme="minorHAnsi"/>
          <w:b/>
        </w:rPr>
        <w:t xml:space="preserve"> collapse </w:t>
      </w:r>
      <w:r w:rsidRPr="00D9521D">
        <w:rPr>
          <w:rStyle w:val="Style13ptBold"/>
          <w:rFonts w:asciiTheme="minorHAnsi" w:hAnsiTheme="minorHAnsi" w:cstheme="minorHAnsi"/>
          <w:b/>
        </w:rPr>
        <w:t>means Africa war</w:t>
      </w:r>
    </w:p>
    <w:p w14:paraId="00A9637C" w14:textId="77777777" w:rsidR="009C1A3C" w:rsidRPr="00C6311E" w:rsidRDefault="009C1A3C" w:rsidP="009C1A3C">
      <w:pPr>
        <w:rPr>
          <w:rStyle w:val="StyleUnderline"/>
          <w:rFonts w:asciiTheme="minorHAnsi" w:hAnsiTheme="minorHAnsi" w:cstheme="minorHAnsi"/>
          <w:sz w:val="16"/>
        </w:rPr>
      </w:pPr>
      <w:proofErr w:type="spellStart"/>
      <w:r w:rsidRPr="00A87510">
        <w:rPr>
          <w:rStyle w:val="Style13ptBold"/>
          <w:rFonts w:asciiTheme="minorHAnsi" w:hAnsiTheme="minorHAnsi" w:cstheme="minorHAnsi"/>
          <w:highlight w:val="green"/>
        </w:rPr>
        <w:t>Tollefsen</w:t>
      </w:r>
      <w:proofErr w:type="spellEnd"/>
      <w:r w:rsidRPr="00A87510">
        <w:rPr>
          <w:rStyle w:val="Style13ptBold"/>
          <w:rFonts w:asciiTheme="minorHAnsi" w:hAnsiTheme="minorHAnsi" w:cstheme="minorHAnsi"/>
          <w:highlight w:val="green"/>
        </w:rPr>
        <w:t xml:space="preserve"> 17</w:t>
      </w:r>
      <w:r w:rsidRPr="00C6311E">
        <w:rPr>
          <w:rStyle w:val="Style13ptBold"/>
          <w:rFonts w:asciiTheme="minorHAnsi" w:hAnsiTheme="minorHAnsi" w:cstheme="minorHAnsi"/>
        </w:rPr>
        <w:t xml:space="preserve"> </w:t>
      </w:r>
      <w:r w:rsidRPr="00C6311E">
        <w:t xml:space="preserve">[(Andreas </w:t>
      </w:r>
      <w:proofErr w:type="spellStart"/>
      <w:r w:rsidRPr="00C6311E">
        <w:t>Forø</w:t>
      </w:r>
      <w:proofErr w:type="spellEnd"/>
      <w:r w:rsidRPr="00C6311E">
        <w:t xml:space="preserve">, Peace Research Institute Oslo (PRIO) and Ph.D. in Human Geography from the University of Oslo) “Experienced poverty and local conflict violence," Conflict Management and Peace Science, 12/21/17, </w:t>
      </w:r>
      <w:hyperlink r:id="rId40" w:history="1">
        <w:r w:rsidRPr="00C6311E">
          <w:rPr>
            <w:rStyle w:val="Hyperlink"/>
            <w:rFonts w:asciiTheme="minorHAnsi" w:hAnsiTheme="minorHAnsi" w:cstheme="minorHAnsi"/>
          </w:rPr>
          <w:t>https://www.researchgate.net/publication/320740608_Experienced_poverty_and_local_conflict_violence</w:t>
        </w:r>
      </w:hyperlink>
      <w:r w:rsidRPr="00C6311E">
        <w:rPr>
          <w:rStyle w:val="StyleUnderline"/>
          <w:rFonts w:asciiTheme="minorHAnsi" w:hAnsiTheme="minorHAnsi" w:cstheme="minorHAnsi"/>
          <w:sz w:val="16"/>
        </w:rPr>
        <w:t xml:space="preserve">] </w:t>
      </w:r>
    </w:p>
    <w:p w14:paraId="7D5A3182" w14:textId="77777777" w:rsidR="009C1A3C" w:rsidRPr="00C6311E" w:rsidRDefault="009C1A3C" w:rsidP="009C1A3C">
      <w:pPr>
        <w:rPr>
          <w:rStyle w:val="StyleUnderline"/>
          <w:rFonts w:asciiTheme="minorHAnsi" w:hAnsiTheme="minorHAnsi" w:cstheme="minorHAnsi"/>
          <w:b/>
        </w:rPr>
      </w:pPr>
      <w:r w:rsidRPr="00C6311E">
        <w:rPr>
          <w:rStyle w:val="StyleUnderline"/>
          <w:rFonts w:asciiTheme="minorHAnsi" w:hAnsiTheme="minorHAnsi" w:cstheme="minorHAnsi"/>
        </w:rPr>
        <w:t xml:space="preserve">Civil </w:t>
      </w:r>
      <w:r w:rsidRPr="00C6311E">
        <w:rPr>
          <w:rStyle w:val="StyleUnderline"/>
          <w:rFonts w:asciiTheme="minorHAnsi" w:hAnsiTheme="minorHAnsi" w:cstheme="minorHAnsi"/>
          <w:highlight w:val="green"/>
        </w:rPr>
        <w:t xml:space="preserve">wars are </w:t>
      </w:r>
      <w:r w:rsidRPr="00C6311E">
        <w:rPr>
          <w:rStyle w:val="Emphasis"/>
          <w:rFonts w:asciiTheme="minorHAnsi" w:hAnsiTheme="minorHAnsi" w:cstheme="minorHAnsi"/>
          <w:highlight w:val="green"/>
        </w:rPr>
        <w:t>more frequent</w:t>
      </w:r>
      <w:r w:rsidRPr="00C6311E">
        <w:rPr>
          <w:rStyle w:val="Emphasis"/>
          <w:rFonts w:asciiTheme="minorHAnsi" w:hAnsiTheme="minorHAnsi" w:cstheme="minorHAnsi"/>
        </w:rPr>
        <w:t xml:space="preserve"> than any other type of conflict</w:t>
      </w:r>
      <w:r w:rsidRPr="00C6311E">
        <w:rPr>
          <w:rStyle w:val="StyleUnderline"/>
          <w:rFonts w:asciiTheme="minorHAnsi" w:hAnsiTheme="minorHAnsi" w:cstheme="minorHAnsi"/>
        </w:rPr>
        <w:t xml:space="preserve"> in the modern era, with the majority occurring </w:t>
      </w:r>
      <w:r w:rsidRPr="00C6311E">
        <w:rPr>
          <w:rStyle w:val="StyleUnderline"/>
          <w:rFonts w:asciiTheme="minorHAnsi" w:hAnsiTheme="minorHAnsi" w:cstheme="minorHAnsi"/>
          <w:highlight w:val="green"/>
        </w:rPr>
        <w:t xml:space="preserve">in </w:t>
      </w:r>
      <w:r w:rsidRPr="00C6311E">
        <w:rPr>
          <w:rStyle w:val="Emphasis"/>
          <w:rFonts w:asciiTheme="minorHAnsi" w:hAnsiTheme="minorHAnsi" w:cstheme="minorHAnsi"/>
          <w:highlight w:val="green"/>
        </w:rPr>
        <w:t>low-income countries</w:t>
      </w:r>
      <w:r w:rsidRPr="00C6311E">
        <w:rPr>
          <w:rStyle w:val="StyleUnderline"/>
          <w:rFonts w:asciiTheme="minorHAnsi" w:hAnsiTheme="minorHAnsi" w:cstheme="minorHAnsi"/>
        </w:rPr>
        <w:t xml:space="preserve"> (</w:t>
      </w:r>
      <w:proofErr w:type="spellStart"/>
      <w:r w:rsidRPr="00C6311E">
        <w:rPr>
          <w:rStyle w:val="StyleUnderline"/>
          <w:rFonts w:asciiTheme="minorHAnsi" w:hAnsiTheme="minorHAnsi" w:cstheme="minorHAnsi"/>
        </w:rPr>
        <w:t>Hegre</w:t>
      </w:r>
      <w:proofErr w:type="spellEnd"/>
      <w:r w:rsidRPr="00C6311E">
        <w:rPr>
          <w:rStyle w:val="StyleUnderline"/>
          <w:rFonts w:asciiTheme="minorHAnsi" w:hAnsiTheme="minorHAnsi" w:cstheme="minorHAnsi"/>
        </w:rPr>
        <w:t xml:space="preserve"> and </w:t>
      </w:r>
      <w:proofErr w:type="spellStart"/>
      <w:r w:rsidRPr="00C6311E">
        <w:rPr>
          <w:rStyle w:val="StyleUnderline"/>
          <w:rFonts w:asciiTheme="minorHAnsi" w:hAnsiTheme="minorHAnsi" w:cstheme="minorHAnsi"/>
        </w:rPr>
        <w:t>Sambanis</w:t>
      </w:r>
      <w:proofErr w:type="spellEnd"/>
      <w:r w:rsidRPr="00C6311E">
        <w:rPr>
          <w:rStyle w:val="StyleUnderline"/>
          <w:rFonts w:asciiTheme="minorHAnsi" w:hAnsiTheme="minorHAnsi" w:cstheme="minorHAnsi"/>
        </w:rPr>
        <w:t xml:space="preserve">, 2006; Jakobsen et al., 2013). While most country-level </w:t>
      </w:r>
      <w:r w:rsidRPr="00C6311E">
        <w:rPr>
          <w:rStyle w:val="StyleUnderline"/>
          <w:rFonts w:asciiTheme="minorHAnsi" w:hAnsiTheme="minorHAnsi" w:cstheme="minorHAnsi"/>
          <w:highlight w:val="green"/>
        </w:rPr>
        <w:t xml:space="preserve">studies find that poverty and inadequate economic development increase </w:t>
      </w:r>
      <w:r w:rsidRPr="00D1750D">
        <w:rPr>
          <w:rStyle w:val="StyleUnderline"/>
          <w:rFonts w:asciiTheme="minorHAnsi" w:hAnsiTheme="minorHAnsi" w:cstheme="minorHAnsi"/>
        </w:rPr>
        <w:t xml:space="preserve">the risk of </w:t>
      </w:r>
      <w:r w:rsidRPr="00C6311E">
        <w:rPr>
          <w:rStyle w:val="StyleUnderline"/>
          <w:rFonts w:asciiTheme="minorHAnsi" w:hAnsiTheme="minorHAnsi" w:cstheme="minorHAnsi"/>
          <w:highlight w:val="green"/>
        </w:rPr>
        <w:t>conflict</w:t>
      </w:r>
      <w:r w:rsidRPr="00C6311E">
        <w:rPr>
          <w:rStyle w:val="StyleUnderline"/>
          <w:rFonts w:asciiTheme="minorHAnsi" w:hAnsiTheme="minorHAnsi" w:cstheme="minorHAnsi"/>
        </w:rPr>
        <w:t xml:space="preserve">—a relationship that appears to be </w:t>
      </w:r>
      <w:r w:rsidRPr="00C6311E">
        <w:rPr>
          <w:rStyle w:val="Emphasis"/>
          <w:rFonts w:asciiTheme="minorHAnsi" w:hAnsiTheme="minorHAnsi" w:cstheme="minorHAnsi"/>
        </w:rPr>
        <w:t>causal</w:t>
      </w:r>
      <w:r w:rsidRPr="00C6311E">
        <w:rPr>
          <w:rStyle w:val="StyleUnderline"/>
          <w:rFonts w:asciiTheme="minorHAnsi" w:hAnsiTheme="minorHAnsi" w:cstheme="minorHAnsi"/>
        </w:rPr>
        <w:t xml:space="preserve"> (Braithwaite et al., 2016)—we lack consensus on the precise mechanisms driving this phenomenon (Justino, 2009). </w:t>
      </w:r>
      <w:r w:rsidRPr="00D1750D">
        <w:rPr>
          <w:rStyle w:val="StyleUnderline"/>
          <w:rFonts w:asciiTheme="minorHAnsi" w:hAnsiTheme="minorHAnsi" w:cstheme="minorHAnsi"/>
        </w:rPr>
        <w:t xml:space="preserve">Researchers have explained </w:t>
      </w:r>
      <w:r w:rsidRPr="00C6311E">
        <w:rPr>
          <w:rStyle w:val="StyleUnderline"/>
          <w:rFonts w:asciiTheme="minorHAnsi" w:hAnsiTheme="minorHAnsi" w:cstheme="minorHAnsi"/>
          <w:highlight w:val="green"/>
        </w:rPr>
        <w:t>a correlation between low GDP</w:t>
      </w:r>
      <w:r w:rsidRPr="00C6311E">
        <w:rPr>
          <w:rStyle w:val="StyleUnderline"/>
          <w:rFonts w:asciiTheme="minorHAnsi" w:hAnsiTheme="minorHAnsi" w:cstheme="minorHAnsi"/>
        </w:rPr>
        <w:t xml:space="preserve"> per capita </w:t>
      </w:r>
      <w:r w:rsidRPr="00C6311E">
        <w:rPr>
          <w:rStyle w:val="StyleUnderline"/>
          <w:rFonts w:asciiTheme="minorHAnsi" w:hAnsiTheme="minorHAnsi" w:cstheme="minorHAnsi"/>
          <w:highlight w:val="green"/>
        </w:rPr>
        <w:t>and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 xml:space="preserve">using diverse hypotheses, including lowered opportunity costs for individuals to rebel (Collier et al., 2009) and responses to a state’s weak capacity (Fearon and </w:t>
      </w:r>
      <w:proofErr w:type="spellStart"/>
      <w:r w:rsidRPr="00C6311E">
        <w:rPr>
          <w:rStyle w:val="StyleUnderline"/>
          <w:rFonts w:asciiTheme="minorHAnsi" w:hAnsiTheme="minorHAnsi" w:cstheme="minorHAnsi"/>
          <w:sz w:val="16"/>
        </w:rPr>
        <w:t>Laitin</w:t>
      </w:r>
      <w:proofErr w:type="spellEnd"/>
      <w:r w:rsidRPr="00C6311E">
        <w:rPr>
          <w:rStyle w:val="StyleUnderline"/>
          <w:rFonts w:asciiTheme="minorHAnsi" w:hAnsiTheme="minorHAnsi" w:cstheme="minorHAnsi"/>
          <w:sz w:val="16"/>
        </w:rPr>
        <w:t xml:space="preserve">, 2003). However, as argued by </w:t>
      </w:r>
      <w:proofErr w:type="spellStart"/>
      <w:r w:rsidRPr="00C6311E">
        <w:rPr>
          <w:rStyle w:val="StyleUnderline"/>
          <w:rFonts w:asciiTheme="minorHAnsi" w:hAnsiTheme="minorHAnsi" w:cstheme="minorHAnsi"/>
          <w:sz w:val="16"/>
        </w:rPr>
        <w:t>Hegre</w:t>
      </w:r>
      <w:proofErr w:type="spellEnd"/>
      <w:r w:rsidRPr="00C6311E">
        <w:rPr>
          <w:rStyle w:val="StyleUnderline"/>
          <w:rFonts w:asciiTheme="minorHAnsi" w:hAnsiTheme="minorHAnsi" w:cstheme="minorHAnsi"/>
          <w:sz w:val="16"/>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C6311E">
        <w:rPr>
          <w:rStyle w:val="StyleUnderline"/>
          <w:rFonts w:asciiTheme="minorHAnsi" w:hAnsiTheme="minorHAnsi" w:cstheme="minorHAnsi"/>
          <w:sz w:val="16"/>
        </w:rPr>
        <w:t>Elbers</w:t>
      </w:r>
      <w:proofErr w:type="spellEnd"/>
      <w:r w:rsidRPr="00C6311E">
        <w:rPr>
          <w:rStyle w:val="StyleUnderline"/>
          <w:rFonts w:asciiTheme="minorHAnsi" w:hAnsiTheme="minorHAnsi" w:cstheme="minorHAnsi"/>
          <w:sz w:val="16"/>
        </w:rPr>
        <w:t xml:space="preserve"> et al., 2003) and conflict intensity (</w:t>
      </w:r>
      <w:proofErr w:type="spellStart"/>
      <w:r w:rsidRPr="00C6311E">
        <w:rPr>
          <w:rStyle w:val="StyleUnderline"/>
          <w:rFonts w:asciiTheme="minorHAnsi" w:hAnsiTheme="minorHAnsi" w:cstheme="minorHAnsi"/>
          <w:sz w:val="16"/>
        </w:rPr>
        <w:t>Rustad</w:t>
      </w:r>
      <w:proofErr w:type="spellEnd"/>
      <w:r w:rsidRPr="00C6311E">
        <w:rPr>
          <w:rStyle w:val="StyleUnderline"/>
          <w:rFonts w:asciiTheme="minorHAnsi" w:hAnsiTheme="minorHAnsi" w:cstheme="minorHAnsi"/>
          <w:sz w:val="16"/>
        </w:rPr>
        <w:t xml:space="preserve"> et al., 2011) within countries. In addition, conflict areas are, in general, atypical of a nation as a whole (</w:t>
      </w:r>
      <w:proofErr w:type="spellStart"/>
      <w:r w:rsidRPr="00C6311E">
        <w:rPr>
          <w:rStyle w:val="StyleUnderline"/>
          <w:rFonts w:asciiTheme="minorHAnsi" w:hAnsiTheme="minorHAnsi" w:cstheme="minorHAnsi"/>
          <w:sz w:val="16"/>
        </w:rPr>
        <w:t>Buhaug</w:t>
      </w:r>
      <w:proofErr w:type="spellEnd"/>
      <w:r w:rsidRPr="00C6311E">
        <w:rPr>
          <w:rStyle w:val="StyleUnderline"/>
          <w:rFonts w:asciiTheme="minorHAnsi" w:hAnsiTheme="minorHAnsi" w:cstheme="minorHAnsi"/>
          <w:sz w:val="16"/>
        </w:rPr>
        <w:t xml:space="preserve"> and </w:t>
      </w:r>
      <w:proofErr w:type="spellStart"/>
      <w:r w:rsidRPr="00C6311E">
        <w:rPr>
          <w:rStyle w:val="StyleUnderline"/>
          <w:rFonts w:asciiTheme="minorHAnsi" w:hAnsiTheme="minorHAnsi" w:cstheme="minorHAnsi"/>
          <w:sz w:val="16"/>
        </w:rPr>
        <w:t>Lujala</w:t>
      </w:r>
      <w:proofErr w:type="spellEnd"/>
      <w:r w:rsidRPr="00C6311E">
        <w:rPr>
          <w:rStyle w:val="StyleUnderline"/>
          <w:rFonts w:asciiTheme="minorHAnsi" w:hAnsiTheme="minorHAnsi" w:cstheme="minorHAnsi"/>
          <w:sz w:val="16"/>
        </w:rPr>
        <w:t>, 2005), which calls for a subnational level analysis. Addressing these disconnects—and the fact that most conflict operates at a local level (</w:t>
      </w:r>
      <w:proofErr w:type="spellStart"/>
      <w:r w:rsidRPr="00C6311E">
        <w:rPr>
          <w:rStyle w:val="StyleUnderline"/>
          <w:rFonts w:asciiTheme="minorHAnsi" w:hAnsiTheme="minorHAnsi" w:cstheme="minorHAnsi"/>
          <w:sz w:val="16"/>
        </w:rPr>
        <w:t>Rustad</w:t>
      </w:r>
      <w:proofErr w:type="spellEnd"/>
      <w:r w:rsidRPr="00C6311E">
        <w:rPr>
          <w:rStyle w:val="StyleUnderline"/>
          <w:rFonts w:asciiTheme="minorHAnsi" w:hAnsiTheme="minorHAnsi" w:cstheme="minorHAnsi"/>
          <w:sz w:val="16"/>
        </w:rPr>
        <w:t xml:space="preserve"> et al., 2011)—a recent body of studies has focused on how</w:t>
      </w:r>
      <w:r w:rsidRPr="00C6311E">
        <w:rPr>
          <w:rStyle w:val="StyleUnderline"/>
          <w:rFonts w:asciiTheme="minorHAnsi" w:hAnsiTheme="minorHAnsi" w:cstheme="minorHAnsi"/>
        </w:rPr>
        <w:t xml:space="preserve"> subnational </w:t>
      </w:r>
      <w:r w:rsidRPr="00C6311E">
        <w:rPr>
          <w:rStyle w:val="StyleUnderline"/>
          <w:rFonts w:asciiTheme="minorHAnsi" w:hAnsiTheme="minorHAnsi" w:cstheme="minorHAnsi"/>
          <w:highlight w:val="green"/>
        </w:rPr>
        <w:t>variations in poverty determine the locations</w:t>
      </w:r>
      <w:r w:rsidRPr="00C6311E">
        <w:rPr>
          <w:rStyle w:val="StyleUnderline"/>
          <w:rFonts w:asciiTheme="minorHAnsi" w:hAnsiTheme="minorHAnsi" w:cstheme="minorHAnsi"/>
        </w:rPr>
        <w:t xml:space="preserve"> within a country </w:t>
      </w:r>
      <w:r w:rsidRPr="00C6311E">
        <w:rPr>
          <w:rStyle w:val="StyleUnderline"/>
          <w:rFonts w:asciiTheme="minorHAnsi" w:hAnsiTheme="minorHAnsi" w:cstheme="minorHAnsi"/>
          <w:highlight w:val="green"/>
        </w:rPr>
        <w:t>where conflict</w:t>
      </w:r>
      <w:r w:rsidRPr="00D1750D">
        <w:rPr>
          <w:rStyle w:val="StyleUnderline"/>
          <w:rFonts w:asciiTheme="minorHAnsi" w:hAnsiTheme="minorHAnsi" w:cstheme="minorHAnsi"/>
        </w:rPr>
        <w:t xml:space="preserve">s </w:t>
      </w:r>
      <w:r w:rsidRPr="00C6311E">
        <w:rPr>
          <w:rStyle w:val="StyleUnderline"/>
          <w:rFonts w:asciiTheme="minorHAnsi" w:hAnsiTheme="minorHAnsi" w:cstheme="minorHAnsi"/>
          <w:highlight w:val="green"/>
        </w:rPr>
        <w:t>break out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w:t>
      </w:r>
      <w:proofErr w:type="spellStart"/>
      <w:r w:rsidRPr="00C6311E">
        <w:rPr>
          <w:rStyle w:val="StyleUnderline"/>
          <w:rFonts w:asciiTheme="minorHAnsi" w:hAnsiTheme="minorHAnsi" w:cstheme="minorHAnsi"/>
          <w:sz w:val="16"/>
        </w:rPr>
        <w:t>Buhaug</w:t>
      </w:r>
      <w:proofErr w:type="spellEnd"/>
      <w:r w:rsidRPr="00C6311E">
        <w:rPr>
          <w:rStyle w:val="StyleUnderline"/>
          <w:rFonts w:asciiTheme="minorHAnsi" w:hAnsiTheme="minorHAnsi" w:cstheme="minorHAnsi"/>
          <w:sz w:val="16"/>
        </w:rPr>
        <w:t xml:space="preserve"> et al., 2011; </w:t>
      </w:r>
      <w:proofErr w:type="spellStart"/>
      <w:r w:rsidRPr="00C6311E">
        <w:rPr>
          <w:rStyle w:val="StyleUnderline"/>
          <w:rFonts w:asciiTheme="minorHAnsi" w:hAnsiTheme="minorHAnsi" w:cstheme="minorHAnsi"/>
          <w:sz w:val="16"/>
        </w:rPr>
        <w:t>Hegre</w:t>
      </w:r>
      <w:proofErr w:type="spellEnd"/>
      <w:r w:rsidRPr="00C6311E">
        <w:rPr>
          <w:rStyle w:val="StyleUnderline"/>
          <w:rFonts w:asciiTheme="minorHAnsi" w:hAnsiTheme="minorHAnsi" w:cstheme="minorHAnsi"/>
          <w:sz w:val="16"/>
        </w:rPr>
        <w:t xml:space="preserve"> et al., 2009; </w:t>
      </w:r>
      <w:proofErr w:type="spellStart"/>
      <w:r w:rsidRPr="00C6311E">
        <w:rPr>
          <w:rStyle w:val="StyleUnderline"/>
          <w:rFonts w:asciiTheme="minorHAnsi" w:hAnsiTheme="minorHAnsi" w:cstheme="minorHAnsi"/>
          <w:sz w:val="16"/>
        </w:rPr>
        <w:t>Østby</w:t>
      </w:r>
      <w:proofErr w:type="spellEnd"/>
      <w:r w:rsidRPr="00C6311E">
        <w:rPr>
          <w:rStyle w:val="StyleUnderline"/>
          <w:rFonts w:asciiTheme="minorHAnsi" w:hAnsiTheme="minorHAnsi" w:cstheme="minorHAnsi"/>
          <w:sz w:val="16"/>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C6311E">
        <w:rPr>
          <w:rStyle w:val="Emphasis"/>
          <w:rFonts w:asciiTheme="minorHAnsi" w:hAnsiTheme="minorHAnsi" w:cstheme="minorHAnsi"/>
          <w:sz w:val="16"/>
        </w:rPr>
        <w:t>data on individuals’ actual wellbeing</w:t>
      </w:r>
      <w:r w:rsidRPr="00C6311E">
        <w:rPr>
          <w:rStyle w:val="StyleUnderline"/>
          <w:rFonts w:asciiTheme="minorHAnsi" w:hAnsiTheme="minorHAnsi" w:cstheme="minorHAnsi"/>
          <w:sz w:val="16"/>
        </w:rPr>
        <w:t>—which I argue is more closely connected to people’s motives and rationale for taking up arms. Second, the article examines the sociopolitical context’s conditioning effect on the poverty–conflict nexus. This is achieved by including data on</w:t>
      </w:r>
      <w:r w:rsidRPr="00C6311E">
        <w:rPr>
          <w:rStyle w:val="StyleUnderline"/>
          <w:rFonts w:asciiTheme="minorHAnsi" w:hAnsiTheme="minorHAnsi" w:cstheme="minorHAnsi"/>
        </w:rPr>
        <w:t xml:space="preserve"> individuals’ </w:t>
      </w:r>
      <w:r w:rsidRPr="00D1750D">
        <w:rPr>
          <w:rStyle w:val="StyleUnderline"/>
          <w:rFonts w:asciiTheme="minorHAnsi" w:hAnsiTheme="minorHAnsi" w:cstheme="minorHAnsi"/>
        </w:rPr>
        <w:t xml:space="preserve">perceptions surrounding </w:t>
      </w:r>
      <w:r w:rsidRPr="00C6311E">
        <w:rPr>
          <w:rStyle w:val="StyleUnderline"/>
          <w:rFonts w:asciiTheme="minorHAnsi" w:hAnsiTheme="minorHAnsi" w:cstheme="minorHAnsi"/>
          <w:highlight w:val="green"/>
        </w:rPr>
        <w:t>the quality of</w:t>
      </w:r>
      <w:r w:rsidRPr="00C6311E">
        <w:rPr>
          <w:rStyle w:val="StyleUnderline"/>
          <w:rFonts w:asciiTheme="minorHAnsi" w:hAnsiTheme="minorHAnsi" w:cstheme="minorHAnsi"/>
        </w:rPr>
        <w:t xml:space="preserve"> their local </w:t>
      </w:r>
      <w:r w:rsidRPr="00C6311E">
        <w:rPr>
          <w:rStyle w:val="StyleUnderline"/>
          <w:rFonts w:asciiTheme="minorHAnsi" w:hAnsiTheme="minorHAnsi" w:cstheme="minorHAnsi"/>
          <w:highlight w:val="green"/>
        </w:rPr>
        <w:t>institutions</w:t>
      </w:r>
      <w:r w:rsidRPr="00C6311E">
        <w:rPr>
          <w:rStyle w:val="StyleUnderline"/>
          <w:rFonts w:asciiTheme="minorHAnsi" w:hAnsiTheme="minorHAnsi" w:cstheme="minorHAnsi"/>
        </w:rPr>
        <w:t xml:space="preserve">, the presence of group grievances, </w:t>
      </w:r>
      <w:r w:rsidRPr="00C6311E">
        <w:rPr>
          <w:rStyle w:val="StyleUnderline"/>
          <w:rFonts w:asciiTheme="minorHAnsi" w:hAnsiTheme="minorHAnsi" w:cstheme="minorHAnsi"/>
          <w:highlight w:val="green"/>
        </w:rPr>
        <w:t>and</w:t>
      </w:r>
      <w:r w:rsidRPr="00C6311E">
        <w:rPr>
          <w:rStyle w:val="StyleUnderline"/>
          <w:rFonts w:asciiTheme="minorHAnsi" w:hAnsiTheme="minorHAnsi" w:cstheme="minorHAnsi"/>
        </w:rPr>
        <w:t xml:space="preserve"> local </w:t>
      </w:r>
      <w:r w:rsidRPr="00C6311E">
        <w:rPr>
          <w:rStyle w:val="StyleUnderline"/>
          <w:rFonts w:asciiTheme="minorHAnsi" w:hAnsiTheme="minorHAnsi" w:cstheme="minorHAnsi"/>
          <w:highlight w:val="green"/>
        </w:rPr>
        <w:t>unemployment</w:t>
      </w:r>
      <w:r w:rsidRPr="00C6311E">
        <w:rPr>
          <w:rStyle w:val="StyleUnderline"/>
          <w:rFonts w:asciiTheme="minorHAnsi" w:hAnsiTheme="minorHAnsi" w:cstheme="minorHAnsi"/>
        </w:rPr>
        <w:t xml:space="preserve"> rates. These factors, I argue, </w:t>
      </w:r>
      <w:r w:rsidRPr="00C6311E">
        <w:rPr>
          <w:rStyle w:val="StyleUnderline"/>
          <w:rFonts w:asciiTheme="minorHAnsi" w:hAnsiTheme="minorHAnsi" w:cstheme="minorHAnsi"/>
          <w:highlight w:val="green"/>
        </w:rPr>
        <w:t xml:space="preserve">are </w:t>
      </w:r>
      <w:r w:rsidRPr="00D1750D">
        <w:rPr>
          <w:rStyle w:val="StyleUnderline"/>
          <w:rFonts w:asciiTheme="minorHAnsi" w:hAnsiTheme="minorHAnsi" w:cstheme="minorHAnsi"/>
        </w:rPr>
        <w:t xml:space="preserve">more </w:t>
      </w:r>
      <w:r w:rsidRPr="00C6311E">
        <w:rPr>
          <w:rStyle w:val="StyleUnderline"/>
          <w:rFonts w:asciiTheme="minorHAnsi" w:hAnsiTheme="minorHAnsi" w:cstheme="minorHAnsi"/>
          <w:highlight w:val="green"/>
        </w:rPr>
        <w:t xml:space="preserve">closely linked to </w:t>
      </w:r>
      <w:r w:rsidRPr="00D1750D">
        <w:rPr>
          <w:rStyle w:val="StyleUnderline"/>
          <w:rFonts w:asciiTheme="minorHAnsi" w:hAnsiTheme="minorHAnsi" w:cstheme="minorHAnsi"/>
        </w:rPr>
        <w:t xml:space="preserve">reasons for </w:t>
      </w:r>
      <w:r w:rsidRPr="00C6311E">
        <w:rPr>
          <w:rStyle w:val="StyleUnderline"/>
          <w:rFonts w:asciiTheme="minorHAnsi" w:hAnsiTheme="minorHAnsi" w:cstheme="minorHAnsi"/>
          <w:highlight w:val="green"/>
        </w:rPr>
        <w:t>fighting</w:t>
      </w:r>
      <w:r w:rsidRPr="00C6311E">
        <w:rPr>
          <w:rStyle w:val="StyleUnderline"/>
          <w:rFonts w:asciiTheme="minorHAnsi" w:hAnsiTheme="minorHAnsi" w:cstheme="minorHAnsi"/>
        </w:rPr>
        <w:t xml:space="preserve">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w:t>
      </w:r>
      <w:r w:rsidRPr="00C6311E">
        <w:rPr>
          <w:rStyle w:val="StyleUnderline"/>
          <w:rFonts w:asciiTheme="minorHAnsi" w:hAnsiTheme="minorHAnsi" w:cstheme="minorHAnsi"/>
          <w:highlight w:val="green"/>
        </w:rPr>
        <w:t xml:space="preserve">poverty </w:t>
      </w:r>
      <w:r w:rsidRPr="00D1750D">
        <w:rPr>
          <w:rStyle w:val="StyleUnderline"/>
          <w:rFonts w:asciiTheme="minorHAnsi" w:hAnsiTheme="minorHAnsi" w:cstheme="minorHAnsi"/>
          <w:highlight w:val="green"/>
        </w:rPr>
        <w:t xml:space="preserve">predicted inscription </w:t>
      </w:r>
      <w:r w:rsidRPr="00C6311E">
        <w:rPr>
          <w:rStyle w:val="StyleUnderline"/>
          <w:rFonts w:asciiTheme="minorHAnsi" w:hAnsiTheme="minorHAnsi" w:cstheme="minorHAnsi"/>
          <w:highlight w:val="green"/>
        </w:rPr>
        <w:t>in</w:t>
      </w:r>
      <w:r w:rsidRPr="00C6311E">
        <w:rPr>
          <w:rStyle w:val="StyleUnderline"/>
          <w:rFonts w:asciiTheme="minorHAnsi" w:hAnsiTheme="minorHAnsi" w:cstheme="minorHAnsi"/>
        </w:rPr>
        <w:t xml:space="preserve"> the Revolutionary United Front during </w:t>
      </w:r>
      <w:r w:rsidRPr="00C6311E">
        <w:rPr>
          <w:rStyle w:val="StyleUnderline"/>
          <w:rFonts w:asciiTheme="minorHAnsi" w:hAnsiTheme="minorHAnsi" w:cstheme="minorHAnsi"/>
          <w:highlight w:val="green"/>
        </w:rPr>
        <w:t>Sierra Leone’s civil war</w:t>
      </w:r>
      <w:r w:rsidRPr="00C6311E">
        <w:rPr>
          <w:rStyle w:val="StyleUnderline"/>
          <w:rFonts w:asciiTheme="minorHAnsi" w:hAnsiTheme="minorHAnsi" w:cstheme="minorHAnsi"/>
        </w:rPr>
        <w:t xml:space="preserve">. Barrett (2011) similarly saw how promises of </w:t>
      </w:r>
      <w:r w:rsidRPr="00C6311E">
        <w:rPr>
          <w:rStyle w:val="StyleUnderline"/>
          <w:rFonts w:asciiTheme="minorHAnsi" w:hAnsiTheme="minorHAnsi" w:cstheme="minorHAnsi"/>
          <w:highlight w:val="green"/>
        </w:rPr>
        <w:t>loot lured the poor</w:t>
      </w:r>
      <w:r w:rsidRPr="00C6311E">
        <w:rPr>
          <w:rStyle w:val="StyleUnderline"/>
          <w:rFonts w:asciiTheme="minorHAnsi" w:hAnsiTheme="minorHAnsi" w:cstheme="minorHAnsi"/>
        </w:rPr>
        <w:t xml:space="preserve"> to enlist </w:t>
      </w:r>
      <w:r w:rsidRPr="00C6311E">
        <w:rPr>
          <w:rStyle w:val="StyleUnderline"/>
          <w:rFonts w:asciiTheme="minorHAnsi" w:hAnsiTheme="minorHAnsi" w:cstheme="minorHAnsi"/>
          <w:highlight w:val="green"/>
        </w:rPr>
        <w:t>in the</w:t>
      </w:r>
      <w:r w:rsidRPr="00C6311E">
        <w:rPr>
          <w:rStyle w:val="StyleUnderline"/>
          <w:rFonts w:asciiTheme="minorHAnsi" w:hAnsiTheme="minorHAnsi" w:cstheme="minorHAnsi"/>
        </w:rPr>
        <w:t xml:space="preserve"> 1997– 1998 </w:t>
      </w:r>
      <w:r w:rsidRPr="00D1750D">
        <w:rPr>
          <w:rStyle w:val="StyleUnderline"/>
          <w:rFonts w:asciiTheme="minorHAnsi" w:hAnsiTheme="minorHAnsi" w:cstheme="minorHAnsi"/>
          <w:highlight w:val="green"/>
        </w:rPr>
        <w:t xml:space="preserve">dispute in </w:t>
      </w:r>
      <w:r w:rsidRPr="00C6311E">
        <w:rPr>
          <w:rStyle w:val="StyleUnderline"/>
          <w:rFonts w:asciiTheme="minorHAnsi" w:hAnsiTheme="minorHAnsi" w:cstheme="minorHAnsi"/>
          <w:highlight w:val="green"/>
        </w:rPr>
        <w:t>Nigeria</w:t>
      </w:r>
      <w:r w:rsidRPr="00C6311E">
        <w:rPr>
          <w:rStyle w:val="StyleUnderline"/>
          <w:rFonts w:asciiTheme="minorHAnsi" w:hAnsiTheme="minorHAnsi" w:cstheme="minorHAnsi"/>
        </w:rPr>
        <w:t xml:space="preserve">’s local government area known as Toto. Combatants of the Toto conflict were also more likely to join the rebellion if they stood to gain personal protection, food, and shelter. For the present study, I developed a dataset by </w:t>
      </w:r>
      <w:r w:rsidRPr="00C6311E">
        <w:rPr>
          <w:rFonts w:asciiTheme="minorHAnsi" w:hAnsiTheme="minorHAnsi" w:cstheme="minorHAnsi"/>
        </w:rPr>
        <w:t xml:space="preserve">aggregating survey responses from the pan-African </w:t>
      </w:r>
      <w:proofErr w:type="spellStart"/>
      <w:r w:rsidRPr="00C6311E">
        <w:rPr>
          <w:rFonts w:asciiTheme="minorHAnsi" w:hAnsiTheme="minorHAnsi" w:cstheme="minorHAnsi"/>
        </w:rPr>
        <w:t>Afrobarometer</w:t>
      </w:r>
      <w:proofErr w:type="spellEnd"/>
      <w:r w:rsidRPr="00C6311E">
        <w:rPr>
          <w:rFonts w:asciiTheme="minorHAnsi" w:hAnsiTheme="minorHAnsi" w:cstheme="minorHAnsi"/>
        </w:rPr>
        <w:t xml:space="preserve"> survey to subnational districts and combining the results with information on post-survey violent conflicts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highlight w:val="green"/>
        </w:rPr>
        <w:t>The dataset consists of</w:t>
      </w:r>
      <w:r w:rsidRPr="00C6311E">
        <w:rPr>
          <w:rStyle w:val="StyleUnderline"/>
          <w:rFonts w:asciiTheme="minorHAnsi" w:hAnsiTheme="minorHAnsi" w:cstheme="minorHAnsi"/>
        </w:rPr>
        <w:t xml:space="preserve"> 4008 subnational districts, spanning </w:t>
      </w:r>
      <w:r w:rsidRPr="00C6311E">
        <w:rPr>
          <w:rStyle w:val="StyleUnderline"/>
          <w:rFonts w:asciiTheme="minorHAnsi" w:hAnsiTheme="minorHAnsi" w:cstheme="minorHAnsi"/>
          <w:highlight w:val="green"/>
        </w:rPr>
        <w:t>35 African countries</w:t>
      </w:r>
      <w:r w:rsidRPr="00C6311E">
        <w:rPr>
          <w:rStyle w:val="StyleUnderline"/>
          <w:rFonts w:asciiTheme="minorHAnsi" w:hAnsiTheme="minorHAnsi" w:cstheme="minorHAnsi"/>
        </w:rPr>
        <w:t xml:space="preserve">. As most districts were only assessed once, thus restricting study of within-unit variation, survey responses were also aggregated to higher-order subnational regions, resulting in a dataset of </w:t>
      </w:r>
      <w:r w:rsidRPr="00C6311E">
        <w:rPr>
          <w:rStyle w:val="Emphasis"/>
          <w:rFonts w:asciiTheme="minorHAnsi" w:hAnsiTheme="minorHAnsi" w:cstheme="minorHAnsi"/>
        </w:rPr>
        <w:t>111 regions</w:t>
      </w:r>
      <w:r w:rsidRPr="00C6311E">
        <w:rPr>
          <w:rStyle w:val="StyleUnderline"/>
          <w:rFonts w:asciiTheme="minorHAnsi" w:hAnsiTheme="minorHAnsi" w:cstheme="minorHAnsi"/>
        </w:rPr>
        <w:t xml:space="preserve"> that were surveyed </w:t>
      </w:r>
      <w:r w:rsidRPr="00C6311E">
        <w:rPr>
          <w:rStyle w:val="Emphasis"/>
          <w:rFonts w:asciiTheme="minorHAnsi" w:hAnsiTheme="minorHAnsi" w:cstheme="minorHAnsi"/>
        </w:rPr>
        <w:t>at least twice</w:t>
      </w:r>
      <w:r w:rsidRPr="00C6311E">
        <w:rPr>
          <w:rStyle w:val="StyleUnderline"/>
          <w:rFonts w:asciiTheme="minorHAnsi" w:hAnsiTheme="minorHAnsi" w:cstheme="minorHAnsi"/>
        </w:rPr>
        <w:t xml:space="preserve">; this permitted a region-level fixed-effects model design. Using a pooled cross-sectional dataset of districts, I found that </w:t>
      </w:r>
      <w:r w:rsidRPr="00D1750D">
        <w:rPr>
          <w:rStyle w:val="StyleUnderline"/>
          <w:rFonts w:asciiTheme="minorHAnsi" w:hAnsiTheme="minorHAnsi" w:cstheme="minorHAnsi"/>
        </w:rPr>
        <w:t xml:space="preserve">high levels of </w:t>
      </w:r>
      <w:r w:rsidRPr="00C6311E">
        <w:rPr>
          <w:rStyle w:val="StyleUnderline"/>
          <w:rFonts w:asciiTheme="minorHAnsi" w:hAnsiTheme="minorHAnsi" w:cstheme="minorHAnsi"/>
          <w:highlight w:val="green"/>
        </w:rPr>
        <w:t xml:space="preserve">poverty </w:t>
      </w:r>
      <w:r w:rsidRPr="00D1750D">
        <w:rPr>
          <w:rStyle w:val="StyleUnderline"/>
          <w:rFonts w:asciiTheme="minorHAnsi" w:hAnsiTheme="minorHAnsi" w:cstheme="minorHAnsi"/>
        </w:rPr>
        <w:t>were</w:t>
      </w:r>
      <w:r w:rsidRPr="00C6311E">
        <w:rPr>
          <w:rStyle w:val="StyleUnderline"/>
          <w:rFonts w:asciiTheme="minorHAnsi" w:hAnsiTheme="minorHAnsi" w:cstheme="minorHAnsi"/>
          <w:highlight w:val="green"/>
        </w:rPr>
        <w:t xml:space="preserve"> </w:t>
      </w:r>
      <w:r w:rsidRPr="00D1750D">
        <w:rPr>
          <w:rStyle w:val="StyleUnderline"/>
          <w:rFonts w:asciiTheme="minorHAnsi" w:hAnsiTheme="minorHAnsi" w:cstheme="minorHAnsi"/>
          <w:highlight w:val="green"/>
        </w:rPr>
        <w:t xml:space="preserve">linked to </w:t>
      </w:r>
      <w:r w:rsidRPr="00D1750D">
        <w:rPr>
          <w:rStyle w:val="Emphasis"/>
          <w:rFonts w:asciiTheme="minorHAnsi" w:hAnsiTheme="minorHAnsi" w:cstheme="minorHAnsi"/>
        </w:rPr>
        <w:t>increases in</w:t>
      </w:r>
      <w:r w:rsidRPr="00C6311E">
        <w:rPr>
          <w:rStyle w:val="Emphasis"/>
          <w:rFonts w:asciiTheme="minorHAnsi" w:hAnsiTheme="minorHAnsi" w:cstheme="minorHAnsi"/>
        </w:rPr>
        <w:t xml:space="preserve"> local </w:t>
      </w:r>
      <w:r w:rsidRPr="00C6311E">
        <w:rPr>
          <w:rStyle w:val="Emphasis"/>
          <w:rFonts w:asciiTheme="minorHAnsi" w:hAnsiTheme="minorHAnsi" w:cstheme="minorHAnsi"/>
          <w:highlight w:val="green"/>
        </w:rPr>
        <w:t>conflict</w:t>
      </w:r>
      <w:r w:rsidRPr="00C6311E">
        <w:rPr>
          <w:rStyle w:val="Emphasis"/>
          <w:rFonts w:asciiTheme="minorHAnsi" w:hAnsiTheme="minorHAnsi" w:cstheme="minorHAnsi"/>
        </w:rPr>
        <w:t xml:space="preserve">-based </w:t>
      </w:r>
      <w:r w:rsidRPr="00D1750D">
        <w:rPr>
          <w:rStyle w:val="Emphasis"/>
          <w:rFonts w:asciiTheme="minorHAnsi" w:hAnsiTheme="minorHAnsi" w:cstheme="minorHAnsi"/>
          <w:highlight w:val="green"/>
        </w:rPr>
        <w:t>violence</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 xml:space="preserve">Districts with a large share of poor individuals, both in absolute terms and relative to country average, had a higher risk </w:t>
      </w:r>
      <w:proofErr w:type="spellStart"/>
      <w:r w:rsidRPr="00C6311E">
        <w:rPr>
          <w:rStyle w:val="StyleUnderline"/>
          <w:rFonts w:asciiTheme="minorHAnsi" w:hAnsiTheme="minorHAnsi" w:cstheme="minorHAnsi"/>
          <w:sz w:val="16"/>
        </w:rPr>
        <w:t>ofconflict</w:t>
      </w:r>
      <w:proofErr w:type="spellEnd"/>
      <w:r w:rsidRPr="00C6311E">
        <w:rPr>
          <w:rStyle w:val="StyleUnderline"/>
          <w:rFonts w:asciiTheme="minorHAnsi" w:hAnsiTheme="minorHAnsi" w:cstheme="minorHAnsi"/>
          <w:sz w:val="16"/>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w:t>
      </w:r>
      <w:r w:rsidRPr="00C6311E">
        <w:rPr>
          <w:rStyle w:val="StyleUnderline"/>
          <w:rFonts w:asciiTheme="minorHAnsi" w:hAnsiTheme="minorHAnsi" w:cstheme="minorHAnsi"/>
        </w:rPr>
        <w:t xml:space="preserve"> </w:t>
      </w:r>
      <w:r w:rsidRPr="00D1750D">
        <w:rPr>
          <w:rStyle w:val="StyleUnderline"/>
          <w:rFonts w:asciiTheme="minorHAnsi" w:hAnsiTheme="minorHAnsi" w:cstheme="minorHAnsi"/>
        </w:rPr>
        <w:t xml:space="preserve">poverty </w:t>
      </w:r>
      <w:r w:rsidRPr="00C6311E">
        <w:rPr>
          <w:rStyle w:val="StyleUnderline"/>
          <w:rFonts w:asciiTheme="minorHAnsi" w:hAnsiTheme="minorHAnsi" w:cstheme="minorHAnsi"/>
          <w:highlight w:val="green"/>
        </w:rPr>
        <w:t>increased the risk of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 Poverty and conflict A direct link</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highlight w:val="green"/>
        </w:rPr>
        <w:t xml:space="preserve">A connection between low income and </w:t>
      </w:r>
      <w:r w:rsidRPr="00D1750D">
        <w:rPr>
          <w:rStyle w:val="StyleUnderline"/>
          <w:rFonts w:asciiTheme="minorHAnsi" w:hAnsiTheme="minorHAnsi" w:cstheme="minorHAnsi"/>
        </w:rPr>
        <w:t xml:space="preserve">risk of </w:t>
      </w:r>
      <w:r w:rsidRPr="00C6311E">
        <w:rPr>
          <w:rStyle w:val="StyleUnderline"/>
          <w:rFonts w:asciiTheme="minorHAnsi" w:hAnsiTheme="minorHAnsi" w:cstheme="minorHAnsi"/>
          <w:highlight w:val="green"/>
        </w:rPr>
        <w:t xml:space="preserve">conflict is </w:t>
      </w:r>
      <w:r w:rsidRPr="00D1750D">
        <w:rPr>
          <w:rStyle w:val="StyleUnderline"/>
          <w:rFonts w:asciiTheme="minorHAnsi" w:hAnsiTheme="minorHAnsi" w:cstheme="minorHAnsi"/>
        </w:rPr>
        <w:t xml:space="preserve">among the </w:t>
      </w:r>
      <w:r w:rsidRPr="00D1750D">
        <w:rPr>
          <w:rStyle w:val="Emphasis"/>
          <w:rFonts w:asciiTheme="minorHAnsi" w:hAnsiTheme="minorHAnsi" w:cstheme="minorHAnsi"/>
        </w:rPr>
        <w:t xml:space="preserve">most </w:t>
      </w:r>
      <w:r w:rsidRPr="00C6311E">
        <w:rPr>
          <w:rStyle w:val="Emphasis"/>
          <w:rFonts w:asciiTheme="minorHAnsi" w:hAnsiTheme="minorHAnsi" w:cstheme="minorHAnsi"/>
          <w:highlight w:val="green"/>
        </w:rPr>
        <w:t>robust</w:t>
      </w:r>
      <w:r w:rsidRPr="00D1750D">
        <w:rPr>
          <w:rStyle w:val="Emphasis"/>
          <w:rFonts w:asciiTheme="minorHAnsi" w:hAnsiTheme="minorHAnsi" w:cstheme="minorHAnsi"/>
        </w:rPr>
        <w:t xml:space="preserve"> findings</w:t>
      </w:r>
      <w:r w:rsidRPr="00C6311E">
        <w:rPr>
          <w:rStyle w:val="StyleUnderline"/>
          <w:rFonts w:asciiTheme="minorHAnsi" w:hAnsiTheme="minorHAnsi" w:cstheme="minorHAnsi"/>
        </w:rPr>
        <w:t xml:space="preserve"> in the literature on civil wars (</w:t>
      </w:r>
      <w:proofErr w:type="spellStart"/>
      <w:r w:rsidRPr="00C6311E">
        <w:rPr>
          <w:rStyle w:val="StyleUnderline"/>
          <w:rFonts w:asciiTheme="minorHAnsi" w:hAnsiTheme="minorHAnsi" w:cstheme="minorHAnsi"/>
        </w:rPr>
        <w:t>Hegre</w:t>
      </w:r>
      <w:proofErr w:type="spellEnd"/>
      <w:r w:rsidRPr="00C6311E">
        <w:rPr>
          <w:rStyle w:val="StyleUnderline"/>
          <w:rFonts w:asciiTheme="minorHAnsi" w:hAnsiTheme="minorHAnsi" w:cstheme="minorHAnsi"/>
        </w:rPr>
        <w:t xml:space="preserve"> and </w:t>
      </w:r>
      <w:proofErr w:type="spellStart"/>
      <w:r w:rsidRPr="00C6311E">
        <w:rPr>
          <w:rStyle w:val="StyleUnderline"/>
          <w:rFonts w:asciiTheme="minorHAnsi" w:hAnsiTheme="minorHAnsi" w:cstheme="minorHAnsi"/>
        </w:rPr>
        <w:t>Sambanis</w:t>
      </w:r>
      <w:proofErr w:type="spellEnd"/>
      <w:r w:rsidRPr="00C6311E">
        <w:rPr>
          <w:rStyle w:val="StyleUnderline"/>
          <w:rFonts w:asciiTheme="minorHAnsi" w:hAnsiTheme="minorHAnsi" w:cstheme="minorHAnsi"/>
        </w:rPr>
        <w:t xml:space="preserve">, 2006). However, there is little consensus on the mechanisms through which poverty may produce conflict. Collier and </w:t>
      </w:r>
      <w:proofErr w:type="spellStart"/>
      <w:r w:rsidRPr="00C6311E">
        <w:rPr>
          <w:rStyle w:val="StyleUnderline"/>
          <w:rFonts w:asciiTheme="minorHAnsi" w:hAnsiTheme="minorHAnsi" w:cstheme="minorHAnsi"/>
        </w:rPr>
        <w:t>Hoeffler</w:t>
      </w:r>
      <w:proofErr w:type="spellEnd"/>
      <w:r w:rsidRPr="00C6311E">
        <w:rPr>
          <w:rStyle w:val="StyleUnderline"/>
          <w:rFonts w:asciiTheme="minorHAnsi" w:hAnsiTheme="minorHAnsi" w:cstheme="minorHAnsi"/>
        </w:rPr>
        <w:t xml:space="preserve"> (1998) claimed that low per-capita income lowers the opportunity cost of rebellion because when they have less to lose from taking up arms, poorer individuals become more inclined to rebel. Fearon and </w:t>
      </w:r>
      <w:proofErr w:type="spellStart"/>
      <w:r w:rsidRPr="00C6311E">
        <w:rPr>
          <w:rStyle w:val="StyleUnderline"/>
          <w:rFonts w:asciiTheme="minorHAnsi" w:hAnsiTheme="minorHAnsi" w:cstheme="minorHAnsi"/>
        </w:rPr>
        <w:t>Laitin</w:t>
      </w:r>
      <w:proofErr w:type="spellEnd"/>
      <w:r w:rsidRPr="00C6311E">
        <w:rPr>
          <w:rStyle w:val="StyleUnderline"/>
          <w:rFonts w:asciiTheme="minorHAnsi" w:hAnsiTheme="minorHAnsi" w:cstheme="minorHAnsi"/>
        </w:rPr>
        <w:t xml:space="preserve"> (2003) observed that </w:t>
      </w:r>
      <w:r w:rsidRPr="00C6311E">
        <w:rPr>
          <w:rStyle w:val="StyleUnderline"/>
          <w:rFonts w:asciiTheme="minorHAnsi" w:hAnsiTheme="minorHAnsi" w:cstheme="minorHAnsi"/>
          <w:highlight w:val="green"/>
        </w:rPr>
        <w:t>poorer countries experience more conflict</w:t>
      </w:r>
      <w:r w:rsidRPr="00C6311E">
        <w:rPr>
          <w:rStyle w:val="StyleUnderline"/>
          <w:rFonts w:asciiTheme="minorHAnsi" w:hAnsiTheme="minorHAnsi" w:cstheme="minorHAnsi"/>
        </w:rPr>
        <w:t xml:space="preserve"> because they are unable to monitor </w:t>
      </w:r>
      <w:r w:rsidRPr="00C6311E">
        <w:rPr>
          <w:rStyle w:val="StyleUnderline"/>
          <w:rFonts w:asciiTheme="minorHAnsi" w:hAnsiTheme="minorHAnsi" w:cstheme="minorHAnsi"/>
          <w:highlight w:val="green"/>
        </w:rPr>
        <w:t>and</w:t>
      </w:r>
      <w:r w:rsidRPr="00C6311E">
        <w:rPr>
          <w:rStyle w:val="StyleUnderline"/>
          <w:rFonts w:asciiTheme="minorHAnsi" w:hAnsiTheme="minorHAnsi" w:cstheme="minorHAnsi"/>
        </w:rPr>
        <w:t xml:space="preserve"> control all of their territory, thereby </w:t>
      </w:r>
      <w:r w:rsidRPr="00C6311E">
        <w:rPr>
          <w:rStyle w:val="StyleUnderline"/>
          <w:rFonts w:asciiTheme="minorHAnsi" w:hAnsiTheme="minorHAnsi" w:cstheme="minorHAnsi"/>
          <w:highlight w:val="green"/>
        </w:rPr>
        <w:t>creat</w:t>
      </w:r>
      <w:r w:rsidRPr="00C6311E">
        <w:rPr>
          <w:rStyle w:val="StyleUnderline"/>
          <w:rFonts w:asciiTheme="minorHAnsi" w:hAnsiTheme="minorHAnsi" w:cstheme="minorHAnsi"/>
        </w:rPr>
        <w:t xml:space="preserve">ing </w:t>
      </w:r>
      <w:r w:rsidRPr="00D1750D">
        <w:rPr>
          <w:rStyle w:val="StyleUnderline"/>
          <w:rFonts w:asciiTheme="minorHAnsi" w:hAnsiTheme="minorHAnsi" w:cstheme="minorHAnsi"/>
        </w:rPr>
        <w:t>pockets of</w:t>
      </w:r>
      <w:r w:rsidRPr="00C6311E">
        <w:rPr>
          <w:rStyle w:val="StyleUnderline"/>
          <w:rFonts w:asciiTheme="minorHAnsi" w:hAnsiTheme="minorHAnsi" w:cstheme="minorHAnsi"/>
        </w:rPr>
        <w:t xml:space="preserve"> hospitable conditions </w:t>
      </w:r>
      <w:r w:rsidRPr="00D1750D">
        <w:rPr>
          <w:rStyle w:val="StyleUnderline"/>
          <w:rFonts w:asciiTheme="minorHAnsi" w:hAnsiTheme="minorHAnsi" w:cstheme="minorHAnsi"/>
        </w:rPr>
        <w:t>for</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highlight w:val="green"/>
        </w:rPr>
        <w:t>insurgents</w:t>
      </w:r>
      <w:r w:rsidRPr="00C6311E">
        <w:rPr>
          <w:rStyle w:val="StyleUnderline"/>
          <w:rFonts w:asciiTheme="minorHAnsi" w:hAnsiTheme="minorHAnsi" w:cstheme="minorHAnsi"/>
        </w:rPr>
        <w:t xml:space="preserve">; </w:t>
      </w:r>
      <w:proofErr w:type="spellStart"/>
      <w:r w:rsidRPr="00C6311E">
        <w:rPr>
          <w:rStyle w:val="StyleUnderline"/>
          <w:rFonts w:asciiTheme="minorHAnsi" w:hAnsiTheme="minorHAnsi" w:cstheme="minorHAnsi"/>
        </w:rPr>
        <w:t>Tollefsen</w:t>
      </w:r>
      <w:proofErr w:type="spellEnd"/>
      <w:r w:rsidRPr="00C6311E">
        <w:rPr>
          <w:rStyle w:val="StyleUnderline"/>
          <w:rFonts w:asciiTheme="minorHAnsi" w:hAnsiTheme="minorHAnsi" w:cstheme="minorHAnsi"/>
        </w:rPr>
        <w:t xml:space="preserve"> and </w:t>
      </w:r>
      <w:proofErr w:type="spellStart"/>
      <w:r w:rsidRPr="00C6311E">
        <w:rPr>
          <w:rStyle w:val="StyleUnderline"/>
          <w:rFonts w:asciiTheme="minorHAnsi" w:hAnsiTheme="minorHAnsi" w:cstheme="minorHAnsi"/>
        </w:rPr>
        <w:t>Buhaug</w:t>
      </w:r>
      <w:proofErr w:type="spellEnd"/>
      <w:r w:rsidRPr="00C6311E">
        <w:rPr>
          <w:rStyle w:val="StyleUnderline"/>
          <w:rFonts w:asciiTheme="minorHAnsi" w:hAnsiTheme="minorHAnsi" w:cstheme="minorHAnsi"/>
        </w:rPr>
        <w:t xml:space="preserve"> (2015) identified a similar scenario at the local level.</w:t>
      </w:r>
    </w:p>
    <w:p w14:paraId="082A418A" w14:textId="77777777" w:rsidR="009C1A3C" w:rsidRPr="00C6311E" w:rsidRDefault="009C1A3C" w:rsidP="009C1A3C">
      <w:pPr>
        <w:rPr>
          <w:rStyle w:val="StyleUnderline"/>
          <w:rFonts w:asciiTheme="minorHAnsi" w:hAnsiTheme="minorHAnsi" w:cstheme="minorHAnsi"/>
          <w:b/>
        </w:rPr>
      </w:pPr>
    </w:p>
    <w:p w14:paraId="58210D25" w14:textId="77777777" w:rsidR="009C1A3C" w:rsidRPr="00D9521D" w:rsidRDefault="009C1A3C" w:rsidP="009C1A3C">
      <w:pPr>
        <w:keepNext/>
        <w:keepLines/>
        <w:spacing w:before="40" w:after="0"/>
        <w:outlineLvl w:val="3"/>
        <w:rPr>
          <w:rFonts w:asciiTheme="minorHAnsi" w:eastAsiaTheme="majorEastAsia" w:hAnsiTheme="minorHAnsi" w:cstheme="minorHAnsi"/>
          <w:b/>
          <w:iCs/>
          <w:sz w:val="26"/>
        </w:rPr>
      </w:pPr>
      <w:r w:rsidRPr="00C6311E">
        <w:rPr>
          <w:rFonts w:asciiTheme="minorHAnsi" w:eastAsiaTheme="majorEastAsia" w:hAnsiTheme="minorHAnsi" w:cstheme="minorHAnsi"/>
          <w:b/>
          <w:iCs/>
          <w:sz w:val="26"/>
        </w:rPr>
        <w:t xml:space="preserve">Africa goes </w:t>
      </w:r>
      <w:r w:rsidRPr="00C6311E">
        <w:rPr>
          <w:rFonts w:asciiTheme="minorHAnsi" w:eastAsiaTheme="majorEastAsia" w:hAnsiTheme="minorHAnsi" w:cstheme="minorHAnsi"/>
          <w:b/>
          <w:iCs/>
          <w:sz w:val="26"/>
          <w:u w:val="single"/>
        </w:rPr>
        <w:t>nuclear</w:t>
      </w:r>
      <w:r w:rsidRPr="00C6311E">
        <w:rPr>
          <w:rFonts w:asciiTheme="minorHAnsi" w:eastAsiaTheme="majorEastAsia" w:hAnsiTheme="minorHAnsi" w:cstheme="minorHAnsi"/>
          <w:b/>
          <w:iCs/>
          <w:sz w:val="26"/>
        </w:rPr>
        <w:t xml:space="preserve"> – brings in </w:t>
      </w:r>
      <w:r w:rsidRPr="00C6311E">
        <w:rPr>
          <w:rFonts w:asciiTheme="minorHAnsi" w:eastAsiaTheme="majorEastAsia" w:hAnsiTheme="minorHAnsi" w:cstheme="minorHAnsi"/>
          <w:b/>
          <w:iCs/>
          <w:sz w:val="26"/>
          <w:u w:val="single"/>
        </w:rPr>
        <w:t>Middle East</w:t>
      </w:r>
      <w:r w:rsidRPr="00C6311E">
        <w:rPr>
          <w:rFonts w:asciiTheme="minorHAnsi" w:eastAsiaTheme="majorEastAsia" w:hAnsiTheme="minorHAnsi" w:cstheme="minorHAnsi"/>
          <w:b/>
          <w:iCs/>
          <w:sz w:val="26"/>
        </w:rPr>
        <w:t xml:space="preserve">, </w:t>
      </w:r>
      <w:r w:rsidRPr="00C6311E">
        <w:rPr>
          <w:rFonts w:asciiTheme="minorHAnsi" w:eastAsiaTheme="majorEastAsia" w:hAnsiTheme="minorHAnsi" w:cstheme="minorHAnsi"/>
          <w:b/>
          <w:iCs/>
          <w:sz w:val="26"/>
          <w:u w:val="single"/>
        </w:rPr>
        <w:t>terrorism</w:t>
      </w:r>
      <w:r>
        <w:rPr>
          <w:rFonts w:asciiTheme="minorHAnsi" w:eastAsiaTheme="majorEastAsia" w:hAnsiTheme="minorHAnsi" w:cstheme="minorHAnsi"/>
          <w:b/>
          <w:iCs/>
          <w:sz w:val="26"/>
        </w:rPr>
        <w:t xml:space="preserve">, and </w:t>
      </w:r>
      <w:r>
        <w:rPr>
          <w:rFonts w:asciiTheme="minorHAnsi" w:eastAsiaTheme="majorEastAsia" w:hAnsiTheme="minorHAnsi" w:cstheme="minorHAnsi"/>
          <w:b/>
          <w:iCs/>
          <w:sz w:val="26"/>
          <w:u w:val="single"/>
        </w:rPr>
        <w:t>nuclear powers</w:t>
      </w:r>
      <w:r>
        <w:rPr>
          <w:rFonts w:asciiTheme="minorHAnsi" w:eastAsiaTheme="majorEastAsia" w:hAnsiTheme="minorHAnsi" w:cstheme="minorHAnsi"/>
          <w:b/>
          <w:iCs/>
          <w:sz w:val="26"/>
        </w:rPr>
        <w:t>.</w:t>
      </w:r>
    </w:p>
    <w:p w14:paraId="07021F42" w14:textId="77777777" w:rsidR="009C1A3C" w:rsidRPr="00C6311E" w:rsidRDefault="009C1A3C" w:rsidP="009C1A3C">
      <w:pPr>
        <w:rPr>
          <w:rFonts w:asciiTheme="minorHAnsi" w:hAnsiTheme="minorHAnsi" w:cstheme="minorHAnsi"/>
        </w:rPr>
      </w:pPr>
      <w:r w:rsidRPr="00A87510">
        <w:rPr>
          <w:rFonts w:asciiTheme="minorHAnsi" w:hAnsiTheme="minorHAnsi" w:cstheme="minorHAnsi"/>
          <w:b/>
          <w:bCs/>
          <w:sz w:val="26"/>
          <w:highlight w:val="green"/>
        </w:rPr>
        <w:t>Mead</w:t>
      </w:r>
      <w:r w:rsidRPr="00A87510">
        <w:rPr>
          <w:rFonts w:asciiTheme="minorHAnsi" w:hAnsiTheme="minorHAnsi" w:cstheme="minorHAnsi"/>
          <w:highlight w:val="green"/>
        </w:rPr>
        <w:t xml:space="preserve"> </w:t>
      </w:r>
      <w:r w:rsidRPr="00A87510">
        <w:rPr>
          <w:rFonts w:asciiTheme="minorHAnsi" w:hAnsiTheme="minorHAnsi" w:cstheme="minorHAnsi"/>
          <w:b/>
          <w:bCs/>
          <w:sz w:val="26"/>
          <w:highlight w:val="green"/>
        </w:rPr>
        <w:t>13’</w:t>
      </w:r>
      <w:r w:rsidRPr="00C6311E">
        <w:rPr>
          <w:rFonts w:asciiTheme="minorHAnsi" w:hAnsiTheme="minorHAnsi" w:cstheme="minorHAnsi"/>
        </w:rPr>
        <w:t xml:space="preserve"> [(Walter Mead is a James Clarke Chace Professor of Foreign Affairs and Humanities, Bard College) “Peace in The Congo? Why the World Should Care,” The American Interest, December 15, 2013. </w:t>
      </w:r>
      <w:hyperlink r:id="rId41" w:history="1">
        <w:r w:rsidRPr="00C6311E">
          <w:rPr>
            <w:rFonts w:asciiTheme="minorHAnsi" w:hAnsiTheme="minorHAnsi" w:cstheme="minorHAnsi"/>
          </w:rPr>
          <w:t>https://www.the-american-interest.com/2013/12/15/peace-in-the-congo-why-the-world-should-care/</w:t>
        </w:r>
      </w:hyperlink>
      <w:r w:rsidRPr="00C6311E">
        <w:rPr>
          <w:rFonts w:asciiTheme="minorHAnsi" w:hAnsiTheme="minorHAnsi" w:cstheme="minorHAnsi"/>
        </w:rPr>
        <w:t xml:space="preserve"> [MNHS JS]</w:t>
      </w:r>
    </w:p>
    <w:p w14:paraId="7775E025" w14:textId="77777777" w:rsidR="009C1A3C" w:rsidRPr="00C6311E" w:rsidRDefault="009C1A3C" w:rsidP="009C1A3C">
      <w:pPr>
        <w:rPr>
          <w:rFonts w:asciiTheme="minorHAnsi" w:hAnsiTheme="minorHAnsi" w:cstheme="minorHAnsi"/>
          <w:sz w:val="16"/>
        </w:rPr>
      </w:pPr>
      <w:r w:rsidRPr="00C6311E">
        <w:rPr>
          <w:rFonts w:asciiTheme="minorHAnsi" w:hAnsiTheme="minorHAnsi" w:cstheme="minorHAnsi"/>
          <w:sz w:val="16"/>
        </w:rPr>
        <w:t xml:space="preserve">One of </w:t>
      </w:r>
      <w:r w:rsidRPr="00D1750D">
        <w:rPr>
          <w:rFonts w:asciiTheme="minorHAnsi" w:hAnsiTheme="minorHAnsi" w:cstheme="minorHAnsi"/>
          <w:b/>
          <w:u w:val="single"/>
        </w:rPr>
        <w:t>the</w:t>
      </w:r>
      <w:r w:rsidRPr="00C6311E">
        <w:rPr>
          <w:rFonts w:asciiTheme="minorHAnsi" w:hAnsiTheme="minorHAnsi" w:cstheme="minorHAnsi"/>
          <w:b/>
          <w:u w:val="single"/>
        </w:rPr>
        <w:t xml:space="preserve"> big</w:t>
      </w:r>
      <w:r w:rsidRPr="00C6311E">
        <w:rPr>
          <w:rFonts w:asciiTheme="minorHAnsi" w:hAnsiTheme="minorHAnsi" w:cstheme="minorHAnsi"/>
          <w:sz w:val="16"/>
        </w:rPr>
        <w:t xml:space="preserve">gest </w:t>
      </w:r>
      <w:r w:rsidRPr="00D1750D">
        <w:rPr>
          <w:rFonts w:asciiTheme="minorHAnsi" w:hAnsiTheme="minorHAnsi" w:cstheme="minorHAnsi"/>
          <w:b/>
          <w:u w:val="single"/>
        </w:rPr>
        <w:t>question</w:t>
      </w:r>
      <w:r w:rsidRPr="00C6311E">
        <w:rPr>
          <w:rFonts w:asciiTheme="minorHAnsi" w:hAnsiTheme="minorHAnsi" w:cstheme="minorHAnsi"/>
          <w:sz w:val="16"/>
        </w:rPr>
        <w:t xml:space="preserve">s of the 21st century </w:t>
      </w:r>
      <w:r w:rsidRPr="00D1750D">
        <w:rPr>
          <w:rFonts w:asciiTheme="minorHAnsi" w:hAnsiTheme="minorHAnsi" w:cstheme="minorHAnsi"/>
          <w:b/>
          <w:u w:val="single"/>
        </w:rPr>
        <w:t>is whether this destructive dynamic</w:t>
      </w:r>
      <w:r w:rsidRPr="00C6311E">
        <w:rPr>
          <w:rFonts w:asciiTheme="minorHAnsi" w:hAnsiTheme="minorHAnsi" w:cstheme="minorHAnsi"/>
          <w:sz w:val="16"/>
        </w:rPr>
        <w:t xml:space="preserve"> can be contained, or whether the demand for ethnic, cultural and/or religious homogeneity </w:t>
      </w:r>
      <w:r w:rsidRPr="00D1750D">
        <w:rPr>
          <w:rFonts w:asciiTheme="minorHAnsi" w:hAnsiTheme="minorHAnsi" w:cstheme="minorHAnsi"/>
          <w:b/>
          <w:u w:val="single"/>
        </w:rPr>
        <w:t>will continue to</w:t>
      </w:r>
      <w:r w:rsidRPr="00C6311E">
        <w:rPr>
          <w:rFonts w:asciiTheme="minorHAnsi" w:hAnsiTheme="minorHAnsi" w:cstheme="minorHAnsi"/>
          <w:sz w:val="16"/>
        </w:rPr>
        <w:t xml:space="preserve"> convulse world politics, </w:t>
      </w:r>
      <w:r w:rsidRPr="00C6311E">
        <w:rPr>
          <w:rFonts w:asciiTheme="minorHAnsi" w:hAnsiTheme="minorHAnsi" w:cstheme="minorHAnsi"/>
          <w:b/>
          <w:u w:val="single"/>
        </w:rPr>
        <w:t xml:space="preserve">drive new generations of conflict, and </w:t>
      </w:r>
      <w:r w:rsidRPr="00D1750D">
        <w:rPr>
          <w:rFonts w:asciiTheme="minorHAnsi" w:hAnsiTheme="minorHAnsi" w:cstheme="minorHAnsi"/>
          <w:b/>
          <w:u w:val="single"/>
        </w:rPr>
        <w:t>create millions more victims</w:t>
      </w:r>
      <w:r w:rsidRPr="00C6311E">
        <w:rPr>
          <w:rFonts w:asciiTheme="minorHAnsi" w:hAnsiTheme="minorHAnsi" w:cstheme="minorHAnsi"/>
          <w:sz w:val="16"/>
        </w:rPr>
        <w:t xml:space="preserve">. The Congo conflict is a disturbing piece of evidence suggesting that, </w:t>
      </w:r>
      <w:r w:rsidRPr="00C6311E">
        <w:rPr>
          <w:rFonts w:asciiTheme="minorHAnsi" w:hAnsiTheme="minorHAnsi" w:cstheme="minorHAnsi"/>
          <w:b/>
          <w:highlight w:val="green"/>
          <w:u w:val="single"/>
        </w:rPr>
        <w:t>in Africa</w:t>
      </w:r>
      <w:r w:rsidRPr="00C6311E">
        <w:rPr>
          <w:rFonts w:asciiTheme="minorHAnsi" w:hAnsiTheme="minorHAnsi" w:cstheme="minorHAnsi"/>
          <w:sz w:val="16"/>
        </w:rPr>
        <w:t xml:space="preserve"> at least, </w:t>
      </w:r>
      <w:r w:rsidRPr="00C6311E">
        <w:rPr>
          <w:rFonts w:asciiTheme="minorHAnsi" w:hAnsiTheme="minorHAnsi" w:cstheme="minorHAnsi"/>
          <w:b/>
          <w:highlight w:val="green"/>
          <w:u w:val="single"/>
        </w:rPr>
        <w:t>there is potential for this</w:t>
      </w:r>
      <w:r w:rsidRPr="00C6311E">
        <w:rPr>
          <w:rFonts w:asciiTheme="minorHAnsi" w:hAnsiTheme="minorHAnsi" w:cstheme="minorHAnsi"/>
          <w:b/>
          <w:u w:val="single"/>
        </w:rPr>
        <w:t xml:space="preserve"> kind of </w:t>
      </w:r>
      <w:r w:rsidRPr="00D1750D">
        <w:rPr>
          <w:rFonts w:asciiTheme="minorHAnsi" w:hAnsiTheme="minorHAnsi" w:cstheme="minorHAnsi"/>
          <w:b/>
          <w:highlight w:val="green"/>
          <w:u w:val="single"/>
        </w:rPr>
        <w:t>conflict</w:t>
      </w:r>
      <w:r w:rsidRPr="00C6311E">
        <w:rPr>
          <w:rFonts w:asciiTheme="minorHAnsi" w:hAnsiTheme="minorHAnsi" w:cstheme="minorHAnsi"/>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w:t>
      </w:r>
      <w:r w:rsidRPr="00C6311E">
        <w:rPr>
          <w:rFonts w:asciiTheme="minorHAnsi" w:hAnsiTheme="minorHAnsi" w:cstheme="minorHAnsi"/>
          <w:b/>
          <w:u w:val="single"/>
        </w:rPr>
        <w:t>potential for</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bdr w:val="single" w:sz="12" w:space="0" w:color="auto"/>
        </w:rPr>
        <w:t xml:space="preserve">huge and destructive </w:t>
      </w:r>
      <w:r w:rsidRPr="00C6311E">
        <w:rPr>
          <w:rFonts w:asciiTheme="minorHAnsi" w:hAnsiTheme="minorHAnsi" w:cstheme="minorHAnsi"/>
          <w:b/>
          <w:iCs/>
          <w:highlight w:val="green"/>
          <w:u w:val="single"/>
        </w:rPr>
        <w:t>conflict</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across Africa is very real</w:t>
      </w:r>
      <w:r w:rsidRPr="00C6311E">
        <w:rPr>
          <w:rFonts w:asciiTheme="minorHAnsi" w:hAnsiTheme="minorHAnsi" w:cstheme="minorHAnsi"/>
          <w:highlight w:val="green"/>
          <w:u w:val="single"/>
        </w:rPr>
        <w:t>.</w:t>
      </w:r>
      <w:r w:rsidRPr="00C6311E">
        <w:rPr>
          <w:rFonts w:asciiTheme="minorHAnsi" w:hAnsiTheme="minorHAnsi" w:cstheme="minorHAnsi"/>
          <w:sz w:val="16"/>
        </w:rPr>
        <w:t xml:space="preserve">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The Congo war should be a reminder to us all that the </w:t>
      </w:r>
      <w:r w:rsidRPr="00C6311E">
        <w:rPr>
          <w:rFonts w:asciiTheme="minorHAnsi" w:hAnsiTheme="minorHAnsi" w:cstheme="minorHAnsi"/>
          <w:iCs/>
          <w:sz w:val="16"/>
        </w:rPr>
        <w:t>foundations of our world are dynamite</w:t>
      </w:r>
      <w:r w:rsidRPr="00C6311E">
        <w:rPr>
          <w:rFonts w:asciiTheme="minorHAnsi" w:hAnsiTheme="minorHAnsi" w:cstheme="minorHAnsi"/>
          <w:sz w:val="16"/>
        </w:rPr>
        <w:t>, and that</w:t>
      </w:r>
      <w:r w:rsidRPr="00C6311E">
        <w:rPr>
          <w:rFonts w:asciiTheme="minorHAnsi" w:hAnsiTheme="minorHAnsi" w:cstheme="minorHAnsi"/>
          <w:u w:val="single"/>
        </w:rPr>
        <w:t xml:space="preserve"> </w:t>
      </w:r>
      <w:r w:rsidRPr="00D1750D">
        <w:rPr>
          <w:rFonts w:asciiTheme="minorHAnsi" w:hAnsiTheme="minorHAnsi" w:cstheme="minorHAnsi"/>
          <w:b/>
          <w:u w:val="single"/>
        </w:rPr>
        <w:t xml:space="preserve">the </w:t>
      </w:r>
      <w:r w:rsidRPr="00C6311E">
        <w:rPr>
          <w:rFonts w:asciiTheme="minorHAnsi" w:hAnsiTheme="minorHAnsi" w:cstheme="minorHAnsi"/>
          <w:b/>
          <w:highlight w:val="green"/>
          <w:u w:val="single"/>
        </w:rPr>
        <w:t>potential</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for</w:t>
      </w:r>
      <w:r w:rsidRPr="00C6311E">
        <w:rPr>
          <w:rFonts w:asciiTheme="minorHAnsi" w:hAnsiTheme="minorHAnsi" w:cstheme="minorHAnsi"/>
          <w:highlight w:val="green"/>
          <w:u w:val="single"/>
        </w:rPr>
        <w:t xml:space="preserve"> </w:t>
      </w:r>
      <w:r w:rsidRPr="00D1750D">
        <w:rPr>
          <w:rFonts w:asciiTheme="minorHAnsi" w:hAnsiTheme="minorHAnsi" w:cstheme="minorHAnsi"/>
          <w:b/>
          <w:u w:val="single"/>
        </w:rPr>
        <w:t xml:space="preserve">new </w:t>
      </w:r>
      <w:r w:rsidRPr="00C6311E">
        <w:rPr>
          <w:rFonts w:asciiTheme="minorHAnsi" w:hAnsiTheme="minorHAnsi" w:cstheme="minorHAnsi"/>
          <w:b/>
          <w:highlight w:val="green"/>
          <w:u w:val="single"/>
        </w:rPr>
        <w:t>conflicts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 xml:space="preserve">on the </w:t>
      </w:r>
      <w:r w:rsidRPr="00C6311E">
        <w:rPr>
          <w:rFonts w:asciiTheme="minorHAnsi" w:hAnsiTheme="minorHAnsi" w:cstheme="minorHAnsi"/>
          <w:b/>
          <w:iCs/>
          <w:highlight w:val="green"/>
          <w:u w:val="single"/>
        </w:rPr>
        <w:t>scale of the</w:t>
      </w:r>
      <w:r w:rsidRPr="00C6311E">
        <w:rPr>
          <w:rFonts w:asciiTheme="minorHAnsi" w:hAnsiTheme="minorHAnsi" w:cstheme="minorHAnsi"/>
          <w:b/>
          <w:iCs/>
          <w:u w:val="single"/>
        </w:rPr>
        <w:t xml:space="preserve"> horrific </w:t>
      </w:r>
      <w:r w:rsidRPr="00C6311E">
        <w:rPr>
          <w:rFonts w:asciiTheme="minorHAnsi" w:hAnsiTheme="minorHAnsi" w:cstheme="minorHAnsi"/>
          <w:b/>
          <w:iCs/>
          <w:highlight w:val="green"/>
          <w:u w:val="single"/>
        </w:rPr>
        <w:t>wars of the 20th century</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very much </w:t>
      </w:r>
      <w:r w:rsidRPr="00C6311E">
        <w:rPr>
          <w:rFonts w:asciiTheme="minorHAnsi" w:hAnsiTheme="minorHAnsi" w:cstheme="minorHAnsi"/>
          <w:b/>
          <w:highlight w:val="green"/>
          <w:u w:val="single"/>
        </w:rPr>
        <w:t>with us today</w:t>
      </w:r>
      <w:r w:rsidRPr="00C6311E">
        <w:rPr>
          <w:rFonts w:asciiTheme="minorHAnsi" w:hAnsiTheme="minorHAnsi" w:cstheme="minorHAnsi"/>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C6311E">
        <w:rPr>
          <w:rFonts w:asciiTheme="minorHAnsi" w:hAnsiTheme="minorHAnsi" w:cstheme="minorHAnsi"/>
          <w:sz w:val="16"/>
        </w:rPr>
        <w:t>often thankless</w:t>
      </w:r>
      <w:proofErr w:type="gramEnd"/>
      <w:r w:rsidRPr="00C6311E">
        <w:rPr>
          <w:rFonts w:asciiTheme="minorHAnsi" w:hAnsiTheme="minorHAnsi" w:cstheme="minorHAnsi"/>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C6311E">
        <w:rPr>
          <w:rFonts w:asciiTheme="minorHAnsi" w:hAnsiTheme="minorHAnsi" w:cstheme="minorHAnsi"/>
          <w:u w:val="single"/>
        </w:rPr>
        <w:t xml:space="preserve">The problem is that </w:t>
      </w:r>
      <w:r w:rsidRPr="00C6311E">
        <w:rPr>
          <w:rFonts w:asciiTheme="minorHAnsi" w:hAnsiTheme="minorHAnsi" w:cstheme="minorHAnsi"/>
          <w:b/>
          <w:highlight w:val="green"/>
          <w:u w:val="single"/>
        </w:rPr>
        <w:t xml:space="preserve">these wars </w:t>
      </w:r>
      <w:r w:rsidRPr="00C6311E">
        <w:rPr>
          <w:rFonts w:asciiTheme="minorHAnsi" w:hAnsiTheme="minorHAnsi" w:cstheme="minorHAnsi"/>
          <w:b/>
          <w:iCs/>
          <w:highlight w:val="green"/>
          <w:u w:val="single"/>
        </w:rPr>
        <w:t>spread</w:t>
      </w:r>
      <w:r w:rsidRPr="00C6311E">
        <w:rPr>
          <w:rFonts w:asciiTheme="minorHAnsi" w:hAnsiTheme="minorHAnsi" w:cstheme="minorHAnsi"/>
          <w:b/>
          <w:sz w:val="16"/>
        </w:rPr>
        <w:t xml:space="preserve">. </w:t>
      </w:r>
      <w:r w:rsidRPr="00C6311E">
        <w:rPr>
          <w:rFonts w:asciiTheme="minorHAnsi" w:hAnsiTheme="minorHAnsi" w:cstheme="minorHAnsi"/>
          <w:b/>
          <w:highlight w:val="green"/>
          <w:u w:val="single"/>
        </w:rPr>
        <w:t>They</w:t>
      </w:r>
      <w:r w:rsidRPr="00C6311E">
        <w:rPr>
          <w:rFonts w:asciiTheme="minorHAnsi" w:hAnsiTheme="minorHAnsi" w:cstheme="minorHAnsi"/>
          <w:b/>
          <w:u w:val="single"/>
        </w:rPr>
        <w:t xml:space="preserve"> may </w:t>
      </w:r>
      <w:r w:rsidRPr="00C6311E">
        <w:rPr>
          <w:rFonts w:asciiTheme="minorHAnsi" w:hAnsiTheme="minorHAnsi" w:cstheme="minorHAnsi"/>
          <w:b/>
          <w:highlight w:val="green"/>
          <w:u w:val="single"/>
        </w:rPr>
        <w:t>start in places</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we don’t care</w:t>
      </w:r>
      <w:r w:rsidRPr="00C6311E">
        <w:rPr>
          <w:rFonts w:asciiTheme="minorHAnsi" w:hAnsiTheme="minorHAnsi" w:cstheme="minorHAnsi"/>
          <w:b/>
          <w:u w:val="single"/>
        </w:rPr>
        <w:t xml:space="preserve"> much </w:t>
      </w:r>
      <w:r w:rsidRPr="00C6311E">
        <w:rPr>
          <w:rFonts w:asciiTheme="minorHAnsi" w:hAnsiTheme="minorHAnsi" w:cstheme="minorHAnsi"/>
          <w:b/>
          <w:highlight w:val="green"/>
          <w:u w:val="single"/>
        </w:rPr>
        <w:t>about</w:t>
      </w:r>
      <w:r w:rsidRPr="00C6311E">
        <w:rPr>
          <w:rFonts w:asciiTheme="minorHAnsi" w:hAnsiTheme="minorHAnsi" w:cstheme="minorHAnsi"/>
          <w:sz w:val="16"/>
        </w:rPr>
        <w:t xml:space="preserve"> (most Americans didn’t give a rat’s patootie about whether Germany controlled the Sudetenland in 1938 or Danzig in 1939) </w:t>
      </w:r>
      <w:r w:rsidRPr="00C6311E">
        <w:rPr>
          <w:rFonts w:asciiTheme="minorHAnsi" w:hAnsiTheme="minorHAnsi" w:cstheme="minorHAnsi"/>
          <w:b/>
          <w:highlight w:val="green"/>
          <w:u w:val="single"/>
        </w:rPr>
        <w:t>but</w:t>
      </w:r>
      <w:r w:rsidRPr="00C6311E">
        <w:rPr>
          <w:rFonts w:asciiTheme="minorHAnsi" w:hAnsiTheme="minorHAnsi" w:cstheme="minorHAnsi"/>
          <w:b/>
          <w:u w:val="single"/>
        </w:rPr>
        <w:t xml:space="preserve"> they tend to </w:t>
      </w:r>
      <w:r w:rsidRPr="00C6311E">
        <w:rPr>
          <w:rFonts w:asciiTheme="minorHAnsi" w:hAnsiTheme="minorHAnsi" w:cstheme="minorHAnsi"/>
          <w:b/>
          <w:highlight w:val="green"/>
          <w:u w:val="single"/>
        </w:rPr>
        <w:t xml:space="preserve">spread </w:t>
      </w:r>
      <w:r w:rsidRPr="00D1750D">
        <w:rPr>
          <w:rFonts w:asciiTheme="minorHAnsi" w:hAnsiTheme="minorHAnsi" w:cstheme="minorHAnsi"/>
          <w:b/>
          <w:u w:val="single"/>
        </w:rPr>
        <w:t>to places</w:t>
      </w:r>
      <w:r w:rsidRPr="00C6311E">
        <w:rPr>
          <w:rFonts w:asciiTheme="minorHAnsi" w:hAnsiTheme="minorHAnsi" w:cstheme="minorHAnsi"/>
          <w:b/>
          <w:u w:val="single"/>
        </w:rPr>
        <w:t xml:space="preserve"> that </w:t>
      </w:r>
      <w:r w:rsidRPr="00D1750D">
        <w:rPr>
          <w:rFonts w:asciiTheme="minorHAnsi" w:hAnsiTheme="minorHAnsi" w:cstheme="minorHAnsi"/>
          <w:b/>
          <w:u w:val="single"/>
        </w:rPr>
        <w:t>we do care</w:t>
      </w:r>
      <w:r w:rsidRPr="00C6311E">
        <w:rPr>
          <w:rFonts w:asciiTheme="minorHAnsi" w:hAnsiTheme="minorHAnsi" w:cstheme="minorHAnsi"/>
          <w:b/>
          <w:u w:val="single"/>
        </w:rPr>
        <w:t xml:space="preserve"> very much </w:t>
      </w:r>
      <w:r w:rsidRPr="00D1750D">
        <w:rPr>
          <w:rFonts w:asciiTheme="minorHAnsi" w:hAnsiTheme="minorHAnsi" w:cstheme="minorHAnsi"/>
          <w:b/>
          <w:u w:val="single"/>
        </w:rPr>
        <w:t>about</w:t>
      </w:r>
      <w:r w:rsidRPr="00C6311E">
        <w:rPr>
          <w:rFonts w:asciiTheme="minorHAnsi" w:hAnsiTheme="minorHAnsi" w:cstheme="minorHAnsi"/>
          <w:b/>
          <w:sz w:val="16"/>
        </w:rPr>
        <w:t>.</w:t>
      </w:r>
      <w:r w:rsidRPr="00C6311E">
        <w:rPr>
          <w:rFonts w:asciiTheme="minorHAnsi" w:hAnsiTheme="minorHAnsi" w:cstheme="minorHAnsi"/>
          <w:sz w:val="16"/>
        </w:rPr>
        <w:t xml:space="preserve"> This can be because a revisionist great power like Germany in 1938-39 needs to overturn the balance of power in Europe to achieve its goals, or it can be because </w:t>
      </w:r>
      <w:r w:rsidRPr="00C6311E">
        <w:rPr>
          <w:rFonts w:asciiTheme="minorHAnsi" w:hAnsiTheme="minorHAnsi" w:cstheme="minorHAnsi"/>
          <w:b/>
          <w:highlight w:val="green"/>
          <w:u w:val="single"/>
        </w:rPr>
        <w:t>instability in a</w:t>
      </w:r>
      <w:r w:rsidRPr="00C6311E">
        <w:rPr>
          <w:rFonts w:asciiTheme="minorHAnsi" w:hAnsiTheme="minorHAnsi" w:cstheme="minorHAnsi"/>
          <w:b/>
          <w:u w:val="single"/>
        </w:rPr>
        <w:t xml:space="preserve"> very </w:t>
      </w:r>
      <w:r w:rsidRPr="00C6311E">
        <w:rPr>
          <w:rFonts w:asciiTheme="minorHAnsi" w:hAnsiTheme="minorHAnsi" w:cstheme="minorHAnsi"/>
          <w:b/>
          <w:highlight w:val="green"/>
          <w:u w:val="single"/>
        </w:rPr>
        <w:t>remote place triggers problems</w:t>
      </w:r>
      <w:r w:rsidRPr="00C6311E">
        <w:rPr>
          <w:rFonts w:asciiTheme="minorHAnsi" w:hAnsiTheme="minorHAnsi" w:cstheme="minorHAnsi"/>
          <w:b/>
          <w:u w:val="single"/>
        </w:rPr>
        <w:t xml:space="preserve"> in places that we care about very much</w:t>
      </w:r>
      <w:r w:rsidRPr="00C6311E">
        <w:rPr>
          <w:rFonts w:asciiTheme="minorHAnsi" w:hAnsiTheme="minorHAnsi" w:cstheme="minorHAnsi"/>
          <w:b/>
          <w:sz w:val="16"/>
        </w:rPr>
        <w:t>.</w:t>
      </w:r>
      <w:r w:rsidRPr="00C6311E">
        <w:rPr>
          <w:rFonts w:asciiTheme="minorHAnsi" w:hAnsiTheme="minorHAnsi" w:cstheme="minorHAnsi"/>
          <w:sz w:val="16"/>
        </w:rPr>
        <w:t xml:space="preserve"> Out of Afghanistan in 2001 came both 9/11 and the </w:t>
      </w:r>
      <w:r w:rsidRPr="00C6311E">
        <w:rPr>
          <w:rFonts w:asciiTheme="minorHAnsi" w:hAnsiTheme="minorHAnsi" w:cstheme="minorHAnsi"/>
          <w:b/>
          <w:highlight w:val="green"/>
          <w:u w:val="single"/>
        </w:rPr>
        <w:t>waves of insurgency and instability</w:t>
      </w:r>
      <w:r w:rsidRPr="00C6311E">
        <w:rPr>
          <w:rFonts w:asciiTheme="minorHAnsi" w:hAnsiTheme="minorHAnsi" w:cstheme="minorHAnsi"/>
          <w:b/>
          <w:u w:val="single"/>
        </w:rPr>
        <w:t xml:space="preserve"> that </w:t>
      </w:r>
      <w:r w:rsidRPr="00D1750D">
        <w:rPr>
          <w:rFonts w:asciiTheme="minorHAnsi" w:hAnsiTheme="minorHAnsi" w:cstheme="minorHAnsi"/>
          <w:b/>
          <w:u w:val="single"/>
        </w:rPr>
        <w:t xml:space="preserve">threaten to </w:t>
      </w:r>
      <w:r w:rsidRPr="00C6311E">
        <w:rPr>
          <w:rFonts w:asciiTheme="minorHAnsi" w:hAnsiTheme="minorHAnsi" w:cstheme="minorHAnsi"/>
          <w:b/>
          <w:iCs/>
          <w:highlight w:val="green"/>
          <w:u w:val="single"/>
        </w:rPr>
        <w:t xml:space="preserve">rip </w:t>
      </w:r>
      <w:r w:rsidRPr="00C6311E">
        <w:rPr>
          <w:rFonts w:asciiTheme="minorHAnsi" w:hAnsiTheme="minorHAnsi" w:cstheme="minorHAnsi"/>
          <w:b/>
          <w:iCs/>
          <w:highlight w:val="green"/>
          <w:u w:val="single"/>
          <w:bdr w:val="single" w:sz="12" w:space="0" w:color="auto"/>
        </w:rPr>
        <w:t>nuclear-armed</w:t>
      </w:r>
      <w:r w:rsidRPr="00C6311E">
        <w:rPr>
          <w:rFonts w:asciiTheme="minorHAnsi" w:hAnsiTheme="minorHAnsi" w:cstheme="minorHAnsi"/>
          <w:b/>
          <w:iCs/>
          <w:highlight w:val="green"/>
          <w:u w:val="single"/>
        </w:rPr>
        <w:t xml:space="preserve"> Pakistan apart</w:t>
      </w:r>
      <w:r w:rsidRPr="00C6311E">
        <w:rPr>
          <w:rFonts w:asciiTheme="minorHAnsi" w:hAnsiTheme="minorHAnsi" w:cstheme="minorHAnsi"/>
          <w:b/>
          <w:highlight w:val="green"/>
          <w:u w:val="single"/>
        </w:rPr>
        <w:t xml:space="preserve"> or</w:t>
      </w:r>
      <w:r w:rsidRPr="00C6311E">
        <w:rPr>
          <w:rFonts w:asciiTheme="minorHAnsi" w:hAnsiTheme="minorHAnsi" w:cstheme="minorHAnsi"/>
          <w:b/>
          <w:u w:val="single"/>
        </w:rPr>
        <w:t xml:space="preserve"> </w:t>
      </w:r>
      <w:r w:rsidRPr="00C6311E">
        <w:rPr>
          <w:rFonts w:asciiTheme="minorHAnsi" w:hAnsiTheme="minorHAnsi" w:cstheme="minorHAnsi"/>
          <w:b/>
          <w:iCs/>
          <w:u w:val="single"/>
        </w:rPr>
        <w:t xml:space="preserve">with </w:t>
      </w:r>
      <w:r w:rsidRPr="00C6311E">
        <w:rPr>
          <w:rFonts w:asciiTheme="minorHAnsi" w:hAnsiTheme="minorHAnsi" w:cstheme="minorHAnsi"/>
          <w:b/>
          <w:iCs/>
          <w:highlight w:val="green"/>
          <w:u w:val="single"/>
        </w:rPr>
        <w:t>trigger wider conflict</w:t>
      </w:r>
      <w:r w:rsidRPr="00C6311E">
        <w:rPr>
          <w:rFonts w:asciiTheme="minorHAnsi" w:hAnsiTheme="minorHAnsi" w:cstheme="minorHAnsi"/>
          <w:b/>
          <w:iCs/>
          <w:u w:val="single"/>
        </w:rPr>
        <w:t xml:space="preserve"> India</w:t>
      </w:r>
      <w:r w:rsidRPr="00C6311E">
        <w:rPr>
          <w:rFonts w:asciiTheme="minorHAnsi" w:hAnsiTheme="minorHAnsi" w:cstheme="minorHAnsi"/>
          <w:sz w:val="16"/>
        </w:rPr>
        <w:t xml:space="preserve">. </w:t>
      </w:r>
      <w:r w:rsidRPr="00C6311E">
        <w:rPr>
          <w:rFonts w:asciiTheme="minorHAnsi" w:hAnsiTheme="minorHAnsi" w:cstheme="minorHAnsi"/>
          <w:u w:val="single"/>
        </w:rPr>
        <w:t xml:space="preserve">Out of the mess in Syria a witches’ brew of </w:t>
      </w:r>
      <w:r w:rsidRPr="00C6311E">
        <w:rPr>
          <w:rFonts w:asciiTheme="minorHAnsi" w:hAnsiTheme="minorHAnsi" w:cstheme="minorHAnsi"/>
          <w:b/>
          <w:highlight w:val="green"/>
          <w:u w:val="single"/>
        </w:rPr>
        <w:t>terrorism and</w:t>
      </w:r>
      <w:r w:rsidRPr="00C6311E">
        <w:rPr>
          <w:rFonts w:asciiTheme="minorHAnsi" w:hAnsiTheme="minorHAnsi" w:cstheme="minorHAnsi"/>
          <w:u w:val="single"/>
        </w:rPr>
        <w:t xml:space="preserve"> religious </w:t>
      </w:r>
      <w:r w:rsidRPr="00C6311E">
        <w:rPr>
          <w:rFonts w:asciiTheme="minorHAnsi" w:hAnsiTheme="minorHAnsi" w:cstheme="minorHAnsi"/>
          <w:b/>
          <w:highlight w:val="green"/>
          <w:u w:val="single"/>
        </w:rPr>
        <w:t xml:space="preserve">conflict </w:t>
      </w:r>
      <w:r w:rsidRPr="00D1750D">
        <w:rPr>
          <w:rFonts w:asciiTheme="minorHAnsi" w:hAnsiTheme="minorHAnsi" w:cstheme="minorHAnsi"/>
          <w:b/>
          <w:u w:val="single"/>
        </w:rPr>
        <w:t>looks</w:t>
      </w:r>
      <w:r w:rsidRPr="00C6311E">
        <w:rPr>
          <w:rFonts w:asciiTheme="minorHAnsi" w:hAnsiTheme="minorHAnsi" w:cstheme="minorHAnsi"/>
          <w:u w:val="single"/>
        </w:rPr>
        <w:t xml:space="preserve"> </w:t>
      </w:r>
      <w:r w:rsidRPr="00C6311E">
        <w:rPr>
          <w:rFonts w:asciiTheme="minorHAnsi" w:hAnsiTheme="minorHAnsi" w:cstheme="minorHAnsi"/>
          <w:b/>
          <w:u w:val="single"/>
        </w:rPr>
        <w:t xml:space="preserve">set </w:t>
      </w:r>
      <w:r w:rsidRPr="00C6311E">
        <w:rPr>
          <w:rFonts w:asciiTheme="minorHAnsi" w:hAnsiTheme="minorHAnsi" w:cstheme="minorHAnsi"/>
          <w:b/>
          <w:highlight w:val="green"/>
          <w:u w:val="single"/>
        </w:rPr>
        <w:t xml:space="preserve">to complicate the </w:t>
      </w:r>
      <w:r w:rsidRPr="00D1750D">
        <w:rPr>
          <w:rFonts w:asciiTheme="minorHAnsi" w:hAnsiTheme="minorHAnsi" w:cstheme="minorHAnsi"/>
          <w:b/>
          <w:highlight w:val="green"/>
          <w:u w:val="single"/>
        </w:rPr>
        <w:t xml:space="preserve">security of </w:t>
      </w:r>
      <w:r w:rsidRPr="00D1750D">
        <w:rPr>
          <w:rFonts w:asciiTheme="minorHAnsi" w:hAnsiTheme="minorHAnsi" w:cstheme="minorHAnsi"/>
          <w:b/>
          <w:u w:val="single"/>
        </w:rPr>
        <w:t xml:space="preserve">our allies in </w:t>
      </w:r>
      <w:r w:rsidRPr="00C6311E">
        <w:rPr>
          <w:rFonts w:asciiTheme="minorHAnsi" w:hAnsiTheme="minorHAnsi" w:cstheme="minorHAnsi"/>
          <w:b/>
          <w:highlight w:val="green"/>
          <w:u w:val="single"/>
        </w:rPr>
        <w:t>Europe</w:t>
      </w:r>
      <w:r w:rsidRPr="00C6311E">
        <w:rPr>
          <w:rFonts w:asciiTheme="minorHAnsi" w:hAnsiTheme="minorHAnsi" w:cstheme="minorHAnsi"/>
          <w:b/>
          <w:u w:val="single"/>
        </w:rPr>
        <w:t xml:space="preserve"> and the Middle East</w:t>
      </w:r>
      <w:r w:rsidRPr="00C6311E">
        <w:rPr>
          <w:rFonts w:asciiTheme="minorHAnsi" w:hAnsiTheme="minorHAnsi" w:cstheme="minorHAnsi"/>
          <w:u w:val="single"/>
        </w:rPr>
        <w:t xml:space="preserve"> and even the security of the oil supply on which the world economy so profoundly depends</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rPr>
        <w:t>Africa</w:t>
      </w:r>
      <w:r w:rsidRPr="00C6311E">
        <w:rPr>
          <w:rFonts w:asciiTheme="minorHAnsi" w:hAnsiTheme="minorHAnsi" w:cstheme="minorHAnsi"/>
          <w:u w:val="single"/>
        </w:rPr>
        <w:t>, and the potential for upheaval there,</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 xml:space="preserve">is of </w:t>
      </w:r>
      <w:r w:rsidRPr="00D1750D">
        <w:rPr>
          <w:rFonts w:asciiTheme="minorHAnsi" w:hAnsiTheme="minorHAnsi" w:cstheme="minorHAnsi"/>
          <w:b/>
          <w:iCs/>
          <w:u w:val="single"/>
        </w:rPr>
        <w:t>more</w:t>
      </w:r>
      <w:r w:rsidRPr="00C6311E">
        <w:rPr>
          <w:rFonts w:asciiTheme="minorHAnsi" w:hAnsiTheme="minorHAnsi" w:cstheme="minorHAnsi"/>
          <w:b/>
          <w:iCs/>
          <w:highlight w:val="green"/>
          <w:u w:val="single"/>
        </w:rPr>
        <w:t xml:space="preserve"> importance to </w:t>
      </w:r>
      <w:r w:rsidRPr="00C6311E">
        <w:rPr>
          <w:rFonts w:asciiTheme="minorHAnsi" w:hAnsiTheme="minorHAnsi" w:cstheme="minorHAnsi"/>
          <w:b/>
          <w:iCs/>
          <w:highlight w:val="green"/>
          <w:u w:val="single"/>
          <w:bdr w:val="single" w:sz="12" w:space="0" w:color="auto"/>
        </w:rPr>
        <w:t>American security</w:t>
      </w:r>
      <w:r w:rsidRPr="00C6311E">
        <w:rPr>
          <w:rFonts w:asciiTheme="minorHAnsi" w:hAnsiTheme="minorHAnsi" w:cstheme="minorHAnsi"/>
          <w:u w:val="single"/>
        </w:rPr>
        <w:t xml:space="preserve"> than many people may understand</w:t>
      </w:r>
      <w:r w:rsidRPr="00C6311E">
        <w:rPr>
          <w:rFonts w:asciiTheme="minorHAnsi" w:hAnsiTheme="minorHAnsi" w:cstheme="minorHAnsi"/>
          <w:sz w:val="16"/>
        </w:rPr>
        <w:t xml:space="preserve">. </w:t>
      </w:r>
      <w:r w:rsidRPr="00C6311E">
        <w:rPr>
          <w:rFonts w:asciiTheme="minorHAnsi" w:hAnsiTheme="minorHAnsi" w:cstheme="minorHAnsi"/>
          <w:b/>
          <w:highlight w:val="green"/>
          <w:u w:val="single"/>
        </w:rPr>
        <w:t xml:space="preserve">The line </w:t>
      </w:r>
      <w:r w:rsidRPr="00C6311E">
        <w:rPr>
          <w:rFonts w:asciiTheme="minorHAnsi" w:hAnsiTheme="minorHAnsi" w:cstheme="minorHAnsi"/>
          <w:b/>
          <w:iCs/>
          <w:highlight w:val="green"/>
          <w:u w:val="single"/>
        </w:rPr>
        <w:t>between Africa and the Middle East</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a </w:t>
      </w:r>
      <w:r w:rsidRPr="00C6311E">
        <w:rPr>
          <w:rFonts w:asciiTheme="minorHAnsi" w:hAnsiTheme="minorHAnsi" w:cstheme="minorHAnsi"/>
          <w:b/>
          <w:highlight w:val="green"/>
          <w:u w:val="single"/>
        </w:rPr>
        <w:t>soft</w:t>
      </w:r>
      <w:r w:rsidRPr="00C6311E">
        <w:rPr>
          <w:rFonts w:asciiTheme="minorHAnsi" w:hAnsiTheme="minorHAnsi" w:cstheme="minorHAnsi"/>
          <w:b/>
          <w:u w:val="single"/>
        </w:rPr>
        <w:t xml:space="preserve"> one</w:t>
      </w:r>
      <w:r w:rsidRPr="00C6311E">
        <w:rPr>
          <w:rFonts w:asciiTheme="minorHAnsi" w:hAnsiTheme="minorHAnsi" w:cstheme="minorHAnsi"/>
          <w:sz w:val="16"/>
        </w:rPr>
        <w:t xml:space="preserve">. The </w:t>
      </w:r>
      <w:r w:rsidRPr="00C6311E">
        <w:rPr>
          <w:rFonts w:asciiTheme="minorHAnsi" w:hAnsiTheme="minorHAnsi" w:cstheme="minorHAnsi"/>
          <w:b/>
          <w:iCs/>
          <w:highlight w:val="green"/>
          <w:u w:val="single"/>
        </w:rPr>
        <w:t>weak states</w:t>
      </w:r>
      <w:r w:rsidRPr="00C6311E">
        <w:rPr>
          <w:rFonts w:asciiTheme="minorHAnsi" w:hAnsiTheme="minorHAnsi" w:cstheme="minorHAnsi"/>
          <w:sz w:val="16"/>
        </w:rPr>
        <w:t xml:space="preserve"> that straddle the southern approaches of the Sahara </w:t>
      </w:r>
      <w:r w:rsidRPr="00C6311E">
        <w:rPr>
          <w:rFonts w:asciiTheme="minorHAnsi" w:hAnsiTheme="minorHAnsi" w:cstheme="minorHAnsi"/>
          <w:b/>
          <w:highlight w:val="green"/>
          <w:u w:val="single"/>
        </w:rPr>
        <w:t xml:space="preserve">are </w:t>
      </w:r>
      <w:r w:rsidRPr="00C6311E">
        <w:rPr>
          <w:rFonts w:asciiTheme="minorHAnsi" w:hAnsiTheme="minorHAnsi" w:cstheme="minorHAnsi"/>
          <w:b/>
          <w:iCs/>
          <w:highlight w:val="green"/>
          <w:u w:val="single"/>
        </w:rPr>
        <w:t>ideal</w:t>
      </w:r>
      <w:r w:rsidRPr="00C6311E">
        <w:rPr>
          <w:rFonts w:asciiTheme="minorHAnsi" w:hAnsiTheme="minorHAnsi" w:cstheme="minorHAnsi"/>
          <w:b/>
          <w:iCs/>
          <w:u w:val="single"/>
        </w:rPr>
        <w:t xml:space="preserve"> petri </w:t>
      </w:r>
      <w:r w:rsidRPr="00D1750D">
        <w:rPr>
          <w:rFonts w:asciiTheme="minorHAnsi" w:hAnsiTheme="minorHAnsi" w:cstheme="minorHAnsi"/>
          <w:b/>
          <w:iCs/>
          <w:u w:val="single"/>
        </w:rPr>
        <w:t>dishes</w:t>
      </w:r>
      <w:r w:rsidRPr="00D1750D">
        <w:rPr>
          <w:rFonts w:asciiTheme="minorHAnsi" w:hAnsiTheme="minorHAnsi" w:cstheme="minorHAnsi"/>
          <w:b/>
          <w:u w:val="single"/>
        </w:rPr>
        <w:t xml:space="preserve"> </w:t>
      </w:r>
      <w:r w:rsidRPr="00C6311E">
        <w:rPr>
          <w:rFonts w:asciiTheme="minorHAnsi" w:hAnsiTheme="minorHAnsi" w:cstheme="minorHAnsi"/>
          <w:b/>
          <w:highlight w:val="green"/>
          <w:u w:val="single"/>
        </w:rPr>
        <w:t xml:space="preserve">for </w:t>
      </w:r>
      <w:r w:rsidRPr="00C6311E">
        <w:rPr>
          <w:rFonts w:asciiTheme="minorHAnsi" w:hAnsiTheme="minorHAnsi" w:cstheme="minorHAnsi"/>
          <w:b/>
          <w:iCs/>
          <w:highlight w:val="green"/>
          <w:u w:val="single"/>
        </w:rPr>
        <w:t>Al Qaeda type groups</w:t>
      </w:r>
      <w:r w:rsidRPr="00C6311E">
        <w:rPr>
          <w:rFonts w:asciiTheme="minorHAnsi" w:hAnsiTheme="minorHAnsi" w:cstheme="minorHAnsi"/>
          <w:b/>
          <w:sz w:val="16"/>
        </w:rPr>
        <w:t xml:space="preserve"> </w:t>
      </w:r>
      <w:r w:rsidRPr="00C6311E">
        <w:rPr>
          <w:rFonts w:asciiTheme="minorHAnsi" w:hAnsiTheme="minorHAnsi" w:cstheme="minorHAnsi"/>
          <w:b/>
          <w:u w:val="single"/>
        </w:rPr>
        <w:t>to form and attract local support</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There are </w:t>
      </w:r>
      <w:r w:rsidRPr="00D1750D">
        <w:rPr>
          <w:rFonts w:asciiTheme="minorHAnsi" w:hAnsiTheme="minorHAnsi" w:cstheme="minorHAnsi"/>
          <w:b/>
          <w:iCs/>
          <w:u w:val="single"/>
        </w:rPr>
        <w:t>networks</w:t>
      </w:r>
      <w:r w:rsidRPr="00C6311E">
        <w:rPr>
          <w:rFonts w:asciiTheme="minorHAnsi" w:hAnsiTheme="minorHAnsi" w:cstheme="minorHAnsi"/>
          <w:u w:val="single"/>
        </w:rPr>
        <w:t xml:space="preserve"> of funding and religious contact that give groups in these countries potential access to </w:t>
      </w:r>
      <w:r w:rsidRPr="00D1750D">
        <w:rPr>
          <w:rFonts w:asciiTheme="minorHAnsi" w:hAnsiTheme="minorHAnsi" w:cstheme="minorHAnsi"/>
          <w:b/>
          <w:iCs/>
          <w:highlight w:val="green"/>
          <w:u w:val="single"/>
        </w:rPr>
        <w:t>funds</w:t>
      </w:r>
      <w:r w:rsidRPr="00D1750D">
        <w:rPr>
          <w:rFonts w:asciiTheme="minorHAnsi" w:hAnsiTheme="minorHAnsi" w:cstheme="minorHAnsi"/>
          <w:highlight w:val="green"/>
          <w:u w:val="single"/>
        </w:rPr>
        <w:t xml:space="preserve">, </w:t>
      </w:r>
      <w:r w:rsidRPr="00D1750D">
        <w:rPr>
          <w:rFonts w:asciiTheme="minorHAnsi" w:hAnsiTheme="minorHAnsi" w:cstheme="minorHAnsi"/>
          <w:b/>
          <w:iCs/>
          <w:highlight w:val="green"/>
          <w:u w:val="single"/>
        </w:rPr>
        <w:t>fighters</w:t>
      </w:r>
      <w:r w:rsidRPr="00C6311E">
        <w:rPr>
          <w:rFonts w:asciiTheme="minorHAnsi" w:hAnsiTheme="minorHAnsi" w:cstheme="minorHAnsi"/>
          <w:highlight w:val="green"/>
          <w:u w:val="single"/>
        </w:rPr>
        <w:t xml:space="preserve">, </w:t>
      </w:r>
      <w:r w:rsidRPr="00C6311E">
        <w:rPr>
          <w:rFonts w:asciiTheme="minorHAnsi" w:hAnsiTheme="minorHAnsi" w:cstheme="minorHAnsi"/>
          <w:b/>
          <w:iCs/>
          <w:highlight w:val="green"/>
          <w:u w:val="single"/>
        </w:rPr>
        <w:t>training</w:t>
      </w:r>
      <w:r w:rsidRPr="00C6311E">
        <w:rPr>
          <w:rFonts w:asciiTheme="minorHAnsi" w:hAnsiTheme="minorHAnsi" w:cstheme="minorHAnsi"/>
          <w:u w:val="single"/>
        </w:rPr>
        <w:t xml:space="preserve"> and </w:t>
      </w:r>
      <w:r w:rsidRPr="00C6311E">
        <w:rPr>
          <w:rFonts w:asciiTheme="minorHAnsi" w:hAnsiTheme="minorHAnsi" w:cstheme="minorHAnsi"/>
          <w:b/>
          <w:iCs/>
          <w:highlight w:val="green"/>
          <w:u w:val="single"/>
        </w:rPr>
        <w:t>weapons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from the Middle East</w:t>
      </w:r>
      <w:r w:rsidRPr="00C6311E">
        <w:rPr>
          <w:rFonts w:asciiTheme="minorHAnsi" w:hAnsiTheme="minorHAnsi" w:cstheme="minorHAnsi"/>
          <w:sz w:val="16"/>
        </w:rPr>
        <w:t xml:space="preserve">. A </w:t>
      </w:r>
      <w:r w:rsidRPr="00C6311E">
        <w:rPr>
          <w:rFonts w:asciiTheme="minorHAnsi" w:hAnsiTheme="minorHAnsi" w:cstheme="minorHAnsi"/>
          <w:iCs/>
          <w:sz w:val="16"/>
        </w:rPr>
        <w:t>war in the eastern Congo</w:t>
      </w:r>
      <w:r w:rsidRPr="00C6311E">
        <w:rPr>
          <w:rFonts w:asciiTheme="minorHAnsi" w:hAnsiTheme="minorHAnsi" w:cstheme="minorHAnsi"/>
          <w:sz w:val="16"/>
        </w:rPr>
        <w:t xml:space="preserve"> might not directly trigger these other conflicts, but it </w:t>
      </w:r>
      <w:r w:rsidRPr="00C6311E">
        <w:rPr>
          <w:rFonts w:asciiTheme="minorHAnsi" w:hAnsiTheme="minorHAnsi" w:cstheme="minorHAnsi"/>
          <w:u w:val="single"/>
        </w:rPr>
        <w:t xml:space="preserve">helps to create the </w:t>
      </w:r>
      <w:r w:rsidRPr="00C6311E">
        <w:rPr>
          <w:rFonts w:asciiTheme="minorHAnsi" w:hAnsiTheme="minorHAnsi" w:cstheme="minorHAnsi"/>
          <w:iCs/>
          <w:u w:val="single"/>
        </w:rPr>
        <w:t>swirling underworld</w:t>
      </w:r>
      <w:r w:rsidRPr="00C6311E">
        <w:rPr>
          <w:rFonts w:asciiTheme="minorHAnsi" w:hAnsiTheme="minorHAnsi" w:cstheme="minorHAnsi"/>
          <w:u w:val="single"/>
        </w:rPr>
        <w:t xml:space="preserve"> of arms trading, money transfers, illegal commerce and the rise of a generation of young men who become </w:t>
      </w:r>
      <w:r w:rsidRPr="00C6311E">
        <w:rPr>
          <w:rFonts w:asciiTheme="minorHAnsi" w:hAnsiTheme="minorHAnsi" w:cstheme="minorHAnsi"/>
          <w:iCs/>
          <w:u w:val="single"/>
        </w:rPr>
        <w:t>experienced fighters</w:t>
      </w:r>
      <w:r w:rsidRPr="00C6311E">
        <w:rPr>
          <w:rFonts w:asciiTheme="minorHAnsi" w:hAnsiTheme="minorHAnsi" w:cstheme="minorHAnsi"/>
          <w:u w:val="single"/>
        </w:rPr>
        <w:t>—and know no other way to make a living</w:t>
      </w:r>
      <w:r w:rsidRPr="00C6311E">
        <w:rPr>
          <w:rFonts w:asciiTheme="minorHAnsi" w:hAnsiTheme="minorHAnsi" w:cstheme="minorHAnsi"/>
          <w:sz w:val="16"/>
        </w:rPr>
        <w:t xml:space="preserve">. </w:t>
      </w:r>
      <w:r w:rsidRPr="00C6311E">
        <w:rPr>
          <w:rFonts w:asciiTheme="minorHAnsi" w:hAnsiTheme="minorHAnsi" w:cstheme="minorHAnsi"/>
          <w:u w:val="single"/>
        </w:rPr>
        <w:t xml:space="preserve">It </w:t>
      </w:r>
      <w:r w:rsidRPr="00C6311E">
        <w:rPr>
          <w:rFonts w:asciiTheme="minorHAnsi" w:hAnsiTheme="minorHAnsi" w:cstheme="minorHAnsi"/>
          <w:iCs/>
          <w:u w:val="single"/>
        </w:rPr>
        <w:t>destabilizes</w:t>
      </w:r>
      <w:r w:rsidRPr="00C6311E">
        <w:rPr>
          <w:rFonts w:asciiTheme="minorHAnsi" w:hAnsiTheme="minorHAnsi" w:cstheme="minorHAnsi"/>
          <w:u w:val="single"/>
        </w:rPr>
        <w:t xml:space="preserve"> the environment for neighboring states (like Uganda and Kenya) that play much more direct role in potential crises of greater concern to us</w:t>
      </w:r>
      <w:r w:rsidRPr="00C6311E">
        <w:rPr>
          <w:rFonts w:asciiTheme="minorHAnsi" w:hAnsiTheme="minorHAnsi" w:cstheme="minorHAnsi"/>
          <w:sz w:val="16"/>
        </w:rPr>
        <w:t>.</w:t>
      </w:r>
    </w:p>
    <w:p w14:paraId="0024DBFD" w14:textId="77777777" w:rsidR="009C1A3C" w:rsidRPr="00C6311E" w:rsidRDefault="009C1A3C" w:rsidP="009C1A3C">
      <w:pPr>
        <w:rPr>
          <w:rFonts w:asciiTheme="minorHAnsi" w:hAnsiTheme="minorHAnsi" w:cstheme="minorHAnsi"/>
        </w:rPr>
      </w:pPr>
    </w:p>
    <w:p w14:paraId="211825CB" w14:textId="77777777" w:rsidR="009C1A3C" w:rsidRPr="00C6311E" w:rsidRDefault="009C1A3C" w:rsidP="009C1A3C">
      <w:pPr>
        <w:pStyle w:val="Heading4"/>
        <w:rPr>
          <w:rFonts w:asciiTheme="minorHAnsi" w:hAnsiTheme="minorHAnsi" w:cstheme="minorHAnsi"/>
        </w:rPr>
      </w:pPr>
      <w:r w:rsidRPr="00C6311E">
        <w:rPr>
          <w:rFonts w:asciiTheme="minorHAnsi" w:hAnsiTheme="minorHAnsi" w:cstheme="minorHAnsi"/>
        </w:rPr>
        <w:t xml:space="preserve">Nuke war means </w:t>
      </w:r>
      <w:r w:rsidRPr="00C6311E">
        <w:rPr>
          <w:rFonts w:asciiTheme="minorHAnsi" w:hAnsiTheme="minorHAnsi" w:cstheme="minorHAnsi"/>
          <w:u w:val="single"/>
        </w:rPr>
        <w:t>extinction</w:t>
      </w:r>
    </w:p>
    <w:p w14:paraId="366EAF05" w14:textId="77777777" w:rsidR="009C1A3C" w:rsidRPr="00C6311E" w:rsidRDefault="009C1A3C" w:rsidP="009C1A3C">
      <w:pPr>
        <w:rPr>
          <w:rFonts w:asciiTheme="minorHAnsi" w:hAnsiTheme="minorHAnsi" w:cstheme="minorHAnsi"/>
        </w:rPr>
      </w:pPr>
      <w:proofErr w:type="spellStart"/>
      <w:r w:rsidRPr="00A87510">
        <w:rPr>
          <w:rFonts w:asciiTheme="minorHAnsi" w:hAnsiTheme="minorHAnsi" w:cstheme="minorHAnsi"/>
          <w:b/>
          <w:sz w:val="26"/>
          <w:highlight w:val="green"/>
        </w:rPr>
        <w:t>Germanos</w:t>
      </w:r>
      <w:proofErr w:type="spellEnd"/>
      <w:r w:rsidRPr="00A87510">
        <w:rPr>
          <w:rFonts w:asciiTheme="minorHAnsi" w:hAnsiTheme="minorHAnsi" w:cstheme="minorHAnsi"/>
          <w:b/>
          <w:sz w:val="26"/>
          <w:highlight w:val="green"/>
        </w:rPr>
        <w:t xml:space="preserve"> 13’</w:t>
      </w:r>
      <w:r w:rsidRPr="00C6311E">
        <w:rPr>
          <w:rFonts w:asciiTheme="minorHAnsi" w:hAnsiTheme="minorHAnsi" w:cstheme="minorHAnsi"/>
          <w:b/>
          <w:sz w:val="26"/>
        </w:rPr>
        <w:t xml:space="preserve"> </w:t>
      </w:r>
      <w:r w:rsidRPr="00C6311E">
        <w:rPr>
          <w:rFonts w:asciiTheme="minorHAnsi" w:hAnsiTheme="minorHAnsi" w:cstheme="minorHAnsi"/>
        </w:rPr>
        <w:t xml:space="preserve">[senior editor staff writer Common Dreams on IPPNW and </w:t>
      </w:r>
      <w:proofErr w:type="gramStart"/>
      <w:r w:rsidRPr="00C6311E">
        <w:rPr>
          <w:rFonts w:asciiTheme="minorHAnsi" w:hAnsiTheme="minorHAnsi" w:cstheme="minorHAnsi"/>
        </w:rPr>
        <w:t>PSR][</w:t>
      </w:r>
      <w:proofErr w:type="gramEnd"/>
      <w:r w:rsidRPr="00C6311E">
        <w:rPr>
          <w:rFonts w:asciiTheme="minorHAnsi" w:hAnsiTheme="minorHAnsi" w:cstheme="minorHAnsi"/>
        </w:rPr>
        <w:t>“Nuclear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14:paraId="4F3D259D" w14:textId="77777777" w:rsidR="001C5D71" w:rsidRDefault="009C1A3C" w:rsidP="009C1A3C">
      <w:r w:rsidRPr="00C6311E">
        <w:rPr>
          <w:rStyle w:val="StyleUnderline"/>
          <w:rFonts w:asciiTheme="minorHAnsi" w:hAnsiTheme="minorHAnsi" w:cstheme="minorHAnsi"/>
        </w:rPr>
        <w:t xml:space="preserve">A war </w:t>
      </w:r>
      <w:r w:rsidRPr="00C6311E">
        <w:rPr>
          <w:rStyle w:val="Emphasis"/>
          <w:rFonts w:asciiTheme="minorHAnsi" w:hAnsiTheme="minorHAnsi" w:cstheme="minorHAnsi"/>
          <w:highlight w:val="green"/>
        </w:rPr>
        <w:t xml:space="preserve">using even a small percentage of </w:t>
      </w:r>
      <w:r w:rsidRPr="00C6311E">
        <w:rPr>
          <w:rStyle w:val="Emphasis"/>
          <w:rFonts w:asciiTheme="minorHAnsi" w:hAnsiTheme="minorHAnsi" w:cstheme="minorHAnsi"/>
        </w:rPr>
        <w:t xml:space="preserve">the world's </w:t>
      </w:r>
      <w:r w:rsidRPr="00C6311E">
        <w:rPr>
          <w:rStyle w:val="Emphasis"/>
          <w:rFonts w:asciiTheme="minorHAnsi" w:hAnsiTheme="minorHAnsi" w:cstheme="minorHAnsi"/>
          <w:highlight w:val="green"/>
        </w:rPr>
        <w:t xml:space="preserve">nuclear weapons threatens </w:t>
      </w:r>
      <w:r w:rsidRPr="00C6311E">
        <w:rPr>
          <w:rStyle w:val="Emphasis"/>
          <w:rFonts w:asciiTheme="minorHAnsi" w:hAnsiTheme="minorHAnsi" w:cstheme="minorHAnsi"/>
        </w:rPr>
        <w:t xml:space="preserve">the lives of </w:t>
      </w:r>
      <w:r w:rsidRPr="00C6311E">
        <w:rPr>
          <w:rStyle w:val="Emphasis"/>
          <w:rFonts w:asciiTheme="minorHAnsi" w:hAnsiTheme="minorHAnsi" w:cstheme="minorHAnsi"/>
          <w:highlight w:val="green"/>
        </w:rPr>
        <w:t xml:space="preserve">two billion </w:t>
      </w:r>
      <w:r w:rsidRPr="00C6311E">
        <w:rPr>
          <w:rStyle w:val="Emphasis"/>
          <w:rFonts w:asciiTheme="minorHAnsi" w:hAnsiTheme="minorHAnsi" w:cstheme="minorHAnsi"/>
        </w:rPr>
        <w:t>people</w:t>
      </w:r>
      <w:r w:rsidRPr="00C6311E">
        <w:rPr>
          <w:rFonts w:asciiTheme="minorHAnsi" w:hAnsiTheme="minorHAnsi" w:cstheme="minorHAnsi"/>
          <w:sz w:val="14"/>
        </w:rPr>
        <w:t xml:space="preserve">, a new report warns. The findings in the report issued by International Physicians for Prevention of Nuclear War (IPPNW) and Physicians for Social Responsibility (PSR) are based on studies by climate scientists that show how </w:t>
      </w:r>
      <w:r w:rsidRPr="00C6311E">
        <w:rPr>
          <w:rStyle w:val="Emphasis"/>
          <w:rFonts w:asciiTheme="minorHAnsi" w:hAnsiTheme="minorHAnsi" w:cstheme="minorHAnsi"/>
          <w:highlight w:val="green"/>
        </w:rPr>
        <w:t>nuclear war would alter the climate and agriculture</w:t>
      </w:r>
      <w:r w:rsidRPr="00C6311E">
        <w:rPr>
          <w:rStyle w:val="StyleUnderline"/>
          <w:rFonts w:asciiTheme="minorHAnsi" w:hAnsiTheme="minorHAnsi" w:cstheme="minorHAnsi"/>
        </w:rPr>
        <w:t xml:space="preserve">, thereby </w:t>
      </w:r>
      <w:r w:rsidRPr="00C6311E">
        <w:rPr>
          <w:rStyle w:val="Emphasis"/>
          <w:rFonts w:asciiTheme="minorHAnsi" w:hAnsiTheme="minorHAnsi" w:cstheme="minorHAnsi"/>
          <w:highlight w:val="green"/>
        </w:rPr>
        <w:t>threatening one quarter of the world's population with famine</w:t>
      </w:r>
      <w:r w:rsidRPr="00C6311E">
        <w:rPr>
          <w:rFonts w:asciiTheme="minorHAnsi" w:hAnsiTheme="minorHAnsi" w:cstheme="minorHAnsi"/>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C6311E">
        <w:rPr>
          <w:rStyle w:val="StyleUnderline"/>
          <w:rFonts w:asciiTheme="minorHAnsi" w:hAnsiTheme="minorHAnsi" w:cstheme="minorHAnsi"/>
        </w:rPr>
        <w:t xml:space="preserve">after even a limited nuclear war, </w:t>
      </w:r>
      <w:r w:rsidRPr="00C6311E">
        <w:rPr>
          <w:rStyle w:val="Emphasis"/>
          <w:rFonts w:asciiTheme="minorHAnsi" w:hAnsiTheme="minorHAnsi" w:cstheme="minorHAnsi"/>
        </w:rPr>
        <w:t xml:space="preserve">production of </w:t>
      </w:r>
      <w:r w:rsidRPr="00C6311E">
        <w:rPr>
          <w:rStyle w:val="Emphasis"/>
          <w:rFonts w:asciiTheme="minorHAnsi" w:hAnsiTheme="minorHAnsi" w:cstheme="minorHAnsi"/>
          <w:highlight w:val="green"/>
        </w:rPr>
        <w:t>corn</w:t>
      </w:r>
      <w:r w:rsidRPr="00C6311E">
        <w:rPr>
          <w:rStyle w:val="Emphasis"/>
          <w:rFonts w:asciiTheme="minorHAnsi" w:hAnsiTheme="minorHAnsi" w:cstheme="minorHAnsi"/>
        </w:rPr>
        <w:t xml:space="preserve"> in the U.S. </w:t>
      </w:r>
      <w:r w:rsidRPr="00C6311E">
        <w:rPr>
          <w:rStyle w:val="Emphasis"/>
          <w:rFonts w:asciiTheme="minorHAnsi" w:hAnsiTheme="minorHAnsi" w:cstheme="minorHAnsi"/>
          <w:highlight w:val="green"/>
        </w:rPr>
        <w:t>and</w:t>
      </w:r>
      <w:r w:rsidRPr="00C6311E">
        <w:rPr>
          <w:rStyle w:val="Emphasis"/>
          <w:rFonts w:asciiTheme="minorHAnsi" w:hAnsiTheme="minorHAnsi" w:cstheme="minorHAnsi"/>
        </w:rPr>
        <w:t xml:space="preserve"> China's middle season </w:t>
      </w:r>
      <w:r w:rsidRPr="00C6311E">
        <w:rPr>
          <w:rStyle w:val="Emphasis"/>
          <w:rFonts w:asciiTheme="minorHAnsi" w:hAnsiTheme="minorHAnsi" w:cstheme="minorHAnsi"/>
          <w:highlight w:val="green"/>
        </w:rPr>
        <w:t>rice production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would</w:t>
      </w:r>
      <w:r w:rsidRPr="00C6311E">
        <w:rPr>
          <w:rStyle w:val="Emphasis"/>
          <w:rFonts w:asciiTheme="minorHAnsi" w:hAnsiTheme="minorHAnsi" w:cstheme="minorHAnsi"/>
        </w:rPr>
        <w:t xml:space="preserve"> severely </w:t>
      </w:r>
      <w:r w:rsidRPr="00C6311E">
        <w:rPr>
          <w:rStyle w:val="Emphasis"/>
          <w:rFonts w:asciiTheme="minorHAnsi" w:hAnsiTheme="minorHAnsi" w:cstheme="minorHAnsi"/>
          <w:highlight w:val="green"/>
        </w:rPr>
        <w:t>decline</w:t>
      </w:r>
      <w:r w:rsidRPr="00C6311E">
        <w:rPr>
          <w:rStyle w:val="StyleUnderline"/>
          <w:rFonts w:asciiTheme="minorHAnsi" w:hAnsiTheme="minorHAnsi" w:cstheme="minorHAnsi"/>
        </w:rPr>
        <w:t xml:space="preserve">, and </w:t>
      </w:r>
      <w:r w:rsidRPr="00C6311E">
        <w:rPr>
          <w:rStyle w:val="Emphasis"/>
          <w:rFonts w:asciiTheme="minorHAnsi" w:hAnsiTheme="minorHAnsi" w:cstheme="minorHAnsi"/>
          <w:highlight w:val="green"/>
        </w:rPr>
        <w:t>fear</w:t>
      </w:r>
      <w:r w:rsidRPr="00C6311E">
        <w:rPr>
          <w:rStyle w:val="Emphasis"/>
          <w:rFonts w:asciiTheme="minorHAnsi" w:hAnsiTheme="minorHAnsi" w:cstheme="minorHAnsi"/>
        </w:rPr>
        <w:t xml:space="preserve">s </w:t>
      </w:r>
      <w:r w:rsidRPr="00C6311E">
        <w:rPr>
          <w:rStyle w:val="Emphasis"/>
          <w:rFonts w:asciiTheme="minorHAnsi" w:hAnsiTheme="minorHAnsi" w:cstheme="minorHAnsi"/>
          <w:highlight w:val="green"/>
        </w:rPr>
        <w:t>over</w:t>
      </w:r>
      <w:r w:rsidRPr="00C6311E">
        <w:rPr>
          <w:rStyle w:val="Emphasis"/>
          <w:rFonts w:asciiTheme="minorHAnsi" w:hAnsiTheme="minorHAnsi" w:cstheme="minorHAnsi"/>
        </w:rPr>
        <w:t xml:space="preserve"> dwindling food </w:t>
      </w:r>
      <w:r w:rsidRPr="00C6311E">
        <w:rPr>
          <w:rStyle w:val="Emphasis"/>
          <w:rFonts w:asciiTheme="minorHAnsi" w:hAnsiTheme="minorHAnsi" w:cstheme="minorHAnsi"/>
          <w:highlight w:val="green"/>
        </w:rPr>
        <w:t xml:space="preserve">supplies would lead to </w:t>
      </w:r>
      <w:r w:rsidRPr="00C6311E">
        <w:rPr>
          <w:rStyle w:val="Emphasis"/>
          <w:rFonts w:asciiTheme="minorHAnsi" w:hAnsiTheme="minorHAnsi" w:cstheme="minorHAnsi"/>
        </w:rPr>
        <w:t xml:space="preserve">hoarding and increases in food prices, creating </w:t>
      </w:r>
      <w:r w:rsidRPr="00C6311E">
        <w:rPr>
          <w:rStyle w:val="Emphasis"/>
          <w:rFonts w:asciiTheme="minorHAnsi" w:hAnsiTheme="minorHAnsi" w:cstheme="minorHAnsi"/>
          <w:highlight w:val="green"/>
        </w:rPr>
        <w:t>further</w:t>
      </w:r>
      <w:r w:rsidRPr="00C6311E">
        <w:rPr>
          <w:rStyle w:val="Emphasis"/>
          <w:rFonts w:asciiTheme="minorHAnsi" w:hAnsiTheme="minorHAnsi" w:cstheme="minorHAnsi"/>
        </w:rPr>
        <w:t xml:space="preserve"> food </w:t>
      </w:r>
      <w:r w:rsidRPr="00C6311E">
        <w:rPr>
          <w:rStyle w:val="Emphasis"/>
          <w:rFonts w:asciiTheme="minorHAnsi" w:hAnsiTheme="minorHAnsi" w:cstheme="minorHAnsi"/>
          <w:highlight w:val="green"/>
        </w:rPr>
        <w:t>insecurity</w:t>
      </w:r>
      <w:r w:rsidRPr="00C6311E">
        <w:rPr>
          <w:rStyle w:val="StyleUnderline"/>
          <w:rFonts w:asciiTheme="minorHAnsi" w:hAnsiTheme="minorHAnsi" w:cstheme="minorHAnsi"/>
        </w:rPr>
        <w:t xml:space="preserve"> for those already reliant on food imports. </w:t>
      </w:r>
      <w:r w:rsidRPr="00C6311E">
        <w:rPr>
          <w:rFonts w:asciiTheme="minorHAnsi" w:hAnsiTheme="minorHAnsi" w:cstheme="minorHAnsi"/>
          <w:sz w:val="14"/>
        </w:rPr>
        <w:t xml:space="preserve">The updated report adds that </w:t>
      </w:r>
      <w:r w:rsidRPr="00C6311E">
        <w:rPr>
          <w:rStyle w:val="StyleUnderline"/>
          <w:rFonts w:asciiTheme="minorHAnsi" w:hAnsiTheme="minorHAnsi" w:cstheme="minorHAnsi"/>
        </w:rPr>
        <w:t>Chinese winter wheat production would plummet</w:t>
      </w:r>
      <w:r w:rsidRPr="00C6311E">
        <w:rPr>
          <w:rFonts w:asciiTheme="minorHAnsi" w:hAnsiTheme="minorHAnsi" w:cstheme="minorHAnsi"/>
          <w:sz w:val="14"/>
        </w:rPr>
        <w:t xml:space="preserve"> if such a war broke out. Based on information from new studies combining reductions in wheat, corn and rice,</w:t>
      </w:r>
      <w:r w:rsidRPr="00C6311E">
        <w:rPr>
          <w:rStyle w:val="StyleUnderline"/>
          <w:rFonts w:asciiTheme="minorHAnsi" w:hAnsiTheme="minorHAnsi" w:cstheme="minorHAnsi"/>
        </w:rPr>
        <w:t xml:space="preserve"> this</w:t>
      </w:r>
      <w:r w:rsidRPr="00C6311E">
        <w:rPr>
          <w:rFonts w:asciiTheme="minorHAnsi" w:hAnsiTheme="minorHAnsi" w:cstheme="minorHAnsi"/>
          <w:sz w:val="14"/>
        </w:rPr>
        <w:t xml:space="preserve"> new edition </w:t>
      </w:r>
      <w:r w:rsidRPr="00C6311E">
        <w:rPr>
          <w:rStyle w:val="StyleUnderline"/>
          <w:rFonts w:asciiTheme="minorHAnsi" w:hAnsiTheme="minorHAnsi" w:cstheme="minorHAnsi"/>
        </w:rPr>
        <w:t xml:space="preserve">doubles the number of people they expect to be threatened by nuclear-war induced famine to over two billion. </w:t>
      </w:r>
      <w:r w:rsidRPr="00C6311E">
        <w:rPr>
          <w:rFonts w:asciiTheme="minorHAnsi" w:hAnsiTheme="minorHAnsi" w:cstheme="minorHAnsi"/>
          <w:sz w:val="14"/>
        </w:rPr>
        <w:t>"</w:t>
      </w:r>
      <w:r w:rsidRPr="00C6311E">
        <w:rPr>
          <w:rStyle w:val="StyleUnderline"/>
          <w:rFonts w:asciiTheme="minorHAnsi" w:hAnsiTheme="minorHAnsi" w:cstheme="minorHAnsi"/>
        </w:rPr>
        <w:t>The prospect of a decade of widespread hunger and intense social and economic instability in the world’s largest country has immense implications for the entire global community</w:t>
      </w:r>
      <w:r w:rsidRPr="00C6311E">
        <w:rPr>
          <w:rFonts w:asciiTheme="minorHAnsi" w:hAnsiTheme="minorHAnsi" w:cstheme="minorHAnsi"/>
          <w:sz w:val="14"/>
        </w:rPr>
        <w:t xml:space="preserve">, as does the possibility that the huge declines in Chinese wheat production will be matched by similar declines in other wheat producing countries," Helfand stated. </w:t>
      </w:r>
      <w:r w:rsidRPr="00C6311E">
        <w:rPr>
          <w:rStyle w:val="StyleUnderline"/>
          <w:rFonts w:asciiTheme="minorHAnsi" w:hAnsiTheme="minorHAnsi" w:cstheme="minorHAnsi"/>
        </w:rPr>
        <w:t xml:space="preserve">The </w:t>
      </w:r>
      <w:r w:rsidRPr="00C6311E">
        <w:rPr>
          <w:rStyle w:val="Emphasis"/>
          <w:rFonts w:asciiTheme="minorHAnsi" w:hAnsiTheme="minorHAnsi" w:cstheme="minorHAnsi"/>
          <w:highlight w:val="green"/>
        </w:rPr>
        <w:t>crops would be impacted</w:t>
      </w:r>
      <w:r w:rsidRPr="00C6311E">
        <w:rPr>
          <w:rStyle w:val="StyleUnderline"/>
          <w:rFonts w:asciiTheme="minorHAnsi" w:hAnsiTheme="minorHAnsi" w:cstheme="minorHAnsi"/>
        </w:rPr>
        <w:t xml:space="preserve">, the report explains, citing previous studies, </w:t>
      </w:r>
      <w:r w:rsidRPr="00C6311E">
        <w:rPr>
          <w:rStyle w:val="Emphasis"/>
          <w:rFonts w:asciiTheme="minorHAnsi" w:hAnsiTheme="minorHAnsi" w:cstheme="minorHAnsi"/>
          <w:highlight w:val="green"/>
        </w:rPr>
        <w:t xml:space="preserve">because of the black carbon particles </w:t>
      </w:r>
      <w:r w:rsidRPr="00C6311E">
        <w:rPr>
          <w:rStyle w:val="Emphasis"/>
          <w:rFonts w:asciiTheme="minorHAnsi" w:hAnsiTheme="minorHAnsi" w:cstheme="minorHAnsi"/>
        </w:rPr>
        <w:t xml:space="preserve">that would be released, </w:t>
      </w:r>
      <w:r w:rsidRPr="00C6311E">
        <w:rPr>
          <w:rStyle w:val="Emphasis"/>
          <w:rFonts w:asciiTheme="minorHAnsi" w:hAnsiTheme="minorHAnsi" w:cstheme="minorHAnsi"/>
          <w:highlight w:val="green"/>
        </w:rPr>
        <w:t xml:space="preserve">causing </w:t>
      </w:r>
      <w:r w:rsidRPr="00C6311E">
        <w:rPr>
          <w:rStyle w:val="Emphasis"/>
          <w:rFonts w:asciiTheme="minorHAnsi" w:hAnsiTheme="minorHAnsi" w:cstheme="minorHAnsi"/>
        </w:rPr>
        <w:t xml:space="preserve">widespread changes like </w:t>
      </w:r>
      <w:r w:rsidRPr="00C6311E">
        <w:rPr>
          <w:rStyle w:val="Emphasis"/>
          <w:rFonts w:asciiTheme="minorHAnsi" w:hAnsiTheme="minorHAnsi" w:cstheme="minorHAnsi"/>
          <w:highlight w:val="green"/>
        </w:rPr>
        <w:t>cooling temperatures, decreased precipitation and decline in solar radiation</w:t>
      </w:r>
      <w:r w:rsidRPr="00C6311E">
        <w:rPr>
          <w:rStyle w:val="StyleUnderline"/>
          <w:rFonts w:asciiTheme="minorHAnsi" w:hAnsiTheme="minorHAnsi" w:cstheme="minorHAnsi"/>
        </w:rPr>
        <w:t xml:space="preserve">. </w:t>
      </w:r>
      <w:r w:rsidRPr="00C6311E">
        <w:rPr>
          <w:rFonts w:asciiTheme="minorHAnsi" w:hAnsiTheme="minorHAnsi" w:cstheme="minorHAnsi"/>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C6311E">
        <w:rPr>
          <w:rStyle w:val="Emphasis"/>
          <w:rFonts w:asciiTheme="minorHAnsi" w:hAnsiTheme="minorHAnsi" w:cstheme="minorHAnsi"/>
          <w:highlight w:val="green"/>
        </w:rPr>
        <w:t xml:space="preserve">With a </w:t>
      </w:r>
      <w:r w:rsidRPr="00C6311E">
        <w:rPr>
          <w:rStyle w:val="Emphasis"/>
          <w:rFonts w:asciiTheme="minorHAnsi" w:hAnsiTheme="minorHAnsi" w:cstheme="minorHAnsi"/>
        </w:rPr>
        <w:t xml:space="preserve">large </w:t>
      </w:r>
      <w:r w:rsidRPr="00C6311E">
        <w:rPr>
          <w:rStyle w:val="Emphasis"/>
          <w:rFonts w:asciiTheme="minorHAnsi" w:hAnsiTheme="minorHAnsi" w:cstheme="minorHAnsi"/>
          <w:highlight w:val="green"/>
        </w:rPr>
        <w:t>war between the U</w:t>
      </w:r>
      <w:r w:rsidRPr="00C6311E">
        <w:rPr>
          <w:rStyle w:val="Emphasis"/>
          <w:rFonts w:asciiTheme="minorHAnsi" w:hAnsiTheme="minorHAnsi" w:cstheme="minorHAnsi"/>
        </w:rPr>
        <w:t>nited</w:t>
      </w:r>
      <w:r w:rsidRPr="00C6311E">
        <w:rPr>
          <w:rStyle w:val="Emphasis"/>
          <w:rFonts w:asciiTheme="minorHAnsi" w:hAnsiTheme="minorHAnsi" w:cstheme="minorHAnsi"/>
          <w:highlight w:val="green"/>
        </w:rPr>
        <w:t xml:space="preserve"> S</w:t>
      </w:r>
      <w:r w:rsidRPr="00C6311E">
        <w:rPr>
          <w:rStyle w:val="Emphasis"/>
          <w:rFonts w:asciiTheme="minorHAnsi" w:hAnsiTheme="minorHAnsi" w:cstheme="minorHAnsi"/>
        </w:rPr>
        <w:t>tates</w:t>
      </w:r>
      <w:r w:rsidRPr="00C6311E">
        <w:rPr>
          <w:rStyle w:val="Emphasis"/>
          <w:rFonts w:asciiTheme="minorHAnsi" w:hAnsiTheme="minorHAnsi" w:cstheme="minorHAnsi"/>
          <w:highlight w:val="green"/>
        </w:rPr>
        <w:t xml:space="preserve"> and Russia, we are talking about</w:t>
      </w:r>
      <w:r w:rsidRPr="00C6311E">
        <w:rPr>
          <w:rStyle w:val="StyleUnderline"/>
          <w:rFonts w:asciiTheme="minorHAnsi" w:hAnsiTheme="minorHAnsi" w:cstheme="minorHAnsi"/>
        </w:rPr>
        <w:t xml:space="preserve"> the possible —not certain, but possible—</w:t>
      </w:r>
      <w:r w:rsidRPr="00C6311E">
        <w:rPr>
          <w:rStyle w:val="Emphasis"/>
          <w:rFonts w:asciiTheme="minorHAnsi" w:hAnsiTheme="minorHAnsi" w:cstheme="minorHAnsi"/>
          <w:highlight w:val="green"/>
        </w:rPr>
        <w:t>extinction</w:t>
      </w:r>
      <w:r w:rsidRPr="00C6311E">
        <w:rPr>
          <w:rStyle w:val="Emphasis"/>
          <w:rFonts w:asciiTheme="minorHAnsi" w:hAnsiTheme="minorHAnsi" w:cstheme="minorHAnsi"/>
        </w:rPr>
        <w:t xml:space="preserve"> of the human race</w:t>
      </w:r>
      <w:r w:rsidRPr="00C6311E">
        <w:rPr>
          <w:rFonts w:asciiTheme="minorHAnsi" w:hAnsiTheme="minorHAnsi" w:cstheme="minorHAnsi"/>
          <w:sz w:val="14"/>
        </w:rPr>
        <w:t xml:space="preserve">," Helfand told </w:t>
      </w:r>
      <w:proofErr w:type="spellStart"/>
      <w:r w:rsidRPr="00C6311E">
        <w:rPr>
          <w:rFonts w:asciiTheme="minorHAnsi" w:hAnsiTheme="minorHAnsi" w:cstheme="minorHAnsi"/>
          <w:sz w:val="14"/>
        </w:rPr>
        <w:t>Agence</w:t>
      </w:r>
      <w:proofErr w:type="spellEnd"/>
      <w:r w:rsidRPr="00C6311E">
        <w:rPr>
          <w:rFonts w:asciiTheme="minorHAnsi" w:hAnsiTheme="minorHAnsi" w:cstheme="minorHAnsi"/>
          <w:sz w:val="14"/>
        </w:rPr>
        <w:t>-France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5BB1645F"/>
    <w:multiLevelType w:val="hybridMultilevel"/>
    <w:tmpl w:val="50C4EFBC"/>
    <w:lvl w:ilvl="0" w:tplc="420089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8"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6"/>
  </w:num>
  <w:num w:numId="13">
    <w:abstractNumId w:val="10"/>
  </w:num>
  <w:num w:numId="14">
    <w:abstractNumId w:val="14"/>
  </w:num>
  <w:num w:numId="15">
    <w:abstractNumId w:val="22"/>
  </w:num>
  <w:num w:numId="16">
    <w:abstractNumId w:val="19"/>
  </w:num>
  <w:num w:numId="17">
    <w:abstractNumId w:val="11"/>
  </w:num>
  <w:num w:numId="18">
    <w:abstractNumId w:val="15"/>
  </w:num>
  <w:num w:numId="19">
    <w:abstractNumId w:val="17"/>
  </w:num>
  <w:num w:numId="20">
    <w:abstractNumId w:val="13"/>
  </w:num>
  <w:num w:numId="21">
    <w:abstractNumId w:val="20"/>
  </w:num>
  <w:num w:numId="22">
    <w:abstractNumId w:val="1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A3C"/>
    <w:rsid w:val="001C5D71"/>
    <w:rsid w:val="009C1A3C"/>
    <w:rsid w:val="00A04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D956"/>
  <w15:chartTrackingRefBased/>
  <w15:docId w15:val="{FBBF4228-DBA4-43C2-8588-876E7A89E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9C1A3C"/>
    <w:rPr>
      <w:rFonts w:ascii="Calibri" w:eastAsiaTheme="minorHAnsi" w:hAnsi="Calibri" w:cs="Calibri"/>
      <w:lang w:eastAsia="en-US"/>
    </w:rPr>
  </w:style>
  <w:style w:type="paragraph" w:styleId="Heading1">
    <w:name w:val="heading 1"/>
    <w:aliases w:val="Pocket"/>
    <w:basedOn w:val="Normal"/>
    <w:next w:val="Normal"/>
    <w:link w:val="Heading1Char"/>
    <w:qFormat/>
    <w:rsid w:val="009C1A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9C1A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C1A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9C1A3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9C1A3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9C1A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1A3C"/>
  </w:style>
  <w:style w:type="character" w:customStyle="1" w:styleId="Heading1Char">
    <w:name w:val="Heading 1 Char"/>
    <w:aliases w:val="Pocket Char"/>
    <w:basedOn w:val="DefaultParagraphFont"/>
    <w:link w:val="Heading1"/>
    <w:rsid w:val="009C1A3C"/>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C1A3C"/>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C1A3C"/>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9C1A3C"/>
    <w:rPr>
      <w:rFonts w:ascii="Calibri" w:eastAsiaTheme="majorEastAsia" w:hAnsi="Calibri" w:cstheme="majorBidi"/>
      <w:b/>
      <w:iCs/>
      <w:sz w:val="26"/>
      <w:lang w:eastAsia="en-US"/>
    </w:rPr>
  </w:style>
  <w:style w:type="character" w:customStyle="1" w:styleId="Heading5Char">
    <w:name w:val="Heading 5 Char"/>
    <w:basedOn w:val="DefaultParagraphFont"/>
    <w:link w:val="Heading5"/>
    <w:uiPriority w:val="9"/>
    <w:semiHidden/>
    <w:rsid w:val="009C1A3C"/>
    <w:rPr>
      <w:rFonts w:asciiTheme="majorHAnsi" w:eastAsiaTheme="majorEastAsia" w:hAnsiTheme="majorHAnsi" w:cstheme="majorBidi"/>
      <w:color w:val="2F5496" w:themeColor="accent1" w:themeShade="BF"/>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9C1A3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C1A3C"/>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9C1A3C"/>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C1A3C"/>
    <w:rPr>
      <w:color w:val="auto"/>
      <w:u w:val="none"/>
    </w:rPr>
  </w:style>
  <w:style w:type="character" w:styleId="FollowedHyperlink">
    <w:name w:val="FollowedHyperlink"/>
    <w:basedOn w:val="DefaultParagraphFont"/>
    <w:uiPriority w:val="99"/>
    <w:semiHidden/>
    <w:unhideWhenUsed/>
    <w:rsid w:val="009C1A3C"/>
    <w:rPr>
      <w:color w:val="auto"/>
      <w:u w:val="none"/>
    </w:rPr>
  </w:style>
  <w:style w:type="paragraph" w:customStyle="1" w:styleId="Emphasis1">
    <w:name w:val="Emphasis1"/>
    <w:basedOn w:val="Normal"/>
    <w:link w:val="Emphasis"/>
    <w:autoRedefine/>
    <w:uiPriority w:val="7"/>
    <w:qFormat/>
    <w:rsid w:val="009C1A3C"/>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
    <w:basedOn w:val="Heading1"/>
    <w:link w:val="Hyperlink"/>
    <w:autoRedefine/>
    <w:uiPriority w:val="99"/>
    <w:qFormat/>
    <w:rsid w:val="009C1A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character" w:customStyle="1" w:styleId="DocumentMapChar">
    <w:name w:val="Document Map Char"/>
    <w:basedOn w:val="DefaultParagraphFont"/>
    <w:link w:val="DocumentMap"/>
    <w:uiPriority w:val="99"/>
    <w:semiHidden/>
    <w:rsid w:val="009C1A3C"/>
    <w:rPr>
      <w:rFonts w:ascii="Lucida Grande" w:hAnsi="Lucida Grande" w:cs="Lucida Grande"/>
      <w:sz w:val="24"/>
    </w:rPr>
  </w:style>
  <w:style w:type="paragraph" w:styleId="DocumentMap">
    <w:name w:val="Document Map"/>
    <w:basedOn w:val="Normal"/>
    <w:link w:val="DocumentMapChar"/>
    <w:uiPriority w:val="99"/>
    <w:semiHidden/>
    <w:unhideWhenUsed/>
    <w:rsid w:val="009C1A3C"/>
    <w:pPr>
      <w:spacing w:after="0" w:line="240" w:lineRule="auto"/>
    </w:pPr>
    <w:rPr>
      <w:rFonts w:ascii="Lucida Grande" w:eastAsiaTheme="minorEastAsia" w:hAnsi="Lucida Grande" w:cs="Lucida Grande"/>
      <w:sz w:val="24"/>
      <w:lang w:eastAsia="zh-CN"/>
    </w:rPr>
  </w:style>
  <w:style w:type="character" w:customStyle="1" w:styleId="DocumentMapChar1">
    <w:name w:val="Document Map Char1"/>
    <w:basedOn w:val="DefaultParagraphFont"/>
    <w:uiPriority w:val="99"/>
    <w:semiHidden/>
    <w:rsid w:val="009C1A3C"/>
    <w:rPr>
      <w:rFonts w:ascii="Segoe UI" w:eastAsiaTheme="minorHAnsi" w:hAnsi="Segoe UI" w:cs="Segoe UI"/>
      <w:sz w:val="16"/>
      <w:szCs w:val="16"/>
      <w:lang w:eastAsia="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9C1A3C"/>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9C1A3C"/>
    <w:rPr>
      <w:rFonts w:ascii="Times New Roman" w:eastAsia="Times New Roman" w:hAnsi="Times New Roman" w:cs="Times New Roman"/>
      <w:sz w:val="24"/>
      <w:lang w:eastAsia="en-US"/>
    </w:rPr>
  </w:style>
  <w:style w:type="character" w:customStyle="1" w:styleId="TitleChar">
    <w:name w:val="Title Char"/>
    <w:aliases w:val="Cites and Cards Char,UNDERLINE Char,Bold Underlined Char,Block Heading Char,title Char,Read This Char"/>
    <w:link w:val="Title"/>
    <w:uiPriority w:val="1"/>
    <w:qFormat/>
    <w:rsid w:val="009C1A3C"/>
    <w:rPr>
      <w:bCs/>
      <w:sz w:val="20"/>
      <w:u w:val="single"/>
    </w:rPr>
  </w:style>
  <w:style w:type="paragraph" w:styleId="Title">
    <w:name w:val="Title"/>
    <w:aliases w:val="Cites and Cards,UNDERLINE,Bold Underlined,Block Heading,title,Read This"/>
    <w:basedOn w:val="Normal"/>
    <w:next w:val="Normal"/>
    <w:link w:val="TitleChar"/>
    <w:uiPriority w:val="1"/>
    <w:qFormat/>
    <w:rsid w:val="009C1A3C"/>
    <w:pPr>
      <w:pBdr>
        <w:bottom w:val="single" w:sz="8" w:space="4" w:color="4F81BD"/>
      </w:pBdr>
      <w:spacing w:after="300"/>
      <w:contextualSpacing/>
    </w:pPr>
    <w:rPr>
      <w:rFonts w:asciiTheme="minorHAnsi" w:eastAsiaTheme="minorEastAsia" w:hAnsiTheme="minorHAnsi" w:cstheme="minorBidi"/>
      <w:bCs/>
      <w:sz w:val="20"/>
      <w:u w:val="single"/>
      <w:lang w:eastAsia="zh-CN"/>
    </w:rPr>
  </w:style>
  <w:style w:type="character" w:customStyle="1" w:styleId="TitleChar1">
    <w:name w:val="Title Char1"/>
    <w:basedOn w:val="DefaultParagraphFont"/>
    <w:uiPriority w:val="10"/>
    <w:rsid w:val="009C1A3C"/>
    <w:rPr>
      <w:rFonts w:asciiTheme="majorHAnsi" w:eastAsiaTheme="majorEastAsia" w:hAnsiTheme="majorHAnsi" w:cstheme="majorBidi"/>
      <w:spacing w:val="-10"/>
      <w:kern w:val="28"/>
      <w:sz w:val="56"/>
      <w:szCs w:val="56"/>
      <w:lang w:eastAsia="en-US"/>
    </w:rPr>
  </w:style>
  <w:style w:type="character" w:customStyle="1" w:styleId="HeaderChar">
    <w:name w:val="Header Char"/>
    <w:basedOn w:val="DefaultParagraphFont"/>
    <w:link w:val="Header"/>
    <w:uiPriority w:val="99"/>
    <w:rsid w:val="009C1A3C"/>
    <w:rPr>
      <w:rFonts w:ascii="Calibri" w:hAnsi="Calibri" w:cs="Calibri"/>
    </w:rPr>
  </w:style>
  <w:style w:type="paragraph" w:styleId="Header">
    <w:name w:val="header"/>
    <w:basedOn w:val="Normal"/>
    <w:link w:val="HeaderChar"/>
    <w:uiPriority w:val="99"/>
    <w:unhideWhenUsed/>
    <w:rsid w:val="009C1A3C"/>
    <w:pPr>
      <w:tabs>
        <w:tab w:val="center" w:pos="4680"/>
        <w:tab w:val="right" w:pos="9360"/>
      </w:tabs>
      <w:spacing w:after="0" w:line="240" w:lineRule="auto"/>
    </w:pPr>
    <w:rPr>
      <w:rFonts w:eastAsiaTheme="minorEastAsia"/>
      <w:lang w:eastAsia="zh-CN"/>
    </w:rPr>
  </w:style>
  <w:style w:type="character" w:customStyle="1" w:styleId="HeaderChar1">
    <w:name w:val="Header Char1"/>
    <w:basedOn w:val="DefaultParagraphFont"/>
    <w:uiPriority w:val="99"/>
    <w:semiHidden/>
    <w:rsid w:val="009C1A3C"/>
    <w:rPr>
      <w:rFonts w:ascii="Calibri" w:eastAsiaTheme="minorHAnsi" w:hAnsi="Calibri" w:cs="Calibri"/>
      <w:lang w:eastAsia="en-US"/>
    </w:rPr>
  </w:style>
  <w:style w:type="character" w:customStyle="1" w:styleId="FooterChar">
    <w:name w:val="Footer Char"/>
    <w:basedOn w:val="DefaultParagraphFont"/>
    <w:link w:val="Footer"/>
    <w:uiPriority w:val="99"/>
    <w:rsid w:val="009C1A3C"/>
    <w:rPr>
      <w:rFonts w:ascii="Calibri" w:hAnsi="Calibri" w:cs="Calibri"/>
    </w:rPr>
  </w:style>
  <w:style w:type="paragraph" w:styleId="Footer">
    <w:name w:val="footer"/>
    <w:basedOn w:val="Normal"/>
    <w:link w:val="FooterChar"/>
    <w:uiPriority w:val="99"/>
    <w:unhideWhenUsed/>
    <w:rsid w:val="009C1A3C"/>
    <w:pPr>
      <w:tabs>
        <w:tab w:val="center" w:pos="4680"/>
        <w:tab w:val="right" w:pos="9360"/>
      </w:tabs>
      <w:spacing w:after="0" w:line="240" w:lineRule="auto"/>
    </w:pPr>
    <w:rPr>
      <w:rFonts w:eastAsiaTheme="minorEastAsia"/>
      <w:lang w:eastAsia="zh-CN"/>
    </w:rPr>
  </w:style>
  <w:style w:type="character" w:customStyle="1" w:styleId="FooterChar1">
    <w:name w:val="Footer Char1"/>
    <w:basedOn w:val="DefaultParagraphFont"/>
    <w:uiPriority w:val="99"/>
    <w:semiHidden/>
    <w:rsid w:val="009C1A3C"/>
    <w:rPr>
      <w:rFonts w:ascii="Calibri" w:eastAsiaTheme="minorHAnsi" w:hAnsi="Calibri" w:cs="Calibri"/>
      <w:lang w:eastAsia="en-US"/>
    </w:rPr>
  </w:style>
  <w:style w:type="paragraph" w:customStyle="1" w:styleId="Cards">
    <w:name w:val="Cards"/>
    <w:next w:val="Normal"/>
    <w:link w:val="CardsChar"/>
    <w:qFormat/>
    <w:rsid w:val="009C1A3C"/>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9C1A3C"/>
    <w:rPr>
      <w:rFonts w:ascii="Times New Roman" w:eastAsia="Times New Roman" w:hAnsi="Times New Roman" w:cs="Times New Roman"/>
      <w:sz w:val="20"/>
      <w:szCs w:val="24"/>
    </w:rPr>
  </w:style>
  <w:style w:type="paragraph" w:customStyle="1" w:styleId="Cites">
    <w:name w:val="Cites"/>
    <w:next w:val="Cards"/>
    <w:link w:val="CitesChar"/>
    <w:qFormat/>
    <w:rsid w:val="009C1A3C"/>
    <w:pPr>
      <w:widowControl w:val="0"/>
      <w:spacing w:after="0" w:line="240" w:lineRule="auto"/>
      <w:outlineLvl w:val="2"/>
    </w:pPr>
    <w:rPr>
      <w:rFonts w:ascii="Times New Roman" w:eastAsia="Times New Roman" w:hAnsi="Times New Roman" w:cs="Times New Roman"/>
      <w:sz w:val="20"/>
      <w:szCs w:val="24"/>
    </w:rPr>
  </w:style>
  <w:style w:type="character" w:customStyle="1" w:styleId="CitesChar">
    <w:name w:val="Cites Char"/>
    <w:link w:val="Cites"/>
    <w:rsid w:val="009C1A3C"/>
    <w:rPr>
      <w:rFonts w:ascii="Times New Roman" w:eastAsia="Times New Roman" w:hAnsi="Times New Roman" w:cs="Times New Roman"/>
      <w:sz w:val="20"/>
      <w:szCs w:val="24"/>
    </w:rPr>
  </w:style>
  <w:style w:type="paragraph" w:customStyle="1" w:styleId="Underline2">
    <w:name w:val="Underline2"/>
    <w:basedOn w:val="Normal"/>
    <w:link w:val="Underline2Char"/>
    <w:autoRedefine/>
    <w:uiPriority w:val="4"/>
    <w:qFormat/>
    <w:rsid w:val="009C1A3C"/>
    <w:rPr>
      <w:b/>
      <w:u w:val="single"/>
    </w:rPr>
  </w:style>
  <w:style w:type="character" w:customStyle="1" w:styleId="Underline2Char">
    <w:name w:val="Underline2 Char"/>
    <w:basedOn w:val="DefaultParagraphFont"/>
    <w:link w:val="Underline2"/>
    <w:uiPriority w:val="4"/>
    <w:rsid w:val="009C1A3C"/>
    <w:rPr>
      <w:rFonts w:ascii="Calibri" w:eastAsiaTheme="minorHAnsi" w:hAnsi="Calibri" w:cs="Calibri"/>
      <w:b/>
      <w:u w:val="single"/>
      <w:lang w:eastAsia="en-US"/>
    </w:rPr>
  </w:style>
  <w:style w:type="paragraph" w:customStyle="1" w:styleId="textbold">
    <w:name w:val="text bold"/>
    <w:basedOn w:val="Normal"/>
    <w:uiPriority w:val="7"/>
    <w:qFormat/>
    <w:rsid w:val="009C1A3C"/>
    <w:pPr>
      <w:widowControl w:val="0"/>
      <w:spacing w:line="240" w:lineRule="auto"/>
      <w:ind w:left="720"/>
      <w:jc w:val="both"/>
    </w:pPr>
    <w:rPr>
      <w:rFonts w:eastAsiaTheme="minorEastAsia"/>
      <w:b/>
      <w:iCs/>
      <w:u w:val="single"/>
    </w:rPr>
  </w:style>
  <w:style w:type="character" w:customStyle="1" w:styleId="DebateUnderline">
    <w:name w:val="Debate Underline"/>
    <w:qFormat/>
    <w:rsid w:val="009C1A3C"/>
    <w:rPr>
      <w:rFonts w:ascii="Times New Roman" w:hAnsi="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6/04/28/the-asteroid-miners-guide-to-the-galaxy-space-race-mining-asteroids-planetary-research-deep-space-industries/" TargetMode="External"/><Relationship Id="rId18" Type="http://schemas.openxmlformats.org/officeDocument/2006/relationships/hyperlink" Target="http://www.caseyhandmer.com/" TargetMode="External"/><Relationship Id="rId26" Type="http://schemas.openxmlformats.org/officeDocument/2006/relationships/hyperlink" Target="http://www.spacesafetymagazine.com/space-debris/kessler-syndrome/" TargetMode="External"/><Relationship Id="rId39" Type="http://schemas.openxmlformats.org/officeDocument/2006/relationships/hyperlink" Target="https://africanews.space/the-effect-of-asteroid-mining-on-mining-activities-in-africa/" TargetMode="External"/><Relationship Id="rId21" Type="http://schemas.openxmlformats.org/officeDocument/2006/relationships/hyperlink" Target="https://www.orbitaldebris.jsc.nasa.gov/faq.html" TargetMode="External"/><Relationship Id="rId34" Type="http://schemas.openxmlformats.org/officeDocument/2006/relationships/hyperlink" Target="https://io9.gizmodo.com/what-would-happen-if-all-our-satellites-were-suddenly-d-1709006681"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nasa.gov/content/what-is-nasa-s-asteroid-redirect-mission/" TargetMode="External"/><Relationship Id="rId20" Type="http://schemas.openxmlformats.org/officeDocument/2006/relationships/hyperlink" Target="https://www.scientificamerican.com/article/orbital-debris-space-fence/" TargetMode="External"/><Relationship Id="rId29" Type="http://schemas.openxmlformats.org/officeDocument/2006/relationships/hyperlink" Target="http://planet4589.org/" TargetMode="External"/><Relationship Id="rId41" Type="http://schemas.openxmlformats.org/officeDocument/2006/relationships/hyperlink" Target="https://www.the-american-interest.com/2013/12/15/peace-in-the-congo-why-the-world-should-car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sues.org/new-policies-needed-to-advance-space-mining/" TargetMode="External"/><Relationship Id="rId24" Type="http://schemas.openxmlformats.org/officeDocument/2006/relationships/hyperlink" Target="https://www.nature.com/articles/s41598-021-89909-7" TargetMode="External"/><Relationship Id="rId32" Type="http://schemas.openxmlformats.org/officeDocument/2006/relationships/hyperlink" Target="http://articles.latimes.com/1998/may/21/news/mn-52190" TargetMode="External"/><Relationship Id="rId37" Type="http://schemas.openxmlformats.org/officeDocument/2006/relationships/hyperlink" Target="http://www.pwsinger.com/biography.html" TargetMode="External"/><Relationship Id="rId40" Type="http://schemas.openxmlformats.org/officeDocument/2006/relationships/hyperlink" Target="https://www.researchgate.net/publication/320740608_Experienced_poverty_and_local_conflict_violence" TargetMode="External"/><Relationship Id="rId5" Type="http://schemas.openxmlformats.org/officeDocument/2006/relationships/styles" Target="styles.xml"/><Relationship Id="rId15" Type="http://schemas.openxmlformats.org/officeDocument/2006/relationships/hyperlink" Target="https://arxiv.org/pdf/1505.03800.pdf" TargetMode="External"/><Relationship Id="rId23" Type="http://schemas.openxmlformats.org/officeDocument/2006/relationships/hyperlink" Target="https://newrepublic.com/article/160303/monetizing-final-frontier" TargetMode="External"/><Relationship Id="rId28" Type="http://schemas.openxmlformats.org/officeDocument/2006/relationships/hyperlink" Target="https://io9.gizmodo.com/what-would-happen-if-all-our-satellites-were-suddenly-d-1709006681" TargetMode="External"/><Relationship Id="rId36" Type="http://schemas.openxmlformats.org/officeDocument/2006/relationships/hyperlink" Target="http://www.protocols.com/pbook/cellular.htm" TargetMode="Externa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s://www.scientificamerican.com/podcast/episode/the-sneaky-danger-of-space-dust/" TargetMode="External"/><Relationship Id="rId31" Type="http://schemas.openxmlformats.org/officeDocument/2006/relationships/hyperlink" Target="https://io9.gizmodo.com/what-would-happen-if-all-our-satellites-were-suddenly-d-1709006681" TargetMode="External"/><Relationship Id="rId4" Type="http://schemas.openxmlformats.org/officeDocument/2006/relationships/numbering" Target="numbering.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www.newscientist.com/article/mg22630235-100-dust-from-asteroid-mining-spells-danger-for-satellites/" TargetMode="External"/><Relationship Id="rId22" Type="http://schemas.openxmlformats.org/officeDocument/2006/relationships/hyperlink" Target="https://www.acclimatise.uk.com/2018/05/02/earth-observation-of-increasing-importance-for-climate-change-adaptation/" TargetMode="External"/><Relationship Id="rId27" Type="http://schemas.openxmlformats.org/officeDocument/2006/relationships/hyperlink" Target="http://io9.com/how-to-clean-up-deadly-space-junk-before-disaster-strik-1443463338" TargetMode="External"/><Relationship Id="rId30" Type="http://schemas.openxmlformats.org/officeDocument/2006/relationships/hyperlink" Target="http://planet4589.org/jcm/cfa-www.harvard.edu" TargetMode="External"/><Relationship Id="rId35" Type="http://schemas.openxmlformats.org/officeDocument/2006/relationships/hyperlink" Target="https://io9.gizmodo.com/what-would-happen-if-all-our-satellites-were-suddenly-d-1709006681" TargetMode="External"/><Relationship Id="rId43" Type="http://schemas.openxmlformats.org/officeDocument/2006/relationships/theme" Target="theme/theme1.xml"/><Relationship Id="rId8" Type="http://schemas.openxmlformats.org/officeDocument/2006/relationships/hyperlink" Target="https://www.nasa.gov/mission_pages/station/news/orbital_debris.html" TargetMode="External"/><Relationship Id="rId3" Type="http://schemas.openxmlformats.org/officeDocument/2006/relationships/customXml" Target="../customXml/item3.xml"/><Relationship Id="rId12" Type="http://schemas.openxmlformats.org/officeDocument/2006/relationships/hyperlink" Target="http://lroc.sese.asu.edu/posts/1105" TargetMode="External"/><Relationship Id="rId17" Type="http://schemas.openxmlformats.org/officeDocument/2006/relationships/hyperlink" Target="https://www.newscientist.com/article/dn27243-rock-grab-from-asteroid-will-aid-human-mission-to-mars" TargetMode="External"/><Relationship Id="rId25" Type="http://schemas.openxmlformats.org/officeDocument/2006/relationships/hyperlink" Target="https://io9.gizmodo.com/what-would-happen-if-all-our-satellites-were-suddenly-d-1709006681" TargetMode="External"/><Relationship Id="rId33" Type="http://schemas.openxmlformats.org/officeDocument/2006/relationships/hyperlink" Target="http://marshall.org/wp-content/uploads/2013/08/Day-without-Space-Oct-16-2008.pdf" TargetMode="External"/><Relationship Id="rId38" Type="http://schemas.openxmlformats.org/officeDocument/2006/relationships/hyperlink" Target="https://www.newamerica.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72E0D0-A3F0-421C-8F91-026C7C941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3605AF-E953-4DA4-9756-12365FAA099F}">
  <ds:schemaRefs>
    <ds:schemaRef ds:uri="http://schemas.microsoft.com/sharepoint/v3/contenttype/forms"/>
  </ds:schemaRefs>
</ds:datastoreItem>
</file>

<file path=customXml/itemProps3.xml><?xml version="1.0" encoding="utf-8"?>
<ds:datastoreItem xmlns:ds="http://schemas.openxmlformats.org/officeDocument/2006/customXml" ds:itemID="{40457B34-95B6-4C58-9908-5848FFC05058}">
  <ds:schemaRefs>
    <ds:schemaRef ds:uri="http://schemas.microsoft.com/office/2006/documentManagement/types"/>
    <ds:schemaRef ds:uri="http://purl.org/dc/dcmitype/"/>
    <ds:schemaRef ds:uri="http://purl.org/dc/elements/1.1/"/>
    <ds:schemaRef ds:uri="1430f823-3a8c-4fa8-a3a8-481f7f20a20f"/>
    <ds:schemaRef ds:uri="http://schemas.microsoft.com/office/2006/metadata/properties"/>
    <ds:schemaRef ds:uri="http://purl.org/dc/terms/"/>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12004</Words>
  <Characters>68423</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80267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2022-02-26T23:31:00Z</dcterms:created>
  <dcterms:modified xsi:type="dcterms:W3CDTF">2022-02-27T00:00:00Z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