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652" w:rsidRDefault="00076908" w:rsidP="00076908">
      <w:pPr>
        <w:pStyle w:val="Heading1"/>
      </w:pPr>
      <w:r>
        <w:t>1NC-r1-Peninsula</w:t>
      </w:r>
      <w:r w:rsidR="00B4708B">
        <w:t>-vs-Tays KM</w:t>
      </w:r>
    </w:p>
    <w:p w:rsidR="00076908" w:rsidRPr="0043368C" w:rsidRDefault="00076908" w:rsidP="00076908">
      <w:pPr>
        <w:pStyle w:val="Heading2"/>
        <w:rPr>
          <w:rFonts w:asciiTheme="minorHAnsi" w:hAnsiTheme="minorHAnsi" w:cstheme="minorHAnsi"/>
        </w:rPr>
      </w:pPr>
      <w:r>
        <w:rPr>
          <w:rFonts w:asciiTheme="minorHAnsi" w:hAnsiTheme="minorHAnsi" w:cstheme="minorHAnsi"/>
        </w:rPr>
        <w:t>CP-</w:t>
      </w:r>
      <w:r w:rsidRPr="0043368C">
        <w:rPr>
          <w:rFonts w:asciiTheme="minorHAnsi" w:hAnsiTheme="minorHAnsi" w:cstheme="minorHAnsi"/>
        </w:rPr>
        <w:t>PPP Debris</w:t>
      </w: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The United States federal government ought to – </w:t>
      </w: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1] Increase funding for public-private partnerships (</w:t>
      </w:r>
      <w:proofErr w:type="spellStart"/>
      <w:r w:rsidRPr="0043368C">
        <w:rPr>
          <w:rFonts w:asciiTheme="minorHAnsi" w:hAnsiTheme="minorHAnsi" w:cstheme="minorHAnsi"/>
        </w:rPr>
        <w:t>ppp</w:t>
      </w:r>
      <w:proofErr w:type="spellEnd"/>
      <w:r w:rsidRPr="0043368C">
        <w:rPr>
          <w:rFonts w:asciiTheme="minorHAnsi" w:hAnsiTheme="minorHAnsi" w:cstheme="minorHAnsi"/>
        </w:rPr>
        <w:t>) to test and refine SSA technologies and small satellites, utilizing tax credits.</w:t>
      </w: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2] Create a legal partnership with countries in the EU, Japan, and India that shares SSA info and enhance federal cooperation and sharing of this info.</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The counterplan </w:t>
      </w:r>
      <w:r w:rsidRPr="0043368C">
        <w:rPr>
          <w:rFonts w:asciiTheme="minorHAnsi" w:hAnsiTheme="minorHAnsi" w:cstheme="minorHAnsi"/>
          <w:u w:val="single"/>
        </w:rPr>
        <w:t>solves space debris</w:t>
      </w:r>
      <w:r w:rsidRPr="0043368C">
        <w:rPr>
          <w:rFonts w:asciiTheme="minorHAnsi" w:hAnsiTheme="minorHAnsi" w:cstheme="minorHAnsi"/>
        </w:rPr>
        <w:t xml:space="preserve"> and </w:t>
      </w:r>
      <w:r w:rsidRPr="0043368C">
        <w:rPr>
          <w:rFonts w:asciiTheme="minorHAnsi" w:hAnsiTheme="minorHAnsi" w:cstheme="minorHAnsi"/>
          <w:u w:val="single"/>
        </w:rPr>
        <w:t>addresses</w:t>
      </w:r>
      <w:r w:rsidRPr="0043368C">
        <w:rPr>
          <w:rFonts w:asciiTheme="minorHAnsi" w:hAnsiTheme="minorHAnsi" w:cstheme="minorHAnsi"/>
        </w:rPr>
        <w:t xml:space="preserve"> the current lack of progress.</w:t>
      </w:r>
    </w:p>
    <w:p w:rsidR="00076908" w:rsidRPr="0043368C" w:rsidRDefault="00076908" w:rsidP="00076908">
      <w:pPr>
        <w:rPr>
          <w:rFonts w:asciiTheme="minorHAnsi" w:hAnsiTheme="minorHAnsi" w:cstheme="minorHAnsi"/>
        </w:rPr>
      </w:pPr>
      <w:r w:rsidRPr="0043368C">
        <w:rPr>
          <w:rStyle w:val="Style13ptBold"/>
          <w:rFonts w:asciiTheme="minorHAnsi" w:hAnsiTheme="minorHAnsi" w:cstheme="minorHAnsi"/>
        </w:rPr>
        <w:t>Long 19</w:t>
      </w:r>
      <w:r w:rsidRPr="0043368C">
        <w:rPr>
          <w:rFonts w:asciiTheme="minorHAnsi" w:hAnsiTheme="minorHAnsi" w:cstheme="minorHAnsi"/>
        </w:rPr>
        <w:t xml:space="preserve"> ― George Long, Managing Member at Legal Parallax, B.A. in Political Science from Duke University, LL.M. in International Law from American University, LL.M. in Space, Cyber, and Telecommunications Law from the University of Nebraska, 2019. (“Monetizing Space Debris: Getting Tax Credits On Board”, </w:t>
      </w:r>
      <w:r w:rsidRPr="0043368C">
        <w:rPr>
          <w:rFonts w:asciiTheme="minorHAnsi" w:hAnsiTheme="minorHAnsi" w:cstheme="minorHAnsi"/>
          <w:i/>
          <w:iCs/>
        </w:rPr>
        <w:t>Space Traffic Management Conference</w:t>
      </w:r>
      <w:r w:rsidRPr="0043368C">
        <w:rPr>
          <w:rFonts w:asciiTheme="minorHAnsi" w:hAnsiTheme="minorHAnsi" w:cstheme="minorHAnsi"/>
        </w:rPr>
        <w:t>, February 27</w:t>
      </w:r>
      <w:r w:rsidRPr="0043368C">
        <w:rPr>
          <w:rFonts w:asciiTheme="minorHAnsi" w:hAnsiTheme="minorHAnsi" w:cstheme="minorHAnsi"/>
          <w:vertAlign w:val="superscript"/>
        </w:rPr>
        <w:t>th</w:t>
      </w:r>
      <w:r w:rsidRPr="0043368C">
        <w:rPr>
          <w:rFonts w:asciiTheme="minorHAnsi" w:hAnsiTheme="minorHAnsi" w:cstheme="minorHAnsi"/>
        </w:rPr>
        <w:t xml:space="preserve">, 2019, Available Online at: </w:t>
      </w:r>
      <w:hyperlink r:id="rId6" w:history="1">
        <w:r w:rsidRPr="0043368C">
          <w:rPr>
            <w:rStyle w:val="Hyperlink"/>
            <w:rFonts w:asciiTheme="minorHAnsi" w:hAnsiTheme="minorHAnsi" w:cstheme="minorHAnsi"/>
          </w:rPr>
          <w:t>https://commons.erau.edu/cgi/viewcontent.cgi?article=1262&amp;context=stm</w:t>
        </w:r>
      </w:hyperlink>
      <w:r w:rsidRPr="0043368C">
        <w:rPr>
          <w:rFonts w:asciiTheme="minorHAnsi" w:hAnsiTheme="minorHAnsi" w:cstheme="minorHAnsi"/>
        </w:rPr>
        <w:t>)</w:t>
      </w:r>
    </w:p>
    <w:p w:rsidR="00076908" w:rsidRPr="0043368C" w:rsidRDefault="00076908" w:rsidP="00076908">
      <w:pPr>
        <w:rPr>
          <w:rStyle w:val="Emphasis"/>
          <w:rFonts w:asciiTheme="minorHAnsi" w:hAnsiTheme="minorHAnsi" w:cstheme="minorHAnsi"/>
        </w:rPr>
      </w:pPr>
      <w:r w:rsidRPr="0043368C">
        <w:rPr>
          <w:rFonts w:asciiTheme="minorHAnsi" w:hAnsiTheme="minorHAnsi" w:cstheme="minorHAnsi"/>
        </w:rPr>
        <w:t xml:space="preserve">It is said that there is nothing harder to stop than an idea whose time has come. It cannot be disputed or denied that the </w:t>
      </w:r>
      <w:r w:rsidRPr="0043368C">
        <w:rPr>
          <w:rStyle w:val="StyleUnderline"/>
          <w:rFonts w:asciiTheme="minorHAnsi" w:hAnsiTheme="minorHAnsi" w:cstheme="minorHAnsi"/>
          <w:highlight w:val="green"/>
        </w:rPr>
        <w:t>time has</w:t>
      </w:r>
      <w:r w:rsidRPr="0043368C">
        <w:rPr>
          <w:rStyle w:val="StyleUnderline"/>
          <w:rFonts w:asciiTheme="minorHAnsi" w:hAnsiTheme="minorHAnsi" w:cstheme="minorHAnsi"/>
        </w:rPr>
        <w:t xml:space="preserve"> now </w:t>
      </w:r>
      <w:r w:rsidRPr="0043368C">
        <w:rPr>
          <w:rStyle w:val="StyleUnderline"/>
          <w:rFonts w:asciiTheme="minorHAnsi" w:hAnsiTheme="minorHAnsi" w:cstheme="minorHAnsi"/>
          <w:highlight w:val="green"/>
        </w:rPr>
        <w:t xml:space="preserve">arrived for </w:t>
      </w:r>
      <w:r w:rsidRPr="0043368C">
        <w:rPr>
          <w:rStyle w:val="Emphasis"/>
          <w:rFonts w:asciiTheme="minorHAnsi" w:hAnsiTheme="minorHAnsi" w:cstheme="minorHAnsi"/>
          <w:highlight w:val="green"/>
        </w:rPr>
        <w:t>active harvesting of orbital debris</w:t>
      </w:r>
      <w:r w:rsidRPr="0043368C">
        <w:rPr>
          <w:rStyle w:val="StyleUnderline"/>
          <w:rFonts w:asciiTheme="minorHAnsi" w:hAnsiTheme="minorHAnsi" w:cstheme="minorHAnsi"/>
        </w:rPr>
        <w:t xml:space="preserve"> to ensure the continual unfettered access to and the use</w:t>
      </w:r>
      <w:r w:rsidRPr="0043368C">
        <w:rPr>
          <w:rFonts w:asciiTheme="minorHAnsi" w:hAnsiTheme="minorHAnsi" w:cstheme="minorHAnsi"/>
        </w:rPr>
        <w:t xml:space="preserve">, exploitation and exploration </w:t>
      </w:r>
      <w:r w:rsidRPr="0043368C">
        <w:rPr>
          <w:rStyle w:val="StyleUnderline"/>
          <w:rFonts w:asciiTheme="minorHAnsi" w:hAnsiTheme="minorHAnsi" w:cstheme="minorHAnsi"/>
        </w:rPr>
        <w:t>of outer space</w:t>
      </w:r>
      <w:r w:rsidRPr="0043368C">
        <w:rPr>
          <w:rFonts w:asciiTheme="minorHAnsi" w:hAnsiTheme="minorHAnsi" w:cstheme="minorHAnsi"/>
        </w:rPr>
        <w:t xml:space="preserve">. The volume of space debris will not stagnate especially since there is no foreseeable decrease in the number of space launches which will traverse Earth’s gravity barrier and deploy new objects in orbit. </w:t>
      </w:r>
      <w:r w:rsidRPr="0043368C">
        <w:rPr>
          <w:rStyle w:val="StyleUnderline"/>
          <w:rFonts w:asciiTheme="minorHAnsi" w:hAnsiTheme="minorHAnsi" w:cstheme="minorHAnsi"/>
        </w:rPr>
        <w:t xml:space="preserve">While there has been marginal progress with mitigating the creation of new orbital debris arising from the decommissioning of satellites, much talk and little substantive action comprise the emerging legacy for extracting orbital debris. </w:t>
      </w:r>
      <w:r w:rsidRPr="0043368C">
        <w:rPr>
          <w:rFonts w:asciiTheme="minorHAnsi" w:hAnsiTheme="minorHAnsi" w:cstheme="minorHAnsi"/>
        </w:rPr>
        <w:t xml:space="preserve">To date, it </w:t>
      </w:r>
      <w:r w:rsidRPr="0043368C">
        <w:rPr>
          <w:rStyle w:val="StyleUnderline"/>
          <w:rFonts w:asciiTheme="minorHAnsi" w:hAnsiTheme="minorHAnsi" w:cstheme="minorHAnsi"/>
        </w:rPr>
        <w:t>has been a governmental obligation to address the orbital debris problem which is consistent with the United States</w:t>
      </w:r>
      <w:r w:rsidRPr="0043368C">
        <w:rPr>
          <w:rFonts w:asciiTheme="minorHAnsi" w:hAnsiTheme="minorHAnsi" w:cstheme="minorHAnsi"/>
        </w:rPr>
        <w:t xml:space="preserve"> international obligations relating to the use and exploration of outer space. However, </w:t>
      </w:r>
      <w:r w:rsidRPr="0043368C">
        <w:rPr>
          <w:rStyle w:val="StyleUnderline"/>
          <w:rFonts w:asciiTheme="minorHAnsi" w:hAnsiTheme="minorHAnsi" w:cstheme="minorHAnsi"/>
          <w:highlight w:val="green"/>
        </w:rPr>
        <w:t>the lack of progress with</w:t>
      </w:r>
      <w:r w:rsidRPr="0043368C">
        <w:rPr>
          <w:rStyle w:val="StyleUnderline"/>
          <w:rFonts w:asciiTheme="minorHAnsi" w:hAnsiTheme="minorHAnsi" w:cstheme="minorHAnsi"/>
        </w:rPr>
        <w:t xml:space="preserve"> the actual </w:t>
      </w:r>
      <w:r w:rsidRPr="0043368C">
        <w:rPr>
          <w:rStyle w:val="StyleUnderline"/>
          <w:rFonts w:asciiTheme="minorHAnsi" w:hAnsiTheme="minorHAnsi" w:cstheme="minorHAnsi"/>
          <w:highlight w:val="green"/>
        </w:rPr>
        <w:t>removal</w:t>
      </w:r>
      <w:r w:rsidRPr="0043368C">
        <w:rPr>
          <w:rStyle w:val="StyleUnderline"/>
          <w:rFonts w:asciiTheme="minorHAnsi" w:hAnsiTheme="minorHAnsi" w:cstheme="minorHAnsi"/>
        </w:rPr>
        <w:t xml:space="preserve"> of orbital space debris </w:t>
      </w:r>
      <w:r w:rsidRPr="0043368C">
        <w:rPr>
          <w:rStyle w:val="StyleUnderline"/>
          <w:rFonts w:asciiTheme="minorHAnsi" w:hAnsiTheme="minorHAnsi" w:cstheme="minorHAnsi"/>
          <w:highlight w:val="green"/>
          <w:bdr w:val="single" w:sz="12" w:space="0" w:color="auto"/>
        </w:rPr>
        <w:t xml:space="preserve">demonstrates the </w:t>
      </w:r>
      <w:r w:rsidRPr="0043368C">
        <w:rPr>
          <w:rStyle w:val="Emphasis"/>
          <w:rFonts w:asciiTheme="minorHAnsi" w:hAnsiTheme="minorHAnsi" w:cstheme="minorHAnsi"/>
          <w:highlight w:val="green"/>
          <w:bdr w:val="single" w:sz="12" w:space="0" w:color="auto"/>
        </w:rPr>
        <w:t xml:space="preserve">importance </w:t>
      </w:r>
      <w:r w:rsidRPr="0043368C">
        <w:rPr>
          <w:rStyle w:val="Emphasis"/>
          <w:rFonts w:asciiTheme="minorHAnsi" w:hAnsiTheme="minorHAnsi" w:cstheme="minorHAnsi"/>
          <w:highlight w:val="green"/>
        </w:rPr>
        <w:t>of</w:t>
      </w:r>
      <w:r w:rsidRPr="0043368C">
        <w:rPr>
          <w:rStyle w:val="Emphasis"/>
          <w:rFonts w:asciiTheme="minorHAnsi" w:hAnsiTheme="minorHAnsi" w:cstheme="minorHAnsi"/>
        </w:rPr>
        <w:t xml:space="preserve"> establishing</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 true</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public/private partnership</w:t>
      </w:r>
      <w:r w:rsidRPr="0043368C">
        <w:rPr>
          <w:rStyle w:val="Emphasis"/>
          <w:rFonts w:asciiTheme="minorHAnsi" w:hAnsiTheme="minorHAnsi" w:cstheme="minorHAnsi"/>
        </w:rPr>
        <w:t xml:space="preserve"> </w:t>
      </w:r>
      <w:r w:rsidRPr="0043368C">
        <w:rPr>
          <w:rStyle w:val="StyleUnderline"/>
          <w:rFonts w:asciiTheme="minorHAnsi" w:hAnsiTheme="minorHAnsi" w:cstheme="minorHAnsi"/>
          <w:highlight w:val="green"/>
        </w:rPr>
        <w:t>with the sole focus on extracting orbital debris.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This necessitates monetizing</w:t>
      </w:r>
      <w:r w:rsidRPr="0043368C">
        <w:rPr>
          <w:rStyle w:val="StyleUnderline"/>
          <w:rFonts w:asciiTheme="minorHAnsi" w:hAnsiTheme="minorHAnsi" w:cstheme="minorHAnsi"/>
        </w:rPr>
        <w:t xml:space="preserve"> space </w:t>
      </w:r>
      <w:r w:rsidRPr="0043368C">
        <w:rPr>
          <w:rStyle w:val="StyleUnderline"/>
          <w:rFonts w:asciiTheme="minorHAnsi" w:hAnsiTheme="minorHAnsi" w:cstheme="minorHAnsi"/>
          <w:highlight w:val="green"/>
        </w:rPr>
        <w:t>debris extraction to attract</w:t>
      </w:r>
      <w:r w:rsidRPr="0043368C">
        <w:rPr>
          <w:rStyle w:val="StyleUnderline"/>
          <w:rFonts w:asciiTheme="minorHAnsi" w:hAnsiTheme="minorHAnsi" w:cstheme="minorHAnsi"/>
        </w:rPr>
        <w:t xml:space="preserve"> the </w:t>
      </w:r>
      <w:r w:rsidRPr="0043368C">
        <w:rPr>
          <w:rStyle w:val="Emphasis"/>
          <w:rFonts w:asciiTheme="minorHAnsi" w:hAnsiTheme="minorHAnsi" w:cstheme="minorHAnsi"/>
          <w:highlight w:val="green"/>
        </w:rPr>
        <w:t>attention, energy and focus</w:t>
      </w:r>
      <w:r w:rsidRPr="0043368C">
        <w:rPr>
          <w:rStyle w:val="StyleUnderline"/>
          <w:rFonts w:asciiTheme="minorHAnsi" w:hAnsiTheme="minorHAnsi" w:cstheme="minorHAnsi"/>
          <w:highlight w:val="green"/>
        </w:rPr>
        <w:t xml:space="preserve"> of</w:t>
      </w:r>
      <w:r w:rsidRPr="0043368C">
        <w:rPr>
          <w:rStyle w:val="StyleUnderline"/>
          <w:rFonts w:asciiTheme="minorHAnsi" w:hAnsiTheme="minorHAnsi" w:cstheme="minorHAnsi"/>
        </w:rPr>
        <w:t xml:space="preserve"> prospective </w:t>
      </w:r>
      <w:r w:rsidRPr="0043368C">
        <w:rPr>
          <w:rStyle w:val="StyleUnderline"/>
          <w:rFonts w:asciiTheme="minorHAnsi" w:hAnsiTheme="minorHAnsi" w:cstheme="minorHAnsi"/>
          <w:highlight w:val="green"/>
        </w:rPr>
        <w:t>investors, startup firms</w:t>
      </w:r>
      <w:r w:rsidRPr="0043368C">
        <w:rPr>
          <w:rStyle w:val="StyleUnderline"/>
          <w:rFonts w:asciiTheme="minorHAnsi" w:hAnsiTheme="minorHAnsi" w:cstheme="minorHAnsi"/>
        </w:rPr>
        <w:t xml:space="preserve"> and established actors in the space industry</w:t>
      </w:r>
      <w:r w:rsidRPr="0043368C">
        <w:rPr>
          <w:rFonts w:asciiTheme="minorHAnsi" w:hAnsiTheme="minorHAnsi" w:cstheme="minorHAnsi"/>
        </w:rPr>
        <w:t xml:space="preserve">. As discussed and examined above, </w:t>
      </w:r>
      <w:r w:rsidRPr="0043368C">
        <w:rPr>
          <w:rStyle w:val="StyleUnderline"/>
          <w:rFonts w:asciiTheme="minorHAnsi" w:hAnsiTheme="minorHAnsi" w:cstheme="minorHAnsi"/>
          <w:b/>
          <w:highlight w:val="green"/>
          <w:bdr w:val="single" w:sz="12" w:space="0" w:color="auto"/>
        </w:rPr>
        <w:t>tax credits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are</w:t>
      </w:r>
      <w:r w:rsidRPr="0043368C">
        <w:rPr>
          <w:rStyle w:val="StyleUnderline"/>
          <w:rFonts w:asciiTheme="minorHAnsi" w:hAnsiTheme="minorHAnsi" w:cstheme="minorHAnsi"/>
        </w:rPr>
        <w:t xml:space="preserve"> one-</w:t>
      </w:r>
      <w:r w:rsidRPr="0043368C">
        <w:rPr>
          <w:rStyle w:val="StyleUnderline"/>
          <w:rFonts w:asciiTheme="minorHAnsi" w:hAnsiTheme="minorHAnsi" w:cstheme="minorHAnsi"/>
          <w:highlight w:val="green"/>
        </w:rPr>
        <w:t>means of</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monetizing the extraction of orbiting debris</w:t>
      </w:r>
      <w:r w:rsidRPr="0043368C">
        <w:rPr>
          <w:rStyle w:val="Emphasis"/>
          <w:rFonts w:asciiTheme="minorHAnsi" w:hAnsiTheme="minorHAnsi" w:cstheme="minorHAnsi"/>
        </w:rPr>
        <w:t>.</w:t>
      </w:r>
    </w:p>
    <w:p w:rsidR="00076908" w:rsidRPr="0043368C" w:rsidRDefault="00076908" w:rsidP="00076908">
      <w:pPr>
        <w:rPr>
          <w:rStyle w:val="Emphasis"/>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Tax credits </w:t>
      </w:r>
      <w:r w:rsidRPr="0043368C">
        <w:rPr>
          <w:rFonts w:asciiTheme="minorHAnsi" w:hAnsiTheme="minorHAnsi" w:cstheme="minorHAnsi"/>
          <w:u w:val="single"/>
        </w:rPr>
        <w:t>motivate</w:t>
      </w:r>
      <w:r w:rsidRPr="0043368C">
        <w:rPr>
          <w:rFonts w:asciiTheme="minorHAnsi" w:hAnsiTheme="minorHAnsi" w:cstheme="minorHAnsi"/>
        </w:rPr>
        <w:t xml:space="preserve"> the private sector – </w:t>
      </w:r>
      <w:r w:rsidRPr="0043368C">
        <w:rPr>
          <w:rFonts w:asciiTheme="minorHAnsi" w:hAnsiTheme="minorHAnsi" w:cstheme="minorHAnsi"/>
          <w:u w:val="single"/>
        </w:rPr>
        <w:t>solves case</w:t>
      </w:r>
      <w:r w:rsidRPr="0043368C">
        <w:rPr>
          <w:rFonts w:asciiTheme="minorHAnsi" w:hAnsiTheme="minorHAnsi" w:cstheme="minorHAnsi"/>
        </w:rPr>
        <w:t>.</w:t>
      </w:r>
    </w:p>
    <w:p w:rsidR="00076908" w:rsidRPr="0043368C" w:rsidRDefault="00076908" w:rsidP="00076908">
      <w:pPr>
        <w:rPr>
          <w:rFonts w:asciiTheme="minorHAnsi" w:hAnsiTheme="minorHAnsi" w:cstheme="minorHAnsi"/>
        </w:rPr>
      </w:pPr>
      <w:r w:rsidRPr="0043368C">
        <w:rPr>
          <w:rStyle w:val="Style13ptBold"/>
          <w:rFonts w:asciiTheme="minorHAnsi" w:hAnsiTheme="minorHAnsi" w:cstheme="minorHAnsi"/>
        </w:rPr>
        <w:t>Long 19</w:t>
      </w:r>
      <w:r w:rsidRPr="0043368C">
        <w:rPr>
          <w:rFonts w:asciiTheme="minorHAnsi" w:hAnsiTheme="minorHAnsi" w:cstheme="minorHAnsi"/>
        </w:rPr>
        <w:t xml:space="preserve"> ― George Long, Managing Member at Legal Parallax, B.A. in Political Science from Duke University, LL.M. in International Law from American University, LL.M. in Space, Cyber, and Telecommunications Law from the University of Nebraska, 2019. (“Monetizing Space Debris: Getting Tax Credits On Board”, </w:t>
      </w:r>
      <w:r w:rsidRPr="0043368C">
        <w:rPr>
          <w:rFonts w:asciiTheme="minorHAnsi" w:hAnsiTheme="minorHAnsi" w:cstheme="minorHAnsi"/>
          <w:i/>
          <w:iCs/>
        </w:rPr>
        <w:t>Space Traffic Management Conference</w:t>
      </w:r>
      <w:r w:rsidRPr="0043368C">
        <w:rPr>
          <w:rFonts w:asciiTheme="minorHAnsi" w:hAnsiTheme="minorHAnsi" w:cstheme="minorHAnsi"/>
        </w:rPr>
        <w:t>, February 27</w:t>
      </w:r>
      <w:r w:rsidRPr="0043368C">
        <w:rPr>
          <w:rFonts w:asciiTheme="minorHAnsi" w:hAnsiTheme="minorHAnsi" w:cstheme="minorHAnsi"/>
          <w:vertAlign w:val="superscript"/>
        </w:rPr>
        <w:t>th</w:t>
      </w:r>
      <w:r w:rsidRPr="0043368C">
        <w:rPr>
          <w:rFonts w:asciiTheme="minorHAnsi" w:hAnsiTheme="minorHAnsi" w:cstheme="minorHAnsi"/>
        </w:rPr>
        <w:t xml:space="preserve">, 2019, Available Online at: </w:t>
      </w:r>
      <w:hyperlink r:id="rId7" w:history="1">
        <w:r w:rsidRPr="0043368C">
          <w:rPr>
            <w:rStyle w:val="Hyperlink"/>
            <w:rFonts w:asciiTheme="minorHAnsi" w:hAnsiTheme="minorHAnsi" w:cstheme="minorHAnsi"/>
          </w:rPr>
          <w:t>https://commons.erau.edu/cgi/viewcontent.cgi?article=1262&amp;context=stm</w:t>
        </w:r>
      </w:hyperlink>
      <w:r w:rsidRPr="0043368C">
        <w:rPr>
          <w:rStyle w:val="Hyperlink"/>
          <w:rFonts w:asciiTheme="minorHAnsi" w:hAnsiTheme="minorHAnsi" w:cstheme="minorHAnsi"/>
        </w:rPr>
        <w:t>)</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dislike for taxation</w:t>
      </w:r>
      <w:r w:rsidRPr="0043368C">
        <w:rPr>
          <w:rStyle w:val="StyleUnderline"/>
          <w:rFonts w:asciiTheme="minorHAnsi" w:hAnsiTheme="minorHAnsi" w:cstheme="minorHAnsi"/>
        </w:rPr>
        <w:t xml:space="preserve"> has a long history</w:t>
      </w:r>
      <w:r w:rsidRPr="0043368C">
        <w:rPr>
          <w:rFonts w:asciiTheme="minorHAnsi" w:hAnsiTheme="minorHAnsi" w:cstheme="minorHAnsi"/>
        </w:rPr>
        <w:t xml:space="preserve"> in the United States </w:t>
      </w:r>
      <w:r w:rsidRPr="0043368C">
        <w:rPr>
          <w:rStyle w:val="StyleUnderline"/>
          <w:rFonts w:asciiTheme="minorHAnsi" w:hAnsiTheme="minorHAnsi" w:cstheme="minorHAnsi"/>
        </w:rPr>
        <w:t xml:space="preserve">as it </w:t>
      </w:r>
      <w:r w:rsidRPr="0043368C">
        <w:rPr>
          <w:rStyle w:val="StyleUnderline"/>
          <w:rFonts w:asciiTheme="minorHAnsi" w:hAnsiTheme="minorHAnsi" w:cstheme="minorHAnsi"/>
          <w:highlight w:val="green"/>
        </w:rPr>
        <w:t xml:space="preserve">is one of the </w:t>
      </w:r>
      <w:r w:rsidRPr="0043368C">
        <w:rPr>
          <w:rStyle w:val="Emphasis"/>
          <w:rFonts w:asciiTheme="minorHAnsi" w:hAnsiTheme="minorHAnsi" w:cstheme="minorHAnsi"/>
          <w:highlight w:val="green"/>
        </w:rPr>
        <w:t xml:space="preserve">motivating </w:t>
      </w:r>
      <w:proofErr w:type="gramStart"/>
      <w:r w:rsidRPr="0043368C">
        <w:rPr>
          <w:rStyle w:val="Emphasis"/>
          <w:rFonts w:asciiTheme="minorHAnsi" w:hAnsiTheme="minorHAnsi" w:cstheme="minorHAnsi"/>
          <w:highlight w:val="green"/>
        </w:rPr>
        <w:t>basis</w:t>
      </w:r>
      <w:proofErr w:type="gramEnd"/>
      <w:r w:rsidRPr="0043368C">
        <w:rPr>
          <w:rStyle w:val="StyleUnderline"/>
          <w:rFonts w:asciiTheme="minorHAnsi" w:hAnsiTheme="minorHAnsi" w:cstheme="minorHAnsi"/>
        </w:rPr>
        <w:t xml:space="preserve"> </w:t>
      </w:r>
      <w:r w:rsidRPr="0043368C">
        <w:rPr>
          <w:rFonts w:asciiTheme="minorHAnsi" w:hAnsiTheme="minorHAnsi" w:cstheme="minorHAnsi"/>
        </w:rPr>
        <w:t xml:space="preserve">for the country’s founding. Indeed, the slogan “[n]o taxation without representation” is embedded in the teaching of American history. Although taxation is now imposed by elected representatives, it seems taxation is assessed as a solution for many significant governmental </w:t>
      </w:r>
      <w:proofErr w:type="gramStart"/>
      <w:r w:rsidRPr="0043368C">
        <w:rPr>
          <w:rFonts w:asciiTheme="minorHAnsi" w:hAnsiTheme="minorHAnsi" w:cstheme="minorHAnsi"/>
        </w:rPr>
        <w:t>undertaking</w:t>
      </w:r>
      <w:proofErr w:type="gramEnd"/>
      <w:r w:rsidRPr="0043368C">
        <w:rPr>
          <w:rFonts w:asciiTheme="minorHAnsi" w:hAnsiTheme="minorHAnsi" w:cstheme="minorHAnsi"/>
        </w:rPr>
        <w:t xml:space="preserve"> for the common good. </w:t>
      </w:r>
      <w:r w:rsidRPr="0043368C">
        <w:rPr>
          <w:rStyle w:val="StyleUnderline"/>
          <w:rFonts w:asciiTheme="minorHAnsi" w:hAnsiTheme="minorHAnsi" w:cstheme="minorHAnsi"/>
          <w:highlight w:val="green"/>
        </w:rPr>
        <w:t xml:space="preserve">This view of taxation as the </w:t>
      </w:r>
      <w:r w:rsidRPr="0043368C">
        <w:rPr>
          <w:rStyle w:val="Emphasis"/>
          <w:rFonts w:asciiTheme="minorHAnsi" w:hAnsiTheme="minorHAnsi" w:cstheme="minorHAnsi"/>
          <w:highlight w:val="green"/>
        </w:rPr>
        <w:t>cure for</w:t>
      </w:r>
      <w:r w:rsidRPr="0043368C">
        <w:rPr>
          <w:rStyle w:val="Emphasis"/>
          <w:rFonts w:asciiTheme="minorHAnsi" w:hAnsiTheme="minorHAnsi" w:cstheme="minorHAnsi"/>
        </w:rPr>
        <w:t xml:space="preserve"> a problem</w:t>
      </w:r>
      <w:r w:rsidRPr="0043368C">
        <w:rPr>
          <w:rStyle w:val="StyleUnderline"/>
          <w:rFonts w:asciiTheme="minorHAnsi" w:hAnsiTheme="minorHAnsi" w:cstheme="minorHAnsi"/>
        </w:rPr>
        <w:t xml:space="preserve"> or to modify private sector behavior </w:t>
      </w:r>
      <w:r w:rsidRPr="0043368C">
        <w:rPr>
          <w:rStyle w:val="StyleUnderline"/>
          <w:rFonts w:asciiTheme="minorHAnsi" w:hAnsiTheme="minorHAnsi" w:cstheme="minorHAnsi"/>
          <w:highlight w:val="green"/>
        </w:rPr>
        <w:t>has surfaced</w:t>
      </w:r>
      <w:r w:rsidRPr="0043368C">
        <w:rPr>
          <w:rStyle w:val="StyleUnderline"/>
          <w:rFonts w:asciiTheme="minorHAnsi" w:hAnsiTheme="minorHAnsi" w:cstheme="minorHAnsi"/>
        </w:rPr>
        <w:t xml:space="preserve"> in connection </w:t>
      </w:r>
      <w:r w:rsidRPr="0043368C">
        <w:rPr>
          <w:rStyle w:val="StyleUnderline"/>
          <w:rFonts w:asciiTheme="minorHAnsi" w:hAnsiTheme="minorHAnsi" w:cstheme="minorHAnsi"/>
          <w:highlight w:val="green"/>
        </w:rPr>
        <w:t>with orbital debris remediation</w:t>
      </w:r>
      <w:r w:rsidRPr="0043368C">
        <w:rPr>
          <w:rFonts w:asciiTheme="minorHAnsi" w:hAnsiTheme="minorHAnsi" w:cstheme="minorHAnsi"/>
        </w:rPr>
        <w:t xml:space="preserve">. For instance, it has been suggested that the United States should levy a tax on satellite launches to generate revenue for governmental efforts to remove orbital debris or to mitigate the creation of new debris by modifying the behavior of private sector space actors.6 Since the use and exploration of space is a partnership between the government and the public sector, allocating some governmental financial resources to combat orbital debris is reasonable especially given NASA’s shrinking budgetary allotment.7 Imposing and collecting a tax on space actors, however, should not be the mechanism for or source of the government’s allocation of financial resources to address the problem. Assessing a tax on satellite launches should not be the source of governmental funding for orbital debris remediation. Instead, consideration should be focused on </w:t>
      </w:r>
      <w:r w:rsidRPr="0043368C">
        <w:rPr>
          <w:rStyle w:val="StyleUnderline"/>
          <w:rFonts w:asciiTheme="minorHAnsi" w:hAnsiTheme="minorHAnsi" w:cstheme="minorHAnsi"/>
        </w:rPr>
        <w:t xml:space="preserve">implementing tax credits as the potential source for the government’s financial contribution to remedying the orbital debris problem. </w:t>
      </w:r>
      <w:r w:rsidRPr="0043368C">
        <w:rPr>
          <w:rStyle w:val="StyleUnderline"/>
          <w:rFonts w:asciiTheme="minorHAnsi" w:hAnsiTheme="minorHAnsi" w:cstheme="minorHAnsi"/>
          <w:highlight w:val="green"/>
        </w:rPr>
        <w:t>Tax credits</w:t>
      </w:r>
      <w:r w:rsidRPr="0043368C">
        <w:rPr>
          <w:rStyle w:val="StyleUnderline"/>
          <w:rFonts w:asciiTheme="minorHAnsi" w:hAnsiTheme="minorHAnsi" w:cstheme="minorHAnsi"/>
        </w:rPr>
        <w:t xml:space="preserve"> should not only serve to </w:t>
      </w:r>
      <w:r w:rsidRPr="0043368C">
        <w:rPr>
          <w:rStyle w:val="Emphasis"/>
          <w:rFonts w:asciiTheme="minorHAnsi" w:hAnsiTheme="minorHAnsi" w:cstheme="minorHAnsi"/>
          <w:highlight w:val="green"/>
        </w:rPr>
        <w:t>spur private sector investment</w:t>
      </w:r>
      <w:r w:rsidRPr="0043368C">
        <w:rPr>
          <w:rStyle w:val="StyleUnderline"/>
          <w:rFonts w:asciiTheme="minorHAnsi" w:hAnsiTheme="minorHAnsi" w:cstheme="minorHAnsi"/>
        </w:rPr>
        <w:t xml:space="preserve"> associated </w:t>
      </w:r>
      <w:r w:rsidRPr="0043368C">
        <w:rPr>
          <w:rStyle w:val="StyleUnderline"/>
          <w:rFonts w:asciiTheme="minorHAnsi" w:hAnsiTheme="minorHAnsi" w:cstheme="minorHAnsi"/>
          <w:highlight w:val="green"/>
        </w:rPr>
        <w:t>with developing and</w:t>
      </w:r>
      <w:r w:rsidRPr="0043368C">
        <w:rPr>
          <w:rStyle w:val="StyleUnderline"/>
          <w:rFonts w:asciiTheme="minorHAnsi" w:hAnsiTheme="minorHAnsi" w:cstheme="minorHAnsi"/>
        </w:rPr>
        <w:t xml:space="preserve">, most importantly, </w:t>
      </w:r>
      <w:r w:rsidRPr="0043368C">
        <w:rPr>
          <w:rStyle w:val="StyleUnderline"/>
          <w:rFonts w:asciiTheme="minorHAnsi" w:hAnsiTheme="minorHAnsi" w:cstheme="minorHAnsi"/>
          <w:highlight w:val="green"/>
        </w:rPr>
        <w:t>implementing</w:t>
      </w:r>
      <w:r w:rsidRPr="0043368C">
        <w:rPr>
          <w:rStyle w:val="StyleUnderline"/>
          <w:rFonts w:asciiTheme="minorHAnsi" w:hAnsiTheme="minorHAnsi" w:cstheme="minorHAnsi"/>
        </w:rPr>
        <w:t xml:space="preserve"> technology and </w:t>
      </w:r>
      <w:r w:rsidRPr="0043368C">
        <w:rPr>
          <w:rStyle w:val="StyleUnderline"/>
          <w:rFonts w:asciiTheme="minorHAnsi" w:hAnsiTheme="minorHAnsi" w:cstheme="minorHAnsi"/>
          <w:highlight w:val="green"/>
        </w:rPr>
        <w:t>procedures for removal</w:t>
      </w:r>
      <w:r w:rsidRPr="0043368C">
        <w:rPr>
          <w:rStyle w:val="StyleUnderline"/>
          <w:rFonts w:asciiTheme="minorHAnsi" w:hAnsiTheme="minorHAnsi" w:cstheme="minorHAnsi"/>
        </w:rPr>
        <w:t xml:space="preserve"> and/or mitigation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space debris</w:t>
      </w:r>
      <w:r w:rsidRPr="0043368C">
        <w:rPr>
          <w:rStyle w:val="StyleUnderline"/>
          <w:rFonts w:asciiTheme="minorHAnsi" w:hAnsiTheme="minorHAnsi" w:cstheme="minorHAnsi"/>
        </w:rPr>
        <w:t>, but they are also consistent with the government’s obligation under the</w:t>
      </w:r>
      <w:r w:rsidRPr="0043368C">
        <w:rPr>
          <w:rFonts w:asciiTheme="minorHAnsi" w:hAnsiTheme="minorHAnsi" w:cstheme="minorHAnsi"/>
        </w:rPr>
        <w:t xml:space="preserve"> Space Resource Exploration and Utilization Act of 2015 (“</w:t>
      </w:r>
      <w:r w:rsidRPr="0043368C">
        <w:rPr>
          <w:rStyle w:val="StyleUnderline"/>
          <w:rFonts w:asciiTheme="minorHAnsi" w:hAnsiTheme="minorHAnsi" w:cstheme="minorHAnsi"/>
        </w:rPr>
        <w:t>Space Resource Act of 2015</w:t>
      </w:r>
      <w:r w:rsidRPr="0043368C">
        <w:rPr>
          <w:rFonts w:asciiTheme="minorHAnsi" w:hAnsiTheme="minorHAnsi" w:cstheme="minorHAnsi"/>
        </w:rPr>
        <w:t xml:space="preserve">").8 Among other things, the Space Resource Act of 2015 mandates that the government: 1) facilitate commercial activities of U.S. citizens engaged in the exploration and recovery of space resources, and 2) discourage government barriers to American companies developing “economically viable, safe, and stable industries” for the exploration and recovery of space resources for commercial purposes.9 </w:t>
      </w:r>
      <w:r w:rsidRPr="0043368C">
        <w:rPr>
          <w:rStyle w:val="StyleUnderline"/>
          <w:rFonts w:asciiTheme="minorHAnsi" w:hAnsiTheme="minorHAnsi" w:cstheme="minorHAnsi"/>
          <w:highlight w:val="green"/>
        </w:rPr>
        <w:t>Tax credits</w:t>
      </w:r>
      <w:r w:rsidRPr="0043368C">
        <w:rPr>
          <w:rStyle w:val="StyleUnderline"/>
          <w:rFonts w:asciiTheme="minorHAnsi" w:hAnsiTheme="minorHAnsi" w:cstheme="minorHAnsi"/>
        </w:rPr>
        <w:t xml:space="preserve"> associated with orbital debris remediation, therefore, can </w:t>
      </w:r>
      <w:r w:rsidRPr="0043368C">
        <w:rPr>
          <w:rStyle w:val="Emphasis"/>
          <w:rFonts w:asciiTheme="minorHAnsi" w:hAnsiTheme="minorHAnsi" w:cstheme="minorHAnsi"/>
          <w:highlight w:val="green"/>
        </w:rPr>
        <w:t>assist in satisfying</w:t>
      </w:r>
      <w:r w:rsidRPr="0043368C">
        <w:rPr>
          <w:rStyle w:val="StyleUnderline"/>
          <w:rFonts w:asciiTheme="minorHAnsi" w:hAnsiTheme="minorHAnsi" w:cstheme="minorHAnsi"/>
          <w:highlight w:val="green"/>
        </w:rPr>
        <w:t xml:space="preserve"> </w:t>
      </w:r>
      <w:r w:rsidRPr="0043368C">
        <w:rPr>
          <w:rStyle w:val="StyleUnderline"/>
          <w:rFonts w:asciiTheme="minorHAnsi" w:hAnsiTheme="minorHAnsi" w:cstheme="minorHAnsi"/>
        </w:rPr>
        <w:t xml:space="preserve">an express </w:t>
      </w:r>
      <w:r w:rsidRPr="0043368C">
        <w:rPr>
          <w:rStyle w:val="StyleUnderline"/>
          <w:rFonts w:asciiTheme="minorHAnsi" w:hAnsiTheme="minorHAnsi" w:cstheme="minorHAnsi"/>
          <w:highlight w:val="green"/>
        </w:rPr>
        <w:t>governmental policy</w:t>
      </w:r>
      <w:r w:rsidRPr="0043368C">
        <w:rPr>
          <w:rStyle w:val="StyleUnderline"/>
          <w:rFonts w:asciiTheme="minorHAnsi" w:hAnsiTheme="minorHAnsi" w:cstheme="minorHAnsi"/>
        </w:rPr>
        <w:t xml:space="preserve"> relating to the commercial use, exploration, and exploitation of outer space.</w:t>
      </w:r>
    </w:p>
    <w:p w:rsidR="00076908" w:rsidRPr="0043368C" w:rsidRDefault="00076908" w:rsidP="00076908">
      <w:pPr>
        <w:rPr>
          <w:rStyle w:val="StyleUnderline"/>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The counterplan achieves economies of scale that </w:t>
      </w:r>
      <w:r w:rsidRPr="0043368C">
        <w:rPr>
          <w:rFonts w:asciiTheme="minorHAnsi" w:hAnsiTheme="minorHAnsi" w:cstheme="minorHAnsi"/>
          <w:u w:val="single"/>
        </w:rPr>
        <w:t>remove up to half</w:t>
      </w:r>
      <w:r w:rsidRPr="0043368C">
        <w:rPr>
          <w:rFonts w:asciiTheme="minorHAnsi" w:hAnsiTheme="minorHAnsi" w:cstheme="minorHAnsi"/>
        </w:rPr>
        <w:t xml:space="preserve"> of current space debris </w:t>
      </w:r>
    </w:p>
    <w:p w:rsidR="00076908" w:rsidRPr="0043368C" w:rsidRDefault="00076908" w:rsidP="00076908">
      <w:pPr>
        <w:rPr>
          <w:rStyle w:val="Hyperlink"/>
          <w:rFonts w:asciiTheme="minorHAnsi" w:hAnsiTheme="minorHAnsi" w:cstheme="minorHAnsi"/>
        </w:rPr>
      </w:pPr>
      <w:r w:rsidRPr="0043368C">
        <w:rPr>
          <w:rStyle w:val="Style13ptBold"/>
          <w:rFonts w:asciiTheme="minorHAnsi" w:hAnsiTheme="minorHAnsi" w:cstheme="minorHAnsi"/>
        </w:rPr>
        <w:t>Dunlop 15</w:t>
      </w:r>
      <w:r w:rsidRPr="0043368C">
        <w:rPr>
          <w:rFonts w:asciiTheme="minorHAnsi" w:hAnsiTheme="minorHAnsi" w:cstheme="minorHAnsi"/>
        </w:rPr>
        <w:t xml:space="preserve"> ― Dave Dunlop, managing Track Chair of the Lunar Sub-Track, M.A in Science Education from the University of Illinois at Chicago, 2015. (“Overcoming non-technical challenges to cleaning up orbital debris”, </w:t>
      </w:r>
      <w:r w:rsidRPr="0043368C">
        <w:rPr>
          <w:rFonts w:asciiTheme="minorHAnsi" w:hAnsiTheme="minorHAnsi" w:cstheme="minorHAnsi"/>
          <w:i/>
          <w:iCs/>
        </w:rPr>
        <w:t>The Space Review</w:t>
      </w:r>
      <w:r w:rsidRPr="0043368C">
        <w:rPr>
          <w:rFonts w:asciiTheme="minorHAnsi" w:hAnsiTheme="minorHAnsi" w:cstheme="minorHAnsi"/>
        </w:rPr>
        <w:t>, November 9</w:t>
      </w:r>
      <w:r w:rsidRPr="0043368C">
        <w:rPr>
          <w:rFonts w:asciiTheme="minorHAnsi" w:hAnsiTheme="minorHAnsi" w:cstheme="minorHAnsi"/>
          <w:vertAlign w:val="superscript"/>
        </w:rPr>
        <w:t>th</w:t>
      </w:r>
      <w:r w:rsidRPr="0043368C">
        <w:rPr>
          <w:rFonts w:asciiTheme="minorHAnsi" w:hAnsiTheme="minorHAnsi" w:cstheme="minorHAnsi"/>
        </w:rPr>
        <w:t xml:space="preserve">, 2015, Available Online at: </w:t>
      </w:r>
      <w:hyperlink r:id="rId8" w:history="1">
        <w:r w:rsidRPr="0043368C">
          <w:rPr>
            <w:rStyle w:val="Hyperlink"/>
            <w:rFonts w:asciiTheme="minorHAnsi" w:hAnsiTheme="minorHAnsi" w:cstheme="minorHAnsi"/>
          </w:rPr>
          <w:t>http://www.thespacereview.com/article/2863/1</w:t>
        </w:r>
      </w:hyperlink>
      <w:r w:rsidRPr="0043368C">
        <w:rPr>
          <w:rStyle w:val="Hyperlink"/>
          <w:rFonts w:asciiTheme="minorHAnsi" w:hAnsiTheme="minorHAnsi" w:cstheme="minorHAnsi"/>
        </w:rPr>
        <w:t>)</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rPr>
        <w:t xml:space="preserve">Launching governments, through their classification of technological secrets and their dual-use technology transfer rules, have shown themselves to be very sensitive about the attributes and capabilities of their satellites, especially military ones. Therefore, to induce international cooperation </w:t>
      </w:r>
      <w:r w:rsidRPr="0043368C">
        <w:rPr>
          <w:rStyle w:val="StyleUnderline"/>
          <w:rFonts w:asciiTheme="minorHAnsi" w:hAnsiTheme="minorHAnsi" w:cstheme="minorHAnsi"/>
          <w:highlight w:val="green"/>
        </w:rPr>
        <w:t>to remove</w:t>
      </w:r>
      <w:r w:rsidRPr="0043368C">
        <w:rPr>
          <w:rStyle w:val="StyleUnderline"/>
          <w:rFonts w:asciiTheme="minorHAnsi" w:hAnsiTheme="minorHAnsi" w:cstheme="minorHAnsi"/>
        </w:rPr>
        <w:t xml:space="preserve">, repurpose, recycle, or rehabilitate large </w:t>
      </w:r>
      <w:r w:rsidRPr="0043368C">
        <w:rPr>
          <w:rStyle w:val="StyleUnderline"/>
          <w:rFonts w:asciiTheme="minorHAnsi" w:hAnsiTheme="minorHAnsi" w:cstheme="minorHAnsi"/>
          <w:highlight w:val="green"/>
        </w:rPr>
        <w:t>debris</w:t>
      </w:r>
      <w:r w:rsidRPr="0043368C">
        <w:rPr>
          <w:rStyle w:val="StyleUnderline"/>
          <w:rFonts w:asciiTheme="minorHAnsi" w:hAnsiTheme="minorHAnsi" w:cstheme="minorHAnsi"/>
        </w:rPr>
        <w:t xml:space="preserve"> objects, </w:t>
      </w:r>
      <w:r w:rsidRPr="0043368C">
        <w:rPr>
          <w:rStyle w:val="StyleUnderline"/>
          <w:rFonts w:asciiTheme="minorHAnsi" w:hAnsiTheme="minorHAnsi" w:cstheme="minorHAnsi"/>
          <w:highlight w:val="green"/>
        </w:rPr>
        <w:t>it is best to start with</w:t>
      </w:r>
      <w:r w:rsidRPr="0043368C">
        <w:rPr>
          <w:rStyle w:val="StyleUnderline"/>
          <w:rFonts w:asciiTheme="minorHAnsi" w:hAnsiTheme="minorHAnsi" w:cstheme="minorHAnsi"/>
        </w:rPr>
        <w:t xml:space="preserve"> these much </w:t>
      </w:r>
      <w:r w:rsidRPr="0043368C">
        <w:rPr>
          <w:rStyle w:val="StyleUnderline"/>
          <w:rFonts w:asciiTheme="minorHAnsi" w:hAnsiTheme="minorHAnsi" w:cstheme="minorHAnsi"/>
          <w:highlight w:val="green"/>
        </w:rPr>
        <w:t>less sensitive</w:t>
      </w:r>
      <w:r w:rsidRPr="0043368C">
        <w:rPr>
          <w:rStyle w:val="StyleUnderline"/>
          <w:rFonts w:asciiTheme="minorHAnsi" w:hAnsiTheme="minorHAnsi" w:cstheme="minorHAnsi"/>
        </w:rPr>
        <w:t xml:space="preserve">, but still dangerous, upper stages, </w:t>
      </w:r>
      <w:r w:rsidRPr="0043368C">
        <w:rPr>
          <w:rStyle w:val="StyleUnderline"/>
          <w:rFonts w:asciiTheme="minorHAnsi" w:hAnsiTheme="minorHAnsi" w:cstheme="minorHAnsi"/>
          <w:highlight w:val="green"/>
        </w:rPr>
        <w:t xml:space="preserve">which make up </w:t>
      </w:r>
      <w:r w:rsidRPr="0043368C">
        <w:rPr>
          <w:rStyle w:val="StyleUnderline"/>
          <w:rFonts w:asciiTheme="minorHAnsi" w:hAnsiTheme="minorHAnsi" w:cstheme="minorHAnsi"/>
        </w:rPr>
        <w:t>about</w:t>
      </w:r>
      <w:r w:rsidRPr="0043368C">
        <w:rPr>
          <w:rStyle w:val="StyleUnderline"/>
          <w:rFonts w:asciiTheme="minorHAnsi" w:hAnsiTheme="minorHAnsi" w:cstheme="minorHAnsi"/>
          <w:highlight w:val="green"/>
        </w:rPr>
        <w:t xml:space="preserve"> </w:t>
      </w:r>
      <w:r w:rsidRPr="0043368C">
        <w:rPr>
          <w:rStyle w:val="Emphasis"/>
          <w:rFonts w:asciiTheme="minorHAnsi" w:hAnsiTheme="minorHAnsi" w:cstheme="minorHAnsi"/>
          <w:highlight w:val="green"/>
        </w:rPr>
        <w:t xml:space="preserve">half of the </w:t>
      </w:r>
      <w:r w:rsidRPr="0043368C">
        <w:rPr>
          <w:rStyle w:val="Emphasis"/>
          <w:rFonts w:asciiTheme="minorHAnsi" w:hAnsiTheme="minorHAnsi" w:cstheme="minorHAnsi"/>
        </w:rPr>
        <w:t>LEO</w:t>
      </w:r>
      <w:r w:rsidRPr="0043368C">
        <w:rPr>
          <w:rStyle w:val="Emphasis"/>
          <w:rFonts w:asciiTheme="minorHAnsi" w:hAnsiTheme="minorHAnsi" w:cstheme="minorHAnsi"/>
          <w:highlight w:val="green"/>
        </w:rPr>
        <w:t xml:space="preserve"> debris mass</w:t>
      </w:r>
      <w:r w:rsidRPr="0043368C">
        <w:rPr>
          <w:rFonts w:asciiTheme="minorHAnsi" w:hAnsiTheme="minorHAnsi" w:cstheme="minorHAnsi"/>
        </w:rPr>
        <w:t xml:space="preserve">. </w:t>
      </w:r>
      <w:r w:rsidRPr="0043368C">
        <w:rPr>
          <w:rStyle w:val="StyleUnderline"/>
          <w:rFonts w:asciiTheme="minorHAnsi" w:hAnsiTheme="minorHAnsi" w:cstheme="minorHAnsi"/>
        </w:rPr>
        <w:t>Capturing aluminum tanks would also be a lot less complicated than grabbing or manipulating satellites with solar arrays or antennas</w:t>
      </w:r>
      <w:r w:rsidRPr="0043368C">
        <w:rPr>
          <w:rFonts w:asciiTheme="minorHAnsi" w:hAnsiTheme="minorHAnsi" w:cstheme="minorHAnsi"/>
        </w:rPr>
        <w:t xml:space="preserve">. In addition, on-orbit recycling may be more practical with such tanks than with most other materials or objects. </w:t>
      </w:r>
      <w:r w:rsidRPr="0043368C">
        <w:rPr>
          <w:rStyle w:val="StyleUnderline"/>
          <w:rFonts w:asciiTheme="minorHAnsi" w:hAnsiTheme="minorHAnsi" w:cstheme="minorHAnsi"/>
          <w:highlight w:val="green"/>
        </w:rPr>
        <w:t>We recommend that the US</w:t>
      </w:r>
      <w:r w:rsidRPr="0043368C">
        <w:rPr>
          <w:rStyle w:val="StyleUnderline"/>
          <w:rFonts w:asciiTheme="minorHAnsi" w:hAnsiTheme="minorHAnsi" w:cstheme="minorHAnsi"/>
        </w:rPr>
        <w:t xml:space="preserve"> openly and transparently begin </w:t>
      </w:r>
      <w:r w:rsidRPr="0043368C">
        <w:rPr>
          <w:rStyle w:val="StyleUnderline"/>
          <w:rFonts w:asciiTheme="minorHAnsi" w:hAnsiTheme="minorHAnsi" w:cstheme="minorHAnsi"/>
          <w:highlight w:val="green"/>
        </w:rPr>
        <w:t>remov</w:t>
      </w:r>
      <w:r w:rsidRPr="0043368C">
        <w:rPr>
          <w:rStyle w:val="StyleUnderline"/>
          <w:rFonts w:asciiTheme="minorHAnsi" w:hAnsiTheme="minorHAnsi" w:cstheme="minorHAnsi"/>
        </w:rPr>
        <w:t xml:space="preserve">ing, </w:t>
      </w:r>
      <w:r w:rsidRPr="0043368C">
        <w:rPr>
          <w:rStyle w:val="StyleUnderline"/>
          <w:rFonts w:asciiTheme="minorHAnsi" w:hAnsiTheme="minorHAnsi" w:cstheme="minorHAnsi"/>
          <w:highlight w:val="green"/>
        </w:rPr>
        <w:t>through public-private</w:t>
      </w:r>
      <w:r w:rsidRPr="0043368C">
        <w:rPr>
          <w:rStyle w:val="StyleUnderline"/>
          <w:rFonts w:asciiTheme="minorHAnsi" w:hAnsiTheme="minorHAnsi" w:cstheme="minorHAnsi"/>
        </w:rPr>
        <w:t xml:space="preserve"> space </w:t>
      </w:r>
      <w:r w:rsidRPr="0043368C">
        <w:rPr>
          <w:rStyle w:val="StyleUnderline"/>
          <w:rFonts w:asciiTheme="minorHAnsi" w:hAnsiTheme="minorHAnsi" w:cstheme="minorHAnsi"/>
          <w:highlight w:val="green"/>
        </w:rPr>
        <w:t>agreements, old</w:t>
      </w:r>
      <w:r w:rsidRPr="0043368C">
        <w:rPr>
          <w:rStyle w:val="StyleUnderline"/>
          <w:rFonts w:asciiTheme="minorHAnsi" w:hAnsiTheme="minorHAnsi" w:cstheme="minorHAnsi"/>
        </w:rPr>
        <w:t xml:space="preserve"> US rocket bodies and dead </w:t>
      </w:r>
      <w:r w:rsidRPr="0043368C">
        <w:rPr>
          <w:rStyle w:val="StyleUnderline"/>
          <w:rFonts w:asciiTheme="minorHAnsi" w:hAnsiTheme="minorHAnsi" w:cstheme="minorHAnsi"/>
          <w:highlight w:val="green"/>
        </w:rPr>
        <w:t>satellites</w:t>
      </w:r>
      <w:r w:rsidRPr="0043368C">
        <w:rPr>
          <w:rStyle w:val="StyleUnderline"/>
          <w:rFonts w:asciiTheme="minorHAnsi" w:hAnsiTheme="minorHAnsi" w:cstheme="minorHAnsi"/>
        </w:rPr>
        <w:t xml:space="preserve"> from LEO, </w:t>
      </w:r>
      <w:r w:rsidRPr="0043368C">
        <w:rPr>
          <w:rStyle w:val="StyleUnderline"/>
          <w:rFonts w:asciiTheme="minorHAnsi" w:hAnsiTheme="minorHAnsi" w:cstheme="minorHAnsi"/>
          <w:highlight w:val="green"/>
        </w:rPr>
        <w:t xml:space="preserve">which accounts for just </w:t>
      </w:r>
      <w:r w:rsidRPr="0043368C">
        <w:rPr>
          <w:rStyle w:val="Emphasis"/>
          <w:rFonts w:asciiTheme="minorHAnsi" w:hAnsiTheme="minorHAnsi" w:cstheme="minorHAnsi"/>
          <w:highlight w:val="green"/>
        </w:rPr>
        <w:t>over half</w:t>
      </w:r>
      <w:r w:rsidRPr="0043368C">
        <w:rPr>
          <w:rStyle w:val="StyleUnderline"/>
          <w:rFonts w:asciiTheme="minorHAnsi" w:hAnsiTheme="minorHAnsi" w:cstheme="minorHAnsi"/>
          <w:highlight w:val="green"/>
        </w:rPr>
        <w:t xml:space="preserve"> of</w:t>
      </w:r>
      <w:r w:rsidRPr="0043368C">
        <w:rPr>
          <w:rStyle w:val="StyleUnderline"/>
          <w:rFonts w:asciiTheme="minorHAnsi" w:hAnsiTheme="minorHAnsi" w:cstheme="minorHAnsi"/>
        </w:rPr>
        <w:t xml:space="preserve"> the non-Russian </w:t>
      </w:r>
      <w:r w:rsidRPr="0043368C">
        <w:rPr>
          <w:rStyle w:val="Emphasis"/>
          <w:rFonts w:asciiTheme="minorHAnsi" w:hAnsiTheme="minorHAnsi" w:cstheme="minorHAnsi"/>
          <w:highlight w:val="green"/>
        </w:rPr>
        <w:t>mass in LEO</w:t>
      </w:r>
      <w:r w:rsidRPr="0043368C">
        <w:rPr>
          <w:rStyle w:val="StyleUnderline"/>
          <w:rFonts w:asciiTheme="minorHAnsi" w:hAnsiTheme="minorHAnsi" w:cstheme="minorHAnsi"/>
        </w:rPr>
        <w:t>. This removal will set an example</w:t>
      </w:r>
      <w:r w:rsidRPr="0043368C">
        <w:rPr>
          <w:rFonts w:asciiTheme="minorHAnsi" w:hAnsiTheme="minorHAnsi" w:cstheme="minorHAnsi"/>
        </w:rPr>
        <w:t xml:space="preserve">, while testing the requisite technology. </w:t>
      </w:r>
      <w:r w:rsidRPr="0043368C">
        <w:rPr>
          <w:rStyle w:val="StyleUnderline"/>
          <w:rFonts w:asciiTheme="minorHAnsi" w:hAnsiTheme="minorHAnsi" w:cstheme="minorHAnsi"/>
        </w:rPr>
        <w:t xml:space="preserve">The use of </w:t>
      </w:r>
      <w:r w:rsidRPr="0043368C">
        <w:rPr>
          <w:rStyle w:val="StyleUnderline"/>
          <w:rFonts w:asciiTheme="minorHAnsi" w:hAnsiTheme="minorHAnsi" w:cstheme="minorHAnsi"/>
          <w:highlight w:val="green"/>
        </w:rPr>
        <w:t>p</w:t>
      </w:r>
      <w:r w:rsidRPr="0043368C">
        <w:rPr>
          <w:rStyle w:val="StyleUnderline"/>
          <w:rFonts w:asciiTheme="minorHAnsi" w:hAnsiTheme="minorHAnsi" w:cstheme="minorHAnsi"/>
        </w:rPr>
        <w:t>ublic-</w:t>
      </w:r>
      <w:r w:rsidRPr="0043368C">
        <w:rPr>
          <w:rStyle w:val="StyleUnderline"/>
          <w:rFonts w:asciiTheme="minorHAnsi" w:hAnsiTheme="minorHAnsi" w:cstheme="minorHAnsi"/>
          <w:highlight w:val="green"/>
        </w:rPr>
        <w:t>p</w:t>
      </w:r>
      <w:r w:rsidRPr="0043368C">
        <w:rPr>
          <w:rStyle w:val="StyleUnderline"/>
          <w:rFonts w:asciiTheme="minorHAnsi" w:hAnsiTheme="minorHAnsi" w:cstheme="minorHAnsi"/>
        </w:rPr>
        <w:t>rivate</w:t>
      </w:r>
      <w:r w:rsidRPr="0043368C">
        <w:rPr>
          <w:rStyle w:val="StyleUnderline"/>
          <w:rFonts w:asciiTheme="minorHAnsi" w:hAnsiTheme="minorHAnsi" w:cstheme="minorHAnsi"/>
          <w:highlight w:val="green"/>
        </w:rPr>
        <w:t xml:space="preserve"> p</w:t>
      </w:r>
      <w:r w:rsidRPr="0043368C">
        <w:rPr>
          <w:rStyle w:val="StyleUnderline"/>
          <w:rFonts w:asciiTheme="minorHAnsi" w:hAnsiTheme="minorHAnsi" w:cstheme="minorHAnsi"/>
        </w:rPr>
        <w:t>artnerships</w:t>
      </w:r>
      <w:r w:rsidRPr="0043368C">
        <w:rPr>
          <w:rFonts w:asciiTheme="minorHAnsi" w:hAnsiTheme="minorHAnsi" w:cstheme="minorHAnsi"/>
        </w:rPr>
        <w:t xml:space="preserve">, similar to those used by NASA’s Commercial Orbital Transportation Services (COTS) program, </w:t>
      </w:r>
      <w:r w:rsidRPr="0043368C">
        <w:rPr>
          <w:rStyle w:val="StyleUnderline"/>
          <w:rFonts w:asciiTheme="minorHAnsi" w:hAnsiTheme="minorHAnsi" w:cstheme="minorHAnsi"/>
          <w:highlight w:val="green"/>
        </w:rPr>
        <w:t xml:space="preserve">could offer a significant </w:t>
      </w:r>
      <w:r w:rsidRPr="0043368C">
        <w:rPr>
          <w:rStyle w:val="Emphasis"/>
          <w:rFonts w:asciiTheme="minorHAnsi" w:hAnsiTheme="minorHAnsi" w:cstheme="minorHAnsi"/>
          <w:highlight w:val="green"/>
        </w:rPr>
        <w:t>reduction in costs</w:t>
      </w:r>
      <w:r w:rsidRPr="0043368C">
        <w:rPr>
          <w:rStyle w:val="StyleUnderline"/>
          <w:rFonts w:asciiTheme="minorHAnsi" w:hAnsiTheme="minorHAnsi" w:cstheme="minorHAnsi"/>
        </w:rPr>
        <w:t xml:space="preserve"> compared to conventional government-led programs.</w:t>
      </w:r>
    </w:p>
    <w:p w:rsidR="00076908" w:rsidRPr="0043368C" w:rsidRDefault="00076908" w:rsidP="00076908">
      <w:pPr>
        <w:rPr>
          <w:rStyle w:val="StyleUnderline"/>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Improving SSA and SSA collaboration </w:t>
      </w:r>
      <w:r w:rsidRPr="0043368C">
        <w:rPr>
          <w:rFonts w:asciiTheme="minorHAnsi" w:hAnsiTheme="minorHAnsi" w:cstheme="minorHAnsi"/>
          <w:u w:val="single"/>
        </w:rPr>
        <w:t>solves collisions</w:t>
      </w:r>
      <w:r w:rsidRPr="0043368C">
        <w:rPr>
          <w:rFonts w:asciiTheme="minorHAnsi" w:hAnsiTheme="minorHAnsi" w:cstheme="minorHAnsi"/>
        </w:rPr>
        <w:t>.</w:t>
      </w:r>
    </w:p>
    <w:p w:rsidR="00076908" w:rsidRPr="0043368C" w:rsidRDefault="00076908" w:rsidP="00076908">
      <w:pPr>
        <w:rPr>
          <w:rStyle w:val="Hyperlink"/>
          <w:rFonts w:asciiTheme="minorHAnsi" w:hAnsiTheme="minorHAnsi" w:cstheme="minorHAnsi"/>
        </w:rPr>
      </w:pPr>
      <w:r w:rsidRPr="0043368C">
        <w:rPr>
          <w:rStyle w:val="Style13ptBold"/>
          <w:rFonts w:asciiTheme="minorHAnsi" w:hAnsiTheme="minorHAnsi" w:cstheme="minorHAnsi"/>
        </w:rPr>
        <w:t>Anzaldua 19</w:t>
      </w:r>
      <w:r w:rsidRPr="0043368C">
        <w:rPr>
          <w:rFonts w:asciiTheme="minorHAnsi" w:hAnsiTheme="minorHAnsi" w:cstheme="minorHAnsi"/>
        </w:rPr>
        <w:t xml:space="preserve"> ― Alfred Anzaldua, Executive Vice President of the National Space Society, Member of the Tucson Amateur Astronomy Association, B.A. in International Affairs from Bradley University, M.A. from the University of Arizona, 2019. (“How defense and civil space offices can work together to on space situational awareness and space commerce”, The Space Review, May 20</w:t>
      </w:r>
      <w:r w:rsidRPr="0043368C">
        <w:rPr>
          <w:rFonts w:asciiTheme="minorHAnsi" w:hAnsiTheme="minorHAnsi" w:cstheme="minorHAnsi"/>
          <w:vertAlign w:val="superscript"/>
        </w:rPr>
        <w:t>th</w:t>
      </w:r>
      <w:r w:rsidRPr="0043368C">
        <w:rPr>
          <w:rFonts w:asciiTheme="minorHAnsi" w:hAnsiTheme="minorHAnsi" w:cstheme="minorHAnsi"/>
        </w:rPr>
        <w:t xml:space="preserve">, 2019, Available Online at: </w:t>
      </w:r>
      <w:hyperlink r:id="rId9" w:history="1">
        <w:r w:rsidRPr="0043368C">
          <w:rPr>
            <w:rStyle w:val="Hyperlink"/>
            <w:rFonts w:asciiTheme="minorHAnsi" w:hAnsiTheme="minorHAnsi" w:cstheme="minorHAnsi"/>
          </w:rPr>
          <w:t>http://www.thespacereview.com/article/3715/1</w:t>
        </w:r>
      </w:hyperlink>
      <w:r w:rsidRPr="0043368C">
        <w:rPr>
          <w:rStyle w:val="Hyperlink"/>
          <w:rFonts w:asciiTheme="minorHAnsi" w:hAnsiTheme="minorHAnsi" w:cstheme="minorHAnsi"/>
        </w:rPr>
        <w:t>)</w:t>
      </w:r>
    </w:p>
    <w:p w:rsidR="00076908" w:rsidRDefault="00076908" w:rsidP="00076908">
      <w:pPr>
        <w:rPr>
          <w:rStyle w:val="StyleUnderline"/>
          <w:rFonts w:asciiTheme="minorHAnsi" w:hAnsiTheme="minorHAnsi" w:cstheme="minorHAnsi"/>
          <w:highlight w:val="green"/>
        </w:rPr>
      </w:pPr>
      <w:r w:rsidRPr="0043368C">
        <w:rPr>
          <w:rFonts w:asciiTheme="minorHAnsi" w:hAnsiTheme="minorHAnsi" w:cstheme="minorHAnsi"/>
        </w:rPr>
        <w:t xml:space="preserve">The legislation proposed by the Commerce Department to create and fund the Bureau of Space Commerce is a major step in the right direction to consolidate executive space offices and facilitate commercial space activity in the United States. However, </w:t>
      </w:r>
      <w:r w:rsidRPr="0043368C">
        <w:rPr>
          <w:rStyle w:val="StyleUnderline"/>
          <w:rFonts w:asciiTheme="minorHAnsi" w:hAnsiTheme="minorHAnsi" w:cstheme="minorHAnsi"/>
        </w:rPr>
        <w:t xml:space="preserve">other space offices are housed in Department of Transportation, NASA, the FCC, and the Department of </w:t>
      </w:r>
      <w:proofErr w:type="gramStart"/>
      <w:r w:rsidRPr="0043368C">
        <w:rPr>
          <w:rStyle w:val="StyleUnderline"/>
          <w:rFonts w:asciiTheme="minorHAnsi" w:hAnsiTheme="minorHAnsi" w:cstheme="minorHAnsi"/>
        </w:rPr>
        <w:t>State</w:t>
      </w:r>
      <w:r w:rsidRPr="0043368C">
        <w:rPr>
          <w:rFonts w:asciiTheme="minorHAnsi" w:hAnsiTheme="minorHAnsi" w:cstheme="minorHAnsi"/>
        </w:rPr>
        <w:t>.[</w:t>
      </w:r>
      <w:proofErr w:type="gramEnd"/>
      <w:r w:rsidRPr="0043368C">
        <w:rPr>
          <w:rFonts w:asciiTheme="minorHAnsi" w:hAnsiTheme="minorHAnsi" w:cstheme="minorHAnsi"/>
        </w:rPr>
        <w:t xml:space="preserve">8] Therefore, even after the Bureau of Space Commerce comes into existence and receives adequate funding, </w:t>
      </w:r>
      <w:r w:rsidRPr="0043368C">
        <w:rPr>
          <w:rStyle w:val="StyleUnderline"/>
          <w:rFonts w:asciiTheme="minorHAnsi" w:hAnsiTheme="minorHAnsi" w:cstheme="minorHAnsi"/>
        </w:rPr>
        <w:t xml:space="preserve">further </w:t>
      </w:r>
      <w:r w:rsidRPr="0043368C">
        <w:rPr>
          <w:rFonts w:asciiTheme="minorHAnsi" w:hAnsiTheme="minorHAnsi" w:cstheme="minorHAnsi"/>
        </w:rPr>
        <w:t>reorganization and</w:t>
      </w:r>
      <w:r w:rsidRPr="0043368C">
        <w:rPr>
          <w:rStyle w:val="StyleUnderline"/>
          <w:rFonts w:asciiTheme="minorHAnsi" w:hAnsiTheme="minorHAnsi" w:cstheme="minorHAnsi"/>
        </w:rPr>
        <w:t xml:space="preserve"> </w:t>
      </w:r>
      <w:r w:rsidRPr="0043368C">
        <w:rPr>
          <w:rStyle w:val="Emphasis"/>
          <w:rFonts w:asciiTheme="minorHAnsi" w:hAnsiTheme="minorHAnsi" w:cstheme="minorHAnsi"/>
          <w:highlight w:val="green"/>
        </w:rPr>
        <w:t>coordination</w:t>
      </w:r>
      <w:r w:rsidRPr="0043368C">
        <w:rPr>
          <w:rStyle w:val="StyleUnderline"/>
          <w:rFonts w:asciiTheme="minorHAnsi" w:hAnsiTheme="minorHAnsi" w:cstheme="minorHAnsi"/>
          <w:highlight w:val="green"/>
        </w:rPr>
        <w:t xml:space="preserve"> among</w:t>
      </w:r>
      <w:r w:rsidRPr="0043368C">
        <w:rPr>
          <w:rStyle w:val="StyleUnderline"/>
          <w:rFonts w:asciiTheme="minorHAnsi" w:hAnsiTheme="minorHAnsi" w:cstheme="minorHAnsi"/>
        </w:rPr>
        <w:t xml:space="preserve"> executive space </w:t>
      </w:r>
      <w:r w:rsidRPr="0043368C">
        <w:rPr>
          <w:rStyle w:val="StyleUnderline"/>
          <w:rFonts w:asciiTheme="minorHAnsi" w:hAnsiTheme="minorHAnsi" w:cstheme="minorHAnsi"/>
          <w:highlight w:val="green"/>
        </w:rPr>
        <w:t>offices would be needed to</w:t>
      </w:r>
      <w:r w:rsidRPr="0043368C">
        <w:rPr>
          <w:rStyle w:val="StyleUnderline"/>
          <w:rFonts w:asciiTheme="minorHAnsi" w:hAnsiTheme="minorHAnsi" w:cstheme="minorHAnsi"/>
        </w:rPr>
        <w:t xml:space="preserve"> adequately </w:t>
      </w:r>
      <w:r w:rsidRPr="0043368C">
        <w:rPr>
          <w:rStyle w:val="StyleUnderline"/>
          <w:rFonts w:asciiTheme="minorHAnsi" w:hAnsiTheme="minorHAnsi" w:cstheme="minorHAnsi"/>
          <w:highlight w:val="green"/>
        </w:rPr>
        <w:t>address</w:t>
      </w:r>
      <w:r w:rsidRPr="0043368C">
        <w:rPr>
          <w:rStyle w:val="StyleUnderline"/>
          <w:rFonts w:asciiTheme="minorHAnsi" w:hAnsiTheme="minorHAnsi" w:cstheme="minorHAnsi"/>
        </w:rPr>
        <w:t xml:space="preserve"> the daunting national and international </w:t>
      </w:r>
      <w:r w:rsidRPr="0043368C">
        <w:rPr>
          <w:rStyle w:val="StyleUnderline"/>
          <w:rFonts w:asciiTheme="minorHAnsi" w:hAnsiTheme="minorHAnsi" w:cstheme="minorHAnsi"/>
          <w:highlight w:val="green"/>
        </w:rPr>
        <w:t>issues involved with fostering</w:t>
      </w:r>
      <w:r w:rsidRPr="0043368C">
        <w:rPr>
          <w:rStyle w:val="StyleUnderline"/>
          <w:rFonts w:asciiTheme="minorHAnsi" w:hAnsiTheme="minorHAnsi" w:cstheme="minorHAnsi"/>
        </w:rPr>
        <w:t xml:space="preserve"> safe and effective </w:t>
      </w:r>
      <w:r w:rsidRPr="0043368C">
        <w:rPr>
          <w:rStyle w:val="StyleUnderline"/>
          <w:rFonts w:asciiTheme="minorHAnsi" w:hAnsiTheme="minorHAnsi" w:cstheme="minorHAnsi"/>
          <w:highlight w:val="green"/>
        </w:rPr>
        <w:t>SSA</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orbital </w:t>
      </w:r>
      <w:r w:rsidRPr="0043368C">
        <w:rPr>
          <w:rStyle w:val="Emphasis"/>
          <w:rFonts w:asciiTheme="minorHAnsi" w:hAnsiTheme="minorHAnsi" w:cstheme="minorHAnsi"/>
          <w:highlight w:val="green"/>
        </w:rPr>
        <w:t>debris mitigation and removal</w:t>
      </w:r>
      <w:r w:rsidRPr="0043368C">
        <w:rPr>
          <w:rStyle w:val="StyleUnderline"/>
          <w:rFonts w:asciiTheme="minorHAnsi" w:hAnsiTheme="minorHAnsi" w:cstheme="minorHAnsi"/>
        </w:rPr>
        <w:t>, and STM worldwide</w:t>
      </w:r>
      <w:r w:rsidRPr="0043368C">
        <w:rPr>
          <w:rFonts w:asciiTheme="minorHAnsi" w:hAnsiTheme="minorHAnsi" w:cstheme="minorHAnsi"/>
        </w:rPr>
        <w:t xml:space="preserve">. </w:t>
      </w:r>
      <w:r w:rsidRPr="0043368C">
        <w:rPr>
          <w:rFonts w:asciiTheme="minorHAnsi" w:hAnsiTheme="minorHAnsi" w:cstheme="minorHAnsi"/>
          <w:sz w:val="12"/>
        </w:rPr>
        <w:t xml:space="preserve">Such reorganization could be carried out by evolving the NOAA Commissioned Officer Corps into a transparently operating umbrella entity to coordinate all executive space offices, an act potentially achievable by the Commerce Secretary simply adapting its mission.[9] Space Policy Directive-3 mandates for </w:t>
      </w:r>
      <w:proofErr w:type="spellStart"/>
      <w:r w:rsidRPr="0043368C">
        <w:rPr>
          <w:rFonts w:asciiTheme="minorHAnsi" w:hAnsiTheme="minorHAnsi" w:cstheme="minorHAnsi"/>
          <w:sz w:val="12"/>
        </w:rPr>
        <w:t>DoC</w:t>
      </w:r>
      <w:proofErr w:type="spellEnd"/>
      <w:r w:rsidRPr="0043368C">
        <w:rPr>
          <w:rFonts w:asciiTheme="minorHAnsi" w:hAnsiTheme="minorHAnsi" w:cstheme="minorHAnsi"/>
          <w:sz w:val="12"/>
        </w:rPr>
        <w:t xml:space="preserve"> As mentioned above, SPD-3 directs the Commerce Department to facilitate enhanced data sharing by becoming “responsible for the publicly releasable portion of the DoD [space object] catalog.”[10] SPD-3 further directs </w:t>
      </w:r>
      <w:proofErr w:type="spellStart"/>
      <w:r w:rsidRPr="0043368C">
        <w:rPr>
          <w:rFonts w:asciiTheme="minorHAnsi" w:hAnsiTheme="minorHAnsi" w:cstheme="minorHAnsi"/>
          <w:sz w:val="12"/>
        </w:rPr>
        <w:t>DoC</w:t>
      </w:r>
      <w:proofErr w:type="spellEnd"/>
      <w:r w:rsidRPr="0043368C">
        <w:rPr>
          <w:rFonts w:asciiTheme="minorHAnsi" w:hAnsiTheme="minorHAnsi" w:cstheme="minorHAnsi"/>
          <w:sz w:val="12"/>
        </w:rPr>
        <w:t xml:space="preserve"> to carry enhanced data sharing by establishing and managing an “open architecture [SSA] data repository.”[11]</w:t>
      </w:r>
      <w:r w:rsidRPr="0043368C">
        <w:rPr>
          <w:rFonts w:asciiTheme="minorHAnsi" w:hAnsiTheme="minorHAnsi" w:cstheme="minorHAnsi"/>
        </w:rPr>
        <w:t xml:space="preserve"> </w:t>
      </w:r>
      <w:r w:rsidRPr="0043368C">
        <w:rPr>
          <w:rStyle w:val="StyleUnderline"/>
          <w:rFonts w:asciiTheme="minorHAnsi" w:hAnsiTheme="minorHAnsi" w:cstheme="minorHAnsi"/>
          <w:highlight w:val="green"/>
        </w:rPr>
        <w:t>A</w:t>
      </w:r>
      <w:r w:rsidRPr="0043368C">
        <w:rPr>
          <w:rStyle w:val="StyleUnderline"/>
          <w:rFonts w:asciiTheme="minorHAnsi" w:hAnsiTheme="minorHAnsi" w:cstheme="minorHAnsi"/>
        </w:rPr>
        <w:t xml:space="preserve"> “data </w:t>
      </w:r>
      <w:r w:rsidRPr="0043368C">
        <w:rPr>
          <w:rStyle w:val="StyleUnderline"/>
          <w:rFonts w:asciiTheme="minorHAnsi" w:hAnsiTheme="minorHAnsi" w:cstheme="minorHAnsi"/>
          <w:highlight w:val="green"/>
        </w:rPr>
        <w:t>repository</w:t>
      </w:r>
      <w:r w:rsidRPr="0043368C">
        <w:rPr>
          <w:rStyle w:val="StyleUnderline"/>
          <w:rFonts w:asciiTheme="minorHAnsi" w:hAnsiTheme="minorHAnsi" w:cstheme="minorHAnsi"/>
        </w:rPr>
        <w:t xml:space="preserve">” can consist of a set of databases, spreadsheets, and even text files. An OADR for space objects and related SSA information </w:t>
      </w:r>
      <w:r w:rsidRPr="0043368C">
        <w:rPr>
          <w:rStyle w:val="StyleUnderline"/>
          <w:rFonts w:asciiTheme="minorHAnsi" w:hAnsiTheme="minorHAnsi" w:cstheme="minorHAnsi"/>
          <w:highlight w:val="green"/>
        </w:rPr>
        <w:t>would be a non-proprietary</w:t>
      </w:r>
      <w:r w:rsidRPr="0043368C">
        <w:rPr>
          <w:rStyle w:val="StyleUnderline"/>
          <w:rFonts w:asciiTheme="minorHAnsi" w:hAnsiTheme="minorHAnsi" w:cstheme="minorHAnsi"/>
        </w:rPr>
        <w:t xml:space="preserve">, shared data repository, </w:t>
      </w:r>
      <w:r w:rsidRPr="0043368C">
        <w:rPr>
          <w:rStyle w:val="StyleUnderline"/>
          <w:rFonts w:asciiTheme="minorHAnsi" w:hAnsiTheme="minorHAnsi" w:cstheme="minorHAnsi"/>
          <w:highlight w:val="green"/>
        </w:rPr>
        <w:t>allowing</w:t>
      </w:r>
      <w:r w:rsidRPr="0043368C">
        <w:rPr>
          <w:rStyle w:val="StyleUnderline"/>
          <w:rFonts w:asciiTheme="minorHAnsi" w:hAnsiTheme="minorHAnsi" w:cstheme="minorHAnsi"/>
        </w:rPr>
        <w:t xml:space="preserve"> all </w:t>
      </w:r>
      <w:r w:rsidRPr="0043368C">
        <w:rPr>
          <w:rStyle w:val="StyleUnderline"/>
          <w:rFonts w:asciiTheme="minorHAnsi" w:hAnsiTheme="minorHAnsi" w:cstheme="minorHAnsi"/>
          <w:highlight w:val="green"/>
        </w:rPr>
        <w:t>predetermined users</w:t>
      </w:r>
      <w:r w:rsidRPr="0043368C">
        <w:rPr>
          <w:rStyle w:val="StyleUnderline"/>
          <w:rFonts w:asciiTheme="minorHAnsi" w:hAnsiTheme="minorHAnsi" w:cstheme="minorHAnsi"/>
        </w:rPr>
        <w:t xml:space="preserve">, including those in competition with one another, </w:t>
      </w:r>
      <w:r w:rsidRPr="0043368C">
        <w:rPr>
          <w:rStyle w:val="StyleUnderline"/>
          <w:rFonts w:asciiTheme="minorHAnsi" w:hAnsiTheme="minorHAnsi" w:cstheme="minorHAnsi"/>
          <w:highlight w:val="green"/>
        </w:rPr>
        <w:t>to add or update data</w:t>
      </w:r>
      <w:r w:rsidRPr="0043368C">
        <w:rPr>
          <w:rStyle w:val="StyleUnderline"/>
          <w:rFonts w:asciiTheme="minorHAnsi" w:hAnsiTheme="minorHAnsi" w:cstheme="minorHAnsi"/>
        </w:rPr>
        <w:t xml:space="preserve"> and sources of space domain information </w:t>
      </w:r>
      <w:r w:rsidRPr="0043368C">
        <w:rPr>
          <w:rStyle w:val="StyleUnderline"/>
          <w:rFonts w:asciiTheme="minorHAnsi" w:hAnsiTheme="minorHAnsi" w:cstheme="minorHAnsi"/>
          <w:highlight w:val="green"/>
        </w:rPr>
        <w:t xml:space="preserve">to increase the repository’s </w:t>
      </w:r>
      <w:r w:rsidRPr="0043368C">
        <w:rPr>
          <w:rStyle w:val="Emphasis"/>
          <w:rFonts w:asciiTheme="minorHAnsi" w:hAnsiTheme="minorHAnsi" w:cstheme="minorHAnsi"/>
          <w:highlight w:val="green"/>
        </w:rPr>
        <w:t>functionality</w:t>
      </w:r>
      <w:r w:rsidRPr="0043368C">
        <w:rPr>
          <w:rStyle w:val="StyleUnderline"/>
          <w:rFonts w:asciiTheme="minorHAnsi" w:hAnsiTheme="minorHAnsi" w:cstheme="minorHAnsi"/>
          <w:highlight w:val="green"/>
        </w:rPr>
        <w:t xml:space="preserve">, </w:t>
      </w:r>
      <w:r w:rsidRPr="0043368C">
        <w:rPr>
          <w:rStyle w:val="Emphasis"/>
          <w:rFonts w:asciiTheme="minorHAnsi" w:hAnsiTheme="minorHAnsi" w:cstheme="minorHAnsi"/>
          <w:highlight w:val="green"/>
        </w:rPr>
        <w:t>capacity, flexibility, interoperability, and sustainability</w:t>
      </w:r>
      <w:r w:rsidRPr="0043368C">
        <w:rPr>
          <w:rStyle w:val="StyleUnderline"/>
          <w:rFonts w:asciiTheme="minorHAnsi" w:hAnsiTheme="minorHAnsi" w:cstheme="minorHAnsi"/>
          <w:highlight w:val="green"/>
        </w:rPr>
        <w:t>. Using</w:t>
      </w:r>
      <w:r w:rsidRPr="0043368C">
        <w:rPr>
          <w:rStyle w:val="StyleUnderline"/>
          <w:rFonts w:asciiTheme="minorHAnsi" w:hAnsiTheme="minorHAnsi" w:cstheme="minorHAnsi"/>
        </w:rPr>
        <w:t xml:space="preserve"> a </w:t>
      </w:r>
      <w:r w:rsidRPr="0043368C">
        <w:rPr>
          <w:rStyle w:val="Emphasis"/>
          <w:rFonts w:asciiTheme="minorHAnsi" w:hAnsiTheme="minorHAnsi" w:cstheme="minorHAnsi"/>
          <w:highlight w:val="green"/>
        </w:rPr>
        <w:t>blockchain</w:t>
      </w:r>
      <w:r w:rsidRPr="0043368C">
        <w:rPr>
          <w:rStyle w:val="Emphasis"/>
          <w:rFonts w:asciiTheme="minorHAnsi" w:hAnsiTheme="minorHAnsi" w:cstheme="minorHAnsi"/>
        </w:rPr>
        <w:t xml:space="preserve"> ledger</w:t>
      </w:r>
      <w:r w:rsidRPr="0043368C">
        <w:rPr>
          <w:rStyle w:val="StyleUnderline"/>
          <w:rFonts w:asciiTheme="minorHAnsi" w:hAnsiTheme="minorHAnsi" w:cstheme="minorHAnsi"/>
        </w:rPr>
        <w:t xml:space="preserve"> to keep track of all SSA data in the OADR </w:t>
      </w:r>
      <w:r w:rsidRPr="0043368C">
        <w:rPr>
          <w:rStyle w:val="StyleUnderline"/>
          <w:rFonts w:asciiTheme="minorHAnsi" w:hAnsiTheme="minorHAnsi" w:cstheme="minorHAnsi"/>
          <w:highlight w:val="green"/>
        </w:rPr>
        <w:t>would appear</w:t>
      </w:r>
      <w:r w:rsidRPr="0043368C">
        <w:rPr>
          <w:rStyle w:val="StyleUnderline"/>
          <w:rFonts w:asciiTheme="minorHAnsi" w:hAnsiTheme="minorHAnsi" w:cstheme="minorHAnsi"/>
        </w:rPr>
        <w:t xml:space="preserve"> to be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most efficient</w:t>
      </w:r>
      <w:r w:rsidRPr="0043368C">
        <w:rPr>
          <w:rStyle w:val="Emphasis"/>
          <w:rFonts w:asciiTheme="minorHAnsi" w:hAnsiTheme="minorHAnsi" w:cstheme="minorHAnsi"/>
        </w:rPr>
        <w:t xml:space="preserve"> way</w:t>
      </w:r>
      <w:r w:rsidRPr="0043368C">
        <w:rPr>
          <w:rStyle w:val="StyleUnderline"/>
          <w:rFonts w:asciiTheme="minorHAnsi" w:hAnsiTheme="minorHAnsi" w:cstheme="minorHAnsi"/>
        </w:rPr>
        <w:t xml:space="preserve"> to maintain the data secure</w:t>
      </w:r>
      <w:r w:rsidRPr="0043368C">
        <w:rPr>
          <w:rFonts w:asciiTheme="minorHAnsi" w:hAnsiTheme="minorHAnsi" w:cstheme="minorHAnsi"/>
        </w:rPr>
        <w:t xml:space="preserve">, while sharing it in real time. The non-profit OADR manager and the donors and users of the blockchain ledger would instantly see any deviant SSA report, </w:t>
      </w:r>
      <w:r w:rsidRPr="0043368C">
        <w:rPr>
          <w:rStyle w:val="Emphasis"/>
          <w:rFonts w:asciiTheme="minorHAnsi" w:hAnsiTheme="minorHAnsi" w:cstheme="minorHAnsi"/>
          <w:highlight w:val="green"/>
        </w:rPr>
        <w:t>making it very difficult</w:t>
      </w:r>
      <w:r w:rsidRPr="0043368C">
        <w:rPr>
          <w:rStyle w:val="StyleUnderline"/>
          <w:rFonts w:asciiTheme="minorHAnsi" w:hAnsiTheme="minorHAnsi" w:cstheme="minorHAnsi"/>
          <w:highlight w:val="green"/>
        </w:rPr>
        <w:t xml:space="preserve"> for a malevolent actor to pollute the</w:t>
      </w:r>
      <w:r w:rsidRPr="0043368C">
        <w:rPr>
          <w:rStyle w:val="StyleUnderline"/>
          <w:rFonts w:asciiTheme="minorHAnsi" w:hAnsiTheme="minorHAnsi" w:cstheme="minorHAnsi"/>
        </w:rPr>
        <w:t xml:space="preserve"> data </w:t>
      </w:r>
      <w:r w:rsidRPr="0043368C">
        <w:rPr>
          <w:rStyle w:val="StyleUnderline"/>
          <w:rFonts w:asciiTheme="minorHAnsi" w:hAnsiTheme="minorHAnsi" w:cstheme="minorHAnsi"/>
          <w:highlight w:val="green"/>
        </w:rPr>
        <w:t>pool</w:t>
      </w:r>
      <w:r w:rsidRPr="0043368C">
        <w:rPr>
          <w:rStyle w:val="StyleUnderline"/>
          <w:rFonts w:asciiTheme="minorHAnsi" w:hAnsiTheme="minorHAnsi" w:cstheme="minorHAnsi"/>
        </w:rPr>
        <w:t xml:space="preserve"> with the aim of gaining advantage over</w:t>
      </w:r>
      <w:r w:rsidRPr="0043368C">
        <w:rPr>
          <w:rFonts w:asciiTheme="minorHAnsi" w:hAnsiTheme="minorHAnsi" w:cstheme="minorHAnsi"/>
        </w:rPr>
        <w:t xml:space="preserve">, </w:t>
      </w:r>
      <w:r w:rsidRPr="0043368C">
        <w:rPr>
          <w:rFonts w:asciiTheme="minorHAnsi" w:hAnsiTheme="minorHAnsi" w:cstheme="minorHAnsi"/>
          <w:sz w:val="12"/>
        </w:rPr>
        <w:t xml:space="preserve">or harming the interests of, other OADR stakeholders. Why would </w:t>
      </w:r>
      <w:proofErr w:type="spellStart"/>
      <w:r w:rsidRPr="0043368C">
        <w:rPr>
          <w:rFonts w:asciiTheme="minorHAnsi" w:hAnsiTheme="minorHAnsi" w:cstheme="minorHAnsi"/>
          <w:sz w:val="12"/>
        </w:rPr>
        <w:t>DoC</w:t>
      </w:r>
      <w:proofErr w:type="spellEnd"/>
      <w:r w:rsidRPr="0043368C">
        <w:rPr>
          <w:rFonts w:asciiTheme="minorHAnsi" w:hAnsiTheme="minorHAnsi" w:cstheme="minorHAnsi"/>
          <w:sz w:val="12"/>
        </w:rPr>
        <w:t xml:space="preserve"> need a consortium to provide effective space situational awareness? Consider the public-private consortium Space Data Association (SDA), an international organization that connects multiple satellite operators, as well as NASA and NOAA. Formed in 2009, SDA aims to enhance safety of flight via sharing of operational data and promotion of best practices across the industry. SDA also works to improve the accuracy and timeliness of collision warning notifications, as well as working with all interested entities to help define the next generation of STM systems and capabilities. The bottom line is that</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some satellite operators consider SSA data from SDA to be more actionable than SSA data from the DoD catalog alone. </w:t>
      </w:r>
      <w:r w:rsidRPr="0043368C">
        <w:rPr>
          <w:rFonts w:asciiTheme="minorHAnsi" w:hAnsiTheme="minorHAnsi" w:cstheme="minorHAnsi"/>
        </w:rPr>
        <w:t xml:space="preserve">But </w:t>
      </w:r>
      <w:r w:rsidRPr="0043368C">
        <w:rPr>
          <w:rStyle w:val="StyleUnderline"/>
          <w:rFonts w:asciiTheme="minorHAnsi" w:hAnsiTheme="minorHAnsi" w:cstheme="minorHAnsi"/>
        </w:rPr>
        <w:t>SDA is not the only consortium producing enhanced SSA data, such as resident space object characterization and mission assurance services to monitor threats and sustain safety in space.</w:t>
      </w:r>
      <w:r w:rsidRPr="0043368C">
        <w:rPr>
          <w:rFonts w:asciiTheme="minorHAnsi" w:hAnsiTheme="minorHAnsi" w:cstheme="minorHAnsi"/>
        </w:rPr>
        <w:t xml:space="preserve"> Consider also AGI </w:t>
      </w:r>
      <w:proofErr w:type="spellStart"/>
      <w:r w:rsidRPr="0043368C">
        <w:rPr>
          <w:rFonts w:asciiTheme="minorHAnsi" w:hAnsiTheme="minorHAnsi" w:cstheme="minorHAnsi"/>
        </w:rPr>
        <w:t>ComSpOC</w:t>
      </w:r>
      <w:proofErr w:type="spellEnd"/>
      <w:r w:rsidRPr="0043368C">
        <w:rPr>
          <w:rFonts w:asciiTheme="minorHAnsi" w:hAnsiTheme="minorHAnsi" w:cstheme="minorHAnsi"/>
        </w:rPr>
        <w:t xml:space="preserve"> with its own network of space object sensors to produce such actionable SSA data. Finally, </w:t>
      </w:r>
      <w:r w:rsidRPr="0043368C">
        <w:rPr>
          <w:rStyle w:val="StyleUnderline"/>
          <w:rFonts w:asciiTheme="minorHAnsi" w:hAnsiTheme="minorHAnsi" w:cstheme="minorHAnsi"/>
        </w:rPr>
        <w:t xml:space="preserve">consider a public-private </w:t>
      </w:r>
      <w:r w:rsidRPr="0043368C">
        <w:rPr>
          <w:rStyle w:val="Emphasis"/>
          <w:rFonts w:asciiTheme="minorHAnsi" w:hAnsiTheme="minorHAnsi" w:cstheme="minorHAnsi"/>
        </w:rPr>
        <w:t xml:space="preserve">consortium with </w:t>
      </w:r>
      <w:r w:rsidRPr="0043368C">
        <w:rPr>
          <w:rStyle w:val="Emphasis"/>
          <w:rFonts w:asciiTheme="minorHAnsi" w:hAnsiTheme="minorHAnsi" w:cstheme="minorHAnsi"/>
          <w:highlight w:val="green"/>
        </w:rPr>
        <w:t>university</w:t>
      </w:r>
      <w:r w:rsidRPr="0043368C">
        <w:rPr>
          <w:rStyle w:val="Emphasis"/>
          <w:rFonts w:asciiTheme="minorHAnsi" w:hAnsiTheme="minorHAnsi" w:cstheme="minorHAnsi"/>
        </w:rPr>
        <w:t xml:space="preserve"> ties</w:t>
      </w:r>
      <w:r w:rsidRPr="0043368C">
        <w:rPr>
          <w:rFonts w:asciiTheme="minorHAnsi" w:hAnsiTheme="minorHAnsi" w:cstheme="minorHAnsi"/>
        </w:rPr>
        <w:t xml:space="preserve">, like the Australia-based Space Environment Research Centre (SERC), producing actionable SSA data. </w:t>
      </w:r>
      <w:r w:rsidRPr="0043368C">
        <w:rPr>
          <w:rStyle w:val="StyleUnderline"/>
          <w:rFonts w:asciiTheme="minorHAnsi" w:hAnsiTheme="minorHAnsi" w:cstheme="minorHAnsi"/>
        </w:rPr>
        <w:t xml:space="preserve">These SSA-sharing entities are structured as consortia for a reason: to </w:t>
      </w:r>
      <w:r w:rsidRPr="0043368C">
        <w:rPr>
          <w:rStyle w:val="StyleUnderline"/>
          <w:rFonts w:asciiTheme="minorHAnsi" w:hAnsiTheme="minorHAnsi" w:cstheme="minorHAnsi"/>
          <w:highlight w:val="green"/>
        </w:rPr>
        <w:t xml:space="preserve">have </w:t>
      </w:r>
      <w:r w:rsidRPr="0043368C">
        <w:rPr>
          <w:rStyle w:val="Emphasis"/>
          <w:rFonts w:asciiTheme="minorHAnsi" w:hAnsiTheme="minorHAnsi" w:cstheme="minorHAnsi"/>
          <w:highlight w:val="green"/>
        </w:rPr>
        <w:t>multiple sources</w:t>
      </w:r>
      <w:r w:rsidRPr="0043368C">
        <w:rPr>
          <w:rStyle w:val="StyleUnderline"/>
          <w:rFonts w:asciiTheme="minorHAnsi" w:hAnsiTheme="minorHAnsi" w:cstheme="minorHAnsi"/>
          <w:highlight w:val="green"/>
        </w:rPr>
        <w:t xml:space="preserve"> of SSA</w:t>
      </w:r>
      <w:r w:rsidRPr="0043368C">
        <w:rPr>
          <w:rStyle w:val="StyleUnderline"/>
          <w:rFonts w:asciiTheme="minorHAnsi" w:hAnsiTheme="minorHAnsi" w:cstheme="minorHAnsi"/>
        </w:rPr>
        <w:t xml:space="preserve"> data from which </w:t>
      </w:r>
      <w:r w:rsidRPr="0043368C">
        <w:rPr>
          <w:rStyle w:val="StyleUnderline"/>
          <w:rFonts w:asciiTheme="minorHAnsi" w:hAnsiTheme="minorHAnsi" w:cstheme="minorHAnsi"/>
          <w:highlight w:val="green"/>
        </w:rPr>
        <w:t>to</w:t>
      </w:r>
      <w:r w:rsidRPr="0043368C">
        <w:rPr>
          <w:rStyle w:val="StyleUnderline"/>
          <w:rFonts w:asciiTheme="minorHAnsi" w:hAnsiTheme="minorHAnsi" w:cstheme="minorHAnsi"/>
        </w:rPr>
        <w:t xml:space="preserve"> pick, </w:t>
      </w:r>
      <w:r w:rsidRPr="0043368C">
        <w:rPr>
          <w:rStyle w:val="StyleUnderline"/>
          <w:rFonts w:asciiTheme="minorHAnsi" w:hAnsiTheme="minorHAnsi" w:cstheme="minorHAnsi"/>
          <w:highlight w:val="green"/>
        </w:rPr>
        <w:t>choose</w:t>
      </w:r>
      <w:r w:rsidRPr="0043368C">
        <w:rPr>
          <w:rStyle w:val="StyleUnderline"/>
          <w:rFonts w:asciiTheme="minorHAnsi" w:hAnsiTheme="minorHAnsi" w:cstheme="minorHAnsi"/>
        </w:rPr>
        <w:t>, and analyze</w:t>
      </w:r>
      <w:r w:rsidRPr="0043368C">
        <w:rPr>
          <w:rFonts w:asciiTheme="minorHAnsi" w:hAnsiTheme="minorHAnsi" w:cstheme="minorHAnsi"/>
        </w:rPr>
        <w:t xml:space="preserve">. </w:t>
      </w:r>
      <w:r w:rsidRPr="0043368C">
        <w:rPr>
          <w:rStyle w:val="StyleUnderline"/>
          <w:rFonts w:asciiTheme="minorHAnsi" w:hAnsiTheme="minorHAnsi" w:cstheme="minorHAnsi"/>
          <w:highlight w:val="green"/>
        </w:rPr>
        <w:t>Academia has</w:t>
      </w:r>
      <w:r w:rsidRPr="0043368C">
        <w:rPr>
          <w:rStyle w:val="StyleUnderline"/>
          <w:rFonts w:asciiTheme="minorHAnsi" w:hAnsiTheme="minorHAnsi" w:cstheme="minorHAnsi"/>
        </w:rPr>
        <w:t xml:space="preserve"> the advantage of being able to use university </w:t>
      </w:r>
      <w:r w:rsidRPr="0043368C">
        <w:rPr>
          <w:rStyle w:val="StyleUnderline"/>
          <w:rFonts w:asciiTheme="minorHAnsi" w:hAnsiTheme="minorHAnsi" w:cstheme="minorHAnsi"/>
          <w:highlight w:val="green"/>
        </w:rPr>
        <w:t xml:space="preserve">human and material resources </w:t>
      </w:r>
      <w:r w:rsidRPr="0043368C">
        <w:rPr>
          <w:rStyle w:val="Emphasis"/>
          <w:rFonts w:asciiTheme="minorHAnsi" w:hAnsiTheme="minorHAnsi" w:cstheme="minorHAnsi"/>
          <w:highlight w:val="green"/>
        </w:rPr>
        <w:t xml:space="preserve">already in place </w:t>
      </w:r>
      <w:r w:rsidRPr="0043368C">
        <w:rPr>
          <w:rStyle w:val="StyleUnderline"/>
          <w:rFonts w:asciiTheme="minorHAnsi" w:hAnsiTheme="minorHAnsi" w:cstheme="minorHAnsi"/>
          <w:highlight w:val="green"/>
        </w:rPr>
        <w:t xml:space="preserve">and </w:t>
      </w:r>
      <w:r w:rsidRPr="0043368C">
        <w:rPr>
          <w:rStyle w:val="Emphasis"/>
          <w:rFonts w:asciiTheme="minorHAnsi" w:hAnsiTheme="minorHAnsi" w:cstheme="minorHAnsi"/>
          <w:highlight w:val="green"/>
        </w:rPr>
        <w:t xml:space="preserve">funded by other entities. </w:t>
      </w:r>
      <w:r w:rsidRPr="0043368C">
        <w:rPr>
          <w:rFonts w:asciiTheme="minorHAnsi" w:hAnsiTheme="minorHAnsi" w:cstheme="minorHAnsi"/>
          <w:sz w:val="12"/>
          <w:szCs w:val="6"/>
        </w:rPr>
        <w:t xml:space="preserve">The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 must have an SSA analyzing and sharing capacity better than these three entities. Otherwise, why should countries and space businesses turn to the United States for actionable SSA data? Once satellite operators and state entities begin using and gaining confidence in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-connected, standardized, and curated SSA data, it will be easier to bring them in for other space-related business and establish US leadership internationally. Yet, with any executive expansion of duties, there will be great pressure to beat the competition with the least cost to taxpayers. That's where academia comes in. How can academia cost-effectively enhance an SSA-sharing consortium? Any OADR where the data from the space catalog is simply accumulated in a jumble would be of little practical use. To be useful, the data in the shared repository must be curated. That is, independent personnel must find, group, organize, and then share the best and most relevant data. This should also involve tagging the data so that it can be tracked from its origin, evaluated as to its usefulness through time, and after that assessment, traced back to specific sources and methods for further ongoing evaluation that can be used to select more data for the OADR. In other words, data in an OADR also needs to be interpreted by independent personnel and standardized to be truly useful as a basis for SSA-relevant actions, such as actionable conjunction warnings, launch window timing, or safe orbit placement. Moreover, such OADR data curation and Space Catalog sharing must be carried out cost effectively to be practical, and here academia has the advantage of being able to use university human and material resources already in place and funded by other entities.[12] </w:t>
      </w:r>
      <w:r w:rsidRPr="0043368C">
        <w:rPr>
          <w:rFonts w:asciiTheme="minorHAnsi" w:hAnsiTheme="minorHAnsi" w:cstheme="minorHAnsi"/>
        </w:rPr>
        <w:t xml:space="preserve">For example, </w:t>
      </w:r>
      <w:r w:rsidRPr="0043368C">
        <w:rPr>
          <w:rStyle w:val="StyleUnderline"/>
          <w:rFonts w:asciiTheme="minorHAnsi" w:hAnsiTheme="minorHAnsi" w:cstheme="minorHAnsi"/>
        </w:rPr>
        <w:t xml:space="preserve">an </w:t>
      </w:r>
      <w:r w:rsidRPr="0043368C">
        <w:rPr>
          <w:rStyle w:val="StyleUnderline"/>
          <w:rFonts w:asciiTheme="minorHAnsi" w:hAnsiTheme="minorHAnsi" w:cstheme="minorHAnsi"/>
          <w:highlight w:val="green"/>
        </w:rPr>
        <w:t>academia</w:t>
      </w:r>
      <w:r w:rsidRPr="0043368C">
        <w:rPr>
          <w:rStyle w:val="StyleUnderline"/>
          <w:rFonts w:asciiTheme="minorHAnsi" w:hAnsiTheme="minorHAnsi" w:cstheme="minorHAnsi"/>
        </w:rPr>
        <w:t xml:space="preserve">-involved consortium put together by a cooperative agreement, like that used by the NASA Astrobiology Institute, </w:t>
      </w:r>
      <w:r w:rsidRPr="0043368C">
        <w:rPr>
          <w:rStyle w:val="StyleUnderline"/>
          <w:rFonts w:asciiTheme="minorHAnsi" w:hAnsiTheme="minorHAnsi" w:cstheme="minorHAnsi"/>
          <w:highlight w:val="green"/>
        </w:rPr>
        <w:t>could carry out</w:t>
      </w:r>
      <w:r w:rsidRPr="0043368C">
        <w:rPr>
          <w:rStyle w:val="StyleUnderline"/>
          <w:rFonts w:asciiTheme="minorHAnsi" w:hAnsiTheme="minorHAnsi" w:cstheme="minorHAnsi"/>
        </w:rPr>
        <w:t xml:space="preserve"> such </w:t>
      </w:r>
      <w:r w:rsidRPr="0043368C">
        <w:rPr>
          <w:rStyle w:val="StyleUnderline"/>
          <w:rFonts w:asciiTheme="minorHAnsi" w:hAnsiTheme="minorHAnsi" w:cstheme="minorHAnsi"/>
          <w:highlight w:val="green"/>
        </w:rPr>
        <w:t xml:space="preserve">work with </w:t>
      </w:r>
      <w:r w:rsidRPr="0043368C">
        <w:rPr>
          <w:rStyle w:val="Emphasis"/>
          <w:rFonts w:asciiTheme="minorHAnsi" w:hAnsiTheme="minorHAnsi" w:cstheme="minorHAnsi"/>
          <w:highlight w:val="green"/>
        </w:rPr>
        <w:t>less expense</w:t>
      </w:r>
      <w:r w:rsidRPr="0043368C">
        <w:rPr>
          <w:rFonts w:asciiTheme="minorHAnsi" w:hAnsiTheme="minorHAnsi" w:cstheme="minorHAnsi"/>
        </w:rPr>
        <w:t xml:space="preserve">[13] and more intellectual freedom than </w:t>
      </w:r>
      <w:r w:rsidRPr="0043368C">
        <w:rPr>
          <w:rStyle w:val="StyleUnderline"/>
          <w:rFonts w:asciiTheme="minorHAnsi" w:hAnsiTheme="minorHAnsi" w:cstheme="minorHAnsi"/>
        </w:rPr>
        <w:t>traditional national research frameworks</w:t>
      </w:r>
      <w:r w:rsidRPr="0043368C">
        <w:rPr>
          <w:rFonts w:asciiTheme="minorHAnsi" w:hAnsiTheme="minorHAnsi" w:cstheme="minorHAnsi"/>
        </w:rPr>
        <w:t xml:space="preserve"> </w:t>
      </w:r>
      <w:r w:rsidRPr="0043368C">
        <w:rPr>
          <w:rFonts w:asciiTheme="minorHAnsi" w:hAnsiTheme="minorHAnsi" w:cstheme="minorHAnsi"/>
          <w:sz w:val="12"/>
        </w:rPr>
        <w:t xml:space="preserve">like federally funded research and development centers and national laboratories, although these should serve as so-called affiliate members to provide technical guidance and stewardship.[14] Moreover, a university-involved consortium managed by a </w:t>
      </w:r>
      <w:proofErr w:type="spellStart"/>
      <w:r w:rsidRPr="0043368C">
        <w:rPr>
          <w:rFonts w:asciiTheme="minorHAnsi" w:hAnsiTheme="minorHAnsi" w:cstheme="minorHAnsi"/>
          <w:sz w:val="12"/>
        </w:rPr>
        <w:t>DoC</w:t>
      </w:r>
      <w:proofErr w:type="spellEnd"/>
      <w:r w:rsidRPr="0043368C">
        <w:rPr>
          <w:rFonts w:asciiTheme="minorHAnsi" w:hAnsiTheme="minorHAnsi" w:cstheme="minorHAnsi"/>
          <w:sz w:val="12"/>
        </w:rPr>
        <w:t>-selected or -created non-profit would have the advantage of drawing from a variety of sources for SSA data to feed its OADR, including public and private entities and even other consortia. However, whatever SSA resource is used, “sanitizing” all national security sensitive data must be the first and primary function for DoD, before it hands over SSA data to the consortium.</w:t>
      </w:r>
      <w:r w:rsidRPr="0043368C">
        <w:rPr>
          <w:rFonts w:asciiTheme="minorHAnsi" w:hAnsiTheme="minorHAnsi" w:cstheme="minorHAnsi"/>
        </w:rPr>
        <w:t xml:space="preserve"> </w:t>
      </w:r>
      <w:r w:rsidRPr="0043368C">
        <w:rPr>
          <w:rFonts w:asciiTheme="minorHAnsi" w:hAnsiTheme="minorHAnsi" w:cstheme="minorHAnsi"/>
          <w:sz w:val="12"/>
          <w:szCs w:val="6"/>
        </w:rPr>
        <w:t xml:space="preserve">The National Space Council should seriously consider 1) selecting or creating a non-profit entity with academic links to form and manage an SSA data-sourcing and sharing consortium and 2) directing that non-profit entity to establish and manage an OADR to curate and share of non-militarily sensitive SSA data via a blockchain ledger connecting carefully selected SSA providers and recipients. A notional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 non-profit entity, tentatively called the “Space Situational Awareness Institute (SSAI), could collect, curate, and interpret non-militarily sensitive space catalog/OADR data for the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 in coordination with AST and DoD. The SSAI could be advised by a leading and globally-recognized expert US academic institution in this topic area, like the Cockrell School of Engineering at the University of Texas at Austin or the University of Arizona Defense and Security Institute. For example, a current collaborative effort with the US government is </w:t>
      </w:r>
      <w:proofErr w:type="spellStart"/>
      <w:r w:rsidRPr="0043368C">
        <w:rPr>
          <w:rFonts w:asciiTheme="minorHAnsi" w:hAnsiTheme="minorHAnsi" w:cstheme="minorHAnsi"/>
          <w:sz w:val="12"/>
          <w:szCs w:val="6"/>
        </w:rPr>
        <w:t>ASTRIAGraph</w:t>
      </w:r>
      <w:proofErr w:type="spellEnd"/>
      <w:r w:rsidRPr="0043368C">
        <w:rPr>
          <w:rFonts w:asciiTheme="minorHAnsi" w:hAnsiTheme="minorHAnsi" w:cstheme="minorHAnsi"/>
          <w:sz w:val="12"/>
          <w:szCs w:val="6"/>
        </w:rPr>
        <w:t xml:space="preserve">, initially funded by the FAA Center of Excellence in Commercial Space Transportation. </w:t>
      </w:r>
      <w:proofErr w:type="spellStart"/>
      <w:r w:rsidRPr="0043368C">
        <w:rPr>
          <w:rFonts w:asciiTheme="minorHAnsi" w:hAnsiTheme="minorHAnsi" w:cstheme="minorHAnsi"/>
          <w:sz w:val="12"/>
          <w:szCs w:val="6"/>
        </w:rPr>
        <w:t>ASTRIAGraph</w:t>
      </w:r>
      <w:proofErr w:type="spellEnd"/>
      <w:r w:rsidRPr="0043368C">
        <w:rPr>
          <w:rFonts w:asciiTheme="minorHAnsi" w:hAnsiTheme="minorHAnsi" w:cstheme="minorHAnsi"/>
          <w:sz w:val="12"/>
          <w:szCs w:val="6"/>
        </w:rPr>
        <w:t xml:space="preserve"> is a multi-source information knowledge graph database that collects, curates, and displays hypotheses on space objects and events, publicly accessed at. This system is located at the Texas Advanced Computing Center at the University of Texas at Austin, which recently received $60 million in NSF </w:t>
      </w:r>
      <w:proofErr w:type="gramStart"/>
      <w:r w:rsidRPr="0043368C">
        <w:rPr>
          <w:rFonts w:asciiTheme="minorHAnsi" w:hAnsiTheme="minorHAnsi" w:cstheme="minorHAnsi"/>
          <w:sz w:val="12"/>
          <w:szCs w:val="6"/>
        </w:rPr>
        <w:t>funding.[</w:t>
      </w:r>
      <w:proofErr w:type="gramEnd"/>
      <w:r w:rsidRPr="0043368C">
        <w:rPr>
          <w:rFonts w:asciiTheme="minorHAnsi" w:hAnsiTheme="minorHAnsi" w:cstheme="minorHAnsi"/>
          <w:sz w:val="12"/>
          <w:szCs w:val="6"/>
        </w:rPr>
        <w:t xml:space="preserve">15] This investment could be directly leveraged for the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 SSAI, or even form the basis of a </w:t>
      </w:r>
      <w:proofErr w:type="spellStart"/>
      <w:r w:rsidRPr="0043368C">
        <w:rPr>
          <w:rFonts w:asciiTheme="minorHAnsi" w:hAnsiTheme="minorHAnsi" w:cstheme="minorHAnsi"/>
          <w:sz w:val="12"/>
          <w:szCs w:val="6"/>
        </w:rPr>
        <w:t>DoC</w:t>
      </w:r>
      <w:proofErr w:type="spellEnd"/>
      <w:r w:rsidRPr="0043368C">
        <w:rPr>
          <w:rFonts w:asciiTheme="minorHAnsi" w:hAnsiTheme="minorHAnsi" w:cstheme="minorHAnsi"/>
          <w:sz w:val="12"/>
          <w:szCs w:val="6"/>
        </w:rPr>
        <w:t xml:space="preserve"> non-profit entity in coordination with FAA. </w:t>
      </w:r>
      <w:r w:rsidRPr="0043368C">
        <w:rPr>
          <w:rStyle w:val="StyleUnderline"/>
          <w:rFonts w:asciiTheme="minorHAnsi" w:hAnsiTheme="minorHAnsi" w:cstheme="minorHAnsi"/>
        </w:rPr>
        <w:t>Via cooperative agreements approved by US government agencies, SSAI could link transparently with other universities with SSA programs throughout the world</w:t>
      </w:r>
      <w:r w:rsidRPr="0043368C">
        <w:rPr>
          <w:rFonts w:asciiTheme="minorHAnsi" w:hAnsiTheme="minorHAnsi" w:cstheme="minorHAnsi"/>
        </w:rPr>
        <w:t xml:space="preserve">, such as the Technical University at Braunschweig Germany (developer of the ESA MASTER Space Debris </w:t>
      </w:r>
      <w:proofErr w:type="gramStart"/>
      <w:r w:rsidRPr="0043368C">
        <w:rPr>
          <w:rFonts w:asciiTheme="minorHAnsi" w:hAnsiTheme="minorHAnsi" w:cstheme="minorHAnsi"/>
        </w:rPr>
        <w:t>Model)[</w:t>
      </w:r>
      <w:proofErr w:type="gramEnd"/>
      <w:r w:rsidRPr="0043368C">
        <w:rPr>
          <w:rFonts w:asciiTheme="minorHAnsi" w:hAnsiTheme="minorHAnsi" w:cstheme="minorHAnsi"/>
        </w:rPr>
        <w:t xml:space="preserve">16] , the Astronomical Institute of the University of Bern, Switzerland, the SERC Australia, and others already in collaboration with US academic institutions. </w:t>
      </w:r>
      <w:r w:rsidRPr="0043368C">
        <w:rPr>
          <w:rStyle w:val="StyleUnderline"/>
          <w:rFonts w:asciiTheme="minorHAnsi" w:hAnsiTheme="minorHAnsi" w:cstheme="minorHAnsi"/>
          <w:highlight w:val="green"/>
        </w:rPr>
        <w:t>Actionable</w:t>
      </w:r>
      <w:r w:rsidRPr="0043368C">
        <w:rPr>
          <w:rStyle w:val="StyleUnderline"/>
          <w:rFonts w:asciiTheme="minorHAnsi" w:hAnsiTheme="minorHAnsi" w:cstheme="minorHAnsi"/>
        </w:rPr>
        <w:t xml:space="preserve"> SSA </w:t>
      </w:r>
      <w:r w:rsidRPr="0043368C">
        <w:rPr>
          <w:rStyle w:val="StyleUnderline"/>
          <w:rFonts w:asciiTheme="minorHAnsi" w:hAnsiTheme="minorHAnsi" w:cstheme="minorHAnsi"/>
          <w:highlight w:val="green"/>
        </w:rPr>
        <w:t>data</w:t>
      </w:r>
      <w:r w:rsidRPr="0043368C">
        <w:rPr>
          <w:rStyle w:val="StyleUnderline"/>
          <w:rFonts w:asciiTheme="minorHAnsi" w:hAnsiTheme="minorHAnsi" w:cstheme="minorHAnsi"/>
        </w:rPr>
        <w:t xml:space="preserve"> provided by the proposed SSAI </w:t>
      </w:r>
      <w:r w:rsidRPr="0043368C">
        <w:rPr>
          <w:rStyle w:val="StyleUnderline"/>
          <w:rFonts w:asciiTheme="minorHAnsi" w:hAnsiTheme="minorHAnsi" w:cstheme="minorHAnsi"/>
          <w:highlight w:val="green"/>
        </w:rPr>
        <w:t xml:space="preserve">will </w:t>
      </w:r>
      <w:r w:rsidRPr="0043368C">
        <w:rPr>
          <w:rStyle w:val="Emphasis"/>
          <w:rFonts w:asciiTheme="minorHAnsi" w:hAnsiTheme="minorHAnsi" w:cstheme="minorHAnsi"/>
          <w:highlight w:val="green"/>
        </w:rPr>
        <w:t>foster the safety</w:t>
      </w:r>
      <w:r w:rsidRPr="0043368C">
        <w:rPr>
          <w:rStyle w:val="Emphasis"/>
          <w:rFonts w:asciiTheme="minorHAnsi" w:hAnsiTheme="minorHAnsi" w:cstheme="minorHAnsi"/>
        </w:rPr>
        <w:t xml:space="preserve"> and profitability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of space operations.</w:t>
      </w:r>
    </w:p>
    <w:p w:rsidR="00076908" w:rsidRPr="0043368C" w:rsidRDefault="00076908" w:rsidP="00076908">
      <w:pPr>
        <w:pStyle w:val="Heading2"/>
        <w:rPr>
          <w:rFonts w:asciiTheme="minorHAnsi" w:hAnsiTheme="minorHAnsi" w:cstheme="minorHAnsi"/>
        </w:rPr>
      </w:pPr>
      <w:r>
        <w:rPr>
          <w:rFonts w:asciiTheme="minorHAnsi" w:hAnsiTheme="minorHAnsi" w:cstheme="minorHAnsi"/>
        </w:rPr>
        <w:t xml:space="preserve">DA - </w:t>
      </w:r>
      <w:r w:rsidRPr="0043368C">
        <w:rPr>
          <w:rFonts w:asciiTheme="minorHAnsi" w:hAnsiTheme="minorHAnsi" w:cstheme="minorHAnsi"/>
        </w:rPr>
        <w:t>BBB</w:t>
      </w:r>
    </w:p>
    <w:p w:rsidR="00076908" w:rsidRPr="0043368C" w:rsidRDefault="00076908" w:rsidP="006A6F16">
      <w:pPr>
        <w:pStyle w:val="Heading4"/>
        <w:rPr>
          <w:rFonts w:asciiTheme="minorHAnsi" w:hAnsiTheme="minorHAnsi" w:cstheme="minorHAnsi"/>
        </w:rPr>
      </w:pPr>
      <w:r w:rsidRPr="0043368C">
        <w:rPr>
          <w:rFonts w:asciiTheme="minorHAnsi" w:hAnsiTheme="minorHAnsi" w:cstheme="minorHAnsi"/>
        </w:rPr>
        <w:t xml:space="preserve">Biden passes Build Back Better using his </w:t>
      </w:r>
      <w:r w:rsidRPr="0043368C">
        <w:rPr>
          <w:rFonts w:asciiTheme="minorHAnsi" w:hAnsiTheme="minorHAnsi" w:cstheme="minorHAnsi"/>
          <w:u w:val="single"/>
        </w:rPr>
        <w:t>PC</w:t>
      </w:r>
      <w:r w:rsidRPr="0043368C">
        <w:rPr>
          <w:rFonts w:asciiTheme="minorHAnsi" w:hAnsiTheme="minorHAnsi" w:cstheme="minorHAnsi"/>
        </w:rPr>
        <w:t xml:space="preserve"> to secure a </w:t>
      </w:r>
      <w:r w:rsidRPr="0043368C">
        <w:rPr>
          <w:rFonts w:asciiTheme="minorHAnsi" w:hAnsiTheme="minorHAnsi" w:cstheme="minorHAnsi"/>
          <w:u w:val="single"/>
        </w:rPr>
        <w:t>narrow majority</w:t>
      </w:r>
      <w:r w:rsidRPr="0043368C">
        <w:rPr>
          <w:rFonts w:asciiTheme="minorHAnsi" w:hAnsiTheme="minorHAnsi" w:cstheme="minorHAnsi"/>
        </w:rPr>
        <w:t>.</w:t>
      </w:r>
    </w:p>
    <w:p w:rsidR="00076908" w:rsidRPr="0043368C" w:rsidRDefault="00076908" w:rsidP="00076908">
      <w:pPr>
        <w:rPr>
          <w:rFonts w:asciiTheme="minorHAnsi" w:hAnsiTheme="minorHAnsi" w:cstheme="minorHAnsi"/>
        </w:rPr>
      </w:pPr>
      <w:r w:rsidRPr="0043368C">
        <w:rPr>
          <w:rFonts w:asciiTheme="minorHAnsi" w:hAnsiTheme="minorHAnsi" w:cstheme="minorHAnsi"/>
        </w:rPr>
        <w:t>---Focus link---Biden has to focus his efforts on Manchin, the plan trades off</w:t>
      </w:r>
    </w:p>
    <w:p w:rsidR="00076908" w:rsidRPr="0043368C" w:rsidRDefault="00076908" w:rsidP="00076908">
      <w:pPr>
        <w:rPr>
          <w:rFonts w:asciiTheme="minorHAnsi" w:hAnsiTheme="minorHAnsi" w:cstheme="minorHAnsi"/>
        </w:rPr>
      </w:pPr>
      <w:r w:rsidRPr="0043368C">
        <w:rPr>
          <w:rFonts w:asciiTheme="minorHAnsi" w:hAnsiTheme="minorHAnsi" w:cstheme="minorHAnsi"/>
        </w:rPr>
        <w:t>---Good faith link---lobbying spurred by the plan drives a wedge between Dems that undermines good faith negotiation</w:t>
      </w:r>
    </w:p>
    <w:p w:rsidR="00076908" w:rsidRPr="0043368C" w:rsidRDefault="00076908" w:rsidP="00076908">
      <w:pPr>
        <w:rPr>
          <w:rFonts w:asciiTheme="minorHAnsi" w:hAnsiTheme="minorHAnsi" w:cstheme="minorHAnsi"/>
        </w:rPr>
      </w:pPr>
      <w:proofErr w:type="spellStart"/>
      <w:r w:rsidRPr="0043368C">
        <w:rPr>
          <w:rStyle w:val="Style13ptBold"/>
          <w:rFonts w:asciiTheme="minorHAnsi" w:hAnsiTheme="minorHAnsi" w:cstheme="minorHAnsi"/>
        </w:rPr>
        <w:t>Fedor</w:t>
      </w:r>
      <w:proofErr w:type="spellEnd"/>
      <w:r w:rsidRPr="0043368C">
        <w:rPr>
          <w:rStyle w:val="Style13ptBold"/>
          <w:rFonts w:asciiTheme="minorHAnsi" w:hAnsiTheme="minorHAnsi" w:cstheme="minorHAnsi"/>
        </w:rPr>
        <w:t xml:space="preserve"> &amp; </w:t>
      </w:r>
      <w:proofErr w:type="spellStart"/>
      <w:r w:rsidRPr="0043368C">
        <w:rPr>
          <w:rStyle w:val="Style13ptBold"/>
          <w:rFonts w:asciiTheme="minorHAnsi" w:hAnsiTheme="minorHAnsi" w:cstheme="minorHAnsi"/>
        </w:rPr>
        <w:t>Politi</w:t>
      </w:r>
      <w:proofErr w:type="spellEnd"/>
      <w:r w:rsidRPr="0043368C">
        <w:rPr>
          <w:rStyle w:val="Style13ptBold"/>
          <w:rFonts w:asciiTheme="minorHAnsi" w:hAnsiTheme="minorHAnsi" w:cstheme="minorHAnsi"/>
        </w:rPr>
        <w:t xml:space="preserve"> 12-13</w:t>
      </w:r>
      <w:r w:rsidRPr="0043368C">
        <w:rPr>
          <w:rFonts w:asciiTheme="minorHAnsi" w:hAnsiTheme="minorHAnsi" w:cstheme="minorHAnsi"/>
        </w:rPr>
        <w:t xml:space="preserve"> [Lauren*, US Political Correspondent @ FT, James**, Washington Bureau Chief @ FT; December 13, 2021; “White House scrambles to salvage $1.75tn Build Back Better bill by Christmas,” </w:t>
      </w:r>
      <w:hyperlink r:id="rId10" w:history="1">
        <w:r w:rsidRPr="0043368C">
          <w:rPr>
            <w:rStyle w:val="Hyperlink"/>
            <w:rFonts w:asciiTheme="minorHAnsi" w:hAnsiTheme="minorHAnsi" w:cstheme="minorHAnsi"/>
          </w:rPr>
          <w:t>https://www.ft.com/content/91c5f083-b783-4293-a007-9802ac9ad1f8</w:t>
        </w:r>
      </w:hyperlink>
      <w:r w:rsidRPr="0043368C">
        <w:rPr>
          <w:rFonts w:asciiTheme="minorHAnsi" w:hAnsiTheme="minorHAnsi" w:cstheme="minorHAnsi"/>
        </w:rPr>
        <w:t xml:space="preserve">] </w:t>
      </w:r>
      <w:proofErr w:type="spellStart"/>
      <w:r w:rsidRPr="0043368C">
        <w:rPr>
          <w:rFonts w:asciiTheme="minorHAnsi" w:hAnsiTheme="minorHAnsi" w:cstheme="minorHAnsi"/>
        </w:rPr>
        <w:t>brett</w:t>
      </w:r>
      <w:proofErr w:type="spellEnd"/>
    </w:p>
    <w:p w:rsidR="00076908" w:rsidRPr="0043368C" w:rsidRDefault="00076908" w:rsidP="00076908">
      <w:pPr>
        <w:rPr>
          <w:rFonts w:asciiTheme="minorHAnsi" w:hAnsiTheme="minorHAnsi" w:cstheme="minorHAnsi"/>
          <w:sz w:val="16"/>
        </w:rPr>
      </w:pPr>
      <w:r w:rsidRPr="0043368C">
        <w:rPr>
          <w:rStyle w:val="StyleUnderline"/>
          <w:rFonts w:asciiTheme="minorHAnsi" w:hAnsiTheme="minorHAnsi" w:cstheme="minorHAnsi"/>
          <w:highlight w:val="green"/>
        </w:rPr>
        <w:t>The White House</w:t>
      </w:r>
      <w:r w:rsidRPr="0043368C">
        <w:rPr>
          <w:rStyle w:val="StyleUnderline"/>
          <w:rFonts w:asciiTheme="minorHAnsi" w:hAnsiTheme="minorHAnsi" w:cstheme="minorHAnsi"/>
        </w:rPr>
        <w:t xml:space="preserve"> is rushing to</w:t>
      </w:r>
      <w:r w:rsidRPr="0043368C">
        <w:rPr>
          <w:rFonts w:asciiTheme="minorHAnsi" w:hAnsiTheme="minorHAnsi" w:cstheme="minorHAnsi"/>
          <w:sz w:val="16"/>
        </w:rPr>
        <w:t xml:space="preserve"> save its plans to </w:t>
      </w:r>
      <w:r w:rsidRPr="0043368C">
        <w:rPr>
          <w:rStyle w:val="StyleUnderline"/>
          <w:rFonts w:asciiTheme="minorHAnsi" w:hAnsiTheme="minorHAnsi" w:cstheme="minorHAnsi"/>
          <w:highlight w:val="green"/>
        </w:rPr>
        <w:t>pass</w:t>
      </w:r>
      <w:r w:rsidRPr="0043368C">
        <w:rPr>
          <w:rFonts w:asciiTheme="minorHAnsi" w:hAnsiTheme="minorHAnsi" w:cstheme="minorHAnsi"/>
          <w:sz w:val="16"/>
        </w:rPr>
        <w:t xml:space="preserve"> Joe Biden’s $1.75tn </w:t>
      </w:r>
      <w:r w:rsidRPr="0043368C">
        <w:rPr>
          <w:rStyle w:val="Emphasis"/>
          <w:rFonts w:asciiTheme="minorHAnsi" w:hAnsiTheme="minorHAnsi" w:cstheme="minorHAnsi"/>
          <w:highlight w:val="green"/>
        </w:rPr>
        <w:t>B</w:t>
      </w:r>
      <w:r w:rsidRPr="0043368C">
        <w:rPr>
          <w:rFonts w:asciiTheme="minorHAnsi" w:hAnsiTheme="minorHAnsi" w:cstheme="minorHAnsi"/>
          <w:sz w:val="16"/>
        </w:rPr>
        <w:t xml:space="preserve">uild </w:t>
      </w:r>
      <w:r w:rsidRPr="0043368C">
        <w:rPr>
          <w:rStyle w:val="Emphasis"/>
          <w:rFonts w:asciiTheme="minorHAnsi" w:hAnsiTheme="minorHAnsi" w:cstheme="minorHAnsi"/>
          <w:highlight w:val="green"/>
        </w:rPr>
        <w:t>B</w:t>
      </w:r>
      <w:r w:rsidRPr="0043368C">
        <w:rPr>
          <w:rFonts w:asciiTheme="minorHAnsi" w:hAnsiTheme="minorHAnsi" w:cstheme="minorHAnsi"/>
          <w:sz w:val="16"/>
        </w:rPr>
        <w:t xml:space="preserve">ack </w:t>
      </w:r>
      <w:r w:rsidRPr="0043368C">
        <w:rPr>
          <w:rStyle w:val="Emphasis"/>
          <w:rFonts w:asciiTheme="minorHAnsi" w:hAnsiTheme="minorHAnsi" w:cstheme="minorHAnsi"/>
          <w:highlight w:val="green"/>
        </w:rPr>
        <w:t>B</w:t>
      </w:r>
      <w:r w:rsidRPr="0043368C">
        <w:rPr>
          <w:rFonts w:asciiTheme="minorHAnsi" w:hAnsiTheme="minorHAnsi" w:cstheme="minorHAnsi"/>
          <w:sz w:val="16"/>
        </w:rPr>
        <w:t xml:space="preserve">etter bill </w:t>
      </w:r>
      <w:r w:rsidRPr="0043368C">
        <w:rPr>
          <w:rStyle w:val="StyleUnderline"/>
          <w:rFonts w:asciiTheme="minorHAnsi" w:hAnsiTheme="minorHAnsi" w:cstheme="minorHAnsi"/>
        </w:rPr>
        <w:t>by the end of the year</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with </w:t>
      </w:r>
      <w:r w:rsidRPr="0043368C">
        <w:rPr>
          <w:rStyle w:val="Emphasis"/>
          <w:rFonts w:asciiTheme="minorHAnsi" w:hAnsiTheme="minorHAnsi" w:cstheme="minorHAnsi"/>
          <w:highlight w:val="green"/>
        </w:rPr>
        <w:t>time running low</w:t>
      </w:r>
      <w:r w:rsidRPr="0043368C">
        <w:rPr>
          <w:rFonts w:asciiTheme="minorHAnsi" w:hAnsiTheme="minorHAnsi" w:cstheme="minorHAnsi"/>
          <w:sz w:val="16"/>
        </w:rPr>
        <w:t xml:space="preserve"> </w:t>
      </w:r>
      <w:r w:rsidRPr="0043368C">
        <w:rPr>
          <w:rStyle w:val="StyleUnderline"/>
          <w:rFonts w:asciiTheme="minorHAnsi" w:hAnsiTheme="minorHAnsi" w:cstheme="minorHAnsi"/>
        </w:rPr>
        <w:t>to win over</w:t>
      </w:r>
      <w:r w:rsidRPr="0043368C">
        <w:rPr>
          <w:rFonts w:asciiTheme="minorHAnsi" w:hAnsiTheme="minorHAnsi" w:cstheme="minorHAnsi"/>
          <w:sz w:val="16"/>
        </w:rPr>
        <w:t xml:space="preserve"> Democratic </w:t>
      </w:r>
      <w:r w:rsidRPr="0043368C">
        <w:rPr>
          <w:rStyle w:val="StyleUnderline"/>
          <w:rFonts w:asciiTheme="minorHAnsi" w:hAnsiTheme="minorHAnsi" w:cstheme="minorHAnsi"/>
        </w:rPr>
        <w:t>holdouts</w:t>
      </w:r>
      <w:r w:rsidRPr="0043368C">
        <w:rPr>
          <w:rFonts w:asciiTheme="minorHAnsi" w:hAnsiTheme="minorHAnsi" w:cstheme="minorHAnsi"/>
          <w:sz w:val="16"/>
        </w:rPr>
        <w:t xml:space="preserve"> worried about excessive spending and persistent inflation.</w:t>
      </w:r>
    </w:p>
    <w:p w:rsidR="00076908" w:rsidRPr="0043368C" w:rsidRDefault="00076908" w:rsidP="00076908">
      <w:pPr>
        <w:rPr>
          <w:rFonts w:asciiTheme="minorHAnsi" w:hAnsiTheme="minorHAnsi" w:cstheme="minorHAnsi"/>
          <w:sz w:val="16"/>
        </w:rPr>
      </w:pPr>
      <w:r w:rsidRPr="0043368C">
        <w:rPr>
          <w:rStyle w:val="StyleUnderline"/>
          <w:rFonts w:asciiTheme="minorHAnsi" w:hAnsiTheme="minorHAnsi" w:cstheme="minorHAnsi"/>
        </w:rPr>
        <w:t>On Monday</w:t>
      </w:r>
      <w:r w:rsidRPr="0043368C">
        <w:rPr>
          <w:rFonts w:asciiTheme="minorHAnsi" w:hAnsiTheme="minorHAnsi" w:cstheme="minorHAnsi"/>
          <w:sz w:val="16"/>
        </w:rPr>
        <w:t xml:space="preserve"> afternoon, </w:t>
      </w:r>
      <w:r w:rsidRPr="0043368C">
        <w:rPr>
          <w:rStyle w:val="StyleUnderline"/>
          <w:rFonts w:asciiTheme="minorHAnsi" w:hAnsiTheme="minorHAnsi" w:cstheme="minorHAnsi"/>
          <w:highlight w:val="green"/>
        </w:rPr>
        <w:t>the</w:t>
      </w:r>
      <w:r w:rsidRPr="0043368C">
        <w:rPr>
          <w:rFonts w:asciiTheme="minorHAnsi" w:hAnsiTheme="minorHAnsi" w:cstheme="minorHAnsi"/>
          <w:sz w:val="16"/>
        </w:rPr>
        <w:t xml:space="preserve"> US </w:t>
      </w:r>
      <w:r w:rsidRPr="0043368C">
        <w:rPr>
          <w:rStyle w:val="StyleUnderline"/>
          <w:rFonts w:asciiTheme="minorHAnsi" w:hAnsiTheme="minorHAnsi" w:cstheme="minorHAnsi"/>
          <w:highlight w:val="green"/>
        </w:rPr>
        <w:t>president spoke with</w:t>
      </w:r>
      <w:r w:rsidRPr="0043368C">
        <w:rPr>
          <w:rFonts w:asciiTheme="minorHAnsi" w:hAnsiTheme="minorHAnsi" w:cstheme="minorHAnsi"/>
          <w:sz w:val="16"/>
        </w:rPr>
        <w:t xml:space="preserve"> Joe </w:t>
      </w:r>
      <w:r w:rsidRPr="0043368C">
        <w:rPr>
          <w:rStyle w:val="StyleUnderline"/>
          <w:rFonts w:asciiTheme="minorHAnsi" w:hAnsiTheme="minorHAnsi" w:cstheme="minorHAnsi"/>
          <w:highlight w:val="green"/>
        </w:rPr>
        <w:t>Manchin</w:t>
      </w:r>
      <w:r w:rsidRPr="0043368C">
        <w:rPr>
          <w:rFonts w:asciiTheme="minorHAnsi" w:hAnsiTheme="minorHAnsi" w:cstheme="minorHAnsi"/>
          <w:sz w:val="16"/>
        </w:rPr>
        <w:t xml:space="preserve">, the Democratic senator from West Virginia </w:t>
      </w:r>
      <w:r w:rsidRPr="0043368C">
        <w:rPr>
          <w:rStyle w:val="StyleUnderline"/>
          <w:rFonts w:asciiTheme="minorHAnsi" w:hAnsiTheme="minorHAnsi" w:cstheme="minorHAnsi"/>
        </w:rPr>
        <w:t>who has proved a frequent obstacle</w:t>
      </w:r>
      <w:r w:rsidRPr="0043368C">
        <w:rPr>
          <w:rFonts w:asciiTheme="minorHAnsi" w:hAnsiTheme="minorHAnsi" w:cstheme="minorHAnsi"/>
          <w:sz w:val="16"/>
        </w:rPr>
        <w:t xml:space="preserve"> to passing Biden’s domestic agenda.</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“The president and Senator Manchin </w:t>
      </w:r>
      <w:r w:rsidRPr="0043368C">
        <w:rPr>
          <w:rStyle w:val="StyleUnderline"/>
          <w:rFonts w:asciiTheme="minorHAnsi" w:hAnsiTheme="minorHAnsi" w:cstheme="minorHAnsi"/>
        </w:rPr>
        <w:t xml:space="preserve">had a good, constructive phone call </w:t>
      </w:r>
      <w:r w:rsidRPr="0043368C">
        <w:rPr>
          <w:rStyle w:val="StyleUnderline"/>
          <w:rFonts w:asciiTheme="minorHAnsi" w:hAnsiTheme="minorHAnsi" w:cstheme="minorHAnsi"/>
          <w:highlight w:val="green"/>
        </w:rPr>
        <w:t>and agreed to follow up</w:t>
      </w:r>
      <w:r w:rsidRPr="0043368C">
        <w:rPr>
          <w:rStyle w:val="StyleUnderline"/>
          <w:rFonts w:asciiTheme="minorHAnsi" w:hAnsiTheme="minorHAnsi" w:cstheme="minorHAnsi"/>
        </w:rPr>
        <w:t xml:space="preserve"> with one another </w:t>
      </w:r>
      <w:r w:rsidRPr="0043368C">
        <w:rPr>
          <w:rStyle w:val="Emphasis"/>
          <w:rFonts w:asciiTheme="minorHAnsi" w:hAnsiTheme="minorHAnsi" w:cstheme="minorHAnsi"/>
          <w:highlight w:val="green"/>
        </w:rPr>
        <w:t>in the coming days</w:t>
      </w:r>
      <w:r w:rsidRPr="0043368C">
        <w:rPr>
          <w:rFonts w:asciiTheme="minorHAnsi" w:hAnsiTheme="minorHAnsi" w:cstheme="minorHAnsi"/>
          <w:sz w:val="16"/>
        </w:rPr>
        <w:t>,” Andrew Bates, a White House spokesperson, told the Financial Times.</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highlight w:val="green"/>
        </w:rPr>
        <w:t xml:space="preserve">Manchin </w:t>
      </w:r>
      <w:r w:rsidRPr="0043368C">
        <w:rPr>
          <w:rStyle w:val="StyleUnderline"/>
          <w:rFonts w:asciiTheme="minorHAnsi" w:hAnsiTheme="minorHAnsi" w:cstheme="minorHAnsi"/>
        </w:rPr>
        <w:t xml:space="preserve">told reporters on Monday that he </w:t>
      </w:r>
      <w:r w:rsidRPr="0043368C">
        <w:rPr>
          <w:rStyle w:val="Emphasis"/>
          <w:rFonts w:asciiTheme="minorHAnsi" w:hAnsiTheme="minorHAnsi" w:cstheme="minorHAnsi"/>
        </w:rPr>
        <w:t>had a “good conversation”</w:t>
      </w:r>
      <w:r w:rsidRPr="0043368C">
        <w:rPr>
          <w:rStyle w:val="StyleUnderline"/>
          <w:rFonts w:asciiTheme="minorHAnsi" w:hAnsiTheme="minorHAnsi" w:cstheme="minorHAnsi"/>
        </w:rPr>
        <w:t xml:space="preserve"> with the president and </w:t>
      </w:r>
      <w:r w:rsidRPr="0043368C">
        <w:rPr>
          <w:rStyle w:val="Emphasis"/>
          <w:rFonts w:asciiTheme="minorHAnsi" w:hAnsiTheme="minorHAnsi" w:cstheme="minorHAnsi"/>
          <w:highlight w:val="green"/>
        </w:rPr>
        <w:t>remained “engaged” in negotiations</w:t>
      </w:r>
      <w:r w:rsidRPr="0043368C">
        <w:rPr>
          <w:rFonts w:asciiTheme="minorHAnsi" w:hAnsiTheme="minorHAnsi" w:cstheme="minorHAnsi"/>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w:t>
      </w:r>
      <w:r w:rsidRPr="0043368C">
        <w:rPr>
          <w:rStyle w:val="StyleUnderline"/>
          <w:rFonts w:asciiTheme="minorHAnsi" w:hAnsiTheme="minorHAnsi" w:cstheme="minorHAnsi"/>
        </w:rPr>
        <w:t xml:space="preserve">We are still talking about </w:t>
      </w:r>
      <w:r w:rsidRPr="0043368C">
        <w:rPr>
          <w:rStyle w:val="Emphasis"/>
          <w:rFonts w:asciiTheme="minorHAnsi" w:hAnsiTheme="minorHAnsi" w:cstheme="minorHAnsi"/>
        </w:rPr>
        <w:t>different iterations</w:t>
      </w:r>
      <w:r w:rsidRPr="0043368C">
        <w:rPr>
          <w:rFonts w:asciiTheme="minorHAnsi" w:hAnsiTheme="minorHAnsi" w:cstheme="minorHAnsi"/>
          <w:sz w:val="16"/>
        </w:rPr>
        <w:t xml:space="preserve">, that’s all,” the senator said. </w:t>
      </w:r>
      <w:r w:rsidRPr="0043368C">
        <w:rPr>
          <w:rStyle w:val="StyleUnderline"/>
          <w:rFonts w:asciiTheme="minorHAnsi" w:hAnsiTheme="minorHAnsi" w:cstheme="minorHAnsi"/>
        </w:rPr>
        <w:t>When asked whether a deal could still be done by Christmas, Manchin replied: “Anything is possible.”</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The call marked </w:t>
      </w:r>
      <w:r w:rsidRPr="0043368C">
        <w:rPr>
          <w:rStyle w:val="StyleUnderline"/>
          <w:rFonts w:asciiTheme="minorHAnsi" w:hAnsiTheme="minorHAnsi" w:cstheme="minorHAnsi"/>
        </w:rPr>
        <w:t>the president’s</w:t>
      </w:r>
      <w:r w:rsidRPr="0043368C">
        <w:rPr>
          <w:rFonts w:asciiTheme="minorHAnsi" w:hAnsiTheme="minorHAnsi" w:cstheme="minorHAnsi"/>
          <w:sz w:val="16"/>
        </w:rPr>
        <w:t xml:space="preserve"> latest attempt to reach a deal on his </w:t>
      </w:r>
      <w:r w:rsidRPr="0043368C">
        <w:rPr>
          <w:rStyle w:val="StyleUnderline"/>
          <w:rFonts w:asciiTheme="minorHAnsi" w:hAnsiTheme="minorHAnsi" w:cstheme="minorHAnsi"/>
        </w:rPr>
        <w:t>flagship economic proposal</w:t>
      </w:r>
      <w:r w:rsidRPr="0043368C">
        <w:rPr>
          <w:rFonts w:asciiTheme="minorHAnsi" w:hAnsiTheme="minorHAnsi" w:cstheme="minorHAnsi"/>
          <w:sz w:val="16"/>
        </w:rPr>
        <w:t xml:space="preserve">, which </w:t>
      </w:r>
      <w:r w:rsidRPr="0043368C">
        <w:rPr>
          <w:rStyle w:val="StyleUnderline"/>
          <w:rFonts w:asciiTheme="minorHAnsi" w:hAnsiTheme="minorHAnsi" w:cstheme="minorHAnsi"/>
        </w:rPr>
        <w:t>directs large-scale government investment</w:t>
      </w:r>
      <w:r w:rsidRPr="0043368C">
        <w:rPr>
          <w:rFonts w:asciiTheme="minorHAnsi" w:hAnsiTheme="minorHAnsi" w:cstheme="minorHAnsi"/>
          <w:sz w:val="16"/>
        </w:rPr>
        <w:t xml:space="preserve"> into safety-net </w:t>
      </w:r>
      <w:proofErr w:type="spellStart"/>
      <w:r w:rsidRPr="0043368C">
        <w:rPr>
          <w:rFonts w:asciiTheme="minorHAnsi" w:hAnsiTheme="minorHAnsi" w:cstheme="minorHAnsi"/>
          <w:sz w:val="16"/>
        </w:rPr>
        <w:t>programmes</w:t>
      </w:r>
      <w:proofErr w:type="spellEnd"/>
      <w:r w:rsidRPr="0043368C">
        <w:rPr>
          <w:rFonts w:asciiTheme="minorHAnsi" w:hAnsiTheme="minorHAnsi" w:cstheme="minorHAnsi"/>
          <w:sz w:val="16"/>
        </w:rPr>
        <w:t xml:space="preserve"> and measures </w:t>
      </w:r>
      <w:r w:rsidRPr="0043368C">
        <w:rPr>
          <w:rStyle w:val="StyleUnderline"/>
          <w:rFonts w:asciiTheme="minorHAnsi" w:hAnsiTheme="minorHAnsi" w:cstheme="minorHAnsi"/>
        </w:rPr>
        <w:t xml:space="preserve">to </w:t>
      </w:r>
      <w:r w:rsidRPr="0043368C">
        <w:rPr>
          <w:rStyle w:val="Emphasis"/>
          <w:rFonts w:asciiTheme="minorHAnsi" w:hAnsiTheme="minorHAnsi" w:cstheme="minorHAnsi"/>
        </w:rPr>
        <w:t>fight climate change</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But </w:t>
      </w:r>
      <w:r w:rsidRPr="0043368C">
        <w:rPr>
          <w:rStyle w:val="Emphasis"/>
          <w:rFonts w:asciiTheme="minorHAnsi" w:hAnsiTheme="minorHAnsi" w:cstheme="minorHAnsi"/>
          <w:highlight w:val="green"/>
        </w:rPr>
        <w:t>the fate</w:t>
      </w:r>
      <w:r w:rsidRPr="0043368C">
        <w:rPr>
          <w:rStyle w:val="Emphasis"/>
          <w:rFonts w:asciiTheme="minorHAnsi" w:hAnsiTheme="minorHAnsi" w:cstheme="minorHAnsi"/>
        </w:rPr>
        <w:t xml:space="preserve"> of the legislation</w:t>
      </w:r>
      <w:r w:rsidRPr="0043368C">
        <w:rPr>
          <w:rFonts w:asciiTheme="minorHAnsi" w:hAnsiTheme="minorHAnsi" w:cstheme="minorHAnsi"/>
          <w:sz w:val="16"/>
        </w:rPr>
        <w:t xml:space="preserve">, which would be paid for largely with tax rises on the wealthy and big businesses, </w:t>
      </w:r>
      <w:r w:rsidRPr="0043368C">
        <w:rPr>
          <w:rStyle w:val="Emphasis"/>
          <w:rFonts w:asciiTheme="minorHAnsi" w:hAnsiTheme="minorHAnsi" w:cstheme="minorHAnsi"/>
          <w:highlight w:val="green"/>
        </w:rPr>
        <w:t>is</w:t>
      </w:r>
      <w:r w:rsidRPr="0043368C">
        <w:rPr>
          <w:rFonts w:asciiTheme="minorHAnsi" w:hAnsiTheme="minorHAnsi" w:cstheme="minorHAnsi"/>
          <w:sz w:val="16"/>
        </w:rPr>
        <w:t xml:space="preserve"> still </w:t>
      </w:r>
      <w:r w:rsidRPr="0043368C">
        <w:rPr>
          <w:rStyle w:val="Emphasis"/>
          <w:rFonts w:asciiTheme="minorHAnsi" w:hAnsiTheme="minorHAnsi" w:cstheme="minorHAnsi"/>
          <w:highlight w:val="green"/>
        </w:rPr>
        <w:t>uncertain</w:t>
      </w:r>
      <w:r w:rsidRPr="0043368C">
        <w:rPr>
          <w:rStyle w:val="StyleUnderline"/>
          <w:rFonts w:asciiTheme="minorHAnsi" w:hAnsiTheme="minorHAnsi" w:cstheme="minorHAnsi"/>
        </w:rPr>
        <w:t xml:space="preserve"> with less than two weeks to go until</w:t>
      </w:r>
      <w:r w:rsidRPr="0043368C">
        <w:rPr>
          <w:rFonts w:asciiTheme="minorHAnsi" w:hAnsiTheme="minorHAnsi" w:cstheme="minorHAnsi"/>
          <w:sz w:val="16"/>
        </w:rPr>
        <w:t xml:space="preserve"> Democrats’ self-imposed deadline to pass it before </w:t>
      </w:r>
      <w:r w:rsidRPr="0043368C">
        <w:rPr>
          <w:rStyle w:val="StyleUnderline"/>
          <w:rFonts w:asciiTheme="minorHAnsi" w:hAnsiTheme="minorHAnsi" w:cstheme="minorHAnsi"/>
        </w:rPr>
        <w:t>Christmas</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Charles </w:t>
      </w:r>
      <w:r w:rsidRPr="0043368C">
        <w:rPr>
          <w:rStyle w:val="Emphasis"/>
          <w:rFonts w:asciiTheme="minorHAnsi" w:hAnsiTheme="minorHAnsi" w:cstheme="minorHAnsi"/>
          <w:highlight w:val="green"/>
        </w:rPr>
        <w:t>Schumer</w:t>
      </w:r>
      <w:r w:rsidRPr="0043368C">
        <w:rPr>
          <w:rFonts w:asciiTheme="minorHAnsi" w:hAnsiTheme="minorHAnsi" w:cstheme="minorHAnsi"/>
          <w:sz w:val="16"/>
        </w:rPr>
        <w:t xml:space="preserve">, the Senate majority leader, had </w:t>
      </w:r>
      <w:r w:rsidRPr="0043368C">
        <w:rPr>
          <w:rStyle w:val="StyleUnderline"/>
          <w:rFonts w:asciiTheme="minorHAnsi" w:hAnsiTheme="minorHAnsi" w:cstheme="minorHAnsi"/>
        </w:rPr>
        <w:t xml:space="preserve">initially </w:t>
      </w:r>
      <w:r w:rsidRPr="0043368C">
        <w:rPr>
          <w:rStyle w:val="StyleUnderline"/>
          <w:rFonts w:asciiTheme="minorHAnsi" w:hAnsiTheme="minorHAnsi" w:cstheme="minorHAnsi"/>
          <w:highlight w:val="green"/>
        </w:rPr>
        <w:t>suggested</w:t>
      </w:r>
      <w:r w:rsidRPr="0043368C">
        <w:rPr>
          <w:rStyle w:val="StyleUnderline"/>
          <w:rFonts w:asciiTheme="minorHAnsi" w:hAnsiTheme="minorHAnsi" w:cstheme="minorHAnsi"/>
        </w:rPr>
        <w:t xml:space="preserve"> the upper chamber of Congress would begin poring over the bill </w:t>
      </w:r>
      <w:r w:rsidRPr="0043368C">
        <w:rPr>
          <w:rStyle w:val="StyleUnderline"/>
          <w:rFonts w:asciiTheme="minorHAnsi" w:hAnsiTheme="minorHAnsi" w:cstheme="minorHAnsi"/>
          <w:highlight w:val="green"/>
        </w:rPr>
        <w:t>this week</w:t>
      </w:r>
      <w:r w:rsidRPr="0043368C">
        <w:rPr>
          <w:rFonts w:asciiTheme="minorHAnsi" w:hAnsiTheme="minorHAnsi" w:cstheme="minorHAnsi"/>
          <w:sz w:val="16"/>
        </w:rPr>
        <w:t xml:space="preserve"> after the House of Representatives passed it last month.</w:t>
      </w:r>
    </w:p>
    <w:p w:rsidR="00076908" w:rsidRPr="0043368C" w:rsidRDefault="00076908" w:rsidP="00076908">
      <w:pPr>
        <w:rPr>
          <w:rFonts w:asciiTheme="minorHAnsi" w:hAnsiTheme="minorHAnsi" w:cstheme="minorHAnsi"/>
          <w:sz w:val="16"/>
          <w:szCs w:val="16"/>
        </w:rPr>
      </w:pPr>
      <w:r w:rsidRPr="0043368C">
        <w:rPr>
          <w:rFonts w:asciiTheme="minorHAnsi" w:hAnsiTheme="minorHAnsi" w:cstheme="minorHAnsi"/>
          <w:sz w:val="16"/>
          <w:szCs w:val="16"/>
        </w:rPr>
        <w:t xml:space="preserve">But many in Washington remain </w:t>
      </w:r>
      <w:proofErr w:type="spellStart"/>
      <w:r w:rsidRPr="0043368C">
        <w:rPr>
          <w:rFonts w:asciiTheme="minorHAnsi" w:hAnsiTheme="minorHAnsi" w:cstheme="minorHAnsi"/>
          <w:sz w:val="16"/>
          <w:szCs w:val="16"/>
        </w:rPr>
        <w:t>sceptical</w:t>
      </w:r>
      <w:proofErr w:type="spellEnd"/>
      <w:r w:rsidRPr="0043368C">
        <w:rPr>
          <w:rFonts w:asciiTheme="minorHAnsi" w:hAnsiTheme="minorHAnsi" w:cstheme="minorHAnsi"/>
          <w:sz w:val="16"/>
          <w:szCs w:val="16"/>
        </w:rPr>
        <w:t xml:space="preserve"> the bill will arrive on the president’s desk before the end of the year, given Manchin’s resistance.</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“I know people have been in a hurry for a long time to do something, but I think basically we are seeing things unfold,” </w:t>
      </w:r>
      <w:r w:rsidRPr="0043368C">
        <w:rPr>
          <w:rStyle w:val="StyleUnderline"/>
          <w:rFonts w:asciiTheme="minorHAnsi" w:hAnsiTheme="minorHAnsi" w:cstheme="minorHAnsi"/>
        </w:rPr>
        <w:t>Manchin told reporters</w:t>
      </w:r>
      <w:r w:rsidRPr="0043368C">
        <w:rPr>
          <w:rFonts w:asciiTheme="minorHAnsi" w:hAnsiTheme="minorHAnsi" w:cstheme="minorHAnsi"/>
          <w:sz w:val="16"/>
        </w:rPr>
        <w:t xml:space="preserve"> on Capitol Hill earlier on Monday. </w:t>
      </w:r>
      <w:r w:rsidRPr="0043368C">
        <w:rPr>
          <w:rStyle w:val="StyleUnderline"/>
          <w:rFonts w:asciiTheme="minorHAnsi" w:hAnsiTheme="minorHAnsi" w:cstheme="minorHAnsi"/>
        </w:rPr>
        <w:t>“I basically go and</w:t>
      </w:r>
      <w:r w:rsidRPr="0043368C">
        <w:rPr>
          <w:rFonts w:asciiTheme="minorHAnsi" w:hAnsiTheme="minorHAnsi" w:cstheme="minorHAnsi"/>
          <w:sz w:val="16"/>
        </w:rPr>
        <w:t xml:space="preserve"> </w:t>
      </w:r>
      <w:r w:rsidRPr="0043368C">
        <w:rPr>
          <w:rStyle w:val="StyleUnderline"/>
          <w:rFonts w:asciiTheme="minorHAnsi" w:hAnsiTheme="minorHAnsi" w:cstheme="minorHAnsi"/>
        </w:rPr>
        <w:t>have conversation whenever the president calls me</w:t>
      </w:r>
      <w:r w:rsidRPr="0043368C">
        <w:rPr>
          <w:rFonts w:asciiTheme="minorHAnsi" w:hAnsiTheme="minorHAnsi" w:cstheme="minorHAnsi"/>
          <w:sz w:val="16"/>
        </w:rPr>
        <w:t xml:space="preserve"> or wants to </w:t>
      </w:r>
      <w:proofErr w:type="gramStart"/>
      <w:r w:rsidRPr="0043368C">
        <w:rPr>
          <w:rFonts w:asciiTheme="minorHAnsi" w:hAnsiTheme="minorHAnsi" w:cstheme="minorHAnsi"/>
          <w:sz w:val="16"/>
        </w:rPr>
        <w:t>visit .</w:t>
      </w:r>
      <w:proofErr w:type="gramEnd"/>
      <w:r w:rsidRPr="0043368C">
        <w:rPr>
          <w:rFonts w:asciiTheme="minorHAnsi" w:hAnsiTheme="minorHAnsi" w:cstheme="minorHAnsi"/>
          <w:sz w:val="16"/>
        </w:rPr>
        <w:t> . . </w:t>
      </w:r>
      <w:r w:rsidRPr="0043368C">
        <w:rPr>
          <w:rStyle w:val="StyleUnderline"/>
          <w:rFonts w:asciiTheme="minorHAnsi" w:hAnsiTheme="minorHAnsi" w:cstheme="minorHAnsi"/>
        </w:rPr>
        <w:t>we talk genuinely, as person to person, as two people who have had the experience of being in the Senate</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Jen </w:t>
      </w:r>
      <w:r w:rsidRPr="0043368C">
        <w:rPr>
          <w:rStyle w:val="Emphasis"/>
          <w:rFonts w:asciiTheme="minorHAnsi" w:hAnsiTheme="minorHAnsi" w:cstheme="minorHAnsi"/>
        </w:rPr>
        <w:t>Psaki</w:t>
      </w:r>
      <w:r w:rsidRPr="0043368C">
        <w:rPr>
          <w:rFonts w:asciiTheme="minorHAnsi" w:hAnsiTheme="minorHAnsi" w:cstheme="minorHAnsi"/>
          <w:sz w:val="16"/>
        </w:rPr>
        <w:t xml:space="preserve">, White House press secretary, </w:t>
      </w:r>
      <w:r w:rsidRPr="0043368C">
        <w:rPr>
          <w:rStyle w:val="StyleUnderline"/>
          <w:rFonts w:asciiTheme="minorHAnsi" w:hAnsiTheme="minorHAnsi" w:cstheme="minorHAnsi"/>
        </w:rPr>
        <w:t>said the</w:t>
      </w:r>
      <w:r w:rsidRPr="0043368C">
        <w:rPr>
          <w:rFonts w:asciiTheme="minorHAnsi" w:hAnsiTheme="minorHAnsi" w:cstheme="minorHAnsi"/>
          <w:sz w:val="16"/>
        </w:rPr>
        <w:t xml:space="preserve"> Biden </w:t>
      </w:r>
      <w:r w:rsidRPr="0043368C">
        <w:rPr>
          <w:rStyle w:val="StyleUnderline"/>
          <w:rFonts w:asciiTheme="minorHAnsi" w:hAnsiTheme="minorHAnsi" w:cstheme="minorHAnsi"/>
        </w:rPr>
        <w:t>administration remained “fully supportive” of Schumer’s effort to pass the legislation by the end of the month</w:t>
      </w:r>
      <w:r w:rsidRPr="0043368C">
        <w:rPr>
          <w:rFonts w:asciiTheme="minorHAnsi" w:hAnsiTheme="minorHAnsi" w:cstheme="minorHAnsi"/>
          <w:sz w:val="16"/>
        </w:rPr>
        <w:t xml:space="preserve">, and said </w:t>
      </w:r>
      <w:r w:rsidRPr="0043368C">
        <w:rPr>
          <w:rStyle w:val="Emphasis"/>
          <w:rFonts w:asciiTheme="minorHAnsi" w:hAnsiTheme="minorHAnsi" w:cstheme="minorHAnsi"/>
        </w:rPr>
        <w:t>speculation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that</w:t>
      </w:r>
      <w:r w:rsidRPr="0043368C">
        <w:rPr>
          <w:rFonts w:asciiTheme="minorHAnsi" w:hAnsiTheme="minorHAnsi" w:cstheme="minorHAnsi"/>
          <w:sz w:val="16"/>
        </w:rPr>
        <w:t xml:space="preserve"> the </w:t>
      </w:r>
      <w:r w:rsidRPr="0043368C">
        <w:rPr>
          <w:rStyle w:val="StyleUnderline"/>
          <w:rFonts w:asciiTheme="minorHAnsi" w:hAnsiTheme="minorHAnsi" w:cstheme="minorHAnsi"/>
        </w:rPr>
        <w:t>negotiations</w:t>
      </w:r>
      <w:r w:rsidRPr="0043368C">
        <w:rPr>
          <w:rFonts w:asciiTheme="minorHAnsi" w:hAnsiTheme="minorHAnsi" w:cstheme="minorHAnsi"/>
          <w:sz w:val="16"/>
        </w:rPr>
        <w:t xml:space="preserve"> might </w:t>
      </w:r>
      <w:r w:rsidRPr="0043368C">
        <w:rPr>
          <w:rStyle w:val="StyleUnderline"/>
          <w:rFonts w:asciiTheme="minorHAnsi" w:hAnsiTheme="minorHAnsi" w:cstheme="minorHAnsi"/>
        </w:rPr>
        <w:t xml:space="preserve">stretch into next year was </w:t>
      </w:r>
      <w:r w:rsidRPr="0043368C">
        <w:rPr>
          <w:rStyle w:val="Emphasis"/>
          <w:rFonts w:asciiTheme="minorHAnsi" w:hAnsiTheme="minorHAnsi" w:cstheme="minorHAnsi"/>
        </w:rPr>
        <w:t>premature</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She was also upbeat about Biden’s relationship with Manchin, saying their “</w:t>
      </w:r>
      <w:r w:rsidRPr="0043368C">
        <w:rPr>
          <w:rStyle w:val="StyleUnderline"/>
          <w:rFonts w:asciiTheme="minorHAnsi" w:hAnsiTheme="minorHAnsi" w:cstheme="minorHAnsi"/>
        </w:rPr>
        <w:t>conversations have</w:t>
      </w:r>
      <w:r w:rsidRPr="0043368C">
        <w:rPr>
          <w:rFonts w:asciiTheme="minorHAnsi" w:hAnsiTheme="minorHAnsi" w:cstheme="minorHAnsi"/>
          <w:sz w:val="16"/>
        </w:rPr>
        <w:t xml:space="preserve"> always </w:t>
      </w:r>
      <w:r w:rsidRPr="0043368C">
        <w:rPr>
          <w:rStyle w:val="StyleUnderline"/>
          <w:rFonts w:asciiTheme="minorHAnsi" w:hAnsiTheme="minorHAnsi" w:cstheme="minorHAnsi"/>
        </w:rPr>
        <w:t>operated in good faith</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Democrats are looking to </w:t>
      </w:r>
      <w:r w:rsidRPr="0043368C">
        <w:rPr>
          <w:rStyle w:val="StyleUnderline"/>
          <w:rFonts w:asciiTheme="minorHAnsi" w:hAnsiTheme="minorHAnsi" w:cstheme="minorHAnsi"/>
        </w:rPr>
        <w:t>pass</w:t>
      </w:r>
      <w:r w:rsidRPr="0043368C">
        <w:rPr>
          <w:rFonts w:asciiTheme="minorHAnsi" w:hAnsiTheme="minorHAnsi" w:cstheme="minorHAnsi"/>
          <w:sz w:val="16"/>
        </w:rPr>
        <w:t xml:space="preserve"> the </w:t>
      </w:r>
      <w:r w:rsidRPr="0043368C">
        <w:rPr>
          <w:rStyle w:val="Emphasis"/>
          <w:rFonts w:asciiTheme="minorHAnsi" w:hAnsiTheme="minorHAnsi" w:cstheme="minorHAnsi"/>
        </w:rPr>
        <w:t>B</w:t>
      </w:r>
      <w:r w:rsidRPr="0043368C">
        <w:rPr>
          <w:rFonts w:asciiTheme="minorHAnsi" w:hAnsiTheme="minorHAnsi" w:cstheme="minorHAnsi"/>
          <w:sz w:val="16"/>
        </w:rPr>
        <w:t xml:space="preserve">uild </w:t>
      </w:r>
      <w:r w:rsidRPr="0043368C">
        <w:rPr>
          <w:rStyle w:val="Emphasis"/>
          <w:rFonts w:asciiTheme="minorHAnsi" w:hAnsiTheme="minorHAnsi" w:cstheme="minorHAnsi"/>
        </w:rPr>
        <w:t>B</w:t>
      </w:r>
      <w:r w:rsidRPr="0043368C">
        <w:rPr>
          <w:rFonts w:asciiTheme="minorHAnsi" w:hAnsiTheme="minorHAnsi" w:cstheme="minorHAnsi"/>
          <w:sz w:val="16"/>
        </w:rPr>
        <w:t xml:space="preserve">ack </w:t>
      </w:r>
      <w:r w:rsidRPr="0043368C">
        <w:rPr>
          <w:rStyle w:val="Emphasis"/>
          <w:rFonts w:asciiTheme="minorHAnsi" w:hAnsiTheme="minorHAnsi" w:cstheme="minorHAnsi"/>
        </w:rPr>
        <w:t>B</w:t>
      </w:r>
      <w:r w:rsidRPr="0043368C">
        <w:rPr>
          <w:rFonts w:asciiTheme="minorHAnsi" w:hAnsiTheme="minorHAnsi" w:cstheme="minorHAnsi"/>
          <w:sz w:val="16"/>
        </w:rPr>
        <w:t xml:space="preserve">etter plan without Republican support </w:t>
      </w:r>
      <w:r w:rsidRPr="0043368C">
        <w:rPr>
          <w:rStyle w:val="StyleUnderline"/>
          <w:rFonts w:asciiTheme="minorHAnsi" w:hAnsiTheme="minorHAnsi" w:cstheme="minorHAnsi"/>
        </w:rPr>
        <w:t>using</w:t>
      </w:r>
      <w:r w:rsidRPr="0043368C">
        <w:rPr>
          <w:rFonts w:asciiTheme="minorHAnsi" w:hAnsiTheme="minorHAnsi" w:cstheme="minorHAnsi"/>
          <w:sz w:val="16"/>
        </w:rPr>
        <w:t xml:space="preserve"> a Senate procedure called </w:t>
      </w:r>
      <w:r w:rsidRPr="0043368C">
        <w:rPr>
          <w:rStyle w:val="Emphasis"/>
          <w:rFonts w:asciiTheme="minorHAnsi" w:hAnsiTheme="minorHAnsi" w:cstheme="minorHAnsi"/>
        </w:rPr>
        <w:t>reconciliation</w:t>
      </w:r>
      <w:r w:rsidRPr="0043368C">
        <w:rPr>
          <w:rFonts w:asciiTheme="minorHAnsi" w:hAnsiTheme="minorHAnsi" w:cstheme="minorHAnsi"/>
          <w:sz w:val="16"/>
        </w:rPr>
        <w:t xml:space="preserve">, which would allow them </w:t>
      </w:r>
      <w:r w:rsidRPr="0043368C">
        <w:rPr>
          <w:rStyle w:val="StyleUnderline"/>
          <w:rFonts w:asciiTheme="minorHAnsi" w:hAnsiTheme="minorHAnsi" w:cstheme="minorHAnsi"/>
        </w:rPr>
        <w:t>to bypass the 60-vote</w:t>
      </w:r>
      <w:r w:rsidRPr="0043368C">
        <w:rPr>
          <w:rFonts w:asciiTheme="minorHAnsi" w:hAnsiTheme="minorHAnsi" w:cstheme="minorHAnsi"/>
          <w:sz w:val="16"/>
        </w:rPr>
        <w:t xml:space="preserve"> filibuster </w:t>
      </w:r>
      <w:r w:rsidRPr="0043368C">
        <w:rPr>
          <w:rStyle w:val="StyleUnderline"/>
          <w:rFonts w:asciiTheme="minorHAnsi" w:hAnsiTheme="minorHAnsi" w:cstheme="minorHAnsi"/>
        </w:rPr>
        <w:t>threshold</w:t>
      </w:r>
      <w:r w:rsidRPr="0043368C">
        <w:rPr>
          <w:rFonts w:asciiTheme="minorHAnsi" w:hAnsiTheme="minorHAnsi" w:cstheme="minorHAnsi"/>
          <w:sz w:val="16"/>
        </w:rPr>
        <w:t xml:space="preserve">. But because </w:t>
      </w:r>
      <w:r w:rsidRPr="0043368C">
        <w:rPr>
          <w:rStyle w:val="Emphasis"/>
          <w:rFonts w:asciiTheme="minorHAnsi" w:hAnsiTheme="minorHAnsi" w:cstheme="minorHAnsi"/>
          <w:highlight w:val="green"/>
        </w:rPr>
        <w:t>Dem</w:t>
      </w:r>
      <w:r w:rsidRPr="0043368C">
        <w:rPr>
          <w:rFonts w:asciiTheme="minorHAnsi" w:hAnsiTheme="minorHAnsi" w:cstheme="minorHAnsi"/>
          <w:sz w:val="16"/>
        </w:rPr>
        <w:t>ocrat</w:t>
      </w:r>
      <w:r w:rsidRPr="0043368C">
        <w:rPr>
          <w:rStyle w:val="Emphasis"/>
          <w:rFonts w:asciiTheme="minorHAnsi" w:hAnsiTheme="minorHAnsi" w:cstheme="minorHAnsi"/>
          <w:highlight w:val="green"/>
        </w:rPr>
        <w:t>s</w:t>
      </w:r>
      <w:r w:rsidRPr="0043368C">
        <w:rPr>
          <w:rFonts w:asciiTheme="minorHAnsi" w:hAnsiTheme="minorHAnsi" w:cstheme="minorHAnsi"/>
          <w:sz w:val="16"/>
        </w:rPr>
        <w:t xml:space="preserve"> control the chamber by the narrowest of margins — 50-50, with vice-president Kamala Harris able to cast the tiebreaking vote — they </w:t>
      </w:r>
      <w:r w:rsidRPr="0043368C">
        <w:rPr>
          <w:rStyle w:val="StyleUnderline"/>
          <w:rFonts w:asciiTheme="minorHAnsi" w:hAnsiTheme="minorHAnsi" w:cstheme="minorHAnsi"/>
          <w:highlight w:val="green"/>
        </w:rPr>
        <w:t>need</w:t>
      </w:r>
      <w:r w:rsidRPr="0043368C">
        <w:rPr>
          <w:rFonts w:asciiTheme="minorHAnsi" w:hAnsiTheme="minorHAnsi" w:cstheme="minorHAnsi"/>
          <w:sz w:val="16"/>
        </w:rPr>
        <w:t xml:space="preserve"> the support of </w:t>
      </w:r>
      <w:r w:rsidRPr="0043368C">
        <w:rPr>
          <w:rStyle w:val="StyleUnderline"/>
          <w:rFonts w:asciiTheme="minorHAnsi" w:hAnsiTheme="minorHAnsi" w:cstheme="minorHAnsi"/>
          <w:highlight w:val="green"/>
        </w:rPr>
        <w:t>all 50</w:t>
      </w:r>
      <w:r w:rsidRPr="0043368C">
        <w:rPr>
          <w:rStyle w:val="StyleUnderline"/>
          <w:rFonts w:asciiTheme="minorHAnsi" w:hAnsiTheme="minorHAnsi" w:cstheme="minorHAnsi"/>
        </w:rPr>
        <w:t xml:space="preserve"> Democratic </w:t>
      </w:r>
      <w:r w:rsidRPr="0043368C">
        <w:rPr>
          <w:rStyle w:val="StyleUnderline"/>
          <w:rFonts w:asciiTheme="minorHAnsi" w:hAnsiTheme="minorHAnsi" w:cstheme="minorHAnsi"/>
          <w:highlight w:val="green"/>
        </w:rPr>
        <w:t>senators</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The plan trades off -- ratification requires </w:t>
      </w:r>
      <w:r w:rsidRPr="0043368C">
        <w:rPr>
          <w:rFonts w:asciiTheme="minorHAnsi" w:hAnsiTheme="minorHAnsi" w:cstheme="minorHAnsi"/>
          <w:u w:val="single"/>
        </w:rPr>
        <w:t>PC</w:t>
      </w:r>
      <w:r w:rsidRPr="0043368C">
        <w:rPr>
          <w:rFonts w:asciiTheme="minorHAnsi" w:hAnsiTheme="minorHAnsi" w:cstheme="minorHAnsi"/>
        </w:rPr>
        <w:t xml:space="preserve"> and </w:t>
      </w:r>
      <w:r w:rsidRPr="0043368C">
        <w:rPr>
          <w:rFonts w:asciiTheme="minorHAnsi" w:hAnsiTheme="minorHAnsi" w:cstheme="minorHAnsi"/>
          <w:u w:val="single"/>
        </w:rPr>
        <w:t>floor time</w:t>
      </w:r>
      <w:r w:rsidRPr="0043368C">
        <w:rPr>
          <w:rFonts w:asciiTheme="minorHAnsi" w:hAnsiTheme="minorHAnsi" w:cstheme="minorHAnsi"/>
        </w:rPr>
        <w:t>.</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---even if popular, even some opposition ensures immense </w:t>
      </w:r>
      <w:r w:rsidRPr="0043368C">
        <w:rPr>
          <w:rFonts w:asciiTheme="minorHAnsi" w:hAnsiTheme="minorHAnsi" w:cstheme="minorHAnsi"/>
          <w:u w:val="single"/>
        </w:rPr>
        <w:t>floor time</w:t>
      </w:r>
      <w:r w:rsidRPr="0043368C">
        <w:rPr>
          <w:rFonts w:asciiTheme="minorHAnsi" w:hAnsiTheme="minorHAnsi" w:cstheme="minorHAnsi"/>
        </w:rPr>
        <w:t xml:space="preserve"> due to Senate procedures.</w:t>
      </w:r>
    </w:p>
    <w:p w:rsidR="00076908" w:rsidRPr="0043368C" w:rsidRDefault="00076908" w:rsidP="00076908">
      <w:pPr>
        <w:rPr>
          <w:rFonts w:asciiTheme="minorHAnsi" w:hAnsiTheme="minorHAnsi" w:cstheme="minorHAnsi"/>
        </w:rPr>
      </w:pPr>
      <w:r w:rsidRPr="0043368C">
        <w:rPr>
          <w:rStyle w:val="Style13ptBold"/>
          <w:rFonts w:asciiTheme="minorHAnsi" w:hAnsiTheme="minorHAnsi" w:cstheme="minorHAnsi"/>
        </w:rPr>
        <w:t xml:space="preserve">Kelley &amp; </w:t>
      </w:r>
      <w:proofErr w:type="spellStart"/>
      <w:r w:rsidRPr="0043368C">
        <w:rPr>
          <w:rStyle w:val="Style13ptBold"/>
          <w:rFonts w:asciiTheme="minorHAnsi" w:hAnsiTheme="minorHAnsi" w:cstheme="minorHAnsi"/>
        </w:rPr>
        <w:t>Pevehouse</w:t>
      </w:r>
      <w:proofErr w:type="spellEnd"/>
      <w:r w:rsidRPr="0043368C">
        <w:rPr>
          <w:rStyle w:val="Style13ptBold"/>
          <w:rFonts w:asciiTheme="minorHAnsi" w:hAnsiTheme="minorHAnsi" w:cstheme="minorHAnsi"/>
        </w:rPr>
        <w:t xml:space="preserve"> 15</w:t>
      </w:r>
      <w:r w:rsidRPr="0043368C">
        <w:rPr>
          <w:rFonts w:asciiTheme="minorHAnsi" w:hAnsiTheme="minorHAnsi" w:cstheme="minorHAnsi"/>
        </w:rPr>
        <w:t xml:space="preserve"> [Judith G.*, Duke Sanford School of Public Policy; AND Jon C.W.**, University of Wisconsin-Madison; International Studies Quarterly (2015); “An Opportunity Cost Theory of US Treaty Behavior,” </w:t>
      </w:r>
      <w:hyperlink r:id="rId11" w:history="1">
        <w:r w:rsidRPr="0043368C">
          <w:rPr>
            <w:rStyle w:val="Hyperlink"/>
            <w:rFonts w:asciiTheme="minorHAnsi" w:hAnsiTheme="minorHAnsi" w:cstheme="minorHAnsi"/>
          </w:rPr>
          <w:t>https://dukespace.lib.duke.edu/dspace/bitstream/handle/10161/12521/isqu12185.pdf?sequence=1</w:t>
        </w:r>
      </w:hyperlink>
      <w:r w:rsidRPr="0043368C">
        <w:rPr>
          <w:rFonts w:asciiTheme="minorHAnsi" w:hAnsiTheme="minorHAnsi" w:cstheme="minorHAnsi"/>
        </w:rPr>
        <w:t xml:space="preserve">] </w:t>
      </w:r>
      <w:proofErr w:type="spellStart"/>
      <w:r w:rsidRPr="0043368C">
        <w:rPr>
          <w:rFonts w:asciiTheme="minorHAnsi" w:hAnsiTheme="minorHAnsi" w:cstheme="minorHAnsi"/>
        </w:rPr>
        <w:t>brett</w:t>
      </w:r>
      <w:proofErr w:type="spellEnd"/>
    </w:p>
    <w:p w:rsidR="00076908" w:rsidRPr="0043368C" w:rsidRDefault="00076908" w:rsidP="00076908">
      <w:pPr>
        <w:rPr>
          <w:rStyle w:val="Emphasis"/>
          <w:rFonts w:asciiTheme="minorHAnsi" w:hAnsiTheme="minorHAnsi" w:cstheme="minorHAnsi"/>
        </w:rPr>
      </w:pPr>
      <w:r w:rsidRPr="0043368C">
        <w:rPr>
          <w:rStyle w:val="Emphasis"/>
          <w:rFonts w:asciiTheme="minorHAnsi" w:hAnsiTheme="minorHAnsi" w:cstheme="minorHAnsi"/>
        </w:rPr>
        <w:t>An Opportunity Costs Theory</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Although existing theories about veto players and political ideology explain the fate of some treaties, they leave some questions open. To complement these theories, we draw on </w:t>
      </w:r>
      <w:r w:rsidRPr="0043368C">
        <w:rPr>
          <w:rStyle w:val="StyleUnderline"/>
          <w:rFonts w:asciiTheme="minorHAnsi" w:hAnsiTheme="minorHAnsi" w:cstheme="minorHAnsi"/>
        </w:rPr>
        <w:t xml:space="preserve">economic theory to offer an opportunity cost theory of </w:t>
      </w:r>
      <w:r w:rsidRPr="0043368C">
        <w:rPr>
          <w:rStyle w:val="Emphasis"/>
          <w:rFonts w:asciiTheme="minorHAnsi" w:hAnsiTheme="minorHAnsi" w:cstheme="minorHAnsi"/>
          <w:highlight w:val="green"/>
        </w:rPr>
        <w:t>treaty ratification</w:t>
      </w:r>
      <w:r w:rsidRPr="0043368C">
        <w:rPr>
          <w:rFonts w:asciiTheme="minorHAnsi" w:hAnsiTheme="minorHAnsi" w:cstheme="minorHAnsi"/>
          <w:sz w:val="16"/>
        </w:rPr>
        <w:t xml:space="preserve">. In economics, the </w:t>
      </w:r>
      <w:r w:rsidRPr="0043368C">
        <w:rPr>
          <w:rStyle w:val="StyleUnderline"/>
          <w:rFonts w:asciiTheme="minorHAnsi" w:hAnsiTheme="minorHAnsi" w:cstheme="minorHAnsi"/>
        </w:rPr>
        <w:t xml:space="preserve">opportunity cost of a resource refers to the value of the </w:t>
      </w:r>
      <w:proofErr w:type="spellStart"/>
      <w:r w:rsidRPr="0043368C">
        <w:rPr>
          <w:rStyle w:val="StyleUnderline"/>
          <w:rFonts w:asciiTheme="minorHAnsi" w:hAnsiTheme="minorHAnsi" w:cstheme="minorHAnsi"/>
        </w:rPr>
        <w:t>nexthighest</w:t>
      </w:r>
      <w:proofErr w:type="spellEnd"/>
      <w:r w:rsidRPr="0043368C">
        <w:rPr>
          <w:rStyle w:val="StyleUnderline"/>
          <w:rFonts w:asciiTheme="minorHAnsi" w:hAnsiTheme="minorHAnsi" w:cstheme="minorHAnsi"/>
        </w:rPr>
        <w:t>-valued alternative use of that resource</w:t>
      </w:r>
      <w:r w:rsidRPr="0043368C">
        <w:rPr>
          <w:rFonts w:asciiTheme="minorHAnsi" w:hAnsiTheme="minorHAnsi" w:cstheme="minorHAnsi"/>
          <w:sz w:val="16"/>
        </w:rPr>
        <w:t xml:space="preserve">. </w:t>
      </w:r>
      <w:r w:rsidRPr="0043368C">
        <w:rPr>
          <w:rStyle w:val="StyleUnderline"/>
          <w:rFonts w:asciiTheme="minorHAnsi" w:hAnsiTheme="minorHAnsi" w:cstheme="minorHAnsi"/>
        </w:rPr>
        <w:t>Scholars of domestic legislation</w:t>
      </w:r>
      <w:r w:rsidRPr="0043368C">
        <w:rPr>
          <w:rFonts w:asciiTheme="minorHAnsi" w:hAnsiTheme="minorHAnsi" w:cstheme="minorHAnsi"/>
          <w:sz w:val="16"/>
        </w:rPr>
        <w:t xml:space="preserve"> have </w:t>
      </w:r>
      <w:r w:rsidRPr="0043368C">
        <w:rPr>
          <w:rStyle w:val="StyleUnderline"/>
          <w:rFonts w:asciiTheme="minorHAnsi" w:hAnsiTheme="minorHAnsi" w:cstheme="minorHAnsi"/>
        </w:rPr>
        <w:t xml:space="preserve">applied this concept to the </w:t>
      </w:r>
      <w:r w:rsidRPr="0043368C">
        <w:rPr>
          <w:rStyle w:val="Emphasis"/>
          <w:rFonts w:asciiTheme="minorHAnsi" w:hAnsiTheme="minorHAnsi" w:cstheme="minorHAnsi"/>
        </w:rPr>
        <w:t>time and resources of</w:t>
      </w:r>
      <w:r w:rsidRPr="0043368C">
        <w:rPr>
          <w:rStyle w:val="StyleUnderline"/>
          <w:rFonts w:asciiTheme="minorHAnsi" w:hAnsiTheme="minorHAnsi" w:cstheme="minorHAnsi"/>
        </w:rPr>
        <w:t xml:space="preserve"> individual </w:t>
      </w:r>
      <w:r w:rsidRPr="0043368C">
        <w:rPr>
          <w:rStyle w:val="Emphasis"/>
          <w:rFonts w:asciiTheme="minorHAnsi" w:hAnsiTheme="minorHAnsi" w:cstheme="minorHAnsi"/>
        </w:rPr>
        <w:t>policymakers</w:t>
      </w:r>
      <w:r w:rsidRPr="0043368C">
        <w:rPr>
          <w:rFonts w:asciiTheme="minorHAnsi" w:hAnsiTheme="minorHAnsi" w:cstheme="minorHAnsi"/>
          <w:sz w:val="16"/>
        </w:rPr>
        <w:t xml:space="preserve"> (Schiller 1995) </w:t>
      </w:r>
      <w:r w:rsidRPr="0043368C">
        <w:rPr>
          <w:rStyle w:val="StyleUnderline"/>
          <w:rFonts w:asciiTheme="minorHAnsi" w:hAnsiTheme="minorHAnsi" w:cstheme="minorHAnsi"/>
        </w:rPr>
        <w:t xml:space="preserve">but also to the </w:t>
      </w:r>
      <w:r w:rsidRPr="0043368C">
        <w:rPr>
          <w:rStyle w:val="Emphasis"/>
          <w:rFonts w:asciiTheme="minorHAnsi" w:hAnsiTheme="minorHAnsi" w:cstheme="minorHAnsi"/>
        </w:rPr>
        <w:t>fixed chamber time</w:t>
      </w:r>
      <w:r w:rsidRPr="0043368C">
        <w:rPr>
          <w:rFonts w:asciiTheme="minorHAnsi" w:hAnsiTheme="minorHAnsi" w:cstheme="minorHAnsi"/>
          <w:sz w:val="16"/>
        </w:rPr>
        <w:t xml:space="preserve">. For example, Koger refers to “[T]he foregone uses of the same [chamber] time for legislators as individuals as well as for the chamber collectively” (Koger 2010:22). Indeed, </w:t>
      </w:r>
      <w:r w:rsidRPr="0043368C">
        <w:rPr>
          <w:rStyle w:val="StyleUnderline"/>
          <w:rFonts w:asciiTheme="minorHAnsi" w:hAnsiTheme="minorHAnsi" w:cstheme="minorHAnsi"/>
        </w:rPr>
        <w:t>the Senate’s chamber time is not only fixed, but also scarce</w:t>
      </w:r>
      <w:r w:rsidRPr="0043368C">
        <w:rPr>
          <w:rFonts w:asciiTheme="minorHAnsi" w:hAnsiTheme="minorHAnsi" w:cstheme="minorHAnsi"/>
          <w:sz w:val="16"/>
        </w:rPr>
        <w:t xml:space="preserve">. </w:t>
      </w:r>
      <w:r w:rsidRPr="0043368C">
        <w:rPr>
          <w:rStyle w:val="StyleUnderline"/>
          <w:rFonts w:asciiTheme="minorHAnsi" w:hAnsiTheme="minorHAnsi" w:cstheme="minorHAnsi"/>
        </w:rPr>
        <w:t>A vast portion of its time goes to required routine business. This leaves little opportunity for discretionary activities</w:t>
      </w:r>
      <w:r w:rsidRPr="0043368C">
        <w:rPr>
          <w:rFonts w:asciiTheme="minorHAnsi" w:hAnsiTheme="minorHAnsi" w:cstheme="minorHAnsi"/>
          <w:sz w:val="16"/>
        </w:rPr>
        <w:t xml:space="preserve"> (Walker 1977). Given that </w:t>
      </w:r>
      <w:r w:rsidRPr="0043368C">
        <w:rPr>
          <w:rStyle w:val="Emphasis"/>
          <w:rFonts w:asciiTheme="minorHAnsi" w:hAnsiTheme="minorHAnsi" w:cstheme="minorHAnsi"/>
        </w:rPr>
        <w:t>international policy</w:t>
      </w:r>
      <w:r w:rsidRPr="0043368C">
        <w:rPr>
          <w:rStyle w:val="StyleUnderline"/>
          <w:rFonts w:asciiTheme="minorHAnsi" w:hAnsiTheme="minorHAnsi" w:cstheme="minorHAnsi"/>
        </w:rPr>
        <w:t xml:space="preserve"> matters have to </w:t>
      </w:r>
      <w:r w:rsidRPr="0043368C">
        <w:rPr>
          <w:rStyle w:val="StyleUnderline"/>
          <w:rFonts w:asciiTheme="minorHAnsi" w:hAnsiTheme="minorHAnsi" w:cstheme="minorHAnsi"/>
          <w:highlight w:val="green"/>
        </w:rPr>
        <w:t>draw on</w:t>
      </w:r>
      <w:r w:rsidRPr="0043368C">
        <w:rPr>
          <w:rStyle w:val="StyleUnderline"/>
          <w:rFonts w:asciiTheme="minorHAnsi" w:hAnsiTheme="minorHAnsi" w:cstheme="minorHAnsi"/>
        </w:rPr>
        <w:t xml:space="preserve"> exactly the same remaining discretionary floor time as </w:t>
      </w:r>
      <w:r w:rsidRPr="0043368C">
        <w:rPr>
          <w:rStyle w:val="Emphasis"/>
          <w:rFonts w:asciiTheme="minorHAnsi" w:hAnsiTheme="minorHAnsi" w:cstheme="minorHAnsi"/>
        </w:rPr>
        <w:t>domestic policy</w:t>
      </w:r>
      <w:r w:rsidRPr="0043368C">
        <w:rPr>
          <w:rFonts w:asciiTheme="minorHAnsi" w:hAnsiTheme="minorHAnsi" w:cstheme="minorHAnsi"/>
          <w:sz w:val="16"/>
        </w:rPr>
        <w:t xml:space="preserve">, we argue that </w:t>
      </w:r>
      <w:r w:rsidRPr="0043368C">
        <w:rPr>
          <w:rStyle w:val="StyleUnderline"/>
          <w:rFonts w:asciiTheme="minorHAnsi" w:hAnsiTheme="minorHAnsi" w:cstheme="minorHAnsi"/>
        </w:rPr>
        <w:t>the</w:t>
      </w:r>
      <w:r w:rsidRPr="0043368C">
        <w:rPr>
          <w:rFonts w:asciiTheme="minorHAnsi" w:hAnsiTheme="minorHAnsi" w:cstheme="minorHAnsi"/>
          <w:sz w:val="16"/>
        </w:rPr>
        <w:t xml:space="preserve"> </w:t>
      </w:r>
      <w:r w:rsidRPr="0043368C">
        <w:rPr>
          <w:rStyle w:val="StyleUnderline"/>
          <w:rFonts w:asciiTheme="minorHAnsi" w:hAnsiTheme="minorHAnsi" w:cstheme="minorHAnsi"/>
        </w:rPr>
        <w:t>U</w:t>
      </w:r>
      <w:r w:rsidRPr="0043368C">
        <w:rPr>
          <w:rFonts w:asciiTheme="minorHAnsi" w:hAnsiTheme="minorHAnsi" w:cstheme="minorHAnsi"/>
          <w:sz w:val="16"/>
        </w:rPr>
        <w:t xml:space="preserve">nited </w:t>
      </w:r>
      <w:r w:rsidRPr="0043368C">
        <w:rPr>
          <w:rStyle w:val="StyleUnderline"/>
          <w:rFonts w:asciiTheme="minorHAnsi" w:hAnsiTheme="minorHAnsi" w:cstheme="minorHAnsi"/>
        </w:rPr>
        <w:t>S</w:t>
      </w:r>
      <w:r w:rsidRPr="0043368C">
        <w:rPr>
          <w:rFonts w:asciiTheme="minorHAnsi" w:hAnsiTheme="minorHAnsi" w:cstheme="minorHAnsi"/>
          <w:sz w:val="16"/>
        </w:rPr>
        <w:t xml:space="preserve">tates </w:t>
      </w:r>
      <w:r w:rsidRPr="0043368C">
        <w:rPr>
          <w:rStyle w:val="StyleUnderline"/>
          <w:rFonts w:asciiTheme="minorHAnsi" w:hAnsiTheme="minorHAnsi" w:cstheme="minorHAnsi"/>
        </w:rPr>
        <w:t>sometimes</w:t>
      </w:r>
      <w:r w:rsidRPr="0043368C">
        <w:rPr>
          <w:rFonts w:asciiTheme="minorHAnsi" w:hAnsiTheme="minorHAnsi" w:cstheme="minorHAnsi"/>
          <w:sz w:val="16"/>
        </w:rPr>
        <w:t xml:space="preserve"> delays or </w:t>
      </w:r>
      <w:r w:rsidRPr="0043368C">
        <w:rPr>
          <w:rStyle w:val="StyleUnderline"/>
          <w:rFonts w:asciiTheme="minorHAnsi" w:hAnsiTheme="minorHAnsi" w:cstheme="minorHAnsi"/>
        </w:rPr>
        <w:t>derails treaty ratification simply because</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p</w:t>
      </w:r>
      <w:r w:rsidRPr="0043368C">
        <w:rPr>
          <w:rFonts w:asciiTheme="minorHAnsi" w:hAnsiTheme="minorHAnsi" w:cstheme="minorHAnsi"/>
          <w:sz w:val="16"/>
        </w:rPr>
        <w:t xml:space="preserve">olitical </w:t>
      </w:r>
      <w:r w:rsidRPr="0043368C">
        <w:rPr>
          <w:rStyle w:val="Emphasis"/>
          <w:rFonts w:asciiTheme="minorHAnsi" w:hAnsiTheme="minorHAnsi" w:cstheme="minorHAnsi"/>
          <w:highlight w:val="green"/>
        </w:rPr>
        <w:t>c</w:t>
      </w:r>
      <w:r w:rsidRPr="0043368C">
        <w:rPr>
          <w:rFonts w:asciiTheme="minorHAnsi" w:hAnsiTheme="minorHAnsi" w:cstheme="minorHAnsi"/>
          <w:sz w:val="16"/>
        </w:rPr>
        <w:t xml:space="preserve">apital </w:t>
      </w:r>
      <w:r w:rsidRPr="0043368C">
        <w:rPr>
          <w:rStyle w:val="StyleUnderline"/>
          <w:rFonts w:asciiTheme="minorHAnsi" w:hAnsiTheme="minorHAnsi" w:cstheme="minorHAnsi"/>
          <w:highlight w:val="green"/>
        </w:rPr>
        <w:t>and</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Senate </w:t>
      </w:r>
      <w:r w:rsidRPr="0043368C">
        <w:rPr>
          <w:rStyle w:val="Emphasis"/>
          <w:rFonts w:asciiTheme="minorHAnsi" w:hAnsiTheme="minorHAnsi" w:cstheme="minorHAnsi"/>
          <w:highlight w:val="green"/>
        </w:rPr>
        <w:t>floor time</w:t>
      </w:r>
      <w:r w:rsidRPr="0043368C">
        <w:rPr>
          <w:rFonts w:asciiTheme="minorHAnsi" w:hAnsiTheme="minorHAnsi" w:cstheme="minorHAnsi"/>
          <w:sz w:val="16"/>
        </w:rPr>
        <w:t xml:space="preserve"> </w:t>
      </w:r>
      <w:r w:rsidRPr="0043368C">
        <w:rPr>
          <w:rStyle w:val="StyleUnderline"/>
          <w:rFonts w:asciiTheme="minorHAnsi" w:hAnsiTheme="minorHAnsi" w:cstheme="minorHAnsi"/>
        </w:rPr>
        <w:t>are fixed and entail opportunity costs</w:t>
      </w:r>
      <w:r w:rsidRPr="0043368C">
        <w:rPr>
          <w:rFonts w:asciiTheme="minorHAnsi" w:hAnsiTheme="minorHAnsi" w:cstheme="minorHAnsi"/>
          <w:sz w:val="16"/>
        </w:rPr>
        <w:t xml:space="preserve"> (Heitshusen 2013:4). As Koger (2010:33) argues more generally for legislation, “</w:t>
      </w:r>
      <w:r w:rsidRPr="0043368C">
        <w:rPr>
          <w:rStyle w:val="StyleUnderline"/>
          <w:rFonts w:asciiTheme="minorHAnsi" w:hAnsiTheme="minorHAnsi" w:cstheme="minorHAnsi"/>
        </w:rPr>
        <w:t>The expected gains from making a proposal must exceed the time and effort legislators invest in preparing it, organizing and coalition to support it, and taking the time of the chamber to debate and pass it</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Style w:val="StyleUnderline"/>
          <w:rFonts w:asciiTheme="minorHAnsi" w:hAnsiTheme="minorHAnsi" w:cstheme="minorHAnsi"/>
          <w:highlight w:val="green"/>
        </w:rPr>
        <w:t>For a treaty to progress</w:t>
      </w:r>
      <w:r w:rsidRPr="0043368C">
        <w:rPr>
          <w:rFonts w:asciiTheme="minorHAnsi" w:hAnsiTheme="minorHAnsi" w:cstheme="minorHAnsi"/>
          <w:sz w:val="16"/>
        </w:rPr>
        <w:t xml:space="preserve">, the opportunity cost logic thus would mean that </w:t>
      </w:r>
      <w:r w:rsidRPr="0043368C">
        <w:rPr>
          <w:rStyle w:val="StyleUnderline"/>
          <w:rFonts w:asciiTheme="minorHAnsi" w:hAnsiTheme="minorHAnsi" w:cstheme="minorHAnsi"/>
        </w:rPr>
        <w:t>the net gains of the treaty must outweigh the opportunity costs of the advice and consent process</w:t>
      </w:r>
      <w:r w:rsidRPr="0043368C">
        <w:rPr>
          <w:rFonts w:asciiTheme="minorHAnsi" w:hAnsiTheme="minorHAnsi" w:cstheme="minorHAnsi"/>
          <w:sz w:val="16"/>
        </w:rPr>
        <w:t xml:space="preserve">. Thus, </w:t>
      </w:r>
      <w:r w:rsidRPr="0043368C">
        <w:rPr>
          <w:rStyle w:val="StyleUnderline"/>
          <w:rFonts w:asciiTheme="minorHAnsi" w:hAnsiTheme="minorHAnsi" w:cstheme="minorHAnsi"/>
        </w:rPr>
        <w:t xml:space="preserve">if </w:t>
      </w:r>
      <w:r w:rsidRPr="0043368C">
        <w:rPr>
          <w:rStyle w:val="StyleUnderline"/>
          <w:rFonts w:asciiTheme="minorHAnsi" w:hAnsiTheme="minorHAnsi" w:cstheme="minorHAnsi"/>
          <w:highlight w:val="green"/>
        </w:rPr>
        <w:t>the President or</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Senators</w:t>
      </w:r>
      <w:r w:rsidRPr="0043368C">
        <w:rPr>
          <w:rStyle w:val="StyleUnderline"/>
          <w:rFonts w:asciiTheme="minorHAnsi" w:hAnsiTheme="minorHAnsi" w:cstheme="minorHAnsi"/>
        </w:rPr>
        <w:t xml:space="preserve"> assign only low political value to a particular treaty or if they believe that passage of the treaty will take a lot of Senate floor time, they may decide that they would rather spend</w:t>
      </w:r>
      <w:r w:rsidRPr="0043368C">
        <w:rPr>
          <w:rFonts w:asciiTheme="minorHAnsi" w:hAnsiTheme="minorHAnsi" w:cstheme="minorHAnsi"/>
          <w:sz w:val="16"/>
        </w:rPr>
        <w:t xml:space="preserve"> their </w:t>
      </w:r>
      <w:r w:rsidRPr="0043368C">
        <w:rPr>
          <w:rStyle w:val="StyleUnderline"/>
          <w:rFonts w:asciiTheme="minorHAnsi" w:hAnsiTheme="minorHAnsi" w:cstheme="minorHAnsi"/>
        </w:rPr>
        <w:t>p</w:t>
      </w:r>
      <w:r w:rsidRPr="0043368C">
        <w:rPr>
          <w:rFonts w:asciiTheme="minorHAnsi" w:hAnsiTheme="minorHAnsi" w:cstheme="minorHAnsi"/>
          <w:sz w:val="16"/>
        </w:rPr>
        <w:t xml:space="preserve">olitical </w:t>
      </w:r>
      <w:r w:rsidRPr="0043368C">
        <w:rPr>
          <w:rStyle w:val="StyleUnderline"/>
          <w:rFonts w:asciiTheme="minorHAnsi" w:hAnsiTheme="minorHAnsi" w:cstheme="minorHAnsi"/>
        </w:rPr>
        <w:t>c</w:t>
      </w:r>
      <w:r w:rsidRPr="0043368C">
        <w:rPr>
          <w:rFonts w:asciiTheme="minorHAnsi" w:hAnsiTheme="minorHAnsi" w:cstheme="minorHAnsi"/>
          <w:sz w:val="16"/>
        </w:rPr>
        <w:t xml:space="preserve">apital </w:t>
      </w:r>
      <w:r w:rsidRPr="0043368C">
        <w:rPr>
          <w:rStyle w:val="StyleUnderline"/>
          <w:rFonts w:asciiTheme="minorHAnsi" w:hAnsiTheme="minorHAnsi" w:cstheme="minorHAnsi"/>
        </w:rPr>
        <w:t>on other matters</w:t>
      </w:r>
      <w:r w:rsidRPr="0043368C">
        <w:rPr>
          <w:rFonts w:asciiTheme="minorHAnsi" w:hAnsiTheme="minorHAnsi" w:cstheme="minorHAnsi"/>
          <w:sz w:val="16"/>
        </w:rPr>
        <w:t xml:space="preserve">. If they think they have </w:t>
      </w:r>
      <w:r w:rsidRPr="0043368C">
        <w:rPr>
          <w:rStyle w:val="StyleUnderline"/>
          <w:rFonts w:asciiTheme="minorHAnsi" w:hAnsiTheme="minorHAnsi" w:cstheme="minorHAnsi"/>
        </w:rPr>
        <w:t xml:space="preserve">to </w:t>
      </w:r>
      <w:r w:rsidRPr="0043368C">
        <w:rPr>
          <w:rStyle w:val="StyleUnderline"/>
          <w:rFonts w:asciiTheme="minorHAnsi" w:hAnsiTheme="minorHAnsi" w:cstheme="minorHAnsi"/>
          <w:highlight w:val="green"/>
        </w:rPr>
        <w:t>fight</w:t>
      </w:r>
      <w:r w:rsidRPr="0043368C">
        <w:rPr>
          <w:rStyle w:val="StyleUnderline"/>
          <w:rFonts w:asciiTheme="minorHAnsi" w:hAnsiTheme="minorHAnsi" w:cstheme="minorHAnsi"/>
        </w:rPr>
        <w:t xml:space="preserve"> a war of attrition to overcome </w:t>
      </w:r>
      <w:r w:rsidRPr="0043368C">
        <w:rPr>
          <w:rStyle w:val="Emphasis"/>
          <w:rFonts w:asciiTheme="minorHAnsi" w:hAnsiTheme="minorHAnsi" w:cstheme="minorHAnsi"/>
          <w:highlight w:val="green"/>
        </w:rPr>
        <w:t>opposition</w:t>
      </w:r>
      <w:r w:rsidRPr="0043368C">
        <w:rPr>
          <w:rStyle w:val="StyleUnderline"/>
          <w:rFonts w:asciiTheme="minorHAnsi" w:hAnsiTheme="minorHAnsi" w:cstheme="minorHAnsi"/>
        </w:rPr>
        <w:t>, this cost in terms of time and resources may tip the scales against moving the treaty forward</w:t>
      </w:r>
      <w:r w:rsidRPr="0043368C">
        <w:rPr>
          <w:rFonts w:asciiTheme="minorHAnsi" w:hAnsiTheme="minorHAnsi" w:cstheme="minorHAnsi"/>
          <w:sz w:val="16"/>
        </w:rPr>
        <w:t xml:space="preserve">. Under these conditions, </w:t>
      </w:r>
      <w:r w:rsidRPr="0043368C">
        <w:rPr>
          <w:rStyle w:val="StyleUnderline"/>
          <w:rFonts w:asciiTheme="minorHAnsi" w:hAnsiTheme="minorHAnsi" w:cstheme="minorHAnsi"/>
        </w:rPr>
        <w:t xml:space="preserve">the </w:t>
      </w:r>
      <w:r w:rsidRPr="0043368C">
        <w:rPr>
          <w:rStyle w:val="Emphasis"/>
          <w:rFonts w:asciiTheme="minorHAnsi" w:hAnsiTheme="minorHAnsi" w:cstheme="minorHAnsi"/>
          <w:highlight w:val="green"/>
        </w:rPr>
        <w:t>opportunity cost</w:t>
      </w:r>
      <w:r w:rsidRPr="0043368C">
        <w:rPr>
          <w:rFonts w:asciiTheme="minorHAnsi" w:hAnsiTheme="minorHAnsi" w:cstheme="minorHAnsi"/>
          <w:sz w:val="16"/>
        </w:rPr>
        <w:t xml:space="preserve"> of processing the treaty </w:t>
      </w:r>
      <w:r w:rsidRPr="0043368C">
        <w:rPr>
          <w:rStyle w:val="StyleUnderline"/>
          <w:rFonts w:asciiTheme="minorHAnsi" w:hAnsiTheme="minorHAnsi" w:cstheme="minorHAnsi"/>
          <w:highlight w:val="green"/>
        </w:rPr>
        <w:t>may be</w:t>
      </w:r>
      <w:r w:rsidRPr="0043368C">
        <w:rPr>
          <w:rStyle w:val="StyleUnderline"/>
          <w:rFonts w:asciiTheme="minorHAnsi" w:hAnsiTheme="minorHAnsi" w:cstheme="minorHAnsi"/>
        </w:rPr>
        <w:t xml:space="preserve"> too </w:t>
      </w:r>
      <w:r w:rsidRPr="0043368C">
        <w:rPr>
          <w:rStyle w:val="StyleUnderline"/>
          <w:rFonts w:asciiTheme="minorHAnsi" w:hAnsiTheme="minorHAnsi" w:cstheme="minorHAnsi"/>
          <w:highlight w:val="green"/>
        </w:rPr>
        <w:t>high</w:t>
      </w:r>
      <w:r w:rsidRPr="0043368C">
        <w:rPr>
          <w:rFonts w:asciiTheme="minorHAnsi" w:hAnsiTheme="minorHAnsi" w:cstheme="minorHAnsi"/>
          <w:sz w:val="16"/>
        </w:rPr>
        <w:t xml:space="preserve"> for the treaty to gain attention, even if the President or more than the required two-thirds of the Senators think the treaty yields some benefits. As a result, </w:t>
      </w:r>
      <w:r w:rsidRPr="0043368C">
        <w:rPr>
          <w:rStyle w:val="StyleUnderline"/>
          <w:rFonts w:asciiTheme="minorHAnsi" w:hAnsiTheme="minorHAnsi" w:cstheme="minorHAnsi"/>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43368C">
        <w:rPr>
          <w:rStyle w:val="Emphasis"/>
          <w:rFonts w:asciiTheme="minorHAnsi" w:hAnsiTheme="minorHAnsi" w:cstheme="minorHAnsi"/>
        </w:rPr>
        <w:t>legislative floor time</w:t>
      </w:r>
      <w:r w:rsidRPr="0043368C">
        <w:rPr>
          <w:rStyle w:val="StyleUnderline"/>
          <w:rFonts w:asciiTheme="minorHAnsi" w:hAnsiTheme="minorHAnsi" w:cstheme="minorHAnsi"/>
        </w:rPr>
        <w:t xml:space="preserve"> and </w:t>
      </w:r>
      <w:r w:rsidRPr="0043368C">
        <w:rPr>
          <w:rStyle w:val="Emphasis"/>
          <w:rFonts w:asciiTheme="minorHAnsi" w:hAnsiTheme="minorHAnsi" w:cstheme="minorHAnsi"/>
        </w:rPr>
        <w:t>p</w:t>
      </w:r>
      <w:r w:rsidRPr="0043368C">
        <w:rPr>
          <w:rStyle w:val="StyleUnderline"/>
          <w:rFonts w:asciiTheme="minorHAnsi" w:hAnsiTheme="minorHAnsi" w:cstheme="minorHAnsi"/>
        </w:rPr>
        <w:t xml:space="preserve">olitical </w:t>
      </w:r>
      <w:r w:rsidRPr="0043368C">
        <w:rPr>
          <w:rStyle w:val="Emphasis"/>
          <w:rFonts w:asciiTheme="minorHAnsi" w:hAnsiTheme="minorHAnsi" w:cstheme="minorHAnsi"/>
        </w:rPr>
        <w:t>c</w:t>
      </w:r>
      <w:r w:rsidRPr="0043368C">
        <w:rPr>
          <w:rStyle w:val="StyleUnderline"/>
          <w:rFonts w:asciiTheme="minorHAnsi" w:hAnsiTheme="minorHAnsi" w:cstheme="minorHAnsi"/>
        </w:rPr>
        <w:t>apital</w:t>
      </w:r>
      <w:r w:rsidRPr="0043368C">
        <w:rPr>
          <w:rFonts w:asciiTheme="minorHAnsi" w:hAnsiTheme="minorHAnsi" w:cstheme="minorHAnsi"/>
          <w:sz w:val="16"/>
        </w:rPr>
        <w:t>.</w:t>
      </w:r>
    </w:p>
    <w:p w:rsidR="00076908" w:rsidRPr="0043368C" w:rsidRDefault="00076908" w:rsidP="00076908">
      <w:pPr>
        <w:rPr>
          <w:rStyle w:val="Emphasis"/>
          <w:rFonts w:asciiTheme="minorHAnsi" w:hAnsiTheme="minorHAnsi" w:cstheme="minorHAnsi"/>
        </w:rPr>
      </w:pPr>
      <w:r w:rsidRPr="0043368C">
        <w:rPr>
          <w:rStyle w:val="Emphasis"/>
          <w:rFonts w:asciiTheme="minorHAnsi" w:hAnsiTheme="minorHAnsi" w:cstheme="minorHAnsi"/>
        </w:rPr>
        <w:t>The Fixed Political Agenda Space and Policy Priorities</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Why do treaties incur these opportunity costs? </w:t>
      </w:r>
      <w:r w:rsidRPr="0043368C">
        <w:rPr>
          <w:rStyle w:val="StyleUnderline"/>
          <w:rFonts w:asciiTheme="minorHAnsi" w:hAnsiTheme="minorHAnsi" w:cstheme="minorHAnsi"/>
        </w:rPr>
        <w:t>Opportunity costs arise when resources are fixed and fully employed. Political agenda space is such a resource; there are only so many policy priorities a President can promote, and only so much Senate floor time to consider them</w:t>
      </w:r>
      <w:r w:rsidRPr="0043368C">
        <w:rPr>
          <w:rFonts w:asciiTheme="minorHAnsi" w:hAnsiTheme="minorHAnsi" w:cstheme="minorHAnsi"/>
          <w:sz w:val="16"/>
        </w:rPr>
        <w:t>. The media will pay attention to only so many issues on the Washington agenda. Both the President and the Senate must protect their legislative opportunities. They each face opportunity costs.</w:t>
      </w:r>
    </w:p>
    <w:p w:rsidR="00076908" w:rsidRPr="0043368C" w:rsidRDefault="00076908" w:rsidP="00076908">
      <w:pPr>
        <w:rPr>
          <w:rFonts w:asciiTheme="minorHAnsi" w:hAnsiTheme="minorHAnsi" w:cstheme="minorHAnsi"/>
          <w:sz w:val="14"/>
        </w:rPr>
      </w:pPr>
      <w:r w:rsidRPr="0043368C">
        <w:rPr>
          <w:rStyle w:val="StyleUnderline"/>
          <w:rFonts w:asciiTheme="minorHAnsi" w:hAnsiTheme="minorHAnsi" w:cstheme="minorHAnsi"/>
          <w:highlight w:val="green"/>
        </w:rPr>
        <w:t xml:space="preserve">For the President, the </w:t>
      </w:r>
      <w:r w:rsidRPr="0043368C">
        <w:rPr>
          <w:rStyle w:val="Emphasis"/>
          <w:rFonts w:asciiTheme="minorHAnsi" w:hAnsiTheme="minorHAnsi" w:cstheme="minorHAnsi"/>
          <w:highlight w:val="green"/>
        </w:rPr>
        <w:t>transmittal process</w:t>
      </w:r>
      <w:r w:rsidRPr="0043368C">
        <w:rPr>
          <w:rFonts w:asciiTheme="minorHAnsi" w:hAnsiTheme="minorHAnsi" w:cstheme="minorHAnsi"/>
          <w:sz w:val="14"/>
        </w:rPr>
        <w:t xml:space="preserve"> is not simple. If the United States signs an international agreement that falls under Article II of the Constitution, </w:t>
      </w:r>
      <w:r w:rsidRPr="0043368C">
        <w:rPr>
          <w:rStyle w:val="StyleUnderline"/>
          <w:rFonts w:asciiTheme="minorHAnsi" w:hAnsiTheme="minorHAnsi" w:cstheme="minorHAnsi"/>
        </w:rPr>
        <w:t>the President must transmit it to the Senate for advice and consent before the</w:t>
      </w:r>
      <w:r w:rsidRPr="0043368C">
        <w:rPr>
          <w:rFonts w:asciiTheme="minorHAnsi" w:hAnsiTheme="minorHAnsi" w:cstheme="minorHAnsi"/>
          <w:sz w:val="14"/>
        </w:rPr>
        <w:t xml:space="preserve"> </w:t>
      </w:r>
      <w:r w:rsidRPr="0043368C">
        <w:rPr>
          <w:rStyle w:val="StyleUnderline"/>
          <w:rFonts w:asciiTheme="minorHAnsi" w:hAnsiTheme="minorHAnsi" w:cstheme="minorHAnsi"/>
        </w:rPr>
        <w:t>U</w:t>
      </w:r>
      <w:r w:rsidRPr="0043368C">
        <w:rPr>
          <w:rFonts w:asciiTheme="minorHAnsi" w:hAnsiTheme="minorHAnsi" w:cstheme="minorHAnsi"/>
          <w:sz w:val="14"/>
        </w:rPr>
        <w:t xml:space="preserve">nited </w:t>
      </w:r>
      <w:r w:rsidRPr="0043368C">
        <w:rPr>
          <w:rStyle w:val="StyleUnderline"/>
          <w:rFonts w:asciiTheme="minorHAnsi" w:hAnsiTheme="minorHAnsi" w:cstheme="minorHAnsi"/>
        </w:rPr>
        <w:t>S</w:t>
      </w:r>
      <w:r w:rsidRPr="0043368C">
        <w:rPr>
          <w:rFonts w:asciiTheme="minorHAnsi" w:hAnsiTheme="minorHAnsi" w:cstheme="minorHAnsi"/>
          <w:sz w:val="14"/>
        </w:rPr>
        <w:t xml:space="preserve">tates </w:t>
      </w:r>
      <w:r w:rsidRPr="0043368C">
        <w:rPr>
          <w:rStyle w:val="StyleUnderline"/>
          <w:rFonts w:asciiTheme="minorHAnsi" w:hAnsiTheme="minorHAnsi" w:cstheme="minorHAnsi"/>
        </w:rPr>
        <w:t>can ratify it</w:t>
      </w:r>
      <w:r w:rsidRPr="0043368C">
        <w:rPr>
          <w:rFonts w:asciiTheme="minorHAnsi" w:hAnsiTheme="minorHAnsi" w:cstheme="minorHAnsi"/>
          <w:sz w:val="14"/>
        </w:rPr>
        <w:t xml:space="preserve">. </w:t>
      </w:r>
      <w:r w:rsidRPr="0043368C">
        <w:rPr>
          <w:rStyle w:val="StyleUnderline"/>
          <w:rFonts w:asciiTheme="minorHAnsi" w:hAnsiTheme="minorHAnsi" w:cstheme="minorHAnsi"/>
        </w:rPr>
        <w:t>This process entails an analysis of the implications of the treaty including possible implementation legislation required, and the writing of a transmittal letter that serves as a report to the</w:t>
      </w:r>
      <w:r w:rsidRPr="0043368C">
        <w:rPr>
          <w:rFonts w:asciiTheme="minorHAnsi" w:hAnsiTheme="minorHAnsi" w:cstheme="minorHAnsi"/>
          <w:sz w:val="14"/>
        </w:rPr>
        <w:t xml:space="preserve"> Senate Foreign Relations Committee (</w:t>
      </w:r>
      <w:r w:rsidRPr="0043368C">
        <w:rPr>
          <w:rStyle w:val="Emphasis"/>
          <w:rFonts w:asciiTheme="minorHAnsi" w:hAnsiTheme="minorHAnsi" w:cstheme="minorHAnsi"/>
        </w:rPr>
        <w:t>SFRC</w:t>
      </w:r>
      <w:r w:rsidRPr="0043368C">
        <w:rPr>
          <w:rFonts w:asciiTheme="minorHAnsi" w:hAnsiTheme="minorHAnsi" w:cstheme="minorHAnsi"/>
          <w:sz w:val="14"/>
        </w:rPr>
        <w:t xml:space="preserve">). Because of these requirements, usually </w:t>
      </w:r>
      <w:r w:rsidRPr="0043368C">
        <w:rPr>
          <w:rStyle w:val="StyleUnderline"/>
          <w:rFonts w:asciiTheme="minorHAnsi" w:hAnsiTheme="minorHAnsi" w:cstheme="minorHAnsi"/>
        </w:rPr>
        <w:t>there has to be some push from the White House</w:t>
      </w:r>
      <w:r w:rsidRPr="0043368C">
        <w:rPr>
          <w:rFonts w:asciiTheme="minorHAnsi" w:hAnsiTheme="minorHAnsi" w:cstheme="minorHAnsi"/>
          <w:sz w:val="14"/>
        </w:rPr>
        <w:t xml:space="preserve"> (Halloran 2011), </w:t>
      </w:r>
      <w:r w:rsidRPr="0043368C">
        <w:rPr>
          <w:rStyle w:val="StyleUnderline"/>
          <w:rFonts w:asciiTheme="minorHAnsi" w:hAnsiTheme="minorHAnsi" w:cstheme="minorHAnsi"/>
        </w:rPr>
        <w:t xml:space="preserve">and this can </w:t>
      </w:r>
      <w:r w:rsidRPr="0043368C">
        <w:rPr>
          <w:rStyle w:val="StyleUnderline"/>
          <w:rFonts w:asciiTheme="minorHAnsi" w:hAnsiTheme="minorHAnsi" w:cstheme="minorHAnsi"/>
          <w:highlight w:val="green"/>
        </w:rPr>
        <w:t xml:space="preserve">take </w:t>
      </w:r>
      <w:r w:rsidRPr="0043368C">
        <w:rPr>
          <w:rStyle w:val="StyleUnderline"/>
          <w:rFonts w:asciiTheme="minorHAnsi" w:hAnsiTheme="minorHAnsi" w:cstheme="minorHAnsi"/>
        </w:rPr>
        <w:t xml:space="preserve">precious </w:t>
      </w:r>
      <w:r w:rsidRPr="0043368C">
        <w:rPr>
          <w:rStyle w:val="StyleUnderline"/>
          <w:rFonts w:asciiTheme="minorHAnsi" w:hAnsiTheme="minorHAnsi" w:cstheme="minorHAnsi"/>
          <w:highlight w:val="green"/>
        </w:rPr>
        <w:t>time</w:t>
      </w:r>
      <w:r w:rsidRPr="0043368C">
        <w:rPr>
          <w:rStyle w:val="StyleUnderline"/>
          <w:rFonts w:asciiTheme="minorHAnsi" w:hAnsiTheme="minorHAnsi" w:cstheme="minorHAnsi"/>
        </w:rPr>
        <w:t xml:space="preserve"> away </w:t>
      </w:r>
      <w:r w:rsidRPr="0043368C">
        <w:rPr>
          <w:rStyle w:val="StyleUnderline"/>
          <w:rFonts w:asciiTheme="minorHAnsi" w:hAnsiTheme="minorHAnsi" w:cstheme="minorHAnsi"/>
          <w:highlight w:val="green"/>
        </w:rPr>
        <w:t xml:space="preserve">from </w:t>
      </w:r>
      <w:r w:rsidRPr="0043368C">
        <w:rPr>
          <w:rStyle w:val="Emphasis"/>
          <w:rFonts w:asciiTheme="minorHAnsi" w:hAnsiTheme="minorHAnsi" w:cstheme="minorHAnsi"/>
          <w:highlight w:val="green"/>
        </w:rPr>
        <w:t xml:space="preserve">domestic </w:t>
      </w:r>
      <w:r w:rsidRPr="0043368C">
        <w:rPr>
          <w:rStyle w:val="Emphasis"/>
          <w:rFonts w:asciiTheme="minorHAnsi" w:hAnsiTheme="minorHAnsi" w:cstheme="minorHAnsi"/>
        </w:rPr>
        <w:t xml:space="preserve">legislative </w:t>
      </w:r>
      <w:r w:rsidRPr="0043368C">
        <w:rPr>
          <w:rStyle w:val="Emphasis"/>
          <w:rFonts w:asciiTheme="minorHAnsi" w:hAnsiTheme="minorHAnsi" w:cstheme="minorHAnsi"/>
          <w:highlight w:val="green"/>
        </w:rPr>
        <w:t>priorities</w:t>
      </w:r>
      <w:r w:rsidRPr="0043368C">
        <w:rPr>
          <w:rFonts w:asciiTheme="minorHAnsi" w:hAnsiTheme="minorHAnsi" w:cstheme="minorHAnsi"/>
          <w:sz w:val="14"/>
        </w:rPr>
        <w:t xml:space="preserve">. Thus, </w:t>
      </w:r>
      <w:r w:rsidRPr="0043368C">
        <w:rPr>
          <w:rStyle w:val="StyleUnderline"/>
          <w:rFonts w:asciiTheme="minorHAnsi" w:hAnsiTheme="minorHAnsi" w:cstheme="minorHAnsi"/>
        </w:rPr>
        <w:t>transmittals can be costly, especially in the face of expected opposition</w:t>
      </w:r>
      <w:r w:rsidRPr="0043368C">
        <w:rPr>
          <w:rFonts w:asciiTheme="minorHAnsi" w:hAnsiTheme="minorHAnsi" w:cstheme="minorHAnsi"/>
          <w:sz w:val="14"/>
        </w:rPr>
        <w:t xml:space="preserve">. Indeed, in 1995 </w:t>
      </w:r>
      <w:r w:rsidRPr="0043368C">
        <w:rPr>
          <w:rStyle w:val="StyleUnderline"/>
          <w:rFonts w:asciiTheme="minorHAnsi" w:hAnsiTheme="minorHAnsi" w:cstheme="minorHAnsi"/>
        </w:rPr>
        <w:t>when</w:t>
      </w:r>
      <w:r w:rsidRPr="0043368C">
        <w:rPr>
          <w:rFonts w:asciiTheme="minorHAnsi" w:hAnsiTheme="minorHAnsi" w:cstheme="minorHAnsi"/>
          <w:sz w:val="14"/>
        </w:rPr>
        <w:t xml:space="preserve"> President </w:t>
      </w:r>
      <w:r w:rsidRPr="0043368C">
        <w:rPr>
          <w:rStyle w:val="StyleUnderline"/>
          <w:rFonts w:asciiTheme="minorHAnsi" w:hAnsiTheme="minorHAnsi" w:cstheme="minorHAnsi"/>
        </w:rPr>
        <w:t>Clinton wanted to transmit the UN C</w:t>
      </w:r>
      <w:r w:rsidRPr="0043368C">
        <w:rPr>
          <w:rFonts w:asciiTheme="minorHAnsi" w:hAnsiTheme="minorHAnsi" w:cstheme="minorHAnsi"/>
          <w:sz w:val="14"/>
        </w:rPr>
        <w:t xml:space="preserve">onvention on the </w:t>
      </w:r>
      <w:r w:rsidRPr="0043368C">
        <w:rPr>
          <w:rStyle w:val="StyleUnderline"/>
          <w:rFonts w:asciiTheme="minorHAnsi" w:hAnsiTheme="minorHAnsi" w:cstheme="minorHAnsi"/>
        </w:rPr>
        <w:t>R</w:t>
      </w:r>
      <w:r w:rsidRPr="0043368C">
        <w:rPr>
          <w:rFonts w:asciiTheme="minorHAnsi" w:hAnsiTheme="minorHAnsi" w:cstheme="minorHAnsi"/>
          <w:sz w:val="14"/>
        </w:rPr>
        <w:t xml:space="preserve">ights of the </w:t>
      </w:r>
      <w:r w:rsidRPr="0043368C">
        <w:rPr>
          <w:rStyle w:val="StyleUnderline"/>
          <w:rFonts w:asciiTheme="minorHAnsi" w:hAnsiTheme="minorHAnsi" w:cstheme="minorHAnsi"/>
        </w:rPr>
        <w:t>C</w:t>
      </w:r>
      <w:r w:rsidRPr="0043368C">
        <w:rPr>
          <w:rFonts w:asciiTheme="minorHAnsi" w:hAnsiTheme="minorHAnsi" w:cstheme="minorHAnsi"/>
          <w:sz w:val="14"/>
        </w:rPr>
        <w:t xml:space="preserve">hild </w:t>
      </w:r>
      <w:r w:rsidRPr="0043368C">
        <w:rPr>
          <w:rStyle w:val="StyleUnderline"/>
          <w:rFonts w:asciiTheme="minorHAnsi" w:hAnsiTheme="minorHAnsi" w:cstheme="minorHAnsi"/>
        </w:rPr>
        <w:t>to the Senate, Jessie Helms,</w:t>
      </w:r>
      <w:r w:rsidRPr="0043368C">
        <w:rPr>
          <w:rFonts w:asciiTheme="minorHAnsi" w:hAnsiTheme="minorHAnsi" w:cstheme="minorHAnsi"/>
          <w:sz w:val="14"/>
        </w:rPr>
        <w:t xml:space="preserve"> who chaired the SFRC, </w:t>
      </w:r>
      <w:r w:rsidRPr="0043368C">
        <w:rPr>
          <w:rStyle w:val="StyleUnderline"/>
          <w:rFonts w:asciiTheme="minorHAnsi" w:hAnsiTheme="minorHAnsi" w:cstheme="minorHAnsi"/>
        </w:rPr>
        <w:t>and 26 cosponsors introduced a resolution urging him to not transmit the Convention</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Such </w:t>
      </w:r>
      <w:r w:rsidRPr="0043368C">
        <w:rPr>
          <w:rStyle w:val="StyleUnderline"/>
          <w:rFonts w:asciiTheme="minorHAnsi" w:hAnsiTheme="minorHAnsi" w:cstheme="minorHAnsi"/>
          <w:highlight w:val="green"/>
        </w:rPr>
        <w:t>opposition can be</w:t>
      </w:r>
      <w:r w:rsidRPr="0043368C">
        <w:rPr>
          <w:rStyle w:val="StyleUnderline"/>
          <w:rFonts w:asciiTheme="minorHAnsi" w:hAnsiTheme="minorHAnsi" w:cstheme="minorHAnsi"/>
        </w:rPr>
        <w:t xml:space="preserve"> distracting or politically </w:t>
      </w:r>
      <w:r w:rsidRPr="0043368C">
        <w:rPr>
          <w:rStyle w:val="StyleUnderline"/>
          <w:rFonts w:asciiTheme="minorHAnsi" w:hAnsiTheme="minorHAnsi" w:cstheme="minorHAnsi"/>
          <w:highlight w:val="green"/>
        </w:rPr>
        <w:t>harmful</w:t>
      </w:r>
      <w:r w:rsidRPr="0043368C">
        <w:rPr>
          <w:rStyle w:val="StyleUnderline"/>
          <w:rFonts w:asciiTheme="minorHAnsi" w:hAnsiTheme="minorHAnsi" w:cstheme="minorHAnsi"/>
        </w:rPr>
        <w:t xml:space="preserve"> for the President</w:t>
      </w:r>
      <w:r w:rsidRPr="0043368C">
        <w:rPr>
          <w:rFonts w:asciiTheme="minorHAnsi" w:hAnsiTheme="minorHAnsi" w:cstheme="minorHAnsi"/>
          <w:sz w:val="14"/>
        </w:rPr>
        <w:t xml:space="preserve">. Furthermore, </w:t>
      </w:r>
      <w:r w:rsidRPr="0043368C">
        <w:rPr>
          <w:rStyle w:val="StyleUnderline"/>
          <w:rFonts w:asciiTheme="minorHAnsi" w:hAnsiTheme="minorHAnsi" w:cstheme="minorHAnsi"/>
          <w:highlight w:val="green"/>
        </w:rPr>
        <w:t>because</w:t>
      </w:r>
      <w:r w:rsidRPr="0043368C">
        <w:rPr>
          <w:rStyle w:val="StyleUnderline"/>
          <w:rFonts w:asciiTheme="minorHAnsi" w:hAnsiTheme="minorHAnsi" w:cstheme="minorHAnsi"/>
        </w:rPr>
        <w:t xml:space="preserve"> the President usually endorses the treaty in the transmittal letter, he may incur a </w:t>
      </w:r>
      <w:r w:rsidRPr="0043368C">
        <w:rPr>
          <w:rStyle w:val="Emphasis"/>
          <w:rFonts w:asciiTheme="minorHAnsi" w:hAnsiTheme="minorHAnsi" w:cstheme="minorHAnsi"/>
          <w:highlight w:val="green"/>
        </w:rPr>
        <w:t>reputational cost</w:t>
      </w:r>
      <w:r w:rsidRPr="0043368C">
        <w:rPr>
          <w:rStyle w:val="StyleUnderline"/>
          <w:rFonts w:asciiTheme="minorHAnsi" w:hAnsiTheme="minorHAnsi" w:cstheme="minorHAnsi"/>
        </w:rPr>
        <w:t xml:space="preserve"> by transmitting treaties that stall</w:t>
      </w:r>
      <w:r w:rsidRPr="0043368C">
        <w:rPr>
          <w:rFonts w:asciiTheme="minorHAnsi" w:hAnsiTheme="minorHAnsi" w:cstheme="minorHAnsi"/>
          <w:sz w:val="14"/>
        </w:rPr>
        <w:t xml:space="preserve"> (</w:t>
      </w:r>
      <w:proofErr w:type="spellStart"/>
      <w:r w:rsidRPr="0043368C">
        <w:rPr>
          <w:rFonts w:asciiTheme="minorHAnsi" w:hAnsiTheme="minorHAnsi" w:cstheme="minorHAnsi"/>
          <w:sz w:val="14"/>
        </w:rPr>
        <w:t>Krutz</w:t>
      </w:r>
      <w:proofErr w:type="spellEnd"/>
      <w:r w:rsidRPr="0043368C">
        <w:rPr>
          <w:rFonts w:asciiTheme="minorHAnsi" w:hAnsiTheme="minorHAnsi" w:cstheme="minorHAnsi"/>
          <w:sz w:val="14"/>
        </w:rPr>
        <w:t xml:space="preserve"> and Peake 2009:140). Dealing with treaties thus involves political costs, and </w:t>
      </w:r>
      <w:r w:rsidRPr="0043368C">
        <w:rPr>
          <w:rStyle w:val="Emphasis"/>
          <w:rFonts w:asciiTheme="minorHAnsi" w:hAnsiTheme="minorHAnsi" w:cstheme="minorHAnsi"/>
        </w:rPr>
        <w:t>withholding transmittal</w:t>
      </w:r>
      <w:r w:rsidRPr="0043368C">
        <w:rPr>
          <w:rStyle w:val="StyleUnderline"/>
          <w:rFonts w:asciiTheme="minorHAnsi" w:hAnsiTheme="minorHAnsi" w:cstheme="minorHAnsi"/>
        </w:rPr>
        <w:t xml:space="preserve"> can conserve </w:t>
      </w:r>
      <w:r w:rsidRPr="0043368C">
        <w:rPr>
          <w:rStyle w:val="Emphasis"/>
          <w:rFonts w:asciiTheme="minorHAnsi" w:hAnsiTheme="minorHAnsi" w:cstheme="minorHAnsi"/>
        </w:rPr>
        <w:t>p</w:t>
      </w:r>
      <w:r w:rsidRPr="0043368C">
        <w:rPr>
          <w:rStyle w:val="StyleUnderline"/>
          <w:rFonts w:asciiTheme="minorHAnsi" w:hAnsiTheme="minorHAnsi" w:cstheme="minorHAnsi"/>
        </w:rPr>
        <w:t>olitical capital</w:t>
      </w:r>
      <w:r w:rsidRPr="0043368C">
        <w:rPr>
          <w:rFonts w:asciiTheme="minorHAnsi" w:hAnsiTheme="minorHAnsi" w:cstheme="minorHAnsi"/>
          <w:sz w:val="14"/>
        </w:rPr>
        <w:t>.</w:t>
      </w:r>
    </w:p>
    <w:p w:rsidR="00076908" w:rsidRPr="0043368C" w:rsidRDefault="00076908" w:rsidP="00076908">
      <w:pPr>
        <w:rPr>
          <w:rFonts w:asciiTheme="minorHAnsi" w:hAnsiTheme="minorHAnsi" w:cstheme="minorHAnsi"/>
          <w:sz w:val="16"/>
        </w:rPr>
      </w:pPr>
      <w:r w:rsidRPr="0043368C">
        <w:rPr>
          <w:rStyle w:val="Emphasis"/>
          <w:rFonts w:asciiTheme="minorHAnsi" w:hAnsiTheme="minorHAnsi" w:cstheme="minorHAnsi"/>
        </w:rPr>
        <w:t>For the Senate, floor time is of the essence</w:t>
      </w:r>
      <w:r w:rsidRPr="0043368C">
        <w:rPr>
          <w:rFonts w:asciiTheme="minorHAnsi" w:hAnsiTheme="minorHAnsi" w:cstheme="minorHAnsi"/>
          <w:sz w:val="16"/>
        </w:rPr>
        <w:t xml:space="preserve">. </w:t>
      </w:r>
      <w:r w:rsidRPr="0043368C">
        <w:rPr>
          <w:rStyle w:val="StyleUnderline"/>
          <w:rFonts w:asciiTheme="minorHAnsi" w:hAnsiTheme="minorHAnsi" w:cstheme="minorHAnsi"/>
        </w:rPr>
        <w:t>After transmittal</w:t>
      </w:r>
      <w:r w:rsidRPr="0043368C">
        <w:rPr>
          <w:rFonts w:asciiTheme="minorHAnsi" w:hAnsiTheme="minorHAnsi" w:cstheme="minorHAnsi"/>
          <w:sz w:val="16"/>
        </w:rPr>
        <w:t xml:space="preserve">, the SFRC must hold a meeting on the treaty, and eventually issue its own analysis and recommendation, and (if it has enough support) pass it out of committee. </w:t>
      </w:r>
      <w:r w:rsidRPr="0043368C">
        <w:rPr>
          <w:rStyle w:val="StyleUnderline"/>
          <w:rFonts w:asciiTheme="minorHAnsi" w:hAnsiTheme="minorHAnsi" w:cstheme="minorHAnsi"/>
        </w:rPr>
        <w:t>The treaty then has to be scheduled for debate, possible amendments, and a vote</w:t>
      </w:r>
      <w:r w:rsidRPr="0043368C">
        <w:rPr>
          <w:rFonts w:asciiTheme="minorHAnsi" w:hAnsiTheme="minorHAnsi" w:cstheme="minorHAnsi"/>
          <w:sz w:val="16"/>
        </w:rPr>
        <w:t xml:space="preserve">. </w:t>
      </w:r>
      <w:r w:rsidRPr="0043368C">
        <w:rPr>
          <w:rStyle w:val="StyleUnderline"/>
          <w:rFonts w:asciiTheme="minorHAnsi" w:hAnsiTheme="minorHAnsi" w:cstheme="minorHAnsi"/>
        </w:rPr>
        <w:t>To gain Senate advice and consent, the treaty must pass with at least a two-thirds majority</w:t>
      </w:r>
      <w:r w:rsidRPr="0043368C">
        <w:rPr>
          <w:rFonts w:asciiTheme="minorHAnsi" w:hAnsiTheme="minorHAnsi" w:cstheme="minorHAnsi"/>
          <w:sz w:val="16"/>
        </w:rPr>
        <w:t xml:space="preserve">. Crucial to differentiating the opportunity cost argument from a straight veto player model, </w:t>
      </w:r>
      <w:r w:rsidRPr="0043368C">
        <w:rPr>
          <w:rStyle w:val="StyleUnderline"/>
          <w:rFonts w:asciiTheme="minorHAnsi" w:hAnsiTheme="minorHAnsi" w:cstheme="minorHAnsi"/>
        </w:rPr>
        <w:t xml:space="preserve">the </w:t>
      </w:r>
      <w:r w:rsidRPr="0043368C">
        <w:rPr>
          <w:rStyle w:val="Emphasis"/>
          <w:rFonts w:asciiTheme="minorHAnsi" w:hAnsiTheme="minorHAnsi" w:cstheme="minorHAnsi"/>
          <w:highlight w:val="green"/>
        </w:rPr>
        <w:t>Senate rules</w:t>
      </w:r>
      <w:r w:rsidRPr="0043368C">
        <w:rPr>
          <w:rStyle w:val="StyleUnderline"/>
          <w:rFonts w:asciiTheme="minorHAnsi" w:hAnsiTheme="minorHAnsi" w:cstheme="minorHAnsi"/>
        </w:rPr>
        <w:t xml:space="preserve"> for debate and passage </w:t>
      </w:r>
      <w:r w:rsidRPr="0043368C">
        <w:rPr>
          <w:rStyle w:val="StyleUnderline"/>
          <w:rFonts w:asciiTheme="minorHAnsi" w:hAnsiTheme="minorHAnsi" w:cstheme="minorHAnsi"/>
          <w:highlight w:val="green"/>
        </w:rPr>
        <w:t>enable opponents</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to increase</w:t>
      </w:r>
      <w:r w:rsidRPr="0043368C">
        <w:rPr>
          <w:rStyle w:val="StyleUnderline"/>
          <w:rFonts w:asciiTheme="minorHAnsi" w:hAnsiTheme="minorHAnsi" w:cstheme="minorHAnsi"/>
        </w:rPr>
        <w:t xml:space="preserve"> the </w:t>
      </w:r>
      <w:r w:rsidRPr="0043368C">
        <w:rPr>
          <w:rStyle w:val="StyleUnderline"/>
          <w:rFonts w:asciiTheme="minorHAnsi" w:hAnsiTheme="minorHAnsi" w:cstheme="minorHAnsi"/>
          <w:highlight w:val="green"/>
        </w:rPr>
        <w:t>time expended</w:t>
      </w:r>
      <w:r w:rsidRPr="0043368C">
        <w:rPr>
          <w:rStyle w:val="StyleUnderline"/>
          <w:rFonts w:asciiTheme="minorHAnsi" w:hAnsiTheme="minorHAnsi" w:cstheme="minorHAnsi"/>
        </w:rPr>
        <w:t xml:space="preserve"> on a treaty, even if they do not have the ability to vote it down on the floor</w:t>
      </w:r>
      <w:r w:rsidRPr="0043368C">
        <w:rPr>
          <w:rFonts w:asciiTheme="minorHAnsi" w:hAnsiTheme="minorHAnsi" w:cstheme="minorHAnsi"/>
          <w:sz w:val="16"/>
        </w:rPr>
        <w:t xml:space="preserve">. Dealing with a treaty thus ties up the SFRC time, but even more importantly, </w:t>
      </w:r>
      <w:r w:rsidRPr="0043368C">
        <w:rPr>
          <w:rStyle w:val="StyleUnderline"/>
          <w:rFonts w:asciiTheme="minorHAnsi" w:hAnsiTheme="minorHAnsi" w:cstheme="minorHAnsi"/>
        </w:rPr>
        <w:t>it could potentially take up scarce discretionary time on the Senate floor</w:t>
      </w:r>
      <w:r w:rsidRPr="0043368C">
        <w:rPr>
          <w:rFonts w:asciiTheme="minorHAnsi" w:hAnsiTheme="minorHAnsi" w:cstheme="minorHAnsi"/>
          <w:sz w:val="16"/>
        </w:rPr>
        <w:t xml:space="preserve">. Senators seek to maximize their reputational returns from the issues they spend time on, favoring issues that have broad appeal (Walker 1977:430). Before scheduling a treaty for debate and a vote, </w:t>
      </w:r>
      <w:r w:rsidRPr="0043368C">
        <w:rPr>
          <w:rStyle w:val="StyleUnderline"/>
          <w:rFonts w:asciiTheme="minorHAnsi" w:hAnsiTheme="minorHAnsi" w:cstheme="minorHAnsi"/>
        </w:rPr>
        <w:t>the relevant actors</w:t>
      </w:r>
      <w:r w:rsidRPr="0043368C">
        <w:rPr>
          <w:rFonts w:asciiTheme="minorHAnsi" w:hAnsiTheme="minorHAnsi" w:cstheme="minorHAnsi"/>
          <w:sz w:val="16"/>
        </w:rPr>
        <w:t xml:space="preserve"> therefore </w:t>
      </w:r>
      <w:r w:rsidRPr="0043368C">
        <w:rPr>
          <w:rStyle w:val="StyleUnderline"/>
          <w:rFonts w:asciiTheme="minorHAnsi" w:hAnsiTheme="minorHAnsi" w:cstheme="minorHAnsi"/>
        </w:rPr>
        <w:t>have to consider the opportunity co</w:t>
      </w:r>
      <w:r w:rsidRPr="0043368C">
        <w:rPr>
          <w:rFonts w:asciiTheme="minorHAnsi" w:hAnsiTheme="minorHAnsi" w:cstheme="minorHAnsi"/>
          <w:sz w:val="16"/>
        </w:rPr>
        <w:t>st of dealing with the treaty: What else could the Senate accomplish with that time? Even if the Senate is not being productive in terms of passing legislation</w:t>
      </w:r>
      <w:r w:rsidRPr="0043368C">
        <w:rPr>
          <w:rStyle w:val="StyleUnderline"/>
          <w:rFonts w:asciiTheme="minorHAnsi" w:hAnsiTheme="minorHAnsi" w:cstheme="minorHAnsi"/>
        </w:rPr>
        <w:t>, what else does the Senate want to be seen focusing on at that moment</w:t>
      </w:r>
      <w:r w:rsidRPr="0043368C">
        <w:rPr>
          <w:rFonts w:asciiTheme="minorHAnsi" w:hAnsiTheme="minorHAnsi" w:cstheme="minorHAnsi"/>
          <w:sz w:val="16"/>
        </w:rPr>
        <w:t xml:space="preserve">? Even if there is strong support for a treaty, Senators may hold back if they anticipate serious and potentially </w:t>
      </w:r>
      <w:proofErr w:type="gramStart"/>
      <w:r w:rsidRPr="0043368C">
        <w:rPr>
          <w:rFonts w:asciiTheme="minorHAnsi" w:hAnsiTheme="minorHAnsi" w:cstheme="minorHAnsi"/>
          <w:sz w:val="16"/>
        </w:rPr>
        <w:t>time consuming</w:t>
      </w:r>
      <w:proofErr w:type="gramEnd"/>
      <w:r w:rsidRPr="0043368C">
        <w:rPr>
          <w:rFonts w:asciiTheme="minorHAnsi" w:hAnsiTheme="minorHAnsi" w:cstheme="minorHAnsi"/>
          <w:sz w:val="16"/>
        </w:rPr>
        <w:t xml:space="preserve"> opposition—opposition that can result in any number of </w:t>
      </w:r>
      <w:r w:rsidRPr="0043368C">
        <w:rPr>
          <w:rStyle w:val="Emphasis"/>
          <w:rFonts w:asciiTheme="minorHAnsi" w:hAnsiTheme="minorHAnsi" w:cstheme="minorHAnsi"/>
        </w:rPr>
        <w:t>procedural maneuvers that could take up costly time in the Senate</w:t>
      </w:r>
      <w:r w:rsidRPr="0043368C">
        <w:rPr>
          <w:rFonts w:asciiTheme="minorHAnsi" w:hAnsiTheme="minorHAnsi" w:cstheme="minorHAnsi"/>
          <w:sz w:val="16"/>
        </w:rPr>
        <w:t>. This explains why so few treaties ever take up much floor time for debate. If senators expect them to take time, they do not schedule them.</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Thus, both the President and the Senate face opportunity costs of fixed resources: </w:t>
      </w:r>
      <w:r w:rsidRPr="0043368C">
        <w:rPr>
          <w:rStyle w:val="StyleUnderline"/>
          <w:rFonts w:asciiTheme="minorHAnsi" w:hAnsiTheme="minorHAnsi" w:cstheme="minorHAnsi"/>
        </w:rPr>
        <w:t>Presidents are concerned with “misusing” political capital and opportunities</w:t>
      </w:r>
      <w:r w:rsidRPr="0043368C">
        <w:rPr>
          <w:rFonts w:asciiTheme="minorHAnsi" w:hAnsiTheme="minorHAnsi" w:cstheme="minorHAnsi"/>
          <w:sz w:val="16"/>
        </w:rPr>
        <w:t xml:space="preserve">. The </w:t>
      </w:r>
      <w:r w:rsidRPr="0043368C">
        <w:rPr>
          <w:rStyle w:val="StyleUnderline"/>
          <w:rFonts w:asciiTheme="minorHAnsi" w:hAnsiTheme="minorHAnsi" w:cstheme="minorHAnsi"/>
        </w:rPr>
        <w:t>Senators are protective of floor time, or how they are seen to be using their time by a public foremost focused on domestic matters</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political benefits of treaty ratification are uncertain</w:t>
      </w:r>
      <w:r w:rsidRPr="0043368C">
        <w:rPr>
          <w:rFonts w:asciiTheme="minorHAnsi" w:hAnsiTheme="minorHAnsi" w:cstheme="minorHAnsi"/>
          <w:sz w:val="16"/>
        </w:rPr>
        <w:t>. Treaty ratification is often invisible, because the media rarely covers such events and whatever benefits treaties may bring may never be attributed to the treaty advocates directly.</w:t>
      </w:r>
    </w:p>
    <w:p w:rsidR="00076908" w:rsidRPr="0043368C" w:rsidRDefault="00076908" w:rsidP="00076908">
      <w:pPr>
        <w:rPr>
          <w:rFonts w:asciiTheme="minorHAnsi" w:hAnsiTheme="minorHAnsi" w:cstheme="minorHAnsi"/>
          <w:sz w:val="16"/>
          <w:szCs w:val="16"/>
        </w:rPr>
      </w:pPr>
      <w:r w:rsidRPr="0043368C">
        <w:rPr>
          <w:rFonts w:asciiTheme="minorHAnsi" w:hAnsiTheme="minorHAnsi" w:cstheme="minorHAnsi"/>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43368C">
        <w:rPr>
          <w:rFonts w:asciiTheme="minorHAnsi" w:hAnsiTheme="minorHAnsi" w:cstheme="minorHAnsi"/>
          <w:sz w:val="16"/>
          <w:szCs w:val="16"/>
        </w:rPr>
        <w:t>depends</w:t>
      </w:r>
      <w:proofErr w:type="gramEnd"/>
      <w:r w:rsidRPr="0043368C">
        <w:rPr>
          <w:rFonts w:asciiTheme="minorHAnsi" w:hAnsiTheme="minorHAnsi" w:cstheme="minorHAnsi"/>
          <w:sz w:val="16"/>
          <w:szCs w:val="16"/>
        </w:rPr>
        <w:t xml:space="preserve"> on the associated legislative opportunity cost. </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The opportunity cost can manifest itself for many types of treaties. </w:t>
      </w:r>
      <w:r w:rsidRPr="0043368C">
        <w:rPr>
          <w:rStyle w:val="StyleUnderline"/>
          <w:rFonts w:asciiTheme="minorHAnsi" w:hAnsiTheme="minorHAnsi" w:cstheme="minorHAnsi"/>
          <w:highlight w:val="green"/>
        </w:rPr>
        <w:t xml:space="preserve">Even </w:t>
      </w:r>
      <w:proofErr w:type="spellStart"/>
      <w:r w:rsidRPr="0043368C">
        <w:rPr>
          <w:rStyle w:val="Emphasis"/>
          <w:rFonts w:asciiTheme="minorHAnsi" w:hAnsiTheme="minorHAnsi" w:cstheme="minorHAnsi"/>
          <w:highlight w:val="green"/>
        </w:rPr>
        <w:t>nondivisive</w:t>
      </w:r>
      <w:proofErr w:type="spellEnd"/>
      <w:r w:rsidRPr="0043368C">
        <w:rPr>
          <w:rStyle w:val="Emphasis"/>
          <w:rFonts w:asciiTheme="minorHAnsi" w:hAnsiTheme="minorHAnsi" w:cstheme="minorHAnsi"/>
          <w:highlight w:val="green"/>
        </w:rPr>
        <w:t xml:space="preserve"> treaties</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require</w:t>
      </w:r>
      <w:r w:rsidRPr="0043368C">
        <w:rPr>
          <w:rFonts w:asciiTheme="minorHAnsi" w:hAnsiTheme="minorHAnsi" w:cstheme="minorHAnsi"/>
          <w:sz w:val="16"/>
        </w:rPr>
        <w:t xml:space="preserve"> some </w:t>
      </w:r>
      <w:r w:rsidRPr="0043368C">
        <w:rPr>
          <w:rStyle w:val="StyleUnderline"/>
          <w:rFonts w:asciiTheme="minorHAnsi" w:hAnsiTheme="minorHAnsi" w:cstheme="minorHAnsi"/>
        </w:rPr>
        <w:t xml:space="preserve">Presidential </w:t>
      </w:r>
      <w:r w:rsidRPr="0043368C">
        <w:rPr>
          <w:rStyle w:val="StyleUnderline"/>
          <w:rFonts w:asciiTheme="minorHAnsi" w:hAnsiTheme="minorHAnsi" w:cstheme="minorHAnsi"/>
          <w:highlight w:val="green"/>
        </w:rPr>
        <w:t>attention</w:t>
      </w:r>
      <w:r w:rsidRPr="0043368C">
        <w:rPr>
          <w:rStyle w:val="StyleUnderline"/>
          <w:rFonts w:asciiTheme="minorHAnsi" w:hAnsiTheme="minorHAnsi" w:cstheme="minorHAnsi"/>
        </w:rPr>
        <w:t xml:space="preserve"> and Senate floor time to move through the process</w:t>
      </w:r>
      <w:r w:rsidRPr="0043368C">
        <w:rPr>
          <w:rFonts w:asciiTheme="minorHAnsi" w:hAnsiTheme="minorHAnsi" w:cstheme="minorHAnsi"/>
          <w:sz w:val="16"/>
        </w:rPr>
        <w:t xml:space="preserve"> (Johnson 2010), </w:t>
      </w:r>
      <w:r w:rsidRPr="0043368C">
        <w:rPr>
          <w:rStyle w:val="StyleUnderline"/>
          <w:rFonts w:asciiTheme="minorHAnsi" w:hAnsiTheme="minorHAnsi" w:cstheme="minorHAnsi"/>
        </w:rPr>
        <w:t>and therefore</w:t>
      </w:r>
      <w:r w:rsidRPr="0043368C">
        <w:rPr>
          <w:rFonts w:asciiTheme="minorHAnsi" w:hAnsiTheme="minorHAnsi" w:cstheme="minorHAnsi"/>
          <w:sz w:val="16"/>
        </w:rPr>
        <w:t xml:space="preserve"> even these may fall by the wayside, which is of course even more likely to occur if they are not considered particularly vital. More important treaties might also </w:t>
      </w:r>
      <w:r w:rsidRPr="0043368C">
        <w:rPr>
          <w:rStyle w:val="StyleUnderline"/>
          <w:rFonts w:asciiTheme="minorHAnsi" w:hAnsiTheme="minorHAnsi" w:cstheme="minorHAnsi"/>
        </w:rPr>
        <w:t xml:space="preserve">be affected by the </w:t>
      </w:r>
      <w:r w:rsidRPr="0043368C">
        <w:rPr>
          <w:rStyle w:val="Emphasis"/>
          <w:rFonts w:asciiTheme="minorHAnsi" w:hAnsiTheme="minorHAnsi" w:cstheme="minorHAnsi"/>
        </w:rPr>
        <w:t>opportunity cost</w:t>
      </w:r>
      <w:r w:rsidRPr="0043368C">
        <w:rPr>
          <w:rFonts w:asciiTheme="minorHAnsi" w:hAnsiTheme="minorHAnsi" w:cstheme="minorHAnsi"/>
          <w:sz w:val="16"/>
        </w:rPr>
        <w:t xml:space="preserve">, however. </w:t>
      </w:r>
      <w:r w:rsidRPr="0043368C">
        <w:rPr>
          <w:rStyle w:val="Emphasis"/>
          <w:rFonts w:asciiTheme="minorHAnsi" w:hAnsiTheme="minorHAnsi" w:cstheme="minorHAnsi"/>
        </w:rPr>
        <w:t>Even if opponents might not command the requisite 1/3 of Senators</w:t>
      </w:r>
      <w:r w:rsidRPr="0043368C">
        <w:rPr>
          <w:rFonts w:asciiTheme="minorHAnsi" w:hAnsiTheme="minorHAnsi" w:cstheme="minorHAnsi"/>
          <w:sz w:val="16"/>
        </w:rPr>
        <w:t xml:space="preserve"> to block the treaty, their </w:t>
      </w:r>
      <w:r w:rsidRPr="0043368C">
        <w:rPr>
          <w:rStyle w:val="StyleUnderline"/>
          <w:rFonts w:asciiTheme="minorHAnsi" w:hAnsiTheme="minorHAnsi" w:cstheme="minorHAnsi"/>
          <w:highlight w:val="green"/>
        </w:rPr>
        <w:t>willingness to obstruct</w:t>
      </w:r>
      <w:r w:rsidRPr="0043368C">
        <w:rPr>
          <w:rFonts w:asciiTheme="minorHAnsi" w:hAnsiTheme="minorHAnsi" w:cstheme="minorHAnsi"/>
          <w:sz w:val="16"/>
        </w:rPr>
        <w:t xml:space="preserve"> it (even the threat to do so) </w:t>
      </w:r>
      <w:r w:rsidRPr="0043368C">
        <w:rPr>
          <w:rStyle w:val="StyleUnderline"/>
          <w:rFonts w:asciiTheme="minorHAnsi" w:hAnsiTheme="minorHAnsi" w:cstheme="minorHAnsi"/>
        </w:rPr>
        <w:t xml:space="preserve">may </w:t>
      </w:r>
      <w:r w:rsidRPr="0043368C">
        <w:rPr>
          <w:rStyle w:val="StyleUnderline"/>
          <w:rFonts w:asciiTheme="minorHAnsi" w:hAnsiTheme="minorHAnsi" w:cstheme="minorHAnsi"/>
          <w:highlight w:val="green"/>
        </w:rPr>
        <w:t>impose</w:t>
      </w:r>
      <w:r w:rsidRPr="0043368C">
        <w:rPr>
          <w:rStyle w:val="StyleUnderline"/>
          <w:rFonts w:asciiTheme="minorHAnsi" w:hAnsiTheme="minorHAnsi" w:cstheme="minorHAnsi"/>
        </w:rPr>
        <w:t xml:space="preserve"> such </w:t>
      </w:r>
      <w:r w:rsidRPr="0043368C">
        <w:rPr>
          <w:rStyle w:val="StyleUnderline"/>
          <w:rFonts w:asciiTheme="minorHAnsi" w:hAnsiTheme="minorHAnsi" w:cstheme="minorHAnsi"/>
          <w:highlight w:val="green"/>
        </w:rPr>
        <w:t xml:space="preserve">high costs </w:t>
      </w:r>
      <w:r w:rsidRPr="0043368C">
        <w:rPr>
          <w:rStyle w:val="StyleUnderline"/>
          <w:rFonts w:asciiTheme="minorHAnsi" w:hAnsiTheme="minorHAnsi" w:cstheme="minorHAnsi"/>
        </w:rPr>
        <w:t>in terms of time that supporters are reluctant to spend time on it when they have many competing priorities</w:t>
      </w:r>
      <w:r w:rsidRPr="0043368C">
        <w:rPr>
          <w:rFonts w:asciiTheme="minorHAnsi" w:hAnsiTheme="minorHAnsi" w:cstheme="minorHAnsi"/>
          <w:sz w:val="16"/>
        </w:rPr>
        <w:t xml:space="preserve">. In a time-constrained Senate, minimal winning coalitions that reach supermajority status have become less important. </w:t>
      </w:r>
      <w:r w:rsidRPr="0043368C">
        <w:rPr>
          <w:rStyle w:val="StyleUnderline"/>
          <w:rFonts w:asciiTheme="minorHAnsi" w:hAnsiTheme="minorHAnsi" w:cstheme="minorHAnsi"/>
        </w:rPr>
        <w:t>Each piece of legislation must compete with all other legislation and having only a minimum backing can deprioritize legislation on the agenda, slowing it down</w:t>
      </w:r>
      <w:r w:rsidRPr="0043368C">
        <w:rPr>
          <w:rFonts w:asciiTheme="minorHAnsi" w:hAnsiTheme="minorHAnsi" w:cstheme="minorHAnsi"/>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 xml:space="preserve">Opposition is </w:t>
      </w:r>
      <w:r w:rsidRPr="0043368C">
        <w:rPr>
          <w:rFonts w:asciiTheme="minorHAnsi" w:hAnsiTheme="minorHAnsi" w:cstheme="minorHAnsi"/>
          <w:u w:val="single"/>
        </w:rPr>
        <w:t>guaranteed</w:t>
      </w:r>
      <w:r w:rsidRPr="0043368C">
        <w:rPr>
          <w:rFonts w:asciiTheme="minorHAnsi" w:hAnsiTheme="minorHAnsi" w:cstheme="minorHAnsi"/>
        </w:rPr>
        <w:t xml:space="preserve">. </w:t>
      </w:r>
      <w:proofErr w:type="spellStart"/>
      <w:r w:rsidRPr="0043368C">
        <w:rPr>
          <w:rFonts w:asciiTheme="minorHAnsi" w:hAnsiTheme="minorHAnsi" w:cstheme="minorHAnsi"/>
        </w:rPr>
        <w:t>NewSpace</w:t>
      </w:r>
      <w:proofErr w:type="spellEnd"/>
      <w:r w:rsidRPr="0043368C">
        <w:rPr>
          <w:rFonts w:asciiTheme="minorHAnsi" w:hAnsiTheme="minorHAnsi" w:cstheme="minorHAnsi"/>
        </w:rPr>
        <w:t xml:space="preserve"> companies will </w:t>
      </w:r>
      <w:r w:rsidRPr="0043368C">
        <w:rPr>
          <w:rFonts w:asciiTheme="minorHAnsi" w:hAnsiTheme="minorHAnsi" w:cstheme="minorHAnsi"/>
          <w:u w:val="single"/>
        </w:rPr>
        <w:t>lobby for their survival</w:t>
      </w:r>
      <w:r w:rsidRPr="0043368C">
        <w:rPr>
          <w:rFonts w:asciiTheme="minorHAnsi" w:hAnsiTheme="minorHAnsi" w:cstheme="minorHAnsi"/>
        </w:rPr>
        <w:t xml:space="preserve"> against the plan.</w:t>
      </w:r>
    </w:p>
    <w:p w:rsidR="00076908" w:rsidRPr="0043368C" w:rsidRDefault="00076908" w:rsidP="00076908">
      <w:pPr>
        <w:rPr>
          <w:rFonts w:asciiTheme="minorHAnsi" w:hAnsiTheme="minorHAnsi" w:cstheme="minorHAnsi"/>
        </w:rPr>
      </w:pPr>
      <w:r w:rsidRPr="0043368C">
        <w:rPr>
          <w:rStyle w:val="Style13ptBold"/>
          <w:rFonts w:asciiTheme="minorHAnsi" w:hAnsiTheme="minorHAnsi" w:cstheme="minorHAnsi"/>
        </w:rPr>
        <w:t>GC 17</w:t>
      </w:r>
      <w:r w:rsidRPr="0043368C">
        <w:rPr>
          <w:rFonts w:asciiTheme="minorHAnsi" w:hAnsiTheme="minorHAnsi" w:cstheme="minorHAnsi"/>
        </w:rPr>
        <w:t xml:space="preserve"> [GC Magazine; Autumn 2017; Business thinking, In-house management, Published by legal500; “The new space race,” </w:t>
      </w:r>
      <w:hyperlink r:id="rId12" w:history="1">
        <w:r w:rsidRPr="0043368C">
          <w:rPr>
            <w:rStyle w:val="Hyperlink"/>
            <w:rFonts w:asciiTheme="minorHAnsi" w:hAnsiTheme="minorHAnsi" w:cstheme="minorHAnsi"/>
          </w:rPr>
          <w:t>https://www.legal500.com/gc-magazine/feature/the-new-space-race/</w:t>
        </w:r>
      </w:hyperlink>
      <w:r w:rsidRPr="0043368C">
        <w:rPr>
          <w:rFonts w:asciiTheme="minorHAnsi" w:hAnsiTheme="minorHAnsi" w:cstheme="minorHAnsi"/>
        </w:rPr>
        <w:t xml:space="preserve">] </w:t>
      </w:r>
      <w:proofErr w:type="spellStart"/>
      <w:r w:rsidRPr="0043368C">
        <w:rPr>
          <w:rFonts w:asciiTheme="minorHAnsi" w:hAnsiTheme="minorHAnsi" w:cstheme="minorHAnsi"/>
        </w:rPr>
        <w:t>brett</w:t>
      </w:r>
      <w:proofErr w:type="spellEnd"/>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The upshot is that </w:t>
      </w:r>
      <w:r w:rsidRPr="0043368C">
        <w:rPr>
          <w:rStyle w:val="StyleUnderline"/>
          <w:rFonts w:asciiTheme="minorHAnsi" w:hAnsiTheme="minorHAnsi" w:cstheme="minorHAnsi"/>
          <w:highlight w:val="green"/>
        </w:rPr>
        <w:t>the ability to engage with</w:t>
      </w:r>
      <w:r w:rsidRPr="0043368C">
        <w:rPr>
          <w:rStyle w:val="StyleUnderline"/>
          <w:rFonts w:asciiTheme="minorHAnsi" w:hAnsiTheme="minorHAnsi" w:cstheme="minorHAnsi"/>
        </w:rPr>
        <w:t xml:space="preserve"> legislators and </w:t>
      </w:r>
      <w:r w:rsidRPr="0043368C">
        <w:rPr>
          <w:rStyle w:val="StyleUnderline"/>
          <w:rFonts w:asciiTheme="minorHAnsi" w:hAnsiTheme="minorHAnsi" w:cstheme="minorHAnsi"/>
          <w:highlight w:val="green"/>
        </w:rPr>
        <w:t>policymakers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will be essential for</w:t>
      </w:r>
      <w:r w:rsidRPr="0043368C">
        <w:rPr>
          <w:rStyle w:val="StyleUnderline"/>
          <w:rFonts w:asciiTheme="minorHAnsi" w:hAnsiTheme="minorHAnsi" w:cstheme="minorHAnsi"/>
        </w:rPr>
        <w:t xml:space="preserve"> the long-term viability of </w:t>
      </w:r>
      <w:r w:rsidRPr="0043368C">
        <w:rPr>
          <w:rStyle w:val="StyleUnderline"/>
          <w:rFonts w:asciiTheme="minorHAnsi" w:hAnsiTheme="minorHAnsi" w:cstheme="minorHAnsi"/>
          <w:highlight w:val="green"/>
        </w:rPr>
        <w:t>companies</w:t>
      </w:r>
      <w:r w:rsidRPr="0043368C">
        <w:rPr>
          <w:rStyle w:val="StyleUnderline"/>
          <w:rFonts w:asciiTheme="minorHAnsi" w:hAnsiTheme="minorHAnsi" w:cstheme="minorHAnsi"/>
        </w:rPr>
        <w:t xml:space="preserve"> like Planetary Resources</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‘We’re seeing already that </w:t>
      </w:r>
      <w:r w:rsidRPr="0043368C">
        <w:rPr>
          <w:rStyle w:val="StyleUnderline"/>
          <w:rFonts w:asciiTheme="minorHAnsi" w:hAnsiTheme="minorHAnsi" w:cstheme="minorHAnsi"/>
        </w:rPr>
        <w:t>with a regulatory framework</w:t>
      </w:r>
      <w:r w:rsidRPr="0043368C">
        <w:rPr>
          <w:rFonts w:asciiTheme="minorHAnsi" w:hAnsiTheme="minorHAnsi" w:cstheme="minorHAnsi"/>
          <w:sz w:val="16"/>
        </w:rPr>
        <w:t xml:space="preserve"> laid out for a very quickly growing and expanding sector, </w:t>
      </w:r>
      <w:r w:rsidRPr="0043368C">
        <w:rPr>
          <w:rStyle w:val="StyleUnderline"/>
          <w:rFonts w:asciiTheme="minorHAnsi" w:hAnsiTheme="minorHAnsi" w:cstheme="minorHAnsi"/>
        </w:rPr>
        <w:t>there’s a lot of opportunity for policy engagement</w:t>
      </w:r>
      <w:r w:rsidRPr="0043368C">
        <w:rPr>
          <w:rFonts w:asciiTheme="minorHAnsi" w:hAnsiTheme="minorHAnsi" w:cstheme="minorHAnsi"/>
          <w:sz w:val="16"/>
        </w:rPr>
        <w:t>. That’s equally true in other countries too, which are either enacting their first national space laws or overhauling them,’ says Israel.</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Before Israel joined the company, </w:t>
      </w:r>
      <w:r w:rsidRPr="0043368C">
        <w:rPr>
          <w:rStyle w:val="Emphasis"/>
          <w:rFonts w:asciiTheme="minorHAnsi" w:hAnsiTheme="minorHAnsi" w:cstheme="minorHAnsi"/>
          <w:highlight w:val="green"/>
        </w:rPr>
        <w:t>Planetary Resources</w:t>
      </w:r>
      <w:r w:rsidRPr="0043368C">
        <w:rPr>
          <w:rStyle w:val="StyleUnderline"/>
          <w:rFonts w:asciiTheme="minorHAnsi" w:hAnsiTheme="minorHAnsi" w:cstheme="minorHAnsi"/>
        </w:rPr>
        <w:t xml:space="preserve"> was heavily involved in </w:t>
      </w:r>
      <w:r w:rsidRPr="0043368C">
        <w:rPr>
          <w:rStyle w:val="StyleUnderline"/>
          <w:rFonts w:asciiTheme="minorHAnsi" w:hAnsiTheme="minorHAnsi" w:cstheme="minorHAnsi"/>
          <w:highlight w:val="green"/>
        </w:rPr>
        <w:t>lobby</w:t>
      </w:r>
      <w:r w:rsidRPr="0043368C">
        <w:rPr>
          <w:rStyle w:val="StyleUnderline"/>
          <w:rFonts w:asciiTheme="minorHAnsi" w:hAnsiTheme="minorHAnsi" w:cstheme="minorHAnsi"/>
        </w:rPr>
        <w:t xml:space="preserve">ing the US </w:t>
      </w:r>
      <w:r w:rsidRPr="0043368C">
        <w:rPr>
          <w:rStyle w:val="StyleUnderline"/>
          <w:rFonts w:asciiTheme="minorHAnsi" w:hAnsiTheme="minorHAnsi" w:cstheme="minorHAnsi"/>
          <w:highlight w:val="green"/>
        </w:rPr>
        <w:t>Congress to support</w:t>
      </w:r>
      <w:r w:rsidRPr="0043368C">
        <w:rPr>
          <w:rStyle w:val="StyleUnderline"/>
          <w:rFonts w:asciiTheme="minorHAnsi" w:hAnsiTheme="minorHAnsi" w:cstheme="minorHAnsi"/>
        </w:rPr>
        <w:t xml:space="preserve"> the </w:t>
      </w:r>
      <w:r w:rsidRPr="0043368C">
        <w:rPr>
          <w:rStyle w:val="Emphasis"/>
          <w:rFonts w:asciiTheme="minorHAnsi" w:hAnsiTheme="minorHAnsi" w:cstheme="minorHAnsi"/>
        </w:rPr>
        <w:t>Spurring Private Aerospace Competitiveness and Entrepreneurship</w:t>
      </w:r>
      <w:r w:rsidRPr="0043368C">
        <w:rPr>
          <w:rStyle w:val="StyleUnderline"/>
          <w:rFonts w:asciiTheme="minorHAnsi" w:hAnsiTheme="minorHAnsi" w:cstheme="minorHAnsi"/>
        </w:rPr>
        <w:t xml:space="preserve"> Act – better known as the </w:t>
      </w:r>
      <w:r w:rsidRPr="0043368C">
        <w:rPr>
          <w:rStyle w:val="Emphasis"/>
          <w:rFonts w:asciiTheme="minorHAnsi" w:hAnsiTheme="minorHAnsi" w:cstheme="minorHAnsi"/>
        </w:rPr>
        <w:t>SPACE Act</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Style w:val="StyleUnderline"/>
          <w:rFonts w:asciiTheme="minorHAnsi" w:hAnsiTheme="minorHAnsi" w:cstheme="minorHAnsi"/>
        </w:rPr>
        <w:t xml:space="preserve">That piece of legislation </w:t>
      </w:r>
      <w:r w:rsidRPr="0043368C">
        <w:rPr>
          <w:rStyle w:val="Emphasis"/>
          <w:rFonts w:asciiTheme="minorHAnsi" w:hAnsiTheme="minorHAnsi" w:cstheme="minorHAnsi"/>
        </w:rPr>
        <w:t>explicitly granted permission</w:t>
      </w:r>
      <w:r w:rsidRPr="0043368C">
        <w:rPr>
          <w:rStyle w:val="StyleUnderline"/>
          <w:rFonts w:asciiTheme="minorHAnsi" w:hAnsiTheme="minorHAnsi" w:cstheme="minorHAnsi"/>
        </w:rPr>
        <w:t xml:space="preserve"> to</w:t>
      </w:r>
      <w:r w:rsidRPr="0043368C">
        <w:rPr>
          <w:rFonts w:asciiTheme="minorHAnsi" w:hAnsiTheme="minorHAnsi" w:cstheme="minorHAnsi"/>
          <w:sz w:val="16"/>
        </w:rPr>
        <w:t xml:space="preserve"> US entities to ‘</w:t>
      </w:r>
      <w:r w:rsidRPr="0043368C">
        <w:rPr>
          <w:rStyle w:val="StyleUnderline"/>
          <w:rFonts w:asciiTheme="minorHAnsi" w:hAnsiTheme="minorHAnsi" w:cstheme="minorHAnsi"/>
        </w:rPr>
        <w:t>engage in the commercial</w:t>
      </w:r>
      <w:r w:rsidRPr="0043368C">
        <w:rPr>
          <w:rFonts w:asciiTheme="minorHAnsi" w:hAnsiTheme="minorHAnsi" w:cstheme="minorHAnsi"/>
          <w:sz w:val="16"/>
        </w:rPr>
        <w:t xml:space="preserve"> exploration and </w:t>
      </w:r>
      <w:r w:rsidRPr="0043368C">
        <w:rPr>
          <w:rStyle w:val="Emphasis"/>
          <w:rFonts w:asciiTheme="minorHAnsi" w:hAnsiTheme="minorHAnsi" w:cstheme="minorHAnsi"/>
          <w:highlight w:val="green"/>
        </w:rPr>
        <w:t>exploitation of “space resources</w:t>
      </w:r>
      <w:r w:rsidRPr="0043368C">
        <w:rPr>
          <w:rStyle w:val="Emphasis"/>
          <w:rFonts w:asciiTheme="minorHAnsi" w:hAnsiTheme="minorHAnsi" w:cstheme="minorHAnsi"/>
        </w:rPr>
        <w:t>”</w:t>
      </w:r>
      <w:r w:rsidRPr="0043368C">
        <w:rPr>
          <w:rFonts w:asciiTheme="minorHAnsi" w:hAnsiTheme="minorHAnsi" w:cstheme="minorHAnsi"/>
          <w:sz w:val="16"/>
        </w:rPr>
        <w:t>.’ But the international community remains divided over whether the SPACE Act runs contrary to the obligations imposed on the US under the Outer Space Treaty.</w:t>
      </w:r>
    </w:p>
    <w:p w:rsidR="00076908" w:rsidRPr="0043368C" w:rsidRDefault="00076908" w:rsidP="00076908">
      <w:pPr>
        <w:rPr>
          <w:rFonts w:asciiTheme="minorHAnsi" w:hAnsiTheme="minorHAnsi" w:cstheme="minorHAnsi"/>
          <w:sz w:val="16"/>
          <w:szCs w:val="16"/>
        </w:rPr>
      </w:pPr>
      <w:r w:rsidRPr="0043368C">
        <w:rPr>
          <w:rFonts w:asciiTheme="minorHAnsi" w:hAnsiTheme="minorHAnsi" w:cstheme="minorHAnsi"/>
          <w:sz w:val="16"/>
          <w:szCs w:val="16"/>
        </w:rPr>
        <w:t>‘The Americans are a sovereign state and according to their international treaty commitments, it’s hard to say that their domestic law is compatible with international law,’ says Smith.</w:t>
      </w:r>
    </w:p>
    <w:p w:rsidR="00076908" w:rsidRPr="0043368C" w:rsidRDefault="00076908" w:rsidP="00076908">
      <w:pPr>
        <w:rPr>
          <w:rFonts w:asciiTheme="minorHAnsi" w:hAnsiTheme="minorHAnsi" w:cstheme="minorHAnsi"/>
          <w:sz w:val="14"/>
        </w:rPr>
      </w:pPr>
      <w:r w:rsidRPr="0043368C">
        <w:rPr>
          <w:rStyle w:val="Emphasis"/>
          <w:rFonts w:asciiTheme="minorHAnsi" w:hAnsiTheme="minorHAnsi" w:cstheme="minorHAnsi"/>
          <w:highlight w:val="green"/>
        </w:rPr>
        <w:t>Lobbying</w:t>
      </w:r>
      <w:r w:rsidRPr="0043368C">
        <w:rPr>
          <w:rFonts w:asciiTheme="minorHAnsi" w:hAnsiTheme="minorHAnsi" w:cstheme="minorHAnsi"/>
          <w:sz w:val="14"/>
        </w:rPr>
        <w:t xml:space="preserve">, both </w:t>
      </w:r>
      <w:r w:rsidRPr="0043368C">
        <w:rPr>
          <w:rStyle w:val="StyleUnderline"/>
          <w:rFonts w:asciiTheme="minorHAnsi" w:hAnsiTheme="minorHAnsi" w:cstheme="minorHAnsi"/>
        </w:rPr>
        <w:t>at a domestic</w:t>
      </w:r>
      <w:r w:rsidRPr="0043368C">
        <w:rPr>
          <w:rFonts w:asciiTheme="minorHAnsi" w:hAnsiTheme="minorHAnsi" w:cstheme="minorHAnsi"/>
          <w:sz w:val="14"/>
        </w:rPr>
        <w:t xml:space="preserve"> and international </w:t>
      </w:r>
      <w:r w:rsidRPr="0043368C">
        <w:rPr>
          <w:rStyle w:val="StyleUnderline"/>
          <w:rFonts w:asciiTheme="minorHAnsi" w:hAnsiTheme="minorHAnsi" w:cstheme="minorHAnsi"/>
        </w:rPr>
        <w:t>level</w:t>
      </w:r>
      <w:r w:rsidRPr="0043368C">
        <w:rPr>
          <w:rFonts w:asciiTheme="minorHAnsi" w:hAnsiTheme="minorHAnsi" w:cstheme="minorHAnsi"/>
          <w:sz w:val="14"/>
        </w:rPr>
        <w:t xml:space="preserve">, </w:t>
      </w:r>
      <w:r w:rsidRPr="0043368C">
        <w:rPr>
          <w:rStyle w:val="StyleUnderline"/>
          <w:rFonts w:asciiTheme="minorHAnsi" w:hAnsiTheme="minorHAnsi" w:cstheme="minorHAnsi"/>
          <w:highlight w:val="green"/>
        </w:rPr>
        <w:t>stands to become</w:t>
      </w:r>
      <w:r w:rsidRPr="0043368C">
        <w:rPr>
          <w:rStyle w:val="StyleUnderline"/>
          <w:rFonts w:asciiTheme="minorHAnsi" w:hAnsiTheme="minorHAnsi" w:cstheme="minorHAnsi"/>
        </w:rPr>
        <w:t xml:space="preserve"> increasingly </w:t>
      </w:r>
      <w:r w:rsidRPr="0043368C">
        <w:rPr>
          <w:rStyle w:val="Emphasis"/>
          <w:rFonts w:asciiTheme="minorHAnsi" w:hAnsiTheme="minorHAnsi" w:cstheme="minorHAnsi"/>
          <w:highlight w:val="green"/>
        </w:rPr>
        <w:t>critical</w:t>
      </w:r>
      <w:r w:rsidRPr="0043368C">
        <w:rPr>
          <w:rFonts w:asciiTheme="minorHAnsi" w:hAnsiTheme="minorHAnsi" w:cstheme="minorHAnsi"/>
          <w:sz w:val="14"/>
        </w:rPr>
        <w:t xml:space="preserve">, particularly </w:t>
      </w:r>
      <w:r w:rsidRPr="0043368C">
        <w:rPr>
          <w:rStyle w:val="StyleUnderline"/>
          <w:rFonts w:asciiTheme="minorHAnsi" w:hAnsiTheme="minorHAnsi" w:cstheme="minorHAnsi"/>
        </w:rPr>
        <w:t>as the US is</w:t>
      </w:r>
      <w:r w:rsidRPr="0043368C">
        <w:rPr>
          <w:rFonts w:asciiTheme="minorHAnsi" w:hAnsiTheme="minorHAnsi" w:cstheme="minorHAnsi"/>
          <w:sz w:val="14"/>
        </w:rPr>
        <w:t xml:space="preserve"> in the process of </w:t>
      </w:r>
      <w:r w:rsidRPr="0043368C">
        <w:rPr>
          <w:rStyle w:val="StyleUnderline"/>
          <w:rFonts w:asciiTheme="minorHAnsi" w:hAnsiTheme="minorHAnsi" w:cstheme="minorHAnsi"/>
        </w:rPr>
        <w:t>crafting a framework for</w:t>
      </w:r>
      <w:r w:rsidRPr="0043368C">
        <w:rPr>
          <w:rFonts w:asciiTheme="minorHAnsi" w:hAnsiTheme="minorHAnsi" w:cstheme="minorHAnsi"/>
          <w:sz w:val="14"/>
        </w:rPr>
        <w:t xml:space="preserve"> supervising </w:t>
      </w:r>
      <w:r w:rsidRPr="0043368C">
        <w:rPr>
          <w:rStyle w:val="Emphasis"/>
          <w:rFonts w:asciiTheme="minorHAnsi" w:hAnsiTheme="minorHAnsi" w:cstheme="minorHAnsi"/>
        </w:rPr>
        <w:t>non-governmental space activities</w:t>
      </w:r>
      <w:r w:rsidRPr="0043368C">
        <w:rPr>
          <w:rFonts w:asciiTheme="minorHAnsi" w:hAnsiTheme="minorHAnsi" w:cstheme="minorHAnsi"/>
          <w:sz w:val="14"/>
        </w:rPr>
        <w:t>, while ensure conformity with the Outer Space Treaty.</w:t>
      </w:r>
    </w:p>
    <w:p w:rsidR="00076908" w:rsidRPr="0043368C" w:rsidRDefault="00076908" w:rsidP="00076908">
      <w:pPr>
        <w:rPr>
          <w:rFonts w:asciiTheme="minorHAnsi" w:hAnsiTheme="minorHAnsi" w:cstheme="minorHAnsi"/>
          <w:sz w:val="12"/>
          <w:szCs w:val="12"/>
        </w:rPr>
      </w:pPr>
      <w:r w:rsidRPr="0043368C">
        <w:rPr>
          <w:rFonts w:asciiTheme="minorHAnsi" w:hAnsiTheme="minorHAnsi" w:cstheme="minorHAnsi"/>
          <w:sz w:val="12"/>
          <w:szCs w:val="12"/>
        </w:rPr>
        <w:t>image of cartoon Mars Rover</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w:t>
      </w:r>
      <w:r w:rsidRPr="0043368C">
        <w:rPr>
          <w:rStyle w:val="StyleUnderline"/>
          <w:rFonts w:asciiTheme="minorHAnsi" w:hAnsiTheme="minorHAnsi" w:cstheme="minorHAnsi"/>
          <w:highlight w:val="green"/>
        </w:rPr>
        <w:t xml:space="preserve">It is incumbent on Congress </w:t>
      </w:r>
      <w:r w:rsidRPr="0043368C">
        <w:rPr>
          <w:rStyle w:val="StyleUnderline"/>
          <w:rFonts w:asciiTheme="minorHAnsi" w:hAnsiTheme="minorHAnsi" w:cstheme="minorHAnsi"/>
        </w:rPr>
        <w:t>to</w:t>
      </w:r>
      <w:r w:rsidRPr="0043368C">
        <w:rPr>
          <w:rFonts w:asciiTheme="minorHAnsi" w:hAnsiTheme="minorHAnsi" w:cstheme="minorHAnsi"/>
          <w:sz w:val="16"/>
        </w:rPr>
        <w:t xml:space="preserve"> use the 50-year anniversary of the Outer Space Treaty to properly determine our actual international obligations, decide if specific articles in the Treaty are self-executing or not, and </w:t>
      </w:r>
      <w:r w:rsidRPr="0043368C">
        <w:rPr>
          <w:rStyle w:val="StyleUnderline"/>
          <w:rFonts w:asciiTheme="minorHAnsi" w:hAnsiTheme="minorHAnsi" w:cstheme="minorHAnsi"/>
        </w:rPr>
        <w:t>ensure that our domestic policy</w:t>
      </w:r>
      <w:r w:rsidRPr="0043368C">
        <w:rPr>
          <w:rFonts w:asciiTheme="minorHAnsi" w:hAnsiTheme="minorHAnsi" w:cstheme="minorHAnsi"/>
          <w:sz w:val="16"/>
        </w:rPr>
        <w:t xml:space="preserve"> moving forward </w:t>
      </w:r>
      <w:r w:rsidRPr="0043368C">
        <w:rPr>
          <w:rStyle w:val="StyleUnderline"/>
          <w:rFonts w:asciiTheme="minorHAnsi" w:hAnsiTheme="minorHAnsi" w:cstheme="minorHAnsi"/>
        </w:rPr>
        <w:t xml:space="preserve">creates an environment that provides </w:t>
      </w:r>
      <w:r w:rsidRPr="0043368C">
        <w:rPr>
          <w:rStyle w:val="Emphasis"/>
          <w:rFonts w:asciiTheme="minorHAnsi" w:hAnsiTheme="minorHAnsi" w:cstheme="minorHAnsi"/>
        </w:rPr>
        <w:t>certainty for industry</w:t>
      </w:r>
      <w:r w:rsidRPr="0043368C">
        <w:rPr>
          <w:rStyle w:val="StyleUnderline"/>
          <w:rFonts w:asciiTheme="minorHAnsi" w:hAnsiTheme="minorHAnsi" w:cstheme="minorHAnsi"/>
        </w:rPr>
        <w:t xml:space="preserve"> while protecting our national security</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said </w:t>
      </w:r>
      <w:r w:rsidRPr="0043368C">
        <w:rPr>
          <w:rStyle w:val="Emphasis"/>
          <w:rFonts w:asciiTheme="minorHAnsi" w:hAnsiTheme="minorHAnsi" w:cstheme="minorHAnsi"/>
        </w:rPr>
        <w:t>Senator</w:t>
      </w:r>
      <w:r w:rsidRPr="0043368C">
        <w:rPr>
          <w:rStyle w:val="StyleUnderline"/>
          <w:rFonts w:asciiTheme="minorHAnsi" w:hAnsiTheme="minorHAnsi" w:cstheme="minorHAnsi"/>
        </w:rPr>
        <w:t xml:space="preserve"> Ted </w:t>
      </w:r>
      <w:r w:rsidRPr="0043368C">
        <w:rPr>
          <w:rStyle w:val="Emphasis"/>
          <w:rFonts w:asciiTheme="minorHAnsi" w:hAnsiTheme="minorHAnsi" w:cstheme="minorHAnsi"/>
        </w:rPr>
        <w:t>Cruz</w:t>
      </w:r>
      <w:r w:rsidRPr="0043368C">
        <w:rPr>
          <w:rFonts w:asciiTheme="minorHAnsi" w:hAnsiTheme="minorHAnsi" w:cstheme="minorHAnsi"/>
          <w:sz w:val="16"/>
        </w:rPr>
        <w:t>, earlier this year.</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w:t>
      </w:r>
      <w:r w:rsidRPr="0043368C">
        <w:rPr>
          <w:rStyle w:val="StyleUnderline"/>
          <w:rFonts w:asciiTheme="minorHAnsi" w:hAnsiTheme="minorHAnsi" w:cstheme="minorHAnsi"/>
        </w:rPr>
        <w:t>The</w:t>
      </w:r>
      <w:r w:rsidRPr="0043368C">
        <w:rPr>
          <w:rFonts w:asciiTheme="minorHAnsi" w:hAnsiTheme="minorHAnsi" w:cstheme="minorHAnsi"/>
          <w:sz w:val="16"/>
        </w:rPr>
        <w:t xml:space="preserve"> design and </w:t>
      </w:r>
      <w:r w:rsidRPr="0043368C">
        <w:rPr>
          <w:rStyle w:val="StyleUnderline"/>
          <w:rFonts w:asciiTheme="minorHAnsi" w:hAnsiTheme="minorHAnsi" w:cstheme="minorHAnsi"/>
        </w:rPr>
        <w:t>objectives in doing this must not only be to implement the government’s obligations</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but to do so in a way that </w:t>
      </w:r>
      <w:r w:rsidRPr="0043368C">
        <w:rPr>
          <w:rStyle w:val="StyleUnderline"/>
          <w:rFonts w:asciiTheme="minorHAnsi" w:hAnsiTheme="minorHAnsi" w:cstheme="minorHAnsi"/>
          <w:highlight w:val="green"/>
        </w:rPr>
        <w:t>is not</w:t>
      </w:r>
      <w:r w:rsidRPr="0043368C">
        <w:rPr>
          <w:rStyle w:val="StyleUnderline"/>
          <w:rFonts w:asciiTheme="minorHAnsi" w:hAnsiTheme="minorHAnsi" w:cstheme="minorHAnsi"/>
        </w:rPr>
        <w:t xml:space="preserve"> unduly </w:t>
      </w:r>
      <w:r w:rsidRPr="0043368C">
        <w:rPr>
          <w:rStyle w:val="Emphasis"/>
          <w:rFonts w:asciiTheme="minorHAnsi" w:hAnsiTheme="minorHAnsi" w:cstheme="minorHAnsi"/>
          <w:highlight w:val="green"/>
        </w:rPr>
        <w:t>burdensome on</w:t>
      </w:r>
      <w:r w:rsidRPr="0043368C">
        <w:rPr>
          <w:rStyle w:val="Emphasis"/>
          <w:rFonts w:asciiTheme="minorHAnsi" w:hAnsiTheme="minorHAnsi" w:cstheme="minorHAnsi"/>
        </w:rPr>
        <w:t xml:space="preserve"> emerging </w:t>
      </w:r>
      <w:r w:rsidRPr="0043368C">
        <w:rPr>
          <w:rStyle w:val="Emphasis"/>
          <w:rFonts w:asciiTheme="minorHAnsi" w:hAnsiTheme="minorHAnsi" w:cstheme="minorHAnsi"/>
          <w:highlight w:val="green"/>
        </w:rPr>
        <w:t>space activities</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adds Israel</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‘This is particularly relevant </w:t>
      </w:r>
      <w:r w:rsidRPr="0043368C">
        <w:rPr>
          <w:rStyle w:val="StyleUnderline"/>
          <w:rFonts w:asciiTheme="minorHAnsi" w:hAnsiTheme="minorHAnsi" w:cstheme="minorHAnsi"/>
        </w:rPr>
        <w:t>when the exact contours of how the activity will be carried out are not known</w:t>
      </w:r>
      <w:r w:rsidRPr="0043368C">
        <w:rPr>
          <w:rFonts w:asciiTheme="minorHAnsi" w:hAnsiTheme="minorHAnsi" w:cstheme="minorHAnsi"/>
          <w:sz w:val="16"/>
        </w:rPr>
        <w:t xml:space="preserve">, which </w:t>
      </w:r>
      <w:r w:rsidRPr="0043368C">
        <w:rPr>
          <w:rStyle w:val="StyleUnderline"/>
          <w:rFonts w:asciiTheme="minorHAnsi" w:hAnsiTheme="minorHAnsi" w:cstheme="minorHAnsi"/>
        </w:rPr>
        <w:t xml:space="preserve">makes it imperative that the </w:t>
      </w:r>
      <w:r w:rsidRPr="0043368C">
        <w:rPr>
          <w:rStyle w:val="Emphasis"/>
          <w:rFonts w:asciiTheme="minorHAnsi" w:hAnsiTheme="minorHAnsi" w:cstheme="minorHAnsi"/>
        </w:rPr>
        <w:t>regulators</w:t>
      </w:r>
      <w:r w:rsidRPr="0043368C">
        <w:rPr>
          <w:rStyle w:val="StyleUnderline"/>
          <w:rFonts w:asciiTheme="minorHAnsi" w:hAnsiTheme="minorHAnsi" w:cstheme="minorHAnsi"/>
        </w:rPr>
        <w:t xml:space="preserve"> do not get too far ahead of the technology and </w:t>
      </w:r>
      <w:r w:rsidRPr="0043368C">
        <w:rPr>
          <w:rStyle w:val="Emphasis"/>
          <w:rFonts w:asciiTheme="minorHAnsi" w:hAnsiTheme="minorHAnsi" w:cstheme="minorHAnsi"/>
        </w:rPr>
        <w:t>make guesses about how it will be done</w:t>
      </w:r>
      <w:r w:rsidRPr="0043368C">
        <w:rPr>
          <w:rStyle w:val="StyleUnderline"/>
          <w:rFonts w:asciiTheme="minorHAnsi" w:hAnsiTheme="minorHAnsi" w:cstheme="minorHAnsi"/>
        </w:rPr>
        <w:t xml:space="preserve">, what is feasible, then </w:t>
      </w:r>
      <w:r w:rsidRPr="0043368C">
        <w:rPr>
          <w:rStyle w:val="Emphasis"/>
          <w:rFonts w:asciiTheme="minorHAnsi" w:hAnsiTheme="minorHAnsi" w:cstheme="minorHAnsi"/>
        </w:rPr>
        <w:t>lock in standards</w:t>
      </w:r>
      <w:r w:rsidRPr="0043368C">
        <w:rPr>
          <w:rStyle w:val="StyleUnderline"/>
          <w:rFonts w:asciiTheme="minorHAnsi" w:hAnsiTheme="minorHAnsi" w:cstheme="minorHAnsi"/>
        </w:rPr>
        <w:t xml:space="preserve"> that are ultimately irrelevant and unworkable</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bookmarkStart w:id="0" w:name="_Hlk89173991"/>
      <w:r w:rsidRPr="0043368C">
        <w:rPr>
          <w:rFonts w:asciiTheme="minorHAnsi" w:hAnsiTheme="minorHAnsi" w:cstheme="minorHAnsi"/>
        </w:rPr>
        <w:t>Prevents existential climate disaster.</w:t>
      </w:r>
    </w:p>
    <w:p w:rsidR="00076908" w:rsidRPr="0043368C" w:rsidRDefault="00076908" w:rsidP="00076908">
      <w:pPr>
        <w:rPr>
          <w:rFonts w:asciiTheme="minorHAnsi" w:hAnsiTheme="minorHAnsi" w:cstheme="minorHAnsi"/>
        </w:rPr>
      </w:pPr>
      <w:r w:rsidRPr="0043368C">
        <w:rPr>
          <w:rStyle w:val="Style13ptBold"/>
          <w:rFonts w:asciiTheme="minorHAnsi" w:hAnsiTheme="minorHAnsi" w:cstheme="minorHAnsi"/>
        </w:rPr>
        <w:t>Moncrief ’11-11</w:t>
      </w:r>
      <w:r w:rsidRPr="0043368C">
        <w:rPr>
          <w:rFonts w:asciiTheme="minorHAnsi" w:hAnsiTheme="minorHAnsi" w:cstheme="minorHAnsi"/>
        </w:rPr>
        <w:t xml:space="preserve"> [</w:t>
      </w:r>
      <w:proofErr w:type="spellStart"/>
      <w:r w:rsidRPr="0043368C">
        <w:rPr>
          <w:rFonts w:asciiTheme="minorHAnsi" w:hAnsiTheme="minorHAnsi" w:cstheme="minorHAnsi"/>
        </w:rPr>
        <w:t>Aliki</w:t>
      </w:r>
      <w:proofErr w:type="spellEnd"/>
      <w:r w:rsidRPr="0043368C">
        <w:rPr>
          <w:rFonts w:asciiTheme="minorHAnsi" w:hAnsiTheme="minorHAnsi" w:cstheme="minorHAnsi"/>
        </w:rPr>
        <w:t>; 2021; executive director of Florida Conservation Voters; Orlando Sentinel, “Build Back Better Act would help in climate crisis,” https://www.orlandosentinel.com/opinion/guest-commentary/os-op-climate-change-congress-act-now-20211111-44u6bgyn5fdvnp3eqievkebqpe-story.html]</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sz w:val="16"/>
        </w:rPr>
        <w:t xml:space="preserve">Last week, Congress passed the </w:t>
      </w:r>
      <w:r w:rsidRPr="0043368C">
        <w:rPr>
          <w:rStyle w:val="StyleUnderline"/>
          <w:rFonts w:asciiTheme="minorHAnsi" w:hAnsiTheme="minorHAnsi" w:cstheme="minorHAnsi"/>
        </w:rPr>
        <w:t>Infrastructure</w:t>
      </w:r>
      <w:r w:rsidRPr="0043368C">
        <w:rPr>
          <w:rFonts w:asciiTheme="minorHAnsi" w:hAnsiTheme="minorHAnsi" w:cstheme="minorHAnsi"/>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43368C">
        <w:rPr>
          <w:rStyle w:val="StyleUnderline"/>
          <w:rFonts w:asciiTheme="minorHAnsi" w:hAnsiTheme="minorHAnsi" w:cstheme="minorHAnsi"/>
        </w:rPr>
        <w:t xml:space="preserve">we </w:t>
      </w:r>
      <w:r w:rsidRPr="0043368C">
        <w:rPr>
          <w:rStyle w:val="Emphasis"/>
          <w:rFonts w:asciiTheme="minorHAnsi" w:hAnsiTheme="minorHAnsi" w:cstheme="minorHAnsi"/>
        </w:rPr>
        <w:t>know much more</w:t>
      </w:r>
      <w:r w:rsidRPr="0043368C">
        <w:rPr>
          <w:rStyle w:val="StyleUnderline"/>
          <w:rFonts w:asciiTheme="minorHAnsi" w:hAnsiTheme="minorHAnsi" w:cstheme="minorHAnsi"/>
        </w:rPr>
        <w:t xml:space="preserve"> is needed</w:t>
      </w:r>
      <w:r w:rsidRPr="0043368C">
        <w:rPr>
          <w:rFonts w:asciiTheme="minorHAnsi" w:hAnsiTheme="minorHAnsi" w:cstheme="minorHAnsi"/>
          <w:sz w:val="16"/>
        </w:rPr>
        <w:t>.</w:t>
      </w:r>
    </w:p>
    <w:p w:rsidR="00076908" w:rsidRPr="0043368C" w:rsidRDefault="00076908" w:rsidP="00076908">
      <w:pPr>
        <w:rPr>
          <w:rFonts w:asciiTheme="minorHAnsi" w:hAnsiTheme="minorHAnsi" w:cstheme="minorHAnsi"/>
          <w:sz w:val="16"/>
        </w:rPr>
      </w:pPr>
      <w:r w:rsidRPr="0043368C">
        <w:rPr>
          <w:rStyle w:val="StyleUnderline"/>
          <w:rFonts w:asciiTheme="minorHAnsi" w:hAnsiTheme="minorHAnsi" w:cstheme="minorHAnsi"/>
          <w:highlight w:val="green"/>
        </w:rPr>
        <w:t>It’s not enough to</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just </w:t>
      </w:r>
      <w:r w:rsidRPr="0043368C">
        <w:rPr>
          <w:rStyle w:val="Emphasis"/>
          <w:rFonts w:asciiTheme="minorHAnsi" w:hAnsiTheme="minorHAnsi" w:cstheme="minorHAnsi"/>
          <w:highlight w:val="green"/>
        </w:rPr>
        <w:t>respond</w:t>
      </w:r>
      <w:r w:rsidRPr="0043368C">
        <w:rPr>
          <w:rStyle w:val="StyleUnderline"/>
          <w:rFonts w:asciiTheme="minorHAnsi" w:hAnsiTheme="minorHAnsi" w:cstheme="minorHAnsi"/>
        </w:rPr>
        <w:t xml:space="preserve"> to extreme weather — </w:t>
      </w:r>
      <w:r w:rsidRPr="0043368C">
        <w:rPr>
          <w:rStyle w:val="StyleUnderline"/>
          <w:rFonts w:asciiTheme="minorHAnsi" w:hAnsiTheme="minorHAnsi" w:cstheme="minorHAnsi"/>
          <w:highlight w:val="green"/>
        </w:rPr>
        <w:t xml:space="preserve">we need to </w:t>
      </w:r>
      <w:r w:rsidRPr="0043368C">
        <w:rPr>
          <w:rStyle w:val="Emphasis"/>
          <w:rFonts w:asciiTheme="minorHAnsi" w:hAnsiTheme="minorHAnsi" w:cstheme="minorHAnsi"/>
          <w:highlight w:val="green"/>
        </w:rPr>
        <w:t>cut</w:t>
      </w:r>
      <w:r w:rsidRPr="0043368C">
        <w:rPr>
          <w:rFonts w:asciiTheme="minorHAnsi" w:hAnsiTheme="minorHAnsi" w:cstheme="minorHAnsi"/>
          <w:sz w:val="16"/>
        </w:rPr>
        <w:t xml:space="preserve"> the </w:t>
      </w:r>
      <w:r w:rsidRPr="0043368C">
        <w:rPr>
          <w:rStyle w:val="Emphasis"/>
          <w:rFonts w:asciiTheme="minorHAnsi" w:hAnsiTheme="minorHAnsi" w:cstheme="minorHAnsi"/>
          <w:highlight w:val="green"/>
        </w:rPr>
        <w:t>pollution</w:t>
      </w:r>
      <w:r w:rsidRPr="0043368C">
        <w:rPr>
          <w:rFonts w:asciiTheme="minorHAnsi" w:hAnsiTheme="minorHAnsi" w:cstheme="minorHAnsi"/>
          <w:sz w:val="16"/>
        </w:rPr>
        <w:t xml:space="preserve"> driving it in the first place. That’s why </w:t>
      </w:r>
      <w:r w:rsidRPr="0043368C">
        <w:rPr>
          <w:rStyle w:val="StyleUnderline"/>
          <w:rFonts w:asciiTheme="minorHAnsi" w:hAnsiTheme="minorHAnsi" w:cstheme="minorHAnsi"/>
        </w:rPr>
        <w:t xml:space="preserve">Congress </w:t>
      </w:r>
      <w:r w:rsidRPr="0043368C">
        <w:rPr>
          <w:rStyle w:val="Emphasis"/>
          <w:rFonts w:asciiTheme="minorHAnsi" w:hAnsiTheme="minorHAnsi" w:cstheme="minorHAnsi"/>
        </w:rPr>
        <w:t>must</w:t>
      </w:r>
      <w:r w:rsidRPr="0043368C">
        <w:rPr>
          <w:rFonts w:asciiTheme="minorHAnsi" w:hAnsiTheme="minorHAnsi" w:cstheme="minorHAnsi"/>
          <w:sz w:val="16"/>
        </w:rPr>
        <w:t xml:space="preserve"> also </w:t>
      </w:r>
      <w:r w:rsidRPr="0043368C">
        <w:rPr>
          <w:rStyle w:val="Emphasis"/>
          <w:rFonts w:asciiTheme="minorHAnsi" w:hAnsiTheme="minorHAnsi" w:cstheme="minorHAnsi"/>
          <w:highlight w:val="green"/>
        </w:rPr>
        <w:t>pass</w:t>
      </w:r>
      <w:r w:rsidRPr="0043368C">
        <w:rPr>
          <w:rFonts w:asciiTheme="minorHAnsi" w:hAnsiTheme="minorHAnsi" w:cstheme="minorHAnsi"/>
          <w:sz w:val="16"/>
        </w:rPr>
        <w:t xml:space="preserve"> the </w:t>
      </w:r>
      <w:r w:rsidRPr="0043368C">
        <w:rPr>
          <w:rStyle w:val="StyleUnderline"/>
          <w:rFonts w:asciiTheme="minorHAnsi" w:hAnsiTheme="minorHAnsi" w:cstheme="minorHAnsi"/>
          <w:highlight w:val="green"/>
        </w:rPr>
        <w:t>B</w:t>
      </w:r>
      <w:r w:rsidRPr="0043368C">
        <w:rPr>
          <w:rFonts w:asciiTheme="minorHAnsi" w:hAnsiTheme="minorHAnsi" w:cstheme="minorHAnsi"/>
          <w:sz w:val="16"/>
        </w:rPr>
        <w:t xml:space="preserve">uild </w:t>
      </w:r>
      <w:r w:rsidRPr="0043368C">
        <w:rPr>
          <w:rStyle w:val="StyleUnderline"/>
          <w:rFonts w:asciiTheme="minorHAnsi" w:hAnsiTheme="minorHAnsi" w:cstheme="minorHAnsi"/>
          <w:highlight w:val="green"/>
        </w:rPr>
        <w:t>B</w:t>
      </w:r>
      <w:r w:rsidRPr="0043368C">
        <w:rPr>
          <w:rFonts w:asciiTheme="minorHAnsi" w:hAnsiTheme="minorHAnsi" w:cstheme="minorHAnsi"/>
          <w:sz w:val="16"/>
        </w:rPr>
        <w:t xml:space="preserve">ack </w:t>
      </w:r>
      <w:r w:rsidRPr="0043368C">
        <w:rPr>
          <w:rStyle w:val="StyleUnderline"/>
          <w:rFonts w:asciiTheme="minorHAnsi" w:hAnsiTheme="minorHAnsi" w:cstheme="minorHAnsi"/>
          <w:highlight w:val="green"/>
        </w:rPr>
        <w:t>B</w:t>
      </w:r>
      <w:r w:rsidRPr="0043368C">
        <w:rPr>
          <w:rFonts w:asciiTheme="minorHAnsi" w:hAnsiTheme="minorHAnsi" w:cstheme="minorHAnsi"/>
          <w:sz w:val="16"/>
        </w:rPr>
        <w:t xml:space="preserve">etter Act,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most transformational climate</w:t>
      </w:r>
      <w:r w:rsidRPr="0043368C">
        <w:rPr>
          <w:rStyle w:val="StyleUnderline"/>
          <w:rFonts w:asciiTheme="minorHAnsi" w:hAnsiTheme="minorHAnsi" w:cstheme="minorHAnsi"/>
        </w:rPr>
        <w:t xml:space="preserve"> and </w:t>
      </w:r>
      <w:r w:rsidRPr="0043368C">
        <w:rPr>
          <w:rStyle w:val="Emphasis"/>
          <w:rFonts w:asciiTheme="minorHAnsi" w:hAnsiTheme="minorHAnsi" w:cstheme="minorHAnsi"/>
        </w:rPr>
        <w:t xml:space="preserve">jobs </w:t>
      </w:r>
      <w:r w:rsidRPr="0043368C">
        <w:rPr>
          <w:rStyle w:val="Emphasis"/>
          <w:rFonts w:asciiTheme="minorHAnsi" w:hAnsiTheme="minorHAnsi" w:cstheme="minorHAnsi"/>
          <w:highlight w:val="green"/>
        </w:rPr>
        <w:t>legislation</w:t>
      </w:r>
      <w:r w:rsidRPr="0043368C">
        <w:rPr>
          <w:rStyle w:val="StyleUnderline"/>
          <w:rFonts w:asciiTheme="minorHAnsi" w:hAnsiTheme="minorHAnsi" w:cstheme="minorHAnsi"/>
          <w:highlight w:val="green"/>
        </w:rPr>
        <w:t xml:space="preserve"> in</w:t>
      </w:r>
      <w:r w:rsidRPr="0043368C">
        <w:rPr>
          <w:rFonts w:asciiTheme="minorHAnsi" w:hAnsiTheme="minorHAnsi" w:cstheme="minorHAnsi"/>
          <w:sz w:val="16"/>
        </w:rPr>
        <w:t xml:space="preserve"> our nation’s </w:t>
      </w:r>
      <w:r w:rsidRPr="0043368C">
        <w:rPr>
          <w:rStyle w:val="Emphasis"/>
          <w:rFonts w:asciiTheme="minorHAnsi" w:hAnsiTheme="minorHAnsi" w:cstheme="minorHAnsi"/>
          <w:highlight w:val="green"/>
        </w:rPr>
        <w:t>history</w:t>
      </w:r>
      <w:r w:rsidRPr="0043368C">
        <w:rPr>
          <w:rStyle w:val="StyleUnderline"/>
          <w:rFonts w:asciiTheme="minorHAnsi" w:hAnsiTheme="minorHAnsi" w:cstheme="minorHAnsi"/>
        </w:rPr>
        <w:t xml:space="preserve">. By investing in </w:t>
      </w:r>
      <w:r w:rsidRPr="0043368C">
        <w:rPr>
          <w:rStyle w:val="Emphasis"/>
          <w:rFonts w:asciiTheme="minorHAnsi" w:hAnsiTheme="minorHAnsi" w:cstheme="minorHAnsi"/>
          <w:highlight w:val="green"/>
        </w:rPr>
        <w:t>clean energy</w:t>
      </w:r>
      <w:r w:rsidRPr="0043368C">
        <w:rPr>
          <w:rStyle w:val="StyleUnderline"/>
          <w:rFonts w:asciiTheme="minorHAnsi" w:hAnsiTheme="minorHAnsi" w:cstheme="minorHAnsi"/>
        </w:rPr>
        <w:t xml:space="preserve"> and</w:t>
      </w:r>
      <w:r w:rsidRPr="0043368C">
        <w:rPr>
          <w:rFonts w:asciiTheme="minorHAnsi" w:hAnsiTheme="minorHAnsi" w:cstheme="minorHAnsi"/>
          <w:sz w:val="16"/>
        </w:rPr>
        <w:t xml:space="preserve"> things like </w:t>
      </w:r>
      <w:r w:rsidRPr="0043368C">
        <w:rPr>
          <w:rStyle w:val="Emphasis"/>
          <w:rFonts w:asciiTheme="minorHAnsi" w:hAnsiTheme="minorHAnsi" w:cstheme="minorHAnsi"/>
          <w:highlight w:val="green"/>
        </w:rPr>
        <w:t>e</w:t>
      </w:r>
      <w:r w:rsidRPr="0043368C">
        <w:rPr>
          <w:rFonts w:asciiTheme="minorHAnsi" w:hAnsiTheme="minorHAnsi" w:cstheme="minorHAnsi"/>
          <w:sz w:val="16"/>
        </w:rPr>
        <w:t xml:space="preserve">lectric </w:t>
      </w:r>
      <w:r w:rsidRPr="0043368C">
        <w:rPr>
          <w:rStyle w:val="Emphasis"/>
          <w:rFonts w:asciiTheme="minorHAnsi" w:hAnsiTheme="minorHAnsi" w:cstheme="minorHAnsi"/>
          <w:highlight w:val="green"/>
        </w:rPr>
        <w:t>v</w:t>
      </w:r>
      <w:r w:rsidRPr="0043368C">
        <w:rPr>
          <w:rFonts w:asciiTheme="minorHAnsi" w:hAnsiTheme="minorHAnsi" w:cstheme="minorHAnsi"/>
          <w:sz w:val="16"/>
        </w:rPr>
        <w:t>ehicle</w:t>
      </w:r>
      <w:r w:rsidRPr="0043368C">
        <w:rPr>
          <w:rStyle w:val="StyleUnderline"/>
          <w:rFonts w:asciiTheme="minorHAnsi" w:hAnsiTheme="minorHAnsi" w:cstheme="minorHAnsi"/>
          <w:highlight w:val="green"/>
        </w:rPr>
        <w:t>s and</w:t>
      </w:r>
      <w:r w:rsidRPr="0043368C">
        <w:rPr>
          <w:rStyle w:val="StyleUnderline"/>
          <w:rFonts w:asciiTheme="minorHAnsi" w:hAnsiTheme="minorHAnsi" w:cstheme="minorHAnsi"/>
        </w:rPr>
        <w:t xml:space="preserve"> more </w:t>
      </w:r>
      <w:r w:rsidRPr="0043368C">
        <w:rPr>
          <w:rStyle w:val="StyleUnderline"/>
          <w:rFonts w:asciiTheme="minorHAnsi" w:hAnsiTheme="minorHAnsi" w:cstheme="minorHAnsi"/>
          <w:highlight w:val="green"/>
        </w:rPr>
        <w:t>energy-efficient</w:t>
      </w:r>
      <w:r w:rsidRPr="0043368C">
        <w:rPr>
          <w:rStyle w:val="StyleUnderline"/>
          <w:rFonts w:asciiTheme="minorHAnsi" w:hAnsiTheme="minorHAnsi" w:cstheme="minorHAnsi"/>
        </w:rPr>
        <w:t xml:space="preserve"> homes and businesses, we </w:t>
      </w:r>
      <w:r w:rsidRPr="0043368C">
        <w:rPr>
          <w:rStyle w:val="StyleUnderline"/>
          <w:rFonts w:asciiTheme="minorHAnsi" w:hAnsiTheme="minorHAnsi" w:cstheme="minorHAnsi"/>
          <w:highlight w:val="green"/>
        </w:rPr>
        <w:t>can stop</w:t>
      </w:r>
      <w:r w:rsidRPr="0043368C">
        <w:rPr>
          <w:rFonts w:asciiTheme="minorHAnsi" w:hAnsiTheme="minorHAnsi" w:cstheme="minorHAnsi"/>
          <w:sz w:val="16"/>
        </w:rPr>
        <w:t xml:space="preserve"> making the problem worse and avoid </w:t>
      </w:r>
      <w:r w:rsidRPr="0043368C">
        <w:rPr>
          <w:rStyle w:val="StyleUnderline"/>
          <w:rFonts w:asciiTheme="minorHAnsi" w:hAnsiTheme="minorHAnsi" w:cstheme="minorHAnsi"/>
        </w:rPr>
        <w:t xml:space="preserve">a </w:t>
      </w:r>
      <w:r w:rsidRPr="0043368C">
        <w:rPr>
          <w:rStyle w:val="Emphasis"/>
          <w:rFonts w:asciiTheme="minorHAnsi" w:hAnsiTheme="minorHAnsi" w:cstheme="minorHAnsi"/>
        </w:rPr>
        <w:t xml:space="preserve">growing </w:t>
      </w:r>
      <w:r w:rsidRPr="0043368C">
        <w:rPr>
          <w:rStyle w:val="Emphasis"/>
          <w:rFonts w:asciiTheme="minorHAnsi" w:hAnsiTheme="minorHAnsi" w:cstheme="minorHAnsi"/>
          <w:highlight w:val="green"/>
        </w:rPr>
        <w:t>disaster</w:t>
      </w:r>
      <w:r w:rsidRPr="0043368C">
        <w:rPr>
          <w:rFonts w:asciiTheme="minorHAnsi" w:hAnsiTheme="minorHAnsi" w:cstheme="minorHAnsi"/>
          <w:sz w:val="16"/>
        </w:rPr>
        <w:t>. We don’t have time for half measures, and Floridians know it — more than 75% of registered voters in the state support bold congressional action on climate change.</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The </w:t>
      </w:r>
      <w:r w:rsidRPr="0043368C">
        <w:rPr>
          <w:rStyle w:val="StyleUnderline"/>
          <w:rFonts w:asciiTheme="minorHAnsi" w:hAnsiTheme="minorHAnsi" w:cstheme="minorHAnsi"/>
        </w:rPr>
        <w:t>B</w:t>
      </w:r>
      <w:r w:rsidRPr="0043368C">
        <w:rPr>
          <w:rFonts w:asciiTheme="minorHAnsi" w:hAnsiTheme="minorHAnsi" w:cstheme="minorHAnsi"/>
          <w:sz w:val="16"/>
        </w:rPr>
        <w:t xml:space="preserve">uild </w:t>
      </w:r>
      <w:r w:rsidRPr="0043368C">
        <w:rPr>
          <w:rStyle w:val="StyleUnderline"/>
          <w:rFonts w:asciiTheme="minorHAnsi" w:hAnsiTheme="minorHAnsi" w:cstheme="minorHAnsi"/>
        </w:rPr>
        <w:t>B</w:t>
      </w:r>
      <w:r w:rsidRPr="0043368C">
        <w:rPr>
          <w:rFonts w:asciiTheme="minorHAnsi" w:hAnsiTheme="minorHAnsi" w:cstheme="minorHAnsi"/>
          <w:sz w:val="16"/>
        </w:rPr>
        <w:t xml:space="preserve">ack </w:t>
      </w:r>
      <w:r w:rsidRPr="0043368C">
        <w:rPr>
          <w:rStyle w:val="StyleUnderline"/>
          <w:rFonts w:asciiTheme="minorHAnsi" w:hAnsiTheme="minorHAnsi" w:cstheme="minorHAnsi"/>
        </w:rPr>
        <w:t>B</w:t>
      </w:r>
      <w:r w:rsidRPr="0043368C">
        <w:rPr>
          <w:rFonts w:asciiTheme="minorHAnsi" w:hAnsiTheme="minorHAnsi" w:cstheme="minorHAnsi"/>
          <w:sz w:val="16"/>
        </w:rPr>
        <w:t xml:space="preserve">etter Act </w:t>
      </w:r>
      <w:r w:rsidRPr="0043368C">
        <w:rPr>
          <w:rStyle w:val="StyleUnderline"/>
          <w:rFonts w:asciiTheme="minorHAnsi" w:hAnsiTheme="minorHAnsi" w:cstheme="minorHAnsi"/>
        </w:rPr>
        <w:t xml:space="preserve">takes </w:t>
      </w:r>
      <w:r w:rsidRPr="0043368C">
        <w:rPr>
          <w:rStyle w:val="Emphasis"/>
          <w:rFonts w:asciiTheme="minorHAnsi" w:hAnsiTheme="minorHAnsi" w:cstheme="minorHAnsi"/>
        </w:rPr>
        <w:t>bold steps</w:t>
      </w:r>
      <w:r w:rsidRPr="0043368C">
        <w:rPr>
          <w:rStyle w:val="StyleUnderline"/>
          <w:rFonts w:asciiTheme="minorHAnsi" w:hAnsiTheme="minorHAnsi" w:cstheme="minorHAnsi"/>
        </w:rPr>
        <w:t xml:space="preserve"> to </w:t>
      </w:r>
      <w:r w:rsidRPr="0043368C">
        <w:rPr>
          <w:rStyle w:val="Emphasis"/>
          <w:rFonts w:asciiTheme="minorHAnsi" w:hAnsiTheme="minorHAnsi" w:cstheme="minorHAnsi"/>
        </w:rPr>
        <w:t>dramatically reduce</w:t>
      </w:r>
      <w:r w:rsidRPr="0043368C">
        <w:rPr>
          <w:rStyle w:val="StyleUnderline"/>
          <w:rFonts w:asciiTheme="minorHAnsi" w:hAnsiTheme="minorHAnsi" w:cstheme="minorHAnsi"/>
        </w:rPr>
        <w:t xml:space="preserve"> climate pollution</w:t>
      </w:r>
      <w:r w:rsidRPr="0043368C">
        <w:rPr>
          <w:rFonts w:asciiTheme="minorHAnsi" w:hAnsiTheme="minorHAnsi" w:cstheme="minorHAnsi"/>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Building a clean energy economy is an investment that will pay dividends for families today and for generations to come.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the </w:t>
      </w:r>
      <w:r w:rsidRPr="0043368C">
        <w:rPr>
          <w:rStyle w:val="Emphasis"/>
          <w:rFonts w:asciiTheme="minorHAnsi" w:hAnsiTheme="minorHAnsi" w:cstheme="minorHAnsi"/>
        </w:rPr>
        <w:t xml:space="preserve">most </w:t>
      </w:r>
      <w:r w:rsidRPr="0043368C">
        <w:rPr>
          <w:rStyle w:val="Emphasis"/>
          <w:rFonts w:asciiTheme="minorHAnsi" w:hAnsiTheme="minorHAnsi" w:cstheme="minorHAnsi"/>
          <w:highlight w:val="green"/>
        </w:rPr>
        <w:t>catastrophic</w:t>
      </w:r>
      <w:r w:rsidRPr="0043368C">
        <w:rPr>
          <w:rFonts w:asciiTheme="minorHAnsi" w:hAnsiTheme="minorHAnsi" w:cstheme="minorHAnsi"/>
          <w:sz w:val="16"/>
        </w:rPr>
        <w:t xml:space="preserve"> hurricanes, floods and heat </w:t>
      </w:r>
      <w:r w:rsidRPr="0043368C">
        <w:rPr>
          <w:rStyle w:val="Emphasis"/>
          <w:rFonts w:asciiTheme="minorHAnsi" w:hAnsiTheme="minorHAnsi" w:cstheme="minorHAnsi"/>
          <w:highlight w:val="green"/>
        </w:rPr>
        <w:t>waves</w:t>
      </w:r>
      <w:r w:rsidRPr="0043368C">
        <w:rPr>
          <w:rFonts w:asciiTheme="minorHAnsi" w:hAnsiTheme="minorHAnsi" w:cstheme="minorHAnsi"/>
          <w:sz w:val="16"/>
        </w:rPr>
        <w:t xml:space="preserve"> will help ensure that we still bring people from all over the world to our beaches, the Everglades, and every amazing destination across our state that supports our multi-</w:t>
      </w:r>
      <w:proofErr w:type="gramStart"/>
      <w:r w:rsidRPr="0043368C">
        <w:rPr>
          <w:rFonts w:asciiTheme="minorHAnsi" w:hAnsiTheme="minorHAnsi" w:cstheme="minorHAnsi"/>
          <w:sz w:val="16"/>
        </w:rPr>
        <w:t>billion dollar</w:t>
      </w:r>
      <w:proofErr w:type="gramEnd"/>
      <w:r w:rsidRPr="0043368C">
        <w:rPr>
          <w:rFonts w:asciiTheme="minorHAnsi" w:hAnsiTheme="minorHAnsi" w:cstheme="minorHAnsi"/>
          <w:sz w:val="16"/>
        </w:rPr>
        <w:t xml:space="preserve"> tourism industry.</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rsidR="00076908" w:rsidRPr="0043368C" w:rsidRDefault="00076908" w:rsidP="00076908">
      <w:pPr>
        <w:rPr>
          <w:rFonts w:asciiTheme="minorHAnsi" w:hAnsiTheme="minorHAnsi" w:cstheme="minorHAnsi"/>
          <w:sz w:val="16"/>
        </w:rPr>
      </w:pPr>
      <w:r w:rsidRPr="0043368C">
        <w:rPr>
          <w:rFonts w:asciiTheme="minorHAnsi" w:hAnsiTheme="minorHAnsi" w:cstheme="minorHAnsi"/>
          <w:sz w:val="16"/>
        </w:rPr>
        <w:t xml:space="preserve">Orlando has some great members of Congress who understand that </w:t>
      </w:r>
      <w:r w:rsidRPr="0043368C">
        <w:rPr>
          <w:rStyle w:val="StyleUnderline"/>
          <w:rFonts w:asciiTheme="minorHAnsi" w:hAnsiTheme="minorHAnsi" w:cstheme="minorHAnsi"/>
          <w:highlight w:val="green"/>
        </w:rPr>
        <w:t xml:space="preserve">climate change is an </w:t>
      </w:r>
      <w:r w:rsidRPr="0043368C">
        <w:rPr>
          <w:rStyle w:val="Emphasis"/>
          <w:rFonts w:asciiTheme="minorHAnsi" w:hAnsiTheme="minorHAnsi" w:cstheme="minorHAnsi"/>
          <w:highlight w:val="green"/>
        </w:rPr>
        <w:t>existential threat</w:t>
      </w:r>
      <w:r w:rsidRPr="0043368C">
        <w:rPr>
          <w:rFonts w:asciiTheme="minorHAnsi" w:hAnsiTheme="minorHAnsi" w:cstheme="minorHAnsi"/>
          <w:sz w:val="16"/>
        </w:rPr>
        <w:t xml:space="preserve"> to our state and they ran on being a part of the solution to this crisis. Now, we are counting on them to take bold action and pass the Build Back Better Act. </w:t>
      </w:r>
      <w:r w:rsidRPr="0043368C">
        <w:rPr>
          <w:rStyle w:val="StyleUnderline"/>
          <w:rFonts w:asciiTheme="minorHAnsi" w:hAnsiTheme="minorHAnsi" w:cstheme="minorHAnsi"/>
        </w:rPr>
        <w:t xml:space="preserve">This is a </w:t>
      </w:r>
      <w:r w:rsidRPr="0043368C">
        <w:rPr>
          <w:rStyle w:val="Emphasis"/>
          <w:rFonts w:asciiTheme="minorHAnsi" w:hAnsiTheme="minorHAnsi" w:cstheme="minorHAnsi"/>
        </w:rPr>
        <w:t>win-win-win</w:t>
      </w:r>
      <w:r w:rsidRPr="0043368C">
        <w:rPr>
          <w:rStyle w:val="StyleUnderline"/>
          <w:rFonts w:asciiTheme="minorHAnsi" w:hAnsiTheme="minorHAnsi" w:cstheme="minorHAnsi"/>
        </w:rPr>
        <w:t xml:space="preserve"> that creates jobs</w:t>
      </w:r>
      <w:r w:rsidRPr="0043368C">
        <w:rPr>
          <w:rFonts w:asciiTheme="minorHAnsi" w:hAnsiTheme="minorHAnsi" w:cstheme="minorHAnsi"/>
          <w:sz w:val="16"/>
        </w:rPr>
        <w:t xml:space="preserve">, lowers energy bills for Floridians, </w:t>
      </w:r>
      <w:r w:rsidRPr="0043368C">
        <w:rPr>
          <w:rStyle w:val="StyleUnderline"/>
          <w:rFonts w:asciiTheme="minorHAnsi" w:hAnsiTheme="minorHAnsi" w:cstheme="minorHAnsi"/>
        </w:rPr>
        <w:t>and</w:t>
      </w:r>
      <w:r w:rsidRPr="0043368C">
        <w:rPr>
          <w:rFonts w:asciiTheme="minorHAnsi" w:hAnsiTheme="minorHAnsi" w:cstheme="minorHAnsi"/>
          <w:sz w:val="16"/>
        </w:rPr>
        <w:t xml:space="preserve"> begins to </w:t>
      </w:r>
      <w:r w:rsidRPr="0043368C">
        <w:rPr>
          <w:rStyle w:val="StyleUnderline"/>
          <w:rFonts w:asciiTheme="minorHAnsi" w:hAnsiTheme="minorHAnsi" w:cstheme="minorHAnsi"/>
        </w:rPr>
        <w:t>address the climate crisis at the same time</w:t>
      </w:r>
      <w:r w:rsidRPr="0043368C">
        <w:rPr>
          <w:rFonts w:asciiTheme="minorHAnsi" w:hAnsiTheme="minorHAnsi" w:cstheme="minorHAnsi"/>
          <w:sz w:val="16"/>
        </w:rPr>
        <w:t>.</w:t>
      </w:r>
    </w:p>
    <w:bookmarkEnd w:id="0"/>
    <w:p w:rsidR="00076908" w:rsidRPr="0043368C" w:rsidRDefault="00076908" w:rsidP="00076908">
      <w:pPr>
        <w:pStyle w:val="Heading2"/>
        <w:rPr>
          <w:rFonts w:asciiTheme="minorHAnsi" w:hAnsiTheme="minorHAnsi" w:cstheme="minorHAnsi"/>
        </w:rPr>
      </w:pPr>
      <w:r>
        <w:rPr>
          <w:rFonts w:asciiTheme="minorHAnsi" w:hAnsiTheme="minorHAnsi" w:cstheme="minorHAnsi"/>
        </w:rPr>
        <w:t>DA-</w:t>
      </w:r>
      <w:r w:rsidRPr="0043368C">
        <w:rPr>
          <w:rFonts w:asciiTheme="minorHAnsi" w:hAnsiTheme="minorHAnsi" w:cstheme="minorHAnsi"/>
        </w:rPr>
        <w:t>China (US PIC)</w:t>
      </w: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US funding is key to beat China and protect against Chinese REM gatekeeping</w:t>
      </w:r>
    </w:p>
    <w:p w:rsidR="00076908" w:rsidRPr="0043368C" w:rsidRDefault="00076908" w:rsidP="00076908">
      <w:pPr>
        <w:rPr>
          <w:rFonts w:asciiTheme="minorHAnsi" w:hAnsiTheme="minorHAnsi" w:cstheme="minorHAnsi"/>
        </w:rPr>
      </w:pPr>
      <w:proofErr w:type="spellStart"/>
      <w:r w:rsidRPr="0043368C">
        <w:rPr>
          <w:rStyle w:val="StyleUnderline"/>
          <w:rFonts w:asciiTheme="minorHAnsi" w:hAnsiTheme="minorHAnsi" w:cstheme="minorHAnsi"/>
          <w:szCs w:val="26"/>
        </w:rPr>
        <w:t>Stavridis</w:t>
      </w:r>
      <w:proofErr w:type="spellEnd"/>
      <w:r w:rsidRPr="0043368C">
        <w:rPr>
          <w:rStyle w:val="StyleUnderline"/>
          <w:rFonts w:asciiTheme="minorHAnsi" w:hAnsiTheme="minorHAnsi" w:cstheme="minorHAnsi"/>
          <w:szCs w:val="26"/>
        </w:rPr>
        <w:t xml:space="preserve"> 21</w:t>
      </w:r>
      <w:r w:rsidRPr="0043368C">
        <w:rPr>
          <w:rFonts w:asciiTheme="minorHAnsi" w:hAnsiTheme="minorHAnsi" w:cstheme="minorHAns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https://www.bloomberg.com/opinion/articles/2021-03-04/u-s-needs-a-strong-defense-against-china-s-rare-earth-weapon] TDI</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You could be forgiven if you are confused about what’s going on with rare-earth elements. On the one hand, news reports indicate that China may increase production quotas of the minerals this quarter as a goodwill gesture to the Joe Biden administration. But other </w:t>
      </w:r>
      <w:r w:rsidRPr="0043368C">
        <w:rPr>
          <w:rStyle w:val="StyleUnderline"/>
          <w:rFonts w:asciiTheme="minorHAnsi" w:hAnsiTheme="minorHAnsi" w:cstheme="minorHAnsi"/>
        </w:rPr>
        <w:t xml:space="preserve">sources say that </w:t>
      </w:r>
      <w:r w:rsidRPr="0043368C">
        <w:rPr>
          <w:rStyle w:val="StyleUnderline"/>
          <w:rFonts w:asciiTheme="minorHAnsi" w:hAnsiTheme="minorHAnsi" w:cstheme="minorHAnsi"/>
          <w:highlight w:val="green"/>
        </w:rPr>
        <w:t>China may</w:t>
      </w:r>
      <w:r w:rsidRPr="0043368C">
        <w:rPr>
          <w:rStyle w:val="StyleUnderline"/>
          <w:rFonts w:asciiTheme="minorHAnsi" w:hAnsiTheme="minorHAnsi" w:cstheme="minorHAnsi"/>
        </w:rPr>
        <w:t xml:space="preserve"> ultimately </w:t>
      </w:r>
      <w:r w:rsidRPr="0043368C">
        <w:rPr>
          <w:rStyle w:val="StyleUnderline"/>
          <w:rFonts w:asciiTheme="minorHAnsi" w:hAnsiTheme="minorHAnsi" w:cstheme="minorHAnsi"/>
          <w:highlight w:val="green"/>
        </w:rPr>
        <w:t>ban the export of the rare earths</w:t>
      </w:r>
      <w:r w:rsidRPr="0043368C">
        <w:rPr>
          <w:rStyle w:val="StyleUnderline"/>
          <w:rFonts w:asciiTheme="minorHAnsi" w:hAnsiTheme="minorHAnsi" w:cstheme="minorHAnsi"/>
        </w:rPr>
        <w:t xml:space="preserve"> altogether on “security concerns.”</w:t>
      </w:r>
      <w:r w:rsidRPr="0043368C">
        <w:rPr>
          <w:rFonts w:asciiTheme="minorHAnsi" w:hAnsiTheme="minorHAnsi" w:cstheme="minorHAnsi"/>
        </w:rPr>
        <w:t xml:space="preserve"> What’s really going on here?</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rPr>
        <w:t>There are 17 elements considered rare earths</w:t>
      </w:r>
      <w:r w:rsidRPr="0043368C">
        <w:rPr>
          <w:rFonts w:asciiTheme="minorHAnsi" w:hAnsiTheme="minorHAnsi" w:cstheme="minorHAnsi"/>
        </w:rPr>
        <w:t xml:space="preserve"> — lanthanum, cerium, praseodymium, neodymium, promethium, samarium, europium, gadolinium, terbium, dysprosium, holmium, erbium, thulium, ytterbium, lutetium, scandium and yttrium — and while many aren’t actually rare in terms of global deposits, </w:t>
      </w:r>
      <w:r w:rsidRPr="0043368C">
        <w:rPr>
          <w:rStyle w:val="StyleUnderline"/>
          <w:rFonts w:asciiTheme="minorHAnsi" w:hAnsiTheme="minorHAnsi" w:cstheme="minorHAnsi"/>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rsidR="00076908" w:rsidRPr="0043368C" w:rsidRDefault="00076908" w:rsidP="00076908">
      <w:pPr>
        <w:rPr>
          <w:rFonts w:asciiTheme="minorHAnsi" w:hAnsiTheme="minorHAnsi" w:cstheme="minorHAnsi"/>
        </w:rPr>
      </w:pPr>
      <w:r w:rsidRPr="0043368C">
        <w:rPr>
          <w:rFonts w:asciiTheme="minorHAnsi" w:hAnsiTheme="minorHAnsi" w:cstheme="minorHAnsi"/>
        </w:rPr>
        <w:t>I began to focus on rare-earth elements when I commanded the North Atlantic Treaty Organization’s presence in Afghanistan, known as the International Security Assistance Force. While Afghans live in an extremely poor country, studies have assessed that they sit atop $1 trillion to $3 trillion in a wide variety of minerals, including rare earths. Some estimates put the rare-earth levels alone at 1.4 million metric tons.</w:t>
      </w:r>
    </w:p>
    <w:p w:rsidR="00076908" w:rsidRPr="0043368C" w:rsidRDefault="00076908" w:rsidP="00076908">
      <w:pPr>
        <w:rPr>
          <w:rFonts w:asciiTheme="minorHAnsi" w:hAnsiTheme="minorHAnsi" w:cstheme="minorHAnsi"/>
        </w:rPr>
      </w:pPr>
      <w:r w:rsidRPr="0043368C">
        <w:rPr>
          <w:rFonts w:asciiTheme="minorHAnsi" w:hAnsiTheme="minorHAnsi" w:cstheme="minorHAns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highlight w:val="green"/>
        </w:rPr>
        <w:t>China controls</w:t>
      </w:r>
      <w:r w:rsidRPr="0043368C">
        <w:rPr>
          <w:rStyle w:val="StyleUnderline"/>
          <w:rFonts w:asciiTheme="minorHAnsi" w:hAnsiTheme="minorHAnsi" w:cstheme="minorHAnsi"/>
        </w:rPr>
        <w:t xml:space="preserve"> roughly </w:t>
      </w:r>
      <w:r w:rsidRPr="0043368C">
        <w:rPr>
          <w:rStyle w:val="StyleUnderline"/>
          <w:rFonts w:asciiTheme="minorHAnsi" w:hAnsiTheme="minorHAnsi" w:cstheme="minorHAnsi"/>
          <w:highlight w:val="green"/>
        </w:rPr>
        <w:t>80% of the</w:t>
      </w:r>
      <w:r w:rsidRPr="0043368C">
        <w:rPr>
          <w:rStyle w:val="StyleUnderline"/>
          <w:rFonts w:asciiTheme="minorHAnsi" w:hAnsiTheme="minorHAnsi" w:cstheme="minorHAnsi"/>
        </w:rPr>
        <w:t xml:space="preserve"> rare-earths </w:t>
      </w:r>
      <w:r w:rsidRPr="0043368C">
        <w:rPr>
          <w:rStyle w:val="StyleUnderline"/>
          <w:rFonts w:asciiTheme="minorHAnsi" w:hAnsiTheme="minorHAnsi" w:cstheme="minorHAnsi"/>
          <w:highlight w:val="green"/>
        </w:rPr>
        <w:t>market</w:t>
      </w:r>
      <w:r w:rsidRPr="0043368C">
        <w:rPr>
          <w:rStyle w:val="StyleUnderline"/>
          <w:rFonts w:asciiTheme="minorHAnsi" w:hAnsiTheme="minorHAnsi" w:cstheme="minorHAnsi"/>
        </w:rPr>
        <w:t xml:space="preserve">, between what it mines itself and processes in raw material from elsewhere. If it decided to wield the weapon of </w:t>
      </w:r>
      <w:r w:rsidRPr="0043368C">
        <w:rPr>
          <w:rStyle w:val="StyleUnderline"/>
          <w:rFonts w:asciiTheme="minorHAnsi" w:hAnsiTheme="minorHAnsi" w:cstheme="minorHAnsi"/>
          <w:highlight w:val="green"/>
        </w:rPr>
        <w:t>restricting the supply</w:t>
      </w:r>
      <w:r w:rsidRPr="0043368C">
        <w:rPr>
          <w:rStyle w:val="StyleUnderline"/>
          <w:rFonts w:asciiTheme="minorHAnsi" w:hAnsiTheme="minorHAnsi" w:cstheme="minorHAnsi"/>
        </w:rPr>
        <w:t xml:space="preserve"> — something it has repeatedly threatened to do — it </w:t>
      </w:r>
      <w:r w:rsidRPr="0043368C">
        <w:rPr>
          <w:rStyle w:val="StyleUnderline"/>
          <w:rFonts w:asciiTheme="minorHAnsi" w:hAnsiTheme="minorHAnsi" w:cstheme="minorHAnsi"/>
          <w:highlight w:val="green"/>
        </w:rPr>
        <w:t>would create a significant challenge for manufacturers and</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geopolitical predicament</w:t>
      </w:r>
      <w:r w:rsidRPr="0043368C">
        <w:rPr>
          <w:rStyle w:val="StyleUnderline"/>
          <w:rFonts w:asciiTheme="minorHAnsi" w:hAnsiTheme="minorHAnsi" w:cstheme="minorHAnsi"/>
        </w:rPr>
        <w:t xml:space="preserve"> for the industrialized world.</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rPr>
        <w:t xml:space="preserve">It could happen. </w:t>
      </w:r>
      <w:r w:rsidRPr="0043368C">
        <w:rPr>
          <w:rStyle w:val="StyleUnderline"/>
          <w:rFonts w:asciiTheme="minorHAnsi" w:hAnsiTheme="minorHAnsi" w:cstheme="minorHAnsi"/>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rsidR="00076908" w:rsidRPr="0043368C" w:rsidRDefault="00076908" w:rsidP="00076908">
      <w:pPr>
        <w:rPr>
          <w:rFonts w:asciiTheme="minorHAnsi" w:hAnsiTheme="minorHAnsi" w:cstheme="minorHAnsi"/>
        </w:rPr>
      </w:pPr>
      <w:r w:rsidRPr="0043368C">
        <w:rPr>
          <w:rFonts w:asciiTheme="minorHAnsi" w:hAnsiTheme="minorHAnsi" w:cstheme="minorHAnsi"/>
        </w:rPr>
        <w:t>President Donald Trump’s administration issued an executive order to spur the production of rare earths domestically, and created an Energy Resource Governance Initiative to promote international mining. The European Union and Japan, among others, are also aggressively seeking newer sources of rare earths.</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rPr>
        <w:t xml:space="preserve">Given this tension, it was superficially surprising that </w:t>
      </w:r>
      <w:r w:rsidRPr="0043368C">
        <w:rPr>
          <w:rStyle w:val="StyleUnderline"/>
          <w:rFonts w:asciiTheme="minorHAnsi" w:hAnsiTheme="minorHAnsi" w:cstheme="minorHAnsi"/>
        </w:rPr>
        <w:t>China announced it would boost its mining quotas in the first quarter of 2021</w:t>
      </w:r>
      <w:r w:rsidRPr="0043368C">
        <w:rPr>
          <w:rFonts w:asciiTheme="minorHAnsi" w:hAnsiTheme="minorHAnsi" w:cstheme="minorHAnsi"/>
        </w:rPr>
        <w:t xml:space="preserve"> by nearly 30%, reflecting a continuation in strong (and rising) demand. But </w:t>
      </w:r>
      <w:r w:rsidRPr="0043368C">
        <w:rPr>
          <w:rStyle w:val="StyleUnderline"/>
          <w:rFonts w:asciiTheme="minorHAnsi" w:hAnsiTheme="minorHAnsi" w:cstheme="minorHAnsi"/>
        </w:rPr>
        <w:t>the increase occurs under a shadow of uncertainty, as the Chinese Communist Party is undertaking a “review” of its policies concerning future sales of rare earths. In all probability, the tactics of the increase are temporary, and fit within a larger strategy.</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rPr>
        <w:t xml:space="preserve">China will go to great lengths to maintain overall control of the global rare-earths supply. </w:t>
      </w:r>
      <w:r w:rsidRPr="0043368C">
        <w:rPr>
          <w:rStyle w:val="StyleUnderline"/>
          <w:rFonts w:asciiTheme="minorHAnsi" w:hAnsiTheme="minorHAnsi" w:cstheme="minorHAnsi"/>
          <w:highlight w:val="green"/>
        </w:rPr>
        <w:t>This fits neatly within the</w:t>
      </w:r>
      <w:r w:rsidRPr="0043368C">
        <w:rPr>
          <w:rStyle w:val="StyleUnderline"/>
          <w:rFonts w:asciiTheme="minorHAnsi" w:hAnsiTheme="minorHAnsi" w:cstheme="minorHAnsi"/>
        </w:rPr>
        <w:t xml:space="preserve"> geo-economic approach of the One </w:t>
      </w:r>
      <w:r w:rsidRPr="0043368C">
        <w:rPr>
          <w:rStyle w:val="StyleUnderline"/>
          <w:rFonts w:asciiTheme="minorHAnsi" w:hAnsiTheme="minorHAnsi" w:cstheme="minorHAnsi"/>
          <w:highlight w:val="green"/>
        </w:rPr>
        <w:t>Belt</w:t>
      </w:r>
      <w:r w:rsidRPr="0043368C">
        <w:rPr>
          <w:rStyle w:val="StyleUnderline"/>
          <w:rFonts w:asciiTheme="minorHAnsi" w:hAnsiTheme="minorHAnsi" w:cstheme="minorHAnsi"/>
        </w:rPr>
        <w:t xml:space="preserve">, One </w:t>
      </w:r>
      <w:r w:rsidRPr="0043368C">
        <w:rPr>
          <w:rStyle w:val="StyleUnderline"/>
          <w:rFonts w:asciiTheme="minorHAnsi" w:hAnsiTheme="minorHAnsi" w:cstheme="minorHAnsi"/>
          <w:highlight w:val="green"/>
        </w:rPr>
        <w:t>Road initiative</w:t>
      </w:r>
      <w:r w:rsidRPr="0043368C">
        <w:rPr>
          <w:rFonts w:asciiTheme="minorHAnsi" w:hAnsiTheme="minorHAnsi" w:cstheme="minorHAnsi"/>
        </w:rPr>
        <w:t xml:space="preserve">, which seeks to use a variety of carrots and sticks — economic, trade, diplomatic and security — </w:t>
      </w:r>
      <w:r w:rsidRPr="0043368C">
        <w:rPr>
          <w:rStyle w:val="StyleUnderline"/>
          <w:rFonts w:asciiTheme="minorHAnsi" w:hAnsiTheme="minorHAnsi" w:cstheme="minorHAnsi"/>
        </w:rPr>
        <w:t xml:space="preserve">to create zones of influence globally. In terms of rare earths, </w:t>
      </w:r>
      <w:r w:rsidRPr="0043368C">
        <w:rPr>
          <w:rStyle w:val="StyleUnderline"/>
          <w:rFonts w:asciiTheme="minorHAnsi" w:hAnsiTheme="minorHAnsi" w:cstheme="minorHAnsi"/>
          <w:highlight w:val="green"/>
        </w:rPr>
        <w:t>the strategy</w:t>
      </w:r>
      <w:r w:rsidRPr="0043368C">
        <w:rPr>
          <w:rStyle w:val="StyleUnderline"/>
          <w:rFonts w:asciiTheme="minorHAnsi" w:hAnsiTheme="minorHAnsi" w:cstheme="minorHAnsi"/>
        </w:rPr>
        <w:t xml:space="preserve"> seems to be allowing carefully calibrated access to the elements at a level that </w:t>
      </w:r>
      <w:r w:rsidRPr="0043368C">
        <w:rPr>
          <w:rStyle w:val="StyleUnderline"/>
          <w:rFonts w:asciiTheme="minorHAnsi" w:hAnsiTheme="minorHAnsi" w:cstheme="minorHAnsi"/>
          <w:highlight w:val="green"/>
        </w:rPr>
        <w:t>makes it economically less attractive</w:t>
      </w:r>
      <w:r w:rsidRPr="0043368C">
        <w:rPr>
          <w:rStyle w:val="StyleUnderline"/>
          <w:rFonts w:asciiTheme="minorHAnsi" w:hAnsiTheme="minorHAnsi" w:cstheme="minorHAnsi"/>
        </w:rPr>
        <w:t xml:space="preserve"> for competitors </w:t>
      </w:r>
      <w:r w:rsidRPr="0043368C">
        <w:rPr>
          <w:rStyle w:val="StyleUnderline"/>
          <w:rFonts w:asciiTheme="minorHAnsi" w:hAnsiTheme="minorHAnsi" w:cstheme="minorHAnsi"/>
          <w:highlight w:val="green"/>
        </w:rPr>
        <w:t>to undertake costly exploration and mining</w:t>
      </w:r>
      <w:r w:rsidRPr="0043368C">
        <w:rPr>
          <w:rStyle w:val="StyleUnderline"/>
          <w:rFonts w:asciiTheme="minorHAnsi" w:hAnsiTheme="minorHAnsi" w:cstheme="minorHAnsi"/>
        </w:rPr>
        <w:t xml:space="preserve"> operations. This is similar to the oil-market strategy used by Russia and the Organization of Petroleum Exporting Countries for decades.</w:t>
      </w:r>
    </w:p>
    <w:p w:rsidR="00076908" w:rsidRPr="0043368C" w:rsidRDefault="00076908" w:rsidP="00076908">
      <w:pPr>
        <w:rPr>
          <w:rFonts w:asciiTheme="minorHAnsi" w:hAnsiTheme="minorHAnsi" w:cstheme="minorHAnsi"/>
        </w:rPr>
      </w:pPr>
      <w:r w:rsidRPr="0043368C">
        <w:rPr>
          <w:rFonts w:asciiTheme="minorHAnsi" w:hAnsiTheme="minorHAnsi" w:cstheme="minorHAnsi"/>
        </w:rPr>
        <w:t>Some free-market advocates believe that China will not take aggressive action choking off supply because that could precipitate retaliation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highlight w:val="green"/>
        </w:rPr>
        <w:t>The path to</w:t>
      </w:r>
      <w:r w:rsidRPr="0043368C">
        <w:rPr>
          <w:rStyle w:val="StyleUnderline"/>
          <w:rFonts w:asciiTheme="minorHAnsi" w:hAnsiTheme="minorHAnsi" w:cstheme="minorHAnsi"/>
        </w:rPr>
        <w:t xml:space="preserve"> rare-earth </w:t>
      </w:r>
      <w:r w:rsidRPr="0043368C">
        <w:rPr>
          <w:rStyle w:val="StyleUnderline"/>
          <w:rFonts w:asciiTheme="minorHAnsi" w:hAnsiTheme="minorHAnsi" w:cstheme="minorHAnsi"/>
          <w:highlight w:val="green"/>
        </w:rPr>
        <w:t>independence for the U.S. must include</w:t>
      </w:r>
      <w:r w:rsidRPr="0043368C">
        <w:rPr>
          <w:rStyle w:val="StyleUnderline"/>
          <w:rFonts w:asciiTheme="minorHAnsi" w:hAnsiTheme="minorHAnsi" w:cstheme="minorHAnsi"/>
        </w:rPr>
        <w:t xml:space="preserv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43368C">
        <w:rPr>
          <w:rStyle w:val="StyleUnderline"/>
          <w:rFonts w:asciiTheme="minorHAnsi" w:hAnsiTheme="minorHAnsi" w:cstheme="minorHAnsi"/>
          <w:highlight w:val="green"/>
        </w:rPr>
        <w:t>sponsoring r</w:t>
      </w:r>
      <w:r w:rsidRPr="0043368C">
        <w:rPr>
          <w:rStyle w:val="StyleUnderline"/>
          <w:rFonts w:asciiTheme="minorHAnsi" w:hAnsiTheme="minorHAnsi" w:cstheme="minorHAnsi"/>
        </w:rPr>
        <w:t xml:space="preserve">esearch </w:t>
      </w:r>
      <w:r w:rsidRPr="0043368C">
        <w:rPr>
          <w:rStyle w:val="StyleUnderline"/>
          <w:rFonts w:asciiTheme="minorHAnsi" w:hAnsiTheme="minorHAnsi" w:cstheme="minorHAnsi"/>
          <w:highlight w:val="green"/>
        </w:rPr>
        <w:t>and d</w:t>
      </w:r>
      <w:r w:rsidRPr="0043368C">
        <w:rPr>
          <w:rStyle w:val="StyleUnderline"/>
          <w:rFonts w:asciiTheme="minorHAnsi" w:hAnsiTheme="minorHAnsi" w:cstheme="minorHAnsi"/>
        </w:rPr>
        <w:t xml:space="preserve">evelopment </w:t>
      </w:r>
      <w:r w:rsidRPr="0043368C">
        <w:rPr>
          <w:rStyle w:val="StyleUnderline"/>
          <w:rFonts w:asciiTheme="minorHAnsi" w:hAnsiTheme="minorHAnsi" w:cstheme="minorHAnsi"/>
          <w:highlight w:val="green"/>
        </w:rPr>
        <w:t>to find alternative materials</w:t>
      </w:r>
      <w:r w:rsidRPr="0043368C">
        <w:rPr>
          <w:rStyle w:val="StyleUnderline"/>
          <w:rFonts w:asciiTheme="minorHAnsi" w:hAnsiTheme="minorHAnsi" w:cstheme="minorHAnsi"/>
        </w:rPr>
        <w:t>, especially for clean energy technology; and creating a substantial stockpile of the elements in case of a Chinese boycott.</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rPr>
        <w:t>This is a bipartisan agenda. The Trump administration’s strategic assessment</w:t>
      </w:r>
      <w:r w:rsidRPr="0043368C">
        <w:rPr>
          <w:rFonts w:asciiTheme="minorHAnsi" w:hAnsiTheme="minorHAnsi" w:cstheme="minorHAnsi"/>
        </w:rPr>
        <w:t xml:space="preserve"> of what needs to be done (which goes beyond just 17 rare earths to include a total of 35 critical minerals) is thoughtful, and </w:t>
      </w:r>
      <w:r w:rsidRPr="0043368C">
        <w:rPr>
          <w:rStyle w:val="StyleUnderline"/>
          <w:rFonts w:asciiTheme="minorHAnsi" w:hAnsiTheme="minorHAnsi" w:cstheme="minorHAnsi"/>
        </w:rPr>
        <w:t>should serve as a basis for the Biden administration</w:t>
      </w:r>
      <w:r w:rsidRPr="0043368C">
        <w:rPr>
          <w:rFonts w:asciiTheme="minorHAnsi" w:hAnsiTheme="minorHAnsi" w:cstheme="minorHAnsi"/>
        </w:rPr>
        <w:t xml:space="preserve"> and Congress.</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REM access key to military primacy and tech advancement – alternatives fail</w:t>
      </w:r>
    </w:p>
    <w:p w:rsidR="00076908" w:rsidRPr="0043368C" w:rsidRDefault="00076908" w:rsidP="00076908">
      <w:pPr>
        <w:rPr>
          <w:rFonts w:asciiTheme="minorHAnsi" w:hAnsiTheme="minorHAnsi" w:cstheme="minorHAnsi"/>
          <w:szCs w:val="26"/>
        </w:rPr>
      </w:pPr>
      <w:proofErr w:type="spellStart"/>
      <w:r w:rsidRPr="0043368C">
        <w:rPr>
          <w:rStyle w:val="StyleUnderline"/>
          <w:rFonts w:asciiTheme="minorHAnsi" w:hAnsiTheme="minorHAnsi" w:cstheme="minorHAnsi"/>
          <w:szCs w:val="26"/>
        </w:rPr>
        <w:t>Trigaux</w:t>
      </w:r>
      <w:proofErr w:type="spellEnd"/>
      <w:r w:rsidRPr="0043368C">
        <w:rPr>
          <w:rStyle w:val="StyleUnderline"/>
          <w:rFonts w:asciiTheme="minorHAnsi" w:hAnsiTheme="minorHAnsi" w:cstheme="minorHAnsi"/>
          <w:szCs w:val="26"/>
        </w:rPr>
        <w:t xml:space="preserve"> 12</w:t>
      </w:r>
      <w:r w:rsidRPr="0043368C">
        <w:rPr>
          <w:rFonts w:asciiTheme="minorHAnsi" w:hAnsiTheme="minorHAnsi" w:cstheme="minorHAnsi"/>
          <w:szCs w:val="26"/>
        </w:rPr>
        <w:t xml:space="preserve"> (David, University Honors Program University of South Florida St. Petersburg) </w:t>
      </w:r>
      <w:r w:rsidRPr="0043368C">
        <w:rPr>
          <w:rFonts w:asciiTheme="minorHAnsi" w:hAnsiTheme="minorHAnsi" w:cstheme="minorHAnsi"/>
        </w:rPr>
        <w:t xml:space="preserve">“The US, China and Rare Earth Metals: The Future </w:t>
      </w:r>
      <w:proofErr w:type="gramStart"/>
      <w:r w:rsidRPr="0043368C">
        <w:rPr>
          <w:rFonts w:asciiTheme="minorHAnsi" w:hAnsiTheme="minorHAnsi" w:cstheme="minorHAnsi"/>
        </w:rPr>
        <w:t>Of</w:t>
      </w:r>
      <w:proofErr w:type="gramEnd"/>
      <w:r w:rsidRPr="0043368C">
        <w:rPr>
          <w:rFonts w:asciiTheme="minorHAnsi" w:hAnsiTheme="minorHAnsi" w:cstheme="minorHAnsi"/>
        </w:rPr>
        <w:t xml:space="preserve"> Green Technology, Military Tech, and a Potential Achilles‟ Heel to American Hegemony,” USF St. </w:t>
      </w:r>
      <w:proofErr w:type="spellStart"/>
      <w:r w:rsidRPr="0043368C">
        <w:rPr>
          <w:rFonts w:asciiTheme="minorHAnsi" w:hAnsiTheme="minorHAnsi" w:cstheme="minorHAnsi"/>
        </w:rPr>
        <w:t>Petersberg</w:t>
      </w:r>
      <w:proofErr w:type="spellEnd"/>
      <w:r w:rsidRPr="0043368C">
        <w:rPr>
          <w:rFonts w:asciiTheme="minorHAnsi" w:hAnsiTheme="minorHAnsi" w:cstheme="minorHAnsi"/>
        </w:rPr>
        <w:t xml:space="preserve">, May 2, 2012, </w:t>
      </w:r>
      <w:r w:rsidRPr="0043368C">
        <w:rPr>
          <w:rFonts w:asciiTheme="minorHAnsi" w:hAnsiTheme="minorHAnsi" w:cstheme="minorHAnsi"/>
          <w:szCs w:val="26"/>
        </w:rPr>
        <w:t>https://digital.stpetersburg.usf.edu/cgi/viewcontent.cgi?article=1132&amp;context=honorstheses] TDI</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rPr>
        <w:t xml:space="preserve">The </w:t>
      </w:r>
      <w:r w:rsidRPr="0043368C">
        <w:rPr>
          <w:rStyle w:val="StyleUnderline"/>
          <w:rFonts w:asciiTheme="minorHAnsi" w:hAnsiTheme="minorHAnsi" w:cstheme="minorHAnsi"/>
        </w:rPr>
        <w:t xml:space="preserve">implications of </w:t>
      </w:r>
      <w:r w:rsidRPr="0043368C">
        <w:rPr>
          <w:rStyle w:val="StyleUnderline"/>
          <w:rFonts w:asciiTheme="minorHAnsi" w:hAnsiTheme="minorHAnsi" w:cstheme="minorHAnsi"/>
          <w:highlight w:val="green"/>
        </w:rPr>
        <w:t>a rare earth shortage</w:t>
      </w:r>
      <w:r w:rsidRPr="0043368C">
        <w:rPr>
          <w:rFonts w:asciiTheme="minorHAnsi" w:hAnsiTheme="minorHAnsi" w:cstheme="minorHAnsi"/>
        </w:rPr>
        <w:t xml:space="preserve"> aren’t strictly related to the environment, and energy dependence, but </w:t>
      </w:r>
      <w:r w:rsidRPr="0043368C">
        <w:rPr>
          <w:rStyle w:val="StyleUnderline"/>
          <w:rFonts w:asciiTheme="minorHAnsi" w:hAnsiTheme="minorHAnsi" w:cstheme="minorHAnsi"/>
        </w:rPr>
        <w:t xml:space="preserve">have distinct military implications as well that </w:t>
      </w:r>
      <w:r w:rsidRPr="0043368C">
        <w:rPr>
          <w:rStyle w:val="StyleUnderline"/>
          <w:rFonts w:asciiTheme="minorHAnsi" w:hAnsiTheme="minorHAnsi" w:cstheme="minorHAnsi"/>
          <w:highlight w:val="green"/>
        </w:rPr>
        <w:t>could threaten the position of the</w:t>
      </w:r>
      <w:r w:rsidRPr="0043368C">
        <w:rPr>
          <w:rStyle w:val="StyleUnderline"/>
          <w:rFonts w:asciiTheme="minorHAnsi" w:hAnsiTheme="minorHAnsi" w:cstheme="minorHAnsi"/>
        </w:rPr>
        <w:t xml:space="preserve"> United States </w:t>
      </w:r>
      <w:r w:rsidRPr="0043368C">
        <w:rPr>
          <w:rStyle w:val="StyleUnderline"/>
          <w:rFonts w:asciiTheme="minorHAnsi" w:hAnsiTheme="minorHAnsi" w:cstheme="minorHAnsi"/>
          <w:highlight w:val="green"/>
        </w:rPr>
        <w:t>world’s strongest military</w:t>
      </w:r>
      <w:r w:rsidRPr="0043368C">
        <w:rPr>
          <w:rFonts w:asciiTheme="minorHAnsi" w:hAnsiTheme="minorHAnsi" w:cstheme="minorHAnsi"/>
        </w:rPr>
        <w:t xml:space="preserve">. The United States place in the world was assured by powerful and decisive deployments in World War One and World War Two. </w:t>
      </w:r>
      <w:r w:rsidRPr="0043368C">
        <w:rPr>
          <w:rStyle w:val="StyleUnderline"/>
          <w:rFonts w:asciiTheme="minorHAnsi" w:hAnsiTheme="minorHAnsi" w:cstheme="minorHAnsi"/>
        </w:rPr>
        <w:t>Our military expansion was built upon a large, powerful industrial base that created more, better weapons of war for our soldiers</w:t>
      </w:r>
      <w:r w:rsidRPr="0043368C">
        <w:rPr>
          <w:rFonts w:asciiTheme="minorHAnsi" w:hAnsiTheme="minorHAnsi" w:cstheme="minorHAnsi"/>
        </w:rPr>
        <w:t xml:space="preserve">. During the World Wars, a well-organized draft that sent millions of men into battle in a short amount of time proved decisive, but as the war ended, and soldiers drafted into service returned to civilian life, </w:t>
      </w:r>
      <w:r w:rsidRPr="0043368C">
        <w:rPr>
          <w:rStyle w:val="StyleUnderline"/>
          <w:rFonts w:asciiTheme="minorHAnsi" w:hAnsiTheme="minorHAnsi" w:cstheme="minorHAnsi"/>
        </w:rPr>
        <w:t xml:space="preserve">the U.S. </w:t>
      </w:r>
      <w:r w:rsidRPr="0043368C">
        <w:rPr>
          <w:rStyle w:val="StyleUnderline"/>
          <w:rFonts w:asciiTheme="minorHAnsi" w:hAnsiTheme="minorHAnsi" w:cstheme="minorHAnsi"/>
          <w:highlight w:val="green"/>
        </w:rPr>
        <w:t>tech</w:t>
      </w:r>
      <w:r w:rsidRPr="0043368C">
        <w:rPr>
          <w:rStyle w:val="StyleUnderline"/>
          <w:rFonts w:asciiTheme="minorHAnsi" w:hAnsiTheme="minorHAnsi" w:cstheme="minorHAnsi"/>
        </w:rPr>
        <w:t xml:space="preserve">nological </w:t>
      </w:r>
      <w:r w:rsidRPr="0043368C">
        <w:rPr>
          <w:rStyle w:val="StyleUnderline"/>
          <w:rFonts w:asciiTheme="minorHAnsi" w:hAnsiTheme="minorHAnsi" w:cstheme="minorHAnsi"/>
          <w:highlight w:val="green"/>
        </w:rPr>
        <w:t>superiority</w:t>
      </w:r>
      <w:r w:rsidRPr="0043368C">
        <w:rPr>
          <w:rStyle w:val="StyleUnderline"/>
          <w:rFonts w:asciiTheme="minorHAnsi" w:hAnsiTheme="minorHAnsi" w:cstheme="minorHAnsi"/>
        </w:rPr>
        <w:t xml:space="preserve"> over its opponents </w:t>
      </w:r>
      <w:r w:rsidRPr="0043368C">
        <w:rPr>
          <w:rStyle w:val="StyleUnderline"/>
          <w:rFonts w:asciiTheme="minorHAnsi" w:hAnsiTheme="minorHAnsi" w:cstheme="minorHAnsi"/>
          <w:highlight w:val="green"/>
        </w:rPr>
        <w:t>provided</w:t>
      </w:r>
      <w:r w:rsidRPr="0043368C">
        <w:rPr>
          <w:rStyle w:val="StyleUnderline"/>
          <w:rFonts w:asciiTheme="minorHAnsi" w:hAnsiTheme="minorHAnsi" w:cstheme="minorHAnsi"/>
        </w:rPr>
        <w:t xml:space="preserve"> it with </w:t>
      </w:r>
      <w:r w:rsidRPr="0043368C">
        <w:rPr>
          <w:rStyle w:val="StyleUnderline"/>
          <w:rFonts w:asciiTheme="minorHAnsi" w:hAnsiTheme="minorHAnsi" w:cstheme="minorHAnsi"/>
          <w:highlight w:val="green"/>
        </w:rPr>
        <w:t>sustained dominance over</w:t>
      </w:r>
      <w:r w:rsidRPr="0043368C">
        <w:rPr>
          <w:rStyle w:val="StyleUnderline"/>
          <w:rFonts w:asciiTheme="minorHAnsi" w:hAnsiTheme="minorHAnsi" w:cstheme="minorHAnsi"/>
        </w:rPr>
        <w:t xml:space="preserve"> its </w:t>
      </w:r>
      <w:r w:rsidRPr="0043368C">
        <w:rPr>
          <w:rStyle w:val="StyleUnderline"/>
          <w:rFonts w:asciiTheme="minorHAnsi" w:hAnsiTheme="minorHAnsi" w:cstheme="minorHAnsi"/>
          <w:highlight w:val="green"/>
        </w:rPr>
        <w:t>enemie</w:t>
      </w:r>
      <w:r w:rsidRPr="0043368C">
        <w:rPr>
          <w:rStyle w:val="StyleUnderline"/>
          <w:rFonts w:asciiTheme="minorHAnsi" w:hAnsiTheme="minorHAnsi" w:cstheme="minorHAnsi"/>
        </w:rPr>
        <w:t xml:space="preserve">s, even </w:t>
      </w:r>
      <w:r w:rsidRPr="0043368C">
        <w:rPr>
          <w:rStyle w:val="StyleUnderline"/>
          <w:rFonts w:asciiTheme="minorHAnsi" w:hAnsiTheme="minorHAnsi" w:cstheme="minorHAnsi"/>
          <w:highlight w:val="green"/>
        </w:rPr>
        <w:t>as the numerical size of the army declined</w:t>
      </w:r>
      <w:r w:rsidRPr="0043368C">
        <w:rPr>
          <w:rStyle w:val="StyleUnderline"/>
          <w:rFonts w:asciiTheme="minorHAnsi" w:hAnsiTheme="minorHAnsi" w:cstheme="minorHAnsi"/>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rPr>
        <w:t xml:space="preserve">The United States military now serves many important functions, deterring threats across the world. </w:t>
      </w:r>
      <w:r w:rsidRPr="0043368C">
        <w:rPr>
          <w:rStyle w:val="StyleUnderline"/>
          <w:rFonts w:asciiTheme="minorHAnsi" w:hAnsiTheme="minorHAnsi" w:cstheme="minorHAnsi"/>
          <w:highlight w:val="green"/>
        </w:rPr>
        <w:t>The 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S</w:t>
      </w:r>
      <w:r w:rsidRPr="0043368C">
        <w:rPr>
          <w:rStyle w:val="StyleUnderline"/>
          <w:rFonts w:asciiTheme="minorHAnsi" w:hAnsiTheme="minorHAnsi" w:cstheme="minorHAnsi"/>
        </w:rPr>
        <w:t xml:space="preserve">tates </w:t>
      </w:r>
      <w:r w:rsidRPr="0043368C">
        <w:rPr>
          <w:rStyle w:val="StyleUnderline"/>
          <w:rFonts w:asciiTheme="minorHAnsi" w:hAnsiTheme="minorHAnsi" w:cstheme="minorHAnsi"/>
          <w:highlight w:val="green"/>
        </w:rPr>
        <w:t>projects</w:t>
      </w:r>
      <w:r w:rsidRPr="0043368C">
        <w:rPr>
          <w:rStyle w:val="StyleUnderline"/>
          <w:rFonts w:asciiTheme="minorHAnsi" w:hAnsiTheme="minorHAnsi" w:cstheme="minorHAnsi"/>
        </w:rPr>
        <w:t xml:space="preserve"> its </w:t>
      </w:r>
      <w:r w:rsidRPr="0043368C">
        <w:rPr>
          <w:rStyle w:val="StyleUnderline"/>
          <w:rFonts w:asciiTheme="minorHAnsi" w:hAnsiTheme="minorHAnsi" w:cstheme="minorHAnsi"/>
          <w:highlight w:val="green"/>
        </w:rPr>
        <w:t>power internationally, through</w:t>
      </w:r>
      <w:r w:rsidRPr="0043368C">
        <w:rPr>
          <w:rStyle w:val="StyleUnderline"/>
          <w:rFonts w:asciiTheme="minorHAnsi" w:hAnsiTheme="minorHAnsi" w:cstheme="minorHAnsi"/>
        </w:rPr>
        <w:t xml:space="preserve"> a network of </w:t>
      </w:r>
      <w:r w:rsidRPr="0043368C">
        <w:rPr>
          <w:rStyle w:val="StyleUnderline"/>
          <w:rFonts w:asciiTheme="minorHAnsi" w:hAnsiTheme="minorHAnsi" w:cstheme="minorHAnsi"/>
          <w:highlight w:val="green"/>
        </w:rPr>
        <w:t>bases and allied nations</w:t>
      </w:r>
      <w:r w:rsidRPr="0043368C">
        <w:rPr>
          <w:rStyle w:val="StyleUnderline"/>
          <w:rFonts w:asciiTheme="minorHAnsi" w:hAnsiTheme="minorHAnsi" w:cstheme="minorHAnsi"/>
        </w:rPr>
        <w:t xml:space="preserve">. Thus, the United States is a powerful player in all regions of the world, and often serves as a buffer against conflict in these regions. US military presence serves as </w:t>
      </w:r>
      <w:r w:rsidRPr="0043368C">
        <w:rPr>
          <w:rStyle w:val="StyleUnderline"/>
          <w:rFonts w:asciiTheme="minorHAnsi" w:hAnsiTheme="minorHAnsi" w:cstheme="minorHAnsi"/>
          <w:highlight w:val="green"/>
        </w:rPr>
        <w:t>a buffer against Chinese</w:t>
      </w:r>
      <w:r w:rsidRPr="0043368C">
        <w:rPr>
          <w:rStyle w:val="StyleUnderline"/>
          <w:rFonts w:asciiTheme="minorHAnsi" w:hAnsiTheme="minorHAnsi" w:cstheme="minorHAnsi"/>
        </w:rPr>
        <w:t xml:space="preserve"> military </w:t>
      </w:r>
      <w:r w:rsidRPr="0043368C">
        <w:rPr>
          <w:rStyle w:val="StyleUnderline"/>
          <w:rFonts w:asciiTheme="minorHAnsi" w:hAnsiTheme="minorHAnsi" w:cstheme="minorHAnsi"/>
          <w:highlight w:val="green"/>
        </w:rPr>
        <w:t>modernization in East</w:t>
      </w:r>
      <w:r w:rsidRPr="0043368C">
        <w:rPr>
          <w:rStyle w:val="StyleUnderline"/>
          <w:rFonts w:asciiTheme="minorHAnsi" w:hAnsiTheme="minorHAnsi" w:cstheme="minorHAnsi"/>
        </w:rPr>
        <w:t xml:space="preserve">ern </w:t>
      </w:r>
      <w:r w:rsidRPr="0043368C">
        <w:rPr>
          <w:rStyle w:val="StyleUnderline"/>
          <w:rFonts w:asciiTheme="minorHAnsi" w:hAnsiTheme="minorHAnsi" w:cstheme="minorHAnsi"/>
          <w:highlight w:val="green"/>
        </w:rPr>
        <w:t>Asia</w:t>
      </w:r>
      <w:r w:rsidRPr="0043368C">
        <w:rPr>
          <w:rStyle w:val="StyleUnderline"/>
          <w:rFonts w:asciiTheme="minorHAnsi" w:hAnsiTheme="minorHAnsi" w:cstheme="minorHAnsi"/>
        </w:rPr>
        <w:t xml:space="preserve">, against an increasingly nationalist </w:t>
      </w:r>
      <w:r w:rsidRPr="0043368C">
        <w:rPr>
          <w:rStyle w:val="StyleUnderline"/>
          <w:rFonts w:asciiTheme="minorHAnsi" w:hAnsiTheme="minorHAnsi" w:cstheme="minorHAnsi"/>
          <w:highlight w:val="green"/>
        </w:rPr>
        <w:t>Russia in Europe</w:t>
      </w:r>
      <w:r w:rsidRPr="0043368C">
        <w:rPr>
          <w:rStyle w:val="StyleUnderline"/>
          <w:rFonts w:asciiTheme="minorHAnsi" w:hAnsiTheme="minorHAnsi" w:cstheme="minorHAnsi"/>
        </w:rPr>
        <w:t xml:space="preserve">, and smaller regional actors, such as </w:t>
      </w:r>
      <w:r w:rsidRPr="0043368C">
        <w:rPr>
          <w:rStyle w:val="StyleUnderline"/>
          <w:rFonts w:asciiTheme="minorHAnsi" w:hAnsiTheme="minorHAnsi" w:cstheme="minorHAnsi"/>
          <w:highlight w:val="green"/>
        </w:rPr>
        <w:t>Venezuela</w:t>
      </w:r>
      <w:r w:rsidRPr="0043368C">
        <w:rPr>
          <w:rStyle w:val="StyleUnderline"/>
          <w:rFonts w:asciiTheme="minorHAnsi" w:hAnsiTheme="minorHAnsi" w:cstheme="minorHAnsi"/>
        </w:rPr>
        <w:t xml:space="preserve"> in South America </w:t>
      </w:r>
      <w:r w:rsidRPr="0043368C">
        <w:rPr>
          <w:rStyle w:val="StyleUnderline"/>
          <w:rFonts w:asciiTheme="minorHAnsi" w:hAnsiTheme="minorHAnsi" w:cstheme="minorHAnsi"/>
          <w:highlight w:val="green"/>
        </w:rPr>
        <w:t>and Iran</w:t>
      </w:r>
      <w:r w:rsidRPr="0043368C">
        <w:rPr>
          <w:rStyle w:val="StyleUnderline"/>
          <w:rFonts w:asciiTheme="minorHAnsi" w:hAnsiTheme="minorHAnsi" w:cstheme="minorHAnsi"/>
        </w:rPr>
        <w:t xml:space="preserve"> in the Middle East. The U.S. Navy is deployed all over the world, as the guarantor of international maritime trade routes</w:t>
      </w:r>
      <w:r w:rsidRPr="0043368C">
        <w:rPr>
          <w:rFonts w:asciiTheme="minorHAnsi" w:hAnsiTheme="minorHAnsi" w:cstheme="minorHAnsi"/>
        </w:rPr>
        <w:t xml:space="preserve">. The US Navy leads action against challenges to its maritime sovereignty on the other side of the globe, </w:t>
      </w:r>
      <w:r w:rsidRPr="0043368C">
        <w:rPr>
          <w:rStyle w:val="StyleUnderline"/>
          <w:rFonts w:asciiTheme="minorHAnsi" w:hAnsiTheme="minorHAnsi" w:cstheme="minorHAnsi"/>
        </w:rPr>
        <w:t>such as current action against Somali piracy</w:t>
      </w:r>
      <w:r w:rsidRPr="0043368C">
        <w:rPr>
          <w:rFonts w:asciiTheme="minorHAnsi" w:hAnsiTheme="minorHAnsi" w:cstheme="minorHAnsi"/>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43368C">
        <w:rPr>
          <w:rStyle w:val="StyleUnderline"/>
          <w:rFonts w:asciiTheme="minorHAnsi" w:hAnsiTheme="minorHAnsi" w:cstheme="minorHAnsi"/>
          <w:highlight w:val="green"/>
        </w:rPr>
        <w:t>US projection</w:t>
      </w:r>
      <w:r w:rsidRPr="0043368C">
        <w:rPr>
          <w:rStyle w:val="StyleUnderline"/>
          <w:rFonts w:asciiTheme="minorHAnsi" w:hAnsiTheme="minorHAnsi" w:cstheme="minorHAnsi"/>
        </w:rPr>
        <w:t xml:space="preserve"> is also key </w:t>
      </w:r>
      <w:r w:rsidRPr="0043368C">
        <w:rPr>
          <w:rStyle w:val="StyleUnderline"/>
          <w:rFonts w:asciiTheme="minorHAnsi" w:hAnsiTheme="minorHAnsi" w:cstheme="minorHAnsi"/>
          <w:highlight w:val="green"/>
        </w:rPr>
        <w:t>deter</w:t>
      </w:r>
      <w:r w:rsidRPr="0043368C">
        <w:rPr>
          <w:rStyle w:val="StyleUnderline"/>
          <w:rFonts w:asciiTheme="minorHAnsi" w:hAnsiTheme="minorHAnsi" w:cstheme="minorHAnsi"/>
        </w:rPr>
        <w:t xml:space="preserve">ring emerging threats such as </w:t>
      </w:r>
      <w:r w:rsidRPr="0043368C">
        <w:rPr>
          <w:rStyle w:val="StyleUnderline"/>
          <w:rFonts w:asciiTheme="minorHAnsi" w:hAnsiTheme="minorHAnsi" w:cstheme="minorHAnsi"/>
          <w:highlight w:val="green"/>
        </w:rPr>
        <w:t>terrorism and</w:t>
      </w:r>
      <w:r w:rsidRPr="0043368C">
        <w:rPr>
          <w:rStyle w:val="StyleUnderline"/>
          <w:rFonts w:asciiTheme="minorHAnsi" w:hAnsiTheme="minorHAnsi" w:cstheme="minorHAnsi"/>
        </w:rPr>
        <w:t xml:space="preserve"> nuclear </w:t>
      </w:r>
      <w:r w:rsidRPr="0043368C">
        <w:rPr>
          <w:rStyle w:val="StyleUnderline"/>
          <w:rFonts w:asciiTheme="minorHAnsi" w:hAnsiTheme="minorHAnsi" w:cstheme="minorHAnsi"/>
          <w:highlight w:val="green"/>
        </w:rPr>
        <w:t>proliferation</w:t>
      </w:r>
      <w:r w:rsidRPr="0043368C">
        <w:rPr>
          <w:rFonts w:asciiTheme="minorHAnsi" w:hAnsiTheme="minorHAnsi" w:cstheme="minorHAnsi"/>
        </w:rPr>
        <w:t xml:space="preserve">. While not direct challenges to US primacy, both terrorism and nuclear proliferation can kill thousands.  </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rPr>
        <w:t>The US Air Force has a commanding lead over the rest of the world, in terms of both numbers and capabilities.</w:t>
      </w:r>
      <w:r w:rsidRPr="0043368C">
        <w:rPr>
          <w:rFonts w:asciiTheme="minorHAnsi" w:hAnsiTheme="minorHAnsi" w:cstheme="minorHAnsi"/>
        </w:rPr>
        <w:t xml:space="preserve"> American ground forces have few peers, and are unmatched in their ability to deploy to anywhere in the world at an equally unmatched pace.</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The only perceived challenge to the United States militarily comes from the People’s Republic of China.76 While </w:t>
      </w:r>
      <w:r w:rsidRPr="0043368C">
        <w:rPr>
          <w:rStyle w:val="StyleUnderline"/>
          <w:rFonts w:asciiTheme="minorHAnsi" w:hAnsiTheme="minorHAnsi" w:cstheme="minorHAnsi"/>
        </w:rPr>
        <w:t>the United States outspends all other nations in the world put together in terms of military spending, China follows as a close second, and has begun an extensive modernization program to boot</w:t>
      </w:r>
      <w:r w:rsidRPr="0043368C">
        <w:rPr>
          <w:rFonts w:asciiTheme="minorHAnsi" w:hAnsiTheme="minorHAnsi" w:cstheme="minorHAnsi"/>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3368C">
        <w:rPr>
          <w:rStyle w:val="StyleUnderline"/>
          <w:rFonts w:asciiTheme="minorHAnsi" w:hAnsiTheme="minorHAnsi" w:cstheme="minorHAnsi"/>
          <w:highlight w:val="green"/>
        </w:rPr>
        <w:t>Chinese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modernization efforts have a</w:t>
      </w:r>
      <w:r w:rsidRPr="0043368C">
        <w:rPr>
          <w:rStyle w:val="StyleUnderline"/>
          <w:rFonts w:asciiTheme="minorHAnsi" w:hAnsiTheme="minorHAnsi" w:cstheme="minorHAnsi"/>
        </w:rPr>
        <w:t xml:space="preserve"> serious </w:t>
      </w:r>
      <w:r w:rsidRPr="0043368C">
        <w:rPr>
          <w:rStyle w:val="StyleUnderline"/>
          <w:rFonts w:asciiTheme="minorHAnsi" w:hAnsiTheme="minorHAnsi" w:cstheme="minorHAnsi"/>
          <w:highlight w:val="green"/>
        </w:rPr>
        <w:t>long-term advantage over the 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S</w:t>
      </w:r>
      <w:r w:rsidRPr="0043368C">
        <w:rPr>
          <w:rStyle w:val="StyleUnderline"/>
          <w:rFonts w:asciiTheme="minorHAnsi" w:hAnsiTheme="minorHAnsi" w:cstheme="minorHAnsi"/>
        </w:rPr>
        <w:t xml:space="preserve">tates; </w:t>
      </w:r>
      <w:r w:rsidRPr="0043368C">
        <w:rPr>
          <w:rStyle w:val="StyleUnderline"/>
          <w:rFonts w:asciiTheme="minorHAnsi" w:hAnsiTheme="minorHAnsi" w:cstheme="minorHAnsi"/>
          <w:highlight w:val="green"/>
        </w:rPr>
        <w:t>access to r</w:t>
      </w:r>
      <w:r w:rsidRPr="0043368C">
        <w:rPr>
          <w:rStyle w:val="StyleUnderline"/>
          <w:rFonts w:asciiTheme="minorHAnsi" w:hAnsiTheme="minorHAnsi" w:cstheme="minorHAnsi"/>
        </w:rPr>
        <w:t xml:space="preserve">are </w:t>
      </w:r>
      <w:r w:rsidRPr="0043368C">
        <w:rPr>
          <w:rStyle w:val="StyleUnderline"/>
          <w:rFonts w:asciiTheme="minorHAnsi" w:hAnsiTheme="minorHAnsi" w:cstheme="minorHAnsi"/>
          <w:highlight w:val="green"/>
        </w:rPr>
        <w:t>e</w:t>
      </w:r>
      <w:r w:rsidRPr="0043368C">
        <w:rPr>
          <w:rStyle w:val="StyleUnderline"/>
          <w:rFonts w:asciiTheme="minorHAnsi" w:hAnsiTheme="minorHAnsi" w:cstheme="minorHAnsi"/>
        </w:rPr>
        <w:t xml:space="preserve">arth </w:t>
      </w:r>
      <w:r w:rsidRPr="0043368C">
        <w:rPr>
          <w:rStyle w:val="StyleUnderline"/>
          <w:rFonts w:asciiTheme="minorHAnsi" w:hAnsiTheme="minorHAnsi" w:cstheme="minorHAnsi"/>
          <w:highlight w:val="green"/>
        </w:rPr>
        <w:t>m</w:t>
      </w:r>
      <w:r w:rsidRPr="0043368C">
        <w:rPr>
          <w:rStyle w:val="StyleUnderline"/>
          <w:rFonts w:asciiTheme="minorHAnsi" w:hAnsiTheme="minorHAnsi" w:cstheme="minorHAnsi"/>
        </w:rPr>
        <w:t>etal</w:t>
      </w:r>
      <w:r w:rsidRPr="0043368C">
        <w:rPr>
          <w:rStyle w:val="StyleUnderline"/>
          <w:rFonts w:asciiTheme="minorHAnsi" w:hAnsiTheme="minorHAnsi" w:cstheme="minorHAnsi"/>
          <w:highlight w:val="green"/>
        </w:rPr>
        <w:t>s</w:t>
      </w:r>
      <w:r w:rsidRPr="0043368C">
        <w:rPr>
          <w:rStyle w:val="StyleUnderline"/>
          <w:rFonts w:asciiTheme="minorHAnsi" w:hAnsiTheme="minorHAnsi" w:cstheme="minorHAnsi"/>
        </w:rPr>
        <w:t xml:space="preserve">, and a large concentration of rare earth chemists doing research.80 This advantage, coupled </w:t>
      </w:r>
      <w:r w:rsidRPr="0043368C">
        <w:rPr>
          <w:rStyle w:val="StyleUnderline"/>
          <w:rFonts w:asciiTheme="minorHAnsi" w:hAnsiTheme="minorHAnsi" w:cstheme="minorHAnsi"/>
          <w:highlight w:val="green"/>
        </w:rPr>
        <w:t>with the U.S. losing access</w:t>
      </w:r>
      <w:r w:rsidRPr="0043368C">
        <w:rPr>
          <w:rStyle w:val="StyleUnderline"/>
          <w:rFonts w:asciiTheme="minorHAnsi" w:hAnsiTheme="minorHAnsi" w:cstheme="minorHAnsi"/>
        </w:rPr>
        <w:t xml:space="preserve"> to rare earth metals, will even the odds much quicker than policymakers had previously anticipated</w:t>
      </w:r>
      <w:r w:rsidRPr="0043368C">
        <w:rPr>
          <w:rFonts w:asciiTheme="minorHAnsi" w:hAnsiTheme="minorHAnsi" w:cstheme="minorHAnsi"/>
        </w:rPr>
        <w:t>. 81</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rPr>
        <w:t>The largest example is US airpower</w:t>
      </w:r>
      <w:r w:rsidRPr="0043368C">
        <w:rPr>
          <w:rFonts w:asciiTheme="minorHAnsi" w:hAnsiTheme="minorHAnsi" w:cstheme="minorHAnsi"/>
        </w:rPr>
        <w:t xml:space="preserve">. With every successive generation of military aircraft, </w:t>
      </w:r>
      <w:r w:rsidRPr="0043368C">
        <w:rPr>
          <w:rStyle w:val="StyleUnderline"/>
          <w:rFonts w:asciiTheme="minorHAnsi" w:hAnsiTheme="minorHAnsi" w:cstheme="minorHAnsi"/>
          <w:highlight w:val="green"/>
        </w:rPr>
        <w:t>the</w:t>
      </w:r>
      <w:r w:rsidRPr="0043368C">
        <w:rPr>
          <w:rStyle w:val="StyleUnderline"/>
          <w:rFonts w:asciiTheme="minorHAnsi" w:hAnsiTheme="minorHAnsi" w:cstheme="minorHAnsi"/>
        </w:rPr>
        <w:t xml:space="preserve"> U.S. </w:t>
      </w:r>
      <w:r w:rsidRPr="0043368C">
        <w:rPr>
          <w:rStyle w:val="StyleUnderline"/>
          <w:rFonts w:asciiTheme="minorHAnsi" w:hAnsiTheme="minorHAnsi" w:cstheme="minorHAnsi"/>
          <w:highlight w:val="green"/>
        </w:rPr>
        <w:t>Air Force becomes more</w:t>
      </w:r>
      <w:r w:rsidRPr="0043368C">
        <w:rPr>
          <w:rStyle w:val="StyleUnderline"/>
          <w:rFonts w:asciiTheme="minorHAnsi" w:hAnsiTheme="minorHAnsi" w:cstheme="minorHAnsi"/>
        </w:rPr>
        <w:t xml:space="preserve"> and more </w:t>
      </w:r>
      <w:r w:rsidRPr="0043368C">
        <w:rPr>
          <w:rStyle w:val="StyleUnderline"/>
          <w:rFonts w:asciiTheme="minorHAnsi" w:hAnsiTheme="minorHAnsi" w:cstheme="minorHAnsi"/>
          <w:highlight w:val="green"/>
        </w:rPr>
        <w:t>dependent on R</w:t>
      </w:r>
      <w:r w:rsidRPr="0043368C">
        <w:rPr>
          <w:rStyle w:val="StyleUnderline"/>
          <w:rFonts w:asciiTheme="minorHAnsi" w:hAnsiTheme="minorHAnsi" w:cstheme="minorHAnsi"/>
        </w:rPr>
        <w:t xml:space="preserve">are </w:t>
      </w:r>
      <w:r w:rsidRPr="0043368C">
        <w:rPr>
          <w:rStyle w:val="StyleUnderline"/>
          <w:rFonts w:asciiTheme="minorHAnsi" w:hAnsiTheme="minorHAnsi" w:cstheme="minorHAnsi"/>
          <w:highlight w:val="green"/>
        </w:rPr>
        <w:t>E</w:t>
      </w:r>
      <w:r w:rsidRPr="0043368C">
        <w:rPr>
          <w:rStyle w:val="StyleUnderline"/>
          <w:rFonts w:asciiTheme="minorHAnsi" w:hAnsiTheme="minorHAnsi" w:cstheme="minorHAnsi"/>
        </w:rPr>
        <w:t xml:space="preserve">arth </w:t>
      </w:r>
      <w:r w:rsidRPr="0043368C">
        <w:rPr>
          <w:rStyle w:val="StyleUnderline"/>
          <w:rFonts w:asciiTheme="minorHAnsi" w:hAnsiTheme="minorHAnsi" w:cstheme="minorHAnsi"/>
          <w:highlight w:val="green"/>
        </w:rPr>
        <w:t>M</w:t>
      </w:r>
      <w:r w:rsidRPr="0043368C">
        <w:rPr>
          <w:rStyle w:val="StyleUnderline"/>
          <w:rFonts w:asciiTheme="minorHAnsi" w:hAnsiTheme="minorHAnsi" w:cstheme="minorHAnsi"/>
        </w:rPr>
        <w:t>etal</w:t>
      </w:r>
      <w:r w:rsidRPr="0043368C">
        <w:rPr>
          <w:rStyle w:val="StyleUnderline"/>
          <w:rFonts w:asciiTheme="minorHAnsi" w:hAnsiTheme="minorHAnsi" w:cstheme="minorHAnsi"/>
          <w:highlight w:val="green"/>
        </w:rPr>
        <w:t>s</w:t>
      </w:r>
      <w:r w:rsidRPr="0043368C">
        <w:rPr>
          <w:rStyle w:val="StyleUnderline"/>
          <w:rFonts w:asciiTheme="minorHAnsi" w:hAnsiTheme="minorHAnsi" w:cstheme="minorHAnsi"/>
        </w:rPr>
        <w:t xml:space="preserve">.82 </w:t>
      </w:r>
      <w:r w:rsidRPr="0043368C">
        <w:rPr>
          <w:rStyle w:val="StyleUnderline"/>
          <w:rFonts w:asciiTheme="minorHAnsi" w:hAnsiTheme="minorHAnsi" w:cstheme="minorHAnsi"/>
          <w:highlight w:val="green"/>
        </w:rPr>
        <w:t>As planes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get faster and</w:t>
      </w:r>
      <w:r w:rsidRPr="0043368C">
        <w:rPr>
          <w:rStyle w:val="StyleUnderline"/>
          <w:rFonts w:asciiTheme="minorHAnsi" w:hAnsiTheme="minorHAnsi" w:cstheme="minorHAnsi"/>
        </w:rPr>
        <w:t xml:space="preserve"> faster, they have to get lighter and </w:t>
      </w:r>
      <w:r w:rsidRPr="0043368C">
        <w:rPr>
          <w:rStyle w:val="StyleUnderline"/>
          <w:rFonts w:asciiTheme="minorHAnsi" w:hAnsiTheme="minorHAnsi" w:cstheme="minorHAnsi"/>
          <w:highlight w:val="green"/>
        </w:rPr>
        <w:t>lighter</w:t>
      </w:r>
      <w:r w:rsidRPr="0043368C">
        <w:rPr>
          <w:rStyle w:val="StyleUnderline"/>
          <w:rFonts w:asciiTheme="minorHAnsi" w:hAnsiTheme="minorHAnsi" w:cstheme="minorHAnsi"/>
        </w:rPr>
        <w:t>, while adding weight from extra computers and other features on board</w:t>
      </w:r>
      <w:r w:rsidRPr="0043368C">
        <w:rPr>
          <w:rFonts w:asciiTheme="minorHAnsi" w:hAnsiTheme="minorHAnsi" w:cstheme="minorHAnsi"/>
        </w:rPr>
        <w:t xml:space="preserve">.83 To lighten the weight of the plane, </w:t>
      </w:r>
      <w:r w:rsidRPr="0043368C">
        <w:rPr>
          <w:rStyle w:val="StyleUnderline"/>
          <w:rFonts w:asciiTheme="minorHAnsi" w:hAnsiTheme="minorHAnsi" w:cstheme="minorHAnsi"/>
        </w:rPr>
        <w:t>scandium is used to produce lightweight aluminum alloys for the body of the plane</w:t>
      </w:r>
      <w:r w:rsidRPr="0043368C">
        <w:rPr>
          <w:rFonts w:asciiTheme="minorHAnsi" w:hAnsiTheme="minorHAnsi" w:cstheme="minorHAnsi"/>
        </w:rPr>
        <w:t xml:space="preserve">. Rare Earth metals are also useful in fighter jet engines, and fuel cells.84 For example, </w:t>
      </w:r>
      <w:r w:rsidRPr="0043368C">
        <w:rPr>
          <w:rStyle w:val="StyleUnderline"/>
          <w:rFonts w:asciiTheme="minorHAnsi" w:hAnsiTheme="minorHAnsi" w:cstheme="minorHAnsi"/>
        </w:rPr>
        <w:t>rare earths are required to producing miniaturized fins, and samarium is required to build the motors for the F-35 fighter jet</w:t>
      </w:r>
      <w:r w:rsidRPr="0043368C">
        <w:rPr>
          <w:rFonts w:asciiTheme="minorHAnsi" w:hAnsiTheme="minorHAnsi" w:cstheme="minorHAnsi"/>
        </w:rPr>
        <w:t xml:space="preserve">.85 </w:t>
      </w:r>
      <w:r w:rsidRPr="0043368C">
        <w:rPr>
          <w:rStyle w:val="StyleUnderline"/>
          <w:rFonts w:asciiTheme="minorHAnsi" w:hAnsiTheme="minorHAnsi" w:cstheme="minorHAnsi"/>
          <w:highlight w:val="green"/>
        </w:rPr>
        <w:t>F-35 jets</w:t>
      </w:r>
      <w:r w:rsidRPr="0043368C">
        <w:rPr>
          <w:rStyle w:val="StyleUnderline"/>
          <w:rFonts w:asciiTheme="minorHAnsi" w:hAnsiTheme="minorHAnsi" w:cstheme="minorHAnsi"/>
        </w:rPr>
        <w:t xml:space="preserve"> are the next generation fighter jet that works together to form the dual plane combination that </w:t>
      </w:r>
      <w:r w:rsidRPr="0043368C">
        <w:rPr>
          <w:rStyle w:val="StyleUnderline"/>
          <w:rFonts w:asciiTheme="minorHAnsi" w:hAnsiTheme="minorHAnsi" w:cstheme="minorHAnsi"/>
          <w:highlight w:val="green"/>
        </w:rPr>
        <w:t>cement</w:t>
      </w:r>
      <w:r w:rsidRPr="0043368C">
        <w:rPr>
          <w:rStyle w:val="StyleUnderline"/>
          <w:rFonts w:asciiTheme="minorHAnsi" w:hAnsiTheme="minorHAnsi" w:cstheme="minorHAnsi"/>
        </w:rPr>
        <w:t xml:space="preserve">s </w:t>
      </w:r>
      <w:r w:rsidRPr="0043368C">
        <w:rPr>
          <w:rStyle w:val="StyleUnderline"/>
          <w:rFonts w:asciiTheme="minorHAnsi" w:hAnsiTheme="minorHAnsi" w:cstheme="minorHAnsi"/>
          <w:highlight w:val="green"/>
        </w:rPr>
        <w:t>U.S. dominance</w:t>
      </w:r>
      <w:r w:rsidRPr="0043368C">
        <w:rPr>
          <w:rStyle w:val="StyleUnderline"/>
          <w:rFonts w:asciiTheme="minorHAnsi" w:hAnsiTheme="minorHAnsi" w:cstheme="minorHAnsi"/>
        </w:rPr>
        <w:t xml:space="preserve"> in air power </w:t>
      </w:r>
      <w:r w:rsidRPr="0043368C">
        <w:rPr>
          <w:rStyle w:val="StyleUnderline"/>
          <w:rFonts w:asciiTheme="minorHAnsi" w:hAnsiTheme="minorHAnsi" w:cstheme="minorHAnsi"/>
          <w:highlight w:val="green"/>
        </w:rPr>
        <w:t>over</w:t>
      </w:r>
      <w:r w:rsidRPr="0043368C">
        <w:rPr>
          <w:rStyle w:val="StyleUnderline"/>
          <w:rFonts w:asciiTheme="minorHAnsi" w:hAnsiTheme="minorHAnsi" w:cstheme="minorHAnsi"/>
        </w:rPr>
        <w:t xml:space="preserve"> the </w:t>
      </w:r>
      <w:r w:rsidRPr="0043368C">
        <w:rPr>
          <w:rStyle w:val="StyleUnderline"/>
          <w:rFonts w:asciiTheme="minorHAnsi" w:hAnsiTheme="minorHAnsi" w:cstheme="minorHAnsi"/>
          <w:highlight w:val="green"/>
        </w:rPr>
        <w:t>Russia</w:t>
      </w:r>
      <w:r w:rsidRPr="0043368C">
        <w:rPr>
          <w:rStyle w:val="StyleUnderline"/>
          <w:rFonts w:asciiTheme="minorHAnsi" w:hAnsiTheme="minorHAnsi" w:cstheme="minorHAnsi"/>
        </w:rPr>
        <w:t>n PAK FA</w:t>
      </w:r>
      <w:r w:rsidRPr="0043368C">
        <w:rPr>
          <w:rFonts w:asciiTheme="minorHAnsi" w:hAnsiTheme="minorHAnsi" w:cstheme="minorHAnsi"/>
        </w:rPr>
        <w:t>.86</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highlight w:val="green"/>
        </w:rPr>
        <w:t>Rare earth shortages</w:t>
      </w:r>
      <w:r w:rsidRPr="0043368C">
        <w:rPr>
          <w:rStyle w:val="StyleUnderline"/>
          <w:rFonts w:asciiTheme="minorHAnsi" w:hAnsiTheme="minorHAnsi" w:cstheme="minorHAnsi"/>
        </w:rPr>
        <w:t xml:space="preserve"> don’t just affect air power, also </w:t>
      </w:r>
      <w:r w:rsidRPr="0043368C">
        <w:rPr>
          <w:rStyle w:val="StyleUnderline"/>
          <w:rFonts w:asciiTheme="minorHAnsi" w:hAnsiTheme="minorHAnsi" w:cstheme="minorHAnsi"/>
          <w:highlight w:val="green"/>
        </w:rPr>
        <w:t>compromis</w:t>
      </w:r>
      <w:r w:rsidRPr="0043368C">
        <w:rPr>
          <w:rStyle w:val="StyleUnderline"/>
          <w:rFonts w:asciiTheme="minorHAnsi" w:hAnsiTheme="minorHAnsi" w:cstheme="minorHAnsi"/>
        </w:rPr>
        <w:t xml:space="preserve">ing the navigation system of </w:t>
      </w:r>
      <w:r w:rsidRPr="0043368C">
        <w:rPr>
          <w:rStyle w:val="StyleUnderline"/>
          <w:rFonts w:asciiTheme="minorHAnsi" w:hAnsiTheme="minorHAnsi" w:cstheme="minorHAnsi"/>
          <w:highlight w:val="green"/>
        </w:rPr>
        <w:t>Abrams Tanks</w:t>
      </w:r>
      <w:r w:rsidRPr="0043368C">
        <w:rPr>
          <w:rStyle w:val="StyleUnderline"/>
          <w:rFonts w:asciiTheme="minorHAnsi" w:hAnsiTheme="minorHAnsi" w:cstheme="minorHAnsi"/>
        </w:rPr>
        <w:t xml:space="preserve">, which need samarium cobalt magnets. The Abrams Tank is </w:t>
      </w:r>
      <w:r w:rsidRPr="0043368C">
        <w:rPr>
          <w:rStyle w:val="StyleUnderline"/>
          <w:rFonts w:asciiTheme="minorHAnsi" w:hAnsiTheme="minorHAnsi" w:cstheme="minorHAnsi"/>
          <w:highlight w:val="green"/>
        </w:rPr>
        <w:t>the primary offensive</w:t>
      </w:r>
      <w:r w:rsidRPr="0043368C">
        <w:rPr>
          <w:rStyle w:val="StyleUnderline"/>
          <w:rFonts w:asciiTheme="minorHAnsi" w:hAnsiTheme="minorHAnsi" w:cstheme="minorHAnsi"/>
        </w:rPr>
        <w:t xml:space="preserve"> mechanized </w:t>
      </w:r>
      <w:r w:rsidRPr="0043368C">
        <w:rPr>
          <w:rStyle w:val="StyleUnderline"/>
          <w:rFonts w:asciiTheme="minorHAnsi" w:hAnsiTheme="minorHAnsi" w:cstheme="minorHAnsi"/>
          <w:highlight w:val="green"/>
        </w:rPr>
        <w:t>vehicle in the U.S.</w:t>
      </w:r>
      <w:r w:rsidRPr="0043368C">
        <w:rPr>
          <w:rStyle w:val="StyleUnderline"/>
          <w:rFonts w:asciiTheme="minorHAnsi" w:hAnsiTheme="minorHAnsi" w:cstheme="minorHAnsi"/>
        </w:rPr>
        <w:t xml:space="preserve"> arsenal. The Aegis Spy 1 Radar also uses samarium.87 Many naval ships require neodymium. </w:t>
      </w:r>
      <w:proofErr w:type="gramStart"/>
      <w:r w:rsidRPr="0043368C">
        <w:rPr>
          <w:rStyle w:val="StyleUnderline"/>
          <w:rFonts w:asciiTheme="minorHAnsi" w:hAnsiTheme="minorHAnsi" w:cstheme="minorHAnsi"/>
        </w:rPr>
        <w:t>Hell</w:t>
      </w:r>
      <w:proofErr w:type="gramEnd"/>
      <w:r w:rsidRPr="0043368C">
        <w:rPr>
          <w:rStyle w:val="StyleUnderline"/>
          <w:rFonts w:asciiTheme="minorHAnsi" w:hAnsiTheme="minorHAnsi" w:cstheme="minorHAnsi"/>
        </w:rPr>
        <w:t xml:space="preserve"> Fire missiles, satellites, night vision goggles, avionics, and precision guided munitions all require rare earth metals</w:t>
      </w:r>
      <w:r w:rsidRPr="0043368C">
        <w:rPr>
          <w:rFonts w:asciiTheme="minorHAnsi" w:hAnsiTheme="minorHAnsi" w:cstheme="minorHAnsi"/>
        </w:rPr>
        <w:t>. 88</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rPr>
        <w:t xml:space="preserve">American military superiority is based on technological advancement that outstrips the rest of the world. Command and control technology </w:t>
      </w:r>
      <w:proofErr w:type="gramStart"/>
      <w:r w:rsidRPr="0043368C">
        <w:rPr>
          <w:rStyle w:val="StyleUnderline"/>
          <w:rFonts w:asciiTheme="minorHAnsi" w:hAnsiTheme="minorHAnsi" w:cstheme="minorHAnsi"/>
        </w:rPr>
        <w:t>allows</w:t>
      </w:r>
      <w:proofErr w:type="gramEnd"/>
      <w:r w:rsidRPr="0043368C">
        <w:rPr>
          <w:rStyle w:val="StyleUnderline"/>
          <w:rFonts w:asciiTheme="minorHAnsi" w:hAnsiTheme="minorHAnsi" w:cstheme="minorHAnsi"/>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highlight w:val="green"/>
        </w:rPr>
        <w:t>Rare Earth Elements make</w:t>
      </w:r>
      <w:r w:rsidRPr="0043368C">
        <w:rPr>
          <w:rStyle w:val="StyleUnderline"/>
          <w:rFonts w:asciiTheme="minorHAnsi" w:hAnsiTheme="minorHAnsi" w:cstheme="minorHAnsi"/>
        </w:rPr>
        <w:t xml:space="preserve"> this </w:t>
      </w:r>
      <w:r w:rsidRPr="0043368C">
        <w:rPr>
          <w:rStyle w:val="StyleUnderline"/>
          <w:rFonts w:asciiTheme="minorHAnsi" w:hAnsiTheme="minorHAnsi" w:cstheme="minorHAnsi"/>
          <w:highlight w:val="green"/>
        </w:rPr>
        <w:t>technological superiority possible</w:t>
      </w:r>
      <w:r w:rsidRPr="0043368C">
        <w:rPr>
          <w:rStyle w:val="StyleUnderline"/>
          <w:rFonts w:asciiTheme="minorHAnsi" w:hAnsiTheme="minorHAnsi" w:cstheme="minorHAnsi"/>
        </w:rPr>
        <w:t>.</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To make matters worse, the defense industrial base is often a single market industry, dependent on government contracts for its business. </w:t>
      </w:r>
      <w:r w:rsidRPr="0043368C">
        <w:rPr>
          <w:rStyle w:val="StyleUnderline"/>
          <w:rFonts w:asciiTheme="minorHAnsi" w:hAnsiTheme="minorHAnsi" w:cstheme="minorHAnsi"/>
          <w:highlight w:val="green"/>
        </w:rPr>
        <w:t>If China tightens the export quotas further</w:t>
      </w:r>
      <w:r w:rsidRPr="0043368C">
        <w:rPr>
          <w:rStyle w:val="StyleUnderline"/>
          <w:rFonts w:asciiTheme="minorHAnsi" w:hAnsiTheme="minorHAnsi" w:cstheme="minorHAnsi"/>
        </w:rPr>
        <w:t xml:space="preserve">, major US defense contractors will be in trouble.89 Every sector of the defense industrial base is dependent on rare earth metals. Without rare earths, these </w:t>
      </w:r>
      <w:r w:rsidRPr="0043368C">
        <w:rPr>
          <w:rStyle w:val="StyleUnderline"/>
          <w:rFonts w:asciiTheme="minorHAnsi" w:hAnsiTheme="minorHAnsi" w:cstheme="minorHAnsi"/>
          <w:highlight w:val="green"/>
        </w:rPr>
        <w:t>contractors can’t build</w:t>
      </w:r>
      <w:r w:rsidRPr="0043368C">
        <w:rPr>
          <w:rStyle w:val="StyleUnderline"/>
          <w:rFonts w:asciiTheme="minorHAnsi" w:hAnsiTheme="minorHAnsi" w:cstheme="minorHAnsi"/>
        </w:rPr>
        <w:t xml:space="preserve"> anything, </w:t>
      </w:r>
      <w:r w:rsidRPr="0043368C">
        <w:rPr>
          <w:rStyle w:val="StyleUnderline"/>
          <w:rFonts w:asciiTheme="minorHAnsi" w:hAnsiTheme="minorHAnsi" w:cstheme="minorHAnsi"/>
          <w:highlight w:val="green"/>
        </w:rPr>
        <w:t>which collapses the industry</w:t>
      </w:r>
      <w:r w:rsidRPr="0043368C">
        <w:rPr>
          <w:rFonts w:asciiTheme="minorHAnsi" w:hAnsiTheme="minorHAnsi" w:cstheme="minorHAnsi"/>
        </w:rPr>
        <w:t xml:space="preserve">.90 </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Rare Earth shortages are actually already affecting our military, with </w:t>
      </w:r>
      <w:r w:rsidRPr="0043368C">
        <w:rPr>
          <w:rStyle w:val="StyleUnderline"/>
          <w:rFonts w:asciiTheme="minorHAnsi" w:hAnsiTheme="minorHAnsi" w:cstheme="minorHAnsi"/>
        </w:rPr>
        <w:t xml:space="preserve">shortages of lanthanum, cerium, europium and gadolinium happening in the status quo. This prevents us not only from building the next generation of </w:t>
      </w:r>
      <w:proofErr w:type="gramStart"/>
      <w:r w:rsidRPr="0043368C">
        <w:rPr>
          <w:rStyle w:val="StyleUnderline"/>
          <w:rFonts w:asciiTheme="minorHAnsi" w:hAnsiTheme="minorHAnsi" w:cstheme="minorHAnsi"/>
        </w:rPr>
        <w:t>high tech</w:t>
      </w:r>
      <w:proofErr w:type="gramEnd"/>
      <w:r w:rsidRPr="0043368C">
        <w:rPr>
          <w:rStyle w:val="StyleUnderline"/>
          <w:rFonts w:asciiTheme="minorHAnsi" w:hAnsiTheme="minorHAnsi" w:cstheme="minorHAnsi"/>
        </w:rPr>
        <w:t xml:space="preserve"> weaponry, but also from constructing more of the weapons and munitions that are needed in the status quo</w:t>
      </w:r>
      <w:r w:rsidRPr="0043368C">
        <w:rPr>
          <w:rFonts w:asciiTheme="minorHAnsi" w:hAnsiTheme="minorHAnsi" w:cstheme="minorHAnsi"/>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43368C">
        <w:rPr>
          <w:rStyle w:val="StyleUnderline"/>
          <w:rFonts w:asciiTheme="minorHAnsi" w:hAnsiTheme="minorHAnsi" w:cstheme="minorHAnsi"/>
        </w:rPr>
        <w:t xml:space="preserve">Given the nature of many military applications, </w:t>
      </w:r>
      <w:r w:rsidRPr="0043368C">
        <w:rPr>
          <w:rStyle w:val="StyleUnderline"/>
          <w:rFonts w:asciiTheme="minorHAnsi" w:hAnsiTheme="minorHAnsi" w:cstheme="minorHAnsi"/>
          <w:highlight w:val="green"/>
        </w:rPr>
        <w:t>substitutions aren’t possible</w:t>
      </w:r>
      <w:r w:rsidRPr="0043368C">
        <w:rPr>
          <w:rFonts w:asciiTheme="minorHAnsi" w:hAnsiTheme="minorHAnsi" w:cstheme="minorHAnsi"/>
        </w:rPr>
        <w:t>. 91</w:t>
      </w:r>
    </w:p>
    <w:p w:rsidR="00076908" w:rsidRPr="0043368C" w:rsidRDefault="00076908" w:rsidP="00076908">
      <w:pPr>
        <w:rPr>
          <w:rFonts w:asciiTheme="minorHAnsi" w:hAnsiTheme="minorHAnsi" w:cstheme="minorHAnsi"/>
        </w:rPr>
      </w:pP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Primacy and allied commitments solve arms races and great power war – unipolarity is sustainable, and prevents power vacuums and global escalation</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szCs w:val="26"/>
        </w:rPr>
        <w:t>Brands 18</w:t>
      </w:r>
      <w:r w:rsidRPr="0043368C">
        <w:rPr>
          <w:rFonts w:asciiTheme="minorHAnsi" w:hAnsiTheme="minorHAnsi" w:cstheme="minorHAnsi"/>
        </w:rPr>
        <w:t xml:space="preserve"> [(Hal, Henry Kissinger Distinguished Professor at Johns Hopkins University's School of Advanced International Studies and a senior fellow at the Center for Strategic and Budgetary Assessments) "American Grand Strategy in the Age of Trump," Page 129-133] </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highlight w:val="green"/>
        </w:rPr>
        <w:t>Since World War II, the 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S</w:t>
      </w:r>
      <w:r w:rsidRPr="0043368C">
        <w:rPr>
          <w:rStyle w:val="StyleUnderline"/>
          <w:rFonts w:asciiTheme="minorHAnsi" w:hAnsiTheme="minorHAnsi" w:cstheme="minorHAnsi"/>
        </w:rPr>
        <w:t xml:space="preserve">tates </w:t>
      </w:r>
      <w:r w:rsidRPr="0043368C">
        <w:rPr>
          <w:rStyle w:val="StyleUnderline"/>
          <w:rFonts w:asciiTheme="minorHAnsi" w:hAnsiTheme="minorHAnsi" w:cstheme="minorHAnsi"/>
          <w:highlight w:val="green"/>
        </w:rPr>
        <w:t>has had</w:t>
      </w:r>
      <w:r w:rsidRPr="0043368C">
        <w:rPr>
          <w:rStyle w:val="StyleUnderline"/>
          <w:rFonts w:asciiTheme="minorHAnsi" w:hAnsiTheme="minorHAnsi" w:cstheme="minorHAnsi"/>
        </w:rPr>
        <w:t xml:space="preserve"> a military </w:t>
      </w:r>
      <w:r w:rsidRPr="0043368C">
        <w:rPr>
          <w:rStyle w:val="Emphasis"/>
          <w:rFonts w:asciiTheme="minorHAnsi" w:hAnsiTheme="minorHAnsi" w:cstheme="minorHAnsi"/>
        </w:rPr>
        <w:t>second to none</w:t>
      </w:r>
      <w:r w:rsidRPr="0043368C">
        <w:rPr>
          <w:rFonts w:asciiTheme="minorHAnsi" w:hAnsiTheme="minorHAnsi" w:cstheme="minorHAnsi"/>
        </w:rPr>
        <w:t xml:space="preserve">. Since the Cold War, </w:t>
      </w:r>
      <w:r w:rsidRPr="0043368C">
        <w:rPr>
          <w:rStyle w:val="StyleUnderline"/>
          <w:rFonts w:asciiTheme="minorHAnsi" w:hAnsiTheme="minorHAnsi" w:cstheme="minorHAnsi"/>
        </w:rPr>
        <w:t xml:space="preserve">America has </w:t>
      </w:r>
      <w:r w:rsidRPr="0043368C">
        <w:rPr>
          <w:rStyle w:val="Emphasis"/>
          <w:rFonts w:asciiTheme="minorHAnsi" w:hAnsiTheme="minorHAnsi" w:cstheme="minorHAnsi"/>
        </w:rPr>
        <w:t>committed</w:t>
      </w:r>
      <w:r w:rsidRPr="0043368C">
        <w:rPr>
          <w:rStyle w:val="StyleUnderline"/>
          <w:rFonts w:asciiTheme="minorHAnsi" w:hAnsiTheme="minorHAnsi" w:cstheme="minorHAnsi"/>
        </w:rPr>
        <w:t xml:space="preserve"> to having</w:t>
      </w:r>
      <w:r w:rsidRPr="0043368C">
        <w:rPr>
          <w:rFonts w:asciiTheme="minorHAnsi" w:hAnsiTheme="minorHAnsi" w:cstheme="minorHAnsi"/>
        </w:rPr>
        <w:t xml:space="preserve"> </w:t>
      </w:r>
      <w:r w:rsidRPr="0043368C">
        <w:rPr>
          <w:rStyle w:val="Emphasis"/>
          <w:rFonts w:asciiTheme="minorHAnsi" w:hAnsiTheme="minorHAnsi" w:cstheme="minorHAnsi"/>
          <w:highlight w:val="green"/>
        </w:rPr>
        <w:t>overwhelming military primacy</w:t>
      </w:r>
      <w:r w:rsidRPr="0043368C">
        <w:rPr>
          <w:rFonts w:asciiTheme="minorHAnsi" w:hAnsiTheme="minorHAnsi" w:cstheme="minorHAnsi"/>
        </w:rPr>
        <w:t xml:space="preserve">. The idea, as George W. Bush declared in 2002, that America must possess “strengths beyond challenge” has featured in every major U.S. strategy document for a quarter century; it has also been reflected in concrete terms.6 </w:t>
      </w:r>
    </w:p>
    <w:p w:rsidR="00076908" w:rsidRPr="0043368C" w:rsidRDefault="00076908" w:rsidP="00076908">
      <w:pPr>
        <w:rPr>
          <w:rStyle w:val="Emphasis"/>
          <w:rFonts w:asciiTheme="minorHAnsi" w:hAnsiTheme="minorHAnsi" w:cstheme="minorHAnsi"/>
        </w:rPr>
      </w:pPr>
      <w:r w:rsidRPr="0043368C">
        <w:rPr>
          <w:rFonts w:asciiTheme="minorHAnsi" w:hAnsiTheme="minorHAnsi" w:cstheme="minorHAnsi"/>
        </w:rPr>
        <w:t xml:space="preserve">From the early 1990s, for example, the </w:t>
      </w:r>
      <w:r w:rsidRPr="0043368C">
        <w:rPr>
          <w:rStyle w:val="Emphasis"/>
          <w:rFonts w:asciiTheme="minorHAnsi" w:hAnsiTheme="minorHAnsi" w:cstheme="minorHAnsi"/>
        </w:rPr>
        <w:t>U</w:t>
      </w:r>
      <w:r w:rsidRPr="0043368C">
        <w:rPr>
          <w:rStyle w:val="StyleUnderline"/>
          <w:rFonts w:asciiTheme="minorHAnsi" w:hAnsiTheme="minorHAnsi" w:cstheme="minorHAnsi"/>
        </w:rPr>
        <w:t xml:space="preserve">nited </w:t>
      </w:r>
      <w:r w:rsidRPr="0043368C">
        <w:rPr>
          <w:rStyle w:val="Emphasis"/>
          <w:rFonts w:asciiTheme="minorHAnsi" w:hAnsiTheme="minorHAnsi" w:cstheme="minorHAnsi"/>
        </w:rPr>
        <w:t>S</w:t>
      </w:r>
      <w:r w:rsidRPr="0043368C">
        <w:rPr>
          <w:rStyle w:val="StyleUnderline"/>
          <w:rFonts w:asciiTheme="minorHAnsi" w:hAnsiTheme="minorHAnsi" w:cstheme="minorHAnsi"/>
        </w:rPr>
        <w:t xml:space="preserve">tates consistently accounted for around 35 to 45 percent of world defense spending and maintained </w:t>
      </w:r>
      <w:r w:rsidRPr="0043368C">
        <w:rPr>
          <w:rStyle w:val="Emphasis"/>
          <w:rFonts w:asciiTheme="minorHAnsi" w:hAnsiTheme="minorHAnsi" w:cstheme="minorHAnsi"/>
        </w:rPr>
        <w:t>peerless global power-projection capabilities</w:t>
      </w:r>
      <w:r w:rsidRPr="0043368C">
        <w:rPr>
          <w:rFonts w:asciiTheme="minorHAnsi" w:hAnsiTheme="minorHAnsi" w:cstheme="minorHAnsi"/>
        </w:rPr>
        <w:t xml:space="preserve">.7 Perhaps more important, U.S. </w:t>
      </w:r>
      <w:r w:rsidRPr="0043368C">
        <w:rPr>
          <w:rStyle w:val="StyleUnderline"/>
          <w:rFonts w:asciiTheme="minorHAnsi" w:hAnsiTheme="minorHAnsi" w:cstheme="minorHAnsi"/>
        </w:rPr>
        <w:t xml:space="preserve">primacy was also unrivaled </w:t>
      </w:r>
      <w:r w:rsidRPr="0043368C">
        <w:rPr>
          <w:rStyle w:val="StyleUnderline"/>
          <w:rFonts w:asciiTheme="minorHAnsi" w:hAnsiTheme="minorHAnsi" w:cstheme="minorHAnsi"/>
          <w:highlight w:val="green"/>
        </w:rPr>
        <w:t>in key</w:t>
      </w:r>
      <w:r w:rsidRPr="0043368C">
        <w:rPr>
          <w:rStyle w:val="StyleUnderline"/>
          <w:rFonts w:asciiTheme="minorHAnsi" w:hAnsiTheme="minorHAnsi" w:cstheme="minorHAnsi"/>
        </w:rPr>
        <w:t xml:space="preserve"> overseas </w:t>
      </w:r>
      <w:r w:rsidRPr="0043368C">
        <w:rPr>
          <w:rStyle w:val="Emphasis"/>
          <w:rFonts w:asciiTheme="minorHAnsi" w:hAnsiTheme="minorHAnsi" w:cstheme="minorHAnsi"/>
        </w:rPr>
        <w:t xml:space="preserve">strategic </w:t>
      </w:r>
      <w:r w:rsidRPr="0043368C">
        <w:rPr>
          <w:rStyle w:val="Emphasis"/>
          <w:rFonts w:asciiTheme="minorHAnsi" w:hAnsiTheme="minorHAnsi" w:cstheme="minorHAnsi"/>
          <w:highlight w:val="green"/>
        </w:rPr>
        <w:t>regions</w:t>
      </w:r>
      <w:r w:rsidRPr="0043368C">
        <w:rPr>
          <w:rFonts w:asciiTheme="minorHAnsi" w:hAnsiTheme="minorHAnsi" w:cstheme="minorHAnsi"/>
          <w:highlight w:val="green"/>
        </w:rPr>
        <w:t>—</w:t>
      </w:r>
      <w:r w:rsidRPr="0043368C">
        <w:rPr>
          <w:rStyle w:val="Emphasis"/>
          <w:rFonts w:asciiTheme="minorHAnsi" w:hAnsiTheme="minorHAnsi" w:cstheme="minorHAnsi"/>
          <w:highlight w:val="green"/>
        </w:rPr>
        <w:t>Europe, East Asia, the Middle East</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From </w:t>
      </w:r>
      <w:r w:rsidRPr="0043368C">
        <w:rPr>
          <w:rStyle w:val="Emphasis"/>
          <w:rFonts w:asciiTheme="minorHAnsi" w:hAnsiTheme="minorHAnsi" w:cstheme="minorHAnsi"/>
        </w:rPr>
        <w:t>thrashing Saddam</w:t>
      </w:r>
      <w:r w:rsidRPr="0043368C">
        <w:rPr>
          <w:rFonts w:asciiTheme="minorHAnsi" w:hAnsiTheme="minorHAnsi" w:cstheme="minorHAnsi"/>
        </w:rPr>
        <w:t xml:space="preserve"> Hussein’s million-man Iraqi military </w:t>
      </w:r>
      <w:r w:rsidRPr="0043368C">
        <w:rPr>
          <w:rStyle w:val="StyleUnderline"/>
          <w:rFonts w:asciiTheme="minorHAnsi" w:hAnsiTheme="minorHAnsi" w:cstheme="minorHAnsi"/>
        </w:rPr>
        <w:t xml:space="preserve">during Operation Desert Storm, to deploying—with impunity—two carrier strike groups off Taiwan during the China-Taiwan crisis of 1995– 96, Washington has been able to project military power </w:t>
      </w:r>
      <w:r w:rsidRPr="0043368C">
        <w:rPr>
          <w:rStyle w:val="Emphasis"/>
          <w:rFonts w:asciiTheme="minorHAnsi" w:hAnsiTheme="minorHAnsi" w:cstheme="minorHAnsi"/>
        </w:rPr>
        <w:t>superior</w:t>
      </w:r>
      <w:r w:rsidRPr="0043368C">
        <w:rPr>
          <w:rStyle w:val="StyleUnderline"/>
          <w:rFonts w:asciiTheme="minorHAnsi" w:hAnsiTheme="minorHAnsi" w:cstheme="minorHAnsi"/>
        </w:rPr>
        <w:t xml:space="preserve"> to anything a </w:t>
      </w:r>
      <w:r w:rsidRPr="0043368C">
        <w:rPr>
          <w:rStyle w:val="Emphasis"/>
          <w:rFonts w:asciiTheme="minorHAnsi" w:hAnsiTheme="minorHAnsi" w:cstheme="minorHAnsi"/>
        </w:rPr>
        <w:t xml:space="preserve">regional rival </w:t>
      </w:r>
      <w:r w:rsidRPr="0043368C">
        <w:rPr>
          <w:rStyle w:val="StyleUnderline"/>
          <w:rFonts w:asciiTheme="minorHAnsi" w:hAnsiTheme="minorHAnsi" w:cstheme="minorHAnsi"/>
        </w:rPr>
        <w:t xml:space="preserve">could employ even </w:t>
      </w:r>
      <w:r w:rsidRPr="0043368C">
        <w:rPr>
          <w:rStyle w:val="Emphasis"/>
          <w:rFonts w:asciiTheme="minorHAnsi" w:hAnsiTheme="minorHAnsi" w:cstheme="minorHAnsi"/>
        </w:rPr>
        <w:t>on its own geopolitical doorstep.</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This </w:t>
      </w:r>
      <w:r w:rsidRPr="0043368C">
        <w:rPr>
          <w:rStyle w:val="Emphasis"/>
          <w:rFonts w:asciiTheme="minorHAnsi" w:hAnsiTheme="minorHAnsi" w:cstheme="minorHAnsi"/>
        </w:rPr>
        <w:t>military dominance</w:t>
      </w:r>
      <w:r w:rsidRPr="0043368C">
        <w:rPr>
          <w:rFonts w:asciiTheme="minorHAnsi" w:hAnsiTheme="minorHAnsi" w:cstheme="minorHAnsi"/>
        </w:rPr>
        <w:t xml:space="preserve"> </w:t>
      </w:r>
      <w:r w:rsidRPr="0043368C">
        <w:rPr>
          <w:rStyle w:val="StyleUnderline"/>
          <w:rFonts w:asciiTheme="minorHAnsi" w:hAnsiTheme="minorHAnsi" w:cstheme="minorHAnsi"/>
        </w:rPr>
        <w:t>has constituted the</w:t>
      </w:r>
      <w:r w:rsidRPr="0043368C">
        <w:rPr>
          <w:rFonts w:asciiTheme="minorHAnsi" w:hAnsiTheme="minorHAnsi" w:cstheme="minorHAnsi"/>
        </w:rPr>
        <w:t xml:space="preserve"> </w:t>
      </w:r>
      <w:r w:rsidRPr="0043368C">
        <w:rPr>
          <w:rStyle w:val="Emphasis"/>
          <w:rFonts w:asciiTheme="minorHAnsi" w:hAnsiTheme="minorHAnsi" w:cstheme="minorHAnsi"/>
        </w:rPr>
        <w:t xml:space="preserve">hard-power backbone </w:t>
      </w:r>
      <w:r w:rsidRPr="0043368C">
        <w:rPr>
          <w:rStyle w:val="StyleUnderline"/>
          <w:rFonts w:asciiTheme="minorHAnsi" w:hAnsiTheme="minorHAnsi" w:cstheme="minorHAnsi"/>
        </w:rPr>
        <w:t xml:space="preserve">of an ambitious global strategy. </w:t>
      </w:r>
      <w:r w:rsidRPr="0043368C">
        <w:rPr>
          <w:rFonts w:asciiTheme="minorHAnsi" w:hAnsiTheme="minorHAnsi" w:cstheme="minorHAnsi"/>
        </w:rPr>
        <w:t>After the Cold War, U.S.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policymakers committed to averting</w:t>
      </w:r>
      <w:r w:rsidRPr="0043368C">
        <w:rPr>
          <w:rStyle w:val="StyleUnderline"/>
          <w:rFonts w:asciiTheme="minorHAnsi" w:hAnsiTheme="minorHAnsi" w:cstheme="minorHAnsi"/>
        </w:rPr>
        <w:t xml:space="preserve"> a return to the </w:t>
      </w:r>
      <w:r w:rsidRPr="0043368C">
        <w:rPr>
          <w:rStyle w:val="Emphasis"/>
          <w:rFonts w:asciiTheme="minorHAnsi" w:hAnsiTheme="minorHAnsi" w:cstheme="minorHAnsi"/>
          <w:highlight w:val="green"/>
        </w:rPr>
        <w:t>unstable multipolarity</w:t>
      </w:r>
      <w:r w:rsidRPr="0043368C">
        <w:rPr>
          <w:rStyle w:val="StyleUnderline"/>
          <w:rFonts w:asciiTheme="minorHAnsi" w:hAnsiTheme="minorHAnsi" w:cstheme="minorHAnsi"/>
        </w:rPr>
        <w:t xml:space="preserve"> of earlier eras, and to perpetuating the more favorable unipolar order.</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They committed to building on the successes of the postwar era by further </w:t>
      </w:r>
      <w:r w:rsidRPr="0043368C">
        <w:rPr>
          <w:rStyle w:val="StyleUnderline"/>
          <w:rFonts w:asciiTheme="minorHAnsi" w:hAnsiTheme="minorHAnsi" w:cstheme="minorHAnsi"/>
          <w:highlight w:val="green"/>
        </w:rPr>
        <w:t xml:space="preserve">advancing </w:t>
      </w:r>
      <w:r w:rsidRPr="0043368C">
        <w:rPr>
          <w:rStyle w:val="Emphasis"/>
          <w:rFonts w:asciiTheme="minorHAnsi" w:hAnsiTheme="minorHAnsi" w:cstheme="minorHAnsi"/>
          <w:highlight w:val="green"/>
        </w:rPr>
        <w:t>liberal</w:t>
      </w:r>
      <w:r w:rsidRPr="0043368C">
        <w:rPr>
          <w:rStyle w:val="Emphasis"/>
          <w:rFonts w:asciiTheme="minorHAnsi" w:hAnsiTheme="minorHAnsi" w:cstheme="minorHAnsi"/>
        </w:rPr>
        <w:t xml:space="preserve"> political </w:t>
      </w:r>
      <w:r w:rsidRPr="0043368C">
        <w:rPr>
          <w:rStyle w:val="Emphasis"/>
          <w:rFonts w:asciiTheme="minorHAnsi" w:hAnsiTheme="minorHAnsi" w:cstheme="minorHAnsi"/>
          <w:highlight w:val="green"/>
        </w:rPr>
        <w:t>values</w:t>
      </w:r>
      <w:r w:rsidRPr="0043368C">
        <w:rPr>
          <w:rStyle w:val="StyleUnderline"/>
          <w:rFonts w:asciiTheme="minorHAnsi" w:hAnsiTheme="minorHAnsi" w:cstheme="minorHAnsi"/>
          <w:highlight w:val="green"/>
        </w:rPr>
        <w:t xml:space="preserve"> and an open</w:t>
      </w:r>
      <w:r w:rsidRPr="0043368C">
        <w:rPr>
          <w:rStyle w:val="StyleUnderline"/>
          <w:rFonts w:asciiTheme="minorHAnsi" w:hAnsiTheme="minorHAnsi" w:cstheme="minorHAnsi"/>
        </w:rPr>
        <w:t xml:space="preserve"> international </w:t>
      </w:r>
      <w:r w:rsidRPr="0043368C">
        <w:rPr>
          <w:rStyle w:val="Emphasis"/>
          <w:rFonts w:asciiTheme="minorHAnsi" w:hAnsiTheme="minorHAnsi" w:cstheme="minorHAnsi"/>
          <w:highlight w:val="green"/>
        </w:rPr>
        <w:t>economy</w:t>
      </w:r>
      <w:r w:rsidRPr="0043368C">
        <w:rPr>
          <w:rStyle w:val="StyleUnderline"/>
          <w:rFonts w:asciiTheme="minorHAnsi" w:hAnsiTheme="minorHAnsi" w:cstheme="minorHAnsi"/>
        </w:rPr>
        <w:t xml:space="preserve">, and to </w:t>
      </w:r>
      <w:r w:rsidRPr="0043368C">
        <w:rPr>
          <w:rStyle w:val="Emphasis"/>
          <w:rFonts w:asciiTheme="minorHAnsi" w:hAnsiTheme="minorHAnsi" w:cstheme="minorHAnsi"/>
          <w:highlight w:val="green"/>
        </w:rPr>
        <w:t>suppressing</w:t>
      </w:r>
      <w:r w:rsidRPr="0043368C">
        <w:rPr>
          <w:rStyle w:val="StyleUnderline"/>
          <w:rFonts w:asciiTheme="minorHAnsi" w:hAnsiTheme="minorHAnsi" w:cstheme="minorHAnsi"/>
        </w:rPr>
        <w:t xml:space="preserve"> international scourges such as </w:t>
      </w:r>
      <w:r w:rsidRPr="0043368C">
        <w:rPr>
          <w:rStyle w:val="Emphasis"/>
          <w:rFonts w:asciiTheme="minorHAnsi" w:hAnsiTheme="minorHAnsi" w:cstheme="minorHAnsi"/>
          <w:highlight w:val="green"/>
        </w:rPr>
        <w:t>rogue states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nuclear </w:t>
      </w:r>
      <w:r w:rsidRPr="0043368C">
        <w:rPr>
          <w:rStyle w:val="Emphasis"/>
          <w:rFonts w:asciiTheme="minorHAnsi" w:hAnsiTheme="minorHAnsi" w:cstheme="minorHAnsi"/>
          <w:highlight w:val="green"/>
        </w:rPr>
        <w:t>proliferation</w:t>
      </w:r>
      <w:r w:rsidRPr="0043368C">
        <w:rPr>
          <w:rStyle w:val="StyleUnderline"/>
          <w:rFonts w:asciiTheme="minorHAnsi" w:hAnsiTheme="minorHAnsi" w:cstheme="minorHAnsi"/>
          <w:highlight w:val="green"/>
        </w:rPr>
        <w:t xml:space="preserve">, and </w:t>
      </w:r>
      <w:r w:rsidRPr="0043368C">
        <w:rPr>
          <w:rStyle w:val="StyleUnderline"/>
          <w:rFonts w:asciiTheme="minorHAnsi" w:hAnsiTheme="minorHAnsi" w:cstheme="minorHAnsi"/>
        </w:rPr>
        <w:t xml:space="preserve">catastrophic </w:t>
      </w:r>
      <w:r w:rsidRPr="0043368C">
        <w:rPr>
          <w:rStyle w:val="Emphasis"/>
          <w:rFonts w:asciiTheme="minorHAnsi" w:hAnsiTheme="minorHAnsi" w:cstheme="minorHAnsi"/>
          <w:highlight w:val="green"/>
        </w:rPr>
        <w:t>terrorism</w:t>
      </w:r>
      <w:r w:rsidRPr="0043368C">
        <w:rPr>
          <w:rStyle w:val="StyleUnderline"/>
          <w:rFonts w:asciiTheme="minorHAnsi" w:hAnsiTheme="minorHAnsi" w:cstheme="minorHAnsi"/>
        </w:rPr>
        <w:t xml:space="preserve">. </w:t>
      </w:r>
      <w:r w:rsidRPr="0043368C">
        <w:rPr>
          <w:rFonts w:asciiTheme="minorHAnsi" w:hAnsiTheme="minorHAnsi" w:cstheme="minorHAnsi"/>
        </w:rPr>
        <w:t xml:space="preserve">And because they recognized that military force remained the ultima ratio </w:t>
      </w:r>
      <w:proofErr w:type="spellStart"/>
      <w:r w:rsidRPr="0043368C">
        <w:rPr>
          <w:rFonts w:asciiTheme="minorHAnsi" w:hAnsiTheme="minorHAnsi" w:cstheme="minorHAnsi"/>
        </w:rPr>
        <w:t>regum</w:t>
      </w:r>
      <w:proofErr w:type="spellEnd"/>
      <w:r w:rsidRPr="0043368C">
        <w:rPr>
          <w:rFonts w:asciiTheme="minorHAnsi" w:hAnsiTheme="minorHAnsi" w:cstheme="minorHAnsi"/>
        </w:rPr>
        <w:t xml:space="preserve">, </w:t>
      </w:r>
      <w:r w:rsidRPr="0043368C">
        <w:rPr>
          <w:rStyle w:val="StyleUnderline"/>
          <w:rFonts w:asciiTheme="minorHAnsi" w:hAnsiTheme="minorHAnsi" w:cstheme="minorHAnsi"/>
        </w:rPr>
        <w:t>they understood the</w:t>
      </w:r>
      <w:r w:rsidRPr="0043368C">
        <w:rPr>
          <w:rFonts w:asciiTheme="minorHAnsi" w:hAnsiTheme="minorHAnsi" w:cstheme="minorHAnsi"/>
        </w:rPr>
        <w:t xml:space="preserve"> </w:t>
      </w:r>
      <w:r w:rsidRPr="0043368C">
        <w:rPr>
          <w:rStyle w:val="Emphasis"/>
          <w:rFonts w:asciiTheme="minorHAnsi" w:hAnsiTheme="minorHAnsi" w:cstheme="minorHAnsi"/>
        </w:rPr>
        <w:t>centrality</w:t>
      </w:r>
      <w:r w:rsidRPr="0043368C">
        <w:rPr>
          <w:rFonts w:asciiTheme="minorHAnsi" w:hAnsiTheme="minorHAnsi" w:cstheme="minorHAnsi"/>
        </w:rPr>
        <w:t xml:space="preserve"> </w:t>
      </w:r>
      <w:r w:rsidRPr="0043368C">
        <w:rPr>
          <w:rStyle w:val="StyleUnderline"/>
          <w:rFonts w:asciiTheme="minorHAnsi" w:hAnsiTheme="minorHAnsi" w:cstheme="minorHAnsi"/>
        </w:rPr>
        <w:t>of military preponderance</w:t>
      </w:r>
      <w:r w:rsidRPr="0043368C">
        <w:rPr>
          <w:rFonts w:asciiTheme="minorHAnsi" w:hAnsiTheme="minorHAnsi" w:cstheme="minorHAnsi"/>
        </w:rPr>
        <w:t xml:space="preserve">. </w:t>
      </w:r>
    </w:p>
    <w:p w:rsidR="00076908" w:rsidRPr="0043368C" w:rsidRDefault="00076908" w:rsidP="00076908">
      <w:pPr>
        <w:rPr>
          <w:rStyle w:val="StyleUnderline"/>
          <w:rFonts w:asciiTheme="minorHAnsi" w:hAnsiTheme="minorHAnsi" w:cstheme="minorHAnsi"/>
        </w:rPr>
      </w:pPr>
      <w:r w:rsidRPr="0043368C">
        <w:rPr>
          <w:rStyle w:val="StyleUnderline"/>
          <w:rFonts w:asciiTheme="minorHAnsi" w:hAnsiTheme="minorHAnsi" w:cstheme="minorHAnsi"/>
        </w:rPr>
        <w:t xml:space="preserve">Washington would </w:t>
      </w:r>
      <w:r w:rsidRPr="0043368C">
        <w:rPr>
          <w:rStyle w:val="Emphasis"/>
          <w:rFonts w:asciiTheme="minorHAnsi" w:hAnsiTheme="minorHAnsi" w:cstheme="minorHAnsi"/>
        </w:rPr>
        <w:t>need</w:t>
      </w:r>
      <w:r w:rsidRPr="0043368C">
        <w:rPr>
          <w:rStyle w:val="StyleUnderline"/>
          <w:rFonts w:asciiTheme="minorHAnsi" w:hAnsiTheme="minorHAnsi" w:cstheme="minorHAnsi"/>
        </w:rPr>
        <w:t xml:space="preserve"> the </w:t>
      </w:r>
      <w:r w:rsidRPr="0043368C">
        <w:rPr>
          <w:rStyle w:val="Emphasis"/>
          <w:rFonts w:asciiTheme="minorHAnsi" w:hAnsiTheme="minorHAnsi" w:cstheme="minorHAnsi"/>
          <w:highlight w:val="green"/>
        </w:rPr>
        <w:t>military power</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necessary to </w:t>
      </w:r>
      <w:r w:rsidRPr="0043368C">
        <w:rPr>
          <w:rStyle w:val="Emphasis"/>
          <w:rFonts w:asciiTheme="minorHAnsi" w:hAnsiTheme="minorHAnsi" w:cstheme="minorHAnsi"/>
          <w:highlight w:val="green"/>
        </w:rPr>
        <w:t>underwrite</w:t>
      </w:r>
      <w:r w:rsidRPr="0043368C">
        <w:rPr>
          <w:rStyle w:val="StyleUnderline"/>
          <w:rFonts w:asciiTheme="minorHAnsi" w:hAnsiTheme="minorHAnsi" w:cstheme="minorHAnsi"/>
        </w:rPr>
        <w:t xml:space="preserve"> worldwide </w:t>
      </w:r>
      <w:r w:rsidRPr="0043368C">
        <w:rPr>
          <w:rStyle w:val="Emphasis"/>
          <w:rFonts w:asciiTheme="minorHAnsi" w:hAnsiTheme="minorHAnsi" w:cstheme="minorHAnsi"/>
          <w:highlight w:val="green"/>
        </w:rPr>
        <w:t>alliance commitments</w:t>
      </w:r>
      <w:r w:rsidRPr="0043368C">
        <w:rPr>
          <w:rStyle w:val="StyleUnderline"/>
          <w:rFonts w:asciiTheme="minorHAnsi" w:hAnsiTheme="minorHAnsi" w:cstheme="minorHAnsi"/>
        </w:rPr>
        <w:t xml:space="preserve">. It would have to preserve </w:t>
      </w:r>
      <w:r w:rsidRPr="0043368C">
        <w:rPr>
          <w:rStyle w:val="Emphasis"/>
          <w:rFonts w:asciiTheme="minorHAnsi" w:hAnsiTheme="minorHAnsi" w:cstheme="minorHAnsi"/>
        </w:rPr>
        <w:t>substantial overmatch</w:t>
      </w:r>
      <w:r w:rsidRPr="0043368C">
        <w:rPr>
          <w:rFonts w:asciiTheme="minorHAnsi" w:hAnsiTheme="minorHAnsi" w:cstheme="minorHAnsi"/>
        </w:rPr>
        <w:t xml:space="preserve"> </w:t>
      </w:r>
      <w:r w:rsidRPr="0043368C">
        <w:rPr>
          <w:rStyle w:val="StyleUnderline"/>
          <w:rFonts w:asciiTheme="minorHAnsi" w:hAnsiTheme="minorHAnsi" w:cstheme="minorHAnsi"/>
        </w:rPr>
        <w:t>versus any potential</w:t>
      </w:r>
      <w:r w:rsidRPr="0043368C">
        <w:rPr>
          <w:rFonts w:asciiTheme="minorHAnsi" w:hAnsiTheme="minorHAnsi" w:cstheme="minorHAnsi"/>
        </w:rPr>
        <w:t xml:space="preserve"> </w:t>
      </w:r>
      <w:r w:rsidRPr="0043368C">
        <w:rPr>
          <w:rStyle w:val="Emphasis"/>
          <w:rFonts w:asciiTheme="minorHAnsi" w:hAnsiTheme="minorHAnsi" w:cstheme="minorHAnsi"/>
        </w:rPr>
        <w:t xml:space="preserve">great-power rival. </w:t>
      </w:r>
      <w:r w:rsidRPr="0043368C">
        <w:rPr>
          <w:rFonts w:asciiTheme="minorHAnsi" w:hAnsiTheme="minorHAnsi" w:cstheme="minorHAnsi"/>
        </w:rPr>
        <w:t xml:space="preserve">It must be able to answer the sharpest challenges to the international system, such as Saddam’s invasion of Kuwait in 1990 or jihadist extremism after 9/11. Finally, </w:t>
      </w:r>
      <w:r w:rsidRPr="0043368C">
        <w:rPr>
          <w:rStyle w:val="StyleUnderline"/>
          <w:rFonts w:asciiTheme="minorHAnsi" w:hAnsiTheme="minorHAnsi" w:cstheme="minorHAnsi"/>
        </w:rPr>
        <w:t xml:space="preserve">because prevailing global </w:t>
      </w:r>
      <w:r w:rsidRPr="0043368C">
        <w:rPr>
          <w:rStyle w:val="Emphasis"/>
          <w:rFonts w:asciiTheme="minorHAnsi" w:hAnsiTheme="minorHAnsi" w:cstheme="minorHAnsi"/>
        </w:rPr>
        <w:t>norms</w:t>
      </w:r>
      <w:r w:rsidRPr="0043368C">
        <w:rPr>
          <w:rStyle w:val="StyleUnderline"/>
          <w:rFonts w:asciiTheme="minorHAnsi" w:hAnsiTheme="minorHAnsi" w:cstheme="minorHAnsi"/>
        </w:rPr>
        <w:t xml:space="preserve"> generally reflect </w:t>
      </w:r>
      <w:r w:rsidRPr="0043368C">
        <w:rPr>
          <w:rStyle w:val="Emphasis"/>
          <w:rFonts w:asciiTheme="minorHAnsi" w:hAnsiTheme="minorHAnsi" w:cstheme="minorHAnsi"/>
        </w:rPr>
        <w:t>hard-power realities</w:t>
      </w:r>
      <w:r w:rsidRPr="0043368C">
        <w:rPr>
          <w:rStyle w:val="StyleUnderline"/>
          <w:rFonts w:asciiTheme="minorHAnsi" w:hAnsiTheme="minorHAnsi" w:cstheme="minorHAnsi"/>
        </w:rPr>
        <w:t xml:space="preserve">, America would need the superiority to assure that its own </w:t>
      </w:r>
      <w:r w:rsidRPr="0043368C">
        <w:rPr>
          <w:rStyle w:val="Emphasis"/>
          <w:rFonts w:asciiTheme="minorHAnsi" w:hAnsiTheme="minorHAnsi" w:cstheme="minorHAnsi"/>
        </w:rPr>
        <w:t>values remained ascendant</w:t>
      </w:r>
      <w:r w:rsidRPr="0043368C">
        <w:rPr>
          <w:rStyle w:val="StyleUnderline"/>
          <w:rFonts w:asciiTheme="minorHAnsi" w:hAnsiTheme="minorHAnsi" w:cstheme="minorHAnsi"/>
        </w:rPr>
        <w:t>. It was impolitic to say that U.S. strategy and the international order required “</w:t>
      </w:r>
      <w:r w:rsidRPr="0043368C">
        <w:rPr>
          <w:rStyle w:val="Emphasis"/>
          <w:rFonts w:asciiTheme="minorHAnsi" w:hAnsiTheme="minorHAnsi" w:cstheme="minorHAnsi"/>
        </w:rPr>
        <w:t>strengths beyond challenge</w:t>
      </w:r>
      <w:r w:rsidRPr="0043368C">
        <w:rPr>
          <w:rStyle w:val="StyleUnderline"/>
          <w:rFonts w:asciiTheme="minorHAnsi" w:hAnsiTheme="minorHAnsi" w:cstheme="minorHAnsi"/>
        </w:rPr>
        <w:t>,” but it was not at all inaccurate.</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rsidR="00076908" w:rsidRPr="0043368C" w:rsidRDefault="00076908" w:rsidP="00076908">
      <w:pPr>
        <w:rPr>
          <w:rStyle w:val="StyleUnderline"/>
          <w:rFonts w:asciiTheme="minorHAnsi" w:hAnsiTheme="minorHAnsi" w:cstheme="minorHAnsi"/>
        </w:rPr>
      </w:pPr>
      <w:r w:rsidRPr="0043368C">
        <w:rPr>
          <w:rFonts w:asciiTheme="minorHAnsi" w:hAnsiTheme="minorHAnsi" w:cstheme="minorHAnsi"/>
        </w:rPr>
        <w:t xml:space="preserve">Yet U.S. strategy also heeded, at least until recently, </w:t>
      </w:r>
      <w:r w:rsidRPr="0043368C">
        <w:rPr>
          <w:rStyle w:val="StyleUnderline"/>
          <w:rFonts w:asciiTheme="minorHAnsi" w:hAnsiTheme="minorHAnsi" w:cstheme="min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43368C">
        <w:rPr>
          <w:rFonts w:asciiTheme="minorHAnsi" w:hAnsiTheme="minorHAnsi" w:cstheme="minorHAnsi"/>
        </w:rPr>
        <w:t xml:space="preserve">. </w:t>
      </w:r>
      <w:r w:rsidRPr="0043368C">
        <w:rPr>
          <w:rStyle w:val="Emphasis"/>
          <w:rFonts w:asciiTheme="minorHAnsi" w:hAnsiTheme="minorHAnsi" w:cstheme="minorHAnsi"/>
        </w:rPr>
        <w:t>Alliances</w:t>
      </w:r>
      <w:r w:rsidRPr="0043368C">
        <w:rPr>
          <w:rFonts w:asciiTheme="minorHAnsi" w:hAnsiTheme="minorHAnsi" w:cstheme="minorHAnsi"/>
        </w:rPr>
        <w:t xml:space="preserve"> </w:t>
      </w:r>
      <w:r w:rsidRPr="0043368C">
        <w:rPr>
          <w:rStyle w:val="StyleUnderline"/>
          <w:rFonts w:asciiTheme="minorHAnsi" w:hAnsiTheme="minorHAnsi" w:cstheme="minorHAnsi"/>
        </w:rPr>
        <w:t>would</w:t>
      </w:r>
      <w:r w:rsidRPr="0043368C">
        <w:rPr>
          <w:rFonts w:asciiTheme="minorHAnsi" w:hAnsiTheme="minorHAnsi" w:cstheme="minorHAnsi"/>
        </w:rPr>
        <w:t xml:space="preserve"> </w:t>
      </w:r>
      <w:r w:rsidRPr="0043368C">
        <w:rPr>
          <w:rStyle w:val="Emphasis"/>
          <w:rFonts w:asciiTheme="minorHAnsi" w:hAnsiTheme="minorHAnsi" w:cstheme="minorHAnsi"/>
        </w:rPr>
        <w:t>lose credibility</w:t>
      </w:r>
      <w:r w:rsidRPr="0043368C">
        <w:rPr>
          <w:rFonts w:asciiTheme="minorHAnsi" w:hAnsiTheme="minorHAnsi" w:cstheme="minorHAnsi"/>
        </w:rPr>
        <w:t xml:space="preserve">; </w:t>
      </w:r>
      <w:r w:rsidRPr="0043368C">
        <w:rPr>
          <w:rStyle w:val="StyleUnderline"/>
          <w:rFonts w:asciiTheme="minorHAnsi" w:hAnsiTheme="minorHAnsi" w:cstheme="minorHAnsi"/>
        </w:rPr>
        <w:t>the</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stability of key </w:t>
      </w:r>
      <w:r w:rsidRPr="0043368C">
        <w:rPr>
          <w:rStyle w:val="Emphasis"/>
          <w:rFonts w:asciiTheme="minorHAnsi" w:hAnsiTheme="minorHAnsi" w:cstheme="minorHAnsi"/>
        </w:rPr>
        <w:t>regions</w:t>
      </w:r>
      <w:r w:rsidRPr="0043368C">
        <w:rPr>
          <w:rStyle w:val="StyleUnderline"/>
          <w:rFonts w:asciiTheme="minorHAnsi" w:hAnsiTheme="minorHAnsi" w:cstheme="minorHAnsi"/>
        </w:rPr>
        <w:t xml:space="preserve"> would be </w:t>
      </w:r>
      <w:r w:rsidRPr="0043368C">
        <w:rPr>
          <w:rStyle w:val="Emphasis"/>
          <w:rFonts w:asciiTheme="minorHAnsi" w:hAnsiTheme="minorHAnsi" w:cstheme="minorHAnsi"/>
        </w:rPr>
        <w:t>eroded</w:t>
      </w:r>
      <w:r w:rsidRPr="0043368C">
        <w:rPr>
          <w:rFonts w:asciiTheme="minorHAnsi" w:hAnsiTheme="minorHAnsi" w:cstheme="minorHAnsi"/>
        </w:rPr>
        <w:t xml:space="preserve">; </w:t>
      </w:r>
      <w:r w:rsidRPr="0043368C">
        <w:rPr>
          <w:rStyle w:val="Emphasis"/>
          <w:rFonts w:asciiTheme="minorHAnsi" w:hAnsiTheme="minorHAnsi" w:cstheme="minorHAnsi"/>
        </w:rPr>
        <w:t>rivals would be emboldened</w:t>
      </w:r>
      <w:r w:rsidRPr="0043368C">
        <w:rPr>
          <w:rFonts w:asciiTheme="minorHAnsi" w:hAnsiTheme="minorHAnsi" w:cstheme="minorHAnsi"/>
        </w:rPr>
        <w:t xml:space="preserve">; </w:t>
      </w:r>
      <w:r w:rsidRPr="0043368C">
        <w:rPr>
          <w:rStyle w:val="Emphasis"/>
          <w:rFonts w:asciiTheme="minorHAnsi" w:hAnsiTheme="minorHAnsi" w:cstheme="minorHAnsi"/>
        </w:rPr>
        <w:t>international crises would go unaddressed</w:t>
      </w:r>
      <w:r w:rsidRPr="0043368C">
        <w:rPr>
          <w:rFonts w:asciiTheme="minorHAnsi" w:hAnsiTheme="minorHAnsi" w:cstheme="minorHAnsi"/>
        </w:rPr>
        <w:t xml:space="preserve">. American </w:t>
      </w:r>
      <w:r w:rsidRPr="0043368C">
        <w:rPr>
          <w:rStyle w:val="StyleUnderline"/>
          <w:rFonts w:asciiTheme="minorHAnsi" w:hAnsiTheme="minorHAnsi" w:cstheme="minorHAnsi"/>
        </w:rPr>
        <w:t xml:space="preserve">primacy was thus like a </w:t>
      </w:r>
      <w:r w:rsidRPr="0043368C">
        <w:rPr>
          <w:rStyle w:val="Emphasis"/>
          <w:rFonts w:asciiTheme="minorHAnsi" w:hAnsiTheme="minorHAnsi" w:cstheme="minorHAnsi"/>
        </w:rPr>
        <w:t>reasonably priced insurance policy</w:t>
      </w:r>
      <w:r w:rsidRPr="0043368C">
        <w:rPr>
          <w:rFonts w:asciiTheme="minorHAnsi" w:hAnsiTheme="minorHAnsi" w:cstheme="minorHAnsi"/>
        </w:rPr>
        <w:t xml:space="preserve">. </w:t>
      </w:r>
      <w:r w:rsidRPr="0043368C">
        <w:rPr>
          <w:rStyle w:val="StyleUnderline"/>
          <w:rFonts w:asciiTheme="minorHAnsi" w:hAnsiTheme="minorHAnsi" w:cstheme="minorHAnsi"/>
        </w:rPr>
        <w:t>It required nontrivial expenditures, but protected against far costlier outcomes.</w:t>
      </w:r>
      <w:r w:rsidRPr="0043368C">
        <w:rPr>
          <w:rFonts w:asciiTheme="minorHAnsi" w:hAnsiTheme="minorHAnsi" w:cstheme="minorHAnsi"/>
        </w:rPr>
        <w:t>9 Washington paid its insurance premiums for two decades after the Cold War. But more</w:t>
      </w:r>
      <w:r w:rsidRPr="0043368C">
        <w:rPr>
          <w:rStyle w:val="StyleUnderline"/>
          <w:rFonts w:asciiTheme="minorHAnsi" w:hAnsiTheme="minorHAnsi" w:cstheme="minorHAnsi"/>
        </w:rPr>
        <w:t xml:space="preserve"> recently American primacy and strategic solvency have been imperiled.</w:t>
      </w:r>
    </w:p>
    <w:p w:rsidR="00076908" w:rsidRPr="0043368C" w:rsidRDefault="00076908" w:rsidP="00076908">
      <w:pPr>
        <w:rPr>
          <w:rFonts w:asciiTheme="minorHAnsi" w:hAnsiTheme="minorHAnsi" w:cstheme="minorHAnsi"/>
        </w:rPr>
      </w:pPr>
      <w:r w:rsidRPr="0043368C">
        <w:rPr>
          <w:rFonts w:asciiTheme="minorHAnsi" w:hAnsiTheme="minorHAnsi" w:cstheme="minorHAnsi"/>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3368C">
        <w:rPr>
          <w:rStyle w:val="StyleUnderline"/>
          <w:rFonts w:asciiTheme="minorHAnsi" w:hAnsiTheme="minorHAnsi" w:cstheme="minorHAnsi"/>
        </w:rPr>
        <w:t xml:space="preserve">two decades </w:t>
      </w:r>
      <w:r w:rsidRPr="0043368C">
        <w:rPr>
          <w:rStyle w:val="StyleUnderline"/>
          <w:rFonts w:asciiTheme="minorHAnsi" w:hAnsiTheme="minorHAnsi" w:cstheme="minorHAnsi"/>
          <w:highlight w:val="green"/>
        </w:rPr>
        <w:t>after the Soviet collapse, the world was characterized by</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remarkably </w:t>
      </w:r>
      <w:r w:rsidRPr="0043368C">
        <w:rPr>
          <w:rStyle w:val="Emphasis"/>
          <w:rFonts w:asciiTheme="minorHAnsi" w:hAnsiTheme="minorHAnsi" w:cstheme="minorHAnsi"/>
          <w:highlight w:val="green"/>
        </w:rPr>
        <w:t>low</w:t>
      </w:r>
      <w:r w:rsidRPr="0043368C">
        <w:rPr>
          <w:rStyle w:val="Emphasis"/>
          <w:rFonts w:asciiTheme="minorHAnsi" w:hAnsiTheme="minorHAnsi" w:cstheme="minorHAnsi"/>
        </w:rPr>
        <w:t xml:space="preserve"> levels of great-power </w:t>
      </w:r>
      <w:r w:rsidRPr="0043368C">
        <w:rPr>
          <w:rStyle w:val="Emphasis"/>
          <w:rFonts w:asciiTheme="minorHAnsi" w:hAnsiTheme="minorHAnsi" w:cstheme="minorHAnsi"/>
          <w:highlight w:val="green"/>
        </w:rPr>
        <w:t>competition,</w:t>
      </w:r>
      <w:r w:rsidRPr="0043368C">
        <w:rPr>
          <w:rStyle w:val="Emphasis"/>
          <w:rFonts w:asciiTheme="minorHAnsi" w:hAnsiTheme="minorHAnsi" w:cstheme="minorHAnsi"/>
        </w:rPr>
        <w:t xml:space="preserve"> </w:t>
      </w:r>
      <w:r w:rsidRPr="0043368C">
        <w:rPr>
          <w:rStyle w:val="StyleUnderline"/>
          <w:rFonts w:asciiTheme="minorHAnsi" w:hAnsiTheme="minorHAnsi" w:cstheme="minorHAnsi"/>
        </w:rPr>
        <w:t xml:space="preserve">high levels of </w:t>
      </w:r>
      <w:r w:rsidRPr="0043368C">
        <w:rPr>
          <w:rStyle w:val="Emphasis"/>
          <w:rFonts w:asciiTheme="minorHAnsi" w:hAnsiTheme="minorHAnsi" w:cstheme="minorHAnsi"/>
        </w:rPr>
        <w:t>security</w:t>
      </w:r>
      <w:r w:rsidRPr="0043368C">
        <w:rPr>
          <w:rStyle w:val="StyleUnderline"/>
          <w:rFonts w:asciiTheme="minorHAnsi" w:hAnsiTheme="minorHAnsi" w:cstheme="minorHAnsi"/>
        </w:rPr>
        <w:t xml:space="preserve"> in key theaters such as </w:t>
      </w:r>
      <w:r w:rsidRPr="0043368C">
        <w:rPr>
          <w:rStyle w:val="Emphasis"/>
          <w:rFonts w:asciiTheme="minorHAnsi" w:hAnsiTheme="minorHAnsi" w:cstheme="minorHAnsi"/>
        </w:rPr>
        <w:t>Europe</w:t>
      </w:r>
      <w:r w:rsidRPr="0043368C">
        <w:rPr>
          <w:rStyle w:val="StyleUnderline"/>
          <w:rFonts w:asciiTheme="minorHAnsi" w:hAnsiTheme="minorHAnsi" w:cstheme="minorHAnsi"/>
        </w:rPr>
        <w:t xml:space="preserve"> and </w:t>
      </w:r>
      <w:r w:rsidRPr="0043368C">
        <w:rPr>
          <w:rStyle w:val="Emphasis"/>
          <w:rFonts w:asciiTheme="minorHAnsi" w:hAnsiTheme="minorHAnsi" w:cstheme="minorHAnsi"/>
        </w:rPr>
        <w:t>East Asia</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the </w:t>
      </w:r>
      <w:r w:rsidRPr="0043368C">
        <w:rPr>
          <w:rStyle w:val="Emphasis"/>
          <w:rFonts w:asciiTheme="minorHAnsi" w:hAnsiTheme="minorHAnsi" w:cstheme="minorHAnsi"/>
        </w:rPr>
        <w:t xml:space="preserve">comparative </w:t>
      </w:r>
      <w:r w:rsidRPr="0043368C">
        <w:rPr>
          <w:rStyle w:val="Emphasis"/>
          <w:rFonts w:asciiTheme="minorHAnsi" w:hAnsiTheme="minorHAnsi" w:cstheme="minorHAnsi"/>
          <w:highlight w:val="green"/>
        </w:rPr>
        <w:t>weak</w:t>
      </w:r>
      <w:r w:rsidRPr="0043368C">
        <w:rPr>
          <w:rStyle w:val="Emphasis"/>
          <w:rFonts w:asciiTheme="minorHAnsi" w:hAnsiTheme="minorHAnsi" w:cstheme="minorHAnsi"/>
        </w:rPr>
        <w:t>ness</w:t>
      </w:r>
      <w:r w:rsidRPr="0043368C">
        <w:rPr>
          <w:rStyle w:val="StyleUnderline"/>
          <w:rFonts w:asciiTheme="minorHAnsi" w:hAnsiTheme="minorHAnsi" w:cstheme="minorHAnsi"/>
        </w:rPr>
        <w:t xml:space="preserve"> of those “</w:t>
      </w:r>
      <w:r w:rsidRPr="0043368C">
        <w:rPr>
          <w:rStyle w:val="Emphasis"/>
          <w:rFonts w:asciiTheme="minorHAnsi" w:hAnsiTheme="minorHAnsi" w:cstheme="minorHAnsi"/>
          <w:highlight w:val="green"/>
        </w:rPr>
        <w:t>rogue” actors</w:t>
      </w:r>
      <w:r w:rsidRPr="0043368C">
        <w:rPr>
          <w:rStyle w:val="StyleUnderline"/>
          <w:rFonts w:asciiTheme="minorHAnsi" w:hAnsiTheme="minorHAnsi" w:cstheme="minorHAnsi"/>
        </w:rPr>
        <w:t>—Iran, Iraq, North Korea, al-Qaeda—who most aggressively challenged American power.</w:t>
      </w:r>
      <w:r w:rsidRPr="0043368C">
        <w:rPr>
          <w:rFonts w:asciiTheme="minorHAnsi" w:hAnsiTheme="minorHAnsi" w:cstheme="minorHAnsi"/>
        </w:rPr>
        <w:t xml:space="preserve"> During the 1990s, some observers even spoke of a “strategic pause,” the idea being that the end of the Cold War had afforded the United States a respite from normal levels of geopolitical danger and competition. Now, however, </w:t>
      </w:r>
      <w:r w:rsidRPr="0043368C">
        <w:rPr>
          <w:rStyle w:val="Emphasis"/>
          <w:rFonts w:asciiTheme="minorHAnsi" w:hAnsiTheme="minorHAnsi" w:cstheme="minorHAnsi"/>
        </w:rPr>
        <w:t>the strategic horizon is darkening</w:t>
      </w:r>
      <w:r w:rsidRPr="0043368C">
        <w:rPr>
          <w:rFonts w:asciiTheme="minorHAnsi" w:hAnsiTheme="minorHAnsi" w:cstheme="minorHAnsi"/>
        </w:rPr>
        <w:t>, due to four factors.</w:t>
      </w:r>
    </w:p>
    <w:p w:rsidR="00076908" w:rsidRPr="0043368C" w:rsidRDefault="00076908" w:rsidP="00076908">
      <w:pPr>
        <w:rPr>
          <w:rStyle w:val="Emphasis"/>
          <w:rFonts w:asciiTheme="minorHAnsi" w:hAnsiTheme="minorHAnsi" w:cstheme="minorHAnsi"/>
        </w:rPr>
      </w:pPr>
      <w:r w:rsidRPr="0043368C">
        <w:rPr>
          <w:rFonts w:asciiTheme="minorHAnsi" w:hAnsiTheme="minorHAnsi" w:cstheme="minorHAnsi"/>
        </w:rPr>
        <w:t xml:space="preserve">First, </w:t>
      </w:r>
      <w:r w:rsidRPr="0043368C">
        <w:rPr>
          <w:rStyle w:val="Emphasis"/>
          <w:rFonts w:asciiTheme="minorHAnsi" w:hAnsiTheme="minorHAnsi" w:cstheme="minorHAnsi"/>
          <w:highlight w:val="green"/>
        </w:rPr>
        <w:t>great-power</w:t>
      </w:r>
      <w:r w:rsidRPr="0043368C">
        <w:rPr>
          <w:rStyle w:val="Emphasis"/>
          <w:rFonts w:asciiTheme="minorHAnsi" w:hAnsiTheme="minorHAnsi" w:cstheme="minorHAnsi"/>
        </w:rPr>
        <w:t xml:space="preserve"> military </w:t>
      </w:r>
      <w:r w:rsidRPr="0043368C">
        <w:rPr>
          <w:rStyle w:val="Emphasis"/>
          <w:rFonts w:asciiTheme="minorHAnsi" w:hAnsiTheme="minorHAnsi" w:cstheme="minorHAnsi"/>
          <w:highlight w:val="green"/>
        </w:rPr>
        <w:t>competition is back</w:t>
      </w:r>
      <w:r w:rsidRPr="0043368C">
        <w:rPr>
          <w:rFonts w:asciiTheme="minorHAnsi" w:hAnsiTheme="minorHAnsi" w:cstheme="minorHAnsi"/>
        </w:rPr>
        <w:t xml:space="preserve">. </w:t>
      </w:r>
      <w:r w:rsidRPr="0043368C">
        <w:rPr>
          <w:rStyle w:val="StyleUnderline"/>
          <w:rFonts w:asciiTheme="minorHAnsi" w:hAnsiTheme="minorHAnsi" w:cstheme="minorHAnsi"/>
        </w:rPr>
        <w:t>The world’s two leading authoritarian powers</w:t>
      </w:r>
      <w:r w:rsidRPr="0043368C">
        <w:rPr>
          <w:rFonts w:asciiTheme="minorHAnsi" w:hAnsiTheme="minorHAnsi" w:cstheme="minorHAnsi"/>
        </w:rPr>
        <w:t>—</w:t>
      </w:r>
      <w:r w:rsidRPr="0043368C">
        <w:rPr>
          <w:rStyle w:val="Emphasis"/>
          <w:rFonts w:asciiTheme="minorHAnsi" w:hAnsiTheme="minorHAnsi" w:cstheme="minorHAnsi"/>
          <w:highlight w:val="green"/>
        </w:rPr>
        <w:t>China</w:t>
      </w:r>
      <w:r w:rsidRPr="0043368C">
        <w:rPr>
          <w:rFonts w:asciiTheme="minorHAnsi" w:hAnsiTheme="minorHAnsi" w:cstheme="minorHAnsi"/>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highlight w:val="green"/>
        </w:rPr>
        <w:t xml:space="preserve"> </w:t>
      </w:r>
      <w:r w:rsidRPr="0043368C">
        <w:rPr>
          <w:rStyle w:val="Emphasis"/>
          <w:rFonts w:asciiTheme="minorHAnsi" w:hAnsiTheme="minorHAnsi" w:cstheme="minorHAnsi"/>
          <w:highlight w:val="green"/>
        </w:rPr>
        <w:t>Russia</w:t>
      </w:r>
      <w:r w:rsidRPr="0043368C">
        <w:rPr>
          <w:rFonts w:asciiTheme="minorHAnsi" w:hAnsiTheme="minorHAnsi" w:cstheme="minorHAnsi"/>
        </w:rPr>
        <w:t>—</w:t>
      </w:r>
      <w:r w:rsidRPr="0043368C">
        <w:rPr>
          <w:rStyle w:val="StyleUnderline"/>
          <w:rFonts w:asciiTheme="minorHAnsi" w:hAnsiTheme="minorHAnsi" w:cstheme="minorHAnsi"/>
        </w:rPr>
        <w:t xml:space="preserve">are </w:t>
      </w:r>
      <w:r w:rsidRPr="0043368C">
        <w:rPr>
          <w:rStyle w:val="StyleUnderline"/>
          <w:rFonts w:asciiTheme="minorHAnsi" w:hAnsiTheme="minorHAnsi" w:cstheme="minorHAnsi"/>
          <w:highlight w:val="green"/>
        </w:rPr>
        <w:t>seek</w:t>
      </w:r>
      <w:r w:rsidRPr="0043368C">
        <w:rPr>
          <w:rStyle w:val="StyleUnderline"/>
          <w:rFonts w:asciiTheme="minorHAnsi" w:hAnsiTheme="minorHAnsi" w:cstheme="minorHAnsi"/>
        </w:rPr>
        <w:t xml:space="preserve">ing </w:t>
      </w:r>
      <w:r w:rsidRPr="0043368C">
        <w:rPr>
          <w:rStyle w:val="Emphasis"/>
          <w:rFonts w:asciiTheme="minorHAnsi" w:hAnsiTheme="minorHAnsi" w:cstheme="minorHAnsi"/>
        </w:rPr>
        <w:t xml:space="preserve">regional </w:t>
      </w:r>
      <w:r w:rsidRPr="0043368C">
        <w:rPr>
          <w:rStyle w:val="Emphasis"/>
          <w:rFonts w:asciiTheme="minorHAnsi" w:hAnsiTheme="minorHAnsi" w:cstheme="minorHAnsi"/>
          <w:highlight w:val="green"/>
        </w:rPr>
        <w:t>hegemony</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contesting global norms such as nonaggression and freedom of navigation, and developing the </w:t>
      </w:r>
      <w:r w:rsidRPr="0043368C">
        <w:rPr>
          <w:rStyle w:val="Emphasis"/>
          <w:rFonts w:asciiTheme="minorHAnsi" w:hAnsiTheme="minorHAnsi" w:cstheme="minorHAnsi"/>
        </w:rPr>
        <w:t>military punch</w:t>
      </w:r>
      <w:r w:rsidRPr="0043368C">
        <w:rPr>
          <w:rStyle w:val="StyleUnderline"/>
          <w:rFonts w:asciiTheme="minorHAnsi" w:hAnsiTheme="minorHAnsi" w:cstheme="minorHAnsi"/>
        </w:rPr>
        <w:t xml:space="preserve"> to underwrite these ambitions</w:t>
      </w:r>
      <w:r w:rsidRPr="0043368C">
        <w:rPr>
          <w:rFonts w:asciiTheme="minorHAnsi" w:hAnsiTheme="minorHAnsi" w:cstheme="minorHAnsi"/>
        </w:rPr>
        <w:t>. Notwithstanding severe economic and demographic problems</w:t>
      </w:r>
      <w:r w:rsidRPr="0043368C">
        <w:rPr>
          <w:rStyle w:val="StyleUnderline"/>
          <w:rFonts w:asciiTheme="minorHAnsi" w:hAnsiTheme="minorHAnsi" w:cstheme="minorHAnsi"/>
        </w:rPr>
        <w:t xml:space="preserve">, Russia has conducted a major military </w:t>
      </w:r>
      <w:r w:rsidRPr="0043368C">
        <w:rPr>
          <w:rStyle w:val="Emphasis"/>
          <w:rFonts w:asciiTheme="minorHAnsi" w:hAnsiTheme="minorHAnsi" w:cstheme="minorHAnsi"/>
          <w:highlight w:val="green"/>
        </w:rPr>
        <w:t>modernization</w:t>
      </w:r>
      <w:r w:rsidRPr="0043368C">
        <w:rPr>
          <w:rStyle w:val="StyleUnderline"/>
          <w:rFonts w:asciiTheme="minorHAnsi" w:hAnsiTheme="minorHAnsi" w:cstheme="minorHAnsi"/>
        </w:rPr>
        <w:t xml:space="preserve"> emphasizing </w:t>
      </w:r>
      <w:r w:rsidRPr="0043368C">
        <w:rPr>
          <w:rStyle w:val="Emphasis"/>
          <w:rFonts w:asciiTheme="minorHAnsi" w:hAnsiTheme="minorHAnsi" w:cstheme="minorHAnsi"/>
          <w:highlight w:val="green"/>
        </w:rPr>
        <w:t>nuclear weapons</w:t>
      </w:r>
      <w:r w:rsidRPr="0043368C">
        <w:rPr>
          <w:rStyle w:val="StyleUnderline"/>
          <w:rFonts w:asciiTheme="minorHAnsi" w:hAnsiTheme="minorHAnsi" w:cstheme="minorHAnsi"/>
        </w:rPr>
        <w:t xml:space="preserve">, high-end </w:t>
      </w:r>
      <w:r w:rsidRPr="0043368C">
        <w:rPr>
          <w:rStyle w:val="StyleUnderline"/>
          <w:rFonts w:asciiTheme="minorHAnsi" w:hAnsiTheme="minorHAnsi" w:cstheme="minorHAnsi"/>
          <w:highlight w:val="green"/>
        </w:rPr>
        <w:t>conventional capabilities</w:t>
      </w:r>
      <w:r w:rsidRPr="0043368C">
        <w:rPr>
          <w:rStyle w:val="StyleUnderline"/>
          <w:rFonts w:asciiTheme="minorHAnsi" w:hAnsiTheme="minorHAnsi" w:cstheme="minorHAnsi"/>
        </w:rPr>
        <w:t xml:space="preserve">, and rapid-deployment and </w:t>
      </w:r>
      <w:r w:rsidRPr="0043368C">
        <w:rPr>
          <w:rStyle w:val="StyleUnderline"/>
          <w:rFonts w:asciiTheme="minorHAnsi" w:hAnsiTheme="minorHAnsi" w:cstheme="minorHAnsi"/>
          <w:highlight w:val="green"/>
        </w:rPr>
        <w:t>special</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op</w:t>
      </w:r>
      <w:r w:rsidRPr="0043368C">
        <w:rPr>
          <w:rStyle w:val="StyleUnderline"/>
          <w:rFonts w:asciiTheme="minorHAnsi" w:hAnsiTheme="minorHAnsi" w:cstheme="minorHAnsi"/>
        </w:rPr>
        <w:t>erations forces— and utilized many of these capabilities in conflicts in Ukraine and Syria</w:t>
      </w:r>
      <w:r w:rsidRPr="0043368C">
        <w:rPr>
          <w:rFonts w:asciiTheme="minorHAnsi" w:hAnsiTheme="minorHAnsi" w:cstheme="minorHAnsi"/>
        </w:rPr>
        <w:t xml:space="preserve">.10 </w:t>
      </w:r>
      <w:r w:rsidRPr="0043368C">
        <w:rPr>
          <w:rStyle w:val="StyleUnderline"/>
          <w:rFonts w:asciiTheme="minorHAnsi" w:hAnsiTheme="minorHAnsi" w:cstheme="minorHAnsi"/>
        </w:rPr>
        <w:t>China</w:t>
      </w:r>
      <w:r w:rsidRPr="0043368C">
        <w:rPr>
          <w:rFonts w:asciiTheme="minorHAnsi" w:hAnsiTheme="minorHAnsi" w:cstheme="minorHAnsi"/>
        </w:rPr>
        <w:t xml:space="preserve">, meanwhile, </w:t>
      </w:r>
      <w:r w:rsidRPr="0043368C">
        <w:rPr>
          <w:rStyle w:val="StyleUnderline"/>
          <w:rFonts w:asciiTheme="minorHAnsi" w:hAnsiTheme="minorHAnsi" w:cstheme="minorHAnsi"/>
        </w:rPr>
        <w:t xml:space="preserve">has carried out a </w:t>
      </w:r>
      <w:r w:rsidRPr="0043368C">
        <w:rPr>
          <w:rStyle w:val="Emphasis"/>
          <w:rFonts w:asciiTheme="minorHAnsi" w:hAnsiTheme="minorHAnsi" w:cstheme="minorHAnsi"/>
        </w:rPr>
        <w:t>buildup of historic proportions,</w:t>
      </w:r>
      <w:r w:rsidRPr="0043368C">
        <w:rPr>
          <w:rFonts w:asciiTheme="minorHAnsi" w:hAnsiTheme="minorHAnsi" w:cstheme="minorHAnsi"/>
        </w:rPr>
        <w:t xml:space="preserve"> with constant-dollar defense outlays rising from US$26 billion in 1995 to US$226 billion in 2016.11 Ominously, </w:t>
      </w:r>
      <w:r w:rsidRPr="0043368C">
        <w:rPr>
          <w:rStyle w:val="StyleUnderline"/>
          <w:rFonts w:asciiTheme="minorHAnsi" w:hAnsiTheme="minorHAnsi" w:cstheme="minorHAnsi"/>
        </w:rPr>
        <w:t xml:space="preserve">these expenditures have funded development of </w:t>
      </w:r>
      <w:r w:rsidRPr="0043368C">
        <w:rPr>
          <w:rStyle w:val="Emphasis"/>
          <w:rFonts w:asciiTheme="minorHAnsi" w:hAnsiTheme="minorHAnsi" w:cstheme="minorHAnsi"/>
        </w:rPr>
        <w:t>power-projection</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w:t>
      </w:r>
      <w:proofErr w:type="spellStart"/>
      <w:r w:rsidRPr="0043368C">
        <w:rPr>
          <w:rStyle w:val="StyleUnderline"/>
          <w:rFonts w:asciiTheme="minorHAnsi" w:hAnsiTheme="minorHAnsi" w:cstheme="minorHAnsi"/>
        </w:rPr>
        <w:t>antiaccess</w:t>
      </w:r>
      <w:proofErr w:type="spellEnd"/>
      <w:r w:rsidRPr="0043368C">
        <w:rPr>
          <w:rStyle w:val="StyleUnderline"/>
          <w:rFonts w:asciiTheme="minorHAnsi" w:hAnsiTheme="minorHAnsi" w:cstheme="minorHAnsi"/>
        </w:rPr>
        <w:t>/area denial (</w:t>
      </w:r>
      <w:r w:rsidRPr="0043368C">
        <w:rPr>
          <w:rStyle w:val="StyleUnderline"/>
          <w:rFonts w:asciiTheme="minorHAnsi" w:hAnsiTheme="minorHAnsi" w:cstheme="minorHAnsi"/>
          <w:highlight w:val="green"/>
        </w:rPr>
        <w:t>A2/</w:t>
      </w:r>
      <w:r w:rsidRPr="0043368C">
        <w:rPr>
          <w:rStyle w:val="Emphasis"/>
          <w:rFonts w:asciiTheme="minorHAnsi" w:hAnsiTheme="minorHAnsi" w:cstheme="minorHAnsi"/>
          <w:highlight w:val="green"/>
        </w:rPr>
        <w:t>AD</w:t>
      </w:r>
      <w:r w:rsidRPr="0043368C">
        <w:rPr>
          <w:rStyle w:val="Emphasis"/>
          <w:rFonts w:asciiTheme="minorHAnsi" w:hAnsiTheme="minorHAnsi" w:cstheme="minorHAnsi"/>
        </w:rPr>
        <w:t>) tools</w:t>
      </w:r>
      <w:r w:rsidRPr="0043368C">
        <w:rPr>
          <w:rFonts w:asciiTheme="minorHAnsi" w:hAnsiTheme="minorHAnsi" w:cstheme="minorHAnsi"/>
        </w:rPr>
        <w:t xml:space="preserve"> </w:t>
      </w:r>
      <w:r w:rsidRPr="0043368C">
        <w:rPr>
          <w:rStyle w:val="StyleUnderline"/>
          <w:rFonts w:asciiTheme="minorHAnsi" w:hAnsiTheme="minorHAnsi" w:cstheme="minorHAnsi"/>
        </w:rPr>
        <w:t>necessary to threaten China’s neighbors and complicate U.S. intervention on their behalf</w:t>
      </w:r>
      <w:r w:rsidRPr="0043368C">
        <w:rPr>
          <w:rFonts w:asciiTheme="minorHAnsi" w:hAnsiTheme="minorHAnsi" w:cstheme="minorHAnsi"/>
        </w:rPr>
        <w:t xml:space="preserve">. Washington has grown accustomed to having a generational military lead; </w:t>
      </w:r>
      <w:r w:rsidRPr="0043368C">
        <w:rPr>
          <w:rStyle w:val="StyleUnderline"/>
          <w:rFonts w:asciiTheme="minorHAnsi" w:hAnsiTheme="minorHAnsi" w:cstheme="minorHAnsi"/>
        </w:rPr>
        <w:t xml:space="preserve">Russian and Chinese modernization efforts are now creating </w:t>
      </w:r>
      <w:r w:rsidRPr="0043368C">
        <w:rPr>
          <w:rStyle w:val="StyleUnderline"/>
          <w:rFonts w:asciiTheme="minorHAnsi" w:hAnsiTheme="minorHAnsi" w:cstheme="minorHAnsi"/>
          <w:highlight w:val="green"/>
        </w:rPr>
        <w:t xml:space="preserve">a </w:t>
      </w:r>
      <w:r w:rsidRPr="0043368C">
        <w:rPr>
          <w:rStyle w:val="Emphasis"/>
          <w:rFonts w:asciiTheme="minorHAnsi" w:hAnsiTheme="minorHAnsi" w:cstheme="minorHAnsi"/>
          <w:highlight w:val="green"/>
        </w:rPr>
        <w:t>far more competitive environment</w:t>
      </w:r>
      <w:r w:rsidRPr="0043368C">
        <w:rPr>
          <w:rStyle w:val="Emphasis"/>
          <w:rFonts w:asciiTheme="minorHAnsi" w:hAnsiTheme="minorHAnsi" w:cstheme="minorHAnsi"/>
        </w:rPr>
        <w:t xml:space="preserve">. </w:t>
      </w:r>
    </w:p>
    <w:p w:rsidR="00076908" w:rsidRPr="0043368C" w:rsidRDefault="00076908" w:rsidP="00076908">
      <w:pPr>
        <w:pStyle w:val="Heading4"/>
        <w:rPr>
          <w:rFonts w:asciiTheme="minorHAnsi" w:hAnsiTheme="minorHAnsi" w:cstheme="minorHAnsi"/>
        </w:rPr>
      </w:pPr>
      <w:r w:rsidRPr="0043368C">
        <w:rPr>
          <w:rFonts w:asciiTheme="minorHAnsi" w:hAnsiTheme="minorHAnsi" w:cstheme="minorHAnsi"/>
        </w:rPr>
        <w:t>Counterplan solves climate – climate solutions rely on REMs</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szCs w:val="26"/>
        </w:rPr>
        <w:t>Arrobas et al 17</w:t>
      </w:r>
      <w:r w:rsidRPr="0043368C">
        <w:rPr>
          <w:rFonts w:asciiTheme="minorHAnsi" w:hAnsiTheme="minorHAnsi" w:cstheme="minorHAnsi"/>
        </w:rPr>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43368C">
        <w:rPr>
          <w:rFonts w:asciiTheme="minorHAnsi" w:hAnsiTheme="minorHAnsi" w:cstheme="minorHAnsi"/>
        </w:rPr>
        <w:t>Jagabanta</w:t>
      </w:r>
      <w:proofErr w:type="spellEnd"/>
      <w:r w:rsidRPr="0043368C">
        <w:rPr>
          <w:rFonts w:asciiTheme="minorHAnsi" w:hAnsiTheme="minorHAnsi" w:cstheme="minorHAnsi"/>
        </w:rPr>
        <w:t xml:space="preserve"> </w:t>
      </w:r>
      <w:proofErr w:type="spellStart"/>
      <w:r w:rsidRPr="0043368C">
        <w:rPr>
          <w:rFonts w:asciiTheme="minorHAnsi" w:hAnsiTheme="minorHAnsi" w:cstheme="minorHAnsi"/>
        </w:rPr>
        <w:t>Ningthoujam</w:t>
      </w:r>
      <w:proofErr w:type="spellEnd"/>
      <w:r w:rsidRPr="0043368C">
        <w:rPr>
          <w:rFonts w:asciiTheme="minorHAnsi" w:hAnsiTheme="minorHAnsi" w:cstheme="minorHAnsi"/>
        </w:rPr>
        <w:t xml:space="preserve"> has an MA in international economics and international development from JHU and a BS in </w:t>
      </w:r>
      <w:proofErr w:type="spellStart"/>
      <w:r w:rsidRPr="0043368C">
        <w:rPr>
          <w:rFonts w:asciiTheme="minorHAnsi" w:hAnsiTheme="minorHAnsi" w:cstheme="minorHAnsi"/>
        </w:rPr>
        <w:t>MechE</w:t>
      </w:r>
      <w:proofErr w:type="spellEnd"/>
      <w:r w:rsidRPr="0043368C">
        <w:rPr>
          <w:rFonts w:asciiTheme="minorHAnsi" w:hAnsiTheme="minorHAnsi" w:cstheme="minorHAnsi"/>
        </w:rPr>
        <w:t xml:space="preserve"> from Natl University of Singapore, John </w:t>
      </w:r>
      <w:proofErr w:type="spellStart"/>
      <w:r w:rsidRPr="0043368C">
        <w:rPr>
          <w:rFonts w:asciiTheme="minorHAnsi" w:hAnsiTheme="minorHAnsi" w:cstheme="minorHAnsi"/>
        </w:rPr>
        <w:t>Drexhage</w:t>
      </w:r>
      <w:proofErr w:type="spellEnd"/>
      <w:r w:rsidRPr="0043368C">
        <w:rPr>
          <w:rFonts w:asciiTheme="minorHAnsi" w:hAnsiTheme="minorHAnsi" w:cstheme="minorHAnsi"/>
        </w:rPr>
        <w:t xml:space="preserve"> also works at the Intl Institute for Sustainable Development) “The Growing Role of Minerals and Metals for a Low Carbon Future,” World Bank, June 30, 2017, </w:t>
      </w:r>
      <w:hyperlink r:id="rId13" w:history="1">
        <w:r w:rsidRPr="0043368C">
          <w:rPr>
            <w:rStyle w:val="Hyperlink"/>
            <w:rFonts w:asciiTheme="minorHAnsi" w:hAnsiTheme="minorHAnsi" w:cstheme="minorHAnsi"/>
          </w:rPr>
          <w:t>https://documents.worldbank.org/en/publication/documents-reports/documentdetail/207371500386458722/the-growing-role-of-minerals-and-metals-for-a-low-carbon-future</w:t>
        </w:r>
      </w:hyperlink>
      <w:r w:rsidRPr="0043368C">
        <w:rPr>
          <w:rFonts w:asciiTheme="minorHAnsi" w:hAnsiTheme="minorHAnsi" w:cstheme="minorHAnsi"/>
        </w:rPr>
        <w:t>] TDI</w:t>
      </w:r>
    </w:p>
    <w:p w:rsidR="00076908" w:rsidRPr="0043368C" w:rsidRDefault="00076908" w:rsidP="00076908">
      <w:pPr>
        <w:pStyle w:val="ListParagraph"/>
        <w:numPr>
          <w:ilvl w:val="0"/>
          <w:numId w:val="11"/>
        </w:numPr>
        <w:rPr>
          <w:rFonts w:asciiTheme="minorHAnsi" w:hAnsiTheme="minorHAnsi" w:cstheme="minorHAnsi"/>
        </w:rPr>
      </w:pPr>
      <w:r w:rsidRPr="0043368C">
        <w:rPr>
          <w:rFonts w:asciiTheme="minorHAnsi" w:hAnsiTheme="minorHAnsi" w:cstheme="minorHAnsi"/>
        </w:rPr>
        <w:t>Full report - https://documents1.worldbank.org/curated/en/207371500386458722/pdf/117581-WP-P159838-PUBLIC-ClimateSmartMiningJuly.pdf</w:t>
      </w:r>
    </w:p>
    <w:p w:rsidR="00076908" w:rsidRPr="0043368C" w:rsidRDefault="00076908" w:rsidP="00076908">
      <w:pPr>
        <w:rPr>
          <w:rFonts w:asciiTheme="minorHAnsi" w:hAnsiTheme="minorHAnsi" w:cstheme="minorHAnsi"/>
        </w:rPr>
      </w:pPr>
      <w:r w:rsidRPr="0043368C">
        <w:rPr>
          <w:rStyle w:val="StyleUnderline"/>
          <w:rFonts w:asciiTheme="minorHAnsi" w:hAnsiTheme="minorHAnsi" w:cstheme="minorHAnsi"/>
        </w:rPr>
        <w:t>Climate and greenhouse gas (GHG) scenarios have typically paid scant attention to the metal implications necessary to realize a low/zero carbon future. The 2015 Paris Agreement on Climate Change indicates a global resolve to embark on development patterns that would significantly be less GHG intensive</w:t>
      </w:r>
      <w:r w:rsidRPr="0043368C">
        <w:rPr>
          <w:rFonts w:asciiTheme="minorHAnsi" w:hAnsiTheme="minorHAnsi" w:cstheme="minorHAnsi"/>
        </w:rPr>
        <w:t xml:space="preserve">. One might assume that nonrenewable resource development and use will also need to decline in a carbon-constrained future. </w:t>
      </w:r>
      <w:r w:rsidRPr="0043368C">
        <w:rPr>
          <w:rStyle w:val="StyleUnderline"/>
          <w:rFonts w:asciiTheme="minorHAnsi" w:hAnsiTheme="minorHAnsi" w:cstheme="minorHAnsi"/>
        </w:rPr>
        <w:t>This report</w:t>
      </w:r>
      <w:r w:rsidRPr="0043368C">
        <w:rPr>
          <w:rFonts w:asciiTheme="minorHAnsi" w:hAnsiTheme="minorHAnsi" w:cstheme="minorHAnsi"/>
        </w:rPr>
        <w:t xml:space="preserve"> tests that assumption, </w:t>
      </w:r>
      <w:r w:rsidRPr="0043368C">
        <w:rPr>
          <w:rStyle w:val="StyleUnderline"/>
          <w:rFonts w:asciiTheme="minorHAnsi" w:hAnsiTheme="minorHAnsi" w:cstheme="minorHAnsi"/>
        </w:rPr>
        <w:t>identifies those commodities implicated in such a scenario</w:t>
      </w:r>
      <w:r w:rsidRPr="0043368C">
        <w:rPr>
          <w:rFonts w:asciiTheme="minorHAnsi" w:hAnsiTheme="minorHAnsi" w:cstheme="minorHAnsi"/>
        </w:rPr>
        <w:t xml:space="preserve"> and explores ramifications for relevant resource-rich developing countries. </w:t>
      </w:r>
      <w:r w:rsidRPr="0043368C">
        <w:rPr>
          <w:rStyle w:val="StyleUnderline"/>
          <w:rFonts w:asciiTheme="minorHAnsi" w:hAnsiTheme="minorHAnsi" w:cstheme="minorHAnsi"/>
        </w:rPr>
        <w:t>Using wind, solar, and energy storage batteries as proxies, the study examines which metals will likely rise in demand to be able to deliver on a carbon-constrained future. Metals which could see a growing market include</w:t>
      </w:r>
      <w:r w:rsidRPr="0043368C">
        <w:rPr>
          <w:rFonts w:asciiTheme="minorHAnsi" w:hAnsiTheme="minorHAnsi" w:cstheme="minorHAnsi"/>
        </w:rPr>
        <w:t xml:space="preserve"> aluminum (including its key constituent, bauxite), cobalt, copper, </w:t>
      </w:r>
      <w:r w:rsidRPr="0043368C">
        <w:rPr>
          <w:rStyle w:val="StyleUnderline"/>
          <w:rFonts w:asciiTheme="minorHAnsi" w:hAnsiTheme="minorHAnsi" w:cstheme="minorHAnsi"/>
        </w:rPr>
        <w:t>iron ore</w:t>
      </w:r>
      <w:r w:rsidRPr="0043368C">
        <w:rPr>
          <w:rFonts w:asciiTheme="minorHAnsi" w:hAnsiTheme="minorHAnsi" w:cstheme="minorHAnsi"/>
        </w:rPr>
        <w:t xml:space="preserve">, lead, lithium, </w:t>
      </w:r>
      <w:r w:rsidRPr="0043368C">
        <w:rPr>
          <w:rStyle w:val="StyleUnderline"/>
          <w:rFonts w:asciiTheme="minorHAnsi" w:hAnsiTheme="minorHAnsi" w:cstheme="minorHAnsi"/>
        </w:rPr>
        <w:t>nickel</w:t>
      </w:r>
      <w:r w:rsidRPr="0043368C">
        <w:rPr>
          <w:rFonts w:asciiTheme="minorHAnsi" w:hAnsiTheme="minorHAnsi" w:cstheme="minorHAnsi"/>
        </w:rPr>
        <w:t xml:space="preserve">, manganese, </w:t>
      </w:r>
      <w:r w:rsidRPr="0043368C">
        <w:rPr>
          <w:rStyle w:val="StyleUnderline"/>
          <w:rFonts w:asciiTheme="minorHAnsi" w:hAnsiTheme="minorHAnsi" w:cstheme="minorHAnsi"/>
        </w:rPr>
        <w:t>the platinum group of metals, rare earth metals including cadmium, molybdenum, neodymium, and indium</w:t>
      </w:r>
      <w:r w:rsidRPr="0043368C">
        <w:rPr>
          <w:rFonts w:asciiTheme="minorHAnsi" w:hAnsiTheme="minorHAnsi" w:cstheme="minorHAnsi"/>
        </w:rPr>
        <w:t>—silver, steel, titanium and zinc. The report then maps production and reserve levels of relevant metals globally, focusing on implications for resource-rich developing countries. It concludes by identifying critical research gaps and suggestions for future work.</w:t>
      </w:r>
    </w:p>
    <w:p w:rsidR="00076908" w:rsidRDefault="00076908" w:rsidP="00076908">
      <w:pPr>
        <w:pStyle w:val="Heading2"/>
      </w:pPr>
      <w:r>
        <w:t>CASE</w:t>
      </w:r>
    </w:p>
    <w:p w:rsidR="00076908" w:rsidRDefault="00076908" w:rsidP="00076908">
      <w:r>
        <w:t>AT DEBRIS:</w:t>
      </w:r>
    </w:p>
    <w:p w:rsidR="00076908" w:rsidRPr="000E3F0E" w:rsidRDefault="00076908" w:rsidP="00076908">
      <w:pPr>
        <w:pStyle w:val="Heading3"/>
        <w:jc w:val="left"/>
      </w:pPr>
      <w:r>
        <w:t xml:space="preserve">[1] CP solves the advantage, </w:t>
      </w:r>
      <w:r>
        <w:t>No Solvency</w:t>
      </w:r>
    </w:p>
    <w:p w:rsidR="00076908" w:rsidRPr="00100A2B" w:rsidRDefault="00076908" w:rsidP="00076908">
      <w:pPr>
        <w:pStyle w:val="Heading4"/>
      </w:pPr>
      <w:r w:rsidRPr="00100A2B">
        <w:t xml:space="preserve">Public sector mining </w:t>
      </w:r>
      <w:proofErr w:type="gramStart"/>
      <w:r w:rsidRPr="00100A2B">
        <w:t>thumps</w:t>
      </w:r>
      <w:r>
        <w:t xml:space="preserve">  -</w:t>
      </w:r>
      <w:proofErr w:type="gramEnd"/>
      <w:r>
        <w:t xml:space="preserve"> they’ll just continue after the Moon treaty is passed</w:t>
      </w:r>
    </w:p>
    <w:p w:rsidR="00076908" w:rsidRPr="00100A2B" w:rsidRDefault="00076908" w:rsidP="00076908">
      <w:r w:rsidRPr="00516958">
        <w:rPr>
          <w:rStyle w:val="StyleUnderline"/>
          <w:b/>
          <w:sz w:val="26"/>
          <w:szCs w:val="26"/>
          <w:u w:val="none"/>
        </w:rPr>
        <w:t>NASA 19</w:t>
      </w:r>
      <w:r w:rsidRPr="00100A2B">
        <w:t xml:space="preserve"> [“NASA Invests in Tech Concepts Aimed at Exploring Lunar Craters, Mining Asteroids,” NASA, June 11, 2019, </w:t>
      </w:r>
      <w:hyperlink r:id="rId14" w:history="1">
        <w:r w:rsidRPr="00100A2B">
          <w:rPr>
            <w:rStyle w:val="Hyperlink"/>
          </w:rPr>
          <w:t>https://www.nasa.gov/press-release/nasa-invests-in-tech-concepts-aimed-at-exploring-lunar-craters-mining-asteroids</w:t>
        </w:r>
      </w:hyperlink>
      <w:r w:rsidRPr="00100A2B">
        <w:t>] TDI</w:t>
      </w:r>
    </w:p>
    <w:p w:rsidR="00076908" w:rsidRPr="001A4F60" w:rsidRDefault="00076908" w:rsidP="00076908">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1A4F60">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15"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6"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A4F60">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1A4F60">
        <w:rPr>
          <w:rStyle w:val="StyleUnderline"/>
          <w:highlight w:val="yellow"/>
        </w:rPr>
        <w:t>data</w:t>
      </w:r>
      <w:r w:rsidRPr="000E5C28">
        <w:rPr>
          <w:rStyle w:val="StyleUnderline"/>
        </w:rPr>
        <w:t xml:space="preserve"> would be </w:t>
      </w:r>
      <w:r w:rsidRPr="001A4F60">
        <w:rPr>
          <w:rStyle w:val="StyleUnderline"/>
          <w:highlight w:val="yellow"/>
        </w:rPr>
        <w:t>used to determine whether a crater can be explored by human or robotic mission</w:t>
      </w:r>
      <w:r w:rsidRPr="001A4F60">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7"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1A4F60">
        <w:rPr>
          <w:rStyle w:val="StyleUnderline"/>
          <w:highlight w:val="yellow"/>
        </w:rPr>
        <w:t xml:space="preserve"> asteroid resource harvesting called optical mining</w:t>
      </w:r>
      <w:r w:rsidRPr="00BD21DF">
        <w:rPr>
          <w:sz w:val="14"/>
        </w:rPr>
        <w:t xml:space="preserve">. Optical mining is an approach for </w:t>
      </w:r>
      <w:r w:rsidRPr="001A4F60">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1A4F60">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extraction and delivery.</w:t>
      </w:r>
    </w:p>
    <w:p w:rsidR="00076908" w:rsidRPr="000E3F0E" w:rsidRDefault="00076908" w:rsidP="00076908"/>
    <w:p w:rsidR="00076908" w:rsidRPr="00F24900" w:rsidRDefault="00076908" w:rsidP="00076908">
      <w:pPr>
        <w:pStyle w:val="Heading3"/>
        <w:rPr>
          <w:rFonts w:cs="Calibri"/>
        </w:rPr>
      </w:pPr>
      <w:r>
        <w:rPr>
          <w:rFonts w:cs="Calibri"/>
        </w:rPr>
        <w:t xml:space="preserve">2- </w:t>
      </w:r>
      <w:r w:rsidRPr="00F24900">
        <w:rPr>
          <w:rFonts w:cs="Calibri"/>
        </w:rPr>
        <w:t>Solvency</w:t>
      </w:r>
    </w:p>
    <w:p w:rsidR="00076908" w:rsidRPr="00F24900" w:rsidRDefault="00076908" w:rsidP="00076908">
      <w:pPr>
        <w:pStyle w:val="Heading4"/>
        <w:rPr>
          <w:rStyle w:val="Style13ptBold"/>
          <w:rFonts w:cs="Calibri"/>
          <w:b/>
          <w:bCs w:val="0"/>
        </w:rPr>
      </w:pPr>
      <w:r w:rsidRPr="00F24900">
        <w:rPr>
          <w:rStyle w:val="Style13ptBold"/>
          <w:rFonts w:cs="Calibri"/>
          <w:b/>
          <w:bCs w:val="0"/>
        </w:rPr>
        <w:t>NASA investing in several space debris cleanup projects – if it won’t get solved by the private sector, it’ll be the public sector which means we still get solvency because we don’t limit the public sector.</w:t>
      </w:r>
    </w:p>
    <w:p w:rsidR="00076908" w:rsidRPr="00F24900" w:rsidRDefault="00076908" w:rsidP="00076908">
      <w:r w:rsidRPr="00F24900">
        <w:rPr>
          <w:rStyle w:val="Style13ptBold"/>
        </w:rPr>
        <w:t>Foust 21</w:t>
      </w:r>
      <w:r w:rsidRPr="00F24900">
        <w:t>[(Jeff Foust</w:t>
      </w:r>
      <w:proofErr w:type="gramStart"/>
      <w:r w:rsidRPr="00F24900">
        <w:t>, )</w:t>
      </w:r>
      <w:proofErr w:type="gramEnd"/>
      <w:r w:rsidRPr="00F24900">
        <w:t xml:space="preserve"> “NASA team to study new roles for the agency in addressing orbital debris,” </w:t>
      </w:r>
      <w:proofErr w:type="spellStart"/>
      <w:r w:rsidRPr="00F24900">
        <w:t>SpaceNews</w:t>
      </w:r>
      <w:proofErr w:type="spellEnd"/>
      <w:r w:rsidRPr="00F24900">
        <w:t>, 6-27-2021 https://spacenews.com/nasa-team-to-study-new-roles-for-the-agency-in-addressing-orbital-debris/#:~:text=WASHINGTON%20%E2%80%94%20NASA%20has%20established%20a,debris%20and%20promote%20space%20sustainability.&amp;text=Lal%20didn't%20elaborate%20on,rather%20than%20an%20interagency%20one]</w:t>
      </w:r>
    </w:p>
    <w:p w:rsidR="00076908" w:rsidRPr="00F24900" w:rsidRDefault="00076908" w:rsidP="00076908">
      <w:r w:rsidRPr="00F24900">
        <w:rPr>
          <w:b/>
          <w:highlight w:val="green"/>
          <w:u w:val="single"/>
        </w:rPr>
        <w:t>NASA has established a</w:t>
      </w:r>
      <w:r w:rsidRPr="00F24900">
        <w:rPr>
          <w:b/>
          <w:u w:val="single"/>
        </w:rPr>
        <w:t xml:space="preserve"> working </w:t>
      </w:r>
      <w:r w:rsidRPr="00F24900">
        <w:rPr>
          <w:b/>
          <w:highlight w:val="green"/>
          <w:u w:val="single"/>
        </w:rPr>
        <w:t>group to</w:t>
      </w:r>
      <w:r w:rsidRPr="00F24900">
        <w:rPr>
          <w:b/>
          <w:u w:val="single"/>
        </w:rPr>
        <w:t xml:space="preserve"> </w:t>
      </w:r>
      <w:r w:rsidRPr="00F24900">
        <w:rPr>
          <w:b/>
          <w:highlight w:val="green"/>
          <w:u w:val="single"/>
        </w:rPr>
        <w:t>examine</w:t>
      </w:r>
      <w:r w:rsidRPr="00F24900">
        <w:rPr>
          <w:b/>
          <w:u w:val="single"/>
        </w:rPr>
        <w:t xml:space="preserve"> what new </w:t>
      </w:r>
      <w:r w:rsidRPr="00F24900">
        <w:rPr>
          <w:b/>
          <w:highlight w:val="green"/>
          <w:u w:val="single"/>
        </w:rPr>
        <w:t>roles</w:t>
      </w:r>
      <w:r w:rsidRPr="00F24900">
        <w:rPr>
          <w:b/>
          <w:u w:val="single"/>
        </w:rPr>
        <w:t xml:space="preserve"> the agency can take </w:t>
      </w:r>
      <w:r w:rsidRPr="00F24900">
        <w:rPr>
          <w:b/>
          <w:highlight w:val="green"/>
          <w:u w:val="single"/>
        </w:rPr>
        <w:t>to mitigate the</w:t>
      </w:r>
      <w:r w:rsidRPr="00F24900">
        <w:rPr>
          <w:b/>
          <w:u w:val="single"/>
        </w:rPr>
        <w:t xml:space="preserve"> growth of orbital </w:t>
      </w:r>
      <w:r w:rsidRPr="00F24900">
        <w:rPr>
          <w:b/>
          <w:highlight w:val="green"/>
          <w:u w:val="single"/>
        </w:rPr>
        <w:t>debris</w:t>
      </w:r>
      <w:r w:rsidRPr="00F24900">
        <w:t xml:space="preserve"> and promote space sustainability. In a talk at the Secure World Foundation’s Summit for Space Sustainability June 23, Bhavya Lal, senior adviser to the NASA administrator for budget and finance, said she is leading a recently established team that </w:t>
      </w:r>
      <w:r w:rsidRPr="00F24900">
        <w:rPr>
          <w:b/>
          <w:highlight w:val="green"/>
          <w:u w:val="single"/>
        </w:rPr>
        <w:t>will examine how the agency could</w:t>
      </w:r>
      <w:r w:rsidRPr="00F24900">
        <w:rPr>
          <w:b/>
          <w:u w:val="single"/>
        </w:rPr>
        <w:t xml:space="preserve"> take a larger role in efforts to </w:t>
      </w:r>
      <w:r w:rsidRPr="00F24900">
        <w:rPr>
          <w:b/>
          <w:highlight w:val="green"/>
          <w:u w:val="single"/>
        </w:rPr>
        <w:t>mitigate and remediate orbital debris</w:t>
      </w:r>
      <w:r w:rsidRPr="00F24900">
        <w:rPr>
          <w:u w:val="single"/>
        </w:rPr>
        <w:t xml:space="preserve">. </w:t>
      </w:r>
      <w:r w:rsidRPr="00F24900">
        <w:rPr>
          <w:sz w:val="16"/>
        </w:rPr>
        <w:t>“We’ve assembled an orbital debris review team in-house to evaluate how NASA can be a more effective leader in the area of space sustainability,” she said. “Our goal is to examine</w:t>
      </w:r>
      <w:r w:rsidRPr="00F24900">
        <w:t xml:space="preserve"> </w:t>
      </w:r>
      <w:r w:rsidRPr="00F24900">
        <w:rPr>
          <w:u w:val="single"/>
        </w:rPr>
        <w:t>how NASA could be a better leader in space sustainability</w:t>
      </w:r>
      <w:r w:rsidRPr="00F24900">
        <w:t xml:space="preserve">.” NASA’s efforts in orbital debris research, she said, have focused primarily on protecting the agency’s own missions, from the International Space Station to robotic spacecraft. “We are </w:t>
      </w:r>
      <w:r w:rsidRPr="00F24900">
        <w:rPr>
          <w:u w:val="single"/>
        </w:rPr>
        <w:t>looking in this review team on things that NASA could be doing beyond what we do in protecting our own assets</w:t>
      </w:r>
      <w:r w:rsidRPr="00F24900">
        <w:rPr>
          <w:sz w:val="16"/>
        </w:rPr>
        <w:t>, being leaders in the broader community,” she said. Lal didn’t elaborate on the team’s work beyond that it is an internal NASA effort rather than an interagency one. “We hope to be sharing our thoughts with you in the coming months,” she said. She described tackling the orbital debris problem with a three-prong approach: reducing the creation of new debris,</w:t>
      </w:r>
      <w:r w:rsidRPr="00F24900">
        <w:t xml:space="preserve"> </w:t>
      </w:r>
      <w:r w:rsidRPr="00F24900">
        <w:rPr>
          <w:u w:val="single"/>
        </w:rPr>
        <w:t>improving tracking of debris and developing ways to remove debris.</w:t>
      </w:r>
      <w:r w:rsidRPr="00F24900">
        <w:t xml:space="preserve"> </w:t>
      </w:r>
      <w:r w:rsidRPr="00F24900">
        <w:rPr>
          <w:sz w:val="16"/>
        </w:rPr>
        <w:t xml:space="preserve">That’s similar, she argued, to ways of dealing with climate change, with ongoing efforts to reduce emissions, track progress and study ways to sequester greenhouse gases. It’s also the model outlined in a </w:t>
      </w:r>
      <w:hyperlink r:id="rId18" w:history="1">
        <w:r w:rsidRPr="00F24900">
          <w:rPr>
            <w:rStyle w:val="Hyperlink"/>
            <w:sz w:val="16"/>
          </w:rPr>
          <w:t>National Orbital Debris Research and Development Plan</w:t>
        </w:r>
      </w:hyperlink>
      <w:r w:rsidRPr="00F24900">
        <w:rPr>
          <w:sz w:val="16"/>
        </w:rPr>
        <w:t>, published in January by the White House Office of Science and Technology Policy in the final days of the Trump administration. It identified as three elements of the plan ways to limit the creation of debris, track and characterize debris, and remediate or repurpose debris. That report recommended that agencies work together to address the research areas identified in the report but did not make any formal assignments. The report listed NASA as having a role in 13 of 14 research areas, the exception being work to improve processing of data for space object catalogs. Lal endorsed that report. “It is important that we begin to implement this plan,” she said. One potential area of activity would be active debris removal</w:t>
      </w:r>
      <w:r w:rsidRPr="00F24900">
        <w:rPr>
          <w:sz w:val="16"/>
          <w:u w:val="single"/>
        </w:rPr>
        <w:t>.</w:t>
      </w:r>
      <w:r w:rsidRPr="00F24900">
        <w:rPr>
          <w:u w:val="single"/>
        </w:rPr>
        <w:t xml:space="preserve"> </w:t>
      </w:r>
      <w:r w:rsidRPr="00F24900">
        <w:rPr>
          <w:b/>
          <w:highlight w:val="green"/>
          <w:u w:val="single"/>
        </w:rPr>
        <w:t>NASA is already developing technologies</w:t>
      </w:r>
      <w:r w:rsidRPr="00F24900">
        <w:rPr>
          <w:b/>
          <w:u w:val="single"/>
        </w:rPr>
        <w:t xml:space="preserve"> for satellite servicing </w:t>
      </w:r>
      <w:r w:rsidRPr="00F24900">
        <w:rPr>
          <w:b/>
          <w:highlight w:val="green"/>
          <w:u w:val="single"/>
        </w:rPr>
        <w:t>that could</w:t>
      </w:r>
      <w:r w:rsidRPr="00F24900">
        <w:rPr>
          <w:b/>
          <w:u w:val="single"/>
        </w:rPr>
        <w:t xml:space="preserve"> also </w:t>
      </w:r>
      <w:r w:rsidRPr="00F24900">
        <w:rPr>
          <w:b/>
          <w:highlight w:val="green"/>
          <w:u w:val="single"/>
        </w:rPr>
        <w:t>be used to remove debris</w:t>
      </w:r>
      <w:r w:rsidRPr="00F24900">
        <w:t xml:space="preserve">. That </w:t>
      </w:r>
      <w:r w:rsidRPr="00F24900">
        <w:rPr>
          <w:b/>
          <w:highlight w:val="green"/>
          <w:u w:val="single"/>
        </w:rPr>
        <w:t>includes the On-orbit Servicing</w:t>
      </w:r>
      <w:r w:rsidRPr="00F24900">
        <w:t xml:space="preserve">, </w:t>
      </w:r>
      <w:r w:rsidRPr="00F24900">
        <w:rPr>
          <w:sz w:val="16"/>
        </w:rPr>
        <w:t xml:space="preserve">Assembly, and Manufacturing (OSAM) 1 mission, formerly known as Restore-L, currently in development. That’s attracted the attention of some in Congress. “You read in the paper quite a bit — and it seems like more and more — that space debris is becoming a problem,” Sen. Shelley Moore Capito (R-W.V.) said at a June 15 hearing of a Senate appropriations subcommittee on NASA’s budget proposal. “With OSAM-1, since you can repair in-space and elongate the life of a satellite, it could help address that issue.” Asked about NASA’s interest in active debris removal technology, Lal said the agency was focused more on early-stage technology development efforts rather than operational systems. An example she mentioned was NASA funding of several studies through the NASA Innovative Advanced Concepts program for very early stage technologies. NASA has not, unlike some other space agencies, funded demonstrations of debris removal technology. During another panel discussion at the conference June 22, one expert warned the United States was in danger of falling behind other nations in this field. “I do think the U.S. is losing an opportunity” in active debris removal technologies, said Asha Balakrishnan, a research staff member at the Science and Technology Policy Institute. “In order to do it, we need direction, at least in the U.S., on which agency is going to take the lead on doing it and who is going to be funded to do it.” Removing orbital debris brings with it both technical and policy challenges, but Lal also mentioned the high costs of debris remediation. Pilot projects funded by the European Space Agency and Japan Aerospace Exploration Agency to remove objects have a cost of more than $1 million per kilogram, she noted. Given current estimates of more than 8,000 metric tons — 8 million kilograms — of debris in orbit, “we’re talking about trillions of dollars of debris removal,” she said. </w:t>
      </w:r>
      <w:r w:rsidRPr="00F24900">
        <w:t>“This is a challenge, but, of course, it’s also an opportunity,” she said. “</w:t>
      </w:r>
      <w:r w:rsidRPr="00F24900">
        <w:rPr>
          <w:b/>
          <w:highlight w:val="green"/>
          <w:u w:val="single"/>
        </w:rPr>
        <w:t>Space is a</w:t>
      </w:r>
      <w:r w:rsidRPr="00F24900">
        <w:rPr>
          <w:b/>
          <w:u w:val="single"/>
        </w:rPr>
        <w:t xml:space="preserve"> big, diverse and </w:t>
      </w:r>
      <w:r w:rsidRPr="00F24900">
        <w:rPr>
          <w:b/>
          <w:highlight w:val="green"/>
          <w:u w:val="single"/>
        </w:rPr>
        <w:t>innovative sector, and</w:t>
      </w:r>
      <w:r w:rsidRPr="00F24900">
        <w:rPr>
          <w:b/>
          <w:u w:val="single"/>
        </w:rPr>
        <w:t xml:space="preserve"> together we </w:t>
      </w:r>
      <w:r w:rsidRPr="00F24900">
        <w:rPr>
          <w:b/>
          <w:highlight w:val="green"/>
          <w:u w:val="single"/>
        </w:rPr>
        <w:t>can come up with amazing approaches that</w:t>
      </w:r>
      <w:r w:rsidRPr="00F24900">
        <w:rPr>
          <w:b/>
          <w:u w:val="single"/>
        </w:rPr>
        <w:t xml:space="preserve"> don’t just </w:t>
      </w:r>
      <w:r w:rsidRPr="00F24900">
        <w:rPr>
          <w:b/>
          <w:highlight w:val="green"/>
          <w:u w:val="single"/>
        </w:rPr>
        <w:t>involve technology</w:t>
      </w:r>
      <w:r w:rsidRPr="00F24900">
        <w:rPr>
          <w:b/>
          <w:u w:val="single"/>
        </w:rPr>
        <w:t xml:space="preserve"> but also regulatory, policy </w:t>
      </w:r>
      <w:r w:rsidRPr="00F24900">
        <w:rPr>
          <w:b/>
          <w:highlight w:val="green"/>
          <w:u w:val="single"/>
        </w:rPr>
        <w:t>and other kinds of innovations</w:t>
      </w:r>
      <w:r w:rsidRPr="00F24900">
        <w:rPr>
          <w:b/>
          <w:u w:val="single"/>
        </w:rPr>
        <w:t>.”</w:t>
      </w:r>
    </w:p>
    <w:p w:rsidR="00076908" w:rsidRPr="00100A2B" w:rsidRDefault="00076908" w:rsidP="00076908">
      <w:pPr>
        <w:pStyle w:val="Heading4"/>
        <w:rPr>
          <w:rFonts w:eastAsia="Malgun Gothic"/>
        </w:rPr>
      </w:pPr>
      <w:r>
        <w:t xml:space="preserve">[3] even if you don’t buy that, </w:t>
      </w:r>
      <w:bookmarkStart w:id="1" w:name="_Hlk77231928"/>
      <w:r w:rsidRPr="00100A2B">
        <w:rPr>
          <w:rFonts w:eastAsia="Malgun Gothic"/>
        </w:rPr>
        <w:t>Time frame</w:t>
      </w:r>
      <w:r>
        <w:rPr>
          <w:rFonts w:eastAsia="Malgun Gothic"/>
        </w:rPr>
        <w:t xml:space="preserve"> is key</w:t>
      </w:r>
      <w:r w:rsidRPr="00100A2B">
        <w:rPr>
          <w:rFonts w:eastAsia="Malgun Gothic"/>
        </w:rPr>
        <w:t xml:space="preserve"> – Kessler effect 200 years away</w:t>
      </w:r>
    </w:p>
    <w:p w:rsidR="00076908" w:rsidRPr="00100A2B" w:rsidRDefault="00076908" w:rsidP="00076908">
      <w:pPr>
        <w:rPr>
          <w:rFonts w:eastAsia="Calibri"/>
        </w:rPr>
      </w:pPr>
      <w:bookmarkStart w:id="2"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2"/>
    <w:p w:rsidR="00076908" w:rsidRPr="00100A2B" w:rsidRDefault="00076908" w:rsidP="00076908">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rsidR="00076908" w:rsidRPr="00100A2B" w:rsidRDefault="00076908" w:rsidP="00076908">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1"/>
    <w:p w:rsidR="00076908" w:rsidRDefault="00B4708B" w:rsidP="00B4708B">
      <w:pPr>
        <w:pStyle w:val="Heading4"/>
      </w:pPr>
      <w:r>
        <w:t>[</w:t>
      </w:r>
      <w:proofErr w:type="gramStart"/>
      <w:r>
        <w:t>4]</w:t>
      </w:r>
      <w:r w:rsidR="00076908">
        <w:t>No</w:t>
      </w:r>
      <w:proofErr w:type="gramEnd"/>
      <w:r w:rsidR="00076908">
        <w:t xml:space="preserve"> solvency- they can just put public sector shit in there, doesn’t mean that it won’t cause Kessler effect either way</w:t>
      </w:r>
      <w:r w:rsidR="00BD1E23">
        <w:t xml:space="preserve"> or that private sector uniquely causes Kessler effect</w:t>
      </w:r>
    </w:p>
    <w:p w:rsidR="00076908" w:rsidRDefault="00076908" w:rsidP="00076908"/>
    <w:p w:rsidR="00B4708B" w:rsidRPr="00F24900" w:rsidRDefault="00B4708B" w:rsidP="00B4708B">
      <w:pPr>
        <w:pStyle w:val="Heading4"/>
        <w:rPr>
          <w:rFonts w:cs="Calibri"/>
        </w:rPr>
      </w:pPr>
      <w:r>
        <w:t xml:space="preserve">1AC Proper- </w:t>
      </w:r>
      <w:r w:rsidRPr="00F24900">
        <w:rPr>
          <w:rFonts w:cs="Calibri"/>
        </w:rPr>
        <w:t xml:space="preserve">“Appropriation of outer space” by private entities refers to the exercise of exclusive control of space. </w:t>
      </w:r>
    </w:p>
    <w:p w:rsidR="00B4708B" w:rsidRPr="00F24900" w:rsidRDefault="00B4708B" w:rsidP="00B4708B">
      <w:r w:rsidRPr="00F24900">
        <w:t xml:space="preserve">TIMOTHY JUSTIN </w:t>
      </w:r>
      <w:r w:rsidRPr="00F24900">
        <w:rPr>
          <w:rStyle w:val="Style13ptBold"/>
        </w:rPr>
        <w:t>TRAPP</w:t>
      </w:r>
      <w:r w:rsidRPr="00F24900">
        <w:t xml:space="preserve">, JD Candidate @ UIUC Law, </w:t>
      </w:r>
      <w:r w:rsidRPr="00F24900">
        <w:rPr>
          <w:rStyle w:val="Style13ptBold"/>
        </w:rPr>
        <w:t>’13</w:t>
      </w:r>
      <w:r w:rsidRPr="00F24900">
        <w:t>, TAKING UP SPACE BY ANY OTHER MEANS: COMING TO TERMS WITH THE NONAPPROPRIATION ARTICLE OF THE OUTER SPACE TREATY UNIVERSITY OF ILLINOIS LAW REVIEW [Vol. 2013 No. 4]</w:t>
      </w:r>
    </w:p>
    <w:p w:rsidR="00B4708B" w:rsidRPr="00F24900" w:rsidRDefault="00B4708B" w:rsidP="00B4708B">
      <w:r w:rsidRPr="00F24900">
        <w:t xml:space="preserve">The issues presented in relation to the </w:t>
      </w:r>
      <w:proofErr w:type="spellStart"/>
      <w:r w:rsidRPr="00F24900">
        <w:t>nonappropriation</w:t>
      </w:r>
      <w:proofErr w:type="spellEnd"/>
      <w:r w:rsidRPr="00F24900">
        <w:t xml:space="preserve"> article of the Outer Space Treaty should be clear.214 The ITU has, quite blatantly, created something akin to “</w:t>
      </w:r>
      <w:r w:rsidRPr="00F24900">
        <w:rPr>
          <w:rStyle w:val="StyleUnderline"/>
        </w:rPr>
        <w:t>property interests in outer space</w:t>
      </w:r>
      <w:r w:rsidRPr="00F24900">
        <w:t xml:space="preserve">.”215 It allows nations to exclude others from their orbital slots, even when the nation is not currently using that slot.216 This </w:t>
      </w:r>
      <w:r w:rsidRPr="00F24900">
        <w:rPr>
          <w:rStyle w:val="StyleUnderline"/>
        </w:rPr>
        <w:t>is directly in line with at least one definition of outer-space appropriation</w:t>
      </w:r>
      <w:r w:rsidRPr="00F24900">
        <w:t>.217 [**Start Footnote 217**Id. at 236 (“</w:t>
      </w:r>
      <w:r w:rsidRPr="00F24900">
        <w:rPr>
          <w:rStyle w:val="Emphasis"/>
          <w:highlight w:val="green"/>
        </w:rPr>
        <w:t>Appropriation of outer space</w:t>
      </w:r>
      <w:r w:rsidRPr="00F24900">
        <w:t xml:space="preserve">, </w:t>
      </w:r>
      <w:r w:rsidRPr="00F24900">
        <w:rPr>
          <w:rStyle w:val="Emphasis"/>
        </w:rPr>
        <w:t xml:space="preserve">therefore, </w:t>
      </w:r>
      <w:r w:rsidRPr="00F24900">
        <w:rPr>
          <w:rStyle w:val="Emphasis"/>
          <w:highlight w:val="green"/>
        </w:rPr>
        <w:t>is ‘the exercise of exclusive control or</w:t>
      </w:r>
      <w:r w:rsidRPr="00F24900">
        <w:rPr>
          <w:rStyle w:val="Emphasis"/>
        </w:rPr>
        <w:t xml:space="preserve"> exclusive </w:t>
      </w:r>
      <w:r w:rsidRPr="00F24900">
        <w:rPr>
          <w:rStyle w:val="Emphasis"/>
          <w:highlight w:val="green"/>
        </w:rPr>
        <w:t>use’ with a sense of permanence, which limits other nations’ access to i</w:t>
      </w:r>
      <w:r w:rsidRPr="00F24900">
        <w:rPr>
          <w:highlight w:val="green"/>
        </w:rPr>
        <w:t>t</w:t>
      </w:r>
      <w:r w:rsidRPr="00F24900">
        <w:t>.”) (quoting Milton L. Smith, The Role of the ITU in the Development of Space Law, 17 ANNALS AIR &amp; SPACE L. 157, 165 (1992)). **End Footnote 217*</w:t>
      </w:r>
      <w:proofErr w:type="gramStart"/>
      <w:r w:rsidRPr="00F24900">
        <w:t>*]The</w:t>
      </w:r>
      <w:proofErr w:type="gramEnd"/>
      <w:r w:rsidRPr="00F24900">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B4708B" w:rsidRDefault="00B4708B" w:rsidP="00B4708B">
      <w:pPr>
        <w:pStyle w:val="Heading4"/>
      </w:pPr>
      <w:proofErr w:type="spellStart"/>
      <w:r>
        <w:t>Satelites</w:t>
      </w:r>
      <w:proofErr w:type="spellEnd"/>
      <w:r>
        <w:t xml:space="preserve"> just occupy a piece of land temporarily meaning that they don’t appropriate anything</w:t>
      </w:r>
    </w:p>
    <w:p w:rsidR="00B4708B" w:rsidRDefault="00B4708B" w:rsidP="00B4708B">
      <w:r>
        <w:t>Takes out any offence</w:t>
      </w:r>
    </w:p>
    <w:p w:rsidR="006A6F16" w:rsidRPr="00AD4211" w:rsidRDefault="006A6F16" w:rsidP="006A6F16">
      <w:pPr>
        <w:pStyle w:val="Heading4"/>
      </w:pPr>
      <w:r w:rsidRPr="00AD4211">
        <w:t>No impact to Ozone hole- also unknown causes</w:t>
      </w:r>
    </w:p>
    <w:p w:rsidR="006A6F16" w:rsidRPr="00AD4211" w:rsidRDefault="006A6F16" w:rsidP="006A6F16">
      <w:r w:rsidRPr="00AD4211">
        <w:rPr>
          <w:rStyle w:val="Style13ptBold"/>
        </w:rPr>
        <w:t>Hand 2/10</w:t>
      </w:r>
      <w:r w:rsidRPr="00AD4211">
        <w:t xml:space="preserve">/16. Eric Hand is a staff writer who writes about planetary </w:t>
      </w:r>
      <w:proofErr w:type="spellStart"/>
      <w:r w:rsidRPr="00AD4211">
        <w:t>issures</w:t>
      </w:r>
      <w:proofErr w:type="spellEnd"/>
      <w:r w:rsidRPr="00AD4211">
        <w:t xml:space="preserve">. </w:t>
      </w:r>
      <w:hyperlink r:id="rId19" w:history="1">
        <w:r w:rsidRPr="00AD4211">
          <w:rPr>
            <w:rStyle w:val="Hyperlink"/>
          </w:rPr>
          <w:t>http://www.sciencemag.org/news/2016/02/record-ozone-hole-may-open-over-arctic-spring</w:t>
        </w:r>
      </w:hyperlink>
      <w:r w:rsidRPr="00AD4211">
        <w:t xml:space="preserve">, Ben Bernstein </w:t>
      </w:r>
    </w:p>
    <w:p w:rsidR="006A6F16" w:rsidRPr="00AD4211" w:rsidRDefault="006A6F16" w:rsidP="006A6F16">
      <w:pPr>
        <w:rPr>
          <w:sz w:val="12"/>
        </w:rPr>
      </w:pPr>
      <w:r w:rsidRPr="00AD4211">
        <w:rPr>
          <w:sz w:val="12"/>
        </w:rPr>
        <w:t xml:space="preserve">Lingering atmospheric pollutants and a blast of frigid air have carved an unusually deep hole in Earth’s protective ozone layer over the Arctic, and it threatens to get deeper. Atmospheric scientists are analyzing data from weather balloons and satellites for clues to how the ozone will fare when sunlight—a third factor in ozone loss—returns to the Arctic in the spring. But they are already worrying about how extra ultraviolet light might affect humans and ecosystems below and wondering whether climate change will make such Arctic holes more common or severe. Record cold temperatures in the Arctic stratospheric ozone layer, 15 to 35 kilometers up, are the proximate cause for this year’s losses, because they help to unleash ozone-destroying chemicals. “This winter has been stunning,” says Markus Rex, an atmospheric chemist at the Alfred Wegener Institute in Potsdam, Germany. By next week, about 25% of the Arctic’s ozone will be destroyed, he says. This time of year, the stratosphere tends to warm up with the breakdown of the polar vortex, a cyclone that traps cold air. But if a strong vortex persists another month as light </w:t>
      </w:r>
      <w:proofErr w:type="gramStart"/>
      <w:r w:rsidRPr="00AD4211">
        <w:rPr>
          <w:sz w:val="12"/>
        </w:rPr>
        <w:t>returns</w:t>
      </w:r>
      <w:proofErr w:type="gramEnd"/>
      <w:r w:rsidRPr="00AD4211">
        <w:rPr>
          <w:sz w:val="12"/>
        </w:rPr>
        <w:t xml:space="preserve"> to the Arctic after the dark winter, ozone losses will get much bigger, Rex says. Conditions are ripe for losses to surpass a record Arctic ozone hole observed in the spring of 2011, he adds. At Earth’s surface, ozone is a caustic chemical and a health hazard. But in the stratosphere, it shields the planet from ultraviolet light. Scientists noticed in the 1980s that chlorine-containing chemicals commonly used in refrigerants were reacting to form compounds that ate away stratospheric ozone, especially over the poles. The 1989 Montreal Protocol led to the phaseout of those chemicals, but their long atmospheric lifetime means that seasonal ozone losses will persist well into this century. Every year, a major ozone hole opens up over Antarctica, where winters are colder and polar vortices are stronger and more stable than over the Arctic. But this year, the Arctic could be the poster child. Cold temperatures have allowed nitric acid, mostly from natural sources, to condense and form the peculiar, iridescent clouds that have been spotted all over northern latitudes this winter. “They’re beautiful, but once I see them, I’m concerned—they’re dangerous,” Rex says. That’s because the clouds catalyze the reactions that mobilize chlorine into active chemicals that can react in the presence of sunlight to destroy ozone. An instrument on the NASA AURA satellite has detected record lows of the inert forms of chlorine and rising amounts of the active ones, notes Gloria Manney, an atmospheric scientist at </w:t>
      </w:r>
      <w:proofErr w:type="spellStart"/>
      <w:r w:rsidRPr="00AD4211">
        <w:rPr>
          <w:sz w:val="12"/>
        </w:rPr>
        <w:t>NorthWest</w:t>
      </w:r>
      <w:proofErr w:type="spellEnd"/>
      <w:r w:rsidRPr="00AD4211">
        <w:rPr>
          <w:sz w:val="12"/>
        </w:rPr>
        <w:t xml:space="preserve"> Research Associates in Socorro, New Mexico. “Conditions are primed,” she says. “The last ingredient we need is sunlight.” Weather models are predicting some warming of the stratosphere this week, she adds, but probably not enough to halt the ozone destroying brew. The Arctic vortex tends to behave erratically, with blobs of cold air often dipping into more heavily populated northern latitudes. The influx of ozone-poor air could cause problems for people there, who are unused to wearing sunscreen in March, Rex says. “If we get such a deep minimum, then people need to be informed,” he says. The extra radiation could even adversely affect phytoplankton, which typically bloom in the Arctic Ocean each spring, Rex suggests. </w:t>
      </w:r>
      <w:r w:rsidRPr="00AD4211">
        <w:rPr>
          <w:rStyle w:val="StyleUnderline"/>
        </w:rPr>
        <w:t xml:space="preserve">Ross </w:t>
      </w:r>
      <w:proofErr w:type="spellStart"/>
      <w:r w:rsidRPr="00AD4211">
        <w:rPr>
          <w:rStyle w:val="StyleUnderline"/>
        </w:rPr>
        <w:t>Salawitch</w:t>
      </w:r>
      <w:proofErr w:type="spellEnd"/>
      <w:r w:rsidRPr="00AD4211">
        <w:rPr>
          <w:rStyle w:val="StyleUnderline"/>
        </w:rPr>
        <w:t>, an atmospheric chemist at the University of Maryland</w:t>
      </w:r>
      <w:r w:rsidRPr="00AD4211">
        <w:rPr>
          <w:sz w:val="12"/>
        </w:rPr>
        <w:t xml:space="preserve">, College Park, </w:t>
      </w:r>
      <w:r w:rsidRPr="00AD4211">
        <w:rPr>
          <w:rStyle w:val="StyleUnderline"/>
        </w:rPr>
        <w:t xml:space="preserve">says </w:t>
      </w:r>
      <w:r w:rsidRPr="00AD4211">
        <w:rPr>
          <w:rStyle w:val="StyleUnderline"/>
          <w:highlight w:val="cyan"/>
        </w:rPr>
        <w:t>the health hazards shouldn’t be sensationalized</w:t>
      </w:r>
      <w:r w:rsidRPr="00AD4211">
        <w:rPr>
          <w:sz w:val="12"/>
        </w:rPr>
        <w:t>. “</w:t>
      </w:r>
      <w:r w:rsidRPr="00AD4211">
        <w:rPr>
          <w:rStyle w:val="Emphasis"/>
          <w:highlight w:val="cyan"/>
        </w:rPr>
        <w:t>The worst-case scenario would be folks in high northern latitudes being in a type of ultraviolet environment that people are exposed to all the time in San Diego</w:t>
      </w:r>
      <w:r w:rsidRPr="00AD4211">
        <w:rPr>
          <w:sz w:val="12"/>
        </w:rPr>
        <w:t xml:space="preserve">.” For </w:t>
      </w:r>
      <w:proofErr w:type="spellStart"/>
      <w:r w:rsidRPr="00AD4211">
        <w:rPr>
          <w:sz w:val="12"/>
        </w:rPr>
        <w:t>Salawitch</w:t>
      </w:r>
      <w:proofErr w:type="spellEnd"/>
      <w:r w:rsidRPr="00AD4211">
        <w:rPr>
          <w:sz w:val="12"/>
        </w:rPr>
        <w:t xml:space="preserve">, </w:t>
      </w:r>
      <w:r w:rsidRPr="00AD4211">
        <w:rPr>
          <w:rStyle w:val="StyleUnderline"/>
          <w:highlight w:val="cyan"/>
        </w:rPr>
        <w:t>the bigger question is what role climate change might be playing</w:t>
      </w:r>
      <w:r w:rsidRPr="00AD4211">
        <w:rPr>
          <w:rStyle w:val="StyleUnderline"/>
        </w:rPr>
        <w:t xml:space="preserve">. </w:t>
      </w:r>
      <w:r w:rsidRPr="00AD4211">
        <w:rPr>
          <w:rStyle w:val="StyleUnderline"/>
          <w:highlight w:val="cyan"/>
        </w:rPr>
        <w:t>The notoriously mercurial polar weather is the main factor determining how much ozone is destroyed each spring</w:t>
      </w:r>
      <w:r w:rsidRPr="00AD4211">
        <w:rPr>
          <w:rStyle w:val="StyleUnderline"/>
        </w:rPr>
        <w:t>, he says</w:t>
      </w:r>
      <w:r w:rsidRPr="00AD4211">
        <w:rPr>
          <w:sz w:val="12"/>
        </w:rPr>
        <w:t xml:space="preserve">. But </w:t>
      </w:r>
      <w:r w:rsidRPr="00AD4211">
        <w:rPr>
          <w:rStyle w:val="StyleUnderline"/>
          <w:highlight w:val="cyan"/>
        </w:rPr>
        <w:t>climate change is also expected to cool the stratosphere over the long run</w:t>
      </w:r>
      <w:r w:rsidRPr="00AD4211">
        <w:rPr>
          <w:rStyle w:val="StyleUnderline"/>
        </w:rPr>
        <w:t>. The same greenhouse gases that trap heat in the lower atmosphere allow the stratosphere to more effectively radiate energy into space</w:t>
      </w:r>
      <w:r w:rsidRPr="00AD4211">
        <w:rPr>
          <w:sz w:val="12"/>
        </w:rPr>
        <w:t xml:space="preserve">. On its own, </w:t>
      </w:r>
      <w:r w:rsidRPr="00AD4211">
        <w:rPr>
          <w:rStyle w:val="StyleUnderline"/>
          <w:highlight w:val="cyan"/>
        </w:rPr>
        <w:t>the stratospheric cooling could make bad ozone years in the Arctic more common. It should also make polar vortices stronger, and more stable</w:t>
      </w:r>
      <w:r w:rsidRPr="00AD4211">
        <w:rPr>
          <w:sz w:val="12"/>
        </w:rPr>
        <w:t xml:space="preserve">. But there is evidence that storminess at lower latitudes—another thing that is expected to increase in a warming world—will make stable polar vortices less common. Which effects will win out? </w:t>
      </w:r>
      <w:proofErr w:type="spellStart"/>
      <w:r w:rsidRPr="00AD4211">
        <w:rPr>
          <w:sz w:val="12"/>
        </w:rPr>
        <w:t>Salawitch</w:t>
      </w:r>
      <w:proofErr w:type="spellEnd"/>
      <w:r w:rsidRPr="00AD4211">
        <w:rPr>
          <w:sz w:val="12"/>
        </w:rPr>
        <w:t xml:space="preserve"> offers a parallel to hurricanes. Climate change is expected to make tropical hurricanes less frequent but more intense. Persistent Arctic vortices, too, could become scarcer but stronger. “When you have cold winters, they tend to be whoppers.” And that could mean that Arctic holes like this </w:t>
      </w:r>
      <w:proofErr w:type="spellStart"/>
      <w:proofErr w:type="gramStart"/>
      <w:r w:rsidRPr="00AD4211">
        <w:rPr>
          <w:sz w:val="12"/>
        </w:rPr>
        <w:t>year’s</w:t>
      </w:r>
      <w:proofErr w:type="spellEnd"/>
      <w:proofErr w:type="gramEnd"/>
      <w:r w:rsidRPr="00AD4211">
        <w:rPr>
          <w:sz w:val="12"/>
        </w:rPr>
        <w:t xml:space="preserve"> could get deeper in the future. </w:t>
      </w:r>
    </w:p>
    <w:p w:rsidR="006A6F16" w:rsidRDefault="003813F6" w:rsidP="00B4708B">
      <w:r>
        <w:t>AT UV:</w:t>
      </w:r>
    </w:p>
    <w:p w:rsidR="003813F6" w:rsidRDefault="003813F6" w:rsidP="003813F6">
      <w:pPr>
        <w:pStyle w:val="Heading4"/>
      </w:pPr>
      <w:r>
        <w:t>No 1AR Theory—</w:t>
      </w:r>
    </w:p>
    <w:p w:rsidR="003813F6" w:rsidRDefault="003813F6" w:rsidP="003813F6">
      <w:pPr>
        <w:pStyle w:val="Heading4"/>
      </w:pPr>
      <w:r>
        <w:t xml:space="preserve">[1] The 2NR must overcover theory since they get </w:t>
      </w:r>
      <w:proofErr w:type="gramStart"/>
      <w:r>
        <w:t>3 minute</w:t>
      </w:r>
      <w:proofErr w:type="gramEnd"/>
      <w:r>
        <w:t xml:space="preserve"> 2ar collapse on one of the layers and persuasiveness advantage of a 3 minute 2ar</w:t>
      </w:r>
    </w:p>
    <w:p w:rsidR="003813F6" w:rsidRDefault="003813F6" w:rsidP="003813F6">
      <w:pPr>
        <w:pStyle w:val="Heading4"/>
      </w:pPr>
      <w:r>
        <w:t xml:space="preserve">[2] Responses to my counter </w:t>
      </w:r>
      <w:proofErr w:type="spellStart"/>
      <w:r>
        <w:t>interp</w:t>
      </w:r>
      <w:proofErr w:type="spellEnd"/>
      <w:r>
        <w:t xml:space="preserve"> will be new which means 1ar theory necessitates intervention—-outweighs because it makes the decision arbitrary</w:t>
      </w:r>
      <w:bookmarkStart w:id="3" w:name="_GoBack"/>
      <w:bookmarkEnd w:id="3"/>
    </w:p>
    <w:p w:rsidR="003813F6" w:rsidRDefault="003813F6" w:rsidP="003813F6">
      <w:pPr>
        <w:pStyle w:val="Heading4"/>
      </w:pPr>
      <w:r>
        <w:t>[3] I only have one chance to respond after it is introduced while they have two chances</w:t>
      </w:r>
    </w:p>
    <w:p w:rsidR="003813F6" w:rsidRDefault="003813F6" w:rsidP="003813F6">
      <w:pPr>
        <w:pStyle w:val="Heading4"/>
      </w:pPr>
      <w:r>
        <w:t xml:space="preserve">[4] Deters the 1NC from checking abuse out of fear for 1AR meta-theory, which destroys me since it's also preclusive. Turns their infinite abuse </w:t>
      </w:r>
      <w:proofErr w:type="spellStart"/>
      <w:r>
        <w:t>args</w:t>
      </w:r>
      <w:proofErr w:type="spellEnd"/>
      <w:r>
        <w:t>.</w:t>
      </w:r>
    </w:p>
    <w:p w:rsidR="003813F6" w:rsidRDefault="003813F6" w:rsidP="003813F6">
      <w:pPr>
        <w:pStyle w:val="Heading4"/>
      </w:pPr>
      <w:r>
        <w:t>[5]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rsidR="003813F6" w:rsidRPr="00B4708B" w:rsidRDefault="003813F6" w:rsidP="00B4708B"/>
    <w:sectPr w:rsidR="003813F6" w:rsidRPr="00B47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jun Rishi"/>
    <w:docVar w:name="RibbonPointer" w:val="150407768"/>
    <w:docVar w:name="VerbatimVersion" w:val="5.1"/>
  </w:docVars>
  <w:rsids>
    <w:rsidRoot w:val="00076908"/>
    <w:rsid w:val="000139A3"/>
    <w:rsid w:val="00076908"/>
    <w:rsid w:val="00100833"/>
    <w:rsid w:val="00104529"/>
    <w:rsid w:val="00105942"/>
    <w:rsid w:val="00107396"/>
    <w:rsid w:val="00144A4C"/>
    <w:rsid w:val="00176AB0"/>
    <w:rsid w:val="00177B7D"/>
    <w:rsid w:val="0018322D"/>
    <w:rsid w:val="001B5776"/>
    <w:rsid w:val="001E527A"/>
    <w:rsid w:val="001F78CE"/>
    <w:rsid w:val="0021466A"/>
    <w:rsid w:val="00251FC7"/>
    <w:rsid w:val="002855A7"/>
    <w:rsid w:val="002B146A"/>
    <w:rsid w:val="002B5E17"/>
    <w:rsid w:val="00315690"/>
    <w:rsid w:val="00316B75"/>
    <w:rsid w:val="00325646"/>
    <w:rsid w:val="003460F2"/>
    <w:rsid w:val="003813F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F16"/>
    <w:rsid w:val="006C2375"/>
    <w:rsid w:val="006D4ECC"/>
    <w:rsid w:val="00722258"/>
    <w:rsid w:val="007243E5"/>
    <w:rsid w:val="00766EA0"/>
    <w:rsid w:val="007A2226"/>
    <w:rsid w:val="007C0B05"/>
    <w:rsid w:val="007F5B66"/>
    <w:rsid w:val="00814C45"/>
    <w:rsid w:val="00823A1C"/>
    <w:rsid w:val="00845B9D"/>
    <w:rsid w:val="00860984"/>
    <w:rsid w:val="008B3ECB"/>
    <w:rsid w:val="008B4E85"/>
    <w:rsid w:val="008C1B2E"/>
    <w:rsid w:val="008E38FD"/>
    <w:rsid w:val="0091627E"/>
    <w:rsid w:val="0097032B"/>
    <w:rsid w:val="009D2EAD"/>
    <w:rsid w:val="009D54B2"/>
    <w:rsid w:val="009E1922"/>
    <w:rsid w:val="009F7ED2"/>
    <w:rsid w:val="00A93661"/>
    <w:rsid w:val="00A95652"/>
    <w:rsid w:val="00AC0AB8"/>
    <w:rsid w:val="00B33C6D"/>
    <w:rsid w:val="00B4508F"/>
    <w:rsid w:val="00B4708B"/>
    <w:rsid w:val="00B55AD5"/>
    <w:rsid w:val="00B8057C"/>
    <w:rsid w:val="00BD1E2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A8D9B"/>
  <w15:chartTrackingRefBased/>
  <w15:docId w15:val="{8C1B3396-0D3A-46EE-8E8E-3C77C5B9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813F6"/>
    <w:rPr>
      <w:rFonts w:ascii="Calibri" w:hAnsi="Calibri" w:cs="Calibri"/>
    </w:rPr>
  </w:style>
  <w:style w:type="paragraph" w:styleId="Heading1">
    <w:name w:val="heading 1"/>
    <w:aliases w:val="Pocket"/>
    <w:basedOn w:val="Normal"/>
    <w:next w:val="Normal"/>
    <w:link w:val="Heading1Char"/>
    <w:qFormat/>
    <w:rsid w:val="003813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813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813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3813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1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3F6"/>
  </w:style>
  <w:style w:type="character" w:customStyle="1" w:styleId="Heading1Char">
    <w:name w:val="Heading 1 Char"/>
    <w:aliases w:val="Pocket Char"/>
    <w:basedOn w:val="DefaultParagraphFont"/>
    <w:link w:val="Heading1"/>
    <w:rsid w:val="003813F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813F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813F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3813F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3813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813F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813F6"/>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3813F6"/>
    <w:rPr>
      <w:color w:val="auto"/>
      <w:u w:val="none"/>
    </w:rPr>
  </w:style>
  <w:style w:type="character" w:styleId="FollowedHyperlink">
    <w:name w:val="FollowedHyperlink"/>
    <w:basedOn w:val="DefaultParagraphFont"/>
    <w:uiPriority w:val="99"/>
    <w:semiHidden/>
    <w:unhideWhenUsed/>
    <w:rsid w:val="003813F6"/>
    <w:rPr>
      <w:color w:val="auto"/>
      <w:u w:val="none"/>
    </w:rPr>
  </w:style>
  <w:style w:type="paragraph" w:customStyle="1" w:styleId="Emphasis1">
    <w:name w:val="Emphasis1"/>
    <w:basedOn w:val="Normal"/>
    <w:link w:val="Emphasis"/>
    <w:autoRedefine/>
    <w:uiPriority w:val="7"/>
    <w:qFormat/>
    <w:rsid w:val="000769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0769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076908"/>
    <w:pPr>
      <w:ind w:left="720"/>
      <w:contextualSpacing/>
    </w:pPr>
  </w:style>
  <w:style w:type="paragraph" w:customStyle="1" w:styleId="textbold">
    <w:name w:val="text bold"/>
    <w:basedOn w:val="Normal"/>
    <w:autoRedefine/>
    <w:uiPriority w:val="7"/>
    <w:qFormat/>
    <w:rsid w:val="006A6F16"/>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acereview.com/article/2863/1%20Accessed%209-8-2019" TargetMode="External"/><Relationship Id="rId13" Type="http://schemas.openxmlformats.org/officeDocument/2006/relationships/hyperlink" Target="https://documents.worldbank.org/en/publication/documents-reports/documentdetail/207371500386458722/the-growing-role-of-minerals-and-metals-for-a-low-carbon-future" TargetMode="External"/><Relationship Id="rId18" Type="http://schemas.openxmlformats.org/officeDocument/2006/relationships/hyperlink" Target="https://trumpwhitehouse.archives.gov/wp-content/uploads/2021/01/National-Orbital-Debris-RD-Plan-202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ommons.erau.edu/cgi/viewcontent.cgi?article=1262&amp;context=stm" TargetMode="External"/><Relationship Id="rId12" Type="http://schemas.openxmlformats.org/officeDocument/2006/relationships/hyperlink" Target="https://www.legal500.com/gc-magazine/feature/the-new-space-race/" TargetMode="External"/><Relationship Id="rId17" Type="http://schemas.openxmlformats.org/officeDocument/2006/relationships/hyperlink" Target="https://www.nasa.gov/directorates/spacetech/niac/2019_Phase_I_Phase_II/Mini_Bee_Prototype" TargetMode="External"/><Relationship Id="rId2" Type="http://schemas.openxmlformats.org/officeDocument/2006/relationships/numbering" Target="numbering.xml"/><Relationship Id="rId16" Type="http://schemas.openxmlformats.org/officeDocument/2006/relationships/hyperlink" Target="https://www.nasa.gov/nia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ommons.erau.edu/cgi/viewcontent.cgi?article=1262&amp;context=stm" TargetMode="External"/><Relationship Id="rId11" Type="http://schemas.openxmlformats.org/officeDocument/2006/relationships/hyperlink" Target="https://dukespace.lib.duke.edu/dspace/bitstream/handle/10161/12521/isqu12185.pdf?sequence=1" TargetMode="External"/><Relationship Id="rId5" Type="http://schemas.openxmlformats.org/officeDocument/2006/relationships/webSettings" Target="webSettings.xml"/><Relationship Id="rId15" Type="http://schemas.openxmlformats.org/officeDocument/2006/relationships/hyperlink" Target="https://www.nasa.gov/specials/moon2mars/" TargetMode="External"/><Relationship Id="rId10" Type="http://schemas.openxmlformats.org/officeDocument/2006/relationships/hyperlink" Target="https://www.ft.com/content/91c5f083-b783-4293-a007-9802ac9ad1f8" TargetMode="External"/><Relationship Id="rId19" Type="http://schemas.openxmlformats.org/officeDocument/2006/relationships/hyperlink" Target="http://www.sciencemag.org/news/2016/02/record-ozone-hole-may-open-over-arctic-spring" TargetMode="External"/><Relationship Id="rId4" Type="http://schemas.openxmlformats.org/officeDocument/2006/relationships/settings" Target="settings.xml"/><Relationship Id="rId9" Type="http://schemas.openxmlformats.org/officeDocument/2006/relationships/hyperlink" Target="http://www.thespacereview.com/article/3715/1" TargetMode="External"/><Relationship Id="rId14" Type="http://schemas.openxmlformats.org/officeDocument/2006/relationships/hyperlink" Target="https://www.nasa.gov/press-release/nasa-invests-in-tech-concepts-aimed-at-exploring-lunar-craters-mining-asteroi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shi41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B4ED-9578-45FD-B869-1D4401CF7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11152</Words>
  <Characters>63571</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5.1.1</cp:keywords>
  <dc:description/>
  <cp:lastModifiedBy>Arjun Rishi</cp:lastModifiedBy>
  <cp:revision>3</cp:revision>
  <dcterms:created xsi:type="dcterms:W3CDTF">2022-01-22T16:41:00Z</dcterms:created>
  <dcterms:modified xsi:type="dcterms:W3CDTF">2022-01-22T18:43:00Z</dcterms:modified>
</cp:coreProperties>
</file>