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F63F1" w14:textId="3EC9F223" w:rsidR="009456F3" w:rsidRDefault="009456F3" w:rsidP="009456F3">
      <w:pPr>
        <w:pStyle w:val="Heading2"/>
      </w:pPr>
      <w:r>
        <w:t>1</w:t>
      </w:r>
    </w:p>
    <w:p w14:paraId="239549EF" w14:textId="72335060" w:rsidR="00CC0B71" w:rsidRDefault="00CC0B71" w:rsidP="00CC0B71">
      <w:pPr>
        <w:pStyle w:val="Heading4"/>
      </w:pPr>
      <w:r>
        <w:t xml:space="preserve">CP Text: </w:t>
      </w:r>
    </w:p>
    <w:p w14:paraId="314229E5" w14:textId="503B6D25" w:rsidR="00CC0B71" w:rsidRPr="00FF42EC" w:rsidRDefault="00CC0B71" w:rsidP="00CC0B71">
      <w:pPr>
        <w:pStyle w:val="Heading4"/>
      </w:pPr>
      <w:r>
        <w:t xml:space="preserve">1] </w:t>
      </w:r>
      <w:r w:rsidR="009456F3">
        <w:t>A just government</w:t>
      </w:r>
      <w:r w:rsidRPr="00F36F29">
        <w:t xml:space="preserve"> ought to recognize an unconditional right o</w:t>
      </w:r>
      <w:r>
        <w:t xml:space="preserve">f workers except for police officers to strike. </w:t>
      </w:r>
    </w:p>
    <w:p w14:paraId="524E0863" w14:textId="77777777" w:rsidR="00CC0B71" w:rsidRPr="00995823" w:rsidRDefault="00CC0B71" w:rsidP="00CC0B71">
      <w:pPr>
        <w:rPr>
          <w:sz w:val="16"/>
          <w:szCs w:val="16"/>
        </w:rPr>
      </w:pPr>
      <w:r>
        <w:rPr>
          <w:sz w:val="16"/>
          <w:szCs w:val="16"/>
        </w:rPr>
        <w:t xml:space="preserve">- </w:t>
      </w:r>
      <w:r w:rsidRPr="00995823">
        <w:rPr>
          <w:sz w:val="16"/>
          <w:szCs w:val="16"/>
        </w:rPr>
        <w:t>A police officer is a warranted law employee of a police force. "police officer" is a generic term not specifying a particular rank.(</w:t>
      </w:r>
      <w:proofErr w:type="spellStart"/>
      <w:r w:rsidRPr="00995823">
        <w:rPr>
          <w:sz w:val="16"/>
          <w:szCs w:val="16"/>
        </w:rPr>
        <w:t>wikipedia</w:t>
      </w:r>
      <w:proofErr w:type="spellEnd"/>
      <w:r w:rsidRPr="00995823">
        <w:rPr>
          <w:sz w:val="16"/>
          <w:szCs w:val="16"/>
        </w:rPr>
        <w:t>)</w:t>
      </w:r>
    </w:p>
    <w:p w14:paraId="16A4A1C6" w14:textId="6529ADCE" w:rsidR="00CC0B71" w:rsidRDefault="00CC0B71" w:rsidP="00CC0B71">
      <w:pPr>
        <w:pStyle w:val="Heading4"/>
      </w:pPr>
      <w:r>
        <w:t xml:space="preserve">2] </w:t>
      </w:r>
      <w:r w:rsidR="0027094A">
        <w:t>A just government</w:t>
      </w:r>
      <w:r>
        <w:t xml:space="preserve"> 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44DEDA4F" w14:textId="77777777" w:rsidR="00CC0B71" w:rsidRDefault="00CC0B71" w:rsidP="00CC0B71"/>
    <w:p w14:paraId="3469D713" w14:textId="77777777" w:rsidR="00CC0B71" w:rsidRDefault="00CC0B71" w:rsidP="00CC0B71"/>
    <w:p w14:paraId="5B6CCD97" w14:textId="77777777" w:rsidR="00CC0B71" w:rsidRDefault="00CC0B71" w:rsidP="00CC0B71">
      <w:pPr>
        <w:pStyle w:val="Heading4"/>
      </w:pPr>
      <w:r>
        <w:t>Only the CP can force police unions to change</w:t>
      </w:r>
    </w:p>
    <w:p w14:paraId="781803F3" w14:textId="77777777" w:rsidR="00CC0B71" w:rsidRPr="00D93645" w:rsidRDefault="00CC0B71" w:rsidP="00CC0B71">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9" w:history="1">
        <w:r w:rsidRPr="003921CB">
          <w:rPr>
            <w:rStyle w:val="Hyperlink"/>
            <w:sz w:val="16"/>
            <w:szCs w:val="16"/>
          </w:rPr>
          <w:t>https://www.newyorker.com/news/news-desk/how-police-union-power-helped-increase-abuses</w:t>
        </w:r>
      </w:hyperlink>
      <w:r w:rsidRPr="003921CB">
        <w:rPr>
          <w:sz w:val="16"/>
          <w:szCs w:val="16"/>
        </w:rPr>
        <w:t>, KR</w:t>
      </w:r>
    </w:p>
    <w:p w14:paraId="4C5C8946" w14:textId="77777777" w:rsidR="00CC0B71" w:rsidRPr="00104AEB" w:rsidRDefault="00CC0B71" w:rsidP="00CC0B71">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w:t>
      </w:r>
      <w:proofErr w:type="gramStart"/>
      <w:r w:rsidRPr="00104AEB">
        <w:rPr>
          <w:rStyle w:val="StyleUnderline"/>
        </w:rPr>
        <w:t>especially</w:t>
      </w:r>
      <w:proofErr w:type="gramEnd"/>
      <w:r w:rsidRPr="00104AEB">
        <w:rPr>
          <w:rStyle w:val="StyleUnderline"/>
        </w:rPr>
        <w:t xml:space="preserve">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150B0FFC" w14:textId="77777777" w:rsidR="00CC0B71" w:rsidRPr="00104AEB" w:rsidRDefault="00CC0B71" w:rsidP="00CC0B71">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w:t>
      </w:r>
      <w:proofErr w:type="spellStart"/>
      <w:r w:rsidRPr="00104AEB">
        <w:rPr>
          <w:rStyle w:val="StyleUnderline"/>
        </w:rPr>
        <w:t>Trumka</w:t>
      </w:r>
      <w:proofErr w:type="spellEnd"/>
      <w:r w:rsidRPr="00104AEB">
        <w:rPr>
          <w:rStyle w:val="StyleUnderline"/>
        </w:rPr>
        <w:t xml:space="preserve">, the federation’s president, has </w:t>
      </w:r>
      <w:r w:rsidRPr="007872B9">
        <w:rPr>
          <w:rStyle w:val="Emphasis"/>
        </w:rPr>
        <w:t>balked at kicking out a member union</w:t>
      </w:r>
      <w:r>
        <w:t xml:space="preserve">, </w:t>
      </w:r>
      <w:r w:rsidRPr="00104AEB">
        <w:rPr>
          <w:sz w:val="16"/>
          <w:szCs w:val="16"/>
        </w:rPr>
        <w:t xml:space="preserve">saying that it’s best to work to reform unions from inside labor’s tent. “The short answer is not to disengage and just condemn,” </w:t>
      </w:r>
      <w:proofErr w:type="spellStart"/>
      <w:r w:rsidRPr="00104AEB">
        <w:rPr>
          <w:sz w:val="16"/>
          <w:szCs w:val="16"/>
        </w:rPr>
        <w:t>Trumka</w:t>
      </w:r>
      <w:proofErr w:type="spellEnd"/>
      <w:r w:rsidRPr="00104AEB">
        <w:rPr>
          <w:sz w:val="16"/>
          <w:szCs w:val="16"/>
        </w:rPr>
        <w:t xml:space="preserve"> said. “The answer is to totally </w:t>
      </w:r>
      <w:proofErr w:type="spellStart"/>
      <w:r w:rsidRPr="00104AEB">
        <w:rPr>
          <w:sz w:val="16"/>
          <w:szCs w:val="16"/>
        </w:rPr>
        <w:t>reëngage</w:t>
      </w:r>
      <w:proofErr w:type="spellEnd"/>
      <w:r w:rsidRPr="00104AEB">
        <w:rPr>
          <w:sz w:val="16"/>
          <w:szCs w:val="16"/>
        </w:rPr>
        <w:t xml:space="preserve"> and educate,” to improve police unions.</w:t>
      </w:r>
    </w:p>
    <w:p w14:paraId="6470E9F2" w14:textId="77777777" w:rsidR="00CC0B71" w:rsidRPr="00104AEB" w:rsidRDefault="00CC0B71" w:rsidP="00CC0B71">
      <w:pPr>
        <w:rPr>
          <w:sz w:val="16"/>
          <w:szCs w:val="16"/>
        </w:rPr>
      </w:pPr>
      <w:r w:rsidRPr="00104AEB">
        <w:rPr>
          <w:sz w:val="16"/>
          <w:szCs w:val="16"/>
        </w:rPr>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 xml:space="preserve">Javier </w:t>
      </w:r>
      <w:proofErr w:type="spellStart"/>
      <w:r w:rsidRPr="00104AEB">
        <w:rPr>
          <w:sz w:val="16"/>
          <w:szCs w:val="16"/>
        </w:rPr>
        <w:t>Morillo</w:t>
      </w:r>
      <w:proofErr w:type="spellEnd"/>
      <w:r w:rsidRPr="00104AEB">
        <w:rPr>
          <w:sz w:val="16"/>
          <w:szCs w:val="16"/>
        </w:rPr>
        <w:t xml:space="preserve">,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w:t>
      </w:r>
      <w:proofErr w:type="spellStart"/>
      <w:r w:rsidRPr="00104AEB">
        <w:rPr>
          <w:sz w:val="16"/>
          <w:szCs w:val="16"/>
        </w:rPr>
        <w:t>Morillo</w:t>
      </w:r>
      <w:proofErr w:type="spellEnd"/>
      <w:r w:rsidRPr="00104AEB">
        <w:rPr>
          <w:sz w:val="16"/>
          <w:szCs w:val="16"/>
        </w:rPr>
        <w:t xml:space="preserve">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5ACBD9FB" w14:textId="77777777" w:rsidR="00CC0B71" w:rsidRPr="00104AEB" w:rsidRDefault="00CC0B71" w:rsidP="00CC0B71">
      <w:pPr>
        <w:rPr>
          <w:sz w:val="16"/>
          <w:szCs w:val="16"/>
        </w:rPr>
      </w:pPr>
      <w:r w:rsidRPr="00104AEB">
        <w:rPr>
          <w:sz w:val="16"/>
          <w:szCs w:val="16"/>
        </w:rPr>
        <w:lastRenderedPageBreak/>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59764FB1" w14:textId="77777777" w:rsidR="00CC0B71" w:rsidRPr="00104AEB" w:rsidRDefault="00CC0B71" w:rsidP="00CC0B71">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2ADC2D84" w14:textId="77777777" w:rsidR="00CC0B71" w:rsidRPr="00104AEB" w:rsidRDefault="00CC0B71" w:rsidP="00CC0B71">
      <w:pPr>
        <w:rPr>
          <w:sz w:val="16"/>
          <w:szCs w:val="16"/>
        </w:rPr>
      </w:pPr>
      <w:r w:rsidRPr="00104AEB">
        <w:rPr>
          <w:sz w:val="16"/>
          <w:szCs w:val="16"/>
        </w:rPr>
        <w:t xml:space="preserve">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w:t>
      </w:r>
      <w:proofErr w:type="spellStart"/>
      <w:r w:rsidRPr="00104AEB">
        <w:rPr>
          <w:sz w:val="16"/>
          <w:szCs w:val="16"/>
        </w:rPr>
        <w:t>hard-line</w:t>
      </w:r>
      <w:proofErr w:type="spellEnd"/>
      <w:r w:rsidRPr="00104AEB">
        <w:rPr>
          <w:sz w:val="16"/>
          <w:szCs w:val="16"/>
        </w:rPr>
        <w:t xml:space="preserv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w:t>
      </w:r>
      <w:proofErr w:type="spellStart"/>
      <w:r w:rsidRPr="00104AEB">
        <w:rPr>
          <w:sz w:val="16"/>
          <w:szCs w:val="16"/>
        </w:rPr>
        <w:t>McCartin</w:t>
      </w:r>
      <w:proofErr w:type="spellEnd"/>
      <w:r w:rsidRPr="00104AEB">
        <w:rPr>
          <w:sz w:val="16"/>
          <w:szCs w:val="16"/>
        </w:rPr>
        <w:t>, the labor historian, told me, “Police unions haven’t done nearly as much as the teachers to counter the perception that they’re indifferent to the public’s concerns. They can learn a lot from the teachers.”</w:t>
      </w:r>
    </w:p>
    <w:p w14:paraId="5BCAF03A" w14:textId="77777777" w:rsidR="00CC0B71" w:rsidRPr="00104AEB" w:rsidRDefault="00CC0B71" w:rsidP="00CC0B71">
      <w:pPr>
        <w:rPr>
          <w:sz w:val="16"/>
          <w:szCs w:val="16"/>
        </w:rPr>
      </w:pPr>
      <w:r w:rsidRPr="00104AEB">
        <w:rPr>
          <w:sz w:val="16"/>
          <w:szCs w:val="16"/>
        </w:rPr>
        <w:t xml:space="preserve">Last week, Patrick </w:t>
      </w:r>
      <w:proofErr w:type="spellStart"/>
      <w:r w:rsidRPr="00104AEB">
        <w:rPr>
          <w:sz w:val="16"/>
          <w:szCs w:val="16"/>
        </w:rPr>
        <w:t>Yoes</w:t>
      </w:r>
      <w:proofErr w:type="spellEnd"/>
      <w:r w:rsidRPr="00104AEB">
        <w:rPr>
          <w:sz w:val="16"/>
          <w:szCs w:val="16"/>
        </w:rPr>
        <w:t xml:space="preserve">, the president of the Fraternal Order of Police, the nation’s largest law-enforcement group, told NPR he agrees that reforms are needed. “We welcome the opportunity to sit down and have some meaningful, fact-based discussions on ways to improve the law-enforcement community,” </w:t>
      </w:r>
      <w:proofErr w:type="spellStart"/>
      <w:r w:rsidRPr="00104AEB">
        <w:rPr>
          <w:sz w:val="16"/>
          <w:szCs w:val="16"/>
        </w:rPr>
        <w:t>Yoes</w:t>
      </w:r>
      <w:proofErr w:type="spellEnd"/>
      <w:r w:rsidRPr="00104AEB">
        <w:rPr>
          <w:sz w:val="16"/>
          <w:szCs w:val="16"/>
        </w:rPr>
        <w:t xml:space="preserve">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 . . . We’ve been vilified.”</w:t>
      </w:r>
    </w:p>
    <w:p w14:paraId="136EC1A8" w14:textId="77777777" w:rsidR="00CC0B71" w:rsidRDefault="00CC0B71" w:rsidP="00CC0B71">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 xml:space="preserve">Many police-union officials believe that the harder the line they take in defending officers (and ignoring the public’s concerns) the better their chances of being </w:t>
      </w:r>
      <w:proofErr w:type="spellStart"/>
      <w:r w:rsidRPr="00104AEB">
        <w:rPr>
          <w:sz w:val="16"/>
          <w:szCs w:val="16"/>
        </w:rPr>
        <w:t>reëlected</w:t>
      </w:r>
      <w:proofErr w:type="spellEnd"/>
      <w:r w:rsidRPr="00104AEB">
        <w:rPr>
          <w:sz w:val="16"/>
          <w:szCs w:val="16"/>
        </w:rPr>
        <w:t xml:space="preserve">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1B0802AE" w14:textId="77777777" w:rsidR="00CC0B71" w:rsidRDefault="00CC0B71" w:rsidP="00CC0B71"/>
    <w:p w14:paraId="1D5B8CFA" w14:textId="77777777" w:rsidR="00CC0B71" w:rsidRDefault="00CC0B71" w:rsidP="00CC0B71">
      <w:pPr>
        <w:pStyle w:val="Heading4"/>
      </w:pPr>
      <w:r>
        <w:t>Excessive police union bargaining from strikes destroys accountability for police misconduct</w:t>
      </w:r>
    </w:p>
    <w:p w14:paraId="5C3C1C66" w14:textId="77777777" w:rsidR="00CC0B71" w:rsidRPr="00B67C26" w:rsidRDefault="00CC0B71" w:rsidP="00CC0B71">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0" w:history="1">
        <w:r w:rsidRPr="003921CB">
          <w:rPr>
            <w:rStyle w:val="Hyperlink"/>
            <w:sz w:val="16"/>
            <w:szCs w:val="16"/>
          </w:rPr>
          <w:t>https://www.newyorker.com/news/news-desk/how-police-union-power-helped-increase-abuses</w:t>
        </w:r>
      </w:hyperlink>
      <w:r w:rsidRPr="003921CB">
        <w:rPr>
          <w:sz w:val="16"/>
          <w:szCs w:val="16"/>
        </w:rPr>
        <w:t>, KR</w:t>
      </w:r>
    </w:p>
    <w:p w14:paraId="091A5D22" w14:textId="77777777" w:rsidR="00CC0B71" w:rsidRDefault="00CC0B71" w:rsidP="00CC0B71">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5373A04A" w14:textId="77777777" w:rsidR="00CC0B71" w:rsidRDefault="00CC0B71" w:rsidP="00CC0B71">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 xml:space="preserve">extending </w:t>
      </w:r>
      <w:r w:rsidRPr="00A91674">
        <w:rPr>
          <w:rStyle w:val="StyleUnderline"/>
          <w:highlight w:val="green"/>
        </w:rPr>
        <w:lastRenderedPageBreak/>
        <w:t>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15D926E7" w14:textId="77777777" w:rsidR="00CC0B71" w:rsidRDefault="00CC0B71" w:rsidP="00CC0B71">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46B63499" w14:textId="77777777" w:rsidR="00CC0B71" w:rsidRPr="00A820E0" w:rsidRDefault="00CC0B71" w:rsidP="00CC0B71">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570CB2C3" w14:textId="77777777" w:rsidR="00CC0B71" w:rsidRPr="00A820E0" w:rsidRDefault="00CC0B71" w:rsidP="00CC0B71">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bargaining on “matters of discipline, especially related to the use of force, has insulated police officers from accountability,</w:t>
      </w:r>
      <w:r>
        <w:t xml:space="preserve"> </w:t>
      </w:r>
      <w:r w:rsidRPr="00A820E0">
        <w:rPr>
          <w:sz w:val="16"/>
          <w:szCs w:val="16"/>
        </w:rPr>
        <w:t>and that predictably can increase the problem.”</w:t>
      </w:r>
    </w:p>
    <w:p w14:paraId="1D32D33C" w14:textId="77777777" w:rsidR="00CC0B71" w:rsidRDefault="00CC0B71" w:rsidP="00CC0B71">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41DE69F5" w14:textId="77777777" w:rsidR="00CC0B71" w:rsidRDefault="00CC0B71" w:rsidP="00CC0B71">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0C93A896" w14:textId="77777777" w:rsidR="00CC0B71" w:rsidRDefault="00CC0B71" w:rsidP="00CC0B71">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17B72809" w14:textId="77777777" w:rsidR="00CC0B71" w:rsidRDefault="00CC0B71" w:rsidP="00CC0B71">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688794D1" w14:textId="77777777" w:rsidR="00CC0B71" w:rsidRDefault="00CC0B71" w:rsidP="00CC0B71">
      <w:pPr>
        <w:rPr>
          <w:sz w:val="16"/>
          <w:szCs w:val="16"/>
        </w:rPr>
      </w:pPr>
      <w:r w:rsidRPr="005836A1">
        <w:rPr>
          <w:sz w:val="16"/>
          <w:szCs w:val="16"/>
        </w:rPr>
        <w:lastRenderedPageBreak/>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346514EE" w14:textId="77777777" w:rsidR="00CC0B71" w:rsidRDefault="00CC0B71" w:rsidP="00CC0B71">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24E0C3BB" w14:textId="77777777" w:rsidR="00CC0B71" w:rsidRDefault="00CC0B71" w:rsidP="00CC0B71">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w:t>
      </w:r>
    </w:p>
    <w:p w14:paraId="5DC1AB88" w14:textId="77777777" w:rsidR="00CC0B71" w:rsidRDefault="00CC0B71" w:rsidP="00CC0B71">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69DE6F00" w14:textId="77777777" w:rsidR="00CC0B71" w:rsidRPr="00A820E0" w:rsidRDefault="00CC0B71" w:rsidP="00CC0B71">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155530BD" w14:textId="77777777" w:rsidR="00CC0B71" w:rsidRDefault="00CC0B71" w:rsidP="00CC0B71">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70B74899" w14:textId="77777777" w:rsidR="0097200B" w:rsidRDefault="0097200B" w:rsidP="0097200B">
      <w:pPr>
        <w:pStyle w:val="Heading4"/>
      </w:pPr>
      <w:r>
        <w:t>Police misconduct erodes democracy – only holding them accountable can change the situation</w:t>
      </w:r>
    </w:p>
    <w:p w14:paraId="42691722" w14:textId="77777777" w:rsidR="0097200B" w:rsidRPr="00402B08" w:rsidRDefault="0097200B" w:rsidP="0097200B">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Democracies , URL: </w:t>
      </w:r>
      <w:hyperlink r:id="rId11"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54A94F70" w14:textId="77777777" w:rsidR="0097200B" w:rsidRDefault="0097200B" w:rsidP="0097200B">
      <w:r>
        <w:lastRenderedPageBreak/>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7E595E97" w14:textId="77777777" w:rsidR="0097200B" w:rsidRPr="00483EEB" w:rsidRDefault="0097200B" w:rsidP="0097200B">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458EBE11" w14:textId="77777777" w:rsidR="0097200B" w:rsidRPr="00B63D66" w:rsidRDefault="0097200B" w:rsidP="0097200B">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101E6BB8" w14:textId="77777777" w:rsidR="0097200B" w:rsidRDefault="0097200B" w:rsidP="0097200B">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 xml:space="preserve">South Africa and the United States (cases examined in the book). It can also include those who hold political views considered “radical” such as alter-globalization activists in Canada or those protesting or striking against neoliberal economic </w:t>
      </w:r>
      <w:proofErr w:type="spellStart"/>
      <w:r w:rsidRPr="00483EEB">
        <w:rPr>
          <w:sz w:val="16"/>
          <w:szCs w:val="16"/>
        </w:rPr>
        <w:t>polices</w:t>
      </w:r>
      <w:proofErr w:type="spellEnd"/>
      <w:r w:rsidRPr="00483EEB">
        <w:rPr>
          <w:sz w:val="16"/>
          <w:szCs w:val="16"/>
        </w:rPr>
        <w:t xml:space="preserve">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7A1727A4" w14:textId="77777777" w:rsidR="0097200B" w:rsidRPr="00483EEB" w:rsidRDefault="0097200B" w:rsidP="0097200B">
      <w:pPr>
        <w:rPr>
          <w:rStyle w:val="StyleUnderline"/>
          <w:sz w:val="16"/>
          <w:szCs w:val="16"/>
        </w:rPr>
      </w:pPr>
      <w:r>
        <w:t xml:space="preserve">Accountability. At first glance it might appear, at least in established democracies, that we already have the answer to reducing police abuse. If police abuse their power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6558A873" w14:textId="77777777" w:rsidR="0097200B" w:rsidRPr="00483EEB" w:rsidRDefault="0097200B" w:rsidP="0097200B">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r w:rsidRPr="00483EEB">
        <w:rPr>
          <w:sz w:val="16"/>
          <w:szCs w:val="16"/>
        </w:rPr>
        <w:t>So police wrongdoing is frequently blamed on an individual officer, a “bad apple”, or the judiciary accepts the officer’s justification in order to reinforce the power of all officers’ to respond as they see fit to different situations.</w:t>
      </w:r>
    </w:p>
    <w:p w14:paraId="154336F2" w14:textId="77777777" w:rsidR="0097200B" w:rsidRPr="00483EEB" w:rsidRDefault="0097200B" w:rsidP="0097200B">
      <w:pPr>
        <w:rPr>
          <w:sz w:val="16"/>
          <w:szCs w:val="16"/>
        </w:rPr>
      </w:pPr>
      <w:r w:rsidRPr="00483EEB">
        <w:rPr>
          <w:sz w:val="16"/>
          <w:szCs w:val="16"/>
        </w:rPr>
        <w:t>Of course, as in the Michael Brown case, the public can voice their disagreement with the judiciary. Yet, as one chapter on the US shows, whether or not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4E9F9C5C" w14:textId="77777777" w:rsidR="0097200B" w:rsidRPr="00483EEB" w:rsidRDefault="0097200B" w:rsidP="0097200B">
      <w:pPr>
        <w:rPr>
          <w:sz w:val="16"/>
          <w:szCs w:val="16"/>
        </w:rPr>
      </w:pPr>
      <w:r w:rsidRPr="00483EEB">
        <w:rPr>
          <w:sz w:val="16"/>
          <w:szCs w:val="16"/>
        </w:rPr>
        <w:lastRenderedPageBreak/>
        <w:t>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policies, many governments rely on police abuse targeted against those who either oppose these policies or who are excluded from the economic model.</w:t>
      </w:r>
    </w:p>
    <w:p w14:paraId="5C3E42F9" w14:textId="77777777" w:rsidR="0097200B" w:rsidRPr="00483EEB" w:rsidRDefault="0097200B" w:rsidP="0097200B">
      <w:pPr>
        <w:rPr>
          <w:sz w:val="16"/>
          <w:szCs w:val="16"/>
        </w:rPr>
      </w:pPr>
      <w:r w:rsidRPr="00483EEB">
        <w:rPr>
          <w:sz w:val="16"/>
          <w:szCs w:val="16"/>
        </w:rPr>
        <w:t xml:space="preserve">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w:t>
      </w:r>
      <w:proofErr w:type="spellStart"/>
      <w:r w:rsidRPr="00483EEB">
        <w:rPr>
          <w:sz w:val="16"/>
          <w:szCs w:val="16"/>
        </w:rPr>
        <w:t>programmes</w:t>
      </w:r>
      <w:proofErr w:type="spellEnd"/>
      <w:r w:rsidRPr="00483EEB">
        <w:rPr>
          <w:sz w:val="16"/>
          <w:szCs w:val="16"/>
        </w:rPr>
        <w:t>, shown to better reduce crime, run counter to neoliberal economic policies. For example, in Brazil, state officials have drawn from international experience to establish Pacification Police Units (UPPs). UPPs occupy favelas (shantytowns) in large numbers in order to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5B9C2438" w14:textId="77777777" w:rsidR="0097200B" w:rsidRDefault="0097200B" w:rsidP="0097200B">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reduce or even </w:t>
      </w:r>
      <w:r w:rsidRPr="007C7B3D">
        <w:rPr>
          <w:rStyle w:val="Emphasis"/>
          <w:highlight w:val="green"/>
        </w:rPr>
        <w:t>erode democracy</w:t>
      </w:r>
      <w:r w:rsidRPr="00B63D66">
        <w:rPr>
          <w:rStyle w:val="StyleUnderline"/>
        </w:rPr>
        <w:t>.</w:t>
      </w:r>
      <w:r>
        <w:t xml:space="preserve"> While in our book we examine three key ways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1026696A" w14:textId="77777777" w:rsidR="0097200B" w:rsidRDefault="0097200B" w:rsidP="0097200B"/>
    <w:p w14:paraId="2CA6BEA8" w14:textId="77777777" w:rsidR="0097200B" w:rsidRDefault="0097200B" w:rsidP="0097200B"/>
    <w:p w14:paraId="13ED00E2" w14:textId="77777777" w:rsidR="0097200B" w:rsidRPr="00EA1EFC" w:rsidRDefault="0097200B" w:rsidP="0097200B">
      <w:pPr>
        <w:keepNext/>
        <w:keepLines/>
        <w:spacing w:before="200"/>
        <w:outlineLvl w:val="3"/>
        <w:rPr>
          <w:rFonts w:eastAsia="Times New Roman"/>
          <w:b/>
          <w:iCs/>
        </w:rPr>
      </w:pPr>
      <w:r w:rsidRPr="00EA1EFC">
        <w:rPr>
          <w:rFonts w:eastAsia="Times New Roman"/>
          <w:b/>
          <w:iCs/>
        </w:rPr>
        <w:t>Extinction</w:t>
      </w:r>
    </w:p>
    <w:p w14:paraId="0647AD61" w14:textId="77777777" w:rsidR="0097200B" w:rsidRPr="00EA1EFC" w:rsidRDefault="0097200B" w:rsidP="0097200B">
      <w:pPr>
        <w:rPr>
          <w:rFonts w:eastAsia="Calibri"/>
          <w:b/>
          <w:bCs/>
          <w:u w:val="single"/>
        </w:rPr>
      </w:pPr>
      <w:r w:rsidRPr="00EA1EFC">
        <w:rPr>
          <w:rFonts w:eastAsia="Calibri"/>
          <w:b/>
          <w:bCs/>
          <w:u w:val="single"/>
        </w:rPr>
        <w:t>Kasparov 17</w:t>
      </w:r>
    </w:p>
    <w:p w14:paraId="06D31C76" w14:textId="77777777" w:rsidR="0097200B" w:rsidRPr="00EA1EFC" w:rsidRDefault="0097200B" w:rsidP="0097200B">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12" w:history="1">
        <w:r w:rsidRPr="00EA1EFC">
          <w:rPr>
            <w:rFonts w:eastAsia="Calibri"/>
          </w:rPr>
          <w:t>https://www.foreign.senate.gov/imo/media/doc/021617_Kasparov_%20Testimony.pdf</w:t>
        </w:r>
      </w:hyperlink>
    </w:p>
    <w:p w14:paraId="6BF79383" w14:textId="77777777" w:rsidR="0097200B" w:rsidRPr="00EA1EFC" w:rsidRDefault="0097200B" w:rsidP="0097200B">
      <w:pPr>
        <w:rPr>
          <w:rFonts w:eastAsia="Calibri"/>
        </w:rPr>
      </w:pPr>
    </w:p>
    <w:p w14:paraId="13E2EEB8" w14:textId="0BB162FC" w:rsidR="0097200B" w:rsidRDefault="0097200B" w:rsidP="0097200B">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w:t>
      </w:r>
      <w:r w:rsidRPr="00EA1EFC">
        <w:rPr>
          <w:rFonts w:eastAsia="Calibri"/>
          <w:szCs w:val="20"/>
        </w:rPr>
        <w:lastRenderedPageBreak/>
        <w:t xml:space="preserve">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 xml:space="preserve">America First inevitably puts American security last. American leadership is required because there is no one </w:t>
      </w:r>
      <w:r w:rsidRPr="00EF43CC">
        <w:rPr>
          <w:rFonts w:eastAsia="Calibri"/>
          <w:szCs w:val="20"/>
          <w:u w:val="single"/>
        </w:rPr>
        <w:lastRenderedPageBreak/>
        <w:t>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2F2F25EE" w14:textId="2FD02025" w:rsidR="003E46D1" w:rsidRDefault="003E46D1" w:rsidP="003E46D1">
      <w:pPr>
        <w:pStyle w:val="Heading4"/>
      </w:pPr>
      <w:r>
        <w:t>PICs are good</w:t>
      </w:r>
    </w:p>
    <w:p w14:paraId="3927625F" w14:textId="4D7D3667" w:rsidR="003E46D1" w:rsidRDefault="00A65BB4" w:rsidP="003E46D1">
      <w:pPr>
        <w:pStyle w:val="Heading4"/>
      </w:pPr>
      <w:r>
        <w:t>1</w:t>
      </w:r>
      <w:r w:rsidR="003E46D1">
        <w:t xml:space="preserve">] No ground loss --- the counterplan is less than the plan, and they can weigh whatever we </w:t>
      </w:r>
      <w:proofErr w:type="spellStart"/>
      <w:r w:rsidR="003E46D1">
        <w:t>PIC’d</w:t>
      </w:r>
      <w:proofErr w:type="spellEnd"/>
      <w:r w:rsidR="003E46D1">
        <w:t xml:space="preserve"> out of </w:t>
      </w:r>
    </w:p>
    <w:p w14:paraId="36F59BAC" w14:textId="3C7CDCD3" w:rsidR="003E46D1" w:rsidRDefault="00A65BB4" w:rsidP="003E46D1">
      <w:pPr>
        <w:pStyle w:val="Heading4"/>
      </w:pPr>
      <w:r>
        <w:t>2</w:t>
      </w:r>
      <w:r w:rsidR="003E46D1">
        <w:t>] Any skew is self-incurred --- they chose the plan, and could have been prepared to defend every single part of the 1AC --- don’t punish us for Aff laziness</w:t>
      </w:r>
    </w:p>
    <w:p w14:paraId="5E6DE642" w14:textId="77777777" w:rsidR="003E46D1" w:rsidRPr="003E46D1" w:rsidRDefault="003E46D1" w:rsidP="003E46D1"/>
    <w:p w14:paraId="10EDBD83" w14:textId="2E865B4A" w:rsidR="00E42E4C" w:rsidRDefault="00543CBF" w:rsidP="00543CBF">
      <w:pPr>
        <w:pStyle w:val="Heading2"/>
      </w:pPr>
      <w:r>
        <w:lastRenderedPageBreak/>
        <w:t>2</w:t>
      </w:r>
    </w:p>
    <w:p w14:paraId="3B140E45" w14:textId="34F76110" w:rsidR="00543CBF" w:rsidRDefault="00543CBF" w:rsidP="00543CBF">
      <w:pPr>
        <w:pStyle w:val="Heading4"/>
        <w:rPr>
          <w:rFonts w:cs="Calibri"/>
        </w:rPr>
      </w:pPr>
      <w:r w:rsidRPr="00C77255">
        <w:rPr>
          <w:rFonts w:cs="Calibri"/>
        </w:rPr>
        <w:t xml:space="preserve">The standard is </w:t>
      </w:r>
      <w:r w:rsidRPr="00C77255">
        <w:rPr>
          <w:rFonts w:cs="Calibri"/>
          <w:iCs/>
          <w:u w:val="single"/>
        </w:rPr>
        <w:t>maximizing expected well-being</w:t>
      </w:r>
      <w:r w:rsidRPr="00C77255">
        <w:rPr>
          <w:rFonts w:cs="Calibri"/>
        </w:rPr>
        <w:t>.</w:t>
      </w:r>
      <w:r>
        <w:rPr>
          <w:rFonts w:cs="Calibri"/>
        </w:rPr>
        <w:t xml:space="preserve"> Our framework is only concerned with minimizing death. </w:t>
      </w:r>
      <w:r w:rsidRPr="00E600C8">
        <w:rPr>
          <w:rFonts w:cs="Calibri"/>
          <w:u w:val="single"/>
        </w:rPr>
        <w:t>Calc indicts don’t link</w:t>
      </w:r>
      <w:r w:rsidRPr="00E600C8">
        <w:rPr>
          <w:rFonts w:cs="Calibri"/>
        </w:rPr>
        <w:t xml:space="preserve">—my framework </w:t>
      </w:r>
      <w:r w:rsidRPr="00E600C8">
        <w:rPr>
          <w:rFonts w:cs="Calibri"/>
          <w:u w:val="single"/>
        </w:rPr>
        <w:t>evaluates offense</w:t>
      </w:r>
      <w:r w:rsidRPr="00E600C8">
        <w:rPr>
          <w:rFonts w:cs="Calibri"/>
        </w:rPr>
        <w:t>—</w:t>
      </w:r>
      <w:r w:rsidR="002A1220">
        <w:rPr>
          <w:rFonts w:cs="Calibri"/>
        </w:rPr>
        <w:t>police strikes are</w:t>
      </w:r>
      <w:r w:rsidRPr="00E600C8">
        <w:rPr>
          <w:rFonts w:cs="Calibri"/>
        </w:rPr>
        <w:t xml:space="preserve"> bad because </w:t>
      </w:r>
      <w:r w:rsidRPr="00E600C8">
        <w:rPr>
          <w:rFonts w:cs="Calibri"/>
          <w:u w:val="single"/>
        </w:rPr>
        <w:t>as far as we know</w:t>
      </w:r>
      <w:r w:rsidRPr="00E600C8">
        <w:rPr>
          <w:rFonts w:cs="Calibri"/>
        </w:rPr>
        <w:t xml:space="preserve">, </w:t>
      </w:r>
      <w:r>
        <w:rPr>
          <w:rFonts w:cs="Calibri"/>
        </w:rPr>
        <w:t>i</w:t>
      </w:r>
      <w:r w:rsidR="00611B93">
        <w:rPr>
          <w:rFonts w:cs="Calibri"/>
        </w:rPr>
        <w:t>t</w:t>
      </w:r>
      <w:r w:rsidRPr="00E600C8">
        <w:rPr>
          <w:rFonts w:cs="Calibri"/>
        </w:rPr>
        <w:t xml:space="preserve"> would cause suffering.</w:t>
      </w:r>
    </w:p>
    <w:p w14:paraId="0B7438F9" w14:textId="77777777" w:rsidR="00543CBF" w:rsidRDefault="00543CBF" w:rsidP="00543CBF">
      <w:pPr>
        <w:pStyle w:val="Heading4"/>
        <w:rPr>
          <w:rFonts w:cs="Calibri"/>
        </w:rPr>
      </w:pPr>
      <w:r w:rsidRPr="00C77255">
        <w:rPr>
          <w:rFonts w:cs="Calibri"/>
        </w:rPr>
        <w:t>[1] Death outweighs—</w:t>
      </w:r>
      <w:r>
        <w:rPr>
          <w:rFonts w:cs="Calibri"/>
        </w:rPr>
        <w:t xml:space="preserve"> [a] </w:t>
      </w:r>
      <w:r w:rsidRPr="00C77255">
        <w:rPr>
          <w:rFonts w:cs="Calibri"/>
        </w:rPr>
        <w:t>agents can’t act if they fear for their bodily security—my framework constrains every NC</w:t>
      </w:r>
      <w:r>
        <w:rPr>
          <w:rFonts w:cs="Calibri"/>
        </w:rPr>
        <w:t xml:space="preserve"> and K and [b] it’s the worst form of evil</w:t>
      </w:r>
    </w:p>
    <w:p w14:paraId="04BA5C03" w14:textId="77777777" w:rsidR="00543CBF" w:rsidRPr="00A57D71" w:rsidRDefault="00543CBF" w:rsidP="00543CBF">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529D986B" w14:textId="03A55790" w:rsidR="00543CBF" w:rsidRDefault="00543CBF" w:rsidP="000177D5">
      <w:pPr>
        <w:rPr>
          <w:color w:val="000000" w:themeColor="text1"/>
          <w:sz w:val="8"/>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r w:rsidRPr="00A57D71">
        <w:rPr>
          <w:color w:val="000000" w:themeColor="text1"/>
          <w:sz w:val="8"/>
        </w:rPr>
        <w:t>in order to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for the person. What is crucially at stake here, and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8E3A34">
        <w:rPr>
          <w:rStyle w:val="Emphasis"/>
          <w:color w:val="000000" w:themeColor="text1"/>
        </w:rPr>
        <w:t>death</w:t>
      </w:r>
      <w:r w:rsidRPr="00A57D71">
        <w:rPr>
          <w:rStyle w:val="Emphasis"/>
          <w:color w:val="000000" w:themeColor="text1"/>
        </w:rPr>
        <w:t xml:space="preserve"> itself </w:t>
      </w:r>
      <w:r w:rsidRPr="008E3A34">
        <w:rPr>
          <w:rStyle w:val="Emphasis"/>
          <w:color w:val="000000" w:themeColor="text1"/>
        </w:rPr>
        <w:t>can be</w:t>
      </w:r>
      <w:r w:rsidRPr="00A57D71">
        <w:rPr>
          <w:rStyle w:val="Emphasis"/>
          <w:color w:val="000000" w:themeColor="text1"/>
        </w:rPr>
        <w:t xml:space="preserve"> credibly </w:t>
      </w:r>
      <w:r w:rsidRPr="008E3A34">
        <w:rPr>
          <w:rStyle w:val="Emphasis"/>
          <w:color w:val="000000" w:themeColor="text1"/>
        </w:rPr>
        <w:t xml:space="preserve">thought of as </w:t>
      </w:r>
      <w:r w:rsidRPr="00BD5249">
        <w:rPr>
          <w:rStyle w:val="Emphasis"/>
          <w:color w:val="000000" w:themeColor="text1"/>
          <w:highlight w:val="green"/>
        </w:rPr>
        <w:t xml:space="preserve">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91CD406" w14:textId="77777777" w:rsidR="00C62DD4" w:rsidRPr="000177D5" w:rsidRDefault="00C62DD4" w:rsidP="000177D5">
      <w:pPr>
        <w:rPr>
          <w:b/>
          <w:iCs/>
          <w:color w:val="000000" w:themeColor="text1"/>
          <w:sz w:val="26"/>
          <w:u w:val="single"/>
        </w:rPr>
      </w:pPr>
    </w:p>
    <w:p w14:paraId="5B7D1CEE" w14:textId="7AA60972" w:rsidR="00543CBF" w:rsidRDefault="00543CBF" w:rsidP="00543CBF">
      <w:pPr>
        <w:pStyle w:val="Heading4"/>
        <w:rPr>
          <w:rFonts w:cs="Calibri"/>
        </w:rPr>
      </w:pPr>
      <w:r w:rsidRPr="00C77255">
        <w:rPr>
          <w:rFonts w:cs="Calibri"/>
        </w:rPr>
        <w:t xml:space="preserve">[2] 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EC556F2" w14:textId="77777777" w:rsidR="00C62DD4" w:rsidRPr="00C62DD4" w:rsidRDefault="00C62DD4" w:rsidP="00C62DD4"/>
    <w:p w14:paraId="69CBABF4" w14:textId="77777777" w:rsidR="00543CBF" w:rsidRDefault="00543CBF" w:rsidP="00543CBF">
      <w:pPr>
        <w:pStyle w:val="Heading4"/>
        <w:rPr>
          <w:rFonts w:cs="Calibri"/>
          <w:color w:val="000000" w:themeColor="text1"/>
        </w:rPr>
      </w:pPr>
      <w:r>
        <w:rPr>
          <w:rFonts w:cs="Calibri"/>
          <w:color w:val="000000" w:themeColor="text1"/>
        </w:rPr>
        <w:t>[3] O</w:t>
      </w:r>
      <w:r w:rsidRPr="00A57D71">
        <w:rPr>
          <w:rFonts w:cs="Calibri"/>
          <w:color w:val="000000" w:themeColor="text1"/>
        </w:rPr>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rPr>
          <w:rFonts w:cs="Calibri"/>
          <w:color w:val="000000" w:themeColor="text1"/>
        </w:rPr>
        <w:t xml:space="preserve"> </w:t>
      </w:r>
      <w:r>
        <w:rPr>
          <w:rFonts w:cs="Calibri"/>
          <w:color w:val="000000" w:themeColor="text1"/>
        </w:rPr>
        <w:t>which is the most intuitive. That outweighs:</w:t>
      </w:r>
    </w:p>
    <w:p w14:paraId="4590AA26" w14:textId="77777777" w:rsidR="00543CBF" w:rsidRDefault="00543CBF" w:rsidP="00543CBF">
      <w:pPr>
        <w:pStyle w:val="Heading4"/>
        <w:rPr>
          <w:rFonts w:cs="Helvetica"/>
        </w:rPr>
      </w:pPr>
      <w:r>
        <w:rPr>
          <w:rFonts w:cs="Helvetica"/>
        </w:rPr>
        <w:t xml:space="preserve">[A] </w:t>
      </w:r>
      <w:r>
        <w:rPr>
          <w:rFonts w:cs="Helvetica"/>
          <w:u w:val="single"/>
        </w:rPr>
        <w:t>Parsimony</w:t>
      </w:r>
      <w:r>
        <w:rPr>
          <w:rFonts w:cs="Helvetica"/>
        </w:rPr>
        <w:t xml:space="preserve"> – metaphysics relies on long chains of questionable claims that make conclusions less likely.</w:t>
      </w:r>
      <w:r w:rsidRPr="00D549BE">
        <w:rPr>
          <w:rFonts w:cs="Helvetica"/>
        </w:rPr>
        <w:t xml:space="preserve"> </w:t>
      </w:r>
    </w:p>
    <w:p w14:paraId="7381A5C6" w14:textId="0B01F871" w:rsidR="00543CBF" w:rsidRDefault="00543CBF" w:rsidP="00543CBF">
      <w:pPr>
        <w:pStyle w:val="Heading4"/>
        <w:rPr>
          <w:rFonts w:cs="Helvetica"/>
        </w:rPr>
      </w:pPr>
      <w:r>
        <w:rPr>
          <w:rFonts w:cs="Helvetica"/>
        </w:rPr>
        <w:t xml:space="preserve">[B] </w:t>
      </w:r>
      <w:r>
        <w:rPr>
          <w:rFonts w:cs="Helvetica"/>
          <w:u w:val="single"/>
        </w:rPr>
        <w:t>Hijacks</w:t>
      </w:r>
      <w:r>
        <w:rPr>
          <w:rFonts w:cs="Helvetica"/>
        </w:rPr>
        <w:t xml:space="preserve"> – intuitions are inevitable since even every framework must take some unjustified assumption as a starting point. </w:t>
      </w:r>
    </w:p>
    <w:p w14:paraId="65A4B44E" w14:textId="77777777" w:rsidR="00C62DD4" w:rsidRPr="00C62DD4" w:rsidRDefault="00C62DD4" w:rsidP="00C62DD4"/>
    <w:p w14:paraId="5173D5FF" w14:textId="3A406051" w:rsidR="00543CBF" w:rsidRDefault="00543CBF" w:rsidP="00543CBF">
      <w:pPr>
        <w:pStyle w:val="Heading4"/>
        <w:rPr>
          <w:rFonts w:cs="Times New Roman"/>
        </w:rPr>
      </w:pPr>
      <w:r w:rsidRPr="003D42BC">
        <w:rPr>
          <w:rFonts w:cs="Times New Roman"/>
        </w:rPr>
        <w:lastRenderedPageBreak/>
        <w:t>[</w:t>
      </w:r>
      <w:r>
        <w:rPr>
          <w:rFonts w:cs="Times New Roman"/>
        </w:rPr>
        <w:t>4</w:t>
      </w:r>
      <w:r w:rsidRPr="003D42BC">
        <w:rPr>
          <w:rFonts w:cs="Times New Roman"/>
        </w:rPr>
        <w:t>] Use epistemic modesty</w:t>
      </w:r>
      <w:r>
        <w:rPr>
          <w:rFonts w:cs="Times New Roman"/>
        </w:rPr>
        <w:t xml:space="preserve">: </w:t>
      </w:r>
      <w:r w:rsidRPr="003D42BC">
        <w:rPr>
          <w:rFonts w:cs="Times New Roman"/>
        </w:rPr>
        <w:t>[a] clash – disincentives debaters going all in for framework meaning we get the ideal balance between normative and applied philosophy</w:t>
      </w:r>
      <w:r>
        <w:rPr>
          <w:rFonts w:cs="Times New Roman"/>
        </w:rPr>
        <w:t xml:space="preserve"> </w:t>
      </w:r>
      <w:r w:rsidRPr="003D42BC">
        <w:rPr>
          <w:rFonts w:cs="Times New Roman"/>
        </w:rPr>
        <w:t xml:space="preserve">[b] real world education – in real life people constantly change their minds about credence between frameworks and compare and weigh those harms </w:t>
      </w:r>
      <w:r>
        <w:rPr>
          <w:rFonts w:cs="Times New Roman"/>
        </w:rPr>
        <w:t xml:space="preserve"> </w:t>
      </w:r>
      <w:r w:rsidRPr="003D42BC">
        <w:rPr>
          <w:rFonts w:cs="Times New Roman"/>
        </w:rPr>
        <w:t xml:space="preserve">[c] </w:t>
      </w:r>
      <w:r>
        <w:rPr>
          <w:rFonts w:cs="Times New Roman"/>
        </w:rPr>
        <w:t>strat</w:t>
      </w:r>
      <w:r w:rsidRPr="003D42BC">
        <w:rPr>
          <w:rFonts w:cs="Times New Roman"/>
        </w:rPr>
        <w:t xml:space="preserve"> – makes skep triggers worthless, that’s bad because they function as necessary but insufficient burdens on the aff</w:t>
      </w:r>
    </w:p>
    <w:p w14:paraId="52BBD5B2" w14:textId="77777777" w:rsidR="00C62DD4" w:rsidRPr="00C62DD4" w:rsidRDefault="00C62DD4" w:rsidP="00C62DD4"/>
    <w:p w14:paraId="63E58315" w14:textId="77777777" w:rsidR="00543CBF" w:rsidRPr="00E600C8" w:rsidRDefault="00543CBF" w:rsidP="00543CBF">
      <w:pPr>
        <w:pStyle w:val="Heading4"/>
        <w:rPr>
          <w:rFonts w:cs="Calibri"/>
        </w:rPr>
      </w:pPr>
      <w:r w:rsidRPr="00E600C8">
        <w:rPr>
          <w:rFonts w:cs="Calibri"/>
        </w:rPr>
        <w:t>[</w:t>
      </w:r>
      <w:r>
        <w:rPr>
          <w:rFonts w:cs="Calibri"/>
        </w:rPr>
        <w:t>5</w:t>
      </w:r>
      <w:r w:rsidRPr="00E600C8">
        <w:rPr>
          <w:rFonts w:cs="Calibri"/>
        </w:rPr>
        <w:t>] Reject calc indicts and util triggers permissibility arguments:</w:t>
      </w:r>
    </w:p>
    <w:p w14:paraId="76E2A899" w14:textId="77777777" w:rsidR="00543CBF" w:rsidRPr="00E600C8" w:rsidRDefault="00543CBF" w:rsidP="00543CBF">
      <w:pPr>
        <w:pStyle w:val="Heading4"/>
        <w:rPr>
          <w:rFonts w:cs="Calibri"/>
        </w:rPr>
      </w:pPr>
      <w:r w:rsidRPr="00E600C8">
        <w:rPr>
          <w:rFonts w:cs="Calibri"/>
        </w:rPr>
        <w:t>[A] Theory—they’re functionally NIBs that everyone knows are silly but skew the aff and move the debate away from the topic and actual philosophical debate, killing valuable education</w:t>
      </w:r>
    </w:p>
    <w:p w14:paraId="50EB62A2" w14:textId="535CF359" w:rsidR="00543CBF" w:rsidRDefault="00543CBF" w:rsidP="00543CBF">
      <w:pPr>
        <w:pStyle w:val="Heading4"/>
        <w:rPr>
          <w:rFonts w:cs="Calibri"/>
        </w:rPr>
      </w:pPr>
      <w:r w:rsidRPr="00E600C8">
        <w:rPr>
          <w:rFonts w:cs="Calibri"/>
        </w:rPr>
        <w:t>[B] Morally abhorrent – it would say we have no obligation to prevent genocide and that slavery was permissible which is morally abhorrent and makes debate unsafe for minority debaters</w:t>
      </w:r>
    </w:p>
    <w:p w14:paraId="2FF08C3A" w14:textId="77777777" w:rsidR="00C62DD4" w:rsidRPr="00C62DD4" w:rsidRDefault="00C62DD4" w:rsidP="00C62DD4"/>
    <w:p w14:paraId="38345334" w14:textId="77777777" w:rsidR="002353C8" w:rsidRPr="004916D0" w:rsidRDefault="00543CBF" w:rsidP="002353C8">
      <w:pPr>
        <w:pStyle w:val="Heading4"/>
        <w:rPr>
          <w:rFonts w:asciiTheme="minorHAnsi" w:hAnsiTheme="minorHAnsi" w:cstheme="minorHAnsi"/>
        </w:rPr>
      </w:pPr>
      <w:r w:rsidRPr="004A1A85">
        <w:rPr>
          <w:rFonts w:cs="Calibri"/>
          <w:color w:val="000000" w:themeColor="text1"/>
        </w:rPr>
        <w:t>[</w:t>
      </w:r>
      <w:r>
        <w:rPr>
          <w:rFonts w:cs="Calibri"/>
          <w:color w:val="000000" w:themeColor="text1"/>
        </w:rPr>
        <w:t>6</w:t>
      </w:r>
      <w:r w:rsidRPr="004A1A85">
        <w:rPr>
          <w:rFonts w:cs="Calibri"/>
          <w:color w:val="000000" w:themeColor="text1"/>
        </w:rPr>
        <w:t xml:space="preserve">] </w:t>
      </w:r>
      <w:r w:rsidR="002353C8" w:rsidRPr="004916D0">
        <w:rPr>
          <w:rFonts w:asciiTheme="minorHAnsi" w:hAnsiTheme="minorHAnsi" w:cstheme="minorHAnsi"/>
        </w:rPr>
        <w:t xml:space="preserve">Pleasure and pain are </w:t>
      </w:r>
      <w:r w:rsidR="002353C8" w:rsidRPr="004916D0">
        <w:rPr>
          <w:rFonts w:asciiTheme="minorHAnsi" w:hAnsiTheme="minorHAnsi" w:cstheme="minorHAnsi"/>
          <w:u w:val="single"/>
        </w:rPr>
        <w:t>intrinsic value</w:t>
      </w:r>
      <w:r w:rsidR="002353C8" w:rsidRPr="004916D0">
        <w:rPr>
          <w:rFonts w:asciiTheme="minorHAnsi" w:hAnsiTheme="minorHAnsi" w:cstheme="minorHAnsi"/>
        </w:rPr>
        <w:t xml:space="preserve"> and </w:t>
      </w:r>
      <w:r w:rsidR="002353C8" w:rsidRPr="004916D0">
        <w:rPr>
          <w:rFonts w:asciiTheme="minorHAnsi" w:hAnsiTheme="minorHAnsi" w:cstheme="minorHAnsi"/>
          <w:u w:val="single"/>
        </w:rPr>
        <w:t>disvalue</w:t>
      </w:r>
    </w:p>
    <w:p w14:paraId="4A68D10D" w14:textId="77777777" w:rsidR="002353C8" w:rsidRPr="004916D0" w:rsidRDefault="002353C8" w:rsidP="002353C8">
      <w:pPr>
        <w:rPr>
          <w:rStyle w:val="Style13ptBold"/>
          <w:rFonts w:asciiTheme="minorHAnsi" w:hAnsiTheme="minorHAnsi"/>
        </w:rPr>
      </w:pPr>
      <w:r w:rsidRPr="004916D0">
        <w:rPr>
          <w:rStyle w:val="Style13ptBold"/>
          <w:rFonts w:asciiTheme="minorHAnsi" w:hAnsiTheme="minorHAnsi"/>
        </w:rPr>
        <w:t>Blum et al. 18</w:t>
      </w:r>
    </w:p>
    <w:p w14:paraId="3228AD6D" w14:textId="77777777" w:rsidR="002353C8" w:rsidRPr="004916D0" w:rsidRDefault="002353C8" w:rsidP="002353C8">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0B7CEF4A" w14:textId="5E7F8CE3" w:rsidR="00543CBF" w:rsidRDefault="002353C8" w:rsidP="007E6D3F">
      <w:pPr>
        <w:rPr>
          <w:rFonts w:asciiTheme="minorHAnsi" w:hAnsiTheme="minorHAnsi" w:cstheme="minorHAnsi"/>
          <w:u w:val="single"/>
        </w:rPr>
      </w:pPr>
      <w:r w:rsidRPr="00726E75">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one of the three </w:t>
      </w:r>
      <w:r w:rsidRPr="004916D0">
        <w:rPr>
          <w:rFonts w:asciiTheme="minorHAnsi" w:hAnsiTheme="minorHAnsi" w:cstheme="minorHAnsi"/>
          <w:u w:val="single"/>
        </w:rPr>
        <w:t>primary reward functions</w:t>
      </w:r>
      <w:r w:rsidRPr="004916D0">
        <w:rPr>
          <w:rFonts w:asciiTheme="minorHAnsi" w:hAnsiTheme="minorHAnsi" w:cstheme="minorHAnsi"/>
          <w:sz w:val="16"/>
        </w:rPr>
        <w:t xml:space="preserve"> but </w:t>
      </w:r>
      <w:r w:rsidRPr="004916D0">
        <w:rPr>
          <w:rFonts w:asciiTheme="minorHAnsi" w:hAnsiTheme="minorHAnsi" w:cstheme="minorHAnsi"/>
          <w:u w:val="single"/>
        </w:rPr>
        <w:t xml:space="preserve">it also </w:t>
      </w:r>
      <w:r w:rsidRPr="00726E75">
        <w:rPr>
          <w:rFonts w:asciiTheme="minorHAnsi" w:hAnsiTheme="minorHAnsi" w:cstheme="minorHAnsi"/>
          <w:b/>
          <w:bCs/>
          <w:highlight w:val="green"/>
          <w:u w:val="single"/>
        </w:rPr>
        <w:t>defines reward.</w:t>
      </w:r>
      <w:r w:rsidRPr="004916D0">
        <w:rPr>
          <w:rFonts w:asciiTheme="minorHAnsi" w:hAnsiTheme="minorHAnsi" w:cstheme="minorHAnsi"/>
          <w:sz w:val="16"/>
        </w:rPr>
        <w:t xml:space="preserve"> As homeostasis explains the </w:t>
      </w:r>
      <w:r w:rsidRPr="004916D0">
        <w:rPr>
          <w:rFonts w:asciiTheme="minorHAnsi" w:hAnsiTheme="minorHAnsi" w:cstheme="minorHAnsi"/>
          <w:u w:val="single"/>
        </w:rPr>
        <w:t>functions of</w:t>
      </w:r>
      <w:r w:rsidRPr="004916D0">
        <w:rPr>
          <w:rFonts w:asciiTheme="minorHAnsi" w:hAnsiTheme="minorHAnsi" w:cstheme="minorHAnsi"/>
          <w:sz w:val="16"/>
        </w:rPr>
        <w:t xml:space="preserve"> only a limited number of </w:t>
      </w:r>
      <w:r w:rsidRPr="004916D0">
        <w:rPr>
          <w:rFonts w:asciiTheme="minorHAnsi" w:hAnsiTheme="minorHAnsi" w:cstheme="minorHAnsi"/>
          <w:u w:val="single"/>
        </w:rPr>
        <w:t>rewards, the</w:t>
      </w:r>
      <w:r w:rsidRPr="004916D0">
        <w:rPr>
          <w:rFonts w:asciiTheme="minorHAnsi" w:hAnsiTheme="minorHAnsi" w:cstheme="minorHAnsi"/>
          <w:sz w:val="16"/>
        </w:rPr>
        <w:t xml:space="preserve"> principal </w:t>
      </w:r>
      <w:r w:rsidRPr="00726E75">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726E75">
        <w:rPr>
          <w:rFonts w:asciiTheme="minorHAnsi" w:hAnsiTheme="minorHAnsi" w:cstheme="minorHAnsi"/>
          <w:highlight w:val="green"/>
          <w:u w:val="single"/>
        </w:rPr>
        <w:t>are rewarding</w:t>
      </w:r>
      <w:r w:rsidRPr="004916D0">
        <w:rPr>
          <w:rFonts w:asciiTheme="minorHAnsi" w:hAnsiTheme="minorHAnsi" w:cstheme="minorHAnsi"/>
          <w:sz w:val="16"/>
        </w:rPr>
        <w:t xml:space="preserve"> may be </w:t>
      </w:r>
      <w:r w:rsidRPr="00726E75">
        <w:rPr>
          <w:rFonts w:asciiTheme="minorHAnsi" w:hAnsiTheme="minorHAnsi" w:cstheme="minorHAnsi"/>
          <w:highlight w:val="green"/>
          <w:u w:val="single"/>
        </w:rPr>
        <w:t>due to pleasure.</w:t>
      </w:r>
      <w:r w:rsidRPr="004916D0">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26E75">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4916D0">
        <w:rPr>
          <w:rFonts w:asciiTheme="minorHAnsi" w:hAnsiTheme="minorHAnsi" w:cstheme="minorHAnsi"/>
          <w:sz w:val="16"/>
        </w:rPr>
        <w:t xml:space="preserve">, drives the prime reward functions of learning, approach behavior, and decision making and </w:t>
      </w:r>
      <w:r w:rsidRPr="00726E75">
        <w:rPr>
          <w:rFonts w:asciiTheme="minorHAnsi" w:hAnsiTheme="minorHAnsi" w:cstheme="minorHAnsi"/>
          <w:highlight w:val="green"/>
          <w:u w:val="single"/>
        </w:rPr>
        <w:t xml:space="preserve">provides the </w:t>
      </w:r>
      <w:r w:rsidRPr="00726E75">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726E75">
        <w:rPr>
          <w:rFonts w:asciiTheme="minorHAnsi" w:hAnsiTheme="minorHAnsi" w:cstheme="minorHAnsi"/>
          <w:highlight w:val="green"/>
          <w:u w:val="single"/>
        </w:rPr>
        <w:t>We are attracted by</w:t>
      </w:r>
      <w:r w:rsidRPr="004916D0">
        <w:rPr>
          <w:rFonts w:asciiTheme="minorHAnsi" w:hAnsiTheme="minorHAnsi" w:cstheme="minorHAnsi"/>
          <w:sz w:val="16"/>
        </w:rPr>
        <w:t xml:space="preserve"> most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just </w:t>
      </w:r>
      <w:r w:rsidRPr="00726E75">
        <w:rPr>
          <w:rFonts w:asciiTheme="minorHAnsi" w:hAnsiTheme="minorHAnsi" w:cstheme="minorHAnsi"/>
          <w:highlight w:val="green"/>
          <w:u w:val="single"/>
        </w:rPr>
        <w:t>because they are enjoyable</w:t>
      </w:r>
      <w:r w:rsidRPr="004916D0">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t>
      </w:r>
      <w:r w:rsidRPr="004916D0">
        <w:rPr>
          <w:rFonts w:asciiTheme="minorHAnsi" w:hAnsiTheme="minorHAnsi" w:cstheme="minorHAnsi"/>
          <w:sz w:val="16"/>
        </w:rPr>
        <w:lastRenderedPageBreak/>
        <w:t xml:space="preserve">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4916D0">
        <w:rPr>
          <w:rFonts w:asciiTheme="minorHAnsi" w:hAnsiTheme="minorHAnsi" w:cstheme="minorHAnsi"/>
          <w:sz w:val="16"/>
        </w:rPr>
        <w:t xml:space="preserve">, but it may not be necessary.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learning and approach </w:t>
      </w:r>
      <w:r w:rsidRPr="004916D0">
        <w:rPr>
          <w:rFonts w:asciiTheme="minorHAnsi" w:hAnsiTheme="minorHAnsi" w:cstheme="minorHAnsi"/>
          <w:u w:val="single"/>
        </w:rPr>
        <w:t>behavior</w:t>
      </w:r>
      <w:r w:rsidRPr="004916D0">
        <w:rPr>
          <w:rFonts w:asciiTheme="minorHAnsi" w:hAnsiTheme="minorHAnsi" w:cstheme="minorHAnsi"/>
          <w:sz w:val="16"/>
        </w:rPr>
        <w:t xml:space="preserve"> simply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various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26E75">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726E75">
        <w:rPr>
          <w:rFonts w:asciiTheme="minorHAnsi" w:hAnsiTheme="minorHAnsi" w:cstheme="minorHAnsi"/>
          <w:b/>
          <w:bCs/>
          <w:highlight w:val="green"/>
          <w:u w:val="single"/>
        </w:rPr>
        <w:t>result of evolutionary competition.</w:t>
      </w:r>
      <w:r w:rsidRPr="004916D0">
        <w:rPr>
          <w:rFonts w:asciiTheme="minorHAnsi" w:hAnsiTheme="minorHAnsi" w:cstheme="minorHAnsi"/>
          <w:sz w:val="16"/>
        </w:rPr>
        <w:t xml:space="preserve"> 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Only genes that lead to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726E75">
        <w:rPr>
          <w:rFonts w:asciiTheme="minorHAnsi" w:hAnsiTheme="minorHAnsi" w:cstheme="minorHAnsi"/>
          <w:highlight w:val="green"/>
          <w:u w:val="single"/>
        </w:rPr>
        <w:t>increase evolutionary fitness</w:t>
      </w:r>
      <w:r w:rsidRPr="004916D0">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Apparently,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916D0">
        <w:rPr>
          <w:rFonts w:asciiTheme="minorHAnsi" w:hAnsiTheme="minorHAnsi" w:cstheme="minorHAnsi"/>
          <w:u w:val="single"/>
        </w:rPr>
        <w:t>Thus the distal reward function in gene propagation and evolutionary fitness defines the proximal reward functions that we see</w:t>
      </w:r>
      <w:r w:rsidRPr="004916D0">
        <w:rPr>
          <w:rFonts w:asciiTheme="minorHAnsi" w:hAnsiTheme="minorHAnsi" w:cstheme="minorHAnsi"/>
          <w:sz w:val="16"/>
        </w:rPr>
        <w:t xml:space="preserve"> in everyday behavior. </w:t>
      </w:r>
      <w:r w:rsidRPr="00726E75">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4916D0">
        <w:rPr>
          <w:rFonts w:asciiTheme="minorHAnsi" w:hAnsiTheme="minorHAnsi" w:cstheme="minorHAnsi"/>
          <w:sz w:val="16"/>
        </w:rPr>
        <w:t xml:space="preserve">There have been theories linking pleasure as a required component of health benefits </w:t>
      </w:r>
      <w:proofErr w:type="spellStart"/>
      <w:r w:rsidRPr="004916D0">
        <w:rPr>
          <w:rFonts w:asciiTheme="minorHAnsi" w:hAnsiTheme="minorHAnsi" w:cstheme="minorHAnsi"/>
          <w:sz w:val="16"/>
        </w:rPr>
        <w:t>salutogenesis</w:t>
      </w:r>
      <w:proofErr w:type="spellEnd"/>
      <w:r w:rsidRPr="004916D0">
        <w:rPr>
          <w:rFonts w:asciiTheme="minorHAnsi" w:hAnsiTheme="minorHAnsi" w:cstheme="minorHAnsi"/>
          <w:sz w:val="16"/>
        </w:rPr>
        <w:t>, (</w:t>
      </w:r>
      <w:proofErr w:type="spellStart"/>
      <w:r w:rsidRPr="004916D0">
        <w:rPr>
          <w:rFonts w:asciiTheme="minorHAnsi" w:hAnsiTheme="minorHAnsi" w:cstheme="minorHAnsi"/>
          <w:sz w:val="16"/>
        </w:rPr>
        <w:t>salugenesis</w:t>
      </w:r>
      <w:proofErr w:type="spellEnd"/>
      <w:r w:rsidRPr="004916D0">
        <w:rPr>
          <w:rFonts w:asciiTheme="minorHAnsi" w:hAnsiTheme="minorHAnsi" w:cstheme="minorHAnsi"/>
          <w:sz w:val="16"/>
        </w:rPr>
        <w:t xml:space="preserve">).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916D0">
        <w:rPr>
          <w:rFonts w:asciiTheme="minorHAnsi" w:hAnsiTheme="minorHAnsi" w:cstheme="minorHAnsi"/>
          <w:sz w:val="16"/>
        </w:rPr>
        <w:t>morphinergic</w:t>
      </w:r>
      <w:proofErr w:type="spellEnd"/>
      <w:r w:rsidRPr="004916D0">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916D0">
        <w:rPr>
          <w:rFonts w:asciiTheme="minorHAnsi" w:hAnsiTheme="minorHAnsi" w:cstheme="minorHAnsi"/>
          <w:sz w:val="16"/>
        </w:rPr>
        <w:t>hypodopaminergia</w:t>
      </w:r>
      <w:proofErr w:type="spellEnd"/>
      <w:r w:rsidRPr="004916D0">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4916D0">
        <w:rPr>
          <w:rFonts w:asciiTheme="minorHAnsi" w:hAnsiTheme="minorHAnsi" w:cstheme="minorHAnsi"/>
          <w:sz w:val="16"/>
        </w:rPr>
        <w:t>Esch</w:t>
      </w:r>
      <w:proofErr w:type="spellEnd"/>
      <w:r w:rsidRPr="004916D0">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w:t>
      </w:r>
      <w:r w:rsidRPr="004916D0">
        <w:rPr>
          <w:rFonts w:asciiTheme="minorHAnsi" w:hAnsiTheme="minorHAnsi" w:cstheme="minorHAnsi"/>
          <w:sz w:val="16"/>
        </w:rPr>
        <w:lastRenderedPageBreak/>
        <w:t xml:space="preserve">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4916D0">
        <w:rPr>
          <w:rFonts w:asciiTheme="minorHAnsi" w:hAnsiTheme="minorHAnsi" w:cstheme="minorHAnsi"/>
          <w:sz w:val="16"/>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as described above in this commentary. However, </w:t>
      </w:r>
      <w:r w:rsidRPr="004916D0">
        <w:rPr>
          <w:rFonts w:asciiTheme="minorHAnsi" w:hAnsiTheme="minorHAnsi" w:cstheme="minorHAnsi"/>
          <w:u w:val="single"/>
        </w:rPr>
        <w:t xml:space="preserve">there are </w:t>
      </w:r>
      <w:r w:rsidRPr="00726E75">
        <w:rPr>
          <w:rFonts w:asciiTheme="minorHAnsi" w:hAnsiTheme="minorHAnsi" w:cstheme="minorHAnsi"/>
          <w:b/>
          <w:bCs/>
          <w:highlight w:val="green"/>
          <w:u w:val="single"/>
        </w:rPr>
        <w:t>many brain regions</w:t>
      </w:r>
      <w:r w:rsidRPr="004916D0">
        <w:rPr>
          <w:rFonts w:asciiTheme="minorHAnsi" w:hAnsiTheme="minorHAnsi" w:cstheme="minorHAnsi"/>
          <w:sz w:val="16"/>
        </w:rPr>
        <w:t xml:space="preserve">, often termed hot and cold spots, </w:t>
      </w:r>
      <w:r w:rsidRPr="004916D0">
        <w:rPr>
          <w:rFonts w:asciiTheme="minorHAnsi" w:hAnsiTheme="minorHAnsi" w:cstheme="minorHAnsi"/>
          <w:u w:val="single"/>
        </w:rPr>
        <w:t xml:space="preserve">that significantly </w:t>
      </w:r>
      <w:r w:rsidRPr="00726E75">
        <w:rPr>
          <w:rFonts w:asciiTheme="minorHAnsi" w:hAnsiTheme="minorHAnsi" w:cstheme="minorHAnsi"/>
          <w:b/>
          <w:bCs/>
          <w:highlight w:val="green"/>
          <w:u w:val="single"/>
        </w:rPr>
        <w:t>modulate</w:t>
      </w:r>
      <w:r w:rsidRPr="004916D0">
        <w:rPr>
          <w:rFonts w:asciiTheme="minorHAnsi" w:hAnsiTheme="minorHAnsi" w:cstheme="minorHAnsi"/>
          <w:sz w:val="16"/>
        </w:rPr>
        <w:t xml:space="preserve"> (increase or decrease) </w:t>
      </w:r>
      <w:r w:rsidRPr="004916D0">
        <w:rPr>
          <w:rFonts w:asciiTheme="minorHAnsi" w:hAnsiTheme="minorHAnsi" w:cstheme="minorHAnsi"/>
          <w:u w:val="single"/>
        </w:rPr>
        <w:t xml:space="preserve">our </w:t>
      </w:r>
      <w:r w:rsidRPr="00726E75">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726E75">
        <w:rPr>
          <w:rFonts w:asciiTheme="minorHAnsi" w:hAnsiTheme="minorHAnsi" w:cstheme="minorHAnsi"/>
          <w:b/>
          <w:bCs/>
          <w:highlight w:val="green"/>
          <w:u w:val="single"/>
        </w:rPr>
        <w:t>produce the opposite</w:t>
      </w:r>
      <w:r w:rsidRPr="004916D0">
        <w:rPr>
          <w:rFonts w:asciiTheme="minorHAnsi" w:hAnsiTheme="minorHAnsi" w:cstheme="minorHAnsi"/>
          <w:sz w:val="16"/>
        </w:rPr>
        <w:t xml:space="preserve"> of pleasure— that is </w:t>
      </w:r>
      <w:r w:rsidRPr="004916D0">
        <w:rPr>
          <w:rFonts w:asciiTheme="minorHAnsi" w:hAnsiTheme="minorHAnsi" w:cstheme="minorHAnsi"/>
          <w:u w:val="single"/>
        </w:rPr>
        <w:t>disgust and fear</w:t>
      </w:r>
    </w:p>
    <w:p w14:paraId="5E4CCAB6" w14:textId="77777777" w:rsidR="007E6D3F" w:rsidRPr="007E6D3F" w:rsidRDefault="007E6D3F" w:rsidP="007E6D3F">
      <w:pPr>
        <w:rPr>
          <w:rFonts w:asciiTheme="minorHAnsi" w:hAnsiTheme="minorHAnsi" w:cstheme="minorHAnsi"/>
          <w:sz w:val="16"/>
        </w:rPr>
      </w:pPr>
    </w:p>
    <w:p w14:paraId="52F4AFF1" w14:textId="3189161D" w:rsidR="00543CBF" w:rsidRPr="004A1A85" w:rsidRDefault="00543CBF" w:rsidP="00543CBF">
      <w:pPr>
        <w:pStyle w:val="Heading4"/>
        <w:rPr>
          <w:rFonts w:cs="Calibri"/>
          <w:color w:val="000000" w:themeColor="text1"/>
        </w:rPr>
      </w:pPr>
      <w:r w:rsidRPr="004A1A85">
        <w:rPr>
          <w:rFonts w:cs="Calibri"/>
          <w:color w:val="000000" w:themeColor="text1"/>
        </w:rPr>
        <w:t>[</w:t>
      </w:r>
      <w:r>
        <w:rPr>
          <w:rFonts w:cs="Calibri"/>
          <w:color w:val="000000" w:themeColor="text1"/>
        </w:rPr>
        <w:t>7</w:t>
      </w:r>
      <w:r w:rsidRPr="004A1A85">
        <w:rPr>
          <w:rFonts w:cs="Calibri"/>
          <w:color w:val="000000" w:themeColor="text1"/>
        </w:rPr>
        <w:t xml:space="preserve">] </w:t>
      </w:r>
      <w:r w:rsidR="007E6D3F">
        <w:rPr>
          <w:rFonts w:cs="Calibri"/>
          <w:color w:val="000000" w:themeColor="text1"/>
        </w:rPr>
        <w:t>Naturalism</w:t>
      </w:r>
      <w:r w:rsidRPr="004A1A85">
        <w:rPr>
          <w:rFonts w:cs="Calibri"/>
          <w:color w:val="000000" w:themeColor="text1"/>
        </w:rPr>
        <w:t xml:space="preserve"> is true and leads to util – ignore non-material circumstances.</w:t>
      </w:r>
    </w:p>
    <w:p w14:paraId="100E8406" w14:textId="77777777" w:rsidR="00543CBF" w:rsidRPr="004A1A85" w:rsidRDefault="00543CBF" w:rsidP="00543CBF">
      <w:pPr>
        <w:rPr>
          <w:color w:val="000000" w:themeColor="text1"/>
        </w:rPr>
      </w:pPr>
      <w:r w:rsidRPr="004A1A85">
        <w:rPr>
          <w:rStyle w:val="Heading4Char"/>
          <w:rFonts w:cs="Calibri"/>
          <w:color w:val="000000" w:themeColor="text1"/>
        </w:rPr>
        <w:t>Papineau 9</w:t>
      </w:r>
      <w:r w:rsidRPr="004A1A85">
        <w:rPr>
          <w:color w:val="000000" w:themeColor="text1"/>
          <w:sz w:val="16"/>
          <w:szCs w:val="16"/>
        </w:rPr>
        <w:t xml:space="preserve"> Papineau, David, "Naturalism", The Stanford Encyclopedia of Philosophy (Spring 2009 Edition), Edward N. </w:t>
      </w:r>
      <w:proofErr w:type="spellStart"/>
      <w:r w:rsidRPr="004A1A85">
        <w:rPr>
          <w:color w:val="000000" w:themeColor="text1"/>
          <w:sz w:val="16"/>
          <w:szCs w:val="16"/>
        </w:rPr>
        <w:t>Zalta</w:t>
      </w:r>
      <w:proofErr w:type="spellEnd"/>
      <w:r w:rsidRPr="004A1A85">
        <w:rPr>
          <w:color w:val="000000" w:themeColor="text1"/>
          <w:sz w:val="16"/>
          <w:szCs w:val="16"/>
        </w:rPr>
        <w:t xml:space="preserve"> (ed.), URL = &lt;http://plato.stanford.edu/archives/spr2009/entries/naturalism/&gt;.</w:t>
      </w:r>
    </w:p>
    <w:p w14:paraId="44A5E0AF" w14:textId="1FE76439" w:rsidR="00543CBF" w:rsidRDefault="00543CBF" w:rsidP="00674FDB">
      <w:pPr>
        <w:rPr>
          <w:b/>
          <w:color w:val="000000" w:themeColor="text1"/>
          <w:u w:val="single"/>
        </w:rPr>
      </w:pPr>
      <w:r w:rsidRPr="004A1A85">
        <w:rPr>
          <w:color w:val="000000" w:themeColor="text1"/>
          <w:sz w:val="16"/>
        </w:rPr>
        <w:t>In the middle of the nineteenth century the conservation of kinetic plus potential energy came to be accepted as a basic principle of physics (</w:t>
      </w:r>
      <w:proofErr w:type="spellStart"/>
      <w:r w:rsidRPr="004A1A85">
        <w:rPr>
          <w:color w:val="000000" w:themeColor="text1"/>
          <w:sz w:val="16"/>
        </w:rPr>
        <w:t>Elkana</w:t>
      </w:r>
      <w:proofErr w:type="spellEnd"/>
      <w:r w:rsidRPr="004A1A85">
        <w:rPr>
          <w:color w:val="000000" w:themeColor="text1"/>
          <w:sz w:val="16"/>
        </w:rPr>
        <w:t xml:space="preserve">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4A1A85">
        <w:rPr>
          <w:b/>
          <w:color w:val="000000" w:themeColor="text1"/>
          <w:u w:val="single"/>
        </w:rPr>
        <w:t xml:space="preserve"> </w:t>
      </w:r>
      <w:r w:rsidRPr="004A1A85">
        <w:rPr>
          <w:b/>
          <w:color w:val="000000" w:themeColor="text1"/>
          <w:sz w:val="28"/>
          <w:szCs w:val="28"/>
          <w:highlight w:val="green"/>
          <w:u w:val="single"/>
        </w:rPr>
        <w:t>conservation of energy</w:t>
      </w:r>
      <w:r w:rsidRPr="004A1A85">
        <w:rPr>
          <w:b/>
          <w:color w:val="000000" w:themeColor="text1"/>
          <w:u w:val="single"/>
        </w:rPr>
        <w:t xml:space="preserve"> </w:t>
      </w:r>
      <w:r w:rsidRPr="004A1A85">
        <w:rPr>
          <w:color w:val="000000" w:themeColor="text1"/>
          <w:sz w:val="16"/>
        </w:rPr>
        <w:t>does</w:t>
      </w:r>
      <w:r w:rsidRPr="004A1A85">
        <w:rPr>
          <w:b/>
          <w:color w:val="000000" w:themeColor="text1"/>
          <w:u w:val="single"/>
        </w:rPr>
        <w:t xml:space="preserve"> </w:t>
      </w:r>
      <w:r w:rsidRPr="004A1A85">
        <w:rPr>
          <w:b/>
          <w:color w:val="000000" w:themeColor="text1"/>
          <w:sz w:val="28"/>
          <w:szCs w:val="28"/>
          <w:highlight w:val="green"/>
          <w:u w:val="single"/>
        </w:rPr>
        <w:t>imply</w:t>
      </w:r>
      <w:r w:rsidRPr="004A1A85">
        <w:rPr>
          <w:b/>
          <w:color w:val="000000" w:themeColor="text1"/>
          <w:highlight w:val="green"/>
          <w:u w:val="single"/>
        </w:rPr>
        <w:t xml:space="preserve"> </w:t>
      </w:r>
      <w:r w:rsidRPr="004A1A85">
        <w:rPr>
          <w:color w:val="000000" w:themeColor="text1"/>
          <w:sz w:val="16"/>
        </w:rPr>
        <w:t xml:space="preserve"> that any such special forces must be governed by strict </w:t>
      </w:r>
      <w:r w:rsidRPr="004A1A85">
        <w:rPr>
          <w:b/>
          <w:color w:val="000000" w:themeColor="text1"/>
          <w:sz w:val="28"/>
          <w:szCs w:val="28"/>
          <w:highlight w:val="green"/>
          <w:u w:val="single"/>
        </w:rPr>
        <w:t>deterministic laws</w:t>
      </w:r>
      <w:r w:rsidRPr="004A1A85">
        <w:rPr>
          <w:b/>
          <w:color w:val="000000" w:themeColor="text1"/>
          <w:u w:val="single"/>
        </w:rPr>
        <w:t xml:space="preserve">: </w:t>
      </w:r>
      <w:r w:rsidRPr="004A1A85">
        <w:rPr>
          <w:color w:val="000000" w:themeColor="text1"/>
          <w:sz w:val="16"/>
        </w:rPr>
        <w:t xml:space="preserve">if mental or vital forces arose spontaneously, then there would be nothing to </w:t>
      </w:r>
      <w:r w:rsidRPr="004A1A85">
        <w:rPr>
          <w:b/>
          <w:color w:val="000000" w:themeColor="text1"/>
          <w:sz w:val="16"/>
        </w:rPr>
        <w:t>ensure</w:t>
      </w:r>
      <w:r w:rsidRPr="004A1A85">
        <w:rPr>
          <w:color w:val="000000" w:themeColor="text1"/>
          <w:sz w:val="16"/>
        </w:rPr>
        <w:t xml:space="preserv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4A1A85">
        <w:rPr>
          <w:rStyle w:val="Emphasis"/>
          <w:color w:val="000000" w:themeColor="text1"/>
          <w:szCs w:val="28"/>
          <w:highlight w:val="green"/>
        </w:rPr>
        <w:t>research</w:t>
      </w:r>
      <w:r w:rsidRPr="004A1A85">
        <w:rPr>
          <w:rStyle w:val="Emphasis"/>
          <w:color w:val="000000" w:themeColor="text1"/>
          <w:szCs w:val="28"/>
        </w:rPr>
        <w:t xml:space="preserve">, especially </w:t>
      </w:r>
      <w:r w:rsidRPr="004A1A85">
        <w:rPr>
          <w:rStyle w:val="Emphasis"/>
          <w:color w:val="000000" w:themeColor="text1"/>
          <w:szCs w:val="28"/>
          <w:highlight w:val="green"/>
        </w:rPr>
        <w:t>in</w:t>
      </w:r>
      <w:r w:rsidRPr="004A1A85">
        <w:rPr>
          <w:rStyle w:val="Emphasis"/>
          <w:color w:val="000000" w:themeColor="text1"/>
          <w:szCs w:val="28"/>
        </w:rPr>
        <w:t xml:space="preserve">to </w:t>
      </w:r>
      <w:r w:rsidRPr="004A1A85">
        <w:rPr>
          <w:rStyle w:val="Emphasis"/>
          <w:color w:val="000000" w:themeColor="text1"/>
          <w:szCs w:val="28"/>
          <w:highlight w:val="green"/>
        </w:rPr>
        <w:t>nerve cells</w:t>
      </w:r>
      <w:r w:rsidRPr="004A1A85">
        <w:rPr>
          <w:rStyle w:val="Emphasis"/>
          <w:color w:val="000000" w:themeColor="text1"/>
          <w:szCs w:val="28"/>
        </w:rPr>
        <w:t xml:space="preserve">, </w:t>
      </w:r>
      <w:r w:rsidRPr="004A1A85">
        <w:rPr>
          <w:rStyle w:val="Emphasis"/>
          <w:color w:val="000000" w:themeColor="text1"/>
          <w:szCs w:val="28"/>
          <w:highlight w:val="green"/>
        </w:rPr>
        <w:t>gave no indication of</w:t>
      </w:r>
      <w:r w:rsidRPr="004A1A85">
        <w:rPr>
          <w:rStyle w:val="Emphasis"/>
          <w:color w:val="000000" w:themeColor="text1"/>
          <w:szCs w:val="28"/>
        </w:rPr>
        <w:t xml:space="preserve"> any physical </w:t>
      </w:r>
      <w:r w:rsidRPr="004A1A85">
        <w:rPr>
          <w:rStyle w:val="Emphasis"/>
          <w:color w:val="000000" w:themeColor="text1"/>
          <w:szCs w:val="28"/>
          <w:highlight w:val="green"/>
        </w:rPr>
        <w:t xml:space="preserve">effects that cannot be explained </w:t>
      </w:r>
      <w:r w:rsidRPr="004A1A85">
        <w:rPr>
          <w:rStyle w:val="Emphasis"/>
          <w:color w:val="000000" w:themeColor="text1"/>
          <w:szCs w:val="28"/>
        </w:rPr>
        <w:t xml:space="preserve">in terms of basic </w:t>
      </w:r>
      <w:r w:rsidRPr="004A1A85">
        <w:rPr>
          <w:rStyle w:val="Emphasis"/>
          <w:color w:val="000000" w:themeColor="text1"/>
          <w:szCs w:val="28"/>
          <w:highlight w:val="green"/>
        </w:rPr>
        <w:t>physical forces</w:t>
      </w:r>
      <w:r w:rsidRPr="004A1A85">
        <w:rPr>
          <w:b/>
          <w:color w:val="000000" w:themeColor="text1"/>
          <w:sz w:val="28"/>
          <w:szCs w:val="28"/>
          <w:highlight w:val="green"/>
          <w:u w:val="single"/>
        </w:rPr>
        <w:t xml:space="preserve"> </w:t>
      </w:r>
      <w:r w:rsidRPr="004A1A85">
        <w:rPr>
          <w:b/>
          <w:color w:val="000000" w:themeColor="text1"/>
          <w:sz w:val="28"/>
          <w:szCs w:val="28"/>
          <w:u w:val="single"/>
        </w:rPr>
        <w:t>that</w:t>
      </w:r>
      <w:r w:rsidRPr="004A1A85">
        <w:rPr>
          <w:b/>
          <w:color w:val="000000" w:themeColor="text1"/>
          <w:u w:val="single"/>
        </w:rPr>
        <w:t xml:space="preserve"> </w:t>
      </w:r>
      <w:r w:rsidRPr="004A1A85">
        <w:rPr>
          <w:color w:val="000000" w:themeColor="text1"/>
          <w:sz w:val="16"/>
        </w:rPr>
        <w:t xml:space="preserve">also </w:t>
      </w:r>
      <w:r w:rsidRPr="004A1A85">
        <w:rPr>
          <w:b/>
          <w:color w:val="000000" w:themeColor="text1"/>
          <w:sz w:val="28"/>
          <w:szCs w:val="28"/>
          <w:u w:val="single"/>
        </w:rPr>
        <w:t>occur outside</w:t>
      </w:r>
      <w:r w:rsidRPr="004A1A85">
        <w:rPr>
          <w:b/>
          <w:color w:val="000000" w:themeColor="text1"/>
          <w:u w:val="single"/>
        </w:rPr>
        <w:t xml:space="preserve"> </w:t>
      </w:r>
      <w:r w:rsidRPr="004A1A85">
        <w:rPr>
          <w:color w:val="000000" w:themeColor="text1"/>
          <w:sz w:val="16"/>
        </w:rPr>
        <w:t>living bodies. By the middle of the twentieth century, belief in sui generis mental or vital forces had become a minority view.</w:t>
      </w:r>
      <w:r w:rsidRPr="004A1A85">
        <w:rPr>
          <w:b/>
          <w:color w:val="000000" w:themeColor="text1"/>
          <w:u w:val="single"/>
        </w:rPr>
        <w:t xml:space="preserve"> </w:t>
      </w:r>
      <w:r w:rsidRPr="004A1A85">
        <w:rPr>
          <w:b/>
          <w:color w:val="000000" w:themeColor="text1"/>
          <w:sz w:val="28"/>
          <w:szCs w:val="28"/>
          <w:highlight w:val="green"/>
          <w:u w:val="single"/>
        </w:rPr>
        <w:t xml:space="preserve">This </w:t>
      </w:r>
      <w:r w:rsidRPr="004A1A85">
        <w:rPr>
          <w:b/>
          <w:color w:val="000000" w:themeColor="text1"/>
          <w:sz w:val="28"/>
          <w:szCs w:val="28"/>
          <w:u w:val="single"/>
        </w:rPr>
        <w:t>led to</w:t>
      </w:r>
      <w:r w:rsidRPr="004A1A85">
        <w:rPr>
          <w:b/>
          <w:color w:val="000000" w:themeColor="text1"/>
          <w:u w:val="single"/>
        </w:rPr>
        <w:t xml:space="preserve"> </w:t>
      </w:r>
      <w:r w:rsidRPr="004A1A85">
        <w:rPr>
          <w:color w:val="000000" w:themeColor="text1"/>
          <w:sz w:val="16"/>
        </w:rPr>
        <w:t>the widespread acceptance of the doctrine now known as the</w:t>
      </w:r>
      <w:r w:rsidRPr="004A1A85">
        <w:rPr>
          <w:b/>
          <w:color w:val="000000" w:themeColor="text1"/>
          <w:u w:val="single"/>
        </w:rPr>
        <w:t xml:space="preserve"> </w:t>
      </w:r>
      <w:r w:rsidRPr="004A1A85">
        <w:rPr>
          <w:rStyle w:val="Emphasis"/>
          <w:color w:val="000000" w:themeColor="text1"/>
        </w:rPr>
        <w:t>‘</w:t>
      </w:r>
      <w:r w:rsidRPr="004A1A85">
        <w:rPr>
          <w:rStyle w:val="Emphasis"/>
          <w:color w:val="000000" w:themeColor="text1"/>
          <w:szCs w:val="28"/>
          <w:highlight w:val="green"/>
        </w:rPr>
        <w:t>causal closure’</w:t>
      </w:r>
      <w:r w:rsidRPr="004A1A85">
        <w:rPr>
          <w:b/>
          <w:color w:val="000000" w:themeColor="text1"/>
          <w:u w:val="single"/>
        </w:rPr>
        <w:t xml:space="preserve"> </w:t>
      </w:r>
      <w:r w:rsidRPr="004A1A85">
        <w:rPr>
          <w:color w:val="000000" w:themeColor="text1"/>
          <w:sz w:val="16"/>
        </w:rPr>
        <w:t>or the ‘causal completeness’ of the physical realm, according to which</w:t>
      </w:r>
      <w:r w:rsidRPr="004A1A85">
        <w:rPr>
          <w:b/>
          <w:color w:val="000000" w:themeColor="text1"/>
          <w:u w:val="single"/>
        </w:rPr>
        <w:t xml:space="preserve"> </w:t>
      </w:r>
      <w:r w:rsidRPr="004A1A85">
        <w:rPr>
          <w:b/>
          <w:color w:val="000000" w:themeColor="text1"/>
          <w:sz w:val="28"/>
          <w:szCs w:val="28"/>
          <w:u w:val="single"/>
        </w:rPr>
        <w:t>all</w:t>
      </w:r>
      <w:r w:rsidRPr="004A1A85">
        <w:rPr>
          <w:color w:val="000000" w:themeColor="text1"/>
          <w:sz w:val="16"/>
        </w:rPr>
        <w:t xml:space="preserve"> physical </w:t>
      </w:r>
      <w:r w:rsidRPr="004A1A85">
        <w:rPr>
          <w:b/>
          <w:color w:val="000000" w:themeColor="text1"/>
          <w:sz w:val="28"/>
          <w:szCs w:val="28"/>
          <w:u w:val="single"/>
        </w:rPr>
        <w:t>effects</w:t>
      </w:r>
      <w:r w:rsidRPr="004A1A85">
        <w:rPr>
          <w:color w:val="000000" w:themeColor="text1"/>
          <w:sz w:val="28"/>
          <w:szCs w:val="28"/>
        </w:rPr>
        <w:t xml:space="preserve"> </w:t>
      </w:r>
      <w:r w:rsidRPr="004A1A85">
        <w:rPr>
          <w:b/>
          <w:color w:val="000000" w:themeColor="text1"/>
          <w:sz w:val="28"/>
          <w:szCs w:val="28"/>
          <w:u w:val="single"/>
        </w:rPr>
        <w:t>can be accounted for by</w:t>
      </w:r>
      <w:r w:rsidRPr="004A1A85">
        <w:rPr>
          <w:color w:val="000000" w:themeColor="text1"/>
          <w:sz w:val="16"/>
        </w:rPr>
        <w:t xml:space="preserve"> basic</w:t>
      </w:r>
      <w:r w:rsidRPr="004A1A85">
        <w:rPr>
          <w:b/>
          <w:color w:val="000000" w:themeColor="text1"/>
          <w:u w:val="single"/>
        </w:rPr>
        <w:t xml:space="preserve"> </w:t>
      </w:r>
      <w:r w:rsidRPr="004A1A85">
        <w:rPr>
          <w:rStyle w:val="Emphasis"/>
          <w:color w:val="000000" w:themeColor="text1"/>
          <w:szCs w:val="28"/>
        </w:rPr>
        <w:t>physical causes</w:t>
      </w:r>
      <w:r w:rsidRPr="004A1A85">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4A1A85">
        <w:rPr>
          <w:b/>
          <w:color w:val="000000" w:themeColor="text1"/>
          <w:u w:val="single"/>
        </w:rPr>
        <w:t xml:space="preserve"> </w:t>
      </w:r>
      <w:r w:rsidRPr="004A1A85">
        <w:rPr>
          <w:b/>
          <w:color w:val="000000" w:themeColor="text1"/>
          <w:sz w:val="28"/>
          <w:szCs w:val="28"/>
          <w:highlight w:val="green"/>
          <w:u w:val="single"/>
        </w:rPr>
        <w:t>mental</w:t>
      </w:r>
      <w:r w:rsidRPr="004A1A85">
        <w:rPr>
          <w:b/>
          <w:color w:val="000000" w:themeColor="text1"/>
          <w:u w:val="single"/>
        </w:rPr>
        <w:t xml:space="preserve"> </w:t>
      </w:r>
      <w:r w:rsidRPr="004A1A85">
        <w:rPr>
          <w:color w:val="000000" w:themeColor="text1"/>
          <w:sz w:val="16"/>
        </w:rPr>
        <w:t>and biological causes</w:t>
      </w:r>
      <w:r w:rsidRPr="004A1A85">
        <w:rPr>
          <w:b/>
          <w:color w:val="000000" w:themeColor="text1"/>
          <w:u w:val="single"/>
        </w:rPr>
        <w:t xml:space="preserve"> </w:t>
      </w:r>
      <w:r w:rsidRPr="004A1A85">
        <w:rPr>
          <w:b/>
          <w:color w:val="000000" w:themeColor="text1"/>
          <w:sz w:val="28"/>
          <w:szCs w:val="28"/>
          <w:highlight w:val="green"/>
          <w:u w:val="single"/>
        </w:rPr>
        <w:t>must</w:t>
      </w:r>
      <w:r w:rsidRPr="004A1A85">
        <w:rPr>
          <w:b/>
          <w:color w:val="000000" w:themeColor="text1"/>
          <w:u w:val="single"/>
        </w:rPr>
        <w:t xml:space="preserve"> </w:t>
      </w:r>
      <w:r w:rsidRPr="004A1A85">
        <w:rPr>
          <w:color w:val="000000" w:themeColor="text1"/>
          <w:sz w:val="16"/>
        </w:rPr>
        <w:t>themselves</w:t>
      </w:r>
      <w:r w:rsidRPr="004A1A85">
        <w:rPr>
          <w:b/>
          <w:color w:val="000000" w:themeColor="text1"/>
          <w:u w:val="single"/>
        </w:rPr>
        <w:t xml:space="preserve"> </w:t>
      </w:r>
      <w:r w:rsidRPr="004A1A85">
        <w:rPr>
          <w:b/>
          <w:color w:val="000000" w:themeColor="text1"/>
          <w:sz w:val="28"/>
          <w:szCs w:val="28"/>
          <w:highlight w:val="green"/>
          <w:u w:val="single"/>
        </w:rPr>
        <w:t>be physical</w:t>
      </w:r>
      <w:r w:rsidRPr="004A1A85">
        <w:rPr>
          <w:color w:val="000000" w:themeColor="text1"/>
          <w:sz w:val="16"/>
        </w:rPr>
        <w:t>ly constituted</w:t>
      </w:r>
      <w:r w:rsidRPr="004A1A85">
        <w:rPr>
          <w:b/>
          <w:color w:val="000000" w:themeColor="text1"/>
          <w:u w:val="single"/>
        </w:rPr>
        <w:t xml:space="preserve">, </w:t>
      </w:r>
      <w:r w:rsidRPr="004A1A85">
        <w:rPr>
          <w:b/>
          <w:color w:val="000000" w:themeColor="text1"/>
          <w:sz w:val="28"/>
          <w:szCs w:val="28"/>
          <w:highlight w:val="green"/>
          <w:u w:val="single"/>
        </w:rPr>
        <w:t>if they are to produce</w:t>
      </w:r>
      <w:r w:rsidRPr="004A1A85">
        <w:rPr>
          <w:b/>
          <w:color w:val="000000" w:themeColor="text1"/>
          <w:u w:val="single"/>
        </w:rPr>
        <w:t xml:space="preserve"> </w:t>
      </w:r>
      <w:r w:rsidRPr="004A1A85">
        <w:rPr>
          <w:color w:val="000000" w:themeColor="text1"/>
          <w:sz w:val="16"/>
        </w:rPr>
        <w:t>physical</w:t>
      </w:r>
      <w:r w:rsidRPr="004A1A85">
        <w:rPr>
          <w:b/>
          <w:color w:val="000000" w:themeColor="text1"/>
          <w:u w:val="single"/>
        </w:rPr>
        <w:t xml:space="preserve"> </w:t>
      </w:r>
      <w:r w:rsidRPr="004A1A85">
        <w:rPr>
          <w:b/>
          <w:color w:val="000000" w:themeColor="text1"/>
          <w:sz w:val="28"/>
          <w:szCs w:val="28"/>
          <w:highlight w:val="green"/>
          <w:u w:val="single"/>
        </w:rPr>
        <w:t>effects</w:t>
      </w:r>
      <w:r w:rsidRPr="004A1A85">
        <w:rPr>
          <w:b/>
          <w:color w:val="000000" w:themeColor="text1"/>
          <w:u w:val="single"/>
        </w:rPr>
        <w:t xml:space="preserve">. </w:t>
      </w:r>
      <w:r w:rsidRPr="004A1A85">
        <w:rPr>
          <w:color w:val="000000" w:themeColor="text1"/>
          <w:sz w:val="4"/>
          <w:szCs w:val="4"/>
        </w:rPr>
        <w:t>It thus gives rise to a particularly strong form of</w:t>
      </w:r>
      <w:r w:rsidRPr="004A1A85">
        <w:rPr>
          <w:b/>
          <w:color w:val="000000" w:themeColor="text1"/>
          <w:sz w:val="4"/>
          <w:szCs w:val="4"/>
          <w:u w:val="single"/>
        </w:rPr>
        <w:t xml:space="preserve"> </w:t>
      </w:r>
      <w:r w:rsidRPr="004A1A85">
        <w:rPr>
          <w:color w:val="000000" w:themeColor="text1"/>
          <w:sz w:val="4"/>
          <w:szCs w:val="4"/>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4A1A85">
        <w:rPr>
          <w:color w:val="000000" w:themeColor="text1"/>
          <w:sz w:val="4"/>
          <w:szCs w:val="4"/>
        </w:rPr>
        <w:t>behaviour</w:t>
      </w:r>
      <w:proofErr w:type="spellEnd"/>
      <w:r w:rsidRPr="004A1A85">
        <w:rPr>
          <w:color w:val="000000" w:themeColor="text1"/>
          <w:sz w:val="4"/>
          <w:szCs w:val="4"/>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4A1A85">
        <w:rPr>
          <w:color w:val="000000" w:themeColor="text1"/>
          <w:sz w:val="4"/>
          <w:szCs w:val="4"/>
        </w:rPr>
        <w:t>behaviour</w:t>
      </w:r>
      <w:proofErr w:type="spellEnd"/>
      <w:r w:rsidRPr="004A1A85">
        <w:rPr>
          <w:color w:val="000000" w:themeColor="text1"/>
          <w:sz w:val="4"/>
          <w:szCs w:val="4"/>
        </w:rPr>
        <w:t xml:space="preserve"> are those connecting </w:t>
      </w:r>
      <w:proofErr w:type="spellStart"/>
      <w:r w:rsidRPr="004A1A85">
        <w:rPr>
          <w:color w:val="000000" w:themeColor="text1"/>
          <w:sz w:val="4"/>
          <w:szCs w:val="4"/>
        </w:rPr>
        <w:t>behaviour</w:t>
      </w:r>
      <w:proofErr w:type="spellEnd"/>
      <w:r w:rsidRPr="004A1A85">
        <w:rPr>
          <w:color w:val="000000" w:themeColor="text1"/>
          <w:sz w:val="4"/>
          <w:szCs w:val="4"/>
        </w:rPr>
        <w:t xml:space="preserve"> with physical antecedents, mental events can only be causes of </w:t>
      </w:r>
      <w:proofErr w:type="spellStart"/>
      <w:r w:rsidRPr="004A1A85">
        <w:rPr>
          <w:color w:val="000000" w:themeColor="text1"/>
          <w:sz w:val="4"/>
          <w:szCs w:val="4"/>
        </w:rPr>
        <w:t>behaviour</w:t>
      </w:r>
      <w:proofErr w:type="spellEnd"/>
      <w:r w:rsidRPr="004A1A85">
        <w:rPr>
          <w:color w:val="000000" w:themeColor="text1"/>
          <w:sz w:val="4"/>
          <w:szCs w:val="4"/>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4A1A85">
        <w:rPr>
          <w:color w:val="000000" w:themeColor="text1"/>
          <w:sz w:val="4"/>
          <w:szCs w:val="4"/>
        </w:rPr>
        <w:t>neurones</w:t>
      </w:r>
      <w:proofErr w:type="spellEnd"/>
      <w:r w:rsidRPr="004A1A85">
        <w:rPr>
          <w:color w:val="000000" w:themeColor="text1"/>
          <w:sz w:val="4"/>
          <w:szCs w:val="4"/>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4A1A85">
        <w:rPr>
          <w:color w:val="000000" w:themeColor="text1"/>
          <w:sz w:val="4"/>
          <w:szCs w:val="4"/>
        </w:rPr>
        <w:t>efficiacious</w:t>
      </w:r>
      <w:proofErr w:type="spellEnd"/>
      <w:r w:rsidRPr="004A1A85">
        <w:rPr>
          <w:color w:val="000000" w:themeColor="text1"/>
          <w:sz w:val="4"/>
          <w:szCs w:val="4"/>
        </w:rPr>
        <w:t xml:space="preserve">,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4A1A85">
        <w:rPr>
          <w:color w:val="000000" w:themeColor="text1"/>
          <w:sz w:val="4"/>
          <w:szCs w:val="4"/>
        </w:rPr>
        <w:t>colour</w:t>
      </w:r>
      <w:proofErr w:type="spellEnd"/>
      <w:r w:rsidRPr="004A1A85">
        <w:rPr>
          <w:color w:val="000000" w:themeColor="text1"/>
          <w:sz w:val="4"/>
          <w:szCs w:val="4"/>
        </w:rPr>
        <w:t xml:space="preserve"> are both possessed by the same particular thing, namely that apple. It seems wrong to conclude on this account that the apple's </w:t>
      </w:r>
      <w:proofErr w:type="spellStart"/>
      <w:r w:rsidRPr="004A1A85">
        <w:rPr>
          <w:color w:val="000000" w:themeColor="text1"/>
          <w:sz w:val="4"/>
          <w:szCs w:val="4"/>
        </w:rPr>
        <w:t>colour</w:t>
      </w:r>
      <w:proofErr w:type="spellEnd"/>
      <w:r w:rsidRPr="004A1A85">
        <w:rPr>
          <w:color w:val="000000" w:themeColor="text1"/>
          <w:sz w:val="4"/>
          <w:szCs w:val="4"/>
        </w:rPr>
        <w:t xml:space="preserve">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4A1A85">
        <w:rPr>
          <w:color w:val="000000" w:themeColor="text1"/>
          <w:sz w:val="4"/>
          <w:szCs w:val="4"/>
        </w:rPr>
        <w:t>Honderich</w:t>
      </w:r>
      <w:proofErr w:type="spellEnd"/>
      <w:r w:rsidRPr="004A1A85">
        <w:rPr>
          <w:color w:val="000000" w:themeColor="text1"/>
          <w:sz w:val="4"/>
          <w:szCs w:val="4"/>
        </w:rPr>
        <w:t xml:space="preserve"> 1982, </w:t>
      </w:r>
      <w:proofErr w:type="spellStart"/>
      <w:r w:rsidRPr="004A1A85">
        <w:rPr>
          <w:color w:val="000000" w:themeColor="text1"/>
          <w:sz w:val="4"/>
          <w:szCs w:val="4"/>
        </w:rPr>
        <w:t>Yalowitz</w:t>
      </w:r>
      <w:proofErr w:type="spellEnd"/>
      <w:r w:rsidRPr="004A1A85">
        <w:rPr>
          <w:color w:val="000000" w:themeColor="text1"/>
          <w:sz w:val="4"/>
          <w:szCs w:val="4"/>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4A1A85">
        <w:rPr>
          <w:color w:val="000000" w:themeColor="text1"/>
          <w:sz w:val="4"/>
          <w:szCs w:val="4"/>
        </w:rPr>
        <w:t>Bickle</w:t>
      </w:r>
      <w:proofErr w:type="spellEnd"/>
      <w:r w:rsidRPr="004A1A85">
        <w:rPr>
          <w:color w:val="000000" w:themeColor="text1"/>
          <w:sz w:val="4"/>
          <w:szCs w:val="4"/>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4A1A85">
        <w:rPr>
          <w:color w:val="000000" w:themeColor="text1"/>
          <w:sz w:val="4"/>
          <w:szCs w:val="4"/>
        </w:rPr>
        <w:t>Stoljar</w:t>
      </w:r>
      <w:proofErr w:type="spellEnd"/>
      <w:r w:rsidRPr="004A1A85">
        <w:rPr>
          <w:color w:val="000000" w:themeColor="text1"/>
          <w:sz w:val="4"/>
          <w:szCs w:val="4"/>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w:t>
      </w:r>
      <w:proofErr w:type="spellStart"/>
      <w:r w:rsidRPr="004A1A85">
        <w:rPr>
          <w:color w:val="000000" w:themeColor="text1"/>
          <w:sz w:val="4"/>
          <w:szCs w:val="4"/>
        </w:rPr>
        <w:t>analysable</w:t>
      </w:r>
      <w:proofErr w:type="spellEnd"/>
      <w:r w:rsidRPr="004A1A85">
        <w:rPr>
          <w:color w:val="000000" w:themeColor="text1"/>
          <w:sz w:val="4"/>
          <w:szCs w:val="4"/>
        </w:rPr>
        <w:t xml:space="preserv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4A1A85">
        <w:rPr>
          <w:b/>
          <w:color w:val="000000" w:themeColor="text1"/>
          <w:sz w:val="4"/>
          <w:szCs w:val="4"/>
          <w:u w:val="single"/>
        </w:rPr>
        <w:t xml:space="preserve"> </w:t>
      </w:r>
      <w:r w:rsidRPr="004A1A85">
        <w:rPr>
          <w:color w:val="000000" w:themeColor="text1"/>
          <w:sz w:val="4"/>
          <w:szCs w:val="4"/>
        </w:rPr>
        <w:t>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4A1A85">
        <w:rPr>
          <w:color w:val="000000" w:themeColor="text1"/>
          <w:sz w:val="4"/>
          <w:szCs w:val="4"/>
        </w:rPr>
        <w:t>Yablo</w:t>
      </w:r>
      <w:proofErr w:type="spellEnd"/>
      <w:r w:rsidRPr="004A1A85">
        <w:rPr>
          <w:color w:val="000000" w:themeColor="text1"/>
          <w:sz w:val="4"/>
          <w:szCs w:val="4"/>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4A1A85">
        <w:rPr>
          <w:b/>
          <w:color w:val="000000" w:themeColor="text1"/>
          <w:u w:val="single"/>
        </w:rPr>
        <w:t xml:space="preserve"> </w:t>
      </w:r>
      <w:r w:rsidRPr="004A1A85">
        <w:rPr>
          <w:b/>
          <w:color w:val="000000" w:themeColor="text1"/>
          <w:sz w:val="28"/>
          <w:szCs w:val="28"/>
          <w:u w:val="single"/>
        </w:rPr>
        <w:t>naturalism</w:t>
      </w:r>
      <w:r w:rsidRPr="004A1A85">
        <w:rPr>
          <w:b/>
          <w:color w:val="000000" w:themeColor="text1"/>
          <w:u w:val="single"/>
        </w:rPr>
        <w:t xml:space="preserve"> </w:t>
      </w:r>
      <w:r w:rsidRPr="004A1A85">
        <w:rPr>
          <w:color w:val="000000" w:themeColor="text1"/>
          <w:sz w:val="16"/>
        </w:rPr>
        <w:t>about conscious states will</w:t>
      </w:r>
      <w:r w:rsidRPr="004A1A85">
        <w:rPr>
          <w:b/>
          <w:color w:val="000000" w:themeColor="text1"/>
          <w:u w:val="single"/>
        </w:rPr>
        <w:t xml:space="preserve"> </w:t>
      </w:r>
      <w:r w:rsidRPr="004A1A85">
        <w:rPr>
          <w:b/>
          <w:color w:val="000000" w:themeColor="text1"/>
          <w:sz w:val="28"/>
          <w:szCs w:val="28"/>
          <w:u w:val="single"/>
        </w:rPr>
        <w:t>integrate the mental</w:t>
      </w:r>
      <w:r w:rsidRPr="004A1A85">
        <w:rPr>
          <w:b/>
          <w:color w:val="000000" w:themeColor="text1"/>
          <w:u w:val="single"/>
        </w:rPr>
        <w:t xml:space="preserve"> </w:t>
      </w:r>
      <w:r w:rsidRPr="004A1A85">
        <w:rPr>
          <w:color w:val="000000" w:themeColor="text1"/>
          <w:sz w:val="16"/>
        </w:rPr>
        <w:t xml:space="preserve">realm </w:t>
      </w:r>
      <w:r w:rsidRPr="004A1A85">
        <w:rPr>
          <w:b/>
          <w:color w:val="000000" w:themeColor="text1"/>
          <w:sz w:val="28"/>
          <w:szCs w:val="28"/>
          <w:u w:val="single"/>
        </w:rPr>
        <w:t>with</w:t>
      </w:r>
      <w:r w:rsidRPr="004A1A85">
        <w:rPr>
          <w:b/>
          <w:color w:val="000000" w:themeColor="text1"/>
          <w:u w:val="single"/>
        </w:rPr>
        <w:t xml:space="preserve"> </w:t>
      </w:r>
      <w:r w:rsidRPr="004A1A85">
        <w:rPr>
          <w:color w:val="000000" w:themeColor="text1"/>
          <w:sz w:val="16"/>
        </w:rPr>
        <w:t xml:space="preserve">the </w:t>
      </w:r>
      <w:r w:rsidRPr="004A1A85">
        <w:rPr>
          <w:rStyle w:val="Emphasis"/>
          <w:color w:val="000000" w:themeColor="text1"/>
          <w:szCs w:val="28"/>
        </w:rPr>
        <w:t>causal unfolding of the spatiotemporal</w:t>
      </w:r>
      <w:r w:rsidRPr="004A1A85">
        <w:rPr>
          <w:b/>
          <w:color w:val="000000" w:themeColor="text1"/>
          <w:u w:val="single"/>
        </w:rPr>
        <w:t xml:space="preserve"> </w:t>
      </w:r>
      <w:r w:rsidRPr="004A1A85">
        <w:rPr>
          <w:color w:val="000000" w:themeColor="text1"/>
          <w:sz w:val="8"/>
          <w:szCs w:val="8"/>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4A1A85">
        <w:rPr>
          <w:color w:val="000000" w:themeColor="text1"/>
          <w:sz w:val="8"/>
          <w:szCs w:val="8"/>
        </w:rPr>
        <w:t>favour</w:t>
      </w:r>
      <w:proofErr w:type="spellEnd"/>
      <w:r w:rsidRPr="004A1A85">
        <w:rPr>
          <w:color w:val="000000" w:themeColor="text1"/>
          <w:sz w:val="8"/>
          <w:szCs w:val="8"/>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w:t>
      </w:r>
      <w:r w:rsidRPr="004A1A85">
        <w:rPr>
          <w:color w:val="000000" w:themeColor="text1"/>
          <w:sz w:val="8"/>
          <w:szCs w:val="8"/>
        </w:rPr>
        <w:lastRenderedPageBreak/>
        <w:t>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follow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4A1A85">
        <w:rPr>
          <w:b/>
          <w:color w:val="000000" w:themeColor="text1"/>
          <w:u w:val="single"/>
        </w:rPr>
        <w:t xml:space="preserve"> </w:t>
      </w:r>
      <w:r w:rsidRPr="004A1A85">
        <w:rPr>
          <w:b/>
          <w:color w:val="000000" w:themeColor="text1"/>
          <w:sz w:val="28"/>
          <w:szCs w:val="28"/>
          <w:highlight w:val="green"/>
          <w:u w:val="single"/>
        </w:rPr>
        <w:t xml:space="preserve">If moral facts cannot influence the physical </w:t>
      </w:r>
      <w:r w:rsidRPr="004A1A85">
        <w:rPr>
          <w:b/>
          <w:color w:val="000000" w:themeColor="text1"/>
          <w:sz w:val="28"/>
          <w:szCs w:val="28"/>
          <w:u w:val="single"/>
        </w:rPr>
        <w:t xml:space="preserve">world, </w:t>
      </w:r>
      <w:r w:rsidRPr="004A1A85">
        <w:rPr>
          <w:rStyle w:val="Emphasis"/>
          <w:color w:val="000000" w:themeColor="text1"/>
          <w:szCs w:val="28"/>
        </w:rPr>
        <w:t xml:space="preserve">then </w:t>
      </w:r>
      <w:r w:rsidRPr="004A1A85">
        <w:rPr>
          <w:rStyle w:val="Emphasis"/>
          <w:color w:val="000000" w:themeColor="text1"/>
          <w:szCs w:val="28"/>
          <w:highlight w:val="green"/>
        </w:rPr>
        <w:t xml:space="preserve">it is hard to see how we </w:t>
      </w:r>
      <w:r w:rsidRPr="004A1A85">
        <w:rPr>
          <w:b/>
          <w:color w:val="000000" w:themeColor="text1"/>
          <w:sz w:val="28"/>
          <w:szCs w:val="28"/>
          <w:highlight w:val="green"/>
          <w:u w:val="single"/>
        </w:rPr>
        <w:t>can have</w:t>
      </w:r>
      <w:r w:rsidRPr="004A1A85">
        <w:rPr>
          <w:b/>
          <w:color w:val="000000" w:themeColor="text1"/>
          <w:u w:val="single"/>
        </w:rPr>
        <w:t xml:space="preserve"> </w:t>
      </w:r>
      <w:r w:rsidRPr="004A1A85">
        <w:rPr>
          <w:color w:val="000000" w:themeColor="text1"/>
          <w:sz w:val="16"/>
        </w:rPr>
        <w:t>any</w:t>
      </w:r>
      <w:r w:rsidRPr="004A1A85">
        <w:rPr>
          <w:b/>
          <w:color w:val="000000" w:themeColor="text1"/>
          <w:u w:val="single"/>
        </w:rPr>
        <w:t xml:space="preserve"> </w:t>
      </w:r>
      <w:r w:rsidRPr="004A1A85">
        <w:rPr>
          <w:b/>
          <w:color w:val="000000" w:themeColor="text1"/>
          <w:sz w:val="28"/>
          <w:szCs w:val="28"/>
          <w:highlight w:val="green"/>
          <w:u w:val="single"/>
        </w:rPr>
        <w:t>knowledge of them</w:t>
      </w:r>
      <w:r w:rsidRPr="004A1A85">
        <w:rPr>
          <w:b/>
          <w:color w:val="000000" w:themeColor="text1"/>
          <w:u w:val="single"/>
        </w:rPr>
        <w:t>.</w:t>
      </w:r>
    </w:p>
    <w:p w14:paraId="0AFCA239" w14:textId="77777777" w:rsidR="00674FDB" w:rsidRPr="00674FDB" w:rsidRDefault="00674FDB" w:rsidP="00674FDB">
      <w:pPr>
        <w:rPr>
          <w:b/>
          <w:color w:val="000000" w:themeColor="text1"/>
          <w:u w:val="single"/>
        </w:rPr>
      </w:pPr>
    </w:p>
    <w:p w14:paraId="2AA96E52" w14:textId="3F071FE4" w:rsidR="00543CBF" w:rsidRPr="00D03B18" w:rsidRDefault="00543CBF" w:rsidP="00543CBF">
      <w:pPr>
        <w:pStyle w:val="Heading4"/>
      </w:pPr>
      <w:r>
        <w:rPr>
          <w:rFonts w:cs="Calibri"/>
          <w:color w:val="000000" w:themeColor="text1"/>
        </w:rPr>
        <w:t xml:space="preserve">[8] </w:t>
      </w:r>
      <w:r w:rsidR="00D8072C">
        <w:rPr>
          <w:rFonts w:cs="Calibri"/>
          <w:color w:val="000000" w:themeColor="text1"/>
        </w:rPr>
        <w:t>E</w:t>
      </w:r>
      <w:r>
        <w:rPr>
          <w:rFonts w:cs="Calibri"/>
          <w:color w:val="000000" w:themeColor="text1"/>
        </w:rPr>
        <w:t>xtinction outweighs</w:t>
      </w:r>
    </w:p>
    <w:p w14:paraId="40FA03F9" w14:textId="77777777" w:rsidR="00543CBF" w:rsidRPr="001C77BB" w:rsidRDefault="00543CBF" w:rsidP="00543CBF">
      <w:r w:rsidRPr="001C77BB">
        <w:rPr>
          <w:rStyle w:val="Heading4Char"/>
        </w:rPr>
        <w:t>MacAskill 14</w:t>
      </w:r>
      <w:r>
        <w:rPr>
          <w:szCs w:val="22"/>
        </w:rPr>
        <w:t xml:space="preserve"> </w:t>
      </w:r>
      <w:r w:rsidRPr="00607EF7">
        <w:rPr>
          <w:sz w:val="16"/>
          <w:szCs w:val="16"/>
        </w:rPr>
        <w:t>[William, Oxford Philosopher and youngest tenured philosopher in the world, Normative Uncertainty, 2014]</w:t>
      </w:r>
    </w:p>
    <w:p w14:paraId="52774C89" w14:textId="77777777" w:rsidR="00543CBF" w:rsidRPr="00C9407C" w:rsidRDefault="00543CBF" w:rsidP="00543CBF">
      <w:pPr>
        <w:rPr>
          <w:sz w:val="14"/>
          <w:szCs w:val="26"/>
        </w:rPr>
      </w:pPr>
      <w:r w:rsidRPr="00607EF7">
        <w:rPr>
          <w:rStyle w:val="StyleUnderline"/>
          <w:sz w:val="26"/>
          <w:szCs w:val="26"/>
        </w:rPr>
        <w:t xml:space="preserve">The human race might go extinct </w:t>
      </w:r>
      <w:r w:rsidRPr="00607EF7">
        <w:rPr>
          <w:sz w:val="14"/>
          <w:szCs w:val="26"/>
        </w:rPr>
        <w:t xml:space="preserve">from a number of causes: asteroids, </w:t>
      </w:r>
      <w:proofErr w:type="spellStart"/>
      <w:r w:rsidRPr="00607EF7">
        <w:rPr>
          <w:sz w:val="14"/>
          <w:szCs w:val="26"/>
        </w:rPr>
        <w:t>supervolcanoes</w:t>
      </w:r>
      <w:proofErr w:type="spellEnd"/>
      <w:r w:rsidRPr="00607EF7">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607EF7">
        <w:rPr>
          <w:rStyle w:val="StyleUnderline"/>
          <w:sz w:val="26"/>
          <w:szCs w:val="26"/>
        </w:rPr>
        <w:t xml:space="preserve">different moral views give opposing answers to question of whether this would be a </w:t>
      </w:r>
      <w:r w:rsidRPr="00607EF7">
        <w:rPr>
          <w:sz w:val="14"/>
          <w:szCs w:val="26"/>
        </w:rPr>
        <w:t>good</w:t>
      </w:r>
      <w:r w:rsidRPr="00607EF7">
        <w:rPr>
          <w:rStyle w:val="StyleUnderline"/>
          <w:sz w:val="26"/>
          <w:szCs w:val="26"/>
        </w:rPr>
        <w:t xml:space="preserve"> </w:t>
      </w:r>
      <w:r w:rsidRPr="00607EF7">
        <w:rPr>
          <w:sz w:val="14"/>
          <w:szCs w:val="26"/>
        </w:rPr>
        <w:t xml:space="preserve">or a </w:t>
      </w:r>
      <w:r w:rsidRPr="00607EF7">
        <w:rPr>
          <w:rStyle w:val="StyleUnderline"/>
          <w:sz w:val="26"/>
          <w:szCs w:val="26"/>
        </w:rPr>
        <w:t>bad thing</w:t>
      </w:r>
      <w:r w:rsidRPr="00607EF7">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607EF7">
        <w:rPr>
          <w:sz w:val="14"/>
          <w:szCs w:val="26"/>
        </w:rPr>
        <w:t>thing.For</w:t>
      </w:r>
      <w:proofErr w:type="spellEnd"/>
      <w:r w:rsidRPr="00607EF7">
        <w:rPr>
          <w:sz w:val="14"/>
          <w:szCs w:val="26"/>
        </w:rPr>
        <w:t xml:space="preserve"> example, one might regard the prevention of </w:t>
      </w:r>
      <w:proofErr w:type="spellStart"/>
      <w:r w:rsidRPr="00607EF7">
        <w:rPr>
          <w:sz w:val="14"/>
          <w:szCs w:val="26"/>
        </w:rPr>
        <w:t>bads</w:t>
      </w:r>
      <w:proofErr w:type="spellEnd"/>
      <w:r w:rsidRPr="00607EF7">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607EF7">
        <w:rPr>
          <w:sz w:val="14"/>
          <w:szCs w:val="26"/>
        </w:rPr>
        <w:t>bads</w:t>
      </w:r>
      <w:proofErr w:type="spellEnd"/>
      <w:r w:rsidRPr="00607EF7">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607EF7">
        <w:rPr>
          <w:sz w:val="14"/>
          <w:szCs w:val="26"/>
        </w:rPr>
        <w:t>bads</w:t>
      </w:r>
      <w:proofErr w:type="spellEnd"/>
      <w:r w:rsidRPr="00607EF7">
        <w:rPr>
          <w:sz w:val="14"/>
          <w:szCs w:val="26"/>
        </w:rPr>
        <w:t xml:space="preserve"> as well as objective goods. So, if one weights the </w:t>
      </w:r>
      <w:proofErr w:type="spellStart"/>
      <w:r w:rsidRPr="00607EF7">
        <w:rPr>
          <w:sz w:val="14"/>
          <w:szCs w:val="26"/>
        </w:rPr>
        <w:t>bads</w:t>
      </w:r>
      <w:proofErr w:type="spellEnd"/>
      <w:r w:rsidRPr="00607EF7">
        <w:rPr>
          <w:sz w:val="14"/>
          <w:szCs w:val="26"/>
        </w:rPr>
        <w:t xml:space="preserve"> sufficiently heavily against the goods, or if one is sufficiently pessimistic about humanity’s ability to achieve good outcomes, then one will regard human extinction as a good thing.187 </w:t>
      </w:r>
      <w:r w:rsidRPr="00607EF7">
        <w:rPr>
          <w:rStyle w:val="StyleUnderline"/>
          <w:sz w:val="26"/>
          <w:szCs w:val="26"/>
        </w:rPr>
        <w:t xml:space="preserve">However, even if we believe in a moral view </w:t>
      </w:r>
      <w:r w:rsidRPr="00607EF7">
        <w:rPr>
          <w:sz w:val="14"/>
          <w:szCs w:val="26"/>
        </w:rPr>
        <w:t xml:space="preserve">according to </w:t>
      </w:r>
      <w:r w:rsidRPr="00607EF7">
        <w:rPr>
          <w:rStyle w:val="StyleUnderline"/>
          <w:sz w:val="26"/>
          <w:szCs w:val="26"/>
        </w:rPr>
        <w:t xml:space="preserve">which human extinction would be a good thing, </w:t>
      </w:r>
      <w:r w:rsidRPr="00607EF7">
        <w:rPr>
          <w:rStyle w:val="StyleUnderline"/>
          <w:sz w:val="26"/>
          <w:szCs w:val="26"/>
          <w:highlight w:val="green"/>
        </w:rPr>
        <w:t xml:space="preserve">we </w:t>
      </w:r>
      <w:r w:rsidRPr="00664CFA">
        <w:rPr>
          <w:rStyle w:val="StyleUnderline"/>
          <w:sz w:val="26"/>
          <w:szCs w:val="26"/>
        </w:rPr>
        <w:t xml:space="preserve">still </w:t>
      </w:r>
      <w:r w:rsidRPr="00607EF7">
        <w:rPr>
          <w:rStyle w:val="StyleUnderline"/>
          <w:sz w:val="26"/>
          <w:szCs w:val="26"/>
          <w:highlight w:val="green"/>
        </w:rPr>
        <w:t>have strong reason to prevent near-term</w:t>
      </w:r>
      <w:r w:rsidRPr="00607EF7">
        <w:rPr>
          <w:rStyle w:val="StyleUnderline"/>
          <w:sz w:val="26"/>
          <w:szCs w:val="26"/>
        </w:rPr>
        <w:t xml:space="preserve"> </w:t>
      </w:r>
      <w:r w:rsidRPr="00607EF7">
        <w:rPr>
          <w:sz w:val="14"/>
          <w:szCs w:val="26"/>
        </w:rPr>
        <w:t>human</w:t>
      </w:r>
      <w:r w:rsidRPr="00607EF7">
        <w:rPr>
          <w:rStyle w:val="StyleUnderline"/>
          <w:sz w:val="26"/>
          <w:szCs w:val="26"/>
        </w:rPr>
        <w:t xml:space="preserve"> </w:t>
      </w:r>
      <w:r w:rsidRPr="00607EF7">
        <w:rPr>
          <w:rStyle w:val="StyleUnderline"/>
          <w:sz w:val="26"/>
          <w:szCs w:val="26"/>
          <w:highlight w:val="green"/>
        </w:rPr>
        <w:t>extinction</w:t>
      </w:r>
      <w:r w:rsidRPr="00607EF7">
        <w:rPr>
          <w:sz w:val="14"/>
          <w:szCs w:val="26"/>
        </w:rPr>
        <w:t xml:space="preserve">. To see this, we must note three points. </w:t>
      </w:r>
      <w:r w:rsidRPr="00664CFA">
        <w:rPr>
          <w:rStyle w:val="StyleUnderline"/>
          <w:sz w:val="26"/>
          <w:szCs w:val="26"/>
        </w:rPr>
        <w:t>First</w:t>
      </w:r>
      <w:r w:rsidRPr="00607EF7">
        <w:rPr>
          <w:sz w:val="14"/>
          <w:szCs w:val="26"/>
        </w:rPr>
        <w:t xml:space="preserve">, we should note that the </w:t>
      </w:r>
      <w:r w:rsidRPr="00664CFA">
        <w:rPr>
          <w:rStyle w:val="StyleUnderline"/>
          <w:sz w:val="26"/>
          <w:szCs w:val="26"/>
        </w:rPr>
        <w:t>extinction</w:t>
      </w:r>
      <w:r w:rsidRPr="00607EF7">
        <w:rPr>
          <w:sz w:val="14"/>
          <w:szCs w:val="26"/>
        </w:rPr>
        <w:t xml:space="preserve"> of the human race </w:t>
      </w:r>
      <w:r w:rsidRPr="00664CFA">
        <w:rPr>
          <w:rStyle w:val="StyleUnderline"/>
          <w:sz w:val="26"/>
          <w:szCs w:val="26"/>
        </w:rPr>
        <w:t>is</w:t>
      </w:r>
      <w:r w:rsidRPr="00607EF7">
        <w:rPr>
          <w:rStyle w:val="StyleUnderline"/>
          <w:sz w:val="26"/>
          <w:szCs w:val="26"/>
        </w:rPr>
        <w:t xml:space="preserve"> </w:t>
      </w:r>
      <w:r w:rsidRPr="00607EF7">
        <w:rPr>
          <w:sz w:val="14"/>
          <w:szCs w:val="26"/>
        </w:rPr>
        <w:t xml:space="preserve">an </w:t>
      </w:r>
      <w:r w:rsidRPr="00607EF7">
        <w:rPr>
          <w:rStyle w:val="StyleUnderline"/>
          <w:sz w:val="26"/>
          <w:szCs w:val="26"/>
          <w:highlight w:val="green"/>
        </w:rPr>
        <w:t>extremely high stakes</w:t>
      </w:r>
      <w:r w:rsidRPr="00607EF7">
        <w:rPr>
          <w:sz w:val="14"/>
          <w:szCs w:val="26"/>
        </w:rPr>
        <w:t xml:space="preserve"> moral issue. Humanity could be around for a very long time: if humans survive as long as the median mammal species, we will last another two million years. On this estimate, </w:t>
      </w:r>
      <w:r w:rsidRPr="00664CFA">
        <w:rPr>
          <w:rStyle w:val="StyleUnderline"/>
          <w:sz w:val="26"/>
          <w:szCs w:val="26"/>
        </w:rPr>
        <w:t>the number of humans</w:t>
      </w:r>
      <w:r w:rsidRPr="00607EF7">
        <w:rPr>
          <w:rStyle w:val="StyleUnderline"/>
          <w:sz w:val="26"/>
          <w:szCs w:val="26"/>
        </w:rPr>
        <w:t xml:space="preserve"> in existence </w:t>
      </w:r>
      <w:r w:rsidRPr="00607EF7">
        <w:rPr>
          <w:sz w:val="14"/>
          <w:szCs w:val="26"/>
        </w:rPr>
        <w:t>in the</w:t>
      </w:r>
      <w:r w:rsidRPr="00607EF7">
        <w:rPr>
          <w:rStyle w:val="StyleUnderline"/>
          <w:sz w:val="26"/>
          <w:szCs w:val="26"/>
        </w:rPr>
        <w:t xml:space="preserve"> </w:t>
      </w:r>
      <w:proofErr w:type="spellStart"/>
      <w:r w:rsidRPr="00607EF7">
        <w:rPr>
          <w:sz w:val="14"/>
          <w:szCs w:val="26"/>
        </w:rPr>
        <w:t>The</w:t>
      </w:r>
      <w:proofErr w:type="spellEnd"/>
      <w:r w:rsidRPr="00607EF7">
        <w:rPr>
          <w:sz w:val="14"/>
          <w:szCs w:val="26"/>
        </w:rPr>
        <w:t xml:space="preserve"> future, </w:t>
      </w:r>
      <w:r w:rsidRPr="00664CFA">
        <w:rPr>
          <w:rStyle w:val="StyleUnderline"/>
          <w:sz w:val="26"/>
          <w:szCs w:val="26"/>
        </w:rPr>
        <w:t>given that we don’t go extinct</w:t>
      </w:r>
      <w:r w:rsidRPr="00607EF7">
        <w:rPr>
          <w:sz w:val="14"/>
          <w:szCs w:val="26"/>
        </w:rPr>
        <w:t xml:space="preserve"> any time soon, </w:t>
      </w:r>
      <w:r w:rsidRPr="00664CFA">
        <w:rPr>
          <w:rStyle w:val="StyleUnderline"/>
          <w:sz w:val="26"/>
          <w:szCs w:val="26"/>
        </w:rPr>
        <w:t>would be 2×10^14</w:t>
      </w:r>
      <w:r w:rsidRPr="00664CFA">
        <w:rPr>
          <w:sz w:val="14"/>
          <w:szCs w:val="26"/>
        </w:rPr>
        <w:t>.</w:t>
      </w:r>
      <w:r w:rsidRPr="00607EF7">
        <w:rPr>
          <w:sz w:val="14"/>
          <w:szCs w:val="26"/>
        </w:rPr>
        <w:t xml:space="preserve"> </w:t>
      </w:r>
      <w:r w:rsidRPr="00607EF7">
        <w:rPr>
          <w:rStyle w:val="StyleUnderline"/>
          <w:sz w:val="26"/>
          <w:szCs w:val="26"/>
        </w:rPr>
        <w:t xml:space="preserve">So if </w:t>
      </w:r>
      <w:r w:rsidRPr="00664CFA">
        <w:rPr>
          <w:rStyle w:val="StyleUnderline"/>
          <w:sz w:val="26"/>
          <w:szCs w:val="26"/>
        </w:rPr>
        <w:t>it is good to bring new people into existence,</w:t>
      </w:r>
      <w:r w:rsidRPr="00607EF7">
        <w:rPr>
          <w:rStyle w:val="StyleUnderline"/>
          <w:sz w:val="26"/>
          <w:szCs w:val="26"/>
        </w:rPr>
        <w:t xml:space="preserve"> then it’s </w:t>
      </w:r>
      <w:r w:rsidRPr="00664CFA">
        <w:rPr>
          <w:rStyle w:val="StyleUnderline"/>
          <w:sz w:val="26"/>
          <w:szCs w:val="26"/>
        </w:rPr>
        <w:t>very good to prevent</w:t>
      </w:r>
      <w:r w:rsidRPr="00607EF7">
        <w:rPr>
          <w:rStyle w:val="StyleUnderline"/>
          <w:sz w:val="26"/>
          <w:szCs w:val="26"/>
        </w:rPr>
        <w:t xml:space="preserve"> </w:t>
      </w:r>
      <w:r w:rsidRPr="00607EF7">
        <w:rPr>
          <w:sz w:val="14"/>
          <w:szCs w:val="26"/>
        </w:rPr>
        <w:t>human</w:t>
      </w:r>
      <w:r w:rsidRPr="00607EF7">
        <w:rPr>
          <w:rStyle w:val="StyleUnderline"/>
          <w:sz w:val="26"/>
          <w:szCs w:val="26"/>
        </w:rPr>
        <w:t xml:space="preserve"> </w:t>
      </w:r>
      <w:r w:rsidRPr="00664CFA">
        <w:rPr>
          <w:rStyle w:val="StyleUnderline"/>
          <w:sz w:val="26"/>
          <w:szCs w:val="26"/>
        </w:rPr>
        <w:t>extinction. Second</w:t>
      </w:r>
      <w:r w:rsidRPr="00607EF7">
        <w:rPr>
          <w:sz w:val="14"/>
          <w:szCs w:val="26"/>
        </w:rPr>
        <w:t xml:space="preserve">, human </w:t>
      </w:r>
      <w:r w:rsidRPr="00664CFA">
        <w:rPr>
          <w:rStyle w:val="StyleUnderline"/>
          <w:sz w:val="26"/>
          <w:szCs w:val="26"/>
          <w:highlight w:val="green"/>
        </w:rPr>
        <w:t>extinction is</w:t>
      </w:r>
      <w:r w:rsidRPr="00607EF7">
        <w:rPr>
          <w:rStyle w:val="StyleUnderline"/>
          <w:sz w:val="26"/>
          <w:szCs w:val="26"/>
        </w:rPr>
        <w:t xml:space="preserve"> </w:t>
      </w:r>
      <w:r w:rsidRPr="00607EF7">
        <w:rPr>
          <w:sz w:val="14"/>
          <w:szCs w:val="26"/>
        </w:rPr>
        <w:t xml:space="preserve">by its nature an </w:t>
      </w:r>
      <w:r w:rsidRPr="00607EF7">
        <w:rPr>
          <w:rStyle w:val="StyleUnderline"/>
          <w:sz w:val="26"/>
          <w:szCs w:val="26"/>
          <w:highlight w:val="green"/>
        </w:rPr>
        <w:t>irreversible</w:t>
      </w:r>
      <w:r w:rsidRPr="00607EF7">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64CFA">
        <w:rPr>
          <w:rStyle w:val="StyleUnderline"/>
          <w:sz w:val="26"/>
          <w:szCs w:val="26"/>
        </w:rPr>
        <w:t xml:space="preserve">Third, we should </w:t>
      </w:r>
      <w:r w:rsidRPr="00664CFA">
        <w:rPr>
          <w:rStyle w:val="StyleUnderline"/>
          <w:sz w:val="26"/>
          <w:szCs w:val="26"/>
          <w:highlight w:val="green"/>
        </w:rPr>
        <w:t>expect</w:t>
      </w:r>
      <w:r w:rsidRPr="00664CFA">
        <w:rPr>
          <w:sz w:val="14"/>
          <w:szCs w:val="26"/>
        </w:rPr>
        <w:t xml:space="preserve"> ourselves</w:t>
      </w:r>
      <w:r w:rsidRPr="00607EF7">
        <w:rPr>
          <w:sz w:val="14"/>
          <w:szCs w:val="26"/>
        </w:rPr>
        <w:t xml:space="preserve"> </w:t>
      </w:r>
      <w:r w:rsidRPr="00607EF7">
        <w:rPr>
          <w:rStyle w:val="StyleUnderline"/>
          <w:sz w:val="26"/>
          <w:szCs w:val="26"/>
          <w:highlight w:val="green"/>
        </w:rPr>
        <w:t>to progress, morally</w:t>
      </w:r>
      <w:r w:rsidRPr="00607EF7">
        <w:rPr>
          <w:sz w:val="14"/>
          <w:szCs w:val="26"/>
        </w:rPr>
        <w:t xml:space="preserve">, over the next few centuries, </w:t>
      </w:r>
      <w:r w:rsidRPr="00607EF7">
        <w:rPr>
          <w:rStyle w:val="StyleUnderline"/>
          <w:sz w:val="26"/>
          <w:szCs w:val="26"/>
          <w:highlight w:val="green"/>
        </w:rPr>
        <w:t xml:space="preserve">as </w:t>
      </w:r>
      <w:r w:rsidRPr="00664CFA">
        <w:rPr>
          <w:rStyle w:val="StyleUnderline"/>
          <w:sz w:val="26"/>
          <w:szCs w:val="26"/>
        </w:rPr>
        <w:t>we have</w:t>
      </w:r>
      <w:r w:rsidRPr="00607EF7">
        <w:rPr>
          <w:sz w:val="14"/>
          <w:szCs w:val="26"/>
        </w:rPr>
        <w:t xml:space="preserve"> progressed </w:t>
      </w:r>
      <w:r w:rsidRPr="00607EF7">
        <w:rPr>
          <w:rStyle w:val="StyleUnderline"/>
          <w:sz w:val="26"/>
          <w:szCs w:val="26"/>
          <w:highlight w:val="green"/>
        </w:rPr>
        <w:t>in the past</w:t>
      </w:r>
      <w:r w:rsidRPr="00607EF7">
        <w:rPr>
          <w:rStyle w:val="StyleUnderline"/>
          <w:sz w:val="26"/>
          <w:szCs w:val="26"/>
        </w:rPr>
        <w:t>.</w:t>
      </w:r>
      <w:r w:rsidRPr="00607EF7">
        <w:rPr>
          <w:sz w:val="14"/>
          <w:szCs w:val="26"/>
        </w:rPr>
        <w:t xml:space="preserve"> So we should expect that </w:t>
      </w:r>
      <w:r w:rsidRPr="00607EF7">
        <w:rPr>
          <w:rStyle w:val="StyleUnderline"/>
          <w:sz w:val="26"/>
          <w:szCs w:val="26"/>
          <w:highlight w:val="green"/>
        </w:rPr>
        <w:t xml:space="preserve">in </w:t>
      </w:r>
      <w:r w:rsidRPr="00664CFA">
        <w:rPr>
          <w:rStyle w:val="StyleUnderline"/>
          <w:sz w:val="26"/>
          <w:szCs w:val="26"/>
        </w:rPr>
        <w:t xml:space="preserve">a few centuries’ </w:t>
      </w:r>
      <w:r w:rsidRPr="00607EF7">
        <w:rPr>
          <w:rStyle w:val="StyleUnderline"/>
          <w:sz w:val="26"/>
          <w:szCs w:val="26"/>
          <w:highlight w:val="green"/>
        </w:rPr>
        <w:t>time we will have better evidence about how to evaluate</w:t>
      </w:r>
      <w:r w:rsidRPr="00607EF7">
        <w:rPr>
          <w:sz w:val="14"/>
          <w:szCs w:val="26"/>
        </w:rPr>
        <w:t xml:space="preserve"> human </w:t>
      </w:r>
      <w:r w:rsidRPr="00607EF7">
        <w:rPr>
          <w:rStyle w:val="StyleUnderline"/>
          <w:sz w:val="26"/>
          <w:szCs w:val="26"/>
          <w:highlight w:val="green"/>
        </w:rPr>
        <w:t>extinction</w:t>
      </w:r>
      <w:r w:rsidRPr="00607EF7">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141D4">
        <w:rPr>
          <w:rStyle w:val="StyleUnderline"/>
          <w:sz w:val="26"/>
          <w:szCs w:val="26"/>
        </w:rPr>
        <w:t>Suppose</w:t>
      </w:r>
      <w:r w:rsidRPr="00607EF7">
        <w:rPr>
          <w:rStyle w:val="StyleUnderline"/>
          <w:sz w:val="26"/>
          <w:szCs w:val="26"/>
        </w:rPr>
        <w:t xml:space="preserve"> that </w:t>
      </w:r>
      <w:r w:rsidRPr="001141D4">
        <w:rPr>
          <w:rStyle w:val="StyleUnderline"/>
          <w:sz w:val="26"/>
          <w:szCs w:val="26"/>
        </w:rPr>
        <w:t>we have</w:t>
      </w:r>
      <w:r w:rsidRPr="00607EF7">
        <w:rPr>
          <w:sz w:val="14"/>
          <w:szCs w:val="26"/>
        </w:rPr>
        <w:t xml:space="preserve"> 0.8 credence that it is a bad thing to produce new people, and </w:t>
      </w:r>
      <w:r w:rsidRPr="001141D4">
        <w:rPr>
          <w:rStyle w:val="StyleUnderline"/>
          <w:sz w:val="26"/>
          <w:szCs w:val="26"/>
        </w:rPr>
        <w:t>0.2</w:t>
      </w:r>
      <w:r w:rsidRPr="001141D4">
        <w:rPr>
          <w:sz w:val="14"/>
          <w:szCs w:val="26"/>
        </w:rPr>
        <w:t xml:space="preserve"> </w:t>
      </w:r>
      <w:r w:rsidRPr="001141D4">
        <w:rPr>
          <w:rStyle w:val="StyleUnderline"/>
          <w:sz w:val="26"/>
          <w:szCs w:val="26"/>
        </w:rPr>
        <w:t>certain that it’s a good</w:t>
      </w:r>
      <w:r w:rsidRPr="00607EF7">
        <w:rPr>
          <w:rStyle w:val="StyleUnderline"/>
          <w:sz w:val="26"/>
          <w:szCs w:val="26"/>
        </w:rPr>
        <w:t xml:space="preserve"> thing </w:t>
      </w:r>
      <w:r w:rsidRPr="001141D4">
        <w:rPr>
          <w:rStyle w:val="StyleUnderline"/>
          <w:sz w:val="26"/>
          <w:szCs w:val="26"/>
        </w:rPr>
        <w:t>to produce new people</w:t>
      </w:r>
      <w:r w:rsidRPr="00607EF7">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607EF7">
        <w:rPr>
          <w:sz w:val="14"/>
          <w:szCs w:val="26"/>
        </w:rPr>
        <w:t>credences</w:t>
      </w:r>
      <w:proofErr w:type="spellEnd"/>
      <w:r w:rsidRPr="00607EF7">
        <w:rPr>
          <w:sz w:val="14"/>
          <w:szCs w:val="26"/>
        </w:rPr>
        <w:t>, the expected benefit of letting the human race go extinct now would be (.8-.2)×(2×10^14) = 1.2×(10^14). Suppose that,</w:t>
      </w:r>
      <w:r w:rsidRPr="00607EF7">
        <w:rPr>
          <w:rStyle w:val="StyleUnderline"/>
          <w:sz w:val="26"/>
          <w:szCs w:val="26"/>
        </w:rPr>
        <w:t xml:space="preserve"> </w:t>
      </w:r>
      <w:r w:rsidRPr="00607EF7">
        <w:rPr>
          <w:rStyle w:val="StyleUnderline"/>
          <w:sz w:val="26"/>
          <w:szCs w:val="26"/>
          <w:highlight w:val="green"/>
        </w:rPr>
        <w:t>if we</w:t>
      </w:r>
      <w:r w:rsidRPr="00607EF7">
        <w:rPr>
          <w:rStyle w:val="StyleUnderline"/>
          <w:sz w:val="26"/>
          <w:szCs w:val="26"/>
        </w:rPr>
        <w:t xml:space="preserve"> </w:t>
      </w:r>
      <w:r w:rsidRPr="00607EF7">
        <w:rPr>
          <w:sz w:val="14"/>
          <w:szCs w:val="26"/>
        </w:rPr>
        <w:t>let the human race continue and</w:t>
      </w:r>
      <w:r w:rsidRPr="00607EF7">
        <w:rPr>
          <w:rStyle w:val="StyleUnderline"/>
          <w:sz w:val="26"/>
          <w:szCs w:val="26"/>
        </w:rPr>
        <w:t xml:space="preserve"> </w:t>
      </w:r>
      <w:r w:rsidRPr="00607EF7">
        <w:rPr>
          <w:rStyle w:val="StyleUnderline"/>
          <w:sz w:val="26"/>
          <w:szCs w:val="26"/>
          <w:highlight w:val="green"/>
        </w:rPr>
        <w:t>did research</w:t>
      </w:r>
      <w:r w:rsidRPr="00607EF7">
        <w:rPr>
          <w:rStyle w:val="StyleUnderline"/>
          <w:sz w:val="26"/>
          <w:szCs w:val="26"/>
        </w:rPr>
        <w:t xml:space="preserve"> for 300 years, </w:t>
      </w:r>
      <w:r w:rsidRPr="00607EF7">
        <w:rPr>
          <w:rStyle w:val="StyleUnderline"/>
          <w:sz w:val="26"/>
          <w:szCs w:val="26"/>
          <w:highlight w:val="green"/>
        </w:rPr>
        <w:t xml:space="preserve">we would know for certain whether or not </w:t>
      </w:r>
      <w:r w:rsidRPr="001141D4">
        <w:rPr>
          <w:rStyle w:val="StyleUnderline"/>
          <w:sz w:val="26"/>
          <w:szCs w:val="26"/>
        </w:rPr>
        <w:t xml:space="preserve">additional </w:t>
      </w:r>
      <w:r w:rsidRPr="00607EF7">
        <w:rPr>
          <w:rStyle w:val="StyleUnderline"/>
          <w:sz w:val="26"/>
          <w:szCs w:val="26"/>
          <w:highlight w:val="green"/>
        </w:rPr>
        <w:t>people</w:t>
      </w:r>
      <w:r w:rsidRPr="001141D4">
        <w:rPr>
          <w:rStyle w:val="StyleUnderline"/>
          <w:sz w:val="26"/>
          <w:szCs w:val="26"/>
        </w:rPr>
        <w:t xml:space="preserve"> are</w:t>
      </w:r>
      <w:r w:rsidRPr="00607EF7">
        <w:rPr>
          <w:rStyle w:val="StyleUnderline"/>
          <w:sz w:val="26"/>
          <w:szCs w:val="26"/>
        </w:rPr>
        <w:t xml:space="preserve"> of </w:t>
      </w:r>
      <w:r w:rsidRPr="00607EF7">
        <w:rPr>
          <w:rStyle w:val="StyleUnderline"/>
          <w:sz w:val="26"/>
          <w:szCs w:val="26"/>
          <w:highlight w:val="green"/>
        </w:rPr>
        <w:t>positive</w:t>
      </w:r>
      <w:r w:rsidRPr="00607EF7">
        <w:rPr>
          <w:sz w:val="14"/>
          <w:szCs w:val="26"/>
        </w:rPr>
        <w:t xml:space="preserve"> or negative </w:t>
      </w:r>
      <w:r w:rsidRPr="00607EF7">
        <w:rPr>
          <w:rStyle w:val="StyleUnderline"/>
          <w:sz w:val="26"/>
          <w:szCs w:val="26"/>
        </w:rPr>
        <w:t>value</w:t>
      </w:r>
      <w:r w:rsidRPr="00607EF7">
        <w:rPr>
          <w:sz w:val="14"/>
          <w:szCs w:val="26"/>
        </w:rPr>
        <w:t xml:space="preserve">. If so, then with the </w:t>
      </w:r>
      <w:proofErr w:type="spellStart"/>
      <w:r w:rsidRPr="00607EF7">
        <w:rPr>
          <w:sz w:val="14"/>
          <w:szCs w:val="26"/>
        </w:rPr>
        <w:t>credences</w:t>
      </w:r>
      <w:proofErr w:type="spellEnd"/>
      <w:r w:rsidRPr="00607EF7">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141D4">
        <w:rPr>
          <w:rStyle w:val="StyleUnderline"/>
          <w:sz w:val="26"/>
          <w:szCs w:val="26"/>
        </w:rPr>
        <w:t>there’s</w:t>
      </w:r>
      <w:r w:rsidRPr="001141D4">
        <w:rPr>
          <w:sz w:val="14"/>
          <w:szCs w:val="26"/>
        </w:rPr>
        <w:t xml:space="preserve"> also</w:t>
      </w:r>
      <w:r w:rsidRPr="00607EF7">
        <w:rPr>
          <w:sz w:val="14"/>
          <w:szCs w:val="26"/>
        </w:rPr>
        <w:t xml:space="preserve"> </w:t>
      </w:r>
      <w:r w:rsidRPr="00607EF7">
        <w:rPr>
          <w:rStyle w:val="StyleUnderline"/>
          <w:sz w:val="26"/>
          <w:szCs w:val="26"/>
        </w:rPr>
        <w:t xml:space="preserve">a </w:t>
      </w:r>
      <w:r w:rsidRPr="001141D4">
        <w:rPr>
          <w:rStyle w:val="StyleUnderline"/>
          <w:sz w:val="26"/>
          <w:szCs w:val="26"/>
        </w:rPr>
        <w:t>20% chance of a gain of</w:t>
      </w:r>
      <w:r w:rsidRPr="00607EF7">
        <w:rPr>
          <w:rStyle w:val="StyleUnderline"/>
          <w:sz w:val="26"/>
          <w:szCs w:val="26"/>
        </w:rPr>
        <w:t xml:space="preserve"> 2×(10^14),</w:t>
      </w:r>
      <w:r w:rsidRPr="00607EF7">
        <w:rPr>
          <w:sz w:val="14"/>
          <w:szCs w:val="26"/>
        </w:rPr>
        <w:t xml:space="preserve"> </w:t>
      </w:r>
      <w:r w:rsidRPr="001141D4">
        <w:rPr>
          <w:rStyle w:val="StyleUnderline"/>
          <w:sz w:val="26"/>
          <w:szCs w:val="26"/>
        </w:rPr>
        <w:t>the expected value of which is 4×(10^13).</w:t>
      </w:r>
      <w:r w:rsidRPr="00607EF7">
        <w:rPr>
          <w:sz w:val="14"/>
          <w:szCs w:val="26"/>
        </w:rPr>
        <w:t xml:space="preserve"> That is, </w:t>
      </w:r>
      <w:r w:rsidRPr="001141D4">
        <w:rPr>
          <w:rStyle w:val="StyleUnderline"/>
          <w:sz w:val="26"/>
          <w:szCs w:val="26"/>
        </w:rPr>
        <w:t xml:space="preserve">in expected value terms, </w:t>
      </w:r>
      <w:r w:rsidRPr="00607EF7">
        <w:rPr>
          <w:rStyle w:val="StyleUnderline"/>
          <w:sz w:val="26"/>
          <w:szCs w:val="26"/>
          <w:highlight w:val="green"/>
        </w:rPr>
        <w:t>the cost of waiting</w:t>
      </w:r>
      <w:r w:rsidRPr="00607EF7">
        <w:rPr>
          <w:rStyle w:val="StyleUnderline"/>
          <w:sz w:val="26"/>
          <w:szCs w:val="26"/>
        </w:rPr>
        <w:t xml:space="preserve"> </w:t>
      </w:r>
      <w:r w:rsidRPr="00607EF7">
        <w:rPr>
          <w:sz w:val="14"/>
          <w:szCs w:val="26"/>
        </w:rPr>
        <w:t>for a few hundred years</w:t>
      </w:r>
      <w:r w:rsidRPr="00607EF7">
        <w:rPr>
          <w:rStyle w:val="StyleUnderline"/>
          <w:sz w:val="26"/>
          <w:szCs w:val="26"/>
        </w:rPr>
        <w:t xml:space="preserve"> </w:t>
      </w:r>
      <w:r w:rsidRPr="00607EF7">
        <w:rPr>
          <w:rStyle w:val="StyleUnderline"/>
          <w:sz w:val="26"/>
          <w:szCs w:val="26"/>
          <w:highlight w:val="green"/>
        </w:rPr>
        <w:t xml:space="preserve">is </w:t>
      </w:r>
      <w:r w:rsidRPr="00607EF7">
        <w:rPr>
          <w:rStyle w:val="StyleUnderline"/>
          <w:sz w:val="26"/>
          <w:szCs w:val="26"/>
        </w:rPr>
        <w:t xml:space="preserve">vanishingly </w:t>
      </w:r>
      <w:r w:rsidRPr="00607EF7">
        <w:rPr>
          <w:rStyle w:val="StyleUnderline"/>
          <w:sz w:val="26"/>
          <w:szCs w:val="26"/>
          <w:highlight w:val="green"/>
        </w:rPr>
        <w:t>small compared with</w:t>
      </w:r>
      <w:r w:rsidRPr="00607EF7">
        <w:rPr>
          <w:rStyle w:val="StyleUnderline"/>
          <w:sz w:val="26"/>
          <w:szCs w:val="26"/>
        </w:rPr>
        <w:t xml:space="preserve"> </w:t>
      </w:r>
      <w:r w:rsidRPr="00607EF7">
        <w:rPr>
          <w:sz w:val="14"/>
          <w:szCs w:val="26"/>
        </w:rPr>
        <w:t>the benefit of</w:t>
      </w:r>
      <w:r w:rsidRPr="00607EF7">
        <w:rPr>
          <w:rStyle w:val="StyleUnderline"/>
          <w:sz w:val="26"/>
          <w:szCs w:val="26"/>
        </w:rPr>
        <w:t xml:space="preserve"> </w:t>
      </w:r>
      <w:r w:rsidRPr="00607EF7">
        <w:rPr>
          <w:rStyle w:val="StyleUnderline"/>
          <w:sz w:val="26"/>
          <w:szCs w:val="26"/>
          <w:highlight w:val="green"/>
        </w:rPr>
        <w:t xml:space="preserve">keeping </w:t>
      </w:r>
      <w:r w:rsidRPr="001141D4">
        <w:rPr>
          <w:rStyle w:val="StyleUnderline"/>
          <w:sz w:val="26"/>
          <w:szCs w:val="26"/>
        </w:rPr>
        <w:t xml:space="preserve">one’s </w:t>
      </w:r>
      <w:r w:rsidRPr="00607EF7">
        <w:rPr>
          <w:rStyle w:val="StyleUnderline"/>
          <w:sz w:val="26"/>
          <w:szCs w:val="26"/>
          <w:highlight w:val="green"/>
        </w:rPr>
        <w:t>options open</w:t>
      </w:r>
      <w:r w:rsidRPr="00607EF7">
        <w:rPr>
          <w:rStyle w:val="StyleUnderline"/>
          <w:sz w:val="26"/>
          <w:szCs w:val="26"/>
        </w:rPr>
        <w:t xml:space="preserve"> </w:t>
      </w:r>
      <w:r w:rsidRPr="00607EF7">
        <w:rPr>
          <w:sz w:val="14"/>
          <w:szCs w:val="26"/>
        </w:rPr>
        <w:t>while one gains new information.</w:t>
      </w:r>
    </w:p>
    <w:p w14:paraId="63502C25" w14:textId="0838388A" w:rsidR="00543CBF" w:rsidRDefault="00C17AF3" w:rsidP="00C17AF3">
      <w:pPr>
        <w:pStyle w:val="Heading2"/>
      </w:pPr>
      <w:r>
        <w:lastRenderedPageBreak/>
        <w:t>Case</w:t>
      </w:r>
    </w:p>
    <w:p w14:paraId="6FDDB483" w14:textId="77777777" w:rsidR="005A7D69" w:rsidRPr="005A7D69" w:rsidRDefault="005A7D69" w:rsidP="005A7D69"/>
    <w:p w14:paraId="0C7594B8" w14:textId="77777777" w:rsidR="00877496" w:rsidRPr="00877496" w:rsidRDefault="00877496" w:rsidP="00877496"/>
    <w:sectPr w:rsidR="00877496" w:rsidRPr="008774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602C"/>
    <w:rsid w:val="000029E3"/>
    <w:rsid w:val="000029E8"/>
    <w:rsid w:val="00004225"/>
    <w:rsid w:val="000066CA"/>
    <w:rsid w:val="00007264"/>
    <w:rsid w:val="000076A9"/>
    <w:rsid w:val="00014FAD"/>
    <w:rsid w:val="00015D2A"/>
    <w:rsid w:val="000177D5"/>
    <w:rsid w:val="0002490B"/>
    <w:rsid w:val="00026465"/>
    <w:rsid w:val="00030204"/>
    <w:rsid w:val="000312A0"/>
    <w:rsid w:val="0003396C"/>
    <w:rsid w:val="00035337"/>
    <w:rsid w:val="00052FB1"/>
    <w:rsid w:val="000538B0"/>
    <w:rsid w:val="00054276"/>
    <w:rsid w:val="000547B1"/>
    <w:rsid w:val="0006091E"/>
    <w:rsid w:val="000638C1"/>
    <w:rsid w:val="00065FEE"/>
    <w:rsid w:val="00066E3C"/>
    <w:rsid w:val="00070ABE"/>
    <w:rsid w:val="00072718"/>
    <w:rsid w:val="0007381E"/>
    <w:rsid w:val="00076094"/>
    <w:rsid w:val="0008785F"/>
    <w:rsid w:val="00090CBE"/>
    <w:rsid w:val="00094DEC"/>
    <w:rsid w:val="000A2D8A"/>
    <w:rsid w:val="000A455A"/>
    <w:rsid w:val="000D26A6"/>
    <w:rsid w:val="000D2B90"/>
    <w:rsid w:val="000D6ED8"/>
    <w:rsid w:val="000D717B"/>
    <w:rsid w:val="00100B28"/>
    <w:rsid w:val="0010100A"/>
    <w:rsid w:val="00117316"/>
    <w:rsid w:val="0012069F"/>
    <w:rsid w:val="001209B4"/>
    <w:rsid w:val="0016619B"/>
    <w:rsid w:val="001761FC"/>
    <w:rsid w:val="00182655"/>
    <w:rsid w:val="001840F2"/>
    <w:rsid w:val="0018475F"/>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C35"/>
    <w:rsid w:val="002005A8"/>
    <w:rsid w:val="00203DD8"/>
    <w:rsid w:val="00204E1D"/>
    <w:rsid w:val="002059BD"/>
    <w:rsid w:val="00207FD8"/>
    <w:rsid w:val="00210FAF"/>
    <w:rsid w:val="00213B1E"/>
    <w:rsid w:val="00215284"/>
    <w:rsid w:val="002168F2"/>
    <w:rsid w:val="0022589F"/>
    <w:rsid w:val="002343FE"/>
    <w:rsid w:val="002353C8"/>
    <w:rsid w:val="00235F7B"/>
    <w:rsid w:val="0024788E"/>
    <w:rsid w:val="002502CF"/>
    <w:rsid w:val="00267EBB"/>
    <w:rsid w:val="0027023B"/>
    <w:rsid w:val="0027094A"/>
    <w:rsid w:val="00272F3F"/>
    <w:rsid w:val="00274EDB"/>
    <w:rsid w:val="0027729E"/>
    <w:rsid w:val="002843B2"/>
    <w:rsid w:val="00284ED6"/>
    <w:rsid w:val="00290C5A"/>
    <w:rsid w:val="00290C92"/>
    <w:rsid w:val="0029647A"/>
    <w:rsid w:val="00296504"/>
    <w:rsid w:val="002A122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AE3"/>
    <w:rsid w:val="00370B41"/>
    <w:rsid w:val="00371B27"/>
    <w:rsid w:val="003726C3"/>
    <w:rsid w:val="00375D2E"/>
    <w:rsid w:val="00381124"/>
    <w:rsid w:val="00383071"/>
    <w:rsid w:val="00383B19"/>
    <w:rsid w:val="00384CBC"/>
    <w:rsid w:val="003933F9"/>
    <w:rsid w:val="00395864"/>
    <w:rsid w:val="00396557"/>
    <w:rsid w:val="00397316"/>
    <w:rsid w:val="003A248F"/>
    <w:rsid w:val="003A4529"/>
    <w:rsid w:val="003A4D9C"/>
    <w:rsid w:val="003B1668"/>
    <w:rsid w:val="003C5F4C"/>
    <w:rsid w:val="003D5EA8"/>
    <w:rsid w:val="003D649E"/>
    <w:rsid w:val="003D7B28"/>
    <w:rsid w:val="003E305E"/>
    <w:rsid w:val="003E34DB"/>
    <w:rsid w:val="003E46D1"/>
    <w:rsid w:val="003E5302"/>
    <w:rsid w:val="003E5BF1"/>
    <w:rsid w:val="003F2452"/>
    <w:rsid w:val="003F41EA"/>
    <w:rsid w:val="003F7DF0"/>
    <w:rsid w:val="004039AF"/>
    <w:rsid w:val="0040721B"/>
    <w:rsid w:val="00407AFF"/>
    <w:rsid w:val="0041155D"/>
    <w:rsid w:val="004170BF"/>
    <w:rsid w:val="004270E3"/>
    <w:rsid w:val="004348DC"/>
    <w:rsid w:val="00434921"/>
    <w:rsid w:val="00442018"/>
    <w:rsid w:val="00446567"/>
    <w:rsid w:val="00447B10"/>
    <w:rsid w:val="00452EE4"/>
    <w:rsid w:val="00452F0B"/>
    <w:rsid w:val="004536D6"/>
    <w:rsid w:val="00457224"/>
    <w:rsid w:val="00473B8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CB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02C"/>
    <w:rsid w:val="005A7237"/>
    <w:rsid w:val="005A7D69"/>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B93"/>
    <w:rsid w:val="0061383D"/>
    <w:rsid w:val="00614D69"/>
    <w:rsid w:val="00617030"/>
    <w:rsid w:val="00621301"/>
    <w:rsid w:val="0062173F"/>
    <w:rsid w:val="006235FB"/>
    <w:rsid w:val="00623976"/>
    <w:rsid w:val="00626A15"/>
    <w:rsid w:val="006379E9"/>
    <w:rsid w:val="006438CB"/>
    <w:rsid w:val="006529B9"/>
    <w:rsid w:val="00654695"/>
    <w:rsid w:val="0065500A"/>
    <w:rsid w:val="00655217"/>
    <w:rsid w:val="0065727C"/>
    <w:rsid w:val="00674A78"/>
    <w:rsid w:val="00674FDB"/>
    <w:rsid w:val="00696A16"/>
    <w:rsid w:val="006A4840"/>
    <w:rsid w:val="006A52A0"/>
    <w:rsid w:val="006A7E1D"/>
    <w:rsid w:val="006B425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D3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496"/>
    <w:rsid w:val="00881D86"/>
    <w:rsid w:val="00883306"/>
    <w:rsid w:val="008904F9"/>
    <w:rsid w:val="00890E4C"/>
    <w:rsid w:val="00890E74"/>
    <w:rsid w:val="00892798"/>
    <w:rsid w:val="0089418F"/>
    <w:rsid w:val="00897C29"/>
    <w:rsid w:val="008A1A9C"/>
    <w:rsid w:val="008A4633"/>
    <w:rsid w:val="008B032E"/>
    <w:rsid w:val="008B0E99"/>
    <w:rsid w:val="008C0FA2"/>
    <w:rsid w:val="008C2342"/>
    <w:rsid w:val="008C77B6"/>
    <w:rsid w:val="008D1B91"/>
    <w:rsid w:val="008D724A"/>
    <w:rsid w:val="008E7A3E"/>
    <w:rsid w:val="008F41FD"/>
    <w:rsid w:val="008F4479"/>
    <w:rsid w:val="008F4BA0"/>
    <w:rsid w:val="00901726"/>
    <w:rsid w:val="00920E6A"/>
    <w:rsid w:val="00931816"/>
    <w:rsid w:val="00932C71"/>
    <w:rsid w:val="009456F3"/>
    <w:rsid w:val="009509D5"/>
    <w:rsid w:val="009538F5"/>
    <w:rsid w:val="00957187"/>
    <w:rsid w:val="00960255"/>
    <w:rsid w:val="009603E1"/>
    <w:rsid w:val="00961C9D"/>
    <w:rsid w:val="00963065"/>
    <w:rsid w:val="0097151F"/>
    <w:rsid w:val="0097200B"/>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AF3"/>
    <w:rsid w:val="00C203FA"/>
    <w:rsid w:val="00C244F5"/>
    <w:rsid w:val="00C3164F"/>
    <w:rsid w:val="00C31B5E"/>
    <w:rsid w:val="00C34D3E"/>
    <w:rsid w:val="00C35B37"/>
    <w:rsid w:val="00C3747A"/>
    <w:rsid w:val="00C37F29"/>
    <w:rsid w:val="00C56DCC"/>
    <w:rsid w:val="00C57075"/>
    <w:rsid w:val="00C62DD4"/>
    <w:rsid w:val="00C72AFE"/>
    <w:rsid w:val="00C81619"/>
    <w:rsid w:val="00CA013C"/>
    <w:rsid w:val="00CA6D6D"/>
    <w:rsid w:val="00CC0B7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559"/>
    <w:rsid w:val="00D77956"/>
    <w:rsid w:val="00D8072C"/>
    <w:rsid w:val="00D80F0C"/>
    <w:rsid w:val="00D92077"/>
    <w:rsid w:val="00D951E2"/>
    <w:rsid w:val="00D9565A"/>
    <w:rsid w:val="00DB2337"/>
    <w:rsid w:val="00DB5F87"/>
    <w:rsid w:val="00DB699B"/>
    <w:rsid w:val="00DB78FC"/>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7C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3612DB"/>
  <w14:defaultImageDpi w14:val="300"/>
  <w15:docId w15:val="{B69A85B8-DADB-9E42-8445-68D4E0F9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0B71"/>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A60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60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60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1 Char Char,Heading 2 Char2 Char,no read,No Spacing211,No Spacing12,No Spacing2111,TAG,No Spacing4,No Spacing11111,No Spacing5,No Spacing21,small space,ta,Ta, Ch,tags,T,t,Tag1"/>
    <w:basedOn w:val="Normal"/>
    <w:next w:val="Normal"/>
    <w:link w:val="Heading4Char"/>
    <w:uiPriority w:val="9"/>
    <w:unhideWhenUsed/>
    <w:qFormat/>
    <w:rsid w:val="005A60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60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02C"/>
  </w:style>
  <w:style w:type="character" w:customStyle="1" w:styleId="Heading1Char">
    <w:name w:val="Heading 1 Char"/>
    <w:aliases w:val="Pocket Char"/>
    <w:basedOn w:val="DefaultParagraphFont"/>
    <w:link w:val="Heading1"/>
    <w:uiPriority w:val="9"/>
    <w:rsid w:val="005A602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A602C"/>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A602C"/>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1 Char Char Char,Heading 2 Char2 Char Char,no read Char,No Spacing211 Char,No Spacing12 Char,No Spacing2111 Char,TAG Char,ta Char, Ch Char"/>
    <w:basedOn w:val="DefaultParagraphFont"/>
    <w:link w:val="Heading4"/>
    <w:uiPriority w:val="9"/>
    <w:rsid w:val="005A602C"/>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A602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5A602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5A602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A602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5A602C"/>
    <w:rPr>
      <w:color w:val="auto"/>
      <w:u w:val="none"/>
    </w:rPr>
  </w:style>
  <w:style w:type="paragraph" w:styleId="DocumentMap">
    <w:name w:val="Document Map"/>
    <w:basedOn w:val="Normal"/>
    <w:link w:val="DocumentMapChar"/>
    <w:uiPriority w:val="99"/>
    <w:semiHidden/>
    <w:unhideWhenUsed/>
    <w:rsid w:val="005A60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602C"/>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CC0B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C0B71"/>
    <w:pPr>
      <w:widowControl w:val="0"/>
      <w:ind w:left="720"/>
    </w:pPr>
    <w:rPr>
      <w:b/>
      <w:iCs/>
      <w:u w:val="single"/>
    </w:rPr>
  </w:style>
  <w:style w:type="paragraph" w:styleId="Title">
    <w:name w:val="Title"/>
    <w:aliases w:val="UNDERLINE,Cites and Cards,Bold Underlined,title,Block Heading,Read This"/>
    <w:basedOn w:val="Normal"/>
    <w:next w:val="Normal"/>
    <w:link w:val="TitleChar"/>
    <w:uiPriority w:val="1"/>
    <w:qFormat/>
    <w:rsid w:val="00543CBF"/>
    <w:rPr>
      <w:rFonts w:eastAsiaTheme="minorHAnsi"/>
      <w:szCs w:val="22"/>
      <w:u w:val="single"/>
    </w:rPr>
  </w:style>
  <w:style w:type="character" w:customStyle="1" w:styleId="TitleChar">
    <w:name w:val="Title Char"/>
    <w:aliases w:val="UNDERLINE Char,Cites and Cards Char,Bold Underlined Char,title Char,Block Heading Char,Read This Char"/>
    <w:basedOn w:val="DefaultParagraphFont"/>
    <w:link w:val="Title"/>
    <w:uiPriority w:val="1"/>
    <w:qFormat/>
    <w:rsid w:val="00543CBF"/>
    <w:rPr>
      <w:rFonts w:ascii="Times New Roman" w:eastAsiaTheme="minorHAnsi" w:hAnsi="Times New Roman"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senate.gov/imo/media/doc/021617_Kasparov_%20Testimon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academiccommunity.uvic.ca/globalsouthpolitics/2018/04/27/three-ways-police-abuse-affects-democrac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newyorker.com/news/news-desk/how-police-union-power-helped-increase-abuses" TargetMode="External"/><Relationship Id="rId4" Type="http://schemas.openxmlformats.org/officeDocument/2006/relationships/customXml" Target="../customXml/item4.xml"/><Relationship Id="rId9" Type="http://schemas.openxmlformats.org/officeDocument/2006/relationships/hyperlink" Target="https://www.newyorker.com/news/news-desk/how-police-union-power-helped-increase-abus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8FC4D6-A102-AE48-A53E-1B1BD399285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14</Pages>
  <Words>11961</Words>
  <Characters>68181</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Liu</cp:lastModifiedBy>
  <cp:revision>35</cp:revision>
  <dcterms:created xsi:type="dcterms:W3CDTF">2021-11-13T00:33:00Z</dcterms:created>
  <dcterms:modified xsi:type="dcterms:W3CDTF">2021-11-13T02:48:00Z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