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489BA" w14:textId="31936B21" w:rsidR="00E42E4C" w:rsidRDefault="004966AF" w:rsidP="004966AF">
      <w:pPr>
        <w:pStyle w:val="Heading2"/>
      </w:pPr>
      <w:r>
        <w:t>1</w:t>
      </w:r>
    </w:p>
    <w:p w14:paraId="2D1BB1D6" w14:textId="77777777" w:rsidR="001C53CE" w:rsidRPr="002F5AEC" w:rsidRDefault="001C53CE" w:rsidP="001C53CE">
      <w:pPr>
        <w:pStyle w:val="Heading4"/>
        <w:rPr>
          <w:rFonts w:cs="Calibri"/>
        </w:rPr>
      </w:pPr>
      <w:r w:rsidRPr="002F5AEC">
        <w:rPr>
          <w:rFonts w:cs="Calibri"/>
        </w:rPr>
        <w:t>Interp - The letter “A” is an indefinite article that modifies “just government” – the resolution must be proven true in all instances, not one particular instance</w:t>
      </w:r>
    </w:p>
    <w:p w14:paraId="1A821D9C" w14:textId="77777777" w:rsidR="001C53CE" w:rsidRPr="002F5AEC" w:rsidRDefault="001C53CE" w:rsidP="001C53CE">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0CB6AC5D" w14:textId="77777777" w:rsidR="001C53CE" w:rsidRPr="002F5AEC" w:rsidRDefault="001C53CE" w:rsidP="001C53CE">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actually sounds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56FF1239" w14:textId="099F935E" w:rsidR="001C53CE" w:rsidRPr="002F5AEC" w:rsidRDefault="001C53CE" w:rsidP="001C53CE">
      <w:pPr>
        <w:pStyle w:val="Heading4"/>
      </w:pPr>
      <w:r w:rsidRPr="002F5AEC">
        <w:t xml:space="preserve">Violation – They spec </w:t>
      </w:r>
      <w:r>
        <w:t>the US</w:t>
      </w:r>
    </w:p>
    <w:p w14:paraId="126AF584" w14:textId="77777777" w:rsidR="001C53CE" w:rsidRPr="002F5AEC" w:rsidRDefault="001C53CE" w:rsidP="001C53CE">
      <w:pPr>
        <w:pStyle w:val="Heading4"/>
      </w:pPr>
      <w:r w:rsidRPr="002F5AEC">
        <w:t>Standards:</w:t>
      </w:r>
    </w:p>
    <w:p w14:paraId="2C599681" w14:textId="7077E2DF" w:rsidR="001C53CE" w:rsidRPr="002F5AEC" w:rsidRDefault="001C53CE" w:rsidP="001C53CE">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r w:rsidR="00732674">
        <w:t xml:space="preserve"> – supercharged by the fact THEY DIDN’T SEND THE AFF</w:t>
      </w:r>
    </w:p>
    <w:p w14:paraId="03EFACA2" w14:textId="77777777" w:rsidR="001C53CE" w:rsidRPr="002F5AEC" w:rsidRDefault="001C53CE" w:rsidP="001C53CE">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1CBE6732" w14:textId="77777777" w:rsidR="001C53CE" w:rsidRPr="002F5AEC" w:rsidRDefault="001C53CE" w:rsidP="001C53CE">
      <w:pPr>
        <w:rPr>
          <w:rStyle w:val="Style13ptBold"/>
        </w:rPr>
      </w:pPr>
      <w:r w:rsidRPr="002F5AEC">
        <w:rPr>
          <w:rStyle w:val="Style13ptBold"/>
        </w:rPr>
        <w:lastRenderedPageBreak/>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6DD7EAE9" w14:textId="798D5A21" w:rsidR="001C53CE" w:rsidRPr="002F5AEC" w:rsidRDefault="00C55685" w:rsidP="001C53CE">
      <w:pPr>
        <w:pStyle w:val="Heading4"/>
      </w:pPr>
      <w:r>
        <w:t>2</w:t>
      </w:r>
      <w:r w:rsidR="001C53CE" w:rsidRPr="002F5AEC">
        <w:t xml:space="preserve">] TVA solves – just read your aff as an advantage to a whole </w:t>
      </w:r>
      <w:proofErr w:type="spellStart"/>
      <w:r w:rsidR="001C53CE" w:rsidRPr="002F5AEC">
        <w:t>rez</w:t>
      </w:r>
      <w:proofErr w:type="spellEnd"/>
      <w:r w:rsidR="001C53CE" w:rsidRPr="002F5AEC">
        <w:t xml:space="preserve"> aff – we don’t stop them from reading new FWs, mechanisms or advantages. PICs aren’t aff offense – it’s ridiculous to say that neg potential abuse justifies the aff being non-T </w:t>
      </w:r>
    </w:p>
    <w:p w14:paraId="7F81AECC" w14:textId="3281DAA4" w:rsidR="001C53CE" w:rsidRPr="001C53CE" w:rsidRDefault="00E57E36" w:rsidP="00E57E36">
      <w:pPr>
        <w:pStyle w:val="Heading2"/>
      </w:pPr>
      <w:r>
        <w:lastRenderedPageBreak/>
        <w:t>2</w:t>
      </w:r>
    </w:p>
    <w:p w14:paraId="7BD34B10" w14:textId="08916159" w:rsidR="004966AF" w:rsidRPr="00F56DDF" w:rsidRDefault="004966AF" w:rsidP="004966AF">
      <w:pPr>
        <w:pStyle w:val="Heading4"/>
        <w:rPr>
          <w:rStyle w:val="Style13ptBold"/>
          <w:b/>
          <w:bCs w:val="0"/>
        </w:rPr>
      </w:pPr>
      <w:r>
        <w:t xml:space="preserve">Counterplan text: </w:t>
      </w:r>
      <w:r w:rsidR="00A02B59">
        <w:t>The United States</w:t>
      </w:r>
      <w:r w:rsidR="00C8153B">
        <w:t xml:space="preserve"> </w:t>
      </w:r>
      <w:r>
        <w:t>should implement a $1000 per month universal basic income</w:t>
      </w:r>
    </w:p>
    <w:p w14:paraId="73F39307" w14:textId="77777777" w:rsidR="004966AF" w:rsidRPr="00F56DDF" w:rsidRDefault="004966AF" w:rsidP="004966AF">
      <w:pPr>
        <w:rPr>
          <w:rStyle w:val="Style13ptBold"/>
        </w:rPr>
      </w:pPr>
      <w:proofErr w:type="spellStart"/>
      <w:r>
        <w:rPr>
          <w:rStyle w:val="Style13ptBold"/>
        </w:rPr>
        <w:t>Worstall</w:t>
      </w:r>
      <w:proofErr w:type="spellEnd"/>
      <w:r>
        <w:rPr>
          <w:rStyle w:val="Style13ptBold"/>
        </w:rPr>
        <w:t xml:space="preserve"> 15</w:t>
      </w:r>
    </w:p>
    <w:p w14:paraId="625C7B3D" w14:textId="77777777" w:rsidR="004966AF" w:rsidRPr="00F56DDF" w:rsidRDefault="004966AF" w:rsidP="004966AF">
      <w:r>
        <w:t xml:space="preserve">Tim </w:t>
      </w:r>
      <w:proofErr w:type="spellStart"/>
      <w:r>
        <w:t>Worstall</w:t>
      </w:r>
      <w:proofErr w:type="spellEnd"/>
      <w:r>
        <w:t xml:space="preserve">, [Studied at London School of Economics. Senior Fellow of the Adam Smith Institute.], 18 September 2015, “The Real Value Of A Universal Basic Income Is That It Raises The Reservation Wage”, </w:t>
      </w:r>
      <w:hyperlink r:id="rId9" w:history="1">
        <w:r w:rsidRPr="001C1866">
          <w:rPr>
            <w:rStyle w:val="Hyperlink"/>
          </w:rPr>
          <w:t>https://www.forbes.com/sites/timworstall/2015/09/18/the-real-value-of-a-universal-basic-income-is-that-it-raises-the-reservation-wage/?sh=56b3995a7ca1</w:t>
        </w:r>
      </w:hyperlink>
      <w:r>
        <w:t xml:space="preserve"> // AK</w:t>
      </w:r>
    </w:p>
    <w:p w14:paraId="10F0AB34" w14:textId="77777777" w:rsidR="004966AF" w:rsidRPr="00F56DDF" w:rsidRDefault="004966AF" w:rsidP="004966AF">
      <w:pPr>
        <w:rPr>
          <w:rStyle w:val="StyleUnderline"/>
        </w:rPr>
      </w:pPr>
      <w:r w:rsidRPr="00F56DDF">
        <w:rPr>
          <w:sz w:val="16"/>
        </w:rPr>
        <w:t xml:space="preserve">The usual answer to this is that we must therefore rebuild union power. Although I have to say that if the solution is to bring back Jimmy Hoffa to "invest" the workers' pensions funds I think we may well have mis-stated the question. </w:t>
      </w:r>
      <w:r w:rsidRPr="00F56DDF">
        <w:rPr>
          <w:rStyle w:val="StyleUnderline"/>
        </w:rPr>
        <w:t xml:space="preserve">For the thing is that </w:t>
      </w:r>
      <w:r w:rsidRPr="00F56DDF">
        <w:rPr>
          <w:rStyle w:val="StyleUnderline"/>
          <w:highlight w:val="green"/>
        </w:rPr>
        <w:t>we don't necessarily want to bring back</w:t>
      </w:r>
      <w:r w:rsidRPr="00F56DDF">
        <w:rPr>
          <w:rStyle w:val="StyleUnderline"/>
        </w:rPr>
        <w:t xml:space="preserve"> the </w:t>
      </w:r>
      <w:r w:rsidRPr="00F56DDF">
        <w:rPr>
          <w:rStyle w:val="StyleUnderline"/>
          <w:highlight w:val="green"/>
        </w:rPr>
        <w:t>unions as</w:t>
      </w:r>
      <w:r w:rsidRPr="00F56DDF">
        <w:rPr>
          <w:rStyle w:val="StyleUnderline"/>
        </w:rPr>
        <w:t xml:space="preserve"> the </w:t>
      </w:r>
      <w:r w:rsidRPr="00F56DDF">
        <w:rPr>
          <w:rStyle w:val="StyleUnderline"/>
          <w:highlight w:val="green"/>
        </w:rPr>
        <w:t>representatives of</w:t>
      </w:r>
      <w:r w:rsidRPr="00F56DDF">
        <w:rPr>
          <w:rStyle w:val="StyleUnderline"/>
        </w:rPr>
        <w:t xml:space="preserve"> the </w:t>
      </w:r>
      <w:r w:rsidRPr="00F56DDF">
        <w:rPr>
          <w:rStyle w:val="StyleUnderline"/>
          <w:highlight w:val="green"/>
        </w:rPr>
        <w:t>workers' power</w:t>
      </w:r>
      <w:r w:rsidRPr="00F56DDF">
        <w:rPr>
          <w:rStyle w:val="StyleUnderline"/>
        </w:rPr>
        <w:t xml:space="preserve">. What </w:t>
      </w:r>
      <w:r w:rsidRPr="00F56DDF">
        <w:rPr>
          <w:rStyle w:val="StyleUnderline"/>
          <w:highlight w:val="green"/>
        </w:rPr>
        <w:t>we want to bring back</w:t>
      </w:r>
      <w:r w:rsidRPr="00F56DDF">
        <w:rPr>
          <w:rStyle w:val="StyleUnderline"/>
        </w:rPr>
        <w:t xml:space="preserve"> is the </w:t>
      </w:r>
      <w:r w:rsidRPr="00F56DDF">
        <w:rPr>
          <w:rStyle w:val="StyleUnderline"/>
          <w:highlight w:val="green"/>
        </w:rPr>
        <w:t>workers' power</w:t>
      </w:r>
      <w:r w:rsidRPr="00F56DDF">
        <w:rPr>
          <w:rStyle w:val="StyleUnderline"/>
        </w:rPr>
        <w:t>. Specifically, we want the workers to be able to tell the employers to go take a hike if they offer insultingly low wages. And that's exactly the thing that a universal basic income does achieve: Improved worker bargaining power</w:t>
      </w:r>
      <w:r w:rsidRPr="00F56DDF">
        <w:rPr>
          <w:sz w:val="16"/>
        </w:rPr>
        <w:t xml:space="preserve"> • Many of us consider the declining relative fortunes of the perfectly hardworking people who could once afford middle class lives and now cannot (without dodgy borrowing) to be a compelling social problem. • Reversing the decline of union power, or the degree to which middle class workers are now in competition with counterparts in lower-wage countries, or the potential for automation seems unlikely and arguably undesirable. Quite so. But the universal basic income rides to the rescue: </w:t>
      </w:r>
      <w:r w:rsidRPr="00F56DDF">
        <w:rPr>
          <w:rStyle w:val="StyleUnderline"/>
          <w:highlight w:val="green"/>
        </w:rPr>
        <w:t>A universal basic income creates bargaining power by increasing</w:t>
      </w:r>
      <w:r w:rsidRPr="00F56DDF">
        <w:rPr>
          <w:rStyle w:val="StyleUnderline"/>
        </w:rPr>
        <w:t xml:space="preserve"> all </w:t>
      </w:r>
      <w:r w:rsidRPr="00F56DDF">
        <w:rPr>
          <w:rStyle w:val="StyleUnderline"/>
          <w:highlight w:val="green"/>
        </w:rPr>
        <w:t>workers’ capacity to refuse a raw deal</w:t>
      </w:r>
      <w:r w:rsidRPr="00F56DDF">
        <w:rPr>
          <w:rStyle w:val="StyleUnderline"/>
        </w:rPr>
        <w:t xml:space="preserve">. - </w:t>
      </w:r>
      <w:r w:rsidRPr="00F56DDF">
        <w:rPr>
          <w:rStyle w:val="StyleUnderline"/>
          <w:highlight w:val="green"/>
        </w:rPr>
        <w:t>A UBI increases workers’ “reserve price</w:t>
      </w:r>
      <w:r w:rsidRPr="00F56DDF">
        <w:rPr>
          <w:rStyle w:val="StyleUnderline"/>
        </w:rPr>
        <w:t xml:space="preserve">” — </w:t>
      </w:r>
      <w:r w:rsidRPr="00F56DDF">
        <w:rPr>
          <w:rStyle w:val="StyleUnderline"/>
          <w:highlight w:val="green"/>
        </w:rPr>
        <w:t>the minimum each worker must be paid before</w:t>
      </w:r>
      <w:r w:rsidRPr="00F56DDF">
        <w:rPr>
          <w:rStyle w:val="StyleUnderline"/>
        </w:rPr>
        <w:t xml:space="preserve"> she is </w:t>
      </w:r>
      <w:r w:rsidRPr="00F56DDF">
        <w:rPr>
          <w:rStyle w:val="StyleUnderline"/>
          <w:highlight w:val="green"/>
        </w:rPr>
        <w:t>willing to accept a given job with particular working conditions</w:t>
      </w:r>
      <w:r w:rsidRPr="00F56DDF">
        <w:rPr>
          <w:rStyle w:val="StyleUnderline"/>
        </w:rPr>
        <w:t xml:space="preserve"> • A UBI is a </w:t>
      </w:r>
      <w:r w:rsidRPr="00F56DDF">
        <w:rPr>
          <w:rStyle w:val="StyleUnderline"/>
          <w:highlight w:val="green"/>
        </w:rPr>
        <w:t>much more flexible</w:t>
      </w:r>
      <w:r w:rsidRPr="00F56DDF">
        <w:rPr>
          <w:rStyle w:val="StyleUnderline"/>
        </w:rPr>
        <w:t xml:space="preserve"> means of enhancing labor bargaining power </w:t>
      </w:r>
      <w:r w:rsidRPr="00F56DDF">
        <w:rPr>
          <w:rStyle w:val="StyleUnderline"/>
          <w:highlight w:val="green"/>
        </w:rPr>
        <w:t>than unionization or</w:t>
      </w:r>
      <w:r w:rsidRPr="00F56DDF">
        <w:rPr>
          <w:rStyle w:val="StyleUnderline"/>
        </w:rPr>
        <w:t xml:space="preserve"> a </w:t>
      </w:r>
      <w:r w:rsidRPr="00F56DDF">
        <w:rPr>
          <w:rStyle w:val="StyleUnderline"/>
          <w:highlight w:val="green"/>
        </w:rPr>
        <w:t>minimum wage</w:t>
      </w:r>
      <w:r w:rsidRPr="00F56DDF">
        <w:rPr>
          <w:rStyle w:val="StyleUnderline"/>
        </w:rPr>
        <w:t xml:space="preserve">. - All </w:t>
      </w:r>
      <w:r w:rsidRPr="00F56DDF">
        <w:rPr>
          <w:rStyle w:val="StyleUnderline"/>
          <w:highlight w:val="green"/>
        </w:rPr>
        <w:t>workers are able to drive a harder bargain</w:t>
      </w:r>
      <w:r w:rsidRPr="00F56DDF">
        <w:rPr>
          <w:rStyle w:val="StyleUnderline"/>
        </w:rPr>
        <w:t xml:space="preserve"> with a UBI than without, shifting the distribution of behavior and effectively augmenting bargaining power. - Firms </w:t>
      </w:r>
      <w:r w:rsidRPr="00F56DDF">
        <w:rPr>
          <w:rStyle w:val="StyleUnderline"/>
          <w:highlight w:val="green"/>
        </w:rPr>
        <w:t>and</w:t>
      </w:r>
      <w:r w:rsidRPr="00F56DDF">
        <w:rPr>
          <w:rStyle w:val="StyleUnderline"/>
        </w:rPr>
        <w:t xml:space="preserve"> individuals </w:t>
      </w:r>
      <w:r w:rsidRPr="00F56DDF">
        <w:rPr>
          <w:rStyle w:val="StyleUnderline"/>
          <w:highlight w:val="green"/>
        </w:rPr>
        <w:t>retain complete freedom to negotiate</w:t>
      </w:r>
      <w:r w:rsidRPr="00F56DDF">
        <w:rPr>
          <w:rStyle w:val="StyleUnderline"/>
        </w:rPr>
        <w:t xml:space="preserve"> the </w:t>
      </w:r>
      <w:r w:rsidRPr="00F56DDF">
        <w:rPr>
          <w:rStyle w:val="StyleUnderline"/>
          <w:highlight w:val="green"/>
        </w:rPr>
        <w:t>terms</w:t>
      </w:r>
      <w:r w:rsidRPr="00F56DDF">
        <w:rPr>
          <w:rStyle w:val="StyleUnderline"/>
        </w:rPr>
        <w:t xml:space="preserve"> of their own engagement, </w:t>
      </w:r>
      <w:r w:rsidRPr="00F56DDF">
        <w:rPr>
          <w:rStyle w:val="StyleUnderline"/>
          <w:highlight w:val="green"/>
        </w:rPr>
        <w:t>and to take into account unusually pleasant working conditions</w:t>
      </w:r>
      <w:r w:rsidRPr="00F56DDF">
        <w:rPr>
          <w:rStyle w:val="StyleUnderline"/>
        </w:rPr>
        <w:t xml:space="preserve"> or nonpecuniary benefits of certain kinds of jobs that might be made untenable by a minimum wage. You don't have to be a member of a union to gain this increased bargaining power: there's no need for there to be a priestly caste standing between you and the employer, a priestly caste growing fat off your tithes (or, union dues) in order to stand up to The Man.</w:t>
      </w:r>
      <w:r w:rsidRPr="00F56DDF">
        <w:rPr>
          <w:sz w:val="16"/>
        </w:rPr>
        <w:t xml:space="preserve"> Simply because everyone knows that they've got the minimum they can scrape by upon (and yes, is </w:t>
      </w:r>
      <w:proofErr w:type="spellStart"/>
      <w:r w:rsidRPr="00F56DDF">
        <w:rPr>
          <w:sz w:val="16"/>
        </w:rPr>
        <w:t>is</w:t>
      </w:r>
      <w:proofErr w:type="spellEnd"/>
      <w:r w:rsidRPr="00F56DDF">
        <w:rPr>
          <w:sz w:val="16"/>
        </w:rPr>
        <w:t xml:space="preserve"> scrape by upon, not live comfortably upon) then everyone has that greater market power. The other way around of putting this is that the reservation wage has gone up. Imagine that there's no welfare system at all: it would thus be possible, when there's high unemployment, for an employer to offer 2 </w:t>
      </w:r>
      <w:proofErr w:type="spellStart"/>
      <w:r w:rsidRPr="00F56DDF">
        <w:rPr>
          <w:sz w:val="16"/>
        </w:rPr>
        <w:t>lbs</w:t>
      </w:r>
      <w:proofErr w:type="spellEnd"/>
      <w:r w:rsidRPr="00F56DDF">
        <w:rPr>
          <w:sz w:val="16"/>
        </w:rPr>
        <w:t xml:space="preserve"> of bread a day as the wage. That was the deal in early Victorian times in England. And people took it because there was no alternative. With people getting $800 a month for just being a breathing adult then such tactics would not work. The amount that an employer must pay in order to convince someone to get up off the couch and come into work will rise. Those of us who are already higher paid already have that market power: that's why we get paid more than some subsistence amount. One of the things a universal basic income does is provide at least a modicum of that market power to the currently low skilled and low paid. </w:t>
      </w:r>
      <w:r w:rsidRPr="00F56DDF">
        <w:rPr>
          <w:rStyle w:val="StyleUnderline"/>
        </w:rPr>
        <w:t>A UBI therefore meets one of the demands of the liberal right (</w:t>
      </w:r>
      <w:proofErr w:type="spellStart"/>
      <w:r w:rsidRPr="00F56DDF">
        <w:rPr>
          <w:rStyle w:val="StyleUnderline"/>
        </w:rPr>
        <w:t>ie</w:t>
      </w:r>
      <w:proofErr w:type="spellEnd"/>
      <w:r w:rsidRPr="00F56DDF">
        <w:rPr>
          <w:rStyle w:val="StyleUnderline"/>
        </w:rPr>
        <w:t>, the economically liberal), that if we're going to have some form of a welfare state, which we obviously are, then let's have the most efficient one we can. With the fewest distortions, with low marginal tax rates, fewest disincentives to work and lifestyle choice and so on. A UBI also meets the demands of the liberal left (</w:t>
      </w:r>
      <w:proofErr w:type="spellStart"/>
      <w:r w:rsidRPr="00F56DDF">
        <w:rPr>
          <w:rStyle w:val="StyleUnderline"/>
        </w:rPr>
        <w:t>ie</w:t>
      </w:r>
      <w:proofErr w:type="spellEnd"/>
      <w:r w:rsidRPr="00F56DDF">
        <w:rPr>
          <w:rStyle w:val="StyleUnderline"/>
        </w:rPr>
        <w:t xml:space="preserve">, the not so economically liberal in the modern parlance) and aids in </w:t>
      </w:r>
      <w:r w:rsidRPr="00F56DDF">
        <w:rPr>
          <w:rStyle w:val="StyleUnderline"/>
          <w:highlight w:val="green"/>
        </w:rPr>
        <w:t>overturning</w:t>
      </w:r>
      <w:r w:rsidRPr="00F56DDF">
        <w:rPr>
          <w:rStyle w:val="StyleUnderline"/>
        </w:rPr>
        <w:t xml:space="preserve"> the </w:t>
      </w:r>
      <w:r w:rsidRPr="00F56DDF">
        <w:rPr>
          <w:rStyle w:val="StyleUnderline"/>
          <w:highlight w:val="green"/>
        </w:rPr>
        <w:t>power imbalances</w:t>
      </w:r>
      <w:r w:rsidRPr="00F56DDF">
        <w:rPr>
          <w:rStyle w:val="StyleUnderline"/>
        </w:rPr>
        <w:t xml:space="preserve"> that they see </w:t>
      </w:r>
      <w:r w:rsidRPr="00F56DDF">
        <w:rPr>
          <w:rStyle w:val="StyleUnderline"/>
          <w:highlight w:val="green"/>
        </w:rPr>
        <w:t>in</w:t>
      </w:r>
      <w:r w:rsidRPr="00F56DDF">
        <w:rPr>
          <w:rStyle w:val="StyleUnderline"/>
        </w:rPr>
        <w:t xml:space="preserve"> the </w:t>
      </w:r>
      <w:r w:rsidRPr="00F56DDF">
        <w:rPr>
          <w:rStyle w:val="StyleUnderline"/>
          <w:highlight w:val="green"/>
        </w:rPr>
        <w:t>current society</w:t>
      </w:r>
      <w:r w:rsidRPr="00F56DDF">
        <w:rPr>
          <w:rStyle w:val="StyleUnderline"/>
        </w:rPr>
        <w:t>.</w:t>
      </w:r>
    </w:p>
    <w:p w14:paraId="412D2438" w14:textId="2F17BC95" w:rsidR="004966AF" w:rsidRDefault="00E57E36" w:rsidP="004966AF">
      <w:pPr>
        <w:pStyle w:val="Heading2"/>
      </w:pPr>
      <w:r>
        <w:lastRenderedPageBreak/>
        <w:t>3</w:t>
      </w:r>
    </w:p>
    <w:p w14:paraId="25D5F174" w14:textId="77777777" w:rsidR="004966AF" w:rsidRDefault="004966AF" w:rsidP="004966AF">
      <w:pPr>
        <w:pStyle w:val="Heading4"/>
      </w:pPr>
      <w:r>
        <w:t xml:space="preserve">The stock market is </w:t>
      </w:r>
      <w:r w:rsidRPr="006D757B">
        <w:rPr>
          <w:u w:val="single"/>
        </w:rPr>
        <w:t>booming</w:t>
      </w:r>
      <w:r>
        <w:t xml:space="preserve"> despite corona – consumer confidence is </w:t>
      </w:r>
      <w:r w:rsidRPr="006D757B">
        <w:rPr>
          <w:u w:val="single"/>
        </w:rPr>
        <w:t>soaring</w:t>
      </w:r>
      <w:r>
        <w:t>.</w:t>
      </w:r>
    </w:p>
    <w:p w14:paraId="1B9CB38D" w14:textId="77777777" w:rsidR="004966AF" w:rsidRPr="006D757B" w:rsidRDefault="004966AF" w:rsidP="004966AF">
      <w:proofErr w:type="spellStart"/>
      <w:r w:rsidRPr="006D757B">
        <w:rPr>
          <w:rStyle w:val="Style13ptBold"/>
        </w:rPr>
        <w:t>Ziemer</w:t>
      </w:r>
      <w:proofErr w:type="spellEnd"/>
      <w:r w:rsidRPr="006D757B">
        <w:rPr>
          <w:rStyle w:val="Style13ptBold"/>
        </w:rPr>
        <w:t xml:space="preserve"> 21</w:t>
      </w:r>
      <w:r>
        <w:t xml:space="preserve"> [Colin; New York Stock Exchange; The author may be wrong </w:t>
      </w:r>
      <w:proofErr w:type="spellStart"/>
      <w:r>
        <w:t>cuz</w:t>
      </w:r>
      <w:proofErr w:type="spellEnd"/>
      <w:r>
        <w:t xml:space="preserve"> it was placed under a picture so idk if it was the author or picture creds, if not assume </w:t>
      </w:r>
      <w:proofErr w:type="spellStart"/>
      <w:r>
        <w:t>DealBook</w:t>
      </w:r>
      <w:proofErr w:type="spellEnd"/>
      <w:r>
        <w:t xml:space="preserve"> as the author; “What is going on?” </w:t>
      </w:r>
      <w:proofErr w:type="spellStart"/>
      <w:r>
        <w:t>Dealbook</w:t>
      </w:r>
      <w:proofErr w:type="spellEnd"/>
      <w:r>
        <w:t xml:space="preserve"> | Business and Policy; NYTimes; 8/19/20, Updated 5/7/21; </w:t>
      </w:r>
      <w:hyperlink r:id="rId10" w:history="1">
        <w:r w:rsidRPr="00AF436A">
          <w:rPr>
            <w:rStyle w:val="Hyperlink"/>
          </w:rPr>
          <w:t>https://www.nytimes.com/2020/08/19/business/dealbook/stock-market-record-high.html</w:t>
        </w:r>
      </w:hyperlink>
      <w:r>
        <w:t xml:space="preserve">] </w:t>
      </w:r>
      <w:proofErr w:type="spellStart"/>
      <w:r>
        <w:t>Justin|rcmnyl</w:t>
      </w:r>
      <w:proofErr w:type="spellEnd"/>
    </w:p>
    <w:p w14:paraId="65A0FBD7" w14:textId="77777777" w:rsidR="004966AF" w:rsidRPr="006D757B" w:rsidRDefault="004966AF" w:rsidP="004966AF">
      <w:pPr>
        <w:rPr>
          <w:u w:val="single"/>
        </w:rPr>
      </w:pPr>
      <w:r w:rsidRPr="006D757B">
        <w:rPr>
          <w:u w:val="single"/>
        </w:rPr>
        <w:t xml:space="preserve">‘This </w:t>
      </w:r>
      <w:r w:rsidRPr="00921C2B">
        <w:rPr>
          <w:highlight w:val="cyan"/>
          <w:u w:val="single"/>
        </w:rPr>
        <w:t xml:space="preserve">market is </w:t>
      </w:r>
      <w:r w:rsidRPr="00921C2B">
        <w:rPr>
          <w:rStyle w:val="Emphasis"/>
          <w:highlight w:val="cyan"/>
        </w:rPr>
        <w:t>nuts’</w:t>
      </w:r>
    </w:p>
    <w:p w14:paraId="6BEA5C37" w14:textId="77777777" w:rsidR="004966AF" w:rsidRPr="00AD3312" w:rsidRDefault="004966AF" w:rsidP="004966AF">
      <w:pPr>
        <w:rPr>
          <w:b/>
          <w:iCs/>
          <w:u w:val="single"/>
        </w:rPr>
      </w:pPr>
      <w:r w:rsidRPr="006D757B">
        <w:rPr>
          <w:sz w:val="16"/>
        </w:rPr>
        <w:t xml:space="preserve">The </w:t>
      </w:r>
      <w:r w:rsidRPr="00921C2B">
        <w:rPr>
          <w:highlight w:val="cyan"/>
          <w:u w:val="single"/>
        </w:rPr>
        <w:t xml:space="preserve">S&amp;P 500 </w:t>
      </w:r>
      <w:r w:rsidRPr="00012E18">
        <w:rPr>
          <w:u w:val="single"/>
        </w:rPr>
        <w:t xml:space="preserve">is </w:t>
      </w:r>
      <w:r w:rsidRPr="00012E18">
        <w:rPr>
          <w:rStyle w:val="Emphasis"/>
        </w:rPr>
        <w:t>0.1 percent higher</w:t>
      </w:r>
      <w:r w:rsidRPr="00012E18">
        <w:rPr>
          <w:u w:val="single"/>
        </w:rPr>
        <w:t xml:space="preserve"> than it was six months ago</w:t>
      </w:r>
      <w:r w:rsidRPr="00012E18">
        <w:rPr>
          <w:sz w:val="16"/>
        </w:rPr>
        <w:t>,</w:t>
      </w:r>
      <w:r w:rsidRPr="006D757B">
        <w:rPr>
          <w:sz w:val="16"/>
        </w:rPr>
        <w:t xml:space="preserve"> </w:t>
      </w:r>
      <w:r w:rsidRPr="00921C2B">
        <w:rPr>
          <w:highlight w:val="cyan"/>
          <w:u w:val="single"/>
        </w:rPr>
        <w:t>set</w:t>
      </w:r>
      <w:r w:rsidRPr="00012E18">
        <w:rPr>
          <w:u w:val="single"/>
        </w:rPr>
        <w:t xml:space="preserve">ting </w:t>
      </w:r>
      <w:r w:rsidRPr="00921C2B">
        <w:rPr>
          <w:highlight w:val="cyan"/>
          <w:u w:val="single"/>
        </w:rPr>
        <w:t xml:space="preserve">a </w:t>
      </w:r>
      <w:r w:rsidRPr="00921C2B">
        <w:rPr>
          <w:rStyle w:val="Emphasis"/>
          <w:highlight w:val="cyan"/>
        </w:rPr>
        <w:t>record</w:t>
      </w:r>
      <w:r w:rsidRPr="006D757B">
        <w:rPr>
          <w:u w:val="single"/>
        </w:rPr>
        <w:t xml:space="preserve"> at the </w:t>
      </w:r>
      <w:r w:rsidRPr="006D757B">
        <w:rPr>
          <w:rStyle w:val="Emphasis"/>
        </w:rPr>
        <w:t>close of trading yesterday</w:t>
      </w:r>
      <w:r w:rsidRPr="006D757B">
        <w:rPr>
          <w:u w:val="single"/>
        </w:rPr>
        <w:t xml:space="preserve">. That doesn’t seem so </w:t>
      </w:r>
      <w:r w:rsidRPr="006D757B">
        <w:rPr>
          <w:rStyle w:val="Emphasis"/>
        </w:rPr>
        <w:t>momentous</w:t>
      </w:r>
      <w:r w:rsidRPr="006D757B">
        <w:rPr>
          <w:u w:val="single"/>
        </w:rPr>
        <w:t xml:space="preserve"> — until you consider what happened </w:t>
      </w:r>
      <w:r w:rsidRPr="006D757B">
        <w:rPr>
          <w:rStyle w:val="Emphasis"/>
        </w:rPr>
        <w:t>in between</w:t>
      </w:r>
      <w:r w:rsidRPr="006D757B">
        <w:rPr>
          <w:u w:val="single"/>
        </w:rPr>
        <w:t xml:space="preserve">: The blue-chip index shed a third of its value in the early stages of the pandemic and then roared back, soaring more than </w:t>
      </w:r>
      <w:r w:rsidRPr="006D757B">
        <w:rPr>
          <w:rStyle w:val="Emphasis"/>
        </w:rPr>
        <w:t>50 percent from its low in late March.</w:t>
      </w:r>
    </w:p>
    <w:p w14:paraId="18E0A684" w14:textId="77777777" w:rsidR="004966AF" w:rsidRPr="006D757B" w:rsidRDefault="004966AF" w:rsidP="004966AF">
      <w:pPr>
        <w:rPr>
          <w:u w:val="single"/>
        </w:rPr>
      </w:pPr>
      <w:r w:rsidRPr="006D757B">
        <w:rPr>
          <w:sz w:val="16"/>
        </w:rPr>
        <w:t xml:space="preserve">What gives? </w:t>
      </w:r>
      <w:r w:rsidRPr="006D757B">
        <w:rPr>
          <w:u w:val="single"/>
        </w:rPr>
        <w:t xml:space="preserve">A </w:t>
      </w:r>
      <w:r w:rsidRPr="00921C2B">
        <w:rPr>
          <w:highlight w:val="cyan"/>
          <w:u w:val="single"/>
        </w:rPr>
        <w:t xml:space="preserve">new market record may seem </w:t>
      </w:r>
      <w:r w:rsidRPr="00921C2B">
        <w:rPr>
          <w:rStyle w:val="Emphasis"/>
          <w:highlight w:val="cyan"/>
        </w:rPr>
        <w:t>strange</w:t>
      </w:r>
      <w:r w:rsidRPr="00921C2B">
        <w:rPr>
          <w:highlight w:val="cyan"/>
          <w:u w:val="single"/>
        </w:rPr>
        <w:t xml:space="preserve"> </w:t>
      </w:r>
      <w:r w:rsidRPr="00012E18">
        <w:rPr>
          <w:u w:val="single"/>
        </w:rPr>
        <w:t xml:space="preserve">when set against the </w:t>
      </w:r>
      <w:r w:rsidRPr="00012E18">
        <w:rPr>
          <w:rStyle w:val="Emphasis"/>
        </w:rPr>
        <w:t>human</w:t>
      </w:r>
      <w:r w:rsidRPr="00012E18">
        <w:rPr>
          <w:u w:val="single"/>
        </w:rPr>
        <w:t xml:space="preserve"> and </w:t>
      </w:r>
      <w:r w:rsidRPr="00012E18">
        <w:rPr>
          <w:rStyle w:val="Emphasis"/>
        </w:rPr>
        <w:t>economic</w:t>
      </w:r>
      <w:r w:rsidRPr="00012E18">
        <w:rPr>
          <w:u w:val="single"/>
        </w:rPr>
        <w:t xml:space="preserve"> </w:t>
      </w:r>
      <w:r w:rsidRPr="00012E18">
        <w:rPr>
          <w:rStyle w:val="Emphasis"/>
        </w:rPr>
        <w:t>devastation</w:t>
      </w:r>
      <w:r w:rsidRPr="00012E18">
        <w:rPr>
          <w:u w:val="single"/>
        </w:rPr>
        <w:t xml:space="preserve"> of the </w:t>
      </w:r>
      <w:r w:rsidRPr="00012E18">
        <w:rPr>
          <w:rStyle w:val="Emphasis"/>
        </w:rPr>
        <w:t>pandemic</w:t>
      </w:r>
      <w:r w:rsidRPr="00012E18">
        <w:rPr>
          <w:sz w:val="16"/>
        </w:rPr>
        <w:t>. (Or as one analyst pu</w:t>
      </w:r>
      <w:r w:rsidRPr="006D757B">
        <w:rPr>
          <w:sz w:val="16"/>
        </w:rPr>
        <w:t>t it: “This market is nuts.”). As Andrew explains in a guest appearance in The Morning, our sister newsletter</w:t>
      </w:r>
      <w:r w:rsidRPr="00012E18">
        <w:rPr>
          <w:sz w:val="16"/>
        </w:rPr>
        <w:t xml:space="preserve">, </w:t>
      </w:r>
      <w:r w:rsidRPr="00012E18">
        <w:rPr>
          <w:u w:val="single"/>
        </w:rPr>
        <w:t xml:space="preserve">there are </w:t>
      </w:r>
      <w:r w:rsidRPr="00012E18">
        <w:rPr>
          <w:rStyle w:val="Emphasis"/>
        </w:rPr>
        <w:t>f</w:t>
      </w:r>
      <w:r w:rsidRPr="006D757B">
        <w:rPr>
          <w:rStyle w:val="Emphasis"/>
        </w:rPr>
        <w:t>ive</w:t>
      </w:r>
      <w:r w:rsidRPr="006D757B">
        <w:rPr>
          <w:u w:val="single"/>
        </w:rPr>
        <w:t xml:space="preserve"> </w:t>
      </w:r>
      <w:r w:rsidRPr="006D757B">
        <w:rPr>
          <w:rStyle w:val="Emphasis"/>
        </w:rPr>
        <w:t>major</w:t>
      </w:r>
      <w:r w:rsidRPr="006D757B">
        <w:rPr>
          <w:u w:val="single"/>
        </w:rPr>
        <w:t xml:space="preserve"> </w:t>
      </w:r>
      <w:r w:rsidRPr="00921C2B">
        <w:rPr>
          <w:rStyle w:val="Emphasis"/>
          <w:highlight w:val="cyan"/>
        </w:rPr>
        <w:t>considerations</w:t>
      </w:r>
      <w:r w:rsidRPr="006D757B">
        <w:rPr>
          <w:u w:val="single"/>
        </w:rPr>
        <w:t xml:space="preserve"> that </w:t>
      </w:r>
      <w:r w:rsidRPr="00921C2B">
        <w:rPr>
          <w:highlight w:val="cyan"/>
          <w:u w:val="single"/>
        </w:rPr>
        <w:t xml:space="preserve">investors are </w:t>
      </w:r>
      <w:r w:rsidRPr="00921C2B">
        <w:rPr>
          <w:rStyle w:val="Emphasis"/>
          <w:highlight w:val="cyan"/>
        </w:rPr>
        <w:t>making</w:t>
      </w:r>
      <w:r w:rsidRPr="006D757B">
        <w:rPr>
          <w:u w:val="single"/>
        </w:rPr>
        <w:t xml:space="preserve"> to justify the rally:</w:t>
      </w:r>
    </w:p>
    <w:p w14:paraId="7D60C53B" w14:textId="77777777" w:rsidR="004966AF" w:rsidRPr="006D757B" w:rsidRDefault="004966AF" w:rsidP="004966AF">
      <w:pPr>
        <w:rPr>
          <w:rStyle w:val="Emphasis"/>
        </w:rPr>
      </w:pPr>
      <w:r w:rsidRPr="00012E18">
        <w:rPr>
          <w:u w:val="single"/>
        </w:rPr>
        <w:t>1️</w:t>
      </w:r>
      <w:r w:rsidRPr="00012E18">
        <w:rPr>
          <w:rFonts w:ascii="Tahoma" w:hAnsi="Tahoma" w:cs="Tahoma"/>
          <w:u w:val="single"/>
        </w:rPr>
        <w:t>⃣</w:t>
      </w:r>
      <w:r w:rsidRPr="00012E18">
        <w:rPr>
          <w:u w:val="single"/>
        </w:rPr>
        <w:t xml:space="preserve"> </w:t>
      </w:r>
      <w:r w:rsidRPr="00921C2B">
        <w:rPr>
          <w:highlight w:val="cyan"/>
          <w:u w:val="single"/>
        </w:rPr>
        <w:t xml:space="preserve">Looking </w:t>
      </w:r>
      <w:r w:rsidRPr="00921C2B">
        <w:rPr>
          <w:rStyle w:val="Emphasis"/>
          <w:highlight w:val="cyan"/>
        </w:rPr>
        <w:t>past</w:t>
      </w:r>
      <w:r w:rsidRPr="00921C2B">
        <w:rPr>
          <w:highlight w:val="cyan"/>
          <w:u w:val="single"/>
        </w:rPr>
        <w:t xml:space="preserve"> bad</w:t>
      </w:r>
      <w:r w:rsidRPr="006D757B">
        <w:rPr>
          <w:u w:val="single"/>
        </w:rPr>
        <w:t xml:space="preserve"> news today </w:t>
      </w:r>
      <w:r w:rsidRPr="00921C2B">
        <w:rPr>
          <w:highlight w:val="cyan"/>
          <w:u w:val="single"/>
        </w:rPr>
        <w:t xml:space="preserve">and anticipating </w:t>
      </w:r>
      <w:r w:rsidRPr="00921C2B">
        <w:rPr>
          <w:rStyle w:val="Emphasis"/>
          <w:highlight w:val="cyan"/>
        </w:rPr>
        <w:t>better conditions</w:t>
      </w:r>
      <w:r w:rsidRPr="006D757B">
        <w:rPr>
          <w:rStyle w:val="Emphasis"/>
        </w:rPr>
        <w:t xml:space="preserve"> 12 to 18 months from now</w:t>
      </w:r>
    </w:p>
    <w:p w14:paraId="047B59E1" w14:textId="77777777" w:rsidR="004966AF" w:rsidRPr="006D757B" w:rsidRDefault="004966AF" w:rsidP="004966AF">
      <w:pPr>
        <w:rPr>
          <w:rStyle w:val="Emphasis"/>
        </w:rPr>
      </w:pPr>
      <w:r w:rsidRPr="00012E18">
        <w:rPr>
          <w:u w:val="single"/>
        </w:rPr>
        <w:t>2️</w:t>
      </w:r>
      <w:r w:rsidRPr="00012E18">
        <w:rPr>
          <w:rFonts w:ascii="Tahoma" w:hAnsi="Tahoma" w:cs="Tahoma"/>
          <w:u w:val="single"/>
        </w:rPr>
        <w:t>⃣</w:t>
      </w:r>
      <w:r w:rsidRPr="00012E18">
        <w:rPr>
          <w:u w:val="single"/>
        </w:rPr>
        <w:t xml:space="preserve"> T</w:t>
      </w:r>
      <w:r w:rsidRPr="006D757B">
        <w:rPr>
          <w:u w:val="single"/>
        </w:rPr>
        <w:t xml:space="preserve">he </w:t>
      </w:r>
      <w:r w:rsidRPr="00921C2B">
        <w:rPr>
          <w:rStyle w:val="Emphasis"/>
          <w:highlight w:val="cyan"/>
        </w:rPr>
        <w:t>continued</w:t>
      </w:r>
      <w:r w:rsidRPr="006D757B">
        <w:rPr>
          <w:rStyle w:val="Emphasis"/>
        </w:rPr>
        <w:t xml:space="preserve"> good </w:t>
      </w:r>
      <w:r w:rsidRPr="00921C2B">
        <w:rPr>
          <w:rStyle w:val="Emphasis"/>
          <w:highlight w:val="cyan"/>
        </w:rPr>
        <w:t>fortunes</w:t>
      </w:r>
      <w:r w:rsidRPr="006D757B">
        <w:rPr>
          <w:rStyle w:val="Emphasis"/>
        </w:rPr>
        <w:t xml:space="preserve"> of a few big tech companies</w:t>
      </w:r>
    </w:p>
    <w:p w14:paraId="0B33C084" w14:textId="77777777" w:rsidR="004966AF" w:rsidRPr="006D757B" w:rsidRDefault="004966AF" w:rsidP="004966AF">
      <w:pPr>
        <w:rPr>
          <w:u w:val="single"/>
        </w:rPr>
      </w:pPr>
      <w:r w:rsidRPr="00012E18">
        <w:rPr>
          <w:u w:val="single"/>
        </w:rPr>
        <w:t>3️</w:t>
      </w:r>
      <w:r w:rsidRPr="00012E18">
        <w:rPr>
          <w:rFonts w:ascii="Tahoma" w:hAnsi="Tahoma" w:cs="Tahoma"/>
          <w:u w:val="single"/>
        </w:rPr>
        <w:t>⃣</w:t>
      </w:r>
      <w:r w:rsidRPr="006D757B">
        <w:rPr>
          <w:u w:val="single"/>
        </w:rPr>
        <w:t xml:space="preserve"> An </w:t>
      </w:r>
      <w:r w:rsidRPr="006D757B">
        <w:rPr>
          <w:rStyle w:val="Emphasis"/>
        </w:rPr>
        <w:t>almighty</w:t>
      </w:r>
      <w:r w:rsidRPr="006D757B">
        <w:rPr>
          <w:u w:val="single"/>
        </w:rPr>
        <w:t xml:space="preserve"> </w:t>
      </w:r>
      <w:r w:rsidRPr="00921C2B">
        <w:rPr>
          <w:rStyle w:val="Emphasis"/>
          <w:highlight w:val="cyan"/>
        </w:rPr>
        <w:t>market</w:t>
      </w:r>
      <w:r w:rsidRPr="00921C2B">
        <w:rPr>
          <w:highlight w:val="cyan"/>
          <w:u w:val="single"/>
        </w:rPr>
        <w:t xml:space="preserve"> </w:t>
      </w:r>
      <w:r w:rsidRPr="00921C2B">
        <w:rPr>
          <w:rStyle w:val="Emphasis"/>
          <w:highlight w:val="cyan"/>
        </w:rPr>
        <w:t>pop</w:t>
      </w:r>
      <w:r w:rsidRPr="00921C2B">
        <w:rPr>
          <w:highlight w:val="cyan"/>
          <w:u w:val="single"/>
        </w:rPr>
        <w:t xml:space="preserve"> </w:t>
      </w:r>
      <w:r w:rsidRPr="006D757B">
        <w:rPr>
          <w:u w:val="single"/>
        </w:rPr>
        <w:t xml:space="preserve">that </w:t>
      </w:r>
      <w:r w:rsidRPr="00921C2B">
        <w:rPr>
          <w:highlight w:val="cyan"/>
          <w:u w:val="single"/>
        </w:rPr>
        <w:t>would arise from</w:t>
      </w:r>
      <w:r w:rsidRPr="006D757B">
        <w:rPr>
          <w:u w:val="single"/>
        </w:rPr>
        <w:t xml:space="preserve"> </w:t>
      </w:r>
      <w:r w:rsidRPr="006D757B">
        <w:rPr>
          <w:rStyle w:val="Emphasis"/>
        </w:rPr>
        <w:t>news</w:t>
      </w:r>
      <w:r w:rsidRPr="006D757B">
        <w:rPr>
          <w:u w:val="single"/>
        </w:rPr>
        <w:t xml:space="preserve"> of a </w:t>
      </w:r>
      <w:r w:rsidRPr="00921C2B">
        <w:rPr>
          <w:rStyle w:val="Emphasis"/>
          <w:highlight w:val="cyan"/>
        </w:rPr>
        <w:t>vaccine</w:t>
      </w:r>
      <w:r w:rsidRPr="006D757B">
        <w:rPr>
          <w:u w:val="single"/>
        </w:rPr>
        <w:t xml:space="preserve"> </w:t>
      </w:r>
      <w:r w:rsidRPr="006D757B">
        <w:rPr>
          <w:rStyle w:val="Emphasis"/>
        </w:rPr>
        <w:t>breakthrough</w:t>
      </w:r>
    </w:p>
    <w:p w14:paraId="5B6D4F22" w14:textId="77777777" w:rsidR="004966AF" w:rsidRPr="006D757B" w:rsidRDefault="004966AF" w:rsidP="004966AF">
      <w:pPr>
        <w:rPr>
          <w:rStyle w:val="Emphasis"/>
        </w:rPr>
      </w:pPr>
      <w:r w:rsidRPr="00012E18">
        <w:rPr>
          <w:u w:val="single"/>
        </w:rPr>
        <w:t>4️</w:t>
      </w:r>
      <w:r w:rsidRPr="00012E18">
        <w:rPr>
          <w:rFonts w:ascii="Tahoma" w:hAnsi="Tahoma" w:cs="Tahoma"/>
          <w:u w:val="single"/>
        </w:rPr>
        <w:t>⃣</w:t>
      </w:r>
      <w:r w:rsidRPr="006D757B">
        <w:rPr>
          <w:u w:val="single"/>
        </w:rPr>
        <w:t xml:space="preserve"> An accommodating </w:t>
      </w:r>
      <w:r w:rsidRPr="00921C2B">
        <w:rPr>
          <w:rStyle w:val="Emphasis"/>
          <w:highlight w:val="cyan"/>
        </w:rPr>
        <w:t>Fed</w:t>
      </w:r>
      <w:r w:rsidRPr="006D757B">
        <w:rPr>
          <w:rStyle w:val="Emphasis"/>
        </w:rPr>
        <w:t xml:space="preserve"> printing money and </w:t>
      </w:r>
      <w:r w:rsidRPr="00921C2B">
        <w:rPr>
          <w:rStyle w:val="Emphasis"/>
          <w:highlight w:val="cyan"/>
        </w:rPr>
        <w:t>keeping rates low</w:t>
      </w:r>
    </w:p>
    <w:p w14:paraId="0B81BAA0" w14:textId="77777777" w:rsidR="004966AF" w:rsidRPr="006D757B" w:rsidRDefault="004966AF" w:rsidP="004966AF">
      <w:pPr>
        <w:rPr>
          <w:rStyle w:val="Emphasis"/>
        </w:rPr>
      </w:pPr>
      <w:r w:rsidRPr="00012E18">
        <w:rPr>
          <w:u w:val="single"/>
        </w:rPr>
        <w:t>5️</w:t>
      </w:r>
      <w:r w:rsidRPr="00012E18">
        <w:rPr>
          <w:rFonts w:ascii="Tahoma" w:hAnsi="Tahoma" w:cs="Tahoma"/>
          <w:u w:val="single"/>
        </w:rPr>
        <w:t>⃣</w:t>
      </w:r>
      <w:r w:rsidRPr="00012E18">
        <w:rPr>
          <w:u w:val="single"/>
        </w:rPr>
        <w:t xml:space="preserve"> The</w:t>
      </w:r>
      <w:r w:rsidRPr="006D757B">
        <w:rPr>
          <w:u w:val="single"/>
        </w:rPr>
        <w:t xml:space="preserve"> hope that </w:t>
      </w:r>
      <w:r w:rsidRPr="00921C2B">
        <w:rPr>
          <w:highlight w:val="cyan"/>
          <w:u w:val="single"/>
        </w:rPr>
        <w:t>Congress</w:t>
      </w:r>
      <w:r w:rsidRPr="006D757B">
        <w:rPr>
          <w:u w:val="single"/>
        </w:rPr>
        <w:t xml:space="preserve"> overcomes its divisions and </w:t>
      </w:r>
      <w:r w:rsidRPr="00921C2B">
        <w:rPr>
          <w:rStyle w:val="Emphasis"/>
          <w:highlight w:val="cyan"/>
        </w:rPr>
        <w:t>pumps the economy</w:t>
      </w:r>
      <w:r w:rsidRPr="006D757B">
        <w:rPr>
          <w:rStyle w:val="Emphasis"/>
        </w:rPr>
        <w:t xml:space="preserve"> with more stimulus</w:t>
      </w:r>
    </w:p>
    <w:p w14:paraId="0AE1357D" w14:textId="77777777" w:rsidR="004966AF" w:rsidRPr="006D757B" w:rsidRDefault="004966AF" w:rsidP="004966AF">
      <w:pPr>
        <w:rPr>
          <w:sz w:val="16"/>
        </w:rPr>
      </w:pPr>
      <w:r w:rsidRPr="006D757B">
        <w:rPr>
          <w:sz w:val="16"/>
        </w:rPr>
        <w:t>Can it last? “Markets often operate as something of an experiment in mass psychology,” The Times’s Matt Phillips writes. So what could dampen the mood?</w:t>
      </w:r>
      <w:r>
        <w:rPr>
          <w:sz w:val="16"/>
        </w:rPr>
        <w:t xml:space="preserve"> </w:t>
      </w:r>
      <w:r w:rsidRPr="006D757B">
        <w:rPr>
          <w:sz w:val="16"/>
        </w:rPr>
        <w:t>•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w:t>
      </w:r>
      <w:r>
        <w:rPr>
          <w:sz w:val="16"/>
        </w:rPr>
        <w:t xml:space="preserve"> </w:t>
      </w:r>
      <w:r w:rsidRPr="006D757B">
        <w:rPr>
          <w:sz w:val="16"/>
        </w:rPr>
        <w:t xml:space="preserve">• Another potentially ominous sign comes from company insiders, who have been selling their holdings in greater numbers. The data platform </w:t>
      </w:r>
      <w:proofErr w:type="spellStart"/>
      <w:r w:rsidRPr="006D757B">
        <w:rPr>
          <w:sz w:val="16"/>
        </w:rPr>
        <w:t>AlphaSense</w:t>
      </w:r>
      <w:proofErr w:type="spellEnd"/>
      <w:r w:rsidRPr="006D757B">
        <w:rPr>
          <w:sz w:val="16"/>
        </w:rPr>
        <w:t xml:space="preserve"> sifted through regulatory filings for </w:t>
      </w:r>
      <w:proofErr w:type="spellStart"/>
      <w:r w:rsidRPr="006D757B">
        <w:rPr>
          <w:sz w:val="16"/>
        </w:rPr>
        <w:t>DealBook</w:t>
      </w:r>
      <w:proofErr w:type="spellEnd"/>
      <w:r w:rsidRPr="006D757B">
        <w:rPr>
          <w:sz w:val="16"/>
        </w:rPr>
        <w:t xml:space="preserve"> and found that disclosures of executive stock sales so far this month have already surpassed last month’s total, and are on track to beat the record set in February, when the market set its previous high.</w:t>
      </w:r>
      <w:r>
        <w:rPr>
          <w:sz w:val="16"/>
        </w:rPr>
        <w:t xml:space="preserve"> </w:t>
      </w:r>
      <w:r w:rsidRPr="006D757B">
        <w:rPr>
          <w:sz w:val="16"/>
        </w:rPr>
        <w:t>Here’s what is happening</w:t>
      </w:r>
      <w:r>
        <w:rPr>
          <w:sz w:val="16"/>
        </w:rPr>
        <w:t xml:space="preserve"> </w:t>
      </w:r>
      <w:r w:rsidRPr="006D757B">
        <w:rPr>
          <w:sz w:val="16"/>
        </w:rPr>
        <w:t>In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w:t>
      </w:r>
      <w:r>
        <w:rPr>
          <w:sz w:val="16"/>
        </w:rPr>
        <w:t xml:space="preserve"> </w:t>
      </w:r>
      <w:r w:rsidRPr="006D757B">
        <w:rPr>
          <w:sz w:val="16"/>
        </w:rPr>
        <w:t xml:space="preserve">Cost-cutting measures at the Postal Service were put on hold. Postmaster General Louis </w:t>
      </w:r>
      <w:proofErr w:type="spellStart"/>
      <w:r w:rsidRPr="006D757B">
        <w:rPr>
          <w:sz w:val="16"/>
        </w:rPr>
        <w:t>DeJoy</w:t>
      </w:r>
      <w:proofErr w:type="spellEnd"/>
      <w:r w:rsidRPr="006D757B">
        <w:rPr>
          <w:sz w:val="16"/>
        </w:rPr>
        <w:t xml:space="preserve"> announced that operational changes, which drew criticism for causing mail delays and for potentially affecting voting by mail, would now take place after the November elections.</w:t>
      </w:r>
      <w:r>
        <w:rPr>
          <w:sz w:val="16"/>
        </w:rPr>
        <w:t xml:space="preserve"> </w:t>
      </w:r>
      <w:r w:rsidRPr="006D757B">
        <w:rPr>
          <w:sz w:val="16"/>
        </w:rPr>
        <w:t>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7CCDBA13" w14:textId="77777777" w:rsidR="004966AF" w:rsidRPr="00012E18" w:rsidRDefault="004966AF" w:rsidP="004966AF">
      <w:pPr>
        <w:rPr>
          <w:u w:val="single"/>
        </w:rPr>
      </w:pPr>
      <w:r w:rsidRPr="006D757B">
        <w:rPr>
          <w:u w:val="single"/>
        </w:rPr>
        <w:t xml:space="preserve">The </w:t>
      </w:r>
      <w:r w:rsidRPr="00921C2B">
        <w:rPr>
          <w:highlight w:val="cyan"/>
          <w:u w:val="single"/>
        </w:rPr>
        <w:t>shipping giant</w:t>
      </w:r>
      <w:r w:rsidRPr="006D757B">
        <w:rPr>
          <w:u w:val="single"/>
        </w:rPr>
        <w:t xml:space="preserve"> A.P. Moller-Maersk </w:t>
      </w:r>
      <w:r w:rsidRPr="00921C2B">
        <w:rPr>
          <w:highlight w:val="cyan"/>
          <w:u w:val="single"/>
        </w:rPr>
        <w:t xml:space="preserve">raised </w:t>
      </w:r>
      <w:r w:rsidRPr="00921C2B">
        <w:rPr>
          <w:rStyle w:val="Emphasis"/>
          <w:highlight w:val="cyan"/>
        </w:rPr>
        <w:t>profit expectations</w:t>
      </w:r>
      <w:r w:rsidRPr="006D757B">
        <w:rPr>
          <w:u w:val="single"/>
        </w:rPr>
        <w:t xml:space="preserve">. The </w:t>
      </w:r>
      <w:r w:rsidRPr="00921C2B">
        <w:rPr>
          <w:highlight w:val="cyan"/>
          <w:u w:val="single"/>
        </w:rPr>
        <w:t xml:space="preserve">world’s </w:t>
      </w:r>
      <w:r w:rsidRPr="00921C2B">
        <w:rPr>
          <w:rStyle w:val="Emphasis"/>
          <w:highlight w:val="cyan"/>
        </w:rPr>
        <w:t>biggest container company</w:t>
      </w:r>
      <w:r w:rsidRPr="006D757B">
        <w:rPr>
          <w:u w:val="single"/>
        </w:rPr>
        <w:t xml:space="preserve"> not only reinstated full-year financial guidance, but </w:t>
      </w:r>
      <w:r w:rsidRPr="00921C2B">
        <w:rPr>
          <w:highlight w:val="cyan"/>
          <w:u w:val="single"/>
        </w:rPr>
        <w:t xml:space="preserve">pegged it above </w:t>
      </w:r>
      <w:r w:rsidRPr="00921C2B">
        <w:rPr>
          <w:rStyle w:val="Emphasis"/>
          <w:highlight w:val="cyan"/>
        </w:rPr>
        <w:t>pre-pandemic levels</w:t>
      </w:r>
      <w:r w:rsidRPr="006D757B">
        <w:rPr>
          <w:u w:val="single"/>
        </w:rPr>
        <w:t xml:space="preserve">, a sign that </w:t>
      </w:r>
      <w:r w:rsidRPr="00921C2B">
        <w:rPr>
          <w:highlight w:val="cyan"/>
          <w:u w:val="single"/>
        </w:rPr>
        <w:t xml:space="preserve">international trade may </w:t>
      </w:r>
      <w:r w:rsidRPr="00921C2B">
        <w:rPr>
          <w:rStyle w:val="Emphasis"/>
          <w:highlight w:val="cyan"/>
        </w:rPr>
        <w:t>not</w:t>
      </w:r>
      <w:r w:rsidRPr="00921C2B">
        <w:rPr>
          <w:highlight w:val="cyan"/>
          <w:u w:val="single"/>
        </w:rPr>
        <w:t xml:space="preserve"> be</w:t>
      </w:r>
      <w:r w:rsidRPr="006D757B">
        <w:rPr>
          <w:u w:val="single"/>
        </w:rPr>
        <w:t xml:space="preserve"> as </w:t>
      </w:r>
      <w:r w:rsidRPr="00921C2B">
        <w:rPr>
          <w:highlight w:val="cyan"/>
          <w:u w:val="single"/>
        </w:rPr>
        <w:t>bad</w:t>
      </w:r>
      <w:r w:rsidRPr="006D757B">
        <w:rPr>
          <w:u w:val="single"/>
        </w:rPr>
        <w:t xml:space="preserve"> as feared (provided there isn’t a second wave of the virus, the company noted). The </w:t>
      </w:r>
      <w:r w:rsidRPr="00012E18">
        <w:rPr>
          <w:u w:val="single"/>
        </w:rPr>
        <w:t xml:space="preserve">Danish company’s shares </w:t>
      </w:r>
      <w:r w:rsidRPr="00012E18">
        <w:rPr>
          <w:rStyle w:val="Emphasis"/>
        </w:rPr>
        <w:t>jumped</w:t>
      </w:r>
      <w:r w:rsidRPr="00012E18">
        <w:rPr>
          <w:u w:val="single"/>
        </w:rPr>
        <w:t xml:space="preserve"> more </w:t>
      </w:r>
      <w:r w:rsidRPr="00012E18">
        <w:rPr>
          <w:rStyle w:val="Emphasis"/>
        </w:rPr>
        <w:t>than 7 percent</w:t>
      </w:r>
      <w:r w:rsidRPr="00012E18">
        <w:rPr>
          <w:u w:val="single"/>
        </w:rPr>
        <w:t xml:space="preserve"> in early trading today.</w:t>
      </w:r>
    </w:p>
    <w:p w14:paraId="7B68578C" w14:textId="77777777" w:rsidR="004966AF" w:rsidRPr="006D757B" w:rsidRDefault="004966AF" w:rsidP="004966AF">
      <w:pPr>
        <w:rPr>
          <w:sz w:val="16"/>
        </w:rPr>
      </w:pPr>
      <w:r w:rsidRPr="00012E18">
        <w:rPr>
          <w:u w:val="single"/>
        </w:rPr>
        <w:lastRenderedPageBreak/>
        <w:t>C.E.O. pay reached a seven-year high</w:t>
      </w:r>
      <w:r w:rsidRPr="00012E18">
        <w:rPr>
          <w:sz w:val="16"/>
        </w:rPr>
        <w:t>. The</w:t>
      </w:r>
      <w:r w:rsidRPr="006D757B">
        <w:rPr>
          <w:sz w:val="16"/>
        </w:rPr>
        <w:t xml:space="preserve"> left-leaning Economic Policy Institute found that leaders of the 350 largest American companies earned an average of $21.3 million last year, setting the ratio of C.E.O.-to-worker pay at 320-to-1. Rising stock markets could propel executives’ pay to similarly high levels again this year, despite pandemic-inspired cuts to salaries, which tend to be a small proportion of C.E.O.’s stock and option-based pay packages.</w:t>
      </w:r>
    </w:p>
    <w:p w14:paraId="6CF37E62" w14:textId="77777777" w:rsidR="004966AF" w:rsidRPr="006D757B" w:rsidRDefault="004966AF" w:rsidP="004966AF">
      <w:pPr>
        <w:rPr>
          <w:sz w:val="16"/>
        </w:rPr>
      </w:pPr>
      <w:r w:rsidRPr="006D757B">
        <w:rPr>
          <w:sz w:val="16"/>
        </w:rPr>
        <w:t>SPACs are so hot right now</w:t>
      </w:r>
      <w:r>
        <w:rPr>
          <w:sz w:val="16"/>
        </w:rPr>
        <w:t xml:space="preserve"> </w:t>
      </w:r>
      <w:r w:rsidRPr="006D757B">
        <w:rPr>
          <w:sz w:val="16"/>
        </w:rPr>
        <w:t>Another day, another flurry of news about so-called special-purpose acquisition companies, the publicly traded M.&amp;A. machines that are Wall Street’s hot new craze. (How hot? These “blank check” firms have raised more than $30 billion so far this year, according to SPAC Research, compared with $13.6 billion in all of 2019.)</w:t>
      </w:r>
      <w:r>
        <w:rPr>
          <w:sz w:val="16"/>
        </w:rPr>
        <w:t xml:space="preserve"> </w:t>
      </w:r>
      <w:r w:rsidRPr="006D757B">
        <w:rPr>
          <w:sz w:val="16"/>
        </w:rPr>
        <w:t xml:space="preserve">Another electric vehicle maker went public by merging with a SPAC. </w:t>
      </w:r>
      <w:proofErr w:type="spellStart"/>
      <w:r w:rsidRPr="006D757B">
        <w:rPr>
          <w:sz w:val="16"/>
        </w:rPr>
        <w:t>Canoo</w:t>
      </w:r>
      <w:proofErr w:type="spellEnd"/>
      <w:r w:rsidRPr="006D757B">
        <w:rPr>
          <w:sz w:val="16"/>
        </w:rPr>
        <w:t xml:space="preserve">, which sells van-like vehicles that require a subscription, announced plans to merge with Hennessy Capital Acquisition Corp IV to gain a stock listing. It’s the fourth electric vehicle company to pursue this route, after Nikola, </w:t>
      </w:r>
      <w:proofErr w:type="spellStart"/>
      <w:r w:rsidRPr="006D757B">
        <w:rPr>
          <w:sz w:val="16"/>
        </w:rPr>
        <w:t>Lordstown</w:t>
      </w:r>
      <w:proofErr w:type="spellEnd"/>
      <w:r w:rsidRPr="006D757B">
        <w:rPr>
          <w:sz w:val="16"/>
        </w:rPr>
        <w:t xml:space="preserve"> Motors and </w:t>
      </w:r>
      <w:proofErr w:type="spellStart"/>
      <w:r w:rsidRPr="006D757B">
        <w:rPr>
          <w:sz w:val="16"/>
        </w:rPr>
        <w:t>Fisker</w:t>
      </w:r>
      <w:proofErr w:type="spellEnd"/>
      <w:r w:rsidRPr="006D757B">
        <w:rPr>
          <w:sz w:val="16"/>
        </w:rPr>
        <w:t>.</w:t>
      </w:r>
      <w:r>
        <w:rPr>
          <w:sz w:val="16"/>
        </w:rPr>
        <w:t xml:space="preserve"> </w:t>
      </w:r>
      <w:r w:rsidRPr="006D757B">
        <w:rPr>
          <w:sz w:val="16"/>
        </w:rPr>
        <w:t>More SPACs have been founded, featuring some prominent names:</w:t>
      </w:r>
      <w:r>
        <w:rPr>
          <w:sz w:val="16"/>
        </w:rPr>
        <w:t xml:space="preserve"> </w:t>
      </w:r>
      <w:r w:rsidRPr="006D757B">
        <w:rPr>
          <w:sz w:val="16"/>
        </w:rPr>
        <w:t>• Starboard Value, the activist hedge fund, announced plans to raise $300 million, following in the footsteps of Bill Ackman and Dan Loeb.</w:t>
      </w:r>
      <w:r>
        <w:rPr>
          <w:sz w:val="16"/>
        </w:rPr>
        <w:t xml:space="preserve"> </w:t>
      </w:r>
      <w:r w:rsidRPr="006D757B">
        <w:rPr>
          <w:sz w:val="16"/>
        </w:rPr>
        <w:t>• Bill Foley, a longtime financier with plenty of experience with SPACs, raised $1.3 billion, increasing the size of the deal by $100 million.</w:t>
      </w:r>
      <w:r>
        <w:rPr>
          <w:sz w:val="16"/>
        </w:rPr>
        <w:t xml:space="preserve"> </w:t>
      </w:r>
      <w:r w:rsidRPr="006D757B">
        <w:rPr>
          <w:sz w:val="16"/>
        </w:rPr>
        <w:t>• And Kevin Hartz, the co-founder of Eventbrite, raised $200 million for a new SPAC to buy a tech start-up.</w:t>
      </w:r>
      <w:r>
        <w:rPr>
          <w:sz w:val="16"/>
        </w:rPr>
        <w:t xml:space="preserve"> </w:t>
      </w:r>
      <w:r w:rsidRPr="006D757B">
        <w:rPr>
          <w:sz w:val="16"/>
        </w:rPr>
        <w:t xml:space="preserve">Mr. Hartz explained to </w:t>
      </w:r>
      <w:proofErr w:type="spellStart"/>
      <w:r w:rsidRPr="006D757B">
        <w:rPr>
          <w:sz w:val="16"/>
        </w:rPr>
        <w:t>DealBook</w:t>
      </w:r>
      <w:proofErr w:type="spellEnd"/>
      <w:r w:rsidRPr="006D757B">
        <w:rPr>
          <w:sz w:val="16"/>
        </w:rPr>
        <w:t xml:space="preserve"> the thinking behind his SPAC, and how he’s dealing with the competition. Consumer internet companies, marketplaces and fintech start-ups are on his radar, and the fund’s smaller size allows it to target younger companies with founders that he wants to take a bet on, much like the traditional venture model. Indeed, he is banking on his relationships with venture funds and start-up founders around Silicon Valley to stand out in an increasingly crowded field. (In addition to founding Eventbrite, Mr. Hartz was an early investor in Airbnb and Uber.)</w:t>
      </w:r>
      <w:r>
        <w:rPr>
          <w:sz w:val="16"/>
        </w:rPr>
        <w:t xml:space="preserve"> </w:t>
      </w:r>
      <w:r w:rsidRPr="006D757B">
        <w:rPr>
          <w:sz w:val="16"/>
        </w:rPr>
        <w:t xml:space="preserve">• What, in his mind, is driving the SPAC boom? Strong equity markets are helping SPAC deals get done quickly despite pandemic-imposed travel restrictions. “We had our first org meeting with Goldman Sachs on June 18 — we retained our lawyer then — and 60 days later we’re now a public entity in the market ready to go,” Mr. Hartz told Lauren Hirsch, our new </w:t>
      </w:r>
      <w:proofErr w:type="spellStart"/>
      <w:r w:rsidRPr="006D757B">
        <w:rPr>
          <w:sz w:val="16"/>
        </w:rPr>
        <w:t>DealBook</w:t>
      </w:r>
      <w:proofErr w:type="spellEnd"/>
      <w:r w:rsidRPr="006D757B">
        <w:rPr>
          <w:sz w:val="16"/>
        </w:rPr>
        <w:t xml:space="preserve"> reporter.</w:t>
      </w:r>
      <w:r>
        <w:rPr>
          <w:sz w:val="16"/>
        </w:rPr>
        <w:t xml:space="preserve"> </w:t>
      </w:r>
      <w:r w:rsidRPr="006D757B">
        <w:rPr>
          <w:sz w:val="16"/>
        </w:rPr>
        <w:t>How to spend it</w:t>
      </w:r>
      <w:r>
        <w:rPr>
          <w:sz w:val="16"/>
        </w:rPr>
        <w:t xml:space="preserve"> </w:t>
      </w:r>
      <w:r w:rsidRPr="006D757B">
        <w:rPr>
          <w:sz w:val="16"/>
        </w:rPr>
        <w:t>As lockdowns ease, where people are opening their wallets shows how the pandemic is reshaping spending habits. Check out this series of infographics assembled by The Times using location-tracking data from smartphones for state- and store-level details of shopping activity.</w:t>
      </w:r>
      <w:r>
        <w:rPr>
          <w:sz w:val="16"/>
        </w:rPr>
        <w:t xml:space="preserve"> </w:t>
      </w:r>
      <w:r w:rsidRPr="006D757B">
        <w:rPr>
          <w:sz w:val="16"/>
        </w:rPr>
        <w:t>The revenge of brick-and-mortar retailers. In-store shopping is still (mostly) down from pre-pandemic times, forcing retailers with physical locations to up their online game. For some, that has paid off handsomely: Target reported its strongest sales growth in history this morning, propelled by digital sales that nearly tripled in its most recent quarter. That followed Walmart’s blowout earnings yesterday, in which its U.S. online sales doubled.</w:t>
      </w:r>
      <w:r>
        <w:rPr>
          <w:sz w:val="16"/>
        </w:rPr>
        <w:t xml:space="preserve"> </w:t>
      </w:r>
      <w:r w:rsidRPr="006D757B">
        <w:rPr>
          <w:sz w:val="16"/>
        </w:rPr>
        <w:t>• New nationwide e-commerce data also reflects this trend, with retailers that sell online as well as in store (Walmart and Target) growing faster than their online-only counterparts (Amazon). As of June, online-only retailers accounted for 55 percent of overall e-commerce sales in the U.S., according to the Census Bureau.</w:t>
      </w:r>
    </w:p>
    <w:p w14:paraId="54445E6D" w14:textId="77777777" w:rsidR="004966AF" w:rsidRPr="006D757B" w:rsidRDefault="004966AF" w:rsidP="004966AF">
      <w:pPr>
        <w:rPr>
          <w:sz w:val="16"/>
        </w:rPr>
      </w:pPr>
      <w:r w:rsidRPr="006D757B">
        <w:rPr>
          <w:sz w:val="16"/>
        </w:rPr>
        <w:t xml:space="preserve">Look out ahead. Walmart executives said that </w:t>
      </w:r>
      <w:r w:rsidRPr="006D757B">
        <w:rPr>
          <w:u w:val="single"/>
        </w:rPr>
        <w:t xml:space="preserve">government </w:t>
      </w:r>
      <w:r w:rsidRPr="00921C2B">
        <w:rPr>
          <w:highlight w:val="cyan"/>
          <w:u w:val="single"/>
        </w:rPr>
        <w:t>stimulus was the</w:t>
      </w:r>
      <w:r w:rsidRPr="006D757B">
        <w:rPr>
          <w:u w:val="single"/>
        </w:rPr>
        <w:t xml:space="preserve"> main “</w:t>
      </w:r>
      <w:r w:rsidRPr="00921C2B">
        <w:rPr>
          <w:highlight w:val="cyan"/>
          <w:u w:val="single"/>
        </w:rPr>
        <w:t>tailwind</w:t>
      </w:r>
      <w:r w:rsidRPr="006D757B">
        <w:rPr>
          <w:u w:val="single"/>
        </w:rPr>
        <w:t>” driving the jump in sales</w:t>
      </w:r>
      <w:r w:rsidRPr="006D757B">
        <w:rPr>
          <w:sz w:val="16"/>
        </w:rPr>
        <w:t>: They mentioned “stimulus” 13 times on their call with analysts yesterday. Keeping up that red-hot sales streak might depend on lawmakers negotiating a new round of unemployment insurance and support measures, which is shaping up to be less generous than before. “As stimulus funds tapered off toward the end of the quarter, sales started to normalize,” Brett Biggs, Walmart’s C.F.O., said on the call.</w:t>
      </w:r>
    </w:p>
    <w:p w14:paraId="48E26973" w14:textId="77777777" w:rsidR="004966AF" w:rsidRDefault="004966AF" w:rsidP="004966AF">
      <w:pPr>
        <w:pStyle w:val="Heading4"/>
      </w:pPr>
      <w:r>
        <w:t xml:space="preserve">Best data proves union strike victories </w:t>
      </w:r>
      <w:r w:rsidRPr="003F1A0E">
        <w:rPr>
          <w:u w:val="single"/>
        </w:rPr>
        <w:t>statistically cause stock market crash</w:t>
      </w:r>
      <w:r>
        <w:t>.</w:t>
      </w:r>
    </w:p>
    <w:p w14:paraId="30F446FB" w14:textId="77777777" w:rsidR="004966AF" w:rsidRPr="003F1A0E" w:rsidRDefault="004966AF" w:rsidP="004966AF">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xml:space="preserve">] </w:t>
      </w:r>
      <w:proofErr w:type="spellStart"/>
      <w:r>
        <w:t>Justin|rcmnyl</w:t>
      </w:r>
      <w:proofErr w:type="spellEnd"/>
    </w:p>
    <w:p w14:paraId="2653DBBC" w14:textId="77777777" w:rsidR="004966AF" w:rsidRPr="009B1F9A" w:rsidRDefault="004966AF" w:rsidP="004966AF">
      <w:pPr>
        <w:rPr>
          <w:sz w:val="16"/>
        </w:rPr>
      </w:pPr>
      <w:r w:rsidRPr="009B1F9A">
        <w:rPr>
          <w:sz w:val="16"/>
        </w:rPr>
        <w:t xml:space="preserve">We begin </w:t>
      </w:r>
      <w:r w:rsidRPr="009F3290">
        <w:rPr>
          <w:u w:val="single"/>
        </w:rPr>
        <w:t xml:space="preserve">analyzing the </w:t>
      </w:r>
      <w:r w:rsidRPr="00921C2B">
        <w:rPr>
          <w:rStyle w:val="Emphasis"/>
          <w:highlight w:val="cyan"/>
        </w:rPr>
        <w:t>stock</w:t>
      </w:r>
      <w:r w:rsidRPr="00921C2B">
        <w:rPr>
          <w:highlight w:val="cyan"/>
          <w:u w:val="single"/>
        </w:rPr>
        <w:t xml:space="preserve"> </w:t>
      </w:r>
      <w:r w:rsidRPr="00921C2B">
        <w:rPr>
          <w:rStyle w:val="Emphasis"/>
          <w:highlight w:val="cyan"/>
        </w:rPr>
        <w:t>market</w:t>
      </w:r>
      <w:r w:rsidRPr="00921C2B">
        <w:rPr>
          <w:highlight w:val="cyan"/>
          <w:u w:val="single"/>
        </w:rPr>
        <w:t xml:space="preserve"> reaction</w:t>
      </w:r>
      <w:r w:rsidRPr="009F3290">
        <w:rPr>
          <w:u w:val="single"/>
        </w:rPr>
        <w:t xml:space="preserve"> to </w:t>
      </w:r>
      <w:r w:rsidRPr="00921C2B">
        <w:rPr>
          <w:rStyle w:val="Emphasis"/>
          <w:highlight w:val="cyan"/>
        </w:rPr>
        <w:t>union</w:t>
      </w:r>
      <w:r w:rsidRPr="00921C2B">
        <w:rPr>
          <w:highlight w:val="cyan"/>
          <w:u w:val="single"/>
        </w:rPr>
        <w:t xml:space="preserve"> </w:t>
      </w:r>
      <w:r w:rsidRPr="00921C2B">
        <w:rPr>
          <w:rStyle w:val="Emphasis"/>
          <w:highlight w:val="cya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7A2178E2" w14:textId="77777777" w:rsidR="004966AF" w:rsidRPr="009B1F9A" w:rsidRDefault="004966AF" w:rsidP="004966AF">
      <w:pPr>
        <w:rPr>
          <w:sz w:val="16"/>
        </w:rPr>
      </w:pPr>
      <w:r w:rsidRPr="009B1F9A">
        <w:rPr>
          <w:sz w:val="16"/>
        </w:rPr>
        <w:t xml:space="preserve">Our </w:t>
      </w:r>
      <w:r w:rsidRPr="009F3290">
        <w:rPr>
          <w:u w:val="single"/>
        </w:rPr>
        <w:t xml:space="preserve">event-study </w:t>
      </w:r>
      <w:r w:rsidRPr="00012E18">
        <w:rPr>
          <w:u w:val="single"/>
        </w:rPr>
        <w:t xml:space="preserve">analysis </w:t>
      </w:r>
      <w:r w:rsidRPr="00921C2B">
        <w:rPr>
          <w:highlight w:val="cyan"/>
          <w:u w:val="single"/>
        </w:rPr>
        <w:t xml:space="preserve">reveals </w:t>
      </w:r>
      <w:r w:rsidRPr="00921C2B">
        <w:rPr>
          <w:rStyle w:val="Emphasis"/>
          <w:highlight w:val="cyan"/>
        </w:rPr>
        <w:t>substantial</w:t>
      </w:r>
      <w:r w:rsidRPr="00921C2B">
        <w:rPr>
          <w:highlight w:val="cyan"/>
          <w:u w:val="single"/>
        </w:rPr>
        <w:t xml:space="preserve"> </w:t>
      </w:r>
      <w:r w:rsidRPr="00921C2B">
        <w:rPr>
          <w:rStyle w:val="Emphasis"/>
          <w:highlight w:val="cyan"/>
        </w:rPr>
        <w:t>losses</w:t>
      </w:r>
      <w:r w:rsidRPr="00921C2B">
        <w:rPr>
          <w:highlight w:val="cyan"/>
          <w:u w:val="single"/>
        </w:rPr>
        <w:t xml:space="preserve"> in market value following</w:t>
      </w:r>
      <w:r w:rsidRPr="009F3290">
        <w:rPr>
          <w:u w:val="single"/>
        </w:rPr>
        <w:t xml:space="preserve"> a </w:t>
      </w:r>
      <w:r w:rsidRPr="00921C2B">
        <w:rPr>
          <w:rStyle w:val="Emphasis"/>
          <w:highlight w:val="cyan"/>
        </w:rPr>
        <w:t>union</w:t>
      </w:r>
      <w:r w:rsidRPr="009B1F9A">
        <w:rPr>
          <w:sz w:val="16"/>
        </w:rPr>
        <w:t xml:space="preserve"> election </w:t>
      </w:r>
      <w:r w:rsidRPr="00921C2B">
        <w:rPr>
          <w:rStyle w:val="Emphasis"/>
          <w:highlight w:val="cyan"/>
        </w:rPr>
        <w:t>victory</w:t>
      </w:r>
      <w:r w:rsidRPr="009F3290">
        <w:rPr>
          <w:u w:val="single"/>
        </w:rPr>
        <w:t xml:space="preserve">—about </w:t>
      </w:r>
      <w:r w:rsidRPr="00286B00">
        <w:rPr>
          <w:rStyle w:val="Emphasis"/>
        </w:rPr>
        <w:t xml:space="preserve">a </w:t>
      </w:r>
      <w:r w:rsidRPr="00921C2B">
        <w:rPr>
          <w:rStyle w:val="Emphasis"/>
          <w:highlight w:val="cyan"/>
        </w:rPr>
        <w:t>10% decline</w:t>
      </w:r>
      <w:r w:rsidRPr="00921C2B">
        <w:rPr>
          <w:highlight w:val="cyan"/>
          <w:u w:val="single"/>
        </w:rPr>
        <w:t xml:space="preserve"> </w:t>
      </w:r>
      <w:r w:rsidRPr="00012E18">
        <w:rPr>
          <w:u w:val="single"/>
        </w:rPr>
        <w:t>in market value</w:t>
      </w:r>
      <w:r w:rsidRPr="00012E18">
        <w:rPr>
          <w:sz w:val="16"/>
        </w:rPr>
        <w:t xml:space="preserve">, </w:t>
      </w:r>
      <w:r w:rsidRPr="00012E18">
        <w:rPr>
          <w:u w:val="single"/>
        </w:rPr>
        <w:t>equivalent</w:t>
      </w:r>
      <w:r w:rsidRPr="009F3290">
        <w:rPr>
          <w:u w:val="single"/>
        </w:rPr>
        <w:t xml:space="preserve"> to </w:t>
      </w:r>
      <w:r w:rsidRPr="00286B00">
        <w:rPr>
          <w:rStyle w:val="Emphasis"/>
        </w:rPr>
        <w:t xml:space="preserve">about </w:t>
      </w:r>
      <w:r w:rsidRPr="00921C2B">
        <w:rPr>
          <w:rStyle w:val="Emphasis"/>
          <w:highlight w:val="cyan"/>
        </w:rPr>
        <w:t>$40,500 per unionized worke</w:t>
      </w:r>
      <w:r w:rsidRPr="00921C2B">
        <w:rPr>
          <w:highlight w:val="cya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921C2B">
        <w:rPr>
          <w:highlight w:val="cyan"/>
          <w:u w:val="single"/>
        </w:rPr>
        <w:t xml:space="preserve">loss </w:t>
      </w:r>
      <w:r w:rsidRPr="00012E18">
        <w:rPr>
          <w:u w:val="single"/>
        </w:rPr>
        <w:t xml:space="preserve">of market </w:t>
      </w:r>
      <w:r w:rsidRPr="00921C2B">
        <w:rPr>
          <w:highlight w:val="cyan"/>
          <w:u w:val="single"/>
        </w:rPr>
        <w:t>value represents</w:t>
      </w:r>
      <w:r w:rsidRPr="009F3290">
        <w:rPr>
          <w:u w:val="single"/>
        </w:rPr>
        <w:t xml:space="preserve"> the </w:t>
      </w:r>
      <w:r w:rsidRPr="00286B00">
        <w:rPr>
          <w:rStyle w:val="Emphasis"/>
        </w:rPr>
        <w:t>sum</w:t>
      </w:r>
      <w:r w:rsidRPr="009F3290">
        <w:rPr>
          <w:u w:val="single"/>
        </w:rPr>
        <w:t xml:space="preserve"> of </w:t>
      </w:r>
      <w:r w:rsidRPr="00921C2B">
        <w:rPr>
          <w:highlight w:val="cyan"/>
          <w:u w:val="single"/>
        </w:rPr>
        <w:t>transfers to workers and</w:t>
      </w:r>
      <w:r w:rsidRPr="009F3290">
        <w:rPr>
          <w:u w:val="single"/>
        </w:rPr>
        <w:t xml:space="preserve"> any other </w:t>
      </w:r>
      <w:r w:rsidRPr="00921C2B">
        <w:rPr>
          <w:rStyle w:val="Emphasis"/>
          <w:highlight w:val="cyan"/>
        </w:rPr>
        <w:t>productivity</w:t>
      </w:r>
      <w:r w:rsidRPr="00921C2B">
        <w:rPr>
          <w:highlight w:val="cyan"/>
          <w:u w:val="single"/>
        </w:rPr>
        <w:t xml:space="preserve"> </w:t>
      </w:r>
      <w:r w:rsidRPr="00921C2B">
        <w:rPr>
          <w:rStyle w:val="Emphasis"/>
          <w:highlight w:val="cyan"/>
        </w:rPr>
        <w:t>impacts</w:t>
      </w:r>
      <w:r w:rsidRPr="00921C2B">
        <w:rPr>
          <w:highlight w:val="cyan"/>
          <w:u w:val="single"/>
        </w:rPr>
        <w:t xml:space="preserve"> of </w:t>
      </w:r>
      <w:r w:rsidRPr="00921C2B">
        <w:rPr>
          <w:rStyle w:val="Emphasis"/>
          <w:highlight w:val="cyan"/>
        </w:rPr>
        <w:t>unionization</w:t>
      </w:r>
      <w:r w:rsidRPr="009B1F9A">
        <w:rPr>
          <w:sz w:val="16"/>
        </w:rPr>
        <w:t xml:space="preserve"> this implies, for example, that if the true union compensation premium were </w:t>
      </w:r>
      <w:r w:rsidRPr="009B1F9A">
        <w:rPr>
          <w:sz w:val="16"/>
        </w:rPr>
        <w:lastRenderedPageBreak/>
        <w:t xml:space="preserve">greater than 10%, there would be positive productivity effects of unions. </w:t>
      </w:r>
      <w:r w:rsidRPr="009F3290">
        <w:rPr>
          <w:u w:val="single"/>
        </w:rPr>
        <w:t xml:space="preserve">The evidence supporting our </w:t>
      </w:r>
      <w:r w:rsidRPr="00012E18">
        <w:rPr>
          <w:rStyle w:val="Emphasis"/>
        </w:rPr>
        <w:t>event</w:t>
      </w:r>
      <w:r w:rsidRPr="00012E18">
        <w:rPr>
          <w:u w:val="single"/>
        </w:rPr>
        <w:t>-</w:t>
      </w:r>
      <w:r w:rsidRPr="00921C2B">
        <w:rPr>
          <w:rStyle w:val="Emphasis"/>
        </w:rPr>
        <w:t>study</w:t>
      </w:r>
      <w:r w:rsidRPr="00921C2B">
        <w:rPr>
          <w:u w:val="single"/>
        </w:rPr>
        <w:t xml:space="preserve"> </w:t>
      </w:r>
      <w:r w:rsidRPr="00012E18">
        <w:rPr>
          <w:u w:val="single"/>
        </w:rPr>
        <w:t xml:space="preserve">estimates </w:t>
      </w:r>
      <w:r w:rsidRPr="00921C2B">
        <w:rPr>
          <w:u w:val="single"/>
        </w:rPr>
        <w:t xml:space="preserve">is </w:t>
      </w:r>
      <w:r w:rsidRPr="00921C2B">
        <w:rPr>
          <w:rStyle w:val="Emphasis"/>
        </w:rPr>
        <w:t>compelling</w:t>
      </w:r>
      <w:r w:rsidRPr="009B1F9A">
        <w:rPr>
          <w:sz w:val="16"/>
        </w:rPr>
        <w:t xml:space="preserve">: we find that these </w:t>
      </w:r>
      <w:r w:rsidRPr="00921C2B">
        <w:rPr>
          <w:rStyle w:val="Emphasis"/>
          <w:highlight w:val="cyan"/>
        </w:rPr>
        <w:t>firms’</w:t>
      </w:r>
      <w:r w:rsidRPr="009F3290">
        <w:rPr>
          <w:u w:val="single"/>
        </w:rPr>
        <w:t xml:space="preserve"> </w:t>
      </w:r>
      <w:r w:rsidRPr="00286B00">
        <w:rPr>
          <w:rStyle w:val="Emphasis"/>
        </w:rPr>
        <w:t>average</w:t>
      </w:r>
      <w:r w:rsidRPr="009F3290">
        <w:rPr>
          <w:u w:val="single"/>
        </w:rPr>
        <w:t xml:space="preserve"> </w:t>
      </w:r>
      <w:r w:rsidRPr="00921C2B">
        <w:rPr>
          <w:rStyle w:val="Emphasis"/>
          <w:highlight w:val="cya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a number of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71278224" w14:textId="77777777" w:rsidR="004966AF" w:rsidRPr="009B1F9A" w:rsidRDefault="004966AF" w:rsidP="004966AF">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13B88BA7" w14:textId="77777777" w:rsidR="004966AF" w:rsidRPr="009B1F9A" w:rsidRDefault="004966AF" w:rsidP="004966AF">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21C2B">
        <w:rPr>
          <w:highlight w:val="cyan"/>
          <w:u w:val="single"/>
        </w:rPr>
        <w:t>estimates</w:t>
      </w:r>
      <w:r w:rsidRPr="009B1F9A">
        <w:rPr>
          <w:u w:val="single"/>
        </w:rPr>
        <w:t xml:space="preserve"> show a </w:t>
      </w:r>
      <w:r w:rsidRPr="00921C2B">
        <w:rPr>
          <w:rStyle w:val="Emphasis"/>
          <w:highlight w:val="cyan"/>
        </w:rPr>
        <w:t>4% positive</w:t>
      </w:r>
      <w:r w:rsidRPr="009B1F9A">
        <w:rPr>
          <w:sz w:val="16"/>
        </w:rPr>
        <w:t xml:space="preserve"> (though statistically insignificant) </w:t>
      </w:r>
      <w:r w:rsidRPr="00921C2B">
        <w:rPr>
          <w:rStyle w:val="Emphasis"/>
          <w:highlight w:val="cyan"/>
        </w:rPr>
        <w:t>effect</w:t>
      </w:r>
      <w:r w:rsidRPr="00921C2B">
        <w:rPr>
          <w:highlight w:val="cyan"/>
          <w:u w:val="single"/>
        </w:rPr>
        <w:t xml:space="preserve"> of </w:t>
      </w:r>
      <w:r w:rsidRPr="00921C2B">
        <w:rPr>
          <w:rStyle w:val="Emphasis"/>
          <w:highlight w:val="cyan"/>
        </w:rPr>
        <w:t>union</w:t>
      </w:r>
      <w:r w:rsidRPr="009B1F9A">
        <w:rPr>
          <w:sz w:val="16"/>
        </w:rPr>
        <w:t xml:space="preserve"> certification (vis-`a-vis union </w:t>
      </w:r>
      <w:r w:rsidRPr="00921C2B">
        <w:rPr>
          <w:rStyle w:val="Emphasis"/>
          <w:highlight w:val="cyan"/>
        </w:rPr>
        <w:t>defeat</w:t>
      </w:r>
      <w:r w:rsidRPr="009B1F9A">
        <w:rPr>
          <w:sz w:val="16"/>
        </w:rPr>
        <w:t>). The event-study estimates vary systematically by the observed vote share, with the largest negative abnormal returns for cases where the union won the election by a large margin.</w:t>
      </w:r>
    </w:p>
    <w:p w14:paraId="6B198D18" w14:textId="77777777" w:rsidR="004966AF" w:rsidRDefault="004966AF" w:rsidP="004966AF">
      <w:pPr>
        <w:pStyle w:val="Heading4"/>
      </w:pPr>
      <w:r>
        <w:t>Crashes lead to a great depression.</w:t>
      </w:r>
    </w:p>
    <w:p w14:paraId="4E46BEBD" w14:textId="77777777" w:rsidR="004966AF" w:rsidRPr="006D757B" w:rsidRDefault="004966AF" w:rsidP="004966AF">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2" w:history="1">
        <w:r w:rsidRPr="00AF436A">
          <w:rPr>
            <w:rStyle w:val="Hyperlink"/>
          </w:rPr>
          <w:t>https://www.thinkadvisor.com/2021/03/10/harry-dent-biggest-crash-ever-likely-by-end-of-june/</w:t>
        </w:r>
      </w:hyperlink>
      <w:r>
        <w:t xml:space="preserve">] </w:t>
      </w:r>
      <w:proofErr w:type="spellStart"/>
      <w:r>
        <w:t>rcmnyl</w:t>
      </w:r>
      <w:proofErr w:type="spellEnd"/>
    </w:p>
    <w:p w14:paraId="0B103D98" w14:textId="77777777" w:rsidR="004966AF" w:rsidRPr="006D757B" w:rsidRDefault="004966AF" w:rsidP="004966AF">
      <w:pPr>
        <w:rPr>
          <w:sz w:val="16"/>
        </w:rPr>
      </w:pPr>
      <w:r w:rsidRPr="006D757B">
        <w:rPr>
          <w:sz w:val="16"/>
        </w:rPr>
        <w:t>Why will the downturn that you see be so harsh?</w:t>
      </w:r>
    </w:p>
    <w:p w14:paraId="09179709" w14:textId="77777777" w:rsidR="004966AF" w:rsidRPr="006D757B" w:rsidRDefault="004966AF" w:rsidP="004966AF">
      <w:pPr>
        <w:rPr>
          <w:u w:val="single"/>
        </w:rPr>
      </w:pPr>
      <w:r w:rsidRPr="006D757B">
        <w:rPr>
          <w:u w:val="single"/>
        </w:rPr>
        <w:t xml:space="preserve">The </w:t>
      </w:r>
      <w:r w:rsidRPr="00921C2B">
        <w:rPr>
          <w:highlight w:val="cyan"/>
          <w:u w:val="single"/>
        </w:rPr>
        <w:t>only reason</w:t>
      </w:r>
      <w:r w:rsidRPr="006D757B">
        <w:rPr>
          <w:u w:val="single"/>
        </w:rPr>
        <w:t xml:space="preserve"> the 20</w:t>
      </w:r>
      <w:r w:rsidRPr="00921C2B">
        <w:rPr>
          <w:highlight w:val="cyan"/>
          <w:u w:val="single"/>
        </w:rPr>
        <w:t>08</w:t>
      </w:r>
      <w:r w:rsidRPr="006D757B">
        <w:rPr>
          <w:u w:val="single"/>
        </w:rPr>
        <w:t xml:space="preserve"> downturn </w:t>
      </w:r>
      <w:r w:rsidRPr="00921C2B">
        <w:rPr>
          <w:highlight w:val="cyan"/>
          <w:u w:val="single"/>
        </w:rPr>
        <w:t>didn’t turn into a depression was</w:t>
      </w:r>
      <w:r w:rsidRPr="006D757B">
        <w:rPr>
          <w:u w:val="single"/>
        </w:rPr>
        <w:t xml:space="preserve"> that </w:t>
      </w:r>
      <w:r w:rsidRPr="00921C2B">
        <w:rPr>
          <w:highlight w:val="cya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921C2B">
        <w:rPr>
          <w:highlight w:val="cyan"/>
          <w:u w:val="single"/>
        </w:rPr>
        <w:t>kept the bubble going</w:t>
      </w:r>
      <w:r w:rsidRPr="006D757B">
        <w:rPr>
          <w:highlight w:val="green"/>
          <w:u w:val="single"/>
        </w:rPr>
        <w:t>.</w:t>
      </w:r>
      <w:r w:rsidRPr="006D757B">
        <w:rPr>
          <w:u w:val="single"/>
        </w:rPr>
        <w:t xml:space="preserve"> </w:t>
      </w:r>
      <w:r w:rsidRPr="006D757B">
        <w:rPr>
          <w:sz w:val="16"/>
        </w:rPr>
        <w:t xml:space="preserve">They kept printing money and put it off. </w:t>
      </w:r>
      <w:r w:rsidRPr="006D757B">
        <w:rPr>
          <w:u w:val="single"/>
        </w:rPr>
        <w:t xml:space="preserve">Now </w:t>
      </w:r>
      <w:r w:rsidRPr="00921C2B">
        <w:rPr>
          <w:highlight w:val="cyan"/>
          <w:u w:val="single"/>
        </w:rPr>
        <w:t xml:space="preserve">we’ve got a </w:t>
      </w:r>
      <w:r w:rsidRPr="00921C2B">
        <w:rPr>
          <w:rStyle w:val="Emphasis"/>
          <w:highlight w:val="cyan"/>
        </w:rPr>
        <w:t>bigger bubble</w:t>
      </w:r>
      <w:r w:rsidRPr="006D757B">
        <w:rPr>
          <w:u w:val="single"/>
        </w:rPr>
        <w:t xml:space="preserve">. This </w:t>
      </w:r>
      <w:r w:rsidRPr="00921C2B">
        <w:rPr>
          <w:highlight w:val="cyan"/>
          <w:u w:val="single"/>
        </w:rPr>
        <w:t xml:space="preserve">downturn is going to be the </w:t>
      </w:r>
      <w:r w:rsidRPr="00921C2B">
        <w:rPr>
          <w:rStyle w:val="Emphasis"/>
          <w:highlight w:val="cyan"/>
        </w:rPr>
        <w:t>Great Depression</w:t>
      </w:r>
      <w:r w:rsidRPr="006D757B">
        <w:rPr>
          <w:u w:val="single"/>
        </w:rPr>
        <w:t xml:space="preserve"> that the deep recession of 2008 was [falling into].</w:t>
      </w:r>
    </w:p>
    <w:p w14:paraId="6909EB31" w14:textId="77777777" w:rsidR="004966AF" w:rsidRPr="006D757B" w:rsidRDefault="004966AF" w:rsidP="004966AF">
      <w:pPr>
        <w:rPr>
          <w:sz w:val="16"/>
        </w:rPr>
      </w:pPr>
      <w:r w:rsidRPr="006D757B">
        <w:rPr>
          <w:sz w:val="16"/>
        </w:rPr>
        <w:t>How long do you think the depression will last?</w:t>
      </w:r>
    </w:p>
    <w:p w14:paraId="3C90961C" w14:textId="77777777" w:rsidR="004966AF" w:rsidRPr="006D757B" w:rsidRDefault="004966AF" w:rsidP="004966AF">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921C2B">
        <w:rPr>
          <w:rStyle w:val="Emphasis"/>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11DB8BD0" w14:textId="77777777" w:rsidR="004966AF" w:rsidRPr="006D757B" w:rsidRDefault="004966AF" w:rsidP="004966AF">
      <w:pPr>
        <w:rPr>
          <w:sz w:val="16"/>
        </w:rPr>
      </w:pPr>
      <w:r w:rsidRPr="006D757B">
        <w:rPr>
          <w:sz w:val="16"/>
        </w:rPr>
        <w:t>Right now, you favor investing in Treasury bonds. What’s your strategy?</w:t>
      </w:r>
    </w:p>
    <w:p w14:paraId="2E8F63A9" w14:textId="77777777" w:rsidR="004966AF" w:rsidRPr="006D757B" w:rsidRDefault="004966AF" w:rsidP="004966AF">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4DEF0D9B" w14:textId="77777777" w:rsidR="004966AF" w:rsidRPr="006D757B" w:rsidRDefault="004966AF" w:rsidP="004966AF">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66E9CA86" w14:textId="77777777" w:rsidR="004966AF" w:rsidRPr="006D757B" w:rsidRDefault="004966AF" w:rsidP="004966AF">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921C2B">
        <w:rPr>
          <w:highlight w:val="cyan"/>
          <w:u w:val="single"/>
        </w:rPr>
        <w:t xml:space="preserve">stocks are </w:t>
      </w:r>
      <w:r w:rsidRPr="00921C2B">
        <w:rPr>
          <w:rStyle w:val="Emphasis"/>
          <w:highlight w:val="cyan"/>
        </w:rPr>
        <w:t>crashing</w:t>
      </w:r>
      <w:r w:rsidRPr="006D757B">
        <w:rPr>
          <w:u w:val="single"/>
        </w:rPr>
        <w:t xml:space="preserve"> 70%, 80%, 90%. Real estate will go down 30%, 40%, 50%. </w:t>
      </w:r>
      <w:r w:rsidRPr="00921C2B">
        <w:rPr>
          <w:highlight w:val="cyan"/>
          <w:u w:val="single"/>
        </w:rPr>
        <w:t>Commodities are</w:t>
      </w:r>
      <w:r w:rsidRPr="006D757B">
        <w:rPr>
          <w:u w:val="single"/>
        </w:rPr>
        <w:t xml:space="preserve"> </w:t>
      </w:r>
      <w:r w:rsidRPr="006D757B">
        <w:rPr>
          <w:rStyle w:val="Emphasis"/>
        </w:rPr>
        <w:t xml:space="preserve">already </w:t>
      </w:r>
      <w:r w:rsidRPr="00921C2B">
        <w:rPr>
          <w:rStyle w:val="Emphasis"/>
          <w:highlight w:val="cya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320B6101" w14:textId="77777777" w:rsidR="004966AF" w:rsidRPr="006D757B" w:rsidRDefault="004966AF" w:rsidP="004966AF">
      <w:pPr>
        <w:rPr>
          <w:sz w:val="16"/>
        </w:rPr>
      </w:pPr>
      <w:r w:rsidRPr="006D757B">
        <w:rPr>
          <w:sz w:val="16"/>
        </w:rPr>
        <w:lastRenderedPageBreak/>
        <w:t xml:space="preserve">So, do you think 50% of an investment portfolio should be in </w:t>
      </w:r>
      <w:proofErr w:type="spellStart"/>
      <w:r w:rsidRPr="006D757B">
        <w:rPr>
          <w:sz w:val="16"/>
        </w:rPr>
        <w:t>Treasurys</w:t>
      </w:r>
      <w:proofErr w:type="spellEnd"/>
      <w:r w:rsidRPr="006D757B">
        <w:rPr>
          <w:sz w:val="16"/>
        </w:rPr>
        <w:t>?</w:t>
      </w:r>
    </w:p>
    <w:p w14:paraId="79953389" w14:textId="77777777" w:rsidR="004966AF" w:rsidRPr="006D757B" w:rsidRDefault="004966AF" w:rsidP="004966AF">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6BE6F63E" w14:textId="77777777" w:rsidR="004966AF" w:rsidRPr="006D757B" w:rsidRDefault="004966AF" w:rsidP="004966AF">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1681A2E2" w14:textId="77777777" w:rsidR="004966AF" w:rsidRPr="006D757B" w:rsidRDefault="004966AF" w:rsidP="004966AF">
      <w:pPr>
        <w:rPr>
          <w:sz w:val="16"/>
        </w:rPr>
      </w:pPr>
      <w:r w:rsidRPr="006D757B">
        <w:rPr>
          <w:sz w:val="16"/>
        </w:rPr>
        <w:t>There’s a discernable euphoria now among investors. But John Templeton, the renowned investor and fund manager, famously said that “bull markets die on euphoria.” Do you agree with that?</w:t>
      </w:r>
    </w:p>
    <w:p w14:paraId="06528369" w14:textId="77777777" w:rsidR="004966AF" w:rsidRPr="006D757B" w:rsidRDefault="004966AF" w:rsidP="004966AF">
      <w:pPr>
        <w:rPr>
          <w:sz w:val="16"/>
        </w:rPr>
      </w:pPr>
      <w:r w:rsidRPr="006D757B">
        <w:rPr>
          <w:sz w:val="16"/>
        </w:rPr>
        <w:t>Yes. And Jeremy Grantham [GMO co-founder] said [on Jan. 5] this level of euphoria means you’re within months — not years — of a major bubble peak. You’re at the end.</w:t>
      </w:r>
    </w:p>
    <w:p w14:paraId="2687F550" w14:textId="77777777" w:rsidR="004966AF" w:rsidRPr="006D757B" w:rsidRDefault="004966AF" w:rsidP="004966AF">
      <w:pPr>
        <w:rPr>
          <w:sz w:val="16"/>
        </w:rPr>
      </w:pPr>
      <w:r w:rsidRPr="006D757B">
        <w:rPr>
          <w:sz w:val="16"/>
        </w:rPr>
        <w:t>Wil cryptocurrency be part of that huge crash?</w:t>
      </w:r>
    </w:p>
    <w:p w14:paraId="48DAD14F" w14:textId="77777777" w:rsidR="004966AF" w:rsidRPr="006D757B" w:rsidRDefault="004966AF" w:rsidP="004966AF">
      <w:pPr>
        <w:rPr>
          <w:sz w:val="16"/>
        </w:rPr>
      </w:pPr>
      <w:r w:rsidRPr="006D757B">
        <w:rPr>
          <w:sz w:val="16"/>
        </w:rPr>
        <w:t>Yes. I think Bitcoin is the big thing long term and that crypto and blockchain is a big trend. It’s like the internet of finance — money and assets — instead of information. So it’s a big deal — but in its early stages.</w:t>
      </w:r>
    </w:p>
    <w:p w14:paraId="0D9C95F9" w14:textId="77777777" w:rsidR="004966AF" w:rsidRPr="006D757B" w:rsidRDefault="004966AF" w:rsidP="004966AF">
      <w:pPr>
        <w:rPr>
          <w:sz w:val="16"/>
        </w:rPr>
      </w:pPr>
      <w:r w:rsidRPr="006D757B">
        <w:rPr>
          <w:sz w:val="16"/>
        </w:rPr>
        <w:t>Bitcoin is going to go to 58 [thousand], 60, 80 — and then end up back at 3,000 to 4,000. I would buy it long term, a couple of years from now. I wouldn’t touch it between now and then.</w:t>
      </w:r>
    </w:p>
    <w:p w14:paraId="4B3235DE" w14:textId="77777777" w:rsidR="004966AF" w:rsidRPr="006D757B" w:rsidRDefault="004966AF" w:rsidP="004966AF">
      <w:pPr>
        <w:rPr>
          <w:sz w:val="16"/>
        </w:rPr>
      </w:pPr>
      <w:r w:rsidRPr="006D757B">
        <w:rPr>
          <w:sz w:val="16"/>
        </w:rPr>
        <w:t xml:space="preserve">What are your expectations for the economy once the pandemic substantially fades?  </w:t>
      </w:r>
    </w:p>
    <w:p w14:paraId="60495944" w14:textId="77777777" w:rsidR="004966AF" w:rsidRPr="006D757B" w:rsidRDefault="004966AF" w:rsidP="004966AF">
      <w:pPr>
        <w:rPr>
          <w:sz w:val="16"/>
        </w:rPr>
      </w:pPr>
      <w:r w:rsidRPr="006D757B">
        <w:rPr>
          <w:u w:val="single"/>
        </w:rPr>
        <w:t xml:space="preserve">Some </w:t>
      </w:r>
      <w:r w:rsidRPr="00921C2B">
        <w:rPr>
          <w:highlight w:val="cyan"/>
          <w:u w:val="single"/>
        </w:rPr>
        <w:t xml:space="preserve">industries </w:t>
      </w:r>
      <w:r w:rsidRPr="00012E18">
        <w:rPr>
          <w:u w:val="single"/>
        </w:rPr>
        <w:t xml:space="preserve">are </w:t>
      </w:r>
      <w:r w:rsidRPr="00921C2B">
        <w:rPr>
          <w:rStyle w:val="Emphasis"/>
          <w:highlight w:val="cyan"/>
        </w:rPr>
        <w:t xml:space="preserve">never </w:t>
      </w:r>
      <w:r w:rsidRPr="00012E18">
        <w:rPr>
          <w:rStyle w:val="Emphasis"/>
        </w:rPr>
        <w:t>going to</w:t>
      </w:r>
      <w:r w:rsidRPr="00921C2B">
        <w:rPr>
          <w:rStyle w:val="Emphasis"/>
          <w:highlight w:val="cyan"/>
        </w:rPr>
        <w:t xml:space="preserve">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78F27AD0" w14:textId="77777777" w:rsidR="004966AF" w:rsidRPr="006D757B" w:rsidRDefault="004966AF" w:rsidP="004966AF">
      <w:pPr>
        <w:rPr>
          <w:u w:val="single"/>
        </w:rPr>
      </w:pPr>
      <w:r w:rsidRPr="006D757B">
        <w:rPr>
          <w:u w:val="single"/>
        </w:rPr>
        <w:t xml:space="preserve">The </w:t>
      </w:r>
      <w:r w:rsidRPr="00921C2B">
        <w:rPr>
          <w:highlight w:val="cyan"/>
          <w:u w:val="single"/>
        </w:rPr>
        <w:t>only reason people are spending is</w:t>
      </w:r>
      <w:r w:rsidRPr="006D757B">
        <w:rPr>
          <w:u w:val="single"/>
        </w:rPr>
        <w:t xml:space="preserve"> because the </w:t>
      </w:r>
      <w:r w:rsidRPr="00921C2B">
        <w:rPr>
          <w:rStyle w:val="Emphasis"/>
          <w:highlight w:val="cyan"/>
        </w:rPr>
        <w:t xml:space="preserve">government </w:t>
      </w:r>
      <w:r w:rsidRPr="00012E18">
        <w:rPr>
          <w:rStyle w:val="Emphasis"/>
        </w:rPr>
        <w:t>handed</w:t>
      </w:r>
      <w:r w:rsidRPr="006D757B">
        <w:rPr>
          <w:rStyle w:val="Emphasis"/>
        </w:rPr>
        <w:t xml:space="preserve"> businesses and consumers tons of </w:t>
      </w:r>
      <w:r w:rsidRPr="00921C2B">
        <w:rPr>
          <w:rStyle w:val="Emphasis"/>
          <w:highlight w:val="cyan"/>
        </w:rPr>
        <w:t>money</w:t>
      </w:r>
      <w:r w:rsidRPr="006D757B">
        <w:rPr>
          <w:rStyle w:val="Emphasis"/>
        </w:rPr>
        <w:t>.</w:t>
      </w:r>
      <w:r w:rsidRPr="006D757B">
        <w:rPr>
          <w:sz w:val="16"/>
        </w:rPr>
        <w:t xml:space="preserve"> But </w:t>
      </w:r>
      <w:r w:rsidRPr="00921C2B">
        <w:rPr>
          <w:highlight w:val="cyan"/>
          <w:u w:val="single"/>
        </w:rPr>
        <w:t xml:space="preserve">it will get to a point where </w:t>
      </w:r>
      <w:r w:rsidRPr="00921C2B">
        <w:rPr>
          <w:rStyle w:val="Emphasis"/>
          <w:highlight w:val="cya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921C2B">
        <w:rPr>
          <w:highlight w:val="cyan"/>
          <w:u w:val="single"/>
        </w:rPr>
        <w:t>A huge collapse</w:t>
      </w:r>
      <w:r w:rsidRPr="006D757B">
        <w:rPr>
          <w:u w:val="single"/>
        </w:rPr>
        <w:t xml:space="preserve"> is </w:t>
      </w:r>
      <w:r w:rsidRPr="006D757B">
        <w:rPr>
          <w:rStyle w:val="Emphasis"/>
        </w:rPr>
        <w:t>coming</w:t>
      </w:r>
      <w:r w:rsidRPr="006D757B">
        <w:rPr>
          <w:u w:val="single"/>
        </w:rPr>
        <w:t>.</w:t>
      </w:r>
    </w:p>
    <w:p w14:paraId="095E7A19" w14:textId="77777777" w:rsidR="004966AF" w:rsidRPr="006D757B" w:rsidRDefault="004966AF" w:rsidP="004966AF">
      <w:pPr>
        <w:rPr>
          <w:sz w:val="16"/>
        </w:rPr>
      </w:pPr>
      <w:r w:rsidRPr="006D757B">
        <w:rPr>
          <w:sz w:val="16"/>
        </w:rPr>
        <w:t>What specifically will cause it?</w:t>
      </w:r>
    </w:p>
    <w:p w14:paraId="087EC05E" w14:textId="77777777" w:rsidR="004966AF" w:rsidRPr="006D757B" w:rsidRDefault="004966AF" w:rsidP="004966AF">
      <w:pPr>
        <w:rPr>
          <w:sz w:val="16"/>
        </w:rPr>
      </w:pPr>
      <w:r w:rsidRPr="006D757B">
        <w:rPr>
          <w:sz w:val="16"/>
        </w:rPr>
        <w:t>There’s is no way you can [keep] having fake earnings, fake GDP, fake interest rates and super-high valuations. Financial assets have to come down to reality.</w:t>
      </w:r>
    </w:p>
    <w:p w14:paraId="01A67ADE" w14:textId="77777777" w:rsidR="004966AF" w:rsidRPr="006D757B" w:rsidRDefault="004966AF" w:rsidP="004966AF">
      <w:pPr>
        <w:rPr>
          <w:sz w:val="16"/>
        </w:rPr>
      </w:pPr>
      <w:r w:rsidRPr="006D757B">
        <w:rPr>
          <w:sz w:val="16"/>
        </w:rPr>
        <w:t>What are the implications?</w:t>
      </w:r>
    </w:p>
    <w:p w14:paraId="6AC44A46" w14:textId="77777777" w:rsidR="004966AF" w:rsidRPr="006D757B" w:rsidRDefault="004966AF" w:rsidP="004966AF">
      <w:pPr>
        <w:rPr>
          <w:u w:val="single"/>
        </w:rPr>
      </w:pPr>
      <w:r w:rsidRPr="00921C2B">
        <w:rPr>
          <w:highlight w:val="cyan"/>
          <w:u w:val="single"/>
        </w:rPr>
        <w:t xml:space="preserve">Loans will </w:t>
      </w:r>
      <w:r w:rsidRPr="00921C2B">
        <w:rPr>
          <w:rStyle w:val="Emphasis"/>
          <w:highlight w:val="cyan"/>
        </w:rPr>
        <w:t>fail</w:t>
      </w:r>
      <w:r w:rsidRPr="006D757B">
        <w:rPr>
          <w:u w:val="single"/>
        </w:rPr>
        <w:t xml:space="preserve"> by the boatload</w:t>
      </w:r>
      <w:r w:rsidRPr="006D757B">
        <w:rPr>
          <w:sz w:val="16"/>
        </w:rPr>
        <w:t xml:space="preserve">. Then </w:t>
      </w:r>
      <w:r w:rsidRPr="00921C2B">
        <w:rPr>
          <w:highlight w:val="cyan"/>
          <w:u w:val="single"/>
        </w:rPr>
        <w:t xml:space="preserve">money </w:t>
      </w:r>
      <w:r w:rsidRPr="00921C2B">
        <w:rPr>
          <w:rStyle w:val="Emphasis"/>
          <w:highlight w:val="cyan"/>
        </w:rPr>
        <w:t>disappears</w:t>
      </w:r>
      <w:r w:rsidRPr="006D757B">
        <w:rPr>
          <w:sz w:val="16"/>
        </w:rPr>
        <w:t xml:space="preserve">. That </w:t>
      </w:r>
      <w:r w:rsidRPr="00921C2B">
        <w:rPr>
          <w:highlight w:val="cyan"/>
          <w:u w:val="single"/>
        </w:rPr>
        <w:t xml:space="preserve">causes </w:t>
      </w:r>
      <w:r w:rsidRPr="00012E18">
        <w:rPr>
          <w:rStyle w:val="Emphasis"/>
        </w:rPr>
        <w:t>bank</w:t>
      </w:r>
      <w:r w:rsidRPr="00012E18">
        <w:rPr>
          <w:u w:val="single"/>
        </w:rPr>
        <w:t xml:space="preserve"> and </w:t>
      </w:r>
      <w:r w:rsidRPr="00921C2B">
        <w:rPr>
          <w:rStyle w:val="Emphasis"/>
          <w:highlight w:val="cyan"/>
        </w:rPr>
        <w:t>business</w:t>
      </w:r>
      <w:r w:rsidRPr="00921C2B">
        <w:rPr>
          <w:highlight w:val="cyan"/>
          <w:u w:val="single"/>
        </w:rPr>
        <w:t xml:space="preserve"> </w:t>
      </w:r>
      <w:r w:rsidRPr="00921C2B">
        <w:rPr>
          <w:rStyle w:val="Emphasis"/>
          <w:highlight w:val="cyan"/>
        </w:rPr>
        <w:t>failures</w:t>
      </w:r>
      <w:r w:rsidRPr="006D757B">
        <w:rPr>
          <w:u w:val="single"/>
        </w:rPr>
        <w:t xml:space="preserve">. We have to get all </w:t>
      </w:r>
      <w:r w:rsidRPr="00012E18">
        <w:rPr>
          <w:u w:val="single"/>
        </w:rPr>
        <w:t xml:space="preserve">the </w:t>
      </w:r>
      <w:r w:rsidRPr="00012E18">
        <w:rPr>
          <w:rStyle w:val="Emphasis"/>
        </w:rPr>
        <w:t>financial</w:t>
      </w:r>
      <w:r w:rsidRPr="00012E18">
        <w:rPr>
          <w:u w:val="single"/>
        </w:rPr>
        <w:t xml:space="preserve"> </w:t>
      </w:r>
      <w:r w:rsidRPr="00012E18">
        <w:rPr>
          <w:rStyle w:val="Emphasis"/>
        </w:rPr>
        <w:t>leverage</w:t>
      </w:r>
      <w:r w:rsidRPr="00012E18">
        <w:rPr>
          <w:u w:val="single"/>
        </w:rPr>
        <w:t xml:space="preserve">, </w:t>
      </w:r>
      <w:r w:rsidRPr="00012E18">
        <w:rPr>
          <w:rStyle w:val="Emphasis"/>
        </w:rPr>
        <w:t>financial</w:t>
      </w:r>
      <w:r w:rsidRPr="00012E18">
        <w:rPr>
          <w:u w:val="single"/>
        </w:rPr>
        <w:t xml:space="preserve"> </w:t>
      </w:r>
      <w:r w:rsidRPr="00012E18">
        <w:rPr>
          <w:rStyle w:val="Emphasis"/>
        </w:rPr>
        <w:t>assets</w:t>
      </w:r>
      <w:r w:rsidRPr="00012E18">
        <w:rPr>
          <w:u w:val="single"/>
        </w:rPr>
        <w:t xml:space="preserve"> and </w:t>
      </w:r>
      <w:r w:rsidRPr="00012E18">
        <w:rPr>
          <w:rStyle w:val="Emphasis"/>
        </w:rPr>
        <w:t>debt</w:t>
      </w:r>
      <w:r w:rsidRPr="00012E18">
        <w:rPr>
          <w:u w:val="single"/>
        </w:rPr>
        <w:t xml:space="preserve"> out of our economy.</w:t>
      </w:r>
    </w:p>
    <w:p w14:paraId="07623F0B" w14:textId="77777777" w:rsidR="004966AF" w:rsidRDefault="004966AF" w:rsidP="004966AF">
      <w:pPr>
        <w:rPr>
          <w:u w:val="single"/>
        </w:rPr>
      </w:pPr>
      <w:r w:rsidRPr="006D757B">
        <w:rPr>
          <w:u w:val="single"/>
        </w:rPr>
        <w:t xml:space="preserve">Twenty percent of </w:t>
      </w:r>
      <w:r w:rsidRPr="00012E18">
        <w:rPr>
          <w:u w:val="single"/>
        </w:rPr>
        <w:t xml:space="preserve">public companies are </w:t>
      </w:r>
      <w:r w:rsidRPr="00012E18">
        <w:rPr>
          <w:rStyle w:val="Emphasis"/>
        </w:rPr>
        <w:t>zombies</w:t>
      </w:r>
      <w:r w:rsidRPr="00012E18">
        <w:rPr>
          <w:u w:val="single"/>
        </w:rPr>
        <w:t xml:space="preserve">. They can’t even pay their </w:t>
      </w:r>
      <w:r w:rsidRPr="00012E18">
        <w:rPr>
          <w:rStyle w:val="Emphasis"/>
        </w:rPr>
        <w:t>debt</w:t>
      </w:r>
      <w:r w:rsidRPr="00012E18">
        <w:rPr>
          <w:u w:val="single"/>
        </w:rPr>
        <w:t xml:space="preserve"> </w:t>
      </w:r>
      <w:r w:rsidRPr="00012E18">
        <w:rPr>
          <w:rStyle w:val="Emphasis"/>
        </w:rPr>
        <w:t>service</w:t>
      </w:r>
      <w:r w:rsidRPr="00012E18">
        <w:rPr>
          <w:u w:val="single"/>
        </w:rPr>
        <w:t xml:space="preserve"> in</w:t>
      </w:r>
      <w:r w:rsidRPr="006D757B">
        <w:rPr>
          <w:u w:val="single"/>
        </w:rPr>
        <w:t xml:space="preserve">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69F8D9AB" w14:textId="77777777" w:rsidR="004966AF" w:rsidRPr="00DF7201" w:rsidRDefault="004966AF" w:rsidP="004966AF">
      <w:pPr>
        <w:pStyle w:val="Heading4"/>
      </w:pPr>
      <w:r>
        <w:t>Econ decline results in n</w:t>
      </w:r>
      <w:r w:rsidRPr="00DF7201">
        <w:t>uclear war</w:t>
      </w:r>
      <w:r>
        <w:t>.</w:t>
      </w:r>
    </w:p>
    <w:p w14:paraId="0AC354A9" w14:textId="77777777" w:rsidR="004966AF" w:rsidRPr="003E195F" w:rsidRDefault="004966AF" w:rsidP="004966AF">
      <w:pPr>
        <w:rPr>
          <w:sz w:val="16"/>
        </w:rPr>
      </w:pPr>
      <w:proofErr w:type="spellStart"/>
      <w:r w:rsidRPr="003E195F">
        <w:rPr>
          <w:rStyle w:val="Style13ptBold"/>
        </w:rPr>
        <w:t>Tønnesson</w:t>
      </w:r>
      <w:proofErr w:type="spellEnd"/>
      <w:r w:rsidRPr="003E195F">
        <w:rPr>
          <w:rStyle w:val="Style13ptBold"/>
        </w:rPr>
        <w:t xml:space="preserve"> 15</w:t>
      </w:r>
      <w:r w:rsidRPr="003E195F">
        <w:rPr>
          <w:sz w:val="16"/>
        </w:rPr>
        <w:t xml:space="preserve"> [</w:t>
      </w:r>
      <w:proofErr w:type="spellStart"/>
      <w:r w:rsidRPr="003E195F">
        <w:rPr>
          <w:sz w:val="16"/>
        </w:rPr>
        <w:t>Tønnesson</w:t>
      </w:r>
      <w:proofErr w:type="spellEnd"/>
      <w:r w:rsidRPr="003E195F">
        <w:rPr>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47BD0E1A" w14:textId="3AD2D85B" w:rsidR="006168F9" w:rsidRDefault="004966AF" w:rsidP="006168F9">
      <w:pPr>
        <w:rPr>
          <w:rStyle w:val="StyleUnderline"/>
        </w:rPr>
      </w:pPr>
      <w:r w:rsidRPr="003E195F">
        <w:rPr>
          <w:sz w:val="14"/>
        </w:rPr>
        <w:t xml:space="preserve">Several recent works on China and Sino–US relations have made substantial contributions to the current understanding of how and under what circumstances </w:t>
      </w:r>
      <w:r w:rsidRPr="00676821">
        <w:rPr>
          <w:rStyle w:val="StyleUnderline"/>
        </w:rPr>
        <w:t>a combination of nuclear deterrence and economic interdependence may reduce the risk of war between major powers.</w:t>
      </w:r>
      <w:r w:rsidRPr="003E195F">
        <w:rPr>
          <w:sz w:val="14"/>
        </w:rPr>
        <w:t xml:space="preserve"> At least four conclusions can be drawn from the review above: </w:t>
      </w:r>
      <w:r w:rsidRPr="00676821">
        <w:rPr>
          <w:rStyle w:val="StyleUnderlin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sidRPr="003E195F">
        <w:rPr>
          <w:sz w:val="14"/>
        </w:rPr>
        <w:t xml:space="preserve"> (Copeland, 2015: 1, 14, 437; Roach, 2014). </w:t>
      </w:r>
      <w:r w:rsidRPr="00676821">
        <w:rPr>
          <w:rStyle w:val="StyleUnderline"/>
        </w:rPr>
        <w:t>The risk may increase if one of the interdependent countries is governed by an inward-looking socio-economic coalition</w:t>
      </w:r>
      <w:r w:rsidRPr="003E195F">
        <w:rPr>
          <w:sz w:val="14"/>
        </w:rPr>
        <w:t xml:space="preserve"> (Solingen, 2015); </w:t>
      </w:r>
      <w:r w:rsidRPr="00676821">
        <w:rPr>
          <w:rStyle w:val="StyleUnderline"/>
        </w:rPr>
        <w:t xml:space="preserve">second, the risk of war between China and the US should not just be </w:t>
      </w:r>
      <w:proofErr w:type="spellStart"/>
      <w:r w:rsidRPr="00676821">
        <w:rPr>
          <w:rStyle w:val="StyleUnderline"/>
        </w:rPr>
        <w:t>analysed</w:t>
      </w:r>
      <w:proofErr w:type="spellEnd"/>
      <w:r w:rsidRPr="00676821">
        <w:rPr>
          <w:rStyle w:val="StyleUnderline"/>
        </w:rPr>
        <w:t xml:space="preserve"> bilaterally but include their allies and partners. Third party countries could drag China or the US </w:t>
      </w:r>
      <w:r w:rsidRPr="00676821">
        <w:rPr>
          <w:rStyle w:val="StyleUnderline"/>
        </w:rPr>
        <w:lastRenderedPageBreak/>
        <w:t>into confrontation; third, in this context it is of some comfort that the three main economic powers in Northeast Asia</w:t>
      </w:r>
      <w:r w:rsidRPr="003E195F">
        <w:rPr>
          <w:sz w:val="14"/>
        </w:rPr>
        <w:t xml:space="preserve"> (China, Japan and South Korea) </w:t>
      </w:r>
      <w:r w:rsidRPr="00676821">
        <w:rPr>
          <w:rStyle w:val="StyleUnderline"/>
        </w:rPr>
        <w:t>are all deeply integrated economically through production networks within a global system of trade and finance</w:t>
      </w:r>
      <w:r w:rsidRPr="003E195F">
        <w:rPr>
          <w:sz w:val="14"/>
        </w:rPr>
        <w:t xml:space="preserve"> (Ravenhill, 2014; Yoshimatsu, 2014: 576); and </w:t>
      </w:r>
      <w:r w:rsidRPr="00676821">
        <w:rPr>
          <w:rStyle w:val="StyleUnderline"/>
        </w:rPr>
        <w:t>fourth, decisions for war and peace are taken by very few people, who act on the basis of their future expectations.</w:t>
      </w:r>
      <w:r w:rsidRPr="003E195F">
        <w:rPr>
          <w:sz w:val="14"/>
        </w:rPr>
        <w:t xml:space="preserve"> International relations theory must be supplemented by foreign policy analysis in order to assess the value attributed by national decision-makers to economic development and their assessments of risks and opportunities. </w:t>
      </w:r>
      <w:r w:rsidRPr="007A44EB">
        <w:rPr>
          <w:rStyle w:val="StyleUnderline"/>
          <w:highlight w:val="green"/>
        </w:rPr>
        <w:t>If leaders</w:t>
      </w:r>
      <w:r w:rsidRPr="00676821">
        <w:rPr>
          <w:rStyle w:val="StyleUnderline"/>
        </w:rPr>
        <w:t xml:space="preserve"> on either side of the Atlantic begin to seriously fear or </w:t>
      </w:r>
      <w:r w:rsidRPr="007A44EB">
        <w:rPr>
          <w:rStyle w:val="StyleUnderline"/>
          <w:highlight w:val="green"/>
        </w:rPr>
        <w:t>anticipate their own nation’s decline</w:t>
      </w:r>
      <w:r w:rsidRPr="00676821">
        <w:rPr>
          <w:rStyle w:val="StyleUnderline"/>
        </w:rPr>
        <w:t xml:space="preserve"> then </w:t>
      </w:r>
      <w:r w:rsidRPr="007A44EB">
        <w:rPr>
          <w:rStyle w:val="StyleUnderline"/>
          <w:highlight w:val="green"/>
        </w:rPr>
        <w:t>they</w:t>
      </w:r>
      <w:r w:rsidRPr="003E195F">
        <w:rPr>
          <w:rStyle w:val="StyleUnderline"/>
        </w:rPr>
        <w:t xml:space="preserve"> </w:t>
      </w:r>
      <w:r w:rsidRPr="00676821">
        <w:rPr>
          <w:rStyle w:val="StyleUnderline"/>
        </w:rPr>
        <w:t xml:space="preserve">may </w:t>
      </w:r>
      <w:r w:rsidRPr="007A44EB">
        <w:rPr>
          <w:rStyle w:val="StyleUnderline"/>
          <w:highlight w:val="green"/>
        </w:rPr>
        <w:t>blame</w:t>
      </w:r>
      <w:r w:rsidRPr="00676821">
        <w:rPr>
          <w:rStyle w:val="StyleUnderline"/>
        </w:rPr>
        <w:t xml:space="preserve"> this on </w:t>
      </w:r>
      <w:r w:rsidRPr="007A44EB">
        <w:rPr>
          <w:rStyle w:val="StyleUnderline"/>
          <w:highlight w:val="green"/>
        </w:rPr>
        <w:t>external dependence</w:t>
      </w:r>
      <w:r w:rsidRPr="003E195F">
        <w:rPr>
          <w:rStyle w:val="StyleUnderline"/>
        </w:rPr>
        <w:t xml:space="preserve">, </w:t>
      </w:r>
      <w:r w:rsidRPr="00676821">
        <w:rPr>
          <w:rStyle w:val="StyleUnderline"/>
        </w:rPr>
        <w:t xml:space="preserve">appeal to anti-foreign sentiments, </w:t>
      </w:r>
      <w:r w:rsidRPr="007A44EB">
        <w:rPr>
          <w:rStyle w:val="StyleUnderline"/>
          <w:highlight w:val="green"/>
        </w:rPr>
        <w:t>contemplate</w:t>
      </w:r>
      <w:r w:rsidRPr="00676821">
        <w:rPr>
          <w:rStyle w:val="StyleUnderline"/>
        </w:rPr>
        <w:t xml:space="preserve"> the use of </w:t>
      </w:r>
      <w:r w:rsidRPr="007A44EB">
        <w:rPr>
          <w:rStyle w:val="StyleUnderline"/>
          <w:highlight w:val="green"/>
        </w:rPr>
        <w:t>force to gain</w:t>
      </w:r>
      <w:r w:rsidRPr="00676821">
        <w:rPr>
          <w:rStyle w:val="StyleUnderline"/>
        </w:rPr>
        <w:t xml:space="preserve"> respect or </w:t>
      </w:r>
      <w:r w:rsidRPr="007A44EB">
        <w:rPr>
          <w:rStyle w:val="StyleUnderline"/>
          <w:highlight w:val="green"/>
        </w:rPr>
        <w:t>credibility</w:t>
      </w:r>
      <w:r w:rsidRPr="00676821">
        <w:rPr>
          <w:rStyle w:val="StyleUnderline"/>
        </w:rPr>
        <w:t xml:space="preserve">, adopt </w:t>
      </w:r>
      <w:r w:rsidRPr="007A44EB">
        <w:rPr>
          <w:rStyle w:val="StyleUnderline"/>
          <w:highlight w:val="green"/>
        </w:rPr>
        <w:t>protectionist policies, and</w:t>
      </w:r>
      <w:r w:rsidRPr="00676821">
        <w:rPr>
          <w:rStyle w:val="StyleUnderline"/>
        </w:rPr>
        <w:t xml:space="preserve"> ultimately </w:t>
      </w:r>
      <w:r w:rsidRPr="007A44EB">
        <w:rPr>
          <w:rStyle w:val="Emphasis"/>
          <w:highlight w:val="green"/>
        </w:rPr>
        <w:t>refuse to be deterred by</w:t>
      </w:r>
      <w:r w:rsidRPr="00676821">
        <w:rPr>
          <w:rStyle w:val="StyleUnderline"/>
        </w:rPr>
        <w:t xml:space="preserve"> either </w:t>
      </w:r>
      <w:r w:rsidRPr="007A44EB">
        <w:rPr>
          <w:rStyle w:val="Emphasis"/>
          <w:highlight w:val="green"/>
        </w:rPr>
        <w:t>nuclear arms</w:t>
      </w:r>
      <w:r w:rsidRPr="00676821">
        <w:rPr>
          <w:rStyle w:val="StyleUnderline"/>
        </w:rPr>
        <w:t xml:space="preserve"> or prospects of socioeconomic calamities. Such </w:t>
      </w:r>
      <w:r w:rsidRPr="007A44EB">
        <w:rPr>
          <w:rStyle w:val="StyleUnderline"/>
          <w:highlight w:val="green"/>
        </w:rPr>
        <w:t>a dangerous shift could happen abruptly</w:t>
      </w:r>
      <w:r w:rsidRPr="00676821">
        <w:rPr>
          <w:rStyle w:val="StyleUnderline"/>
        </w:rPr>
        <w:t>, i.e. under the instigation of actions by a third party – or against a third party.</w:t>
      </w:r>
      <w:r w:rsidRPr="003E195F">
        <w:rPr>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3E195F">
        <w:rPr>
          <w:rStyle w:val="StyleUnderline"/>
        </w:rPr>
        <w:t xml:space="preserve">he greatest </w:t>
      </w:r>
      <w:r w:rsidRPr="007A44EB">
        <w:rPr>
          <w:rStyle w:val="StyleUnderline"/>
          <w:highlight w:val="green"/>
        </w:rPr>
        <w:t>risk is</w:t>
      </w:r>
      <w:r w:rsidRPr="003E195F">
        <w:rPr>
          <w:rStyle w:val="StyleUnderline"/>
        </w:rPr>
        <w:t xml:space="preserve"> not that a territorial dispute leads to war under present circumstances but </w:t>
      </w:r>
      <w:r w:rsidRPr="007A44EB">
        <w:rPr>
          <w:rStyle w:val="StyleUnderline"/>
          <w:highlight w:val="green"/>
        </w:rPr>
        <w:t xml:space="preserve">that changes in </w:t>
      </w:r>
      <w:r w:rsidRPr="003E195F">
        <w:rPr>
          <w:rStyle w:val="StyleUnderline"/>
        </w:rPr>
        <w:t xml:space="preserve">the world </w:t>
      </w:r>
      <w:r w:rsidRPr="007A44EB">
        <w:rPr>
          <w:rStyle w:val="StyleUnderline"/>
          <w:highlight w:val="green"/>
        </w:rPr>
        <w:t>economy alter</w:t>
      </w:r>
      <w:r w:rsidRPr="003E195F">
        <w:rPr>
          <w:rStyle w:val="StyleUnderline"/>
        </w:rPr>
        <w:t xml:space="preserve"> those </w:t>
      </w:r>
      <w:r w:rsidRPr="007A44EB">
        <w:rPr>
          <w:rStyle w:val="StyleUnderline"/>
          <w:highlight w:val="green"/>
        </w:rPr>
        <w:t xml:space="preserve">circumstances in ways that render </w:t>
      </w:r>
      <w:r w:rsidRPr="003E195F">
        <w:rPr>
          <w:rStyle w:val="StyleUnderline"/>
        </w:rPr>
        <w:t xml:space="preserve">inter-state </w:t>
      </w:r>
      <w:r w:rsidRPr="007A44EB">
        <w:rPr>
          <w:rStyle w:val="StyleUnderline"/>
          <w:highlight w:val="green"/>
        </w:rPr>
        <w:t>peace more precarious</w:t>
      </w:r>
      <w:r w:rsidRPr="003E195F">
        <w:rPr>
          <w:rStyle w:val="StyleUnderline"/>
        </w:rPr>
        <w:t>. If China and the US fail to rebalance their financial and trading relations</w:t>
      </w:r>
      <w:r w:rsidRPr="003E195F">
        <w:rPr>
          <w:sz w:val="14"/>
        </w:rPr>
        <w:t xml:space="preserve"> (Roach, 2014) </w:t>
      </w:r>
      <w:r w:rsidRPr="003E195F">
        <w:rPr>
          <w:rStyle w:val="StyleUnderline"/>
        </w:rPr>
        <w:t xml:space="preserve">then a trade war could result, interrupting transnational production networks, provoking social distress, and exacerbating nationalist emotions. This could have </w:t>
      </w:r>
      <w:r w:rsidRPr="007A44EB">
        <w:rPr>
          <w:rStyle w:val="StyleUnderline"/>
          <w:highlight w:val="green"/>
        </w:rPr>
        <w:t>unforeseen consequences</w:t>
      </w:r>
      <w:r w:rsidRPr="003E195F">
        <w:rPr>
          <w:rStyle w:val="StyleUnderline"/>
        </w:rPr>
        <w:t xml:space="preserve"> in the field of security, </w:t>
      </w:r>
      <w:r w:rsidRPr="007A44EB">
        <w:rPr>
          <w:rStyle w:val="StyleUnderline"/>
          <w:highlight w:val="green"/>
        </w:rPr>
        <w:t>with nuclear deterrence remaining the only factor to protect</w:t>
      </w:r>
      <w:r w:rsidRPr="003E195F">
        <w:rPr>
          <w:rStyle w:val="StyleUnderline"/>
        </w:rPr>
        <w:t xml:space="preserve"> the world </w:t>
      </w:r>
      <w:r w:rsidRPr="007A44EB">
        <w:rPr>
          <w:rStyle w:val="StyleUnderline"/>
          <w:highlight w:val="green"/>
        </w:rPr>
        <w:t xml:space="preserve">from Armageddon, </w:t>
      </w:r>
      <w:r w:rsidRPr="003E195F">
        <w:rPr>
          <w:rStyle w:val="StyleUnderline"/>
        </w:rPr>
        <w:t xml:space="preserve">and unreliably so. </w:t>
      </w:r>
      <w:r w:rsidRPr="007A44EB">
        <w:rPr>
          <w:rStyle w:val="StyleUnderline"/>
          <w:highlight w:val="green"/>
        </w:rPr>
        <w:t>Deterrence</w:t>
      </w:r>
      <w:r w:rsidRPr="003E195F">
        <w:rPr>
          <w:rStyle w:val="StyleUnderline"/>
        </w:rPr>
        <w:t xml:space="preserve"> could </w:t>
      </w:r>
      <w:r w:rsidRPr="007A44EB">
        <w:rPr>
          <w:rStyle w:val="StyleUnderline"/>
          <w:highlight w:val="green"/>
        </w:rPr>
        <w:t>lose</w:t>
      </w:r>
      <w:r w:rsidRPr="003E195F">
        <w:rPr>
          <w:rStyle w:val="StyleUnderline"/>
        </w:rPr>
        <w:t xml:space="preserve"> its </w:t>
      </w:r>
      <w:r w:rsidRPr="007A44EB">
        <w:rPr>
          <w:rStyle w:val="StyleUnderline"/>
          <w:highlight w:val="green"/>
        </w:rPr>
        <w:t>credibility</w:t>
      </w:r>
      <w:r w:rsidRPr="003E195F">
        <w:rPr>
          <w:rStyle w:val="StyleUnderline"/>
        </w:rPr>
        <w:t xml:space="preserve">: one of the two </w:t>
      </w:r>
      <w:r w:rsidRPr="007A44EB">
        <w:rPr>
          <w:rStyle w:val="StyleUnderline"/>
          <w:highlight w:val="green"/>
        </w:rPr>
        <w:t>great powers</w:t>
      </w:r>
      <w:r w:rsidRPr="003E195F">
        <w:rPr>
          <w:rStyle w:val="StyleUnderline"/>
        </w:rPr>
        <w:t xml:space="preserve"> might </w:t>
      </w:r>
      <w:r w:rsidRPr="007A44EB">
        <w:rPr>
          <w:rStyle w:val="StyleUnderline"/>
          <w:highlight w:val="green"/>
        </w:rPr>
        <w:t>gamble</w:t>
      </w:r>
      <w:r w:rsidRPr="003E195F">
        <w:rPr>
          <w:rStyle w:val="StyleUnderline"/>
        </w:rPr>
        <w:t xml:space="preserve"> </w:t>
      </w:r>
      <w:r w:rsidRPr="007A44EB">
        <w:rPr>
          <w:rStyle w:val="StyleUnderline"/>
          <w:highlight w:val="green"/>
        </w:rPr>
        <w:t>that the other yield</w:t>
      </w:r>
      <w:r w:rsidRPr="003E195F">
        <w:rPr>
          <w:rStyle w:val="StyleUnderline"/>
        </w:rPr>
        <w:t xml:space="preserve"> in a cyber-war or conventional limited war, or third party countries might engage in conflict with each other, with a view to obliging Washington or Beijing to intervene.</w:t>
      </w:r>
    </w:p>
    <w:p w14:paraId="6492DDB5" w14:textId="71C2C006" w:rsidR="006168F9" w:rsidRDefault="00E57E36" w:rsidP="000C652D">
      <w:pPr>
        <w:pStyle w:val="Heading2"/>
      </w:pPr>
      <w:r>
        <w:lastRenderedPageBreak/>
        <w:t>4</w:t>
      </w:r>
    </w:p>
    <w:p w14:paraId="2693963F" w14:textId="7B6C4692" w:rsidR="007E24F0" w:rsidRPr="007E24F0" w:rsidRDefault="007E24F0" w:rsidP="00AA755E">
      <w:pPr>
        <w:pStyle w:val="Heading4"/>
      </w:pPr>
      <w:r>
        <w:t xml:space="preserve">CP Text- </w:t>
      </w:r>
      <w:r w:rsidR="00993C07">
        <w:t>The United States</w:t>
      </w:r>
      <w:r>
        <w:t xml:space="preserve"> </w:t>
      </w:r>
      <w:r w:rsidR="00993C07">
        <w:t>should</w:t>
      </w:r>
      <w:r>
        <w:t xml:space="preserve"> to provide an unconditional right to strike except for Ambulance and Paramedic workers</w:t>
      </w:r>
    </w:p>
    <w:p w14:paraId="5E9E0A39" w14:textId="77777777" w:rsidR="00C305BA" w:rsidRDefault="00C305BA" w:rsidP="00C305BA">
      <w:pPr>
        <w:pStyle w:val="Heading4"/>
      </w:pPr>
      <w:r>
        <w:t>Hospitals barely have enough EMTs even though they are given competitive wages and good benefits – means there’s no reason they go on strike</w:t>
      </w:r>
    </w:p>
    <w:p w14:paraId="6FFB159B" w14:textId="77777777" w:rsidR="00C305BA" w:rsidRPr="00F51FF0" w:rsidRDefault="00C305BA" w:rsidP="00C305BA">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13" w:history="1">
        <w:r w:rsidRPr="00E5018E">
          <w:rPr>
            <w:rStyle w:val="Hyperlink"/>
          </w:rPr>
          <w:t>https://www.cnbc.com/2019/02/01/the-need-for-paramedics-is-growing-but-strong-labor-market-makes-hiring-hard.html</w:t>
        </w:r>
      </w:hyperlink>
      <w:r>
        <w:t xml:space="preserve"> | DD JH</w:t>
      </w:r>
    </w:p>
    <w:p w14:paraId="0E78C08A" w14:textId="77777777" w:rsidR="00C305BA" w:rsidRPr="003A678C" w:rsidRDefault="00C305BA" w:rsidP="00C305BA">
      <w:pPr>
        <w:rPr>
          <w:sz w:val="16"/>
          <w:szCs w:val="16"/>
        </w:rPr>
      </w:pPr>
      <w:r w:rsidRPr="003A678C">
        <w:rPr>
          <w:sz w:val="16"/>
          <w:szCs w:val="16"/>
        </w:rPr>
        <w:t>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w:t>
      </w:r>
      <w:r w:rsidRPr="003A678C">
        <w:rPr>
          <w:szCs w:val="22"/>
        </w:rPr>
        <w:t xml:space="preserve"> </w:t>
      </w:r>
      <w:r w:rsidRPr="003A678C">
        <w:rPr>
          <w:rStyle w:val="StyleUnderline"/>
        </w:rPr>
        <w:t xml:space="preserve">The only guarantee is that </w:t>
      </w:r>
      <w:r w:rsidRPr="003A678C">
        <w:rPr>
          <w:rStyle w:val="StyleUnderline"/>
          <w:highlight w:val="green"/>
        </w:rPr>
        <w:t>work will be busy</w:t>
      </w:r>
      <w:r w:rsidRPr="003A678C">
        <w:rPr>
          <w:rStyle w:val="StyleUnderline"/>
        </w:rPr>
        <w:t xml:space="preserve"> and unpredictable. </w:t>
      </w:r>
      <w:r w:rsidRPr="003A678C">
        <w:rPr>
          <w:szCs w:val="22"/>
        </w:rPr>
        <w:t>“</w:t>
      </w:r>
      <w:r w:rsidRPr="003A678C">
        <w:rPr>
          <w:sz w:val="16"/>
          <w:szCs w:val="16"/>
        </w:rPr>
        <w:t>The positive is that you get to step in on the chaos of the worst day of someone’s life and bring some calm and peace — to me that is priceless,” Mailman said. “But there are days when you can’t intervene, where things are out of your control.</w:t>
      </w:r>
      <w:r w:rsidRPr="003A678C">
        <w:rPr>
          <w:szCs w:val="22"/>
        </w:rPr>
        <w:t xml:space="preserve"> </w:t>
      </w:r>
      <w:r w:rsidRPr="003A678C">
        <w:rPr>
          <w:rStyle w:val="StyleUnderline"/>
        </w:rPr>
        <w:t xml:space="preserve">It’s impossible to help everybody, and those days are the hardest.” At Northern Light, some 170 people work in emergency medical services and transport, but </w:t>
      </w:r>
      <w:r w:rsidRPr="003A678C">
        <w:rPr>
          <w:rStyle w:val="StyleUnderline"/>
          <w:highlight w:val="green"/>
        </w:rPr>
        <w:t>the system is</w:t>
      </w:r>
      <w:r w:rsidRPr="003A678C">
        <w:rPr>
          <w:rStyle w:val="StyleUnderline"/>
        </w:rPr>
        <w:t xml:space="preserve"> currently about </w:t>
      </w:r>
      <w:r w:rsidRPr="003A678C">
        <w:rPr>
          <w:rStyle w:val="StyleUnderline"/>
          <w:highlight w:val="green"/>
        </w:rPr>
        <w:t>10 percent understaffed.</w:t>
      </w:r>
      <w:r w:rsidRPr="003A678C">
        <w:rPr>
          <w:rStyle w:val="StyleUnderline"/>
        </w:rPr>
        <w:t xml:space="preserve"> </w:t>
      </w:r>
      <w:r w:rsidRPr="003A678C">
        <w:rPr>
          <w:rStyle w:val="StyleUnderline"/>
          <w:highlight w:val="green"/>
        </w:rPr>
        <w:t>Challenges are</w:t>
      </w:r>
      <w:r w:rsidRPr="003A678C">
        <w:rPr>
          <w:rStyle w:val="StyleUnderline"/>
        </w:rPr>
        <w:t xml:space="preserve"> many </w:t>
      </w:r>
      <w:r w:rsidRPr="003A678C">
        <w:rPr>
          <w:rStyle w:val="StyleUnderline"/>
          <w:highlight w:val="green"/>
        </w:rPr>
        <w:t>in hiring</w:t>
      </w:r>
      <w:r w:rsidRPr="003A678C">
        <w:rPr>
          <w:rStyle w:val="StyleUnderline"/>
        </w:rPr>
        <w:t xml:space="preserve"> — the community is rural, and while the pay and benefits can be competitive, the job itself is a big commitment, requiring sometimes up to two years of training, recertification and continuing education</w:t>
      </w:r>
      <w:r w:rsidRPr="003A678C">
        <w:rPr>
          <w:sz w:val="16"/>
          <w:szCs w:val="16"/>
        </w:rPr>
        <w:t>. Roughly five years ago, there were 15 to 20 applicants per open position, says Joe Kellner, vice president of emergency services and community programs at Northern Light. Today, however,</w:t>
      </w:r>
      <w:r w:rsidRPr="003A678C">
        <w:rPr>
          <w:szCs w:val="22"/>
        </w:rPr>
        <w:t xml:space="preserve"> </w:t>
      </w:r>
      <w:r w:rsidRPr="003A678C">
        <w:rPr>
          <w:rStyle w:val="StyleUnderline"/>
        </w:rPr>
        <w:t>i</w:t>
      </w:r>
      <w:r w:rsidRPr="003A678C">
        <w:rPr>
          <w:rStyle w:val="StyleUnderline"/>
          <w:highlight w:val="green"/>
        </w:rPr>
        <w:t>t’s not uncommon to post a job and have zero applicants</w:t>
      </w:r>
      <w:r w:rsidRPr="003A678C">
        <w:rPr>
          <w:rStyle w:val="StyleUnderline"/>
        </w:rPr>
        <w:t xml:space="preserve"> respond,</w:t>
      </w:r>
      <w:r w:rsidRPr="003A678C">
        <w:rPr>
          <w:szCs w:val="22"/>
        </w:rPr>
        <w:t xml:space="preserve"> </w:t>
      </w:r>
      <w:r w:rsidRPr="003A678C">
        <w:rPr>
          <w:sz w:val="16"/>
          <w:szCs w:val="16"/>
        </w:rPr>
        <w:t xml:space="preserve">he said. The tight labor market is particularly weighing on the health sector. The health-care industry added 42,000 new jobs in January, with more than 22,000 in ambulatory health-care services and another 19,000 in hospitals, </w:t>
      </w:r>
      <w:hyperlink r:id="rId14" w:history="1">
        <w:r w:rsidRPr="003A678C">
          <w:rPr>
            <w:rStyle w:val="Hyperlink"/>
            <w:sz w:val="16"/>
            <w:szCs w:val="16"/>
          </w:rPr>
          <w:t>according to Friday’s closely watched Labor Department report</w:t>
        </w:r>
      </w:hyperlink>
      <w:r w:rsidRPr="003A678C">
        <w:rPr>
          <w:sz w:val="16"/>
          <w:szCs w:val="16"/>
        </w:rPr>
        <w:t>. The health-care sector has added 368,000 jobs over the past year, while unemployment continues to hover near historic lows</w:t>
      </w:r>
      <w:r w:rsidRPr="003A678C">
        <w:rPr>
          <w:rStyle w:val="StyleUnderline"/>
        </w:rPr>
        <w:t xml:space="preserve">. </w:t>
      </w:r>
      <w:r w:rsidRPr="003A678C">
        <w:rPr>
          <w:rStyle w:val="StyleUnderline"/>
          <w:highlight w:val="green"/>
        </w:rPr>
        <w:t>“Fewer people are entering the profession</w:t>
      </w:r>
      <w:r w:rsidRPr="003A678C">
        <w:rPr>
          <w:rStyle w:val="StyleUnderline"/>
        </w:rPr>
        <w:t>, unemployment is low, and this is also a job that many people used to get into through volunteerism and in local communities — there is a lot less of that</w:t>
      </w:r>
      <w:r w:rsidRPr="003A678C">
        <w:rPr>
          <w:rStyle w:val="StyleUnderline"/>
          <w:sz w:val="16"/>
          <w:szCs w:val="16"/>
        </w:rPr>
        <w:t>,</w:t>
      </w:r>
      <w:r w:rsidRPr="003A678C">
        <w:rPr>
          <w:sz w:val="16"/>
          <w:szCs w:val="16"/>
        </w:rPr>
        <w:t>” Kellner says. “The pathway in is harder and harder, but we try to create solutions for that.” Northern Light’s system is run in partnership with a larger nine-hospital system throughout the state, allowing for more reliable funding and options for those using emergency medical services as a stepping stone to other areas of health care.</w:t>
      </w:r>
      <w:r w:rsidRPr="003A678C">
        <w:rPr>
          <w:szCs w:val="22"/>
        </w:rPr>
        <w:t xml:space="preserve"> </w:t>
      </w:r>
      <w:r w:rsidRPr="003A678C">
        <w:rPr>
          <w:rStyle w:val="StyleUnderline"/>
          <w:highlight w:val="green"/>
        </w:rPr>
        <w:t>The company</w:t>
      </w:r>
      <w:r w:rsidRPr="003A678C">
        <w:rPr>
          <w:rStyle w:val="StyleUnderline"/>
        </w:rPr>
        <w:t xml:space="preserve"> also </w:t>
      </w:r>
      <w:r w:rsidRPr="003A678C">
        <w:rPr>
          <w:rStyle w:val="StyleUnderline"/>
          <w:highlight w:val="green"/>
        </w:rPr>
        <w:t>reimburses for tuition, offers</w:t>
      </w:r>
      <w:r w:rsidRPr="003A678C">
        <w:rPr>
          <w:rStyle w:val="StyleUnderline"/>
        </w:rPr>
        <w:t xml:space="preserve"> competitive </w:t>
      </w:r>
      <w:r w:rsidRPr="003A678C">
        <w:rPr>
          <w:rStyle w:val="StyleUnderline"/>
          <w:highlight w:val="green"/>
        </w:rPr>
        <w:t>paid time off and a retirement plan</w:t>
      </w:r>
      <w:r w:rsidRPr="003A678C">
        <w:rPr>
          <w:rStyle w:val="StyleUnderline"/>
        </w:rPr>
        <w:t xml:space="preserve"> with a matching employer contribution. </w:t>
      </w:r>
      <w:r w:rsidRPr="003A678C">
        <w:rPr>
          <w:rStyle w:val="StyleUnderline"/>
          <w:highlight w:val="green"/>
        </w:rPr>
        <w:t>Highly trained paramedics are paid about $27 an hour</w:t>
      </w:r>
      <w:r w:rsidRPr="003A678C">
        <w:rPr>
          <w:rStyle w:val="StyleUnderline"/>
        </w:rPr>
        <w:t>. Emergency medical technicians and paramedics like Mailman are in demand, not just in Bangor but around the country.</w:t>
      </w:r>
      <w:r w:rsidRPr="003A678C">
        <w:rPr>
          <w:szCs w:val="22"/>
        </w:rPr>
        <w:t xml:space="preserve"> </w:t>
      </w:r>
      <w:r w:rsidRPr="003A678C">
        <w:rPr>
          <w:sz w:val="16"/>
          <w:szCs w:val="16"/>
        </w:rPr>
        <w:t xml:space="preserve">Challenges persist beyond just finding people to fill jobs in more rural areas, however — 2017 median nationwide pay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“If people really want to feel confident that they can call 911 and someone will come, they need to support their community so it will provide that kind of service,” says Kathy Robinson, program manager for the National Association of State EMS Officials. Health-care hiring boom The need for EMT and paramedic workers comes as the health-care sector continues to boom. “The strong economy definitely has an impact,” says Ani Turner, co-director of sustainable health spending strategies at nonprofit research organization </w:t>
      </w:r>
      <w:proofErr w:type="spellStart"/>
      <w:r w:rsidRPr="003A678C">
        <w:rPr>
          <w:sz w:val="16"/>
          <w:szCs w:val="16"/>
        </w:rPr>
        <w:t>Altarum</w:t>
      </w:r>
      <w:proofErr w:type="spellEnd"/>
      <w:r w:rsidRPr="003A678C">
        <w:rPr>
          <w:sz w:val="16"/>
          <w:szCs w:val="16"/>
        </w:rPr>
        <w:t>. “We are at full employment, so along with expanded insurance coverage in the Affordable Care Act that started to take effect part way through 2014, we have a lot of people that now have health insurance coverage</w:t>
      </w:r>
      <w:r w:rsidRPr="003A678C">
        <w:rPr>
          <w:rStyle w:val="StyleUnderline"/>
        </w:rPr>
        <w:t xml:space="preserve">. </w:t>
      </w:r>
      <w:r w:rsidRPr="003A678C">
        <w:rPr>
          <w:rStyle w:val="StyleUnderline"/>
          <w:highlight w:val="green"/>
        </w:rPr>
        <w:t>More people with health benefits</w:t>
      </w:r>
      <w:r w:rsidRPr="003A678C">
        <w:rPr>
          <w:rStyle w:val="StyleUnderline"/>
        </w:rPr>
        <w:t xml:space="preserve">, more people with insurance </w:t>
      </w:r>
      <w:r w:rsidRPr="003A678C">
        <w:rPr>
          <w:rStyle w:val="StyleUnderline"/>
          <w:highlight w:val="green"/>
        </w:rPr>
        <w:t>increases the demand for health care</w:t>
      </w:r>
      <w:r w:rsidRPr="003A678C">
        <w:rPr>
          <w:rStyle w:val="StyleUnderline"/>
        </w:rPr>
        <w:t xml:space="preserve"> and therefore health jobs.”</w:t>
      </w:r>
      <w:r w:rsidRPr="003A678C">
        <w:rPr>
          <w:szCs w:val="22"/>
        </w:rPr>
        <w:t xml:space="preserve"> </w:t>
      </w:r>
      <w:r w:rsidRPr="003A678C">
        <w:rPr>
          <w:sz w:val="16"/>
          <w:szCs w:val="16"/>
        </w:rPr>
        <w:t>Much of this growth came from the ambulatory sector, with an emphasis on outpatient care, which added 37,800 jobs in December 2018. What’s more, out of the 30 fastest-growing occupations through 2026, per BLS, nearly half fall under the health-care category, and analysts say there’s likely no slowing down ahead. The workforce continues to age, as does the population in need of care, the opioid epidemic persists, and the pool of skilled labor remains tight. With all that growth, there’s no doubt demand will continue within systems like Northern Light, where trained professionals like Mailman are ready to answer the call. “I love my job. I can’t imagine doing anything different than what I do,” Mailman said.</w:t>
      </w:r>
    </w:p>
    <w:p w14:paraId="497F30E5" w14:textId="77777777" w:rsidR="00C305BA" w:rsidRPr="00F51FF0" w:rsidRDefault="00C305BA" w:rsidP="00C305BA"/>
    <w:p w14:paraId="2F8394F6" w14:textId="77777777" w:rsidR="00C305BA" w:rsidRDefault="00C305BA" w:rsidP="00C305BA">
      <w:pPr>
        <w:pStyle w:val="Heading4"/>
      </w:pPr>
      <w:r>
        <w:lastRenderedPageBreak/>
        <w:t>Ambulance strikes in countries lead to increased mortality rates and massively delayed response time.</w:t>
      </w:r>
    </w:p>
    <w:p w14:paraId="65F67E0D" w14:textId="77777777" w:rsidR="00C305BA" w:rsidRPr="00B15230" w:rsidRDefault="00C305BA" w:rsidP="00C305BA">
      <w:r w:rsidRPr="00B15230">
        <w:rPr>
          <w:rStyle w:val="Style13ptBold"/>
        </w:rPr>
        <w:t>The Times</w:t>
      </w:r>
      <w:r>
        <w:rPr>
          <w:rStyle w:val="Style13ptBold"/>
        </w:rPr>
        <w:t xml:space="preserve"> </w:t>
      </w:r>
      <w:r>
        <w:t>,</w:t>
      </w:r>
      <w:r w:rsidRPr="00B15230">
        <w:t>3-27-</w:t>
      </w:r>
      <w:r w:rsidRPr="00B15230">
        <w:rPr>
          <w:rStyle w:val="Style13ptBold"/>
        </w:rPr>
        <w:t>2012</w:t>
      </w:r>
      <w:r w:rsidRPr="00B15230">
        <w:t xml:space="preserve">, "Pensioner’s death linked to ambulance strike," No Publication, </w:t>
      </w:r>
      <w:hyperlink r:id="rId15" w:history="1">
        <w:r w:rsidRPr="00E5018E">
          <w:rPr>
            <w:rStyle w:val="Hyperlink"/>
          </w:rPr>
          <w:t>https://www.thetimes.co.uk/article/pensioners-death-linked-to-ambulance-strike-m89w3tkcx3t</w:t>
        </w:r>
      </w:hyperlink>
      <w:r>
        <w:t xml:space="preserve"> | DD JH</w:t>
      </w:r>
    </w:p>
    <w:p w14:paraId="3C4EAD03" w14:textId="77777777" w:rsidR="00C305BA" w:rsidRPr="00F03DD9" w:rsidRDefault="00C305BA" w:rsidP="00C305BA">
      <w:pPr>
        <w:rPr>
          <w:szCs w:val="22"/>
        </w:rPr>
      </w:pPr>
      <w:r w:rsidRPr="00F03DD9">
        <w:rPr>
          <w:rStyle w:val="StyleUnderline"/>
        </w:rPr>
        <w:t xml:space="preserve">An elderly </w:t>
      </w:r>
      <w:r w:rsidRPr="001870B1">
        <w:rPr>
          <w:rStyle w:val="StyleUnderline"/>
          <w:highlight w:val="green"/>
        </w:rPr>
        <w:t>patient died</w:t>
      </w:r>
      <w:r w:rsidRPr="00F03DD9">
        <w:rPr>
          <w:rStyle w:val="StyleUnderline"/>
        </w:rPr>
        <w:t xml:space="preserve"> in London </w:t>
      </w:r>
      <w:r w:rsidRPr="001870B1">
        <w:rPr>
          <w:rStyle w:val="StyleUnderline"/>
          <w:highlight w:val="green"/>
        </w:rPr>
        <w:t>while waiting</w:t>
      </w:r>
      <w:r w:rsidRPr="00F03DD9">
        <w:rPr>
          <w:rStyle w:val="StyleUnderline"/>
        </w:rPr>
        <w:t xml:space="preserve"> for a delayed ambulance </w:t>
      </w:r>
      <w:r w:rsidRPr="001870B1">
        <w:rPr>
          <w:rStyle w:val="StyleUnderline"/>
          <w:highlight w:val="green"/>
        </w:rPr>
        <w:t>during</w:t>
      </w:r>
      <w:r w:rsidRPr="00F03DD9">
        <w:rPr>
          <w:rStyle w:val="StyleUnderline"/>
        </w:rPr>
        <w:t xml:space="preserve"> autumn’s </w:t>
      </w:r>
      <w:r w:rsidRPr="00117ED3">
        <w:rPr>
          <w:rStyle w:val="StyleUnderline"/>
          <w:b/>
          <w:bCs/>
          <w:highlight w:val="green"/>
        </w:rPr>
        <w:t>mass strike</w:t>
      </w:r>
      <w:r w:rsidRPr="00F03DD9">
        <w:rPr>
          <w:rStyle w:val="StyleUnderline"/>
        </w:rPr>
        <w:t xml:space="preserve">, in which more than half of the capital’s </w:t>
      </w:r>
      <w:r w:rsidRPr="0020373A">
        <w:rPr>
          <w:rStyle w:val="StyleUnderline"/>
          <w:highlight w:val="green"/>
        </w:rPr>
        <w:t>ambulance workers walked out</w:t>
      </w:r>
      <w:r w:rsidRPr="00F03DD9">
        <w:rPr>
          <w:szCs w:val="22"/>
        </w:rPr>
        <w:t xml:space="preserve">. An official NHS report will today claim the </w:t>
      </w:r>
      <w:r w:rsidRPr="001870B1">
        <w:rPr>
          <w:rStyle w:val="StyleUnderline"/>
          <w:highlight w:val="green"/>
        </w:rPr>
        <w:t>death could be linked to the industrial action</w:t>
      </w:r>
      <w:r w:rsidRPr="00F03DD9">
        <w:rPr>
          <w:rStyle w:val="StyleUnderline"/>
        </w:rPr>
        <w:t xml:space="preserve"> on November 30, revealing how it led to major delays in the 999 emergency service</w:t>
      </w:r>
      <w:r w:rsidRPr="00F03DD9">
        <w:rPr>
          <w:szCs w:val="22"/>
        </w:rPr>
        <w:t xml:space="preserve">. </w:t>
      </w:r>
      <w:r w:rsidRPr="00F03DD9">
        <w:rPr>
          <w:rStyle w:val="StyleUnderline"/>
        </w:rPr>
        <w:t xml:space="preserve">Some </w:t>
      </w:r>
      <w:r w:rsidRPr="001870B1">
        <w:rPr>
          <w:rStyle w:val="StyleUnderline"/>
          <w:highlight w:val="green"/>
        </w:rPr>
        <w:t>patients in “</w:t>
      </w:r>
      <w:r w:rsidRPr="00117ED3">
        <w:rPr>
          <w:rStyle w:val="StyleUnderline"/>
          <w:b/>
          <w:bCs/>
          <w:highlight w:val="green"/>
        </w:rPr>
        <w:t>life-threatened</w:t>
      </w:r>
      <w:r w:rsidRPr="001870B1">
        <w:rPr>
          <w:rStyle w:val="StyleUnderline"/>
          <w:highlight w:val="green"/>
        </w:rPr>
        <w:t xml:space="preserve">” situations were forced to wait for </w:t>
      </w:r>
      <w:r w:rsidRPr="00117ED3">
        <w:rPr>
          <w:rStyle w:val="StyleUnderline"/>
          <w:b/>
          <w:bCs/>
          <w:highlight w:val="green"/>
        </w:rPr>
        <w:t>more than two hours</w:t>
      </w:r>
      <w:r w:rsidRPr="00F03DD9">
        <w:rPr>
          <w:rStyle w:val="StyleUnderline"/>
        </w:rPr>
        <w:t xml:space="preserve"> for a response, while many others were left in “distress and pain”, it finds.</w:t>
      </w:r>
      <w:r w:rsidRPr="00F03DD9">
        <w:rPr>
          <w:szCs w:val="22"/>
        </w:rPr>
        <w:t xml:space="preserve"> The study, seen by The Times, claims that the death - at 4.35pm - was “potentially linked to a delayed response”. A further investigation is expected to confirm that the patient was waiting too long for the ambulance but cannot conclusively blame that for the patient’s death. </w:t>
      </w:r>
      <w:r w:rsidRPr="00F03DD9">
        <w:rPr>
          <w:rStyle w:val="StyleUnderline"/>
        </w:rPr>
        <w:t xml:space="preserve">The NHS London report says the death occurred over three hours after the </w:t>
      </w:r>
      <w:r w:rsidRPr="0089475E">
        <w:rPr>
          <w:rStyle w:val="StyleUnderline"/>
          <w:highlight w:val="green"/>
        </w:rPr>
        <w:t>London Ambulance Service</w:t>
      </w:r>
      <w:r w:rsidRPr="00F03DD9">
        <w:rPr>
          <w:rStyle w:val="StyleUnderline"/>
        </w:rPr>
        <w:t xml:space="preserve"> declared an “Internal Major Incident” and </w:t>
      </w:r>
      <w:r w:rsidRPr="0089475E">
        <w:rPr>
          <w:rStyle w:val="StyleUnderline"/>
          <w:highlight w:val="green"/>
        </w:rPr>
        <w:t xml:space="preserve">called on the unions to </w:t>
      </w:r>
      <w:r w:rsidRPr="00117ED3">
        <w:rPr>
          <w:rStyle w:val="StyleUnderline"/>
          <w:b/>
          <w:bCs/>
          <w:highlight w:val="green"/>
        </w:rPr>
        <w:t>repudiate the strike</w:t>
      </w:r>
      <w:r w:rsidRPr="0089475E">
        <w:rPr>
          <w:szCs w:val="22"/>
          <w:highlight w:val="green"/>
        </w:rPr>
        <w:t>.</w:t>
      </w:r>
      <w:r w:rsidRPr="00F03DD9">
        <w:rPr>
          <w:szCs w:val="22"/>
        </w:rPr>
        <w:t xml:space="preserve"> Services were so clogged up by then that dozens of emergency cases were being held with many patients forced to wait an hour or longer for a response. </w:t>
      </w:r>
      <w:r w:rsidRPr="00F03DD9">
        <w:rPr>
          <w:rStyle w:val="StyleUnderline"/>
        </w:rPr>
        <w:t xml:space="preserve">However, </w:t>
      </w:r>
      <w:r w:rsidRPr="0089475E">
        <w:rPr>
          <w:rStyle w:val="StyleUnderline"/>
          <w:highlight w:val="green"/>
        </w:rPr>
        <w:t>the strike continued and very few</w:t>
      </w:r>
      <w:r w:rsidRPr="00F03DD9">
        <w:rPr>
          <w:rStyle w:val="StyleUnderline"/>
        </w:rPr>
        <w:t xml:space="preserve"> members of </w:t>
      </w:r>
      <w:r w:rsidRPr="0089475E">
        <w:rPr>
          <w:rStyle w:val="StyleUnderline"/>
          <w:highlight w:val="green"/>
        </w:rPr>
        <w:t>staff returned to work</w:t>
      </w:r>
      <w:r w:rsidRPr="00F03DD9">
        <w:rPr>
          <w:rStyle w:val="StyleUnderline"/>
        </w:rPr>
        <w:t xml:space="preserve">, the study says. </w:t>
      </w:r>
      <w:r w:rsidRPr="0089475E">
        <w:rPr>
          <w:rStyle w:val="StyleUnderline"/>
          <w:highlight w:val="green"/>
        </w:rPr>
        <w:t>Hundreds of people</w:t>
      </w:r>
      <w:r w:rsidRPr="00F03DD9">
        <w:rPr>
          <w:rStyle w:val="StyleUnderline"/>
        </w:rPr>
        <w:t xml:space="preserve"> who needed urgent medical attention </w:t>
      </w:r>
      <w:r w:rsidRPr="0089475E">
        <w:rPr>
          <w:rStyle w:val="StyleUnderline"/>
          <w:highlight w:val="green"/>
        </w:rPr>
        <w:t>received delays in their care</w:t>
      </w:r>
      <w:r w:rsidRPr="00F03DD9">
        <w:rPr>
          <w:rStyle w:val="StyleUnderline"/>
        </w:rPr>
        <w:t xml:space="preserve">. Some 875 </w:t>
      </w:r>
      <w:r w:rsidRPr="0089475E">
        <w:rPr>
          <w:rStyle w:val="StyleUnderline"/>
          <w:highlight w:val="green"/>
        </w:rPr>
        <w:t>patients in</w:t>
      </w:r>
      <w:r w:rsidRPr="00F03DD9">
        <w:rPr>
          <w:rStyle w:val="StyleUnderline"/>
        </w:rPr>
        <w:t xml:space="preserve"> “potential immediately </w:t>
      </w:r>
      <w:r w:rsidRPr="0089475E">
        <w:rPr>
          <w:rStyle w:val="StyleUnderline"/>
          <w:highlight w:val="green"/>
        </w:rPr>
        <w:t>life-threatened” situations</w:t>
      </w:r>
      <w:r w:rsidRPr="00F03DD9">
        <w:rPr>
          <w:rStyle w:val="StyleUnderline"/>
        </w:rPr>
        <w:t xml:space="preserve"> - classified as category A - </w:t>
      </w:r>
      <w:r w:rsidRPr="0089475E">
        <w:rPr>
          <w:rStyle w:val="StyleUnderline"/>
          <w:highlight w:val="green"/>
        </w:rPr>
        <w:t>were forced to wait</w:t>
      </w:r>
      <w:r w:rsidRPr="00F03DD9">
        <w:rPr>
          <w:rStyle w:val="StyleUnderline"/>
        </w:rPr>
        <w:t xml:space="preserve"> longer than the eight-minute target for an urgent response.</w:t>
      </w:r>
      <w:r w:rsidRPr="00F03DD9">
        <w:rPr>
          <w:szCs w:val="22"/>
        </w:rPr>
        <w:t xml:space="preserve"> Of those, 318 waited longer than 19 minutes</w:t>
      </w:r>
      <w:r w:rsidRPr="00F03DD9">
        <w:rPr>
          <w:rStyle w:val="StyleUnderline"/>
        </w:rPr>
        <w:t xml:space="preserve">. By the evening some patients whose lives were at the highest level of risk classified had to wait more than two hours. </w:t>
      </w:r>
      <w:r w:rsidRPr="00F03DD9">
        <w:rPr>
          <w:szCs w:val="22"/>
        </w:rPr>
        <w:t xml:space="preserve">The NHS London report concludes that </w:t>
      </w:r>
      <w:r w:rsidRPr="0020373A">
        <w:rPr>
          <w:rStyle w:val="StyleUnderline"/>
          <w:highlight w:val="green"/>
        </w:rPr>
        <w:t>the action had</w:t>
      </w:r>
      <w:r w:rsidRPr="00F03DD9">
        <w:rPr>
          <w:rStyle w:val="StyleUnderline"/>
        </w:rPr>
        <w:t xml:space="preserve"> a “</w:t>
      </w:r>
      <w:r w:rsidRPr="0020373A">
        <w:rPr>
          <w:rStyle w:val="StyleUnderline"/>
          <w:highlight w:val="green"/>
        </w:rPr>
        <w:t>significant effect” on</w:t>
      </w:r>
      <w:r w:rsidRPr="00F03DD9">
        <w:rPr>
          <w:rStyle w:val="StyleUnderline"/>
        </w:rPr>
        <w:t xml:space="preserve"> the operational </w:t>
      </w:r>
      <w:r w:rsidRPr="0020373A">
        <w:rPr>
          <w:rStyle w:val="StyleUnderline"/>
          <w:highlight w:val="green"/>
        </w:rPr>
        <w:t>capability of the ambulance service</w:t>
      </w:r>
      <w:r w:rsidRPr="00F03DD9">
        <w:rPr>
          <w:szCs w:val="22"/>
        </w:rPr>
        <w:t>. It fears that “</w:t>
      </w:r>
      <w:r w:rsidRPr="00F03DD9">
        <w:rPr>
          <w:rStyle w:val="StyleUnderline"/>
        </w:rPr>
        <w:t xml:space="preserve">timely, consistent, effective and </w:t>
      </w:r>
      <w:r w:rsidRPr="00117ED3">
        <w:rPr>
          <w:rStyle w:val="StyleUnderline"/>
          <w:b/>
          <w:bCs/>
          <w:highlight w:val="green"/>
        </w:rPr>
        <w:t>safe</w:t>
      </w:r>
      <w:r w:rsidRPr="00F03DD9">
        <w:rPr>
          <w:rStyle w:val="StyleUnderline"/>
        </w:rPr>
        <w:t xml:space="preserve"> clinical </w:t>
      </w:r>
      <w:r w:rsidRPr="00117ED3">
        <w:rPr>
          <w:rStyle w:val="StyleUnderline"/>
          <w:b/>
          <w:bCs/>
          <w:highlight w:val="green"/>
        </w:rPr>
        <w:t>care”</w:t>
      </w:r>
      <w:r w:rsidRPr="0089475E">
        <w:rPr>
          <w:rStyle w:val="StyleUnderline"/>
          <w:highlight w:val="green"/>
        </w:rPr>
        <w:t xml:space="preserve"> was not delivered</w:t>
      </w:r>
      <w:r w:rsidRPr="00F03DD9">
        <w:rPr>
          <w:szCs w:val="22"/>
        </w:rPr>
        <w:t xml:space="preserve">. “Undoubtedly some patients waited too long for an ambulance, in particular those patients with </w:t>
      </w:r>
      <w:proofErr w:type="spellStart"/>
      <w:r w:rsidRPr="00F03DD9">
        <w:rPr>
          <w:szCs w:val="22"/>
        </w:rPr>
        <w:t>non life-threatening</w:t>
      </w:r>
      <w:proofErr w:type="spellEnd"/>
      <w:r w:rsidRPr="00F03DD9">
        <w:rPr>
          <w:szCs w:val="22"/>
        </w:rPr>
        <w:t xml:space="preserve"> conditions and it is </w:t>
      </w:r>
      <w:proofErr w:type="spellStart"/>
      <w:r w:rsidRPr="00F03DD9">
        <w:rPr>
          <w:szCs w:val="22"/>
        </w:rPr>
        <w:t>recognised</w:t>
      </w:r>
      <w:proofErr w:type="spellEnd"/>
      <w:r w:rsidRPr="00F03DD9">
        <w:rPr>
          <w:szCs w:val="22"/>
        </w:rPr>
        <w:t xml:space="preserve"> that these patients were often in distress and pain,” it concludes. The report finds that the majority of patients had to wait longer than nationally mandated standards. </w:t>
      </w:r>
      <w:r w:rsidRPr="00F03DD9">
        <w:rPr>
          <w:rStyle w:val="StyleUnderline"/>
        </w:rPr>
        <w:t xml:space="preserve">The expectation was that 30 per cent of staff would walk out but over half actually did </w:t>
      </w:r>
      <w:r w:rsidRPr="0089475E">
        <w:rPr>
          <w:rStyle w:val="StyleUnderline"/>
          <w:highlight w:val="green"/>
        </w:rPr>
        <w:t>and the service was not able to handle it</w:t>
      </w:r>
      <w:r w:rsidRPr="00F03DD9">
        <w:rPr>
          <w:rStyle w:val="StyleUnderline"/>
        </w:rPr>
        <w:t>.</w:t>
      </w:r>
      <w:r w:rsidRPr="00F03DD9">
        <w:rPr>
          <w:szCs w:val="22"/>
        </w:rPr>
        <w:t xml:space="preserve"> In some parts of the capital staffing levels fell to just 10 per cent. ADVERTISEMENT The report reveals how 117 calls were being held by 1pm, with over 50 waiting more than an hour. By 4pm four category A </w:t>
      </w:r>
      <w:r w:rsidRPr="001870B1">
        <w:rPr>
          <w:rStyle w:val="StyleUnderline"/>
        </w:rPr>
        <w:t>patients were being held for more than an hour.</w:t>
      </w:r>
      <w:r w:rsidRPr="00F03DD9">
        <w:rPr>
          <w:szCs w:val="22"/>
        </w:rPr>
        <w:t xml:space="preserve"> By the evening dozens of emergency cases were not responded to for between one or two hours. The ambulance service has a target of responding to three quarters of category A calls within 8 minutes. On November 30, that fell to below one quarter. </w:t>
      </w:r>
      <w:r w:rsidRPr="001870B1">
        <w:rPr>
          <w:rStyle w:val="StyleUnderline"/>
        </w:rPr>
        <w:t xml:space="preserve">It insists that </w:t>
      </w:r>
      <w:r w:rsidRPr="0089475E">
        <w:rPr>
          <w:rStyle w:val="StyleUnderline"/>
          <w:highlight w:val="green"/>
        </w:rPr>
        <w:t>future strikes must be better dealt with</w:t>
      </w:r>
      <w:r w:rsidRPr="001870B1">
        <w:rPr>
          <w:rStyle w:val="StyleUnderline"/>
        </w:rPr>
        <w:t>.</w:t>
      </w:r>
    </w:p>
    <w:p w14:paraId="402BBCC0" w14:textId="77777777" w:rsidR="006168F9" w:rsidRPr="006168F9" w:rsidRDefault="006168F9" w:rsidP="006168F9"/>
    <w:p w14:paraId="467733A6" w14:textId="2D81AE81" w:rsidR="004966AF" w:rsidRDefault="000C652D" w:rsidP="000C652D">
      <w:pPr>
        <w:pStyle w:val="Heading2"/>
      </w:pPr>
      <w:r>
        <w:lastRenderedPageBreak/>
        <w:t>Case</w:t>
      </w:r>
    </w:p>
    <w:sectPr w:rsidR="004966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13FB"/>
    <w:rsid w:val="000029E3"/>
    <w:rsid w:val="000029E8"/>
    <w:rsid w:val="00004225"/>
    <w:rsid w:val="000066CA"/>
    <w:rsid w:val="00007264"/>
    <w:rsid w:val="000076A9"/>
    <w:rsid w:val="0001411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C652D"/>
    <w:rsid w:val="000D26A6"/>
    <w:rsid w:val="000D2B90"/>
    <w:rsid w:val="000D6ED8"/>
    <w:rsid w:val="000D717B"/>
    <w:rsid w:val="000E4499"/>
    <w:rsid w:val="00100B28"/>
    <w:rsid w:val="0010100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6AD"/>
    <w:rsid w:val="001B73E3"/>
    <w:rsid w:val="001C316D"/>
    <w:rsid w:val="001C53CE"/>
    <w:rsid w:val="001D1A0D"/>
    <w:rsid w:val="001D36BF"/>
    <w:rsid w:val="001D4C28"/>
    <w:rsid w:val="001E0B1F"/>
    <w:rsid w:val="001E0C0F"/>
    <w:rsid w:val="001E1E0B"/>
    <w:rsid w:val="001F1173"/>
    <w:rsid w:val="001F7C35"/>
    <w:rsid w:val="002005A8"/>
    <w:rsid w:val="0020373A"/>
    <w:rsid w:val="00203DD8"/>
    <w:rsid w:val="00204E1D"/>
    <w:rsid w:val="002059BD"/>
    <w:rsid w:val="00207FD8"/>
    <w:rsid w:val="00210FAF"/>
    <w:rsid w:val="00213B1E"/>
    <w:rsid w:val="00215284"/>
    <w:rsid w:val="002168F2"/>
    <w:rsid w:val="0022589F"/>
    <w:rsid w:val="002343FE"/>
    <w:rsid w:val="00235F7B"/>
    <w:rsid w:val="002361F8"/>
    <w:rsid w:val="002502CF"/>
    <w:rsid w:val="002552D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3071"/>
    <w:rsid w:val="00383B19"/>
    <w:rsid w:val="00384CBC"/>
    <w:rsid w:val="0039234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6AF"/>
    <w:rsid w:val="00496A1C"/>
    <w:rsid w:val="00496BB2"/>
    <w:rsid w:val="004A5C7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4C3"/>
    <w:rsid w:val="005C4515"/>
    <w:rsid w:val="005C5602"/>
    <w:rsid w:val="005C74A6"/>
    <w:rsid w:val="005D3B4D"/>
    <w:rsid w:val="005D615C"/>
    <w:rsid w:val="005E1860"/>
    <w:rsid w:val="005F063B"/>
    <w:rsid w:val="005F192D"/>
    <w:rsid w:val="005F24C8"/>
    <w:rsid w:val="005F26AF"/>
    <w:rsid w:val="00607D6C"/>
    <w:rsid w:val="0061383D"/>
    <w:rsid w:val="00614D69"/>
    <w:rsid w:val="006168F9"/>
    <w:rsid w:val="00617030"/>
    <w:rsid w:val="00621301"/>
    <w:rsid w:val="0062173F"/>
    <w:rsid w:val="006235FB"/>
    <w:rsid w:val="00626A15"/>
    <w:rsid w:val="006379E9"/>
    <w:rsid w:val="006438CB"/>
    <w:rsid w:val="00644F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00C"/>
    <w:rsid w:val="006F32C9"/>
    <w:rsid w:val="006F3834"/>
    <w:rsid w:val="006F5693"/>
    <w:rsid w:val="006F5D4C"/>
    <w:rsid w:val="00717B01"/>
    <w:rsid w:val="007213FB"/>
    <w:rsid w:val="007227D9"/>
    <w:rsid w:val="0072491F"/>
    <w:rsid w:val="00725598"/>
    <w:rsid w:val="00732674"/>
    <w:rsid w:val="007374A1"/>
    <w:rsid w:val="00752712"/>
    <w:rsid w:val="00753A84"/>
    <w:rsid w:val="007611F5"/>
    <w:rsid w:val="007619E4"/>
    <w:rsid w:val="00761E75"/>
    <w:rsid w:val="0076495E"/>
    <w:rsid w:val="00765FC8"/>
    <w:rsid w:val="00775694"/>
    <w:rsid w:val="00793F46"/>
    <w:rsid w:val="007A1325"/>
    <w:rsid w:val="007A1A18"/>
    <w:rsid w:val="007A3AA5"/>
    <w:rsid w:val="007A3BAF"/>
    <w:rsid w:val="007B53D8"/>
    <w:rsid w:val="007C22C5"/>
    <w:rsid w:val="007C57E1"/>
    <w:rsid w:val="007C5811"/>
    <w:rsid w:val="007D2DF5"/>
    <w:rsid w:val="007D451A"/>
    <w:rsid w:val="007D5E3E"/>
    <w:rsid w:val="007D7596"/>
    <w:rsid w:val="007E242C"/>
    <w:rsid w:val="007E24F0"/>
    <w:rsid w:val="007E55B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698"/>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C07"/>
    <w:rsid w:val="009A1467"/>
    <w:rsid w:val="009A6464"/>
    <w:rsid w:val="009B69F5"/>
    <w:rsid w:val="009C5FF7"/>
    <w:rsid w:val="009C6292"/>
    <w:rsid w:val="009D15DB"/>
    <w:rsid w:val="009D3133"/>
    <w:rsid w:val="009E160D"/>
    <w:rsid w:val="009F1CBB"/>
    <w:rsid w:val="009F3305"/>
    <w:rsid w:val="009F6FB2"/>
    <w:rsid w:val="00A02B59"/>
    <w:rsid w:val="00A071C0"/>
    <w:rsid w:val="00A1228B"/>
    <w:rsid w:val="00A21CA1"/>
    <w:rsid w:val="00A22670"/>
    <w:rsid w:val="00A24B35"/>
    <w:rsid w:val="00A271BA"/>
    <w:rsid w:val="00A27F86"/>
    <w:rsid w:val="00A377B1"/>
    <w:rsid w:val="00A431C6"/>
    <w:rsid w:val="00A54315"/>
    <w:rsid w:val="00A60FBC"/>
    <w:rsid w:val="00A65C0B"/>
    <w:rsid w:val="00A776BA"/>
    <w:rsid w:val="00A81FD2"/>
    <w:rsid w:val="00A8441A"/>
    <w:rsid w:val="00A8674A"/>
    <w:rsid w:val="00A96E24"/>
    <w:rsid w:val="00AA6F6E"/>
    <w:rsid w:val="00AA755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644"/>
    <w:rsid w:val="00C10856"/>
    <w:rsid w:val="00C203FA"/>
    <w:rsid w:val="00C244F5"/>
    <w:rsid w:val="00C305BA"/>
    <w:rsid w:val="00C3164F"/>
    <w:rsid w:val="00C31B5E"/>
    <w:rsid w:val="00C34D3E"/>
    <w:rsid w:val="00C35B37"/>
    <w:rsid w:val="00C3747A"/>
    <w:rsid w:val="00C37F29"/>
    <w:rsid w:val="00C55685"/>
    <w:rsid w:val="00C56DCC"/>
    <w:rsid w:val="00C57075"/>
    <w:rsid w:val="00C72AFE"/>
    <w:rsid w:val="00C8153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36D"/>
    <w:rsid w:val="00E47013"/>
    <w:rsid w:val="00E541F9"/>
    <w:rsid w:val="00E57B79"/>
    <w:rsid w:val="00E57E36"/>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C48472"/>
  <w14:defaultImageDpi w14:val="300"/>
  <w15:docId w15:val="{0A294BC0-1EAF-B84E-AFD3-D20B93AF9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228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122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22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22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A122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2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28B"/>
  </w:style>
  <w:style w:type="character" w:customStyle="1" w:styleId="Heading1Char">
    <w:name w:val="Heading 1 Char"/>
    <w:aliases w:val="Pocket Char"/>
    <w:basedOn w:val="DefaultParagraphFont"/>
    <w:link w:val="Heading1"/>
    <w:uiPriority w:val="9"/>
    <w:rsid w:val="00A1228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1228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1228B"/>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1228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228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1228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A1228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1228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1228B"/>
    <w:rPr>
      <w:color w:val="auto"/>
      <w:u w:val="none"/>
    </w:rPr>
  </w:style>
  <w:style w:type="paragraph" w:styleId="DocumentMap">
    <w:name w:val="Document Map"/>
    <w:basedOn w:val="Normal"/>
    <w:link w:val="DocumentMapChar"/>
    <w:uiPriority w:val="99"/>
    <w:semiHidden/>
    <w:unhideWhenUsed/>
    <w:rsid w:val="00A122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228B"/>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4966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4966AF"/>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9/02/01/the-need-for-paramedics-is-growing-but-strong-labor-market-makes-hiring-hard.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inkadvisor.com/2021/03/10/harry-dent-biggest-crash-ever-likely-by-end-of-jun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5" Type="http://schemas.openxmlformats.org/officeDocument/2006/relationships/numbering" Target="numbering.xml"/><Relationship Id="rId15" Type="http://schemas.openxmlformats.org/officeDocument/2006/relationships/hyperlink" Target="https://www.thetimes.co.uk/article/pensioners-death-linked-to-ambulance-strike-m89w3tkcx3t" TargetMode="External"/><Relationship Id="rId10" Type="http://schemas.openxmlformats.org/officeDocument/2006/relationships/hyperlink" Target="https://www.nytimes.com/2020/08/19/business/dealbook/stock-market-record-high.html" TargetMode="External"/><Relationship Id="rId4" Type="http://schemas.openxmlformats.org/officeDocument/2006/relationships/customXml" Target="../customXml/item4.xml"/><Relationship Id="rId9" Type="http://schemas.openxmlformats.org/officeDocument/2006/relationships/hyperlink" Target="https://www.forbes.com/sites/timworstall/2015/09/18/the-real-value-of-a-universal-basic-income-is-that-it-raises-the-reservation-wage/?sh=56b3995a7ca1" TargetMode="External"/><Relationship Id="rId14" Type="http://schemas.openxmlformats.org/officeDocument/2006/relationships/hyperlink" Target="https://www.cnbc.com/2019/02/01/nonfarm-payrolls-january-201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11</Pages>
  <Words>5887</Words>
  <Characters>33557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34</cp:revision>
  <dcterms:created xsi:type="dcterms:W3CDTF">2021-12-02T22:02:00Z</dcterms:created>
  <dcterms:modified xsi:type="dcterms:W3CDTF">2021-12-03T02:02:00Z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