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DDBF2" w14:textId="2A38A2FF" w:rsidR="00E54000" w:rsidRDefault="00E54000" w:rsidP="00E54000">
      <w:pPr>
        <w:pStyle w:val="Heading1"/>
      </w:pPr>
      <w:r>
        <w:t>1NC</w:t>
      </w:r>
    </w:p>
    <w:p w14:paraId="5D7D47CE" w14:textId="77777777" w:rsidR="00E54000" w:rsidRPr="00E54000" w:rsidRDefault="00E54000" w:rsidP="00E54000"/>
    <w:p w14:paraId="5F0D2CD0" w14:textId="36BDE9C4" w:rsidR="00511AA5" w:rsidRDefault="00511AA5" w:rsidP="00511AA5">
      <w:pPr>
        <w:pStyle w:val="Heading2"/>
      </w:pPr>
      <w:r>
        <w:lastRenderedPageBreak/>
        <w:t>Off</w:t>
      </w:r>
    </w:p>
    <w:p w14:paraId="29BAED43" w14:textId="5DACEFAD" w:rsidR="00A71F96" w:rsidRDefault="00896579">
      <w:pPr>
        <w:pStyle w:val="Heading3"/>
      </w:pPr>
      <w:r>
        <w:lastRenderedPageBreak/>
        <w:t>1</w:t>
      </w:r>
    </w:p>
    <w:p w14:paraId="2A1E899C" w14:textId="77777777" w:rsidR="00A71F96" w:rsidRDefault="00A71F96" w:rsidP="00A71F96">
      <w:pPr>
        <w:pStyle w:val="Heading4"/>
      </w:pPr>
      <w:proofErr w:type="spellStart"/>
      <w:r>
        <w:t>Interp</w:t>
      </w:r>
      <w:proofErr w:type="spellEnd"/>
      <w:r>
        <w:t xml:space="preserve"> --- Outer space is the space between the atmospheres of celestial bodies </w:t>
      </w:r>
    </w:p>
    <w:p w14:paraId="7091F757" w14:textId="77777777" w:rsidR="00A71F96" w:rsidRPr="00B42015" w:rsidRDefault="00A71F96" w:rsidP="00A71F96">
      <w:r w:rsidRPr="005719AA">
        <w:rPr>
          <w:rStyle w:val="Style13ptBold"/>
        </w:rPr>
        <w:t>New World Encyclopedia ND</w:t>
      </w:r>
      <w:r>
        <w:t xml:space="preserve"> [New World Encyclopedia, No Date, “Outer space” New World Encyclopedia, accessed 12-14-2021, </w:t>
      </w:r>
      <w:hyperlink r:id="rId6" w:history="1">
        <w:r w:rsidRPr="00F969F9">
          <w:rPr>
            <w:rStyle w:val="Hyperlink"/>
          </w:rPr>
          <w:t>https://www.newworldencyclopedia.org/entry/outer_space</w:t>
        </w:r>
      </w:hyperlink>
      <w:r w:rsidRPr="00B42015">
        <w:t xml:space="preserve"> </w:t>
      </w:r>
      <w:proofErr w:type="spellStart"/>
      <w:r w:rsidRPr="00B42015">
        <w:t>w</w:t>
      </w:r>
      <w:r>
        <w:t>w</w:t>
      </w:r>
      <w:proofErr w:type="spellEnd"/>
      <w:r>
        <w:t xml:space="preserve"> </w:t>
      </w:r>
    </w:p>
    <w:p w14:paraId="2ACAC45C" w14:textId="77777777" w:rsidR="00A71F96" w:rsidRDefault="00A71F96" w:rsidP="00A71F96">
      <w:pPr>
        <w:rPr>
          <w:sz w:val="12"/>
        </w:rPr>
      </w:pPr>
      <w:r w:rsidRPr="000C7E24">
        <w:rPr>
          <w:rStyle w:val="Emphasis"/>
          <w:highlight w:val="green"/>
        </w:rPr>
        <w:t>Outer space</w:t>
      </w:r>
      <w:r w:rsidRPr="000C7E24">
        <w:rPr>
          <w:sz w:val="12"/>
        </w:rPr>
        <w:t xml:space="preserve"> (often called space) </w:t>
      </w:r>
      <w:r w:rsidRPr="000C7E24">
        <w:rPr>
          <w:rStyle w:val="Emphasis"/>
          <w:highlight w:val="green"/>
        </w:rPr>
        <w:t>consists of the</w:t>
      </w:r>
      <w:r w:rsidRPr="000C7E24">
        <w:rPr>
          <w:sz w:val="12"/>
        </w:rPr>
        <w:t xml:space="preserve"> relatively </w:t>
      </w:r>
      <w:r w:rsidRPr="005719AA">
        <w:rPr>
          <w:rStyle w:val="Emphasis"/>
        </w:rPr>
        <w:t xml:space="preserve">empty </w:t>
      </w:r>
      <w:r w:rsidRPr="000C7E24">
        <w:rPr>
          <w:rStyle w:val="Emphasis"/>
          <w:highlight w:val="green"/>
        </w:rPr>
        <w:t>regions of the universe outside the atmospheres of celestial bodies</w:t>
      </w:r>
      <w:r w:rsidRPr="005719AA">
        <w:rPr>
          <w:rStyle w:val="Emphasis"/>
        </w:rPr>
        <w:t>.</w:t>
      </w:r>
      <w:r w:rsidRPr="000C7E24">
        <w:rPr>
          <w:sz w:val="12"/>
        </w:rPr>
        <w:t xml:space="preserve"> </w:t>
      </w:r>
      <w:r w:rsidRPr="006678ED">
        <w:rPr>
          <w:rStyle w:val="Emphasis"/>
        </w:rPr>
        <w:t>Outer space is used to distinguish it from airspace and terrestrial locations</w:t>
      </w:r>
      <w:r w:rsidRPr="000C7E24">
        <w:rPr>
          <w:sz w:val="12"/>
        </w:rPr>
        <w:t xml:space="preserve">. There is no clear boundary between Earth's atmosphere and space, as the density of the atmosphere gradually decreases as the altitude </w:t>
      </w:r>
      <w:proofErr w:type="gramStart"/>
      <w:r w:rsidRPr="000C7E24">
        <w:rPr>
          <w:sz w:val="12"/>
        </w:rPr>
        <w:t>increases.¶</w:t>
      </w:r>
      <w:proofErr w:type="gramEnd"/>
      <w:r w:rsidRPr="000C7E24">
        <w:rPr>
          <w:sz w:val="12"/>
        </w:rPr>
        <w:t xml:space="preserve"> </w:t>
      </w:r>
      <w:r w:rsidRPr="000C7E24">
        <w:rPr>
          <w:rStyle w:val="Emphasis"/>
        </w:rPr>
        <w:t xml:space="preserve">For </w:t>
      </w:r>
      <w:r w:rsidRPr="000C7E24">
        <w:rPr>
          <w:rStyle w:val="Emphasis"/>
          <w:highlight w:val="green"/>
        </w:rPr>
        <w:t>practical purposes</w:t>
      </w:r>
      <w:r w:rsidRPr="000C7E24">
        <w:rPr>
          <w:sz w:val="12"/>
        </w:rPr>
        <w:t xml:space="preserve">, the Fédération </w:t>
      </w:r>
      <w:proofErr w:type="spellStart"/>
      <w:r w:rsidRPr="000C7E24">
        <w:rPr>
          <w:sz w:val="12"/>
        </w:rPr>
        <w:t>Aéronautique</w:t>
      </w:r>
      <w:proofErr w:type="spellEnd"/>
      <w:r w:rsidRPr="000C7E24">
        <w:rPr>
          <w:sz w:val="12"/>
        </w:rPr>
        <w:t xml:space="preserve"> </w:t>
      </w:r>
      <w:proofErr w:type="spellStart"/>
      <w:r w:rsidRPr="000C7E24">
        <w:rPr>
          <w:sz w:val="12"/>
        </w:rPr>
        <w:t>Internationale</w:t>
      </w:r>
      <w:proofErr w:type="spellEnd"/>
      <w:r w:rsidRPr="000C7E24">
        <w:rPr>
          <w:sz w:val="12"/>
        </w:rPr>
        <w:t xml:space="preserve"> has established the Kármán line, at </w:t>
      </w:r>
      <w:r w:rsidRPr="000C7E24">
        <w:rPr>
          <w:rStyle w:val="Emphasis"/>
          <w:highlight w:val="green"/>
        </w:rPr>
        <w:t>an altitude of 100 kilometers</w:t>
      </w:r>
      <w:r w:rsidRPr="000C7E24">
        <w:rPr>
          <w:rStyle w:val="Emphasis"/>
        </w:rPr>
        <w:t xml:space="preserve"> (62 mi), as a working definition for </w:t>
      </w:r>
      <w:r w:rsidRPr="000C7E24">
        <w:rPr>
          <w:rStyle w:val="Emphasis"/>
          <w:highlight w:val="green"/>
        </w:rPr>
        <w:t>the boundary between aeronautics and astronautics</w:t>
      </w:r>
      <w:r w:rsidRPr="000C7E24">
        <w:rPr>
          <w:sz w:val="12"/>
        </w:rPr>
        <w:t xml:space="preserve">. This line was chosen because, as Theodore von Kármán calculated, a vehicle traveling above that altitude would have to move faster than orbital velocity to derive sufficient aerodynamic lift from the atmosphere to support itself. The United States designates people who travel above an altitude of 50 miles (80 km) as astronauts. During re-entry, roughly 120 kilometers (75 mi) marks the boundary where atmospheric drag becomes noticeable, depending on the ballistic coefficient of the </w:t>
      </w:r>
      <w:proofErr w:type="gramStart"/>
      <w:r w:rsidRPr="000C7E24">
        <w:rPr>
          <w:sz w:val="12"/>
        </w:rPr>
        <w:t>vehicle.¶</w:t>
      </w:r>
      <w:proofErr w:type="gramEnd"/>
      <w:r w:rsidRPr="000C7E24">
        <w:rPr>
          <w:sz w:val="12"/>
        </w:rPr>
        <w:t xml:space="preserve"> Contrary to popular understanding, outer space is not completely empty, that is, it is not a perfect vacuum. Rather, it contains a low density of particles, predominantly hydrogen plasma, as well as electromagnetic radiation. Hypothetically, it also contains dark matter and dark energy. </w:t>
      </w:r>
    </w:p>
    <w:p w14:paraId="3FDBCBB9" w14:textId="77777777" w:rsidR="00A71F96" w:rsidRDefault="00A71F96" w:rsidP="00A71F96">
      <w:pPr>
        <w:rPr>
          <w:sz w:val="12"/>
        </w:rPr>
      </w:pPr>
    </w:p>
    <w:p w14:paraId="6E234AED" w14:textId="77777777" w:rsidR="00A71F96" w:rsidRDefault="00A71F96" w:rsidP="00A71F96">
      <w:pPr>
        <w:pStyle w:val="Heading4"/>
      </w:pPr>
      <w:r>
        <w:t>Insert Violation --- planets have atmospheres --- planets large enough to warrant exploring and colonizing have atmospheres even if they aren’t habitable to humans they still exist and should be the Brightline of what is and isn’t topical</w:t>
      </w:r>
    </w:p>
    <w:p w14:paraId="5AFE5451" w14:textId="77777777" w:rsidR="00A71F96" w:rsidRPr="002C4DD2" w:rsidRDefault="00A71F96" w:rsidP="00A71F96"/>
    <w:p w14:paraId="69F588C1" w14:textId="77777777" w:rsidR="00A71F96" w:rsidRDefault="00A71F96" w:rsidP="00A71F96">
      <w:pPr>
        <w:pStyle w:val="Heading4"/>
      </w:pPr>
      <w:r>
        <w:t xml:space="preserve">Standards --- </w:t>
      </w:r>
    </w:p>
    <w:p w14:paraId="0B8C5272" w14:textId="77777777" w:rsidR="00A71F96" w:rsidRPr="0047394B" w:rsidRDefault="00A71F96" w:rsidP="00A71F96">
      <w:pPr>
        <w:pStyle w:val="Heading4"/>
      </w:pPr>
      <w:r>
        <w:t xml:space="preserve">[1] Limits --- limiting the </w:t>
      </w:r>
      <w:proofErr w:type="spellStart"/>
      <w:r>
        <w:t>aff</w:t>
      </w:r>
      <w:proofErr w:type="spellEnd"/>
      <w:r>
        <w:t xml:space="preserve"> to be outside the atmosphere of celestial bodies and above 100km above the earth creates a stable definition of what is and isn’t topical, telescopes, asteroids, and satellites are T but preventing limits out colonization </w:t>
      </w:r>
      <w:proofErr w:type="spellStart"/>
      <w:r>
        <w:t>affs</w:t>
      </w:r>
      <w:proofErr w:type="spellEnd"/>
      <w:r>
        <w:t xml:space="preserve"> which reduces the topic by thousands of </w:t>
      </w:r>
      <w:proofErr w:type="spellStart"/>
      <w:r>
        <w:t>affs</w:t>
      </w:r>
      <w:proofErr w:type="spellEnd"/>
      <w:r>
        <w:t xml:space="preserve"> which allows for in-depth and nuanced debates</w:t>
      </w:r>
    </w:p>
    <w:p w14:paraId="0BCF488A" w14:textId="77777777" w:rsidR="00A71F96" w:rsidRPr="00A71F96" w:rsidRDefault="00A71F96" w:rsidP="00A71F96"/>
    <w:p w14:paraId="05524E72" w14:textId="54DF17EE" w:rsidR="00511AA5" w:rsidRDefault="00511AA5" w:rsidP="00511AA5">
      <w:pPr>
        <w:pStyle w:val="Heading2"/>
      </w:pPr>
      <w:r>
        <w:lastRenderedPageBreak/>
        <w:t>On</w:t>
      </w:r>
    </w:p>
    <w:p w14:paraId="7416A23D" w14:textId="008D1DE6" w:rsidR="00A71F96" w:rsidRDefault="00A71F96" w:rsidP="00B6092C">
      <w:pPr>
        <w:pStyle w:val="Heading3"/>
      </w:pPr>
      <w:r>
        <w:lastRenderedPageBreak/>
        <w:t>Plan</w:t>
      </w:r>
    </w:p>
    <w:p w14:paraId="3D31A6A8" w14:textId="77777777" w:rsidR="00A71F96" w:rsidRPr="00A71F96" w:rsidRDefault="00A71F96" w:rsidP="00A71F96">
      <w:pPr>
        <w:pStyle w:val="Heading4"/>
      </w:pPr>
      <w:r>
        <w:t xml:space="preserve">There is no solvency advocate – affirming the resolution is not enough to create a magical poof with fiat – we literally do not know how they’re enforcing </w:t>
      </w:r>
      <w:proofErr w:type="spellStart"/>
      <w:r>
        <w:t>bc</w:t>
      </w:r>
      <w:proofErr w:type="spellEnd"/>
      <w:r>
        <w:t xml:space="preserve"> Collins 8 just says policy is needed – incredibly abusive </w:t>
      </w:r>
      <w:proofErr w:type="spellStart"/>
      <w:r>
        <w:t>bc</w:t>
      </w:r>
      <w:proofErr w:type="spellEnd"/>
      <w:r>
        <w:t xml:space="preserve"> they can shift </w:t>
      </w:r>
    </w:p>
    <w:p w14:paraId="40C0BD79" w14:textId="77777777" w:rsidR="00A71F96" w:rsidRPr="00A71F96" w:rsidRDefault="00A71F96" w:rsidP="00A71F96"/>
    <w:p w14:paraId="32937AB1" w14:textId="58EF6C32" w:rsidR="00B6092C" w:rsidRDefault="00B6092C" w:rsidP="00B6092C">
      <w:pPr>
        <w:pStyle w:val="Heading3"/>
      </w:pPr>
      <w:r>
        <w:lastRenderedPageBreak/>
        <w:t>Adv 1</w:t>
      </w:r>
    </w:p>
    <w:p w14:paraId="5099BCD2" w14:textId="77EF0261" w:rsidR="00A71F96" w:rsidRDefault="00A71F96" w:rsidP="00A71F96">
      <w:r>
        <w:t>AT Haskins</w:t>
      </w:r>
    </w:p>
    <w:p w14:paraId="273B4D7C" w14:textId="76BAC973" w:rsidR="00A71F96" w:rsidRDefault="00A71F96" w:rsidP="00A71F96">
      <w:pPr>
        <w:pStyle w:val="ListParagraph"/>
        <w:numPr>
          <w:ilvl w:val="0"/>
          <w:numId w:val="14"/>
        </w:numPr>
      </w:pPr>
      <w:proofErr w:type="spellStart"/>
      <w:r>
        <w:t>Ev</w:t>
      </w:r>
      <w:proofErr w:type="spellEnd"/>
      <w:r>
        <w:t xml:space="preserve"> is in context of </w:t>
      </w:r>
      <w:proofErr w:type="gramStart"/>
      <w:r>
        <w:t>Trump ,</w:t>
      </w:r>
      <w:proofErr w:type="gramEnd"/>
      <w:r>
        <w:t xml:space="preserve"> we </w:t>
      </w:r>
      <w:proofErr w:type="spellStart"/>
      <w:r>
        <w:t>sippin</w:t>
      </w:r>
      <w:proofErr w:type="spellEnd"/>
      <w:r>
        <w:t xml:space="preserve"> </w:t>
      </w:r>
      <w:proofErr w:type="spellStart"/>
      <w:r>
        <w:t>neolib</w:t>
      </w:r>
      <w:proofErr w:type="spellEnd"/>
      <w:r>
        <w:t xml:space="preserve"> </w:t>
      </w:r>
      <w:proofErr w:type="spellStart"/>
      <w:r>
        <w:t>koolaid</w:t>
      </w:r>
      <w:proofErr w:type="spellEnd"/>
      <w:r>
        <w:t xml:space="preserve"> from </w:t>
      </w:r>
      <w:proofErr w:type="spellStart"/>
      <w:r>
        <w:t>biden</w:t>
      </w:r>
      <w:proofErr w:type="spellEnd"/>
      <w:r>
        <w:t xml:space="preserve"> now</w:t>
      </w:r>
    </w:p>
    <w:p w14:paraId="76CF2B8C" w14:textId="1884B7E8" w:rsidR="00A71F96" w:rsidRDefault="00A71F96" w:rsidP="00A71F96">
      <w:pPr>
        <w:pStyle w:val="ListParagraph"/>
        <w:numPr>
          <w:ilvl w:val="0"/>
          <w:numId w:val="14"/>
        </w:numPr>
      </w:pPr>
      <w:r>
        <w:t xml:space="preserve">Your authors say its </w:t>
      </w:r>
      <w:proofErr w:type="spellStart"/>
      <w:r>
        <w:t>unprobable</w:t>
      </w:r>
      <w:proofErr w:type="spellEnd"/>
      <w:r>
        <w:t xml:space="preserve"> – circumvents the </w:t>
      </w:r>
      <w:proofErr w:type="spellStart"/>
      <w:r>
        <w:t>aff</w:t>
      </w:r>
      <w:proofErr w:type="spellEnd"/>
      <w:r>
        <w:t xml:space="preserve"> – check the </w:t>
      </w:r>
      <w:proofErr w:type="spellStart"/>
      <w:r>
        <w:t>rehighlighting</w:t>
      </w:r>
      <w:proofErr w:type="spellEnd"/>
    </w:p>
    <w:p w14:paraId="205C17F2" w14:textId="6985D78C" w:rsidR="00A71F96" w:rsidRPr="005D70D5" w:rsidRDefault="00A71F96" w:rsidP="00A71F96">
      <w:r>
        <w:rPr>
          <w:rStyle w:val="Style13ptBold"/>
        </w:rPr>
        <w:t xml:space="preserve">1AC </w:t>
      </w:r>
      <w:r w:rsidRPr="005D70D5">
        <w:rPr>
          <w:rStyle w:val="Style13ptBold"/>
        </w:rPr>
        <w:t>Haskins 18.</w:t>
      </w:r>
      <w:r w:rsidRPr="005D70D5">
        <w:t xml:space="preserve"> [Caroline Haskins] 15 March 2018. The Outline. “THE LEGAL BATTLE TO COLONIZE MARS” Accessed 28 December 2021. &lt;https://theoutline.com/post/3739/mars-colony-settlement-spacex-elon-musk-trump&gt; //L. </w:t>
      </w:r>
      <w:proofErr w:type="spellStart"/>
      <w:r w:rsidRPr="005D70D5">
        <w:t>Su</w:t>
      </w:r>
      <w:proofErr w:type="spellEnd"/>
    </w:p>
    <w:p w14:paraId="080F6726" w14:textId="77777777" w:rsidR="00A71F96" w:rsidRPr="005D70D5" w:rsidRDefault="00A71F96" w:rsidP="00A71F96">
      <w:proofErr w:type="gramStart"/>
      <w:r w:rsidRPr="00A71F96">
        <w:t>So</w:t>
      </w:r>
      <w:proofErr w:type="gramEnd"/>
      <w:r w:rsidRPr="00A71F96">
        <w:t xml:space="preserve"> </w:t>
      </w:r>
      <w:r w:rsidRPr="00A71F96">
        <w:rPr>
          <w:u w:val="single"/>
        </w:rPr>
        <w:t>if Musk were to establish a private Martian settlement, that settlement would be an (illegal) territory of the United States.</w:t>
      </w:r>
      <w:r w:rsidRPr="00A71F96">
        <w:t xml:space="preserve"> But to a figure like Trump, who recently established the National Space Council and an agenda to support private space commerce, the prospect of a private Martian settlement may be appealing. And </w:t>
      </w:r>
      <w:r w:rsidRPr="00A71F96">
        <w:rPr>
          <w:u w:val="single"/>
        </w:rPr>
        <w:t>there’s ample precedent for the U.S. ignoring treaties that are inconvenient to its national interests</w:t>
      </w:r>
      <w:r w:rsidRPr="00A71F96">
        <w:t>. In fact, according to Dodge</w:t>
      </w:r>
      <w:r w:rsidRPr="00A71F96">
        <w:rPr>
          <w:u w:val="single"/>
        </w:rPr>
        <w:t>, the Cold-War-era Outer Space Treaty was written to be ambiguous and open to interpretation</w:t>
      </w:r>
      <w:r w:rsidRPr="00A71F96">
        <w:t xml:space="preserve">. “I think that [The </w:t>
      </w:r>
      <w:r w:rsidRPr="00A71F96">
        <w:rPr>
          <w:u w:val="single"/>
        </w:rPr>
        <w:t>Outer Space Treaty] was written that way purposefully to get some disparate factions — especially the U.S.S.R. and U.S.A., who were ideologically, of course, quite opposed at the time — to the same table</w:t>
      </w:r>
      <w:r w:rsidRPr="00A71F96">
        <w:t xml:space="preserve">,” Dodge said. But today, according to </w:t>
      </w:r>
      <w:proofErr w:type="spellStart"/>
      <w:r w:rsidRPr="00A71F96">
        <w:t>Listner</w:t>
      </w:r>
      <w:proofErr w:type="spellEnd"/>
      <w:r w:rsidRPr="00A71F96">
        <w:t xml:space="preserve">, </w:t>
      </w:r>
      <w:r w:rsidRPr="00A71F96">
        <w:rPr>
          <w:u w:val="single"/>
        </w:rPr>
        <w:t>this ambiguity could give nations like the U.S. wiggle room to manipulate the treaty's meaning.</w:t>
      </w:r>
      <w:r w:rsidRPr="00A71F96">
        <w:t xml:space="preserve"> “When it comes to the Outer Space Treaty, it’s about what we want it to say versus what it really does say,” </w:t>
      </w:r>
      <w:proofErr w:type="spellStart"/>
      <w:r w:rsidRPr="00A71F96">
        <w:t>Listner</w:t>
      </w:r>
      <w:proofErr w:type="spellEnd"/>
      <w:r w:rsidRPr="00A71F96">
        <w:t xml:space="preserve"> said. “I think </w:t>
      </w:r>
      <w:r w:rsidRPr="00A71F96">
        <w:rPr>
          <w:u w:val="single"/>
        </w:rPr>
        <w:t>if we really, really wanted [space colonization], we’re going to take a position that the Outer Space Treaty legally justifies it, even if it doesn’t</w:t>
      </w:r>
      <w:r w:rsidRPr="00A71F96">
        <w:t xml:space="preserve">. </w:t>
      </w:r>
      <w:r w:rsidRPr="00A71F96">
        <w:rPr>
          <w:u w:val="single"/>
        </w:rPr>
        <w:t>We’re going to make it say what we want it to say, even if it doesn’t say it.”</w:t>
      </w:r>
      <w:r w:rsidRPr="00A71F96">
        <w:t xml:space="preserve"> </w:t>
      </w:r>
      <w:r w:rsidRPr="00A71F96">
        <w:rPr>
          <w:sz w:val="16"/>
          <w:szCs w:val="16"/>
        </w:rPr>
        <w:t xml:space="preserve">However, it’s worth noting that the U.S. would face consequences for anything that went wrong during a mission. John </w:t>
      </w:r>
      <w:proofErr w:type="spellStart"/>
      <w:r w:rsidRPr="00A71F96">
        <w:rPr>
          <w:sz w:val="16"/>
          <w:szCs w:val="16"/>
        </w:rPr>
        <w:t>Rummel</w:t>
      </w:r>
      <w:proofErr w:type="spellEnd"/>
      <w:r w:rsidRPr="00A71F96">
        <w:rPr>
          <w:sz w:val="16"/>
          <w:szCs w:val="16"/>
        </w:rPr>
        <w:t>, a Senior Scientist at the Search for Extraterrestrial Life Institute</w:t>
      </w:r>
      <w:r w:rsidRPr="005D70D5">
        <w:rPr>
          <w:sz w:val="16"/>
          <w:szCs w:val="16"/>
        </w:rPr>
        <w:t xml:space="preserve">, said </w:t>
      </w:r>
      <w:r w:rsidRPr="00A71F96">
        <w:rPr>
          <w:rStyle w:val="Emphasis"/>
        </w:rPr>
        <w:t xml:space="preserve">that the </w:t>
      </w:r>
      <w:r w:rsidRPr="00A71F96">
        <w:rPr>
          <w:rStyle w:val="Emphasis"/>
          <w:highlight w:val="green"/>
        </w:rPr>
        <w:t>biological risks alone to Martian astronauts</w:t>
      </w:r>
      <w:r w:rsidRPr="00A71F96">
        <w:rPr>
          <w:rStyle w:val="Emphasis"/>
        </w:rPr>
        <w:t xml:space="preserve"> </w:t>
      </w:r>
      <w:r w:rsidRPr="00A71F96">
        <w:rPr>
          <w:rStyle w:val="Emphasis"/>
          <w:highlight w:val="green"/>
        </w:rPr>
        <w:t>could be significant</w:t>
      </w:r>
      <w:r w:rsidRPr="00A71F96">
        <w:rPr>
          <w:rStyle w:val="Emphasis"/>
        </w:rPr>
        <w:t xml:space="preserve">. “You </w:t>
      </w:r>
      <w:r w:rsidRPr="00A71F96">
        <w:rPr>
          <w:rStyle w:val="Emphasis"/>
          <w:highlight w:val="green"/>
        </w:rPr>
        <w:t>don’t know if there is life</w:t>
      </w:r>
      <w:r w:rsidRPr="00A71F96">
        <w:rPr>
          <w:rStyle w:val="Emphasis"/>
        </w:rPr>
        <w:t xml:space="preserve"> on Mars, </w:t>
      </w:r>
      <w:r w:rsidRPr="00A71F96">
        <w:rPr>
          <w:rStyle w:val="Emphasis"/>
          <w:highlight w:val="green"/>
        </w:rPr>
        <w:t>or</w:t>
      </w:r>
      <w:r w:rsidRPr="00A71F96">
        <w:rPr>
          <w:rStyle w:val="Emphasis"/>
        </w:rPr>
        <w:t xml:space="preserve"> </w:t>
      </w:r>
      <w:r w:rsidRPr="00A71F96">
        <w:rPr>
          <w:rStyle w:val="Emphasis"/>
          <w:highlight w:val="green"/>
        </w:rPr>
        <w:t>literal viruses</w:t>
      </w:r>
      <w:r w:rsidRPr="00A71F96">
        <w:rPr>
          <w:rStyle w:val="Emphasis"/>
        </w:rPr>
        <w:t xml:space="preserve"> </w:t>
      </w:r>
      <w:r w:rsidRPr="00A71F96">
        <w:rPr>
          <w:rStyle w:val="Emphasis"/>
          <w:highlight w:val="green"/>
        </w:rPr>
        <w:t>left over</w:t>
      </w:r>
      <w:r w:rsidRPr="00A71F96">
        <w:rPr>
          <w:rStyle w:val="Emphasis"/>
        </w:rPr>
        <w:t xml:space="preserve"> from life on Mars, or ancient viruses that are actually leftover from life on Earth that get transported there by an asteroid impact,” </w:t>
      </w:r>
      <w:proofErr w:type="spellStart"/>
      <w:r w:rsidRPr="00A71F96">
        <w:rPr>
          <w:rStyle w:val="Emphasis"/>
        </w:rPr>
        <w:t>Rummel</w:t>
      </w:r>
      <w:proofErr w:type="spellEnd"/>
      <w:r w:rsidRPr="00A71F96">
        <w:rPr>
          <w:rStyle w:val="Emphasis"/>
        </w:rPr>
        <w:t xml:space="preserve"> said. And according to </w:t>
      </w:r>
      <w:proofErr w:type="spellStart"/>
      <w:r w:rsidRPr="00A71F96">
        <w:rPr>
          <w:rStyle w:val="Emphasis"/>
        </w:rPr>
        <w:t>Listner</w:t>
      </w:r>
      <w:proofErr w:type="spellEnd"/>
      <w:r w:rsidRPr="00A71F96">
        <w:rPr>
          <w:rStyle w:val="Emphasis"/>
        </w:rPr>
        <w:t xml:space="preserve">, </w:t>
      </w:r>
      <w:r w:rsidRPr="00A71F96">
        <w:rPr>
          <w:rStyle w:val="Emphasis"/>
          <w:highlight w:val="green"/>
        </w:rPr>
        <w:t>every potential risk involves</w:t>
      </w:r>
      <w:r w:rsidRPr="00A71F96">
        <w:rPr>
          <w:rStyle w:val="Emphasis"/>
        </w:rPr>
        <w:t xml:space="preserve"> a heavy political calculus when the U.S. considers </w:t>
      </w:r>
      <w:r w:rsidRPr="00A71F96">
        <w:rPr>
          <w:rStyle w:val="Emphasis"/>
          <w:highlight w:val="green"/>
        </w:rPr>
        <w:t>authorizing a potential SpaceX launch</w:t>
      </w:r>
      <w:r w:rsidRPr="00A71F96">
        <w:rPr>
          <w:rStyle w:val="Emphasis"/>
        </w:rPr>
        <w:t xml:space="preserve"> to Mars. “</w:t>
      </w:r>
      <w:r w:rsidRPr="00A71F96">
        <w:rPr>
          <w:rStyle w:val="Emphasis"/>
          <w:highlight w:val="green"/>
        </w:rPr>
        <w:t>Mars will kill you very easily</w:t>
      </w:r>
      <w:r w:rsidRPr="00A71F96">
        <w:rPr>
          <w:rStyle w:val="Emphasis"/>
        </w:rPr>
        <w:t xml:space="preserve">, so if that happened under the U.S. government’s watch, the blowback is going to be significant,” </w:t>
      </w:r>
      <w:proofErr w:type="spellStart"/>
      <w:r w:rsidRPr="00A71F96">
        <w:rPr>
          <w:rStyle w:val="Emphasis"/>
        </w:rPr>
        <w:t>Listner</w:t>
      </w:r>
      <w:proofErr w:type="spellEnd"/>
      <w:r w:rsidRPr="00A71F96">
        <w:rPr>
          <w:rStyle w:val="Emphasis"/>
        </w:rPr>
        <w:t xml:space="preserve"> said. “</w:t>
      </w:r>
      <w:r w:rsidRPr="00A71F96">
        <w:rPr>
          <w:rStyle w:val="Emphasis"/>
          <w:highlight w:val="green"/>
        </w:rPr>
        <w:t>If colonists die</w:t>
      </w:r>
      <w:r w:rsidRPr="00A71F96">
        <w:rPr>
          <w:rStyle w:val="Emphasis"/>
        </w:rPr>
        <w:t xml:space="preserve">, </w:t>
      </w:r>
      <w:r w:rsidRPr="00A71F96">
        <w:rPr>
          <w:rStyle w:val="Emphasis"/>
          <w:highlight w:val="green"/>
        </w:rPr>
        <w:t>which they</w:t>
      </w:r>
      <w:r w:rsidRPr="00A71F96">
        <w:rPr>
          <w:rStyle w:val="Emphasis"/>
        </w:rPr>
        <w:t xml:space="preserve"> probably </w:t>
      </w:r>
      <w:r w:rsidRPr="00A71F96">
        <w:rPr>
          <w:rStyle w:val="Emphasis"/>
          <w:highlight w:val="green"/>
        </w:rPr>
        <w:t>will</w:t>
      </w:r>
      <w:r w:rsidRPr="00A71F96">
        <w:rPr>
          <w:rStyle w:val="Emphasis"/>
        </w:rPr>
        <w:t xml:space="preserve">, regrettably people will </w:t>
      </w:r>
      <w:r w:rsidRPr="00A71F96">
        <w:rPr>
          <w:rStyle w:val="Emphasis"/>
          <w:highlight w:val="green"/>
        </w:rPr>
        <w:t>use that as a geopolitical tool</w:t>
      </w:r>
      <w:r w:rsidRPr="00A71F96">
        <w:rPr>
          <w:rStyle w:val="Emphasis"/>
        </w:rPr>
        <w:t xml:space="preserve"> to beat on the United States and make us look bad in the eyes of the world.”</w:t>
      </w:r>
      <w:r w:rsidRPr="005D70D5">
        <w:rPr>
          <w:sz w:val="16"/>
          <w:szCs w:val="16"/>
        </w:rPr>
        <w:t xml:space="preserve"> </w:t>
      </w:r>
      <w:r w:rsidRPr="005D70D5">
        <w:t xml:space="preserve">Let’s </w:t>
      </w:r>
      <w:r w:rsidRPr="005D70D5">
        <w:rPr>
          <w:u w:val="single"/>
        </w:rPr>
        <w:t xml:space="preserve">say the U.S. </w:t>
      </w:r>
      <w:r w:rsidRPr="00A71F96">
        <w:rPr>
          <w:u w:val="single"/>
        </w:rPr>
        <w:t xml:space="preserve">authorizes Musk’s launch to Mars, and the astronauts survive. The territory may be open to other astronauts who can make it to Mars, </w:t>
      </w:r>
      <w:r w:rsidRPr="00A71F96">
        <w:t xml:space="preserve">at least at first. </w:t>
      </w:r>
      <w:r w:rsidRPr="00A71F96">
        <w:rPr>
          <w:u w:val="single"/>
        </w:rPr>
        <w:t xml:space="preserve">That scenario </w:t>
      </w:r>
      <w:proofErr w:type="gramStart"/>
      <w:r w:rsidRPr="00A71F96">
        <w:rPr>
          <w:u w:val="single"/>
        </w:rPr>
        <w:t>opens up</w:t>
      </w:r>
      <w:proofErr w:type="gramEnd"/>
      <w:r w:rsidRPr="00A71F96">
        <w:rPr>
          <w:u w:val="single"/>
        </w:rPr>
        <w:t xml:space="preserve"> a whole new slew of political problems</w:t>
      </w:r>
      <w:r w:rsidRPr="00A71F96">
        <w:t xml:space="preserve">. After all, </w:t>
      </w:r>
      <w:r w:rsidRPr="00A71F96">
        <w:rPr>
          <w:u w:val="single"/>
        </w:rPr>
        <w:t xml:space="preserve">Musk has explicitly stated that he intends for his colony to be an independent city-state, complete with direct democracy and his own laws. </w:t>
      </w:r>
      <w:r w:rsidRPr="00A71F96">
        <w:t xml:space="preserve">According to Dodge, it’s possible </w:t>
      </w:r>
      <w:r w:rsidRPr="00A71F96">
        <w:rPr>
          <w:u w:val="single"/>
        </w:rPr>
        <w:t>that several decades from now, a Martian colony could not be so dependent on Earthly resources, like water and oxygen.</w:t>
      </w:r>
      <w:r w:rsidRPr="00A71F96">
        <w:t xml:space="preserve"> </w:t>
      </w:r>
      <w:r w:rsidRPr="00A71F96">
        <w:rPr>
          <w:sz w:val="16"/>
          <w:szCs w:val="16"/>
        </w:rPr>
        <w:t xml:space="preserve">“It’s conceivable to think that eventually a new government or a new political entity could be developed on another celestial body,” he said. “It’s not necessarily just the stuff of science fiction.” But would Musk’s idea of a direct democracy make sense on Mars? Rhetorically, Musk has characterized a Martian government with a direct democracy as a </w:t>
      </w:r>
      <w:proofErr w:type="gramStart"/>
      <w:r w:rsidRPr="00A71F96">
        <w:rPr>
          <w:sz w:val="16"/>
          <w:szCs w:val="16"/>
        </w:rPr>
        <w:t>more pure</w:t>
      </w:r>
      <w:proofErr w:type="gramEnd"/>
      <w:r w:rsidRPr="00A71F96">
        <w:rPr>
          <w:sz w:val="16"/>
          <w:szCs w:val="16"/>
        </w:rPr>
        <w:t xml:space="preserve"> form of democracy. But according to Daniel Smith, chair and professor </w:t>
      </w:r>
      <w:proofErr w:type="gramStart"/>
      <w:r w:rsidRPr="00A71F96">
        <w:rPr>
          <w:sz w:val="16"/>
          <w:szCs w:val="16"/>
        </w:rPr>
        <w:t>of</w:t>
      </w:r>
      <w:proofErr w:type="gramEnd"/>
      <w:r w:rsidRPr="00A71F96">
        <w:rPr>
          <w:sz w:val="16"/>
          <w:szCs w:val="16"/>
        </w:rPr>
        <w:t xml:space="preserve"> the University of Florida’s political science program who has written about direct democracy, that system of government isn’t necessarily more pure, nor is it easy to implement. “I suspect that it’s actually easier to make it to Mars and set up critical infrastructure than it is to establish a system of direct democracy on the red planet,” Smith said. “From a practical standpoint, direct democracy is not terribly efficient.” An artist's depiction of a Martian astronaut. An artist's depiction of a Martian astronaut. Wikimedia Commons/Pat Rawlings Smith said it’s unrealistic to think that every single citizen will have the time to properly research and be completely informed about every issue—even if Musk hopes to solve this issue by avoiding “long laws.” Smith also noted that in the U.S., direct democracy typically takes the form of ballot measures, which can easily be manipulated. For instance, in 2013, Silicon Valley investor Tim Draper paid to try and pass a ballot measure that would have split California into six separate states. That ballot didn’t pass. But in a theoretical Martian settlement founded by SpaceX and supported by commercial space companies hoping to make a profit, it’s difficult to say that money wouldn’t influence the way city-state direct democracy would work. Representatives for SpaceX did not respond </w:t>
      </w:r>
      <w:r w:rsidRPr="00A71F96">
        <w:rPr>
          <w:sz w:val="16"/>
          <w:szCs w:val="16"/>
        </w:rPr>
        <w:lastRenderedPageBreak/>
        <w:t>for comment.</w:t>
      </w:r>
      <w:r w:rsidRPr="00A71F96">
        <w:t xml:space="preserve"> Even </w:t>
      </w:r>
      <w:r w:rsidRPr="00A71F96">
        <w:rPr>
          <w:u w:val="single"/>
        </w:rPr>
        <w:t>under existing laws, space is vulnerable to the will of private companies. The Outer Space Treaty states, “The exploration and use of outer space shall be carried out for the benefit and in the interests of all countries and shall be the province of all mankind.” However, “benefit” and “interest” are not specifically defined</w:t>
      </w:r>
      <w:r w:rsidRPr="00A71F96">
        <w:t xml:space="preserve">. Henry </w:t>
      </w:r>
      <w:proofErr w:type="spellStart"/>
      <w:r w:rsidRPr="00A71F96">
        <w:t>Hertzfeld</w:t>
      </w:r>
      <w:proofErr w:type="spellEnd"/>
      <w:r w:rsidRPr="00A71F96">
        <w:t xml:space="preserve">, a professor of space policy at The George Washington University, said it’s not evident that the term “province of mankind” protects the Martian environment at all. “The bottom line is that </w:t>
      </w:r>
      <w:r w:rsidRPr="00A71F96">
        <w:rPr>
          <w:u w:val="single"/>
        </w:rPr>
        <w:t>there’s nothing in [international] treaties to prohibit private activity in space,”</w:t>
      </w:r>
      <w:r w:rsidRPr="00A71F96">
        <w:t xml:space="preserve"> </w:t>
      </w:r>
      <w:proofErr w:type="spellStart"/>
      <w:r w:rsidRPr="00A71F96">
        <w:t>Hertzfeld</w:t>
      </w:r>
      <w:proofErr w:type="spellEnd"/>
      <w:r w:rsidRPr="00A71F96">
        <w:t xml:space="preserve"> said. It’s very possible that Musk never makes it to Mars. But </w:t>
      </w:r>
      <w:proofErr w:type="gramStart"/>
      <w:r w:rsidRPr="00A71F96">
        <w:t>heavily-funded</w:t>
      </w:r>
      <w:proofErr w:type="gramEnd"/>
      <w:r w:rsidRPr="00A71F96">
        <w:t xml:space="preserve"> companies such as Lockheed Martin will be more than eager to step in over the next several decades. According to Dodge, this immutable human will to go to Mars means that we need to examine our reasons for wanting to do so. “Some of the questions we have to ask ourselves are why do we want to do it in the first place?” Dodge said. “Is it just flashiness, or is it because we want to engage in scientific information? Is it for our profitability?”</w:t>
      </w:r>
    </w:p>
    <w:p w14:paraId="369007F6" w14:textId="2CFD1E8F" w:rsidR="00A71F96" w:rsidRDefault="00A71F96" w:rsidP="00A71F96"/>
    <w:p w14:paraId="6B0F66D3" w14:textId="77777777" w:rsidR="00A71F96" w:rsidRDefault="00A71F96" w:rsidP="00A71F96"/>
    <w:p w14:paraId="1E983E78" w14:textId="59688867" w:rsidR="00A71F96" w:rsidRDefault="00A71F96" w:rsidP="00A71F96">
      <w:r>
        <w:t>AT Spencer 17</w:t>
      </w:r>
    </w:p>
    <w:p w14:paraId="4F2F464E" w14:textId="4612ECA1" w:rsidR="00A71F96" w:rsidRDefault="00A71F96" w:rsidP="00A71F96">
      <w:pPr>
        <w:pStyle w:val="ListParagraph"/>
        <w:numPr>
          <w:ilvl w:val="0"/>
          <w:numId w:val="13"/>
        </w:numPr>
      </w:pPr>
      <w:r>
        <w:t xml:space="preserve">No </w:t>
      </w:r>
      <w:proofErr w:type="spellStart"/>
      <w:r>
        <w:t>i</w:t>
      </w:r>
      <w:proofErr w:type="spellEnd"/>
      <w:r>
        <w:t>/L to authoritarian exploitation causing conflict with Earth and Mars</w:t>
      </w:r>
    </w:p>
    <w:p w14:paraId="5F0CC8E8" w14:textId="0D7B0722" w:rsidR="00A71F96" w:rsidRDefault="00A71F96" w:rsidP="00A71F96">
      <w:pPr>
        <w:pStyle w:val="ListParagraph"/>
        <w:numPr>
          <w:ilvl w:val="0"/>
          <w:numId w:val="13"/>
        </w:numPr>
      </w:pPr>
      <w:r>
        <w:t>States are rational actors they will cooperate</w:t>
      </w:r>
    </w:p>
    <w:p w14:paraId="43CD5ACC" w14:textId="28CA8DEE" w:rsidR="00A71F96" w:rsidRPr="00A71F96" w:rsidRDefault="00A71F96" w:rsidP="00A71F96">
      <w:pPr>
        <w:pStyle w:val="ListParagraph"/>
        <w:numPr>
          <w:ilvl w:val="0"/>
          <w:numId w:val="13"/>
        </w:numPr>
      </w:pPr>
      <w:r>
        <w:t>Its literally made of earth ppl which means they will continuously rely on earth for a while, we’ll read the card below</w:t>
      </w:r>
    </w:p>
    <w:p w14:paraId="20A1C9C7" w14:textId="67E7C607" w:rsidR="00B6092C" w:rsidRPr="002401A3" w:rsidRDefault="00B6092C" w:rsidP="00A71F96">
      <w:pPr>
        <w:pStyle w:val="Heading4"/>
        <w:rPr>
          <w:rFonts w:cs="Calibri"/>
        </w:rPr>
      </w:pPr>
      <w:r>
        <w:rPr>
          <w:rFonts w:cs="Calibri"/>
        </w:rPr>
        <w:t xml:space="preserve">we can’t currently colonize mars – that supercharges our response on McCormick and is an </w:t>
      </w:r>
      <w:proofErr w:type="spellStart"/>
      <w:r>
        <w:rPr>
          <w:rFonts w:cs="Calibri"/>
        </w:rPr>
        <w:t>indepent</w:t>
      </w:r>
      <w:proofErr w:type="spellEnd"/>
      <w:r>
        <w:rPr>
          <w:rFonts w:cs="Calibri"/>
        </w:rPr>
        <w:t xml:space="preserve"> reason to negate – we’re winning a timeframe question now at the very least – we read Blue</w:t>
      </w:r>
    </w:p>
    <w:p w14:paraId="79C6AA29" w14:textId="7FCFE90F" w:rsidR="00B6092C" w:rsidRPr="002401A3" w:rsidRDefault="00B6092C" w:rsidP="00B6092C">
      <w:r>
        <w:t xml:space="preserve">--  </w:t>
      </w:r>
      <w:r w:rsidRPr="002401A3">
        <w:t xml:space="preserve">Spencer, Keith A. [senior editor at Salon] “Keep the Red Planet Red.” Jacobin, 2 May 2017, </w:t>
      </w:r>
      <w:hyperlink r:id="rId7"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r>
        <w:t xml:space="preserve">, </w:t>
      </w:r>
      <w:proofErr w:type="spellStart"/>
      <w:r>
        <w:t>rc</w:t>
      </w:r>
      <w:proofErr w:type="spellEnd"/>
      <w:r>
        <w:t xml:space="preserve"> </w:t>
      </w:r>
      <w:proofErr w:type="spellStart"/>
      <w:r>
        <w:t>a^c</w:t>
      </w:r>
      <w:proofErr w:type="spellEnd"/>
    </w:p>
    <w:p w14:paraId="557AE30D" w14:textId="77777777" w:rsidR="00B6092C" w:rsidRPr="00A71F96" w:rsidRDefault="00B6092C" w:rsidP="00B6092C">
      <w:pPr>
        <w:rPr>
          <w:sz w:val="12"/>
        </w:rPr>
      </w:pPr>
      <w:r w:rsidRPr="00A71F96">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401A3">
        <w:rPr>
          <w:rStyle w:val="StyleUnderline"/>
        </w:rPr>
        <w:t xml:space="preserve">both the American and Soviet space programs funded </w:t>
      </w:r>
      <w:hyperlink r:id="rId8" w:history="1">
        <w:r w:rsidRPr="002401A3">
          <w:rPr>
            <w:rStyle w:val="StyleUnderline"/>
          </w:rPr>
          <w:t>research</w:t>
        </w:r>
      </w:hyperlink>
      <w:r w:rsidRPr="002401A3">
        <w:rPr>
          <w:rStyle w:val="StyleUnderline"/>
        </w:rPr>
        <w:t xml:space="preserve"> into Mars colonization, viewing it as the next logical step for humanity. In the past two decades however, people have started to pin their hopes for intergalactic travel on private groups</w:t>
      </w:r>
      <w:r w:rsidRPr="00A71F96">
        <w:rPr>
          <w:sz w:val="12"/>
        </w:rPr>
        <w:t xml:space="preserve"> instead of public agencies. While President Obama was </w:t>
      </w:r>
      <w:hyperlink r:id="rId9" w:history="1">
        <w:r w:rsidRPr="00A71F96">
          <w:rPr>
            <w:rStyle w:val="Hyperlink"/>
            <w:sz w:val="12"/>
          </w:rPr>
          <w:t>privatizing</w:t>
        </w:r>
      </w:hyperlink>
      <w:r w:rsidRPr="00A71F96">
        <w:rPr>
          <w:sz w:val="12"/>
        </w:rPr>
        <w:t xml:space="preserve"> much of the American space program, </w:t>
      </w:r>
      <w:r w:rsidRPr="002401A3">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10" w:history="1">
        <w:r w:rsidRPr="002401A3">
          <w:rPr>
            <w:rStyle w:val="StyleUnderline"/>
          </w:rPr>
          <w:t>flyby</w:t>
        </w:r>
      </w:hyperlink>
      <w:r w:rsidRPr="002401A3">
        <w:rPr>
          <w:rStyle w:val="StyleUnderline"/>
        </w:rPr>
        <w:t xml:space="preserve"> of the red planet. </w:t>
      </w:r>
      <w:r w:rsidRPr="00A71F96">
        <w:rPr>
          <w:sz w:val="12"/>
        </w:rPr>
        <w:t xml:space="preserve">Mars One, a Dutch nonprofit, wants to </w:t>
      </w:r>
      <w:hyperlink r:id="rId11" w:history="1">
        <w:r w:rsidRPr="00A71F96">
          <w:rPr>
            <w:rStyle w:val="Hyperlink"/>
            <w:sz w:val="12"/>
          </w:rPr>
          <w:t>fund</w:t>
        </w:r>
      </w:hyperlink>
      <w:r w:rsidRPr="00A71F96">
        <w:rPr>
          <w:sz w:val="12"/>
        </w:rPr>
        <w:t xml:space="preserve"> a permanent human colony through “merchandise sales, ads on video content, brand partnerships, speaking engagements, [b]</w:t>
      </w:r>
      <w:proofErr w:type="spellStart"/>
      <w:r w:rsidRPr="00A71F96">
        <w:rPr>
          <w:sz w:val="12"/>
        </w:rPr>
        <w:t>roadcasting</w:t>
      </w:r>
      <w:proofErr w:type="spellEnd"/>
      <w:r w:rsidRPr="00A71F96">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B6092C">
        <w:rPr>
          <w:rStyle w:val="StyleUnderline"/>
        </w:rPr>
        <w:t xml:space="preserve">SpaceX, which he admitted to founding </w:t>
      </w:r>
      <w:hyperlink r:id="rId12" w:history="1">
        <w:r w:rsidRPr="00B6092C">
          <w:rPr>
            <w:rStyle w:val="StyleUnderline"/>
          </w:rPr>
          <w:t>specifically</w:t>
        </w:r>
      </w:hyperlink>
      <w:r w:rsidRPr="00B6092C">
        <w:rPr>
          <w:rStyle w:val="StyleUnderline"/>
        </w:rPr>
        <w:t xml:space="preserve"> to colonize the solar system, became the first private company to successfully launch a rocket into orbit in 2008. In September 2016, at the International Astronautical Congress in Guadalajara, Musk laid out a detailed </w:t>
      </w:r>
      <w:hyperlink r:id="rId13" w:history="1">
        <w:r w:rsidRPr="00B6092C">
          <w:rPr>
            <w:rStyle w:val="StyleUnderline"/>
          </w:rPr>
          <w:t>vision</w:t>
        </w:r>
      </w:hyperlink>
      <w:r w:rsidRPr="00B6092C">
        <w:rPr>
          <w:rStyle w:val="StyleUnderline"/>
        </w:rPr>
        <w:t xml:space="preserve"> for his colonization project, including financial estimates, engineering specs for the reusable “Interplanetary Transit System,” and the price of a passenger ticket — around $200,000. </w:t>
      </w:r>
      <w:r w:rsidRPr="00A71F96">
        <w:rPr>
          <w:sz w:val="12"/>
        </w:rPr>
        <w:t xml:space="preserve">Musk’s presentation even included a snazzy computer-animated </w:t>
      </w:r>
      <w:hyperlink r:id="rId14" w:history="1">
        <w:r w:rsidRPr="00A71F96">
          <w:rPr>
            <w:rStyle w:val="Hyperlink"/>
            <w:sz w:val="12"/>
          </w:rPr>
          <w:t>video</w:t>
        </w:r>
      </w:hyperlink>
      <w:r w:rsidRPr="00A71F96">
        <w:rPr>
          <w:sz w:val="12"/>
        </w:rPr>
        <w:t xml:space="preserve"> of the transit system in action and </w:t>
      </w:r>
      <w:hyperlink r:id="rId15" w:history="1">
        <w:r w:rsidRPr="00A71F96">
          <w:rPr>
            <w:rStyle w:val="Hyperlink"/>
            <w:sz w:val="12"/>
          </w:rPr>
          <w:t>details</w:t>
        </w:r>
      </w:hyperlink>
      <w:r w:rsidRPr="00A71F96">
        <w:rPr>
          <w:sz w:val="12"/>
        </w:rPr>
        <w:t xml:space="preserve"> about the long trip there, which would offer colonists games, restaurants, and entertainment. “It’ll be, like, really fun to go . . . You’re </w:t>
      </w:r>
      <w:proofErr w:type="spellStart"/>
      <w:r w:rsidRPr="00A71F96">
        <w:rPr>
          <w:sz w:val="12"/>
        </w:rPr>
        <w:t>gonna</w:t>
      </w:r>
      <w:proofErr w:type="spellEnd"/>
      <w:r w:rsidRPr="00A71F96">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w:t>
      </w:r>
      <w:r w:rsidRPr="00A71F96">
        <w:rPr>
          <w:sz w:val="12"/>
        </w:rPr>
        <w:lastRenderedPageBreak/>
        <w:t xml:space="preserve">funding. His talk of “tickets” implies that colonists will likely pay for much of the mission. </w:t>
      </w:r>
      <w:r w:rsidRPr="002401A3">
        <w:rPr>
          <w:rStyle w:val="StyleUnderline"/>
        </w:rPr>
        <w:t xml:space="preserve">Unlike a space agency’s astronaut selection process, then, his </w:t>
      </w:r>
      <w:r w:rsidRPr="00A71F96">
        <w:rPr>
          <w:rStyle w:val="StyleUnderline"/>
        </w:rPr>
        <w:t>Mars mission will be limited to those who can afford it. In that sense, Musk’s colonization plan looks a lot like joining a country club or gated community — or any other model of private access to space for those who can afford it.</w:t>
      </w:r>
      <w:r w:rsidRPr="00A71F96">
        <w:rPr>
          <w:sz w:val="12"/>
        </w:rPr>
        <w:t xml:space="preserve"> Musk’s proposal — heavy on the engineering and business details, light on the philosophical or political implications of colonization — epitomizes technocracy. </w:t>
      </w:r>
      <w:r w:rsidRPr="00A71F96">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A71F96">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16" w:history="1">
        <w:r w:rsidRPr="00A71F96">
          <w:rPr>
            <w:rStyle w:val="Hyperlink"/>
            <w:sz w:val="12"/>
          </w:rPr>
          <w:t>frosted dunes</w:t>
        </w:r>
      </w:hyperlink>
      <w:r w:rsidRPr="00A71F96">
        <w:rPr>
          <w:sz w:val="12"/>
        </w:rPr>
        <w:t>? If they get stuck there, all the better</w:t>
      </w:r>
      <w:r w:rsidRPr="00A71F96">
        <w:rPr>
          <w:rStyle w:val="StyleUnderline"/>
        </w:rPr>
        <w:t xml:space="preserve">. From a humanistic perspective, however, </w:t>
      </w:r>
      <w:r w:rsidRPr="00A71F96">
        <w:rPr>
          <w:rStyle w:val="Emphasis"/>
        </w:rPr>
        <w:t>even a lifeless world like Mars holds incredible scientific, educational, and environmental value.</w:t>
      </w:r>
      <w:r w:rsidRPr="00A71F96">
        <w:rPr>
          <w:rStyle w:val="StyleUnderline"/>
        </w:rPr>
        <w:t xml:space="preserve"> To let private </w:t>
      </w:r>
      <w:proofErr w:type="gramStart"/>
      <w:r w:rsidRPr="00A71F96">
        <w:rPr>
          <w:rStyle w:val="StyleUnderline"/>
        </w:rPr>
        <w:t>interests</w:t>
      </w:r>
      <w:proofErr w:type="gramEnd"/>
      <w:r w:rsidRPr="00A71F96">
        <w:rPr>
          <w:rStyle w:val="StyleUnderline"/>
        </w:rPr>
        <w:t xml:space="preserve"> colonize, terraform, or populate it without considering this collective value would be short-sighted</w:t>
      </w:r>
      <w:r w:rsidRPr="00A71F96">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17" w:history="1">
        <w:r w:rsidRPr="00A71F96">
          <w:rPr>
            <w:rStyle w:val="Hyperlink"/>
            <w:sz w:val="12"/>
          </w:rPr>
          <w:t>the tallest mountain</w:t>
        </w:r>
      </w:hyperlink>
      <w:r w:rsidRPr="00A71F96">
        <w:rPr>
          <w:sz w:val="12"/>
        </w:rPr>
        <w:t xml:space="preserve"> in the solar system become a </w:t>
      </w:r>
      <w:hyperlink r:id="rId18" w:history="1">
        <w:r w:rsidRPr="00A71F96">
          <w:rPr>
            <w:rStyle w:val="Hyperlink"/>
            <w:sz w:val="12"/>
          </w:rPr>
          <w:t>trash heap</w:t>
        </w:r>
      </w:hyperlink>
      <w:r w:rsidRPr="00A71F96">
        <w:rPr>
          <w:sz w:val="12"/>
        </w:rPr>
        <w:t xml:space="preserve"> like Everest. </w:t>
      </w:r>
      <w:r w:rsidRPr="00A71F96">
        <w:rPr>
          <w:rStyle w:val="StyleUnderline"/>
        </w:rPr>
        <w:t xml:space="preserve">Government space agencies have gone to great lengths to keep the scientific and social benefits of publicly funded exploration intact. This is why NASA makes all its mission data </w:t>
      </w:r>
      <w:hyperlink r:id="rId19" w:history="1">
        <w:r w:rsidRPr="00A71F96">
          <w:rPr>
            <w:rStyle w:val="StyleUnderline"/>
          </w:rPr>
          <w:t>public</w:t>
        </w:r>
      </w:hyperlink>
      <w:r w:rsidRPr="00A71F96">
        <w:rPr>
          <w:rStyle w:val="StyleUnderline"/>
        </w:rPr>
        <w:t>, and also why it insists on sterilizing space probes to avoid contaminating other worlds with cellular life from Earth</w:t>
      </w:r>
      <w:r w:rsidRPr="00A71F96">
        <w:rPr>
          <w:sz w:val="12"/>
        </w:rPr>
        <w:t xml:space="preserve"> — one stray terrestrial extremophile could confuse the search for microbial life off-planet. The agency, recognizing its work’s educational value, has sent elementary school children’s </w:t>
      </w:r>
      <w:hyperlink r:id="rId20" w:history="1">
        <w:r w:rsidRPr="00A71F96">
          <w:rPr>
            <w:rStyle w:val="Hyperlink"/>
            <w:sz w:val="12"/>
          </w:rPr>
          <w:t>experiments</w:t>
        </w:r>
      </w:hyperlink>
      <w:r w:rsidRPr="00A71F96">
        <w:rPr>
          <w:sz w:val="12"/>
        </w:rPr>
        <w:t xml:space="preserve"> into space and hosted </w:t>
      </w:r>
      <w:hyperlink r:id="rId21" w:history="1">
        <w:r w:rsidRPr="00A71F96">
          <w:rPr>
            <w:rStyle w:val="Hyperlink"/>
            <w:sz w:val="12"/>
          </w:rPr>
          <w:t>public naming competitions</w:t>
        </w:r>
      </w:hyperlink>
      <w:r w:rsidRPr="00A71F96">
        <w:rPr>
          <w:sz w:val="12"/>
        </w:rPr>
        <w:t xml:space="preserve"> for geographic features. Likewise, NASA thinks beyond the engineering challenges: they also consider space travel’s </w:t>
      </w:r>
      <w:r w:rsidRPr="00A71F96">
        <w:rPr>
          <w:rStyle w:val="StyleUnderline"/>
        </w:rPr>
        <w:t xml:space="preserve">psychological and biological effects, surely an important field of study in anticipation of the long space flights required for interplanetary travel. </w:t>
      </w:r>
      <w:r w:rsidRPr="00A71F96">
        <w:rPr>
          <w:rStyle w:val="Emphasis"/>
        </w:rPr>
        <w:t>Private industry will be unlikely to follow these collective practices, as its desire for profit or for exclusive property rights</w:t>
      </w:r>
      <w:r w:rsidRPr="00A71F96">
        <w:rPr>
          <w:rStyle w:val="StyleUnderline"/>
        </w:rPr>
        <w:t xml:space="preserve"> — physical and intellectual — </w:t>
      </w:r>
      <w:r w:rsidRPr="00A71F96">
        <w:rPr>
          <w:rStyle w:val="Emphasis"/>
        </w:rPr>
        <w:t>will outweigh any public benefit.</w:t>
      </w:r>
      <w:r w:rsidRPr="00A71F96">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22" w:history="1">
        <w:r w:rsidRPr="00A71F96">
          <w:rPr>
            <w:rStyle w:val="Hyperlink"/>
            <w:sz w:val="12"/>
          </w:rPr>
          <w:t>New York Times</w:t>
        </w:r>
      </w:hyperlink>
      <w:r w:rsidRPr="00A71F96">
        <w:rPr>
          <w:sz w:val="12"/>
        </w:rPr>
        <w:t xml:space="preserve">, who devoted 1,200 words to it. “Elon Musk finally told the world his vision for colonizing Mars, and it turned out to be one hell of a show,” exclaimed Loren </w:t>
      </w:r>
      <w:proofErr w:type="spellStart"/>
      <w:r w:rsidRPr="00A71F96">
        <w:rPr>
          <w:sz w:val="12"/>
        </w:rPr>
        <w:t>Grush</w:t>
      </w:r>
      <w:proofErr w:type="spellEnd"/>
      <w:r w:rsidRPr="00A71F96">
        <w:rPr>
          <w:sz w:val="12"/>
        </w:rPr>
        <w:t xml:space="preserve"> in a </w:t>
      </w:r>
      <w:hyperlink r:id="rId23" w:history="1">
        <w:r w:rsidRPr="00A71F96">
          <w:rPr>
            <w:rStyle w:val="Hyperlink"/>
            <w:sz w:val="12"/>
          </w:rPr>
          <w:t>video article</w:t>
        </w:r>
      </w:hyperlink>
      <w:r w:rsidRPr="00A71F96">
        <w:rPr>
          <w:sz w:val="12"/>
        </w:rPr>
        <w:t xml:space="preserve"> for the Verge. </w:t>
      </w:r>
      <w:proofErr w:type="spellStart"/>
      <w:r w:rsidRPr="00A71F96">
        <w:rPr>
          <w:sz w:val="12"/>
        </w:rPr>
        <w:t>Grush</w:t>
      </w:r>
      <w:proofErr w:type="spellEnd"/>
      <w:r w:rsidRPr="00A71F96">
        <w:rPr>
          <w:sz w:val="12"/>
        </w:rPr>
        <w:t xml:space="preserve"> noted that Musk drew an “insane crowd,” describing how “people actually stampeded into the hall where his lecture was </w:t>
      </w:r>
      <w:proofErr w:type="gramStart"/>
      <w:r w:rsidRPr="00A71F96">
        <w:rPr>
          <w:sz w:val="12"/>
        </w:rPr>
        <w:t>in order to</w:t>
      </w:r>
      <w:proofErr w:type="gramEnd"/>
      <w:r w:rsidRPr="00A71F96">
        <w:rPr>
          <w:sz w:val="12"/>
        </w:rPr>
        <w:t xml:space="preserve">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w:t>
      </w:r>
      <w:proofErr w:type="gramStart"/>
      <w:r w:rsidRPr="00A71F96">
        <w:rPr>
          <w:sz w:val="12"/>
        </w:rPr>
        <w:t>decision-making, and</w:t>
      </w:r>
      <w:proofErr w:type="gramEnd"/>
      <w:r w:rsidRPr="00A71F96">
        <w:rPr>
          <w:sz w:val="12"/>
        </w:rPr>
        <w:t xml:space="preserve"> must cede our whims to privately funded foundations and technocratic “experts” — have already taken hold of most countries. As far as I could find, </w:t>
      </w:r>
      <w:r w:rsidRPr="00A71F96">
        <w:rPr>
          <w:rStyle w:val="StyleUnderline"/>
        </w:rPr>
        <w:t xml:space="preserve">none of the magazines that covered Musk’s announcement mentioned this </w:t>
      </w:r>
      <w:proofErr w:type="spellStart"/>
      <w:r w:rsidRPr="00A71F96">
        <w:rPr>
          <w:rStyle w:val="StyleUnderline"/>
        </w:rPr>
        <w:t>metatheme</w:t>
      </w:r>
      <w:proofErr w:type="spellEnd"/>
      <w:r w:rsidRPr="00A71F96">
        <w:rPr>
          <w:rStyle w:val="StyleUnderline"/>
        </w:rPr>
        <w:t>,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A71F96">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24" w:history="1">
        <w:r w:rsidRPr="00A71F96">
          <w:rPr>
            <w:rStyle w:val="Hyperlink"/>
            <w:sz w:val="12"/>
          </w:rPr>
          <w:t>as much labor out of their workers</w:t>
        </w:r>
      </w:hyperlink>
      <w:r w:rsidRPr="00A71F96">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A71F96">
        <w:rPr>
          <w:rStyle w:val="StyleUnderline"/>
        </w:rPr>
        <w:t>those who can afford to go will mostly resemble</w:t>
      </w:r>
      <w:r w:rsidRPr="002401A3">
        <w:rPr>
          <w:rStyle w:val="StyleUnderline"/>
        </w:rPr>
        <w:t>, ethnically and politically</w:t>
      </w:r>
      <w:r w:rsidRPr="00A71F96">
        <w:rPr>
          <w:rStyle w:val="StyleUnderline"/>
        </w:rPr>
        <w:t>, Earth’s ruling class</w:t>
      </w:r>
      <w:r w:rsidRPr="00A71F96">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25" w:history="1">
        <w:r w:rsidRPr="00A71F96">
          <w:rPr>
            <w:rStyle w:val="Hyperlink"/>
            <w:sz w:val="12"/>
          </w:rPr>
          <w:t>creative ideas</w:t>
        </w:r>
      </w:hyperlink>
      <w:r w:rsidRPr="00A71F96">
        <w:rPr>
          <w:sz w:val="12"/>
        </w:rPr>
        <w:t xml:space="preserve"> about making a Mars colony self-sufficient. The Martian Commons </w:t>
      </w:r>
      <w:r w:rsidRPr="00A31FBE">
        <w:rPr>
          <w:rStyle w:val="Emphasis"/>
          <w:highlight w:val="cyan"/>
        </w:rPr>
        <w:t>Any colonization effort on Mars</w:t>
      </w:r>
      <w:r w:rsidRPr="00763055">
        <w:rPr>
          <w:rStyle w:val="Emphasis"/>
        </w:rPr>
        <w:t xml:space="preserve"> — </w:t>
      </w:r>
      <w:r w:rsidRPr="00A31FBE">
        <w:rPr>
          <w:rStyle w:val="Emphasis"/>
          <w:highlight w:val="cyan"/>
        </w:rPr>
        <w:t>even if</w:t>
      </w:r>
      <w:r w:rsidRPr="00763055">
        <w:rPr>
          <w:rStyle w:val="Emphasis"/>
        </w:rPr>
        <w:t xml:space="preserve"> only </w:t>
      </w:r>
      <w:r w:rsidRPr="00A31FBE">
        <w:rPr>
          <w:rStyle w:val="Emphasis"/>
          <w:highlight w:val="cyan"/>
        </w:rPr>
        <w:t>a small number</w:t>
      </w:r>
      <w:r w:rsidRPr="00763055">
        <w:rPr>
          <w:rStyle w:val="Emphasis"/>
        </w:rPr>
        <w:t xml:space="preserve"> of humans go — </w:t>
      </w:r>
      <w:r w:rsidRPr="00A31FBE">
        <w:rPr>
          <w:rStyle w:val="Emphasis"/>
          <w:highlight w:val="cyan"/>
        </w:rPr>
        <w:t>will present huge political challenges</w:t>
      </w:r>
      <w:r w:rsidRPr="00763055">
        <w:rPr>
          <w:rStyle w:val="Emphasis"/>
        </w:rPr>
        <w:t xml:space="preserve"> in terms of the labor and personal rights of its citizens</w:t>
      </w:r>
      <w:r w:rsidRPr="00A71F96">
        <w:rPr>
          <w:sz w:val="12"/>
        </w:rPr>
        <w:t xml:space="preserve">.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w:t>
      </w:r>
      <w:r w:rsidRPr="00A31FBE">
        <w:rPr>
          <w:rStyle w:val="Emphasis"/>
          <w:highlight w:val="cyan"/>
        </w:rPr>
        <w:t>resources would</w:t>
      </w:r>
      <w:r w:rsidRPr="00763055">
        <w:rPr>
          <w:rStyle w:val="Emphasis"/>
        </w:rPr>
        <w:t xml:space="preserve"> likely have to </w:t>
      </w:r>
      <w:r w:rsidRPr="00A31FBE">
        <w:rPr>
          <w:rStyle w:val="Emphasis"/>
          <w:highlight w:val="cyan"/>
        </w:rPr>
        <w:t>be rationed</w:t>
      </w:r>
      <w:r w:rsidRPr="00763055">
        <w:rPr>
          <w:rStyle w:val="Emphasis"/>
        </w:rPr>
        <w:t xml:space="preserve"> </w:t>
      </w:r>
      <w:proofErr w:type="gramStart"/>
      <w:r w:rsidRPr="00763055">
        <w:rPr>
          <w:rStyle w:val="Emphasis"/>
        </w:rPr>
        <w:t>in order for</w:t>
      </w:r>
      <w:proofErr w:type="gramEnd"/>
      <w:r w:rsidRPr="00763055">
        <w:rPr>
          <w:rStyle w:val="Emphasis"/>
        </w:rPr>
        <w:t xml:space="preserve"> the collective to survive</w:t>
      </w:r>
      <w:r w:rsidRPr="002401A3">
        <w:rPr>
          <w:rStyle w:val="StyleUnderline"/>
        </w:rPr>
        <w:t xml:space="preserve">. A private colony would be unlikely to make any kind of egalitarian guarantee — after all, if there’s a ticket price, there will certainly be a Martian service economy pampering the space tourists. </w:t>
      </w:r>
      <w:r w:rsidRPr="00763055">
        <w:rPr>
          <w:rStyle w:val="StyleUnderline"/>
          <w:highlight w:val="cyan"/>
        </w:rPr>
        <w:t>Inequalities will emerge in terms of labor, housing</w:t>
      </w:r>
      <w:r w:rsidRPr="00A31FBE">
        <w:rPr>
          <w:rStyle w:val="StyleUnderline"/>
        </w:rPr>
        <w:t xml:space="preserve">, food, </w:t>
      </w:r>
      <w:r w:rsidRPr="00763055">
        <w:rPr>
          <w:rStyle w:val="StyleUnderline"/>
          <w:highlight w:val="cyan"/>
        </w:rPr>
        <w:t>and access to other resource</w:t>
      </w:r>
      <w:r w:rsidRPr="00A71F96">
        <w:rPr>
          <w:sz w:val="12"/>
          <w:highlight w:val="cyan"/>
        </w:rPr>
        <w:t>s</w:t>
      </w:r>
      <w:r w:rsidRPr="00A71F96">
        <w:rPr>
          <w:sz w:val="12"/>
        </w:rPr>
        <w:t xml:space="preserve">. In fact, we already know what a privatized Mars might </w:t>
      </w:r>
      <w:r w:rsidRPr="00A71F96">
        <w:rPr>
          <w:sz w:val="12"/>
        </w:rPr>
        <w:lastRenderedPageBreak/>
        <w:t xml:space="preserve">resemble: Mount Everest. At higher elevations, it becomes a barren, lifeless, cold world, where climbers require oxygen tanks to survive. The cost of ascending is as steep as the mountain: </w:t>
      </w:r>
      <w:hyperlink r:id="rId26" w:history="1">
        <w:r w:rsidRPr="00A71F96">
          <w:rPr>
            <w:rStyle w:val="Hyperlink"/>
            <w:sz w:val="12"/>
          </w:rPr>
          <w:t>between $30,000 to $100,000</w:t>
        </w:r>
      </w:hyperlink>
      <w:r w:rsidRPr="00A71F96">
        <w:rPr>
          <w:sz w:val="12"/>
        </w:rPr>
        <w:t xml:space="preserve">. Climbers’ journeys are only made possible by their Sherpas’ exploited labor, many of whom die in accidents and are paid </w:t>
      </w:r>
      <w:hyperlink r:id="rId27" w:history="1">
        <w:r w:rsidRPr="00A71F96">
          <w:rPr>
            <w:rStyle w:val="Hyperlink"/>
            <w:sz w:val="12"/>
          </w:rPr>
          <w:t>as little as</w:t>
        </w:r>
      </w:hyperlink>
      <w:r w:rsidRPr="00A71F96">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28" w:history="1">
        <w:r w:rsidRPr="00A71F96">
          <w:rPr>
            <w:rStyle w:val="Hyperlink"/>
            <w:sz w:val="12"/>
          </w:rPr>
          <w:t>announced</w:t>
        </w:r>
      </w:hyperlink>
      <w:r w:rsidRPr="00A71F96">
        <w:rPr>
          <w:sz w:val="12"/>
        </w:rPr>
        <w:t xml:space="preserve"> his plan to hire ten thousand refugees and was immediately hailed as a </w:t>
      </w:r>
      <w:hyperlink r:id="rId29" w:history="1">
        <w:r w:rsidRPr="00A71F96">
          <w:rPr>
            <w:rStyle w:val="Hyperlink"/>
            <w:sz w:val="12"/>
          </w:rPr>
          <w:t>liberal hero</w:t>
        </w:r>
      </w:hyperlink>
      <w:r w:rsidRPr="00A71F96">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30" w:history="1">
        <w:r w:rsidRPr="002401A3">
          <w:rPr>
            <w:rStyle w:val="StyleUnderline"/>
          </w:rPr>
          <w:t>only ones who can save us</w:t>
        </w:r>
      </w:hyperlink>
      <w:r w:rsidRPr="002401A3">
        <w:rPr>
          <w:rStyle w:val="StyleUnderline"/>
        </w:rPr>
        <w:t xml:space="preserve">? The plethora of </w:t>
      </w:r>
      <w:r w:rsidRPr="00A71F96">
        <w:rPr>
          <w:rStyle w:val="StyleUnderline"/>
        </w:rPr>
        <w:t xml:space="preserve">private Mars proposals reflects a </w:t>
      </w:r>
      <w:hyperlink r:id="rId31" w:history="1">
        <w:r w:rsidRPr="00A71F96">
          <w:rPr>
            <w:rStyle w:val="StyleUnderline"/>
          </w:rPr>
          <w:t>lack of faith in democracy on Earth</w:t>
        </w:r>
      </w:hyperlink>
      <w:r w:rsidRPr="00A71F96">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A71F96">
        <w:rPr>
          <w:rStyle w:val="StyleUnderline"/>
        </w:rPr>
        <w:t>it’s not</w:t>
      </w:r>
      <w:proofErr w:type="gramEnd"/>
      <w:r w:rsidRPr="00A71F96">
        <w:rPr>
          <w:rStyle w:val="StyleUnderline"/>
        </w:rPr>
        <w:t xml:space="preserve"> even a problem. Colonization of Mars should be seen as a complex social and political policy, with so much potential to create inequality and oppression that it cannot rationally be undertaken without political consensus and a stratagem for maintaining democracy and egalitarianism</w:t>
      </w:r>
      <w:r w:rsidRPr="00A71F96">
        <w:rPr>
          <w:sz w:val="12"/>
        </w:rPr>
        <w:t xml:space="preserve">. We are ready to colonize </w:t>
      </w:r>
      <w:proofErr w:type="gramStart"/>
      <w:r w:rsidRPr="00A71F96">
        <w:rPr>
          <w:sz w:val="12"/>
        </w:rPr>
        <w:t>Mars, and</w:t>
      </w:r>
      <w:proofErr w:type="gramEnd"/>
      <w:r w:rsidRPr="00A71F96">
        <w:rPr>
          <w:sz w:val="12"/>
        </w:rPr>
        <w:t xml:space="preserve"> have been for half a century. Doing so without a democratic plan will present unimaginable dangers for the planet and colonists alike. </w:t>
      </w:r>
      <w:proofErr w:type="gramStart"/>
      <w:r w:rsidRPr="00A71F96">
        <w:rPr>
          <w:sz w:val="12"/>
        </w:rPr>
        <w:t>As socialists, our rallying cry</w:t>
      </w:r>
      <w:proofErr w:type="gramEnd"/>
      <w:r w:rsidRPr="00A71F96">
        <w:rPr>
          <w:sz w:val="12"/>
        </w:rPr>
        <w:t xml:space="preserve"> should be this: </w:t>
      </w:r>
      <w:hyperlink r:id="rId32" w:history="1">
        <w:r w:rsidRPr="00A71F96">
          <w:rPr>
            <w:rStyle w:val="Hyperlink"/>
            <w:sz w:val="12"/>
          </w:rPr>
          <w:t>Keep the red planet red</w:t>
        </w:r>
      </w:hyperlink>
      <w:r w:rsidRPr="00A71F96">
        <w:rPr>
          <w:sz w:val="12"/>
        </w:rPr>
        <w:t xml:space="preserve">! </w:t>
      </w:r>
    </w:p>
    <w:p w14:paraId="596A7F4F" w14:textId="77777777" w:rsidR="004A349C" w:rsidRPr="000C3227" w:rsidRDefault="004A349C" w:rsidP="004A349C">
      <w:pPr>
        <w:pStyle w:val="Heading4"/>
        <w:rPr>
          <w:rFonts w:cs="Calibri"/>
        </w:rPr>
      </w:pPr>
      <w:r w:rsidRPr="000C3227">
        <w:rPr>
          <w:rFonts w:cs="Calibri"/>
        </w:rPr>
        <w:t>DPT just means democracies go to war with non-democracies way more</w:t>
      </w:r>
    </w:p>
    <w:p w14:paraId="65A2CD78" w14:textId="77777777" w:rsidR="004A349C" w:rsidRPr="000C3227" w:rsidRDefault="004A349C" w:rsidP="004A349C">
      <w:r w:rsidRPr="000C3227">
        <w:rPr>
          <w:rStyle w:val="Style13ptBold"/>
        </w:rPr>
        <w:t>Muller</w:t>
      </w:r>
      <w:r w:rsidRPr="000C3227">
        <w:t xml:space="preserve"> </w:t>
      </w:r>
      <w:r w:rsidRPr="000C3227">
        <w:rPr>
          <w:rStyle w:val="Style13ptBold"/>
        </w:rPr>
        <w:t>15</w:t>
      </w:r>
      <w:r w:rsidRPr="000C3227">
        <w:t xml:space="preserve"> </w:t>
      </w:r>
      <w:r w:rsidRPr="000C3227">
        <w:rPr>
          <w:sz w:val="16"/>
          <w:szCs w:val="16"/>
        </w:rPr>
        <w:t>(Harald, director of the Peace Research Institute in Frankfurt, professor of International Relations at Goethe University, “Democracy, Peace, and Security”, Lexington Books) //BS 12-17-2017</w:t>
      </w:r>
    </w:p>
    <w:p w14:paraId="31B15148" w14:textId="77777777" w:rsidR="004A349C" w:rsidRPr="000C3227" w:rsidRDefault="004A349C" w:rsidP="004A349C">
      <w:pPr>
        <w:rPr>
          <w:sz w:val="8"/>
        </w:rPr>
      </w:pPr>
      <w:r w:rsidRPr="000C3227">
        <w:rPr>
          <w:sz w:val="8"/>
        </w:rPr>
        <w:t>My own proposal for solving the problem. developed together with my colleague Jonas Wolff (</w:t>
      </w:r>
      <w:proofErr w:type="spellStart"/>
      <w:r w:rsidRPr="000C3227">
        <w:rPr>
          <w:sz w:val="8"/>
        </w:rPr>
        <w:t>Müllcr</w:t>
      </w:r>
      <w:proofErr w:type="spellEnd"/>
      <w:r w:rsidRPr="000C3227">
        <w:rPr>
          <w:sz w:val="8"/>
        </w:rPr>
        <w:t xml:space="preserve"> 2004. Muller/Wolff 2006). turns the issue upside down: We do not start with explaining mutual democratic peacefulness, but its opposite. </w:t>
      </w:r>
      <w:r w:rsidRPr="000C3227">
        <w:rPr>
          <w:u w:val="single"/>
        </w:rPr>
        <w:t xml:space="preserve">the proven capability of </w:t>
      </w:r>
      <w:r w:rsidRPr="00CE44C3">
        <w:rPr>
          <w:highlight w:val="cyan"/>
          <w:u w:val="single"/>
        </w:rPr>
        <w:t>democracies</w:t>
      </w:r>
      <w:r w:rsidRPr="000C3227">
        <w:rPr>
          <w:u w:val="single"/>
        </w:rPr>
        <w:t xml:space="preserve"> to </w:t>
      </w:r>
      <w:r w:rsidRPr="00CE44C3">
        <w:rPr>
          <w:highlight w:val="cyan"/>
          <w:u w:val="single"/>
        </w:rPr>
        <w:t>act aggressively against non-democracies</w:t>
      </w:r>
      <w:r w:rsidRPr="000C3227">
        <w:rPr>
          <w:sz w:val="8"/>
        </w:rPr>
        <w:t>. We note that—apart from self-defense where there is no difference between democracies and non-democracies——</w:t>
      </w:r>
      <w:r w:rsidRPr="00CE44C3">
        <w:rPr>
          <w:highlight w:val="cyan"/>
          <w:u w:val="single"/>
        </w:rPr>
        <w:t xml:space="preserve">democratic states </w:t>
      </w:r>
      <w:r w:rsidRPr="00CE44C3">
        <w:rPr>
          <w:rStyle w:val="Emphasis"/>
          <w:highlight w:val="cyan"/>
        </w:rPr>
        <w:t>go to war</w:t>
      </w:r>
      <w:r w:rsidRPr="000C3227">
        <w:rPr>
          <w:u w:val="single"/>
        </w:rPr>
        <w:t>—in contrast to non-democracies—</w:t>
      </w:r>
      <w:r w:rsidRPr="00CE44C3">
        <w:rPr>
          <w:highlight w:val="cyan"/>
          <w:u w:val="single"/>
        </w:rPr>
        <w:t>to uphold international law</w:t>
      </w:r>
      <w:r w:rsidRPr="000C3227">
        <w:rPr>
          <w:u w:val="single"/>
        </w:rPr>
        <w:t xml:space="preserve"> (or their own interpretation thereof), to </w:t>
      </w:r>
      <w:r w:rsidRPr="00CE44C3">
        <w:rPr>
          <w:highlight w:val="cyan"/>
          <w:u w:val="single"/>
        </w:rPr>
        <w:t>prevent anarchy</w:t>
      </w:r>
      <w:r w:rsidRPr="000C3227">
        <w:rPr>
          <w:u w:val="single"/>
        </w:rPr>
        <w:t xml:space="preserve"> through state failure, to </w:t>
      </w:r>
      <w:r w:rsidRPr="00CE44C3">
        <w:rPr>
          <w:highlight w:val="cyan"/>
          <w:u w:val="single"/>
        </w:rPr>
        <w:t>“save strangers”</w:t>
      </w:r>
      <w:r w:rsidRPr="000C3227">
        <w:rPr>
          <w:u w:val="single"/>
        </w:rPr>
        <w:t xml:space="preserve"> when dictatorships massacre their own people, </w:t>
      </w:r>
      <w:r w:rsidRPr="00CE44C3">
        <w:rPr>
          <w:highlight w:val="cyan"/>
          <w:u w:val="single"/>
        </w:rPr>
        <w:t>and</w:t>
      </w:r>
      <w:r w:rsidRPr="000C3227">
        <w:rPr>
          <w:u w:val="single"/>
        </w:rPr>
        <w:t xml:space="preserve"> to </w:t>
      </w:r>
      <w:r w:rsidRPr="00CE44C3">
        <w:rPr>
          <w:highlight w:val="cyan"/>
          <w:u w:val="single"/>
        </w:rPr>
        <w:t>promote democracy</w:t>
      </w:r>
      <w:r w:rsidRPr="000C3227">
        <w:rPr>
          <w:sz w:val="8"/>
        </w:rPr>
        <w:t xml:space="preserve">. None of these acts is likely to find its target in a democracy. Since the use of force by democracies is hardly possible without public justification, even the rhetorical use of the said reasons will not stand public scrutiny when uttered against a democracy—people will not believe it, War other than for self-defense thus can only be fought by democracies against non-democracies because against a fellow democracy justification would fail. Because whether this is the case or not to a degree that justifies war as the ‘ultimate means” must rely on practical judgments. and practical judgments can differ among even reasonable people. democracies might disagree </w:t>
      </w:r>
      <w:proofErr w:type="gramStart"/>
      <w:r w:rsidRPr="000C3227">
        <w:rPr>
          <w:sz w:val="8"/>
        </w:rPr>
        <w:t>whether or not</w:t>
      </w:r>
      <w:proofErr w:type="gramEnd"/>
      <w:r w:rsidRPr="000C3227">
        <w:rPr>
          <w:sz w:val="8"/>
        </w:rPr>
        <w:t xml:space="preserve"> the judgment applies in specific cases. Democracies also show variance in that regard due (o </w:t>
      </w:r>
      <w:proofErr w:type="gramStart"/>
      <w:r w:rsidRPr="000C3227">
        <w:rPr>
          <w:sz w:val="8"/>
        </w:rPr>
        <w:t>a systematic</w:t>
      </w:r>
      <w:proofErr w:type="gramEnd"/>
      <w:r w:rsidRPr="000C3227">
        <w:rPr>
          <w:sz w:val="8"/>
        </w:rPr>
        <w:t xml:space="preserve">. political-culturally rooted different propensity to judge situations as </w:t>
      </w:r>
      <w:proofErr w:type="spellStart"/>
      <w:r w:rsidRPr="000C3227">
        <w:rPr>
          <w:sz w:val="8"/>
        </w:rPr>
        <w:t>justifing</w:t>
      </w:r>
      <w:proofErr w:type="spellEnd"/>
      <w:r w:rsidRPr="000C3227">
        <w:rPr>
          <w:sz w:val="8"/>
        </w:rPr>
        <w:t xml:space="preserve">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w:t>
      </w:r>
      <w:proofErr w:type="gramStart"/>
      <w:r w:rsidRPr="000C3227">
        <w:rPr>
          <w:sz w:val="8"/>
        </w:rPr>
        <w:t>fairly warlike</w:t>
      </w:r>
      <w:proofErr w:type="gramEnd"/>
      <w:r w:rsidRPr="000C3227">
        <w:rPr>
          <w:sz w:val="8"/>
        </w:rPr>
        <w:t xml:space="preserv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wars and the like dominate the international agenda on war and peace. At the classical level of international relations, in the relationships among major powers. developments arc </w:t>
      </w:r>
      <w:proofErr w:type="spellStart"/>
      <w:r w:rsidRPr="000C3227">
        <w:rPr>
          <w:sz w:val="8"/>
        </w:rPr>
        <w:t>undcr</w:t>
      </w:r>
      <w:proofErr w:type="spellEnd"/>
      <w:r w:rsidRPr="000C3227">
        <w:rPr>
          <w:sz w:val="8"/>
        </w:rPr>
        <w:t xml:space="preserve"> way which potentially pose an even greater threat than this diverse collection of non-interstate problems presently does. We are living in an era of rather rapid and disturbing power change (</w:t>
      </w:r>
      <w:proofErr w:type="spellStart"/>
      <w:r w:rsidRPr="000C3227">
        <w:rPr>
          <w:sz w:val="8"/>
        </w:rPr>
        <w:t>Tammcn</w:t>
      </w:r>
      <w:proofErr w:type="spellEnd"/>
      <w:r w:rsidRPr="000C3227">
        <w:rPr>
          <w:sz w:val="8"/>
        </w:rPr>
        <w:t xml:space="preserve"> et al. 2000). The United States are still the leading power of the world with unprecedented </w:t>
      </w:r>
      <w:proofErr w:type="spellStart"/>
      <w:r w:rsidRPr="000C3227">
        <w:rPr>
          <w:sz w:val="8"/>
        </w:rPr>
        <w:t>militany</w:t>
      </w:r>
      <w:proofErr w:type="spellEnd"/>
      <w:r w:rsidRPr="000C3227">
        <w:rPr>
          <w:sz w:val="8"/>
        </w:rPr>
        <w:t xml:space="preserve"> and economic </w:t>
      </w:r>
      <w:proofErr w:type="spellStart"/>
      <w:r w:rsidRPr="000C3227">
        <w:rPr>
          <w:sz w:val="8"/>
        </w:rPr>
        <w:t>poer</w:t>
      </w:r>
      <w:proofErr w:type="spellEnd"/>
      <w:r w:rsidRPr="000C3227">
        <w:rPr>
          <w:sz w:val="8"/>
        </w:rPr>
        <w:t xml:space="preserve">. But others are coming closer: China. India. </w:t>
      </w:r>
      <w:proofErr w:type="spellStart"/>
      <w:r w:rsidRPr="000C3227">
        <w:rPr>
          <w:sz w:val="8"/>
        </w:rPr>
        <w:t>Braiil</w:t>
      </w:r>
      <w:proofErr w:type="spellEnd"/>
      <w:r w:rsidRPr="000C3227">
        <w:rPr>
          <w:sz w:val="8"/>
        </w:rPr>
        <w:t xml:space="preserve"> and Indonesia, China is at the top of this cohort, </w:t>
      </w:r>
      <w:proofErr w:type="gramStart"/>
      <w:r w:rsidRPr="000C3227">
        <w:rPr>
          <w:sz w:val="8"/>
        </w:rPr>
        <w:t>All</w:t>
      </w:r>
      <w:proofErr w:type="gramEnd"/>
      <w:r w:rsidRPr="000C3227">
        <w:rPr>
          <w:sz w:val="8"/>
        </w:rPr>
        <w:t xml:space="preserve"> major power changes </w:t>
      </w:r>
      <w:proofErr w:type="spellStart"/>
      <w:r w:rsidRPr="000C3227">
        <w:rPr>
          <w:sz w:val="8"/>
        </w:rPr>
        <w:t>chal</w:t>
      </w:r>
      <w:proofErr w:type="spellEnd"/>
      <w:r w:rsidRPr="000C3227">
        <w:rPr>
          <w:sz w:val="8"/>
        </w:rPr>
        <w:t xml:space="preserve"> </w:t>
      </w:r>
      <w:proofErr w:type="spellStart"/>
      <w:r w:rsidRPr="000C3227">
        <w:rPr>
          <w:sz w:val="8"/>
        </w:rPr>
        <w:t>lenge</w:t>
      </w:r>
      <w:proofErr w:type="spellEnd"/>
      <w:r w:rsidRPr="000C3227">
        <w:rPr>
          <w:sz w:val="8"/>
        </w:rPr>
        <w:t xml:space="preserv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w:t>
      </w:r>
      <w:proofErr w:type="gramStart"/>
      <w:r w:rsidRPr="000C3227">
        <w:rPr>
          <w:sz w:val="8"/>
        </w:rPr>
        <w:t>counter-measures</w:t>
      </w:r>
      <w:proofErr w:type="gramEnd"/>
      <w:r w:rsidRPr="000C3227">
        <w:rPr>
          <w:sz w:val="8"/>
        </w:rPr>
        <w:t xml:space="preserve"> that further propel a political </w:t>
      </w:r>
      <w:proofErr w:type="spellStart"/>
      <w:r w:rsidRPr="000C3227">
        <w:rPr>
          <w:sz w:val="8"/>
        </w:rPr>
        <w:t>escala</w:t>
      </w:r>
      <w:proofErr w:type="spellEnd"/>
      <w:r w:rsidRPr="000C3227">
        <w:rPr>
          <w:sz w:val="8"/>
        </w:rPr>
        <w:t xml:space="preserve"> </w:t>
      </w:r>
      <w:proofErr w:type="spellStart"/>
      <w:r w:rsidRPr="000C3227">
        <w:rPr>
          <w:sz w:val="8"/>
        </w:rPr>
        <w:t>tion</w:t>
      </w:r>
      <w:proofErr w:type="spellEnd"/>
      <w:r w:rsidRPr="000C3227">
        <w:rPr>
          <w:sz w:val="8"/>
        </w:rPr>
        <w:t xml:space="preserve">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obsolete or that nuclear deterrence will prevent this calamity once and for all. Of course, states can grow peacefully into roles of higher responsibility. status and influence on the world stage. There </w:t>
      </w:r>
      <w:proofErr w:type="spellStart"/>
      <w:r w:rsidRPr="000C3227">
        <w:rPr>
          <w:sz w:val="8"/>
        </w:rPr>
        <w:t>arc</w:t>
      </w:r>
      <w:proofErr w:type="spellEnd"/>
      <w:r w:rsidRPr="000C3227">
        <w:rPr>
          <w:sz w:val="8"/>
        </w:rPr>
        <w:t xml:space="preserve"> no natural laws saving that changes in the world’s power structure must end in war, despite all </w:t>
      </w:r>
      <w:proofErr w:type="spellStart"/>
      <w:r w:rsidRPr="000C3227">
        <w:rPr>
          <w:sz w:val="8"/>
        </w:rPr>
        <w:t>distur</w:t>
      </w:r>
      <w:proofErr w:type="spellEnd"/>
      <w:r w:rsidRPr="000C3227">
        <w:rPr>
          <w:sz w:val="8"/>
        </w:rPr>
        <w:t xml:space="preserve"> </w:t>
      </w:r>
      <w:proofErr w:type="spellStart"/>
      <w:r w:rsidRPr="000C3227">
        <w:rPr>
          <w:sz w:val="8"/>
        </w:rPr>
        <w:t>bances</w:t>
      </w:r>
      <w:proofErr w:type="spellEnd"/>
      <w:r w:rsidRPr="000C3227">
        <w:rPr>
          <w:sz w:val="8"/>
        </w:rPr>
        <w:t xml:space="preserve"> and ensuing risks (Rauch 2014). The less conflict an emerging power experiences with established ones, and with peer challengers that emerge simultaneously, the better the chances that the rise will travel a peaceful trajectory. Looking through this lens. </w:t>
      </w:r>
      <w:proofErr w:type="spellStart"/>
      <w:r w:rsidRPr="000C3227">
        <w:rPr>
          <w:sz w:val="8"/>
        </w:rPr>
        <w:t>thc</w:t>
      </w:r>
      <w:proofErr w:type="spellEnd"/>
      <w:r w:rsidRPr="000C3227">
        <w:rPr>
          <w:sz w:val="8"/>
        </w:rPr>
        <w:t xml:space="preserve"> relations of only one emerging power with the present hegemon appear to be partially conflict-</w:t>
      </w:r>
      <w:proofErr w:type="spellStart"/>
      <w:r w:rsidRPr="000C3227">
        <w:rPr>
          <w:sz w:val="8"/>
        </w:rPr>
        <w:t>pronc</w:t>
      </w:r>
      <w:proofErr w:type="spellEnd"/>
      <w:r w:rsidRPr="000C3227">
        <w:rPr>
          <w:sz w:val="8"/>
        </w:rPr>
        <w:t xml:space="preserve">. and seriously so: it concerns the pair China/United States. The Iwo great powers are rivals for preponderance in East and </w:t>
      </w:r>
      <w:proofErr w:type="gramStart"/>
      <w:r w:rsidRPr="000C3227">
        <w:rPr>
          <w:sz w:val="8"/>
        </w:rPr>
        <w:t>South East</w:t>
      </w:r>
      <w:proofErr w:type="gramEnd"/>
      <w:r w:rsidRPr="000C3227">
        <w:rPr>
          <w:sz w:val="8"/>
        </w:rPr>
        <w:t xml:space="preserve">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w:t>
      </w:r>
      <w:proofErr w:type="spellStart"/>
      <w:r w:rsidRPr="000C3227">
        <w:rPr>
          <w:sz w:val="8"/>
        </w:rPr>
        <w:t>thc</w:t>
      </w:r>
      <w:proofErr w:type="spellEnd"/>
      <w:r w:rsidRPr="000C3227">
        <w:rPr>
          <w:sz w:val="8"/>
        </w:rPr>
        <w:t xml:space="preserve"> key to a peaceful. tense or even violent future at the world stage. A small group of major powers. </w:t>
      </w:r>
      <w:proofErr w:type="gramStart"/>
      <w:r w:rsidRPr="000C3227">
        <w:rPr>
          <w:sz w:val="8"/>
        </w:rPr>
        <w:t>Including the United States and China,</w:t>
      </w:r>
      <w:proofErr w:type="gramEnd"/>
      <w:r w:rsidRPr="000C3227">
        <w:rPr>
          <w:sz w:val="8"/>
        </w:rPr>
        <w:t xml:space="preserve"> is interconnected today by a complex conflict system. China has territorial claims against Japan, South Korea, Vietnam. the Philippines. </w:t>
      </w:r>
      <w:proofErr w:type="spellStart"/>
      <w:r w:rsidRPr="000C3227">
        <w:rPr>
          <w:sz w:val="8"/>
        </w:rPr>
        <w:t>Brunci</w:t>
      </w:r>
      <w:proofErr w:type="spellEnd"/>
      <w:r w:rsidRPr="000C3227">
        <w:rPr>
          <w:sz w:val="8"/>
        </w:rPr>
        <w:t xml:space="preserve">. and India which it pursues by a variety of means, not shying away from the limited, small scale </w:t>
      </w:r>
      <w:proofErr w:type="spellStart"/>
      <w:r w:rsidRPr="000C3227">
        <w:rPr>
          <w:sz w:val="8"/>
        </w:rPr>
        <w:t>usc</w:t>
      </w:r>
      <w:proofErr w:type="spellEnd"/>
      <w:r w:rsidRPr="000C3227">
        <w:rPr>
          <w:sz w:val="8"/>
        </w:rPr>
        <w:t xml:space="preserve"> of </w:t>
      </w:r>
      <w:proofErr w:type="spellStart"/>
      <w:r w:rsidRPr="000C3227">
        <w:rPr>
          <w:sz w:val="8"/>
        </w:rPr>
        <w:t>militan</w:t>
      </w:r>
      <w:proofErr w:type="spellEnd"/>
      <w:r w:rsidRPr="000C3227">
        <w:rPr>
          <w:sz w:val="8"/>
        </w:rPr>
        <w:t xml:space="preserve"> force in some cases, notably against obviously weaker counterparts (</w:t>
      </w:r>
      <w:proofErr w:type="spellStart"/>
      <w:r w:rsidRPr="000C3227">
        <w:rPr>
          <w:sz w:val="8"/>
        </w:rPr>
        <w:t>Ellcman</w:t>
      </w:r>
      <w:proofErr w:type="spellEnd"/>
      <w:r w:rsidRPr="000C3227">
        <w:rPr>
          <w:sz w:val="8"/>
        </w:rPr>
        <w:t xml:space="preserve"> ci al. 2012). China’s relation (o wards Japan is the one most burdened by China’s past as a victim of Japanese oppression and related cruelties, and the </w:t>
      </w:r>
      <w:proofErr w:type="spellStart"/>
      <w:r w:rsidRPr="000C3227">
        <w:rPr>
          <w:sz w:val="8"/>
        </w:rPr>
        <w:t>propcnsit</w:t>
      </w:r>
      <w:proofErr w:type="spellEnd"/>
      <w:r w:rsidRPr="000C3227">
        <w:rPr>
          <w:sz w:val="8"/>
        </w:rPr>
        <w:t xml:space="preserve">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w:t>
      </w:r>
      <w:r w:rsidRPr="000C3227">
        <w:rPr>
          <w:u w:val="single"/>
        </w:rPr>
        <w:t xml:space="preserve">). </w:t>
      </w:r>
      <w:r w:rsidRPr="00CE44C3">
        <w:rPr>
          <w:highlight w:val="cyan"/>
          <w:u w:val="single"/>
        </w:rPr>
        <w:t>Territorial claims are</w:t>
      </w:r>
      <w:r w:rsidRPr="000C3227">
        <w:rPr>
          <w:u w:val="single"/>
        </w:rPr>
        <w:t xml:space="preserve"> always </w:t>
      </w:r>
      <w:r w:rsidRPr="00CE44C3">
        <w:rPr>
          <w:highlight w:val="cyan"/>
          <w:u w:val="single"/>
        </w:rPr>
        <w:t>emotionalized and dangerous</w:t>
      </w:r>
      <w:r w:rsidRPr="000C3227">
        <w:rPr>
          <w:sz w:val="8"/>
        </w:rPr>
        <w:t xml:space="preserve">. Territorial claims by a </w:t>
      </w:r>
      <w:proofErr w:type="gramStart"/>
      <w:r w:rsidRPr="000C3227">
        <w:rPr>
          <w:sz w:val="8"/>
        </w:rPr>
        <w:t>major power bear particular risks</w:t>
      </w:r>
      <w:proofErr w:type="gramEnd"/>
      <w:r w:rsidRPr="000C3227">
        <w:rPr>
          <w:sz w:val="8"/>
        </w:rPr>
        <w:t xml:space="preserve">, because threatened countries look for protective allies which are, by necessity, major powers with the capability to project power into the region of concern. The great power claimant and the great power protector then position themselves on the opposite sides of the conflict.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w:t>
      </w:r>
      <w:proofErr w:type="spellStart"/>
      <w:r w:rsidRPr="000C3227">
        <w:rPr>
          <w:sz w:val="8"/>
        </w:rPr>
        <w:t>ith</w:t>
      </w:r>
      <w:proofErr w:type="spellEnd"/>
      <w:r w:rsidRPr="000C3227">
        <w:rPr>
          <w:sz w:val="8"/>
        </w:rPr>
        <w:t xml:space="preserve"> the United </w:t>
      </w:r>
      <w:proofErr w:type="spellStart"/>
      <w:r w:rsidRPr="000C3227">
        <w:rPr>
          <w:sz w:val="8"/>
        </w:rPr>
        <w:t>Slates</w:t>
      </w:r>
      <w:proofErr w:type="spellEnd"/>
      <w:r w:rsidRPr="000C3227">
        <w:rPr>
          <w:sz w:val="8"/>
        </w:rPr>
        <w:t xml:space="preserve">. India and Vietnam today entertain </w:t>
      </w:r>
      <w:proofErr w:type="spellStart"/>
      <w:r w:rsidRPr="000C3227">
        <w:rPr>
          <w:sz w:val="8"/>
        </w:rPr>
        <w:t>rda</w:t>
      </w:r>
      <w:proofErr w:type="spellEnd"/>
      <w:r w:rsidRPr="000C3227">
        <w:rPr>
          <w:sz w:val="8"/>
        </w:rPr>
        <w:t xml:space="preserve"> (ions </w:t>
      </w:r>
      <w:proofErr w:type="spellStart"/>
      <w:r w:rsidRPr="000C3227">
        <w:rPr>
          <w:sz w:val="8"/>
        </w:rPr>
        <w:t>ith</w:t>
      </w:r>
      <w:proofErr w:type="spellEnd"/>
      <w:r w:rsidRPr="000C3227">
        <w:rPr>
          <w:sz w:val="8"/>
        </w:rPr>
        <w:t xml:space="preserve"> the United States that can be depicted as cordial entente, already include military cooperation, and might move further towards an alliance. depending on </w:t>
      </w:r>
      <w:proofErr w:type="spellStart"/>
      <w:r w:rsidRPr="000C3227">
        <w:rPr>
          <w:sz w:val="8"/>
        </w:rPr>
        <w:t>deelopmens</w:t>
      </w:r>
      <w:proofErr w:type="spellEnd"/>
      <w:r w:rsidRPr="000C3227">
        <w:rPr>
          <w:sz w:val="8"/>
        </w:rPr>
        <w:t xml:space="preserve"> in Asia. The United States is also a protector of Taiwan. officially a Chinese province, </w:t>
      </w:r>
      <w:proofErr w:type="spellStart"/>
      <w:r w:rsidRPr="000C3227">
        <w:rPr>
          <w:sz w:val="8"/>
        </w:rPr>
        <w:t>factualh</w:t>
      </w:r>
      <w:proofErr w:type="spellEnd"/>
      <w:r w:rsidRPr="000C3227">
        <w:rPr>
          <w:sz w:val="8"/>
        </w:rPr>
        <w:t xml:space="preserve"> an independent political entity. and the main object of Chinese interest because of the unfinished agenda of national re-unification. Given the enormous asymmetries between China and Taiwan. the latter’s independence depends fully and unambiguously on the US guarantee. Russia and China have </w:t>
      </w:r>
      <w:proofErr w:type="gramStart"/>
      <w:r w:rsidRPr="000C3227">
        <w:rPr>
          <w:sz w:val="8"/>
        </w:rPr>
        <w:t>a fairly ambivalent</w:t>
      </w:r>
      <w:proofErr w:type="gramEnd"/>
      <w:r w:rsidRPr="000C3227">
        <w:rPr>
          <w:sz w:val="8"/>
        </w:rPr>
        <w:t xml:space="preserve"> relation with each other that is officially called a strategic partnership. Ambiguous as this relationship is, it is predictable that the more the West and Russia are at loggerheads, the closer the </w:t>
      </w:r>
      <w:proofErr w:type="gramStart"/>
      <w:r w:rsidRPr="000C3227">
        <w:rPr>
          <w:sz w:val="8"/>
        </w:rPr>
        <w:t>Russian—Chinese</w:t>
      </w:r>
      <w:proofErr w:type="gramEnd"/>
      <w:r w:rsidRPr="000C3227">
        <w:rPr>
          <w:sz w:val="8"/>
        </w:rPr>
        <w:t xml:space="preserve"> relations might become. On the other hand. Chi </w:t>
      </w:r>
      <w:proofErr w:type="spellStart"/>
      <w:r w:rsidRPr="000C3227">
        <w:rPr>
          <w:sz w:val="8"/>
        </w:rPr>
        <w:t>na</w:t>
      </w:r>
      <w:proofErr w:type="spellEnd"/>
      <w:r w:rsidRPr="000C3227">
        <w:rPr>
          <w:sz w:val="8"/>
        </w:rPr>
        <w:t xml:space="preserve"> is the stronger partner and harbors not completely friendly feelings </w:t>
      </w:r>
      <w:proofErr w:type="spellStart"/>
      <w:r w:rsidRPr="000C3227">
        <w:rPr>
          <w:sz w:val="8"/>
        </w:rPr>
        <w:t>to wards</w:t>
      </w:r>
      <w:proofErr w:type="spellEnd"/>
      <w:r w:rsidRPr="000C3227">
        <w:rPr>
          <w:sz w:val="8"/>
        </w:rPr>
        <w:t xml:space="preserve"> Moscow. as Russia took part in China’s humiliation during the </w:t>
      </w:r>
      <w:proofErr w:type="spellStart"/>
      <w:r w:rsidRPr="000C3227">
        <w:rPr>
          <w:sz w:val="8"/>
        </w:rPr>
        <w:t>imperi</w:t>
      </w:r>
      <w:proofErr w:type="spellEnd"/>
      <w:r w:rsidRPr="000C3227">
        <w:rPr>
          <w:sz w:val="8"/>
        </w:rPr>
        <w:t xml:space="preserve"> </w:t>
      </w:r>
      <w:proofErr w:type="spellStart"/>
      <w:r w:rsidRPr="000C3227">
        <w:rPr>
          <w:sz w:val="8"/>
        </w:rPr>
        <w:t>alist</w:t>
      </w:r>
      <w:proofErr w:type="spellEnd"/>
      <w:r w:rsidRPr="000C3227">
        <w:rPr>
          <w:sz w:val="8"/>
        </w:rPr>
        <w:t xml:space="preserve">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w:t>
      </w:r>
      <w:proofErr w:type="spellStart"/>
      <w:r w:rsidRPr="000C3227">
        <w:rPr>
          <w:sz w:val="8"/>
        </w:rPr>
        <w:t>Gilbov</w:t>
      </w:r>
      <w:proofErr w:type="spellEnd"/>
      <w:r w:rsidRPr="000C3227">
        <w:rPr>
          <w:sz w:val="8"/>
        </w:rPr>
        <w:t>/</w:t>
      </w:r>
      <w:proofErr w:type="spellStart"/>
      <w:r w:rsidRPr="000C3227">
        <w:rPr>
          <w:sz w:val="8"/>
        </w:rPr>
        <w:t>Hcginbotham</w:t>
      </w:r>
      <w:proofErr w:type="spellEnd"/>
      <w:r w:rsidRPr="000C3227">
        <w:rPr>
          <w:sz w:val="8"/>
        </w:rPr>
        <w:t xml:space="preserve"> 2012). Both </w:t>
      </w:r>
      <w:proofErr w:type="gramStart"/>
      <w:r w:rsidRPr="000C3227">
        <w:rPr>
          <w:sz w:val="8"/>
        </w:rPr>
        <w:t>arc</w:t>
      </w:r>
      <w:proofErr w:type="gramEnd"/>
      <w:r w:rsidRPr="000C3227">
        <w:rPr>
          <w:sz w:val="8"/>
        </w:rPr>
        <w:t xml:space="preserve"> developing rapidly. with China still ahead. Territorial disputes. India’s </w:t>
      </w:r>
      <w:proofErr w:type="spellStart"/>
      <w:r w:rsidRPr="000C3227">
        <w:rPr>
          <w:sz w:val="8"/>
        </w:rPr>
        <w:t>liospitalit</w:t>
      </w:r>
      <w:proofErr w:type="spellEnd"/>
      <w:r w:rsidRPr="000C3227">
        <w:rPr>
          <w:sz w:val="8"/>
        </w:rPr>
        <w:t xml:space="preserve"> Lo </w:t>
      </w:r>
      <w:proofErr w:type="spellStart"/>
      <w:r w:rsidRPr="000C3227">
        <w:rPr>
          <w:sz w:val="8"/>
        </w:rPr>
        <w:t>TibeLan</w:t>
      </w:r>
      <w:proofErr w:type="spellEnd"/>
      <w:r w:rsidRPr="000C3227">
        <w:rPr>
          <w:sz w:val="8"/>
        </w:rPr>
        <w:t xml:space="preserve"> exiles including the Dalai Lama. China’s close relation to Pakistan and a growing naval rivalry spanning the Indian Ocean from the Strait of Malacca to Iranian shores (</w:t>
      </w:r>
      <w:proofErr w:type="spellStart"/>
      <w:r w:rsidRPr="000C3227">
        <w:rPr>
          <w:sz w:val="8"/>
        </w:rPr>
        <w:t>Garofano</w:t>
      </w:r>
      <w:proofErr w:type="spellEnd"/>
      <w:r w:rsidRPr="000C3227">
        <w:rPr>
          <w:sz w:val="8"/>
        </w:rPr>
        <w:t xml:space="preserve">/Dew 2013) run parallel to rapidly growing economic relations and ostensible efforts </w:t>
      </w:r>
      <w:proofErr w:type="spellStart"/>
      <w:r w:rsidRPr="000C3227">
        <w:rPr>
          <w:sz w:val="8"/>
        </w:rPr>
        <w:t>lo</w:t>
      </w:r>
      <w:proofErr w:type="spellEnd"/>
      <w:r w:rsidRPr="000C3227">
        <w:rPr>
          <w:sz w:val="8"/>
        </w:rPr>
        <w:t xml:space="preserve"> present the relationship if not as amiable then at least as partner-like. The United States, China, </w:t>
      </w:r>
      <w:proofErr w:type="gramStart"/>
      <w:r w:rsidRPr="000C3227">
        <w:rPr>
          <w:sz w:val="8"/>
        </w:rPr>
        <w:t>Russia</w:t>
      </w:r>
      <w:proofErr w:type="gramEnd"/>
      <w:r w:rsidRPr="000C3227">
        <w:rPr>
          <w:sz w:val="8"/>
        </w:rPr>
        <w:t xml:space="preserve"> and India even today conduct a multi- pronged nuclear arms race (</w:t>
      </w:r>
      <w:proofErr w:type="spellStart"/>
      <w:r w:rsidRPr="000C3227">
        <w:rPr>
          <w:sz w:val="8"/>
        </w:rPr>
        <w:t>Fingar</w:t>
      </w:r>
      <w:proofErr w:type="spellEnd"/>
      <w:r w:rsidRPr="000C3227">
        <w:rPr>
          <w:sz w:val="8"/>
        </w:rPr>
        <w:t xml:space="preserve"> 2011: </w:t>
      </w:r>
      <w:proofErr w:type="spellStart"/>
      <w:r w:rsidRPr="000C3227">
        <w:rPr>
          <w:sz w:val="8"/>
        </w:rPr>
        <w:t>Gangul</w:t>
      </w:r>
      <w:proofErr w:type="spellEnd"/>
      <w:r w:rsidRPr="000C3227">
        <w:rPr>
          <w:sz w:val="8"/>
        </w:rPr>
        <w:t xml:space="preserve"> /Thompson 2011: O’Neill 2013. </w:t>
      </w:r>
      <w:proofErr w:type="spellStart"/>
      <w:r w:rsidRPr="000C3227">
        <w:rPr>
          <w:sz w:val="8"/>
        </w:rPr>
        <w:t>Müllcr</w:t>
      </w:r>
      <w:proofErr w:type="spellEnd"/>
      <w:r w:rsidRPr="000C3227">
        <w:rPr>
          <w:sz w:val="8"/>
        </w:rPr>
        <w:t xml:space="preserve"> 2014). In this race, conventional components like missile de </w:t>
      </w:r>
      <w:proofErr w:type="spellStart"/>
      <w:r w:rsidRPr="000C3227">
        <w:rPr>
          <w:sz w:val="8"/>
        </w:rPr>
        <w:t>fense</w:t>
      </w:r>
      <w:proofErr w:type="spellEnd"/>
      <w:r w:rsidRPr="000C3227">
        <w:rPr>
          <w:sz w:val="8"/>
        </w:rPr>
        <w:t xml:space="preserve">. Intercontinental strike options, space-based assets and the specter of </w:t>
      </w:r>
      <w:proofErr w:type="spellStart"/>
      <w:r w:rsidRPr="000C3227">
        <w:rPr>
          <w:sz w:val="8"/>
        </w:rPr>
        <w:t>cbcr</w:t>
      </w:r>
      <w:proofErr w:type="spellEnd"/>
      <w:r w:rsidRPr="000C3227">
        <w:rPr>
          <w:sz w:val="8"/>
        </w:rPr>
        <w:t xml:space="preserve"> war play their role, as does the issue of extended </w:t>
      </w:r>
      <w:proofErr w:type="spellStart"/>
      <w:r w:rsidRPr="000C3227">
        <w:rPr>
          <w:sz w:val="8"/>
        </w:rPr>
        <w:t>dcterrcncc</w:t>
      </w:r>
      <w:proofErr w:type="spellEnd"/>
      <w:r w:rsidRPr="000C3227">
        <w:rPr>
          <w:sz w:val="8"/>
        </w:rPr>
        <w:t xml:space="preserve"> </w:t>
      </w:r>
      <w:proofErr w:type="gramStart"/>
      <w:r w:rsidRPr="000C3227">
        <w:rPr>
          <w:sz w:val="8"/>
        </w:rPr>
        <w:t>The</w:t>
      </w:r>
      <w:proofErr w:type="gramEnd"/>
      <w:r w:rsidRPr="000C3227">
        <w:rPr>
          <w:sz w:val="8"/>
        </w:rPr>
        <w:t xml:space="preserve"> general US </w:t>
      </w:r>
      <w:proofErr w:type="spellStart"/>
      <w:r w:rsidRPr="000C3227">
        <w:rPr>
          <w:sz w:val="8"/>
        </w:rPr>
        <w:t>militar</w:t>
      </w:r>
      <w:proofErr w:type="spellEnd"/>
      <w:r w:rsidRPr="000C3227">
        <w:rPr>
          <w:sz w:val="8"/>
        </w:rPr>
        <w:t xml:space="preserve">’ superiority induces Russia and China to improve their nuclear arsenals, while India tries not to be left too far behind the Chinese in terms of nuclear capability. Pakistan and North Korea </w:t>
      </w:r>
      <w:proofErr w:type="spellStart"/>
      <w:r w:rsidRPr="000C3227">
        <w:rPr>
          <w:sz w:val="8"/>
        </w:rPr>
        <w:t>ork</w:t>
      </w:r>
      <w:proofErr w:type="spellEnd"/>
      <w:r w:rsidRPr="000C3227">
        <w:rPr>
          <w:sz w:val="8"/>
        </w:rPr>
        <w:t xml:space="preserve"> as potential spoilers at the fringe of this arms race. They are not powerful but </w:t>
      </w:r>
      <w:proofErr w:type="spellStart"/>
      <w:r w:rsidRPr="000C3227">
        <w:rPr>
          <w:sz w:val="8"/>
        </w:rPr>
        <w:t>thc</w:t>
      </w:r>
      <w:proofErr w:type="spellEnd"/>
      <w:r w:rsidRPr="000C3227">
        <w:rPr>
          <w:sz w:val="8"/>
        </w:rPr>
        <w:t xml:space="preserve"> arc capable of stirring up trouble, whenever they move. In </w:t>
      </w:r>
      <w:proofErr w:type="spellStart"/>
      <w:r w:rsidRPr="000C3227">
        <w:rPr>
          <w:sz w:val="8"/>
        </w:rPr>
        <w:t>tems</w:t>
      </w:r>
      <w:proofErr w:type="spellEnd"/>
      <w:r w:rsidRPr="000C3227">
        <w:rPr>
          <w:sz w:val="8"/>
        </w:rPr>
        <w:t xml:space="preserve"> of the military constellation, the most disquieting development is the drafting of pre-emptive strategies of a first (most likely conventional) strike by the United States and China, on either side motivated by the per </w:t>
      </w:r>
      <w:proofErr w:type="spellStart"/>
      <w:r w:rsidRPr="000C3227">
        <w:rPr>
          <w:sz w:val="8"/>
        </w:rPr>
        <w:t>ceived</w:t>
      </w:r>
      <w:proofErr w:type="spellEnd"/>
      <w:r w:rsidRPr="000C3227">
        <w:rPr>
          <w:sz w:val="8"/>
        </w:rPr>
        <w:t xml:space="preserve"> need to keep the upper hand early in a potential clash close to Chinese shores (such as in the context of a Taiwan conflict). China is building up middle-range ballistic capabilities to pre-empt US aircraft carrier groups from coming into striking distance and to </w:t>
      </w:r>
      <w:proofErr w:type="spellStart"/>
      <w:r w:rsidRPr="000C3227">
        <w:rPr>
          <w:sz w:val="8"/>
        </w:rPr>
        <w:t>desiroy</w:t>
      </w:r>
      <w:proofErr w:type="spellEnd"/>
      <w:r w:rsidRPr="000C3227">
        <w:rPr>
          <w:sz w:val="8"/>
        </w:rPr>
        <w:t xml:space="preserve"> US Air Force assets in Okinawa. while the United States is developing means to neutralize exactly these Chinese capabilities. They are steering towards a hair-trigger security dilemma in which the mutual postures cry out for being used first before the enemy might destroy them (Goldstein 2013: Le </w:t>
      </w:r>
      <w:proofErr w:type="spellStart"/>
      <w:r w:rsidRPr="000C3227">
        <w:rPr>
          <w:sz w:val="8"/>
        </w:rPr>
        <w:t>Miôre</w:t>
      </w:r>
      <w:proofErr w:type="spellEnd"/>
      <w:r w:rsidRPr="000C3227">
        <w:rPr>
          <w:sz w:val="8"/>
        </w:rPr>
        <w:t xml:space="preserve"> 2012). It cannot be excluded that this whole conflict system might collapse into two opposing blocks one da the spark for a major violent cataclysm could even be lighted by uncontrolled non-state actors inside some of the powers. or—in analogy to the role of Serbia in 1914— a ‘spoiler” state with a particularly </w:t>
      </w:r>
      <w:proofErr w:type="spellStart"/>
      <w:r w:rsidRPr="000C3227">
        <w:rPr>
          <w:sz w:val="8"/>
        </w:rPr>
        <w:t>idios</w:t>
      </w:r>
      <w:proofErr w:type="spellEnd"/>
      <w:r w:rsidRPr="000C3227">
        <w:rPr>
          <w:sz w:val="8"/>
        </w:rPr>
        <w:t xml:space="preserve"> </w:t>
      </w:r>
      <w:proofErr w:type="spellStart"/>
      <w:r w:rsidRPr="000C3227">
        <w:rPr>
          <w:sz w:val="8"/>
        </w:rPr>
        <w:t>ncralic</w:t>
      </w:r>
      <w:proofErr w:type="spellEnd"/>
      <w:r w:rsidRPr="000C3227">
        <w:rPr>
          <w:sz w:val="8"/>
        </w:rPr>
        <w:t xml:space="preserve"> agenda. Pakistan. North Korea or Tai an arc con </w:t>
      </w:r>
      <w:proofErr w:type="spellStart"/>
      <w:r w:rsidRPr="000C3227">
        <w:rPr>
          <w:sz w:val="8"/>
        </w:rPr>
        <w:t>ceivable</w:t>
      </w:r>
      <w:proofErr w:type="spellEnd"/>
      <w:r w:rsidRPr="000C3227">
        <w:rPr>
          <w:sz w:val="8"/>
        </w:rPr>
        <w:t xml:space="preserve"> in this role. Even Japan might be considered, if nationalism in Nippon grows further and seeks confrontation with the old rival China. If anything. this constellation does not look much better than the one which drove Europe into World War I </w:t>
      </w:r>
      <w:proofErr w:type="gramStart"/>
      <w:r w:rsidRPr="000C3227">
        <w:rPr>
          <w:sz w:val="8"/>
        </w:rPr>
        <w:t>a</w:t>
      </w:r>
      <w:proofErr w:type="gramEnd"/>
      <w:r w:rsidRPr="000C3227">
        <w:rPr>
          <w:sz w:val="8"/>
        </w:rPr>
        <w:t xml:space="preserve"> century ago. and it contains a nuclear component. To trust in the infallibility of nuclear deterrence in this mufti- pronged constellation needs quite a lot of optimism Can democratic peace be helpful in this constellation? 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w:t>
      </w:r>
      <w:r w:rsidRPr="000C3227">
        <w:rPr>
          <w:u w:val="single"/>
        </w:rPr>
        <w:t xml:space="preserve">. defective </w:t>
      </w:r>
      <w:r w:rsidRPr="00CE44C3">
        <w:rPr>
          <w:highlight w:val="cyan"/>
          <w:u w:val="single"/>
        </w:rPr>
        <w:t>democracies</w:t>
      </w:r>
      <w:r w:rsidRPr="00CE44C3">
        <w:rPr>
          <w:sz w:val="8"/>
          <w:highlight w:val="cyan"/>
        </w:rPr>
        <w:t xml:space="preserve"> </w:t>
      </w:r>
      <w:r w:rsidRPr="000C3227">
        <w:rPr>
          <w:sz w:val="8"/>
        </w:rPr>
        <w:t xml:space="preserve">like Ukraine and Georgia may </w:t>
      </w:r>
      <w:r w:rsidRPr="00CE44C3">
        <w:rPr>
          <w:highlight w:val="cyan"/>
          <w:u w:val="single"/>
        </w:rPr>
        <w:t xml:space="preserve">feature </w:t>
      </w:r>
      <w:r w:rsidRPr="000C3227">
        <w:rPr>
          <w:u w:val="single"/>
        </w:rPr>
        <w:t xml:space="preserve">rather importantly </w:t>
      </w:r>
      <w:r w:rsidRPr="00CE44C3">
        <w:rPr>
          <w:highlight w:val="cyan"/>
          <w:u w:val="single"/>
        </w:rPr>
        <w:t>as potential triggers for a worsening of relationships.</w:t>
      </w:r>
      <w:r w:rsidRPr="000C3227">
        <w:rPr>
          <w:sz w:val="8"/>
        </w:rPr>
        <w:t xml:space="preserve"> While democracy is useful in excluding certain conflict dyads in the whole complex, such as India and the United States. Japan and the United States. Japan and India. from the risk that they might escalate into a violent conflict, and as democratic peace is pacifying parts of the world. such as South America or Europe. it helps little in disputes between democracies and non-democracies. To the contrary: as discussed above, </w:t>
      </w:r>
      <w:r w:rsidRPr="00CE44C3">
        <w:rPr>
          <w:highlight w:val="cyan"/>
          <w:u w:val="single"/>
        </w:rPr>
        <w:t>democracies have a</w:t>
      </w:r>
      <w:r w:rsidRPr="000C3227">
        <w:rPr>
          <w:u w:val="single"/>
        </w:rPr>
        <w:t xml:space="preserve"> </w:t>
      </w:r>
      <w:proofErr w:type="gramStart"/>
      <w:r w:rsidRPr="000C3227">
        <w:rPr>
          <w:u w:val="single"/>
        </w:rPr>
        <w:t xml:space="preserve">more or less </w:t>
      </w:r>
      <w:r w:rsidRPr="00CE44C3">
        <w:rPr>
          <w:highlight w:val="cyan"/>
          <w:u w:val="single"/>
        </w:rPr>
        <w:t>moral-emotional</w:t>
      </w:r>
      <w:proofErr w:type="gramEnd"/>
      <w:r w:rsidRPr="00CE44C3">
        <w:rPr>
          <w:highlight w:val="cyan"/>
          <w:u w:val="single"/>
        </w:rPr>
        <w:t xml:space="preserve"> inclination to </w:t>
      </w:r>
      <w:r w:rsidRPr="00CE44C3">
        <w:rPr>
          <w:rStyle w:val="Emphasis"/>
          <w:highlight w:val="cyan"/>
        </w:rPr>
        <w:t>demonize</w:t>
      </w:r>
      <w:r w:rsidRPr="00CE44C3">
        <w:rPr>
          <w:highlight w:val="cyan"/>
          <w:u w:val="single"/>
        </w:rPr>
        <w:t xml:space="preserve"> non-democracies once they disagree, and</w:t>
      </w:r>
      <w:r w:rsidRPr="000C3227">
        <w:rPr>
          <w:u w:val="single"/>
        </w:rPr>
        <w:t xml:space="preserve"> to </w:t>
      </w:r>
      <w:r w:rsidRPr="00CE44C3">
        <w:rPr>
          <w:highlight w:val="cyan"/>
          <w:u w:val="single"/>
        </w:rPr>
        <w:t>feel a missionary drive to turn them democratic</w:t>
      </w:r>
      <w:r w:rsidRPr="000C3227">
        <w:rPr>
          <w:sz w:val="8"/>
        </w:rPr>
        <w:t xml:space="preserve">. This might exacerbate the existing, more interest-based conflicts between democracies and non-democracies, and it creates fears in the hearts of </w:t>
      </w:r>
      <w:r w:rsidRPr="000C3227">
        <w:rPr>
          <w:sz w:val="8"/>
        </w:rPr>
        <w:lastRenderedPageBreak/>
        <w:t xml:space="preserve">autocratic leaders that they might be up for democratization sooner or later. </w:t>
      </w:r>
      <w:r w:rsidRPr="000C3227">
        <w:rPr>
          <w:u w:val="single"/>
        </w:rPr>
        <w:t xml:space="preserve">The </w:t>
      </w:r>
      <w:r w:rsidRPr="00CE44C3">
        <w:rPr>
          <w:highlight w:val="cyan"/>
          <w:u w:val="single"/>
        </w:rPr>
        <w:t>close inter- democratic relations</w:t>
      </w:r>
      <w:r w:rsidRPr="000C3227">
        <w:rPr>
          <w:u w:val="single"/>
        </w:rPr>
        <w:t xml:space="preserve"> which democratic peace tends to produce, in turn, </w:t>
      </w:r>
      <w:r w:rsidRPr="00CE44C3">
        <w:rPr>
          <w:highlight w:val="cyan"/>
          <w:u w:val="single"/>
        </w:rPr>
        <w:t>only exacerbate these fears</w:t>
      </w:r>
      <w:r w:rsidRPr="000C3227">
        <w:rPr>
          <w:u w:val="single"/>
        </w:rPr>
        <w:t xml:space="preserve"> as democracies tend to be rich, well organized, and powerful and dispose together of much more potent military capabilities than their potential non-</w:t>
      </w:r>
      <w:proofErr w:type="spellStart"/>
      <w:r w:rsidRPr="000C3227">
        <w:rPr>
          <w:u w:val="single"/>
        </w:rPr>
        <w:t>dcnwcratic</w:t>
      </w:r>
      <w:proofErr w:type="spellEnd"/>
      <w:r w:rsidRPr="000C3227">
        <w:rPr>
          <w:u w:val="single"/>
        </w:rPr>
        <w:t xml:space="preserve"> counterparts</w:t>
      </w:r>
      <w:r w:rsidRPr="000C3227">
        <w:rPr>
          <w:sz w:val="8"/>
        </w:rPr>
        <w:t xml:space="preserve">. Rather than helping with peace. the inter-democratic consequences of the </w:t>
      </w:r>
      <w:r w:rsidRPr="00CE44C3">
        <w:rPr>
          <w:highlight w:val="cyan"/>
          <w:u w:val="single"/>
        </w:rPr>
        <w:t>democratic peace</w:t>
      </w:r>
      <w:r w:rsidRPr="000C3227">
        <w:rPr>
          <w:u w:val="single"/>
        </w:rPr>
        <w:t xml:space="preserve"> tend to </w:t>
      </w:r>
      <w:r w:rsidRPr="00CE44C3">
        <w:rPr>
          <w:rStyle w:val="Emphasis"/>
          <w:highlight w:val="cyan"/>
        </w:rPr>
        <w:t>exacerbate the security dilemma</w:t>
      </w:r>
      <w:r w:rsidRPr="000C3227">
        <w:rPr>
          <w:u w:val="single"/>
        </w:rPr>
        <w:t xml:space="preserve"> which exists </w:t>
      </w:r>
      <w:r w:rsidRPr="00CE44C3">
        <w:rPr>
          <w:highlight w:val="cyan"/>
          <w:u w:val="single"/>
        </w:rPr>
        <w:t>between democracies and non-</w:t>
      </w:r>
      <w:proofErr w:type="spellStart"/>
      <w:r w:rsidRPr="00CE44C3">
        <w:rPr>
          <w:highlight w:val="cyan"/>
          <w:u w:val="single"/>
        </w:rPr>
        <w:t>democracics</w:t>
      </w:r>
      <w:proofErr w:type="spellEnd"/>
      <w:r w:rsidRPr="000C3227">
        <w:rPr>
          <w:u w:val="single"/>
        </w:rPr>
        <w:t xml:space="preserve"> </w:t>
      </w:r>
      <w:proofErr w:type="gramStart"/>
      <w:r w:rsidRPr="000C3227">
        <w:rPr>
          <w:u w:val="single"/>
        </w:rPr>
        <w:t>an</w:t>
      </w:r>
      <w:proofErr w:type="gramEnd"/>
      <w:r w:rsidRPr="000C3227">
        <w:rPr>
          <w:u w:val="single"/>
        </w:rPr>
        <w:t xml:space="preserve"> way</w:t>
      </w:r>
      <w:r w:rsidRPr="000C3227">
        <w:rPr>
          <w:sz w:val="8"/>
        </w:rPr>
        <w:t xml:space="preserve">. This non-peaceful dark side of democratic peace has escaped the attention of most academic writings on this subject and certainly all political utterances about democratic peace in our political systems. But democratic militancy is the Siamese twin of democratic peace as the Bush Administration unambiguously taught us (Gels et al. 2013: </w:t>
      </w:r>
      <w:proofErr w:type="spellStart"/>
      <w:r w:rsidRPr="000C3227">
        <w:rPr>
          <w:sz w:val="8"/>
        </w:rPr>
        <w:t>Müllcr</w:t>
      </w:r>
      <w:proofErr w:type="spellEnd"/>
      <w:r w:rsidRPr="000C3227">
        <w:rPr>
          <w:sz w:val="8"/>
        </w:rPr>
        <w:t xml:space="preserve"> 2014b).</w:t>
      </w:r>
    </w:p>
    <w:p w14:paraId="7A880514" w14:textId="77777777" w:rsidR="004A349C" w:rsidRPr="000C3227" w:rsidRDefault="004A349C" w:rsidP="004A349C"/>
    <w:p w14:paraId="58AAC3D1" w14:textId="366677F5" w:rsidR="00B6092C" w:rsidRDefault="00B6092C" w:rsidP="00B6092C"/>
    <w:p w14:paraId="2D86C07F" w14:textId="77777777" w:rsidR="00B6092C" w:rsidRPr="00AC593C" w:rsidRDefault="00B6092C" w:rsidP="00B6092C">
      <w:pPr>
        <w:pStyle w:val="Heading4"/>
        <w:rPr>
          <w:rFonts w:ascii="Times New Roman" w:hAnsi="Times New Roman"/>
          <w:sz w:val="24"/>
        </w:rPr>
      </w:pPr>
      <w:r w:rsidRPr="00AC593C">
        <w:rPr>
          <w:rFonts w:cs="Calibri"/>
        </w:rPr>
        <w:t>Outer Space Laws are unclear – private corporations are still capable of escaping due to loopholes in the plan. </w:t>
      </w:r>
    </w:p>
    <w:p w14:paraId="2593A14E" w14:textId="77777777" w:rsidR="00B6092C" w:rsidRPr="00AC593C" w:rsidRDefault="00B6092C" w:rsidP="00B6092C">
      <w:pPr>
        <w:pStyle w:val="NormalWeb"/>
        <w:spacing w:before="0" w:beforeAutospacing="0" w:after="160" w:afterAutospacing="0"/>
      </w:pPr>
      <w:r w:rsidRPr="00AC593C">
        <w:rPr>
          <w:rFonts w:ascii="Calibri" w:hAnsi="Calibri" w:cs="Calibri"/>
          <w:b/>
          <w:bCs/>
          <w:sz w:val="26"/>
          <w:szCs w:val="26"/>
        </w:rPr>
        <w:t xml:space="preserve">Green and Stark 17 </w:t>
      </w:r>
      <w:r w:rsidRPr="00AC593C">
        <w:rPr>
          <w:rFonts w:ascii="Calibri" w:hAnsi="Calibri" w:cs="Calibri"/>
          <w:sz w:val="22"/>
        </w:rPr>
        <w:t>[Christopher and Eda, “Outer Space Treaty and Beyond: Do Existing Space Laws Put an Astronomical Barrier to Private IP Rights in Space?”, JDSUPRA. 8 September 2020 https://www.jdsupra.com/legalnews/outer-space-treaty-beyond-do-existing-44028/] //</w:t>
      </w:r>
      <w:proofErr w:type="spellStart"/>
      <w:r w:rsidRPr="00AC593C">
        <w:rPr>
          <w:rFonts w:ascii="Calibri" w:hAnsi="Calibri" w:cs="Calibri"/>
          <w:sz w:val="22"/>
        </w:rPr>
        <w:t>DebateDrills</w:t>
      </w:r>
      <w:proofErr w:type="spellEnd"/>
      <w:r w:rsidRPr="00AC593C">
        <w:rPr>
          <w:rFonts w:ascii="Calibri" w:hAnsi="Calibri" w:cs="Calibri"/>
          <w:sz w:val="22"/>
        </w:rPr>
        <w:t xml:space="preserve"> LC</w:t>
      </w:r>
    </w:p>
    <w:p w14:paraId="2B9FE6A8" w14:textId="77777777" w:rsidR="00B6092C" w:rsidRPr="00AC593C" w:rsidRDefault="00B6092C" w:rsidP="00B6092C">
      <w:pPr>
        <w:pStyle w:val="NormalWeb"/>
        <w:spacing w:before="0" w:beforeAutospacing="0" w:after="160" w:afterAutospacing="0"/>
      </w:pPr>
      <w:r w:rsidRPr="00AC593C">
        <w:rPr>
          <w:rFonts w:ascii="Calibri" w:hAnsi="Calibri" w:cs="Calibri"/>
          <w:sz w:val="16"/>
          <w:szCs w:val="16"/>
        </w:rPr>
        <w:t xml:space="preserve">Our </w:t>
      </w:r>
      <w:r w:rsidRPr="000743A0">
        <w:rPr>
          <w:rFonts w:ascii="Calibri" w:hAnsi="Calibri" w:cs="Calibri"/>
          <w:b/>
          <w:bCs/>
          <w:sz w:val="22"/>
          <w:highlight w:val="green"/>
          <w:u w:val="single"/>
          <w:shd w:val="clear" w:color="auto" w:fill="FFFF00"/>
        </w:rPr>
        <w:t>limited</w:t>
      </w:r>
      <w:r w:rsidRPr="00AC593C">
        <w:rPr>
          <w:rFonts w:ascii="Calibri" w:hAnsi="Calibri" w:cs="Calibri"/>
          <w:b/>
          <w:bCs/>
          <w:sz w:val="22"/>
          <w:u w:val="single"/>
        </w:rPr>
        <w:t xml:space="preserve"> body of </w:t>
      </w:r>
      <w:r w:rsidRPr="000743A0">
        <w:rPr>
          <w:rFonts w:ascii="Calibri" w:hAnsi="Calibri" w:cs="Calibri"/>
          <w:b/>
          <w:bCs/>
          <w:sz w:val="22"/>
          <w:highlight w:val="green"/>
          <w:u w:val="single"/>
          <w:shd w:val="clear" w:color="auto" w:fill="FFFF00"/>
        </w:rPr>
        <w:t>space law provides little guidance</w:t>
      </w:r>
      <w:r w:rsidRPr="00AC593C">
        <w:rPr>
          <w:rFonts w:ascii="Calibri" w:hAnsi="Calibri" w:cs="Calibri"/>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0743A0">
        <w:rPr>
          <w:rFonts w:ascii="Calibri" w:hAnsi="Calibri" w:cs="Calibri"/>
          <w:b/>
          <w:bCs/>
          <w:sz w:val="22"/>
          <w:highlight w:val="green"/>
          <w:u w:val="single"/>
          <w:shd w:val="clear" w:color="auto" w:fill="FFFF00"/>
        </w:rPr>
        <w:t xml:space="preserve">none address </w:t>
      </w:r>
      <w:r w:rsidRPr="000743A0">
        <w:rPr>
          <w:rStyle w:val="Emphasis"/>
          <w:highlight w:val="green"/>
        </w:rPr>
        <w:t>the issue of </w:t>
      </w:r>
      <w:hyperlink r:id="rId33" w:history="1">
        <w:r w:rsidRPr="000743A0">
          <w:rPr>
            <w:rStyle w:val="Emphasis"/>
            <w:rFonts w:eastAsiaTheme="majorEastAsia"/>
            <w:highlight w:val="green"/>
          </w:rPr>
          <w:t>intellectual property rights in space</w:t>
        </w:r>
      </w:hyperlink>
      <w:r w:rsidRPr="00AC593C">
        <w:rPr>
          <w:rFonts w:ascii="Calibri" w:hAnsi="Calibri" w:cs="Calibri"/>
          <w:sz w:val="16"/>
          <w:szCs w:val="16"/>
        </w:rPr>
        <w:t xml:space="preserve">. Rather, upon inspection, it appears that </w:t>
      </w:r>
      <w:r w:rsidRPr="00AC593C">
        <w:rPr>
          <w:rFonts w:ascii="Calibri" w:hAnsi="Calibri" w:cs="Calibri"/>
          <w:b/>
          <w:bCs/>
          <w:sz w:val="22"/>
          <w:u w:val="single"/>
        </w:rPr>
        <w:t>the stated purpose of these treaties may be antithetical to intellectual property protection.</w:t>
      </w:r>
    </w:p>
    <w:p w14:paraId="30609326" w14:textId="77777777" w:rsidR="00B6092C" w:rsidRPr="00AC593C" w:rsidRDefault="00B6092C" w:rsidP="00B6092C">
      <w:pPr>
        <w:pStyle w:val="NormalWeb"/>
        <w:spacing w:before="0" w:beforeAutospacing="0" w:after="160" w:afterAutospacing="0"/>
      </w:pPr>
      <w:r w:rsidRPr="00AC593C">
        <w:rPr>
          <w:rFonts w:ascii="Calibri" w:hAnsi="Calibri" w:cs="Calibri"/>
          <w:sz w:val="16"/>
          <w:szCs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RPr="00AC593C">
        <w:rPr>
          <w:rFonts w:ascii="Calibri" w:hAnsi="Calibri" w:cs="Calibri"/>
          <w:b/>
          <w:bCs/>
          <w:sz w:val="22"/>
          <w:u w:val="single"/>
        </w:rPr>
        <w:t>patents are fundamentally territorial and grant monopoly rights for a period of time. Applied to space, it is unclear just what is open for patent protections.</w:t>
      </w:r>
    </w:p>
    <w:p w14:paraId="03F9E3A9" w14:textId="77777777" w:rsidR="00B6092C" w:rsidRPr="00AC593C" w:rsidRDefault="00B6092C" w:rsidP="00B6092C">
      <w:pPr>
        <w:pStyle w:val="NormalWeb"/>
        <w:spacing w:before="0" w:beforeAutospacing="0" w:after="160" w:afterAutospacing="0"/>
      </w:pPr>
      <w:r w:rsidRPr="00AC593C">
        <w:rPr>
          <w:rFonts w:ascii="Calibri" w:hAnsi="Calibri" w:cs="Calibri"/>
          <w:sz w:val="16"/>
          <w:szCs w:val="16"/>
        </w:rPr>
        <w:t xml:space="preserve">For example, </w:t>
      </w:r>
      <w:r w:rsidRPr="00AC593C">
        <w:rPr>
          <w:rFonts w:ascii="Calibri" w:hAnsi="Calibri" w:cs="Calibri"/>
          <w:b/>
          <w:bCs/>
          <w:sz w:val="22"/>
          <w:u w:val="single"/>
        </w:rPr>
        <w:t>can private companies patent orbital patterns of satellites</w:t>
      </w:r>
      <w:r w:rsidRPr="00AC593C">
        <w:rPr>
          <w:rFonts w:ascii="Calibri" w:hAnsi="Calibri" w:cs="Calibri"/>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AC593C">
        <w:rPr>
          <w:rFonts w:ascii="Calibri" w:hAnsi="Calibri" w:cs="Calibri"/>
          <w:sz w:val="16"/>
          <w:szCs w:val="16"/>
        </w:rPr>
        <w:t>i.e.</w:t>
      </w:r>
      <w:proofErr w:type="gramEnd"/>
      <w:r w:rsidRPr="00AC593C">
        <w:rPr>
          <w:rFonts w:ascii="Calibri" w:hAnsi="Calibri" w:cs="Calibri"/>
          <w:sz w:val="16"/>
          <w:szCs w:val="16"/>
        </w:rPr>
        <w:t xml:space="preserve"> one company alone.[7] Does this private apportionment of space run counter to our notions of sharing space? Some argue that </w:t>
      </w:r>
      <w:r w:rsidRPr="000743A0">
        <w:rPr>
          <w:rFonts w:ascii="Calibri" w:hAnsi="Calibri" w:cs="Calibri"/>
          <w:b/>
          <w:bCs/>
          <w:sz w:val="22"/>
          <w:highlight w:val="green"/>
          <w:u w:val="single"/>
          <w:shd w:val="clear" w:color="auto" w:fill="FFFF00"/>
        </w:rPr>
        <w:t>the Outer Space Treaty only bans sovereign appropriation and does not limit private entities from exerting claims</w:t>
      </w:r>
      <w:r w:rsidRPr="00AC593C">
        <w:rPr>
          <w:rFonts w:ascii="Calibri" w:hAnsi="Calibri" w:cs="Calibri"/>
          <w:sz w:val="16"/>
          <w:szCs w:val="16"/>
        </w:rPr>
        <w:t xml:space="preserve">. Others counter that private property rights flow from sovereign property claims, so the former is meaningless without the latter.[8] So the question remains, </w:t>
      </w:r>
      <w:r w:rsidRPr="00AC593C">
        <w:rPr>
          <w:rFonts w:ascii="Calibri" w:hAnsi="Calibri" w:cs="Calibri"/>
          <w:b/>
          <w:bCs/>
          <w:sz w:val="22"/>
          <w:u w:val="single"/>
        </w:rPr>
        <w:t>can the stated goals of sharing outer space be reconciled with the proprietary nature of patents</w:t>
      </w:r>
      <w:r w:rsidRPr="00AC593C">
        <w:rPr>
          <w:rFonts w:ascii="Calibri" w:hAnsi="Calibri" w:cs="Calibri"/>
          <w:sz w:val="16"/>
          <w:szCs w:val="16"/>
        </w:rPr>
        <w:t>?</w:t>
      </w:r>
    </w:p>
    <w:p w14:paraId="249F8F7B" w14:textId="77777777" w:rsidR="00B6092C" w:rsidRPr="00AC593C" w:rsidRDefault="00B6092C" w:rsidP="00B6092C">
      <w:pPr>
        <w:pStyle w:val="NormalWeb"/>
        <w:spacing w:before="0" w:beforeAutospacing="0" w:after="160" w:afterAutospacing="0"/>
      </w:pPr>
      <w:r w:rsidRPr="00AC593C">
        <w:rPr>
          <w:rFonts w:ascii="Calibri" w:hAnsi="Calibri" w:cs="Calibri"/>
          <w:b/>
          <w:bCs/>
          <w:sz w:val="22"/>
          <w:u w:val="single"/>
        </w:rPr>
        <w:t xml:space="preserve">Our </w:t>
      </w:r>
      <w:r w:rsidRPr="000743A0">
        <w:rPr>
          <w:rFonts w:ascii="Calibri" w:hAnsi="Calibri" w:cs="Calibri"/>
          <w:b/>
          <w:bCs/>
          <w:sz w:val="22"/>
          <w:highlight w:val="green"/>
          <w:u w:val="single"/>
          <w:shd w:val="clear" w:color="auto" w:fill="FFFF00"/>
        </w:rPr>
        <w:t>current</w:t>
      </w:r>
      <w:r w:rsidRPr="00AC593C">
        <w:rPr>
          <w:rFonts w:ascii="Calibri" w:hAnsi="Calibri" w:cs="Calibri"/>
          <w:b/>
          <w:bCs/>
          <w:sz w:val="22"/>
          <w:u w:val="single"/>
        </w:rPr>
        <w:t xml:space="preserve"> corpus of </w:t>
      </w:r>
      <w:r w:rsidRPr="000743A0">
        <w:rPr>
          <w:rFonts w:ascii="Calibri" w:hAnsi="Calibri" w:cs="Calibri"/>
          <w:b/>
          <w:bCs/>
          <w:sz w:val="22"/>
          <w:highlight w:val="green"/>
          <w:u w:val="single"/>
          <w:shd w:val="clear" w:color="auto" w:fill="FFFF00"/>
        </w:rPr>
        <w:t>space treaties comes from</w:t>
      </w:r>
      <w:r w:rsidRPr="00AC593C">
        <w:rPr>
          <w:rFonts w:ascii="Calibri" w:hAnsi="Calibri" w:cs="Calibri"/>
          <w:b/>
          <w:bCs/>
          <w:sz w:val="22"/>
          <w:u w:val="single"/>
        </w:rPr>
        <w:t xml:space="preserve"> a period of history </w:t>
      </w:r>
      <w:r w:rsidRPr="000743A0">
        <w:rPr>
          <w:rFonts w:ascii="Calibri" w:hAnsi="Calibri" w:cs="Calibri"/>
          <w:b/>
          <w:bCs/>
          <w:sz w:val="22"/>
          <w:highlight w:val="green"/>
          <w:u w:val="single"/>
          <w:shd w:val="clear" w:color="auto" w:fill="FFFF00"/>
        </w:rPr>
        <w:t>when space exploration was</w:t>
      </w:r>
      <w:r w:rsidRPr="00AC593C">
        <w:rPr>
          <w:rFonts w:ascii="Calibri" w:hAnsi="Calibri" w:cs="Calibri"/>
          <w:b/>
          <w:bCs/>
          <w:sz w:val="22"/>
          <w:u w:val="single"/>
        </w:rPr>
        <w:t xml:space="preserve"> undertaken </w:t>
      </w:r>
      <w:r w:rsidRPr="000743A0">
        <w:rPr>
          <w:rFonts w:ascii="Calibri" w:hAnsi="Calibri" w:cs="Calibri"/>
          <w:b/>
          <w:bCs/>
          <w:sz w:val="22"/>
          <w:highlight w:val="green"/>
          <w:u w:val="single"/>
          <w:shd w:val="clear" w:color="auto" w:fill="FFFF00"/>
        </w:rPr>
        <w:t>primarily by governments</w:t>
      </w:r>
      <w:r w:rsidRPr="00AC593C">
        <w:rPr>
          <w:rFonts w:ascii="Calibri" w:hAnsi="Calibri" w:cs="Calibri"/>
          <w:sz w:val="16"/>
          <w:szCs w:val="16"/>
        </w:rPr>
        <w:t xml:space="preserve"> rather than private actors. The cooperative goals were likely a reaction to the time, as the world was coming out of a charged space race. </w:t>
      </w:r>
      <w:r w:rsidRPr="00AC593C">
        <w:rPr>
          <w:rFonts w:ascii="Calibri" w:hAnsi="Calibri" w:cs="Calibri"/>
          <w:b/>
          <w:bCs/>
          <w:sz w:val="22"/>
          <w:u w:val="single"/>
        </w:rPr>
        <w:t>The silence of these space treaties on intellectual property rights presents an opportunity for modern-day agreements to provide patent protections for private companies</w:t>
      </w:r>
      <w:r w:rsidRPr="00AC593C">
        <w:rPr>
          <w:rFonts w:ascii="Calibri" w:hAnsi="Calibri" w:cs="Calibri"/>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AC593C">
        <w:rPr>
          <w:rFonts w:ascii="Calibri" w:hAnsi="Calibri" w:cs="Calibri"/>
          <w:b/>
          <w:bCs/>
          <w:sz w:val="22"/>
          <w:u w:val="single"/>
        </w:rPr>
        <w:t>it is more important than ever to strike a balance between sharing our “common heritage” and providing patent protections that incentivize invention.</w:t>
      </w:r>
      <w:r w:rsidRPr="00AC593C">
        <w:rPr>
          <w:rFonts w:ascii="Calibri" w:hAnsi="Calibri" w:cs="Calibri"/>
          <w:sz w:val="16"/>
          <w:szCs w:val="16"/>
        </w:rPr>
        <w:t>[10]</w:t>
      </w:r>
    </w:p>
    <w:p w14:paraId="1414BDAF" w14:textId="7ABDA794" w:rsidR="00B6092C" w:rsidRDefault="00B6092C" w:rsidP="00B6092C"/>
    <w:p w14:paraId="58D2E422" w14:textId="77777777" w:rsidR="00B6092C" w:rsidRPr="00B6092C" w:rsidRDefault="00B6092C" w:rsidP="00B6092C"/>
    <w:p w14:paraId="5ED6B6EF" w14:textId="77777777" w:rsidR="00B6092C" w:rsidRPr="00C744F2" w:rsidRDefault="00B6092C" w:rsidP="00B6092C">
      <w:pPr>
        <w:pStyle w:val="Heading4"/>
      </w:pPr>
      <w:r>
        <w:t xml:space="preserve">No Space War - </w:t>
      </w:r>
    </w:p>
    <w:p w14:paraId="6E34D878" w14:textId="77777777" w:rsidR="00B6092C" w:rsidRDefault="00B6092C" w:rsidP="00B6092C"/>
    <w:p w14:paraId="7C617823" w14:textId="77777777" w:rsidR="00B6092C" w:rsidRPr="00C744F2" w:rsidRDefault="00B6092C" w:rsidP="00B6092C">
      <w:pPr>
        <w:pStyle w:val="Heading4"/>
      </w:pPr>
      <w:r>
        <w:t xml:space="preserve">1] </w:t>
      </w:r>
      <w:r w:rsidRPr="00C744F2">
        <w:rPr>
          <w:u w:val="single"/>
        </w:rPr>
        <w:t>Deterrence</w:t>
      </w:r>
      <w:r>
        <w:t xml:space="preserve"> </w:t>
      </w:r>
    </w:p>
    <w:p w14:paraId="424AE35B" w14:textId="77777777" w:rsidR="00B6092C" w:rsidRPr="00C744F2" w:rsidRDefault="00B6092C" w:rsidP="00B6092C">
      <w:pPr>
        <w:spacing w:after="0"/>
      </w:pPr>
      <w:r w:rsidRPr="00C744F2">
        <w:t>Bowen 18</w:t>
      </w:r>
    </w:p>
    <w:p w14:paraId="4E00F1A6" w14:textId="77777777" w:rsidR="00B6092C" w:rsidRPr="00C744F2" w:rsidRDefault="00B6092C" w:rsidP="00B6092C">
      <w:pPr>
        <w:spacing w:after="0"/>
        <w:rPr>
          <w:sz w:val="16"/>
          <w:szCs w:val="16"/>
        </w:rPr>
      </w:pPr>
      <w:r w:rsidRPr="00C744F2">
        <w:rPr>
          <w:sz w:val="16"/>
          <w:szCs w:val="16"/>
        </w:rPr>
        <w:t xml:space="preserve"> [Bleddyn Bowen, Lecturer in International Relations at the University of Leicester. The Art of Space Deterrence. February 20, 2018. https://www.europeanleadershipnetwork.org/commentary/the-art-of-space-deterrence/]</w:t>
      </w:r>
    </w:p>
    <w:p w14:paraId="1543541C" w14:textId="77777777" w:rsidR="00B6092C" w:rsidRPr="00C744F2" w:rsidRDefault="00B6092C" w:rsidP="00B6092C">
      <w:pPr>
        <w:spacing w:after="0"/>
        <w:rPr>
          <w:sz w:val="16"/>
        </w:rPr>
      </w:pPr>
      <w:r w:rsidRPr="00F35F0D">
        <w:rPr>
          <w:sz w:val="16"/>
        </w:rPr>
        <w:t xml:space="preserve">Fourth, </w:t>
      </w:r>
      <w:r w:rsidRPr="00F35F0D">
        <w:rPr>
          <w:u w:val="single"/>
        </w:rPr>
        <w:t xml:space="preserve">the </w:t>
      </w:r>
      <w:r w:rsidRPr="002D704A">
        <w:rPr>
          <w:rStyle w:val="Emphasis"/>
          <w:highlight w:val="green"/>
        </w:rPr>
        <w:t>ubiquity</w:t>
      </w:r>
      <w:r w:rsidRPr="002D704A">
        <w:rPr>
          <w:highlight w:val="green"/>
          <w:u w:val="single"/>
        </w:rPr>
        <w:t xml:space="preserve"> of </w:t>
      </w:r>
      <w:r w:rsidRPr="00AE2FF0">
        <w:rPr>
          <w:rStyle w:val="Emphasis"/>
        </w:rPr>
        <w:t xml:space="preserve">space </w:t>
      </w:r>
      <w:r w:rsidRPr="002D704A">
        <w:rPr>
          <w:rStyle w:val="Emphasis"/>
          <w:highlight w:val="green"/>
        </w:rPr>
        <w:t>infrastructure</w:t>
      </w:r>
      <w:r w:rsidRPr="002D704A">
        <w:rPr>
          <w:highlight w:val="green"/>
          <w:u w:val="single"/>
        </w:rPr>
        <w:t xml:space="preserve"> and</w:t>
      </w:r>
      <w:r w:rsidRPr="00F35F0D">
        <w:rPr>
          <w:sz w:val="16"/>
        </w:rPr>
        <w:t xml:space="preserve"> the </w:t>
      </w:r>
      <w:r w:rsidRPr="002D704A">
        <w:rPr>
          <w:rStyle w:val="Emphasis"/>
          <w:highlight w:val="green"/>
        </w:rPr>
        <w:t>fragility</w:t>
      </w:r>
      <w:r w:rsidRPr="00AE2FF0">
        <w:rPr>
          <w:sz w:val="16"/>
        </w:rPr>
        <w:t xml:space="preserve"> </w:t>
      </w:r>
      <w:r w:rsidRPr="00AE2FF0">
        <w:rPr>
          <w:u w:val="single"/>
        </w:rPr>
        <w:t>of the space environment may</w:t>
      </w:r>
      <w:r w:rsidRPr="00F35F0D">
        <w:rPr>
          <w:u w:val="single"/>
        </w:rPr>
        <w:t xml:space="preserve"> </w:t>
      </w:r>
      <w:r w:rsidRPr="002D704A">
        <w:rPr>
          <w:highlight w:val="green"/>
          <w:u w:val="single"/>
        </w:rPr>
        <w:t>create</w:t>
      </w:r>
      <w:r w:rsidRPr="00F35F0D">
        <w:rPr>
          <w:sz w:val="16"/>
        </w:rPr>
        <w:t xml:space="preserve"> a degree of </w:t>
      </w:r>
      <w:r w:rsidRPr="00AE2FF0">
        <w:rPr>
          <w:rStyle w:val="Emphasis"/>
        </w:rPr>
        <w:t xml:space="preserve">existential </w:t>
      </w:r>
      <w:r w:rsidRPr="002D704A">
        <w:rPr>
          <w:rStyle w:val="Emphasis"/>
          <w:highlight w:val="green"/>
        </w:rPr>
        <w:t>deterrence</w:t>
      </w:r>
      <w:r w:rsidRPr="00F35F0D">
        <w:rPr>
          <w:sz w:val="16"/>
        </w:rPr>
        <w:t xml:space="preserve">. </w:t>
      </w:r>
      <w:r w:rsidRPr="00F35F0D">
        <w:rPr>
          <w:u w:val="single"/>
        </w:rPr>
        <w:t xml:space="preserve">As </w:t>
      </w:r>
      <w:r w:rsidRPr="002D704A">
        <w:rPr>
          <w:highlight w:val="green"/>
          <w:u w:val="single"/>
        </w:rPr>
        <w:t xml:space="preserve">space is </w:t>
      </w:r>
      <w:r w:rsidRPr="002D704A">
        <w:rPr>
          <w:rStyle w:val="Emphasis"/>
          <w:highlight w:val="green"/>
        </w:rPr>
        <w:t>so useful</w:t>
      </w:r>
      <w:r w:rsidRPr="002D704A">
        <w:rPr>
          <w:highlight w:val="green"/>
          <w:u w:val="single"/>
        </w:rPr>
        <w:t xml:space="preserve"> to</w:t>
      </w:r>
      <w:r w:rsidRPr="00F35F0D">
        <w:rPr>
          <w:u w:val="single"/>
        </w:rPr>
        <w:t xml:space="preserve"> modern </w:t>
      </w:r>
      <w:r w:rsidRPr="002D704A">
        <w:rPr>
          <w:highlight w:val="green"/>
          <w:u w:val="single"/>
        </w:rPr>
        <w:t>economies and military forces</w:t>
      </w:r>
      <w:r w:rsidRPr="00F35F0D">
        <w:rPr>
          <w:u w:val="single"/>
        </w:rPr>
        <w:t xml:space="preserve">, a large-scale </w:t>
      </w:r>
      <w:r w:rsidRPr="002D704A">
        <w:rPr>
          <w:highlight w:val="green"/>
          <w:u w:val="single"/>
        </w:rPr>
        <w:t>disruption</w:t>
      </w:r>
      <w:r w:rsidRPr="00F35F0D">
        <w:rPr>
          <w:u w:val="single"/>
        </w:rPr>
        <w:t xml:space="preserve"> of space infrastructure </w:t>
      </w:r>
      <w:r w:rsidRPr="00AE2FF0">
        <w:rPr>
          <w:u w:val="single"/>
        </w:rPr>
        <w:t xml:space="preserve">may be so </w:t>
      </w:r>
      <w:r w:rsidRPr="00AE2FF0">
        <w:rPr>
          <w:rStyle w:val="Emphasis"/>
        </w:rPr>
        <w:t>intuitively escalatory</w:t>
      </w:r>
      <w:r w:rsidRPr="00AE2FF0">
        <w:rPr>
          <w:sz w:val="16"/>
        </w:rPr>
        <w:t xml:space="preserve"> </w:t>
      </w:r>
      <w:r w:rsidRPr="00AE2FF0">
        <w:rPr>
          <w:u w:val="single"/>
        </w:rPr>
        <w:t xml:space="preserve">to decision-makers that </w:t>
      </w:r>
      <w:r w:rsidRPr="002D704A">
        <w:rPr>
          <w:highlight w:val="green"/>
          <w:u w:val="single"/>
        </w:rPr>
        <w:t>there may be</w:t>
      </w:r>
      <w:r w:rsidRPr="00F35F0D">
        <w:rPr>
          <w:sz w:val="16"/>
        </w:rPr>
        <w:t xml:space="preserve"> a </w:t>
      </w:r>
      <w:r w:rsidRPr="00AE2FF0">
        <w:rPr>
          <w:rStyle w:val="Emphasis"/>
        </w:rPr>
        <w:t xml:space="preserve">natural </w:t>
      </w:r>
      <w:r w:rsidRPr="002D704A">
        <w:rPr>
          <w:rStyle w:val="Emphasis"/>
          <w:highlight w:val="green"/>
        </w:rPr>
        <w:t>caution</w:t>
      </w:r>
      <w:r w:rsidRPr="002D704A">
        <w:rPr>
          <w:sz w:val="16"/>
          <w:highlight w:val="green"/>
        </w:rPr>
        <w:t xml:space="preserve"> </w:t>
      </w:r>
      <w:r w:rsidRPr="002D704A">
        <w:rPr>
          <w:highlight w:val="green"/>
          <w:u w:val="single"/>
        </w:rPr>
        <w:t>against</w:t>
      </w:r>
      <w:r w:rsidRPr="00F35F0D">
        <w:rPr>
          <w:u w:val="single"/>
        </w:rPr>
        <w:t xml:space="preserve"> a wholesale </w:t>
      </w:r>
      <w:r w:rsidRPr="002D704A">
        <w:rPr>
          <w:highlight w:val="green"/>
          <w:u w:val="single"/>
        </w:rPr>
        <w:t>assault on</w:t>
      </w:r>
      <w:r w:rsidRPr="00F35F0D">
        <w:rPr>
          <w:sz w:val="16"/>
        </w:rPr>
        <w:t xml:space="preserve"> a state’s entire </w:t>
      </w:r>
      <w:r w:rsidRPr="002D704A">
        <w:rPr>
          <w:highlight w:val="green"/>
          <w:u w:val="single"/>
        </w:rPr>
        <w:t>space</w:t>
      </w:r>
      <w:r w:rsidRPr="00F35F0D">
        <w:rPr>
          <w:u w:val="single"/>
        </w:rPr>
        <w:t xml:space="preserve"> </w:t>
      </w:r>
      <w:r w:rsidRPr="00AE2FF0">
        <w:rPr>
          <w:u w:val="single"/>
        </w:rPr>
        <w:t>capabilities</w:t>
      </w:r>
      <w:r w:rsidRPr="00AE2FF0">
        <w:rPr>
          <w:sz w:val="16"/>
        </w:rPr>
        <w:t xml:space="preserve"> </w:t>
      </w:r>
      <w:r w:rsidRPr="002D704A">
        <w:rPr>
          <w:highlight w:val="green"/>
          <w:u w:val="single"/>
        </w:rPr>
        <w:t>because</w:t>
      </w:r>
      <w:r w:rsidRPr="00F35F0D">
        <w:rPr>
          <w:sz w:val="16"/>
        </w:rPr>
        <w:t xml:space="preserve"> the </w:t>
      </w:r>
      <w:r w:rsidRPr="002D704A">
        <w:rPr>
          <w:highlight w:val="green"/>
          <w:u w:val="single"/>
        </w:rPr>
        <w:t>consequences</w:t>
      </w:r>
      <w:r w:rsidRPr="00F35F0D">
        <w:rPr>
          <w:sz w:val="16"/>
        </w:rPr>
        <w:t xml:space="preserve"> of doing so </w:t>
      </w:r>
      <w:r w:rsidRPr="002D704A">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AE2FF0">
        <w:rPr>
          <w:rStyle w:val="Emphasis"/>
        </w:rPr>
        <w:t xml:space="preserve">nuclear </w:t>
      </w:r>
      <w:r w:rsidRPr="002D704A">
        <w:rPr>
          <w:rStyle w:val="Emphasis"/>
          <w:highlight w:val="green"/>
        </w:rPr>
        <w:t>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2D704A">
        <w:rPr>
          <w:highlight w:val="green"/>
          <w:u w:val="single"/>
        </w:rPr>
        <w:t xml:space="preserve">problem of </w:t>
      </w:r>
      <w:r w:rsidRPr="00AE2FF0">
        <w:rPr>
          <w:rStyle w:val="Emphasis"/>
        </w:rPr>
        <w:t xml:space="preserve">space </w:t>
      </w:r>
      <w:r w:rsidRPr="002D704A">
        <w:rPr>
          <w:rStyle w:val="Emphasis"/>
          <w:highlight w:val="green"/>
        </w:rPr>
        <w:t>debris</w:t>
      </w:r>
      <w:r w:rsidRPr="00F35F0D">
        <w:rPr>
          <w:sz w:val="16"/>
        </w:rPr>
        <w:t xml:space="preserve"> and the political-legal hurdles to conducting debris clean-up operations </w:t>
      </w:r>
      <w:r w:rsidRPr="002D704A">
        <w:rPr>
          <w:highlight w:val="green"/>
          <w:u w:val="single"/>
        </w:rPr>
        <w:t>mean</w:t>
      </w:r>
      <w:r w:rsidRPr="00F35F0D">
        <w:rPr>
          <w:sz w:val="16"/>
        </w:rPr>
        <w:t xml:space="preserve"> that even a handful of </w:t>
      </w:r>
      <w:r w:rsidRPr="002D704A">
        <w:rPr>
          <w:highlight w:val="green"/>
          <w:u w:val="single"/>
        </w:rPr>
        <w:t>explosive events</w:t>
      </w:r>
      <w:r w:rsidRPr="00F35F0D">
        <w:rPr>
          <w:u w:val="single"/>
        </w:rPr>
        <w:t xml:space="preserve"> in space </w:t>
      </w:r>
      <w:r w:rsidRPr="002D704A">
        <w:rPr>
          <w:highlight w:val="green"/>
          <w:u w:val="single"/>
        </w:rPr>
        <w:t>can render a region of</w:t>
      </w:r>
      <w:r w:rsidRPr="00F35F0D">
        <w:rPr>
          <w:u w:val="single"/>
        </w:rPr>
        <w:t xml:space="preserve"> Earth </w:t>
      </w:r>
      <w:r w:rsidRPr="002D704A">
        <w:rPr>
          <w:highlight w:val="green"/>
          <w:u w:val="single"/>
        </w:rPr>
        <w:t>orbit unusable</w:t>
      </w:r>
      <w:r w:rsidRPr="00F35F0D">
        <w:rPr>
          <w:u w:val="single"/>
        </w:rPr>
        <w:t xml:space="preserve"> for everyone</w:t>
      </w:r>
      <w:r w:rsidRPr="00F35F0D">
        <w:rPr>
          <w:sz w:val="16"/>
        </w:rPr>
        <w:t xml:space="preserve">. </w:t>
      </w:r>
      <w:r w:rsidRPr="002D704A">
        <w:rPr>
          <w:highlight w:val="green"/>
          <w:u w:val="single"/>
        </w:rPr>
        <w:t>This</w:t>
      </w:r>
      <w:r w:rsidRPr="00F35F0D">
        <w:rPr>
          <w:u w:val="single"/>
        </w:rPr>
        <w:t xml:space="preserve"> </w:t>
      </w:r>
      <w:r w:rsidRPr="002D704A">
        <w:rPr>
          <w:highlight w:val="green"/>
          <w:u w:val="single"/>
        </w:rPr>
        <w:t xml:space="preserve">could </w:t>
      </w:r>
      <w:r w:rsidRPr="002D704A">
        <w:rPr>
          <w:rStyle w:val="Emphasis"/>
          <w:highlight w:val="green"/>
        </w:rPr>
        <w:t>caution</w:t>
      </w:r>
      <w:r w:rsidRPr="00AE2FF0">
        <w:rPr>
          <w:u w:val="single"/>
        </w:rPr>
        <w:t xml:space="preserve"> a </w:t>
      </w:r>
      <w:r w:rsidRPr="00AE2FF0">
        <w:rPr>
          <w:rStyle w:val="Emphasis"/>
        </w:rPr>
        <w:t>country like China</w:t>
      </w:r>
      <w:r w:rsidRPr="00AE2FF0">
        <w:rPr>
          <w:u w:val="single"/>
        </w:rPr>
        <w:t xml:space="preserve"> </w:t>
      </w:r>
      <w:r w:rsidRPr="002D704A">
        <w:rPr>
          <w:highlight w:val="green"/>
          <w:u w:val="single"/>
        </w:rPr>
        <w:t>from</w:t>
      </w:r>
      <w:r w:rsidRPr="00F35F0D">
        <w:rPr>
          <w:u w:val="single"/>
        </w:rPr>
        <w:t xml:space="preserve"> </w:t>
      </w:r>
      <w:r w:rsidRPr="00F35F0D">
        <w:rPr>
          <w:sz w:val="16"/>
        </w:rPr>
        <w:t xml:space="preserve">excessive </w:t>
      </w:r>
      <w:r w:rsidRPr="00F35F0D">
        <w:rPr>
          <w:u w:val="single"/>
        </w:rPr>
        <w:t xml:space="preserve">kinetic </w:t>
      </w:r>
      <w:r w:rsidRPr="002D704A">
        <w:rPr>
          <w:highlight w:val="green"/>
          <w:u w:val="single"/>
        </w:rPr>
        <w:t xml:space="preserve">intercept missions because its </w:t>
      </w:r>
      <w:r w:rsidRPr="002D704A">
        <w:rPr>
          <w:rStyle w:val="Emphasis"/>
          <w:highlight w:val="green"/>
        </w:rPr>
        <w:t>own military</w:t>
      </w:r>
      <w:r w:rsidRPr="002D704A">
        <w:rPr>
          <w:highlight w:val="green"/>
          <w:u w:val="single"/>
        </w:rPr>
        <w:t xml:space="preserve"> and </w:t>
      </w:r>
      <w:r w:rsidRPr="002D704A">
        <w:rPr>
          <w:rStyle w:val="Emphasis"/>
          <w:highlight w:val="green"/>
        </w:rPr>
        <w:t>economy</w:t>
      </w:r>
      <w:r w:rsidRPr="002D704A">
        <w:rPr>
          <w:highlight w:val="green"/>
          <w:u w:val="single"/>
        </w:rPr>
        <w:t xml:space="preserve"> is</w:t>
      </w:r>
      <w:r w:rsidRPr="00F35F0D">
        <w:rPr>
          <w:u w:val="single"/>
        </w:rPr>
        <w:t xml:space="preserve"> </w:t>
      </w:r>
      <w:r w:rsidRPr="00F35F0D">
        <w:rPr>
          <w:rStyle w:val="Emphasis"/>
        </w:rPr>
        <w:t xml:space="preserve">increasingly </w:t>
      </w:r>
      <w:r w:rsidRPr="002D704A">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AE2FF0">
        <w:rPr>
          <w:u w:val="single"/>
        </w:rPr>
        <w:t>China’s</w:t>
      </w:r>
      <w:r w:rsidRPr="00AE2FF0">
        <w:rPr>
          <w:sz w:val="16"/>
        </w:rPr>
        <w:t xml:space="preserve"> catastrophic </w:t>
      </w:r>
      <w:r w:rsidRPr="00AE2FF0">
        <w:rPr>
          <w:rStyle w:val="Emphasis"/>
        </w:rPr>
        <w:t>a</w:t>
      </w:r>
      <w:r w:rsidRPr="00AE2FF0">
        <w:rPr>
          <w:u w:val="single"/>
        </w:rPr>
        <w:t>nti-</w:t>
      </w:r>
      <w:r w:rsidRPr="00AE2FF0">
        <w:rPr>
          <w:rStyle w:val="Emphasis"/>
        </w:rPr>
        <w:t>sat</w:t>
      </w:r>
      <w:r w:rsidRPr="00AE2FF0">
        <w:rPr>
          <w:u w:val="single"/>
        </w:rPr>
        <w:t>ellite weapons test in 2007 is a</w:t>
      </w:r>
      <w:r w:rsidRPr="00AE2FF0">
        <w:rPr>
          <w:sz w:val="16"/>
        </w:rPr>
        <w:t xml:space="preserve"> valuable </w:t>
      </w:r>
      <w:r w:rsidRPr="00AE2FF0">
        <w:rPr>
          <w:rStyle w:val="Emphasis"/>
        </w:rPr>
        <w:t>lesson for all</w:t>
      </w:r>
      <w:r w:rsidRPr="00AE2FF0">
        <w:rPr>
          <w:sz w:val="16"/>
        </w:rPr>
        <w:t xml:space="preserve"> on the potentially devastating effect of kinetic warfare in orbit.</w:t>
      </w:r>
    </w:p>
    <w:p w14:paraId="52FE71BD" w14:textId="77777777" w:rsidR="00B6092C" w:rsidRPr="00C744F2" w:rsidRDefault="00B6092C" w:rsidP="00B6092C">
      <w:pPr>
        <w:pStyle w:val="Heading4"/>
      </w:pPr>
      <w:r>
        <w:t xml:space="preserve">2] </w:t>
      </w:r>
      <w:r w:rsidRPr="00C744F2">
        <w:rPr>
          <w:u w:val="single"/>
        </w:rPr>
        <w:t>Redundancy</w:t>
      </w:r>
      <w:r>
        <w:t xml:space="preserve"> – their </w:t>
      </w:r>
      <w:proofErr w:type="spellStart"/>
      <w:r>
        <w:t>ev</w:t>
      </w:r>
      <w:proofErr w:type="spellEnd"/>
      <w:r>
        <w:t xml:space="preserve"> is hysteria</w:t>
      </w:r>
    </w:p>
    <w:p w14:paraId="065E4903" w14:textId="77777777" w:rsidR="00B6092C" w:rsidRPr="00C744F2" w:rsidRDefault="00B6092C" w:rsidP="00B6092C">
      <w:pPr>
        <w:spacing w:after="0"/>
      </w:pPr>
      <w:r>
        <w:t>Johnson-Freese and Hitchens ‘16</w:t>
      </w:r>
    </w:p>
    <w:p w14:paraId="6A23BA66" w14:textId="77777777" w:rsidR="00B6092C" w:rsidRPr="00C744F2" w:rsidRDefault="00B6092C" w:rsidP="00B6092C">
      <w:pPr>
        <w:spacing w:after="0"/>
        <w:rPr>
          <w:sz w:val="16"/>
          <w:szCs w:val="16"/>
        </w:rPr>
      </w:pPr>
      <w:r w:rsidRPr="00C744F2">
        <w:rPr>
          <w:sz w:val="16"/>
          <w:szCs w:val="16"/>
        </w:rPr>
        <w:t xml:space="preserve">Johnson-Freese and Hitchens 16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C744F2">
        <w:rPr>
          <w:sz w:val="16"/>
          <w:szCs w:val="16"/>
        </w:rPr>
        <w:t>In</w:t>
      </w:r>
      <w:proofErr w:type="gramEnd"/>
      <w:r w:rsidRPr="00C744F2">
        <w:rPr>
          <w:sz w:val="16"/>
          <w:szCs w:val="16"/>
        </w:rPr>
        <w:t xml:space="preserve"> Space: The Sky’s Not Falling, Part 1. December 27, 2016. https://breakingdefense.com/2016/12/stop-the-fearmongering-over-war-in-space-the-skys-not-falling-part-1/</w:t>
      </w:r>
    </w:p>
    <w:p w14:paraId="77B2D1BD" w14:textId="77777777" w:rsidR="00B6092C" w:rsidRPr="004D120B" w:rsidRDefault="00B6092C" w:rsidP="00B6092C">
      <w:pPr>
        <w:rPr>
          <w:sz w:val="16"/>
        </w:rPr>
      </w:pPr>
      <w:r w:rsidRPr="004D120B">
        <w:rPr>
          <w:sz w:val="16"/>
        </w:rPr>
        <w:t xml:space="preserve">In the last two years, </w:t>
      </w:r>
      <w:r w:rsidRPr="002D704A">
        <w:rPr>
          <w:highlight w:val="green"/>
          <w:u w:val="single"/>
        </w:rPr>
        <w:t>we’ve seen</w:t>
      </w:r>
      <w:r w:rsidRPr="004D120B">
        <w:rPr>
          <w:sz w:val="16"/>
        </w:rPr>
        <w:t xml:space="preserve"> rising </w:t>
      </w:r>
      <w:r w:rsidRPr="002D704A">
        <w:rPr>
          <w:rStyle w:val="Emphasis"/>
          <w:highlight w:val="green"/>
        </w:rPr>
        <w:t>hysteria</w:t>
      </w:r>
      <w:r w:rsidRPr="002D704A">
        <w:rPr>
          <w:sz w:val="16"/>
          <w:highlight w:val="green"/>
        </w:rPr>
        <w:t xml:space="preserve"> </w:t>
      </w:r>
      <w:r w:rsidRPr="002D704A">
        <w:rPr>
          <w:highlight w:val="green"/>
          <w:u w:val="single"/>
        </w:rPr>
        <w:t>over</w:t>
      </w:r>
      <w:r w:rsidRPr="004D120B">
        <w:rPr>
          <w:u w:val="single"/>
        </w:rPr>
        <w:t xml:space="preserve"> a future </w:t>
      </w:r>
      <w:r w:rsidRPr="002D704A">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2D704A">
        <w:rPr>
          <w:highlight w:val="green"/>
          <w:u w:val="single"/>
        </w:rPr>
        <w:t>from the</w:t>
      </w:r>
      <w:r w:rsidRPr="004D120B">
        <w:rPr>
          <w:u w:val="single"/>
        </w:rPr>
        <w:t xml:space="preserve"> US </w:t>
      </w:r>
      <w:r w:rsidRPr="002D704A">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2D704A">
        <w:rPr>
          <w:highlight w:val="green"/>
          <w:u w:val="single"/>
        </w:rPr>
        <w:t>and</w:t>
      </w:r>
      <w:r w:rsidRPr="004D120B">
        <w:rPr>
          <w:sz w:val="16"/>
        </w:rPr>
        <w:t xml:space="preserve"> </w:t>
      </w:r>
      <w:r w:rsidRPr="004D120B">
        <w:rPr>
          <w:rStyle w:val="Emphasis"/>
        </w:rPr>
        <w:t xml:space="preserve">credulous </w:t>
      </w:r>
      <w:r w:rsidRPr="002D704A">
        <w:rPr>
          <w:rStyle w:val="Emphasis"/>
          <w:highlight w:val="green"/>
        </w:rPr>
        <w:t>press</w:t>
      </w:r>
      <w:r w:rsidRPr="004D120B">
        <w:rPr>
          <w:sz w:val="16"/>
        </w:rPr>
        <w:t xml:space="preserve">. </w:t>
      </w:r>
      <w:r w:rsidRPr="002D704A">
        <w:rPr>
          <w:highlight w:val="green"/>
          <w:u w:val="single"/>
        </w:rPr>
        <w:t>This</w:t>
      </w:r>
      <w:r w:rsidRPr="004D120B">
        <w:rPr>
          <w:u w:val="single"/>
        </w:rPr>
        <w:t xml:space="preserve"> reporting</w:t>
      </w:r>
      <w:r w:rsidRPr="004D120B">
        <w:rPr>
          <w:sz w:val="16"/>
        </w:rPr>
        <w:t xml:space="preserve"> doesn’t only </w:t>
      </w:r>
      <w:r w:rsidRPr="002D704A">
        <w:rPr>
          <w:rStyle w:val="Emphasis"/>
          <w:highlight w:val="green"/>
        </w:rPr>
        <w:t>muddy</w:t>
      </w:r>
      <w:r w:rsidRPr="004D120B">
        <w:rPr>
          <w:rStyle w:val="Emphasis"/>
        </w:rPr>
        <w:t xml:space="preserve"> public </w:t>
      </w:r>
      <w:r w:rsidRPr="002D704A">
        <w:rPr>
          <w:rStyle w:val="Emphasis"/>
          <w:highlight w:val="green"/>
        </w:rPr>
        <w:t>debate</w:t>
      </w:r>
      <w:r w:rsidRPr="002D704A">
        <w:rPr>
          <w:sz w:val="16"/>
          <w:highlight w:val="green"/>
        </w:rPr>
        <w:t xml:space="preserve"> </w:t>
      </w:r>
      <w:r w:rsidRPr="002D704A">
        <w:rPr>
          <w:highlight w:val="green"/>
          <w:u w:val="single"/>
        </w:rPr>
        <w:t>over</w:t>
      </w:r>
      <w:r w:rsidRPr="004D120B">
        <w:rPr>
          <w:sz w:val="16"/>
        </w:rPr>
        <w:t xml:space="preserve"> whether we really need expensive systems. It could also become a self-fulfilling prophecy. The irony is that nothing makes </w:t>
      </w:r>
      <w:r w:rsidRPr="002D704A">
        <w:rPr>
          <w:highlight w:val="green"/>
          <w:u w:val="single"/>
        </w:rPr>
        <w:t>the</w:t>
      </w:r>
      <w:r w:rsidRPr="004D120B">
        <w:rPr>
          <w:sz w:val="16"/>
        </w:rPr>
        <w:t xml:space="preserve"> currently </w:t>
      </w:r>
      <w:r w:rsidRPr="002D704A">
        <w:rPr>
          <w:rStyle w:val="Emphasis"/>
          <w:highlight w:val="green"/>
        </w:rPr>
        <w:t>slim possibility</w:t>
      </w:r>
      <w:r w:rsidRPr="002D704A">
        <w:rPr>
          <w:highlight w:val="green"/>
          <w:u w:val="single"/>
        </w:rPr>
        <w:t xml:space="preserve"> of </w:t>
      </w:r>
      <w:r w:rsidRPr="002D704A">
        <w:rPr>
          <w:rStyle w:val="Emphasis"/>
          <w:highlight w:val="green"/>
        </w:rPr>
        <w:t>war in space</w:t>
      </w:r>
      <w:r w:rsidRPr="004D120B">
        <w:rPr>
          <w:sz w:val="16"/>
        </w:rPr>
        <w:t xml:space="preserve"> more likely than fearmongering over the threat of war in space.</w:t>
      </w:r>
    </w:p>
    <w:p w14:paraId="22253513" w14:textId="77777777" w:rsidR="00B6092C" w:rsidRPr="004D120B" w:rsidRDefault="00B6092C" w:rsidP="00B6092C">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0871E5A9" w14:textId="77777777" w:rsidR="00B6092C" w:rsidRPr="004D120B" w:rsidRDefault="00B6092C" w:rsidP="00B6092C">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14842A03" w14:textId="77777777" w:rsidR="00B6092C" w:rsidRPr="004D120B" w:rsidRDefault="00B6092C" w:rsidP="00B6092C">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2D4C6F9C" w14:textId="77777777" w:rsidR="00B6092C" w:rsidRPr="004D120B" w:rsidRDefault="00B6092C" w:rsidP="00B6092C">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68628830" w14:textId="77777777" w:rsidR="00B6092C" w:rsidRPr="004D120B" w:rsidRDefault="00B6092C" w:rsidP="00B6092C">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2D704A">
        <w:rPr>
          <w:rStyle w:val="Emphasis"/>
          <w:highlight w:val="green"/>
        </w:rPr>
        <w:t>no country</w:t>
      </w:r>
      <w:r w:rsidRPr="004D120B">
        <w:rPr>
          <w:u w:val="single"/>
        </w:rPr>
        <w:t xml:space="preserve"> in the world </w:t>
      </w:r>
      <w:r w:rsidRPr="002D704A">
        <w:rPr>
          <w:highlight w:val="green"/>
          <w:u w:val="single"/>
        </w:rPr>
        <w:t>has</w:t>
      </w:r>
      <w:r w:rsidRPr="004D120B">
        <w:rPr>
          <w:u w:val="single"/>
        </w:rPr>
        <w:t xml:space="preserve"> yet </w:t>
      </w:r>
      <w:r w:rsidRPr="002D704A">
        <w:rPr>
          <w:rStyle w:val="Emphasis"/>
          <w:highlight w:val="green"/>
        </w:rPr>
        <w:t>weaponized space</w:t>
      </w:r>
      <w:r w:rsidRPr="004D120B">
        <w:rPr>
          <w:sz w:val="16"/>
        </w:rPr>
        <w:t>. Contrary to CNN</w:t>
      </w:r>
      <w:r w:rsidRPr="00AE2FF0">
        <w:rPr>
          <w:sz w:val="16"/>
        </w:rPr>
        <w:t xml:space="preserve">, </w:t>
      </w:r>
      <w:r w:rsidRPr="00AE2FF0">
        <w:rPr>
          <w:rStyle w:val="Emphasis"/>
        </w:rPr>
        <w:t>stock</w:t>
      </w:r>
      <w:r w:rsidRPr="00AE2FF0">
        <w:rPr>
          <w:u w:val="single"/>
        </w:rPr>
        <w:t xml:space="preserve"> market </w:t>
      </w:r>
      <w:r w:rsidRPr="00AE2FF0">
        <w:rPr>
          <w:rStyle w:val="Emphasis"/>
        </w:rPr>
        <w:t>transactions</w:t>
      </w:r>
      <w:r w:rsidRPr="00AE2FF0">
        <w:rPr>
          <w:u w:val="single"/>
        </w:rPr>
        <w:t xml:space="preserve"> are </w:t>
      </w:r>
      <w:r w:rsidRPr="00AE2FF0">
        <w:rPr>
          <w:rStyle w:val="Emphasis"/>
        </w:rPr>
        <w:t>not</w:t>
      </w:r>
      <w:r w:rsidRPr="00AE2FF0">
        <w:rPr>
          <w:u w:val="single"/>
        </w:rPr>
        <w:t xml:space="preserve"> </w:t>
      </w:r>
      <w:r w:rsidRPr="00AE2FF0">
        <w:rPr>
          <w:sz w:val="16"/>
        </w:rPr>
        <w:t xml:space="preserve">timed nor </w:t>
      </w:r>
      <w:r w:rsidRPr="00AE2FF0">
        <w:rPr>
          <w:u w:val="single"/>
        </w:rPr>
        <w:t xml:space="preserve">synchronized through </w:t>
      </w:r>
      <w:r w:rsidRPr="00AE2FF0">
        <w:rPr>
          <w:rStyle w:val="Emphasis"/>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2D704A">
        <w:rPr>
          <w:rStyle w:val="Emphasis"/>
          <w:highlight w:val="green"/>
        </w:rPr>
        <w:t>missiles</w:t>
      </w:r>
      <w:r w:rsidRPr="004D120B">
        <w:rPr>
          <w:u w:val="single"/>
        </w:rPr>
        <w:t xml:space="preserve"> can </w:t>
      </w:r>
      <w:r w:rsidRPr="002D704A">
        <w:rPr>
          <w:highlight w:val="green"/>
          <w:u w:val="single"/>
        </w:rPr>
        <w:t>find their targets</w:t>
      </w:r>
      <w:r w:rsidRPr="004D120B">
        <w:rPr>
          <w:sz w:val="16"/>
        </w:rPr>
        <w:t xml:space="preserve"> even </w:t>
      </w:r>
      <w:r w:rsidRPr="002D704A">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2D704A">
        <w:rPr>
          <w:rStyle w:val="Emphasis"/>
          <w:highlight w:val="green"/>
        </w:rPr>
        <w:t>IMUs don’t rely</w:t>
      </w:r>
      <w:r w:rsidRPr="002D704A">
        <w:rPr>
          <w:highlight w:val="green"/>
          <w:u w:val="single"/>
        </w:rPr>
        <w:t xml:space="preserve"> on </w:t>
      </w:r>
      <w:r w:rsidRPr="002D704A">
        <w:rPr>
          <w:rStyle w:val="Emphasis"/>
          <w:highlight w:val="green"/>
        </w:rPr>
        <w:t>sat</w:t>
      </w:r>
      <w:r w:rsidRPr="004D120B">
        <w:rPr>
          <w:u w:val="single"/>
        </w:rPr>
        <w:t xml:space="preserve">ellite </w:t>
      </w:r>
      <w:r w:rsidRPr="002D704A">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270F9572" w14:textId="77777777" w:rsidR="00B6092C" w:rsidRPr="004D120B" w:rsidRDefault="00B6092C" w:rsidP="00B6092C">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1BE5017F" w14:textId="77777777" w:rsidR="00B6092C" w:rsidRPr="004D120B" w:rsidRDefault="00B6092C" w:rsidP="00B6092C">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3B7718C3" w14:textId="77777777" w:rsidR="00B6092C" w:rsidRPr="004D120B" w:rsidRDefault="00B6092C" w:rsidP="00B6092C">
      <w:pPr>
        <w:rPr>
          <w:sz w:val="16"/>
        </w:rPr>
      </w:pPr>
      <w:r w:rsidRPr="004D120B">
        <w:rPr>
          <w:sz w:val="16"/>
        </w:rPr>
        <w:t>The Reality</w:t>
      </w:r>
    </w:p>
    <w:p w14:paraId="62FDD072" w14:textId="77777777" w:rsidR="00B6092C" w:rsidRPr="004D120B" w:rsidRDefault="00B6092C" w:rsidP="00B6092C">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3E329CED" w14:textId="77777777" w:rsidR="00B6092C" w:rsidRPr="004D120B" w:rsidRDefault="00B6092C" w:rsidP="00B6092C">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36BAFF13" w14:textId="77777777" w:rsidR="00B6092C" w:rsidRPr="004D120B" w:rsidRDefault="00B6092C" w:rsidP="00B6092C">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3ED8409D" w14:textId="77777777" w:rsidR="00B6092C" w:rsidRPr="004D120B" w:rsidRDefault="00B6092C" w:rsidP="00B6092C">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0933902B" w14:textId="77777777" w:rsidR="00B6092C" w:rsidRPr="004D120B" w:rsidRDefault="00B6092C" w:rsidP="00B6092C">
      <w:pPr>
        <w:rPr>
          <w:sz w:val="16"/>
        </w:rPr>
      </w:pPr>
      <w:r w:rsidRPr="004D120B">
        <w:rPr>
          <w:sz w:val="16"/>
        </w:rPr>
        <w:t xml:space="preserve">Further, </w:t>
      </w:r>
      <w:r w:rsidRPr="004D120B">
        <w:rPr>
          <w:u w:val="single"/>
        </w:rPr>
        <w:t xml:space="preserve">the </w:t>
      </w:r>
      <w:r w:rsidRPr="002D704A">
        <w:rPr>
          <w:rStyle w:val="Emphasis"/>
          <w:highlight w:val="green"/>
        </w:rPr>
        <w:t>U</w:t>
      </w:r>
      <w:r w:rsidRPr="004D120B">
        <w:rPr>
          <w:u w:val="single"/>
        </w:rPr>
        <w:t xml:space="preserve">nited </w:t>
      </w:r>
      <w:r w:rsidRPr="002D704A">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2D704A">
        <w:rPr>
          <w:rStyle w:val="Emphasis"/>
          <w:highlight w:val="green"/>
        </w:rPr>
        <w:t>sat</w:t>
      </w:r>
      <w:r w:rsidRPr="004D120B">
        <w:rPr>
          <w:sz w:val="16"/>
        </w:rPr>
        <w:t>ellite</w:t>
      </w:r>
      <w:r w:rsidRPr="002D704A">
        <w:rPr>
          <w:rStyle w:val="Emphasis"/>
          <w:highlight w:val="green"/>
        </w:rPr>
        <w:t>s</w:t>
      </w:r>
      <w:r w:rsidRPr="004D120B">
        <w:rPr>
          <w:sz w:val="16"/>
        </w:rPr>
        <w:t xml:space="preserve">, </w:t>
      </w:r>
      <w:r w:rsidRPr="002D704A">
        <w:rPr>
          <w:highlight w:val="green"/>
          <w:u w:val="single"/>
        </w:rPr>
        <w:t xml:space="preserve">have </w:t>
      </w:r>
      <w:r w:rsidRPr="002D704A">
        <w:rPr>
          <w:rStyle w:val="Emphasis"/>
          <w:highlight w:val="green"/>
        </w:rPr>
        <w:t>capabilities to maneuver</w:t>
      </w:r>
      <w:r w:rsidRPr="004D120B">
        <w:rPr>
          <w:sz w:val="16"/>
        </w:rPr>
        <w:t xml:space="preserve">. </w:t>
      </w:r>
      <w:r w:rsidRPr="002D704A">
        <w:rPr>
          <w:highlight w:val="green"/>
          <w:u w:val="single"/>
        </w:rPr>
        <w:t xml:space="preserve">Many are </w:t>
      </w:r>
      <w:r w:rsidRPr="002D704A">
        <w:rPr>
          <w:rStyle w:val="Emphasis"/>
          <w:highlight w:val="green"/>
        </w:rPr>
        <w:t>hardened</w:t>
      </w:r>
      <w:r w:rsidRPr="002D704A">
        <w:rPr>
          <w:sz w:val="16"/>
          <w:highlight w:val="green"/>
        </w:rPr>
        <w:t xml:space="preserve"> </w:t>
      </w:r>
      <w:r w:rsidRPr="002D704A">
        <w:rPr>
          <w:highlight w:val="green"/>
          <w:u w:val="single"/>
        </w:rPr>
        <w:t xml:space="preserve">against </w:t>
      </w:r>
      <w:r w:rsidRPr="002D704A">
        <w:rPr>
          <w:rStyle w:val="Emphasis"/>
          <w:highlight w:val="green"/>
        </w:rPr>
        <w:t>e</w:t>
      </w:r>
      <w:r w:rsidRPr="004D120B">
        <w:rPr>
          <w:u w:val="single"/>
        </w:rPr>
        <w:t>lectro-</w:t>
      </w:r>
      <w:r w:rsidRPr="002D704A">
        <w:rPr>
          <w:rStyle w:val="Emphasis"/>
          <w:highlight w:val="green"/>
        </w:rPr>
        <w:t>m</w:t>
      </w:r>
      <w:r w:rsidRPr="004D120B">
        <w:rPr>
          <w:u w:val="single"/>
        </w:rPr>
        <w:t xml:space="preserve">agnetic </w:t>
      </w:r>
      <w:r w:rsidRPr="002D704A">
        <w:rPr>
          <w:rStyle w:val="Emphasis"/>
          <w:highlight w:val="green"/>
        </w:rPr>
        <w:t>p</w:t>
      </w:r>
      <w:r w:rsidRPr="004D120B">
        <w:rPr>
          <w:u w:val="single"/>
        </w:rPr>
        <w:t>ulse</w:t>
      </w:r>
      <w:r w:rsidRPr="004D120B">
        <w:rPr>
          <w:sz w:val="16"/>
        </w:rPr>
        <w:t xml:space="preserve">, </w:t>
      </w:r>
      <w:r w:rsidRPr="002D704A">
        <w:rPr>
          <w:highlight w:val="green"/>
          <w:u w:val="single"/>
        </w:rPr>
        <w:t xml:space="preserve">sport </w:t>
      </w:r>
      <w:r w:rsidRPr="002D704A">
        <w:rPr>
          <w:rStyle w:val="Emphasis"/>
          <w:highlight w:val="green"/>
        </w:rPr>
        <w:t>“shutters”</w:t>
      </w:r>
      <w:r w:rsidRPr="002D704A">
        <w:rPr>
          <w:highlight w:val="green"/>
          <w:u w:val="single"/>
        </w:rPr>
        <w:t xml:space="preserve"> to protect</w:t>
      </w:r>
      <w:r w:rsidRPr="004D120B">
        <w:rPr>
          <w:u w:val="single"/>
        </w:rPr>
        <w:t xml:space="preserve"> optical “eyes” </w:t>
      </w:r>
      <w:r w:rsidRPr="002D704A">
        <w:rPr>
          <w:highlight w:val="green"/>
          <w:u w:val="single"/>
        </w:rPr>
        <w:t>from</w:t>
      </w:r>
      <w:r w:rsidRPr="004D120B">
        <w:rPr>
          <w:u w:val="single"/>
        </w:rPr>
        <w:t xml:space="preserve"> solar </w:t>
      </w:r>
      <w:r w:rsidRPr="002D704A">
        <w:rPr>
          <w:rStyle w:val="Emphasis"/>
          <w:highlight w:val="green"/>
        </w:rPr>
        <w:t xml:space="preserve">flares and </w:t>
      </w:r>
      <w:proofErr w:type="gramStart"/>
      <w:r w:rsidRPr="002D704A">
        <w:rPr>
          <w:rStyle w:val="Emphasis"/>
          <w:highlight w:val="green"/>
        </w:rPr>
        <w:t>lasers</w:t>
      </w:r>
      <w:r w:rsidRPr="002D704A">
        <w:rPr>
          <w:highlight w:val="green"/>
          <w:u w:val="single"/>
        </w:rPr>
        <w:t>, and</w:t>
      </w:r>
      <w:proofErr w:type="gramEnd"/>
      <w:r w:rsidRPr="004D120B">
        <w:rPr>
          <w:u w:val="single"/>
        </w:rPr>
        <w:t xml:space="preserve"> use radio </w:t>
      </w:r>
      <w:r w:rsidRPr="002D704A">
        <w:rPr>
          <w:rStyle w:val="Emphasis"/>
          <w:highlight w:val="green"/>
        </w:rPr>
        <w:t>frequency hop</w:t>
      </w:r>
      <w:r w:rsidRPr="004D120B">
        <w:rPr>
          <w:u w:val="single"/>
        </w:rPr>
        <w:t xml:space="preserve">ping </w:t>
      </w:r>
      <w:r w:rsidRPr="002D704A">
        <w:rPr>
          <w:highlight w:val="green"/>
          <w:u w:val="single"/>
        </w:rPr>
        <w:t xml:space="preserve">to </w:t>
      </w:r>
      <w:r w:rsidRPr="002D704A">
        <w:rPr>
          <w:rStyle w:val="Emphasis"/>
          <w:highlight w:val="green"/>
        </w:rPr>
        <w:t>resist jamming</w:t>
      </w:r>
      <w:r w:rsidRPr="004D120B">
        <w:rPr>
          <w:sz w:val="16"/>
        </w:rPr>
        <w:t>.</w:t>
      </w:r>
    </w:p>
    <w:p w14:paraId="1A2E7FE4" w14:textId="77777777" w:rsidR="00B6092C" w:rsidRPr="004D120B" w:rsidRDefault="00B6092C" w:rsidP="00B6092C">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04ECFF23" w14:textId="77777777" w:rsidR="00B6092C" w:rsidRPr="004D120B" w:rsidRDefault="00B6092C" w:rsidP="00B6092C">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130482C3" w14:textId="77777777" w:rsidR="00B6092C" w:rsidRPr="008171DC" w:rsidRDefault="00B6092C" w:rsidP="00B6092C">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2D704A">
        <w:rPr>
          <w:rStyle w:val="Emphasis"/>
          <w:highlight w:val="green"/>
        </w:rPr>
        <w:t>No</w:t>
      </w:r>
      <w:r w:rsidRPr="004D120B">
        <w:rPr>
          <w:sz w:val="16"/>
        </w:rPr>
        <w:t xml:space="preserve"> potential </w:t>
      </w:r>
      <w:r w:rsidRPr="002D704A">
        <w:rPr>
          <w:rStyle w:val="Emphasis"/>
          <w:highlight w:val="green"/>
        </w:rPr>
        <w:t>adversary</w:t>
      </w:r>
      <w:r w:rsidRPr="002D704A">
        <w:rPr>
          <w:sz w:val="16"/>
          <w:highlight w:val="green"/>
        </w:rPr>
        <w:t xml:space="preserve"> </w:t>
      </w:r>
      <w:r w:rsidRPr="002D704A">
        <w:rPr>
          <w:highlight w:val="green"/>
          <w:u w:val="single"/>
        </w:rPr>
        <w:t>has</w:t>
      </w:r>
      <w:r w:rsidRPr="004D120B">
        <w:rPr>
          <w:sz w:val="16"/>
        </w:rPr>
        <w:t xml:space="preserve"> such </w:t>
      </w:r>
      <w:r w:rsidRPr="002D704A">
        <w:rPr>
          <w:highlight w:val="green"/>
          <w:u w:val="single"/>
        </w:rPr>
        <w:t>capabilities</w:t>
      </w:r>
      <w:r w:rsidRPr="002D704A">
        <w:rPr>
          <w:sz w:val="16"/>
          <w:highlight w:val="green"/>
        </w:rPr>
        <w:t xml:space="preserve">, </w:t>
      </w:r>
      <w:r w:rsidRPr="002D704A">
        <w:rPr>
          <w:highlight w:val="green"/>
          <w:u w:val="single"/>
        </w:rPr>
        <w:t xml:space="preserve">nor will they </w:t>
      </w:r>
      <w:r w:rsidRPr="002D704A">
        <w:rPr>
          <w:rStyle w:val="Emphasis"/>
          <w:highlight w:val="green"/>
        </w:rPr>
        <w:t>ever</w:t>
      </w:r>
      <w:r w:rsidRPr="004D120B">
        <w:rPr>
          <w:u w:val="single"/>
        </w:rPr>
        <w:t xml:space="preserve"> likely do so</w:t>
      </w:r>
      <w:r w:rsidRPr="004D120B">
        <w:rPr>
          <w:sz w:val="16"/>
        </w:rPr>
        <w:t xml:space="preserve">. </w:t>
      </w:r>
      <w:r w:rsidRPr="002D704A">
        <w:rPr>
          <w:highlight w:val="green"/>
          <w:u w:val="single"/>
        </w:rPr>
        <w:t>There is</w:t>
      </w:r>
      <w:r w:rsidRPr="004D120B">
        <w:rPr>
          <w:u w:val="single"/>
        </w:rPr>
        <w:t xml:space="preserve"> just </w:t>
      </w:r>
      <w:r w:rsidRPr="002D704A">
        <w:rPr>
          <w:rStyle w:val="Emphasis"/>
          <w:highlight w:val="green"/>
        </w:rPr>
        <w:t>too much redundancy</w:t>
      </w:r>
      <w:r w:rsidRPr="004D120B">
        <w:rPr>
          <w:u w:val="single"/>
        </w:rPr>
        <w:t xml:space="preserve"> in the system</w:t>
      </w:r>
      <w:r w:rsidRPr="004D120B">
        <w:rPr>
          <w:sz w:val="16"/>
        </w:rPr>
        <w:t>.</w:t>
      </w:r>
    </w:p>
    <w:p w14:paraId="2F192A4A" w14:textId="77777777" w:rsidR="00B6092C" w:rsidRPr="00B03B4A" w:rsidRDefault="00B6092C" w:rsidP="00B6092C">
      <w:pPr>
        <w:pStyle w:val="Heading4"/>
      </w:pPr>
      <w:r>
        <w:t xml:space="preserve">3] International norms </w:t>
      </w:r>
    </w:p>
    <w:p w14:paraId="73781C3E" w14:textId="77777777" w:rsidR="00B6092C" w:rsidRPr="00C744F2" w:rsidRDefault="00B6092C" w:rsidP="00B6092C">
      <w:pPr>
        <w:spacing w:after="0"/>
      </w:pPr>
      <w:proofErr w:type="spellStart"/>
      <w:r w:rsidRPr="00C744F2">
        <w:t>Pavur</w:t>
      </w:r>
      <w:proofErr w:type="spellEnd"/>
      <w:r w:rsidRPr="00C744F2">
        <w:t xml:space="preserve"> and Martinovic 19</w:t>
      </w:r>
    </w:p>
    <w:p w14:paraId="61E05BAD" w14:textId="77777777" w:rsidR="00B6092C" w:rsidRPr="00C744F2" w:rsidRDefault="00B6092C" w:rsidP="00B6092C">
      <w:pPr>
        <w:spacing w:after="0"/>
        <w:rPr>
          <w:sz w:val="16"/>
          <w:szCs w:val="16"/>
        </w:rPr>
      </w:pPr>
      <w:r w:rsidRPr="00C744F2">
        <w:rPr>
          <w:b/>
          <w:sz w:val="16"/>
          <w:szCs w:val="16"/>
        </w:rPr>
        <w:t xml:space="preserve"> </w:t>
      </w:r>
      <w:r w:rsidRPr="00C744F2">
        <w:rPr>
          <w:sz w:val="16"/>
          <w:szCs w:val="16"/>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34" w:history="1">
        <w:r w:rsidRPr="00C744F2">
          <w:rPr>
            <w:rStyle w:val="Hyperlink"/>
            <w:sz w:val="16"/>
            <w:szCs w:val="16"/>
          </w:rPr>
          <w:t>https://ccdcoe.org/uploads/2019/06/Art_12_The-Cyber-ASAT.pdf</w:t>
        </w:r>
      </w:hyperlink>
      <w:r w:rsidRPr="00C744F2">
        <w:rPr>
          <w:sz w:val="16"/>
          <w:szCs w:val="16"/>
        </w:rPr>
        <w:t>]</w:t>
      </w:r>
    </w:p>
    <w:p w14:paraId="7729DE13" w14:textId="77777777" w:rsidR="00B6092C" w:rsidRDefault="00B6092C" w:rsidP="00B6092C">
      <w:r w:rsidRPr="00B03B4A">
        <w:rPr>
          <w:sz w:val="16"/>
        </w:rPr>
        <w:t xml:space="preserve">Limited Accessibility Space is difficult. Over 60 years have passed since the first Sputnik launch and only nine countries (ten including the EU) have orbital launch capabilities. Moreover, </w:t>
      </w:r>
      <w:r w:rsidRPr="00B03B4A">
        <w:rPr>
          <w:u w:val="single"/>
        </w:rPr>
        <w:t xml:space="preserve">a launch </w:t>
      </w:r>
      <w:proofErr w:type="spellStart"/>
      <w:r w:rsidRPr="00B03B4A">
        <w:rPr>
          <w:u w:val="single"/>
        </w:rPr>
        <w:t>programme</w:t>
      </w:r>
      <w:proofErr w:type="spellEnd"/>
      <w:r w:rsidRPr="00B03B4A">
        <w:rPr>
          <w:u w:val="single"/>
        </w:rPr>
        <w:t xml:space="preserve"> alone does not guarantee the </w:t>
      </w:r>
      <w:r w:rsidRPr="00C744F2">
        <w:rPr>
          <w:rStyle w:val="Emphasis"/>
        </w:rPr>
        <w:t>resources</w:t>
      </w:r>
      <w:r w:rsidRPr="00B03B4A">
        <w:rPr>
          <w:u w:val="single"/>
        </w:rPr>
        <w:t xml:space="preserve"> and </w:t>
      </w:r>
      <w:r w:rsidRPr="00C744F2">
        <w:rPr>
          <w:rStyle w:val="Emphasis"/>
        </w:rPr>
        <w:t>precision required to operate a meaningful ASAT capability</w:t>
      </w:r>
      <w:r w:rsidRPr="00B03B4A">
        <w:rPr>
          <w:u w:val="single"/>
        </w:rPr>
        <w:t>.</w:t>
      </w:r>
      <w:r w:rsidRPr="00B03B4A">
        <w:rPr>
          <w:sz w:val="16"/>
        </w:rPr>
        <w:t xml:space="preserve"> Given this, one possible reason why </w:t>
      </w:r>
      <w:r w:rsidRPr="002D704A">
        <w:rPr>
          <w:rStyle w:val="Emphasis"/>
          <w:highlight w:val="green"/>
        </w:rPr>
        <w:t>space wars have not broken out</w:t>
      </w:r>
      <w:r w:rsidRPr="00B03B4A">
        <w:rPr>
          <w:sz w:val="16"/>
        </w:rPr>
        <w:t xml:space="preserve"> is simply </w:t>
      </w:r>
      <w:r w:rsidRPr="00B03B4A">
        <w:rPr>
          <w:u w:val="single"/>
        </w:rPr>
        <w:t>because only the US has ever had the ability to fight one</w:t>
      </w:r>
      <w:r w:rsidRPr="00B03B4A">
        <w:rPr>
          <w:sz w:val="16"/>
        </w:rPr>
        <w:t xml:space="preserve"> [21, p. 402], [22, pp. 419–420]. </w:t>
      </w:r>
      <w:r w:rsidRPr="00B03B4A">
        <w:rPr>
          <w:u w:val="single"/>
        </w:rPr>
        <w:t xml:space="preserve">Although launch technology may become cheaper and easier, it is unclear to what extent these advances will be distributed among presently non-spacefaring nations. </w:t>
      </w:r>
      <w:r w:rsidRPr="002D704A">
        <w:rPr>
          <w:rStyle w:val="Emphasis"/>
          <w:highlight w:val="green"/>
        </w:rPr>
        <w:t>Limited access to orbit</w:t>
      </w:r>
      <w:r w:rsidRPr="00B03B4A">
        <w:rPr>
          <w:u w:val="single"/>
        </w:rPr>
        <w:t xml:space="preserve"> necessarily </w:t>
      </w:r>
      <w:r w:rsidRPr="002D704A">
        <w:rPr>
          <w:highlight w:val="green"/>
          <w:u w:val="single"/>
        </w:rPr>
        <w:t>reduces</w:t>
      </w:r>
      <w:r w:rsidRPr="00B03B4A">
        <w:rPr>
          <w:u w:val="single"/>
        </w:rPr>
        <w:t xml:space="preserve"> the </w:t>
      </w:r>
      <w:r w:rsidRPr="002D704A">
        <w:rPr>
          <w:highlight w:val="green"/>
          <w:u w:val="single"/>
        </w:rPr>
        <w:t>scenarios which could</w:t>
      </w:r>
      <w:r w:rsidRPr="00B03B4A">
        <w:rPr>
          <w:u w:val="single"/>
        </w:rPr>
        <w:t xml:space="preserve"> plausibly </w:t>
      </w:r>
      <w:r w:rsidRPr="002D704A">
        <w:rPr>
          <w:highlight w:val="green"/>
          <w:u w:val="single"/>
        </w:rPr>
        <w:t>escalate</w:t>
      </w:r>
      <w:r w:rsidRPr="00B03B4A">
        <w:rPr>
          <w:u w:val="single"/>
        </w:rPr>
        <w:t xml:space="preserve"> to ASAT usage.</w:t>
      </w:r>
      <w:r w:rsidRPr="00B03B4A">
        <w:rPr>
          <w:sz w:val="16"/>
        </w:rPr>
        <w:t xml:space="preserve"> Only major conflicts between the handful of states with ‘space club’ membership could be considered possible flashpoints. Even then, the </w:t>
      </w:r>
      <w:r w:rsidRPr="002D704A">
        <w:rPr>
          <w:rStyle w:val="Emphasis"/>
          <w:highlight w:val="green"/>
        </w:rPr>
        <w:t xml:space="preserve">fragility </w:t>
      </w:r>
      <w:r w:rsidRPr="00C744F2">
        <w:rPr>
          <w:rStyle w:val="Emphasis"/>
        </w:rPr>
        <w:t>of an attacker’s</w:t>
      </w:r>
      <w:r w:rsidRPr="00B03B4A">
        <w:rPr>
          <w:b/>
          <w:iCs/>
          <w:u w:val="single"/>
          <w:bdr w:val="single" w:sz="8" w:space="0" w:color="auto"/>
        </w:rPr>
        <w:t xml:space="preserve"> </w:t>
      </w:r>
      <w:r w:rsidRPr="002D704A">
        <w:rPr>
          <w:rStyle w:val="Emphasis"/>
          <w:highlight w:val="green"/>
        </w:rPr>
        <w:t>own</w:t>
      </w:r>
      <w:r w:rsidRPr="00C744F2">
        <w:rPr>
          <w:rStyle w:val="Emphasis"/>
        </w:rPr>
        <w:t xml:space="preserve"> space </w:t>
      </w:r>
      <w:r w:rsidRPr="002D704A">
        <w:rPr>
          <w:rStyle w:val="Emphasis"/>
          <w:highlight w:val="green"/>
        </w:rPr>
        <w:t>assets</w:t>
      </w:r>
      <w:r w:rsidRPr="002D704A">
        <w:rPr>
          <w:highlight w:val="green"/>
          <w:u w:val="single"/>
        </w:rPr>
        <w:t xml:space="preserve"> creates </w:t>
      </w:r>
      <w:r w:rsidRPr="002D704A">
        <w:rPr>
          <w:rStyle w:val="Emphasis"/>
          <w:highlight w:val="green"/>
        </w:rPr>
        <w:t>de-escalatory pressures</w:t>
      </w:r>
      <w:r w:rsidRPr="002D704A">
        <w:rPr>
          <w:highlight w:val="green"/>
          <w:u w:val="single"/>
        </w:rPr>
        <w:t xml:space="preserve"> due to</w:t>
      </w:r>
      <w:r w:rsidRPr="00B03B4A">
        <w:rPr>
          <w:u w:val="single"/>
        </w:rPr>
        <w:t xml:space="preserve"> the </w:t>
      </w:r>
      <w:r w:rsidRPr="002D704A">
        <w:rPr>
          <w:rStyle w:val="Emphasis"/>
          <w:highlight w:val="green"/>
        </w:rPr>
        <w:t>deterrent effect of retal</w:t>
      </w:r>
      <w:r w:rsidRPr="00C744F2">
        <w:rPr>
          <w:rStyle w:val="Emphasis"/>
        </w:rPr>
        <w:t>iation</w:t>
      </w:r>
      <w:r w:rsidRPr="00B03B4A">
        <w:rPr>
          <w:u w:val="single"/>
        </w:rPr>
        <w:t>. Since</w:t>
      </w:r>
      <w:r w:rsidRPr="00B03B4A">
        <w:rPr>
          <w:sz w:val="16"/>
        </w:rPr>
        <w:t xml:space="preserve"> the earliest days of </w:t>
      </w:r>
      <w:r w:rsidRPr="00B03B4A">
        <w:rPr>
          <w:u w:val="single"/>
        </w:rPr>
        <w:t xml:space="preserve">the space race, dominant </w:t>
      </w:r>
      <w:r w:rsidRPr="002D704A">
        <w:rPr>
          <w:highlight w:val="green"/>
          <w:u w:val="single"/>
        </w:rPr>
        <w:t>powers</w:t>
      </w:r>
      <w:r w:rsidRPr="00B03B4A">
        <w:rPr>
          <w:u w:val="single"/>
        </w:rPr>
        <w:t xml:space="preserve"> have recognized this dynamic and </w:t>
      </w:r>
      <w:r w:rsidRPr="002D704A">
        <w:rPr>
          <w:highlight w:val="green"/>
          <w:u w:val="single"/>
        </w:rPr>
        <w:t>demonstrated</w:t>
      </w:r>
      <w:r w:rsidRPr="00B03B4A">
        <w:rPr>
          <w:u w:val="single"/>
        </w:rPr>
        <w:t xml:space="preserve"> an inclination </w:t>
      </w:r>
      <w:r w:rsidRPr="002D704A">
        <w:rPr>
          <w:rStyle w:val="Emphasis"/>
          <w:highlight w:val="green"/>
        </w:rPr>
        <w:t>towards de-escalatory</w:t>
      </w:r>
      <w:r w:rsidRPr="00C744F2">
        <w:rPr>
          <w:rStyle w:val="Emphasis"/>
        </w:rPr>
        <w:t xml:space="preserve"> space </w:t>
      </w:r>
      <w:r w:rsidRPr="002D704A">
        <w:rPr>
          <w:rStyle w:val="Emphasis"/>
          <w:highlight w:val="green"/>
        </w:rPr>
        <w:t>strategies</w:t>
      </w:r>
      <w:r w:rsidRPr="00B03B4A">
        <w:rPr>
          <w:sz w:val="16"/>
        </w:rPr>
        <w:t xml:space="preserve"> [23]. B. Attributable Norms </w:t>
      </w:r>
      <w:r w:rsidRPr="00B03B4A">
        <w:rPr>
          <w:u w:val="single"/>
        </w:rPr>
        <w:t>There</w:t>
      </w:r>
      <w:r w:rsidRPr="00B03B4A">
        <w:rPr>
          <w:sz w:val="16"/>
        </w:rPr>
        <w:t xml:space="preserve"> also </w:t>
      </w:r>
      <w:r w:rsidRPr="00B03B4A">
        <w:rPr>
          <w:u w:val="single"/>
        </w:rPr>
        <w:t xml:space="preserve">exists a </w:t>
      </w:r>
      <w:r w:rsidRPr="00C744F2">
        <w:rPr>
          <w:rStyle w:val="Emphasis"/>
        </w:rPr>
        <w:t>long-standing normative framework</w:t>
      </w:r>
      <w:r w:rsidRPr="00B03B4A">
        <w:rPr>
          <w:u w:val="single"/>
        </w:rPr>
        <w:t xml:space="preserve"> </w:t>
      </w:r>
      <w:proofErr w:type="spellStart"/>
      <w:r w:rsidRPr="00B03B4A">
        <w:rPr>
          <w:u w:val="single"/>
        </w:rPr>
        <w:t>favouring</w:t>
      </w:r>
      <w:proofErr w:type="spellEnd"/>
      <w:r w:rsidRPr="00B03B4A">
        <w:rPr>
          <w:u w:val="single"/>
        </w:rPr>
        <w:t xml:space="preserve"> the </w:t>
      </w:r>
      <w:r w:rsidRPr="00C744F2">
        <w:rPr>
          <w:rStyle w:val="Emphasis"/>
        </w:rPr>
        <w:t>peaceful use of space</w:t>
      </w:r>
      <w:r w:rsidRPr="00B03B4A">
        <w:rPr>
          <w:u w:val="single"/>
        </w:rPr>
        <w:t>.</w:t>
      </w:r>
      <w:r w:rsidRPr="00B03B4A">
        <w:rPr>
          <w:sz w:val="16"/>
        </w:rPr>
        <w:t xml:space="preserve"> The effectiveness of this regime, </w:t>
      </w:r>
      <w:proofErr w:type="spellStart"/>
      <w:r w:rsidRPr="00B03B4A">
        <w:rPr>
          <w:sz w:val="16"/>
        </w:rPr>
        <w:t>centred</w:t>
      </w:r>
      <w:proofErr w:type="spellEnd"/>
      <w:r w:rsidRPr="00B03B4A">
        <w:rPr>
          <w:sz w:val="16"/>
        </w:rPr>
        <w:t xml:space="preserve"> around the Outer Space Treaty </w:t>
      </w:r>
      <w:r w:rsidRPr="002D704A">
        <w:rPr>
          <w:highlight w:val="green"/>
          <w:u w:val="single"/>
        </w:rPr>
        <w:t>(</w:t>
      </w:r>
      <w:r w:rsidRPr="002D704A">
        <w:rPr>
          <w:rStyle w:val="Emphasis"/>
          <w:highlight w:val="green"/>
        </w:rPr>
        <w:t>OST</w:t>
      </w:r>
      <w:r w:rsidRPr="002D704A">
        <w:rPr>
          <w:highlight w:val="green"/>
          <w:u w:val="single"/>
        </w:rPr>
        <w:t>)</w:t>
      </w:r>
      <w:r w:rsidRPr="002D704A">
        <w:rPr>
          <w:sz w:val="16"/>
          <w:highlight w:val="green"/>
        </w:rPr>
        <w:t>,</w:t>
      </w:r>
      <w:r w:rsidRPr="00B03B4A">
        <w:rPr>
          <w:sz w:val="16"/>
        </w:rPr>
        <w:t xml:space="preserve"> is highly contentious and many have pointed out its serious legal and political shortcomings [24]</w:t>
      </w:r>
      <w:proofErr w:type="gramStart"/>
      <w:r w:rsidRPr="00B03B4A">
        <w:rPr>
          <w:sz w:val="16"/>
        </w:rPr>
        <w:t>–[</w:t>
      </w:r>
      <w:proofErr w:type="gramEnd"/>
      <w:r w:rsidRPr="00B03B4A">
        <w:rPr>
          <w:sz w:val="16"/>
        </w:rPr>
        <w:t xml:space="preserve">26]. Nevertheless, this status quo framework has somehow </w:t>
      </w:r>
      <w:r w:rsidRPr="002D704A">
        <w:rPr>
          <w:highlight w:val="green"/>
          <w:u w:val="single"/>
        </w:rPr>
        <w:t>supported</w:t>
      </w:r>
      <w:r w:rsidRPr="00B03B4A">
        <w:rPr>
          <w:u w:val="single"/>
        </w:rPr>
        <w:t xml:space="preserve"> over </w:t>
      </w:r>
      <w:r w:rsidRPr="002D704A">
        <w:rPr>
          <w:rStyle w:val="Emphasis"/>
          <w:highlight w:val="green"/>
        </w:rPr>
        <w:t>six decades of</w:t>
      </w:r>
      <w:r w:rsidRPr="00C744F2">
        <w:rPr>
          <w:rStyle w:val="Emphasis"/>
        </w:rPr>
        <w:t xml:space="preserve"> relative </w:t>
      </w:r>
      <w:r w:rsidRPr="002D704A">
        <w:rPr>
          <w:rStyle w:val="Emphasis"/>
          <w:highlight w:val="green"/>
        </w:rPr>
        <w:t>peace</w:t>
      </w:r>
      <w:r w:rsidRPr="00B03B4A">
        <w:rPr>
          <w:u w:val="single"/>
        </w:rPr>
        <w:t xml:space="preserve"> in orbit.</w:t>
      </w:r>
      <w:r w:rsidRPr="00B03B4A">
        <w:rPr>
          <w:sz w:val="16"/>
        </w:rPr>
        <w:t xml:space="preserve"> Over these six decades, </w:t>
      </w:r>
      <w:r w:rsidRPr="00C744F2">
        <w:rPr>
          <w:rStyle w:val="Emphasis"/>
        </w:rPr>
        <w:t>norms have become deeply ingrained</w:t>
      </w:r>
      <w:r w:rsidRPr="00B03B4A">
        <w:rPr>
          <w:u w:val="single"/>
        </w:rPr>
        <w:t xml:space="preserve"> into the way states describe and perceive space weaponization.</w:t>
      </w:r>
      <w:r w:rsidRPr="00B03B4A">
        <w:rPr>
          <w:sz w:val="16"/>
        </w:rPr>
        <w:t xml:space="preserve"> This de facto codification was dramatically demonstrated in 2005 when the US found itself on the short end of a 160-1 UN vote after opposing a non-binding resolution on space weaponization. </w:t>
      </w:r>
      <w:r w:rsidRPr="00B03B4A">
        <w:rPr>
          <w:u w:val="single"/>
        </w:rPr>
        <w:t>Although states have occasionally pushed the boundaries of these norms, this</w:t>
      </w:r>
      <w:r w:rsidRPr="00B03B4A">
        <w:rPr>
          <w:sz w:val="16"/>
        </w:rPr>
        <w:t xml:space="preserve"> has typically </w:t>
      </w:r>
      <w:r w:rsidRPr="00B03B4A">
        <w:rPr>
          <w:u w:val="single"/>
        </w:rPr>
        <w:t>occurred through incremental legal re-interpretation</w:t>
      </w:r>
      <w:r w:rsidRPr="00B03B4A">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B03B4A">
        <w:rPr>
          <w:sz w:val="16"/>
        </w:rPr>
        <w:t>peaceful global commons</w:t>
      </w:r>
      <w:proofErr w:type="gramEnd"/>
      <w:r w:rsidRPr="00B03B4A">
        <w:rPr>
          <w:sz w:val="16"/>
        </w:rPr>
        <w:t xml:space="preserve"> [27, p. 56]. Altogether, this suggests that </w:t>
      </w:r>
      <w:r w:rsidRPr="002D704A">
        <w:rPr>
          <w:rStyle w:val="Emphasis"/>
          <w:highlight w:val="green"/>
        </w:rPr>
        <w:t>states perceive</w:t>
      </w:r>
      <w:r w:rsidRPr="00C744F2">
        <w:rPr>
          <w:rStyle w:val="Emphasis"/>
        </w:rPr>
        <w:t xml:space="preserve"> real</w:t>
      </w:r>
      <w:r w:rsidRPr="00B03B4A">
        <w:rPr>
          <w:b/>
          <w:iCs/>
          <w:u w:val="single"/>
          <w:bdr w:val="single" w:sz="8" w:space="0" w:color="auto"/>
        </w:rPr>
        <w:t xml:space="preserve"> </w:t>
      </w:r>
      <w:r w:rsidRPr="002D704A">
        <w:rPr>
          <w:rStyle w:val="Emphasis"/>
          <w:highlight w:val="green"/>
        </w:rPr>
        <w:t>costs</w:t>
      </w:r>
      <w:r w:rsidRPr="002D704A">
        <w:rPr>
          <w:highlight w:val="green"/>
          <w:u w:val="single"/>
        </w:rPr>
        <w:t xml:space="preserve"> to breaking this</w:t>
      </w:r>
      <w:r w:rsidRPr="00B03B4A">
        <w:rPr>
          <w:u w:val="single"/>
        </w:rPr>
        <w:t xml:space="preserve"> normative </w:t>
      </w:r>
      <w:r w:rsidRPr="002D704A">
        <w:rPr>
          <w:highlight w:val="green"/>
          <w:u w:val="single"/>
        </w:rPr>
        <w:t>tradition and</w:t>
      </w:r>
      <w:r w:rsidRPr="00B03B4A">
        <w:rPr>
          <w:u w:val="single"/>
        </w:rPr>
        <w:t xml:space="preserve"> may even </w:t>
      </w:r>
      <w:r w:rsidRPr="002D704A">
        <w:rPr>
          <w:rStyle w:val="Emphasis"/>
          <w:highlight w:val="green"/>
        </w:rPr>
        <w:t>moderate</w:t>
      </w:r>
      <w:r w:rsidRPr="00C744F2">
        <w:rPr>
          <w:rStyle w:val="Emphasis"/>
        </w:rPr>
        <w:t xml:space="preserve"> their </w:t>
      </w:r>
      <w:proofErr w:type="spellStart"/>
      <w:r w:rsidRPr="002D704A">
        <w:rPr>
          <w:rStyle w:val="Emphasis"/>
          <w:highlight w:val="green"/>
        </w:rPr>
        <w:t>behaviours</w:t>
      </w:r>
      <w:proofErr w:type="spellEnd"/>
      <w:r w:rsidRPr="00B03B4A">
        <w:rPr>
          <w:u w:val="single"/>
        </w:rPr>
        <w:t xml:space="preserve"> accordingly.</w:t>
      </w:r>
      <w:r w:rsidRPr="00B03B4A">
        <w:rPr>
          <w:sz w:val="16"/>
        </w:rPr>
        <w:t xml:space="preserve"> One further factor supporting this norms regime is the </w:t>
      </w:r>
      <w:r w:rsidRPr="00C744F2">
        <w:rPr>
          <w:rStyle w:val="Emphasis"/>
        </w:rPr>
        <w:t>high degree of attributability</w:t>
      </w:r>
      <w:r w:rsidRPr="00B03B4A">
        <w:rPr>
          <w:u w:val="single"/>
        </w:rPr>
        <w:t xml:space="preserve"> surrounding ASAT weapons.</w:t>
      </w:r>
      <w:r w:rsidRPr="00B03B4A">
        <w:rPr>
          <w:sz w:val="16"/>
        </w:rPr>
        <w:t xml:space="preserve"> For kinetic ASAT technology, </w:t>
      </w:r>
      <w:r w:rsidRPr="002D704A">
        <w:rPr>
          <w:rStyle w:val="Emphasis"/>
          <w:highlight w:val="green"/>
        </w:rPr>
        <w:t>plausible deniability</w:t>
      </w:r>
      <w:r w:rsidRPr="002D704A">
        <w:rPr>
          <w:highlight w:val="green"/>
          <w:u w:val="single"/>
        </w:rPr>
        <w:t xml:space="preserve"> and </w:t>
      </w:r>
      <w:r w:rsidRPr="002D704A">
        <w:rPr>
          <w:rStyle w:val="Emphasis"/>
          <w:highlight w:val="green"/>
        </w:rPr>
        <w:t>stealth</w:t>
      </w:r>
      <w:r w:rsidRPr="002D704A">
        <w:rPr>
          <w:highlight w:val="green"/>
          <w:u w:val="single"/>
        </w:rPr>
        <w:t xml:space="preserve"> are</w:t>
      </w:r>
      <w:r w:rsidRPr="00B03B4A">
        <w:rPr>
          <w:u w:val="single"/>
        </w:rPr>
        <w:t xml:space="preserve"> essentially </w:t>
      </w:r>
      <w:r w:rsidRPr="002D704A">
        <w:rPr>
          <w:rStyle w:val="Emphasis"/>
          <w:highlight w:val="green"/>
        </w:rPr>
        <w:t>impossible</w:t>
      </w:r>
      <w:r w:rsidRPr="00B03B4A">
        <w:rPr>
          <w:u w:val="single"/>
        </w:rPr>
        <w:t>.</w:t>
      </w:r>
      <w:r w:rsidRPr="00B03B4A">
        <w:rPr>
          <w:sz w:val="16"/>
        </w:rPr>
        <w:t xml:space="preserve"> The literally explosive act of launching a rocket cannot evade detection and, if used offensively, retaliation. </w:t>
      </w:r>
      <w:r w:rsidRPr="00B03B4A">
        <w:rPr>
          <w:u w:val="single"/>
        </w:rPr>
        <w:t xml:space="preserve">This imposes </w:t>
      </w:r>
      <w:r w:rsidRPr="00C744F2">
        <w:rPr>
          <w:rStyle w:val="Emphasis"/>
        </w:rPr>
        <w:t>high diplomatic costs</w:t>
      </w:r>
      <w:r w:rsidRPr="00B03B4A">
        <w:rPr>
          <w:u w:val="single"/>
        </w:rPr>
        <w:t xml:space="preserve"> on ASAT usage </w:t>
      </w:r>
      <w:r w:rsidRPr="00B03B4A">
        <w:rPr>
          <w:sz w:val="16"/>
        </w:rPr>
        <w:t xml:space="preserve">and testing, particularly during peacetime. C. Environmental Interdependence </w:t>
      </w:r>
      <w:r w:rsidRPr="00B03B4A">
        <w:rPr>
          <w:u w:val="single"/>
        </w:rPr>
        <w:t xml:space="preserve">A third </w:t>
      </w:r>
      <w:r w:rsidRPr="002D704A">
        <w:rPr>
          <w:highlight w:val="green"/>
          <w:u w:val="single"/>
        </w:rPr>
        <w:t>stabilizing force relates to</w:t>
      </w:r>
      <w:r w:rsidRPr="00B03B4A">
        <w:rPr>
          <w:u w:val="single"/>
        </w:rPr>
        <w:t xml:space="preserve"> the </w:t>
      </w:r>
      <w:r w:rsidRPr="00C744F2">
        <w:rPr>
          <w:rStyle w:val="Emphasis"/>
        </w:rPr>
        <w:t xml:space="preserve">orbital </w:t>
      </w:r>
      <w:r w:rsidRPr="002D704A">
        <w:rPr>
          <w:rStyle w:val="Emphasis"/>
          <w:highlight w:val="green"/>
        </w:rPr>
        <w:t>debris consequences</w:t>
      </w:r>
      <w:r w:rsidRPr="003E0B14">
        <w:t xml:space="preserve"> </w:t>
      </w:r>
      <w:r w:rsidRPr="00B03B4A">
        <w:rPr>
          <w:sz w:val="16"/>
        </w:rPr>
        <w:t xml:space="preserve">of ASATs. China’s 2007 ASAT demonstration was the largest debris-generating event in history, as the targeted satellite dissipated into thousands of dangerous debris particles [28, p. 4]. </w:t>
      </w:r>
      <w:r w:rsidRPr="00B03B4A">
        <w:rPr>
          <w:u w:val="single"/>
        </w:rPr>
        <w:t xml:space="preserve">Since debris particles are </w:t>
      </w:r>
      <w:r w:rsidRPr="002D704A">
        <w:rPr>
          <w:highlight w:val="green"/>
          <w:u w:val="single"/>
        </w:rPr>
        <w:t>indiscriminate</w:t>
      </w:r>
      <w:r w:rsidRPr="00B03B4A">
        <w:rPr>
          <w:u w:val="single"/>
        </w:rPr>
        <w:t xml:space="preserve"> and unpredictable, </w:t>
      </w:r>
      <w:r w:rsidRPr="002D704A">
        <w:rPr>
          <w:highlight w:val="green"/>
          <w:u w:val="single"/>
        </w:rPr>
        <w:t>they</w:t>
      </w:r>
      <w:r w:rsidRPr="00B03B4A">
        <w:rPr>
          <w:u w:val="single"/>
        </w:rPr>
        <w:t xml:space="preserve"> often </w:t>
      </w:r>
      <w:r w:rsidRPr="002D704A">
        <w:rPr>
          <w:highlight w:val="green"/>
          <w:u w:val="single"/>
        </w:rPr>
        <w:t>threaten</w:t>
      </w:r>
      <w:r w:rsidRPr="00B03B4A">
        <w:rPr>
          <w:u w:val="single"/>
        </w:rPr>
        <w:t xml:space="preserve"> the </w:t>
      </w:r>
      <w:r w:rsidRPr="002D704A">
        <w:rPr>
          <w:highlight w:val="green"/>
          <w:u w:val="single"/>
        </w:rPr>
        <w:t>attacker’s own</w:t>
      </w:r>
      <w:r w:rsidRPr="00B03B4A">
        <w:rPr>
          <w:u w:val="single"/>
        </w:rPr>
        <w:t xml:space="preserve"> space </w:t>
      </w:r>
      <w:r w:rsidRPr="002D704A">
        <w:rPr>
          <w:highlight w:val="green"/>
          <w:u w:val="single"/>
        </w:rPr>
        <w:t>assets</w:t>
      </w:r>
      <w:r w:rsidRPr="00B03B4A">
        <w:rPr>
          <w:sz w:val="16"/>
        </w:rPr>
        <w:t xml:space="preserve"> [22, p. 420]. This is compounded by Kessler syndrome, a phenomenon whereby orbital debris ‘breeds’ as large pieces of debris collide and disintegrate. As space debris remains in orbit for hundreds of years, the </w:t>
      </w:r>
      <w:r w:rsidRPr="00C744F2">
        <w:rPr>
          <w:rStyle w:val="Emphasis"/>
        </w:rPr>
        <w:t>cascade effect</w:t>
      </w:r>
      <w:r w:rsidRPr="00B03B4A">
        <w:rPr>
          <w:u w:val="single"/>
        </w:rPr>
        <w:t xml:space="preserve"> of an ASAT attack can constrain the attacker’s long-term use of space</w:t>
      </w:r>
      <w:r w:rsidRPr="00B03B4A">
        <w:rPr>
          <w:sz w:val="16"/>
        </w:rPr>
        <w:t xml:space="preserve"> [29, pp. 295– 296]. Any state with kinetic ASAT capabilities will likely also operate satellites of its own, and they are necessarily exposed to this collateral damage threat.</w:t>
      </w:r>
      <w:r w:rsidRPr="00B03B4A">
        <w:rPr>
          <w:u w:val="single"/>
        </w:rPr>
        <w:t xml:space="preserve"> Space debris thus acts as a strong strategic deterrent to ASAT usage</w:t>
      </w:r>
      <w:r w:rsidRPr="00824F59">
        <w:t>.</w:t>
      </w:r>
    </w:p>
    <w:p w14:paraId="1C398421" w14:textId="77777777" w:rsidR="00B6092C" w:rsidRPr="000C1DDB" w:rsidRDefault="00B6092C" w:rsidP="00B6092C"/>
    <w:p w14:paraId="658E97F7" w14:textId="77777777" w:rsidR="00B6092C" w:rsidRPr="00D86743" w:rsidRDefault="00B6092C" w:rsidP="00B6092C">
      <w:pPr>
        <w:pStyle w:val="Heading4"/>
      </w:pPr>
      <w:r>
        <w:t xml:space="preserve">Colonization is good </w:t>
      </w:r>
    </w:p>
    <w:p w14:paraId="2A68BE7E" w14:textId="77777777" w:rsidR="00B6092C" w:rsidRPr="00163914" w:rsidRDefault="00B6092C" w:rsidP="00B6092C">
      <w:pPr>
        <w:pStyle w:val="Heading4"/>
      </w:pPr>
      <w:r>
        <w:t>1] Try or die for Colonization - Getting off the rock prevents extinction</w:t>
      </w:r>
    </w:p>
    <w:p w14:paraId="0F60A07F" w14:textId="77777777" w:rsidR="00B6092C" w:rsidRDefault="00B6092C" w:rsidP="00B6092C">
      <w:pPr>
        <w:rPr>
          <w:rStyle w:val="Style13ptBold"/>
        </w:rPr>
      </w:pPr>
      <w:r w:rsidRPr="00E22175">
        <w:rPr>
          <w:rStyle w:val="Style13ptBold"/>
        </w:rPr>
        <w:t xml:space="preserve">Pelton </w:t>
      </w:r>
      <w:r>
        <w:rPr>
          <w:rStyle w:val="Style13ptBold"/>
        </w:rPr>
        <w:t>‘</w:t>
      </w:r>
      <w:r w:rsidRPr="00E22175">
        <w:rPr>
          <w:rStyle w:val="Style13ptBold"/>
        </w:rPr>
        <w:t xml:space="preserve">17 </w:t>
      </w:r>
    </w:p>
    <w:p w14:paraId="08F9EEDF" w14:textId="77777777" w:rsidR="00B6092C" w:rsidRPr="00DD7CF2" w:rsidRDefault="00B6092C" w:rsidP="00B6092C">
      <w:pPr>
        <w:rPr>
          <w:sz w:val="16"/>
          <w:szCs w:val="16"/>
        </w:rPr>
      </w:pPr>
      <w:r w:rsidRPr="00DD7CF2">
        <w:rPr>
          <w:sz w:val="16"/>
          <w:szCs w:val="16"/>
        </w:rPr>
        <w:t xml:space="preserve">former Dean and Chairman of the Board of Trustees of the International Space University, Founder of the Arthur C. Clarke Foundation and the founding President of the Society of Satellite Professionals International, serves on the Executive Board of the International Association for the Advancement of Space Safety, Director Emeritus of the Space and Advanced Communications Research Institute (SACRI) at George Washington University [Joseph N. Pelton, 2017, Chapter 1: Why This Gold Rush Is Different in </w:t>
      </w:r>
      <w:r w:rsidRPr="00DD7CF2">
        <w:rPr>
          <w:i/>
          <w:sz w:val="16"/>
          <w:szCs w:val="16"/>
        </w:rPr>
        <w:t>The New Gold Rush The Riches of Space Beckon!</w:t>
      </w:r>
      <w:r w:rsidRPr="00DD7CF2">
        <w:rPr>
          <w:sz w:val="16"/>
          <w:szCs w:val="16"/>
        </w:rPr>
        <w:t xml:space="preserve">, </w:t>
      </w:r>
      <w:proofErr w:type="spellStart"/>
      <w:r w:rsidRPr="00DD7CF2">
        <w:rPr>
          <w:sz w:val="16"/>
          <w:szCs w:val="16"/>
        </w:rPr>
        <w:t>pgs</w:t>
      </w:r>
      <w:proofErr w:type="spellEnd"/>
      <w:r w:rsidRPr="00DD7CF2">
        <w:rPr>
          <w:sz w:val="16"/>
          <w:szCs w:val="16"/>
        </w:rPr>
        <w:t xml:space="preserve"> 1-2, Springer, DOI: 10.1007/978-3-319-39273-8] </w:t>
      </w:r>
      <w:proofErr w:type="spellStart"/>
      <w:r w:rsidRPr="00DD7CF2">
        <w:rPr>
          <w:sz w:val="16"/>
          <w:szCs w:val="16"/>
        </w:rPr>
        <w:t>AMarb</w:t>
      </w:r>
      <w:proofErr w:type="spellEnd"/>
    </w:p>
    <w:p w14:paraId="774DA678" w14:textId="77777777" w:rsidR="00B6092C" w:rsidRPr="00163914" w:rsidRDefault="00B6092C" w:rsidP="00B6092C">
      <w:pPr>
        <w:rPr>
          <w:b/>
          <w:iCs/>
          <w:u w:val="single"/>
        </w:rPr>
      </w:pPr>
      <w:r w:rsidRPr="001829D9">
        <w:rPr>
          <w:rStyle w:val="StyleUnderline"/>
          <w:highlight w:val="green"/>
        </w:rPr>
        <w:t>What will we do when</w:t>
      </w:r>
      <w:r w:rsidRPr="00E22175">
        <w:rPr>
          <w:rStyle w:val="StyleUnderline"/>
        </w:rPr>
        <w:t xml:space="preserve"> </w:t>
      </w:r>
      <w:r w:rsidRPr="00E22175">
        <w:rPr>
          <w:rStyle w:val="Emphasis"/>
        </w:rPr>
        <w:t xml:space="preserve">Earth’s </w:t>
      </w:r>
      <w:r w:rsidRPr="001829D9">
        <w:rPr>
          <w:rStyle w:val="Emphasis"/>
          <w:highlight w:val="green"/>
        </w:rPr>
        <w:t>resources</w:t>
      </w:r>
      <w:r w:rsidRPr="001829D9">
        <w:rPr>
          <w:rStyle w:val="StyleUnderline"/>
          <w:highlight w:val="green"/>
        </w:rPr>
        <w:t xml:space="preserve"> are used up</w:t>
      </w:r>
      <w:r w:rsidRPr="00E22175">
        <w:rPr>
          <w:rStyle w:val="StyleUnderline"/>
        </w:rPr>
        <w:t xml:space="preserve"> by human</w:t>
      </w:r>
      <w:r w:rsidRPr="009D5592">
        <w:rPr>
          <w:rStyle w:val="StyleUnderline"/>
        </w:rPr>
        <w:t xml:space="preserve">ity? The </w:t>
      </w:r>
      <w:r w:rsidRPr="001829D9">
        <w:rPr>
          <w:rStyle w:val="StyleUnderline"/>
          <w:highlight w:val="green"/>
        </w:rPr>
        <w:t>world is</w:t>
      </w:r>
      <w:r w:rsidRPr="006F6C7B">
        <w:rPr>
          <w:sz w:val="14"/>
        </w:rPr>
        <w:t xml:space="preserve"> now </w:t>
      </w:r>
      <w:r w:rsidRPr="00E22175">
        <w:rPr>
          <w:rStyle w:val="StyleUnderline"/>
        </w:rPr>
        <w:t xml:space="preserve">hugely </w:t>
      </w:r>
      <w:proofErr w:type="gramStart"/>
      <w:r w:rsidRPr="001829D9">
        <w:rPr>
          <w:rStyle w:val="Emphasis"/>
          <w:highlight w:val="green"/>
        </w:rPr>
        <w:t>over populated</w:t>
      </w:r>
      <w:proofErr w:type="gramEnd"/>
      <w:r w:rsidRPr="001829D9">
        <w:rPr>
          <w:rStyle w:val="StyleUnderline"/>
          <w:highlight w:val="green"/>
        </w:rPr>
        <w:t xml:space="preserve">, with </w:t>
      </w:r>
      <w:r w:rsidRPr="001829D9">
        <w:rPr>
          <w:rStyle w:val="Emphasis"/>
          <w:highlight w:val="green"/>
        </w:rPr>
        <w:t>billions</w:t>
      </w:r>
      <w:r w:rsidRPr="006F6C7B">
        <w:rPr>
          <w:sz w:val="14"/>
        </w:rPr>
        <w:t xml:space="preserve"> and billions </w:t>
      </w:r>
      <w:r w:rsidRPr="001829D9">
        <w:rPr>
          <w:rStyle w:val="Emphasis"/>
          <w:highlight w:val="green"/>
        </w:rPr>
        <w:t>crammed</w:t>
      </w:r>
      <w:r w:rsidRPr="00E22175">
        <w:rPr>
          <w:rStyle w:val="StyleUnderline"/>
        </w:rPr>
        <w:t xml:space="preserve"> into our </w:t>
      </w:r>
      <w:r w:rsidRPr="00E22175">
        <w:rPr>
          <w:rStyle w:val="Emphasis"/>
        </w:rPr>
        <w:t>overcrowded cities</w:t>
      </w:r>
      <w:r w:rsidRPr="00E22175">
        <w:rPr>
          <w:rStyle w:val="StyleUnderline"/>
        </w:rPr>
        <w:t xml:space="preserve">. </w:t>
      </w:r>
      <w:r w:rsidRPr="001829D9">
        <w:rPr>
          <w:rStyle w:val="StyleUnderline"/>
          <w:highlight w:val="green"/>
        </w:rPr>
        <w:t>By 2050</w:t>
      </w:r>
      <w:r w:rsidRPr="009D5592">
        <w:rPr>
          <w:rStyle w:val="StyleUnderline"/>
        </w:rPr>
        <w:t>, we may be 9 billion</w:t>
      </w:r>
      <w:r w:rsidRPr="006F6C7B">
        <w:rPr>
          <w:sz w:val="14"/>
        </w:rPr>
        <w:t xml:space="preserve"> strong, and by 2100 well over 11 billion people on Planet Earth. Some at the United Nations say we might even be an amazing 12 billion crawling around this small globe. And </w:t>
      </w:r>
      <w:r w:rsidRPr="001829D9">
        <w:rPr>
          <w:rStyle w:val="StyleUnderline"/>
          <w:highlight w:val="green"/>
        </w:rPr>
        <w:t xml:space="preserve">over </w:t>
      </w:r>
      <w:r w:rsidRPr="001829D9">
        <w:rPr>
          <w:rStyle w:val="Emphasis"/>
          <w:highlight w:val="green"/>
        </w:rPr>
        <w:t>80 %</w:t>
      </w:r>
      <w:r w:rsidRPr="006F6C7B">
        <w:rPr>
          <w:sz w:val="14"/>
        </w:rPr>
        <w:t xml:space="preserve"> of us </w:t>
      </w:r>
      <w:r w:rsidRPr="001829D9">
        <w:rPr>
          <w:rStyle w:val="StyleUnderline"/>
          <w:highlight w:val="green"/>
        </w:rPr>
        <w:t>will be</w:t>
      </w:r>
      <w:r w:rsidRPr="00E22175">
        <w:rPr>
          <w:rStyle w:val="StyleUnderline"/>
        </w:rPr>
        <w:t xml:space="preserve"> living</w:t>
      </w:r>
      <w:r w:rsidRPr="006F6C7B">
        <w:rPr>
          <w:sz w:val="14"/>
        </w:rPr>
        <w:t xml:space="preserve"> in </w:t>
      </w:r>
      <w:r w:rsidRPr="001829D9">
        <w:rPr>
          <w:rStyle w:val="Emphasis"/>
          <w:highlight w:val="green"/>
        </w:rPr>
        <w:t>congested</w:t>
      </w:r>
      <w:r w:rsidRPr="006F6C7B">
        <w:rPr>
          <w:sz w:val="14"/>
        </w:rPr>
        <w:t xml:space="preserve"> cities. These </w:t>
      </w:r>
      <w:r w:rsidRPr="001829D9">
        <w:rPr>
          <w:rStyle w:val="StyleUnderline"/>
          <w:highlight w:val="green"/>
        </w:rPr>
        <w:t>cities will be</w:t>
      </w:r>
      <w:r w:rsidRPr="006F6C7B">
        <w:rPr>
          <w:sz w:val="14"/>
        </w:rPr>
        <w:t xml:space="preserve"> ever</w:t>
      </w:r>
      <w:r w:rsidRPr="00E22175">
        <w:rPr>
          <w:rStyle w:val="StyleUnderline"/>
        </w:rPr>
        <w:t xml:space="preserve"> more </w:t>
      </w:r>
      <w:r w:rsidRPr="001829D9">
        <w:rPr>
          <w:rStyle w:val="StyleUnderline"/>
          <w:highlight w:val="green"/>
        </w:rPr>
        <w:t xml:space="preserve">vulnerable to </w:t>
      </w:r>
      <w:r w:rsidRPr="001829D9">
        <w:rPr>
          <w:rStyle w:val="Emphasis"/>
          <w:highlight w:val="green"/>
        </w:rPr>
        <w:t>terrorist attack</w:t>
      </w:r>
      <w:r w:rsidRPr="001829D9">
        <w:rPr>
          <w:rStyle w:val="StyleUnderline"/>
          <w:highlight w:val="green"/>
        </w:rPr>
        <w:t xml:space="preserve">, </w:t>
      </w:r>
      <w:r w:rsidRPr="001829D9">
        <w:rPr>
          <w:rStyle w:val="Emphasis"/>
          <w:highlight w:val="green"/>
        </w:rPr>
        <w:t>natural disaster</w:t>
      </w:r>
      <w:r w:rsidRPr="00E22175">
        <w:rPr>
          <w:rStyle w:val="StyleUnderline"/>
        </w:rPr>
        <w:t xml:space="preserve">, and other plights that come with overcrowding </w:t>
      </w:r>
      <w:r w:rsidRPr="001829D9">
        <w:rPr>
          <w:rStyle w:val="StyleUnderline"/>
          <w:highlight w:val="green"/>
        </w:rPr>
        <w:t xml:space="preserve">and a </w:t>
      </w:r>
      <w:r w:rsidRPr="001829D9">
        <w:rPr>
          <w:rStyle w:val="Emphasis"/>
          <w:highlight w:val="green"/>
        </w:rPr>
        <w:t>dearth of jobs</w:t>
      </w:r>
      <w:r w:rsidRPr="006F6C7B">
        <w:rPr>
          <w:sz w:val="14"/>
        </w:rPr>
        <w:t xml:space="preserve"> that will be fueled by rapid automation and the rise of artificial intelligence across the global economy. </w:t>
      </w:r>
      <w:r w:rsidRPr="001829D9">
        <w:rPr>
          <w:rStyle w:val="StyleUnderline"/>
          <w:highlight w:val="green"/>
        </w:rPr>
        <w:t>We are</w:t>
      </w:r>
      <w:r w:rsidRPr="00E22175">
        <w:rPr>
          <w:rStyle w:val="StyleUnderline"/>
        </w:rPr>
        <w:t xml:space="preserve"> </w:t>
      </w:r>
      <w:r w:rsidRPr="006F6C7B">
        <w:rPr>
          <w:sz w:val="14"/>
        </w:rPr>
        <w:t xml:space="preserve">already </w:t>
      </w:r>
      <w:r w:rsidRPr="00E22175">
        <w:rPr>
          <w:rStyle w:val="StyleUnderline"/>
        </w:rPr>
        <w:t xml:space="preserve">rapidly </w:t>
      </w:r>
      <w:r w:rsidRPr="001829D9">
        <w:rPr>
          <w:rStyle w:val="Emphasis"/>
          <w:highlight w:val="green"/>
        </w:rPr>
        <w:t>running out of water and minerals</w:t>
      </w:r>
      <w:r w:rsidRPr="001829D9">
        <w:rPr>
          <w:rStyle w:val="StyleUnderline"/>
          <w:highlight w:val="green"/>
        </w:rPr>
        <w:t xml:space="preserve">. </w:t>
      </w:r>
      <w:r w:rsidRPr="001829D9">
        <w:rPr>
          <w:rStyle w:val="Emphasis"/>
          <w:highlight w:val="green"/>
        </w:rPr>
        <w:t>Climate change</w:t>
      </w:r>
      <w:r w:rsidRPr="001829D9">
        <w:rPr>
          <w:rStyle w:val="StyleUnderline"/>
          <w:highlight w:val="green"/>
        </w:rPr>
        <w:t xml:space="preserve"> is threatening</w:t>
      </w:r>
      <w:r w:rsidRPr="006F6C7B">
        <w:rPr>
          <w:sz w:val="14"/>
        </w:rPr>
        <w:t xml:space="preserve"> our very </w:t>
      </w:r>
      <w:r w:rsidRPr="001829D9">
        <w:rPr>
          <w:rStyle w:val="StyleUnderline"/>
          <w:highlight w:val="green"/>
        </w:rPr>
        <w:t>existence.</w:t>
      </w:r>
      <w:r w:rsidRPr="00E22175">
        <w:rPr>
          <w:rStyle w:val="StyleUnderline"/>
        </w:rPr>
        <w:t xml:space="preserve"> </w:t>
      </w:r>
      <w:r w:rsidRPr="006F6C7B">
        <w:rPr>
          <w:sz w:val="14"/>
        </w:rPr>
        <w:t xml:space="preserve">Political leaders and even the Pope have cautioned us against inaction. Perhaps the naysayers are right. </w:t>
      </w:r>
      <w:r w:rsidRPr="001829D9">
        <w:rPr>
          <w:rStyle w:val="Emphasis"/>
          <w:highlight w:val="green"/>
        </w:rPr>
        <w:t>All humanity is at tremendous risk.</w:t>
      </w:r>
      <w:r w:rsidRPr="006F6C7B">
        <w:rPr>
          <w:sz w:val="14"/>
        </w:rPr>
        <w:t xml:space="preserve"> Is there no hope for the future? This book is about hope. We think that </w:t>
      </w:r>
      <w:r w:rsidRPr="001829D9">
        <w:rPr>
          <w:rStyle w:val="StyleUnderline"/>
          <w:highlight w:val="green"/>
        </w:rPr>
        <w:t>there is</w:t>
      </w:r>
      <w:r w:rsidRPr="006F6C7B">
        <w:rPr>
          <w:sz w:val="14"/>
        </w:rPr>
        <w:t xml:space="preserve"> literally heavenly </w:t>
      </w:r>
      <w:r w:rsidRPr="001829D9">
        <w:rPr>
          <w:rStyle w:val="StyleUnderline"/>
          <w:highlight w:val="green"/>
        </w:rPr>
        <w:t>hope</w:t>
      </w:r>
      <w:r w:rsidRPr="00E22175">
        <w:rPr>
          <w:rStyle w:val="StyleUnderline"/>
        </w:rPr>
        <w:t xml:space="preserve"> for huma</w:t>
      </w:r>
      <w:r w:rsidRPr="009D5592">
        <w:rPr>
          <w:rStyle w:val="StyleUnderline"/>
        </w:rPr>
        <w:t>nity</w:t>
      </w:r>
      <w:r w:rsidRPr="006F6C7B">
        <w:rPr>
          <w:sz w:val="14"/>
        </w:rPr>
        <w:t xml:space="preserve">. But we are not talking here about divine intervention. We are envisioning a new space economy that recognizes that there is more water in the skies that all our oceans. There is a new wealth of natural resources and clean energy in the reaches of outer space—more than most of us could ever dream possible. There are those that say why waste money on outer space when we have severe problems here at home? </w:t>
      </w:r>
      <w:r w:rsidRPr="004D071A">
        <w:rPr>
          <w:rStyle w:val="StyleUnderline"/>
        </w:rPr>
        <w:t xml:space="preserve">Going into </w:t>
      </w:r>
      <w:r w:rsidRPr="001829D9">
        <w:rPr>
          <w:rStyle w:val="StyleUnderline"/>
          <w:highlight w:val="green"/>
        </w:rPr>
        <w:t>space is</w:t>
      </w:r>
      <w:r w:rsidRPr="006F6C7B">
        <w:rPr>
          <w:sz w:val="14"/>
        </w:rPr>
        <w:t xml:space="preserve"> not a waste of money. It is </w:t>
      </w:r>
      <w:r w:rsidRPr="001829D9">
        <w:rPr>
          <w:rStyle w:val="StyleUnderline"/>
          <w:highlight w:val="green"/>
        </w:rPr>
        <w:t>our future</w:t>
      </w:r>
      <w:r w:rsidRPr="006F6C7B">
        <w:rPr>
          <w:sz w:val="14"/>
        </w:rPr>
        <w:t xml:space="preserve">. It is our hope for new jobs and resources. The great challenge of our times is to reverse public thinking to see space not as a resource drain but as the doorway to opportunity. The new </w:t>
      </w:r>
      <w:r w:rsidRPr="001829D9">
        <w:rPr>
          <w:rStyle w:val="StyleUnderline"/>
          <w:highlight w:val="green"/>
        </w:rPr>
        <w:t>space</w:t>
      </w:r>
      <w:r w:rsidRPr="00E22175">
        <w:rPr>
          <w:rStyle w:val="StyleUnderline"/>
        </w:rPr>
        <w:t xml:space="preserve"> frontier </w:t>
      </w:r>
      <w:r w:rsidRPr="001829D9">
        <w:rPr>
          <w:rStyle w:val="StyleUnderline"/>
          <w:highlight w:val="green"/>
        </w:rPr>
        <w:t>can</w:t>
      </w:r>
      <w:r w:rsidRPr="004D071A">
        <w:rPr>
          <w:rStyle w:val="StyleUnderline"/>
        </w:rPr>
        <w:t xml:space="preserve"> literally </w:t>
      </w:r>
      <w:proofErr w:type="gramStart"/>
      <w:r w:rsidRPr="001829D9">
        <w:rPr>
          <w:rStyle w:val="StyleUnderline"/>
          <w:highlight w:val="green"/>
        </w:rPr>
        <w:t>open up</w:t>
      </w:r>
      <w:proofErr w:type="gramEnd"/>
      <w:r w:rsidRPr="001829D9">
        <w:rPr>
          <w:rStyle w:val="StyleUnderline"/>
          <w:highlight w:val="green"/>
        </w:rPr>
        <w:t xml:space="preserve"> a </w:t>
      </w:r>
      <w:r w:rsidRPr="001829D9">
        <w:rPr>
          <w:rStyle w:val="Emphasis"/>
          <w:highlight w:val="green"/>
        </w:rPr>
        <w:t>“gold rush in the skies.”</w:t>
      </w:r>
      <w:r w:rsidRPr="006F6C7B">
        <w:rPr>
          <w:sz w:val="14"/>
        </w:rPr>
        <w:t xml:space="preserve"> In brief, we think there is new hope for humanity. </w:t>
      </w:r>
      <w:r w:rsidRPr="00E22175">
        <w:rPr>
          <w:rStyle w:val="StyleUnderline"/>
        </w:rPr>
        <w:t>We see a</w:t>
      </w:r>
      <w:r w:rsidRPr="006F6C7B">
        <w:rPr>
          <w:sz w:val="14"/>
        </w:rPr>
        <w:t xml:space="preserve"> new a </w:t>
      </w:r>
      <w:r w:rsidRPr="00E22175">
        <w:rPr>
          <w:rStyle w:val="StyleUnderline"/>
        </w:rPr>
        <w:t>pathway to the future via new ventures in space.</w:t>
      </w:r>
      <w:r w:rsidRPr="006F6C7B">
        <w:rPr>
          <w:sz w:val="14"/>
        </w:rPr>
        <w:t xml:space="preserv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w:t>
      </w:r>
      <w:r w:rsidRPr="00456071">
        <w:rPr>
          <w:rStyle w:val="StyleUnderline"/>
        </w:rPr>
        <w:t xml:space="preserve">These </w:t>
      </w:r>
      <w:r w:rsidRPr="001829D9">
        <w:rPr>
          <w:rStyle w:val="StyleUnderline"/>
          <w:highlight w:val="green"/>
        </w:rPr>
        <w:t xml:space="preserve">new pathways </w:t>
      </w:r>
      <w:r w:rsidRPr="00E22175">
        <w:rPr>
          <w:rStyle w:val="StyleUnderline"/>
        </w:rPr>
        <w:t xml:space="preserve">to the stars </w:t>
      </w:r>
      <w:r w:rsidRPr="001829D9">
        <w:rPr>
          <w:rStyle w:val="StyleUnderline"/>
          <w:highlight w:val="green"/>
        </w:rPr>
        <w:t>could prove vital to</w:t>
      </w:r>
      <w:r w:rsidRPr="00456071">
        <w:rPr>
          <w:rStyle w:val="StyleUnderline"/>
        </w:rPr>
        <w:t xml:space="preserve"> </w:t>
      </w:r>
      <w:r w:rsidRPr="00456071">
        <w:rPr>
          <w:rStyle w:val="Emphasis"/>
        </w:rPr>
        <w:t xml:space="preserve">human </w:t>
      </w:r>
      <w:r w:rsidRPr="001829D9">
        <w:rPr>
          <w:rStyle w:val="Emphasis"/>
          <w:highlight w:val="green"/>
        </w:rPr>
        <w:t>survival</w:t>
      </w:r>
      <w:r w:rsidRPr="006F6C7B">
        <w:rPr>
          <w:sz w:val="14"/>
        </w:rPr>
        <w:t xml:space="preserve">. </w:t>
      </w:r>
    </w:p>
    <w:p w14:paraId="78F8320A" w14:textId="77777777" w:rsidR="00B6092C" w:rsidRPr="00086718" w:rsidRDefault="00B6092C" w:rsidP="00B6092C">
      <w:pPr>
        <w:pStyle w:val="Heading4"/>
      </w:pPr>
      <w:r>
        <w:t xml:space="preserve">2] </w:t>
      </w:r>
      <w:r w:rsidRPr="00086718">
        <w:t>Earth won’t be inhabitable forever – colonization is essential to preventing extinction</w:t>
      </w:r>
    </w:p>
    <w:p w14:paraId="64A4B1ED" w14:textId="77777777" w:rsidR="00B6092C" w:rsidRPr="00086718" w:rsidRDefault="00B6092C" w:rsidP="00B6092C">
      <w:proofErr w:type="spellStart"/>
      <w:r w:rsidRPr="00086718">
        <w:rPr>
          <w:rStyle w:val="Style13ptBold"/>
        </w:rPr>
        <w:t>Newitz</w:t>
      </w:r>
      <w:proofErr w:type="spellEnd"/>
      <w:r w:rsidRPr="00086718">
        <w:rPr>
          <w:rStyle w:val="Style13ptBold"/>
        </w:rPr>
        <w:t xml:space="preserve"> 13</w:t>
      </w:r>
      <w:r w:rsidRPr="00086718">
        <w:t xml:space="preserve"> [(Annalee, is the author, most recently, of the science fiction novel The Future of Another Timeline, a contributing opinion writer at the New York Times, and co-host of the podcast Our Opinions Are Correct.), “Escape Plans,” Slate, 5/15/13, https://slate.com/technology/2013/05/surviving-the-next-mass-extinction-humans-will-need-to-leave-earth-for-space-colonies.html] MN</w:t>
      </w:r>
    </w:p>
    <w:p w14:paraId="1D4ABA86" w14:textId="77777777" w:rsidR="00B6092C" w:rsidRPr="001829D9" w:rsidRDefault="00B6092C" w:rsidP="00B6092C">
      <w:pPr>
        <w:rPr>
          <w:sz w:val="12"/>
        </w:rPr>
      </w:pPr>
      <w:r w:rsidRPr="007B7D97">
        <w:rPr>
          <w:sz w:val="12"/>
        </w:rPr>
        <w:t xml:space="preserve">When the </w:t>
      </w:r>
      <w:r w:rsidRPr="00086718">
        <w:rPr>
          <w:rStyle w:val="StyleUnderline"/>
        </w:rPr>
        <w:t>Russian asteroid became a</w:t>
      </w:r>
      <w:r>
        <w:rPr>
          <w:rStyle w:val="StyleUnderline"/>
        </w:rPr>
        <w:t xml:space="preserve"> </w:t>
      </w:r>
      <w:r w:rsidRPr="00086718">
        <w:rPr>
          <w:rStyle w:val="StyleUnderline"/>
        </w:rPr>
        <w:t>fireball in the air over Chelyabinsk, destroying buildings and injuring hundreds, we were lucky it wasn’t worse</w:t>
      </w:r>
      <w:r w:rsidRPr="007B7D97">
        <w:rPr>
          <w:sz w:val="12"/>
        </w:rPr>
        <w:t xml:space="preserve">. What about when the next one hits? Just for fun, </w:t>
      </w:r>
      <w:r w:rsidRPr="00086718">
        <w:rPr>
          <w:rStyle w:val="StyleUnderline"/>
        </w:rPr>
        <w:t xml:space="preserve">let’s say a </w:t>
      </w:r>
      <w:r w:rsidRPr="001829D9">
        <w:rPr>
          <w:rStyle w:val="StyleUnderline"/>
          <w:highlight w:val="green"/>
        </w:rPr>
        <w:t>10-kilometer-diameter asteroid</w:t>
      </w:r>
      <w:r w:rsidRPr="00086718">
        <w:rPr>
          <w:rStyle w:val="StyleUnderline"/>
        </w:rPr>
        <w:t xml:space="preserve">—much larger than the one over Chelyabinsk but close to the size of one that hit the planet 65 million years ago—smashed into central California. It wouldn’t just destroy Hollywood and Silicon Valley. It would </w:t>
      </w:r>
      <w:r w:rsidRPr="001829D9">
        <w:rPr>
          <w:rStyle w:val="StyleUnderline"/>
          <w:highlight w:val="green"/>
        </w:rPr>
        <w:t>punch a hole in the atmosphere.</w:t>
      </w:r>
      <w:r>
        <w:rPr>
          <w:rStyle w:val="StyleUnderline"/>
        </w:rPr>
        <w:t xml:space="preserve"> </w:t>
      </w:r>
      <w:r w:rsidRPr="007B7D97">
        <w:rPr>
          <w:sz w:val="12"/>
        </w:rPr>
        <w:t xml:space="preserve">That’s what surprises people the most. Every disaster-from-space movie we’ve ever seen prepares us for fire and explosive destruction. Instead, </w:t>
      </w:r>
      <w:r w:rsidRPr="00086718">
        <w:rPr>
          <w:rStyle w:val="StyleUnderline"/>
        </w:rPr>
        <w:t xml:space="preserve">blowback from the strike would be so powerful that it would </w:t>
      </w:r>
      <w:r w:rsidRPr="001829D9">
        <w:rPr>
          <w:rStyle w:val="StyleUnderline"/>
          <w:highlight w:val="green"/>
        </w:rPr>
        <w:t>hurl millions of tons of debris</w:t>
      </w:r>
      <w:r w:rsidRPr="00086718">
        <w:rPr>
          <w:rStyle w:val="StyleUnderline"/>
        </w:rPr>
        <w:t xml:space="preserve"> back into space. A </w:t>
      </w:r>
      <w:r w:rsidRPr="001829D9">
        <w:rPr>
          <w:rStyle w:val="StyleUnderline"/>
          <w:highlight w:val="green"/>
        </w:rPr>
        <w:t>thick, toxic cloud</w:t>
      </w:r>
      <w:r w:rsidRPr="00086718">
        <w:rPr>
          <w:rStyle w:val="StyleUnderline"/>
        </w:rPr>
        <w:t xml:space="preserve"> layer would </w:t>
      </w:r>
      <w:r w:rsidRPr="001829D9">
        <w:rPr>
          <w:rStyle w:val="StyleUnderline"/>
          <w:highlight w:val="green"/>
        </w:rPr>
        <w:t>settle over our</w:t>
      </w:r>
      <w:r w:rsidRPr="00086718">
        <w:rPr>
          <w:rStyle w:val="StyleUnderline"/>
        </w:rPr>
        <w:t xml:space="preserve"> upper </w:t>
      </w:r>
      <w:r w:rsidRPr="001829D9">
        <w:rPr>
          <w:rStyle w:val="StyleUnderline"/>
          <w:highlight w:val="green"/>
        </w:rPr>
        <w:t>atmosphere</w:t>
      </w:r>
      <w:r w:rsidRPr="00086718">
        <w:rPr>
          <w:rStyle w:val="StyleUnderline"/>
        </w:rPr>
        <w:t xml:space="preserve">, wrapping itself around the world within hours after the impact, </w:t>
      </w:r>
      <w:r w:rsidRPr="001829D9">
        <w:rPr>
          <w:rStyle w:val="StyleUnderline"/>
          <w:highlight w:val="green"/>
        </w:rPr>
        <w:t>cutting off the sun</w:t>
      </w:r>
      <w:r w:rsidRPr="00086718">
        <w:rPr>
          <w:rStyle w:val="StyleUnderline"/>
        </w:rPr>
        <w:t xml:space="preserve">. We’re not talking about an ordinary cloud, either. Packed with carbon, dust, and sulfur particles, it would reflect a lot more sunlight than a normal cloud would. Our satellites would record images of a once-blue planet gone brilliant white, like a pool ball. On Earth, it would be </w:t>
      </w:r>
      <w:r w:rsidRPr="001829D9">
        <w:rPr>
          <w:rStyle w:val="StyleUnderline"/>
          <w:highlight w:val="green"/>
        </w:rPr>
        <w:t xml:space="preserve">twilight for months. Temperatures </w:t>
      </w:r>
      <w:r w:rsidRPr="007B7D97">
        <w:rPr>
          <w:rStyle w:val="StyleUnderline"/>
        </w:rPr>
        <w:t xml:space="preserve">would </w:t>
      </w:r>
      <w:r w:rsidRPr="001829D9">
        <w:rPr>
          <w:rStyle w:val="StyleUnderline"/>
          <w:highlight w:val="green"/>
        </w:rPr>
        <w:t xml:space="preserve">plummet. Crops </w:t>
      </w:r>
      <w:r w:rsidRPr="007B7D97">
        <w:rPr>
          <w:rStyle w:val="StyleUnderline"/>
        </w:rPr>
        <w:t xml:space="preserve">would </w:t>
      </w:r>
      <w:r w:rsidRPr="001829D9">
        <w:rPr>
          <w:rStyle w:val="StyleUnderline"/>
          <w:highlight w:val="green"/>
        </w:rPr>
        <w:t>die</w:t>
      </w:r>
      <w:r w:rsidRPr="00086718">
        <w:rPr>
          <w:rStyle w:val="StyleUnderline"/>
        </w:rPr>
        <w:t>, and then the forests.</w:t>
      </w:r>
      <w:r>
        <w:rPr>
          <w:rStyle w:val="StyleUnderline"/>
        </w:rPr>
        <w:t xml:space="preserve"> </w:t>
      </w:r>
      <w:r w:rsidRPr="00086718">
        <w:rPr>
          <w:rStyle w:val="StyleUnderline"/>
        </w:rPr>
        <w:t xml:space="preserve">There would be fires the whole time, of course, especially around the impact site. </w:t>
      </w:r>
      <w:proofErr w:type="gramStart"/>
      <w:r w:rsidRPr="00086718">
        <w:rPr>
          <w:rStyle w:val="StyleUnderline"/>
        </w:rPr>
        <w:t>Plus</w:t>
      </w:r>
      <w:proofErr w:type="gramEnd"/>
      <w:r w:rsidRPr="00086718">
        <w:rPr>
          <w:rStyle w:val="StyleUnderline"/>
        </w:rPr>
        <w:t xml:space="preserve"> earthquakes and volcanic eruptions. But most of the 5 billion people who are likely to be killed by an asteroid strike like this would die of famine. In many parts of the world, permanent dusk would mean nothing to feed our animals, let alone our families. Food supplies would dwindle. And that’s when the riots would start.</w:t>
      </w:r>
      <w:r>
        <w:rPr>
          <w:rStyle w:val="StyleUnderline"/>
        </w:rPr>
        <w:t xml:space="preserve"> </w:t>
      </w:r>
      <w:r w:rsidRPr="007B7D97">
        <w:rPr>
          <w:sz w:val="12"/>
        </w:rPr>
        <w:t xml:space="preserve">This is an all-too-plausible scenario for the near future if we suffered an asteroid strike comparable to the one that killed most of the dinosaurs 65 million years ago. It wasn’t a giant explosion that exterminated Tyrannosaurus rex, Triceratops, and their kin. </w:t>
      </w:r>
      <w:proofErr w:type="gramStart"/>
      <w:r w:rsidRPr="007B7D97">
        <w:rPr>
          <w:sz w:val="12"/>
        </w:rPr>
        <w:t>In reality, most</w:t>
      </w:r>
      <w:proofErr w:type="gramEnd"/>
      <w:r w:rsidRPr="007B7D97">
        <w:rPr>
          <w:sz w:val="12"/>
        </w:rPr>
        <w:t xml:space="preserve"> of those giants died out over thousands of years, their numbers winnowed down to nothing as their food-rich, tropical environments grew barren and cold. Today, we have solid evidence that confirms environmental changes like these can be blamed directly or indirectly for most mass extinctions that have scourged the Earth. And that’s why </w:t>
      </w:r>
      <w:r w:rsidRPr="00086718">
        <w:rPr>
          <w:rStyle w:val="StyleUnderline"/>
        </w:rPr>
        <w:t>our space program</w:t>
      </w:r>
      <w:r w:rsidRPr="007B7D97">
        <w:rPr>
          <w:sz w:val="12"/>
        </w:rPr>
        <w:t xml:space="preserve"> isn’t just something educational we’re doing to learn more about the universe. It</w:t>
      </w:r>
      <w:r w:rsidRPr="00086718">
        <w:rPr>
          <w:rStyle w:val="StyleUnderline"/>
        </w:rPr>
        <w:t xml:space="preserve">’s vital to our survival as a </w:t>
      </w:r>
      <w:proofErr w:type="gramStart"/>
      <w:r w:rsidRPr="00086718">
        <w:rPr>
          <w:rStyle w:val="StyleUnderline"/>
        </w:rPr>
        <w:t>species, because</w:t>
      </w:r>
      <w:proofErr w:type="gramEnd"/>
      <w:r w:rsidRPr="00086718">
        <w:rPr>
          <w:rStyle w:val="StyleUnderline"/>
        </w:rPr>
        <w:t xml:space="preserve"> the </w:t>
      </w:r>
      <w:r w:rsidRPr="001829D9">
        <w:rPr>
          <w:rStyle w:val="Emphasis"/>
          <w:highlight w:val="green"/>
        </w:rPr>
        <w:t>Earth isn’t going to be a safe place for us</w:t>
      </w:r>
      <w:r w:rsidRPr="00086718">
        <w:rPr>
          <w:rStyle w:val="Emphasis"/>
        </w:rPr>
        <w:t xml:space="preserve"> in the long term.</w:t>
      </w:r>
      <w:r>
        <w:rPr>
          <w:rStyle w:val="Emphasis"/>
        </w:rPr>
        <w:t xml:space="preserve"> </w:t>
      </w:r>
      <w:r w:rsidRPr="007B7D97">
        <w:rPr>
          <w:sz w:val="12"/>
        </w:rPr>
        <w:t xml:space="preserve">I learned about the many pathways to mass death while researching my book published this week: Scatter, Adapt and Remember: How Humans Will Survive a Mass Extinction. </w:t>
      </w:r>
      <w:r w:rsidRPr="00086718">
        <w:rPr>
          <w:rStyle w:val="StyleUnderline"/>
        </w:rPr>
        <w:t xml:space="preserve">There is a pattern to how mass extinctions happen. A calamity like an asteroid strike or an enormous volcanic eruption causes an initial disaster that kills a </w:t>
      </w:r>
      <w:proofErr w:type="gramStart"/>
      <w:r w:rsidRPr="00086718">
        <w:rPr>
          <w:rStyle w:val="StyleUnderline"/>
        </w:rPr>
        <w:t>lot</w:t>
      </w:r>
      <w:proofErr w:type="gramEnd"/>
      <w:r w:rsidRPr="00086718">
        <w:rPr>
          <w:rStyle w:val="StyleUnderline"/>
        </w:rPr>
        <w:t xml:space="preserve"> animals and plants at once. And this leads to climate changes that eventually kill more than 75 percent of all species on the planet, usually in less than a million years—the blink of an eye in geological time.</w:t>
      </w:r>
      <w:r>
        <w:rPr>
          <w:rStyle w:val="StyleUnderline"/>
        </w:rPr>
        <w:t xml:space="preserve"> </w:t>
      </w:r>
      <w:r w:rsidRPr="007B7D97">
        <w:rPr>
          <w:sz w:val="12"/>
        </w:rPr>
        <w:t xml:space="preserve">There is a pattern to survival, too. </w:t>
      </w:r>
      <w:r w:rsidRPr="00086718">
        <w:rPr>
          <w:rStyle w:val="StyleUnderline"/>
        </w:rPr>
        <w:t>Every mass extinction has its survivors</w:t>
      </w:r>
      <w:r w:rsidRPr="007B7D97">
        <w:rPr>
          <w:sz w:val="12"/>
        </w:rPr>
        <w:t xml:space="preserve">. A group of furry, mouselike mammals took over the planet after the dinosaurs’ heyday and eventually evolved into us. </w:t>
      </w:r>
      <w:r w:rsidRPr="00086718">
        <w:rPr>
          <w:rStyle w:val="StyleUnderline"/>
        </w:rPr>
        <w:t>What these survivors have in common are three abilities</w:t>
      </w:r>
      <w:r w:rsidRPr="007B7D97">
        <w:rPr>
          <w:sz w:val="12"/>
        </w:rPr>
        <w:t xml:space="preserve"> encapsulated by the title of my book: </w:t>
      </w:r>
      <w:r w:rsidRPr="00086718">
        <w:rPr>
          <w:rStyle w:val="StyleUnderline"/>
        </w:rPr>
        <w:t xml:space="preserve">They </w:t>
      </w:r>
      <w:proofErr w:type="gramStart"/>
      <w:r w:rsidRPr="00086718">
        <w:rPr>
          <w:rStyle w:val="StyleUnderline"/>
        </w:rPr>
        <w:t>are able to</w:t>
      </w:r>
      <w:proofErr w:type="gramEnd"/>
      <w:r w:rsidRPr="00086718">
        <w:rPr>
          <w:rStyle w:val="StyleUnderline"/>
        </w:rPr>
        <w:t xml:space="preserve"> scatter to many places in the world, adapt to them, and remember how to avoid danger. Humans are exceptionally good at all three, but perhaps our greatest strength is an ability to reconstruct the deep history of our planet—and to </w:t>
      </w:r>
      <w:proofErr w:type="gramStart"/>
      <w:r w:rsidRPr="00086718">
        <w:rPr>
          <w:rStyle w:val="StyleUnderline"/>
        </w:rPr>
        <w:t>plan for the future</w:t>
      </w:r>
      <w:proofErr w:type="gramEnd"/>
      <w:r w:rsidRPr="00086718">
        <w:rPr>
          <w:rStyle w:val="StyleUnderline"/>
        </w:rPr>
        <w:t>.</w:t>
      </w:r>
      <w:r>
        <w:rPr>
          <w:rStyle w:val="StyleUnderline"/>
        </w:rPr>
        <w:t xml:space="preserve"> </w:t>
      </w:r>
      <w:r w:rsidRPr="007B7D97">
        <w:rPr>
          <w:sz w:val="12"/>
        </w:rPr>
        <w:t xml:space="preserve">Because we know Earth is inherently dangerous, </w:t>
      </w:r>
      <w:r w:rsidRPr="001829D9">
        <w:rPr>
          <w:rStyle w:val="Emphasis"/>
          <w:highlight w:val="green"/>
        </w:rPr>
        <w:t xml:space="preserve">any long-term plan for humanity </w:t>
      </w:r>
      <w:proofErr w:type="gramStart"/>
      <w:r w:rsidRPr="001829D9">
        <w:rPr>
          <w:rStyle w:val="Emphasis"/>
          <w:highlight w:val="green"/>
        </w:rPr>
        <w:t>has to</w:t>
      </w:r>
      <w:proofErr w:type="gramEnd"/>
      <w:r w:rsidRPr="001829D9">
        <w:rPr>
          <w:rStyle w:val="Emphasis"/>
          <w:highlight w:val="green"/>
        </w:rPr>
        <w:t xml:space="preserve"> involve building communities on other worlds</w:t>
      </w:r>
      <w:r w:rsidRPr="00086718">
        <w:rPr>
          <w:rStyle w:val="StyleUnderline"/>
        </w:rPr>
        <w:t>, or maybe in vast, artificial environments in space. But the process of doing so will take a lot longer, and be a lot weirder, than what you see in most science fiction stories.</w:t>
      </w:r>
      <w:r w:rsidRPr="007B7D97">
        <w:rPr>
          <w:sz w:val="12"/>
        </w:rPr>
        <w:t xml:space="preserve"> It’s likely we won’t have bustling cities the size of San Francisco on Mars or Titan in the next hundred years, so in the meantime we need to come up with a plan to deal with threats to Earth from space. Already, the U.N. Office for Outer Space Affairs and space agencies like NASA monitor the skies for potentially deadly asteroids in our neighborhood, called near-Earth objects (NEOs). These groups have already proposed simple solutions to the asteroid problem, all of which are within our technological grasp.</w:t>
      </w:r>
    </w:p>
    <w:p w14:paraId="56E26FF5" w14:textId="77777777" w:rsidR="00B6092C" w:rsidRPr="00F1272F" w:rsidRDefault="00B6092C" w:rsidP="00B6092C">
      <w:pPr>
        <w:pStyle w:val="Heading4"/>
        <w:rPr>
          <w:rFonts w:cstheme="majorHAnsi"/>
          <w:b w:val="0"/>
          <w:bCs/>
        </w:rPr>
      </w:pPr>
      <w:r>
        <w:rPr>
          <w:rFonts w:cstheme="majorHAnsi"/>
        </w:rPr>
        <w:t xml:space="preserve">3] </w:t>
      </w:r>
      <w:r w:rsidRPr="00EF227C">
        <w:rPr>
          <w:rFonts w:cstheme="majorHAnsi"/>
        </w:rPr>
        <w:t>Getting off the rock solves extinction</w:t>
      </w:r>
      <w:r w:rsidRPr="00F1272F">
        <w:rPr>
          <w:rFonts w:cstheme="majorHAnsi"/>
          <w:b w:val="0"/>
        </w:rPr>
        <w:t xml:space="preserve">---travel capabilities are advancing---surviving in harsh conditions is the </w:t>
      </w:r>
      <w:r w:rsidRPr="00F1272F">
        <w:rPr>
          <w:rFonts w:cstheme="majorHAnsi"/>
          <w:b w:val="0"/>
          <w:u w:val="single"/>
        </w:rPr>
        <w:t>key challenge</w:t>
      </w:r>
    </w:p>
    <w:p w14:paraId="47EDFC92" w14:textId="77777777" w:rsidR="00B6092C" w:rsidRDefault="00B6092C" w:rsidP="00B6092C">
      <w:pPr>
        <w:rPr>
          <w:rStyle w:val="Style13ptBold"/>
          <w:rFonts w:cstheme="majorHAnsi"/>
        </w:rPr>
      </w:pPr>
    </w:p>
    <w:p w14:paraId="0FFF3C77" w14:textId="77777777" w:rsidR="00B6092C" w:rsidRPr="00EF227C" w:rsidRDefault="00B6092C" w:rsidP="00B6092C">
      <w:pPr>
        <w:rPr>
          <w:rFonts w:cstheme="majorHAnsi"/>
        </w:rPr>
      </w:pPr>
      <w:r w:rsidRPr="00EF227C">
        <w:rPr>
          <w:rStyle w:val="Style13ptBold"/>
          <w:rFonts w:cstheme="majorHAnsi"/>
        </w:rPr>
        <w:t>Everett 16</w:t>
      </w:r>
      <w:r w:rsidRPr="00EF227C">
        <w:rPr>
          <w:rFonts w:cstheme="majorHAnsi"/>
        </w:rPr>
        <w:t xml:space="preserve"> (Sean, CEO of </w:t>
      </w:r>
      <w:proofErr w:type="spellStart"/>
      <w:r w:rsidRPr="00EF227C">
        <w:rPr>
          <w:rFonts w:cstheme="majorHAnsi"/>
        </w:rPr>
        <w:t>Prome</w:t>
      </w:r>
      <w:proofErr w:type="spellEnd"/>
      <w:r w:rsidRPr="00EF227C">
        <w:rPr>
          <w:rFonts w:cstheme="majorHAnsi"/>
        </w:rPr>
        <w:t xml:space="preserve"> Biological Intelligence, a global biotechnology company, editor of Medium’s news outlet dedicated to space colonialization titled “The Mission”, BS Mathematics &amp; Actuarial Science, MBA from </w:t>
      </w:r>
      <w:proofErr w:type="spellStart"/>
      <w:proofErr w:type="gramStart"/>
      <w:r w:rsidRPr="00EF227C">
        <w:rPr>
          <w:rFonts w:cstheme="majorHAnsi"/>
        </w:rPr>
        <w:t>UChicago,“</w:t>
      </w:r>
      <w:proofErr w:type="gramEnd"/>
      <w:r w:rsidRPr="00EF227C">
        <w:rPr>
          <w:rFonts w:cstheme="majorHAnsi"/>
        </w:rPr>
        <w:t>Humanity’s</w:t>
      </w:r>
      <w:proofErr w:type="spellEnd"/>
      <w:r w:rsidRPr="00EF227C">
        <w:rPr>
          <w:rFonts w:cstheme="majorHAnsi"/>
        </w:rPr>
        <w:t xml:space="preserve"> </w:t>
      </w:r>
      <w:r w:rsidRPr="001829D9">
        <w:rPr>
          <w:rStyle w:val="Emphasis"/>
          <w:rFonts w:cstheme="majorHAnsi"/>
          <w:highlight w:val="green"/>
        </w:rPr>
        <w:t>Extinction Event Is Coming</w:t>
      </w:r>
      <w:r w:rsidRPr="00EF227C">
        <w:rPr>
          <w:rFonts w:cstheme="majorHAnsi"/>
        </w:rPr>
        <w:t>” https://medium.com/the-mission/humanitys-extinction-event-is-coming-c0f84f1803f)</w:t>
      </w:r>
    </w:p>
    <w:p w14:paraId="4DBF6963" w14:textId="77777777" w:rsidR="00B6092C" w:rsidRDefault="00B6092C" w:rsidP="00B6092C">
      <w:pPr>
        <w:rPr>
          <w:rFonts w:cstheme="majorHAnsi"/>
        </w:rPr>
      </w:pPr>
    </w:p>
    <w:p w14:paraId="433AD1BB" w14:textId="77777777" w:rsidR="00B6092C" w:rsidRPr="00EF227C" w:rsidRDefault="00B6092C" w:rsidP="00B6092C">
      <w:pPr>
        <w:rPr>
          <w:rFonts w:cstheme="majorHAnsi"/>
          <w:b/>
          <w:iCs/>
          <w:u w:val="single"/>
        </w:rPr>
      </w:pPr>
      <w:r w:rsidRPr="00EF227C">
        <w:rPr>
          <w:rFonts w:cstheme="majorHAnsi"/>
        </w:rPr>
        <w:t xml:space="preserve">But </w:t>
      </w:r>
      <w:r w:rsidRPr="00EF227C">
        <w:rPr>
          <w:rStyle w:val="StyleUnderline"/>
          <w:rFonts w:cstheme="majorHAnsi"/>
        </w:rPr>
        <w:t xml:space="preserve">the reality is that </w:t>
      </w:r>
      <w:r w:rsidRPr="001829D9">
        <w:rPr>
          <w:rStyle w:val="StyleUnderline"/>
          <w:rFonts w:cstheme="majorHAnsi"/>
          <w:highlight w:val="green"/>
        </w:rPr>
        <w:t xml:space="preserve">an </w:t>
      </w:r>
      <w:r w:rsidRPr="001829D9">
        <w:rPr>
          <w:rStyle w:val="Emphasis"/>
          <w:rFonts w:cstheme="majorHAnsi"/>
          <w:highlight w:val="green"/>
        </w:rPr>
        <w:t>asteroid</w:t>
      </w:r>
      <w:r w:rsidRPr="00EF227C">
        <w:rPr>
          <w:rStyle w:val="StyleUnderline"/>
          <w:rFonts w:cstheme="majorHAnsi"/>
        </w:rPr>
        <w:t xml:space="preserve"> impact, a </w:t>
      </w:r>
      <w:r w:rsidRPr="001829D9">
        <w:rPr>
          <w:rStyle w:val="Emphasis"/>
          <w:rFonts w:cstheme="majorHAnsi"/>
          <w:highlight w:val="green"/>
        </w:rPr>
        <w:t>change in</w:t>
      </w:r>
      <w:r w:rsidRPr="00EF227C">
        <w:rPr>
          <w:rStyle w:val="Emphasis"/>
          <w:rFonts w:cstheme="majorHAnsi"/>
        </w:rPr>
        <w:t xml:space="preserve"> our </w:t>
      </w:r>
      <w:r w:rsidRPr="001829D9">
        <w:rPr>
          <w:rStyle w:val="Emphasis"/>
          <w:rFonts w:cstheme="majorHAnsi"/>
          <w:highlight w:val="green"/>
        </w:rPr>
        <w:t>magnetic field</w:t>
      </w:r>
      <w:r w:rsidRPr="001829D9">
        <w:rPr>
          <w:rStyle w:val="StyleUnderline"/>
          <w:rFonts w:cstheme="majorHAnsi"/>
          <w:highlight w:val="green"/>
        </w:rPr>
        <w:t>, or</w:t>
      </w:r>
      <w:r w:rsidRPr="00EF227C">
        <w:rPr>
          <w:rStyle w:val="StyleUnderline"/>
          <w:rFonts w:cstheme="majorHAnsi"/>
        </w:rPr>
        <w:t xml:space="preserve"> the </w:t>
      </w:r>
      <w:r w:rsidRPr="001829D9">
        <w:rPr>
          <w:rStyle w:val="Emphasis"/>
          <w:rFonts w:cstheme="majorHAnsi"/>
          <w:highlight w:val="green"/>
        </w:rPr>
        <w:t>rising temperature</w:t>
      </w:r>
      <w:r w:rsidRPr="00EF227C">
        <w:rPr>
          <w:rStyle w:val="StyleUnderline"/>
          <w:rFonts w:cstheme="majorHAnsi"/>
        </w:rPr>
        <w:t xml:space="preserve"> of Earth’s climate </w:t>
      </w:r>
      <w:r w:rsidRPr="001829D9">
        <w:rPr>
          <w:rStyle w:val="StyleUnderline"/>
          <w:rFonts w:cstheme="majorHAnsi"/>
          <w:highlight w:val="green"/>
        </w:rPr>
        <w:t>are</w:t>
      </w:r>
      <w:r w:rsidRPr="00EF227C">
        <w:rPr>
          <w:rStyle w:val="StyleUnderline"/>
          <w:rFonts w:cstheme="majorHAnsi"/>
        </w:rPr>
        <w:t xml:space="preserve"> all </w:t>
      </w:r>
      <w:r w:rsidRPr="001829D9">
        <w:rPr>
          <w:rStyle w:val="StyleUnderline"/>
          <w:rFonts w:cstheme="majorHAnsi"/>
          <w:highlight w:val="green"/>
        </w:rPr>
        <w:t>events</w:t>
      </w:r>
      <w:r w:rsidRPr="00EF227C">
        <w:rPr>
          <w:rStyle w:val="StyleUnderline"/>
          <w:rFonts w:cstheme="majorHAnsi"/>
        </w:rPr>
        <w:t xml:space="preserve"> that </w:t>
      </w:r>
      <w:r w:rsidRPr="001829D9">
        <w:rPr>
          <w:rStyle w:val="StyleUnderline"/>
          <w:rFonts w:cstheme="majorHAnsi"/>
          <w:highlight w:val="green"/>
        </w:rPr>
        <w:t>we</w:t>
      </w:r>
      <w:r w:rsidRPr="00EF227C">
        <w:rPr>
          <w:rStyle w:val="StyleUnderline"/>
          <w:rFonts w:cstheme="majorHAnsi"/>
        </w:rPr>
        <w:t xml:space="preserve"> currently </w:t>
      </w:r>
      <w:r w:rsidRPr="001829D9">
        <w:rPr>
          <w:rStyle w:val="StyleUnderline"/>
          <w:rFonts w:cstheme="majorHAnsi"/>
          <w:highlight w:val="green"/>
        </w:rPr>
        <w:t>cannot escape</w:t>
      </w:r>
      <w:r w:rsidRPr="00EF227C">
        <w:rPr>
          <w:rStyle w:val="StyleUnderline"/>
          <w:rFonts w:cstheme="majorHAnsi"/>
        </w:rPr>
        <w:t>. There is no back-up plan. We are</w:t>
      </w:r>
      <w:r w:rsidRPr="00EF227C">
        <w:rPr>
          <w:rFonts w:cstheme="majorHAnsi"/>
        </w:rPr>
        <w:t xml:space="preserve">, for better or worse, </w:t>
      </w:r>
      <w:r w:rsidRPr="00EF227C">
        <w:rPr>
          <w:rStyle w:val="StyleUnderline"/>
          <w:rFonts w:cstheme="majorHAnsi"/>
        </w:rPr>
        <w:t>tied to the fate of this planet</w:t>
      </w:r>
      <w:r w:rsidRPr="00EF227C">
        <w:rPr>
          <w:rFonts w:cstheme="majorHAnsi"/>
        </w:rPr>
        <w:t xml:space="preserve">. </w:t>
      </w:r>
      <w:r w:rsidRPr="00EF227C">
        <w:rPr>
          <w:rStyle w:val="StyleUnderline"/>
          <w:rFonts w:cstheme="majorHAnsi"/>
        </w:rPr>
        <w:t xml:space="preserve">As history has shown, that’s not a good fate to be tied to. </w:t>
      </w:r>
      <w:r w:rsidRPr="001829D9">
        <w:rPr>
          <w:rStyle w:val="StyleUnderline"/>
          <w:rFonts w:cstheme="majorHAnsi"/>
          <w:highlight w:val="green"/>
        </w:rPr>
        <w:t>In</w:t>
      </w:r>
      <w:r w:rsidRPr="00EF227C">
        <w:rPr>
          <w:rFonts w:cstheme="majorHAnsi"/>
        </w:rPr>
        <w:t xml:space="preserve"> </w:t>
      </w:r>
      <w:proofErr w:type="gramStart"/>
      <w:r w:rsidRPr="00EF227C">
        <w:rPr>
          <w:rFonts w:cstheme="majorHAnsi"/>
        </w:rPr>
        <w:t>fact</w:t>
      </w:r>
      <w:proofErr w:type="gramEnd"/>
      <w:r w:rsidRPr="00EF227C">
        <w:rPr>
          <w:rFonts w:cstheme="majorHAnsi"/>
        </w:rPr>
        <w:t xml:space="preserve"> on September 7, </w:t>
      </w:r>
      <w:r w:rsidRPr="001829D9">
        <w:rPr>
          <w:rStyle w:val="StyleUnderline"/>
          <w:rFonts w:cstheme="majorHAnsi"/>
          <w:highlight w:val="green"/>
        </w:rPr>
        <w:t>2016 a</w:t>
      </w:r>
      <w:r w:rsidRPr="00EF227C">
        <w:rPr>
          <w:rStyle w:val="StyleUnderline"/>
          <w:rFonts w:cstheme="majorHAnsi"/>
        </w:rPr>
        <w:t xml:space="preserve"> 30-foot </w:t>
      </w:r>
      <w:r w:rsidRPr="001829D9">
        <w:rPr>
          <w:rStyle w:val="StyleUnderline"/>
          <w:rFonts w:cstheme="majorHAnsi"/>
          <w:highlight w:val="green"/>
        </w:rPr>
        <w:t>asteroid flew between</w:t>
      </w:r>
      <w:r w:rsidRPr="00EF227C">
        <w:rPr>
          <w:rStyle w:val="StyleUnderline"/>
          <w:rFonts w:cstheme="majorHAnsi"/>
        </w:rPr>
        <w:t xml:space="preserve"> the </w:t>
      </w:r>
      <w:r w:rsidRPr="001829D9">
        <w:rPr>
          <w:rStyle w:val="StyleUnderline"/>
          <w:rFonts w:cstheme="majorHAnsi"/>
          <w:highlight w:val="green"/>
        </w:rPr>
        <w:t>Earth and the Moon</w:t>
      </w:r>
      <w:r w:rsidRPr="00EF227C">
        <w:rPr>
          <w:rStyle w:val="StyleUnderline"/>
          <w:rFonts w:cstheme="majorHAnsi"/>
        </w:rPr>
        <w:t xml:space="preserve">. Our most powerful </w:t>
      </w:r>
      <w:r w:rsidRPr="001829D9">
        <w:rPr>
          <w:rStyle w:val="StyleUnderline"/>
          <w:rFonts w:cstheme="majorHAnsi"/>
          <w:highlight w:val="green"/>
        </w:rPr>
        <w:t>instruments</w:t>
      </w:r>
      <w:r w:rsidRPr="00EF227C">
        <w:rPr>
          <w:rFonts w:cstheme="majorHAnsi"/>
        </w:rPr>
        <w:t xml:space="preserve"> only </w:t>
      </w:r>
      <w:r w:rsidRPr="001829D9">
        <w:rPr>
          <w:rStyle w:val="StyleUnderline"/>
          <w:rFonts w:cstheme="majorHAnsi"/>
          <w:highlight w:val="green"/>
        </w:rPr>
        <w:t xml:space="preserve">detected it with two </w:t>
      </w:r>
      <w:proofErr w:type="spellStart"/>
      <w:r w:rsidRPr="001829D9">
        <w:rPr>
          <w:rStyle w:val="StyleUnderline"/>
          <w:rFonts w:cstheme="majorHAnsi"/>
          <w:highlight w:val="green"/>
        </w:rPr>
        <w:t>days notice</w:t>
      </w:r>
      <w:proofErr w:type="spellEnd"/>
      <w:r w:rsidRPr="00EF227C">
        <w:rPr>
          <w:rStyle w:val="StyleUnderline"/>
          <w:rFonts w:cstheme="majorHAnsi"/>
        </w:rPr>
        <w:t>. Two days</w:t>
      </w:r>
      <w:r w:rsidRPr="00EF227C">
        <w:rPr>
          <w:rFonts w:cstheme="majorHAnsi"/>
        </w:rPr>
        <w:t xml:space="preserve">. If the asteroid was only 1000-foot wide, </w:t>
      </w:r>
      <w:r w:rsidRPr="001829D9">
        <w:rPr>
          <w:rStyle w:val="StyleUnderline"/>
          <w:rFonts w:cstheme="majorHAnsi"/>
          <w:highlight w:val="green"/>
        </w:rPr>
        <w:t xml:space="preserve">it would </w:t>
      </w:r>
      <w:r w:rsidRPr="001829D9">
        <w:rPr>
          <w:rStyle w:val="Emphasis"/>
          <w:rFonts w:cstheme="majorHAnsi"/>
          <w:highlight w:val="green"/>
        </w:rPr>
        <w:t>destroy all</w:t>
      </w:r>
      <w:r w:rsidRPr="00EF227C">
        <w:rPr>
          <w:rStyle w:val="StyleUnderline"/>
          <w:rFonts w:cstheme="majorHAnsi"/>
        </w:rPr>
        <w:t xml:space="preserve"> human </w:t>
      </w:r>
      <w:r w:rsidRPr="001829D9">
        <w:rPr>
          <w:rStyle w:val="Emphasis"/>
          <w:rFonts w:cstheme="majorHAnsi"/>
          <w:highlight w:val="green"/>
        </w:rPr>
        <w:t>life</w:t>
      </w:r>
      <w:r w:rsidRPr="001829D9">
        <w:rPr>
          <w:rStyle w:val="StyleUnderline"/>
          <w:rFonts w:cstheme="majorHAnsi"/>
          <w:highlight w:val="green"/>
        </w:rPr>
        <w:t xml:space="preserve"> and we’d have no back-up</w:t>
      </w:r>
      <w:r w:rsidRPr="00EF227C">
        <w:rPr>
          <w:rStyle w:val="StyleUnderline"/>
          <w:rFonts w:cstheme="majorHAnsi"/>
        </w:rPr>
        <w:t xml:space="preserve"> to get out of it.</w:t>
      </w:r>
      <w:r w:rsidRPr="00EF227C">
        <w:rPr>
          <w:rFonts w:cstheme="majorHAnsi"/>
        </w:rPr>
        <w:t xml:space="preserve"> Even the White House is worried about it. </w:t>
      </w:r>
      <w:r w:rsidRPr="001829D9">
        <w:rPr>
          <w:rStyle w:val="StyleUnderline"/>
          <w:rFonts w:cstheme="majorHAnsi"/>
          <w:highlight w:val="green"/>
        </w:rPr>
        <w:t>Five</w:t>
      </w:r>
      <w:r w:rsidRPr="00EF227C">
        <w:rPr>
          <w:rFonts w:cstheme="majorHAnsi"/>
        </w:rPr>
        <w:t xml:space="preserve">, yes five, </w:t>
      </w:r>
      <w:r w:rsidRPr="00EF227C">
        <w:rPr>
          <w:rStyle w:val="StyleUnderline"/>
          <w:rFonts w:cstheme="majorHAnsi"/>
        </w:rPr>
        <w:t xml:space="preserve">major </w:t>
      </w:r>
      <w:r w:rsidRPr="001829D9">
        <w:rPr>
          <w:rStyle w:val="StyleUnderline"/>
          <w:rFonts w:cstheme="majorHAnsi"/>
          <w:highlight w:val="green"/>
        </w:rPr>
        <w:t>extinction events have occurred</w:t>
      </w:r>
      <w:r w:rsidRPr="00EF227C">
        <w:rPr>
          <w:rStyle w:val="StyleUnderline"/>
          <w:rFonts w:cstheme="majorHAnsi"/>
        </w:rPr>
        <w:t xml:space="preserve"> on our planet that we know about. </w:t>
      </w:r>
      <w:r w:rsidRPr="001829D9">
        <w:rPr>
          <w:rStyle w:val="Emphasis"/>
          <w:rFonts w:cstheme="majorHAnsi"/>
          <w:highlight w:val="green"/>
        </w:rPr>
        <w:t>We’re due for another</w:t>
      </w:r>
      <w:r w:rsidRPr="00EF227C">
        <w:rPr>
          <w:rFonts w:cstheme="majorHAnsi"/>
        </w:rPr>
        <w:t xml:space="preserve">. And when that happens, what’s our alternative? You can’t move to another house. You can’t buy survival, even with a billion dollars in the bank. </w:t>
      </w:r>
      <w:r w:rsidRPr="00EF227C">
        <w:rPr>
          <w:rStyle w:val="StyleUnderline"/>
          <w:rFonts w:cstheme="majorHAnsi"/>
        </w:rPr>
        <w:t xml:space="preserve">The only way out, is up. </w:t>
      </w:r>
      <w:r w:rsidRPr="001829D9">
        <w:rPr>
          <w:rStyle w:val="StyleUnderline"/>
          <w:rFonts w:cstheme="majorHAnsi"/>
          <w:highlight w:val="green"/>
        </w:rPr>
        <w:t xml:space="preserve">We must find a way to become multi-planetary </w:t>
      </w:r>
      <w:r w:rsidRPr="001829D9">
        <w:rPr>
          <w:rStyle w:val="Emphasis"/>
          <w:rFonts w:cstheme="majorHAnsi"/>
          <w:highlight w:val="green"/>
        </w:rPr>
        <w:t>if we want to save humanity</w:t>
      </w:r>
      <w:r w:rsidRPr="00EF227C">
        <w:rPr>
          <w:rFonts w:cstheme="majorHAnsi"/>
        </w:rPr>
        <w:t xml:space="preserve">, your family, and yes, even yourself. Only this can restore the honor we seemed to have lost from the brave days of the 60s, while also ensuring our survival. It’s for the species, folks. And as a species, we have not allowed ourselves the opportunity to blast off for the stars. Only the space race in the 60s when we were afraid enough of a self-inflicted global extinction event (read: nuclear) that we put forth the funding required to launch into orbit and onto our moon. We didn’t have calculators back then, and now we have supercomputers in our pocket, but no one is allowed out of our atmosphere, save for a few communication and spy satellites. Doesn’t that make you mad? It’s not some oppressive government that tells us no. It’s us. We pay our taxes. We elect leaders. Those leaders choose Defense as the primary budget line </w:t>
      </w:r>
      <w:proofErr w:type="gramStart"/>
      <w:r w:rsidRPr="00EF227C">
        <w:rPr>
          <w:rFonts w:cstheme="majorHAnsi"/>
        </w:rPr>
        <w:t>item, but</w:t>
      </w:r>
      <w:proofErr w:type="gramEnd"/>
      <w:r w:rsidRPr="00EF227C">
        <w:rPr>
          <w:rFonts w:cstheme="majorHAnsi"/>
        </w:rPr>
        <w:t xml:space="preserve"> forget about defending against the forthcoming apocalypse. Funding for NASA in the United States has decreased from 4% of the national budget in the 60s to about 0.5% from 2010 onwards. That’s just the money side. </w:t>
      </w:r>
      <w:r w:rsidRPr="00EF227C">
        <w:rPr>
          <w:rStyle w:val="StyleUnderline"/>
          <w:rFonts w:cstheme="majorHAnsi"/>
        </w:rPr>
        <w:t xml:space="preserve">But </w:t>
      </w:r>
      <w:proofErr w:type="gramStart"/>
      <w:r w:rsidRPr="00EF227C">
        <w:rPr>
          <w:rStyle w:val="StyleUnderline"/>
          <w:rFonts w:cstheme="majorHAnsi"/>
        </w:rPr>
        <w:t xml:space="preserve">in order </w:t>
      </w:r>
      <w:r w:rsidRPr="001829D9">
        <w:rPr>
          <w:rStyle w:val="StyleUnderline"/>
          <w:rFonts w:cstheme="majorHAnsi"/>
          <w:highlight w:val="green"/>
        </w:rPr>
        <w:t>to</w:t>
      </w:r>
      <w:proofErr w:type="gramEnd"/>
      <w:r w:rsidRPr="001829D9">
        <w:rPr>
          <w:rStyle w:val="StyleUnderline"/>
          <w:rFonts w:cstheme="majorHAnsi"/>
          <w:highlight w:val="green"/>
        </w:rPr>
        <w:t xml:space="preserve"> move</w:t>
      </w:r>
      <w:r w:rsidRPr="00EF227C">
        <w:rPr>
          <w:rStyle w:val="StyleUnderline"/>
          <w:rFonts w:cstheme="majorHAnsi"/>
        </w:rPr>
        <w:t xml:space="preserve"> past this threshold from our home planet </w:t>
      </w:r>
      <w:r w:rsidRPr="001829D9">
        <w:rPr>
          <w:rStyle w:val="StyleUnderline"/>
          <w:rFonts w:cstheme="majorHAnsi"/>
          <w:highlight w:val="green"/>
        </w:rPr>
        <w:t>to space</w:t>
      </w:r>
      <w:r w:rsidRPr="00EF227C">
        <w:rPr>
          <w:rStyle w:val="StyleUnderline"/>
          <w:rFonts w:cstheme="majorHAnsi"/>
        </w:rPr>
        <w:t xml:space="preserve"> and then onto other planets, </w:t>
      </w:r>
      <w:r w:rsidRPr="001829D9">
        <w:rPr>
          <w:rStyle w:val="Emphasis"/>
          <w:rFonts w:cstheme="majorHAnsi"/>
          <w:highlight w:val="green"/>
        </w:rPr>
        <w:t>we need</w:t>
      </w:r>
      <w:r w:rsidRPr="00EF227C">
        <w:rPr>
          <w:rStyle w:val="StyleUnderline"/>
          <w:rFonts w:cstheme="majorHAnsi"/>
        </w:rPr>
        <w:t xml:space="preserve"> </w:t>
      </w:r>
      <w:r w:rsidRPr="00EF227C">
        <w:rPr>
          <w:rStyle w:val="Emphasis"/>
          <w:rFonts w:cstheme="majorHAnsi"/>
        </w:rPr>
        <w:t xml:space="preserve">to do </w:t>
      </w:r>
      <w:r w:rsidRPr="001829D9">
        <w:rPr>
          <w:rStyle w:val="Emphasis"/>
          <w:rFonts w:cstheme="majorHAnsi"/>
          <w:highlight w:val="green"/>
        </w:rPr>
        <w:t xml:space="preserve">two things: Travel there. Survive. </w:t>
      </w:r>
      <w:r w:rsidRPr="001829D9">
        <w:rPr>
          <w:rStyle w:val="StyleUnderline"/>
          <w:rFonts w:cstheme="majorHAnsi"/>
          <w:highlight w:val="green"/>
        </w:rPr>
        <w:t>Luckily</w:t>
      </w:r>
      <w:r w:rsidRPr="00EF227C">
        <w:rPr>
          <w:rFonts w:cstheme="majorHAnsi"/>
        </w:rPr>
        <w:t xml:space="preserve">, we can simplify the problem of passing this barrier by sending machines in our place. Like TARS from Interstellar, they can go places humans cannot and explore the environment for habitability and resources, even in particularly hostile conditions. Maybe not black hole hostile, but </w:t>
      </w:r>
      <w:proofErr w:type="gramStart"/>
      <w:r w:rsidRPr="00EF227C">
        <w:rPr>
          <w:rFonts w:cstheme="majorHAnsi"/>
        </w:rPr>
        <w:t>definitely Mars</w:t>
      </w:r>
      <w:proofErr w:type="gramEnd"/>
      <w:r w:rsidRPr="00EF227C">
        <w:rPr>
          <w:rFonts w:cstheme="majorHAnsi"/>
        </w:rPr>
        <w:t xml:space="preserve"> hostile, as the Curiosity Rover has shown. Only now, with </w:t>
      </w:r>
      <w:r w:rsidRPr="00EF227C">
        <w:rPr>
          <w:rStyle w:val="StyleUnderline"/>
          <w:rFonts w:cstheme="majorHAnsi"/>
        </w:rPr>
        <w:t xml:space="preserve">a few bold, private </w:t>
      </w:r>
      <w:r w:rsidRPr="001829D9">
        <w:rPr>
          <w:rStyle w:val="StyleUnderline"/>
          <w:rFonts w:cstheme="majorHAnsi"/>
          <w:highlight w:val="green"/>
        </w:rPr>
        <w:t>startups are</w:t>
      </w:r>
      <w:r w:rsidRPr="00EF227C">
        <w:rPr>
          <w:rStyle w:val="StyleUnderline"/>
          <w:rFonts w:cstheme="majorHAnsi"/>
        </w:rPr>
        <w:t xml:space="preserve"> we </w:t>
      </w:r>
      <w:r w:rsidRPr="001829D9">
        <w:rPr>
          <w:rStyle w:val="StyleUnderline"/>
          <w:rFonts w:cstheme="majorHAnsi"/>
          <w:highlight w:val="green"/>
        </w:rPr>
        <w:t>beginning</w:t>
      </w:r>
      <w:r w:rsidRPr="00EF227C">
        <w:rPr>
          <w:rStyle w:val="StyleUnderline"/>
          <w:rFonts w:cstheme="majorHAnsi"/>
        </w:rPr>
        <w:t xml:space="preserve"> to see a </w:t>
      </w:r>
      <w:r w:rsidRPr="001829D9">
        <w:rPr>
          <w:rStyle w:val="StyleUnderline"/>
          <w:rFonts w:cstheme="majorHAnsi"/>
          <w:highlight w:val="green"/>
        </w:rPr>
        <w:t>re-emergence of the space industry</w:t>
      </w:r>
      <w:r w:rsidRPr="00EF227C">
        <w:rPr>
          <w:rStyle w:val="StyleUnderline"/>
          <w:rFonts w:cstheme="majorHAnsi"/>
        </w:rPr>
        <w:t>. We are about to pass a few very important tests that allow us to explore and visit the cosmos. The first is launching physical things into space. This is the catalyst that will jump start a new space race.</w:t>
      </w:r>
      <w:r w:rsidRPr="00EF227C">
        <w:rPr>
          <w:rFonts w:cstheme="majorHAnsi"/>
        </w:rPr>
        <w:t xml:space="preserve"> Prices of sending cargo are falling dramatically, down to nearly $500 per pound of payload with SpaceX’s Falcon 9 heavy re-usable rocket. Note that the re-usable part is key. We can’t throw away our “space car” every time we Uber it. And once that becomes standard and cost-optimized we might be able to get that down to $10 per pound. Imagine what could happen when it costs the same amount to ship something across town as it does into space. The second, and this is just as important, is the wave of autonomous machines. </w:t>
      </w:r>
      <w:r w:rsidRPr="00EF227C">
        <w:rPr>
          <w:rStyle w:val="StyleUnderline"/>
          <w:rFonts w:cstheme="majorHAnsi"/>
        </w:rPr>
        <w:t xml:space="preserve">Tesla has popularized the notion of self-driving cars. SpaceX lands their rocket onto a small barge in the ocean autonomously. Companies are buying startups in the space. Self-driving will be our gift, our talisman, on the quest to save the species by becoming multi-planetary. </w:t>
      </w:r>
      <w:r w:rsidRPr="00EF227C">
        <w:rPr>
          <w:rFonts w:cstheme="majorHAnsi"/>
        </w:rPr>
        <w:t xml:space="preserve">II. Shipping </w:t>
      </w:r>
      <w:proofErr w:type="gramStart"/>
      <w:r w:rsidRPr="00EF227C">
        <w:rPr>
          <w:rFonts w:cstheme="majorHAnsi"/>
        </w:rPr>
        <w:t>Ourselves</w:t>
      </w:r>
      <w:proofErr w:type="gramEnd"/>
      <w:r w:rsidRPr="00EF227C">
        <w:rPr>
          <w:rFonts w:cstheme="majorHAnsi"/>
        </w:rPr>
        <w:t xml:space="preserve"> to Space The graph below is from the Founders Fund manifesto, showing the </w:t>
      </w:r>
      <w:r w:rsidRPr="00EF227C">
        <w:rPr>
          <w:rStyle w:val="StyleUnderline"/>
          <w:rFonts w:cstheme="majorHAnsi"/>
        </w:rPr>
        <w:t>decreasing cost of launching something into space</w:t>
      </w:r>
      <w:r w:rsidRPr="00EF227C">
        <w:rPr>
          <w:rFonts w:cstheme="majorHAnsi"/>
        </w:rPr>
        <w:t xml:space="preserve">. It begins with the 1960s US-versus-Russia space race and </w:t>
      </w:r>
      <w:r w:rsidRPr="00EF227C">
        <w:rPr>
          <w:rStyle w:val="StyleUnderline"/>
          <w:rFonts w:cstheme="majorHAnsi"/>
        </w:rPr>
        <w:t xml:space="preserve">extends to the </w:t>
      </w:r>
      <w:proofErr w:type="gramStart"/>
      <w:r w:rsidRPr="00EF227C">
        <w:rPr>
          <w:rStyle w:val="StyleUnderline"/>
          <w:rFonts w:cstheme="majorHAnsi"/>
        </w:rPr>
        <w:t>present day</w:t>
      </w:r>
      <w:proofErr w:type="gramEnd"/>
      <w:r w:rsidRPr="00EF227C">
        <w:rPr>
          <w:rStyle w:val="StyleUnderline"/>
          <w:rFonts w:cstheme="majorHAnsi"/>
        </w:rPr>
        <w:t xml:space="preserve"> SpaceX-versus-Blue Origin reusable rocket race. </w:t>
      </w:r>
      <w:r w:rsidRPr="00EF227C">
        <w:rPr>
          <w:rFonts w:cstheme="majorHAnsi"/>
        </w:rPr>
        <w:t xml:space="preserve">The cheapest method we have today is SpaceX’s Falcon series rockets. With the Falcon 9 Heavy, it’s predicted </w:t>
      </w:r>
      <w:r w:rsidRPr="00EF227C">
        <w:rPr>
          <w:rStyle w:val="StyleUnderline"/>
          <w:rFonts w:cstheme="majorHAnsi"/>
        </w:rPr>
        <w:t>launching</w:t>
      </w:r>
      <w:r w:rsidRPr="00EF227C">
        <w:rPr>
          <w:rFonts w:cstheme="majorHAnsi"/>
        </w:rPr>
        <w:t xml:space="preserve"> cargo </w:t>
      </w:r>
      <w:r w:rsidRPr="00EF227C">
        <w:rPr>
          <w:rStyle w:val="StyleUnderline"/>
          <w:rFonts w:cstheme="majorHAnsi"/>
        </w:rPr>
        <w:t>into space will be cheaper than ever before</w:t>
      </w:r>
      <w:r w:rsidRPr="00EF227C">
        <w:rPr>
          <w:rFonts w:cstheme="majorHAnsi"/>
        </w:rPr>
        <w:t xml:space="preserve">, at $750 per pound of payload delivered to low earth orbit (LOE)on an expendable rocket. You </w:t>
      </w:r>
      <w:proofErr w:type="gramStart"/>
      <w:r w:rsidRPr="00EF227C">
        <w:rPr>
          <w:rFonts w:cstheme="majorHAnsi"/>
        </w:rPr>
        <w:t>have to</w:t>
      </w:r>
      <w:proofErr w:type="gramEnd"/>
      <w:r w:rsidRPr="00EF227C">
        <w:rPr>
          <w:rFonts w:cstheme="majorHAnsi"/>
        </w:rPr>
        <w:t xml:space="preserve"> note here, however, that these statistics are as cheap as possible. It costs more to deliver payload on a non-reusable rocket, and on something that’s further out than LEO, like geosynchronous orbit, or to Mars. For example, based on SpaceX’s published pricing, it would be at least 4x more expensive to deliver far less cargo to Mars. </w:t>
      </w:r>
      <w:proofErr w:type="gramStart"/>
      <w:r w:rsidRPr="00EF227C">
        <w:rPr>
          <w:rFonts w:cstheme="majorHAnsi"/>
        </w:rPr>
        <w:t>So</w:t>
      </w:r>
      <w:proofErr w:type="gramEnd"/>
      <w:r w:rsidRPr="00EF227C">
        <w:rPr>
          <w:rFonts w:cstheme="majorHAnsi"/>
        </w:rPr>
        <w:t xml:space="preserve"> what happens when we reduce that cost to $10 per pound? Namely, an explosion of startups, much like iOS. Instead of pushing to production for your continuously deployed web and mobile app</w:t>
      </w:r>
      <w:r w:rsidRPr="00EF227C">
        <w:rPr>
          <w:rStyle w:val="StyleUnderline"/>
          <w:rFonts w:cstheme="majorHAnsi"/>
        </w:rPr>
        <w:t xml:space="preserve">, </w:t>
      </w:r>
      <w:r w:rsidRPr="001829D9">
        <w:rPr>
          <w:rStyle w:val="StyleUnderline"/>
          <w:rFonts w:cstheme="majorHAnsi"/>
          <w:highlight w:val="green"/>
        </w:rPr>
        <w:t>we will see</w:t>
      </w:r>
      <w:r w:rsidRPr="00EF227C">
        <w:rPr>
          <w:rStyle w:val="StyleUnderline"/>
          <w:rFonts w:cstheme="majorHAnsi"/>
        </w:rPr>
        <w:t xml:space="preserve"> future </w:t>
      </w:r>
      <w:r w:rsidRPr="001829D9">
        <w:rPr>
          <w:rStyle w:val="StyleUnderline"/>
          <w:rFonts w:cstheme="majorHAnsi"/>
          <w:highlight w:val="green"/>
        </w:rPr>
        <w:t>developers</w:t>
      </w:r>
      <w:r w:rsidRPr="00EF227C">
        <w:rPr>
          <w:rStyle w:val="StyleUnderline"/>
          <w:rFonts w:cstheme="majorHAnsi"/>
        </w:rPr>
        <w:t xml:space="preserve"> push to production by deploying physical things into space. </w:t>
      </w:r>
      <w:r w:rsidRPr="00EF227C">
        <w:rPr>
          <w:rFonts w:cstheme="majorHAnsi"/>
        </w:rPr>
        <w:t xml:space="preserve">“STAGE” takes on an entirely new meaning for software developers when it means your automated regression tests fail, it could blow up a rocket and hurt people on board. </w:t>
      </w:r>
      <w:r w:rsidRPr="00EF227C">
        <w:rPr>
          <w:rStyle w:val="StyleUnderline"/>
          <w:rFonts w:cstheme="majorHAnsi"/>
        </w:rPr>
        <w:t xml:space="preserve">That’s why SpaceX and Blue Origins exist. To </w:t>
      </w:r>
      <w:r w:rsidRPr="001829D9">
        <w:rPr>
          <w:rStyle w:val="StyleUnderline"/>
          <w:rFonts w:cstheme="majorHAnsi"/>
          <w:highlight w:val="green"/>
        </w:rPr>
        <w:t>make</w:t>
      </w:r>
      <w:r w:rsidRPr="00EF227C">
        <w:rPr>
          <w:rStyle w:val="StyleUnderline"/>
          <w:rFonts w:cstheme="majorHAnsi"/>
        </w:rPr>
        <w:t xml:space="preserve"> this continuous-</w:t>
      </w:r>
      <w:r w:rsidRPr="001829D9">
        <w:rPr>
          <w:rStyle w:val="StyleUnderline"/>
          <w:rFonts w:cstheme="majorHAnsi"/>
          <w:highlight w:val="green"/>
        </w:rPr>
        <w:t>deployment</w:t>
      </w:r>
      <w:r w:rsidRPr="00EF227C">
        <w:rPr>
          <w:rStyle w:val="StyleUnderline"/>
          <w:rFonts w:cstheme="majorHAnsi"/>
        </w:rPr>
        <w:t xml:space="preserve">-to-space process as </w:t>
      </w:r>
      <w:r w:rsidRPr="001829D9">
        <w:rPr>
          <w:rStyle w:val="Emphasis"/>
          <w:rFonts w:cstheme="majorHAnsi"/>
          <w:highlight w:val="green"/>
        </w:rPr>
        <w:t>cheap and fast</w:t>
      </w:r>
      <w:r w:rsidRPr="00EF227C">
        <w:rPr>
          <w:rStyle w:val="Emphasis"/>
          <w:rFonts w:cstheme="majorHAnsi"/>
        </w:rPr>
        <w:t xml:space="preserve"> </w:t>
      </w:r>
      <w:r w:rsidRPr="00EF227C">
        <w:rPr>
          <w:rStyle w:val="StyleUnderline"/>
          <w:rFonts w:cstheme="majorHAnsi"/>
        </w:rPr>
        <w:t>as possible.</w:t>
      </w:r>
      <w:r w:rsidRPr="00EF227C">
        <w:rPr>
          <w:rFonts w:cstheme="majorHAnsi"/>
        </w:rPr>
        <w:t xml:space="preserve"> By Elon’s calculations, every 15 minutes. III. Self-Driving Space Explorers The most successful products for space, at least in the beginning, will make money by pushing this stuff into orbit. Things like science experiments and new 3D printers. A company called Made in Space creates a number of these products, including the empty box you see below used for sending things up with Blue Origin. The box shown in gray is a specialized 3D printer that works in zero gravity. Remember how most 3D </w:t>
      </w:r>
      <w:proofErr w:type="gramStart"/>
      <w:r w:rsidRPr="00EF227C">
        <w:rPr>
          <w:rFonts w:cstheme="majorHAnsi"/>
        </w:rPr>
        <w:t>printers</w:t>
      </w:r>
      <w:proofErr w:type="gramEnd"/>
      <w:r w:rsidRPr="00EF227C">
        <w:rPr>
          <w:rFonts w:cstheme="majorHAnsi"/>
        </w:rPr>
        <w:t xml:space="preserve"> work. It squeezes out a single layer of liquid ooze, and then another, </w:t>
      </w:r>
      <w:proofErr w:type="gramStart"/>
      <w:r w:rsidRPr="00EF227C">
        <w:rPr>
          <w:rFonts w:cstheme="majorHAnsi"/>
        </w:rPr>
        <w:t>over and over again</w:t>
      </w:r>
      <w:proofErr w:type="gramEnd"/>
      <w:r w:rsidRPr="00EF227C">
        <w:rPr>
          <w:rFonts w:cstheme="majorHAnsi"/>
        </w:rPr>
        <w:t xml:space="preserve"> until it builds up enough vertically that it creates an object. This can be simple plastic or more </w:t>
      </w:r>
      <w:proofErr w:type="spellStart"/>
      <w:r w:rsidRPr="00EF227C">
        <w:rPr>
          <w:rFonts w:cstheme="majorHAnsi"/>
        </w:rPr>
        <w:t>esoteroic</w:t>
      </w:r>
      <w:proofErr w:type="spellEnd"/>
      <w:r w:rsidRPr="00EF227C">
        <w:rPr>
          <w:rFonts w:cstheme="majorHAnsi"/>
        </w:rPr>
        <w:t xml:space="preserve"> metals. But when you’re “dripping” something, held down in place by gravity, the entire process </w:t>
      </w:r>
      <w:proofErr w:type="gramStart"/>
      <w:r w:rsidRPr="00EF227C">
        <w:rPr>
          <w:rFonts w:cstheme="majorHAnsi"/>
        </w:rPr>
        <w:t>has to</w:t>
      </w:r>
      <w:proofErr w:type="gramEnd"/>
      <w:r w:rsidRPr="00EF227C">
        <w:rPr>
          <w:rFonts w:cstheme="majorHAnsi"/>
        </w:rPr>
        <w:t xml:space="preserve"> be re-imagined for space. Things in zero-G would just float away. Enter these chaps. </w:t>
      </w:r>
      <w:r w:rsidRPr="001829D9">
        <w:rPr>
          <w:rStyle w:val="StyleUnderline"/>
          <w:rFonts w:cstheme="majorHAnsi"/>
          <w:highlight w:val="green"/>
        </w:rPr>
        <w:t>There’s also</w:t>
      </w:r>
      <w:r w:rsidRPr="00EF227C">
        <w:rPr>
          <w:rStyle w:val="StyleUnderline"/>
          <w:rFonts w:cstheme="majorHAnsi"/>
        </w:rPr>
        <w:t xml:space="preserve"> the very real </w:t>
      </w:r>
      <w:r w:rsidRPr="001829D9">
        <w:rPr>
          <w:rStyle w:val="StyleUnderline"/>
          <w:rFonts w:cstheme="majorHAnsi"/>
          <w:highlight w:val="green"/>
        </w:rPr>
        <w:t xml:space="preserve">need for </w:t>
      </w:r>
      <w:r w:rsidRPr="001829D9">
        <w:rPr>
          <w:rStyle w:val="Emphasis"/>
          <w:rFonts w:cstheme="majorHAnsi"/>
          <w:highlight w:val="green"/>
        </w:rPr>
        <w:t>oxygen, food, water, and shelter from</w:t>
      </w:r>
      <w:r w:rsidRPr="00EF227C">
        <w:rPr>
          <w:rStyle w:val="StyleUnderline"/>
          <w:rFonts w:cstheme="majorHAnsi"/>
        </w:rPr>
        <w:t xml:space="preserve"> the </w:t>
      </w:r>
      <w:r w:rsidRPr="001829D9">
        <w:rPr>
          <w:rStyle w:val="Emphasis"/>
          <w:rFonts w:cstheme="majorHAnsi"/>
          <w:highlight w:val="green"/>
        </w:rPr>
        <w:t>harsh elements</w:t>
      </w:r>
      <w:r w:rsidRPr="00EF227C">
        <w:rPr>
          <w:rStyle w:val="StyleUnderline"/>
          <w:rFonts w:cstheme="majorHAnsi"/>
        </w:rPr>
        <w:t xml:space="preserve">. Funny how we will end up recreating Maslow’s </w:t>
      </w:r>
      <w:proofErr w:type="spellStart"/>
      <w:r w:rsidRPr="00EF227C">
        <w:rPr>
          <w:rStyle w:val="StyleUnderline"/>
          <w:rFonts w:cstheme="majorHAnsi"/>
        </w:rPr>
        <w:t>Heirarchy</w:t>
      </w:r>
      <w:proofErr w:type="spellEnd"/>
      <w:r w:rsidRPr="00EF227C">
        <w:rPr>
          <w:rStyle w:val="StyleUnderline"/>
          <w:rFonts w:cstheme="majorHAnsi"/>
        </w:rPr>
        <w:t xml:space="preserve"> in every new voyage or planetoid we want to colonize. </w:t>
      </w:r>
      <w:r w:rsidRPr="00EF227C">
        <w:rPr>
          <w:rFonts w:cstheme="majorHAnsi"/>
        </w:rPr>
        <w:t xml:space="preserve">And space mining is off to the races with the recent announcement of Deep Space Industry’s Prospector-1: Their vision is to extract water from asteroids and use the chemical components to hydrate us, but also as oxygen (breathing) and hydrogen (fuel). To do that, you </w:t>
      </w:r>
      <w:proofErr w:type="gramStart"/>
      <w:r w:rsidRPr="00EF227C">
        <w:rPr>
          <w:rFonts w:cstheme="majorHAnsi"/>
        </w:rPr>
        <w:t>have to</w:t>
      </w:r>
      <w:proofErr w:type="gramEnd"/>
      <w:r w:rsidRPr="00EF227C">
        <w:rPr>
          <w:rFonts w:cstheme="majorHAnsi"/>
        </w:rPr>
        <w:t xml:space="preserve"> identify candidate asteroids, physically get to them, land and attach, and then do surveying, prospecting, and extraction. In short, you’re going to need some level of self-driving capabilities to make this happen. And wouldn’t it be nice if it “just worked” right out of the box. Unfortunately, in space you don’t have fleets of these space craft, millions of miles of training data, maps, or an internet connection to the cloud so how the heck are deep learning algorithms going to work? I don’t think they will. </w:t>
      </w:r>
      <w:r w:rsidRPr="001829D9">
        <w:rPr>
          <w:rStyle w:val="Emphasis"/>
          <w:rFonts w:cstheme="majorHAnsi"/>
          <w:highlight w:val="green"/>
        </w:rPr>
        <w:t>And that’s what I believe we need a better approach</w:t>
      </w:r>
      <w:r w:rsidRPr="00EF227C">
        <w:rPr>
          <w:rStyle w:val="Emphasis"/>
          <w:rFonts w:cstheme="majorHAnsi"/>
        </w:rPr>
        <w:t>.</w:t>
      </w:r>
    </w:p>
    <w:p w14:paraId="428CD9CF" w14:textId="77777777" w:rsidR="00B6092C" w:rsidRPr="00F1272F" w:rsidRDefault="00B6092C" w:rsidP="00B6092C"/>
    <w:p w14:paraId="308CC31A" w14:textId="77777777" w:rsidR="00B6092C" w:rsidRPr="002E5D4A" w:rsidRDefault="00B6092C" w:rsidP="00B6092C">
      <w:pPr>
        <w:pStyle w:val="Heading4"/>
        <w:rPr>
          <w:rFonts w:asciiTheme="minorHAnsi" w:hAnsiTheme="minorHAnsi" w:cstheme="minorHAnsi"/>
        </w:rPr>
      </w:pPr>
      <w:r>
        <w:rPr>
          <w:rFonts w:asciiTheme="minorHAnsi" w:hAnsiTheme="minorHAnsi" w:cstheme="minorHAnsi"/>
        </w:rPr>
        <w:t xml:space="preserve">4] </w:t>
      </w:r>
      <w:r w:rsidRPr="002E5D4A">
        <w:rPr>
          <w:rFonts w:asciiTheme="minorHAnsi" w:hAnsiTheme="minorHAnsi" w:cstheme="minorHAnsi"/>
        </w:rPr>
        <w:t xml:space="preserve">Space col solves </w:t>
      </w:r>
      <w:r w:rsidRPr="002E5D4A">
        <w:rPr>
          <w:rFonts w:asciiTheme="minorHAnsi" w:hAnsiTheme="minorHAnsi" w:cstheme="minorHAnsi"/>
          <w:u w:val="single"/>
        </w:rPr>
        <w:t>extinction</w:t>
      </w:r>
    </w:p>
    <w:p w14:paraId="23257B50" w14:textId="77777777" w:rsidR="00B6092C" w:rsidRDefault="00B6092C" w:rsidP="00B6092C">
      <w:pPr>
        <w:rPr>
          <w:rStyle w:val="Style13ptBold"/>
          <w:rFonts w:asciiTheme="minorHAnsi" w:hAnsiTheme="minorHAnsi" w:cstheme="minorHAnsi"/>
        </w:rPr>
      </w:pPr>
    </w:p>
    <w:p w14:paraId="6FF86EBF" w14:textId="77777777" w:rsidR="00B6092C" w:rsidRPr="002E5D4A" w:rsidRDefault="00B6092C" w:rsidP="00B6092C">
      <w:pPr>
        <w:rPr>
          <w:rFonts w:asciiTheme="minorHAnsi" w:hAnsiTheme="minorHAnsi" w:cstheme="minorHAnsi"/>
        </w:rPr>
      </w:pPr>
      <w:r w:rsidRPr="002E5D4A">
        <w:rPr>
          <w:rStyle w:val="Style13ptBold"/>
          <w:rFonts w:asciiTheme="minorHAnsi" w:hAnsiTheme="minorHAnsi" w:cstheme="minorHAnsi"/>
        </w:rPr>
        <w:t xml:space="preserve">Britt, </w:t>
      </w:r>
      <w:proofErr w:type="gramStart"/>
      <w:r w:rsidRPr="002E5D4A">
        <w:rPr>
          <w:rStyle w:val="Style13ptBold"/>
          <w:rFonts w:asciiTheme="minorHAnsi" w:hAnsiTheme="minorHAnsi" w:cstheme="minorHAnsi"/>
        </w:rPr>
        <w:t>1</w:t>
      </w:r>
      <w:r w:rsidRPr="002E5D4A">
        <w:rPr>
          <w:rFonts w:asciiTheme="minorHAnsi" w:hAnsiTheme="minorHAnsi" w:cstheme="minorHAnsi"/>
          <w:b/>
        </w:rPr>
        <w:t xml:space="preserve"> </w:t>
      </w:r>
      <w:r w:rsidRPr="002E5D4A">
        <w:rPr>
          <w:rFonts w:asciiTheme="minorHAnsi" w:hAnsiTheme="minorHAnsi" w:cstheme="minorHAnsi"/>
        </w:rPr>
        <w:t xml:space="preserve"> --</w:t>
      </w:r>
      <w:proofErr w:type="gramEnd"/>
      <w:r w:rsidRPr="002E5D4A">
        <w:rPr>
          <w:rFonts w:asciiTheme="minorHAnsi" w:hAnsiTheme="minorHAnsi" w:cstheme="minorHAnsi"/>
        </w:rPr>
        <w:t xml:space="preserve"> Senior Science Writer (Robert Roy, Space.com, “The Top 3 Reasons to Colonize Space” http://www.space.com/missionlaunches/colonize_why_011008-4.html)</w:t>
      </w:r>
    </w:p>
    <w:p w14:paraId="28BD888E" w14:textId="77777777" w:rsidR="00B6092C" w:rsidRPr="002E5D4A" w:rsidRDefault="00B6092C" w:rsidP="00B6092C">
      <w:pPr>
        <w:rPr>
          <w:rFonts w:asciiTheme="minorHAnsi" w:hAnsiTheme="minorHAnsi" w:cstheme="minorHAnsi"/>
          <w:u w:val="single"/>
        </w:rPr>
      </w:pPr>
      <w:r w:rsidRPr="002E5D4A">
        <w:rPr>
          <w:rFonts w:asciiTheme="minorHAnsi" w:hAnsiTheme="minorHAnsi" w:cstheme="minorHAnsi"/>
          <w:sz w:val="12"/>
        </w:rPr>
        <w:t xml:space="preserve">It's no secret. </w:t>
      </w:r>
      <w:r w:rsidRPr="001829D9">
        <w:rPr>
          <w:rFonts w:asciiTheme="minorHAnsi" w:hAnsiTheme="minorHAnsi" w:cstheme="minorHAnsi"/>
          <w:highlight w:val="green"/>
          <w:u w:val="single"/>
        </w:rPr>
        <w:t xml:space="preserve">Sooner or later, Earth's bell will be rung. </w:t>
      </w:r>
      <w:r w:rsidRPr="001829D9">
        <w:rPr>
          <w:rStyle w:val="Emphasis"/>
          <w:rFonts w:asciiTheme="minorHAnsi" w:hAnsiTheme="minorHAnsi" w:cstheme="minorHAnsi"/>
          <w:highlight w:val="green"/>
        </w:rPr>
        <w:t>A giant asteroid</w:t>
      </w:r>
      <w:r w:rsidRPr="002E5D4A">
        <w:rPr>
          <w:rFonts w:asciiTheme="minorHAnsi" w:hAnsiTheme="minorHAnsi" w:cstheme="minorHAnsi"/>
          <w:u w:val="single"/>
        </w:rPr>
        <w:t xml:space="preserve"> or comet will </w:t>
      </w:r>
      <w:r w:rsidRPr="001829D9">
        <w:rPr>
          <w:rFonts w:asciiTheme="minorHAnsi" w:hAnsiTheme="minorHAnsi" w:cstheme="minorHAnsi"/>
          <w:highlight w:val="green"/>
          <w:u w:val="single"/>
        </w:rPr>
        <w:t>slam into the planet</w:t>
      </w:r>
      <w:r w:rsidRPr="002E5D4A">
        <w:rPr>
          <w:rFonts w:asciiTheme="minorHAnsi" w:hAnsiTheme="minorHAnsi" w:cstheme="minorHAnsi"/>
          <w:u w:val="single"/>
        </w:rPr>
        <w:t xml:space="preserve">, </w:t>
      </w:r>
      <w:r w:rsidRPr="002E5D4A">
        <w:rPr>
          <w:rFonts w:asciiTheme="minorHAnsi" w:hAnsiTheme="minorHAnsi" w:cstheme="minorHAnsi"/>
          <w:sz w:val="12"/>
        </w:rPr>
        <w:t>as has happened many times before, and</w:t>
      </w:r>
      <w:r w:rsidRPr="002E5D4A">
        <w:rPr>
          <w:rFonts w:asciiTheme="minorHAnsi" w:hAnsiTheme="minorHAnsi" w:cstheme="minorHAnsi"/>
          <w:u w:val="single"/>
        </w:rPr>
        <w:t xml:space="preserve"> </w:t>
      </w:r>
      <w:r w:rsidRPr="001829D9">
        <w:rPr>
          <w:rFonts w:asciiTheme="minorHAnsi" w:hAnsiTheme="minorHAnsi" w:cstheme="minorHAnsi"/>
          <w:highlight w:val="green"/>
          <w:u w:val="single"/>
        </w:rPr>
        <w:t xml:space="preserve">a </w:t>
      </w:r>
      <w:r w:rsidRPr="001829D9">
        <w:rPr>
          <w:rStyle w:val="Emphasis"/>
          <w:rFonts w:asciiTheme="minorHAnsi" w:hAnsiTheme="minorHAnsi" w:cstheme="minorHAnsi"/>
          <w:highlight w:val="green"/>
        </w:rPr>
        <w:t>deadly dark cloud</w:t>
      </w:r>
      <w:r w:rsidRPr="001829D9">
        <w:rPr>
          <w:rFonts w:asciiTheme="minorHAnsi" w:hAnsiTheme="minorHAnsi" w:cstheme="minorHAnsi"/>
          <w:highlight w:val="green"/>
          <w:u w:val="single"/>
        </w:rPr>
        <w:t xml:space="preserve"> will envelop the globe</w:t>
      </w:r>
      <w:r w:rsidRPr="002E5D4A">
        <w:rPr>
          <w:rFonts w:asciiTheme="minorHAnsi" w:hAnsiTheme="minorHAnsi" w:cstheme="minorHAnsi"/>
          <w:u w:val="single"/>
        </w:rPr>
        <w:t>, killing much of whatever might have survived the initial impact. "</w:t>
      </w:r>
      <w:r w:rsidRPr="001829D9">
        <w:rPr>
          <w:rFonts w:asciiTheme="minorHAnsi" w:hAnsiTheme="minorHAnsi" w:cstheme="minorHAnsi"/>
          <w:highlight w:val="green"/>
          <w:u w:val="single"/>
        </w:rPr>
        <w:t>We live on a small planet covered with the bones of extinct species</w:t>
      </w:r>
      <w:r w:rsidRPr="002E5D4A">
        <w:rPr>
          <w:rFonts w:asciiTheme="minorHAnsi" w:hAnsiTheme="minorHAnsi" w:cstheme="minorHAnsi"/>
          <w:u w:val="single"/>
        </w:rPr>
        <w:t xml:space="preserve">, proving that such </w:t>
      </w:r>
      <w:r w:rsidRPr="001829D9">
        <w:rPr>
          <w:rFonts w:asciiTheme="minorHAnsi" w:hAnsiTheme="minorHAnsi" w:cstheme="minorHAnsi"/>
          <w:highlight w:val="green"/>
          <w:u w:val="single"/>
        </w:rPr>
        <w:t>catastrophes do occur routinely</w:t>
      </w:r>
      <w:r w:rsidRPr="002E5D4A">
        <w:rPr>
          <w:rFonts w:asciiTheme="minorHAnsi" w:hAnsiTheme="minorHAnsi" w:cstheme="minorHAnsi"/>
          <w:u w:val="single"/>
        </w:rPr>
        <w:t>," says</w:t>
      </w:r>
      <w:r w:rsidRPr="002E5D4A">
        <w:rPr>
          <w:rFonts w:asciiTheme="minorHAnsi" w:hAnsiTheme="minorHAnsi" w:cstheme="minorHAnsi"/>
          <w:sz w:val="12"/>
        </w:rPr>
        <w:t xml:space="preserve"> J. Richard </w:t>
      </w:r>
      <w:r w:rsidRPr="002E5D4A">
        <w:rPr>
          <w:rFonts w:asciiTheme="minorHAnsi" w:hAnsiTheme="minorHAnsi" w:cstheme="minorHAnsi"/>
          <w:u w:val="single"/>
        </w:rPr>
        <w:t>Gott,</w:t>
      </w:r>
      <w:r w:rsidRPr="002E5D4A">
        <w:rPr>
          <w:rFonts w:asciiTheme="minorHAnsi" w:hAnsiTheme="minorHAnsi" w:cstheme="minorHAnsi"/>
          <w:sz w:val="12"/>
        </w:rPr>
        <w:t xml:space="preserve"> III, </w:t>
      </w:r>
      <w:r w:rsidRPr="002E5D4A">
        <w:rPr>
          <w:rFonts w:asciiTheme="minorHAnsi" w:hAnsiTheme="minorHAnsi" w:cstheme="minorHAnsi"/>
          <w:u w:val="single"/>
        </w:rPr>
        <w:t>a professor of astrophysics at Princeton</w:t>
      </w:r>
      <w:r w:rsidRPr="002E5D4A">
        <w:rPr>
          <w:rFonts w:asciiTheme="minorHAnsi" w:hAnsiTheme="minorHAnsi" w:cstheme="minorHAnsi"/>
          <w:sz w:val="12"/>
        </w:rPr>
        <w:t xml:space="preserve"> and author of "Time Travel in Einstein's Universe." </w:t>
      </w:r>
      <w:r w:rsidRPr="002E5D4A">
        <w:rPr>
          <w:rFonts w:asciiTheme="minorHAnsi" w:hAnsiTheme="minorHAnsi" w:cstheme="minorHAnsi"/>
          <w:sz w:val="12"/>
          <w:szCs w:val="16"/>
        </w:rPr>
        <w:t xml:space="preserve">Gott cites the presumably hardy Tyrannosaurus rex, which lasted a mere 2.5 million years and was the victim of an asteroid attack, as an example of what can happen if you don't </w:t>
      </w:r>
      <w:proofErr w:type="gramStart"/>
      <w:r w:rsidRPr="002E5D4A">
        <w:rPr>
          <w:rFonts w:asciiTheme="minorHAnsi" w:hAnsiTheme="minorHAnsi" w:cstheme="minorHAnsi"/>
          <w:sz w:val="12"/>
          <w:szCs w:val="16"/>
        </w:rPr>
        <w:t>plan ahead</w:t>
      </w:r>
      <w:proofErr w:type="gramEnd"/>
      <w:r w:rsidRPr="002E5D4A">
        <w:rPr>
          <w:rFonts w:asciiTheme="minorHAnsi" w:hAnsiTheme="minorHAnsi" w:cstheme="minorHAnsi"/>
          <w:sz w:val="12"/>
          <w:szCs w:val="16"/>
        </w:rPr>
        <w:t xml:space="preserve">. </w:t>
      </w:r>
      <w:r w:rsidRPr="002E5D4A">
        <w:rPr>
          <w:rFonts w:asciiTheme="minorHAnsi" w:hAnsiTheme="minorHAnsi" w:cstheme="minorHAnsi"/>
          <w:sz w:val="12"/>
        </w:rPr>
        <w:t xml:space="preserve">But </w:t>
      </w:r>
      <w:r w:rsidRPr="002E5D4A">
        <w:rPr>
          <w:rFonts w:asciiTheme="minorHAnsi" w:hAnsiTheme="minorHAnsi" w:cstheme="minorHAnsi"/>
          <w:u w:val="single"/>
        </w:rPr>
        <w:t xml:space="preserve">space rocks may not be the only threat. </w:t>
      </w:r>
      <w:r w:rsidRPr="001829D9">
        <w:rPr>
          <w:rStyle w:val="Emphasis"/>
          <w:rFonts w:asciiTheme="minorHAnsi" w:hAnsiTheme="minorHAnsi" w:cstheme="minorHAnsi"/>
          <w:highlight w:val="green"/>
        </w:rPr>
        <w:t>Epidemics</w:t>
      </w:r>
      <w:r w:rsidRPr="001829D9">
        <w:rPr>
          <w:rFonts w:asciiTheme="minorHAnsi" w:hAnsiTheme="minorHAnsi" w:cstheme="minorHAnsi"/>
          <w:highlight w:val="green"/>
          <w:u w:val="single"/>
        </w:rPr>
        <w:t>,</w:t>
      </w:r>
      <w:r w:rsidRPr="002E5D4A">
        <w:rPr>
          <w:rFonts w:asciiTheme="minorHAnsi" w:hAnsiTheme="minorHAnsi" w:cstheme="minorHAnsi"/>
          <w:u w:val="single"/>
        </w:rPr>
        <w:t xml:space="preserve"> climatological </w:t>
      </w:r>
      <w:r w:rsidRPr="001829D9">
        <w:rPr>
          <w:rFonts w:asciiTheme="minorHAnsi" w:hAnsiTheme="minorHAnsi" w:cstheme="minorHAnsi"/>
          <w:highlight w:val="green"/>
          <w:u w:val="single"/>
        </w:rPr>
        <w:t xml:space="preserve">or </w:t>
      </w:r>
      <w:r w:rsidRPr="001829D9">
        <w:rPr>
          <w:rStyle w:val="Emphasis"/>
          <w:rFonts w:asciiTheme="minorHAnsi" w:hAnsiTheme="minorHAnsi" w:cstheme="minorHAnsi"/>
          <w:highlight w:val="green"/>
        </w:rPr>
        <w:t>ecological catastrophes</w:t>
      </w:r>
      <w:r w:rsidRPr="002E5D4A">
        <w:rPr>
          <w:rFonts w:asciiTheme="minorHAnsi" w:hAnsiTheme="minorHAnsi" w:cstheme="minorHAnsi"/>
          <w:u w:val="single"/>
        </w:rPr>
        <w:t xml:space="preserve"> or even man-made disasters </w:t>
      </w:r>
      <w:r w:rsidRPr="001829D9">
        <w:rPr>
          <w:rFonts w:asciiTheme="minorHAnsi" w:hAnsiTheme="minorHAnsi" w:cstheme="minorHAnsi"/>
          <w:highlight w:val="green"/>
          <w:u w:val="single"/>
        </w:rPr>
        <w:t>could do our species</w:t>
      </w:r>
      <w:r w:rsidRPr="002E5D4A">
        <w:rPr>
          <w:rFonts w:asciiTheme="minorHAnsi" w:hAnsiTheme="minorHAnsi" w:cstheme="minorHAnsi"/>
          <w:sz w:val="12"/>
        </w:rPr>
        <w:t xml:space="preserve"> in, Gott says. And so, he argues, </w:t>
      </w:r>
      <w:r w:rsidRPr="001829D9">
        <w:rPr>
          <w:rFonts w:asciiTheme="minorHAnsi" w:hAnsiTheme="minorHAnsi" w:cstheme="minorHAnsi"/>
          <w:highlight w:val="green"/>
          <w:u w:val="single"/>
        </w:rPr>
        <w:t xml:space="preserve">we need a life insurance policy to guarantee the survival of </w:t>
      </w:r>
      <w:proofErr w:type="gramStart"/>
      <w:r w:rsidRPr="001829D9">
        <w:rPr>
          <w:rFonts w:asciiTheme="minorHAnsi" w:hAnsiTheme="minorHAnsi" w:cstheme="minorHAnsi"/>
          <w:highlight w:val="green"/>
          <w:u w:val="single"/>
        </w:rPr>
        <w:t>the human race</w:t>
      </w:r>
      <w:proofErr w:type="gramEnd"/>
      <w:r w:rsidRPr="001829D9">
        <w:rPr>
          <w:rFonts w:asciiTheme="minorHAnsi" w:hAnsiTheme="minorHAnsi" w:cstheme="minorHAnsi"/>
          <w:highlight w:val="green"/>
          <w:u w:val="single"/>
        </w:rPr>
        <w:t>.</w:t>
      </w:r>
      <w:r w:rsidRPr="002E5D4A">
        <w:rPr>
          <w:rFonts w:asciiTheme="minorHAnsi" w:hAnsiTheme="minorHAnsi" w:cstheme="minorHAnsi"/>
          <w:u w:val="single"/>
        </w:rPr>
        <w:t xml:space="preserve"> "</w:t>
      </w:r>
      <w:r w:rsidRPr="001829D9">
        <w:rPr>
          <w:rFonts w:asciiTheme="minorHAnsi" w:hAnsiTheme="minorHAnsi" w:cstheme="minorHAnsi"/>
          <w:highlight w:val="green"/>
          <w:u w:val="single"/>
        </w:rPr>
        <w:t>Spreading out into space gives us more chance</w:t>
      </w:r>
      <w:r w:rsidRPr="002E5D4A">
        <w:rPr>
          <w:rFonts w:asciiTheme="minorHAnsi" w:hAnsiTheme="minorHAnsi" w:cstheme="minorHAnsi"/>
          <w:sz w:val="12"/>
        </w:rPr>
        <w:t xml:space="preserve">s," he says. </w:t>
      </w:r>
      <w:r w:rsidRPr="002E5D4A">
        <w:rPr>
          <w:rFonts w:asciiTheme="minorHAnsi" w:hAnsiTheme="minorHAnsi" w:cstheme="minorHAnsi"/>
          <w:sz w:val="12"/>
          <w:szCs w:val="16"/>
        </w:rPr>
        <w:t xml:space="preserve">And the time is now: History instructs that technological hay should be made while the economic sun shines. </w:t>
      </w:r>
      <w:r w:rsidRPr="002E5D4A">
        <w:rPr>
          <w:rFonts w:asciiTheme="minorHAnsi" w:hAnsiTheme="minorHAnsi" w:cstheme="minorHAnsi"/>
          <w:sz w:val="12"/>
        </w:rPr>
        <w:t xml:space="preserve">"There is a danger we will end the human space program at some point, leaving us stranded on the Earth," Gott warns. "History shows that expensive technological projects are often abandoned after </w:t>
      </w:r>
      <w:proofErr w:type="spellStart"/>
      <w:r w:rsidRPr="002E5D4A">
        <w:rPr>
          <w:rFonts w:asciiTheme="minorHAnsi" w:hAnsiTheme="minorHAnsi" w:cstheme="minorHAnsi"/>
          <w:sz w:val="12"/>
        </w:rPr>
        <w:t>awhile</w:t>
      </w:r>
      <w:proofErr w:type="spellEnd"/>
      <w:r w:rsidRPr="002E5D4A">
        <w:rPr>
          <w:rFonts w:asciiTheme="minorHAnsi" w:hAnsiTheme="minorHAnsi" w:cstheme="minorHAnsi"/>
          <w:sz w:val="12"/>
        </w:rPr>
        <w:t>. For example, the Ancient Egyptians quit building pyramids</w:t>
      </w:r>
      <w:r w:rsidRPr="002E5D4A">
        <w:rPr>
          <w:rFonts w:asciiTheme="minorHAnsi" w:hAnsiTheme="minorHAnsi" w:cstheme="minorHAnsi"/>
          <w:u w:val="single"/>
        </w:rPr>
        <w:t xml:space="preserve">. </w:t>
      </w:r>
      <w:proofErr w:type="gramStart"/>
      <w:r w:rsidRPr="002E5D4A">
        <w:rPr>
          <w:rFonts w:asciiTheme="minorHAnsi" w:hAnsiTheme="minorHAnsi" w:cstheme="minorHAnsi"/>
          <w:u w:val="single"/>
        </w:rPr>
        <w:t>So</w:t>
      </w:r>
      <w:proofErr w:type="gramEnd"/>
      <w:r w:rsidRPr="002E5D4A">
        <w:rPr>
          <w:rFonts w:asciiTheme="minorHAnsi" w:hAnsiTheme="minorHAnsi" w:cstheme="minorHAnsi"/>
          <w:u w:val="single"/>
        </w:rPr>
        <w:t xml:space="preserve"> </w:t>
      </w:r>
      <w:r w:rsidRPr="001829D9">
        <w:rPr>
          <w:rStyle w:val="Emphasis"/>
          <w:rFonts w:asciiTheme="minorHAnsi" w:hAnsiTheme="minorHAnsi" w:cstheme="minorHAnsi"/>
          <w:highlight w:val="green"/>
        </w:rPr>
        <w:t>we should be colonizing space now</w:t>
      </w:r>
      <w:r w:rsidRPr="002E5D4A">
        <w:rPr>
          <w:rFonts w:asciiTheme="minorHAnsi" w:hAnsiTheme="minorHAnsi" w:cstheme="minorHAnsi"/>
          <w:u w:val="single"/>
        </w:rPr>
        <w:t xml:space="preserve"> </w:t>
      </w:r>
      <w:r w:rsidRPr="002E5D4A">
        <w:rPr>
          <w:rFonts w:asciiTheme="minorHAnsi" w:hAnsiTheme="minorHAnsi" w:cstheme="minorHAnsi"/>
          <w:sz w:val="12"/>
        </w:rPr>
        <w:t>while we have the chance."&gt;</w:t>
      </w:r>
    </w:p>
    <w:p w14:paraId="0A2C6A1C" w14:textId="77777777" w:rsidR="00B6092C" w:rsidRPr="00086718" w:rsidRDefault="00B6092C" w:rsidP="00B6092C">
      <w:pPr>
        <w:pStyle w:val="Heading4"/>
      </w:pPr>
      <w:r>
        <w:t xml:space="preserve">5] </w:t>
      </w:r>
      <w:r w:rsidRPr="00086718">
        <w:t>Space colonization solves extinction</w:t>
      </w:r>
    </w:p>
    <w:p w14:paraId="64EF6253" w14:textId="77777777" w:rsidR="00B6092C" w:rsidRPr="00086718" w:rsidRDefault="00B6092C" w:rsidP="00B6092C">
      <w:r w:rsidRPr="00086718">
        <w:rPr>
          <w:rStyle w:val="Style13ptBold"/>
        </w:rPr>
        <w:t>Filling Space 19</w:t>
      </w:r>
      <w:r w:rsidRPr="00086718">
        <w:t xml:space="preserve">, 4-19, "Deflecting Existential Risk with Space Colonization," Filling Space, https://filling-space.com/2019/04/19/deflecting-existential-risk-with-space-colonization/ </w:t>
      </w:r>
    </w:p>
    <w:p w14:paraId="4E9C0628" w14:textId="77777777" w:rsidR="00B6092C" w:rsidRPr="004658B5" w:rsidRDefault="00B6092C" w:rsidP="00B6092C">
      <w:pPr>
        <w:rPr>
          <w:sz w:val="12"/>
        </w:rPr>
      </w:pPr>
      <w:r w:rsidRPr="004658B5">
        <w:rPr>
          <w:sz w:val="12"/>
        </w:rPr>
        <w:t xml:space="preserve">The first living organism on Earth emerged approximately three and a half billion years ago. Since then, life has evolved into countless forms and colonized the planet. But the story of life is not a rosy one. At least five mass extinctions have occurred, and nearly all species that have ever existed on our planet are now dead. One of the most well-understood mass extinctions occurred when the Alvarez asteroid impacted Earth </w:t>
      </w:r>
      <w:proofErr w:type="gramStart"/>
      <w:r w:rsidRPr="004658B5">
        <w:rPr>
          <w:sz w:val="12"/>
        </w:rPr>
        <w:t>and,</w:t>
      </w:r>
      <w:proofErr w:type="gramEnd"/>
      <w:r w:rsidRPr="004658B5">
        <w:rPr>
          <w:sz w:val="12"/>
        </w:rPr>
        <w:t xml:space="preserve"> likely combined with other factors, killed many dinosaurs and other species. Life then had no tools to detect the coming asteroid or to be able to plan proactively to ensure its survival. </w:t>
      </w:r>
      <w:proofErr w:type="gramStart"/>
      <w:r w:rsidRPr="00086718">
        <w:rPr>
          <w:rStyle w:val="StyleUnderline"/>
        </w:rPr>
        <w:t>In order to</w:t>
      </w:r>
      <w:proofErr w:type="gramEnd"/>
      <w:r w:rsidRPr="00086718">
        <w:rPr>
          <w:rStyle w:val="StyleUnderline"/>
        </w:rPr>
        <w:t xml:space="preserve"> avoid sharing the same fate as the dinosaurs, scholars argue that </w:t>
      </w:r>
      <w:r w:rsidRPr="00086718">
        <w:rPr>
          <w:rStyle w:val="Emphasis"/>
        </w:rPr>
        <w:t>humans should become a multi-planetary species</w:t>
      </w:r>
      <w:r w:rsidRPr="00086718">
        <w:rPr>
          <w:rStyle w:val="StyleUnderline"/>
        </w:rPr>
        <w:t>.</w:t>
      </w:r>
      <w:r w:rsidRPr="004658B5">
        <w:rPr>
          <w:sz w:val="12"/>
        </w:rPr>
        <w:t xml:space="preserve"> We spoke with Professor Gonzalo </w:t>
      </w:r>
      <w:proofErr w:type="spellStart"/>
      <w:r w:rsidRPr="004658B5">
        <w:rPr>
          <w:sz w:val="12"/>
        </w:rPr>
        <w:t>Munevar</w:t>
      </w:r>
      <w:proofErr w:type="spellEnd"/>
      <w:r w:rsidRPr="004658B5">
        <w:rPr>
          <w:sz w:val="12"/>
        </w:rPr>
        <w:t>, Emeritus Professor at Lawrence Technical University, to hear his thoughts on the existential risks we face and how colonization of the cosmos can help us address them. He has written extensively about the philosophy of space exploration and human consciousness. Why do you argue that “</w:t>
      </w:r>
      <w:r w:rsidRPr="001829D9">
        <w:rPr>
          <w:rStyle w:val="Emphasis"/>
          <w:highlight w:val="green"/>
        </w:rPr>
        <w:t>failure to move into the cosmos would condemn us to oblivion</w:t>
      </w:r>
      <w:r w:rsidRPr="004658B5">
        <w:rPr>
          <w:sz w:val="12"/>
        </w:rPr>
        <w:t xml:space="preserve">”? By </w:t>
      </w:r>
      <w:r w:rsidRPr="00086718">
        <w:rPr>
          <w:rStyle w:val="StyleUnderline"/>
        </w:rPr>
        <w:t>having a significant presence in the solar system in</w:t>
      </w:r>
      <w:r w:rsidRPr="004658B5">
        <w:rPr>
          <w:sz w:val="12"/>
        </w:rPr>
        <w:t xml:space="preserve"> the next few thousands of years and beyond, </w:t>
      </w:r>
      <w:r w:rsidRPr="00086718">
        <w:rPr>
          <w:rStyle w:val="StyleUnderline"/>
        </w:rPr>
        <w:t xml:space="preserve">we will be in a </w:t>
      </w:r>
      <w:r w:rsidRPr="001829D9">
        <w:rPr>
          <w:rStyle w:val="StyleUnderline"/>
          <w:highlight w:val="green"/>
        </w:rPr>
        <w:t>better position to deflect asteroids</w:t>
      </w:r>
      <w:r w:rsidRPr="00086718">
        <w:rPr>
          <w:rStyle w:val="StyleUnderline"/>
        </w:rPr>
        <w:t xml:space="preserve"> and comets that might bring the end of humanity, and much other Earth life, in a horrible collisio</w:t>
      </w:r>
      <w:r w:rsidRPr="004658B5">
        <w:rPr>
          <w:sz w:val="12"/>
        </w:rPr>
        <w:t>n. And if perchance one such catastrophe proves inevitable (</w:t>
      </w:r>
      <w:proofErr w:type="gramStart"/>
      <w:r w:rsidRPr="004658B5">
        <w:rPr>
          <w:sz w:val="12"/>
        </w:rPr>
        <w:t>e.g.</w:t>
      </w:r>
      <w:proofErr w:type="gramEnd"/>
      <w:r w:rsidRPr="004658B5">
        <w:rPr>
          <w:sz w:val="12"/>
        </w:rPr>
        <w:t xml:space="preserve"> a rogue planet passing through the solar system), humanity would still survive by having colonized Mars and other bodies, as well as by having built artificial space colonies of the type advocated by Gerard O’Neill. Once the sun begins to turn into a red giant in a few billion years, we must have long moved into the outer solar system. In the very long run, we </w:t>
      </w:r>
      <w:proofErr w:type="gramStart"/>
      <w:r w:rsidRPr="004658B5">
        <w:rPr>
          <w:sz w:val="12"/>
        </w:rPr>
        <w:t>have to</w:t>
      </w:r>
      <w:proofErr w:type="gramEnd"/>
      <w:r w:rsidRPr="004658B5">
        <w:rPr>
          <w:sz w:val="12"/>
        </w:rPr>
        <w:t xml:space="preserve"> move into other solar systems. Relativistic-speed starships would be nice, but they are not necessary for the task of moving humanity to the stars. We can reach them, slowly but surely, by propelling some of our space colonies away from the sun, carrying perhaps millions of human beings. They would take advantage of the many resources to be found in the Oort Cloud, and then of equivalent clouds in other solar systems. Even </w:t>
      </w:r>
      <w:r w:rsidRPr="00086718">
        <w:rPr>
          <w:rStyle w:val="StyleUnderline"/>
        </w:rPr>
        <w:t xml:space="preserve">interstellar </w:t>
      </w:r>
      <w:r w:rsidRPr="001829D9">
        <w:rPr>
          <w:rStyle w:val="StyleUnderline"/>
          <w:highlight w:val="green"/>
        </w:rPr>
        <w:t>space has resources to offer</w:t>
      </w:r>
      <w:r w:rsidRPr="00086718">
        <w:rPr>
          <w:rStyle w:val="StyleUnderline"/>
        </w:rPr>
        <w:t>. Nuclear energy, probably fusion,</w:t>
      </w:r>
      <w:r w:rsidRPr="004658B5">
        <w:rPr>
          <w:sz w:val="12"/>
        </w:rPr>
        <w:t xml:space="preserve"> would likely be required. It may take us tens of thousands of years, but in the cosmic time scale, that is but a blink in the eye. What are these catastrophic threats? Are there any records of catastrophic events happening before humans appeared on Earth? I have already mentioned collisions with asteroids and comets. Although the active geology of our planet tends to erase the record of many collisions, we can find a well-preserved record on the Moon and Venus, the two closest bodies to Earth. On the 600-million-years-old Venusian surface, the spacecraft Magellan discovered about one thousand impact craters at least twice the diameter of meteor craters on Earth. This impact record makes it reasonable to estimate a catastrophic impact on Earth every half a million years or so. Collisions with bodies of 5 km across would happen, on the average, every 20 million years. Apart from the Alvarez asteroid (crater near Yucatan) that led to the extinction of the dinosaurs and </w:t>
      </w:r>
      <w:proofErr w:type="gramStart"/>
      <w:r w:rsidRPr="004658B5">
        <w:rPr>
          <w:sz w:val="12"/>
        </w:rPr>
        <w:t>the majority of</w:t>
      </w:r>
      <w:proofErr w:type="gramEnd"/>
      <w:r w:rsidRPr="004658B5">
        <w:rPr>
          <w:sz w:val="12"/>
        </w:rPr>
        <w:t xml:space="preserve"> species on Earth 65 million years ago, there have been at least two more impacts by asteroids 10 km or larger in the last 300 million years. How could human colonization of outer space save other terrestrial life? On both O’Neill types of colonies as well as on </w:t>
      </w:r>
      <w:r w:rsidRPr="00086718">
        <w:rPr>
          <w:rStyle w:val="StyleUnderline"/>
        </w:rPr>
        <w:t>colonies on other planets, and particularly on terraformed planets, we would need all sorts of organisms like bacteria and plants for food, medicine, and ornamentation, as well as many animals for food and other purposes</w:t>
      </w:r>
      <w:r w:rsidRPr="004658B5">
        <w:rPr>
          <w:sz w:val="12"/>
        </w:rPr>
        <w:t xml:space="preserve">. We cannot have a proper colony without an Earthly environment to surround and nourish us. So, we </w:t>
      </w:r>
      <w:proofErr w:type="gramStart"/>
      <w:r w:rsidRPr="004658B5">
        <w:rPr>
          <w:sz w:val="12"/>
        </w:rPr>
        <w:t>have to</w:t>
      </w:r>
      <w:proofErr w:type="gramEnd"/>
      <w:r w:rsidRPr="004658B5">
        <w:rPr>
          <w:sz w:val="12"/>
        </w:rPr>
        <w:t xml:space="preserve"> take much other terrestrial life with us in order to survive and flourish. And </w:t>
      </w:r>
      <w:r w:rsidRPr="00086718">
        <w:rPr>
          <w:rStyle w:val="StyleUnderline"/>
        </w:rPr>
        <w:t>given the value of biodiversity we would make it a point to take a great variety of organisms that contribute to our biosphere</w:t>
      </w:r>
      <w:r w:rsidRPr="004658B5">
        <w:rPr>
          <w:sz w:val="12"/>
        </w:rPr>
        <w:t xml:space="preserve">. Of course, we should heed Mark Twain and be sure not to include mosquitoes in our future space arks. </w:t>
      </w:r>
      <w:proofErr w:type="gramStart"/>
      <w:r w:rsidRPr="004658B5">
        <w:rPr>
          <w:sz w:val="12"/>
        </w:rPr>
        <w:t>I myself</w:t>
      </w:r>
      <w:proofErr w:type="gramEnd"/>
      <w:r w:rsidRPr="004658B5">
        <w:rPr>
          <w:sz w:val="12"/>
        </w:rPr>
        <w:t xml:space="preserve"> would keep out tarantulas and some other obnoxious viruses, bacteria, plants, and animals. </w:t>
      </w:r>
    </w:p>
    <w:p w14:paraId="52A51DF9" w14:textId="77777777" w:rsidR="00B6092C" w:rsidRPr="00D0048E" w:rsidRDefault="00B6092C" w:rsidP="00B6092C">
      <w:pPr>
        <w:pStyle w:val="Heading4"/>
        <w:rPr>
          <w:rFonts w:cs="Times New Roman"/>
        </w:rPr>
      </w:pPr>
      <w:r w:rsidRPr="00D0048E">
        <w:rPr>
          <w:rFonts w:cs="Times New Roman"/>
        </w:rPr>
        <w:t xml:space="preserve">Every delay </w:t>
      </w:r>
      <w:proofErr w:type="gramStart"/>
      <w:r>
        <w:rPr>
          <w:rFonts w:cs="Times New Roman"/>
        </w:rPr>
        <w:t>kills</w:t>
      </w:r>
      <w:proofErr w:type="gramEnd"/>
      <w:r w:rsidRPr="00D0048E">
        <w:rPr>
          <w:rFonts w:cs="Times New Roman"/>
        </w:rPr>
        <w:t xml:space="preserve"> trillions of </w:t>
      </w:r>
      <w:r>
        <w:rPr>
          <w:rFonts w:cs="Times New Roman"/>
        </w:rPr>
        <w:t>humans</w:t>
      </w:r>
    </w:p>
    <w:p w14:paraId="237BB373" w14:textId="77777777" w:rsidR="00B6092C" w:rsidRPr="00D0048E" w:rsidRDefault="00B6092C" w:rsidP="00B6092C">
      <w:r w:rsidRPr="00D0048E">
        <w:rPr>
          <w:rStyle w:val="Style13ptBold"/>
        </w:rPr>
        <w:t>Bostrom 3</w:t>
      </w:r>
      <w:r w:rsidRPr="00D0048E">
        <w:t xml:space="preserve"> – Department of Philosophy, Yale University, Director of the Future of Humanity Institute at Oxford University, 2002 (Nick, “Astronomical Waste: The Opportunity Cost of Delayed Technological Development,” Preprint, </w:t>
      </w:r>
      <w:proofErr w:type="spellStart"/>
      <w:r w:rsidRPr="00D0048E">
        <w:t>Utilitas</w:t>
      </w:r>
      <w:proofErr w:type="spellEnd"/>
      <w:r w:rsidRPr="00D0048E">
        <w:t xml:space="preserve"> Vol. 15, No. 3, pp. 308-314, http://www.nickbostrom.com/astronomical/waste.html)</w:t>
      </w:r>
    </w:p>
    <w:p w14:paraId="5B9FFC05" w14:textId="77777777" w:rsidR="00B6092C" w:rsidRDefault="00B6092C" w:rsidP="00B6092C">
      <w:pPr>
        <w:rPr>
          <w:sz w:val="10"/>
        </w:rPr>
      </w:pPr>
      <w:r w:rsidRPr="000F2F0E">
        <w:rPr>
          <w:rStyle w:val="MicroTextChar"/>
          <w:sz w:val="10"/>
        </w:rPr>
        <w:t>As I write these words</w:t>
      </w:r>
      <w:r w:rsidRPr="000F2F0E">
        <w:rPr>
          <w:sz w:val="10"/>
        </w:rPr>
        <w:t xml:space="preserve">, </w:t>
      </w:r>
      <w:r w:rsidRPr="00D0048E">
        <w:rPr>
          <w:u w:val="single"/>
        </w:rPr>
        <w:t>suns are illuminating</w:t>
      </w:r>
      <w:r w:rsidRPr="000F2F0E">
        <w:rPr>
          <w:sz w:val="10"/>
        </w:rPr>
        <w:t xml:space="preserve"> </w:t>
      </w:r>
      <w:r w:rsidRPr="000F2F0E">
        <w:rPr>
          <w:rStyle w:val="MicroTextChar"/>
          <w:sz w:val="10"/>
        </w:rPr>
        <w:t>and heating empty rooms</w:t>
      </w:r>
      <w:r w:rsidRPr="000F2F0E">
        <w:rPr>
          <w:sz w:val="10"/>
        </w:rPr>
        <w:t xml:space="preserve">, </w:t>
      </w:r>
      <w:r w:rsidRPr="00D0048E">
        <w:rPr>
          <w:u w:val="single"/>
        </w:rPr>
        <w:t>unused energy is being flushed down black holes, and our great common endowment of negentropy is being irreversibly degraded into entropy on a cosmic scale. These are resources that an advanced civilization could have used</w:t>
      </w:r>
      <w:r w:rsidRPr="000F2F0E">
        <w:rPr>
          <w:sz w:val="10"/>
        </w:rPr>
        <w:t xml:space="preserve"> </w:t>
      </w:r>
      <w:r w:rsidRPr="000F2F0E">
        <w:rPr>
          <w:rStyle w:val="MicroTextChar"/>
          <w:sz w:val="10"/>
        </w:rPr>
        <w:t>to create value-structures, such as sentient beings living worthwhile lives. The rate of this loss boggles the mind. One recent paper speculates,</w:t>
      </w:r>
      <w:r w:rsidRPr="000F2F0E">
        <w:rPr>
          <w:sz w:val="10"/>
        </w:rPr>
        <w:t xml:space="preserve"> </w:t>
      </w:r>
      <w:r w:rsidRPr="00D0048E">
        <w:rPr>
          <w:u w:val="single"/>
        </w:rPr>
        <w:t>using</w:t>
      </w:r>
      <w:r w:rsidRPr="000F2F0E">
        <w:rPr>
          <w:sz w:val="10"/>
        </w:rPr>
        <w:t xml:space="preserve"> </w:t>
      </w:r>
      <w:r w:rsidRPr="000F2F0E">
        <w:rPr>
          <w:rStyle w:val="MicroTextChar"/>
          <w:sz w:val="10"/>
        </w:rPr>
        <w:t>loose theoretical</w:t>
      </w:r>
      <w:r w:rsidRPr="000F2F0E">
        <w:rPr>
          <w:sz w:val="10"/>
        </w:rPr>
        <w:t xml:space="preserve"> </w:t>
      </w:r>
      <w:r w:rsidRPr="00D0048E">
        <w:rPr>
          <w:u w:val="single"/>
        </w:rPr>
        <w:t xml:space="preserve">considerations based on the rate of increase of entropy, that </w:t>
      </w:r>
      <w:r w:rsidRPr="001829D9">
        <w:rPr>
          <w:highlight w:val="green"/>
          <w:u w:val="single"/>
        </w:rPr>
        <w:t>the loss of</w:t>
      </w:r>
      <w:r w:rsidRPr="00D0048E">
        <w:rPr>
          <w:u w:val="single"/>
        </w:rPr>
        <w:t xml:space="preserve"> potential </w:t>
      </w:r>
      <w:r w:rsidRPr="001829D9">
        <w:rPr>
          <w:highlight w:val="green"/>
          <w:u w:val="single"/>
        </w:rPr>
        <w:t>human lives in</w:t>
      </w:r>
      <w:r w:rsidRPr="00D0048E">
        <w:rPr>
          <w:u w:val="single"/>
        </w:rPr>
        <w:t xml:space="preserve"> </w:t>
      </w:r>
      <w:r w:rsidRPr="001829D9">
        <w:rPr>
          <w:highlight w:val="green"/>
          <w:u w:val="single"/>
        </w:rPr>
        <w:t>our</w:t>
      </w:r>
      <w:r w:rsidRPr="00D0048E">
        <w:rPr>
          <w:u w:val="single"/>
        </w:rPr>
        <w:t xml:space="preserve"> own galactic </w:t>
      </w:r>
      <w:r w:rsidRPr="001829D9">
        <w:rPr>
          <w:highlight w:val="green"/>
          <w:u w:val="single"/>
        </w:rPr>
        <w:t>supercluster is at least</w:t>
      </w:r>
      <w:r w:rsidRPr="00D0048E">
        <w:rPr>
          <w:u w:val="single"/>
        </w:rPr>
        <w:t xml:space="preserve"> ~</w:t>
      </w:r>
      <w:r w:rsidRPr="001829D9">
        <w:rPr>
          <w:highlight w:val="green"/>
          <w:u w:val="single"/>
        </w:rPr>
        <w:t>10^46 per century of delayed colonization</w:t>
      </w:r>
      <w:r w:rsidRPr="00D0048E">
        <w:rPr>
          <w:u w:val="single"/>
        </w:rPr>
        <w:t>.</w:t>
      </w:r>
      <w:r w:rsidRPr="000F2F0E">
        <w:rPr>
          <w:sz w:val="10"/>
        </w:rPr>
        <w:t xml:space="preserve">[1] </w:t>
      </w:r>
      <w:r w:rsidRPr="00D0048E">
        <w:rPr>
          <w:u w:val="single"/>
        </w:rPr>
        <w:t>This</w:t>
      </w:r>
      <w:r w:rsidRPr="000F2F0E">
        <w:rPr>
          <w:sz w:val="10"/>
        </w:rPr>
        <w:t xml:space="preserve"> </w:t>
      </w:r>
      <w:r w:rsidRPr="000F2F0E">
        <w:rPr>
          <w:rStyle w:val="MicroTextChar"/>
          <w:sz w:val="10"/>
        </w:rPr>
        <w:t>estimate</w:t>
      </w:r>
      <w:r w:rsidRPr="000F2F0E">
        <w:rPr>
          <w:sz w:val="10"/>
        </w:rPr>
        <w:t xml:space="preserve"> </w:t>
      </w:r>
      <w:r w:rsidRPr="00D0048E">
        <w:rPr>
          <w:u w:val="single"/>
        </w:rPr>
        <w:t>assumes</w:t>
      </w:r>
      <w:r w:rsidRPr="000F2F0E">
        <w:rPr>
          <w:sz w:val="10"/>
        </w:rPr>
        <w:t xml:space="preserve"> </w:t>
      </w:r>
      <w:r w:rsidRPr="000F2F0E">
        <w:rPr>
          <w:rStyle w:val="MicroTextChar"/>
          <w:sz w:val="10"/>
        </w:rPr>
        <w:t>that all the</w:t>
      </w:r>
      <w:r w:rsidRPr="000F2F0E">
        <w:rPr>
          <w:sz w:val="10"/>
        </w:rPr>
        <w:t xml:space="preserve"> </w:t>
      </w:r>
      <w:r w:rsidRPr="00D0048E">
        <w:rPr>
          <w:u w:val="single"/>
        </w:rPr>
        <w:t>lost entropy could have been used for productive purposes</w:t>
      </w:r>
      <w:r w:rsidRPr="000F2F0E">
        <w:rPr>
          <w:sz w:val="10"/>
        </w:rPr>
        <w:t xml:space="preserve">, </w:t>
      </w:r>
      <w:r w:rsidRPr="000F2F0E">
        <w:rPr>
          <w:rStyle w:val="MicroTextChar"/>
          <w:sz w:val="10"/>
        </w:rPr>
        <w:t>although no currently known technological mechanisms are even remotely capable of doing that. Since the estimate is meant to be a lower bound, this radically unconservative assumption is undesirable.</w:t>
      </w:r>
      <w:r w:rsidRPr="000F2F0E">
        <w:rPr>
          <w:sz w:val="10"/>
        </w:rPr>
        <w:t xml:space="preserve"> </w:t>
      </w:r>
      <w:r w:rsidRPr="001829D9">
        <w:rPr>
          <w:highlight w:val="green"/>
          <w:u w:val="single"/>
        </w:rPr>
        <w:t>We can</w:t>
      </w:r>
      <w:r w:rsidRPr="00D0048E">
        <w:rPr>
          <w:u w:val="single"/>
        </w:rPr>
        <w:t>,</w:t>
      </w:r>
      <w:r w:rsidRPr="000F2F0E">
        <w:rPr>
          <w:sz w:val="10"/>
        </w:rPr>
        <w:t xml:space="preserve"> </w:t>
      </w:r>
      <w:r w:rsidRPr="000F2F0E">
        <w:rPr>
          <w:rStyle w:val="MicroTextChar"/>
          <w:sz w:val="10"/>
        </w:rPr>
        <w:t>however,</w:t>
      </w:r>
      <w:r w:rsidRPr="000F2F0E">
        <w:rPr>
          <w:sz w:val="10"/>
        </w:rPr>
        <w:t xml:space="preserve"> </w:t>
      </w:r>
      <w:r w:rsidRPr="001829D9">
        <w:rPr>
          <w:highlight w:val="green"/>
          <w:u w:val="single"/>
        </w:rPr>
        <w:t>get a lower bound</w:t>
      </w:r>
      <w:r w:rsidRPr="000F2F0E">
        <w:rPr>
          <w:sz w:val="10"/>
        </w:rPr>
        <w:t xml:space="preserve"> </w:t>
      </w:r>
      <w:r w:rsidRPr="000F2F0E">
        <w:rPr>
          <w:rStyle w:val="MicroTextChar"/>
          <w:sz w:val="10"/>
        </w:rPr>
        <w:t>more straightforwardly</w:t>
      </w:r>
      <w:r w:rsidRPr="000F2F0E">
        <w:rPr>
          <w:sz w:val="10"/>
        </w:rPr>
        <w:t xml:space="preserve"> </w:t>
      </w:r>
      <w:r w:rsidRPr="001829D9">
        <w:rPr>
          <w:highlight w:val="green"/>
          <w:u w:val="single"/>
        </w:rPr>
        <w:t>by</w:t>
      </w:r>
      <w:r w:rsidRPr="00D0048E">
        <w:rPr>
          <w:u w:val="single"/>
        </w:rPr>
        <w:t xml:space="preserve"> simply </w:t>
      </w:r>
      <w:r w:rsidRPr="001829D9">
        <w:rPr>
          <w:highlight w:val="green"/>
          <w:u w:val="single"/>
        </w:rPr>
        <w:t>counting</w:t>
      </w:r>
      <w:r w:rsidRPr="00D0048E">
        <w:rPr>
          <w:u w:val="single"/>
        </w:rPr>
        <w:t xml:space="preserve"> the number or </w:t>
      </w:r>
      <w:r w:rsidRPr="001829D9">
        <w:rPr>
          <w:highlight w:val="green"/>
          <w:u w:val="single"/>
        </w:rPr>
        <w:t>stars in our</w:t>
      </w:r>
      <w:r w:rsidRPr="00D0048E">
        <w:rPr>
          <w:u w:val="single"/>
        </w:rPr>
        <w:t xml:space="preserve"> galactic </w:t>
      </w:r>
      <w:r w:rsidRPr="001829D9">
        <w:rPr>
          <w:highlight w:val="green"/>
          <w:u w:val="single"/>
        </w:rPr>
        <w:t>supercluster</w:t>
      </w:r>
      <w:r w:rsidRPr="00D0048E">
        <w:rPr>
          <w:u w:val="single"/>
        </w:rPr>
        <w:t xml:space="preserve"> </w:t>
      </w:r>
      <w:r w:rsidRPr="001829D9">
        <w:rPr>
          <w:highlight w:val="green"/>
          <w:u w:val="single"/>
        </w:rPr>
        <w:t>and multiplying</w:t>
      </w:r>
      <w:r w:rsidRPr="00D0048E">
        <w:rPr>
          <w:u w:val="single"/>
        </w:rPr>
        <w:t xml:space="preserve"> this number </w:t>
      </w:r>
      <w:r w:rsidRPr="001829D9">
        <w:rPr>
          <w:highlight w:val="green"/>
          <w:u w:val="single"/>
        </w:rPr>
        <w:t>with the amount of computing power that the resources of each star could be used to generate</w:t>
      </w:r>
      <w:r w:rsidRPr="003F6A30">
        <w:rPr>
          <w:u w:val="single"/>
        </w:rPr>
        <w:t xml:space="preserve"> using technologies for whose feasibility a strong case has already been made. We can then divide this total with the estimated amount of computing power needed to simulate one human life.</w:t>
      </w:r>
      <w:r w:rsidRPr="003F6A30">
        <w:rPr>
          <w:sz w:val="10"/>
        </w:rPr>
        <w:t xml:space="preserve"> </w:t>
      </w:r>
      <w:r w:rsidRPr="003F6A30">
        <w:rPr>
          <w:rStyle w:val="MicroTextChar"/>
          <w:sz w:val="10"/>
        </w:rPr>
        <w:t>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w:t>
      </w:r>
      <w:r w:rsidRPr="000F2F0E">
        <w:rPr>
          <w:rStyle w:val="MicroTextChar"/>
          <w:sz w:val="10"/>
        </w:rPr>
        <w:t xml:space="preserve"> it follows that</w:t>
      </w:r>
      <w:r w:rsidRPr="000F2F0E">
        <w:rPr>
          <w:sz w:val="10"/>
        </w:rPr>
        <w:t xml:space="preserve"> </w:t>
      </w:r>
      <w:r w:rsidRPr="00D0048E">
        <w:rPr>
          <w:u w:val="single"/>
        </w:rPr>
        <w:t xml:space="preserve">the potential for </w:t>
      </w:r>
      <w:r w:rsidRPr="001829D9">
        <w:rPr>
          <w:highlight w:val="green"/>
          <w:u w:val="single"/>
        </w:rPr>
        <w:t>approximately 10^38 human lives is lost every century that colonization</w:t>
      </w:r>
      <w:r w:rsidRPr="00D0048E">
        <w:rPr>
          <w:u w:val="single"/>
        </w:rPr>
        <w:t xml:space="preserve"> of our local supercluster </w:t>
      </w:r>
      <w:r w:rsidRPr="001829D9">
        <w:rPr>
          <w:highlight w:val="green"/>
          <w:u w:val="single"/>
        </w:rPr>
        <w:t>is delayed</w:t>
      </w:r>
      <w:r w:rsidRPr="00D0048E">
        <w:rPr>
          <w:u w:val="single"/>
        </w:rPr>
        <w:t xml:space="preserve">; </w:t>
      </w:r>
      <w:r w:rsidRPr="001829D9">
        <w:rPr>
          <w:highlight w:val="green"/>
          <w:u w:val="single"/>
        </w:rPr>
        <w:t>or</w:t>
      </w:r>
      <w:r w:rsidRPr="00D0048E">
        <w:rPr>
          <w:u w:val="single"/>
        </w:rPr>
        <w:t xml:space="preserve"> equivalently, about </w:t>
      </w:r>
      <w:r w:rsidRPr="001829D9">
        <w:rPr>
          <w:highlight w:val="green"/>
          <w:u w:val="single"/>
        </w:rPr>
        <w:t>10^31</w:t>
      </w:r>
      <w:r w:rsidRPr="00D0048E">
        <w:rPr>
          <w:u w:val="single"/>
        </w:rPr>
        <w:t xml:space="preserve"> potential human </w:t>
      </w:r>
      <w:r w:rsidRPr="001829D9">
        <w:rPr>
          <w:highlight w:val="green"/>
          <w:u w:val="single"/>
        </w:rPr>
        <w:t>lives per second</w:t>
      </w:r>
      <w:r w:rsidRPr="00D0048E">
        <w:rPr>
          <w:u w:val="single"/>
        </w:rPr>
        <w:t>.</w:t>
      </w:r>
      <w:r w:rsidRPr="000F2F0E">
        <w:rPr>
          <w:sz w:val="10"/>
        </w:rPr>
        <w:t xml:space="preserve"> </w:t>
      </w:r>
      <w:r w:rsidRPr="000F2F0E">
        <w:rPr>
          <w:rStyle w:val="MicroTextChar"/>
          <w:sz w:val="10"/>
        </w:rPr>
        <w:t xml:space="preserve">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w:t>
      </w:r>
      <w:r w:rsidRPr="003F6A30">
        <w:rPr>
          <w:rStyle w:val="MicroTextChar"/>
          <w:sz w:val="10"/>
        </w:rPr>
        <w:t xml:space="preserve">of delayed colonization. What matters for present purposes is not the exact numbers but the fact that they are huge. </w:t>
      </w:r>
      <w:r w:rsidRPr="003F6A30">
        <w:rPr>
          <w:u w:val="single"/>
        </w:rPr>
        <w:t xml:space="preserve">Even with the most conservative estimate, assuming a biological implementation of all persons, the </w:t>
      </w:r>
      <w:r w:rsidRPr="001829D9">
        <w:rPr>
          <w:highlight w:val="green"/>
          <w:u w:val="single"/>
        </w:rPr>
        <w:t xml:space="preserve">potential for </w:t>
      </w:r>
      <w:r w:rsidRPr="001829D9">
        <w:rPr>
          <w:rStyle w:val="Emphasis"/>
          <w:highlight w:val="green"/>
        </w:rPr>
        <w:t>one hundred trillion</w:t>
      </w:r>
      <w:r w:rsidRPr="00D0048E">
        <w:rPr>
          <w:u w:val="single"/>
        </w:rPr>
        <w:t xml:space="preserve"> potential </w:t>
      </w:r>
      <w:r w:rsidRPr="001829D9">
        <w:rPr>
          <w:rStyle w:val="Emphasis"/>
          <w:highlight w:val="green"/>
        </w:rPr>
        <w:t>human beings</w:t>
      </w:r>
      <w:r w:rsidRPr="001829D9">
        <w:rPr>
          <w:highlight w:val="green"/>
          <w:u w:val="single"/>
        </w:rPr>
        <w:t xml:space="preserve"> is lost</w:t>
      </w:r>
      <w:r w:rsidRPr="00D0048E">
        <w:rPr>
          <w:u w:val="single"/>
        </w:rPr>
        <w:t xml:space="preserve"> for every second of postponement of colonization of our supercluster.</w:t>
      </w:r>
      <w:r w:rsidRPr="000F2F0E">
        <w:rPr>
          <w:sz w:val="10"/>
        </w:rPr>
        <w:t>[6]</w:t>
      </w:r>
    </w:p>
    <w:p w14:paraId="23944354" w14:textId="77777777" w:rsidR="00B6092C" w:rsidRPr="00D86743" w:rsidRDefault="00B6092C" w:rsidP="00B6092C"/>
    <w:p w14:paraId="0DA5F422" w14:textId="77777777" w:rsidR="00B6092C" w:rsidRPr="00B6092C" w:rsidRDefault="00B6092C" w:rsidP="00B6092C"/>
    <w:p w14:paraId="0C5BD29A" w14:textId="3EDED305" w:rsidR="00A95652" w:rsidRDefault="00511AA5" w:rsidP="00511AA5">
      <w:pPr>
        <w:pStyle w:val="Heading3"/>
      </w:pPr>
      <w:r>
        <w:t>Adv 2</w:t>
      </w:r>
    </w:p>
    <w:p w14:paraId="63B7B94E" w14:textId="1A4CD19C" w:rsidR="00511AA5" w:rsidRDefault="00511AA5" w:rsidP="00511AA5"/>
    <w:p w14:paraId="10121335" w14:textId="347DD5CB" w:rsidR="00511AA5" w:rsidRDefault="00511AA5" w:rsidP="00511AA5">
      <w:pPr>
        <w:pStyle w:val="Heading4"/>
      </w:pPr>
      <w:r>
        <w:t xml:space="preserve">Hasn’t launched any still </w:t>
      </w:r>
      <w:proofErr w:type="gramStart"/>
      <w:r>
        <w:t>awaiting</w:t>
      </w:r>
      <w:proofErr w:type="gramEnd"/>
      <w:r>
        <w:t xml:space="preserve"> for approval LMAO – our </w:t>
      </w:r>
      <w:proofErr w:type="spellStart"/>
      <w:r>
        <w:t>ev</w:t>
      </w:r>
      <w:proofErr w:type="spellEnd"/>
      <w:r>
        <w:t xml:space="preserve"> is specific</w:t>
      </w:r>
      <w:r w:rsidR="00B6092C">
        <w:t xml:space="preserve"> and new</w:t>
      </w:r>
    </w:p>
    <w:p w14:paraId="10D256ED" w14:textId="55B2D8F5" w:rsidR="00511AA5" w:rsidRDefault="00511AA5" w:rsidP="00511AA5">
      <w:proofErr w:type="spellStart"/>
      <w:r w:rsidRPr="00511AA5">
        <w:rPr>
          <w:rStyle w:val="Style13ptBold"/>
        </w:rPr>
        <w:t>Grush</w:t>
      </w:r>
      <w:proofErr w:type="spellEnd"/>
      <w:r w:rsidRPr="00511AA5">
        <w:rPr>
          <w:rStyle w:val="Style13ptBold"/>
        </w:rPr>
        <w:t xml:space="preserve"> 2/11</w:t>
      </w:r>
      <w:r>
        <w:t xml:space="preserve"> – [</w:t>
      </w:r>
      <w:proofErr w:type="spellStart"/>
      <w:r>
        <w:t>Grush</w:t>
      </w:r>
      <w:proofErr w:type="spellEnd"/>
      <w:r>
        <w:t>, Loren. “</w:t>
      </w:r>
      <w:r w:rsidRPr="00511AA5">
        <w:t>Elon Musk is hopeful Texas site will clear approval for Starship’s first orbital launch</w:t>
      </w:r>
      <w:r>
        <w:t xml:space="preserve">”. </w:t>
      </w:r>
      <w:hyperlink r:id="rId35" w:history="1">
        <w:r w:rsidRPr="003A563E">
          <w:rPr>
            <w:rStyle w:val="Hyperlink"/>
          </w:rPr>
          <w:t>https://www.theverge.com/2022/2/11/22927706/elon-musk-spacex-starship-update-boca-chica-texas</w:t>
        </w:r>
      </w:hyperlink>
      <w:r>
        <w:t xml:space="preserve">. The Verge. 11 Feb 2022. Accessed 12 Feb 2022.] </w:t>
      </w:r>
      <w:proofErr w:type="spellStart"/>
      <w:r>
        <w:t>a^c</w:t>
      </w:r>
      <w:proofErr w:type="spellEnd"/>
      <w:r>
        <w:t xml:space="preserve"> </w:t>
      </w:r>
    </w:p>
    <w:p w14:paraId="493A1B6D" w14:textId="481E9290" w:rsidR="00511AA5" w:rsidRPr="00B6092C" w:rsidRDefault="00511AA5" w:rsidP="00511AA5">
      <w:pPr>
        <w:rPr>
          <w:sz w:val="16"/>
        </w:rPr>
      </w:pPr>
      <w:r w:rsidRPr="00511AA5">
        <w:rPr>
          <w:rStyle w:val="Emphasis"/>
        </w:rPr>
        <w:t xml:space="preserve">Perhaps the </w:t>
      </w:r>
      <w:r w:rsidRPr="00511AA5">
        <w:rPr>
          <w:rStyle w:val="Emphasis"/>
          <w:highlight w:val="yellow"/>
        </w:rPr>
        <w:t>biggest topic</w:t>
      </w:r>
      <w:r w:rsidRPr="00B6092C">
        <w:rPr>
          <w:sz w:val="16"/>
        </w:rPr>
        <w:t xml:space="preserve"> that journalists wanted to know about </w:t>
      </w:r>
      <w:r w:rsidRPr="00511AA5">
        <w:rPr>
          <w:rStyle w:val="Emphasis"/>
        </w:rPr>
        <w:t xml:space="preserve">was </w:t>
      </w:r>
      <w:r w:rsidRPr="00511AA5">
        <w:rPr>
          <w:rStyle w:val="Emphasis"/>
          <w:highlight w:val="yellow"/>
        </w:rPr>
        <w:t>where Space</w:t>
      </w:r>
      <w:r w:rsidRPr="00511AA5">
        <w:rPr>
          <w:rStyle w:val="Emphasis"/>
        </w:rPr>
        <w:t xml:space="preserve">X </w:t>
      </w:r>
      <w:r w:rsidRPr="00511AA5">
        <w:rPr>
          <w:rStyle w:val="Emphasis"/>
          <w:highlight w:val="yellow"/>
        </w:rPr>
        <w:t>stood in</w:t>
      </w:r>
      <w:r w:rsidRPr="00511AA5">
        <w:rPr>
          <w:rStyle w:val="Emphasis"/>
        </w:rPr>
        <w:t xml:space="preserve"> getting its </w:t>
      </w:r>
      <w:r w:rsidRPr="00511AA5">
        <w:rPr>
          <w:rStyle w:val="Emphasis"/>
          <w:highlight w:val="yellow"/>
        </w:rPr>
        <w:t>launch license from the FAA</w:t>
      </w:r>
      <w:r w:rsidRPr="00B6092C">
        <w:rPr>
          <w:sz w:val="16"/>
        </w:rPr>
        <w:t xml:space="preserve">. The </w:t>
      </w:r>
      <w:r w:rsidRPr="00511AA5">
        <w:rPr>
          <w:rStyle w:val="Emphasis"/>
          <w:highlight w:val="yellow"/>
        </w:rPr>
        <w:t>FAA is currently deciding</w:t>
      </w:r>
      <w:r w:rsidRPr="00511AA5">
        <w:rPr>
          <w:rStyle w:val="Emphasis"/>
        </w:rPr>
        <w:t xml:space="preserve"> </w:t>
      </w:r>
      <w:r w:rsidRPr="00511AA5">
        <w:rPr>
          <w:rStyle w:val="Emphasis"/>
          <w:highlight w:val="yellow"/>
        </w:rPr>
        <w:t>whether</w:t>
      </w:r>
      <w:r w:rsidRPr="00511AA5">
        <w:rPr>
          <w:rStyle w:val="Emphasis"/>
        </w:rPr>
        <w:t xml:space="preserve"> </w:t>
      </w:r>
      <w:r w:rsidRPr="00511AA5">
        <w:rPr>
          <w:rStyle w:val="Emphasis"/>
          <w:highlight w:val="yellow"/>
        </w:rPr>
        <w:t>to grant SpaceX approval</w:t>
      </w:r>
      <w:r w:rsidRPr="00511AA5">
        <w:rPr>
          <w:rStyle w:val="Emphasis"/>
        </w:rPr>
        <w:t xml:space="preserve"> to launch Starship out of Boca Chica</w:t>
      </w:r>
      <w:r w:rsidRPr="00B6092C">
        <w:rPr>
          <w:sz w:val="16"/>
        </w:rPr>
        <w:t>, as the agency is responsible for ensuring that launches to orbit do not pose a hazard to uninvolved people or property. While the approval process has been highly polarizing, with some environmentalists contending that the FAA needs to conduct a more in-depth review of Starship’s impacts on the surrounding area, Musk indicated that he thought the decision would go in SpaceX’s favor. “We don’t have a ton of insight into the way things stand with the FAA,” Musk said. “We have gotten sort of a rough indication that there may be an approval in March.”</w:t>
      </w:r>
    </w:p>
    <w:p w14:paraId="652B8A82" w14:textId="77777777" w:rsidR="00B6092C" w:rsidRDefault="00B6092C" w:rsidP="00B6092C">
      <w:pPr>
        <w:pStyle w:val="Heading4"/>
      </w:pPr>
      <w:r>
        <w:t xml:space="preserve">1] No climate impact </w:t>
      </w:r>
    </w:p>
    <w:p w14:paraId="526D914A" w14:textId="77777777" w:rsidR="00B6092C" w:rsidRDefault="00B6092C" w:rsidP="00B6092C">
      <w:proofErr w:type="spellStart"/>
      <w:r w:rsidRPr="00F80B14">
        <w:rPr>
          <w:rStyle w:val="Style13ptBold"/>
        </w:rPr>
        <w:t>Zycher</w:t>
      </w:r>
      <w:proofErr w:type="spellEnd"/>
      <w:r w:rsidRPr="00F80B14">
        <w:rPr>
          <w:rStyle w:val="Style13ptBold"/>
        </w:rPr>
        <w:t xml:space="preserve"> 21</w:t>
      </w:r>
      <w:r>
        <w:t xml:space="preserve"> --- Benjamin </w:t>
      </w:r>
      <w:proofErr w:type="spellStart"/>
      <w:r>
        <w:t>Zycher</w:t>
      </w:r>
      <w:proofErr w:type="spellEnd"/>
      <w:r>
        <w:t xml:space="preserve"> is a resident scholar at the American Enterprise Institute, doctorate in economics from UCLA, a </w:t>
      </w:r>
      <w:proofErr w:type="gramStart"/>
      <w:r>
        <w:t>Master in Public Policy</w:t>
      </w:r>
      <w:proofErr w:type="gramEnd"/>
      <w:r>
        <w:t xml:space="preserve"> from the University of California, Berkeley, and a Bachelor of Arts in political science from UCLA, “The Case for Climate-Change Realism”, National Affairs, Summer 2021, https://www.nationalaffairs.com/publications/detail/the-case-for-climate-change-realism</w:t>
      </w:r>
    </w:p>
    <w:p w14:paraId="506BAB95" w14:textId="77777777" w:rsidR="00B6092C" w:rsidRPr="00F80B14" w:rsidRDefault="00B6092C" w:rsidP="00B6092C">
      <w:pPr>
        <w:rPr>
          <w:rStyle w:val="StyleUnderline"/>
        </w:rPr>
      </w:pPr>
      <w:r w:rsidRPr="00F80B14">
        <w:rPr>
          <w:rStyle w:val="StyleUnderline"/>
        </w:rPr>
        <w:t>Beyond</w:t>
      </w:r>
      <w:r w:rsidRPr="00F80B14">
        <w:rPr>
          <w:sz w:val="16"/>
        </w:rPr>
        <w:t xml:space="preserve"> exhibiting </w:t>
      </w:r>
      <w:r w:rsidRPr="00F80B14">
        <w:rPr>
          <w:rStyle w:val="StyleUnderline"/>
        </w:rPr>
        <w:t xml:space="preserve">extreme </w:t>
      </w:r>
      <w:r w:rsidRPr="00C0265A">
        <w:rPr>
          <w:rStyle w:val="StyleUnderline"/>
        </w:rPr>
        <w:t>overconfidence in</w:t>
      </w:r>
      <w:r w:rsidRPr="00C0265A">
        <w:rPr>
          <w:sz w:val="16"/>
        </w:rPr>
        <w:t xml:space="preserve"> a </w:t>
      </w:r>
      <w:r w:rsidRPr="00C0265A">
        <w:rPr>
          <w:rStyle w:val="StyleUnderline"/>
        </w:rPr>
        <w:t>cherry-picked analysis</w:t>
      </w:r>
      <w:r w:rsidRPr="00C0265A">
        <w:rPr>
          <w:sz w:val="16"/>
        </w:rPr>
        <w:t xml:space="preserve"> of climate-change causes, </w:t>
      </w:r>
      <w:r w:rsidRPr="00C0265A">
        <w:rPr>
          <w:rStyle w:val="StyleUnderline"/>
        </w:rPr>
        <w:t>politicians</w:t>
      </w:r>
      <w:r w:rsidRPr="00C0265A">
        <w:rPr>
          <w:sz w:val="16"/>
        </w:rPr>
        <w:t xml:space="preserve"> and activists frequently </w:t>
      </w:r>
      <w:r w:rsidRPr="00C0265A">
        <w:rPr>
          <w:rStyle w:val="StyleUnderline"/>
        </w:rPr>
        <w:t>ground their alarmism in frightening</w:t>
      </w:r>
      <w:r w:rsidRPr="00F80B14">
        <w:rPr>
          <w:rStyle w:val="StyleUnderline"/>
        </w:rPr>
        <w:t xml:space="preserve"> predictions about </w:t>
      </w:r>
      <w:r w:rsidRPr="00E804F4">
        <w:rPr>
          <w:rStyle w:val="StyleUnderline"/>
          <w:highlight w:val="green"/>
        </w:rPr>
        <w:t>consequences</w:t>
      </w:r>
      <w:r w:rsidRPr="00F80B14">
        <w:rPr>
          <w:rStyle w:val="StyleUnderline"/>
        </w:rPr>
        <w:t xml:space="preserve"> that </w:t>
      </w:r>
      <w:r w:rsidRPr="00E804F4">
        <w:rPr>
          <w:rStyle w:val="StyleUnderline"/>
          <w:highlight w:val="green"/>
        </w:rPr>
        <w:t>are</w:t>
      </w:r>
      <w:r w:rsidRPr="00F80B14">
        <w:rPr>
          <w:sz w:val="16"/>
        </w:rPr>
        <w:t xml:space="preserve"> likewise </w:t>
      </w:r>
      <w:r w:rsidRPr="00E804F4">
        <w:rPr>
          <w:rStyle w:val="Emphasis"/>
          <w:highlight w:val="green"/>
        </w:rPr>
        <w:t>far from certain</w:t>
      </w:r>
      <w:r w:rsidRPr="00F80B14">
        <w:rPr>
          <w:rStyle w:val="Emphasis"/>
        </w:rPr>
        <w:t>.</w:t>
      </w:r>
      <w:r w:rsidRPr="00F80B14">
        <w:rPr>
          <w:sz w:val="16"/>
        </w:rPr>
        <w:t xml:space="preserve"> This is not only true within the very new (and still quite unreliable) field of predictive climate science; it is true even in the context of ongoing climate phenomena. Indeed, politicians and </w:t>
      </w:r>
      <w:r w:rsidRPr="00F80B14">
        <w:rPr>
          <w:rStyle w:val="StyleUnderline"/>
        </w:rPr>
        <w:t>journalists frequently characterize dramatic</w:t>
      </w:r>
      <w:r w:rsidRPr="00F80B14">
        <w:rPr>
          <w:sz w:val="16"/>
        </w:rPr>
        <w:t xml:space="preserve"> or unusual </w:t>
      </w:r>
      <w:r w:rsidRPr="00F80B14">
        <w:rPr>
          <w:rStyle w:val="StyleUnderline"/>
        </w:rPr>
        <w:t>climate phenomena as the product of anthropogenic climate change, yet there is little evidence to support those claims</w:t>
      </w:r>
    </w:p>
    <w:p w14:paraId="4DA25BF4" w14:textId="77777777" w:rsidR="00B6092C" w:rsidRPr="00F80B14" w:rsidRDefault="00B6092C" w:rsidP="00B6092C">
      <w:pPr>
        <w:rPr>
          <w:rStyle w:val="StyleUnderline"/>
        </w:rPr>
      </w:pPr>
      <w:r w:rsidRPr="00F80B14">
        <w:rPr>
          <w:sz w:val="16"/>
        </w:rPr>
        <w:t xml:space="preserve">For one thing, </w:t>
      </w:r>
      <w:r w:rsidRPr="00E804F4">
        <w:rPr>
          <w:rStyle w:val="StyleUnderline"/>
          <w:highlight w:val="green"/>
        </w:rPr>
        <w:t>there is no</w:t>
      </w:r>
      <w:r w:rsidRPr="00F80B14">
        <w:rPr>
          <w:rStyle w:val="StyleUnderline"/>
        </w:rPr>
        <w:t xml:space="preserve"> observable </w:t>
      </w:r>
      <w:r w:rsidRPr="00E804F4">
        <w:rPr>
          <w:rStyle w:val="StyleUnderline"/>
          <w:highlight w:val="green"/>
        </w:rPr>
        <w:t xml:space="preserve">upward trend </w:t>
      </w:r>
      <w:r w:rsidRPr="00AF7757">
        <w:rPr>
          <w:rStyle w:val="StyleUnderline"/>
        </w:rPr>
        <w:t>in the</w:t>
      </w:r>
      <w:r w:rsidRPr="00F80B14">
        <w:rPr>
          <w:rStyle w:val="StyleUnderline"/>
        </w:rPr>
        <w:t xml:space="preserve"> number of "</w:t>
      </w:r>
      <w:r w:rsidRPr="00E804F4">
        <w:rPr>
          <w:rStyle w:val="StyleUnderline"/>
          <w:highlight w:val="green"/>
        </w:rPr>
        <w:t>hot" days</w:t>
      </w:r>
      <w:r w:rsidRPr="00F80B14">
        <w:rPr>
          <w:rStyle w:val="StyleUnderline"/>
        </w:rPr>
        <w:t xml:space="preserve"> </w:t>
      </w:r>
      <w:r w:rsidRPr="00F80B14">
        <w:rPr>
          <w:sz w:val="16"/>
        </w:rPr>
        <w:t xml:space="preserve">between 1895 and 2017; 11 of the 12 years with the highest number of such days occurred before 1960. </w:t>
      </w:r>
      <w:r w:rsidRPr="00F80B14">
        <w:rPr>
          <w:rStyle w:val="StyleUnderline"/>
        </w:rPr>
        <w:t xml:space="preserve">Since 2005, </w:t>
      </w:r>
      <w:r w:rsidRPr="00E804F4">
        <w:rPr>
          <w:rStyle w:val="StyleUnderline"/>
          <w:highlight w:val="green"/>
        </w:rPr>
        <w:t>NOAA</w:t>
      </w:r>
      <w:r w:rsidRPr="00F80B14">
        <w:rPr>
          <w:rStyle w:val="StyleUnderline"/>
        </w:rPr>
        <w:t xml:space="preserve"> has maintained the U.S. Climate Reference Network</w:t>
      </w:r>
      <w:r w:rsidRPr="00F80B14">
        <w:rPr>
          <w:sz w:val="16"/>
        </w:rPr>
        <w:t xml:space="preserve">, comprising 114 meticulously maintained temperature stations spaced </w:t>
      </w:r>
      <w:proofErr w:type="gramStart"/>
      <w:r w:rsidRPr="00F80B14">
        <w:rPr>
          <w:sz w:val="16"/>
        </w:rPr>
        <w:t>more or less uniformly</w:t>
      </w:r>
      <w:proofErr w:type="gramEnd"/>
      <w:r w:rsidRPr="00F80B14">
        <w:rPr>
          <w:sz w:val="16"/>
        </w:rPr>
        <w:t xml:space="preserve"> across the lower 48 states, along with 21 stations in Alaska and two stations in Hawaii. They are placed to avoid heat-island effects and other such distortions as much as possible. </w:t>
      </w:r>
      <w:r w:rsidRPr="00F80B14">
        <w:rPr>
          <w:rStyle w:val="StyleUnderline"/>
        </w:rPr>
        <w:t xml:space="preserve">The reported </w:t>
      </w:r>
      <w:r w:rsidRPr="00E804F4">
        <w:rPr>
          <w:rStyle w:val="StyleUnderline"/>
          <w:highlight w:val="green"/>
        </w:rPr>
        <w:t xml:space="preserve">data show </w:t>
      </w:r>
      <w:r w:rsidRPr="00E804F4">
        <w:rPr>
          <w:rStyle w:val="Emphasis"/>
          <w:highlight w:val="green"/>
        </w:rPr>
        <w:t>no increase</w:t>
      </w:r>
      <w:r w:rsidRPr="00E804F4">
        <w:rPr>
          <w:sz w:val="16"/>
          <w:highlight w:val="green"/>
        </w:rPr>
        <w:t xml:space="preserve"> </w:t>
      </w:r>
      <w:r w:rsidRPr="00E804F4">
        <w:rPr>
          <w:rStyle w:val="StyleUnderline"/>
          <w:highlight w:val="green"/>
        </w:rPr>
        <w:t>in average temperatures</w:t>
      </w:r>
      <w:r w:rsidRPr="00F80B14">
        <w:rPr>
          <w:rStyle w:val="StyleUnderline"/>
        </w:rPr>
        <w:t xml:space="preserve"> over the available 2005-2020 period.</w:t>
      </w:r>
      <w:r w:rsidRPr="00F80B14">
        <w:rPr>
          <w:sz w:val="16"/>
        </w:rPr>
        <w:t xml:space="preserve"> In addition, </w:t>
      </w:r>
      <w:r w:rsidRPr="00F80B14">
        <w:rPr>
          <w:rStyle w:val="StyleUnderline"/>
        </w:rPr>
        <w:t xml:space="preserve">a recent </w:t>
      </w:r>
      <w:r w:rsidRPr="00E804F4">
        <w:rPr>
          <w:rStyle w:val="StyleUnderline"/>
          <w:highlight w:val="green"/>
        </w:rPr>
        <w:t>reconstruction of global temp</w:t>
      </w:r>
      <w:r w:rsidRPr="00F80B14">
        <w:rPr>
          <w:rStyle w:val="StyleUnderline"/>
        </w:rPr>
        <w:t xml:space="preserve">eratures </w:t>
      </w:r>
      <w:r w:rsidRPr="00E804F4">
        <w:rPr>
          <w:rStyle w:val="StyleUnderline"/>
          <w:highlight w:val="green"/>
        </w:rPr>
        <w:t>over</w:t>
      </w:r>
      <w:r w:rsidRPr="00F80B14">
        <w:rPr>
          <w:rStyle w:val="StyleUnderline"/>
        </w:rPr>
        <w:t xml:space="preserve"> the past </w:t>
      </w:r>
      <w:r w:rsidRPr="00E804F4">
        <w:rPr>
          <w:rStyle w:val="Emphasis"/>
          <w:highlight w:val="green"/>
        </w:rPr>
        <w:t>1 million years</w:t>
      </w:r>
      <w:r w:rsidRPr="00F80B14">
        <w:rPr>
          <w:sz w:val="16"/>
        </w:rPr>
        <w:t> — created using data from ice-sheet formations — </w:t>
      </w:r>
      <w:r w:rsidRPr="00E804F4">
        <w:rPr>
          <w:rStyle w:val="StyleUnderline"/>
          <w:highlight w:val="green"/>
        </w:rPr>
        <w:t>shows</w:t>
      </w:r>
      <w:r w:rsidRPr="00F80B14">
        <w:rPr>
          <w:rStyle w:val="StyleUnderline"/>
        </w:rPr>
        <w:t xml:space="preserve"> that there is </w:t>
      </w:r>
      <w:r w:rsidRPr="00E804F4">
        <w:rPr>
          <w:rStyle w:val="Emphasis"/>
          <w:highlight w:val="green"/>
        </w:rPr>
        <w:t>nothing unusual</w:t>
      </w:r>
      <w:r w:rsidRPr="00F80B14">
        <w:rPr>
          <w:rStyle w:val="StyleUnderline"/>
        </w:rPr>
        <w:t xml:space="preserve"> about the current warm period.</w:t>
      </w:r>
    </w:p>
    <w:p w14:paraId="68AE7DE6" w14:textId="77777777" w:rsidR="00B6092C" w:rsidRPr="00F80B14" w:rsidRDefault="00B6092C" w:rsidP="00B6092C">
      <w:pPr>
        <w:rPr>
          <w:sz w:val="16"/>
        </w:rPr>
      </w:pPr>
      <w:r w:rsidRPr="00F80B14">
        <w:rPr>
          <w:sz w:val="16"/>
        </w:rPr>
        <w:t xml:space="preserve">Rising sea levels are another frequently cited example of impending climate crisis. And yet </w:t>
      </w:r>
      <w:r w:rsidRPr="00E804F4">
        <w:rPr>
          <w:rStyle w:val="StyleUnderline"/>
          <w:highlight w:val="green"/>
        </w:rPr>
        <w:t>sea levels</w:t>
      </w:r>
      <w:r w:rsidRPr="00F80B14">
        <w:rPr>
          <w:rStyle w:val="StyleUnderline"/>
        </w:rPr>
        <w:t xml:space="preserve"> have been </w:t>
      </w:r>
      <w:r w:rsidRPr="00E804F4">
        <w:rPr>
          <w:rStyle w:val="StyleUnderline"/>
          <w:highlight w:val="green"/>
        </w:rPr>
        <w:t>rising</w:t>
      </w:r>
      <w:r w:rsidRPr="00F80B14">
        <w:rPr>
          <w:rStyle w:val="StyleUnderline"/>
        </w:rPr>
        <w:t xml:space="preserve"> since at least the mid-19th century</w:t>
      </w:r>
      <w:r w:rsidRPr="00F80B14">
        <w:rPr>
          <w:sz w:val="16"/>
        </w:rPr>
        <w:t>. This rise is tied closely with the end of the Little Ice Age that occurred not long before, which led to a rise in global temperatures, some melting of sea ice, and a thermal expansion of sea water. There is some evidence showing an acceleration in sea-level rise beginning in the early 1990s: Satellite measurements of sea levels began in 1992 and show a sea-level rise of about 3.2 millimeters per year between 1993 and 2010. Before 1992, when sea levels were measured with tidal gauges, the data showed an increase of about 1.7 millimeters per year on average from 1901 to 1990.</w:t>
      </w:r>
    </w:p>
    <w:p w14:paraId="0920CDBB" w14:textId="77777777" w:rsidR="00B6092C" w:rsidRPr="00F80B14" w:rsidRDefault="00B6092C" w:rsidP="00B6092C">
      <w:pPr>
        <w:rPr>
          <w:sz w:val="16"/>
        </w:rPr>
      </w:pPr>
      <w:r w:rsidRPr="00F80B14">
        <w:rPr>
          <w:sz w:val="16"/>
        </w:rPr>
        <w:t xml:space="preserve">But because the </w:t>
      </w:r>
      <w:r w:rsidRPr="00F80B14">
        <w:rPr>
          <w:rStyle w:val="StyleUnderline"/>
        </w:rPr>
        <w:t>datasets are from two different sources</w:t>
      </w:r>
      <w:r w:rsidRPr="00F80B14">
        <w:rPr>
          <w:sz w:val="16"/>
        </w:rPr>
        <w:t xml:space="preserve"> — satellite measurements versus tidal gauges — they are not directly comparable, </w:t>
      </w:r>
      <w:r w:rsidRPr="00F80B14">
        <w:rPr>
          <w:rStyle w:val="StyleUnderline"/>
        </w:rPr>
        <w:t>and</w:t>
      </w:r>
      <w:r w:rsidRPr="00F80B14">
        <w:rPr>
          <w:sz w:val="16"/>
        </w:rPr>
        <w:t xml:space="preserve"> therefore they </w:t>
      </w:r>
      <w:r w:rsidRPr="00E804F4">
        <w:rPr>
          <w:rStyle w:val="StyleUnderline"/>
          <w:highlight w:val="green"/>
        </w:rPr>
        <w:t>cannot be interpreted as showing an acceleration</w:t>
      </w:r>
      <w:r w:rsidRPr="00F80B14">
        <w:rPr>
          <w:rStyle w:val="StyleUnderline"/>
        </w:rPr>
        <w:t xml:space="preserve"> in sea-level rises.</w:t>
      </w:r>
      <w:r w:rsidRPr="00F80B14">
        <w:rPr>
          <w:sz w:val="16"/>
        </w:rPr>
        <w:t xml:space="preserve"> Moreover, the period beginning in 1993 is short in terms of global climate phenomena. Since sea levels have risen at a constant rate, remained constant, or even fallen during similar relatively short periods, inferences drawn from them are problematic. It is of course possible there has been an acceleration in sea-level rise, but even still, it would not be clear whether such a development stemmed primarily from anthropogenic or natural causes; clearly, both processes are relevant.</w:t>
      </w:r>
    </w:p>
    <w:p w14:paraId="4A8124FF" w14:textId="77777777" w:rsidR="00B6092C" w:rsidRPr="00F80B14" w:rsidRDefault="00B6092C" w:rsidP="00B6092C">
      <w:pPr>
        <w:rPr>
          <w:sz w:val="16"/>
        </w:rPr>
      </w:pPr>
      <w:r w:rsidRPr="00F80B14">
        <w:rPr>
          <w:rStyle w:val="StyleUnderline"/>
        </w:rPr>
        <w:t xml:space="preserve">A study of changes in Arctic and </w:t>
      </w:r>
      <w:proofErr w:type="gramStart"/>
      <w:r w:rsidRPr="00F80B14">
        <w:rPr>
          <w:rStyle w:val="StyleUnderline"/>
        </w:rPr>
        <w:t>Antarctic sea</w:t>
      </w:r>
      <w:proofErr w:type="gramEnd"/>
      <w:r w:rsidRPr="00F80B14">
        <w:rPr>
          <w:rStyle w:val="StyleUnderline"/>
        </w:rPr>
        <w:t xml:space="preserve"> ice yields very different inferences</w:t>
      </w:r>
      <w:r w:rsidRPr="00F80B14">
        <w:rPr>
          <w:sz w:val="16"/>
        </w:rPr>
        <w:t xml:space="preserve">. Since 1979, </w:t>
      </w:r>
      <w:proofErr w:type="gramStart"/>
      <w:r w:rsidRPr="00F80B14">
        <w:rPr>
          <w:rStyle w:val="StyleUnderline"/>
        </w:rPr>
        <w:t>Arctic sea</w:t>
      </w:r>
      <w:proofErr w:type="gramEnd"/>
      <w:r w:rsidRPr="00F80B14">
        <w:rPr>
          <w:rStyle w:val="StyleUnderline"/>
        </w:rPr>
        <w:t xml:space="preserve"> ice has declined </w:t>
      </w:r>
      <w:r w:rsidRPr="00F80B14">
        <w:rPr>
          <w:sz w:val="16"/>
        </w:rPr>
        <w:t xml:space="preserve">relative to the 30-year average (again, the degree to which this is the result of anthropogenic factors is not known). </w:t>
      </w:r>
      <w:r w:rsidRPr="00F80B14">
        <w:rPr>
          <w:rStyle w:val="StyleUnderline"/>
        </w:rPr>
        <w:t xml:space="preserve">Meanwhile, </w:t>
      </w:r>
      <w:proofErr w:type="gramStart"/>
      <w:r w:rsidRPr="00E804F4">
        <w:rPr>
          <w:rStyle w:val="StyleUnderline"/>
          <w:highlight w:val="green"/>
        </w:rPr>
        <w:t>Antarctic sea</w:t>
      </w:r>
      <w:proofErr w:type="gramEnd"/>
      <w:r w:rsidRPr="00E804F4">
        <w:rPr>
          <w:rStyle w:val="StyleUnderline"/>
          <w:highlight w:val="green"/>
        </w:rPr>
        <w:t xml:space="preserve"> ice has been </w:t>
      </w:r>
      <w:r w:rsidRPr="00E804F4">
        <w:rPr>
          <w:rStyle w:val="Emphasis"/>
          <w:highlight w:val="green"/>
        </w:rPr>
        <w:t>growing</w:t>
      </w:r>
      <w:r w:rsidRPr="00F80B14">
        <w:rPr>
          <w:rStyle w:val="StyleUnderline"/>
        </w:rPr>
        <w:t xml:space="preserve"> relative</w:t>
      </w:r>
      <w:r w:rsidRPr="00F80B14">
        <w:rPr>
          <w:sz w:val="16"/>
        </w:rPr>
        <w:t xml:space="preserve"> to the 30-year average, and the global sea-ice total has remained roughly constant since 1979.</w:t>
      </w:r>
    </w:p>
    <w:p w14:paraId="57752EF7" w14:textId="77777777" w:rsidR="00B6092C" w:rsidRPr="00F80B14" w:rsidRDefault="00B6092C" w:rsidP="00B6092C">
      <w:pPr>
        <w:rPr>
          <w:sz w:val="16"/>
        </w:rPr>
      </w:pPr>
      <w:r w:rsidRPr="00F80B14">
        <w:rPr>
          <w:sz w:val="16"/>
        </w:rPr>
        <w:t xml:space="preserve">Extreme weather occurrences are likewise used as evidence of an ongoing climate crisis, but again, a study of the available data undercuts that assessment. U.S. </w:t>
      </w:r>
      <w:r w:rsidRPr="00F80B14">
        <w:rPr>
          <w:rStyle w:val="StyleUnderline"/>
        </w:rPr>
        <w:t>tornado activity shows either no increase or a downward trend</w:t>
      </w:r>
      <w:r w:rsidRPr="00F80B14">
        <w:rPr>
          <w:sz w:val="16"/>
        </w:rPr>
        <w:t xml:space="preserve"> since 1954. Data on </w:t>
      </w:r>
      <w:r w:rsidRPr="00F80B14">
        <w:rPr>
          <w:rStyle w:val="StyleUnderline"/>
        </w:rPr>
        <w:t>tropical storms, hurricanes, and accumulated cyclone energy</w:t>
      </w:r>
      <w:r w:rsidRPr="00F80B14">
        <w:rPr>
          <w:sz w:val="16"/>
        </w:rPr>
        <w:t xml:space="preserve"> (a wind-speed index measuring the overall strength of a given hurricane season) </w:t>
      </w:r>
      <w:r w:rsidRPr="00F80B14">
        <w:rPr>
          <w:rStyle w:val="StyleUnderline"/>
        </w:rPr>
        <w:t>reveal little change since satellite measurements of the phenomena began in the early 1970s.</w:t>
      </w:r>
      <w:r w:rsidRPr="00F80B14">
        <w:rPr>
          <w:sz w:val="16"/>
        </w:rPr>
        <w:t xml:space="preserve"> The number of wildfires in the United States shows no upward trend since 1985, and global acreage burned has declined over past decades. The Palmer Drought Severity Index shows no trend since 1895. And the IPCC's Fifth Assessment Report, published in 2014, displays substantial divergence between its discussion of the historical evidence on droughts and the projections on future droughts yielded by its climate models. Simply put, the available data do not support the ubiquitous assertions about the causal link between greenhouse-gas accumulation, temperature change, and extreme weather events and conditions.</w:t>
      </w:r>
    </w:p>
    <w:p w14:paraId="45979BE3" w14:textId="77777777" w:rsidR="00B6092C" w:rsidRPr="00F80B14" w:rsidRDefault="00B6092C" w:rsidP="00B6092C">
      <w:pPr>
        <w:rPr>
          <w:sz w:val="16"/>
        </w:rPr>
      </w:pPr>
      <w:r w:rsidRPr="00F80B14">
        <w:rPr>
          <w:sz w:val="16"/>
        </w:rPr>
        <w:t>Unable to demonstrate that observed climate trends are due to anthropogenic climate change — or even that these events are particularly unusual or concerning — </w:t>
      </w:r>
      <w:r w:rsidRPr="00F80B14">
        <w:rPr>
          <w:rStyle w:val="StyleUnderline"/>
        </w:rPr>
        <w:t xml:space="preserve">climate </w:t>
      </w:r>
      <w:r w:rsidRPr="00C0265A">
        <w:rPr>
          <w:rStyle w:val="StyleUnderline"/>
        </w:rPr>
        <w:t xml:space="preserve">catastrophists will often turn to dire predictions about prospective climate phenomena. The problem with such predictions is that they are almost always generated by </w:t>
      </w:r>
      <w:r w:rsidRPr="00E804F4">
        <w:rPr>
          <w:rStyle w:val="StyleUnderline"/>
          <w:highlight w:val="green"/>
        </w:rPr>
        <w:t>climate models</w:t>
      </w:r>
      <w:r w:rsidRPr="00C0265A">
        <w:rPr>
          <w:rStyle w:val="StyleUnderline"/>
        </w:rPr>
        <w:t xml:space="preserve"> driven by highly complex sets of assumptions about which there is </w:t>
      </w:r>
      <w:r w:rsidRPr="00C0265A">
        <w:rPr>
          <w:rStyle w:val="Emphasis"/>
        </w:rPr>
        <w:t>significant dispute</w:t>
      </w:r>
      <w:r w:rsidRPr="00C0265A">
        <w:rPr>
          <w:sz w:val="16"/>
        </w:rPr>
        <w:t xml:space="preserve">. Worse, </w:t>
      </w:r>
      <w:r w:rsidRPr="00C0265A">
        <w:rPr>
          <w:rStyle w:val="StyleUnderline"/>
        </w:rPr>
        <w:t xml:space="preserve">these models </w:t>
      </w:r>
      <w:r w:rsidRPr="00E804F4">
        <w:rPr>
          <w:rStyle w:val="StyleUnderline"/>
          <w:highlight w:val="green"/>
        </w:rPr>
        <w:t>are notorious for failing</w:t>
      </w:r>
      <w:r w:rsidRPr="00C0265A">
        <w:rPr>
          <w:rStyle w:val="StyleUnderline"/>
        </w:rPr>
        <w:t xml:space="preserve"> to accurately predict already documented</w:t>
      </w:r>
      <w:r w:rsidRPr="00F80B14">
        <w:rPr>
          <w:rStyle w:val="StyleUnderline"/>
        </w:rPr>
        <w:t xml:space="preserve"> changes</w:t>
      </w:r>
      <w:r w:rsidRPr="00F80B14">
        <w:rPr>
          <w:sz w:val="16"/>
        </w:rPr>
        <w:t xml:space="preserve"> in climate. As climatologist Patrick Michaels of the Competitive Enterprise Institute notes:</w:t>
      </w:r>
    </w:p>
    <w:p w14:paraId="64442B5B" w14:textId="77777777" w:rsidR="00B6092C" w:rsidRPr="00F80B14" w:rsidRDefault="00B6092C" w:rsidP="00B6092C">
      <w:pPr>
        <w:rPr>
          <w:sz w:val="16"/>
        </w:rPr>
      </w:pPr>
      <w:r w:rsidRPr="00F80B14">
        <w:rPr>
          <w:rStyle w:val="StyleUnderline"/>
        </w:rPr>
        <w:t>During all periods</w:t>
      </w:r>
      <w:r w:rsidRPr="00F80B14">
        <w:rPr>
          <w:sz w:val="16"/>
        </w:rPr>
        <w:t xml:space="preserve"> from 10 years (2006-2015) to 65 (1951-2015) years in length, </w:t>
      </w:r>
      <w:r w:rsidRPr="00E804F4">
        <w:rPr>
          <w:rStyle w:val="StyleUnderline"/>
          <w:highlight w:val="green"/>
        </w:rPr>
        <w:t xml:space="preserve">the observed </w:t>
      </w:r>
      <w:r w:rsidRPr="00C0265A">
        <w:rPr>
          <w:rStyle w:val="StyleUnderline"/>
        </w:rPr>
        <w:t>temperature</w:t>
      </w:r>
      <w:r w:rsidRPr="00F80B14">
        <w:rPr>
          <w:rStyle w:val="StyleUnderline"/>
        </w:rPr>
        <w:t xml:space="preserve"> </w:t>
      </w:r>
      <w:r w:rsidRPr="00E804F4">
        <w:rPr>
          <w:rStyle w:val="StyleUnderline"/>
          <w:highlight w:val="green"/>
        </w:rPr>
        <w:t xml:space="preserve">trend lies in the </w:t>
      </w:r>
      <w:r w:rsidRPr="00E804F4">
        <w:rPr>
          <w:rStyle w:val="Emphasis"/>
          <w:highlight w:val="green"/>
        </w:rPr>
        <w:t>lower half</w:t>
      </w:r>
      <w:r w:rsidRPr="00E804F4">
        <w:rPr>
          <w:rStyle w:val="StyleUnderline"/>
          <w:highlight w:val="green"/>
        </w:rPr>
        <w:t xml:space="preserve"> of the</w:t>
      </w:r>
      <w:r w:rsidRPr="00F80B14">
        <w:rPr>
          <w:rStyle w:val="StyleUnderline"/>
        </w:rPr>
        <w:t xml:space="preserve"> collection of climate model </w:t>
      </w:r>
      <w:r w:rsidRPr="00E804F4">
        <w:rPr>
          <w:rStyle w:val="StyleUnderline"/>
          <w:highlight w:val="green"/>
        </w:rPr>
        <w:t>simulations</w:t>
      </w:r>
      <w:r w:rsidRPr="00F80B14">
        <w:rPr>
          <w:sz w:val="16"/>
        </w:rPr>
        <w:t xml:space="preserve">, and for several periods it lies very close (or even below) </w:t>
      </w:r>
      <w:r w:rsidRPr="00F80B14">
        <w:rPr>
          <w:rStyle w:val="Emphasis"/>
        </w:rPr>
        <w:t>the 2.5th percentile</w:t>
      </w:r>
      <w:r w:rsidRPr="00F80B14">
        <w:rPr>
          <w:sz w:val="16"/>
        </w:rPr>
        <w:t xml:space="preserve"> of all the model runs. Over shorter periods, such as the last two decades, a plethora of mechanisms have been put forth to explain the observed/modeled divergence, but none do so completely and many of the explanations are inconsistent with each other.</w:t>
      </w:r>
    </w:p>
    <w:p w14:paraId="26401E5F" w14:textId="77777777" w:rsidR="00B6092C" w:rsidRPr="00F80B14" w:rsidRDefault="00B6092C" w:rsidP="00B6092C">
      <w:pPr>
        <w:rPr>
          <w:sz w:val="16"/>
        </w:rPr>
      </w:pPr>
      <w:r w:rsidRPr="00F80B14">
        <w:rPr>
          <w:sz w:val="16"/>
        </w:rPr>
        <w:t xml:space="preserve">Similarly, climatologist John Christy of the University of Alabama in Huntsville observes that </w:t>
      </w:r>
      <w:r w:rsidRPr="00F80B14">
        <w:rPr>
          <w:rStyle w:val="StyleUnderline"/>
        </w:rPr>
        <w:t xml:space="preserve">almost </w:t>
      </w:r>
      <w:proofErr w:type="gramStart"/>
      <w:r w:rsidRPr="00E804F4">
        <w:rPr>
          <w:rStyle w:val="StyleUnderline"/>
          <w:highlight w:val="green"/>
        </w:rPr>
        <w:t>all</w:t>
      </w:r>
      <w:r w:rsidRPr="00F80B14">
        <w:rPr>
          <w:rStyle w:val="StyleUnderline"/>
        </w:rPr>
        <w:t xml:space="preserve"> of</w:t>
      </w:r>
      <w:proofErr w:type="gramEnd"/>
      <w:r w:rsidRPr="00F80B14">
        <w:rPr>
          <w:rStyle w:val="StyleUnderline"/>
        </w:rPr>
        <w:t xml:space="preserve"> </w:t>
      </w:r>
      <w:r w:rsidRPr="00E804F4">
        <w:rPr>
          <w:rStyle w:val="StyleUnderline"/>
          <w:highlight w:val="green"/>
        </w:rPr>
        <w:t>the</w:t>
      </w:r>
      <w:r w:rsidRPr="00F80B14">
        <w:rPr>
          <w:rStyle w:val="StyleUnderline"/>
        </w:rPr>
        <w:t xml:space="preserve"> 102 climate </w:t>
      </w:r>
      <w:r w:rsidRPr="00E804F4">
        <w:rPr>
          <w:rStyle w:val="StyleUnderline"/>
          <w:highlight w:val="green"/>
        </w:rPr>
        <w:t>models</w:t>
      </w:r>
      <w:r w:rsidRPr="00F80B14">
        <w:rPr>
          <w:sz w:val="16"/>
        </w:rPr>
        <w:t xml:space="preserve"> incorporated into the Coupled Model Intercomparison Project (CMIP) — a tracking effort conducted by the Lawrence Livermore National Laboratory — </w:t>
      </w:r>
      <w:r w:rsidRPr="00E804F4">
        <w:rPr>
          <w:rStyle w:val="StyleUnderline"/>
          <w:highlight w:val="green"/>
        </w:rPr>
        <w:t>overstate</w:t>
      </w:r>
      <w:r w:rsidRPr="00F80B14">
        <w:rPr>
          <w:rStyle w:val="StyleUnderline"/>
        </w:rPr>
        <w:t xml:space="preserve"> past and current </w:t>
      </w:r>
      <w:r w:rsidRPr="00E804F4">
        <w:rPr>
          <w:rStyle w:val="StyleUnderline"/>
          <w:highlight w:val="green"/>
        </w:rPr>
        <w:t>temperature trends</w:t>
      </w:r>
      <w:r w:rsidRPr="00F80B14">
        <w:rPr>
          <w:rStyle w:val="StyleUnderline"/>
        </w:rPr>
        <w:t xml:space="preserve"> by a factor of two to three</w:t>
      </w:r>
      <w:r w:rsidRPr="00F80B14">
        <w:rPr>
          <w:sz w:val="16"/>
        </w:rPr>
        <w:t xml:space="preserve">, and at times even more. It seems axiomatic to say </w:t>
      </w:r>
      <w:r w:rsidRPr="00E804F4">
        <w:rPr>
          <w:rStyle w:val="Emphasis"/>
          <w:highlight w:val="green"/>
        </w:rPr>
        <w:t>we should not rely on climate models</w:t>
      </w:r>
      <w:r w:rsidRPr="00F80B14">
        <w:rPr>
          <w:sz w:val="16"/>
        </w:rPr>
        <w:t xml:space="preserve"> that are unable to predict the past or the present to make predictions about the distant future.</w:t>
      </w:r>
    </w:p>
    <w:p w14:paraId="04D9F3F6" w14:textId="77777777" w:rsidR="00B6092C" w:rsidRPr="00F80B14" w:rsidRDefault="00B6092C" w:rsidP="00B6092C">
      <w:pPr>
        <w:rPr>
          <w:rStyle w:val="StyleUnderline"/>
        </w:rPr>
      </w:pPr>
      <w:r w:rsidRPr="00F80B14">
        <w:rPr>
          <w:sz w:val="16"/>
        </w:rPr>
        <w:t xml:space="preserve">The overall temperature trend is not the only parameter the models predict poorly. As an example, </w:t>
      </w:r>
      <w:r w:rsidRPr="00F80B14">
        <w:rPr>
          <w:rStyle w:val="StyleUnderline"/>
        </w:rPr>
        <w:t>every</w:t>
      </w:r>
      <w:r w:rsidRPr="00F80B14">
        <w:rPr>
          <w:sz w:val="16"/>
        </w:rPr>
        <w:t xml:space="preserve"> CMIP </w:t>
      </w:r>
      <w:r w:rsidRPr="00F80B14">
        <w:rPr>
          <w:rStyle w:val="StyleUnderline"/>
        </w:rPr>
        <w:t>climate model predicts that increases in atmospheric concentrations of greenhouse gas should create an enhanced heating effect</w:t>
      </w:r>
      <w:r w:rsidRPr="00F80B14">
        <w:rPr>
          <w:sz w:val="16"/>
        </w:rPr>
        <w:t xml:space="preserve"> in the mid-troposphere over the tropics — that is, at an altitude over the tropics of about 30,000-40,000 feet. The underlying climatology is simple: Most of the tropics is ocean, and as increases in greenhouse-gas concentrations warm the Earth slightly, there should be an increase in the evaporation of ocean water in this region. When the water vapor rises into the mid-troposphere, it condenses, releasing heat. And </w:t>
      </w:r>
      <w:r w:rsidRPr="00F80B14">
        <w:rPr>
          <w:rStyle w:val="StyleUnderline"/>
        </w:rPr>
        <w:t xml:space="preserve">yet the satellites </w:t>
      </w:r>
      <w:r w:rsidRPr="00F80B14">
        <w:rPr>
          <w:rStyle w:val="Emphasis"/>
        </w:rPr>
        <w:t>cannot find this heating effect</w:t>
      </w:r>
      <w:r w:rsidRPr="00F80B14">
        <w:rPr>
          <w:sz w:val="16"/>
        </w:rPr>
        <w:t> — </w:t>
      </w:r>
      <w:r w:rsidRPr="00F80B14">
        <w:rPr>
          <w:rStyle w:val="StyleUnderline"/>
        </w:rPr>
        <w:t>a reality suggesting that our understanding of climate and atmospheric phenomena is not as robust as many seem to assume.</w:t>
      </w:r>
    </w:p>
    <w:p w14:paraId="3870E8DA" w14:textId="77777777" w:rsidR="00B6092C" w:rsidRPr="00F80B14" w:rsidRDefault="00B6092C" w:rsidP="00B6092C">
      <w:pPr>
        <w:rPr>
          <w:sz w:val="16"/>
        </w:rPr>
      </w:pPr>
      <w:r w:rsidRPr="00C0265A">
        <w:rPr>
          <w:rStyle w:val="StyleUnderline"/>
        </w:rPr>
        <w:t>The poor predictive record of mainstream climate models is</w:t>
      </w:r>
      <w:r w:rsidRPr="00F80B14">
        <w:rPr>
          <w:rStyle w:val="StyleUnderline"/>
        </w:rPr>
        <w:t xml:space="preserve"> exacerbated by the tendency of the IPCC and U.S. government agencies to assume highly unrealistic future increases in greenhouse-gas concentrations</w:t>
      </w:r>
      <w:r w:rsidRPr="00F80B14">
        <w:rPr>
          <w:sz w:val="16"/>
        </w:rPr>
        <w:t>. The IPCC's 2014 Fifth Assessment Report, for example, uses four alternative "representative concentration pathways" to outline scenarios of increased greenhouse-gas concentrations yielding anthropogenic warming. These scenarios are known as RCP2.6, RCP4.5, RCP6, and RCP8.5. Since 1950, the average annual increase in greenhouse-gas concentrations has been about 1.6 parts per million. The average annual increase from 1985 to 2019 was about 1.9 parts per million, and from 2000 to 2019, it was about 2.2 parts per million. The largest increase that occurred was about 3.4 parts per million in 2016. But the assumed average annual increases in greenhouse-gas concentrations through 2100 under the four RCPs are 1.1, 3.0, 5.5, and an astounding 11.9 parts per million, respectively.</w:t>
      </w:r>
    </w:p>
    <w:p w14:paraId="5EA1CDC8" w14:textId="77777777" w:rsidR="00B6092C" w:rsidRPr="00F80B14" w:rsidRDefault="00B6092C" w:rsidP="00B6092C">
      <w:pPr>
        <w:rPr>
          <w:rStyle w:val="StyleUnderline"/>
        </w:rPr>
      </w:pPr>
      <w:r w:rsidRPr="00E804F4">
        <w:rPr>
          <w:rStyle w:val="StyleUnderline"/>
          <w:highlight w:val="green"/>
        </w:rPr>
        <w:t>The</w:t>
      </w:r>
      <w:r w:rsidRPr="00F80B14">
        <w:rPr>
          <w:rStyle w:val="StyleUnderline"/>
        </w:rPr>
        <w:t xml:space="preserve"> studies generating the most </w:t>
      </w:r>
      <w:r w:rsidRPr="00E804F4">
        <w:rPr>
          <w:rStyle w:val="StyleUnderline"/>
          <w:highlight w:val="green"/>
        </w:rPr>
        <w:t>alarmist predictions</w:t>
      </w:r>
      <w:r w:rsidRPr="00534E5C">
        <w:rPr>
          <w:sz w:val="16"/>
        </w:rPr>
        <w:t xml:space="preserve"> are the IPCC's Special Report on Global Warming of 1.5°C and the U.S. government's Fourth National Climate Assessment, both </w:t>
      </w:r>
      <w:r w:rsidRPr="00F80B14">
        <w:rPr>
          <w:rStyle w:val="StyleUnderline"/>
        </w:rPr>
        <w:t>of which were published in 2018.</w:t>
      </w:r>
      <w:r w:rsidRPr="00534E5C">
        <w:rPr>
          <w:sz w:val="16"/>
        </w:rPr>
        <w:t xml:space="preserve"> Both </w:t>
      </w:r>
      <w:r w:rsidRPr="00E804F4">
        <w:rPr>
          <w:rStyle w:val="StyleUnderline"/>
          <w:highlight w:val="green"/>
        </w:rPr>
        <w:t>assume RCP8.5</w:t>
      </w:r>
      <w:r w:rsidRPr="00F80B14">
        <w:rPr>
          <w:rStyle w:val="StyleUnderline"/>
        </w:rPr>
        <w:t xml:space="preserve"> as the scenario most relevant for policy planning. The average annual greenhouse-gas increase under RCP8.5 is over five times the annual average</w:t>
      </w:r>
      <w:r w:rsidRPr="00534E5C">
        <w:rPr>
          <w:sz w:val="16"/>
        </w:rPr>
        <w:t xml:space="preserve"> for 2000-2019 and almost four times the single biggest increase on record. </w:t>
      </w:r>
      <w:r w:rsidRPr="00E804F4">
        <w:rPr>
          <w:rStyle w:val="StyleUnderline"/>
          <w:highlight w:val="green"/>
        </w:rPr>
        <w:t>Climatologist</w:t>
      </w:r>
      <w:r w:rsidRPr="00534E5C">
        <w:rPr>
          <w:sz w:val="16"/>
        </w:rPr>
        <w:t xml:space="preserve"> Judith Curry, formerly of the Georgia Institute of Technology, </w:t>
      </w:r>
      <w:r w:rsidRPr="00E804F4">
        <w:rPr>
          <w:rStyle w:val="StyleUnderline"/>
          <w:highlight w:val="green"/>
        </w:rPr>
        <w:t>describes such a scenario as "</w:t>
      </w:r>
      <w:r w:rsidRPr="00C0265A">
        <w:rPr>
          <w:rStyle w:val="Emphasis"/>
        </w:rPr>
        <w:t xml:space="preserve">borderline </w:t>
      </w:r>
      <w:r w:rsidRPr="00E804F4">
        <w:rPr>
          <w:rStyle w:val="Emphasis"/>
          <w:highlight w:val="green"/>
        </w:rPr>
        <w:t>impossible."</w:t>
      </w:r>
    </w:p>
    <w:p w14:paraId="006062A7" w14:textId="77777777" w:rsidR="00B6092C" w:rsidRDefault="00B6092C" w:rsidP="00B6092C">
      <w:pPr>
        <w:rPr>
          <w:rStyle w:val="StyleUnderline"/>
        </w:rPr>
      </w:pPr>
      <w:r w:rsidRPr="00F80B14">
        <w:rPr>
          <w:sz w:val="16"/>
        </w:rPr>
        <w:t xml:space="preserve">RCP6 is certainly more realistic. It predicts a temperature increase of 3 degrees Celsius by 2100 in the average of the CMIP models. But on average, those CMIP models overstate the documented temperature record by a factor of at least two. </w:t>
      </w:r>
      <w:r w:rsidRPr="00F80B14">
        <w:rPr>
          <w:rStyle w:val="StyleUnderline"/>
        </w:rPr>
        <w:t>Ultimately, models with a poor record of successfully accounting for past data and highly unrealistic future greenhouse-gas concentrations should not be considered a reasonable basis for future policy formulation.</w:t>
      </w:r>
    </w:p>
    <w:p w14:paraId="5C92A1CB" w14:textId="77777777" w:rsidR="00B6092C" w:rsidRPr="00E804F4" w:rsidRDefault="00B6092C" w:rsidP="00B6092C">
      <w:pPr>
        <w:pStyle w:val="Heading4"/>
      </w:pPr>
      <w:bookmarkStart w:id="0" w:name="_Hlk20554263"/>
      <w:r>
        <w:t xml:space="preserve">2] Even if there is some impact, it </w:t>
      </w:r>
      <w:proofErr w:type="gramStart"/>
      <w:r>
        <w:t>definitely does</w:t>
      </w:r>
      <w:proofErr w:type="gramEnd"/>
      <w:r>
        <w:t xml:space="preserve"> </w:t>
      </w:r>
      <w:r>
        <w:rPr>
          <w:u w:val="single"/>
        </w:rPr>
        <w:t xml:space="preserve">not </w:t>
      </w:r>
      <w:r>
        <w:t xml:space="preserve">trigger extinction </w:t>
      </w:r>
    </w:p>
    <w:p w14:paraId="0055CCDB" w14:textId="77777777" w:rsidR="00B6092C" w:rsidRDefault="00B6092C" w:rsidP="00B6092C">
      <w:pPr>
        <w:pStyle w:val="ListParagraph"/>
        <w:numPr>
          <w:ilvl w:val="0"/>
          <w:numId w:val="11"/>
        </w:numPr>
        <w:spacing w:after="160" w:line="259" w:lineRule="auto"/>
      </w:pPr>
      <w:r>
        <w:t xml:space="preserve">peer-reviewed journal shows IPCC exaggeration </w:t>
      </w:r>
    </w:p>
    <w:p w14:paraId="76A09472" w14:textId="77777777" w:rsidR="00B6092C" w:rsidRDefault="00B6092C" w:rsidP="00B6092C">
      <w:pPr>
        <w:pStyle w:val="ListParagraph"/>
        <w:numPr>
          <w:ilvl w:val="0"/>
          <w:numId w:val="11"/>
        </w:numPr>
        <w:spacing w:after="160" w:line="259" w:lineRule="auto"/>
      </w:pPr>
      <w:r>
        <w:t>history proves resilience</w:t>
      </w:r>
    </w:p>
    <w:p w14:paraId="096BBDAC" w14:textId="77777777" w:rsidR="00B6092C" w:rsidRDefault="00B6092C" w:rsidP="00B6092C">
      <w:pPr>
        <w:pStyle w:val="ListParagraph"/>
        <w:numPr>
          <w:ilvl w:val="0"/>
          <w:numId w:val="11"/>
        </w:numPr>
        <w:spacing w:after="160" w:line="259" w:lineRule="auto"/>
      </w:pPr>
      <w:r>
        <w:t>no extinction- warming under Paris goals</w:t>
      </w:r>
    </w:p>
    <w:p w14:paraId="055832B3" w14:textId="77777777" w:rsidR="00B6092C" w:rsidRPr="00203BA1" w:rsidRDefault="00B6092C" w:rsidP="00B6092C">
      <w:pPr>
        <w:pStyle w:val="ListParagraph"/>
        <w:numPr>
          <w:ilvl w:val="0"/>
          <w:numId w:val="11"/>
        </w:numPr>
        <w:spacing w:after="160" w:line="259" w:lineRule="auto"/>
      </w:pPr>
      <w:r>
        <w:t>rock breaking strategy could offset warming</w:t>
      </w:r>
    </w:p>
    <w:p w14:paraId="239DADE2" w14:textId="77777777" w:rsidR="00B6092C" w:rsidRPr="008D083C" w:rsidRDefault="00B6092C" w:rsidP="00B6092C">
      <w:r w:rsidRPr="008D083C">
        <w:rPr>
          <w:rStyle w:val="Style13ptBold"/>
        </w:rPr>
        <w:t>IBD 18</w:t>
      </w:r>
      <w:r>
        <w:t xml:space="preserve"> [</w:t>
      </w:r>
      <w:proofErr w:type="spellStart"/>
      <w:r>
        <w:t>Investors</w:t>
      </w:r>
      <w:proofErr w:type="spellEnd"/>
      <w:r>
        <w:t xml:space="preserve"> Business Daily, Citing Study from Peer reviewed journal by Lewis and Curry, “Here's One Global Warming Study Nobody Wants You </w:t>
      </w:r>
      <w:proofErr w:type="gramStart"/>
      <w:r>
        <w:t>To</w:t>
      </w:r>
      <w:proofErr w:type="gramEnd"/>
      <w:r>
        <w:t xml:space="preserve"> See”, 4/25/18, https://www.investors.com/politics/editorials/global-warming-computer-models-co2-emissions/]</w:t>
      </w:r>
    </w:p>
    <w:p w14:paraId="73247B0F" w14:textId="77777777" w:rsidR="00B6092C" w:rsidRDefault="00B6092C" w:rsidP="00B6092C">
      <w:r>
        <w:t xml:space="preserve">Settled Science: A </w:t>
      </w:r>
      <w:r w:rsidRPr="00E804F4">
        <w:rPr>
          <w:b/>
          <w:highlight w:val="green"/>
          <w:u w:val="single"/>
        </w:rPr>
        <w:t>new study</w:t>
      </w:r>
      <w:r w:rsidRPr="00203BA1">
        <w:rPr>
          <w:b/>
          <w:u w:val="single"/>
        </w:rPr>
        <w:t xml:space="preserve"> published </w:t>
      </w:r>
      <w:r w:rsidRPr="00E804F4">
        <w:rPr>
          <w:b/>
          <w:highlight w:val="green"/>
          <w:u w:val="single"/>
        </w:rPr>
        <w:t>in a peer-reviewed journal finds</w:t>
      </w:r>
      <w:r w:rsidRPr="00203BA1">
        <w:rPr>
          <w:u w:val="single"/>
        </w:rPr>
        <w:t xml:space="preserve"> that </w:t>
      </w:r>
      <w:r w:rsidRPr="00E804F4">
        <w:rPr>
          <w:b/>
          <w:highlight w:val="green"/>
          <w:u w:val="single"/>
        </w:rPr>
        <w:t>climate models exaggerate</w:t>
      </w:r>
      <w:r w:rsidRPr="00203BA1">
        <w:rPr>
          <w:u w:val="single"/>
        </w:rPr>
        <w:t xml:space="preserve"> the global </w:t>
      </w:r>
      <w:r w:rsidRPr="00E804F4">
        <w:rPr>
          <w:highlight w:val="green"/>
          <w:u w:val="single"/>
        </w:rPr>
        <w:t>warming from CO2</w:t>
      </w:r>
      <w:r w:rsidRPr="00203BA1">
        <w:rPr>
          <w:u w:val="single"/>
        </w:rPr>
        <w:t xml:space="preserve"> emissions </w:t>
      </w:r>
      <w:r w:rsidRPr="00E804F4">
        <w:rPr>
          <w:highlight w:val="green"/>
          <w:u w:val="single"/>
        </w:rPr>
        <w:t>by</w:t>
      </w:r>
      <w:r w:rsidRPr="00203BA1">
        <w:rPr>
          <w:u w:val="single"/>
        </w:rPr>
        <w:t xml:space="preserve"> as much as </w:t>
      </w:r>
      <w:r w:rsidRPr="00E804F4">
        <w:rPr>
          <w:highlight w:val="green"/>
          <w:u w:val="single"/>
        </w:rPr>
        <w:t>45%</w:t>
      </w:r>
      <w:r w:rsidRPr="00203BA1">
        <w:rPr>
          <w:u w:val="single"/>
        </w:rPr>
        <w:t>.</w:t>
      </w:r>
      <w:r>
        <w:t xml:space="preserve"> If these findings hold true, it's huge news. No wonder the mainstream press is ignoring it.</w:t>
      </w:r>
    </w:p>
    <w:p w14:paraId="5991E4FC" w14:textId="77777777" w:rsidR="00B6092C" w:rsidRDefault="00B6092C" w:rsidP="00B6092C">
      <w:r>
        <w:t xml:space="preserve">In the study, authors </w:t>
      </w:r>
      <w:r w:rsidRPr="00C37F5F">
        <w:rPr>
          <w:u w:val="single"/>
        </w:rPr>
        <w:t xml:space="preserve">Nic Lewis and Judith Curry looked at </w:t>
      </w:r>
      <w:r w:rsidRPr="00E804F4">
        <w:rPr>
          <w:highlight w:val="green"/>
          <w:u w:val="single"/>
        </w:rPr>
        <w:t>actual temperature records</w:t>
      </w:r>
      <w:r w:rsidRPr="00C37F5F">
        <w:rPr>
          <w:u w:val="single"/>
        </w:rPr>
        <w:t xml:space="preserve"> and </w:t>
      </w:r>
      <w:r w:rsidRPr="00E804F4">
        <w:rPr>
          <w:highlight w:val="green"/>
          <w:u w:val="single"/>
        </w:rPr>
        <w:t>compared</w:t>
      </w:r>
      <w:r w:rsidRPr="00C37F5F">
        <w:rPr>
          <w:u w:val="single"/>
        </w:rPr>
        <w:t xml:space="preserve"> them </w:t>
      </w:r>
      <w:r w:rsidRPr="00E804F4">
        <w:rPr>
          <w:highlight w:val="green"/>
          <w:u w:val="single"/>
        </w:rPr>
        <w:t>with climate</w:t>
      </w:r>
      <w:r w:rsidRPr="00C37F5F">
        <w:rPr>
          <w:u w:val="single"/>
        </w:rPr>
        <w:t xml:space="preserve"> change </w:t>
      </w:r>
      <w:r w:rsidRPr="00203BA1">
        <w:rPr>
          <w:u w:val="single"/>
        </w:rPr>
        <w:t xml:space="preserve">computer </w:t>
      </w:r>
      <w:r w:rsidRPr="00E804F4">
        <w:rPr>
          <w:highlight w:val="green"/>
          <w:u w:val="single"/>
        </w:rPr>
        <w:t>models</w:t>
      </w:r>
      <w:r>
        <w:t xml:space="preserve">. What they </w:t>
      </w:r>
      <w:r w:rsidRPr="00C37F5F">
        <w:rPr>
          <w:u w:val="single"/>
        </w:rPr>
        <w:t>found</w:t>
      </w:r>
      <w:r>
        <w:t xml:space="preserve"> is that </w:t>
      </w:r>
      <w:r w:rsidRPr="00C37F5F">
        <w:rPr>
          <w:u w:val="single"/>
        </w:rPr>
        <w:t xml:space="preserve">the </w:t>
      </w:r>
      <w:r w:rsidRPr="00E804F4">
        <w:rPr>
          <w:highlight w:val="green"/>
          <w:u w:val="single"/>
        </w:rPr>
        <w:t>planet has shown</w:t>
      </w:r>
      <w:r w:rsidRPr="00C37F5F">
        <w:rPr>
          <w:u w:val="single"/>
        </w:rPr>
        <w:t xml:space="preserve"> itself to be </w:t>
      </w:r>
      <w:r w:rsidRPr="00E804F4">
        <w:rPr>
          <w:rStyle w:val="Emphasis"/>
          <w:highlight w:val="green"/>
        </w:rPr>
        <w:t>far less sensitive</w:t>
      </w:r>
      <w:r w:rsidRPr="00E804F4">
        <w:rPr>
          <w:highlight w:val="green"/>
          <w:u w:val="single"/>
        </w:rPr>
        <w:t xml:space="preserve"> to increases in CO2 </w:t>
      </w:r>
      <w:r w:rsidRPr="00203BA1">
        <w:rPr>
          <w:u w:val="single"/>
        </w:rPr>
        <w:t>than</w:t>
      </w:r>
      <w:r w:rsidRPr="00C37F5F">
        <w:rPr>
          <w:u w:val="single"/>
        </w:rPr>
        <w:t xml:space="preserve"> the climate </w:t>
      </w:r>
      <w:r w:rsidRPr="00203BA1">
        <w:rPr>
          <w:u w:val="single"/>
        </w:rPr>
        <w:t>models say</w:t>
      </w:r>
      <w:r w:rsidRPr="00203BA1">
        <w:t>.</w:t>
      </w:r>
      <w:r>
        <w:t xml:space="preserve"> As a result, they say, </w:t>
      </w:r>
      <w:r w:rsidRPr="00C37F5F">
        <w:rPr>
          <w:u w:val="single"/>
        </w:rPr>
        <w:t xml:space="preserve">the planet </w:t>
      </w:r>
      <w:r w:rsidRPr="00E804F4">
        <w:rPr>
          <w:highlight w:val="green"/>
          <w:u w:val="single"/>
        </w:rPr>
        <w:t>will warm less than</w:t>
      </w:r>
      <w:r w:rsidRPr="00C37F5F">
        <w:rPr>
          <w:u w:val="single"/>
        </w:rPr>
        <w:t xml:space="preserve"> the </w:t>
      </w:r>
      <w:r w:rsidRPr="00E804F4">
        <w:rPr>
          <w:highlight w:val="green"/>
          <w:u w:val="single"/>
        </w:rPr>
        <w:t>models predict</w:t>
      </w:r>
      <w:r>
        <w:t>, even if we continue pumping CO2 into the atmosphere.</w:t>
      </w:r>
    </w:p>
    <w:p w14:paraId="4D0A7F2C" w14:textId="77777777" w:rsidR="00B6092C" w:rsidRDefault="00B6092C" w:rsidP="00B6092C">
      <w:pPr>
        <w:rPr>
          <w:u w:val="single"/>
        </w:rPr>
      </w:pPr>
      <w:r>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E804F4">
        <w:rPr>
          <w:highlight w:val="green"/>
          <w:u w:val="single"/>
        </w:rPr>
        <w:t>future warming is</w:t>
      </w:r>
      <w:r w:rsidRPr="00C37F5F">
        <w:rPr>
          <w:u w:val="single"/>
        </w:rPr>
        <w:t xml:space="preserve"> likely to be </w:t>
      </w:r>
      <w:r w:rsidRPr="00E804F4">
        <w:rPr>
          <w:b/>
          <w:highlight w:val="green"/>
          <w:u w:val="single"/>
        </w:rPr>
        <w:t>substantially lower</w:t>
      </w:r>
      <w:r w:rsidRPr="00E804F4">
        <w:rPr>
          <w:highlight w:val="green"/>
          <w:u w:val="single"/>
        </w:rPr>
        <w:t xml:space="preserve"> than</w:t>
      </w:r>
      <w:r w:rsidRPr="00C37F5F">
        <w:rPr>
          <w:u w:val="single"/>
        </w:rPr>
        <w:t xml:space="preserve"> the central computer </w:t>
      </w:r>
      <w:r w:rsidRPr="00C37F5F">
        <w:rPr>
          <w:b/>
          <w:u w:val="single"/>
        </w:rPr>
        <w:t>model-simulated</w:t>
      </w:r>
      <w:r w:rsidRPr="00C37F5F">
        <w:rPr>
          <w:u w:val="single"/>
        </w:rPr>
        <w:t xml:space="preserve"> level </w:t>
      </w:r>
      <w:r w:rsidRPr="00E804F4">
        <w:rPr>
          <w:highlight w:val="green"/>
          <w:u w:val="single"/>
        </w:rPr>
        <w:t>projected by</w:t>
      </w:r>
      <w:r w:rsidRPr="00C37F5F">
        <w:rPr>
          <w:u w:val="single"/>
        </w:rPr>
        <w:t xml:space="preserve"> the (United Nations </w:t>
      </w:r>
      <w:r w:rsidRPr="00E804F4">
        <w:rPr>
          <w:b/>
          <w:highlight w:val="green"/>
          <w:u w:val="single"/>
        </w:rPr>
        <w:t>I</w:t>
      </w:r>
      <w:r w:rsidRPr="00C37F5F">
        <w:rPr>
          <w:u w:val="single"/>
        </w:rPr>
        <w:t xml:space="preserve">ntergovernmental </w:t>
      </w:r>
      <w:r w:rsidRPr="00E804F4">
        <w:rPr>
          <w:b/>
          <w:highlight w:val="green"/>
          <w:u w:val="single"/>
        </w:rPr>
        <w:t>P</w:t>
      </w:r>
      <w:r w:rsidRPr="00C37F5F">
        <w:rPr>
          <w:u w:val="single"/>
        </w:rPr>
        <w:t xml:space="preserve">anel on </w:t>
      </w:r>
      <w:r w:rsidRPr="00E804F4">
        <w:rPr>
          <w:b/>
          <w:highlight w:val="green"/>
          <w:u w:val="single"/>
        </w:rPr>
        <w:t>C</w:t>
      </w:r>
      <w:r w:rsidRPr="00C37F5F">
        <w:rPr>
          <w:u w:val="single"/>
        </w:rPr>
        <w:t xml:space="preserve">limate </w:t>
      </w:r>
      <w:r w:rsidRPr="00E804F4">
        <w:rPr>
          <w:b/>
          <w:highlight w:val="green"/>
          <w:u w:val="single"/>
        </w:rPr>
        <w:t>C</w:t>
      </w:r>
      <w:r w:rsidRPr="00C37F5F">
        <w:rPr>
          <w:u w:val="single"/>
        </w:rPr>
        <w:t>hange), and highly unlikely to exceed that level.</w:t>
      </w:r>
    </w:p>
    <w:p w14:paraId="26BD9CD8" w14:textId="77777777" w:rsidR="00B6092C" w:rsidRDefault="00B6092C" w:rsidP="00B6092C">
      <w:r w:rsidRPr="00C37F5F">
        <w:rPr>
          <w:u w:val="single"/>
        </w:rPr>
        <w:t>How much lower</w:t>
      </w:r>
      <w:r>
        <w:t xml:space="preserve">? Lewis and Curry say that </w:t>
      </w:r>
      <w:r w:rsidRPr="00C37F5F">
        <w:rPr>
          <w:u w:val="single"/>
        </w:rPr>
        <w:t>their findings show temperature increases will be 30%-45% lower than the climate models say</w:t>
      </w:r>
      <w:r>
        <w:t xml:space="preserve">. If they are right, then </w:t>
      </w:r>
      <w:r w:rsidRPr="00C37F5F">
        <w:rPr>
          <w:u w:val="single"/>
        </w:rPr>
        <w:t xml:space="preserve">there's </w:t>
      </w:r>
      <w:r w:rsidRPr="00C37F5F">
        <w:rPr>
          <w:b/>
          <w:u w:val="single"/>
        </w:rPr>
        <w:t>little to worry about</w:t>
      </w:r>
      <w:r w:rsidRPr="00C37F5F">
        <w:rPr>
          <w:u w:val="single"/>
        </w:rPr>
        <w:t>, even if we don't drastically reduce CO2 emissions</w:t>
      </w:r>
      <w:r>
        <w:t>.</w:t>
      </w:r>
    </w:p>
    <w:p w14:paraId="5336C67C" w14:textId="77777777" w:rsidR="00B6092C" w:rsidRDefault="00B6092C" w:rsidP="00B6092C">
      <w:r>
        <w:t xml:space="preserve">The </w:t>
      </w:r>
      <w:r w:rsidRPr="00E804F4">
        <w:rPr>
          <w:highlight w:val="green"/>
          <w:u w:val="single"/>
        </w:rPr>
        <w:t>planet will warm</w:t>
      </w:r>
      <w:r w:rsidRPr="00C37F5F">
        <w:rPr>
          <w:u w:val="single"/>
        </w:rPr>
        <w:t xml:space="preserve"> from human activity, but </w:t>
      </w:r>
      <w:r w:rsidRPr="00E804F4">
        <w:rPr>
          <w:rStyle w:val="Emphasis"/>
          <w:highlight w:val="green"/>
        </w:rPr>
        <w:t>not nearly enough to cause</w:t>
      </w:r>
      <w:r w:rsidRPr="00C37F5F">
        <w:rPr>
          <w:rStyle w:val="Emphasis"/>
        </w:rPr>
        <w:t xml:space="preserve"> the sort of </w:t>
      </w:r>
      <w:r w:rsidRPr="00E804F4">
        <w:rPr>
          <w:rStyle w:val="Emphasis"/>
          <w:highlight w:val="green"/>
        </w:rPr>
        <w:t>end-of-the-world calamities</w:t>
      </w:r>
      <w:r w:rsidRPr="00C37F5F">
        <w:rPr>
          <w:u w:val="single"/>
        </w:rPr>
        <w:t xml:space="preserve"> we keep hearing about.</w:t>
      </w:r>
      <w:r>
        <w:t xml:space="preserve"> In fact, the </w:t>
      </w:r>
      <w:r w:rsidRPr="00C37F5F">
        <w:rPr>
          <w:u w:val="single"/>
        </w:rPr>
        <w:t xml:space="preserve">resulting warming would be </w:t>
      </w:r>
      <w:r w:rsidRPr="00E804F4">
        <w:rPr>
          <w:b/>
          <w:highlight w:val="green"/>
          <w:u w:val="single"/>
        </w:rPr>
        <w:t xml:space="preserve">below </w:t>
      </w:r>
      <w:r w:rsidRPr="00203BA1">
        <w:rPr>
          <w:b/>
          <w:u w:val="single"/>
        </w:rPr>
        <w:t>the target</w:t>
      </w:r>
      <w:r w:rsidRPr="00203BA1">
        <w:rPr>
          <w:u w:val="single"/>
        </w:rPr>
        <w:t xml:space="preserve"> set at</w:t>
      </w:r>
      <w:r w:rsidRPr="00C37F5F">
        <w:rPr>
          <w:u w:val="single"/>
        </w:rPr>
        <w:t xml:space="preserve"> the </w:t>
      </w:r>
      <w:r w:rsidRPr="00E804F4">
        <w:rPr>
          <w:highlight w:val="green"/>
          <w:u w:val="single"/>
        </w:rPr>
        <w:t>Paris</w:t>
      </w:r>
      <w:r w:rsidRPr="00C37F5F">
        <w:rPr>
          <w:u w:val="single"/>
        </w:rPr>
        <w:t xml:space="preserve"> agreement</w:t>
      </w:r>
      <w:r>
        <w:t>.</w:t>
      </w:r>
    </w:p>
    <w:p w14:paraId="77696FD7" w14:textId="77777777" w:rsidR="00B6092C" w:rsidRDefault="00B6092C" w:rsidP="00B6092C">
      <w:r>
        <w:t>This would be tremendously good news.</w:t>
      </w:r>
    </w:p>
    <w:p w14:paraId="22F4816B" w14:textId="77777777" w:rsidR="00B6092C" w:rsidRDefault="00B6092C" w:rsidP="00B6092C">
      <w:pPr>
        <w:rPr>
          <w:u w:val="single"/>
        </w:rPr>
      </w:pPr>
      <w:r>
        <w:t xml:space="preserve">The fact that the Lewis and Curry </w:t>
      </w:r>
      <w:r w:rsidRPr="00C37F5F">
        <w:rPr>
          <w:u w:val="single"/>
        </w:rPr>
        <w:t xml:space="preserve">study </w:t>
      </w:r>
      <w:r w:rsidRPr="00E804F4">
        <w:rPr>
          <w:highlight w:val="green"/>
          <w:u w:val="single"/>
        </w:rPr>
        <w:t>appears in</w:t>
      </w:r>
      <w:r w:rsidRPr="00C37F5F">
        <w:rPr>
          <w:u w:val="single"/>
        </w:rPr>
        <w:t xml:space="preserve"> the peer-reviewed </w:t>
      </w:r>
      <w:r w:rsidRPr="00E804F4">
        <w:rPr>
          <w:highlight w:val="green"/>
          <w:u w:val="single"/>
        </w:rPr>
        <w:t>A</w:t>
      </w:r>
      <w:r w:rsidRPr="00C37F5F">
        <w:rPr>
          <w:u w:val="single"/>
        </w:rPr>
        <w:t xml:space="preserve">merican </w:t>
      </w:r>
      <w:r w:rsidRPr="00E804F4">
        <w:rPr>
          <w:highlight w:val="green"/>
          <w:u w:val="single"/>
        </w:rPr>
        <w:t>M</w:t>
      </w:r>
      <w:r w:rsidRPr="00C37F5F">
        <w:rPr>
          <w:u w:val="single"/>
        </w:rPr>
        <w:t xml:space="preserve">eteorological </w:t>
      </w:r>
      <w:r w:rsidRPr="00E804F4">
        <w:rPr>
          <w:highlight w:val="green"/>
          <w:u w:val="single"/>
        </w:rPr>
        <w:t>S</w:t>
      </w:r>
      <w:r w:rsidRPr="00C37F5F">
        <w:rPr>
          <w:u w:val="single"/>
        </w:rPr>
        <w:t xml:space="preserve">ociety's </w:t>
      </w:r>
      <w:r w:rsidRPr="00E804F4">
        <w:rPr>
          <w:highlight w:val="green"/>
          <w:u w:val="single"/>
        </w:rPr>
        <w:t>Journal of Climate</w:t>
      </w:r>
    </w:p>
    <w:p w14:paraId="1915B885" w14:textId="77777777" w:rsidR="00B6092C" w:rsidRDefault="00B6092C" w:rsidP="00B6092C">
      <w:pPr>
        <w:rPr>
          <w:u w:val="single"/>
        </w:rPr>
      </w:pPr>
    </w:p>
    <w:p w14:paraId="71548734" w14:textId="77777777" w:rsidR="00B6092C" w:rsidRDefault="00B6092C" w:rsidP="00B6092C">
      <w:pPr>
        <w:rPr>
          <w:u w:val="single"/>
        </w:rPr>
      </w:pPr>
      <w:r w:rsidRPr="00C37F5F">
        <w:rPr>
          <w:u w:val="single"/>
        </w:rPr>
        <w:t xml:space="preserve"> lends credibility to their findings.</w:t>
      </w:r>
      <w:r>
        <w:t xml:space="preserve"> This is </w:t>
      </w:r>
      <w:r w:rsidRPr="00C37F5F">
        <w:rPr>
          <w:u w:val="single"/>
        </w:rPr>
        <w:t xml:space="preserve">the </w:t>
      </w:r>
      <w:r w:rsidRPr="00E804F4">
        <w:rPr>
          <w:highlight w:val="green"/>
          <w:u w:val="single"/>
        </w:rPr>
        <w:t>same journal</w:t>
      </w:r>
      <w:r>
        <w:t xml:space="preserve">, after all, </w:t>
      </w:r>
      <w:r w:rsidRPr="00C37F5F">
        <w:rPr>
          <w:u w:val="single"/>
        </w:rPr>
        <w:t xml:space="preserve">that recently </w:t>
      </w:r>
      <w:r w:rsidRPr="00E804F4">
        <w:rPr>
          <w:highlight w:val="green"/>
          <w:u w:val="single"/>
        </w:rPr>
        <w:t>published</w:t>
      </w:r>
      <w:r w:rsidRPr="00C37F5F">
        <w:rPr>
          <w:u w:val="single"/>
        </w:rPr>
        <w:t xml:space="preserve"> widely covered </w:t>
      </w:r>
      <w:r w:rsidRPr="00E804F4">
        <w:rPr>
          <w:highlight w:val="green"/>
          <w:u w:val="single"/>
        </w:rPr>
        <w:t>studies saying</w:t>
      </w:r>
      <w:r w:rsidRPr="00C37F5F">
        <w:rPr>
          <w:u w:val="single"/>
        </w:rPr>
        <w:t xml:space="preserve"> the Sahara has been growing and the </w:t>
      </w:r>
      <w:r w:rsidRPr="00E804F4">
        <w:rPr>
          <w:b/>
          <w:highlight w:val="green"/>
          <w:u w:val="single"/>
        </w:rPr>
        <w:t>climate boundary</w:t>
      </w:r>
      <w:r w:rsidRPr="00E804F4">
        <w:rPr>
          <w:highlight w:val="green"/>
          <w:u w:val="single"/>
        </w:rPr>
        <w:t xml:space="preserve"> in</w:t>
      </w:r>
      <w:r w:rsidRPr="00C37F5F">
        <w:rPr>
          <w:u w:val="single"/>
        </w:rPr>
        <w:t xml:space="preserve"> central </w:t>
      </w:r>
      <w:r w:rsidRPr="00E804F4">
        <w:rPr>
          <w:highlight w:val="green"/>
          <w:u w:val="single"/>
        </w:rPr>
        <w:t xml:space="preserve">U.S. </w:t>
      </w:r>
      <w:r w:rsidRPr="00E804F4">
        <w:rPr>
          <w:b/>
          <w:highlight w:val="green"/>
          <w:u w:val="single"/>
        </w:rPr>
        <w:t>has shifted</w:t>
      </w:r>
      <w:r w:rsidRPr="00C37F5F">
        <w:rPr>
          <w:b/>
          <w:u w:val="single"/>
        </w:rPr>
        <w:t xml:space="preserve"> 140 miles to the east</w:t>
      </w:r>
      <w:r w:rsidRPr="00C37F5F">
        <w:rPr>
          <w:u w:val="single"/>
        </w:rPr>
        <w:t xml:space="preserve"> </w:t>
      </w:r>
      <w:r w:rsidRPr="00E804F4">
        <w:rPr>
          <w:highlight w:val="green"/>
          <w:u w:val="single"/>
        </w:rPr>
        <w:t>because of</w:t>
      </w:r>
      <w:r w:rsidRPr="00C37F5F">
        <w:rPr>
          <w:u w:val="single"/>
        </w:rPr>
        <w:t xml:space="preserve"> global </w:t>
      </w:r>
      <w:r w:rsidRPr="00E804F4">
        <w:rPr>
          <w:highlight w:val="green"/>
          <w:u w:val="single"/>
        </w:rPr>
        <w:t>warming</w:t>
      </w:r>
      <w:r w:rsidRPr="00C37F5F">
        <w:rPr>
          <w:u w:val="single"/>
        </w:rPr>
        <w:t>.</w:t>
      </w:r>
    </w:p>
    <w:p w14:paraId="52D3BB45" w14:textId="77777777" w:rsidR="00B6092C" w:rsidRDefault="00B6092C" w:rsidP="00B6092C">
      <w:r>
        <w:t xml:space="preserve">The Lewis and Curry findings </w:t>
      </w:r>
      <w:r w:rsidRPr="00C37F5F">
        <w:rPr>
          <w:u w:val="single"/>
        </w:rPr>
        <w:t xml:space="preserve">come after </w:t>
      </w:r>
      <w:r w:rsidRPr="00E804F4">
        <w:rPr>
          <w:highlight w:val="green"/>
          <w:u w:val="single"/>
        </w:rPr>
        <w:t>another study</w:t>
      </w:r>
      <w:r w:rsidRPr="00C37F5F">
        <w:rPr>
          <w:u w:val="single"/>
        </w:rPr>
        <w:t xml:space="preserve">, published </w:t>
      </w:r>
      <w:r w:rsidRPr="00E804F4">
        <w:rPr>
          <w:highlight w:val="green"/>
          <w:u w:val="single"/>
        </w:rPr>
        <w:t>in the</w:t>
      </w:r>
      <w:r w:rsidRPr="00C37F5F">
        <w:rPr>
          <w:u w:val="single"/>
        </w:rPr>
        <w:t xml:space="preserve"> prestigious </w:t>
      </w:r>
      <w:r w:rsidRPr="00E804F4">
        <w:rPr>
          <w:highlight w:val="green"/>
          <w:u w:val="single"/>
        </w:rPr>
        <w:t>journal Nature,</w:t>
      </w:r>
      <w:r w:rsidRPr="00C37F5F">
        <w:rPr>
          <w:u w:val="single"/>
        </w:rPr>
        <w:t xml:space="preserve"> that </w:t>
      </w:r>
      <w:r w:rsidRPr="00E804F4">
        <w:rPr>
          <w:highlight w:val="green"/>
          <w:u w:val="single"/>
        </w:rPr>
        <w:t>found</w:t>
      </w:r>
      <w:r w:rsidRPr="00C37F5F">
        <w:rPr>
          <w:u w:val="single"/>
        </w:rPr>
        <w:t xml:space="preserve"> the </w:t>
      </w:r>
      <w:r w:rsidRPr="00C37F5F">
        <w:rPr>
          <w:b/>
          <w:u w:val="single"/>
        </w:rPr>
        <w:t xml:space="preserve">long-held view that a </w:t>
      </w:r>
      <w:r w:rsidRPr="00E804F4">
        <w:rPr>
          <w:b/>
          <w:highlight w:val="green"/>
          <w:u w:val="single"/>
        </w:rPr>
        <w:t>doubling of CO2</w:t>
      </w:r>
      <w:r w:rsidRPr="00C37F5F">
        <w:rPr>
          <w:b/>
          <w:u w:val="single"/>
        </w:rPr>
        <w:t xml:space="preserve"> </w:t>
      </w:r>
      <w:r w:rsidRPr="00E804F4">
        <w:rPr>
          <w:b/>
          <w:highlight w:val="green"/>
          <w:u w:val="single"/>
        </w:rPr>
        <w:t>would boost</w:t>
      </w:r>
      <w:r w:rsidRPr="00C37F5F">
        <w:rPr>
          <w:b/>
          <w:u w:val="single"/>
        </w:rPr>
        <w:t xml:space="preserve"> global temperatures</w:t>
      </w:r>
      <w:r w:rsidRPr="00C37F5F">
        <w:rPr>
          <w:u w:val="single"/>
        </w:rPr>
        <w:t xml:space="preserve"> as much as </w:t>
      </w:r>
      <w:r w:rsidRPr="00E804F4">
        <w:rPr>
          <w:highlight w:val="green"/>
          <w:u w:val="single"/>
        </w:rPr>
        <w:t>4.5 degrees C</w:t>
      </w:r>
      <w:r w:rsidRPr="00C37F5F">
        <w:rPr>
          <w:u w:val="single"/>
        </w:rPr>
        <w:t xml:space="preserve">elsius </w:t>
      </w:r>
      <w:r w:rsidRPr="00C37F5F">
        <w:rPr>
          <w:b/>
          <w:u w:val="single"/>
        </w:rPr>
        <w:t xml:space="preserve">was </w:t>
      </w:r>
      <w:r w:rsidRPr="00E804F4">
        <w:rPr>
          <w:b/>
          <w:highlight w:val="green"/>
          <w:u w:val="single"/>
        </w:rPr>
        <w:t>wrong</w:t>
      </w:r>
      <w:r w:rsidRPr="00C37F5F">
        <w:rPr>
          <w:b/>
        </w:rPr>
        <w:t>.</w:t>
      </w:r>
      <w:r>
        <w:t xml:space="preserve"> The </w:t>
      </w:r>
      <w:r w:rsidRPr="00C37F5F">
        <w:rPr>
          <w:u w:val="single"/>
        </w:rPr>
        <w:t>most temperatures would likely climb is 3.4 degrees</w:t>
      </w:r>
      <w:r>
        <w:t>.</w:t>
      </w:r>
    </w:p>
    <w:p w14:paraId="1FC416C4" w14:textId="77777777" w:rsidR="00B6092C" w:rsidRPr="00E804F4" w:rsidRDefault="00B6092C" w:rsidP="00B6092C">
      <w:r>
        <w:t xml:space="preserve">It also follows a </w:t>
      </w:r>
      <w:r w:rsidRPr="00C37F5F">
        <w:rPr>
          <w:u w:val="single"/>
        </w:rPr>
        <w:t xml:space="preserve">study published in </w:t>
      </w:r>
      <w:proofErr w:type="gramStart"/>
      <w:r w:rsidRPr="00C37F5F">
        <w:rPr>
          <w:u w:val="single"/>
        </w:rPr>
        <w:t>Science</w:t>
      </w:r>
      <w:proofErr w:type="gramEnd"/>
      <w:r w:rsidRPr="00C37F5F">
        <w:rPr>
          <w:u w:val="single"/>
        </w:rPr>
        <w:t xml:space="preserve">, which found that </w:t>
      </w:r>
      <w:r w:rsidRPr="00E804F4">
        <w:rPr>
          <w:highlight w:val="green"/>
          <w:u w:val="single"/>
        </w:rPr>
        <w:t>rocks contain</w:t>
      </w:r>
      <w:r w:rsidRPr="00C37F5F">
        <w:rPr>
          <w:u w:val="single"/>
        </w:rPr>
        <w:t xml:space="preserve"> vast amounts of </w:t>
      </w:r>
      <w:r w:rsidRPr="00E804F4">
        <w:rPr>
          <w:highlight w:val="green"/>
          <w:u w:val="single"/>
        </w:rPr>
        <w:t>nitrogen that plants could use to</w:t>
      </w:r>
      <w:r w:rsidRPr="00C37F5F">
        <w:rPr>
          <w:u w:val="single"/>
        </w:rPr>
        <w:t xml:space="preserve"> grow and absorb more CO2, potentially </w:t>
      </w:r>
      <w:r w:rsidRPr="00E804F4">
        <w:rPr>
          <w:highlight w:val="green"/>
          <w:u w:val="single"/>
        </w:rPr>
        <w:t>offset</w:t>
      </w:r>
      <w:r w:rsidRPr="00C37F5F">
        <w:rPr>
          <w:u w:val="single"/>
        </w:rPr>
        <w:t xml:space="preserve">ting at least some of the effects of </w:t>
      </w:r>
      <w:r w:rsidRPr="00E804F4">
        <w:rPr>
          <w:highlight w:val="green"/>
          <w:u w:val="single"/>
        </w:rPr>
        <w:t>CO2</w:t>
      </w:r>
      <w:r w:rsidRPr="00C37F5F">
        <w:rPr>
          <w:u w:val="single"/>
        </w:rPr>
        <w:t xml:space="preserve"> emissions and reducing future temperature increases.</w:t>
      </w:r>
      <w:bookmarkEnd w:id="0"/>
    </w:p>
    <w:p w14:paraId="40AA28BB" w14:textId="77777777" w:rsidR="00B6092C" w:rsidRDefault="00B6092C" w:rsidP="00B6092C"/>
    <w:p w14:paraId="28BCB39B" w14:textId="704F11E7" w:rsidR="00A71F96" w:rsidRDefault="00A71F96" w:rsidP="00A71F96">
      <w:pPr>
        <w:pStyle w:val="Heading4"/>
      </w:pPr>
      <w:r>
        <w:t xml:space="preserve">3] Alt causes – the entire fossil fuel industry is still alive and thriving after the </w:t>
      </w:r>
      <w:proofErr w:type="spellStart"/>
      <w:r>
        <w:t>aff</w:t>
      </w:r>
      <w:proofErr w:type="spellEnd"/>
    </w:p>
    <w:p w14:paraId="6A42F754" w14:textId="488D405B" w:rsidR="00A71F96" w:rsidRDefault="00A71F96" w:rsidP="00A71F96">
      <w:pPr>
        <w:pStyle w:val="Heading4"/>
      </w:pPr>
      <w:r>
        <w:t>4] No internal link – no reason why rockets alone cause climate change – they haven’t isolated just how much they emit and how that directly translates into climate impacts</w:t>
      </w:r>
    </w:p>
    <w:p w14:paraId="2617504C" w14:textId="6001C4E0" w:rsidR="00A71F96" w:rsidRPr="008B4CF6" w:rsidRDefault="00A71F96" w:rsidP="00A71F96">
      <w:pPr>
        <w:pStyle w:val="Heading4"/>
      </w:pPr>
      <w:r>
        <w:t xml:space="preserve">5] Double bind a) colonization is good because it saves us from climate change which is bad b) climate change doesn’t matter </w:t>
      </w:r>
    </w:p>
    <w:p w14:paraId="47C8E265" w14:textId="77777777" w:rsidR="00B6092C" w:rsidRPr="00511AA5" w:rsidRDefault="00B6092C" w:rsidP="00B6092C">
      <w:pPr>
        <w:tabs>
          <w:tab w:val="left" w:pos="3381"/>
        </w:tabs>
      </w:pPr>
    </w:p>
    <w:sectPr w:rsidR="00B6092C" w:rsidRPr="00511A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0B744D"/>
    <w:multiLevelType w:val="hybridMultilevel"/>
    <w:tmpl w:val="C9288E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623FA9"/>
    <w:multiLevelType w:val="hybridMultilevel"/>
    <w:tmpl w:val="215C1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A5024C"/>
    <w:multiLevelType w:val="hybridMultilevel"/>
    <w:tmpl w:val="6EAE6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36D2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349C"/>
    <w:rsid w:val="004C60E8"/>
    <w:rsid w:val="004E3579"/>
    <w:rsid w:val="004E728B"/>
    <w:rsid w:val="004F39E0"/>
    <w:rsid w:val="00511AA5"/>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6579"/>
    <w:rsid w:val="008B3ECB"/>
    <w:rsid w:val="008B4E85"/>
    <w:rsid w:val="008C1B2E"/>
    <w:rsid w:val="0091627E"/>
    <w:rsid w:val="00936D21"/>
    <w:rsid w:val="009467CE"/>
    <w:rsid w:val="0097032B"/>
    <w:rsid w:val="009D2EAD"/>
    <w:rsid w:val="009D54B2"/>
    <w:rsid w:val="009E1922"/>
    <w:rsid w:val="009F7ED2"/>
    <w:rsid w:val="00A5483D"/>
    <w:rsid w:val="00A71F96"/>
    <w:rsid w:val="00A93661"/>
    <w:rsid w:val="00A95652"/>
    <w:rsid w:val="00AC0AB8"/>
    <w:rsid w:val="00B33C6D"/>
    <w:rsid w:val="00B4508F"/>
    <w:rsid w:val="00B55AD5"/>
    <w:rsid w:val="00B6092C"/>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2824"/>
    <w:rsid w:val="00D325A9"/>
    <w:rsid w:val="00D36A8A"/>
    <w:rsid w:val="00D61409"/>
    <w:rsid w:val="00D6691E"/>
    <w:rsid w:val="00D71170"/>
    <w:rsid w:val="00DA1C92"/>
    <w:rsid w:val="00DA25D4"/>
    <w:rsid w:val="00DA6538"/>
    <w:rsid w:val="00E15E75"/>
    <w:rsid w:val="00E5262C"/>
    <w:rsid w:val="00E54000"/>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AC5C5"/>
  <w15:chartTrackingRefBased/>
  <w15:docId w15:val="{B4E6920B-019A-4CA4-921F-A6DDCAA0B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22824"/>
    <w:rPr>
      <w:rFonts w:ascii="Calibri" w:hAnsi="Calibri"/>
    </w:rPr>
  </w:style>
  <w:style w:type="paragraph" w:styleId="Heading1">
    <w:name w:val="heading 1"/>
    <w:aliases w:val="Pocket"/>
    <w:basedOn w:val="Normal"/>
    <w:next w:val="Normal"/>
    <w:link w:val="Heading1Char"/>
    <w:qFormat/>
    <w:rsid w:val="00D228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28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228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228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228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2824"/>
  </w:style>
  <w:style w:type="character" w:customStyle="1" w:styleId="Heading1Char">
    <w:name w:val="Heading 1 Char"/>
    <w:aliases w:val="Pocket Char"/>
    <w:basedOn w:val="DefaultParagraphFont"/>
    <w:link w:val="Heading1"/>
    <w:rsid w:val="00D228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2282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22824"/>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2282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7"/>
    <w:qFormat/>
    <w:rsid w:val="00D2282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22824"/>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S"/>
    <w:basedOn w:val="DefaultParagraphFont"/>
    <w:uiPriority w:val="6"/>
    <w:qFormat/>
    <w:rsid w:val="00D22824"/>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22824"/>
    <w:rPr>
      <w:color w:val="auto"/>
      <w:u w:val="none"/>
    </w:rPr>
  </w:style>
  <w:style w:type="character" w:styleId="FollowedHyperlink">
    <w:name w:val="FollowedHyperlink"/>
    <w:basedOn w:val="DefaultParagraphFont"/>
    <w:uiPriority w:val="99"/>
    <w:semiHidden/>
    <w:unhideWhenUsed/>
    <w:rsid w:val="00D22824"/>
    <w:rPr>
      <w:color w:val="auto"/>
      <w:u w:val="none"/>
    </w:rPr>
  </w:style>
  <w:style w:type="character" w:styleId="UnresolvedMention">
    <w:name w:val="Unresolved Mention"/>
    <w:basedOn w:val="DefaultParagraphFont"/>
    <w:uiPriority w:val="99"/>
    <w:semiHidden/>
    <w:unhideWhenUsed/>
    <w:rsid w:val="00511AA5"/>
    <w:rPr>
      <w:color w:val="605E5C"/>
      <w:shd w:val="clear" w:color="auto" w:fill="E1DFDD"/>
    </w:rPr>
  </w:style>
  <w:style w:type="paragraph" w:customStyle="1" w:styleId="textbold">
    <w:name w:val="text bold"/>
    <w:basedOn w:val="Normal"/>
    <w:link w:val="Emphasis"/>
    <w:uiPriority w:val="7"/>
    <w:qFormat/>
    <w:rsid w:val="00B6092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MicroTextChar">
    <w:name w:val="MicroText Char"/>
    <w:link w:val="MicroText"/>
    <w:rsid w:val="00B6092C"/>
    <w:rPr>
      <w:rFonts w:ascii="Arial Narrow" w:hAnsi="Arial Narrow"/>
      <w:sz w:val="12"/>
    </w:rPr>
  </w:style>
  <w:style w:type="paragraph" w:customStyle="1" w:styleId="MicroText">
    <w:name w:val="MicroText"/>
    <w:basedOn w:val="Normal"/>
    <w:next w:val="Normal"/>
    <w:link w:val="MicroTextChar"/>
    <w:qFormat/>
    <w:rsid w:val="00B6092C"/>
    <w:rPr>
      <w:rFonts w:ascii="Arial Narrow" w:hAnsi="Arial Narrow"/>
      <w:sz w:val="12"/>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B6092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B6092C"/>
    <w:pPr>
      <w:spacing w:after="0" w:line="240" w:lineRule="auto"/>
      <w:ind w:left="720"/>
      <w:contextualSpacing/>
    </w:pPr>
  </w:style>
  <w:style w:type="paragraph" w:customStyle="1" w:styleId="Emphasis1">
    <w:name w:val="Emphasis1"/>
    <w:basedOn w:val="Normal"/>
    <w:autoRedefine/>
    <w:uiPriority w:val="7"/>
    <w:qFormat/>
    <w:rsid w:val="00B6092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B6092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18991">
      <w:bodyDiv w:val="1"/>
      <w:marLeft w:val="0"/>
      <w:marRight w:val="0"/>
      <w:marTop w:val="0"/>
      <w:marBottom w:val="0"/>
      <w:divBdr>
        <w:top w:val="none" w:sz="0" w:space="0" w:color="auto"/>
        <w:left w:val="none" w:sz="0" w:space="0" w:color="auto"/>
        <w:bottom w:val="none" w:sz="0" w:space="0" w:color="auto"/>
        <w:right w:val="none" w:sz="0" w:space="0" w:color="auto"/>
      </w:divBdr>
      <w:divsChild>
        <w:div w:id="1093478576">
          <w:marLeft w:val="0"/>
          <w:marRight w:val="0"/>
          <w:marTop w:val="0"/>
          <w:marBottom w:val="0"/>
          <w:divBdr>
            <w:top w:val="none" w:sz="0" w:space="0" w:color="auto"/>
            <w:left w:val="none" w:sz="0" w:space="0" w:color="auto"/>
            <w:bottom w:val="none" w:sz="0" w:space="0" w:color="auto"/>
            <w:right w:val="none" w:sz="0" w:space="0" w:color="auto"/>
          </w:divBdr>
        </w:div>
      </w:divsChild>
    </w:div>
    <w:div w:id="92572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red.com/2016/09/elon-musk-colonize-mars/" TargetMode="External"/><Relationship Id="rId18" Type="http://schemas.openxmlformats.org/officeDocument/2006/relationships/hyperlink" Target="https://www.washingtonpost.com/news/morning-mix/wp/2015/03/03/decades-of-human-waste-have-made-mount-everest-a-fecal-time-bomb/" TargetMode="External"/><Relationship Id="rId26" Type="http://schemas.openxmlformats.org/officeDocument/2006/relationships/hyperlink" Target="https://www.outsideonline.com/1929131/how-much-does-it-cost-climb-everest" TargetMode="External"/><Relationship Id="rId21" Type="http://schemas.openxmlformats.org/officeDocument/2006/relationships/hyperlink" Target="https://www.nasa.gov/press/2015/april/nasa-extends-campaign-for-public-to-name-features-on-pluto" TargetMode="External"/><Relationship Id="rId34" Type="http://schemas.openxmlformats.org/officeDocument/2006/relationships/hyperlink" Target="https://ccdcoe.org/uploads/2019/06/Art_12_The-Cyber-ASAT.pdf" TargetMode="External"/><Relationship Id="rId7" Type="http://schemas.openxmlformats.org/officeDocument/2006/relationships/hyperlink" Target="https://www.jacobinmag.com/2017/02/mars-elon-musk-space-exploration-nasa-colonization.%20%20//" TargetMode="External"/><Relationship Id="rId12" Type="http://schemas.openxmlformats.org/officeDocument/2006/relationships/hyperlink" Target="https://www.bloomberg.com/news/articles/2016-09-27/elon-musk-s-vision-for-mars-travel-focuses-on-reusable-rockets" TargetMode="External"/><Relationship Id="rId17" Type="http://schemas.openxmlformats.org/officeDocument/2006/relationships/hyperlink" Target="https://mars.jpl.nasa.gov/gallery/atlas/olympus-mons.html" TargetMode="External"/><Relationship Id="rId25" Type="http://schemas.openxmlformats.org/officeDocument/2006/relationships/hyperlink" Target="https://www.newscientist.com/article/mg21628855.100-build-a-mars-base-with-a-box-of-engineered-bugs.html" TargetMode="External"/><Relationship Id="rId33" Type="http://schemas.openxmlformats.org/officeDocument/2006/relationships/hyperlink" Target="https://www.fr.com/fish-litigation/ip-rights-outer-space/" TargetMode="External"/><Relationship Id="rId2" Type="http://schemas.openxmlformats.org/officeDocument/2006/relationships/numbering" Target="numbering.xml"/><Relationship Id="rId16" Type="http://schemas.openxmlformats.org/officeDocument/2006/relationships/hyperlink" Target="https://www.nasa.gov/image-feature/frosted-dunes-on-mars" TargetMode="External"/><Relationship Id="rId20" Type="http://schemas.openxmlformats.org/officeDocument/2006/relationships/hyperlink" Target="https://www.nasa.gov/feature/first-cubesat-built-by-an-elementary-school-deployed-into-space" TargetMode="External"/><Relationship Id="rId29" Type="http://schemas.openxmlformats.org/officeDocument/2006/relationships/hyperlink" Target="http://www.huffingtonpost.com/entry/boycott-starbucks-backfires_us_58903e39e4b0c90efeffd8af" TargetMode="External"/><Relationship Id="rId1" Type="http://schemas.openxmlformats.org/officeDocument/2006/relationships/customXml" Target="../customXml/item1.xml"/><Relationship Id="rId6" Type="http://schemas.openxmlformats.org/officeDocument/2006/relationships/hyperlink" Target="https://www.newworldencyclopedia.org/entry/outer_space" TargetMode="External"/><Relationship Id="rId11" Type="http://schemas.openxmlformats.org/officeDocument/2006/relationships/hyperlink" Target="http://www.mars-one.com/faq/finance-and-feasibility/what-is-mars-ones-funding-model" TargetMode="External"/><Relationship Id="rId24" Type="http://schemas.openxmlformats.org/officeDocument/2006/relationships/hyperlink" Target="https://www.dailykos.com/story/2015/5/5/1372730/-Skylab-and-the-Sit-Down-Strike-in-Space" TargetMode="External"/><Relationship Id="rId32" Type="http://schemas.openxmlformats.org/officeDocument/2006/relationships/hyperlink" Target="https://www.jacobinmag.com/2015/04/aliens-extraterrestrials-active-seti/"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late.com/blogs/future_tense/2016/09/27/elon_musk_details_his_crazy_very_real_plan_to_colonize_mars.html" TargetMode="External"/><Relationship Id="rId23" Type="http://schemas.openxmlformats.org/officeDocument/2006/relationships/hyperlink" Target="https://www.theverge.com/2016/9/30/13114704/spacex-elon-musk-vs-mars-one-nasa-mission-timeline" TargetMode="External"/><Relationship Id="rId28" Type="http://schemas.openxmlformats.org/officeDocument/2006/relationships/hyperlink" Target="http://www.businessinsider.com/starbucks-boycott-after-ceos-refugee-support-2017-1" TargetMode="External"/><Relationship Id="rId36" Type="http://schemas.openxmlformats.org/officeDocument/2006/relationships/fontTable" Target="fontTable.xml"/><Relationship Id="rId10" Type="http://schemas.openxmlformats.org/officeDocument/2006/relationships/hyperlink" Target="http://www.space.com/19981-private-mars-mission-married-2018.html" TargetMode="External"/><Relationship Id="rId19" Type="http://schemas.openxmlformats.org/officeDocument/2006/relationships/hyperlink" Target="https://www.nasa.gov/open/data.html" TargetMode="External"/><Relationship Id="rId31" Type="http://schemas.openxmlformats.org/officeDocument/2006/relationships/hyperlink" Target="https://www.jacobinmag.com/2016/07/populism-democracy-technocrats-brexit-trump-sanders-voting-referendum/" TargetMode="External"/><Relationship Id="rId4" Type="http://schemas.openxmlformats.org/officeDocument/2006/relationships/settings" Target="settings.xml"/><Relationship Id="rId9" Type="http://schemas.openxmlformats.org/officeDocument/2006/relationships/hyperlink" Target="http://www.businessinsider.com/startups-in-space-2009-8" TargetMode="External"/><Relationship Id="rId14" Type="http://schemas.openxmlformats.org/officeDocument/2006/relationships/hyperlink" Target="https://www.nytimes.com/2016/09/28/science/elon-musk-spacex-mars-exploration.html?_r=0" TargetMode="External"/><Relationship Id="rId22" Type="http://schemas.openxmlformats.org/officeDocument/2006/relationships/hyperlink" Target="https://www.nytimes.com/2016/09/28/science/elon-musk-spacex-mars-exploration.html?_r=1" TargetMode="External"/><Relationship Id="rId27" Type="http://schemas.openxmlformats.org/officeDocument/2006/relationships/hyperlink" Target="https://kristof.blogs.nytimes.com/2016/03/28/sherpa-they-die-we-go-home/" TargetMode="External"/><Relationship Id="rId30" Type="http://schemas.openxmlformats.org/officeDocument/2006/relationships/hyperlink" Target="https://www.jacobinmag.com/2016/11/david-brock-clinton-sanders-donald-trump/" TargetMode="External"/><Relationship Id="rId35" Type="http://schemas.openxmlformats.org/officeDocument/2006/relationships/hyperlink" Target="https://www.theverge.com/2022/2/11/22927706/elon-musk-spacex-starship-update-boca-chica-texas" TargetMode="External"/><Relationship Id="rId8" Type="http://schemas.openxmlformats.org/officeDocument/2006/relationships/hyperlink" Target="http://www.astronautix.com/m/mpk.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14230</Words>
  <Characters>81115</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2022-02-13T18:46:00Z</dcterms:created>
  <dcterms:modified xsi:type="dcterms:W3CDTF">2022-02-13T18:46:00Z</dcterms:modified>
</cp:coreProperties>
</file>