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4C45C" w14:textId="369C5D27" w:rsidR="002C6231" w:rsidRDefault="002C6231" w:rsidP="002C6231">
      <w:pPr>
        <w:pStyle w:val="Heading3"/>
      </w:pPr>
      <w:r>
        <w:t>1</w:t>
      </w:r>
    </w:p>
    <w:p w14:paraId="24EDF9E1" w14:textId="77777777" w:rsidR="002C6231" w:rsidRPr="00285A56" w:rsidRDefault="002C6231" w:rsidP="002C6231">
      <w:pPr>
        <w:pStyle w:val="Heading4"/>
      </w:pPr>
      <w:r>
        <w:t xml:space="preserve">The standard is maximizing expected well-being – Prefer </w:t>
      </w:r>
    </w:p>
    <w:p w14:paraId="5897FB56" w14:textId="77777777" w:rsidR="002C6231" w:rsidRPr="00FF565D" w:rsidRDefault="002C6231" w:rsidP="002C6231">
      <w:pPr>
        <w:pStyle w:val="Heading4"/>
        <w:rPr>
          <w:bCs/>
        </w:rPr>
      </w:pPr>
      <w:r>
        <w:rPr>
          <w:bCs/>
        </w:rPr>
        <w:t xml:space="preserve">[1] </w:t>
      </w:r>
      <w:r w:rsidRPr="00285A56">
        <w:rPr>
          <w:bCs/>
          <w:u w:val="single"/>
        </w:rPr>
        <w:t>Actor specificity</w:t>
      </w:r>
      <w:r w:rsidRPr="00FF565D">
        <w:rPr>
          <w:bCs/>
        </w:rPr>
        <w:t xml:space="preserve"> – state actors can only use util</w:t>
      </w:r>
      <w:r>
        <w:rPr>
          <w:bCs/>
        </w:rPr>
        <w:t xml:space="preserve"> – outweighs since different actors have different obligations.</w:t>
      </w:r>
    </w:p>
    <w:p w14:paraId="599200D6" w14:textId="77777777" w:rsidR="002C6231" w:rsidRPr="00FF565D" w:rsidRDefault="002C6231" w:rsidP="002C6231">
      <w:pPr>
        <w:pStyle w:val="Heading4"/>
        <w:rPr>
          <w:rFonts w:cs="Calibri"/>
          <w:bCs/>
        </w:rPr>
      </w:pPr>
      <w:r w:rsidRPr="00FF565D">
        <w:rPr>
          <w:rFonts w:cs="Calibri"/>
          <w:bCs/>
        </w:rPr>
        <w:t xml:space="preserve">A – </w:t>
      </w:r>
      <w:r w:rsidRPr="00285A56">
        <w:rPr>
          <w:rFonts w:cs="Calibri"/>
          <w:bCs/>
          <w:u w:val="single"/>
        </w:rPr>
        <w:t>Aggregation</w:t>
      </w:r>
      <w:r w:rsidRPr="00FF565D">
        <w:rPr>
          <w:rFonts w:cs="Calibri"/>
          <w:bCs/>
        </w:rPr>
        <w:t xml:space="preserve"> – all policies benefit some and hurts others – </w:t>
      </w:r>
      <w:r>
        <w:rPr>
          <w:rFonts w:cs="Calibri"/>
          <w:bCs/>
        </w:rPr>
        <w:t xml:space="preserve">only util can resolve these </w:t>
      </w:r>
      <w:proofErr w:type="spellStart"/>
      <w:r>
        <w:rPr>
          <w:rFonts w:cs="Calibri"/>
          <w:bCs/>
        </w:rPr>
        <w:t>cuz</w:t>
      </w:r>
      <w:proofErr w:type="spellEnd"/>
      <w:r>
        <w:rPr>
          <w:rFonts w:cs="Calibri"/>
          <w:bCs/>
        </w:rPr>
        <w:t xml:space="preserve"> it gives a clear weighing mechanism </w:t>
      </w:r>
    </w:p>
    <w:p w14:paraId="5136EF7A" w14:textId="77777777" w:rsidR="002C6231" w:rsidRPr="00FF565D" w:rsidRDefault="002C6231" w:rsidP="002C6231">
      <w:pPr>
        <w:pStyle w:val="Heading4"/>
        <w:rPr>
          <w:bCs/>
        </w:rPr>
      </w:pPr>
      <w:r w:rsidRPr="00FF565D">
        <w:rPr>
          <w:bCs/>
        </w:rPr>
        <w:t xml:space="preserve">B – </w:t>
      </w:r>
      <w:r w:rsidRPr="00285A56">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438DFE13" w14:textId="77777777" w:rsidR="002C6231" w:rsidRDefault="002C6231" w:rsidP="002C6231">
      <w:pPr>
        <w:pStyle w:val="Heading4"/>
      </w:pPr>
      <w:r>
        <w:t xml:space="preserve">C – </w:t>
      </w:r>
      <w:r w:rsidRPr="00285A56">
        <w:rPr>
          <w:u w:val="single"/>
        </w:rPr>
        <w:t>Bureaucrats aren’t philosophers</w:t>
      </w:r>
      <w:r>
        <w:t xml:space="preserve"> – policymakers do not have experience with dense frameworks so they don’t understand how to apply them to specific </w:t>
      </w:r>
      <w:proofErr w:type="gramStart"/>
      <w:r>
        <w:t>instances</w:t>
      </w:r>
      <w:proofErr w:type="gramEnd"/>
      <w:r>
        <w:t xml:space="preserve"> but they do understand that pain is bad and pleasure is good because it’s intrinsic to existing. </w:t>
      </w:r>
    </w:p>
    <w:p w14:paraId="3959082D" w14:textId="77777777" w:rsidR="002C6231" w:rsidRDefault="002C6231" w:rsidP="002C6231"/>
    <w:p w14:paraId="279B880E" w14:textId="77777777" w:rsidR="002C6231" w:rsidRDefault="002C6231" w:rsidP="002C6231">
      <w:pPr>
        <w:pStyle w:val="Heading4"/>
      </w:pPr>
      <w:r>
        <w:t xml:space="preserve">[2] </w:t>
      </w:r>
      <w:r w:rsidRPr="00285A56">
        <w:t>Extinction first</w:t>
      </w:r>
      <w:r>
        <w:t xml:space="preserve"> – </w:t>
      </w:r>
    </w:p>
    <w:p w14:paraId="14BF5588" w14:textId="77777777" w:rsidR="002C6231" w:rsidRDefault="002C6231" w:rsidP="002C6231">
      <w:pPr>
        <w:pStyle w:val="Heading4"/>
      </w:pPr>
      <w:r>
        <w:t xml:space="preserve">a. </w:t>
      </w:r>
      <w:r w:rsidRPr="008F73CF">
        <w:rPr>
          <w:u w:val="single"/>
        </w:rPr>
        <w:t>Wager</w:t>
      </w:r>
      <w:r>
        <w:t xml:space="preserve"> – if there is any chance of goodness existing, we ought to preserve our existence to maximize it. </w:t>
      </w:r>
    </w:p>
    <w:p w14:paraId="0B411116" w14:textId="77777777" w:rsidR="002C6231" w:rsidRDefault="002C6231" w:rsidP="002C6231">
      <w:pPr>
        <w:pStyle w:val="Heading4"/>
      </w:pPr>
      <w:r>
        <w:t xml:space="preserve">b. </w:t>
      </w:r>
      <w:r w:rsidRPr="008F73CF">
        <w:rPr>
          <w:u w:val="single"/>
        </w:rPr>
        <w:t>Sequencing</w:t>
      </w:r>
      <w:r>
        <w:t xml:space="preserve"> – if their framework is true, people dying is bad because it means those people can’t use their framework </w:t>
      </w:r>
    </w:p>
    <w:p w14:paraId="5A3921D4" w14:textId="77777777" w:rsidR="002C6231" w:rsidRDefault="002C6231" w:rsidP="002C6231">
      <w:pPr>
        <w:pStyle w:val="Heading4"/>
      </w:pPr>
      <w:r>
        <w:t xml:space="preserve">c. </w:t>
      </w:r>
      <w:r w:rsidRPr="008F73CF">
        <w:rPr>
          <w:u w:val="single"/>
        </w:rPr>
        <w:t>Repugnance</w:t>
      </w:r>
      <w:r>
        <w:t xml:space="preserve"> – if their framework cannot explain why people dying is bad – you should reject it because it cannot disavow of atrocities. You shouldn’t vote for a framework that can’t say the holocaust was a bad thing. </w:t>
      </w:r>
    </w:p>
    <w:p w14:paraId="5CD39BA1" w14:textId="77777777" w:rsidR="002C6231" w:rsidRPr="00285A56" w:rsidRDefault="002C6231" w:rsidP="002C6231">
      <w:pPr>
        <w:pStyle w:val="Heading4"/>
      </w:pPr>
      <w:r>
        <w:t xml:space="preserve">d. </w:t>
      </w:r>
      <w:r w:rsidRPr="008F73CF">
        <w:rPr>
          <w:u w:val="single"/>
        </w:rPr>
        <w:t>Performativity</w:t>
      </w:r>
      <w:r>
        <w:t xml:space="preserve"> – us having a moral debate proves moral uncertainty because it means we are not certain about which framework is true - means we should preserve our ability to find the true framework </w:t>
      </w:r>
    </w:p>
    <w:p w14:paraId="293AFC2B" w14:textId="30628C30" w:rsidR="002C6231" w:rsidRDefault="002C6231" w:rsidP="002C6231">
      <w:pPr>
        <w:pStyle w:val="Heading3"/>
      </w:pPr>
      <w:r>
        <w:t>2</w:t>
      </w:r>
    </w:p>
    <w:p w14:paraId="190616C9" w14:textId="77777777" w:rsidR="002C6231" w:rsidRPr="000846A6" w:rsidRDefault="002C6231" w:rsidP="002C6231">
      <w:pPr>
        <w:pStyle w:val="Heading4"/>
      </w:pPr>
      <w:r>
        <w:t>The California recall has given democrats optimal election strategy for the midterms to maximize gains – right-wing extremists winning primaries alienate moderates</w:t>
      </w:r>
    </w:p>
    <w:p w14:paraId="19A4D48B" w14:textId="77777777" w:rsidR="002C6231" w:rsidRDefault="002C6231" w:rsidP="002C6231">
      <w:pPr>
        <w:rPr>
          <w:rStyle w:val="Style13ptBold"/>
          <w:b w:val="0"/>
          <w:bCs w:val="0"/>
          <w:sz w:val="16"/>
          <w:szCs w:val="12"/>
        </w:rPr>
      </w:pPr>
      <w:proofErr w:type="spellStart"/>
      <w:r>
        <w:rPr>
          <w:rStyle w:val="Style13ptBold"/>
        </w:rPr>
        <w:t>Ronayne</w:t>
      </w:r>
      <w:proofErr w:type="spellEnd"/>
      <w:r>
        <w:rPr>
          <w:rStyle w:val="Style13ptBold"/>
        </w:rPr>
        <w:t xml:space="preserve"> and </w:t>
      </w:r>
      <w:proofErr w:type="spellStart"/>
      <w:r>
        <w:rPr>
          <w:rStyle w:val="Style13ptBold"/>
        </w:rPr>
        <w:t>Riccardi</w:t>
      </w:r>
      <w:proofErr w:type="spellEnd"/>
      <w:r>
        <w:rPr>
          <w:rStyle w:val="Style13ptBold"/>
        </w:rPr>
        <w:t xml:space="preserve"> 9/15</w:t>
      </w:r>
      <w:r>
        <w:rPr>
          <w:rStyle w:val="Style13ptBold"/>
          <w:b w:val="0"/>
          <w:bCs w:val="0"/>
          <w:sz w:val="16"/>
          <w:szCs w:val="12"/>
        </w:rPr>
        <w:t xml:space="preserve"> (Kathleen </w:t>
      </w:r>
      <w:proofErr w:type="spellStart"/>
      <w:r>
        <w:rPr>
          <w:rStyle w:val="Style13ptBold"/>
          <w:b w:val="0"/>
          <w:bCs w:val="0"/>
          <w:sz w:val="16"/>
          <w:szCs w:val="12"/>
        </w:rPr>
        <w:t>Ronayne</w:t>
      </w:r>
      <w:proofErr w:type="spellEnd"/>
      <w:r>
        <w:rPr>
          <w:rStyle w:val="Style13ptBold"/>
          <w:b w:val="0"/>
          <w:bCs w:val="0"/>
          <w:sz w:val="16"/>
          <w:szCs w:val="12"/>
        </w:rPr>
        <w:t xml:space="preserve"> and Nicholas </w:t>
      </w:r>
      <w:proofErr w:type="spellStart"/>
      <w:r>
        <w:rPr>
          <w:rStyle w:val="Style13ptBold"/>
          <w:b w:val="0"/>
          <w:bCs w:val="0"/>
          <w:sz w:val="16"/>
          <w:szCs w:val="12"/>
        </w:rPr>
        <w:t>Riccardi</w:t>
      </w:r>
      <w:proofErr w:type="spellEnd"/>
      <w:r>
        <w:rPr>
          <w:rStyle w:val="Style13ptBold"/>
          <w:b w:val="0"/>
          <w:bCs w:val="0"/>
          <w:sz w:val="16"/>
          <w:szCs w:val="12"/>
        </w:rPr>
        <w:t xml:space="preserve">; 9/15/21; AP News; </w:t>
      </w:r>
      <w:r>
        <w:rPr>
          <w:rStyle w:val="Style13ptBold"/>
          <w:b w:val="0"/>
          <w:bCs w:val="0"/>
          <w:i/>
          <w:iCs/>
          <w:sz w:val="16"/>
          <w:szCs w:val="12"/>
        </w:rPr>
        <w:t>“</w:t>
      </w:r>
      <w:r w:rsidRPr="006D671A">
        <w:rPr>
          <w:rStyle w:val="Style13ptBold"/>
          <w:b w:val="0"/>
          <w:bCs w:val="0"/>
          <w:i/>
          <w:iCs/>
          <w:sz w:val="16"/>
          <w:szCs w:val="12"/>
        </w:rPr>
        <w:t>Democrats see a midterm map in California recall success</w:t>
      </w:r>
      <w:r>
        <w:rPr>
          <w:rStyle w:val="Style13ptBold"/>
          <w:b w:val="0"/>
          <w:bCs w:val="0"/>
          <w:i/>
          <w:iCs/>
          <w:sz w:val="16"/>
          <w:szCs w:val="12"/>
        </w:rPr>
        <w:t>”</w:t>
      </w:r>
      <w:r>
        <w:rPr>
          <w:rStyle w:val="Style13ptBold"/>
          <w:b w:val="0"/>
          <w:bCs w:val="0"/>
          <w:sz w:val="16"/>
          <w:szCs w:val="12"/>
        </w:rPr>
        <w:t xml:space="preserve">; accessed 9/19/21; </w:t>
      </w:r>
      <w:hyperlink r:id="rId6" w:history="1">
        <w:r w:rsidRPr="002D5C95">
          <w:rPr>
            <w:rStyle w:val="Hyperlink"/>
            <w:sz w:val="16"/>
            <w:szCs w:val="12"/>
          </w:rPr>
          <w:t>https://apnews.com/article/donald-trump-california-recall-california-campaigns-health-48a08f0362762dd53f8171c35c09f57b</w:t>
        </w:r>
      </w:hyperlink>
      <w:r>
        <w:rPr>
          <w:rStyle w:val="Style13ptBold"/>
          <w:b w:val="0"/>
          <w:bCs w:val="0"/>
          <w:sz w:val="16"/>
          <w:szCs w:val="12"/>
        </w:rPr>
        <w:t xml:space="preserve">; Kathleen </w:t>
      </w:r>
      <w:proofErr w:type="spellStart"/>
      <w:r>
        <w:rPr>
          <w:rStyle w:val="Style13ptBold"/>
          <w:b w:val="0"/>
          <w:bCs w:val="0"/>
          <w:sz w:val="16"/>
          <w:szCs w:val="12"/>
        </w:rPr>
        <w:t>Ronayne</w:t>
      </w:r>
      <w:proofErr w:type="spellEnd"/>
      <w:r>
        <w:rPr>
          <w:rStyle w:val="Style13ptBold"/>
          <w:b w:val="0"/>
          <w:bCs w:val="0"/>
          <w:sz w:val="16"/>
          <w:szCs w:val="12"/>
        </w:rPr>
        <w:t xml:space="preserve"> is a </w:t>
      </w:r>
      <w:proofErr w:type="spellStart"/>
      <w:r w:rsidRPr="006D671A">
        <w:rPr>
          <w:rStyle w:val="Style13ptBold"/>
          <w:b w:val="0"/>
          <w:bCs w:val="0"/>
          <w:sz w:val="16"/>
          <w:szCs w:val="12"/>
        </w:rPr>
        <w:t>olitical</w:t>
      </w:r>
      <w:proofErr w:type="spellEnd"/>
      <w:r w:rsidRPr="006D671A">
        <w:rPr>
          <w:rStyle w:val="Style13ptBold"/>
          <w:b w:val="0"/>
          <w:bCs w:val="0"/>
          <w:sz w:val="16"/>
          <w:szCs w:val="12"/>
        </w:rPr>
        <w:t xml:space="preserve"> reporter for The Associated Press with bylines from California to New Hampshire and swing states in between. Now covering the recall election of Gov. Gavin Newsom and California's influence on the national political debate</w:t>
      </w:r>
      <w:r>
        <w:rPr>
          <w:rStyle w:val="Style13ptBold"/>
          <w:b w:val="0"/>
          <w:bCs w:val="0"/>
          <w:sz w:val="16"/>
          <w:szCs w:val="12"/>
        </w:rPr>
        <w:t>; Nicholas is a political writer at the associated press) HB</w:t>
      </w:r>
    </w:p>
    <w:p w14:paraId="4FA8C7CE" w14:textId="180E7108" w:rsidR="002C6231" w:rsidRPr="002C6231" w:rsidRDefault="002C6231" w:rsidP="002C6231">
      <w:pPr>
        <w:rPr>
          <w:sz w:val="8"/>
          <w:szCs w:val="18"/>
        </w:rPr>
      </w:pPr>
      <w:r w:rsidRPr="000846A6">
        <w:rPr>
          <w:rStyle w:val="Style13ptBold"/>
          <w:b w:val="0"/>
          <w:bCs w:val="0"/>
          <w:sz w:val="8"/>
          <w:szCs w:val="18"/>
        </w:rPr>
        <w:t xml:space="preserve">Few Democrats were surprised to see Democratic Gov. Gavin Newsom swat down a Republican-driven recall campaign in bright-blue California. But they were pleased with how he did it. </w:t>
      </w:r>
      <w:r w:rsidRPr="00D65CBD">
        <w:rPr>
          <w:rStyle w:val="StyleUnderline"/>
          <w:highlight w:val="green"/>
        </w:rPr>
        <w:t>By ma</w:t>
      </w:r>
      <w:r w:rsidRPr="009C360D">
        <w:rPr>
          <w:rStyle w:val="StyleUnderline"/>
          <w:highlight w:val="green"/>
        </w:rPr>
        <w:t xml:space="preserve">king </w:t>
      </w:r>
      <w:r w:rsidRPr="00D65CBD">
        <w:rPr>
          <w:rStyle w:val="StyleUnderline"/>
        </w:rPr>
        <w:t xml:space="preserve">the race into </w:t>
      </w:r>
      <w:r w:rsidRPr="009C360D">
        <w:rPr>
          <w:rStyle w:val="StyleUnderline"/>
          <w:highlight w:val="green"/>
        </w:rPr>
        <w:t>a referendum on</w:t>
      </w:r>
      <w:r w:rsidRPr="000846A6">
        <w:rPr>
          <w:rStyle w:val="StyleUnderline"/>
        </w:rPr>
        <w:t xml:space="preserve"> former President Donald </w:t>
      </w:r>
      <w:r w:rsidRPr="00D65CBD">
        <w:rPr>
          <w:rStyle w:val="StyleUnderline"/>
          <w:highlight w:val="green"/>
        </w:rPr>
        <w:t>Trump and</w:t>
      </w:r>
      <w:r w:rsidRPr="000846A6">
        <w:rPr>
          <w:rStyle w:val="StyleUnderline"/>
        </w:rPr>
        <w:t xml:space="preserve"> his supporters’ “extreme” </w:t>
      </w:r>
      <w:r w:rsidRPr="00D65CBD">
        <w:rPr>
          <w:rStyle w:val="StyleUnderline"/>
          <w:highlight w:val="green"/>
        </w:rPr>
        <w:t>resistance to coronavirus precautions, Newsom offered</w:t>
      </w:r>
      <w:r w:rsidRPr="000846A6">
        <w:rPr>
          <w:rStyle w:val="StyleUnderline"/>
        </w:rPr>
        <w:t xml:space="preserve"> a formula for </w:t>
      </w:r>
      <w:r w:rsidRPr="00D65CBD">
        <w:rPr>
          <w:rStyle w:val="StyleUnderline"/>
          <w:highlight w:val="green"/>
        </w:rPr>
        <w:t>survival</w:t>
      </w:r>
      <w:r w:rsidRPr="000846A6">
        <w:rPr>
          <w:rStyle w:val="StyleUnderline"/>
        </w:rPr>
        <w:t xml:space="preserve"> that could translate </w:t>
      </w:r>
      <w:r w:rsidRPr="00D65CBD">
        <w:rPr>
          <w:rStyle w:val="StyleUnderline"/>
          <w:highlight w:val="green"/>
        </w:rPr>
        <w:t>to dozens of races</w:t>
      </w:r>
      <w:r w:rsidRPr="000846A6">
        <w:rPr>
          <w:rStyle w:val="StyleUnderline"/>
        </w:rPr>
        <w:t xml:space="preserve"> in </w:t>
      </w:r>
      <w:r w:rsidRPr="00D65CBD">
        <w:rPr>
          <w:rStyle w:val="StyleUnderline"/>
          <w:highlight w:val="green"/>
        </w:rPr>
        <w:t>next year</w:t>
      </w:r>
      <w:r w:rsidRPr="000846A6">
        <w:rPr>
          <w:rStyle w:val="StyleUnderline"/>
        </w:rPr>
        <w:t>’s midterm elections</w:t>
      </w:r>
      <w:r w:rsidRPr="000846A6">
        <w:rPr>
          <w:rStyle w:val="Style13ptBold"/>
          <w:b w:val="0"/>
          <w:bCs w:val="0"/>
          <w:sz w:val="8"/>
          <w:szCs w:val="18"/>
        </w:rPr>
        <w:t xml:space="preserve">, Democrats said. </w:t>
      </w:r>
      <w:r w:rsidRPr="00D65CBD">
        <w:rPr>
          <w:rStyle w:val="StyleUnderline"/>
          <w:highlight w:val="green"/>
        </w:rPr>
        <w:t>A healthy turnout</w:t>
      </w:r>
      <w:r w:rsidRPr="000846A6">
        <w:rPr>
          <w:rStyle w:val="StyleUnderline"/>
        </w:rPr>
        <w:t xml:space="preserve">, spurred by some late anxiety, </w:t>
      </w:r>
      <w:r w:rsidRPr="00D65CBD">
        <w:rPr>
          <w:rStyle w:val="StyleUnderline"/>
          <w:highlight w:val="green"/>
        </w:rPr>
        <w:t>showed Democrats remain eager to vote</w:t>
      </w:r>
      <w:r w:rsidRPr="000846A6">
        <w:rPr>
          <w:rStyle w:val="StyleUnderline"/>
        </w:rPr>
        <w:t xml:space="preserve"> against the former president</w:t>
      </w:r>
      <w:r w:rsidRPr="000846A6">
        <w:rPr>
          <w:rStyle w:val="Style13ptBold"/>
          <w:b w:val="0"/>
          <w:bCs w:val="0"/>
          <w:sz w:val="8"/>
          <w:szCs w:val="18"/>
        </w:rPr>
        <w:t>, even when he’s not on the ballot. California voters rejected the “Republican brand that is centered around insurrection and denying the pandemic,” said Rep. Sean Patrick Maloney, chairman of the Democratic Congressional Campaign Committee. Republicans said they saw nothing to worry about in the California results. Losing badly in a liberal stronghold isn’t much of a prediction of the party’s performance in battlegrounds like Florida or Georgia, they said. They argue they were saddled with a flawed candidate — talk radio host Larry Elder, the Republican frontrunner whom Democrats likened to a Trump clone in a state the former president lost by 30 percentage points and did little to appeal to moderate voters in swingy suburbs.</w:t>
      </w:r>
      <w:r w:rsidRPr="000846A6">
        <w:rPr>
          <w:sz w:val="8"/>
          <w:szCs w:val="32"/>
        </w:rPr>
        <w:t xml:space="preserve"> </w:t>
      </w:r>
      <w:r w:rsidRPr="000846A6">
        <w:rPr>
          <w:rStyle w:val="Style13ptBold"/>
          <w:b w:val="0"/>
          <w:bCs w:val="0"/>
          <w:sz w:val="8"/>
          <w:szCs w:val="18"/>
        </w:rPr>
        <w:t xml:space="preserve">But President Joe Biden and his party won’t have it as easy next year as Newsom did, said Ron </w:t>
      </w:r>
      <w:proofErr w:type="spellStart"/>
      <w:r w:rsidRPr="000846A6">
        <w:rPr>
          <w:rStyle w:val="Style13ptBold"/>
          <w:b w:val="0"/>
          <w:bCs w:val="0"/>
          <w:sz w:val="8"/>
          <w:szCs w:val="18"/>
        </w:rPr>
        <w:t>Nehring</w:t>
      </w:r>
      <w:proofErr w:type="spellEnd"/>
      <w:r w:rsidRPr="000846A6">
        <w:rPr>
          <w:rStyle w:val="Style13ptBold"/>
          <w:b w:val="0"/>
          <w:bCs w:val="0"/>
          <w:sz w:val="8"/>
          <w:szCs w:val="18"/>
        </w:rPr>
        <w:t xml:space="preserve">, a former chairman of the California Republican Party who was harshly critical of Elder and worked for one of his rivals “Gavin Newsom had one opponent who he was able to define in the minds of enough swing voters,” he said. “No. 1, Biden himself is not going to be on the ballot and No. 2, he does not have a singular opponent.” On Wednesday, Biden embraced Newsom’s victory and his message. “This vote is a resounding win for the approach that he and I share to beating the pandemic: strong vaccine requirements, strong steps to reopen schools safely, and strong plans to distribute real medicines — not fake treatments — to help those who get sick,” Biden said in a statement. But there will be better test cases coming on how these messages play with voters. In November, voters in Virginia will choose between Democrat Terry McAuliffe, a former governor and longtime Democratic operative, and GOP businessman Glenn </w:t>
      </w:r>
      <w:proofErr w:type="spellStart"/>
      <w:r w:rsidRPr="000846A6">
        <w:rPr>
          <w:rStyle w:val="Style13ptBold"/>
          <w:b w:val="0"/>
          <w:bCs w:val="0"/>
          <w:sz w:val="8"/>
          <w:szCs w:val="18"/>
        </w:rPr>
        <w:t>Youngkin</w:t>
      </w:r>
      <w:proofErr w:type="spellEnd"/>
      <w:r w:rsidRPr="000846A6">
        <w:rPr>
          <w:rStyle w:val="Style13ptBold"/>
          <w:b w:val="0"/>
          <w:bCs w:val="0"/>
          <w:sz w:val="8"/>
          <w:szCs w:val="18"/>
        </w:rPr>
        <w:t xml:space="preserve">. McAuliffe has been hammering </w:t>
      </w:r>
      <w:proofErr w:type="spellStart"/>
      <w:r w:rsidRPr="000846A6">
        <w:rPr>
          <w:rStyle w:val="Style13ptBold"/>
          <w:b w:val="0"/>
          <w:bCs w:val="0"/>
          <w:sz w:val="8"/>
          <w:szCs w:val="18"/>
        </w:rPr>
        <w:t>Youngkin</w:t>
      </w:r>
      <w:proofErr w:type="spellEnd"/>
      <w:r w:rsidRPr="000846A6">
        <w:rPr>
          <w:rStyle w:val="Style13ptBold"/>
          <w:b w:val="0"/>
          <w:bCs w:val="0"/>
          <w:sz w:val="8"/>
          <w:szCs w:val="18"/>
        </w:rPr>
        <w:t xml:space="preserve"> as too extreme for a state that has been growing more diverse, more </w:t>
      </w:r>
      <w:proofErr w:type="gramStart"/>
      <w:r w:rsidRPr="000846A6">
        <w:rPr>
          <w:rStyle w:val="Style13ptBold"/>
          <w:b w:val="0"/>
          <w:bCs w:val="0"/>
          <w:sz w:val="8"/>
          <w:szCs w:val="18"/>
        </w:rPr>
        <w:t>suburban</w:t>
      </w:r>
      <w:proofErr w:type="gramEnd"/>
      <w:r w:rsidRPr="000846A6">
        <w:rPr>
          <w:rStyle w:val="Style13ptBold"/>
          <w:b w:val="0"/>
          <w:bCs w:val="0"/>
          <w:sz w:val="8"/>
          <w:szCs w:val="18"/>
        </w:rPr>
        <w:t xml:space="preserve"> and more Democratic for years. </w:t>
      </w:r>
      <w:r w:rsidRPr="000846A6">
        <w:rPr>
          <w:rStyle w:val="StyleUnderline"/>
        </w:rPr>
        <w:t>California has similar demographic trends at play. In Orange County, long a GOP bastion, racial and ethnic diversity</w:t>
      </w:r>
      <w:r w:rsidRPr="000846A6">
        <w:rPr>
          <w:rStyle w:val="Style13ptBold"/>
          <w:b w:val="0"/>
          <w:bCs w:val="0"/>
          <w:sz w:val="8"/>
          <w:szCs w:val="18"/>
        </w:rPr>
        <w:t xml:space="preserve"> and the growing distaste higher-educated, wealthy voters have shown for Trump have </w:t>
      </w:r>
      <w:r w:rsidRPr="000846A6">
        <w:rPr>
          <w:rStyle w:val="StyleUnderline"/>
        </w:rPr>
        <w:t>opened the door to Democrats in the county</w:t>
      </w:r>
      <w:r w:rsidRPr="000846A6">
        <w:rPr>
          <w:rStyle w:val="Style13ptBold"/>
          <w:b w:val="0"/>
          <w:bCs w:val="0"/>
          <w:sz w:val="8"/>
          <w:szCs w:val="18"/>
        </w:rPr>
        <w:t xml:space="preserve"> — although the GOP won back </w:t>
      </w:r>
      <w:proofErr w:type="gramStart"/>
      <w:r w:rsidRPr="000846A6">
        <w:rPr>
          <w:rStyle w:val="Style13ptBold"/>
          <w:b w:val="0"/>
          <w:bCs w:val="0"/>
          <w:sz w:val="8"/>
          <w:szCs w:val="18"/>
        </w:rPr>
        <w:t>two House</w:t>
      </w:r>
      <w:proofErr w:type="gramEnd"/>
      <w:r w:rsidRPr="000846A6">
        <w:rPr>
          <w:rStyle w:val="Style13ptBold"/>
          <w:b w:val="0"/>
          <w:bCs w:val="0"/>
          <w:sz w:val="8"/>
          <w:szCs w:val="18"/>
        </w:rPr>
        <w:t xml:space="preserve"> seats there last year. </w:t>
      </w:r>
      <w:r w:rsidRPr="00D65CBD">
        <w:rPr>
          <w:rStyle w:val="StyleUnderline"/>
          <w:highlight w:val="green"/>
        </w:rPr>
        <w:t>The recall was failing in Orange County by 5</w:t>
      </w:r>
      <w:r w:rsidRPr="000846A6">
        <w:rPr>
          <w:rStyle w:val="StyleUnderline"/>
        </w:rPr>
        <w:t xml:space="preserve"> percentage </w:t>
      </w:r>
      <w:r w:rsidRPr="00D65CBD">
        <w:rPr>
          <w:rStyle w:val="StyleUnderline"/>
          <w:highlight w:val="green"/>
        </w:rPr>
        <w:t>points</w:t>
      </w:r>
      <w:r w:rsidRPr="000846A6">
        <w:rPr>
          <w:rStyle w:val="Style13ptBold"/>
          <w:b w:val="0"/>
          <w:bCs w:val="0"/>
          <w:sz w:val="8"/>
          <w:szCs w:val="18"/>
        </w:rPr>
        <w:t xml:space="preserve"> on Wednesday, although the vote count in California will go on for weeks and the final margins may change. Newsom and his Republican opponent John Cox essentially tied in the county in 2018. Even the incomplete the results buoyed Democrats. “We’re pretty excited about California, and it’s not because we thought we’re going to lose it — it’s because </w:t>
      </w:r>
      <w:r w:rsidRPr="000846A6">
        <w:rPr>
          <w:rStyle w:val="StyleUnderline"/>
        </w:rPr>
        <w:t xml:space="preserve">the margin is better than expected and </w:t>
      </w:r>
      <w:r w:rsidRPr="00D65CBD">
        <w:rPr>
          <w:rStyle w:val="StyleUnderline"/>
          <w:highlight w:val="green"/>
        </w:rPr>
        <w:t>it shows the Republican message is failing</w:t>
      </w:r>
      <w:r w:rsidRPr="000846A6">
        <w:rPr>
          <w:rStyle w:val="StyleUnderline"/>
        </w:rPr>
        <w:t xml:space="preserve"> badly in swing districts</w:t>
      </w:r>
      <w:r w:rsidRPr="000846A6">
        <w:rPr>
          <w:rStyle w:val="Style13ptBold"/>
          <w:b w:val="0"/>
          <w:bCs w:val="0"/>
          <w:sz w:val="8"/>
          <w:szCs w:val="18"/>
        </w:rPr>
        <w:t xml:space="preserve">,” Mahoney said. Still, it’s hard to draw too many conclusions from a single election in a state so liberal that Democrats held every statewide office even during Republican wave years of 2010 and 2014. “It’s like us boasting about beating a recall in Alabama,” quipped Matt Gorman, a former strategist with the National Republican Congressional Committee. Gorman said Democrats would only get so much mileage out of demonizing Republican nominees and trying to tie them to Trump. “Biden is the focus” of the midterms, Gorman said, noting how Republicans unsuccessfully tried to tie congressional Democrats to Nancy Pelosi in 2018, when she was only minority leader and didn’t control the House of Representatives. “It becomes less effective once they’re out of power.” “If inflation is high, gas prices are high and COVID is spiking, it’s going to be much harder” for Democrats to talk about Trump and Republican extremism in 2022, Gorman said. </w:t>
      </w:r>
      <w:r w:rsidRPr="00D65CBD">
        <w:rPr>
          <w:rStyle w:val="StyleUnderline"/>
          <w:highlight w:val="green"/>
        </w:rPr>
        <w:t>It will</w:t>
      </w:r>
      <w:r w:rsidRPr="000846A6">
        <w:rPr>
          <w:rStyle w:val="StyleUnderline"/>
        </w:rPr>
        <w:t xml:space="preserve"> also </w:t>
      </w:r>
      <w:r w:rsidRPr="00D65CBD">
        <w:rPr>
          <w:rStyle w:val="StyleUnderline"/>
          <w:highlight w:val="green"/>
        </w:rPr>
        <w:t>be hard for Republicans not to talk about Trump</w:t>
      </w:r>
      <w:r w:rsidRPr="000846A6">
        <w:rPr>
          <w:rStyle w:val="StyleUnderline"/>
        </w:rPr>
        <w:t xml:space="preserve">. GOP </w:t>
      </w:r>
      <w:r w:rsidRPr="00D65CBD">
        <w:rPr>
          <w:rStyle w:val="StyleUnderline"/>
          <w:highlight w:val="green"/>
        </w:rPr>
        <w:t>primaries</w:t>
      </w:r>
      <w:r w:rsidRPr="000846A6">
        <w:rPr>
          <w:rStyle w:val="StyleUnderline"/>
        </w:rPr>
        <w:t xml:space="preserve"> for Senate seats</w:t>
      </w:r>
      <w:r w:rsidRPr="000846A6">
        <w:rPr>
          <w:rStyle w:val="Style13ptBold"/>
          <w:b w:val="0"/>
          <w:bCs w:val="0"/>
          <w:sz w:val="8"/>
          <w:szCs w:val="18"/>
        </w:rPr>
        <w:t xml:space="preserve"> in Ohio, Georgia and Pennsylvania </w:t>
      </w:r>
      <w:r w:rsidRPr="000846A6">
        <w:rPr>
          <w:rStyle w:val="StyleUnderline"/>
        </w:rPr>
        <w:t xml:space="preserve">already </w:t>
      </w:r>
      <w:r w:rsidRPr="00D65CBD">
        <w:rPr>
          <w:rStyle w:val="StyleUnderline"/>
          <w:highlight w:val="green"/>
        </w:rPr>
        <w:t>are poised to be</w:t>
      </w:r>
      <w:r w:rsidRPr="000846A6">
        <w:rPr>
          <w:rStyle w:val="StyleUnderline"/>
        </w:rPr>
        <w:t xml:space="preserve"> a </w:t>
      </w:r>
      <w:r w:rsidRPr="00D65CBD">
        <w:rPr>
          <w:rStyle w:val="StyleUnderline"/>
          <w:highlight w:val="green"/>
        </w:rPr>
        <w:t>competition for</w:t>
      </w:r>
      <w:r w:rsidRPr="000846A6">
        <w:rPr>
          <w:rStyle w:val="StyleUnderline"/>
        </w:rPr>
        <w:t xml:space="preserve"> Trump’s </w:t>
      </w:r>
      <w:r w:rsidRPr="00D65CBD">
        <w:rPr>
          <w:rStyle w:val="StyleUnderline"/>
          <w:highlight w:val="green"/>
        </w:rPr>
        <w:t>base</w:t>
      </w:r>
      <w:r w:rsidRPr="000846A6">
        <w:rPr>
          <w:rStyle w:val="StyleUnderline"/>
        </w:rPr>
        <w:t>. House candidates have been clamoring for Trump’s endorsement</w:t>
      </w:r>
      <w:r w:rsidRPr="000846A6">
        <w:rPr>
          <w:rStyle w:val="Style13ptBold"/>
          <w:b w:val="0"/>
          <w:bCs w:val="0"/>
          <w:sz w:val="8"/>
          <w:szCs w:val="18"/>
        </w:rPr>
        <w:t xml:space="preserve">. The former president hasn’t been shy about anointing favorites. </w:t>
      </w:r>
      <w:r w:rsidRPr="00D65CBD">
        <w:rPr>
          <w:rStyle w:val="StyleUnderline"/>
          <w:highlight w:val="green"/>
        </w:rPr>
        <w:t>Democrats are certain to use that</w:t>
      </w:r>
      <w:r w:rsidRPr="000846A6">
        <w:rPr>
          <w:rStyle w:val="StyleUnderline"/>
        </w:rPr>
        <w:t xml:space="preserve"> against those candidates when they face a general election. “I think a sad reality of the modern GOP is that </w:t>
      </w:r>
      <w:r w:rsidRPr="00D65CBD">
        <w:rPr>
          <w:rStyle w:val="StyleUnderline"/>
          <w:highlight w:val="green"/>
        </w:rPr>
        <w:t>there are going to be a lot of Larry Elders</w:t>
      </w:r>
      <w:r w:rsidRPr="000846A6">
        <w:rPr>
          <w:rStyle w:val="StyleUnderline"/>
        </w:rPr>
        <w:t xml:space="preserve"> on the ballot </w:t>
      </w:r>
      <w:r w:rsidRPr="00D65CBD">
        <w:rPr>
          <w:rStyle w:val="StyleUnderline"/>
          <w:highlight w:val="green"/>
        </w:rPr>
        <w:t>in 2022</w:t>
      </w:r>
      <w:r w:rsidRPr="000846A6">
        <w:rPr>
          <w:rStyle w:val="StyleUnderline"/>
        </w:rPr>
        <w:t xml:space="preserve"> because they’re going to win Republican primaries</w:t>
      </w:r>
      <w:r w:rsidRPr="000846A6">
        <w:rPr>
          <w:rStyle w:val="Style13ptBold"/>
          <w:b w:val="0"/>
          <w:bCs w:val="0"/>
          <w:sz w:val="8"/>
          <w:szCs w:val="18"/>
        </w:rPr>
        <w:t xml:space="preserve">,” said </w:t>
      </w:r>
      <w:proofErr w:type="spellStart"/>
      <w:r w:rsidRPr="000846A6">
        <w:rPr>
          <w:rStyle w:val="Style13ptBold"/>
          <w:b w:val="0"/>
          <w:bCs w:val="0"/>
          <w:sz w:val="8"/>
          <w:szCs w:val="18"/>
        </w:rPr>
        <w:t>Addisu</w:t>
      </w:r>
      <w:proofErr w:type="spellEnd"/>
      <w:r w:rsidRPr="000846A6">
        <w:rPr>
          <w:rStyle w:val="Style13ptBold"/>
          <w:b w:val="0"/>
          <w:bCs w:val="0"/>
          <w:sz w:val="8"/>
          <w:szCs w:val="18"/>
        </w:rPr>
        <w:t xml:space="preserve"> </w:t>
      </w:r>
      <w:proofErr w:type="spellStart"/>
      <w:r w:rsidRPr="000846A6">
        <w:rPr>
          <w:rStyle w:val="Style13ptBold"/>
          <w:b w:val="0"/>
          <w:bCs w:val="0"/>
          <w:sz w:val="8"/>
          <w:szCs w:val="18"/>
        </w:rPr>
        <w:t>Demissie</w:t>
      </w:r>
      <w:proofErr w:type="spellEnd"/>
      <w:r w:rsidRPr="000846A6">
        <w:rPr>
          <w:rStyle w:val="Style13ptBold"/>
          <w:b w:val="0"/>
          <w:bCs w:val="0"/>
          <w:sz w:val="8"/>
          <w:szCs w:val="18"/>
        </w:rPr>
        <w:t>, a Newsom campaign strategist. “When the alternative is extreme, you represent not just your base but the middle.”</w:t>
      </w:r>
    </w:p>
    <w:p w14:paraId="6AE638F8" w14:textId="77777777" w:rsidR="002C6231" w:rsidRDefault="002C6231" w:rsidP="002C6231">
      <w:pPr>
        <w:pStyle w:val="Heading4"/>
      </w:pPr>
      <w:r>
        <w:t xml:space="preserve">The plan is politically unpopular – voters are divided which means that plans passage flips the major thin margins – vaccines </w:t>
      </w:r>
      <w:proofErr w:type="gramStart"/>
      <w:r>
        <w:t>proves</w:t>
      </w:r>
      <w:proofErr w:type="gramEnd"/>
    </w:p>
    <w:p w14:paraId="1D247317" w14:textId="77777777" w:rsidR="002C6231" w:rsidRPr="00E5227B" w:rsidRDefault="002C6231" w:rsidP="002C6231">
      <w:pPr>
        <w:rPr>
          <w:rStyle w:val="Style13ptBold"/>
          <w:b w:val="0"/>
          <w:bCs w:val="0"/>
          <w:sz w:val="16"/>
          <w:szCs w:val="12"/>
        </w:rPr>
      </w:pPr>
      <w:r w:rsidRPr="00A85712">
        <w:rPr>
          <w:rStyle w:val="Style13ptBold"/>
        </w:rPr>
        <w:t>The Hill 5/4</w:t>
      </w:r>
      <w:r w:rsidRPr="00A85712">
        <w:rPr>
          <w:rStyle w:val="Style13ptBold"/>
          <w:sz w:val="16"/>
          <w:szCs w:val="12"/>
        </w:rPr>
        <w:t xml:space="preserve"> </w:t>
      </w:r>
      <w:r w:rsidRPr="00A85712">
        <w:rPr>
          <w:rStyle w:val="Style13ptBold"/>
          <w:b w:val="0"/>
          <w:bCs w:val="0"/>
          <w:sz w:val="16"/>
          <w:szCs w:val="12"/>
        </w:rPr>
        <w:t>(The Hill; 5/4/21; The Hill;</w:t>
      </w:r>
      <w:r>
        <w:rPr>
          <w:rStyle w:val="Style13ptBold"/>
          <w:b w:val="0"/>
          <w:bCs w:val="0"/>
          <w:sz w:val="16"/>
          <w:szCs w:val="12"/>
        </w:rPr>
        <w:t xml:space="preserve"> </w:t>
      </w:r>
      <w:r>
        <w:rPr>
          <w:rStyle w:val="Style13ptBold"/>
          <w:b w:val="0"/>
          <w:bCs w:val="0"/>
          <w:i/>
          <w:iCs/>
          <w:sz w:val="16"/>
          <w:szCs w:val="12"/>
        </w:rPr>
        <w:t>“</w:t>
      </w:r>
      <w:r w:rsidRPr="003521ED">
        <w:rPr>
          <w:rStyle w:val="Style13ptBold"/>
          <w:b w:val="0"/>
          <w:bCs w:val="0"/>
          <w:i/>
          <w:iCs/>
          <w:sz w:val="16"/>
          <w:szCs w:val="12"/>
        </w:rPr>
        <w:t>Poll: Majority oppose proposal to temporarily waive intellectual property rights on COVID-19 vaccines</w:t>
      </w:r>
      <w:r w:rsidRPr="00E5227B">
        <w:rPr>
          <w:rStyle w:val="Style13ptBold"/>
          <w:i/>
          <w:iCs/>
          <w:sz w:val="16"/>
          <w:szCs w:val="12"/>
        </w:rPr>
        <w:t>”</w:t>
      </w:r>
      <w:r w:rsidRPr="00A85712">
        <w:rPr>
          <w:rStyle w:val="Style13ptBold"/>
          <w:b w:val="0"/>
          <w:bCs w:val="0"/>
          <w:sz w:val="16"/>
          <w:szCs w:val="12"/>
        </w:rPr>
        <w:t xml:space="preserve">; accessed 8/27/21; </w:t>
      </w:r>
      <w:hyperlink r:id="rId7" w:history="1">
        <w:r w:rsidRPr="00A85712">
          <w:rPr>
            <w:rStyle w:val="Hyperlink"/>
            <w:sz w:val="16"/>
            <w:szCs w:val="12"/>
          </w:rPr>
          <w:t>https://thehill.com/hilltv/what-americas-thinking/551797-poll-majority-oppose-proposal-to-temporarily-waive-intellectual</w:t>
        </w:r>
      </w:hyperlink>
      <w:r w:rsidRPr="00A85712">
        <w:rPr>
          <w:rStyle w:val="Style13ptBold"/>
          <w:b w:val="0"/>
          <w:bCs w:val="0"/>
          <w:sz w:val="16"/>
          <w:szCs w:val="12"/>
        </w:rPr>
        <w:t>) HB</w:t>
      </w:r>
    </w:p>
    <w:p w14:paraId="1A5FE989" w14:textId="77777777" w:rsidR="002C6231" w:rsidRDefault="002C6231" w:rsidP="002C6231">
      <w:pPr>
        <w:rPr>
          <w:rStyle w:val="Style13ptBold"/>
          <w:b w:val="0"/>
          <w:bCs w:val="0"/>
          <w:sz w:val="8"/>
          <w:szCs w:val="18"/>
        </w:rPr>
      </w:pPr>
      <w:proofErr w:type="gramStart"/>
      <w:r w:rsidRPr="00A85712">
        <w:rPr>
          <w:rStyle w:val="StyleUnderline"/>
        </w:rPr>
        <w:t>A majority of</w:t>
      </w:r>
      <w:proofErr w:type="gramEnd"/>
      <w:r w:rsidRPr="00A85712">
        <w:rPr>
          <w:rStyle w:val="StyleUnderline"/>
        </w:rPr>
        <w:t xml:space="preserve"> </w:t>
      </w:r>
      <w:r w:rsidRPr="00E76FC6">
        <w:rPr>
          <w:rStyle w:val="StyleUnderline"/>
          <w:highlight w:val="green"/>
        </w:rPr>
        <w:t>voters oppose the proposal to</w:t>
      </w:r>
      <w:r w:rsidRPr="00A85712">
        <w:rPr>
          <w:rStyle w:val="StyleUnderline"/>
        </w:rPr>
        <w:t xml:space="preserve"> temporarily </w:t>
      </w:r>
      <w:r w:rsidRPr="00E76FC6">
        <w:rPr>
          <w:rStyle w:val="StyleUnderline"/>
          <w:highlight w:val="green"/>
        </w:rPr>
        <w:t>waive intellectual property rights</w:t>
      </w:r>
      <w:r w:rsidRPr="00A85712">
        <w:rPr>
          <w:rStyle w:val="StyleUnderline"/>
        </w:rPr>
        <w:t xml:space="preserve"> on</w:t>
      </w:r>
      <w:r w:rsidRPr="00A85712">
        <w:rPr>
          <w:rStyle w:val="Style13ptBold"/>
          <w:b w:val="0"/>
          <w:bCs w:val="0"/>
          <w:sz w:val="8"/>
          <w:szCs w:val="18"/>
        </w:rPr>
        <w:t xml:space="preserve"> COVID-19 </w:t>
      </w:r>
      <w:r w:rsidRPr="00E76FC6">
        <w:rPr>
          <w:rStyle w:val="StyleUnderline"/>
          <w:highlight w:val="green"/>
        </w:rPr>
        <w:t>vaccines</w:t>
      </w:r>
      <w:r w:rsidRPr="00A85712">
        <w:rPr>
          <w:rStyle w:val="Style13ptBold"/>
          <w:b w:val="0"/>
          <w:bCs w:val="0"/>
          <w:sz w:val="8"/>
          <w:szCs w:val="18"/>
        </w:rPr>
        <w:t>, a new Hill-</w:t>
      </w:r>
      <w:proofErr w:type="spellStart"/>
      <w:r w:rsidRPr="00A85712">
        <w:rPr>
          <w:rStyle w:val="Style13ptBold"/>
          <w:b w:val="0"/>
          <w:bCs w:val="0"/>
          <w:sz w:val="8"/>
          <w:szCs w:val="18"/>
        </w:rPr>
        <w:t>HarrisX</w:t>
      </w:r>
      <w:proofErr w:type="spellEnd"/>
      <w:r w:rsidRPr="00A85712">
        <w:rPr>
          <w:rStyle w:val="Style13ptBold"/>
          <w:b w:val="0"/>
          <w:bCs w:val="0"/>
          <w:sz w:val="8"/>
          <w:szCs w:val="18"/>
        </w:rPr>
        <w:t xml:space="preserve"> poll finds. The survey comes as the </w:t>
      </w:r>
      <w:r w:rsidRPr="00E76FC6">
        <w:rPr>
          <w:rStyle w:val="StyleUnderline"/>
          <w:highlight w:val="green"/>
        </w:rPr>
        <w:t>Biden</w:t>
      </w:r>
      <w:r w:rsidRPr="00A85712">
        <w:rPr>
          <w:rStyle w:val="StyleUnderline"/>
        </w:rPr>
        <w:t xml:space="preserve"> administration </w:t>
      </w:r>
      <w:r w:rsidRPr="00E76FC6">
        <w:rPr>
          <w:rStyle w:val="StyleUnderline"/>
          <w:highlight w:val="green"/>
        </w:rPr>
        <w:t>faces</w:t>
      </w:r>
      <w:r w:rsidRPr="00A85712">
        <w:rPr>
          <w:rStyle w:val="StyleUnderline"/>
        </w:rPr>
        <w:t xml:space="preserve"> mounting </w:t>
      </w:r>
      <w:r w:rsidRPr="00E76FC6">
        <w:rPr>
          <w:rStyle w:val="StyleUnderline"/>
          <w:highlight w:val="green"/>
        </w:rPr>
        <w:t>pressure to support a proposal</w:t>
      </w:r>
      <w:r w:rsidRPr="00A85712">
        <w:rPr>
          <w:rStyle w:val="StyleUnderline"/>
        </w:rPr>
        <w:t xml:space="preserve"> led by India and South Africa that would waive an international intellectual property agreement</w:t>
      </w:r>
      <w:r w:rsidRPr="00A85712">
        <w:rPr>
          <w:rStyle w:val="Style13ptBold"/>
          <w:b w:val="0"/>
          <w:bCs w:val="0"/>
          <w:sz w:val="8"/>
          <w:szCs w:val="18"/>
        </w:rPr>
        <w:t xml:space="preserve"> that protects pharmaceutical trade secrets. Backers of the move argue it would enable lower-income countries to manufacture the vaccines themselves while those opposed say it could make the vaccine less safe and damper production in existing locations. </w:t>
      </w:r>
      <w:r w:rsidRPr="00E76FC6">
        <w:rPr>
          <w:rStyle w:val="StyleUnderline"/>
          <w:highlight w:val="green"/>
        </w:rPr>
        <w:t>Fifty-seven percent of</w:t>
      </w:r>
      <w:r w:rsidRPr="00A85712">
        <w:rPr>
          <w:rStyle w:val="StyleUnderline"/>
        </w:rPr>
        <w:t xml:space="preserve"> registered </w:t>
      </w:r>
      <w:r w:rsidRPr="00E76FC6">
        <w:rPr>
          <w:rStyle w:val="StyleUnderline"/>
          <w:highlight w:val="green"/>
        </w:rPr>
        <w:t>voters</w:t>
      </w:r>
      <w:r w:rsidRPr="00A85712">
        <w:rPr>
          <w:rStyle w:val="Style13ptBold"/>
          <w:b w:val="0"/>
          <w:bCs w:val="0"/>
          <w:sz w:val="8"/>
          <w:szCs w:val="18"/>
        </w:rPr>
        <w:t xml:space="preserve"> in the May 3-4 survey </w:t>
      </w:r>
      <w:r w:rsidRPr="00E76FC6">
        <w:rPr>
          <w:rStyle w:val="StyleUnderline"/>
          <w:highlight w:val="green"/>
        </w:rPr>
        <w:t>said they oppose the proposal</w:t>
      </w:r>
      <w:r w:rsidRPr="00A85712">
        <w:rPr>
          <w:rStyle w:val="StyleUnderline"/>
        </w:rPr>
        <w:t xml:space="preserve"> to waive intellectual property rights on COVID-19 vaccines</w:t>
      </w:r>
      <w:r w:rsidRPr="00A85712">
        <w:rPr>
          <w:rStyle w:val="Style13ptBold"/>
          <w:b w:val="0"/>
          <w:bCs w:val="0"/>
          <w:sz w:val="8"/>
          <w:szCs w:val="18"/>
        </w:rPr>
        <w:t>. By contrast, 43 percent of respondents said they support the proposal.</w:t>
      </w:r>
      <w:r w:rsidRPr="00A85712">
        <w:rPr>
          <w:sz w:val="8"/>
          <w:szCs w:val="32"/>
        </w:rPr>
        <w:t xml:space="preserve"> </w:t>
      </w:r>
      <w:r w:rsidRPr="00E76FC6">
        <w:rPr>
          <w:rStyle w:val="StyleUnderline"/>
          <w:highlight w:val="green"/>
        </w:rPr>
        <w:t>Sixty-four percent of Republican</w:t>
      </w:r>
      <w:r w:rsidRPr="00A85712">
        <w:rPr>
          <w:rStyle w:val="StyleUnderline"/>
        </w:rPr>
        <w:t xml:space="preserve"> voters along </w:t>
      </w:r>
      <w:r w:rsidRPr="00E76FC6">
        <w:rPr>
          <w:rStyle w:val="StyleUnderline"/>
          <w:highlight w:val="green"/>
        </w:rPr>
        <w:t>with 52 percent of</w:t>
      </w:r>
      <w:r w:rsidRPr="00A85712">
        <w:rPr>
          <w:rStyle w:val="StyleUnderline"/>
        </w:rPr>
        <w:t xml:space="preserve"> both </w:t>
      </w:r>
      <w:r w:rsidRPr="00E76FC6">
        <w:rPr>
          <w:rStyle w:val="StyleUnderline"/>
          <w:highlight w:val="green"/>
        </w:rPr>
        <w:t>Democratic</w:t>
      </w:r>
      <w:r w:rsidRPr="00A85712">
        <w:rPr>
          <w:rStyle w:val="StyleUnderline"/>
        </w:rPr>
        <w:t xml:space="preserve"> and independent </w:t>
      </w:r>
      <w:r w:rsidRPr="00E76FC6">
        <w:rPr>
          <w:rStyle w:val="StyleUnderline"/>
          <w:highlight w:val="green"/>
        </w:rPr>
        <w:t>voters said they oppose</w:t>
      </w:r>
      <w:r w:rsidRPr="00A85712">
        <w:rPr>
          <w:rStyle w:val="StyleUnderline"/>
        </w:rPr>
        <w:t xml:space="preserve"> waiving the intellectual property rights of vaccines.</w:t>
      </w:r>
      <w:r w:rsidRPr="00A85712">
        <w:rPr>
          <w:rStyle w:val="Style13ptBold"/>
          <w:b w:val="0"/>
          <w:bCs w:val="0"/>
          <w:sz w:val="8"/>
          <w:szCs w:val="18"/>
        </w:rPr>
        <w:t xml:space="preserve"> "This is a complex issue with a remarkably sophisticated understanding by the public. </w:t>
      </w:r>
      <w:r w:rsidRPr="00E76FC6">
        <w:rPr>
          <w:rStyle w:val="StyleUnderline"/>
          <w:highlight w:val="green"/>
        </w:rPr>
        <w:t>The tension is</w:t>
      </w:r>
      <w:r w:rsidRPr="00A85712">
        <w:rPr>
          <w:rStyle w:val="StyleUnderline"/>
        </w:rPr>
        <w:t xml:space="preserve"> as follows: On one hand you have </w:t>
      </w:r>
      <w:r w:rsidRPr="00E76FC6">
        <w:rPr>
          <w:rStyle w:val="StyleUnderline"/>
          <w:highlight w:val="green"/>
        </w:rPr>
        <w:t>the need to protect</w:t>
      </w:r>
      <w:r w:rsidRPr="00A85712">
        <w:rPr>
          <w:rStyle w:val="StyleUnderline"/>
        </w:rPr>
        <w:t xml:space="preserve"> the </w:t>
      </w:r>
      <w:r w:rsidRPr="00E76FC6">
        <w:rPr>
          <w:rStyle w:val="StyleUnderline"/>
          <w:highlight w:val="green"/>
        </w:rPr>
        <w:t>intellectual property</w:t>
      </w:r>
      <w:r w:rsidRPr="00A85712">
        <w:rPr>
          <w:rStyle w:val="StyleUnderline"/>
        </w:rPr>
        <w:t xml:space="preserve"> rights of the scientists and companies that brought about the fastest vaccine in </w:t>
      </w:r>
      <w:proofErr w:type="gramStart"/>
      <w:r w:rsidRPr="00A85712">
        <w:rPr>
          <w:rStyle w:val="StyleUnderline"/>
        </w:rPr>
        <w:t>history, and</w:t>
      </w:r>
      <w:proofErr w:type="gramEnd"/>
      <w:r w:rsidRPr="00A85712">
        <w:rPr>
          <w:rStyle w:val="StyleUnderline"/>
        </w:rPr>
        <w:t xml:space="preserve"> will likely need to produce new versions of the shot even faster to battle evolving strains</w:t>
      </w:r>
      <w:r w:rsidRPr="00A85712">
        <w:rPr>
          <w:rStyle w:val="Style13ptBold"/>
          <w:b w:val="0"/>
          <w:bCs w:val="0"/>
          <w:sz w:val="8"/>
          <w:szCs w:val="18"/>
        </w:rPr>
        <w:t xml:space="preserve">," </w:t>
      </w:r>
      <w:proofErr w:type="spellStart"/>
      <w:r w:rsidRPr="00A85712">
        <w:rPr>
          <w:rStyle w:val="Style13ptBold"/>
          <w:b w:val="0"/>
          <w:bCs w:val="0"/>
          <w:sz w:val="8"/>
          <w:szCs w:val="18"/>
        </w:rPr>
        <w:t>Dritan</w:t>
      </w:r>
      <w:proofErr w:type="spellEnd"/>
      <w:r w:rsidRPr="00A85712">
        <w:rPr>
          <w:rStyle w:val="Style13ptBold"/>
          <w:b w:val="0"/>
          <w:bCs w:val="0"/>
          <w:sz w:val="8"/>
          <w:szCs w:val="18"/>
        </w:rPr>
        <w:t xml:space="preserve"> </w:t>
      </w:r>
      <w:proofErr w:type="spellStart"/>
      <w:r w:rsidRPr="00A85712">
        <w:rPr>
          <w:rStyle w:val="Style13ptBold"/>
          <w:b w:val="0"/>
          <w:bCs w:val="0"/>
          <w:sz w:val="8"/>
          <w:szCs w:val="18"/>
        </w:rPr>
        <w:t>Nesho</w:t>
      </w:r>
      <w:proofErr w:type="spellEnd"/>
      <w:r w:rsidRPr="00A85712">
        <w:rPr>
          <w:rStyle w:val="Style13ptBold"/>
          <w:b w:val="0"/>
          <w:bCs w:val="0"/>
          <w:sz w:val="8"/>
          <w:szCs w:val="18"/>
        </w:rPr>
        <w:t xml:space="preserve">, chief researcher and CEO of </w:t>
      </w:r>
      <w:proofErr w:type="spellStart"/>
      <w:r w:rsidRPr="00A85712">
        <w:rPr>
          <w:rStyle w:val="Style13ptBold"/>
          <w:b w:val="0"/>
          <w:bCs w:val="0"/>
          <w:sz w:val="8"/>
          <w:szCs w:val="18"/>
        </w:rPr>
        <w:t>HarrisX</w:t>
      </w:r>
      <w:proofErr w:type="spellEnd"/>
      <w:r w:rsidRPr="00A85712">
        <w:rPr>
          <w:rStyle w:val="Style13ptBold"/>
          <w:b w:val="0"/>
          <w:bCs w:val="0"/>
          <w:sz w:val="8"/>
          <w:szCs w:val="18"/>
        </w:rPr>
        <w:t xml:space="preserve">, told Hill.TV. "On the other </w:t>
      </w:r>
      <w:proofErr w:type="gramStart"/>
      <w:r w:rsidRPr="00A85712">
        <w:rPr>
          <w:rStyle w:val="Style13ptBold"/>
          <w:b w:val="0"/>
          <w:bCs w:val="0"/>
          <w:sz w:val="8"/>
          <w:szCs w:val="18"/>
        </w:rPr>
        <w:t>hand</w:t>
      </w:r>
      <w:proofErr w:type="gramEnd"/>
      <w:r w:rsidRPr="00A85712">
        <w:rPr>
          <w:rStyle w:val="Style13ptBold"/>
          <w:b w:val="0"/>
          <w:bCs w:val="0"/>
          <w:sz w:val="8"/>
          <w:szCs w:val="18"/>
        </w:rPr>
        <w:t xml:space="preserve"> there’s the need to save lives, reaching global heard immunity and providing access to the vaccine as broadly and equitably as </w:t>
      </w:r>
      <w:proofErr w:type="spellStart"/>
      <w:r w:rsidRPr="00A85712">
        <w:rPr>
          <w:rStyle w:val="Style13ptBold"/>
          <w:b w:val="0"/>
          <w:bCs w:val="0"/>
          <w:sz w:val="8"/>
          <w:szCs w:val="18"/>
        </w:rPr>
        <w:t>as</w:t>
      </w:r>
      <w:proofErr w:type="spellEnd"/>
      <w:r w:rsidRPr="00A85712">
        <w:rPr>
          <w:rStyle w:val="Style13ptBold"/>
          <w:b w:val="0"/>
          <w:bCs w:val="0"/>
          <w:sz w:val="8"/>
          <w:szCs w:val="18"/>
        </w:rPr>
        <w:t xml:space="preserve"> possible," </w:t>
      </w:r>
      <w:proofErr w:type="spellStart"/>
      <w:r w:rsidRPr="00A85712">
        <w:rPr>
          <w:rStyle w:val="Style13ptBold"/>
          <w:b w:val="0"/>
          <w:bCs w:val="0"/>
          <w:sz w:val="8"/>
          <w:szCs w:val="18"/>
        </w:rPr>
        <w:t>Nesho</w:t>
      </w:r>
      <w:proofErr w:type="spellEnd"/>
      <w:r w:rsidRPr="00A85712">
        <w:rPr>
          <w:rStyle w:val="Style13ptBold"/>
          <w:b w:val="0"/>
          <w:bCs w:val="0"/>
          <w:sz w:val="8"/>
          <w:szCs w:val="18"/>
        </w:rPr>
        <w:t xml:space="preserve"> continued. "</w:t>
      </w:r>
      <w:r w:rsidRPr="00A85712">
        <w:rPr>
          <w:rStyle w:val="StyleUnderline"/>
        </w:rPr>
        <w:t>Today a majority of 57 percent of U.S. voters would like to protect the intellectual property of vaccine makers, but as more and more people are vaccinated in advanced economies, voter pressure for broader and more equitable distribution will rise</w:t>
      </w:r>
      <w:r w:rsidRPr="00A85712">
        <w:rPr>
          <w:rStyle w:val="Style13ptBold"/>
          <w:b w:val="0"/>
          <w:bCs w:val="0"/>
          <w:sz w:val="8"/>
          <w:szCs w:val="18"/>
        </w:rPr>
        <w:t xml:space="preserve">," </w:t>
      </w:r>
      <w:proofErr w:type="spellStart"/>
      <w:r w:rsidRPr="00A85712">
        <w:rPr>
          <w:rStyle w:val="Style13ptBold"/>
          <w:b w:val="0"/>
          <w:bCs w:val="0"/>
          <w:sz w:val="8"/>
          <w:szCs w:val="18"/>
        </w:rPr>
        <w:t>Nesho</w:t>
      </w:r>
      <w:proofErr w:type="spellEnd"/>
      <w:r w:rsidRPr="00A85712">
        <w:rPr>
          <w:rStyle w:val="Style13ptBold"/>
          <w:b w:val="0"/>
          <w:bCs w:val="0"/>
          <w:sz w:val="8"/>
          <w:szCs w:val="18"/>
        </w:rPr>
        <w:t xml:space="preserve"> added. "Already we see </w:t>
      </w:r>
      <w:r w:rsidRPr="00E76FC6">
        <w:rPr>
          <w:rStyle w:val="StyleUnderline"/>
          <w:highlight w:val="green"/>
        </w:rPr>
        <w:t>Democrats</w:t>
      </w:r>
      <w:r w:rsidRPr="00A85712">
        <w:rPr>
          <w:rStyle w:val="StyleUnderline"/>
        </w:rPr>
        <w:t xml:space="preserve"> and independents here </w:t>
      </w:r>
      <w:r w:rsidRPr="00E76FC6">
        <w:rPr>
          <w:rStyle w:val="StyleUnderline"/>
          <w:highlight w:val="green"/>
        </w:rPr>
        <w:t>split on the issue</w:t>
      </w:r>
      <w:r w:rsidRPr="00A85712">
        <w:rPr>
          <w:rStyle w:val="StyleUnderline"/>
        </w:rPr>
        <w:t xml:space="preserve"> of whether or not to waive IP rights to provide greater access to the vaccines</w:t>
      </w:r>
      <w:r w:rsidRPr="00A85712">
        <w:rPr>
          <w:rStyle w:val="Style13ptBold"/>
          <w:b w:val="0"/>
          <w:bCs w:val="0"/>
          <w:sz w:val="8"/>
          <w:szCs w:val="18"/>
        </w:rPr>
        <w:t>." President Biden is expected to weigh in on the proposal at a World Trade Organization meeting on Wednesday. The most recent Hill-</w:t>
      </w:r>
      <w:proofErr w:type="spellStart"/>
      <w:r w:rsidRPr="00A85712">
        <w:rPr>
          <w:rStyle w:val="Style13ptBold"/>
          <w:b w:val="0"/>
          <w:bCs w:val="0"/>
          <w:sz w:val="8"/>
          <w:szCs w:val="18"/>
        </w:rPr>
        <w:t>HarrisX</w:t>
      </w:r>
      <w:proofErr w:type="spellEnd"/>
      <w:r w:rsidRPr="00A85712">
        <w:rPr>
          <w:rStyle w:val="Style13ptBold"/>
          <w:b w:val="0"/>
          <w:bCs w:val="0"/>
          <w:sz w:val="8"/>
          <w:szCs w:val="18"/>
        </w:rPr>
        <w:t xml:space="preserve"> poll was conducted online among 939 registered voters. It has a margin of error of 3.2 percentage points.</w:t>
      </w:r>
    </w:p>
    <w:p w14:paraId="6C8EFEBD" w14:textId="77777777" w:rsidR="002C6231" w:rsidRDefault="002C6231" w:rsidP="002C6231">
      <w:pPr>
        <w:rPr>
          <w:rStyle w:val="Style13ptBold"/>
          <w:b w:val="0"/>
          <w:bCs w:val="0"/>
          <w:sz w:val="8"/>
          <w:szCs w:val="18"/>
        </w:rPr>
      </w:pPr>
    </w:p>
    <w:p w14:paraId="44CF8DEC" w14:textId="77777777" w:rsidR="002C6231" w:rsidRDefault="002C6231" w:rsidP="002C6231">
      <w:pPr>
        <w:rPr>
          <w:rStyle w:val="Style13ptBold"/>
          <w:b w:val="0"/>
          <w:bCs w:val="0"/>
          <w:sz w:val="8"/>
          <w:szCs w:val="18"/>
        </w:rPr>
      </w:pPr>
    </w:p>
    <w:p w14:paraId="69847AE9" w14:textId="77777777" w:rsidR="002C6231" w:rsidRPr="00867657" w:rsidRDefault="002C6231" w:rsidP="002C6231">
      <w:pPr>
        <w:pStyle w:val="Heading4"/>
        <w:rPr>
          <w:rStyle w:val="Style13ptBold"/>
          <w:b/>
          <w:bCs w:val="0"/>
        </w:rPr>
      </w:pPr>
      <w:r>
        <w:rPr>
          <w:rStyle w:val="Style13ptBold"/>
          <w:b/>
          <w:bCs w:val="0"/>
        </w:rPr>
        <w:t xml:space="preserve">A Republican win in 2022 shuts out climate action for </w:t>
      </w:r>
      <w:r>
        <w:rPr>
          <w:rStyle w:val="Style13ptBold"/>
          <w:b/>
          <w:bCs w:val="0"/>
          <w:u w:val="single"/>
        </w:rPr>
        <w:t>decades</w:t>
      </w:r>
    </w:p>
    <w:p w14:paraId="1A6C373B" w14:textId="77777777" w:rsidR="002C6231" w:rsidRDefault="002C6231" w:rsidP="002C6231">
      <w:pPr>
        <w:rPr>
          <w:rStyle w:val="Style13ptBold"/>
          <w:b w:val="0"/>
          <w:bCs w:val="0"/>
          <w:sz w:val="16"/>
          <w:szCs w:val="12"/>
        </w:rPr>
      </w:pPr>
      <w:r>
        <w:rPr>
          <w:rStyle w:val="Style13ptBold"/>
        </w:rPr>
        <w:t>Silverman 8/24</w:t>
      </w:r>
      <w:r>
        <w:rPr>
          <w:rStyle w:val="Style13ptBold"/>
          <w:b w:val="0"/>
          <w:bCs w:val="0"/>
          <w:sz w:val="16"/>
          <w:szCs w:val="12"/>
        </w:rPr>
        <w:t xml:space="preserve"> (Ellie Silverman; 8/24/21; The Washington Post; </w:t>
      </w:r>
      <w:r>
        <w:rPr>
          <w:rStyle w:val="Style13ptBold"/>
          <w:b w:val="0"/>
          <w:bCs w:val="0"/>
          <w:i/>
          <w:iCs/>
          <w:sz w:val="16"/>
          <w:szCs w:val="12"/>
        </w:rPr>
        <w:t>“</w:t>
      </w:r>
      <w:r w:rsidRPr="00D02DCB">
        <w:rPr>
          <w:rStyle w:val="Style13ptBold"/>
          <w:b w:val="0"/>
          <w:bCs w:val="0"/>
          <w:i/>
          <w:iCs/>
          <w:sz w:val="16"/>
          <w:szCs w:val="12"/>
        </w:rPr>
        <w:t>Climate activists fear this is the last chance to pass meaningful legislation</w:t>
      </w:r>
      <w:r>
        <w:rPr>
          <w:rStyle w:val="Style13ptBold"/>
          <w:b w:val="0"/>
          <w:bCs w:val="0"/>
          <w:i/>
          <w:iCs/>
          <w:sz w:val="16"/>
          <w:szCs w:val="12"/>
        </w:rPr>
        <w:t>”</w:t>
      </w:r>
      <w:r>
        <w:rPr>
          <w:rStyle w:val="Style13ptBold"/>
          <w:b w:val="0"/>
          <w:bCs w:val="0"/>
          <w:sz w:val="16"/>
          <w:szCs w:val="12"/>
        </w:rPr>
        <w:t xml:space="preserve">; accessed 8/27/21; </w:t>
      </w:r>
      <w:hyperlink r:id="rId8" w:history="1">
        <w:r w:rsidRPr="00124194">
          <w:rPr>
            <w:rStyle w:val="Hyperlink"/>
            <w:sz w:val="16"/>
            <w:szCs w:val="12"/>
          </w:rPr>
          <w:t>https://www.washingtonpost.com/dc-md-va/2021/08/24/climate-biden-congress-protest/</w:t>
        </w:r>
      </w:hyperlink>
      <w:r>
        <w:rPr>
          <w:rStyle w:val="Style13ptBold"/>
          <w:b w:val="0"/>
          <w:bCs w:val="0"/>
          <w:sz w:val="16"/>
          <w:szCs w:val="12"/>
        </w:rPr>
        <w:t xml:space="preserve">; </w:t>
      </w:r>
      <w:r w:rsidRPr="00D02DCB">
        <w:rPr>
          <w:rStyle w:val="Style13ptBold"/>
          <w:b w:val="0"/>
          <w:bCs w:val="0"/>
          <w:sz w:val="16"/>
          <w:szCs w:val="12"/>
        </w:rPr>
        <w:t>Ellie Silverman covers protest movements, activism and local news. At The Post, she has also covered local crime and courts. She has previously reported on retail, breaking news and general assignment stories for the Philadelphia Inquirer, her hometown paper. She graduated from the University of Maryland, where she reported for the Diamondback</w:t>
      </w:r>
      <w:r>
        <w:rPr>
          <w:rStyle w:val="Style13ptBold"/>
          <w:b w:val="0"/>
          <w:bCs w:val="0"/>
          <w:sz w:val="16"/>
          <w:szCs w:val="12"/>
        </w:rPr>
        <w:t>) HB</w:t>
      </w:r>
    </w:p>
    <w:p w14:paraId="448F8C34" w14:textId="77777777" w:rsidR="002C6231" w:rsidRDefault="002C6231" w:rsidP="002C6231">
      <w:pPr>
        <w:rPr>
          <w:rStyle w:val="Style13ptBold"/>
          <w:b w:val="0"/>
          <w:bCs w:val="0"/>
          <w:sz w:val="8"/>
          <w:szCs w:val="18"/>
        </w:rPr>
      </w:pPr>
      <w:r w:rsidRPr="00E76FC6">
        <w:rPr>
          <w:rStyle w:val="StyleUnderline"/>
          <w:highlight w:val="green"/>
        </w:rPr>
        <w:t>There is</w:t>
      </w:r>
      <w:r w:rsidRPr="007702A5">
        <w:rPr>
          <w:rStyle w:val="StyleUnderline"/>
        </w:rPr>
        <w:t xml:space="preserve"> a rising frustration </w:t>
      </w:r>
      <w:r w:rsidRPr="00E76FC6">
        <w:rPr>
          <w:rStyle w:val="StyleUnderline"/>
          <w:highlight w:val="green"/>
        </w:rPr>
        <w:t>among</w:t>
      </w:r>
      <w:r w:rsidRPr="007702A5">
        <w:rPr>
          <w:rStyle w:val="StyleUnderline"/>
        </w:rPr>
        <w:t xml:space="preserve"> many</w:t>
      </w:r>
      <w:r w:rsidRPr="007702A5">
        <w:rPr>
          <w:rStyle w:val="Style13ptBold"/>
          <w:b w:val="0"/>
          <w:bCs w:val="0"/>
          <w:sz w:val="8"/>
          <w:szCs w:val="18"/>
        </w:rPr>
        <w:t xml:space="preserve"> of those </w:t>
      </w:r>
      <w:r w:rsidRPr="00E76FC6">
        <w:rPr>
          <w:rStyle w:val="StyleUnderline"/>
          <w:highlight w:val="green"/>
        </w:rPr>
        <w:t>organizers</w:t>
      </w:r>
      <w:r w:rsidRPr="007702A5">
        <w:rPr>
          <w:rStyle w:val="Style13ptBold"/>
          <w:b w:val="0"/>
          <w:bCs w:val="0"/>
          <w:sz w:val="8"/>
          <w:szCs w:val="18"/>
        </w:rPr>
        <w:t xml:space="preserve">, who say they helped turn out the vote in 2020 but are not seeing climate pledges translate into meaningful changes. </w:t>
      </w:r>
      <w:r w:rsidRPr="00E76FC6">
        <w:rPr>
          <w:rStyle w:val="StyleUnderline"/>
          <w:highlight w:val="green"/>
        </w:rPr>
        <w:t>They are worried that</w:t>
      </w:r>
      <w:r w:rsidRPr="007702A5">
        <w:rPr>
          <w:rStyle w:val="StyleUnderline"/>
        </w:rPr>
        <w:t xml:space="preserve"> the </w:t>
      </w:r>
      <w:r w:rsidRPr="00E76FC6">
        <w:rPr>
          <w:rStyle w:val="StyleUnderline"/>
          <w:highlight w:val="green"/>
        </w:rPr>
        <w:t>opportunity to push</w:t>
      </w:r>
      <w:r w:rsidRPr="007702A5">
        <w:rPr>
          <w:rStyle w:val="StyleUnderline"/>
        </w:rPr>
        <w:t xml:space="preserve"> through ambitious </w:t>
      </w:r>
      <w:r w:rsidRPr="00E76FC6">
        <w:rPr>
          <w:rStyle w:val="StyleUnderline"/>
          <w:highlight w:val="green"/>
        </w:rPr>
        <w:t>climate legislation</w:t>
      </w:r>
      <w:r w:rsidRPr="007702A5">
        <w:rPr>
          <w:rStyle w:val="StyleUnderline"/>
        </w:rPr>
        <w:t xml:space="preserve"> will soon be gone — and that </w:t>
      </w:r>
      <w:r w:rsidRPr="00E76FC6">
        <w:rPr>
          <w:rStyle w:val="StyleUnderline"/>
          <w:highlight w:val="green"/>
        </w:rPr>
        <w:t>they may not have another chance</w:t>
      </w:r>
      <w:r w:rsidRPr="007702A5">
        <w:rPr>
          <w:rStyle w:val="Style13ptBold"/>
          <w:b w:val="0"/>
          <w:bCs w:val="0"/>
          <w:sz w:val="8"/>
          <w:szCs w:val="18"/>
        </w:rPr>
        <w:t>.</w:t>
      </w:r>
      <w:r w:rsidRPr="007702A5">
        <w:rPr>
          <w:sz w:val="8"/>
          <w:szCs w:val="32"/>
        </w:rPr>
        <w:t xml:space="preserve"> </w:t>
      </w:r>
      <w:r w:rsidRPr="007702A5">
        <w:rPr>
          <w:rStyle w:val="Style13ptBold"/>
          <w:b w:val="0"/>
          <w:bCs w:val="0"/>
          <w:sz w:val="8"/>
          <w:szCs w:val="18"/>
        </w:rPr>
        <w:t xml:space="preserve">“He said he was the climate president,” Peltier — an Anishinaabe citizen of the Turtle Mountain Band of Chippewa and a member of the Indigenous environmental justice organization Honor the Earth — said outside the White House on Monday. “Now he doesn’t care.” </w:t>
      </w:r>
      <w:r w:rsidRPr="007702A5">
        <w:rPr>
          <w:rStyle w:val="StyleUnderline"/>
        </w:rPr>
        <w:t>Many climate activists have described an escalating sense of urgency to implement the sweeping changes needed to slow Earth’s warming</w:t>
      </w:r>
      <w:r w:rsidRPr="007702A5">
        <w:rPr>
          <w:rStyle w:val="Style13ptBold"/>
          <w:b w:val="0"/>
          <w:bCs w:val="0"/>
          <w:sz w:val="8"/>
          <w:szCs w:val="18"/>
        </w:rPr>
        <w:t>, highlighted by the recent landmark report from the Intergovernmental Panel on Climate Change. U.N. Secretary General António Guterres called the report a “code red for humanity.” The pace of emissions shows the planet is on track to warm more than two degrees Celsius above preindustrial levels, which could trigger irreversible damage, according to the IPCC report. The Greenland ice sheet could collapse, and sea levels could rise more than six feet. There will be more of the climate-fed fires of this summer, deadly heat waves and devastating floods.</w:t>
      </w:r>
      <w:r w:rsidRPr="007702A5">
        <w:rPr>
          <w:sz w:val="8"/>
          <w:szCs w:val="32"/>
        </w:rPr>
        <w:t xml:space="preserve"> </w:t>
      </w:r>
      <w:r w:rsidRPr="007702A5">
        <w:rPr>
          <w:rStyle w:val="Style13ptBold"/>
          <w:b w:val="0"/>
          <w:bCs w:val="0"/>
          <w:sz w:val="8"/>
          <w:szCs w:val="18"/>
        </w:rPr>
        <w:t>Natalie Mebane read the IPCC report and thought of how much ground the climate movement in this country lost under President Donald Trump, whose administration allowed more pollution and weakened protections for wildlife.</w:t>
      </w:r>
      <w:r w:rsidRPr="007702A5">
        <w:rPr>
          <w:sz w:val="8"/>
          <w:szCs w:val="32"/>
        </w:rPr>
        <w:t xml:space="preserve"> </w:t>
      </w:r>
      <w:r w:rsidRPr="007702A5">
        <w:rPr>
          <w:rStyle w:val="Style13ptBold"/>
          <w:b w:val="0"/>
          <w:bCs w:val="0"/>
          <w:sz w:val="8"/>
          <w:szCs w:val="18"/>
        </w:rPr>
        <w:t xml:space="preserve">She </w:t>
      </w:r>
      <w:r w:rsidRPr="00E76FC6">
        <w:rPr>
          <w:rStyle w:val="StyleUnderline"/>
          <w:highlight w:val="green"/>
        </w:rPr>
        <w:t>worries Republicans will regain</w:t>
      </w:r>
      <w:r w:rsidRPr="007702A5">
        <w:rPr>
          <w:rStyle w:val="StyleUnderline"/>
        </w:rPr>
        <w:t xml:space="preserve"> power </w:t>
      </w:r>
      <w:r w:rsidRPr="00E76FC6">
        <w:rPr>
          <w:rStyle w:val="StyleUnderline"/>
          <w:highlight w:val="green"/>
        </w:rPr>
        <w:t>in</w:t>
      </w:r>
      <w:r w:rsidRPr="007702A5">
        <w:rPr>
          <w:rStyle w:val="StyleUnderline"/>
        </w:rPr>
        <w:t xml:space="preserve"> the </w:t>
      </w:r>
      <w:r w:rsidRPr="00E76FC6">
        <w:rPr>
          <w:rStyle w:val="StyleUnderline"/>
          <w:highlight w:val="green"/>
        </w:rPr>
        <w:t>2022</w:t>
      </w:r>
      <w:r w:rsidRPr="007702A5">
        <w:rPr>
          <w:rStyle w:val="StyleUnderline"/>
        </w:rPr>
        <w:t xml:space="preserve"> midterms and </w:t>
      </w:r>
      <w:r w:rsidRPr="00E76FC6">
        <w:rPr>
          <w:rStyle w:val="StyleUnderline"/>
          <w:highlight w:val="green"/>
        </w:rPr>
        <w:t>thinks the slim window</w:t>
      </w:r>
      <w:r w:rsidRPr="007702A5">
        <w:rPr>
          <w:rStyle w:val="StyleUnderline"/>
        </w:rPr>
        <w:t xml:space="preserve"> from now until then </w:t>
      </w:r>
      <w:r w:rsidRPr="00E76FC6">
        <w:rPr>
          <w:rStyle w:val="StyleUnderline"/>
          <w:highlight w:val="green"/>
        </w:rPr>
        <w:t>may be the final opportunity</w:t>
      </w:r>
      <w:r w:rsidRPr="007702A5">
        <w:rPr>
          <w:rStyle w:val="StyleUnderline"/>
        </w:rPr>
        <w:t xml:space="preserve"> to see climate priorities passed through Congress. </w:t>
      </w:r>
      <w:r w:rsidRPr="00E76FC6">
        <w:rPr>
          <w:rStyle w:val="StyleUnderline"/>
          <w:highlight w:val="green"/>
        </w:rPr>
        <w:t>If not, it could be years</w:t>
      </w:r>
      <w:r w:rsidRPr="007702A5">
        <w:rPr>
          <w:rStyle w:val="StyleUnderline"/>
        </w:rPr>
        <w:t xml:space="preserve"> before Democrats are in control</w:t>
      </w:r>
      <w:r w:rsidRPr="007702A5">
        <w:rPr>
          <w:rStyle w:val="Style13ptBold"/>
          <w:b w:val="0"/>
          <w:bCs w:val="0"/>
          <w:sz w:val="8"/>
          <w:szCs w:val="18"/>
        </w:rPr>
        <w:t xml:space="preserve"> — wasted time that Mebane fears could cause permanent devastation. “</w:t>
      </w:r>
      <w:r w:rsidRPr="007702A5">
        <w:rPr>
          <w:rStyle w:val="StyleUnderline"/>
        </w:rPr>
        <w:t>If the Democrats lose a single seat</w:t>
      </w:r>
      <w:r w:rsidRPr="007702A5">
        <w:rPr>
          <w:rStyle w:val="Style13ptBold"/>
          <w:b w:val="0"/>
          <w:bCs w:val="0"/>
          <w:sz w:val="8"/>
          <w:szCs w:val="18"/>
        </w:rPr>
        <w:t xml:space="preserve"> in the Senate, </w:t>
      </w:r>
      <w:r w:rsidRPr="007702A5">
        <w:rPr>
          <w:rStyle w:val="StyleUnderline"/>
        </w:rPr>
        <w:t>it’s over</w:t>
      </w:r>
      <w:r w:rsidRPr="007702A5">
        <w:rPr>
          <w:rStyle w:val="Style13ptBold"/>
          <w:b w:val="0"/>
          <w:bCs w:val="0"/>
          <w:sz w:val="8"/>
          <w:szCs w:val="18"/>
        </w:rPr>
        <w:t>,” said Mebane, the associate director of U.S. policy for 350.org, an international climate group. “These years that we have right now is the last time that we can even make an impact and influence on climate change before it becomes runaway climate change that we have zero control over.” Biden has tackled greenhouse-gas emissions by proposing new federal goals and mandates to begin shifting the country toward electric cars, rejoined the Paris climate accord and revoked a federal permit for the Keystone XL oil pipeline.</w:t>
      </w:r>
      <w:r w:rsidRPr="007702A5">
        <w:rPr>
          <w:sz w:val="8"/>
          <w:szCs w:val="32"/>
        </w:rPr>
        <w:t xml:space="preserve"> </w:t>
      </w:r>
      <w:r w:rsidRPr="007702A5">
        <w:rPr>
          <w:rStyle w:val="Style13ptBold"/>
          <w:b w:val="0"/>
          <w:bCs w:val="0"/>
          <w:sz w:val="8"/>
          <w:szCs w:val="18"/>
        </w:rPr>
        <w:t>But activists point out Biden is still supporting Line 3, a tar-sands oil-pipeline expansion project that will be able to carry 760,000 barrels a day from Canada across northern Minnesota and into Wisconsin. They have called for him to revoke the permit, as he did with Keystone XL, and have protested for months, including on construction sites, chaining themselves to equipment and risking arrest. The White House did not respond to a request for comment. Earlier this month, the Senate approved the $1.2 trillion infrastructure bill with funding to tackle climate change, but many activists said the legislation has fallen short of dramatically addressing goals as lofty as this crisis demands.</w:t>
      </w:r>
      <w:r w:rsidRPr="007702A5">
        <w:rPr>
          <w:sz w:val="8"/>
          <w:szCs w:val="32"/>
        </w:rPr>
        <w:t xml:space="preserve"> </w:t>
      </w:r>
      <w:r w:rsidRPr="00E76FC6">
        <w:rPr>
          <w:rStyle w:val="StyleUnderline"/>
          <w:highlight w:val="green"/>
        </w:rPr>
        <w:t>That does not mean Democrats should pass just any</w:t>
      </w:r>
      <w:r w:rsidRPr="007702A5">
        <w:rPr>
          <w:rStyle w:val="StyleUnderline"/>
        </w:rPr>
        <w:t xml:space="preserve"> climate </w:t>
      </w:r>
      <w:r w:rsidRPr="00E76FC6">
        <w:rPr>
          <w:rStyle w:val="StyleUnderline"/>
          <w:highlight w:val="green"/>
        </w:rPr>
        <w:t>legislation</w:t>
      </w:r>
      <w:r w:rsidRPr="007702A5">
        <w:rPr>
          <w:rStyle w:val="StyleUnderline"/>
        </w:rPr>
        <w:t xml:space="preserve">, activists say — </w:t>
      </w:r>
      <w:r w:rsidRPr="00E76FC6">
        <w:rPr>
          <w:rStyle w:val="StyleUnderline"/>
          <w:highlight w:val="green"/>
        </w:rPr>
        <w:t xml:space="preserve">it </w:t>
      </w:r>
      <w:proofErr w:type="gramStart"/>
      <w:r w:rsidRPr="00E76FC6">
        <w:rPr>
          <w:rStyle w:val="StyleUnderline"/>
          <w:highlight w:val="green"/>
        </w:rPr>
        <w:t>has to</w:t>
      </w:r>
      <w:proofErr w:type="gramEnd"/>
      <w:r w:rsidRPr="00E76FC6">
        <w:rPr>
          <w:rStyle w:val="StyleUnderline"/>
          <w:highlight w:val="green"/>
        </w:rPr>
        <w:t xml:space="preserve"> include the right policies</w:t>
      </w:r>
      <w:r w:rsidRPr="007702A5">
        <w:rPr>
          <w:rStyle w:val="StyleUnderline"/>
        </w:rPr>
        <w:t xml:space="preserve">. </w:t>
      </w:r>
      <w:r w:rsidRPr="00E76FC6">
        <w:rPr>
          <w:rStyle w:val="StyleUnderline"/>
          <w:highlight w:val="green"/>
        </w:rPr>
        <w:t>Compromising</w:t>
      </w:r>
      <w:r w:rsidRPr="007702A5">
        <w:rPr>
          <w:rStyle w:val="StyleUnderline"/>
        </w:rPr>
        <w:t xml:space="preserve"> on climate, they said, </w:t>
      </w:r>
      <w:r w:rsidRPr="00E76FC6">
        <w:rPr>
          <w:rStyle w:val="StyleUnderline"/>
          <w:highlight w:val="green"/>
        </w:rPr>
        <w:t>is not good enough</w:t>
      </w:r>
      <w:r w:rsidRPr="007702A5">
        <w:rPr>
          <w:rStyle w:val="StyleUnderline"/>
        </w:rPr>
        <w:t>. Though the bipartisan infrastructure bill apportions billions of dollars toward funding new public transit and electric-car charging stations, measures that are meant to cut climate-warming emissions, environmental organizations say it does not go far enough</w:t>
      </w:r>
      <w:r w:rsidRPr="007702A5">
        <w:rPr>
          <w:rStyle w:val="Style13ptBold"/>
          <w:b w:val="0"/>
          <w:bCs w:val="0"/>
          <w:sz w:val="8"/>
          <w:szCs w:val="18"/>
        </w:rPr>
        <w:t>. They want to see legislation supporting Biden’s stated goal of replacing 100 percent of lead pipes and the replacement of all diesel school buses with clean electric ones. “It’s hard to square the scale of the problem with the solutions being discussed,” said Lukas Ross, program manager for the Climate and Energy Justice program at Friends of the Earth, another environmental group. “</w:t>
      </w:r>
      <w:r w:rsidRPr="007702A5">
        <w:rPr>
          <w:rStyle w:val="StyleUnderline"/>
        </w:rPr>
        <w:t>This is not the moment to bargain away the store in the name of passing anything</w:t>
      </w:r>
      <w:r w:rsidRPr="007702A5">
        <w:rPr>
          <w:rStyle w:val="Style13ptBold"/>
          <w:b w:val="0"/>
          <w:bCs w:val="0"/>
          <w:sz w:val="8"/>
          <w:szCs w:val="18"/>
        </w:rPr>
        <w:t>.”</w:t>
      </w:r>
      <w:r w:rsidRPr="007702A5">
        <w:rPr>
          <w:sz w:val="8"/>
          <w:szCs w:val="32"/>
        </w:rPr>
        <w:t xml:space="preserve"> </w:t>
      </w:r>
      <w:r w:rsidRPr="007702A5">
        <w:rPr>
          <w:rStyle w:val="Style13ptBold"/>
          <w:b w:val="0"/>
          <w:bCs w:val="0"/>
          <w:sz w:val="8"/>
          <w:szCs w:val="18"/>
        </w:rPr>
        <w:t>Climate groups are focusing on the passage of a second bill through budget reconciliation, a process that would allow Democrats to pass more dramatic climate legislation without Republican support. Democrats in Congress are hoping to work in a clean-energy standard that would compel power providers to shift to wind, solar and other low-emission sources of energy to achieve 80 percent clean electricity by the end of the decade.</w:t>
      </w:r>
    </w:p>
    <w:p w14:paraId="52028274" w14:textId="77777777" w:rsidR="002C6231" w:rsidRDefault="002C6231" w:rsidP="002C6231">
      <w:pPr>
        <w:rPr>
          <w:rStyle w:val="Style13ptBold"/>
          <w:b w:val="0"/>
          <w:bCs w:val="0"/>
          <w:sz w:val="8"/>
          <w:szCs w:val="18"/>
        </w:rPr>
      </w:pPr>
    </w:p>
    <w:p w14:paraId="455374A2" w14:textId="77777777" w:rsidR="002C6231" w:rsidRPr="00B505F4" w:rsidRDefault="002C6231" w:rsidP="002C6231">
      <w:pPr>
        <w:pStyle w:val="Heading4"/>
        <w:rPr>
          <w:rStyle w:val="Style13ptBold"/>
          <w:b/>
          <w:bCs w:val="0"/>
        </w:rPr>
      </w:pPr>
      <w:r>
        <w:rPr>
          <w:rStyle w:val="Style13ptBold"/>
          <w:b/>
          <w:bCs w:val="0"/>
        </w:rPr>
        <w:t xml:space="preserve">US climate action is key to </w:t>
      </w:r>
      <w:proofErr w:type="spellStart"/>
      <w:proofErr w:type="gramStart"/>
      <w:r>
        <w:rPr>
          <w:rStyle w:val="Style13ptBold"/>
          <w:b/>
          <w:bCs w:val="0"/>
        </w:rPr>
        <w:t>world wide</w:t>
      </w:r>
      <w:proofErr w:type="spellEnd"/>
      <w:proofErr w:type="gramEnd"/>
      <w:r>
        <w:rPr>
          <w:rStyle w:val="Style13ptBold"/>
          <w:b/>
          <w:bCs w:val="0"/>
        </w:rPr>
        <w:t xml:space="preserve"> action</w:t>
      </w:r>
    </w:p>
    <w:p w14:paraId="2DAE322F" w14:textId="77777777" w:rsidR="002C6231" w:rsidRDefault="002C6231" w:rsidP="002C6231">
      <w:pPr>
        <w:rPr>
          <w:rStyle w:val="Style13ptBold"/>
          <w:b w:val="0"/>
          <w:bCs w:val="0"/>
          <w:sz w:val="16"/>
          <w:szCs w:val="12"/>
        </w:rPr>
      </w:pPr>
      <w:r>
        <w:rPr>
          <w:rStyle w:val="Style13ptBold"/>
        </w:rPr>
        <w:t>Beeler 19</w:t>
      </w:r>
      <w:r>
        <w:rPr>
          <w:rStyle w:val="Style13ptBold"/>
          <w:b w:val="0"/>
          <w:bCs w:val="0"/>
          <w:sz w:val="16"/>
          <w:szCs w:val="12"/>
        </w:rPr>
        <w:t xml:space="preserve"> (Carolyn Beeler; 9/18/19; PRI; </w:t>
      </w:r>
      <w:r>
        <w:rPr>
          <w:rStyle w:val="Style13ptBold"/>
          <w:b w:val="0"/>
          <w:bCs w:val="0"/>
          <w:i/>
          <w:iCs/>
          <w:sz w:val="16"/>
          <w:szCs w:val="12"/>
        </w:rPr>
        <w:t>“</w:t>
      </w:r>
      <w:r w:rsidRPr="007C4483">
        <w:rPr>
          <w:rStyle w:val="Style13ptBold"/>
          <w:b w:val="0"/>
          <w:bCs w:val="0"/>
          <w:i/>
          <w:iCs/>
          <w:sz w:val="16"/>
          <w:szCs w:val="12"/>
        </w:rPr>
        <w:t>Top US leadership is 'missing ingredient' in climate change action</w:t>
      </w:r>
      <w:r>
        <w:rPr>
          <w:rStyle w:val="Style13ptBold"/>
          <w:b w:val="0"/>
          <w:bCs w:val="0"/>
          <w:i/>
          <w:iCs/>
          <w:sz w:val="16"/>
          <w:szCs w:val="12"/>
        </w:rPr>
        <w:t>”</w:t>
      </w:r>
      <w:r>
        <w:rPr>
          <w:rStyle w:val="Style13ptBold"/>
          <w:b w:val="0"/>
          <w:bCs w:val="0"/>
          <w:sz w:val="16"/>
          <w:szCs w:val="12"/>
        </w:rPr>
        <w:t xml:space="preserve">; accessed 8/27/21; </w:t>
      </w:r>
      <w:hyperlink r:id="rId9" w:history="1">
        <w:r w:rsidRPr="00124194">
          <w:rPr>
            <w:rStyle w:val="Hyperlink"/>
            <w:sz w:val="16"/>
            <w:szCs w:val="12"/>
          </w:rPr>
          <w:t>https://www.pri.org/stories/2019-09-18/top-us-leadership-missing-ingredient-climate-change-action</w:t>
        </w:r>
      </w:hyperlink>
      <w:r>
        <w:rPr>
          <w:rStyle w:val="Style13ptBold"/>
          <w:b w:val="0"/>
          <w:bCs w:val="0"/>
          <w:sz w:val="16"/>
          <w:szCs w:val="12"/>
        </w:rPr>
        <w:t xml:space="preserve">; </w:t>
      </w:r>
      <w:r w:rsidRPr="007C4483">
        <w:rPr>
          <w:rStyle w:val="Style13ptBold"/>
          <w:b w:val="0"/>
          <w:bCs w:val="0"/>
          <w:sz w:val="16"/>
          <w:szCs w:val="12"/>
        </w:rPr>
        <w:t>Carolyn Beeler leads environment coverage for The World. She reports and edits stories focused on the people and places most impacted by climate change, and what they're doing to address it.</w:t>
      </w:r>
      <w:r>
        <w:rPr>
          <w:rStyle w:val="Style13ptBold"/>
          <w:b w:val="0"/>
          <w:bCs w:val="0"/>
          <w:sz w:val="16"/>
          <w:szCs w:val="12"/>
        </w:rPr>
        <w:t xml:space="preserve"> </w:t>
      </w:r>
      <w:r w:rsidRPr="007C4483">
        <w:rPr>
          <w:rStyle w:val="Style13ptBold"/>
          <w:b w:val="0"/>
          <w:bCs w:val="0"/>
          <w:sz w:val="16"/>
          <w:szCs w:val="12"/>
        </w:rPr>
        <w:t>She has reported from all seven continents and won national and regional awards for her breaking news and in-depth feature reporting.</w:t>
      </w:r>
      <w:r>
        <w:rPr>
          <w:rStyle w:val="Style13ptBold"/>
          <w:b w:val="0"/>
          <w:bCs w:val="0"/>
          <w:sz w:val="16"/>
          <w:szCs w:val="12"/>
        </w:rPr>
        <w:t xml:space="preserve"> </w:t>
      </w:r>
      <w:r w:rsidRPr="007C4483">
        <w:rPr>
          <w:rStyle w:val="Style13ptBold"/>
          <w:b w:val="0"/>
          <w:bCs w:val="0"/>
          <w:sz w:val="16"/>
          <w:szCs w:val="12"/>
        </w:rPr>
        <w:t>Before joining The World, Carolyn helped pilot the weekly health and science show, The Pulse, at WHYY in Philadelphia, and reported from Berlin for a year as a Robert Bosch Foundation fellow.</w:t>
      </w:r>
      <w:r>
        <w:rPr>
          <w:rStyle w:val="Style13ptBold"/>
          <w:b w:val="0"/>
          <w:bCs w:val="0"/>
          <w:sz w:val="16"/>
          <w:szCs w:val="12"/>
        </w:rPr>
        <w:t xml:space="preserve"> </w:t>
      </w:r>
      <w:r w:rsidRPr="007C4483">
        <w:rPr>
          <w:rStyle w:val="Style13ptBold"/>
          <w:b w:val="0"/>
          <w:bCs w:val="0"/>
          <w:sz w:val="16"/>
          <w:szCs w:val="12"/>
        </w:rPr>
        <w:t>She studied journalism at Northwestern University and got her start in radio as a Kroc fellow at NPR.</w:t>
      </w:r>
      <w:r>
        <w:rPr>
          <w:rStyle w:val="Style13ptBold"/>
          <w:b w:val="0"/>
          <w:bCs w:val="0"/>
          <w:sz w:val="16"/>
          <w:szCs w:val="12"/>
        </w:rPr>
        <w:t>) HB</w:t>
      </w:r>
    </w:p>
    <w:p w14:paraId="0EC80BEB" w14:textId="77777777" w:rsidR="002C6231" w:rsidRDefault="002C6231" w:rsidP="002C6231">
      <w:pPr>
        <w:rPr>
          <w:rStyle w:val="StyleUnderline"/>
        </w:rPr>
      </w:pPr>
      <w:r w:rsidRPr="00B505F4">
        <w:rPr>
          <w:rStyle w:val="Style13ptBold"/>
          <w:b w:val="0"/>
          <w:bCs w:val="0"/>
          <w:sz w:val="8"/>
          <w:szCs w:val="18"/>
        </w:rPr>
        <w:t xml:space="preserve">World leaders will meet in New York next week for the United Nations Climate Summit, an event called by the Secretary-General to push for more and faster cuts to global greenhouse gas emissions. Notably missing at the summit: American leadership. Five years ago, a joint climate policy announcement from the US and China paved the way for the Paris climate accord to come to fruition after decades of failed attempts at an international climate pact. Then in June 2017, President Donald </w:t>
      </w:r>
      <w:r w:rsidRPr="00E76FC6">
        <w:rPr>
          <w:rStyle w:val="StyleUnderline"/>
          <w:highlight w:val="green"/>
        </w:rPr>
        <w:t>Trump announced</w:t>
      </w:r>
      <w:r w:rsidRPr="0011470B">
        <w:rPr>
          <w:rStyle w:val="StyleUnderline"/>
        </w:rPr>
        <w:t xml:space="preserve"> that </w:t>
      </w:r>
      <w:r w:rsidRPr="00E76FC6">
        <w:rPr>
          <w:rStyle w:val="StyleUnderline"/>
          <w:highlight w:val="green"/>
        </w:rPr>
        <w:t>he would withdraw the US from the</w:t>
      </w:r>
      <w:r w:rsidRPr="0011470B">
        <w:rPr>
          <w:rStyle w:val="StyleUnderline"/>
        </w:rPr>
        <w:t xml:space="preserve"> very </w:t>
      </w:r>
      <w:r w:rsidRPr="00E76FC6">
        <w:rPr>
          <w:rStyle w:val="StyleUnderline"/>
          <w:highlight w:val="green"/>
        </w:rPr>
        <w:t>same agreement his country</w:t>
      </w:r>
      <w:r w:rsidRPr="0011470B">
        <w:rPr>
          <w:rStyle w:val="StyleUnderline"/>
        </w:rPr>
        <w:t xml:space="preserve"> had </w:t>
      </w:r>
      <w:r w:rsidRPr="00E76FC6">
        <w:rPr>
          <w:rStyle w:val="StyleUnderline"/>
          <w:highlight w:val="green"/>
        </w:rPr>
        <w:t>helped broker</w:t>
      </w:r>
      <w:r w:rsidRPr="0011470B">
        <w:rPr>
          <w:rStyle w:val="StyleUnderline"/>
        </w:rPr>
        <w:t xml:space="preserve"> just a few years before</w:t>
      </w:r>
      <w:r w:rsidRPr="00B505F4">
        <w:rPr>
          <w:rStyle w:val="Style13ptBold"/>
          <w:b w:val="0"/>
          <w:bCs w:val="0"/>
          <w:sz w:val="8"/>
          <w:szCs w:val="18"/>
        </w:rPr>
        <w:t xml:space="preserve">. Under the rules of the accord, countries can announce the intention to leave, but must wait two years before being allowed to do so. Two years later, </w:t>
      </w:r>
      <w:r w:rsidRPr="00E76FC6">
        <w:rPr>
          <w:rStyle w:val="StyleUnderline"/>
          <w:highlight w:val="green"/>
        </w:rPr>
        <w:t>what impact has this</w:t>
      </w:r>
      <w:r w:rsidRPr="0011470B">
        <w:rPr>
          <w:rStyle w:val="StyleUnderline"/>
        </w:rPr>
        <w:t xml:space="preserve"> policy whiplash </w:t>
      </w:r>
      <w:r w:rsidRPr="00E76FC6">
        <w:rPr>
          <w:rStyle w:val="StyleUnderline"/>
          <w:highlight w:val="green"/>
        </w:rPr>
        <w:t>had on the climate</w:t>
      </w:r>
      <w:r w:rsidRPr="0011470B">
        <w:rPr>
          <w:rStyle w:val="StyleUnderline"/>
        </w:rPr>
        <w:t>? Inside the US, that answer is relatively simple to quantify</w:t>
      </w:r>
      <w:r w:rsidRPr="00B505F4">
        <w:rPr>
          <w:rStyle w:val="Style13ptBold"/>
          <w:b w:val="0"/>
          <w:bCs w:val="0"/>
          <w:sz w:val="8"/>
          <w:szCs w:val="18"/>
        </w:rPr>
        <w:t xml:space="preserve">. Across the country, some 4,000 state and local governments, institutions and businesses have declared that, though the federal government intends to withdraw from the Paris climate agreement, they’re still on board with cutting emissions. One of those local governments is in Arlington, Massachusetts, where the town hall was illuminated green after Trump’s 2017 Paris withdrawal announcement. “We’ve come to the realization that if the federal government’s not going to do it, it’s going to fall to the local level,” said Adam </w:t>
      </w:r>
      <w:proofErr w:type="spellStart"/>
      <w:r w:rsidRPr="00B505F4">
        <w:rPr>
          <w:rStyle w:val="Style13ptBold"/>
          <w:b w:val="0"/>
          <w:bCs w:val="0"/>
          <w:sz w:val="8"/>
          <w:szCs w:val="18"/>
        </w:rPr>
        <w:t>Chapdelaine</w:t>
      </w:r>
      <w:proofErr w:type="spellEnd"/>
      <w:r w:rsidRPr="00B505F4">
        <w:rPr>
          <w:rStyle w:val="Style13ptBold"/>
          <w:b w:val="0"/>
          <w:bCs w:val="0"/>
          <w:sz w:val="8"/>
          <w:szCs w:val="18"/>
        </w:rPr>
        <w:t>, Arlington’s town manager. “</w:t>
      </w:r>
      <w:r w:rsidRPr="00E76FC6">
        <w:rPr>
          <w:rStyle w:val="StyleUnderline"/>
          <w:highlight w:val="green"/>
        </w:rPr>
        <w:t>Somebody has to step up and be a leader</w:t>
      </w:r>
      <w:r w:rsidRPr="00B505F4">
        <w:rPr>
          <w:rStyle w:val="Style13ptBold"/>
          <w:b w:val="0"/>
          <w:bCs w:val="0"/>
          <w:sz w:val="8"/>
          <w:szCs w:val="18"/>
        </w:rPr>
        <w:t xml:space="preserve">.” Even before the Paris Agreement, the town has long worked to reduce its greenhouse gas emissions, from switching its </w:t>
      </w:r>
      <w:proofErr w:type="gramStart"/>
      <w:r w:rsidRPr="00B505F4">
        <w:rPr>
          <w:rStyle w:val="Style13ptBold"/>
          <w:b w:val="0"/>
          <w:bCs w:val="0"/>
          <w:sz w:val="8"/>
          <w:szCs w:val="18"/>
        </w:rPr>
        <w:t>street lights</w:t>
      </w:r>
      <w:proofErr w:type="gramEnd"/>
      <w:r w:rsidRPr="00B505F4">
        <w:rPr>
          <w:rStyle w:val="Style13ptBold"/>
          <w:b w:val="0"/>
          <w:bCs w:val="0"/>
          <w:sz w:val="8"/>
          <w:szCs w:val="18"/>
        </w:rPr>
        <w:t xml:space="preserve"> to LED bulbs to buying electric vehicles for its official fleet. Residents can opt-in to 100% renewable energy in their homes and the town is advocating for all-electric heating and cooling systems. Since the US federal government reversed its climate change policies, Arlington has gotten perhaps more ambitious: The town’s new high school is being designed to run on geothermal and solar energy and the whole town aims to go carbon-neutral by 2050. These state and local actions are being highlighted as “answering the global call to combat the climate crisis” by a coalition of sub-national actors formed by New York Mayor Michael Bloomberg and former California Gov. Jerry Brown. But these actions have only partly counteracted sweeping federal changes under the Trump administration. </w:t>
      </w:r>
      <w:r w:rsidRPr="00E76FC6">
        <w:rPr>
          <w:rStyle w:val="StyleUnderline"/>
          <w:highlight w:val="green"/>
        </w:rPr>
        <w:t>Trump</w:t>
      </w:r>
      <w:r w:rsidRPr="0011470B">
        <w:rPr>
          <w:rStyle w:val="StyleUnderline"/>
        </w:rPr>
        <w:t xml:space="preserve"> has </w:t>
      </w:r>
      <w:r w:rsidRPr="00E76FC6">
        <w:rPr>
          <w:rStyle w:val="StyleUnderline"/>
          <w:highlight w:val="green"/>
        </w:rPr>
        <w:t>slashed regulations</w:t>
      </w:r>
      <w:r w:rsidRPr="0011470B">
        <w:rPr>
          <w:rStyle w:val="StyleUnderline"/>
        </w:rPr>
        <w:t xml:space="preserve"> on emissions from power plants, air conditioners and refrigerators, and oil and gas drilling nationwide.</w:t>
      </w:r>
      <w:r w:rsidRPr="00B505F4">
        <w:rPr>
          <w:rStyle w:val="Style13ptBold"/>
          <w:b w:val="0"/>
          <w:bCs w:val="0"/>
          <w:sz w:val="8"/>
          <w:szCs w:val="18"/>
        </w:rPr>
        <w:t xml:space="preserve"> He moved to revoke California’s ability to set its own strict vehicle emission rules on Wednesday, highlighting the limits of state-based action on climate change. So how does the emissions balance sheet tally up today, two years after the US backed away from the Paris agreement? Kate Larsen, a director at the independent research firm the Rhodium Group, </w:t>
      </w:r>
      <w:proofErr w:type="gramStart"/>
      <w:r w:rsidRPr="00B505F4">
        <w:rPr>
          <w:rStyle w:val="Style13ptBold"/>
          <w:b w:val="0"/>
          <w:bCs w:val="0"/>
          <w:sz w:val="8"/>
          <w:szCs w:val="18"/>
        </w:rPr>
        <w:t>said</w:t>
      </w:r>
      <w:proofErr w:type="gramEnd"/>
      <w:r w:rsidRPr="00B505F4">
        <w:rPr>
          <w:rStyle w:val="Style13ptBold"/>
          <w:b w:val="0"/>
          <w:bCs w:val="0"/>
          <w:sz w:val="8"/>
          <w:szCs w:val="18"/>
        </w:rPr>
        <w:t xml:space="preserve"> US carbon emissions are a few percentage points higher than they would have been if former President Barack Obama-era policies were in place. Projected forward five years, that gap will just grow. “</w:t>
      </w:r>
      <w:r w:rsidRPr="0011470B">
        <w:rPr>
          <w:rStyle w:val="StyleUnderline"/>
        </w:rPr>
        <w:t xml:space="preserve">Under the current set of Trump administration policies, </w:t>
      </w:r>
      <w:r w:rsidRPr="00E76FC6">
        <w:rPr>
          <w:rStyle w:val="StyleUnderline"/>
          <w:highlight w:val="green"/>
        </w:rPr>
        <w:t>the US is on track to achieve only</w:t>
      </w:r>
      <w:r w:rsidRPr="0011470B">
        <w:rPr>
          <w:rStyle w:val="StyleUnderline"/>
        </w:rPr>
        <w:t xml:space="preserve"> about 14 to 17% emission reductions below 2005 levels in 2025</w:t>
      </w:r>
      <w:r w:rsidRPr="00B505F4">
        <w:rPr>
          <w:rStyle w:val="Style13ptBold"/>
          <w:b w:val="0"/>
          <w:bCs w:val="0"/>
          <w:sz w:val="8"/>
          <w:szCs w:val="18"/>
        </w:rPr>
        <w:t xml:space="preserve">,” Larsen said. </w:t>
      </w:r>
      <w:r w:rsidRPr="0011470B">
        <w:rPr>
          <w:rStyle w:val="StyleUnderline"/>
        </w:rPr>
        <w:t xml:space="preserve">That’s about </w:t>
      </w:r>
      <w:r w:rsidRPr="00E76FC6">
        <w:rPr>
          <w:rStyle w:val="StyleUnderline"/>
          <w:highlight w:val="green"/>
        </w:rPr>
        <w:t>half of the</w:t>
      </w:r>
      <w:r w:rsidRPr="0011470B">
        <w:rPr>
          <w:rStyle w:val="StyleUnderline"/>
        </w:rPr>
        <w:t xml:space="preserve"> 26 to 28% </w:t>
      </w:r>
      <w:r w:rsidRPr="00E76FC6">
        <w:rPr>
          <w:rStyle w:val="StyleUnderline"/>
          <w:highlight w:val="green"/>
        </w:rPr>
        <w:t>emission reductions that the US promised</w:t>
      </w:r>
      <w:r w:rsidRPr="0011470B">
        <w:rPr>
          <w:rStyle w:val="StyleUnderline"/>
        </w:rPr>
        <w:t xml:space="preserve"> in the climate accord</w:t>
      </w:r>
      <w:r w:rsidRPr="00B505F4">
        <w:rPr>
          <w:rStyle w:val="Style13ptBold"/>
          <w:b w:val="0"/>
          <w:bCs w:val="0"/>
          <w:sz w:val="8"/>
          <w:szCs w:val="18"/>
        </w:rPr>
        <w:t xml:space="preserve">. “[It's] a long way from the commitment that Obama reached in Paris,” Larsen said. Scientists say that to limit warming to 1.5 degrees Celsius and avoid the worst impacts of climate change, global emissions must be cut nearly in half by 2030. Inside the US, local action is partly, but not wholly, counteracting federal policies. The bigger question is how much global ambition to tackle the climate crisis will flag if the world’s largest historic emitter is no longer leading the push. Will countries, seeing the US doing less on climate change, do the same themselves? Under Obama, the US put its full diplomatic muscle into getting countries signed on to the Paris Agreement. “If you were a head of state from India, from China, or from anywhere and you were going to meet with the United States, you knew that you'd have to be prepared to speak about climate change and the Paris Agreement,” said Elan Strait, a former climate negotiator on the Paris Agreement who now works at the World Wildlife Foundation. By 2020, countries are requested to announce new carbon cuts as part of the Paris process. Those cuts </w:t>
      </w:r>
      <w:proofErr w:type="gramStart"/>
      <w:r w:rsidRPr="00B505F4">
        <w:rPr>
          <w:rStyle w:val="Style13ptBold"/>
          <w:b w:val="0"/>
          <w:bCs w:val="0"/>
          <w:sz w:val="8"/>
          <w:szCs w:val="18"/>
        </w:rPr>
        <w:t>have to</w:t>
      </w:r>
      <w:proofErr w:type="gramEnd"/>
      <w:r w:rsidRPr="00B505F4">
        <w:rPr>
          <w:rStyle w:val="Style13ptBold"/>
          <w:b w:val="0"/>
          <w:bCs w:val="0"/>
          <w:sz w:val="8"/>
          <w:szCs w:val="18"/>
        </w:rPr>
        <w:t xml:space="preserve"> be more ambitious if countries hope to meet the Paris Agreement goal of keeping warming “well below” 2 degrees Celsius and pursue efforts to limit warming to the scientist-recommended 1.5 degree Celsius. “I completely believe that </w:t>
      </w:r>
      <w:r w:rsidRPr="00E76FC6">
        <w:rPr>
          <w:rStyle w:val="StyleUnderline"/>
          <w:highlight w:val="green"/>
        </w:rPr>
        <w:t>the missing ingredient</w:t>
      </w:r>
      <w:r w:rsidRPr="00B505F4">
        <w:rPr>
          <w:rStyle w:val="StyleUnderline"/>
        </w:rPr>
        <w:t xml:space="preserve"> this time around </w:t>
      </w:r>
      <w:r w:rsidRPr="00E76FC6">
        <w:rPr>
          <w:rStyle w:val="StyleUnderline"/>
          <w:highlight w:val="green"/>
        </w:rPr>
        <w:t>is the United States leadership driving climate</w:t>
      </w:r>
      <w:r w:rsidRPr="00B505F4">
        <w:rPr>
          <w:rStyle w:val="StyleUnderline"/>
        </w:rPr>
        <w:t xml:space="preserve"> as a head-of-state agenda</w:t>
      </w:r>
      <w:r w:rsidRPr="00B505F4">
        <w:rPr>
          <w:rStyle w:val="Style13ptBold"/>
          <w:b w:val="0"/>
          <w:bCs w:val="0"/>
          <w:sz w:val="8"/>
          <w:szCs w:val="18"/>
        </w:rPr>
        <w:t xml:space="preserve">,” Strait said. </w:t>
      </w:r>
      <w:r w:rsidRPr="00B505F4">
        <w:rPr>
          <w:rStyle w:val="StyleUnderline"/>
        </w:rPr>
        <w:t>Only when those 2020 climate pledges start rolling in will the international community start to see the full impact of the US climate policy reversal.</w:t>
      </w:r>
    </w:p>
    <w:p w14:paraId="2B7DFDDB" w14:textId="77777777" w:rsidR="002C6231" w:rsidRDefault="002C6231" w:rsidP="002C6231">
      <w:pPr>
        <w:rPr>
          <w:rStyle w:val="StyleUnderline"/>
        </w:rPr>
      </w:pPr>
    </w:p>
    <w:p w14:paraId="1B8078FA" w14:textId="77777777" w:rsidR="002C6231" w:rsidRPr="007C00BB" w:rsidRDefault="002C6231" w:rsidP="002C6231">
      <w:pPr>
        <w:keepNext/>
        <w:keepLines/>
        <w:spacing w:before="40" w:after="0"/>
        <w:outlineLvl w:val="3"/>
        <w:rPr>
          <w:rFonts w:eastAsia="MS Gothic"/>
          <w:b/>
          <w:bCs/>
          <w:sz w:val="26"/>
          <w:szCs w:val="26"/>
        </w:rPr>
      </w:pPr>
      <w:bookmarkStart w:id="0" w:name="_Hlk498676260"/>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2AADCE10" w14:textId="77777777" w:rsidR="002C6231" w:rsidRPr="00165FA5" w:rsidRDefault="002C6231" w:rsidP="002C6231">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0">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w:t>
      </w:r>
      <w:proofErr w:type="gramStart"/>
      <w:r w:rsidRPr="5298E070">
        <w:rPr>
          <w:rFonts w:eastAsia="Cambria"/>
          <w:sz w:val="16"/>
          <w:szCs w:val="16"/>
        </w:rPr>
        <w:t>Pachauri</w:t>
      </w:r>
      <w:proofErr w:type="gramEnd"/>
      <w:r w:rsidRPr="5298E070">
        <w:rPr>
          <w:rFonts w:eastAsia="Cambria"/>
          <w:sz w:val="16"/>
          <w:szCs w:val="16"/>
        </w:rPr>
        <w:t xml:space="preserve"> and L.A. Meyer (eds.)]. IPCC, Geneva, Switzerland, 151 pp)</w:t>
      </w:r>
    </w:p>
    <w:p w14:paraId="68C6FAFA" w14:textId="77777777" w:rsidR="002C6231" w:rsidRPr="000A273F" w:rsidRDefault="002C6231" w:rsidP="002C6231">
      <w:pPr>
        <w:rPr>
          <w:rFonts w:asciiTheme="majorHAnsi" w:hAnsiTheme="majorHAnsi" w:cstheme="majorBidi"/>
          <w:sz w:val="8"/>
          <w:szCs w:val="8"/>
        </w:rPr>
      </w:pPr>
      <w:r w:rsidRPr="5298E070">
        <w:rPr>
          <w:rFonts w:eastAsia="Cambria"/>
          <w:sz w:val="8"/>
          <w:szCs w:val="8"/>
        </w:rPr>
        <w:t xml:space="preserve">SPM 2.3 Future risks and impacts caused by a changing climate </w:t>
      </w:r>
      <w:proofErr w:type="spellStart"/>
      <w:r w:rsidRPr="00E76FC6">
        <w:rPr>
          <w:rFonts w:eastAsia="Cambria"/>
          <w:highlight w:val="green"/>
          <w:u w:val="single"/>
        </w:rPr>
        <w:t>Climate</w:t>
      </w:r>
      <w:proofErr w:type="spellEnd"/>
      <w:r w:rsidRPr="00E76FC6">
        <w:rPr>
          <w:rFonts w:eastAsia="Cambria"/>
          <w:highlight w:val="green"/>
          <w:u w:val="single"/>
        </w:rPr>
        <w:t xml:space="preserve"> change will </w:t>
      </w:r>
      <w:r w:rsidRPr="00E76FC6">
        <w:rPr>
          <w:rStyle w:val="Emphasis"/>
          <w:highlight w:val="green"/>
        </w:rPr>
        <w:t>amplify</w:t>
      </w:r>
      <w:r w:rsidRPr="5298E070">
        <w:rPr>
          <w:rStyle w:val="StyleUnderline"/>
        </w:rPr>
        <w:t xml:space="preserve"> existing risks </w:t>
      </w:r>
      <w:r w:rsidRPr="00E76FC6">
        <w:rPr>
          <w:rStyle w:val="Emphasis"/>
          <w:highlight w:val="green"/>
        </w:rPr>
        <w:t>and create</w:t>
      </w:r>
      <w:r w:rsidRPr="5298E070">
        <w:rPr>
          <w:rStyle w:val="StyleUnderline"/>
        </w:rPr>
        <w:t xml:space="preserve"> new </w:t>
      </w:r>
      <w:r w:rsidRPr="00E76FC6">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E76FC6">
        <w:rPr>
          <w:rFonts w:eastAsia="Cambria"/>
          <w:highlight w:val="green"/>
          <w:u w:val="single"/>
        </w:rPr>
        <w:t>unevenly distributed</w:t>
      </w:r>
      <w:r w:rsidRPr="5298E070">
        <w:rPr>
          <w:rFonts w:eastAsia="Cambria"/>
          <w:u w:val="single"/>
        </w:rPr>
        <w:t xml:space="preserve"> and are generally greater </w:t>
      </w:r>
      <w:r w:rsidRPr="00E76FC6">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E76FC6">
        <w:rPr>
          <w:rFonts w:eastAsia="Cambria"/>
          <w:highlight w:val="green"/>
          <w:u w:val="single"/>
        </w:rPr>
        <w:t>Rising</w:t>
      </w:r>
      <w:r w:rsidRPr="5298E070">
        <w:rPr>
          <w:rFonts w:eastAsia="Cambria"/>
          <w:sz w:val="8"/>
          <w:szCs w:val="8"/>
        </w:rPr>
        <w:t xml:space="preserve"> rates and </w:t>
      </w:r>
      <w:r w:rsidRPr="00E76FC6">
        <w:rPr>
          <w:rStyle w:val="Emphasis"/>
          <w:highlight w:val="green"/>
        </w:rPr>
        <w:t>magnitudes of warming</w:t>
      </w:r>
      <w:r w:rsidRPr="00E76FC6">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E76FC6">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E76FC6">
        <w:rPr>
          <w:rFonts w:eastAsia="Cambria"/>
          <w:highlight w:val="green"/>
          <w:u w:val="single"/>
        </w:rPr>
        <w:t>impacts</w:t>
      </w:r>
      <w:r w:rsidRPr="00E76FC6">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E76FC6">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E76FC6">
        <w:rPr>
          <w:rFonts w:eastAsia="Cambria"/>
          <w:highlight w:val="green"/>
          <w:u w:val="single"/>
        </w:rPr>
        <w:t xml:space="preserve">risks </w:t>
      </w:r>
      <w:r w:rsidRPr="00E76FC6">
        <w:rPr>
          <w:rStyle w:val="StyleUnderline"/>
          <w:highlight w:val="green"/>
        </w:rPr>
        <w:t xml:space="preserve">to </w:t>
      </w:r>
      <w:r w:rsidRPr="00E76FC6">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E76FC6">
        <w:rPr>
          <w:rStyle w:val="Emphasis"/>
          <w:highlight w:val="green"/>
        </w:rPr>
        <w:t>reduce</w:t>
      </w:r>
      <w:r w:rsidRPr="5298E070">
        <w:rPr>
          <w:rFonts w:eastAsia="Cambria"/>
          <w:u w:val="single"/>
        </w:rPr>
        <w:t xml:space="preserve"> renewable </w:t>
      </w:r>
      <w:r w:rsidRPr="00E76FC6">
        <w:rPr>
          <w:rStyle w:val="Emphasis"/>
          <w:highlight w:val="green"/>
        </w:rPr>
        <w:t>surface water and groundwater resources</w:t>
      </w:r>
      <w:r w:rsidRPr="5298E070">
        <w:rPr>
          <w:rFonts w:eastAsia="Cambria"/>
          <w:sz w:val="8"/>
          <w:szCs w:val="8"/>
        </w:rPr>
        <w:t xml:space="preserve"> in most dry subtropical regions (robust evidence, high agreement), </w:t>
      </w:r>
      <w:r w:rsidRPr="00E76FC6">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E76FC6">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w:t>
      </w:r>
      <w:proofErr w:type="gramStart"/>
      <w:r w:rsidRPr="5298E070">
        <w:rPr>
          <w:sz w:val="8"/>
          <w:szCs w:val="8"/>
        </w:rPr>
        <w:t>economies</w:t>
      </w:r>
      <w:proofErr w:type="gramEnd"/>
      <w:r w:rsidRPr="5298E070">
        <w:rPr>
          <w:sz w:val="8"/>
          <w:szCs w:val="8"/>
        </w:rPr>
        <w:t xml:space="preserve">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w:t>
      </w:r>
      <w:proofErr w:type="gramStart"/>
      <w:r w:rsidRPr="5298E070">
        <w:rPr>
          <w:sz w:val="8"/>
          <w:szCs w:val="8"/>
        </w:rPr>
        <w:t>infrastructure</w:t>
      </w:r>
      <w:proofErr w:type="gramEnd"/>
      <w:r w:rsidRPr="5298E070">
        <w:rPr>
          <w:sz w:val="8"/>
          <w:szCs w:val="8"/>
        </w:rPr>
        <w:t xml:space="preserve"> and agricultural incomes, </w:t>
      </w:r>
      <w:r w:rsidRPr="5298E070">
        <w:rPr>
          <w:rFonts w:eastAsia="Cambria"/>
          <w:sz w:val="8"/>
          <w:szCs w:val="8"/>
        </w:rPr>
        <w:t xml:space="preserve">including shifts in the production areas of food and non-food crops around the world (high confidence). {2.3.2} </w:t>
      </w:r>
      <w:r w:rsidRPr="00E76FC6">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E76FC6">
        <w:rPr>
          <w:rStyle w:val="Emphasis"/>
          <w:highlight w:val="green"/>
        </w:rPr>
        <w:t>climate change</w:t>
      </w:r>
      <w:r w:rsidRPr="5298E070">
        <w:rPr>
          <w:rStyle w:val="StyleUnderline"/>
        </w:rPr>
        <w:t xml:space="preserve"> impacts are projected to </w:t>
      </w:r>
      <w:r w:rsidRPr="00E76FC6">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E76FC6">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E76FC6">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proofErr w:type="gramStart"/>
      <w:r w:rsidRPr="5298E070">
        <w:rPr>
          <w:rFonts w:asciiTheme="majorHAnsi" w:hAnsiTheme="majorHAnsi" w:cstheme="majorBidi"/>
          <w:sz w:val="8"/>
          <w:szCs w:val="8"/>
        </w:rPr>
        <w:t>2010 )</w:t>
      </w:r>
      <w:proofErr w:type="gramEnd"/>
      <w:r w:rsidRPr="5298E070">
        <w:rPr>
          <w:rFonts w:asciiTheme="majorHAnsi" w:hAnsiTheme="majorHAnsi" w:cstheme="majorBidi"/>
          <w:sz w:val="8"/>
          <w:szCs w:val="8"/>
        </w:rPr>
        <w:t> </w:t>
      </w:r>
      <w:bookmarkEnd w:id="0"/>
    </w:p>
    <w:p w14:paraId="4E6D5AC9" w14:textId="0C5A2517" w:rsidR="00A95652" w:rsidRDefault="002C6231" w:rsidP="002C6231">
      <w:pPr>
        <w:pStyle w:val="Heading2"/>
      </w:pPr>
      <w:r>
        <w:t>On</w:t>
      </w:r>
    </w:p>
    <w:p w14:paraId="794D99E6" w14:textId="27524DF2" w:rsidR="002C6231" w:rsidRDefault="002C6231" w:rsidP="002C6231">
      <w:pPr>
        <w:pStyle w:val="Heading3"/>
      </w:pPr>
      <w:r>
        <w:t>FW</w:t>
      </w:r>
    </w:p>
    <w:p w14:paraId="1B850D9D" w14:textId="47B6FD53" w:rsidR="002C6231" w:rsidRDefault="002C6231" w:rsidP="002C6231">
      <w:pPr>
        <w:pStyle w:val="Heading4"/>
        <w:numPr>
          <w:ilvl w:val="0"/>
          <w:numId w:val="11"/>
        </w:numPr>
      </w:pPr>
      <w:r>
        <w:t xml:space="preserve">Struct </w:t>
      </w:r>
      <w:proofErr w:type="spellStart"/>
      <w:r>
        <w:t>vio</w:t>
      </w:r>
      <w:proofErr w:type="spellEnd"/>
      <w:r>
        <w:t xml:space="preserve"> collapses to util </w:t>
      </w:r>
      <w:proofErr w:type="spellStart"/>
      <w:r>
        <w:t>bc</w:t>
      </w:r>
      <w:proofErr w:type="spellEnd"/>
      <w:r>
        <w:t xml:space="preserve"> it says actions cause pain than pleasure is infinitely regressive as some amount of action will cause pleasurable results and minimize pain</w:t>
      </w:r>
    </w:p>
    <w:p w14:paraId="04CF5126" w14:textId="48B7ED92" w:rsidR="002C6231" w:rsidRDefault="002C6231" w:rsidP="002C6231">
      <w:pPr>
        <w:pStyle w:val="Heading4"/>
        <w:numPr>
          <w:ilvl w:val="0"/>
          <w:numId w:val="11"/>
        </w:numPr>
      </w:pPr>
      <w:r>
        <w:t>Their framework is justified circularly</w:t>
      </w:r>
      <w:r w:rsidR="00155EF3">
        <w:t>/</w:t>
      </w:r>
      <w:proofErr w:type="spellStart"/>
      <w:r w:rsidR="00155EF3">
        <w:t>impx</w:t>
      </w:r>
      <w:proofErr w:type="spellEnd"/>
      <w:r w:rsidR="00155EF3">
        <w:t xml:space="preserve"> justified</w:t>
      </w:r>
      <w:r>
        <w:t xml:space="preserve"> since they say “x is bad </w:t>
      </w:r>
      <w:proofErr w:type="spellStart"/>
      <w:r>
        <w:t>bc</w:t>
      </w:r>
      <w:proofErr w:type="spellEnd"/>
      <w:r>
        <w:t xml:space="preserve"> of struct </w:t>
      </w:r>
      <w:proofErr w:type="spellStart"/>
      <w:r>
        <w:t>vio</w:t>
      </w:r>
      <w:proofErr w:type="spellEnd"/>
      <w:r>
        <w:t xml:space="preserve">, and struct </w:t>
      </w:r>
      <w:proofErr w:type="spellStart"/>
      <w:r>
        <w:t>vio</w:t>
      </w:r>
      <w:proofErr w:type="spellEnd"/>
      <w:r>
        <w:t xml:space="preserve"> is bad </w:t>
      </w:r>
      <w:proofErr w:type="spellStart"/>
      <w:r>
        <w:t>bc</w:t>
      </w:r>
      <w:proofErr w:type="spellEnd"/>
      <w:r>
        <w:t xml:space="preserve"> </w:t>
      </w:r>
      <w:proofErr w:type="gramStart"/>
      <w:r>
        <w:t>its</w:t>
      </w:r>
      <w:proofErr w:type="gramEnd"/>
      <w:r>
        <w:t xml:space="preserve"> struct </w:t>
      </w:r>
      <w:proofErr w:type="spellStart"/>
      <w:r>
        <w:t>vio</w:t>
      </w:r>
      <w:proofErr w:type="spellEnd"/>
      <w:r>
        <w:t>”</w:t>
      </w:r>
    </w:p>
    <w:p w14:paraId="5FA5B84B" w14:textId="7996791D" w:rsidR="002C6231" w:rsidRDefault="002C6231" w:rsidP="002C6231">
      <w:pPr>
        <w:pStyle w:val="Heading4"/>
        <w:numPr>
          <w:ilvl w:val="0"/>
          <w:numId w:val="11"/>
        </w:numPr>
      </w:pPr>
      <w:r>
        <w:t>Slow violence can only be done by policymaking action that regress into util, that proves the first point</w:t>
      </w:r>
    </w:p>
    <w:p w14:paraId="1CB1517D" w14:textId="4F99B55E" w:rsidR="00155EF3" w:rsidRPr="00155EF3" w:rsidRDefault="00155EF3" w:rsidP="00155EF3">
      <w:pPr>
        <w:pStyle w:val="Heading4"/>
        <w:numPr>
          <w:ilvl w:val="0"/>
          <w:numId w:val="11"/>
        </w:numPr>
      </w:pPr>
      <w:r>
        <w:t>Only util allows for equal weighing from both sides otherwise debates would result in impossible affirmative cases to interact without claiming our performativity is oppressive</w:t>
      </w:r>
    </w:p>
    <w:p w14:paraId="4E2322C7" w14:textId="3384B4FE" w:rsidR="002C6231" w:rsidRDefault="002C6231" w:rsidP="002C6231"/>
    <w:p w14:paraId="05204BA5" w14:textId="7DE61379" w:rsidR="00260F69" w:rsidRDefault="00260F69" w:rsidP="002C6231">
      <w:proofErr w:type="spellStart"/>
      <w:r>
        <w:t>lbl</w:t>
      </w:r>
      <w:proofErr w:type="spellEnd"/>
    </w:p>
    <w:p w14:paraId="20BBF20D" w14:textId="65C8EA92" w:rsidR="00260F69" w:rsidRDefault="00260F69" w:rsidP="00260F69">
      <w:pPr>
        <w:pStyle w:val="Heading4"/>
      </w:pPr>
      <w:r>
        <w:t>At Johnson – people can create oppression that operate systems – such as racism to black people were perpetuated by white people or homophobia to queer folk prove that Johnson can’t prove the syllogism of oppression – only action from system can address oppression which resolves to util to max. wellbeing</w:t>
      </w:r>
    </w:p>
    <w:p w14:paraId="67DBD514" w14:textId="6BC3E57C" w:rsidR="00260F69" w:rsidRDefault="00260F69" w:rsidP="00260F69"/>
    <w:p w14:paraId="5547C593" w14:textId="2BD81E58" w:rsidR="00260F69" w:rsidRDefault="00260F69" w:rsidP="00260F69">
      <w:pPr>
        <w:pStyle w:val="Heading4"/>
      </w:pPr>
      <w:r>
        <w:t>Indict Duquette – nowhere in the card does it mention the tagline read in the 1AC – this means that the syllogism can’t be proved to undermine structural violence – affirming uses the structure which means inherently structural violence absolves as actions are made to produce pleasurable effects</w:t>
      </w:r>
    </w:p>
    <w:p w14:paraId="0F849139" w14:textId="77777777" w:rsidR="00260F69" w:rsidRPr="00260F69" w:rsidRDefault="00260F69" w:rsidP="00260F69"/>
    <w:p w14:paraId="4DF8AC2D" w14:textId="1D10E625" w:rsidR="00260F69" w:rsidRDefault="00260F69" w:rsidP="00260F69">
      <w:pPr>
        <w:pStyle w:val="Heading4"/>
      </w:pPr>
      <w:r>
        <w:t xml:space="preserve">At Nixon – the warrant is infinitely regressive under struct </w:t>
      </w:r>
      <w:proofErr w:type="spellStart"/>
      <w:r>
        <w:t>vio</w:t>
      </w:r>
      <w:proofErr w:type="spellEnd"/>
      <w:r>
        <w:t xml:space="preserve"> since there will always be one problem being pushed away that the </w:t>
      </w:r>
      <w:proofErr w:type="spellStart"/>
      <w:r>
        <w:t>fw</w:t>
      </w:r>
      <w:proofErr w:type="spellEnd"/>
      <w:r>
        <w:t xml:space="preserve"> can’t address – err util first as it explains problems represented by underrepresented can minimize pain</w:t>
      </w:r>
    </w:p>
    <w:p w14:paraId="2C59DA8E" w14:textId="0E224D82" w:rsidR="00260F69" w:rsidRDefault="00260F69" w:rsidP="00260F69"/>
    <w:p w14:paraId="5504387C" w14:textId="2447D58F" w:rsidR="00260F69" w:rsidRPr="00260F69" w:rsidRDefault="00260F69" w:rsidP="00260F69">
      <w:r>
        <w:t xml:space="preserve">AT </w:t>
      </w:r>
      <w:proofErr w:type="spellStart"/>
      <w:r>
        <w:t>Teehan</w:t>
      </w:r>
      <w:proofErr w:type="spellEnd"/>
      <w:r>
        <w:t xml:space="preserve"> 14 – This </w:t>
      </w:r>
      <w:proofErr w:type="spellStart"/>
      <w:r>
        <w:t>ev</w:t>
      </w:r>
      <w:proofErr w:type="spellEnd"/>
      <w:r>
        <w:t xml:space="preserve"> indicts their own </w:t>
      </w:r>
      <w:proofErr w:type="spellStart"/>
      <w:r>
        <w:t>fw</w:t>
      </w:r>
      <w:proofErr w:type="spellEnd"/>
      <w:r>
        <w:t xml:space="preserve"> because their own </w:t>
      </w:r>
      <w:proofErr w:type="spellStart"/>
      <w:r>
        <w:t>fw</w:t>
      </w:r>
      <w:proofErr w:type="spellEnd"/>
      <w:r>
        <w:t xml:space="preserve"> can’t explain how </w:t>
      </w:r>
      <w:r w:rsidR="00155EF3">
        <w:t xml:space="preserve">structural violence is justified </w:t>
      </w:r>
    </w:p>
    <w:p w14:paraId="7528F216" w14:textId="77777777" w:rsidR="00260F69" w:rsidRPr="00260F69" w:rsidRDefault="00260F69" w:rsidP="00260F69"/>
    <w:p w14:paraId="78D8205B" w14:textId="77777777" w:rsidR="002C6231" w:rsidRPr="002C6231" w:rsidRDefault="002C6231" w:rsidP="002C6231"/>
    <w:p w14:paraId="615B9EFA" w14:textId="77777777" w:rsidR="002C6231" w:rsidRDefault="002C6231" w:rsidP="002C6231">
      <w:pPr>
        <w:pStyle w:val="Heading3"/>
      </w:pPr>
      <w:r>
        <w:t xml:space="preserve">1N – </w:t>
      </w:r>
      <w:proofErr w:type="spellStart"/>
      <w:r>
        <w:t>Biowar</w:t>
      </w:r>
      <w:proofErr w:type="spellEnd"/>
      <w:r>
        <w:t xml:space="preserve"> Turn</w:t>
      </w:r>
    </w:p>
    <w:p w14:paraId="12EEB5B0" w14:textId="77777777" w:rsidR="002C6231" w:rsidRPr="00577504" w:rsidRDefault="002C6231" w:rsidP="002C6231">
      <w:pPr>
        <w:pStyle w:val="Heading4"/>
        <w:rPr>
          <w:u w:val="single"/>
        </w:rPr>
      </w:pPr>
      <w:r>
        <w:t xml:space="preserve">Eliminating IPR </w:t>
      </w:r>
      <w:r>
        <w:rPr>
          <w:u w:val="single"/>
        </w:rPr>
        <w:t xml:space="preserve">greenlights </w:t>
      </w:r>
      <w:r>
        <w:t xml:space="preserve">access to </w:t>
      </w:r>
      <w:r>
        <w:rPr>
          <w:u w:val="single"/>
        </w:rPr>
        <w:t xml:space="preserve">dangerous information </w:t>
      </w:r>
      <w:r>
        <w:t xml:space="preserve">which could allow rogue actors to develop </w:t>
      </w:r>
      <w:r w:rsidRPr="00F85A1D">
        <w:rPr>
          <w:u w:val="single"/>
        </w:rPr>
        <w:t>bioweapons</w:t>
      </w:r>
      <w:r>
        <w:t xml:space="preserve"> immune to vaccines – viral vaccines </w:t>
      </w:r>
      <w:proofErr w:type="gramStart"/>
      <w:r>
        <w:t>in particular are</w:t>
      </w:r>
      <w:proofErr w:type="gramEnd"/>
      <w:r>
        <w:t xml:space="preserve"> </w:t>
      </w:r>
      <w:r>
        <w:rPr>
          <w:u w:val="single"/>
        </w:rPr>
        <w:t>high risk</w:t>
      </w:r>
    </w:p>
    <w:p w14:paraId="6ABCE4BF" w14:textId="77777777" w:rsidR="002C6231" w:rsidRPr="00824862" w:rsidRDefault="002C6231" w:rsidP="002C6231">
      <w:pPr>
        <w:spacing w:after="0"/>
      </w:pPr>
      <w:proofErr w:type="spellStart"/>
      <w:r>
        <w:t>Sandbrink</w:t>
      </w:r>
      <w:proofErr w:type="spellEnd"/>
      <w:r>
        <w:t xml:space="preserve"> et. al ’21 </w:t>
      </w:r>
    </w:p>
    <w:p w14:paraId="6BA05BFC" w14:textId="77777777" w:rsidR="002C6231" w:rsidRPr="00824862" w:rsidRDefault="002C6231" w:rsidP="002C6231">
      <w:pPr>
        <w:rPr>
          <w:sz w:val="16"/>
          <w:szCs w:val="16"/>
        </w:rPr>
      </w:pPr>
      <w:proofErr w:type="spellStart"/>
      <w:r w:rsidRPr="00824862">
        <w:rPr>
          <w:sz w:val="16"/>
          <w:szCs w:val="16"/>
        </w:rPr>
        <w:t>Sandbrink</w:t>
      </w:r>
      <w:proofErr w:type="spellEnd"/>
      <w:r w:rsidRPr="00824862">
        <w:rPr>
          <w:sz w:val="16"/>
          <w:szCs w:val="16"/>
        </w:rPr>
        <w:t xml:space="preserve"> &amp; </w:t>
      </w:r>
      <w:proofErr w:type="spellStart"/>
      <w:r w:rsidRPr="00824862">
        <w:rPr>
          <w:sz w:val="16"/>
          <w:szCs w:val="16"/>
        </w:rPr>
        <w:t>Koblentz</w:t>
      </w:r>
      <w:proofErr w:type="spellEnd"/>
      <w:r w:rsidRPr="00824862">
        <w:rPr>
          <w:sz w:val="16"/>
          <w:szCs w:val="16"/>
        </w:rPr>
        <w:t xml:space="preserve">, 2021, Jonas B. </w:t>
      </w:r>
      <w:proofErr w:type="spellStart"/>
      <w:r w:rsidRPr="00824862">
        <w:rPr>
          <w:sz w:val="16"/>
          <w:szCs w:val="16"/>
        </w:rPr>
        <w:t>Sandbrink</w:t>
      </w:r>
      <w:proofErr w:type="spellEnd"/>
      <w:r w:rsidRPr="00824862">
        <w:rPr>
          <w:sz w:val="16"/>
          <w:szCs w:val="16"/>
        </w:rPr>
        <w:t xml:space="preserve">, Future of Humanity Institute, University of Oxford, Trajan House, Mill St, Oxford, OX2 0AN, UK, Medical Sciences Division, University of Oxford, Medical Sciences Office, John Radcliffe Hospital, Headley Way, Oxford OX3 9DU, UK, Gregory D. </w:t>
      </w:r>
      <w:proofErr w:type="spellStart"/>
      <w:r w:rsidRPr="00824862">
        <w:rPr>
          <w:sz w:val="16"/>
          <w:szCs w:val="16"/>
        </w:rPr>
        <w:t>Koblentz</w:t>
      </w:r>
      <w:proofErr w:type="spellEnd"/>
      <w:r w:rsidRPr="00824862">
        <w:rPr>
          <w:sz w:val="16"/>
          <w:szCs w:val="16"/>
        </w:rPr>
        <w:t xml:space="preserve">, </w:t>
      </w:r>
      <w:proofErr w:type="spellStart"/>
      <w:r w:rsidRPr="00824862">
        <w:rPr>
          <w:sz w:val="16"/>
          <w:szCs w:val="16"/>
        </w:rPr>
        <w:t>cSchar</w:t>
      </w:r>
      <w:proofErr w:type="spellEnd"/>
      <w:r w:rsidRPr="00824862">
        <w:rPr>
          <w:sz w:val="16"/>
          <w:szCs w:val="16"/>
        </w:rPr>
        <w:t xml:space="preserve"> School of Policy and Government, George Mason University, Van </w:t>
      </w:r>
      <w:proofErr w:type="spellStart"/>
      <w:r w:rsidRPr="00824862">
        <w:rPr>
          <w:sz w:val="16"/>
          <w:szCs w:val="16"/>
        </w:rPr>
        <w:t>Metre</w:t>
      </w:r>
      <w:proofErr w:type="spellEnd"/>
      <w:r w:rsidRPr="00824862">
        <w:rPr>
          <w:sz w:val="16"/>
          <w:szCs w:val="16"/>
        </w:rPr>
        <w:t xml:space="preserve"> Hall, 678 3351 Fairfax Drive Arlington, VA 22201, USA, </w:t>
      </w:r>
      <w:hyperlink r:id="rId11" w:history="1">
        <w:r w:rsidRPr="00824862">
          <w:rPr>
            <w:rStyle w:val="Hyperlink"/>
            <w:sz w:val="16"/>
            <w:szCs w:val="16"/>
          </w:rPr>
          <w:t>https://www.ncbi.nlm.nih.gov/pmc/articles/PMC7904460/</w:t>
        </w:r>
      </w:hyperlink>
      <w:r w:rsidRPr="00824862">
        <w:rPr>
          <w:sz w:val="16"/>
          <w:szCs w:val="16"/>
        </w:rPr>
        <w:t xml:space="preserve"> </w:t>
      </w:r>
      <w:proofErr w:type="spellStart"/>
      <w:r w:rsidRPr="00824862">
        <w:rPr>
          <w:sz w:val="16"/>
          <w:szCs w:val="16"/>
        </w:rPr>
        <w:t>rc</w:t>
      </w:r>
      <w:proofErr w:type="spellEnd"/>
      <w:r w:rsidRPr="00824862">
        <w:rPr>
          <w:sz w:val="16"/>
          <w:szCs w:val="16"/>
        </w:rPr>
        <w:t xml:space="preserve"> Phoenix</w:t>
      </w:r>
    </w:p>
    <w:p w14:paraId="01F5C245" w14:textId="77777777" w:rsidR="002C6231" w:rsidRPr="00F85A1D" w:rsidRDefault="002C6231" w:rsidP="002C6231">
      <w:pPr>
        <w:rPr>
          <w:sz w:val="16"/>
        </w:rPr>
      </w:pPr>
      <w:r w:rsidRPr="00653833">
        <w:rPr>
          <w:rStyle w:val="Emphasis"/>
          <w:highlight w:val="green"/>
        </w:rPr>
        <w:t>There are three</w:t>
      </w:r>
      <w:r w:rsidRPr="00F85A1D">
        <w:rPr>
          <w:rStyle w:val="Emphasis"/>
        </w:rPr>
        <w:t xml:space="preserve"> dimensions of</w:t>
      </w:r>
      <w:r w:rsidRPr="00824862">
        <w:rPr>
          <w:rStyle w:val="StyleUnderline"/>
        </w:rPr>
        <w:t xml:space="preserve"> biological </w:t>
      </w:r>
      <w:r w:rsidRPr="00F85A1D">
        <w:rPr>
          <w:sz w:val="16"/>
        </w:rPr>
        <w:t xml:space="preserve">dual-use </w:t>
      </w:r>
      <w:r w:rsidRPr="00653833">
        <w:rPr>
          <w:rStyle w:val="Emphasis"/>
          <w:highlight w:val="green"/>
        </w:rPr>
        <w:t>risks: 1) misuse</w:t>
      </w:r>
      <w:r w:rsidRPr="00653833">
        <w:rPr>
          <w:rStyle w:val="StyleUnderline"/>
          <w:highlight w:val="green"/>
        </w:rPr>
        <w:t xml:space="preserve"> </w:t>
      </w:r>
      <w:r w:rsidRPr="00653833">
        <w:rPr>
          <w:rStyle w:val="Emphasis"/>
          <w:highlight w:val="green"/>
        </w:rPr>
        <w:t>of</w:t>
      </w:r>
      <w:r w:rsidRPr="00F85A1D">
        <w:rPr>
          <w:sz w:val="16"/>
        </w:rPr>
        <w:t xml:space="preserve"> ostensibly civilian </w:t>
      </w:r>
      <w:r w:rsidRPr="00653833">
        <w:rPr>
          <w:rStyle w:val="Emphasis"/>
          <w:highlight w:val="green"/>
        </w:rPr>
        <w:t>facilities, 2) misuse of equipment</w:t>
      </w:r>
      <w:r w:rsidRPr="00F85A1D">
        <w:rPr>
          <w:sz w:val="16"/>
        </w:rPr>
        <w:t xml:space="preserve"> and agents, </w:t>
      </w:r>
      <w:r w:rsidRPr="00653833">
        <w:rPr>
          <w:rStyle w:val="Emphasis"/>
          <w:highlight w:val="green"/>
        </w:rPr>
        <w:t>and 3)</w:t>
      </w:r>
      <w:r w:rsidRPr="00824862">
        <w:rPr>
          <w:rStyle w:val="StyleUnderline"/>
        </w:rPr>
        <w:t xml:space="preserve"> generation and </w:t>
      </w:r>
      <w:r w:rsidRPr="00653833">
        <w:rPr>
          <w:rStyle w:val="Emphasis"/>
          <w:highlight w:val="green"/>
        </w:rPr>
        <w:t>dissemination of scientific knowledge</w:t>
      </w:r>
      <w:r w:rsidRPr="00F85A1D">
        <w:rPr>
          <w:rStyle w:val="Emphasis"/>
        </w:rPr>
        <w:t xml:space="preserve"> with risk of misuse</w:t>
      </w:r>
      <w:r w:rsidRPr="00824862">
        <w:rPr>
          <w:rStyle w:val="StyleUnderline"/>
        </w:rPr>
        <w:t xml:space="preserve"> </w:t>
      </w:r>
      <w:r w:rsidRPr="00F85A1D">
        <w:rPr>
          <w:sz w:val="16"/>
        </w:rPr>
        <w:t xml:space="preserve">[34]. Historically, </w:t>
      </w:r>
      <w:r w:rsidRPr="00577504">
        <w:rPr>
          <w:rStyle w:val="Emphasis"/>
        </w:rPr>
        <w:t>the</w:t>
      </w:r>
      <w:r w:rsidRPr="00577504">
        <w:rPr>
          <w:sz w:val="16"/>
        </w:rPr>
        <w:t xml:space="preserve"> dual-use </w:t>
      </w:r>
      <w:r w:rsidRPr="00577504">
        <w:rPr>
          <w:rStyle w:val="Emphasis"/>
        </w:rPr>
        <w:t xml:space="preserve">potential of </w:t>
      </w:r>
      <w:r w:rsidRPr="00653833">
        <w:rPr>
          <w:rStyle w:val="Emphasis"/>
          <w:highlight w:val="green"/>
        </w:rPr>
        <w:t xml:space="preserve">vaccines </w:t>
      </w:r>
      <w:r w:rsidRPr="00577504">
        <w:rPr>
          <w:rStyle w:val="Emphasis"/>
        </w:rPr>
        <w:t xml:space="preserve">was </w:t>
      </w:r>
      <w:r w:rsidRPr="00653833">
        <w:rPr>
          <w:rStyle w:val="Emphasis"/>
          <w:highlight w:val="green"/>
        </w:rPr>
        <w:t>tied to</w:t>
      </w:r>
      <w:r w:rsidRPr="00F85A1D">
        <w:rPr>
          <w:sz w:val="16"/>
        </w:rPr>
        <w:t xml:space="preserve"> the </w:t>
      </w:r>
      <w:r w:rsidRPr="00824862">
        <w:rPr>
          <w:rStyle w:val="StyleUnderline"/>
        </w:rPr>
        <w:t xml:space="preserve">dual-use potential of vaccine production facilities and equipment for </w:t>
      </w:r>
      <w:r w:rsidRPr="00653833">
        <w:rPr>
          <w:rStyle w:val="Emphasis"/>
          <w:highlight w:val="green"/>
        </w:rPr>
        <w:t>production of threat agents</w:t>
      </w:r>
      <w:r w:rsidRPr="00F85A1D">
        <w:rPr>
          <w:rStyle w:val="Emphasis"/>
        </w:rPr>
        <w:t xml:space="preserve"> for</w:t>
      </w:r>
      <w:r w:rsidRPr="00824862">
        <w:rPr>
          <w:rStyle w:val="StyleUnderline"/>
        </w:rPr>
        <w:t xml:space="preserve"> traditional </w:t>
      </w:r>
      <w:r w:rsidRPr="00F85A1D">
        <w:rPr>
          <w:rStyle w:val="Emphasis"/>
        </w:rPr>
        <w:t>inactivated</w:t>
      </w:r>
      <w:r w:rsidRPr="00824862">
        <w:rPr>
          <w:rStyle w:val="StyleUnderline"/>
        </w:rPr>
        <w:t xml:space="preserve"> or attenuated </w:t>
      </w:r>
      <w:r w:rsidRPr="00F85A1D">
        <w:rPr>
          <w:rStyle w:val="Emphasis"/>
        </w:rPr>
        <w:t>vaccines</w:t>
      </w:r>
      <w:r w:rsidRPr="00824862">
        <w:rPr>
          <w:rStyle w:val="StyleUnderline"/>
        </w:rPr>
        <w:t>.</w:t>
      </w:r>
      <w:r w:rsidRPr="00F85A1D">
        <w:rPr>
          <w:sz w:val="16"/>
        </w:rPr>
        <w:t xml:space="preserve"> This dual-use potential is illustrated by the historical example of Iraq repurposing fermenters from a veterinary vaccine production plant for botulinum toxin production in 1988.[34], [35] </w:t>
      </w:r>
      <w:r w:rsidRPr="00653833">
        <w:rPr>
          <w:rStyle w:val="Emphasis"/>
          <w:highlight w:val="green"/>
        </w:rPr>
        <w:t>The Soviet Union</w:t>
      </w:r>
      <w:r w:rsidRPr="00F85A1D">
        <w:rPr>
          <w:rStyle w:val="StyleUnderline"/>
        </w:rPr>
        <w:t xml:space="preserve"> also </w:t>
      </w:r>
      <w:r w:rsidRPr="00653833">
        <w:rPr>
          <w:rStyle w:val="Emphasis"/>
          <w:highlight w:val="green"/>
        </w:rPr>
        <w:t>planned to use</w:t>
      </w:r>
      <w:r w:rsidRPr="00F85A1D">
        <w:rPr>
          <w:rStyle w:val="Emphasis"/>
        </w:rPr>
        <w:t xml:space="preserve"> </w:t>
      </w:r>
      <w:r w:rsidRPr="00F85A1D">
        <w:rPr>
          <w:rStyle w:val="StyleUnderline"/>
        </w:rPr>
        <w:t xml:space="preserve">ostensibly </w:t>
      </w:r>
      <w:r w:rsidRPr="00F85A1D">
        <w:rPr>
          <w:rStyle w:val="Emphasis"/>
        </w:rPr>
        <w:t xml:space="preserve">civilian </w:t>
      </w:r>
      <w:r w:rsidRPr="00653833">
        <w:rPr>
          <w:rStyle w:val="Emphasis"/>
          <w:highlight w:val="green"/>
        </w:rPr>
        <w:t>vaccine</w:t>
      </w:r>
      <w:r w:rsidRPr="00F85A1D">
        <w:rPr>
          <w:rStyle w:val="Emphasis"/>
        </w:rPr>
        <w:t xml:space="preserve"> </w:t>
      </w:r>
      <w:r w:rsidRPr="00F85A1D">
        <w:rPr>
          <w:rStyle w:val="StyleUnderline"/>
        </w:rPr>
        <w:t xml:space="preserve">production </w:t>
      </w:r>
      <w:r w:rsidRPr="00653833">
        <w:rPr>
          <w:rStyle w:val="Emphasis"/>
          <w:highlight w:val="green"/>
        </w:rPr>
        <w:t>facilities to produce biological warfare agents</w:t>
      </w:r>
      <w:r w:rsidRPr="00F85A1D">
        <w:rPr>
          <w:sz w:val="16"/>
        </w:rPr>
        <w:t xml:space="preserve"> in the event of a war with the United States [36].</w:t>
      </w:r>
    </w:p>
    <w:p w14:paraId="4C2A7DF3" w14:textId="77777777" w:rsidR="002C6231" w:rsidRPr="00F85A1D" w:rsidRDefault="002C6231" w:rsidP="002C6231">
      <w:pPr>
        <w:rPr>
          <w:sz w:val="16"/>
        </w:rPr>
      </w:pPr>
      <w:r w:rsidRPr="00F85A1D">
        <w:rPr>
          <w:sz w:val="16"/>
        </w:rPr>
        <w:t xml:space="preserve">While over recent decades dual-use risks have generally been considered a niche concern in vaccine development, the focus of dual-use risk from vaccine research has shifted from the misuse of civilian facilities to the generation and dissemination of scientific insights with dual-use potential. </w:t>
      </w:r>
      <w:r w:rsidRPr="00653833">
        <w:rPr>
          <w:rStyle w:val="Emphasis"/>
          <w:highlight w:val="green"/>
        </w:rPr>
        <w:t>One</w:t>
      </w:r>
      <w:r w:rsidRPr="00F85A1D">
        <w:rPr>
          <w:rStyle w:val="StyleUnderline"/>
        </w:rPr>
        <w:t xml:space="preserve"> prominent </w:t>
      </w:r>
      <w:r w:rsidRPr="00653833">
        <w:rPr>
          <w:rStyle w:val="Emphasis"/>
          <w:highlight w:val="green"/>
        </w:rPr>
        <w:t>example of vaccine research leading to</w:t>
      </w:r>
      <w:r w:rsidRPr="00F85A1D">
        <w:rPr>
          <w:rStyle w:val="StyleUnderline"/>
        </w:rPr>
        <w:t xml:space="preserve"> the dissemination of dual-use </w:t>
      </w:r>
      <w:r w:rsidRPr="00653833">
        <w:rPr>
          <w:rStyle w:val="Emphasis"/>
          <w:highlight w:val="green"/>
        </w:rPr>
        <w:t>insights was</w:t>
      </w:r>
      <w:r w:rsidRPr="00F85A1D">
        <w:rPr>
          <w:rStyle w:val="Emphasis"/>
        </w:rPr>
        <w:t xml:space="preserve"> the </w:t>
      </w:r>
      <w:r w:rsidRPr="00653833">
        <w:rPr>
          <w:rStyle w:val="Emphasis"/>
          <w:highlight w:val="green"/>
        </w:rPr>
        <w:t>synthesis of horsepox virus</w:t>
      </w:r>
      <w:r w:rsidRPr="00F85A1D">
        <w:rPr>
          <w:rStyle w:val="StyleUnderline"/>
        </w:rPr>
        <w:t xml:space="preserve"> and its publication </w:t>
      </w:r>
      <w:r w:rsidRPr="00653833">
        <w:rPr>
          <w:rStyle w:val="Emphasis"/>
          <w:highlight w:val="green"/>
        </w:rPr>
        <w:t>in 2018</w:t>
      </w:r>
      <w:r w:rsidRPr="00653833">
        <w:rPr>
          <w:rStyle w:val="StyleUnderline"/>
          <w:highlight w:val="green"/>
        </w:rPr>
        <w:t>.</w:t>
      </w:r>
      <w:r w:rsidRPr="00F85A1D">
        <w:rPr>
          <w:sz w:val="16"/>
        </w:rPr>
        <w:t xml:space="preserve"> This research was directed at the development of a better smallpox vaccine. However, as this was the first account of the synthesis of an </w:t>
      </w:r>
      <w:proofErr w:type="spellStart"/>
      <w:r w:rsidRPr="00F85A1D">
        <w:rPr>
          <w:sz w:val="16"/>
        </w:rPr>
        <w:t>orthopoxvirus</w:t>
      </w:r>
      <w:proofErr w:type="spellEnd"/>
      <w:r w:rsidRPr="00F85A1D">
        <w:rPr>
          <w:sz w:val="16"/>
        </w:rPr>
        <w:t xml:space="preserve">, a virus in the same family and closely related to variola virus, the agent that causes smallpox, </w:t>
      </w:r>
      <w:r w:rsidRPr="00F85A1D">
        <w:rPr>
          <w:rStyle w:val="StyleUnderline"/>
        </w:rPr>
        <w:t xml:space="preserve">this </w:t>
      </w:r>
      <w:r w:rsidRPr="00653833">
        <w:rPr>
          <w:rStyle w:val="Emphasis"/>
          <w:highlight w:val="green"/>
        </w:rPr>
        <w:t>research</w:t>
      </w:r>
      <w:r w:rsidRPr="00F85A1D">
        <w:rPr>
          <w:rStyle w:val="StyleUnderline"/>
        </w:rPr>
        <w:t xml:space="preserve"> has </w:t>
      </w:r>
      <w:r w:rsidRPr="00653833">
        <w:rPr>
          <w:rStyle w:val="Emphasis"/>
          <w:highlight w:val="green"/>
        </w:rPr>
        <w:t>lowered the barrier</w:t>
      </w:r>
      <w:r w:rsidRPr="00F85A1D">
        <w:rPr>
          <w:rStyle w:val="Emphasis"/>
        </w:rPr>
        <w:t xml:space="preserve"> </w:t>
      </w:r>
      <w:r w:rsidRPr="00F85A1D">
        <w:rPr>
          <w:rStyle w:val="StyleUnderline"/>
        </w:rPr>
        <w:t xml:space="preserve">for individuals seeking </w:t>
      </w:r>
      <w:r w:rsidRPr="00653833">
        <w:rPr>
          <w:rStyle w:val="Emphasis"/>
          <w:highlight w:val="green"/>
        </w:rPr>
        <w:t>to acquire</w:t>
      </w:r>
      <w:r w:rsidRPr="00F85A1D">
        <w:rPr>
          <w:rStyle w:val="Emphasis"/>
        </w:rPr>
        <w:t xml:space="preserve"> the </w:t>
      </w:r>
      <w:r w:rsidRPr="00653833">
        <w:rPr>
          <w:rStyle w:val="Emphasis"/>
          <w:highlight w:val="green"/>
        </w:rPr>
        <w:t>variola</w:t>
      </w:r>
      <w:r w:rsidRPr="00F85A1D">
        <w:rPr>
          <w:rStyle w:val="Emphasis"/>
        </w:rPr>
        <w:t xml:space="preserve"> virus </w:t>
      </w:r>
      <w:r w:rsidRPr="00653833">
        <w:rPr>
          <w:rStyle w:val="Emphasis"/>
          <w:highlight w:val="green"/>
        </w:rPr>
        <w:t>which has been eradicated</w:t>
      </w:r>
      <w:r w:rsidRPr="00F85A1D">
        <w:rPr>
          <w:sz w:val="16"/>
        </w:rPr>
        <w:t xml:space="preserve"> from nature and is only known to exist at two secure repositories in the United States and Russia [37].</w:t>
      </w:r>
    </w:p>
    <w:p w14:paraId="152EA58E" w14:textId="77777777" w:rsidR="002C6231" w:rsidRPr="00F85A1D" w:rsidRDefault="002C6231" w:rsidP="002C6231">
      <w:pPr>
        <w:rPr>
          <w:sz w:val="16"/>
        </w:rPr>
      </w:pPr>
      <w:r w:rsidRPr="00F85A1D">
        <w:rPr>
          <w:sz w:val="16"/>
        </w:rPr>
        <w:t xml:space="preserve">The increased concern around dual-use knowledge is driven by the fact that </w:t>
      </w:r>
      <w:r w:rsidRPr="00F85A1D">
        <w:rPr>
          <w:rStyle w:val="StyleUnderline"/>
        </w:rPr>
        <w:t xml:space="preserve">rapid </w:t>
      </w:r>
      <w:r w:rsidRPr="00653833">
        <w:rPr>
          <w:rStyle w:val="Emphasis"/>
          <w:highlight w:val="green"/>
        </w:rPr>
        <w:t>advances</w:t>
      </w:r>
      <w:r w:rsidRPr="00F85A1D">
        <w:rPr>
          <w:rStyle w:val="Emphasis"/>
        </w:rPr>
        <w:t xml:space="preserve"> in molecular biology</w:t>
      </w:r>
      <w:r w:rsidRPr="00F85A1D">
        <w:rPr>
          <w:rStyle w:val="StyleUnderline"/>
        </w:rPr>
        <w:t>,</w:t>
      </w:r>
      <w:r w:rsidRPr="00F85A1D">
        <w:rPr>
          <w:sz w:val="16"/>
        </w:rPr>
        <w:t xml:space="preserve"> including DNA synthesis and gene-editing, </w:t>
      </w:r>
      <w:r w:rsidRPr="00F85A1D">
        <w:rPr>
          <w:rStyle w:val="Emphasis"/>
        </w:rPr>
        <w:t xml:space="preserve">continue to </w:t>
      </w:r>
      <w:r w:rsidRPr="00653833">
        <w:rPr>
          <w:rStyle w:val="Emphasis"/>
          <w:highlight w:val="green"/>
        </w:rPr>
        <w:t>lower the barrier</w:t>
      </w:r>
      <w:r w:rsidRPr="00F85A1D">
        <w:rPr>
          <w:rStyle w:val="StyleUnderline"/>
        </w:rPr>
        <w:t xml:space="preserve"> for viral engineering and synthesis </w:t>
      </w:r>
      <w:r w:rsidRPr="00F85A1D">
        <w:rPr>
          <w:sz w:val="16"/>
        </w:rPr>
        <w:t xml:space="preserve">[34]. </w:t>
      </w:r>
      <w:r w:rsidRPr="00653833">
        <w:rPr>
          <w:rStyle w:val="Emphasis"/>
          <w:highlight w:val="green"/>
        </w:rPr>
        <w:t>Therefore</w:t>
      </w:r>
      <w:r w:rsidRPr="00F85A1D">
        <w:rPr>
          <w:rStyle w:val="Emphasis"/>
        </w:rPr>
        <w:t xml:space="preserve">, the </w:t>
      </w:r>
      <w:r w:rsidRPr="00653833">
        <w:rPr>
          <w:rStyle w:val="Emphasis"/>
          <w:highlight w:val="green"/>
        </w:rPr>
        <w:t>risk</w:t>
      </w:r>
      <w:r w:rsidRPr="00F85A1D">
        <w:rPr>
          <w:rStyle w:val="StyleUnderline"/>
        </w:rPr>
        <w:t xml:space="preserve"> from dissemination of dual-use insights </w:t>
      </w:r>
      <w:r w:rsidRPr="00653833">
        <w:rPr>
          <w:rStyle w:val="Emphasis"/>
          <w:highlight w:val="green"/>
        </w:rPr>
        <w:t>on</w:t>
      </w:r>
      <w:r w:rsidRPr="00F85A1D">
        <w:rPr>
          <w:rStyle w:val="StyleUnderline"/>
        </w:rPr>
        <w:t xml:space="preserve"> the </w:t>
      </w:r>
      <w:r w:rsidRPr="00653833">
        <w:rPr>
          <w:rStyle w:val="Emphasis"/>
          <w:highlight w:val="green"/>
        </w:rPr>
        <w:t>modification of viral properties</w:t>
      </w:r>
      <w:r w:rsidRPr="00F85A1D">
        <w:rPr>
          <w:rStyle w:val="StyleUnderline"/>
        </w:rPr>
        <w:t xml:space="preserve"> like transmissibility and immune evasion </w:t>
      </w:r>
      <w:r w:rsidRPr="00653833">
        <w:rPr>
          <w:rStyle w:val="Emphasis"/>
          <w:highlight w:val="green"/>
        </w:rPr>
        <w:t>is amplified</w:t>
      </w:r>
      <w:r w:rsidRPr="00F85A1D">
        <w:rPr>
          <w:sz w:val="16"/>
        </w:rPr>
        <w:t xml:space="preserve">, as such insights might allow actors to create transmissible agents posing global or even existential threats. In comparison, the ability to produce large batches of toxins and non-transmissible viruses could be used to create harm at large but limited scale. While large-scale production has long been considered a key barrier to the </w:t>
      </w:r>
      <w:proofErr w:type="spellStart"/>
      <w:r w:rsidRPr="00F85A1D">
        <w:rPr>
          <w:sz w:val="16"/>
        </w:rPr>
        <w:t>weaponisation</w:t>
      </w:r>
      <w:proofErr w:type="spellEnd"/>
      <w:r w:rsidRPr="00F85A1D">
        <w:rPr>
          <w:sz w:val="16"/>
        </w:rPr>
        <w:t xml:space="preserve"> of existing viruses </w:t>
      </w:r>
      <w:proofErr w:type="gramStart"/>
      <w:r w:rsidRPr="00F85A1D">
        <w:rPr>
          <w:sz w:val="16"/>
        </w:rPr>
        <w:t>on the basis of</w:t>
      </w:r>
      <w:proofErr w:type="gramEnd"/>
      <w:r w:rsidRPr="00F85A1D">
        <w:rPr>
          <w:sz w:val="16"/>
        </w:rPr>
        <w:t xml:space="preserve"> knowledge on historical biological weapons programs, the potential for misuse of production technology would be limited to the proprietor of the facility in question [38], [39]. In contrast, once released into the public, scientific knowledge may inform malicious actors around the globe.</w:t>
      </w:r>
    </w:p>
    <w:p w14:paraId="3991EDA3" w14:textId="77777777" w:rsidR="002C6231" w:rsidRPr="00F85A1D" w:rsidRDefault="002C6231" w:rsidP="002C6231">
      <w:pPr>
        <w:rPr>
          <w:sz w:val="16"/>
          <w:szCs w:val="16"/>
        </w:rPr>
      </w:pPr>
      <w:r w:rsidRPr="00F85A1D">
        <w:rPr>
          <w:sz w:val="16"/>
          <w:szCs w:val="16"/>
        </w:rPr>
        <w:t xml:space="preserve">Dual-use aspects of research on novel platform vaccine technologies, which leverage recent advances in viral and nucleic acid synthesis and modification, have not been evaluated sufficiently to date. Hence, we here assess and compare the dual-use risk of different novel and traditional vaccine approaches (Table 1) and propose strategies to </w:t>
      </w:r>
      <w:proofErr w:type="spellStart"/>
      <w:r w:rsidRPr="00F85A1D">
        <w:rPr>
          <w:sz w:val="16"/>
          <w:szCs w:val="16"/>
        </w:rPr>
        <w:t>minimise</w:t>
      </w:r>
      <w:proofErr w:type="spellEnd"/>
      <w:r w:rsidRPr="00F85A1D">
        <w:rPr>
          <w:sz w:val="16"/>
          <w:szCs w:val="16"/>
        </w:rPr>
        <w:t xml:space="preserve"> biosecurity risks posed by vaccine platform technologies.</w:t>
      </w:r>
    </w:p>
    <w:p w14:paraId="2E5650C5" w14:textId="77777777" w:rsidR="002C6231" w:rsidRPr="00F85A1D" w:rsidRDefault="002C6231" w:rsidP="002C6231">
      <w:pPr>
        <w:rPr>
          <w:sz w:val="16"/>
        </w:rPr>
      </w:pPr>
      <w:r w:rsidRPr="00F85A1D">
        <w:rPr>
          <w:rStyle w:val="Emphasis"/>
        </w:rPr>
        <w:t>Compared to other</w:t>
      </w:r>
      <w:r w:rsidRPr="00F85A1D">
        <w:rPr>
          <w:rStyle w:val="StyleUnderline"/>
        </w:rPr>
        <w:t xml:space="preserve"> vaccine </w:t>
      </w:r>
      <w:r w:rsidRPr="00F85A1D">
        <w:rPr>
          <w:rStyle w:val="Emphasis"/>
        </w:rPr>
        <w:t xml:space="preserve">approaches, </w:t>
      </w:r>
      <w:r w:rsidRPr="00653833">
        <w:rPr>
          <w:rStyle w:val="Emphasis"/>
          <w:highlight w:val="green"/>
        </w:rPr>
        <w:t>we identify</w:t>
      </w:r>
      <w:r w:rsidRPr="00F85A1D">
        <w:rPr>
          <w:rStyle w:val="StyleUnderline"/>
        </w:rPr>
        <w:t xml:space="preserve"> research on </w:t>
      </w:r>
      <w:r w:rsidRPr="00653833">
        <w:rPr>
          <w:rStyle w:val="Emphasis"/>
          <w:highlight w:val="green"/>
        </w:rPr>
        <w:t>viral</w:t>
      </w:r>
      <w:r w:rsidRPr="00F85A1D">
        <w:rPr>
          <w:rStyle w:val="StyleUnderline"/>
        </w:rPr>
        <w:t xml:space="preserve"> vector-based </w:t>
      </w:r>
      <w:r w:rsidRPr="00653833">
        <w:rPr>
          <w:rStyle w:val="Emphasis"/>
          <w:highlight w:val="green"/>
        </w:rPr>
        <w:t>platforms as</w:t>
      </w:r>
      <w:r w:rsidRPr="00F85A1D">
        <w:rPr>
          <w:rStyle w:val="StyleUnderline"/>
        </w:rPr>
        <w:t xml:space="preserve"> exhibiting relatively </w:t>
      </w:r>
      <w:r w:rsidRPr="00653833">
        <w:rPr>
          <w:rStyle w:val="Emphasis"/>
          <w:highlight w:val="green"/>
        </w:rPr>
        <w:t>high</w:t>
      </w:r>
      <w:r w:rsidRPr="00F85A1D">
        <w:rPr>
          <w:rStyle w:val="StyleUnderline"/>
        </w:rPr>
        <w:t xml:space="preserve"> dual-use </w:t>
      </w:r>
      <w:r w:rsidRPr="00653833">
        <w:rPr>
          <w:rStyle w:val="Emphasis"/>
          <w:highlight w:val="green"/>
        </w:rPr>
        <w:t>potential</w:t>
      </w:r>
      <w:r w:rsidRPr="00577504">
        <w:rPr>
          <w:rStyle w:val="Emphasis"/>
        </w:rPr>
        <w:t>. This is</w:t>
      </w:r>
      <w:r w:rsidRPr="00F85A1D">
        <w:rPr>
          <w:rStyle w:val="StyleUnderline"/>
        </w:rPr>
        <w:t xml:space="preserve"> </w:t>
      </w:r>
      <w:proofErr w:type="gramStart"/>
      <w:r w:rsidRPr="00F85A1D">
        <w:rPr>
          <w:rStyle w:val="StyleUnderline"/>
        </w:rPr>
        <w:t xml:space="preserve">in particular </w:t>
      </w:r>
      <w:r w:rsidRPr="00577504">
        <w:rPr>
          <w:rStyle w:val="Emphasis"/>
        </w:rPr>
        <w:t>due</w:t>
      </w:r>
      <w:proofErr w:type="gramEnd"/>
      <w:r w:rsidRPr="00577504">
        <w:rPr>
          <w:rStyle w:val="Emphasis"/>
        </w:rPr>
        <w:t xml:space="preserve"> to the high concern we associate</w:t>
      </w:r>
      <w:r w:rsidRPr="00F85A1D">
        <w:rPr>
          <w:rStyle w:val="StyleUnderline"/>
        </w:rPr>
        <w:t xml:space="preserve"> </w:t>
      </w:r>
      <w:r w:rsidRPr="00577504">
        <w:rPr>
          <w:rStyle w:val="Emphasis"/>
        </w:rPr>
        <w:t>with</w:t>
      </w:r>
      <w:r w:rsidRPr="00F85A1D">
        <w:rPr>
          <w:rStyle w:val="StyleUnderline"/>
        </w:rPr>
        <w:t xml:space="preserve"> the generation of knowledge on </w:t>
      </w:r>
      <w:r w:rsidRPr="00577504">
        <w:rPr>
          <w:rStyle w:val="Emphasis"/>
        </w:rPr>
        <w:t>the modification of viral properties</w:t>
      </w:r>
      <w:r w:rsidRPr="00F85A1D">
        <w:rPr>
          <w:sz w:val="16"/>
        </w:rPr>
        <w:t>. As we discuss in more detail below, research on viral vector-based vaccines involves viral engineering which may inform modification of concerning agents such as variola virus and creates incentives for the generation of potentially concerning insights on conferring viral immune evasion. We classify research on rational attenuation approaches, which aims to create live attenuated viral vaccines with better genomic stability, as exhibiting medium to high dual-use potential.</w:t>
      </w:r>
      <w:r w:rsidRPr="00F85A1D">
        <w:rPr>
          <w:rStyle w:val="StyleUnderline"/>
        </w:rPr>
        <w:t xml:space="preserve"> Research on synonymous codon replacement may not only lead to potential insights </w:t>
      </w:r>
      <w:r w:rsidRPr="00F85A1D">
        <w:rPr>
          <w:sz w:val="16"/>
        </w:rPr>
        <w:t>on</w:t>
      </w:r>
      <w:r w:rsidRPr="00F85A1D">
        <w:rPr>
          <w:rStyle w:val="StyleUnderline"/>
        </w:rPr>
        <w:t xml:space="preserve"> enhancement of virulence, but importantly generates the synthetic biology tools necessary to conduct such enhancement, for example the ability to introduce many mutations simultaneously with high precision</w:t>
      </w:r>
      <w:r w:rsidRPr="00F85A1D">
        <w:rPr>
          <w:sz w:val="16"/>
        </w:rPr>
        <w:t xml:space="preserve"> [26].</w:t>
      </w:r>
    </w:p>
    <w:p w14:paraId="40656524" w14:textId="77777777" w:rsidR="002C6231" w:rsidRPr="00F85A1D" w:rsidRDefault="002C6231" w:rsidP="002C6231">
      <w:pPr>
        <w:rPr>
          <w:sz w:val="16"/>
        </w:rPr>
      </w:pPr>
      <w:r w:rsidRPr="00F85A1D">
        <w:rPr>
          <w:sz w:val="16"/>
        </w:rPr>
        <w:t xml:space="preserve">In the following section, we examine the dual-use potential of virally vectored vaccines to identify which </w:t>
      </w:r>
      <w:proofErr w:type="gramStart"/>
      <w:r w:rsidRPr="00F85A1D">
        <w:rPr>
          <w:sz w:val="16"/>
        </w:rPr>
        <w:t>particular lines</w:t>
      </w:r>
      <w:proofErr w:type="gramEnd"/>
      <w:r w:rsidRPr="00F85A1D">
        <w:rPr>
          <w:sz w:val="16"/>
        </w:rPr>
        <w:t xml:space="preserve"> of research raise concerns and how these concerns may be mitigated. </w:t>
      </w:r>
      <w:r w:rsidRPr="00653833">
        <w:rPr>
          <w:rStyle w:val="Emphasis"/>
          <w:highlight w:val="green"/>
        </w:rPr>
        <w:t>Virally vectored vaccines</w:t>
      </w:r>
      <w:r w:rsidRPr="00577504">
        <w:rPr>
          <w:rStyle w:val="Emphasis"/>
        </w:rPr>
        <w:t xml:space="preserve"> may </w:t>
      </w:r>
      <w:r w:rsidRPr="00653833">
        <w:rPr>
          <w:rStyle w:val="Emphasis"/>
          <w:highlight w:val="green"/>
        </w:rPr>
        <w:t>increase biosecurity risk</w:t>
      </w:r>
      <w:r w:rsidRPr="00577504">
        <w:rPr>
          <w:rStyle w:val="Emphasis"/>
        </w:rPr>
        <w:t xml:space="preserve"> </w:t>
      </w:r>
      <w:r w:rsidRPr="00653833">
        <w:rPr>
          <w:rStyle w:val="Emphasis"/>
          <w:highlight w:val="green"/>
        </w:rPr>
        <w:t>through two routes: (1) generating</w:t>
      </w:r>
      <w:r w:rsidRPr="00F85A1D">
        <w:rPr>
          <w:sz w:val="16"/>
        </w:rPr>
        <w:t xml:space="preserve"> </w:t>
      </w:r>
      <w:proofErr w:type="gramStart"/>
      <w:r w:rsidRPr="00F85A1D">
        <w:rPr>
          <w:sz w:val="16"/>
        </w:rPr>
        <w:t xml:space="preserve">particular </w:t>
      </w:r>
      <w:r w:rsidRPr="00653833">
        <w:rPr>
          <w:rStyle w:val="Emphasis"/>
          <w:highlight w:val="green"/>
        </w:rPr>
        <w:t>insights</w:t>
      </w:r>
      <w:proofErr w:type="gramEnd"/>
      <w:r w:rsidRPr="00F85A1D">
        <w:rPr>
          <w:rStyle w:val="StyleUnderline"/>
        </w:rPr>
        <w:t xml:space="preserve"> with more direct</w:t>
      </w:r>
      <w:r w:rsidRPr="00F85A1D">
        <w:rPr>
          <w:sz w:val="16"/>
        </w:rPr>
        <w:t xml:space="preserve"> dual-use </w:t>
      </w:r>
      <w:r w:rsidRPr="00F85A1D">
        <w:rPr>
          <w:rStyle w:val="StyleUnderline"/>
        </w:rPr>
        <w:t xml:space="preserve">potential </w:t>
      </w:r>
      <w:r w:rsidRPr="00653833">
        <w:rPr>
          <w:rStyle w:val="Emphasis"/>
          <w:highlight w:val="green"/>
        </w:rPr>
        <w:t>and (2)</w:t>
      </w:r>
      <w:r w:rsidRPr="00F85A1D">
        <w:rPr>
          <w:rStyle w:val="StyleUnderline"/>
        </w:rPr>
        <w:t xml:space="preserve"> </w:t>
      </w:r>
      <w:r w:rsidRPr="00653833">
        <w:rPr>
          <w:rStyle w:val="Emphasis"/>
          <w:highlight w:val="green"/>
        </w:rPr>
        <w:t>spreading</w:t>
      </w:r>
      <w:r w:rsidRPr="00F85A1D">
        <w:rPr>
          <w:sz w:val="16"/>
        </w:rPr>
        <w:t xml:space="preserve"> viral engineering </w:t>
      </w:r>
      <w:r w:rsidRPr="00653833">
        <w:rPr>
          <w:rStyle w:val="Emphasis"/>
          <w:highlight w:val="green"/>
        </w:rPr>
        <w:t>capabilities which</w:t>
      </w:r>
      <w:r w:rsidRPr="00F85A1D">
        <w:rPr>
          <w:sz w:val="16"/>
        </w:rPr>
        <w:t xml:space="preserve"> could </w:t>
      </w:r>
      <w:r w:rsidRPr="00653833">
        <w:rPr>
          <w:rStyle w:val="Emphasis"/>
          <w:highlight w:val="green"/>
        </w:rPr>
        <w:t>enable misuse</w:t>
      </w:r>
      <w:r w:rsidRPr="00F85A1D">
        <w:rPr>
          <w:sz w:val="16"/>
        </w:rPr>
        <w:t>. Assessing this danger means looking at the incremental risk of further research into virally vectored vaccines, but also at the pre-existing margin of similar work and research. If vaccine platforms are a small part of all viral engineering or all immune-evasive work, the additional risk is commensurately less.</w:t>
      </w:r>
    </w:p>
    <w:p w14:paraId="0CE5EC2D" w14:textId="77777777" w:rsidR="002C6231" w:rsidRPr="00F85A1D" w:rsidRDefault="002C6231" w:rsidP="002C6231">
      <w:pPr>
        <w:rPr>
          <w:sz w:val="16"/>
        </w:rPr>
      </w:pPr>
      <w:r w:rsidRPr="00F85A1D">
        <w:rPr>
          <w:sz w:val="16"/>
        </w:rPr>
        <w:t xml:space="preserve">The foremost source of biosecurity risk from research on virally vectored vaccines is the creation of insights and knowledge with dual-use potential. For instance, </w:t>
      </w:r>
      <w:r w:rsidRPr="00653833">
        <w:rPr>
          <w:rStyle w:val="Emphasis"/>
          <w:highlight w:val="green"/>
        </w:rPr>
        <w:t>work on</w:t>
      </w:r>
      <w:r w:rsidRPr="00F85A1D">
        <w:rPr>
          <w:rStyle w:val="StyleUnderline"/>
        </w:rPr>
        <w:t xml:space="preserve"> virally vectored </w:t>
      </w:r>
      <w:r w:rsidRPr="00653833">
        <w:rPr>
          <w:rStyle w:val="Emphasis"/>
          <w:highlight w:val="green"/>
        </w:rPr>
        <w:t>vaccines</w:t>
      </w:r>
      <w:r w:rsidRPr="00577504">
        <w:rPr>
          <w:rStyle w:val="Emphasis"/>
        </w:rPr>
        <w:t xml:space="preserve"> may </w:t>
      </w:r>
      <w:r w:rsidRPr="00653833">
        <w:rPr>
          <w:rStyle w:val="Emphasis"/>
          <w:highlight w:val="green"/>
        </w:rPr>
        <w:t>lead to insights into</w:t>
      </w:r>
      <w:r w:rsidRPr="00577504">
        <w:rPr>
          <w:rStyle w:val="Emphasis"/>
        </w:rPr>
        <w:t xml:space="preserve"> the evasion of</w:t>
      </w:r>
      <w:r w:rsidRPr="00F85A1D">
        <w:rPr>
          <w:rStyle w:val="StyleUnderline"/>
        </w:rPr>
        <w:t xml:space="preserve"> pre-existing anti-vector </w:t>
      </w:r>
      <w:r w:rsidRPr="00653833">
        <w:rPr>
          <w:rStyle w:val="Emphasis"/>
          <w:highlight w:val="green"/>
        </w:rPr>
        <w:t>immunity. Such knowledge may be leveraged to engineer pathogens</w:t>
      </w:r>
      <w:r w:rsidRPr="00F85A1D">
        <w:rPr>
          <w:rStyle w:val="StyleUnderline"/>
        </w:rPr>
        <w:t xml:space="preserve"> to evade pre-existing</w:t>
      </w:r>
      <w:r w:rsidRPr="00F85A1D">
        <w:rPr>
          <w:sz w:val="16"/>
        </w:rPr>
        <w:t xml:space="preserve">, potentially vaccine-induced, </w:t>
      </w:r>
      <w:r w:rsidRPr="00F85A1D">
        <w:rPr>
          <w:rStyle w:val="StyleUnderline"/>
        </w:rPr>
        <w:t>immunity</w:t>
      </w:r>
      <w:r w:rsidRPr="00F85A1D">
        <w:rPr>
          <w:sz w:val="16"/>
        </w:rPr>
        <w:t>.</w:t>
      </w:r>
    </w:p>
    <w:p w14:paraId="6BA22282" w14:textId="77777777" w:rsidR="002C6231" w:rsidRPr="00F85A1D" w:rsidRDefault="002C6231" w:rsidP="002C6231">
      <w:pPr>
        <w:rPr>
          <w:sz w:val="16"/>
        </w:rPr>
      </w:pPr>
      <w:r w:rsidRPr="00F85A1D">
        <w:rPr>
          <w:sz w:val="16"/>
        </w:rPr>
        <w:t>Pre-existing anti-vector immunity is one of the major limitations of viral vector-based vaccines and therapeutics.</w:t>
      </w:r>
      <w:r w:rsidRPr="00F85A1D">
        <w:rPr>
          <w:rStyle w:val="StyleUnderline"/>
        </w:rPr>
        <w:t xml:space="preserve"> </w:t>
      </w:r>
      <w:r w:rsidRPr="00653833">
        <w:rPr>
          <w:rStyle w:val="Emphasis"/>
          <w:highlight w:val="green"/>
        </w:rPr>
        <w:t>Pre-existing</w:t>
      </w:r>
      <w:r w:rsidRPr="00577504">
        <w:rPr>
          <w:rStyle w:val="Emphasis"/>
        </w:rPr>
        <w:t xml:space="preserve"> vector-specific </w:t>
      </w:r>
      <w:r w:rsidRPr="00653833">
        <w:rPr>
          <w:rStyle w:val="Emphasis"/>
          <w:highlight w:val="green"/>
        </w:rPr>
        <w:t xml:space="preserve">antibodies may </w:t>
      </w:r>
      <w:proofErr w:type="spellStart"/>
      <w:r w:rsidRPr="00653833">
        <w:rPr>
          <w:rStyle w:val="Emphasis"/>
          <w:highlight w:val="green"/>
        </w:rPr>
        <w:t>neutralise</w:t>
      </w:r>
      <w:proofErr w:type="spellEnd"/>
      <w:r w:rsidRPr="00F85A1D">
        <w:rPr>
          <w:rStyle w:val="StyleUnderline"/>
        </w:rPr>
        <w:t xml:space="preserve"> viral </w:t>
      </w:r>
      <w:r w:rsidRPr="00653833">
        <w:rPr>
          <w:rStyle w:val="Emphasis"/>
          <w:highlight w:val="green"/>
        </w:rPr>
        <w:t>vectors before</w:t>
      </w:r>
      <w:r w:rsidRPr="00577504">
        <w:rPr>
          <w:rStyle w:val="Emphasis"/>
        </w:rPr>
        <w:t xml:space="preserve"> their </w:t>
      </w:r>
      <w:r w:rsidRPr="00653833">
        <w:rPr>
          <w:rStyle w:val="Emphasis"/>
          <w:highlight w:val="green"/>
        </w:rPr>
        <w:t>entry of host cells and</w:t>
      </w:r>
      <w:r w:rsidRPr="00F85A1D">
        <w:rPr>
          <w:rStyle w:val="StyleUnderline"/>
        </w:rPr>
        <w:t xml:space="preserve"> hence may </w:t>
      </w:r>
      <w:r w:rsidRPr="00653833">
        <w:rPr>
          <w:rStyle w:val="Emphasis"/>
          <w:highlight w:val="green"/>
        </w:rPr>
        <w:t>prevent</w:t>
      </w:r>
      <w:r w:rsidRPr="00F85A1D">
        <w:rPr>
          <w:rStyle w:val="StyleUnderline"/>
        </w:rPr>
        <w:t xml:space="preserve"> the induction of </w:t>
      </w:r>
      <w:r w:rsidRPr="00653833">
        <w:rPr>
          <w:rStyle w:val="Emphasis"/>
          <w:highlight w:val="green"/>
        </w:rPr>
        <w:t>immune responses</w:t>
      </w:r>
      <w:r w:rsidRPr="00F85A1D">
        <w:rPr>
          <w:rStyle w:val="StyleUnderline"/>
        </w:rPr>
        <w:t xml:space="preserve"> against the encoded antigens</w:t>
      </w:r>
      <w:r w:rsidRPr="00F85A1D">
        <w:rPr>
          <w:sz w:val="16"/>
        </w:rPr>
        <w:t> </w:t>
      </w:r>
      <w:hyperlink r:id="rId12" w:anchor="b0060" w:history="1">
        <w:r w:rsidRPr="00F85A1D">
          <w:rPr>
            <w:rStyle w:val="Hyperlink"/>
            <w:sz w:val="16"/>
          </w:rPr>
          <w:t>[12]</w:t>
        </w:r>
      </w:hyperlink>
      <w:r w:rsidRPr="00F85A1D">
        <w:rPr>
          <w:sz w:val="16"/>
        </w:rPr>
        <w:t>, </w:t>
      </w:r>
      <w:hyperlink r:id="rId13" w:anchor="b0065" w:history="1">
        <w:r w:rsidRPr="00F85A1D">
          <w:rPr>
            <w:rStyle w:val="Hyperlink"/>
            <w:sz w:val="16"/>
          </w:rPr>
          <w:t>[13]</w:t>
        </w:r>
      </w:hyperlink>
      <w:r w:rsidRPr="00F85A1D">
        <w:rPr>
          <w:sz w:val="16"/>
        </w:rPr>
        <w:t>. Such pre-existing immunity may be induced by natural infection or by previous administration of a vector-based vaccine or therapeutic, therefore limiting the reusability of a given vector-based platform </w:t>
      </w:r>
      <w:hyperlink r:id="rId14" w:anchor="b0070" w:history="1">
        <w:r w:rsidRPr="00F85A1D">
          <w:rPr>
            <w:rStyle w:val="Hyperlink"/>
            <w:sz w:val="16"/>
          </w:rPr>
          <w:t>[14]</w:t>
        </w:r>
      </w:hyperlink>
      <w:r w:rsidRPr="00F85A1D">
        <w:rPr>
          <w:sz w:val="16"/>
        </w:rPr>
        <w:t>. Accordingly, there exists a strong incentive to overcome this limitation, and many different approaches to circumventing pre-existing anti-vector immunity have been explored </w:t>
      </w:r>
      <w:hyperlink r:id="rId15" w:anchor="b0200" w:history="1">
        <w:r w:rsidRPr="00F85A1D">
          <w:rPr>
            <w:rStyle w:val="Hyperlink"/>
            <w:sz w:val="16"/>
          </w:rPr>
          <w:t>[40]</w:t>
        </w:r>
      </w:hyperlink>
      <w:r w:rsidRPr="00F85A1D">
        <w:rPr>
          <w:sz w:val="16"/>
        </w:rPr>
        <w:t>. For instance, while adenovirus serotype 5 (Ad5) features desirable properties as a vaccine vector with regard to immunogenicity, there is a high prevalence of pre-existing anti-Ad5 immunity in the human population </w:t>
      </w:r>
      <w:hyperlink r:id="rId16" w:anchor="b0205" w:history="1">
        <w:r w:rsidRPr="00F85A1D">
          <w:rPr>
            <w:rStyle w:val="Hyperlink"/>
            <w:sz w:val="16"/>
          </w:rPr>
          <w:t>[41]</w:t>
        </w:r>
      </w:hyperlink>
      <w:r w:rsidRPr="00F85A1D">
        <w:rPr>
          <w:sz w:val="16"/>
        </w:rPr>
        <w:t xml:space="preserve">. In order to circumvent this immunity, chimeric vectors have been created where hypervariable regions of Ad5 </w:t>
      </w:r>
      <w:proofErr w:type="spellStart"/>
      <w:r w:rsidRPr="00F85A1D">
        <w:rPr>
          <w:sz w:val="16"/>
        </w:rPr>
        <w:t>hexon</w:t>
      </w:r>
      <w:proofErr w:type="spellEnd"/>
      <w:r w:rsidRPr="00F85A1D">
        <w:rPr>
          <w:sz w:val="16"/>
        </w:rPr>
        <w:t xml:space="preserve"> protein are replaced with those from a less </w:t>
      </w:r>
      <w:proofErr w:type="spellStart"/>
      <w:r w:rsidRPr="00F85A1D">
        <w:rPr>
          <w:sz w:val="16"/>
        </w:rPr>
        <w:t>seroprevalent</w:t>
      </w:r>
      <w:proofErr w:type="spellEnd"/>
      <w:r w:rsidRPr="00F85A1D">
        <w:rPr>
          <w:sz w:val="16"/>
        </w:rPr>
        <w:t xml:space="preserve"> adenovirus serotype such as Ad48 (</w:t>
      </w:r>
      <w:hyperlink r:id="rId17" w:tgtFrame="figure" w:history="1">
        <w:r w:rsidRPr="00F85A1D">
          <w:rPr>
            <w:rStyle w:val="Hyperlink"/>
            <w:sz w:val="16"/>
          </w:rPr>
          <w:t>Fig. 2</w:t>
        </w:r>
      </w:hyperlink>
      <w:r w:rsidRPr="00F85A1D">
        <w:rPr>
          <w:sz w:val="16"/>
        </w:rPr>
        <w:t> ) </w:t>
      </w:r>
      <w:hyperlink r:id="rId18" w:anchor="b0075" w:history="1">
        <w:r w:rsidRPr="00F85A1D">
          <w:rPr>
            <w:rStyle w:val="StyleUnderline"/>
          </w:rPr>
          <w:t>[15]</w:t>
        </w:r>
      </w:hyperlink>
      <w:r w:rsidRPr="00F85A1D">
        <w:rPr>
          <w:rStyle w:val="StyleUnderline"/>
        </w:rPr>
        <w:t>. One could readily imagine how experience with and knowledge of the creation of chimeric vectors to evade pre-existing anti-vector immunity could be leveraged to create pathogens able to evade vaccine-induced immunity</w:t>
      </w:r>
      <w:r w:rsidRPr="00F85A1D">
        <w:rPr>
          <w:sz w:val="16"/>
        </w:rPr>
        <w:t xml:space="preserve">. The example of the creation of chimeric Ad5 may only be of limited concern from a dual-use perspective as adenovirus is a relatively less concerning pathogen and this approach of creating chimeric vectors is relatively pathogen specific. However, similar modifications of attenuated versions of highly pathogenic viruses may be readily translatable to modifying pathogenic versions of these viruses for evasion of pre-existing or vaccine-induced immunity. For instance, </w:t>
      </w:r>
      <w:proofErr w:type="spellStart"/>
      <w:r w:rsidRPr="00653833">
        <w:rPr>
          <w:rStyle w:val="Emphasis"/>
          <w:highlight w:val="green"/>
        </w:rPr>
        <w:t>Miest</w:t>
      </w:r>
      <w:proofErr w:type="spellEnd"/>
      <w:r w:rsidRPr="00F85A1D">
        <w:rPr>
          <w:rStyle w:val="StyleUnderline"/>
        </w:rPr>
        <w:t xml:space="preserve"> et al </w:t>
      </w:r>
      <w:r w:rsidRPr="00653833">
        <w:rPr>
          <w:rStyle w:val="Emphasis"/>
          <w:highlight w:val="green"/>
        </w:rPr>
        <w:t>created a recombinant</w:t>
      </w:r>
      <w:r w:rsidRPr="00F85A1D">
        <w:rPr>
          <w:rStyle w:val="StyleUnderline"/>
        </w:rPr>
        <w:t xml:space="preserve"> oncolytic </w:t>
      </w:r>
      <w:r w:rsidRPr="00653833">
        <w:rPr>
          <w:rStyle w:val="Emphasis"/>
          <w:highlight w:val="green"/>
        </w:rPr>
        <w:t>measles virus capable of evading</w:t>
      </w:r>
      <w:r w:rsidRPr="00F85A1D">
        <w:rPr>
          <w:rStyle w:val="StyleUnderline"/>
        </w:rPr>
        <w:t xml:space="preserve"> pre-existing </w:t>
      </w:r>
      <w:proofErr w:type="spellStart"/>
      <w:r w:rsidRPr="00F85A1D">
        <w:rPr>
          <w:rStyle w:val="StyleUnderline"/>
        </w:rPr>
        <w:t>neutralising</w:t>
      </w:r>
      <w:proofErr w:type="spellEnd"/>
      <w:r w:rsidRPr="00F85A1D">
        <w:rPr>
          <w:rStyle w:val="StyleUnderline"/>
        </w:rPr>
        <w:t xml:space="preserve"> </w:t>
      </w:r>
      <w:r w:rsidRPr="00653833">
        <w:rPr>
          <w:rStyle w:val="Emphasis"/>
          <w:highlight w:val="green"/>
        </w:rPr>
        <w:t>antibodies</w:t>
      </w:r>
      <w:r w:rsidRPr="00F85A1D">
        <w:rPr>
          <w:rStyle w:val="StyleUnderline"/>
        </w:rPr>
        <w:t xml:space="preserve"> through exchange of envelope glycoproteins with those of canine distemper virus</w:t>
      </w:r>
      <w:r w:rsidRPr="00F85A1D">
        <w:rPr>
          <w:sz w:val="16"/>
        </w:rPr>
        <w:t> </w:t>
      </w:r>
      <w:hyperlink r:id="rId19" w:anchor="b0210" w:history="1">
        <w:r w:rsidRPr="00F85A1D">
          <w:rPr>
            <w:rStyle w:val="Hyperlink"/>
            <w:sz w:val="16"/>
          </w:rPr>
          <w:t>[42]</w:t>
        </w:r>
      </w:hyperlink>
      <w:r w:rsidRPr="00F85A1D">
        <w:rPr>
          <w:sz w:val="16"/>
        </w:rPr>
        <w:t xml:space="preserve">. </w:t>
      </w:r>
      <w:r w:rsidRPr="00653833">
        <w:rPr>
          <w:rStyle w:val="Emphasis"/>
          <w:highlight w:val="green"/>
        </w:rPr>
        <w:t>Similar insights</w:t>
      </w:r>
      <w:r w:rsidRPr="00F85A1D">
        <w:rPr>
          <w:rStyle w:val="StyleUnderline"/>
        </w:rPr>
        <w:t xml:space="preserve"> into the creation of new “serotypes” of pathogenic viruses </w:t>
      </w:r>
      <w:r w:rsidRPr="00653833">
        <w:rPr>
          <w:rStyle w:val="Emphasis"/>
          <w:highlight w:val="green"/>
        </w:rPr>
        <w:t>may emerge from research on</w:t>
      </w:r>
      <w:r w:rsidRPr="00F85A1D">
        <w:rPr>
          <w:rStyle w:val="StyleUnderline"/>
        </w:rPr>
        <w:t xml:space="preserve"> overcoming anti-vector </w:t>
      </w:r>
      <w:r w:rsidRPr="00577504">
        <w:rPr>
          <w:rStyle w:val="Emphasis"/>
        </w:rPr>
        <w:t xml:space="preserve">immunity in the context of </w:t>
      </w:r>
      <w:r w:rsidRPr="00653833">
        <w:rPr>
          <w:rStyle w:val="Emphasis"/>
          <w:highlight w:val="green"/>
        </w:rPr>
        <w:t>virally vectored vaccines</w:t>
      </w:r>
      <w:r w:rsidRPr="00F85A1D">
        <w:rPr>
          <w:sz w:val="16"/>
        </w:rPr>
        <w:t>. Furthermore, efforts to overcome pre-existing anti-vector immunity may lead to more universal insights into strategies for evading pre-existing immunity that are applicable and translatable to a wide range of pathogens.</w:t>
      </w:r>
    </w:p>
    <w:p w14:paraId="4612BCDA" w14:textId="77777777" w:rsidR="002C6231" w:rsidRPr="00E97EE8" w:rsidRDefault="002C6231" w:rsidP="002C6231">
      <w:pPr>
        <w:pStyle w:val="Heading4"/>
      </w:pPr>
      <w:r>
        <w:t xml:space="preserve">Modified bioweapons cause Extinction. </w:t>
      </w:r>
    </w:p>
    <w:p w14:paraId="57E3D920" w14:textId="77777777" w:rsidR="002C6231" w:rsidRPr="004F5730" w:rsidRDefault="002C6231" w:rsidP="002C6231">
      <w:pPr>
        <w:rPr>
          <w:rStyle w:val="Style13ptBold"/>
          <w:b w:val="0"/>
          <w:bCs w:val="0"/>
          <w:sz w:val="16"/>
          <w:szCs w:val="12"/>
        </w:rPr>
      </w:pPr>
      <w:r>
        <w:rPr>
          <w:rStyle w:val="Style13ptBold"/>
        </w:rPr>
        <w:t>Millett and Snyder-Beattie 17</w:t>
      </w:r>
      <w:r>
        <w:rPr>
          <w:rStyle w:val="Style13ptBold"/>
          <w:b w:val="0"/>
          <w:sz w:val="16"/>
          <w:szCs w:val="12"/>
        </w:rPr>
        <w:t xml:space="preserve"> (</w:t>
      </w:r>
      <w:r w:rsidRPr="00C36049">
        <w:rPr>
          <w:rStyle w:val="Style13ptBold"/>
          <w:b w:val="0"/>
          <w:sz w:val="16"/>
          <w:szCs w:val="12"/>
        </w:rPr>
        <w:t>Piers Millett and Andrew Snyder-Beattie</w:t>
      </w:r>
      <w:r>
        <w:rPr>
          <w:rStyle w:val="Style13ptBold"/>
          <w:b w:val="0"/>
          <w:sz w:val="16"/>
          <w:szCs w:val="12"/>
        </w:rPr>
        <w:t xml:space="preserve">; 2017; Health Security, Volume 15, Number 4; </w:t>
      </w:r>
      <w:r>
        <w:rPr>
          <w:rStyle w:val="Style13ptBold"/>
          <w:b w:val="0"/>
          <w:i/>
          <w:iCs/>
          <w:sz w:val="16"/>
          <w:szCs w:val="12"/>
        </w:rPr>
        <w:t>“</w:t>
      </w:r>
      <w:r w:rsidRPr="00C36049">
        <w:rPr>
          <w:rStyle w:val="Style13ptBold"/>
          <w:b w:val="0"/>
          <w:i/>
          <w:iCs/>
          <w:sz w:val="16"/>
          <w:szCs w:val="12"/>
        </w:rPr>
        <w:t>Existential Risk and Cost-Effective Biosecurity</w:t>
      </w:r>
      <w:r>
        <w:rPr>
          <w:rStyle w:val="Style13ptBold"/>
          <w:b w:val="0"/>
          <w:i/>
          <w:iCs/>
          <w:sz w:val="16"/>
          <w:szCs w:val="12"/>
        </w:rPr>
        <w:t>”</w:t>
      </w:r>
      <w:r>
        <w:rPr>
          <w:rStyle w:val="Style13ptBold"/>
          <w:b w:val="0"/>
          <w:sz w:val="16"/>
          <w:szCs w:val="12"/>
        </w:rPr>
        <w:t xml:space="preserve">; accessed 8/13/21; </w:t>
      </w:r>
      <w:hyperlink r:id="rId20" w:history="1">
        <w:r w:rsidRPr="006B7129">
          <w:rPr>
            <w:rStyle w:val="Hyperlink"/>
            <w:sz w:val="16"/>
            <w:szCs w:val="12"/>
          </w:rPr>
          <w:t>https://www.liebertpub.com/doi/pdf/10.1089/hs.2017.0028</w:t>
        </w:r>
      </w:hyperlink>
      <w:r>
        <w:rPr>
          <w:rStyle w:val="Style13ptBold"/>
          <w:b w:val="0"/>
          <w:sz w:val="16"/>
          <w:szCs w:val="12"/>
        </w:rPr>
        <w:t xml:space="preserve">; </w:t>
      </w:r>
      <w:r w:rsidRPr="00C36049">
        <w:rPr>
          <w:rStyle w:val="Style13ptBold"/>
          <w:b w:val="0"/>
          <w:sz w:val="16"/>
          <w:szCs w:val="12"/>
        </w:rPr>
        <w:t>Piers Millett, PhD, is a Senior Research Fellow, and Andrew Snyder-Beattie, MS, is Director of Research; both at the University of</w:t>
      </w:r>
      <w:r>
        <w:rPr>
          <w:rStyle w:val="Style13ptBold"/>
          <w:b w:val="0"/>
          <w:sz w:val="16"/>
          <w:szCs w:val="12"/>
        </w:rPr>
        <w:t xml:space="preserve"> </w:t>
      </w:r>
      <w:r w:rsidRPr="00C36049">
        <w:rPr>
          <w:rStyle w:val="Style13ptBold"/>
          <w:b w:val="0"/>
          <w:sz w:val="16"/>
          <w:szCs w:val="12"/>
        </w:rPr>
        <w:t>Oxford, Future of Humanity Institute, Oxford, England.</w:t>
      </w:r>
      <w:r>
        <w:rPr>
          <w:rStyle w:val="Style13ptBold"/>
          <w:b w:val="0"/>
          <w:sz w:val="16"/>
          <w:szCs w:val="12"/>
        </w:rPr>
        <w:t xml:space="preserve">; page 374) HB </w:t>
      </w:r>
      <w:proofErr w:type="spellStart"/>
      <w:r>
        <w:rPr>
          <w:rStyle w:val="Style13ptBold"/>
          <w:b w:val="0"/>
          <w:sz w:val="16"/>
          <w:szCs w:val="12"/>
        </w:rPr>
        <w:t>rc</w:t>
      </w:r>
      <w:proofErr w:type="spellEnd"/>
      <w:r>
        <w:rPr>
          <w:rStyle w:val="Style13ptBold"/>
          <w:b w:val="0"/>
          <w:sz w:val="16"/>
          <w:szCs w:val="12"/>
        </w:rPr>
        <w:t xml:space="preserve"> // Phoenix</w:t>
      </w:r>
    </w:p>
    <w:p w14:paraId="5B0D89F9" w14:textId="77777777" w:rsidR="002C6231" w:rsidRPr="00D00128" w:rsidRDefault="002C6231" w:rsidP="002C6231">
      <w:pPr>
        <w:rPr>
          <w:sz w:val="16"/>
        </w:rPr>
      </w:pPr>
      <w:r w:rsidRPr="00EE6AC8">
        <w:rPr>
          <w:sz w:val="16"/>
        </w:rPr>
        <w:t xml:space="preserve">In the modern context, </w:t>
      </w:r>
      <w:r w:rsidRPr="00653833">
        <w:rPr>
          <w:rStyle w:val="Emphasis"/>
          <w:highlight w:val="green"/>
        </w:rPr>
        <w:t>no</w:t>
      </w:r>
      <w:r w:rsidRPr="00D04430">
        <w:rPr>
          <w:rStyle w:val="StyleUnderline"/>
        </w:rPr>
        <w:t xml:space="preserve"> single </w:t>
      </w:r>
      <w:r w:rsidRPr="00653833">
        <w:rPr>
          <w:rStyle w:val="Emphasis"/>
          <w:highlight w:val="green"/>
        </w:rPr>
        <w:t>disease</w:t>
      </w:r>
      <w:r w:rsidRPr="00D04430">
        <w:rPr>
          <w:rStyle w:val="StyleUnderline"/>
        </w:rPr>
        <w:t xml:space="preserve"> currently exists that </w:t>
      </w:r>
      <w:r w:rsidRPr="00653833">
        <w:rPr>
          <w:rStyle w:val="Emphasis"/>
          <w:highlight w:val="green"/>
        </w:rPr>
        <w:t>combines</w:t>
      </w:r>
      <w:r w:rsidRPr="00EE6AC8">
        <w:rPr>
          <w:sz w:val="16"/>
        </w:rPr>
        <w:t xml:space="preserve"> the worst-case levels of </w:t>
      </w:r>
      <w:r w:rsidRPr="00653833">
        <w:rPr>
          <w:rStyle w:val="Emphasis"/>
          <w:highlight w:val="green"/>
        </w:rPr>
        <w:t>transmissibility</w:t>
      </w:r>
      <w:r w:rsidRPr="00EE6AC8">
        <w:rPr>
          <w:rStyle w:val="Emphasis"/>
        </w:rPr>
        <w:t xml:space="preserve">, </w:t>
      </w:r>
      <w:r w:rsidRPr="00653833">
        <w:rPr>
          <w:rStyle w:val="Emphasis"/>
          <w:highlight w:val="green"/>
        </w:rPr>
        <w:t>lethality, resistance to countermeasures, and</w:t>
      </w:r>
      <w:r w:rsidRPr="00EE6AC8">
        <w:rPr>
          <w:rStyle w:val="Emphasis"/>
        </w:rPr>
        <w:t xml:space="preserve"> global </w:t>
      </w:r>
      <w:r w:rsidRPr="00653833">
        <w:rPr>
          <w:rStyle w:val="Emphasis"/>
          <w:highlight w:val="green"/>
        </w:rPr>
        <w:t>reach</w:t>
      </w:r>
      <w:r w:rsidRPr="00653833">
        <w:rPr>
          <w:rStyle w:val="StyleUnderline"/>
          <w:highlight w:val="green"/>
        </w:rPr>
        <w:t xml:space="preserve">. </w:t>
      </w:r>
      <w:r w:rsidRPr="00653833">
        <w:rPr>
          <w:rStyle w:val="Emphasis"/>
          <w:highlight w:val="green"/>
        </w:rPr>
        <w:t>But</w:t>
      </w:r>
      <w:r w:rsidRPr="00EE6AC8">
        <w:rPr>
          <w:sz w:val="16"/>
        </w:rPr>
        <w:t xml:space="preserve"> many diseases are proof of principle that each worst-case attribute can be realized independently. For example, </w:t>
      </w:r>
      <w:r w:rsidRPr="00653833">
        <w:rPr>
          <w:rStyle w:val="Emphasis"/>
          <w:highlight w:val="green"/>
        </w:rPr>
        <w:t>some</w:t>
      </w:r>
      <w:r w:rsidRPr="00EE6AC8">
        <w:rPr>
          <w:sz w:val="16"/>
        </w:rPr>
        <w:t xml:space="preserve"> diseases </w:t>
      </w:r>
      <w:r w:rsidRPr="00653833">
        <w:rPr>
          <w:rStyle w:val="Emphasis"/>
          <w:highlight w:val="green"/>
        </w:rPr>
        <w:t>exhibit</w:t>
      </w:r>
      <w:r w:rsidRPr="00EE6AC8">
        <w:rPr>
          <w:rStyle w:val="Emphasis"/>
        </w:rPr>
        <w:t xml:space="preserve"> nearly a </w:t>
      </w:r>
      <w:r w:rsidRPr="00653833">
        <w:rPr>
          <w:rStyle w:val="Emphasis"/>
          <w:highlight w:val="green"/>
        </w:rPr>
        <w:t>100%</w:t>
      </w:r>
      <w:r w:rsidRPr="00D04430">
        <w:rPr>
          <w:rStyle w:val="StyleUnderline"/>
        </w:rPr>
        <w:t xml:space="preserve"> case </w:t>
      </w:r>
      <w:r w:rsidRPr="00653833">
        <w:rPr>
          <w:rStyle w:val="Emphasis"/>
          <w:highlight w:val="green"/>
        </w:rPr>
        <w:t>fatality</w:t>
      </w:r>
      <w:r w:rsidRPr="00D04430">
        <w:rPr>
          <w:rStyle w:val="StyleUnderline"/>
        </w:rPr>
        <w:t xml:space="preserve"> ratio </w:t>
      </w:r>
      <w:r w:rsidRPr="00EE6AC8">
        <w:rPr>
          <w:rStyle w:val="Emphasis"/>
        </w:rPr>
        <w:t>in the absence of treatment</w:t>
      </w:r>
      <w:r w:rsidRPr="00EE6AC8">
        <w:rPr>
          <w:sz w:val="16"/>
        </w:rPr>
        <w:t xml:space="preserve">, such as rabies or septicemic plague. </w:t>
      </w:r>
      <w:r w:rsidRPr="00653833">
        <w:rPr>
          <w:rStyle w:val="Emphasis"/>
          <w:highlight w:val="green"/>
        </w:rPr>
        <w:t>Other diseases have a</w:t>
      </w:r>
      <w:r w:rsidRPr="00EE6AC8">
        <w:rPr>
          <w:rStyle w:val="Emphasis"/>
        </w:rPr>
        <w:t xml:space="preserve"> track </w:t>
      </w:r>
      <w:r w:rsidRPr="00653833">
        <w:rPr>
          <w:rStyle w:val="Emphasis"/>
          <w:highlight w:val="green"/>
        </w:rPr>
        <w:t>record of spreading to</w:t>
      </w:r>
      <w:r w:rsidRPr="00EE6AC8">
        <w:rPr>
          <w:rStyle w:val="Emphasis"/>
        </w:rPr>
        <w:t xml:space="preserve"> virtually </w:t>
      </w:r>
      <w:r w:rsidRPr="00653833">
        <w:rPr>
          <w:rStyle w:val="Emphasis"/>
          <w:highlight w:val="green"/>
        </w:rPr>
        <w:t>every human</w:t>
      </w:r>
      <w:r w:rsidRPr="00EE6AC8">
        <w:rPr>
          <w:sz w:val="16"/>
        </w:rPr>
        <w:t xml:space="preserve">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653833">
        <w:rPr>
          <w:rStyle w:val="Emphasis"/>
          <w:highlight w:val="green"/>
        </w:rPr>
        <w:t xml:space="preserve">advances </w:t>
      </w:r>
      <w:r w:rsidRPr="000B576A">
        <w:rPr>
          <w:rStyle w:val="Emphasis"/>
        </w:rPr>
        <w:t>in biotechnology</w:t>
      </w:r>
      <w:r w:rsidRPr="00D04430">
        <w:rPr>
          <w:rStyle w:val="StyleUnderline"/>
        </w:rPr>
        <w:t xml:space="preserve"> might </w:t>
      </w:r>
      <w:r w:rsidRPr="00653833">
        <w:rPr>
          <w:rStyle w:val="Emphasis"/>
          <w:highlight w:val="green"/>
        </w:rPr>
        <w:t>allow</w:t>
      </w:r>
      <w:r w:rsidRPr="00D04430">
        <w:rPr>
          <w:rStyle w:val="StyleUnderline"/>
        </w:rPr>
        <w:t xml:space="preserve"> the creation of </w:t>
      </w:r>
      <w:r w:rsidRPr="00653833">
        <w:rPr>
          <w:rStyle w:val="Emphasis"/>
          <w:highlight w:val="green"/>
        </w:rPr>
        <w:t>diseases that combine</w:t>
      </w:r>
      <w:r w:rsidRPr="00EE6AC8">
        <w:rPr>
          <w:rStyle w:val="Emphasis"/>
        </w:rPr>
        <w:t xml:space="preserve"> such </w:t>
      </w:r>
      <w:r w:rsidRPr="00653833">
        <w:rPr>
          <w:rStyle w:val="Emphasis"/>
          <w:highlight w:val="green"/>
        </w:rPr>
        <w:t>traits</w:t>
      </w:r>
      <w:r w:rsidRPr="00653833">
        <w:rPr>
          <w:rStyle w:val="StyleUnderline"/>
          <w:highlight w:val="green"/>
        </w:rPr>
        <w:t xml:space="preserve">. </w:t>
      </w:r>
      <w:r w:rsidRPr="000B576A">
        <w:rPr>
          <w:rStyle w:val="Emphasis"/>
        </w:rPr>
        <w:t>Recent</w:t>
      </w:r>
      <w:r w:rsidRPr="00EE6AC8">
        <w:rPr>
          <w:sz w:val="16"/>
        </w:rPr>
        <w:t xml:space="preserve"> controversy has already emerged over a number of </w:t>
      </w:r>
      <w:r w:rsidRPr="00D04430">
        <w:rPr>
          <w:rStyle w:val="StyleUnderline"/>
        </w:rPr>
        <w:t xml:space="preserve">scientific </w:t>
      </w:r>
      <w:r w:rsidRPr="00653833">
        <w:rPr>
          <w:rStyle w:val="Emphasis"/>
          <w:highlight w:val="green"/>
        </w:rPr>
        <w:t>experiments</w:t>
      </w:r>
      <w:r w:rsidRPr="00EE6AC8">
        <w:rPr>
          <w:sz w:val="16"/>
        </w:rPr>
        <w:t xml:space="preserve"> that </w:t>
      </w:r>
      <w:r w:rsidRPr="00653833">
        <w:rPr>
          <w:rStyle w:val="Emphasis"/>
          <w:highlight w:val="green"/>
        </w:rPr>
        <w:t>resulted in</w:t>
      </w:r>
      <w:r w:rsidRPr="00EE6AC8">
        <w:rPr>
          <w:rStyle w:val="Emphasis"/>
        </w:rPr>
        <w:t xml:space="preserve"> viruses with </w:t>
      </w:r>
      <w:r w:rsidRPr="00653833">
        <w:rPr>
          <w:rStyle w:val="Emphasis"/>
          <w:highlight w:val="green"/>
        </w:rPr>
        <w:t>enhanced</w:t>
      </w:r>
      <w:r w:rsidRPr="00EE6AC8">
        <w:rPr>
          <w:rStyle w:val="Emphasis"/>
        </w:rPr>
        <w:t xml:space="preserve"> transmissibility</w:t>
      </w:r>
      <w:r w:rsidRPr="00D04430">
        <w:rPr>
          <w:rStyle w:val="StyleUnderline"/>
        </w:rPr>
        <w:t xml:space="preserve">, </w:t>
      </w:r>
      <w:r w:rsidRPr="00EE6AC8">
        <w:rPr>
          <w:rStyle w:val="Emphasis"/>
        </w:rPr>
        <w:t>lethality, and</w:t>
      </w:r>
      <w:r w:rsidRPr="00D04430">
        <w:rPr>
          <w:rStyle w:val="StyleUnderline"/>
        </w:rPr>
        <w:t xml:space="preserve">/or the </w:t>
      </w:r>
      <w:r w:rsidRPr="00653833">
        <w:rPr>
          <w:rStyle w:val="Emphasis"/>
          <w:highlight w:val="green"/>
        </w:rPr>
        <w:t>ability</w:t>
      </w:r>
      <w:r w:rsidRPr="00EE6AC8">
        <w:rPr>
          <w:rStyle w:val="Emphasis"/>
        </w:rPr>
        <w:t xml:space="preserve"> to overcome therapeutics</w:t>
      </w:r>
      <w:r w:rsidRPr="00EE6AC8">
        <w:rPr>
          <w:sz w:val="16"/>
        </w:rPr>
        <w:t xml:space="preserve">.13-17 Other experiments demonstrated that </w:t>
      </w:r>
      <w:r w:rsidRPr="00653833">
        <w:rPr>
          <w:rStyle w:val="Emphasis"/>
          <w:highlight w:val="green"/>
        </w:rPr>
        <w:t>mousepox could</w:t>
      </w:r>
      <w:r w:rsidRPr="00EE6AC8">
        <w:rPr>
          <w:rStyle w:val="Emphasis"/>
        </w:rPr>
        <w:t xml:space="preserve"> </w:t>
      </w:r>
      <w:r w:rsidRPr="00D04430">
        <w:rPr>
          <w:rStyle w:val="StyleUnderline"/>
        </w:rPr>
        <w:t xml:space="preserve">be modified to </w:t>
      </w:r>
      <w:r w:rsidRPr="00653833">
        <w:rPr>
          <w:rStyle w:val="Emphasis"/>
          <w:highlight w:val="green"/>
        </w:rPr>
        <w:t>have</w:t>
      </w:r>
      <w:r w:rsidRPr="00EE6AC8">
        <w:rPr>
          <w:rStyle w:val="Emphasis"/>
        </w:rPr>
        <w:t xml:space="preserve"> a </w:t>
      </w:r>
      <w:r w:rsidRPr="00653833">
        <w:rPr>
          <w:rStyle w:val="Emphasis"/>
          <w:highlight w:val="green"/>
        </w:rPr>
        <w:t>100%</w:t>
      </w:r>
      <w:r w:rsidRPr="00EE6AC8">
        <w:rPr>
          <w:rStyle w:val="Emphasis"/>
        </w:rPr>
        <w:t xml:space="preserve"> case </w:t>
      </w:r>
      <w:r w:rsidRPr="00653833">
        <w:rPr>
          <w:rStyle w:val="Emphasis"/>
          <w:highlight w:val="green"/>
        </w:rPr>
        <w:t>fatality</w:t>
      </w:r>
      <w:r w:rsidRPr="00EE6AC8">
        <w:rPr>
          <w:rStyle w:val="Emphasis"/>
        </w:rPr>
        <w:t xml:space="preserve"> rate </w:t>
      </w:r>
      <w:r w:rsidRPr="00653833">
        <w:rPr>
          <w:rStyle w:val="Emphasis"/>
          <w:highlight w:val="green"/>
        </w:rPr>
        <w:t>and render a vaccine ineffective</w:t>
      </w:r>
      <w:r w:rsidRPr="00D04430">
        <w:rPr>
          <w:rStyle w:val="StyleUnderline"/>
        </w:rPr>
        <w:t>.</w:t>
      </w:r>
      <w:r w:rsidRPr="00EE6AC8">
        <w:rPr>
          <w:sz w:val="16"/>
        </w:rPr>
        <w:t xml:space="preserve">18 In addition to transmissibility and lethality, </w:t>
      </w:r>
      <w:r w:rsidRPr="00D04430">
        <w:rPr>
          <w:rStyle w:val="StyleUnderline"/>
        </w:rPr>
        <w:t xml:space="preserve">studies have shown that </w:t>
      </w:r>
      <w:r w:rsidRPr="00EE6AC8">
        <w:rPr>
          <w:rStyle w:val="Emphasis"/>
        </w:rPr>
        <w:t>other</w:t>
      </w:r>
      <w:r w:rsidRPr="00D04430">
        <w:rPr>
          <w:rStyle w:val="StyleUnderline"/>
        </w:rPr>
        <w:t xml:space="preserve"> disease </w:t>
      </w:r>
      <w:r w:rsidRPr="00EE6AC8">
        <w:rPr>
          <w:rStyle w:val="Emphasis"/>
        </w:rPr>
        <w:t>traits</w:t>
      </w:r>
      <w:r w:rsidRPr="00EE6AC8">
        <w:rPr>
          <w:sz w:val="16"/>
        </w:rPr>
        <w:t xml:space="preserve">, such as incubation time, environmental survival, and available vectors, </w:t>
      </w:r>
      <w:r w:rsidRPr="00EE6AC8">
        <w:rPr>
          <w:rStyle w:val="Emphasis"/>
        </w:rPr>
        <w:t>could be modified as well</w:t>
      </w:r>
      <w:r w:rsidRPr="00EE6AC8">
        <w:rPr>
          <w:sz w:val="16"/>
        </w:rPr>
        <w:t xml:space="preserve">.19-21 </w:t>
      </w:r>
      <w:r w:rsidRPr="00D04430">
        <w:rPr>
          <w:rStyle w:val="StyleUnderline"/>
        </w:rPr>
        <w:t>Although these experiments had scientific merit and were not conducted with malicious intent, their implications are still worrying</w:t>
      </w:r>
      <w:r w:rsidRPr="00EE6AC8">
        <w:rPr>
          <w:sz w:val="16"/>
        </w:rPr>
        <w:t xml:space="preserve">. This is especially true given that there is also a long historical track record of state-run bioweapon research applying cutting-edge science and technology to design agents not previously seen in nature. </w:t>
      </w:r>
      <w:r w:rsidRPr="00EE6AC8">
        <w:rPr>
          <w:rStyle w:val="StyleUnderline"/>
        </w:rPr>
        <w:t xml:space="preserve">The </w:t>
      </w:r>
      <w:r w:rsidRPr="00EE6AC8">
        <w:rPr>
          <w:rStyle w:val="Emphasis"/>
        </w:rPr>
        <w:t>Soviet bioweapons</w:t>
      </w:r>
      <w:r w:rsidRPr="00EE6AC8">
        <w:rPr>
          <w:rStyle w:val="StyleUnderline"/>
        </w:rPr>
        <w:t xml:space="preserve"> program </w:t>
      </w:r>
      <w:r w:rsidRPr="00EE6AC8">
        <w:rPr>
          <w:rStyle w:val="Emphasis"/>
        </w:rPr>
        <w:t>developed</w:t>
      </w:r>
      <w:r w:rsidRPr="00EE6AC8">
        <w:rPr>
          <w:rStyle w:val="StyleUnderline"/>
        </w:rPr>
        <w:t xml:space="preserve"> agents with traits such as </w:t>
      </w:r>
      <w:r w:rsidRPr="00EE6AC8">
        <w:rPr>
          <w:rStyle w:val="Emphasis"/>
        </w:rPr>
        <w:t>enhanced virulence, resistance to therapies, greater environmental resilience, increased difficulty to diagnose or treat, and</w:t>
      </w:r>
      <w:r w:rsidRPr="00EE6AC8">
        <w:rPr>
          <w:rStyle w:val="StyleUnderline"/>
        </w:rPr>
        <w:t xml:space="preserve"> which </w:t>
      </w:r>
      <w:r w:rsidRPr="00EE6AC8">
        <w:rPr>
          <w:rStyle w:val="Emphasis"/>
        </w:rPr>
        <w:t>caused unexpected disease</w:t>
      </w:r>
      <w:r w:rsidRPr="00EE6AC8">
        <w:rPr>
          <w:rStyle w:val="StyleUnderline"/>
        </w:rPr>
        <w:t xml:space="preserve"> presentations and outcomes</w:t>
      </w:r>
      <w:r w:rsidRPr="00EE6AC8">
        <w:rPr>
          <w:sz w:val="16"/>
        </w:rPr>
        <w:t xml:space="preserve">.22 Delivery capabilities have also been subject to the cutting </w:t>
      </w:r>
      <w:r w:rsidRPr="000B576A">
        <w:rPr>
          <w:sz w:val="16"/>
        </w:rPr>
        <w:t xml:space="preserve">edge of technical development, with Canadian, US, and UK bioweapon efforts playing a critical role in developing the discipline of aerobiology.23,24 </w:t>
      </w:r>
      <w:r w:rsidRPr="000B576A">
        <w:rPr>
          <w:rStyle w:val="Emphasis"/>
        </w:rPr>
        <w:t xml:space="preserve">While there is no evidence of </w:t>
      </w:r>
      <w:proofErr w:type="spellStart"/>
      <w:r w:rsidRPr="000B576A">
        <w:rPr>
          <w:rStyle w:val="Emphasis"/>
        </w:rPr>
        <w:t>staterun</w:t>
      </w:r>
      <w:proofErr w:type="spellEnd"/>
      <w:r w:rsidRPr="000B576A">
        <w:rPr>
          <w:rStyle w:val="Emphasis"/>
        </w:rPr>
        <w:t xml:space="preserve"> bioweapons</w:t>
      </w:r>
      <w:r w:rsidRPr="000B576A">
        <w:rPr>
          <w:rStyle w:val="StyleUnderline"/>
        </w:rPr>
        <w:t xml:space="preserve"> programs directly attempting to develop or deploy bioweapons </w:t>
      </w:r>
      <w:r w:rsidRPr="000B576A">
        <w:rPr>
          <w:rStyle w:val="Emphasis"/>
        </w:rPr>
        <w:t>that would pose an existential risk</w:t>
      </w:r>
      <w:r w:rsidRPr="000B576A">
        <w:rPr>
          <w:sz w:val="16"/>
        </w:rPr>
        <w:t>, the logic</w:t>
      </w:r>
      <w:r w:rsidRPr="00EE6AC8">
        <w:rPr>
          <w:sz w:val="16"/>
        </w:rPr>
        <w:t xml:space="preserve"> of deterrence and mutually assured destruction could create such incentives in more unstable political environments or following a breakdown of the Biological Weapons Convention.</w:t>
      </w:r>
      <w:r w:rsidRPr="00EE6AC8">
        <w:rPr>
          <w:rStyle w:val="Emphasis"/>
        </w:rPr>
        <w:t xml:space="preserve">25The possibility of a </w:t>
      </w:r>
      <w:r w:rsidRPr="00653833">
        <w:rPr>
          <w:rStyle w:val="Emphasis"/>
          <w:highlight w:val="green"/>
        </w:rPr>
        <w:t>war</w:t>
      </w:r>
      <w:r w:rsidRPr="00EE6AC8">
        <w:rPr>
          <w:rStyle w:val="StyleUnderline"/>
        </w:rPr>
        <w:t xml:space="preserve"> between great powers </w:t>
      </w:r>
      <w:r w:rsidRPr="000B576A">
        <w:rPr>
          <w:rStyle w:val="Emphasis"/>
        </w:rPr>
        <w:t>could</w:t>
      </w:r>
      <w:r w:rsidRPr="00EE6AC8">
        <w:rPr>
          <w:rStyle w:val="StyleUnderline"/>
        </w:rPr>
        <w:t xml:space="preserve"> also </w:t>
      </w:r>
      <w:r w:rsidRPr="00653833">
        <w:rPr>
          <w:rStyle w:val="Emphasis"/>
          <w:highlight w:val="green"/>
        </w:rPr>
        <w:t xml:space="preserve">increase </w:t>
      </w:r>
      <w:r w:rsidRPr="00EE6AC8">
        <w:rPr>
          <w:rStyle w:val="Emphasis"/>
        </w:rPr>
        <w:t xml:space="preserve">the </w:t>
      </w:r>
      <w:r w:rsidRPr="00653833">
        <w:rPr>
          <w:rStyle w:val="Emphasis"/>
          <w:highlight w:val="green"/>
        </w:rPr>
        <w:t>pressure</w:t>
      </w:r>
      <w:r w:rsidRPr="00653833">
        <w:rPr>
          <w:rStyle w:val="StyleUnderline"/>
          <w:highlight w:val="green"/>
        </w:rPr>
        <w:t xml:space="preserve"> to use such weapons</w:t>
      </w:r>
      <w:r w:rsidRPr="00EE6AC8">
        <w:rPr>
          <w:sz w:val="16"/>
        </w:rPr>
        <w:t xml:space="preserve">—during the World Wars, bioweapons were used across multiple continents, with Germany targeting animals in WWI,26 and Japan using plague to cause an epidemic in China during WWII.27 </w:t>
      </w:r>
      <w:r w:rsidRPr="00653833">
        <w:rPr>
          <w:rStyle w:val="Emphasis"/>
          <w:highlight w:val="green"/>
        </w:rPr>
        <w:t>Non-state actors</w:t>
      </w:r>
      <w:r w:rsidRPr="00EE6AC8">
        <w:rPr>
          <w:rStyle w:val="Emphasis"/>
        </w:rPr>
        <w:t xml:space="preserve"> may </w:t>
      </w:r>
      <w:r w:rsidRPr="000B576A">
        <w:rPr>
          <w:rStyle w:val="Emphasis"/>
        </w:rPr>
        <w:t xml:space="preserve">also </w:t>
      </w:r>
      <w:r w:rsidRPr="00653833">
        <w:rPr>
          <w:rStyle w:val="Emphasis"/>
          <w:highlight w:val="green"/>
        </w:rPr>
        <w:t>pose a ris</w:t>
      </w:r>
      <w:r w:rsidRPr="00653833">
        <w:rPr>
          <w:rStyle w:val="StyleUnderline"/>
          <w:highlight w:val="green"/>
        </w:rPr>
        <w:t>k</w:t>
      </w:r>
      <w:r w:rsidRPr="00EE6AC8">
        <w:rPr>
          <w:sz w:val="16"/>
        </w:rPr>
        <w:t xml:space="preserve">, especially those with explicitly </w:t>
      </w:r>
      <w:proofErr w:type="spellStart"/>
      <w:r w:rsidRPr="00EE6AC8">
        <w:rPr>
          <w:sz w:val="16"/>
        </w:rPr>
        <w:t>omnicidal</w:t>
      </w:r>
      <w:proofErr w:type="spellEnd"/>
      <w:r w:rsidRPr="00EE6AC8">
        <w:rPr>
          <w:sz w:val="16"/>
        </w:rPr>
        <w:t xml:space="preserve"> aims. While rare, there are examples. </w:t>
      </w:r>
      <w:r w:rsidRPr="00EE6AC8">
        <w:rPr>
          <w:rStyle w:val="StyleUnderline"/>
        </w:rPr>
        <w:t xml:space="preserve">The </w:t>
      </w:r>
      <w:r w:rsidRPr="00653833">
        <w:rPr>
          <w:rStyle w:val="Emphasis"/>
          <w:highlight w:val="green"/>
        </w:rPr>
        <w:t>Aum Shinrikyo</w:t>
      </w:r>
      <w:r w:rsidRPr="00EE6AC8">
        <w:rPr>
          <w:rStyle w:val="StyleUnderline"/>
        </w:rPr>
        <w:t xml:space="preserve"> cult </w:t>
      </w:r>
      <w:r w:rsidRPr="00EE6AC8">
        <w:rPr>
          <w:rStyle w:val="Emphasis"/>
        </w:rPr>
        <w:t xml:space="preserve">in Japan </w:t>
      </w:r>
      <w:r w:rsidRPr="00653833">
        <w:rPr>
          <w:rStyle w:val="Emphasis"/>
          <w:highlight w:val="green"/>
        </w:rPr>
        <w:t>sought biological weapons for</w:t>
      </w:r>
      <w:r w:rsidRPr="00EE6AC8">
        <w:rPr>
          <w:rStyle w:val="StyleUnderline"/>
        </w:rPr>
        <w:t xml:space="preserve"> the express purpose of causing </w:t>
      </w:r>
      <w:r w:rsidRPr="00653833">
        <w:rPr>
          <w:rStyle w:val="Emphasis"/>
          <w:highlight w:val="green"/>
        </w:rPr>
        <w:t>extinction</w:t>
      </w:r>
      <w:r w:rsidRPr="00EE6AC8">
        <w:rPr>
          <w:sz w:val="16"/>
        </w:rPr>
        <w:t>.28 Environmental groups, such as the Gaia Liberation Front, have argued that ‘‘we can ensure Gaia’s survival only through the extinction of the Humans as a species. we now have the specific technology for doing the job. several different [genetically engineered] viruses could be released’</w:t>
      </w:r>
      <w:proofErr w:type="gramStart"/>
      <w:r w:rsidRPr="00EE6AC8">
        <w:rPr>
          <w:sz w:val="16"/>
        </w:rPr>
        <w:t>’(</w:t>
      </w:r>
      <w:proofErr w:type="gramEnd"/>
      <w:r w:rsidRPr="00EE6AC8">
        <w:rPr>
          <w:sz w:val="16"/>
        </w:rPr>
        <w:t xml:space="preserve">quoted in ref. 29). </w:t>
      </w:r>
      <w:r w:rsidRPr="00EE6AC8">
        <w:rPr>
          <w:rStyle w:val="StyleUnderline"/>
        </w:rPr>
        <w:t xml:space="preserve">Groups such as </w:t>
      </w:r>
      <w:r w:rsidRPr="00EE6AC8">
        <w:rPr>
          <w:rStyle w:val="Emphasis"/>
        </w:rPr>
        <w:t>R.I.S.E. also sought to</w:t>
      </w:r>
      <w:r w:rsidRPr="00EE6AC8">
        <w:rPr>
          <w:rStyle w:val="StyleUnderline"/>
        </w:rPr>
        <w:t xml:space="preserve"> protect nature by </w:t>
      </w:r>
      <w:r w:rsidRPr="00EE6AC8">
        <w:rPr>
          <w:rStyle w:val="Emphasis"/>
        </w:rPr>
        <w:t>destroy</w:t>
      </w:r>
      <w:r w:rsidRPr="00EE6AC8">
        <w:rPr>
          <w:rStyle w:val="StyleUnderline"/>
        </w:rPr>
        <w:t xml:space="preserve">ing most of </w:t>
      </w:r>
      <w:r w:rsidRPr="00EE6AC8">
        <w:rPr>
          <w:rStyle w:val="Emphasis"/>
        </w:rPr>
        <w:t>humanity with bioweapons</w:t>
      </w:r>
      <w:r w:rsidRPr="00EE6AC8">
        <w:rPr>
          <w:rStyle w:val="StyleUnderline"/>
        </w:rPr>
        <w:t>.</w:t>
      </w:r>
      <w:r w:rsidRPr="00EE6AC8">
        <w:rPr>
          <w:sz w:val="16"/>
        </w:rPr>
        <w:t xml:space="preserve">30 Fortunately, to date, </w:t>
      </w:r>
      <w:r w:rsidRPr="00653833">
        <w:rPr>
          <w:rStyle w:val="Emphasis"/>
          <w:highlight w:val="green"/>
        </w:rPr>
        <w:t>non-state actors have lacked</w:t>
      </w:r>
      <w:r w:rsidRPr="00EE6AC8">
        <w:rPr>
          <w:rStyle w:val="Emphasis"/>
        </w:rPr>
        <w:t xml:space="preserve"> the </w:t>
      </w:r>
      <w:r w:rsidRPr="00317BE0">
        <w:rPr>
          <w:rStyle w:val="Emphasis"/>
        </w:rPr>
        <w:t>capabilities</w:t>
      </w:r>
      <w:r w:rsidRPr="00EE6AC8">
        <w:rPr>
          <w:rStyle w:val="StyleUnderline"/>
        </w:rPr>
        <w:t xml:space="preserve"> needed to pose a catastrophic bioweapons threat, </w:t>
      </w:r>
      <w:r w:rsidRPr="00653833">
        <w:rPr>
          <w:rStyle w:val="Emphasis"/>
          <w:highlight w:val="green"/>
        </w:rPr>
        <w:t>but this could change</w:t>
      </w:r>
      <w:r w:rsidRPr="00EE6AC8">
        <w:rPr>
          <w:rStyle w:val="Emphasis"/>
        </w:rPr>
        <w:t xml:space="preserve"> in future decades</w:t>
      </w:r>
      <w:r w:rsidRPr="00EE6AC8">
        <w:rPr>
          <w:rStyle w:val="StyleUnderline"/>
        </w:rPr>
        <w:t xml:space="preserve"> </w:t>
      </w:r>
      <w:r w:rsidRPr="00653833">
        <w:rPr>
          <w:rStyle w:val="StyleUnderline"/>
          <w:highlight w:val="green"/>
        </w:rPr>
        <w:t>as biotechnology becomes more accessible</w:t>
      </w:r>
      <w:r w:rsidRPr="00EE6AC8">
        <w:rPr>
          <w:sz w:val="16"/>
        </w:rPr>
        <w:t xml:space="preserve"> and the pool of experienced users grows.31,3</w:t>
      </w:r>
    </w:p>
    <w:p w14:paraId="6A3FC5AA" w14:textId="58BC294B" w:rsidR="00260F69" w:rsidRDefault="00260F69" w:rsidP="00260F69">
      <w:pPr>
        <w:pStyle w:val="Heading3"/>
      </w:pPr>
      <w:r>
        <w:t>No Solvency</w:t>
      </w:r>
    </w:p>
    <w:p w14:paraId="33A604E1" w14:textId="77777777" w:rsidR="00260F69" w:rsidRDefault="00260F69" w:rsidP="00260F69">
      <w:pPr>
        <w:pStyle w:val="Heading4"/>
        <w:rPr>
          <w:rFonts w:eastAsia="SimSun"/>
        </w:rPr>
      </w:pPr>
      <w:r>
        <w:rPr>
          <w:rFonts w:eastAsia="SimSun"/>
        </w:rPr>
        <w:t xml:space="preserve">No Solvency </w:t>
      </w:r>
    </w:p>
    <w:p w14:paraId="0316061B" w14:textId="77777777" w:rsidR="00260F69" w:rsidRPr="00C34645" w:rsidRDefault="00260F69" w:rsidP="00260F69">
      <w:pPr>
        <w:keepNext/>
        <w:keepLines/>
        <w:spacing w:before="40" w:after="0"/>
        <w:outlineLvl w:val="3"/>
        <w:rPr>
          <w:rFonts w:eastAsia="SimSun" w:cs="Times New Roman"/>
          <w:b/>
          <w:iCs/>
          <w:sz w:val="26"/>
        </w:rPr>
      </w:pPr>
      <w:r>
        <w:rPr>
          <w:rFonts w:eastAsia="SimSun" w:cs="Times New Roman"/>
          <w:b/>
          <w:iCs/>
          <w:sz w:val="26"/>
        </w:rPr>
        <w:t xml:space="preserve">1] Patent access assumes infrastructure that doesn’t exist </w:t>
      </w:r>
    </w:p>
    <w:p w14:paraId="7EF4EF87" w14:textId="77777777" w:rsidR="00260F69" w:rsidRPr="00D25A99" w:rsidRDefault="00260F69" w:rsidP="00260F69">
      <w:pPr>
        <w:spacing w:after="0"/>
      </w:pPr>
      <w:proofErr w:type="spellStart"/>
      <w:r w:rsidRPr="00D25A99">
        <w:t>Hotez</w:t>
      </w:r>
      <w:proofErr w:type="spellEnd"/>
      <w:r w:rsidRPr="00D25A99">
        <w:t xml:space="preserve"> 5/10</w:t>
      </w:r>
    </w:p>
    <w:p w14:paraId="15961751" w14:textId="77777777" w:rsidR="00260F69" w:rsidRPr="00C34645" w:rsidRDefault="00260F69" w:rsidP="00260F69">
      <w:pPr>
        <w:spacing w:after="0"/>
        <w:rPr>
          <w:rFonts w:eastAsia="Calibri"/>
        </w:rPr>
      </w:pP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xml:space="preserve">, and Prashant Yadav. "Producing a Vaccine Requires More Than a Patent," Foreign Affairs, 5-10-2021, accessed </w:t>
      </w:r>
      <w:r>
        <w:rPr>
          <w:rFonts w:eastAsia="Calibri"/>
          <w:sz w:val="16"/>
          <w:szCs w:val="16"/>
        </w:rPr>
        <w:t>9</w:t>
      </w:r>
      <w:r w:rsidRPr="00C34645">
        <w:rPr>
          <w:rFonts w:eastAsia="Calibri"/>
          <w:sz w:val="16"/>
          <w:szCs w:val="16"/>
        </w:rPr>
        <w:t>-</w:t>
      </w:r>
      <w:r>
        <w:rPr>
          <w:rFonts w:eastAsia="Calibri"/>
          <w:sz w:val="16"/>
          <w:szCs w:val="16"/>
        </w:rPr>
        <w:t>1</w:t>
      </w:r>
      <w:r w:rsidRPr="00C34645">
        <w:rPr>
          <w:rFonts w:eastAsia="Calibri"/>
          <w:sz w:val="16"/>
          <w:szCs w:val="16"/>
        </w:rPr>
        <w:t xml:space="preserve">8-2021, </w:t>
      </w:r>
      <w:hyperlink r:id="rId21" w:history="1">
        <w:r w:rsidRPr="00FC0693">
          <w:rPr>
            <w:rStyle w:val="Hyperlink"/>
            <w:rFonts w:eastAsia="Calibri"/>
            <w:sz w:val="16"/>
            <w:szCs w:val="16"/>
          </w:rPr>
          <w:t>https://www.foreignaffairs.com/articles/united-states/2021-05-10/producing-vaccine-requires-more-patent</w:t>
        </w:r>
      </w:hyperlink>
      <w:r>
        <w:rPr>
          <w:rFonts w:eastAsia="Calibri"/>
          <w:sz w:val="16"/>
          <w:szCs w:val="16"/>
        </w:rPr>
        <w:t xml:space="preserve"> </w:t>
      </w:r>
      <w:r w:rsidRPr="00C34645">
        <w:rPr>
          <w:rFonts w:eastAsia="Calibri"/>
          <w:sz w:val="16"/>
          <w:szCs w:val="16"/>
        </w:rPr>
        <w:t>HWIC</w:t>
      </w:r>
      <w:r>
        <w:rPr>
          <w:rFonts w:eastAsia="Calibri"/>
          <w:sz w:val="16"/>
          <w:szCs w:val="16"/>
        </w:rPr>
        <w:t xml:space="preserve"> </w:t>
      </w:r>
      <w:proofErr w:type="spellStart"/>
      <w:r>
        <w:rPr>
          <w:rFonts w:eastAsia="Calibri"/>
          <w:sz w:val="16"/>
          <w:szCs w:val="16"/>
        </w:rPr>
        <w:t>rc</w:t>
      </w:r>
      <w:proofErr w:type="spellEnd"/>
      <w:r>
        <w:rPr>
          <w:rFonts w:eastAsia="Calibri"/>
          <w:sz w:val="16"/>
          <w:szCs w:val="16"/>
        </w:rPr>
        <w:t xml:space="preserve"> // Phoenix </w:t>
      </w:r>
    </w:p>
    <w:p w14:paraId="3A093FFD" w14:textId="77777777" w:rsidR="00260F69" w:rsidRDefault="00260F69" w:rsidP="00260F69">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Moderna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intellectual prope</w:t>
      </w:r>
      <w:r w:rsidRPr="003D4429">
        <w:rPr>
          <w:rFonts w:eastAsia="Calibri"/>
          <w:sz w:val="16"/>
        </w:rPr>
        <w:t xml:space="preserve">rty </w:t>
      </w:r>
      <w:r w:rsidRPr="003D4429">
        <w:rPr>
          <w:rFonts w:eastAsia="Calibri"/>
          <w:u w:val="single"/>
        </w:rPr>
        <w:t>waivers originates in part from</w:t>
      </w:r>
      <w:r w:rsidRPr="003D4429">
        <w:rPr>
          <w:rFonts w:eastAsia="Calibri"/>
          <w:sz w:val="16"/>
        </w:rPr>
        <w:t xml:space="preserve"> the world’s experience fighting </w:t>
      </w:r>
      <w:r w:rsidRPr="003D4429">
        <w:rPr>
          <w:rFonts w:eastAsia="Calibri"/>
          <w:u w:val="single"/>
        </w:rPr>
        <w:t>the last war, against HIV/AIDS.</w:t>
      </w:r>
      <w:r w:rsidRPr="003D4429">
        <w:rPr>
          <w:rFonts w:eastAsia="Calibri"/>
          <w:sz w:val="16"/>
        </w:rPr>
        <w:t xml:space="preserve"> Patent pools, intellectual property waivers, and other liberalizing mechanisms were urgent in assuring equity of access to lifesaving drugs during that epidemic. But </w:t>
      </w:r>
      <w:r w:rsidRPr="003D4429">
        <w:rPr>
          <w:rFonts w:eastAsia="Calibri"/>
          <w:u w:val="single"/>
        </w:rPr>
        <w:t>these tools are better suited to medicines and other pharmaceuticals than to vaccines. Producing vaccines</w:t>
      </w:r>
      <w:r w:rsidRPr="003D4429">
        <w:rPr>
          <w:rFonts w:eastAsia="Calibri"/>
          <w:sz w:val="16"/>
        </w:rPr>
        <w:t>—</w:t>
      </w:r>
      <w:r w:rsidRPr="00C34645">
        <w:rPr>
          <w:rFonts w:eastAsia="Calibri"/>
          <w:sz w:val="16"/>
        </w:rPr>
        <w:t xml:space="preserve">particularly those as technologically complex as the messenger </w:t>
      </w:r>
      <w:r w:rsidRPr="00D25A99">
        <w:rPr>
          <w:rStyle w:val="Emphasis"/>
        </w:rPr>
        <w:t xml:space="preserve">RNA </w:t>
      </w:r>
      <w:r w:rsidRPr="001747D4">
        <w:rPr>
          <w:rStyle w:val="Emphasis"/>
          <w:highlight w:val="green"/>
        </w:rPr>
        <w:t>(mRNA) inoculations</w:t>
      </w:r>
      <w:r w:rsidRPr="00C34645">
        <w:rPr>
          <w:rFonts w:eastAsia="Calibri"/>
          <w:sz w:val="16"/>
        </w:rPr>
        <w:t xml:space="preserve"> against COVID-19—</w:t>
      </w:r>
      <w:r w:rsidRPr="00653833">
        <w:rPr>
          <w:rFonts w:eastAsia="Calibri"/>
          <w:highlight w:val="green"/>
          <w:u w:val="single"/>
        </w:rPr>
        <w:t>requires</w:t>
      </w:r>
      <w:r w:rsidRPr="00C34645">
        <w:rPr>
          <w:rFonts w:eastAsia="Calibri"/>
          <w:u w:val="single"/>
        </w:rPr>
        <w:t xml:space="preserve"> not only patents but </w:t>
      </w:r>
      <w:r w:rsidRPr="00D25A99">
        <w:rPr>
          <w:rFonts w:eastAsia="Calibri"/>
          <w:u w:val="single"/>
        </w:rPr>
        <w:t xml:space="preserve">an entire </w:t>
      </w:r>
      <w:r w:rsidRPr="00653833">
        <w:rPr>
          <w:rFonts w:eastAsia="Calibri"/>
          <w:highlight w:val="green"/>
          <w:u w:val="single"/>
        </w:rPr>
        <w:t>infrastructure that cannot be transferred overnight</w:t>
      </w:r>
      <w:r w:rsidRPr="0065383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w:t>
      </w:r>
      <w:r w:rsidRPr="00D25A99">
        <w:rPr>
          <w:sz w:val="16"/>
          <w:szCs w:val="16"/>
        </w:rPr>
        <w:t xml:space="preserve">organizations have found increasingly sophisticated ways to work with multinationals in ensuring access to essential medicines for low- and middle-income countries. In the 2010s, the global health initiative </w:t>
      </w:r>
      <w:proofErr w:type="spellStart"/>
      <w:r w:rsidRPr="00D25A99">
        <w:rPr>
          <w:sz w:val="16"/>
          <w:szCs w:val="16"/>
        </w:rPr>
        <w:t>Unitaid</w:t>
      </w:r>
      <w:proofErr w:type="spellEnd"/>
      <w:r w:rsidRPr="00D25A99">
        <w:rPr>
          <w:sz w:val="16"/>
          <w:szCs w:val="16"/>
        </w:rPr>
        <w:t xml:space="preserve"> helped create a Medicines Patent Pool, in which pharmaceutical companies from all over the world offered antiretroviral drug licenses, thereby creating a path for developing generic versions so long as the patent holders received royalties. The mechanism supplied voluntary licenses to new producers even while protecting the legal rights of the drugs’ original manufacturers. Companies such as Gilead, for example, have supplied voluntary licenses for their antivirals directly to generic manufacturers, allowing for tiered pricing across countries. Barely any COVID-19 vaccines have been administered in the African continent or in low- or middle-income countries in Asia and Latin America. Global health professionals have understandably sought to ascertain whether a similar approach could help make the distribution of COVID-19 vaccines less lopsided. More than one billion vaccine doses have now been administered—but overwhelmingly to people living in just a few countries.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22" w:history="1">
        <w:r w:rsidRPr="00D25A99">
          <w:rPr>
            <w:rStyle w:val="Hyperlink"/>
            <w:sz w:val="16"/>
            <w:szCs w:val="16"/>
          </w:rPr>
          <w:t>administered</w:t>
        </w:r>
      </w:hyperlink>
      <w:r w:rsidRPr="00D25A99">
        <w:rPr>
          <w:sz w:val="16"/>
          <w:szCs w:val="16"/>
        </w:rPr>
        <w:t xml:space="preserve"> in the African continent or in low- or middle-income countries in Asia and Latin America. Global health advocates have responded to this inequity by seeking to apply the lessons they learned from antiretroviral drugs and demanding patent pools or other intellectual property waivers for COVID-19 vaccines. In March</w:t>
      </w:r>
      <w:r w:rsidRPr="00C34645">
        <w:rPr>
          <w:rFonts w:eastAsia="Calibri"/>
          <w:sz w:val="16"/>
        </w:rPr>
        <w:t xml:space="preserve">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653833">
        <w:rPr>
          <w:rFonts w:eastAsia="Calibri"/>
          <w:highlight w:val="green"/>
          <w:u w:val="single"/>
        </w:rPr>
        <w:t>The assumption</w:t>
      </w:r>
      <w:r w:rsidRPr="00C34645">
        <w:rPr>
          <w:rFonts w:eastAsia="Calibri"/>
          <w:u w:val="single"/>
        </w:rPr>
        <w:t xml:space="preserve"> underlying such demands </w:t>
      </w:r>
      <w:r w:rsidRPr="00653833">
        <w:rPr>
          <w:rFonts w:eastAsia="Calibri"/>
          <w:highlight w:val="green"/>
          <w:u w:val="single"/>
        </w:rPr>
        <w:t>is that i</w:t>
      </w:r>
      <w:r w:rsidRPr="00C34645">
        <w:rPr>
          <w:rFonts w:eastAsia="Calibri"/>
          <w:u w:val="single"/>
        </w:rPr>
        <w:t xml:space="preserve">ntellectual </w:t>
      </w:r>
      <w:r w:rsidRPr="00653833">
        <w:rPr>
          <w:rFonts w:eastAsia="Calibri"/>
          <w:highlight w:val="green"/>
          <w:u w:val="single"/>
        </w:rPr>
        <w:t>p</w:t>
      </w:r>
      <w:r w:rsidRPr="00C34645">
        <w:rPr>
          <w:rFonts w:eastAsia="Calibri"/>
          <w:u w:val="single"/>
        </w:rPr>
        <w:t xml:space="preserve">roperty </w:t>
      </w:r>
      <w:r w:rsidRPr="00D25A99">
        <w:rPr>
          <w:rFonts w:eastAsia="Calibri"/>
          <w:highlight w:val="green"/>
          <w:u w:val="single"/>
        </w:rPr>
        <w:t xml:space="preserve">is </w:t>
      </w:r>
      <w:r w:rsidRPr="00653833">
        <w:rPr>
          <w:rFonts w:eastAsia="Calibri"/>
          <w:highlight w:val="green"/>
          <w:u w:val="single"/>
        </w:rPr>
        <w:t xml:space="preserve">a </w:t>
      </w:r>
      <w:r w:rsidRPr="00D25A99">
        <w:rPr>
          <w:rFonts w:eastAsia="Calibri"/>
          <w:u w:val="single"/>
        </w:rPr>
        <w:t xml:space="preserve">crucial </w:t>
      </w:r>
      <w:r w:rsidRPr="00653833">
        <w:rPr>
          <w:rFonts w:eastAsia="Calibri"/>
          <w:highlight w:val="green"/>
          <w:u w:val="single"/>
        </w:rPr>
        <w:t xml:space="preserve">barrier </w:t>
      </w:r>
      <w:r w:rsidRPr="00D25A99">
        <w:rPr>
          <w:rFonts w:eastAsia="Calibri"/>
          <w:u w:val="single"/>
        </w:rPr>
        <w:t>blocking vaccine developers,</w:t>
      </w:r>
      <w:r w:rsidRPr="00D25A99">
        <w:rPr>
          <w:rFonts w:eastAsia="Calibri"/>
          <w:sz w:val="16"/>
        </w:rPr>
        <w:t xml:space="preserve"> especially in low- and middle-income countries, </w:t>
      </w:r>
      <w:r w:rsidRPr="00D25A99">
        <w:rPr>
          <w:rFonts w:eastAsia="Calibri"/>
          <w:highlight w:val="green"/>
          <w:u w:val="single"/>
        </w:rPr>
        <w:t>from producing</w:t>
      </w:r>
      <w:r w:rsidRPr="00D25A99">
        <w:rPr>
          <w:rFonts w:eastAsia="Calibri"/>
          <w:u w:val="single"/>
        </w:rPr>
        <w:t xml:space="preserve"> COVID-19 </w:t>
      </w:r>
      <w:r w:rsidRPr="00D25A99">
        <w:rPr>
          <w:rFonts w:eastAsia="Calibri"/>
          <w:highlight w:val="green"/>
          <w:u w:val="single"/>
        </w:rPr>
        <w:t>vaccines</w:t>
      </w:r>
      <w:r w:rsidRPr="00D25A99">
        <w:rPr>
          <w:rFonts w:eastAsia="Calibri"/>
          <w:u w:val="single"/>
        </w:rPr>
        <w:t xml:space="preserve"> to scale</w:t>
      </w:r>
      <w:r w:rsidRPr="00D25A99">
        <w:rPr>
          <w:rFonts w:eastAsia="Calibri"/>
          <w:sz w:val="16"/>
        </w:rPr>
        <w:t>—particularly the high-performing mRNA vaccines that Pfizer-BioNTech and Moderna currently produce. These vaccines elicit more than 90 percent protective immunity against both symptomatic illness and documented</w:t>
      </w:r>
      <w:r w:rsidRPr="00C34645">
        <w:rPr>
          <w:rFonts w:eastAsia="Calibri"/>
          <w:sz w:val="16"/>
        </w:rPr>
        <w:t xml:space="preserve">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w:t>
      </w:r>
      <w:r w:rsidRPr="00D25A99">
        <w:rPr>
          <w:rStyle w:val="Emphasis"/>
          <w:highlight w:val="green"/>
        </w:rPr>
        <w:t xml:space="preserve">But producing </w:t>
      </w:r>
      <w:r w:rsidRPr="00D25A99">
        <w:rPr>
          <w:rStyle w:val="Emphasis"/>
        </w:rPr>
        <w:t>complicated biologics</w:t>
      </w:r>
      <w:r w:rsidRPr="00C34645">
        <w:rPr>
          <w:rFonts w:eastAsia="Calibri"/>
          <w:u w:val="single"/>
        </w:rPr>
        <w:t xml:space="preserve">, especially innovative ones such as mRNA or adenovirus-vectored </w:t>
      </w:r>
      <w:r w:rsidRPr="00D25A99">
        <w:rPr>
          <w:rFonts w:eastAsia="Calibri"/>
          <w:highlight w:val="green"/>
          <w:u w:val="single"/>
        </w:rPr>
        <w:t xml:space="preserve">vaccines, is </w:t>
      </w:r>
      <w:r w:rsidRPr="00653833">
        <w:rPr>
          <w:rFonts w:eastAsia="Calibri"/>
          <w:highlight w:val="green"/>
          <w:u w:val="single"/>
        </w:rPr>
        <w:t>not</w:t>
      </w:r>
      <w:r w:rsidRPr="00C34645">
        <w:rPr>
          <w:rFonts w:eastAsia="Calibri"/>
          <w:sz w:val="16"/>
        </w:rPr>
        <w:t xml:space="preserve"> solely </w:t>
      </w:r>
      <w:r w:rsidRPr="0065383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D25A99">
        <w:rPr>
          <w:rFonts w:eastAsia="Calibri"/>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653833">
        <w:rPr>
          <w:rFonts w:eastAsia="Calibri"/>
          <w:highlight w:val="green"/>
          <w:u w:val="single"/>
        </w:rPr>
        <w:t>vaccine production must meet</w:t>
      </w:r>
      <w:r w:rsidRPr="00C34645">
        <w:rPr>
          <w:rFonts w:eastAsia="Calibri"/>
          <w:u w:val="single"/>
        </w:rPr>
        <w:t xml:space="preserve"> stringent </w:t>
      </w:r>
      <w:r w:rsidRPr="00653833">
        <w:rPr>
          <w:rFonts w:eastAsia="Calibri"/>
          <w:highlight w:val="green"/>
          <w:u w:val="single"/>
        </w:rPr>
        <w:t>requirements</w:t>
      </w:r>
      <w:r w:rsidRPr="00C34645">
        <w:rPr>
          <w:rFonts w:eastAsia="Calibri"/>
          <w:u w:val="single"/>
        </w:rPr>
        <w:t xml:space="preserve"> </w:t>
      </w:r>
      <w:r w:rsidRPr="002340C6">
        <w:rPr>
          <w:rFonts w:eastAsia="Calibri"/>
          <w:u w:val="single"/>
        </w:rPr>
        <w:t>for quality control, quality assurance, and regulatory oversight.</w:t>
      </w:r>
      <w:r w:rsidRPr="002340C6">
        <w:rPr>
          <w:rFonts w:eastAsia="Calibri"/>
          <w:sz w:val="16"/>
        </w:rPr>
        <w:t xml:space="preserve"> The </w:t>
      </w:r>
      <w:r w:rsidRPr="002340C6">
        <w:rPr>
          <w:rFonts w:eastAsia="Calibri"/>
          <w:b/>
          <w:iCs/>
          <w:u w:val="single"/>
        </w:rPr>
        <w:t>effective transfer of such complex technology requires a receiving ecosystem that can take years, sometimes decades, to build</w:t>
      </w:r>
      <w:r w:rsidRPr="00C34645">
        <w:rPr>
          <w:rFonts w:eastAsia="Calibri"/>
          <w:sz w:val="16"/>
        </w:rPr>
        <w:t xml:space="preserve">. </w:t>
      </w:r>
      <w:r w:rsidRPr="00D25A99">
        <w:rPr>
          <w:sz w:val="16"/>
          <w:szCs w:val="16"/>
        </w:rPr>
        <w:t xml:space="preserve">Countries seeking to ramp up vaccine production will need to train staff scientists and technicians. They will also need scientific administrators versed not only in basic research and development but also in detailed record keeping, including specific documentation practices such as batch production records. Moreover, they will need strong quality control systems and regulatory guardrails. Building such an infrastructure requires intensive training and often considerable financial investment and risk. It also takes time—by some estimates, vaccine development requires at least 11 years, and even </w:t>
      </w:r>
      <w:proofErr w:type="gramStart"/>
      <w:r w:rsidRPr="00D25A99">
        <w:rPr>
          <w:sz w:val="16"/>
          <w:szCs w:val="16"/>
        </w:rPr>
        <w:t>then</w:t>
      </w:r>
      <w:proofErr w:type="gramEnd"/>
      <w:r w:rsidRPr="00D25A99">
        <w:rPr>
          <w:sz w:val="16"/>
          <w:szCs w:val="16"/>
        </w:rPr>
        <w:t xml:space="preserve"> the probability that such efforts will result in bringing a vaccine to market is less than ten percent.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manufacturers will require financing, access to very large amounts of raw materials and supplies (possibly including relaxation of export controls), and some technical expertise in manufacturing and quality control if they are to produce the existing vaccines against COVID-19. Vaccinating India alone will require almost two billion doses, and more than 12 billion doses will be required to vaccinate the world. The emergence of new variants and the need for booster doses may increase demand even further. Whether mRNA vaccine technology can be scaled to produce billions of doses in 2021, or even by early 2022, remains entirely unknown, but the goal is worth pursuing. To this end, </w:t>
      </w:r>
      <w:proofErr w:type="gramStart"/>
      <w:r w:rsidRPr="00D25A99">
        <w:rPr>
          <w:sz w:val="16"/>
          <w:szCs w:val="16"/>
        </w:rPr>
        <w:t>some kind of patent</w:t>
      </w:r>
      <w:proofErr w:type="gramEnd"/>
      <w:r w:rsidRPr="00D25A99">
        <w:rPr>
          <w:sz w:val="16"/>
          <w:szCs w:val="16"/>
        </w:rPr>
        <w:t xml:space="preserve"> relaxation may be necessary, but far from sufficient. Would-be producers will need technical know-how, regulatory controls, and components that are currently in very short supply, such as nucleotides and lipids.</w:t>
      </w:r>
      <w:r w:rsidRPr="00C34645">
        <w:rPr>
          <w:rFonts w:eastAsia="Calibri"/>
          <w:sz w:val="16"/>
        </w:rPr>
        <w:t xml:space="preserve"> </w:t>
      </w:r>
    </w:p>
    <w:p w14:paraId="0FE8A448" w14:textId="77777777" w:rsidR="00260F69" w:rsidRPr="00D25A99" w:rsidRDefault="00260F69" w:rsidP="00260F69"/>
    <w:p w14:paraId="5321E376" w14:textId="0280CD25" w:rsidR="00155EF3" w:rsidRDefault="00155EF3">
      <w:pPr>
        <w:pStyle w:val="Heading3"/>
      </w:pPr>
      <w:r>
        <w:t>LBL</w:t>
      </w:r>
    </w:p>
    <w:p w14:paraId="224AB4D9" w14:textId="2708A959" w:rsidR="00155EF3" w:rsidRDefault="00155EF3" w:rsidP="00155EF3">
      <w:pPr>
        <w:pStyle w:val="Heading4"/>
      </w:pPr>
    </w:p>
    <w:p w14:paraId="125594E0" w14:textId="2B897A5A" w:rsidR="00155EF3" w:rsidRDefault="00155EF3" w:rsidP="00155EF3">
      <w:r>
        <w:t xml:space="preserve">At Human Rights Campaign 21 – treatment of HIV gets reversed under midterms which means even if the </w:t>
      </w:r>
      <w:proofErr w:type="spellStart"/>
      <w:r>
        <w:t>aff</w:t>
      </w:r>
      <w:proofErr w:type="spellEnd"/>
      <w:r>
        <w:t xml:space="preserve"> plan passes, the midterms get triggered </w:t>
      </w:r>
      <w:proofErr w:type="gramStart"/>
      <w:r>
        <w:t>that spills</w:t>
      </w:r>
      <w:proofErr w:type="gramEnd"/>
      <w:r>
        <w:t xml:space="preserve"> over and causes a slew of problems to queer/LGBTQ+ folk – proven by republican stances of LGBTQ+ folk</w:t>
      </w:r>
    </w:p>
    <w:p w14:paraId="39DEA862" w14:textId="2DEE8DD8" w:rsidR="00155EF3" w:rsidRDefault="00155EF3" w:rsidP="00155EF3"/>
    <w:p w14:paraId="33C473EE" w14:textId="1D5FFFFD" w:rsidR="00155EF3" w:rsidRDefault="00257281" w:rsidP="00155EF3">
      <w:r>
        <w:t>Group both contentions – no impact to these – there is no specific evidence within the 1AC that says pandemics cause mass death and they were not able to provide an answer – the only impact that is somewhat warranted is from drug prices – there is no reason to vote for anything on their c2</w:t>
      </w:r>
    </w:p>
    <w:p w14:paraId="06EC4EC7" w14:textId="3296CECF" w:rsidR="00CF5F55" w:rsidRDefault="00CF5F55" w:rsidP="00155EF3"/>
    <w:p w14:paraId="5E889C9C" w14:textId="3C2A409C" w:rsidR="00CF5F55" w:rsidRPr="00155EF3" w:rsidRDefault="00CF5F55" w:rsidP="00155EF3">
      <w:r>
        <w:t>Turn Hassan – waiving patents creates a bigger brunt felt by lower and middle income as more companies throughout the world become interested in procuring medicine</w:t>
      </w:r>
    </w:p>
    <w:sectPr w:rsidR="00CF5F55" w:rsidRPr="00155E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E733C4"/>
    <w:multiLevelType w:val="hybridMultilevel"/>
    <w:tmpl w:val="0C5C9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05994"/>
    <w:rsid w:val="000139A3"/>
    <w:rsid w:val="00100833"/>
    <w:rsid w:val="00104529"/>
    <w:rsid w:val="00105942"/>
    <w:rsid w:val="00105994"/>
    <w:rsid w:val="00107396"/>
    <w:rsid w:val="00144A4C"/>
    <w:rsid w:val="00155EF3"/>
    <w:rsid w:val="00176AB0"/>
    <w:rsid w:val="00177B7D"/>
    <w:rsid w:val="0018322D"/>
    <w:rsid w:val="001B5776"/>
    <w:rsid w:val="001E527A"/>
    <w:rsid w:val="001F78CE"/>
    <w:rsid w:val="002340C6"/>
    <w:rsid w:val="00251FC7"/>
    <w:rsid w:val="00257281"/>
    <w:rsid w:val="00260F69"/>
    <w:rsid w:val="002855A7"/>
    <w:rsid w:val="002B146A"/>
    <w:rsid w:val="002B5E17"/>
    <w:rsid w:val="002C6231"/>
    <w:rsid w:val="00315690"/>
    <w:rsid w:val="00316B75"/>
    <w:rsid w:val="00325646"/>
    <w:rsid w:val="003460F2"/>
    <w:rsid w:val="0038158C"/>
    <w:rsid w:val="003902BA"/>
    <w:rsid w:val="003A09E2"/>
    <w:rsid w:val="003A16A1"/>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5F55"/>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EF5AE"/>
  <w15:chartTrackingRefBased/>
  <w15:docId w15:val="{2609D709-7C2F-46F7-B721-4E50E74F1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5994"/>
    <w:rPr>
      <w:rFonts w:ascii="Calibri" w:hAnsi="Calibri"/>
    </w:rPr>
  </w:style>
  <w:style w:type="paragraph" w:styleId="Heading1">
    <w:name w:val="heading 1"/>
    <w:aliases w:val="Pocket"/>
    <w:basedOn w:val="Normal"/>
    <w:next w:val="Normal"/>
    <w:link w:val="Heading1Char"/>
    <w:qFormat/>
    <w:rsid w:val="001059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59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1059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Spacing1,Debate Text,No Spacing11,Read stuff,No Spacing111,No Spacing2,No Spacing11111,Heading 2 Char1 Char Char, Ch,ta,Card,Tags,tags,No Spacing1111,No Spacing111111,T"/>
    <w:basedOn w:val="Normal"/>
    <w:next w:val="Normal"/>
    <w:link w:val="Heading4Char"/>
    <w:uiPriority w:val="3"/>
    <w:unhideWhenUsed/>
    <w:qFormat/>
    <w:rsid w:val="001059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059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5994"/>
  </w:style>
  <w:style w:type="character" w:customStyle="1" w:styleId="Heading1Char">
    <w:name w:val="Heading 1 Char"/>
    <w:aliases w:val="Pocket Char"/>
    <w:basedOn w:val="DefaultParagraphFont"/>
    <w:link w:val="Heading1"/>
    <w:rsid w:val="001059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0599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1"/>
    <w:basedOn w:val="DefaultParagraphFont"/>
    <w:link w:val="Heading3"/>
    <w:uiPriority w:val="2"/>
    <w:rsid w:val="0010599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Debate Text Char,No Spacing11 Char,Read stuff Char,No Spacing111 Char,No Spacing2 Char,No Spacing11111 Char"/>
    <w:basedOn w:val="DefaultParagraphFont"/>
    <w:link w:val="Heading4"/>
    <w:uiPriority w:val="3"/>
    <w:rsid w:val="0010599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10599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05994"/>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ci,c,Bo,Intense Emphasis11,Intense Emphasis111,Minimized Char,Title Cha,8."/>
    <w:basedOn w:val="DefaultParagraphFont"/>
    <w:uiPriority w:val="6"/>
    <w:qFormat/>
    <w:rsid w:val="00105994"/>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105994"/>
    <w:rPr>
      <w:color w:val="auto"/>
      <w:u w:val="none"/>
    </w:rPr>
  </w:style>
  <w:style w:type="character" w:styleId="FollowedHyperlink">
    <w:name w:val="FollowedHyperlink"/>
    <w:basedOn w:val="DefaultParagraphFont"/>
    <w:uiPriority w:val="99"/>
    <w:semiHidden/>
    <w:unhideWhenUsed/>
    <w:rsid w:val="00105994"/>
    <w:rPr>
      <w:color w:val="auto"/>
      <w:u w:val="none"/>
    </w:rPr>
  </w:style>
  <w:style w:type="paragraph" w:customStyle="1" w:styleId="Emphasis1">
    <w:name w:val="Emphasis1"/>
    <w:basedOn w:val="Normal"/>
    <w:link w:val="Emphasis"/>
    <w:autoRedefine/>
    <w:uiPriority w:val="7"/>
    <w:qFormat/>
    <w:rsid w:val="002C623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2C6231"/>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dc-md-va/2021/08/24/climate-biden-congress-protest/" TargetMode="External"/><Relationship Id="rId13" Type="http://schemas.openxmlformats.org/officeDocument/2006/relationships/hyperlink" Target="https://www.ncbi.nlm.nih.gov/pmc/articles/PMC7904460/" TargetMode="External"/><Relationship Id="rId18" Type="http://schemas.openxmlformats.org/officeDocument/2006/relationships/hyperlink" Target="https://www.ncbi.nlm.nih.gov/pmc/articles/PMC7904460/" TargetMode="External"/><Relationship Id="rId3" Type="http://schemas.openxmlformats.org/officeDocument/2006/relationships/styles" Target="styles.xml"/><Relationship Id="rId21" Type="http://schemas.openxmlformats.org/officeDocument/2006/relationships/hyperlink" Target="https://www.foreignaffairs.com/articles/united-states/2021-05-10/producing-vaccine-requires-more-patent" TargetMode="External"/><Relationship Id="rId7" Type="http://schemas.openxmlformats.org/officeDocument/2006/relationships/hyperlink" Target="https://thehill.com/hilltv/what-americas-thinking/551797-poll-majority-oppose-proposal-to-temporarily-waive-intellectual" TargetMode="External"/><Relationship Id="rId12" Type="http://schemas.openxmlformats.org/officeDocument/2006/relationships/hyperlink" Target="https://www.ncbi.nlm.nih.gov/pmc/articles/PMC7904460/" TargetMode="External"/><Relationship Id="rId17" Type="http://schemas.openxmlformats.org/officeDocument/2006/relationships/hyperlink" Target="https://www.ncbi.nlm.nih.gov/pmc/articles/PMC7904460/figure/f0010/" TargetMode="External"/><Relationship Id="rId2" Type="http://schemas.openxmlformats.org/officeDocument/2006/relationships/numbering" Target="numbering.xml"/><Relationship Id="rId16" Type="http://schemas.openxmlformats.org/officeDocument/2006/relationships/hyperlink" Target="https://www.ncbi.nlm.nih.gov/pmc/articles/PMC7904460/" TargetMode="External"/><Relationship Id="rId20" Type="http://schemas.openxmlformats.org/officeDocument/2006/relationships/hyperlink" Target="https://www.liebertpub.com/doi/pdf/10.1089/hs.2017.0028" TargetMode="External"/><Relationship Id="rId1" Type="http://schemas.openxmlformats.org/officeDocument/2006/relationships/customXml" Target="../customXml/item1.xml"/><Relationship Id="rId6" Type="http://schemas.openxmlformats.org/officeDocument/2006/relationships/hyperlink" Target="https://apnews.com/article/donald-trump-california-recall-california-campaigns-health-48a08f0362762dd53f8171c35c09f57b" TargetMode="External"/><Relationship Id="rId11" Type="http://schemas.openxmlformats.org/officeDocument/2006/relationships/hyperlink" Target="https://www.ncbi.nlm.nih.gov/pmc/articles/PMC790446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cbi.nlm.nih.gov/pmc/articles/PMC7904460/" TargetMode="External"/><Relationship Id="rId23" Type="http://schemas.openxmlformats.org/officeDocument/2006/relationships/fontTable" Target="fontTable.xml"/><Relationship Id="rId10" Type="http://schemas.openxmlformats.org/officeDocument/2006/relationships/hyperlink" Target="http://epic.awi.de/37530/1/IPCC_AR5_SYR_Final.pdf" TargetMode="External"/><Relationship Id="rId19" Type="http://schemas.openxmlformats.org/officeDocument/2006/relationships/hyperlink" Target="https://www.ncbi.nlm.nih.gov/pmc/articles/PMC7904460/" TargetMode="External"/><Relationship Id="rId4" Type="http://schemas.openxmlformats.org/officeDocument/2006/relationships/settings" Target="settings.xml"/><Relationship Id="rId9" Type="http://schemas.openxmlformats.org/officeDocument/2006/relationships/hyperlink" Target="https://www.pri.org/stories/2019-09-18/top-us-leadership-missing-ingredient-climate-change-action" TargetMode="External"/><Relationship Id="rId14" Type="http://schemas.openxmlformats.org/officeDocument/2006/relationships/hyperlink" Target="https://www.ncbi.nlm.nih.gov/pmc/articles/PMC7904460/" TargetMode="External"/><Relationship Id="rId22" Type="http://schemas.openxmlformats.org/officeDocument/2006/relationships/hyperlink" Target="https://www.nytimes.com/interactive/2021/world/covid-vaccinations-track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7960</Words>
  <Characters>45374</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3</cp:revision>
  <dcterms:created xsi:type="dcterms:W3CDTF">2021-10-09T21:33:00Z</dcterms:created>
  <dcterms:modified xsi:type="dcterms:W3CDTF">2021-10-09T21:33:00Z</dcterms:modified>
</cp:coreProperties>
</file>