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55" w14:textId="0DA673E3" w:rsidR="0037111B" w:rsidRDefault="0037111B" w:rsidP="0037111B">
      <w:pPr>
        <w:pStyle w:val="Heading1"/>
      </w:pPr>
      <w:r>
        <w:t>1NC</w:t>
      </w:r>
    </w:p>
    <w:p w14:paraId="1426DA30" w14:textId="27209401" w:rsidR="0013751C" w:rsidRDefault="0013751C" w:rsidP="0013751C">
      <w:pPr>
        <w:pStyle w:val="Heading2"/>
      </w:pPr>
      <w:r>
        <w:t>Off</w:t>
      </w:r>
    </w:p>
    <w:p w14:paraId="21E70B45" w14:textId="689BCA4A" w:rsidR="0013751C" w:rsidRDefault="0013751C" w:rsidP="0013751C">
      <w:pPr>
        <w:pStyle w:val="Heading3"/>
      </w:pPr>
      <w:r>
        <w:t>1</w:t>
      </w:r>
    </w:p>
    <w:p w14:paraId="37A80E43" w14:textId="77777777" w:rsidR="0013751C" w:rsidRPr="00CB54B9" w:rsidRDefault="0013751C" w:rsidP="0013751C">
      <w:pPr>
        <w:pStyle w:val="Heading4"/>
      </w:pPr>
      <w:r>
        <w:t xml:space="preserve">Settler colonialism is a permeating structure that operates via the promotion of the nation-state – it thrives </w:t>
      </w:r>
      <w:proofErr w:type="gramStart"/>
      <w:r>
        <w:t>off of</w:t>
      </w:r>
      <w:proofErr w:type="gramEnd"/>
      <w:r>
        <w:t xml:space="preserve"> the elimination of indigenous people and their relationship to land – that appropriation turns them into ghosts</w:t>
      </w:r>
    </w:p>
    <w:p w14:paraId="45380305" w14:textId="77777777" w:rsidR="0013751C" w:rsidRDefault="0013751C" w:rsidP="0013751C">
      <w:pPr>
        <w:rPr>
          <w:rStyle w:val="Style13ptBold"/>
          <w:b w:val="0"/>
          <w:bCs w:val="0"/>
          <w:sz w:val="16"/>
          <w:szCs w:val="12"/>
        </w:rPr>
      </w:pPr>
      <w:r>
        <w:rPr>
          <w:rStyle w:val="Style13ptBold"/>
        </w:rPr>
        <w:t>Tuck and Yang 12</w:t>
      </w:r>
      <w:r>
        <w:rPr>
          <w:rStyle w:val="Style13ptBold"/>
          <w:b w:val="0"/>
          <w:sz w:val="16"/>
          <w:szCs w:val="12"/>
        </w:rPr>
        <w:t xml:space="preserve"> (Eve Tuck and Wayne Yang; 2012; </w:t>
      </w:r>
      <w:r w:rsidRPr="001C0EBC">
        <w:rPr>
          <w:rStyle w:val="Style13ptBold"/>
          <w:b w:val="0"/>
          <w:sz w:val="16"/>
          <w:szCs w:val="12"/>
        </w:rPr>
        <w:t>Decolonization:</w:t>
      </w:r>
      <w:r>
        <w:rPr>
          <w:rStyle w:val="Style13ptBold"/>
          <w:b w:val="0"/>
          <w:sz w:val="16"/>
          <w:szCs w:val="12"/>
        </w:rPr>
        <w:t xml:space="preserve"> </w:t>
      </w:r>
      <w:r w:rsidRPr="001C0EBC">
        <w:rPr>
          <w:rStyle w:val="Style13ptBold"/>
          <w:b w:val="0"/>
          <w:sz w:val="16"/>
          <w:szCs w:val="12"/>
        </w:rPr>
        <w:t>Indigeneity,</w:t>
      </w:r>
      <w:r>
        <w:rPr>
          <w:rStyle w:val="Style13ptBold"/>
          <w:b w:val="0"/>
          <w:sz w:val="16"/>
          <w:szCs w:val="12"/>
        </w:rPr>
        <w:t xml:space="preserve"> </w:t>
      </w:r>
      <w:r w:rsidRPr="001C0EBC">
        <w:rPr>
          <w:rStyle w:val="Style13ptBold"/>
          <w:b w:val="0"/>
          <w:sz w:val="16"/>
          <w:szCs w:val="12"/>
        </w:rPr>
        <w:t>Education</w:t>
      </w:r>
      <w:r>
        <w:rPr>
          <w:rStyle w:val="Style13ptBold"/>
          <w:b w:val="0"/>
          <w:sz w:val="16"/>
          <w:szCs w:val="12"/>
        </w:rPr>
        <w:t xml:space="preserve"> </w:t>
      </w:r>
      <w:r w:rsidRPr="001C0EBC">
        <w:rPr>
          <w:rStyle w:val="Style13ptBold"/>
          <w:b w:val="0"/>
          <w:sz w:val="16"/>
          <w:szCs w:val="12"/>
        </w:rPr>
        <w:t>&amp;</w:t>
      </w:r>
      <w:r>
        <w:rPr>
          <w:rStyle w:val="Style13ptBold"/>
          <w:b w:val="0"/>
          <w:sz w:val="16"/>
          <w:szCs w:val="12"/>
        </w:rPr>
        <w:t xml:space="preserve"> </w:t>
      </w:r>
      <w:r w:rsidRPr="001C0EBC">
        <w:rPr>
          <w:rStyle w:val="Style13ptBold"/>
          <w:b w:val="0"/>
          <w:sz w:val="16"/>
          <w:szCs w:val="12"/>
        </w:rPr>
        <w:t>Society</w:t>
      </w:r>
      <w:r>
        <w:rPr>
          <w:rStyle w:val="Style13ptBold"/>
          <w:b w:val="0"/>
          <w:sz w:val="16"/>
          <w:szCs w:val="12"/>
        </w:rPr>
        <w:t xml:space="preserve"> </w:t>
      </w:r>
      <w:r w:rsidRPr="001C0EBC">
        <w:rPr>
          <w:rStyle w:val="Style13ptBold"/>
          <w:b w:val="0"/>
          <w:sz w:val="16"/>
          <w:szCs w:val="12"/>
        </w:rPr>
        <w:t>Vol.</w:t>
      </w:r>
      <w:r>
        <w:rPr>
          <w:rStyle w:val="Style13ptBold"/>
          <w:b w:val="0"/>
          <w:sz w:val="16"/>
          <w:szCs w:val="12"/>
        </w:rPr>
        <w:t xml:space="preserve"> </w:t>
      </w:r>
      <w:r w:rsidRPr="001C0EBC">
        <w:rPr>
          <w:rStyle w:val="Style13ptBold"/>
          <w:b w:val="0"/>
          <w:sz w:val="16"/>
          <w:szCs w:val="12"/>
        </w:rPr>
        <w:t>1,</w:t>
      </w:r>
      <w:r>
        <w:rPr>
          <w:rStyle w:val="Style13ptBold"/>
          <w:b w:val="0"/>
          <w:sz w:val="16"/>
          <w:szCs w:val="12"/>
        </w:rPr>
        <w:t xml:space="preserve"> </w:t>
      </w:r>
      <w:r w:rsidRPr="001C0EBC">
        <w:rPr>
          <w:rStyle w:val="Style13ptBold"/>
          <w:b w:val="0"/>
          <w:sz w:val="16"/>
          <w:szCs w:val="12"/>
        </w:rPr>
        <w:t>No.</w:t>
      </w:r>
      <w:r>
        <w:rPr>
          <w:rStyle w:val="Style13ptBold"/>
          <w:b w:val="0"/>
          <w:sz w:val="16"/>
          <w:szCs w:val="12"/>
        </w:rPr>
        <w:t xml:space="preserve"> </w:t>
      </w:r>
      <w:r w:rsidRPr="001C0EBC">
        <w:rPr>
          <w:rStyle w:val="Style13ptBold"/>
          <w:b w:val="0"/>
          <w:sz w:val="16"/>
          <w:szCs w:val="12"/>
        </w:rPr>
        <w:t>1,</w:t>
      </w:r>
      <w:r>
        <w:rPr>
          <w:rStyle w:val="Style13ptBold"/>
          <w:b w:val="0"/>
          <w:sz w:val="16"/>
          <w:szCs w:val="12"/>
        </w:rPr>
        <w:t xml:space="preserve"> </w:t>
      </w:r>
      <w:r w:rsidRPr="001C0EBC">
        <w:rPr>
          <w:rStyle w:val="Style13ptBold"/>
          <w:b w:val="0"/>
          <w:sz w:val="16"/>
          <w:szCs w:val="12"/>
        </w:rPr>
        <w:t>2012,</w:t>
      </w:r>
      <w:r>
        <w:rPr>
          <w:rStyle w:val="Style13ptBold"/>
          <w:b w:val="0"/>
          <w:sz w:val="16"/>
          <w:szCs w:val="12"/>
        </w:rPr>
        <w:t xml:space="preserve"> </w:t>
      </w:r>
      <w:r w:rsidRPr="001C0EBC">
        <w:rPr>
          <w:rStyle w:val="Style13ptBold"/>
          <w:b w:val="0"/>
          <w:sz w:val="16"/>
          <w:szCs w:val="12"/>
        </w:rPr>
        <w:t>pp.</w:t>
      </w:r>
      <w:r>
        <w:rPr>
          <w:rStyle w:val="Style13ptBold"/>
          <w:b w:val="0"/>
          <w:sz w:val="16"/>
          <w:szCs w:val="12"/>
        </w:rPr>
        <w:t xml:space="preserve"> </w:t>
      </w:r>
      <w:r w:rsidRPr="001C0EBC">
        <w:rPr>
          <w:rStyle w:val="Style13ptBold"/>
          <w:b w:val="0"/>
          <w:sz w:val="16"/>
          <w:szCs w:val="12"/>
        </w:rPr>
        <w:t>1-40</w:t>
      </w:r>
      <w:r>
        <w:rPr>
          <w:rStyle w:val="Style13ptBold"/>
          <w:b w:val="0"/>
          <w:sz w:val="16"/>
          <w:szCs w:val="12"/>
        </w:rPr>
        <w:t xml:space="preserve">; </w:t>
      </w:r>
      <w:r>
        <w:rPr>
          <w:rStyle w:val="Style13ptBold"/>
          <w:b w:val="0"/>
          <w:i/>
          <w:iCs/>
          <w:sz w:val="16"/>
          <w:szCs w:val="12"/>
        </w:rPr>
        <w:t>“</w:t>
      </w:r>
      <w:r w:rsidRPr="001C0EBC">
        <w:rPr>
          <w:rStyle w:val="Style13ptBold"/>
          <w:b w:val="0"/>
          <w:i/>
          <w:iCs/>
          <w:sz w:val="16"/>
          <w:szCs w:val="12"/>
        </w:rPr>
        <w:t>Decolonization is not a metaphor</w:t>
      </w:r>
      <w:r>
        <w:rPr>
          <w:rStyle w:val="Style13ptBold"/>
          <w:b w:val="0"/>
          <w:i/>
          <w:iCs/>
          <w:sz w:val="16"/>
          <w:szCs w:val="12"/>
        </w:rPr>
        <w:t>”</w:t>
      </w:r>
      <w:r>
        <w:rPr>
          <w:rStyle w:val="Style13ptBold"/>
          <w:b w:val="0"/>
          <w:sz w:val="16"/>
          <w:szCs w:val="12"/>
        </w:rPr>
        <w:t xml:space="preserve">; accessed 12/7/21; </w:t>
      </w:r>
      <w:hyperlink r:id="rId6" w:history="1">
        <w:r w:rsidRPr="00F65892">
          <w:rPr>
            <w:rStyle w:val="Hyperlink"/>
            <w:sz w:val="16"/>
            <w:szCs w:val="12"/>
          </w:rPr>
          <w:t>https://clas.osu.edu/sites/clas.osu.edu/files/Tuck%20and%20Yang%202012%20Decolonization%20is%20not%20a%20metaphor.pdf</w:t>
        </w:r>
      </w:hyperlink>
      <w:r>
        <w:rPr>
          <w:rStyle w:val="Style13ptBold"/>
          <w:b w:val="0"/>
          <w:sz w:val="16"/>
          <w:szCs w:val="12"/>
        </w:rPr>
        <w:t xml:space="preserve">; </w:t>
      </w:r>
      <w:r w:rsidRPr="001C0EBC">
        <w:rPr>
          <w:rStyle w:val="Style13ptBold"/>
          <w:b w:val="0"/>
          <w:sz w:val="16"/>
          <w:szCs w:val="12"/>
        </w:rPr>
        <w:t xml:space="preserve">Eve Tuck is a </w:t>
      </w:r>
      <w:proofErr w:type="spellStart"/>
      <w:r w:rsidRPr="001C0EBC">
        <w:rPr>
          <w:rStyle w:val="Style13ptBold"/>
          <w:b w:val="0"/>
          <w:sz w:val="16"/>
          <w:szCs w:val="12"/>
        </w:rPr>
        <w:t>Unangax</w:t>
      </w:r>
      <w:proofErr w:type="spellEnd"/>
      <w:r w:rsidRPr="001C0EBC">
        <w:rPr>
          <w:rStyle w:val="Style13ptBold"/>
          <w:b w:val="0"/>
          <w:sz w:val="16"/>
          <w:szCs w:val="12"/>
        </w:rPr>
        <w:t>̂ scholar in the field of Indigenous studies and educational research. Tuck is the associate professor of critical race and indigenous studies at the Ontario Institute for Studies in Education at the University of Toronto</w:t>
      </w:r>
      <w:r>
        <w:rPr>
          <w:rStyle w:val="Style13ptBold"/>
          <w:b w:val="0"/>
          <w:sz w:val="16"/>
          <w:szCs w:val="12"/>
        </w:rPr>
        <w:t xml:space="preserve">; </w:t>
      </w:r>
      <w:r w:rsidRPr="001C0EBC">
        <w:rPr>
          <w:rStyle w:val="Style13ptBold"/>
          <w:b w:val="0"/>
          <w:sz w:val="16"/>
          <w:szCs w:val="12"/>
        </w:rPr>
        <w:t>K. Wayne Yang is Provost of John Muir College and Professor of Ethnic Studies at the University of California, San Diego</w:t>
      </w:r>
      <w:r>
        <w:rPr>
          <w:rStyle w:val="Style13ptBold"/>
          <w:b w:val="0"/>
          <w:sz w:val="16"/>
          <w:szCs w:val="12"/>
        </w:rPr>
        <w:t>; pages 5-7) HB *brackets in original* *They use masculine pronouns to describe the settler not through direct association of the settler as a man but rather a dominating subject characterized as hypermasculine*</w:t>
      </w:r>
    </w:p>
    <w:p w14:paraId="10D8B920" w14:textId="3BAC6D66" w:rsidR="0013751C" w:rsidRDefault="0013751C" w:rsidP="0013751C">
      <w:pPr>
        <w:rPr>
          <w:rStyle w:val="StyleUnderline"/>
        </w:rPr>
      </w:pPr>
      <w:r w:rsidRPr="00CB54B9">
        <w:rPr>
          <w:sz w:val="8"/>
          <w:szCs w:val="18"/>
        </w:rPr>
        <w:t xml:space="preserve">Our intention in this descriptive exercise </w:t>
      </w:r>
      <w:proofErr w:type="gramStart"/>
      <w:r w:rsidRPr="00CB54B9">
        <w:rPr>
          <w:sz w:val="8"/>
          <w:szCs w:val="18"/>
        </w:rPr>
        <w:t>is not be</w:t>
      </w:r>
      <w:proofErr w:type="gramEnd"/>
      <w:r w:rsidRPr="00CB54B9">
        <w:rPr>
          <w:sz w:val="8"/>
          <w:szCs w:val="18"/>
        </w:rPr>
        <w:t xml:space="preserve"> exhaustive, or even inarguable; instead, we wish to emphasize that (a) decolonization will take a different shape in each of these contexts - though they can overlap4 - and that (b) neither external nor internal colonialism adequately describe the form of colonialism which operates in the United States or other nation-states in which the colonizer comes to stay. </w:t>
      </w:r>
      <w:r w:rsidRPr="008F54BC">
        <w:rPr>
          <w:rStyle w:val="StyleUnderline"/>
          <w:highlight w:val="green"/>
        </w:rPr>
        <w:t>Settler colonialism operates through</w:t>
      </w:r>
      <w:r w:rsidRPr="00436892">
        <w:rPr>
          <w:rStyle w:val="StyleUnderline"/>
        </w:rPr>
        <w:t xml:space="preserve"> </w:t>
      </w:r>
      <w:r w:rsidRPr="008F54BC">
        <w:rPr>
          <w:rStyle w:val="StyleUnderline"/>
          <w:highlight w:val="green"/>
        </w:rPr>
        <w:t>internal/external</w:t>
      </w:r>
      <w:r w:rsidRPr="00436892">
        <w:rPr>
          <w:rStyle w:val="StyleUnderline"/>
        </w:rPr>
        <w:t xml:space="preserve"> colonial modes </w:t>
      </w:r>
      <w:r w:rsidRPr="008F54BC">
        <w:rPr>
          <w:rStyle w:val="StyleUnderline"/>
          <w:highlight w:val="green"/>
        </w:rPr>
        <w:t>simultaneously because there is no</w:t>
      </w:r>
      <w:r w:rsidRPr="00436892">
        <w:rPr>
          <w:rStyle w:val="StyleUnderline"/>
        </w:rPr>
        <w:t xml:space="preserve"> spatial </w:t>
      </w:r>
      <w:r w:rsidRPr="008F54BC">
        <w:rPr>
          <w:rStyle w:val="StyleUnderline"/>
          <w:highlight w:val="green"/>
        </w:rPr>
        <w:t>separation</w:t>
      </w:r>
      <w:r w:rsidRPr="00436892">
        <w:rPr>
          <w:rStyle w:val="StyleUnderline"/>
        </w:rPr>
        <w:t xml:space="preserve"> between metropole and colony</w:t>
      </w:r>
      <w:r w:rsidRPr="00CB54B9">
        <w:rPr>
          <w:sz w:val="8"/>
          <w:szCs w:val="18"/>
        </w:rPr>
        <w:t xml:space="preserve">. For example, in the United States, many </w:t>
      </w:r>
      <w:r w:rsidRPr="008F54BC">
        <w:rPr>
          <w:rStyle w:val="StyleUnderline"/>
          <w:highlight w:val="green"/>
        </w:rPr>
        <w:t>Indigenous peoples have been</w:t>
      </w:r>
      <w:r w:rsidRPr="00436892">
        <w:rPr>
          <w:rStyle w:val="StyleUnderline"/>
        </w:rPr>
        <w:t xml:space="preserve"> forcibly </w:t>
      </w:r>
      <w:r w:rsidRPr="008F54BC">
        <w:rPr>
          <w:rStyle w:val="StyleUnderline"/>
          <w:highlight w:val="green"/>
        </w:rPr>
        <w:t>removed</w:t>
      </w:r>
      <w:r w:rsidRPr="00436892">
        <w:rPr>
          <w:rStyle w:val="StyleUnderline"/>
        </w:rPr>
        <w:t xml:space="preserve"> from their homelands onto reservations, </w:t>
      </w:r>
      <w:r w:rsidRPr="008F54BC">
        <w:rPr>
          <w:rStyle w:val="StyleUnderline"/>
          <w:highlight w:val="green"/>
        </w:rPr>
        <w:t>indentured, and abducted</w:t>
      </w:r>
      <w:r w:rsidRPr="00436892">
        <w:rPr>
          <w:rStyle w:val="StyleUnderline"/>
        </w:rPr>
        <w:t xml:space="preserve"> into state custody, </w:t>
      </w:r>
      <w:r w:rsidRPr="008F54BC">
        <w:rPr>
          <w:rStyle w:val="StyleUnderline"/>
          <w:highlight w:val="green"/>
        </w:rPr>
        <w:t>signaling</w:t>
      </w:r>
      <w:r w:rsidRPr="00436892">
        <w:rPr>
          <w:rStyle w:val="StyleUnderline"/>
        </w:rPr>
        <w:t xml:space="preserve"> the form of </w:t>
      </w:r>
      <w:r w:rsidRPr="008F54BC">
        <w:rPr>
          <w:rStyle w:val="StyleUnderline"/>
          <w:highlight w:val="green"/>
        </w:rPr>
        <w:t>colonization as</w:t>
      </w:r>
      <w:r w:rsidRPr="00436892">
        <w:rPr>
          <w:rStyle w:val="StyleUnderline"/>
        </w:rPr>
        <w:t xml:space="preserve"> simultaneously </w:t>
      </w:r>
      <w:r w:rsidRPr="008F54BC">
        <w:rPr>
          <w:rStyle w:val="StyleUnderline"/>
          <w:highlight w:val="green"/>
        </w:rPr>
        <w:t>internal</w:t>
      </w:r>
      <w:r w:rsidRPr="00CB54B9">
        <w:rPr>
          <w:sz w:val="8"/>
          <w:szCs w:val="18"/>
        </w:rPr>
        <w:t xml:space="preserve"> (via boarding schools and other biopolitical modes of control) </w:t>
      </w:r>
      <w:r w:rsidRPr="008F54BC">
        <w:rPr>
          <w:rStyle w:val="StyleUnderline"/>
          <w:highlight w:val="green"/>
        </w:rPr>
        <w:t>and external</w:t>
      </w:r>
      <w:r w:rsidRPr="00CB54B9">
        <w:rPr>
          <w:sz w:val="8"/>
          <w:szCs w:val="18"/>
        </w:rPr>
        <w:t xml:space="preserve"> (via uranium mining on Indigenous land in the US Southwest and oil extraction on Indigenous land in Alaska) with a frontier (the US military still nicknames all enemy territory “Indian Country”). </w:t>
      </w:r>
      <w:r w:rsidRPr="008F54BC">
        <w:rPr>
          <w:rStyle w:val="StyleUnderline"/>
          <w:highlight w:val="green"/>
        </w:rPr>
        <w:t>The horizons of the</w:t>
      </w:r>
      <w:r w:rsidRPr="00436892">
        <w:rPr>
          <w:rStyle w:val="StyleUnderline"/>
        </w:rPr>
        <w:t xml:space="preserve"> settler colonial </w:t>
      </w:r>
      <w:r w:rsidRPr="008F54BC">
        <w:rPr>
          <w:rStyle w:val="StyleUnderline"/>
          <w:highlight w:val="green"/>
        </w:rPr>
        <w:t xml:space="preserve">nation-state </w:t>
      </w:r>
      <w:r w:rsidRPr="008F54BC">
        <w:rPr>
          <w:rStyle w:val="StyleUnderline"/>
        </w:rPr>
        <w:t>are total</w:t>
      </w:r>
      <w:r w:rsidRPr="00436892">
        <w:rPr>
          <w:rStyle w:val="StyleUnderline"/>
        </w:rPr>
        <w:t xml:space="preserve"> and </w:t>
      </w:r>
      <w:r w:rsidRPr="008F54BC">
        <w:rPr>
          <w:rStyle w:val="StyleUnderline"/>
          <w:highlight w:val="green"/>
        </w:rPr>
        <w:t>require</w:t>
      </w:r>
      <w:r w:rsidRPr="00436892">
        <w:rPr>
          <w:rStyle w:val="StyleUnderline"/>
        </w:rPr>
        <w:t xml:space="preserve"> a mode of total </w:t>
      </w:r>
      <w:r w:rsidRPr="008F54BC">
        <w:rPr>
          <w:rStyle w:val="StyleUnderline"/>
          <w:highlight w:val="green"/>
        </w:rPr>
        <w:t>appropriation of Indigenous life and land</w:t>
      </w:r>
      <w:r w:rsidRPr="00436892">
        <w:rPr>
          <w:rStyle w:val="StyleUnderline"/>
        </w:rPr>
        <w:t>, rather than the selective expropriation of profit-producing fragments</w:t>
      </w:r>
      <w:r w:rsidRPr="00CB54B9">
        <w:rPr>
          <w:sz w:val="8"/>
          <w:szCs w:val="18"/>
        </w:rPr>
        <w:t xml:space="preserve">. Settler colonialism is different from other forms of colonialism in that </w:t>
      </w:r>
      <w:r w:rsidRPr="00436892">
        <w:rPr>
          <w:rStyle w:val="StyleUnderline"/>
        </w:rPr>
        <w:t xml:space="preserve">settlers come with the intention of making a new home on the land, a homemaking that insists on settler sovereignty over all things in their new domain. </w:t>
      </w:r>
      <w:r w:rsidRPr="00CB54B9">
        <w:rPr>
          <w:sz w:val="8"/>
          <w:szCs w:val="18"/>
        </w:rPr>
        <w:t xml:space="preserve">Thus, relying solely on postcolonial literatures or theories of coloniality that ignore settler colonialism will not help to envision the shape that decolonization must take in settler colonial contexts. </w:t>
      </w:r>
      <w:r w:rsidRPr="00436892">
        <w:rPr>
          <w:rStyle w:val="StyleUnderline"/>
        </w:rPr>
        <w:t>Within settler colonialism, the most important concern is land/water/air/subterranean earth</w:t>
      </w:r>
      <w:r w:rsidRPr="00CB54B9">
        <w:rPr>
          <w:sz w:val="8"/>
          <w:szCs w:val="18"/>
        </w:rPr>
        <w:t xml:space="preserve"> (land, for shorthand, in this article.) </w:t>
      </w:r>
      <w:r w:rsidRPr="008F54BC">
        <w:rPr>
          <w:rStyle w:val="StyleUnderline"/>
          <w:highlight w:val="green"/>
        </w:rPr>
        <w:t>Land is</w:t>
      </w:r>
      <w:r w:rsidRPr="00436892">
        <w:rPr>
          <w:rStyle w:val="StyleUnderline"/>
        </w:rPr>
        <w:t xml:space="preserve"> what is </w:t>
      </w:r>
      <w:r w:rsidRPr="008F54BC">
        <w:rPr>
          <w:rStyle w:val="StyleUnderline"/>
          <w:highlight w:val="green"/>
        </w:rPr>
        <w:t>most valuable, contested, required</w:t>
      </w:r>
      <w:r w:rsidRPr="00436892">
        <w:rPr>
          <w:rStyle w:val="StyleUnderline"/>
        </w:rPr>
        <w:t xml:space="preserve">. This is both because the settlers make Indigenous land their new home and source of capital, </w:t>
      </w:r>
      <w:proofErr w:type="gramStart"/>
      <w:r w:rsidRPr="00436892">
        <w:rPr>
          <w:rStyle w:val="StyleUnderline"/>
        </w:rPr>
        <w:t>and also</w:t>
      </w:r>
      <w:proofErr w:type="gramEnd"/>
      <w:r w:rsidRPr="00436892">
        <w:rPr>
          <w:rStyle w:val="StyleUnderline"/>
        </w:rPr>
        <w:t xml:space="preserve"> because </w:t>
      </w:r>
      <w:r w:rsidRPr="008F54BC">
        <w:rPr>
          <w:rStyle w:val="StyleUnderline"/>
          <w:highlight w:val="green"/>
        </w:rPr>
        <w:t>the disruption of</w:t>
      </w:r>
      <w:r w:rsidRPr="00436892">
        <w:rPr>
          <w:rStyle w:val="StyleUnderline"/>
        </w:rPr>
        <w:t xml:space="preserve"> Indigenous </w:t>
      </w:r>
      <w:r w:rsidRPr="008F54BC">
        <w:rPr>
          <w:rStyle w:val="StyleUnderline"/>
          <w:highlight w:val="green"/>
        </w:rPr>
        <w:t>relationships to land represents a</w:t>
      </w:r>
      <w:r w:rsidRPr="00436892">
        <w:rPr>
          <w:rStyle w:val="StyleUnderline"/>
        </w:rPr>
        <w:t xml:space="preserve"> profound </w:t>
      </w:r>
      <w:r w:rsidRPr="008F54BC">
        <w:rPr>
          <w:rStyle w:val="StyleUnderline"/>
        </w:rPr>
        <w:t xml:space="preserve">epistemic, ontological, </w:t>
      </w:r>
      <w:r w:rsidRPr="008F54BC">
        <w:rPr>
          <w:rStyle w:val="StyleUnderline"/>
          <w:highlight w:val="green"/>
        </w:rPr>
        <w:t>cosmological violence</w:t>
      </w:r>
      <w:r w:rsidRPr="00CB54B9">
        <w:rPr>
          <w:sz w:val="8"/>
          <w:szCs w:val="18"/>
        </w:rPr>
        <w:t xml:space="preserve">. This violence is not temporally contained in the arrival of the settler but is reasserted each day of occupation. </w:t>
      </w:r>
      <w:proofErr w:type="gramStart"/>
      <w:r w:rsidRPr="00CB54B9">
        <w:rPr>
          <w:sz w:val="8"/>
          <w:szCs w:val="18"/>
        </w:rPr>
        <w:t>This is why</w:t>
      </w:r>
      <w:proofErr w:type="gramEnd"/>
      <w:r w:rsidRPr="00CB54B9">
        <w:rPr>
          <w:sz w:val="8"/>
          <w:szCs w:val="18"/>
        </w:rPr>
        <w:t xml:space="preserve"> Patrick Wolfe (1999) emphasizes that </w:t>
      </w:r>
      <w:r w:rsidRPr="008F54BC">
        <w:rPr>
          <w:rStyle w:val="StyleUnderline"/>
          <w:highlight w:val="green"/>
        </w:rPr>
        <w:t>settler colonialism is a structure and not an event</w:t>
      </w:r>
      <w:r w:rsidRPr="00436892">
        <w:rPr>
          <w:rStyle w:val="StyleUnderline"/>
        </w:rPr>
        <w:t>. In the process of settler colonialism, land is remade into property and human relationships to land are restricted to the relationship of the owner to his property</w:t>
      </w:r>
      <w:r w:rsidRPr="00CB54B9">
        <w:rPr>
          <w:sz w:val="8"/>
          <w:szCs w:val="18"/>
        </w:rPr>
        <w:t>. Epistemological, ontological, and cosmological relationships to land are interred, indeed made pre-modern and backward. Made savage.</w:t>
      </w:r>
      <w:r w:rsidRPr="00CB54B9">
        <w:rPr>
          <w:sz w:val="8"/>
          <w:szCs w:val="32"/>
        </w:rPr>
        <w:t xml:space="preserve"> </w:t>
      </w:r>
      <w:proofErr w:type="gramStart"/>
      <w:r w:rsidRPr="00436892">
        <w:rPr>
          <w:rStyle w:val="StyleUnderline"/>
        </w:rPr>
        <w:t>In order for</w:t>
      </w:r>
      <w:proofErr w:type="gramEnd"/>
      <w:r w:rsidRPr="00436892">
        <w:rPr>
          <w:rStyle w:val="StyleUnderline"/>
        </w:rPr>
        <w:t xml:space="preserve"> the settlers to make a place their home, </w:t>
      </w:r>
      <w:r w:rsidRPr="008F54BC">
        <w:rPr>
          <w:rStyle w:val="StyleUnderline"/>
          <w:highlight w:val="green"/>
        </w:rPr>
        <w:t>they must destroy and disappear</w:t>
      </w:r>
      <w:r w:rsidRPr="00436892">
        <w:rPr>
          <w:rStyle w:val="StyleUnderline"/>
        </w:rPr>
        <w:t xml:space="preserve"> the </w:t>
      </w:r>
      <w:r w:rsidRPr="008F54BC">
        <w:rPr>
          <w:rStyle w:val="StyleUnderline"/>
          <w:highlight w:val="green"/>
        </w:rPr>
        <w:t>Indigenous peoples</w:t>
      </w:r>
      <w:r w:rsidRPr="00436892">
        <w:rPr>
          <w:rStyle w:val="StyleUnderline"/>
        </w:rPr>
        <w:t xml:space="preserve"> that live there</w:t>
      </w:r>
      <w:r w:rsidRPr="00CB54B9">
        <w:rPr>
          <w:sz w:val="8"/>
          <w:szCs w:val="18"/>
        </w:rPr>
        <w:t xml:space="preserve">. Indigenous peoples are those who have creation stories, not colonization stories, about how we/they came to be in a particular place - indeed how we/they came to be a place. Our/their relationships to land comprise our/their epistemologies, ontologies, and cosmologies. </w:t>
      </w:r>
      <w:r w:rsidRPr="00436892">
        <w:rPr>
          <w:rStyle w:val="StyleUnderline"/>
        </w:rPr>
        <w:t xml:space="preserve">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8F54BC">
        <w:rPr>
          <w:rStyle w:val="StyleUnderline"/>
          <w:highlight w:val="green"/>
        </w:rPr>
        <w:t>Indigenous peoples must be erased</w:t>
      </w:r>
      <w:r w:rsidRPr="00436892">
        <w:rPr>
          <w:rStyle w:val="StyleUnderline"/>
        </w:rPr>
        <w:t xml:space="preserve">, must be </w:t>
      </w:r>
      <w:r w:rsidRPr="008F54BC">
        <w:rPr>
          <w:rStyle w:val="StyleUnderline"/>
          <w:highlight w:val="green"/>
        </w:rPr>
        <w:t>made into ghosts</w:t>
      </w:r>
      <w:r w:rsidRPr="00CB54B9">
        <w:rPr>
          <w:sz w:val="8"/>
          <w:szCs w:val="18"/>
        </w:rPr>
        <w:t xml:space="preserve"> (Tuck and </w:t>
      </w:r>
      <w:proofErr w:type="spellStart"/>
      <w:r w:rsidRPr="00CB54B9">
        <w:rPr>
          <w:sz w:val="8"/>
          <w:szCs w:val="18"/>
        </w:rPr>
        <w:t>Ree</w:t>
      </w:r>
      <w:proofErr w:type="spellEnd"/>
      <w:r w:rsidRPr="00CB54B9">
        <w:rPr>
          <w:sz w:val="8"/>
          <w:szCs w:val="18"/>
        </w:rPr>
        <w:t xml:space="preserve">, forthcoming). At the same time, </w:t>
      </w:r>
      <w:r w:rsidRPr="00B76693">
        <w:rPr>
          <w:rStyle w:val="StyleUnderline"/>
        </w:rPr>
        <w:t>settler colonialism involves the subjugation and forced labor of chattel slaves</w:t>
      </w:r>
      <w:proofErr w:type="gramStart"/>
      <w:r w:rsidRPr="00B76693">
        <w:rPr>
          <w:sz w:val="8"/>
          <w:szCs w:val="18"/>
        </w:rPr>
        <w:t>5</w:t>
      </w:r>
      <w:r w:rsidRPr="00CB54B9">
        <w:rPr>
          <w:sz w:val="8"/>
          <w:szCs w:val="18"/>
        </w:rPr>
        <w:t xml:space="preserve"> ,</w:t>
      </w:r>
      <w:proofErr w:type="gramEnd"/>
      <w:r w:rsidRPr="00CB54B9">
        <w:rPr>
          <w:sz w:val="8"/>
          <w:szCs w:val="18"/>
        </w:rPr>
        <w:t xml:space="preserve"> </w:t>
      </w:r>
      <w:r w:rsidRPr="00436892">
        <w:rPr>
          <w:rStyle w:val="StyleUnderline"/>
        </w:rPr>
        <w:t>whose bodies and lives become the property, and who are kept landless</w:t>
      </w:r>
      <w:r w:rsidRPr="00CB54B9">
        <w:rPr>
          <w:sz w:val="8"/>
          <w:szCs w:val="18"/>
        </w:rPr>
        <w:t xml:space="preserve">.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CB54B9">
        <w:rPr>
          <w:sz w:val="8"/>
          <w:szCs w:val="18"/>
        </w:rPr>
        <w:t>commodity</w:t>
      </w:r>
      <w:proofErr w:type="gramEnd"/>
      <w:r w:rsidRPr="00CB54B9">
        <w:rPr>
          <w:sz w:val="8"/>
          <w:szCs w:val="18"/>
        </w:rPr>
        <w:t xml:space="preserve"> but the person underneath is imprisonable, punishable, and murderable.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w:t>
      </w:r>
      <w:r w:rsidRPr="00436892">
        <w:rPr>
          <w:rStyle w:val="StyleUnderline"/>
        </w:rPr>
        <w:t>The settler is making a new "home" and that home is rooted in a homesteading worldview where the wild land and wild people were made for his benefit.</w:t>
      </w:r>
      <w:r w:rsidRPr="00CB54B9">
        <w:rPr>
          <w:sz w:val="8"/>
          <w:szCs w:val="18"/>
        </w:rPr>
        <w:t xml:space="preserve"> He can only make his identity as a settler by making the land produce, and produce excessively, because "civilization" is defined as production in excess of the "natural" world (</w:t>
      </w:r>
      <w:proofErr w:type="gramStart"/>
      <w:r w:rsidRPr="00CB54B9">
        <w:rPr>
          <w:sz w:val="8"/>
          <w:szCs w:val="18"/>
        </w:rPr>
        <w:t>i.e.</w:t>
      </w:r>
      <w:proofErr w:type="gramEnd"/>
      <w:r w:rsidRPr="00CB54B9">
        <w:rPr>
          <w:sz w:val="8"/>
          <w:szCs w:val="18"/>
        </w:rPr>
        <w:t xml:space="preserve"> in excess of the sustainable production already present in the Indigenous world). </w:t>
      </w:r>
      <w:proofErr w:type="gramStart"/>
      <w:r w:rsidRPr="00CB54B9">
        <w:rPr>
          <w:sz w:val="8"/>
          <w:szCs w:val="18"/>
        </w:rPr>
        <w:t>In order for</w:t>
      </w:r>
      <w:proofErr w:type="gramEnd"/>
      <w:r w:rsidRPr="00CB54B9">
        <w:rPr>
          <w:sz w:val="8"/>
          <w:szCs w:val="18"/>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 </w:t>
      </w:r>
      <w:r w:rsidRPr="00C45F4A">
        <w:rPr>
          <w:rStyle w:val="StyleUnderline"/>
          <w:highlight w:val="green"/>
        </w:rPr>
        <w:t>The settler positions</w:t>
      </w:r>
      <w:r w:rsidRPr="00CB54B9">
        <w:rPr>
          <w:rStyle w:val="StyleUnderline"/>
        </w:rPr>
        <w:t xml:space="preserve"> himself </w:t>
      </w:r>
      <w:r w:rsidRPr="00C45F4A">
        <w:rPr>
          <w:rStyle w:val="StyleUnderline"/>
          <w:highlight w:val="green"/>
        </w:rPr>
        <w:t>as</w:t>
      </w:r>
      <w:r w:rsidRPr="00CB54B9">
        <w:rPr>
          <w:rStyle w:val="StyleUnderline"/>
        </w:rPr>
        <w:t xml:space="preserve"> both superior and normal; the settler is </w:t>
      </w:r>
      <w:r w:rsidRPr="00C45F4A">
        <w:rPr>
          <w:rStyle w:val="StyleUnderline"/>
          <w:highlight w:val="green"/>
        </w:rPr>
        <w:t>natural</w:t>
      </w:r>
      <w:r w:rsidRPr="00CB54B9">
        <w:rPr>
          <w:rStyle w:val="StyleUnderline"/>
        </w:rPr>
        <w:t>, whereas the Indigenous inhabitant and the chattel slave are unnatural, even supernatural. Settlers are not immigrants</w:t>
      </w:r>
      <w:r w:rsidRPr="00CB54B9">
        <w:rPr>
          <w:sz w:val="8"/>
          <w:szCs w:val="18"/>
        </w:rPr>
        <w:t xml:space="preserve">. Immigrants are beholden to the Indigenous laws and epistemologies of the lands they migrate to. </w:t>
      </w:r>
      <w:r w:rsidRPr="00CB54B9">
        <w:rPr>
          <w:rStyle w:val="StyleUnderline"/>
        </w:rPr>
        <w:t xml:space="preserve">Settlers </w:t>
      </w:r>
      <w:r w:rsidRPr="00C45F4A">
        <w:rPr>
          <w:rStyle w:val="StyleUnderline"/>
          <w:highlight w:val="green"/>
        </w:rPr>
        <w:t>become the law, supplanting Indigenous</w:t>
      </w:r>
      <w:r w:rsidRPr="00CB54B9">
        <w:rPr>
          <w:rStyle w:val="StyleUnderline"/>
        </w:rPr>
        <w:t xml:space="preserve"> laws and </w:t>
      </w:r>
      <w:r w:rsidRPr="00C45F4A">
        <w:rPr>
          <w:rStyle w:val="StyleUnderline"/>
          <w:highlight w:val="green"/>
        </w:rPr>
        <w:t>epistemologies</w:t>
      </w:r>
      <w:r w:rsidRPr="00CB54B9">
        <w:rPr>
          <w:sz w:val="8"/>
          <w:szCs w:val="18"/>
        </w:rPr>
        <w:t xml:space="preserve">. Therefore, settler nations are not immigrant nations (See also A.J. Barker, 2009). Not unique, the United States, as a settler colonial nation-state, also operates as </w:t>
      </w:r>
      <w:r w:rsidRPr="00CB54B9">
        <w:rPr>
          <w:rStyle w:val="StyleUnderline"/>
        </w:rPr>
        <w:t>an empire - utilizing external forms and internal forms of colonization simultaneous to the settler colonial project</w:t>
      </w:r>
      <w:r w:rsidRPr="00CB54B9">
        <w:rPr>
          <w:sz w:val="8"/>
          <w:szCs w:val="18"/>
        </w:rPr>
        <w:t>. This means, and this is perplexing to some, that dispossessed people are brought onto seized Indigenous land through other colonial projects. Other colonial projects include enslavement, as discussed, but also military recruitment, low-</w:t>
      </w:r>
      <w:proofErr w:type="gramStart"/>
      <w:r w:rsidRPr="00CB54B9">
        <w:rPr>
          <w:sz w:val="8"/>
          <w:szCs w:val="18"/>
        </w:rPr>
        <w:t>wage</w:t>
      </w:r>
      <w:proofErr w:type="gramEnd"/>
      <w:r w:rsidRPr="00CB54B9">
        <w:rPr>
          <w:sz w:val="8"/>
          <w:szCs w:val="18"/>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w:t>
      </w:r>
      <w:r w:rsidRPr="00C45F4A">
        <w:rPr>
          <w:rStyle w:val="StyleUnderline"/>
          <w:highlight w:val="green"/>
        </w:rPr>
        <w:t>Settlers are diverse</w:t>
      </w:r>
      <w:r w:rsidRPr="00CB54B9">
        <w:rPr>
          <w:sz w:val="8"/>
          <w:szCs w:val="18"/>
        </w:rPr>
        <w:t xml:space="preserve">, not just of white European descent, and include people of color, even from other colonial contexts. </w:t>
      </w:r>
      <w:r w:rsidRPr="00C45F4A">
        <w:rPr>
          <w:rStyle w:val="StyleUnderline"/>
        </w:rPr>
        <w:t>This</w:t>
      </w:r>
      <w:r w:rsidRPr="00CB54B9">
        <w:rPr>
          <w:rStyle w:val="StyleUnderline"/>
        </w:rPr>
        <w:t xml:space="preserve"> tightly wound </w:t>
      </w:r>
      <w:r w:rsidRPr="00C45F4A">
        <w:rPr>
          <w:rStyle w:val="StyleUnderline"/>
        </w:rPr>
        <w:t>set of conditions</w:t>
      </w:r>
      <w:r w:rsidRPr="00CB54B9">
        <w:rPr>
          <w:rStyle w:val="StyleUnderline"/>
        </w:rPr>
        <w:t xml:space="preserve"> and racialized, globalized relations exponentially complicates what is meant by decolonization, and by solidarity, against settler colonial forces</w:t>
      </w:r>
      <w:r w:rsidRPr="00CB54B9">
        <w:rPr>
          <w:sz w:val="8"/>
          <w:szCs w:val="18"/>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w:t>
      </w:r>
      <w:r w:rsidRPr="00CB54B9">
        <w:rPr>
          <w:rStyle w:val="StyleUnderline"/>
        </w:rPr>
        <w:t>Decolonization in a settler context is fraught because empire, settlement, and internal colony have no spatial separation</w:t>
      </w:r>
      <w:r w:rsidRPr="00CB54B9">
        <w:rPr>
          <w:sz w:val="8"/>
          <w:szCs w:val="18"/>
        </w:rPr>
        <w:t>. Each of these features of settler colonialism in the US context - empire, settlement, and internal colony - make it a site of contradictory decolonial desires</w:t>
      </w:r>
      <w:proofErr w:type="gramStart"/>
      <w:r w:rsidRPr="00CB54B9">
        <w:rPr>
          <w:sz w:val="8"/>
          <w:szCs w:val="18"/>
        </w:rPr>
        <w:t>7 .</w:t>
      </w:r>
      <w:proofErr w:type="gramEnd"/>
      <w:r w:rsidRPr="00CB54B9">
        <w:rPr>
          <w:sz w:val="8"/>
          <w:szCs w:val="18"/>
        </w:rPr>
        <w:t xml:space="preserve"> </w:t>
      </w:r>
      <w:r w:rsidRPr="0099355B">
        <w:rPr>
          <w:rStyle w:val="StyleUnderline"/>
          <w:highlight w:val="green"/>
        </w:rPr>
        <w:t>Decolonization as metaphor allows</w:t>
      </w:r>
      <w:r w:rsidRPr="00CB54B9">
        <w:rPr>
          <w:rStyle w:val="StyleUnderline"/>
        </w:rPr>
        <w:t xml:space="preserve"> people to </w:t>
      </w:r>
      <w:r w:rsidRPr="0099355B">
        <w:rPr>
          <w:rStyle w:val="StyleUnderline"/>
          <w:highlight w:val="green"/>
        </w:rPr>
        <w:t>equivocate</w:t>
      </w:r>
      <w:r w:rsidRPr="00CB54B9">
        <w:rPr>
          <w:rStyle w:val="StyleUnderline"/>
        </w:rPr>
        <w:t xml:space="preserve"> these </w:t>
      </w:r>
      <w:r w:rsidRPr="0099355B">
        <w:rPr>
          <w:rStyle w:val="StyleUnderline"/>
          <w:highlight w:val="green"/>
        </w:rPr>
        <w:t>contradictory</w:t>
      </w:r>
      <w:r w:rsidRPr="00CB54B9">
        <w:rPr>
          <w:rStyle w:val="StyleUnderline"/>
        </w:rPr>
        <w:t xml:space="preserve"> decolonial </w:t>
      </w:r>
      <w:r w:rsidRPr="0099355B">
        <w:rPr>
          <w:rStyle w:val="StyleUnderline"/>
          <w:highlight w:val="green"/>
        </w:rPr>
        <w:t>desires</w:t>
      </w:r>
      <w:r w:rsidRPr="00CB54B9">
        <w:rPr>
          <w:rStyle w:val="StyleUnderline"/>
        </w:rPr>
        <w:t xml:space="preserve"> because </w:t>
      </w:r>
      <w:r w:rsidRPr="0099355B">
        <w:rPr>
          <w:rStyle w:val="StyleUnderline"/>
          <w:highlight w:val="green"/>
        </w:rPr>
        <w:t>it turns decolonization into an empty signifier</w:t>
      </w:r>
      <w:r w:rsidRPr="00CB54B9">
        <w:rPr>
          <w:rStyle w:val="StyleUnderline"/>
        </w:rPr>
        <w:t xml:space="preserve"> to be filled by any track towards liberation</w:t>
      </w:r>
      <w:r w:rsidRPr="00CB54B9">
        <w:rPr>
          <w:sz w:val="8"/>
          <w:szCs w:val="18"/>
        </w:rPr>
        <w:t xml:space="preserve">. </w:t>
      </w:r>
      <w:proofErr w:type="gramStart"/>
      <w:r w:rsidRPr="00CB54B9">
        <w:rPr>
          <w:sz w:val="8"/>
          <w:szCs w:val="18"/>
        </w:rPr>
        <w:t>In reality, the</w:t>
      </w:r>
      <w:proofErr w:type="gramEnd"/>
      <w:r w:rsidRPr="00CB54B9">
        <w:rPr>
          <w:sz w:val="8"/>
          <w:szCs w:val="18"/>
        </w:rPr>
        <w:t xml:space="preserve"> tracks walk all over land/people in settler contexts. Though the details are not fixed or agreed upon, in our view, </w:t>
      </w:r>
      <w:r w:rsidRPr="00CB54B9">
        <w:rPr>
          <w:rStyle w:val="StyleUnderline"/>
        </w:rPr>
        <w:t>decolonization in the settler colonial context must involve the repatriation of land simultaneous to the recognition of how land and relations to land have always already been differently understood and enacted</w:t>
      </w:r>
      <w:r w:rsidRPr="00CB54B9">
        <w:rPr>
          <w:sz w:val="8"/>
          <w:szCs w:val="18"/>
        </w:rPr>
        <w:t xml:space="preserve">; that is, </w:t>
      </w:r>
      <w:proofErr w:type="gramStart"/>
      <w:r w:rsidRPr="00CB54B9">
        <w:rPr>
          <w:sz w:val="8"/>
          <w:szCs w:val="18"/>
        </w:rPr>
        <w:t>all of</w:t>
      </w:r>
      <w:proofErr w:type="gramEnd"/>
      <w:r w:rsidRPr="00CB54B9">
        <w:rPr>
          <w:sz w:val="8"/>
          <w:szCs w:val="18"/>
        </w:rPr>
        <w:t xml:space="preserve"> the land, and not just symbolically. This is precisely why decolonization is necessarily unsettling, especially across lines of solidarity. “Decolonization never takes place unnoticed” (Fanon, 1963, p. 36). </w:t>
      </w:r>
      <w:r w:rsidRPr="0099355B">
        <w:rPr>
          <w:rStyle w:val="StyleUnderline"/>
          <w:highlight w:val="green"/>
        </w:rPr>
        <w:t xml:space="preserve">Settler colonialism </w:t>
      </w:r>
      <w:r w:rsidRPr="0099355B">
        <w:rPr>
          <w:rStyle w:val="StyleUnderline"/>
        </w:rPr>
        <w:t>and</w:t>
      </w:r>
      <w:r w:rsidRPr="00CB54B9">
        <w:rPr>
          <w:rStyle w:val="StyleUnderline"/>
        </w:rPr>
        <w:t xml:space="preserve"> its decolonization </w:t>
      </w:r>
      <w:r w:rsidRPr="0099355B">
        <w:rPr>
          <w:rStyle w:val="StyleUnderline"/>
          <w:highlight w:val="green"/>
        </w:rPr>
        <w:t>implicates and unsettles everyone</w:t>
      </w:r>
    </w:p>
    <w:p w14:paraId="1C520D69" w14:textId="77777777" w:rsidR="0011020C" w:rsidRPr="00C73971" w:rsidRDefault="0011020C" w:rsidP="0011020C">
      <w:pPr>
        <w:pStyle w:val="Heading4"/>
      </w:pPr>
      <w:r>
        <w:t xml:space="preserve">The 1AC’s project of space exploration is situated in </w:t>
      </w:r>
      <w:proofErr w:type="spellStart"/>
      <w:proofErr w:type="gramStart"/>
      <w:r>
        <w:t>a</w:t>
      </w:r>
      <w:proofErr w:type="spellEnd"/>
      <w:proofErr w:type="gramEnd"/>
      <w:r>
        <w:t xml:space="preserve"> ideology of expansionism that seeks to merely transmit where </w:t>
      </w:r>
      <w:proofErr w:type="spellStart"/>
      <w:r>
        <w:t>settlerism</w:t>
      </w:r>
      <w:proofErr w:type="spellEnd"/>
      <w:r>
        <w:t xml:space="preserve"> focuses on while </w:t>
      </w:r>
      <w:r>
        <w:rPr>
          <w:u w:val="single"/>
        </w:rPr>
        <w:t>obfuscating</w:t>
      </w:r>
      <w:r>
        <w:t xml:space="preserve"> how it inevitably effects and exploits indigenous communities</w:t>
      </w:r>
    </w:p>
    <w:p w14:paraId="12D935BC" w14:textId="77777777" w:rsidR="0011020C" w:rsidRDefault="0011020C" w:rsidP="0011020C">
      <w:pPr>
        <w:rPr>
          <w:rStyle w:val="Style13ptBold"/>
          <w:b w:val="0"/>
          <w:bCs w:val="0"/>
          <w:sz w:val="16"/>
          <w:szCs w:val="12"/>
        </w:rPr>
      </w:pPr>
      <w:r>
        <w:rPr>
          <w:rStyle w:val="Style13ptBold"/>
        </w:rPr>
        <w:t>Smiles 20</w:t>
      </w:r>
      <w:r>
        <w:rPr>
          <w:rStyle w:val="Style13ptBold"/>
          <w:b w:val="0"/>
          <w:sz w:val="16"/>
          <w:szCs w:val="12"/>
        </w:rPr>
        <w:t xml:space="preserve"> (Deondre Smiles; 10/26/20; Society and Space; </w:t>
      </w:r>
      <w:r>
        <w:rPr>
          <w:rStyle w:val="Style13ptBold"/>
          <w:b w:val="0"/>
          <w:i/>
          <w:iCs/>
          <w:sz w:val="16"/>
          <w:szCs w:val="12"/>
        </w:rPr>
        <w:t>“</w:t>
      </w:r>
      <w:r w:rsidRPr="005B2C42">
        <w:rPr>
          <w:rStyle w:val="Style13ptBold"/>
          <w:b w:val="0"/>
          <w:i/>
          <w:iCs/>
          <w:sz w:val="16"/>
          <w:szCs w:val="12"/>
        </w:rPr>
        <w:t>The Settler Logics of (Outer) Space</w:t>
      </w:r>
      <w:r>
        <w:rPr>
          <w:rStyle w:val="Style13ptBold"/>
          <w:b w:val="0"/>
          <w:i/>
          <w:iCs/>
          <w:sz w:val="16"/>
          <w:szCs w:val="12"/>
        </w:rPr>
        <w:t>”</w:t>
      </w:r>
      <w:r>
        <w:rPr>
          <w:rStyle w:val="Style13ptBold"/>
          <w:b w:val="0"/>
          <w:sz w:val="16"/>
          <w:szCs w:val="12"/>
        </w:rPr>
        <w:t xml:space="preserve">; accessed 12/13/21; </w:t>
      </w:r>
      <w:hyperlink r:id="rId7" w:history="1">
        <w:r w:rsidRPr="00376118">
          <w:rPr>
            <w:rStyle w:val="Hyperlink"/>
            <w:sz w:val="16"/>
            <w:szCs w:val="12"/>
          </w:rPr>
          <w:t>https://www.societyandspace.org/articles/the-settler-logics-of-outer-space</w:t>
        </w:r>
      </w:hyperlink>
      <w:r>
        <w:rPr>
          <w:rStyle w:val="Style13ptBold"/>
          <w:b w:val="0"/>
          <w:sz w:val="16"/>
          <w:szCs w:val="12"/>
        </w:rPr>
        <w:t xml:space="preserve">; </w:t>
      </w:r>
      <w:r w:rsidRPr="005B2C42">
        <w:rPr>
          <w:rStyle w:val="Style13ptBold"/>
          <w:b w:val="0"/>
          <w:sz w:val="16"/>
          <w:szCs w:val="12"/>
        </w:rPr>
        <w:t>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w:t>
      </w:r>
      <w:r>
        <w:rPr>
          <w:rStyle w:val="Style13ptBold"/>
          <w:b w:val="0"/>
          <w:sz w:val="16"/>
          <w:szCs w:val="12"/>
        </w:rPr>
        <w:t>) HB</w:t>
      </w:r>
    </w:p>
    <w:p w14:paraId="31EF36CD" w14:textId="77777777" w:rsidR="0011020C" w:rsidRPr="004916A0" w:rsidRDefault="0011020C" w:rsidP="0011020C">
      <w:pPr>
        <w:rPr>
          <w:rStyle w:val="Style13ptBold"/>
          <w:b w:val="0"/>
          <w:bCs w:val="0"/>
          <w:sz w:val="8"/>
          <w:szCs w:val="18"/>
        </w:rPr>
      </w:pPr>
      <w:r w:rsidRPr="004916A0">
        <w:rPr>
          <w:rStyle w:val="Style13ptBold"/>
          <w:b w:val="0"/>
          <w:sz w:val="8"/>
          <w:szCs w:val="18"/>
        </w:rPr>
        <w:t xml:space="preserve">To most scholars, and certainly to </w:t>
      </w:r>
      <w:proofErr w:type="gramStart"/>
      <w:r w:rsidRPr="004916A0">
        <w:rPr>
          <w:rStyle w:val="Style13ptBold"/>
          <w:b w:val="0"/>
          <w:sz w:val="8"/>
          <w:szCs w:val="18"/>
        </w:rPr>
        <w:t>the virtual majority of</w:t>
      </w:r>
      <w:proofErr w:type="gramEnd"/>
      <w:r w:rsidRPr="004916A0">
        <w:rPr>
          <w:rStyle w:val="Style13ptBold"/>
          <w:b w:val="0"/>
          <w:sz w:val="8"/>
          <w:szCs w:val="18"/>
        </w:rPr>
        <w:t xml:space="preserve"> Indigenous peoples on Turtle Island, it is no secret that the country we call the United States of America was built upon the brutal subjugation of Indigenous people and Indigenous lands. </w:t>
      </w:r>
      <w:r w:rsidRPr="00782976">
        <w:rPr>
          <w:rStyle w:val="StyleUnderline"/>
        </w:rPr>
        <w:t>Fueled by the American settler myths of terra nullius</w:t>
      </w:r>
      <w:r w:rsidRPr="004916A0">
        <w:rPr>
          <w:rStyle w:val="Style13ptBold"/>
          <w:b w:val="0"/>
          <w:sz w:val="8"/>
          <w:szCs w:val="18"/>
        </w:rPr>
        <w:t xml:space="preserve"> (no man’s land) and Manifest Destiny, </w:t>
      </w:r>
      <w:r w:rsidRPr="005E36D4">
        <w:rPr>
          <w:rStyle w:val="StyleUnderline"/>
          <w:highlight w:val="green"/>
        </w:rPr>
        <w:t>the</w:t>
      </w:r>
      <w:r w:rsidRPr="00782976">
        <w:rPr>
          <w:rStyle w:val="StyleUnderline"/>
        </w:rPr>
        <w:t xml:space="preserve"> American </w:t>
      </w:r>
      <w:r w:rsidRPr="005E36D4">
        <w:rPr>
          <w:rStyle w:val="StyleUnderline"/>
          <w:highlight w:val="green"/>
        </w:rPr>
        <w:t>settler state proceeded upon a project of</w:t>
      </w:r>
      <w:r w:rsidRPr="00782976">
        <w:rPr>
          <w:rStyle w:val="StyleUnderline"/>
        </w:rPr>
        <w:t xml:space="preserve"> cultural and physical </w:t>
      </w:r>
      <w:r w:rsidRPr="005E36D4">
        <w:rPr>
          <w:rStyle w:val="StyleUnderline"/>
          <w:highlight w:val="green"/>
        </w:rPr>
        <w:t>genocide</w:t>
      </w:r>
      <w:r w:rsidRPr="00782976">
        <w:rPr>
          <w:rStyle w:val="StyleUnderline"/>
        </w:rPr>
        <w:t>, with lasting effects that endure to the present day</w:t>
      </w:r>
      <w:r w:rsidRPr="004916A0">
        <w:rPr>
          <w:rStyle w:val="Style13ptBold"/>
          <w:b w:val="0"/>
          <w:sz w:val="8"/>
          <w:szCs w:val="18"/>
        </w:rPr>
        <w:t>. The ‘settler myth’ permeates American culture. Words such as ‘pioneer’, the ‘West’, ‘Manifest Destiny’ grab the imagination as connected to the growth of the country in its early history. America sprang forth from a vast open ‘</w:t>
      </w:r>
      <w:proofErr w:type="gramStart"/>
      <w:r w:rsidRPr="004916A0">
        <w:rPr>
          <w:rStyle w:val="Style13ptBold"/>
          <w:b w:val="0"/>
          <w:sz w:val="8"/>
          <w:szCs w:val="18"/>
        </w:rPr>
        <w:t>wilderness’</w:t>
      </w:r>
      <w:proofErr w:type="gramEnd"/>
      <w:r w:rsidRPr="004916A0">
        <w:rPr>
          <w:rStyle w:val="Style13ptBold"/>
          <w:b w:val="0"/>
          <w:sz w:val="8"/>
          <w:szCs w:val="18"/>
        </w:rPr>
        <w:t xml:space="preserve">.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w:t>
      </w:r>
      <w:r w:rsidRPr="00EE3F95">
        <w:rPr>
          <w:rStyle w:val="StyleUnderline"/>
        </w:rPr>
        <w:t xml:space="preserve">Trump’s </w:t>
      </w:r>
      <w:r w:rsidRPr="005E36D4">
        <w:rPr>
          <w:rStyle w:val="StyleUnderline"/>
          <w:highlight w:val="green"/>
        </w:rPr>
        <w:t>invocation of</w:t>
      </w:r>
      <w:r w:rsidRPr="00EE3F95">
        <w:rPr>
          <w:rStyle w:val="StyleUnderline"/>
        </w:rPr>
        <w:t xml:space="preserve"> ideas such as </w:t>
      </w:r>
      <w:r w:rsidRPr="005E36D4">
        <w:rPr>
          <w:rStyle w:val="StyleUnderline"/>
          <w:highlight w:val="green"/>
        </w:rPr>
        <w:t>the ‘frontier’ and ‘taming the wilderness’ draws</w:t>
      </w:r>
      <w:r w:rsidRPr="00EE3F95">
        <w:rPr>
          <w:rStyle w:val="StyleUnderline"/>
        </w:rPr>
        <w:t xml:space="preserve"> attention </w:t>
      </w:r>
      <w:r w:rsidRPr="005E36D4">
        <w:rPr>
          <w:rStyle w:val="StyleUnderline"/>
          <w:highlight w:val="green"/>
        </w:rPr>
        <w:t>to the</w:t>
      </w:r>
      <w:r w:rsidRPr="00EE3F95">
        <w:rPr>
          <w:rStyle w:val="StyleUnderline"/>
        </w:rPr>
        <w:t xml:space="preserve"> brutal </w:t>
      </w:r>
      <w:r w:rsidRPr="005E36D4">
        <w:rPr>
          <w:rStyle w:val="StyleUnderline"/>
          <w:highlight w:val="green"/>
        </w:rPr>
        <w:t>violence that accompanied</w:t>
      </w:r>
      <w:r w:rsidRPr="00EE3F95">
        <w:rPr>
          <w:rStyle w:val="StyleUnderline"/>
        </w:rPr>
        <w:t xml:space="preserve"> the </w:t>
      </w:r>
      <w:r w:rsidRPr="005E36D4">
        <w:rPr>
          <w:rStyle w:val="StyleUnderline"/>
          <w:highlight w:val="green"/>
        </w:rPr>
        <w:t>building of the</w:t>
      </w:r>
      <w:r w:rsidRPr="00EE3F95">
        <w:rPr>
          <w:rStyle w:val="StyleUnderline"/>
        </w:rPr>
        <w:t xml:space="preserve"> </w:t>
      </w:r>
      <w:r w:rsidRPr="005E36D4">
        <w:rPr>
          <w:rStyle w:val="StyleUnderline"/>
        </w:rPr>
        <w:t>American</w:t>
      </w:r>
      <w:r w:rsidRPr="00EE3F95">
        <w:rPr>
          <w:rStyle w:val="StyleUnderline"/>
        </w:rPr>
        <w:t xml:space="preserve"> </w:t>
      </w:r>
      <w:r w:rsidRPr="005E36D4">
        <w:rPr>
          <w:rStyle w:val="StyleUnderline"/>
          <w:highlight w:val="green"/>
        </w:rPr>
        <w:t>state</w:t>
      </w:r>
      <w:r w:rsidRPr="004916A0">
        <w:rPr>
          <w:rStyle w:val="Style13ptBold"/>
          <w:b w:val="0"/>
          <w:sz w:val="8"/>
          <w:szCs w:val="18"/>
        </w:rPr>
        <w:t xml:space="preserve">. Scholars such as Greg Grandin (2019) make the case that </w:t>
      </w:r>
      <w:r w:rsidRPr="00EE3F95">
        <w:rPr>
          <w:rStyle w:val="StyleUnderline"/>
        </w:rPr>
        <w:t>the frontier is part of what America is—whether it is the ‘Wild West’</w:t>
      </w:r>
      <w:r w:rsidRPr="004916A0">
        <w:rPr>
          <w:rStyle w:val="Style13ptBold"/>
          <w:b w:val="0"/>
          <w:sz w:val="8"/>
          <w:szCs w:val="18"/>
        </w:rPr>
        <w:t xml:space="preserve">, or the U.S.-Mexican border, </w:t>
      </w:r>
      <w:r w:rsidRPr="00EE3F95">
        <w:rPr>
          <w:rStyle w:val="StyleUnderline"/>
        </w:rPr>
        <w:t>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w:t>
      </w:r>
      <w:r w:rsidRPr="004916A0">
        <w:rPr>
          <w:rStyle w:val="Style13ptBold"/>
          <w:b w:val="0"/>
          <w:sz w:val="8"/>
          <w:szCs w:val="18"/>
        </w:rPr>
        <w:t xml:space="preserve">.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RPr="00C152FF">
        <w:rPr>
          <w:rStyle w:val="StyleUnderline"/>
        </w:rPr>
        <w:t xml:space="preserve">The fact that </w:t>
      </w:r>
      <w:r w:rsidRPr="005E36D4">
        <w:rPr>
          <w:rStyle w:val="StyleUnderline"/>
          <w:highlight w:val="green"/>
        </w:rPr>
        <w:t>similar language</w:t>
      </w:r>
      <w:r w:rsidRPr="00C152FF">
        <w:rPr>
          <w:rStyle w:val="StyleUnderline"/>
        </w:rPr>
        <w:t xml:space="preserve"> is </w:t>
      </w:r>
      <w:r w:rsidRPr="005E36D4">
        <w:rPr>
          <w:rStyle w:val="StyleUnderline"/>
          <w:highlight w:val="green"/>
        </w:rPr>
        <w:t>being used around</w:t>
      </w:r>
      <w:r w:rsidRPr="00C152FF">
        <w:rPr>
          <w:rStyle w:val="StyleUnderline"/>
        </w:rPr>
        <w:t xml:space="preserve"> the potential of American </w:t>
      </w:r>
      <w:r w:rsidRPr="005E36D4">
        <w:rPr>
          <w:rStyle w:val="StyleUnderline"/>
          <w:highlight w:val="green"/>
        </w:rPr>
        <w:t>power being extended to space</w:t>
      </w:r>
      <w:r w:rsidRPr="00C152FF">
        <w:rPr>
          <w:rStyle w:val="StyleUnderline"/>
        </w:rPr>
        <w:t xml:space="preserve"> could reasonably be expected, given the economic and military potential that comes from such a move. Space represents yet another ‘unknown’ to be conquered and bent to America’s will</w:t>
      </w:r>
      <w:r w:rsidRPr="004916A0">
        <w:rPr>
          <w:rStyle w:val="Style13ptBold"/>
          <w:b w:val="0"/>
          <w:sz w:val="8"/>
          <w:szCs w:val="18"/>
        </w:rPr>
        <w:t xml:space="preserve">. However, such interplanetary conquest does not exist solely in outer space. I wish to situate the very real colonial legacies and violence associated with the desire to explore space, tracing the ways that they are perpetuated and reified through their destructive engagements with Indigenous peoples. I argue that a </w:t>
      </w:r>
      <w:r w:rsidRPr="005E36D4">
        <w:rPr>
          <w:rStyle w:val="StyleUnderline"/>
        </w:rPr>
        <w:t>scientific</w:t>
      </w:r>
      <w:r w:rsidRPr="00C152FF">
        <w:rPr>
          <w:rStyle w:val="StyleUnderline"/>
        </w:rPr>
        <w:t xml:space="preserve"> venture such as </w:t>
      </w:r>
      <w:r w:rsidRPr="005E36D4">
        <w:rPr>
          <w:rStyle w:val="StyleUnderline"/>
          <w:highlight w:val="green"/>
        </w:rPr>
        <w:t>space exploration does not exist in a vacuum, but</w:t>
      </w:r>
      <w:r w:rsidRPr="00C152FF">
        <w:rPr>
          <w:rStyle w:val="StyleUnderline"/>
        </w:rPr>
        <w:t xml:space="preserve"> instead </w:t>
      </w:r>
      <w:r w:rsidRPr="005E36D4">
        <w:rPr>
          <w:rStyle w:val="StyleUnderline"/>
        </w:rPr>
        <w:t>draws from settler colonialism</w:t>
      </w:r>
      <w:r w:rsidRPr="00C152FF">
        <w:rPr>
          <w:rStyle w:val="StyleUnderline"/>
        </w:rPr>
        <w:t xml:space="preserve"> and feeds back into it through the prioritization of ‘science’ over Indigenous </w:t>
      </w:r>
      <w:r w:rsidRPr="005E36D4">
        <w:rPr>
          <w:rStyle w:val="StyleUnderline"/>
        </w:rPr>
        <w:t>epistemologies</w:t>
      </w:r>
      <w:r w:rsidRPr="004916A0">
        <w:rPr>
          <w:rStyle w:val="Style13ptBold"/>
          <w:b w:val="0"/>
          <w:sz w:val="8"/>
          <w:szCs w:val="18"/>
        </w:rPr>
        <w:t xml:space="preserve">. I begin by exploring the ways that </w:t>
      </w:r>
      <w:r w:rsidRPr="00C152FF">
        <w:rPr>
          <w:rStyle w:val="StyleUnderline"/>
        </w:rPr>
        <w:t xml:space="preserve">space exploration by the American settler state </w:t>
      </w:r>
      <w:r w:rsidRPr="005E36D4">
        <w:rPr>
          <w:rStyle w:val="StyleUnderline"/>
          <w:highlight w:val="green"/>
        </w:rPr>
        <w:t>is situated within</w:t>
      </w:r>
      <w:r w:rsidRPr="00C152FF">
        <w:rPr>
          <w:rStyle w:val="StyleUnderline"/>
        </w:rPr>
        <w:t xml:space="preserve"> questions of </w:t>
      </w:r>
      <w:r w:rsidRPr="005E36D4">
        <w:rPr>
          <w:rStyle w:val="StyleUnderline"/>
          <w:highlight w:val="green"/>
        </w:rPr>
        <w:t>hegemony, imperialism, and terra nullius</w:t>
      </w:r>
      <w:r w:rsidRPr="004916A0">
        <w:rPr>
          <w:rStyle w:val="Style13ptBold"/>
          <w:b w:val="0"/>
          <w:sz w:val="8"/>
          <w:szCs w:val="18"/>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4916A0">
        <w:rPr>
          <w:rStyle w:val="Style13ptBold"/>
          <w:b w:val="0"/>
          <w:sz w:val="8"/>
          <w:szCs w:val="18"/>
        </w:rPr>
        <w:t>Koren</w:t>
      </w:r>
      <w:proofErr w:type="spellEnd"/>
      <w:r w:rsidRPr="004916A0">
        <w:rPr>
          <w:rStyle w:val="Style13ptBold"/>
          <w:b w:val="0"/>
          <w:sz w:val="8"/>
          <w:szCs w:val="18"/>
        </w:rPr>
        <w:t xml:space="preserve">, 2020) that demands that the American settler colonial state exercise self-reflexivity as to why it engages with outer space, and who is advantaged and disadvantaged here on Earth </w:t>
      </w:r>
      <w:proofErr w:type="gramStart"/>
      <w:r w:rsidRPr="004916A0">
        <w:rPr>
          <w:rStyle w:val="Style13ptBold"/>
          <w:b w:val="0"/>
          <w:sz w:val="8"/>
          <w:szCs w:val="18"/>
        </w:rPr>
        <w:t>as a result of</w:t>
      </w:r>
      <w:proofErr w:type="gramEnd"/>
      <w:r w:rsidRPr="004916A0">
        <w:rPr>
          <w:rStyle w:val="Style13ptBold"/>
          <w:b w:val="0"/>
          <w:sz w:val="8"/>
          <w:szCs w:val="18"/>
        </w:rPr>
        <w:t xml:space="preserve">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t>
      </w:r>
      <w:r w:rsidRPr="004916A0">
        <w:rPr>
          <w:rStyle w:val="StyleUnderline"/>
        </w:rPr>
        <w:t>What this means is that the settler colony is intimately tied with the space within which it exists—it cannot exist or sustain itself without settler control over land and space</w:t>
      </w:r>
      <w:r w:rsidRPr="004916A0">
        <w:rPr>
          <w:rStyle w:val="Style13ptBold"/>
          <w:b w:val="0"/>
          <w:sz w:val="8"/>
          <w:szCs w:val="18"/>
        </w:rPr>
        <w:t xml:space="preserve">. This permanent presence upon land by ‘settlers’ is usually at the expense of the Indigenous,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w:t>
      </w:r>
      <w:proofErr w:type="gramStart"/>
      <w:r w:rsidRPr="004916A0">
        <w:rPr>
          <w:rStyle w:val="Style13ptBold"/>
          <w:b w:val="0"/>
          <w:sz w:val="8"/>
          <w:szCs w:val="18"/>
        </w:rPr>
        <w:t>is</w:t>
      </w:r>
      <w:proofErr w:type="gramEnd"/>
      <w:r w:rsidRPr="004916A0">
        <w:rPr>
          <w:rStyle w:val="Style13ptBold"/>
          <w:b w:val="0"/>
          <w:sz w:val="8"/>
          <w:szCs w:val="18"/>
        </w:rPr>
        <w:t xml:space="preserve"> therefore the occupation and remaking of space. As Wolfe (2006) describes, the settler state seeks to make use of land and resources </w:t>
      </w:r>
      <w:proofErr w:type="gramStart"/>
      <w:r w:rsidRPr="004916A0">
        <w:rPr>
          <w:rStyle w:val="Style13ptBold"/>
          <w:b w:val="0"/>
          <w:sz w:val="8"/>
          <w:szCs w:val="18"/>
        </w:rPr>
        <w:t>in order to</w:t>
      </w:r>
      <w:proofErr w:type="gramEnd"/>
      <w:r w:rsidRPr="004916A0">
        <w:rPr>
          <w:rStyle w:val="Style13ptBold"/>
          <w:b w:val="0"/>
          <w:sz w:val="8"/>
          <w:szCs w:val="18"/>
        </w:rPr>
        <w:t xml:space="preserve"> continue on; whether that is through homesteading/residence, farming and agriculture, mining, or any number of activities that settler colonial logic deems necessary to its own survival. These activities are tied to a racist and hubristic logic that only settler society itself possesses the ability to make proper use of land and space (Wolfe, 2006). This is mated with a viewpoint of landscapes prior to European arrival as terra nullius, or empty land that was owned by no one, via European/Western conceptions of land ownership and tenure (Wolfe, 1994). Because of this overarching goal of space, there is an inherent anxiety in settler colonies about space, and how it can be occupied and subsequently rewritten to remove Indigenous presence. In Anglo settler colonies, this often takes place within a lens of conservation. Scholars such as </w:t>
      </w:r>
      <w:proofErr w:type="spellStart"/>
      <w:r w:rsidRPr="004916A0">
        <w:rPr>
          <w:rStyle w:val="Style13ptBold"/>
          <w:b w:val="0"/>
          <w:sz w:val="8"/>
          <w:szCs w:val="18"/>
        </w:rPr>
        <w:t>Banivanua</w:t>
      </w:r>
      <w:proofErr w:type="spellEnd"/>
      <w:r w:rsidRPr="004916A0">
        <w:rPr>
          <w:rStyle w:val="Style13ptBold"/>
          <w:b w:val="0"/>
          <w:sz w:val="8"/>
          <w:szCs w:val="18"/>
        </w:rPr>
        <w:t xml:space="preserve"> Mar (2010), </w:t>
      </w:r>
      <w:proofErr w:type="spellStart"/>
      <w:r w:rsidRPr="004916A0">
        <w:rPr>
          <w:rStyle w:val="Style13ptBold"/>
          <w:b w:val="0"/>
          <w:sz w:val="8"/>
          <w:szCs w:val="18"/>
        </w:rPr>
        <w:t>Lannoy</w:t>
      </w:r>
      <w:proofErr w:type="spellEnd"/>
      <w:r w:rsidRPr="004916A0">
        <w:rPr>
          <w:rStyle w:val="Style13ptBold"/>
          <w:b w:val="0"/>
          <w:sz w:val="8"/>
          <w:szCs w:val="18"/>
        </w:rPr>
        <w:t xml:space="preserve"> (2012), Wright (2014) and Tristan </w:t>
      </w:r>
      <w:proofErr w:type="spellStart"/>
      <w:r w:rsidRPr="004916A0">
        <w:rPr>
          <w:rStyle w:val="Style13ptBold"/>
          <w:b w:val="0"/>
          <w:sz w:val="8"/>
          <w:szCs w:val="18"/>
        </w:rPr>
        <w:t>Ahtone</w:t>
      </w:r>
      <w:proofErr w:type="spellEnd"/>
      <w:r w:rsidRPr="004916A0">
        <w:rPr>
          <w:rStyle w:val="Style13ptBold"/>
          <w:b w:val="0"/>
          <w:sz w:val="8"/>
          <w:szCs w:val="18"/>
        </w:rPr>
        <w:t xml:space="preserve"> (2019) have written extensively on the ways that settler </w:t>
      </w:r>
      <w:proofErr w:type="spellStart"/>
      <w:r w:rsidRPr="004916A0">
        <w:rPr>
          <w:rStyle w:val="Style13ptBold"/>
          <w:b w:val="0"/>
          <w:sz w:val="8"/>
          <w:szCs w:val="18"/>
        </w:rPr>
        <w:t>reinscription</w:t>
      </w:r>
      <w:proofErr w:type="spellEnd"/>
      <w:r w:rsidRPr="004916A0">
        <w:rPr>
          <w:rStyle w:val="Style13ptBold"/>
          <w:b w:val="0"/>
          <w:sz w:val="8"/>
          <w:szCs w:val="18"/>
        </w:rPr>
        <w:t xml:space="preserve">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w:t>
      </w:r>
      <w:r w:rsidRPr="004916A0">
        <w:rPr>
          <w:sz w:val="8"/>
          <w:szCs w:val="32"/>
        </w:rPr>
        <w:t xml:space="preserve"> </w:t>
      </w:r>
      <w:proofErr w:type="gramStart"/>
      <w:r w:rsidRPr="004916A0">
        <w:rPr>
          <w:rStyle w:val="Style13ptBold"/>
          <w:b w:val="0"/>
          <w:sz w:val="8"/>
          <w:szCs w:val="18"/>
        </w:rPr>
        <w:t>But,</w:t>
      </w:r>
      <w:proofErr w:type="gramEnd"/>
      <w:r w:rsidRPr="004916A0">
        <w:rPr>
          <w:rStyle w:val="Style13ptBold"/>
          <w:b w:val="0"/>
          <w:sz w:val="8"/>
          <w:szCs w:val="18"/>
        </w:rPr>
        <w:t xml:space="preserve"> what does this all look like in regard to outer space? </w:t>
      </w:r>
      <w:proofErr w:type="gramStart"/>
      <w:r w:rsidRPr="004916A0">
        <w:rPr>
          <w:rStyle w:val="Style13ptBold"/>
          <w:b w:val="0"/>
          <w:sz w:val="8"/>
          <w:szCs w:val="18"/>
        </w:rPr>
        <w:t>In order to</w:t>
      </w:r>
      <w:proofErr w:type="gramEnd"/>
      <w:r w:rsidRPr="004916A0">
        <w:rPr>
          <w:rStyle w:val="Style13ptBold"/>
          <w:b w:val="0"/>
          <w:sz w:val="8"/>
          <w:szCs w:val="18"/>
        </w:rPr>
        <w:t xml:space="preserve"> really understand the potential (settler) colonial logics of space exploration, we must go back and explore the ways in which space exploration became inextricably tied with questions of state hegemony and geopolitics during the Cold War. US and Soviet </w:t>
      </w:r>
      <w:r w:rsidRPr="005E36D4">
        <w:rPr>
          <w:rStyle w:val="StyleUnderline"/>
          <w:highlight w:val="green"/>
        </w:rPr>
        <w:t>space programs were born</w:t>
      </w:r>
      <w:r w:rsidRPr="004916A0">
        <w:rPr>
          <w:rStyle w:val="StyleUnderline"/>
        </w:rPr>
        <w:t xml:space="preserve"> partially </w:t>
      </w:r>
      <w:r w:rsidRPr="005E36D4">
        <w:rPr>
          <w:rStyle w:val="StyleUnderline"/>
          <w:highlight w:val="green"/>
        </w:rPr>
        <w:t>out of military utility</w:t>
      </w:r>
      <w:r w:rsidRPr="004916A0">
        <w:rPr>
          <w:rStyle w:val="StyleUnderline"/>
        </w:rPr>
        <w:t>,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4916A0">
        <w:rPr>
          <w:rStyle w:val="Style13ptBold"/>
          <w:b w:val="0"/>
          <w:sz w:val="8"/>
          <w:szCs w:val="18"/>
        </w:rPr>
        <w:t xml:space="preserve">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w:t>
      </w:r>
      <w:r w:rsidRPr="004916A0">
        <w:rPr>
          <w:rStyle w:val="StyleUnderline"/>
        </w:rPr>
        <w:t>after ‘conquering’ a continent and bringing it under American dominion, why would the United States stop solely at ‘space’ on Earth</w:t>
      </w:r>
      <w:r w:rsidRPr="004916A0">
        <w:rPr>
          <w:rStyle w:val="Style13ptBold"/>
          <w:b w:val="0"/>
          <w:sz w:val="8"/>
          <w:szCs w:val="18"/>
        </w:rPr>
        <w:t xml:space="preserve">? To return to Grandin (2019), </w:t>
      </w:r>
      <w:r w:rsidRPr="005E36D4">
        <w:rPr>
          <w:rStyle w:val="StyleUnderline"/>
          <w:highlight w:val="green"/>
        </w:rPr>
        <w:t>space represented</w:t>
      </w:r>
      <w:r w:rsidRPr="004916A0">
        <w:rPr>
          <w:rStyle w:val="StyleUnderline"/>
        </w:rPr>
        <w:t xml:space="preserve"> yet </w:t>
      </w:r>
      <w:r w:rsidRPr="005E36D4">
        <w:rPr>
          <w:rStyle w:val="StyleUnderline"/>
          <w:highlight w:val="green"/>
        </w:rPr>
        <w:t>another frontier to be conquered and known</w:t>
      </w:r>
      <w:r w:rsidRPr="004916A0">
        <w:rPr>
          <w:rStyle w:val="StyleUnderline"/>
        </w:rPr>
        <w:t xml:space="preserve"> by the settler colonial </w:t>
      </w:r>
      <w:proofErr w:type="gramStart"/>
      <w:r w:rsidRPr="004916A0">
        <w:rPr>
          <w:rStyle w:val="StyleUnderline"/>
        </w:rPr>
        <w:t>state;</w:t>
      </w:r>
      <w:proofErr w:type="gramEnd"/>
      <w:r w:rsidRPr="004916A0">
        <w:rPr>
          <w:rStyle w:val="StyleUnderline"/>
        </w:rPr>
        <w:t xml:space="preserve"> if not explicitly for the possibility of further settlement, then for the preservation of its existing spatial extent on Earth</w:t>
      </w:r>
      <w:r w:rsidRPr="004916A0">
        <w:rPr>
          <w:rStyle w:val="Style13ptBold"/>
          <w:b w:val="0"/>
          <w:sz w:val="8"/>
          <w:szCs w:val="18"/>
        </w:rPr>
        <w:t xml:space="preserve">.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res nullius (1995: </w:t>
      </w:r>
      <w:proofErr w:type="gramStart"/>
      <w:r w:rsidRPr="004916A0">
        <w:rPr>
          <w:rStyle w:val="Style13ptBold"/>
          <w:b w:val="0"/>
          <w:sz w:val="8"/>
          <w:szCs w:val="18"/>
        </w:rPr>
        <w:t>51)[</w:t>
      </w:r>
      <w:proofErr w:type="spellStart"/>
      <w:proofErr w:type="gramEnd"/>
      <w:r w:rsidRPr="004916A0">
        <w:rPr>
          <w:rStyle w:val="Style13ptBold"/>
          <w:b w:val="0"/>
          <w:sz w:val="8"/>
          <w:szCs w:val="18"/>
        </w:rPr>
        <w:t>i</w:t>
      </w:r>
      <w:proofErr w:type="spellEnd"/>
      <w:r w:rsidRPr="004916A0">
        <w:rPr>
          <w:rStyle w:val="Style13ptBold"/>
          <w:b w:val="0"/>
          <w:sz w:val="8"/>
          <w:szCs w:val="18"/>
        </w:rPr>
        <w:t>].</w:t>
      </w:r>
      <w:r w:rsidRPr="004916A0">
        <w:rPr>
          <w:sz w:val="8"/>
          <w:szCs w:val="32"/>
        </w:rPr>
        <w:t xml:space="preserve"> </w:t>
      </w:r>
      <w:r w:rsidRPr="004916A0">
        <w:rPr>
          <w:rStyle w:val="Style13ptBold"/>
          <w:b w:val="0"/>
          <w:sz w:val="8"/>
          <w:szCs w:val="18"/>
        </w:rPr>
        <w:t xml:space="preserve">But we cannot forget </w:t>
      </w:r>
      <w:r w:rsidRPr="004916A0">
        <w:rPr>
          <w:rStyle w:val="StyleUnderline"/>
        </w:rPr>
        <w:t xml:space="preserve">the concept of </w:t>
      </w:r>
      <w:r w:rsidRPr="005E36D4">
        <w:rPr>
          <w:rStyle w:val="StyleUnderline"/>
          <w:highlight w:val="green"/>
        </w:rPr>
        <w:t>terra nullius and</w:t>
      </w:r>
      <w:r w:rsidRPr="004916A0">
        <w:rPr>
          <w:rStyle w:val="StyleUnderline"/>
        </w:rPr>
        <w:t xml:space="preserve"> how </w:t>
      </w:r>
      <w:r w:rsidRPr="005E36D4">
        <w:rPr>
          <w:rStyle w:val="StyleUnderline"/>
          <w:highlight w:val="green"/>
        </w:rPr>
        <w:t>our exploration of the stars has real effects on Indigenous landscapes</w:t>
      </w:r>
      <w:r w:rsidRPr="004916A0">
        <w:rPr>
          <w:rStyle w:val="StyleUnderline"/>
        </w:rPr>
        <w:t xml:space="preserve"> here </w:t>
      </w:r>
      <w:r w:rsidRPr="005E36D4">
        <w:rPr>
          <w:rStyle w:val="StyleUnderline"/>
          <w:highlight w:val="green"/>
        </w:rPr>
        <w:t>on Earth</w:t>
      </w:r>
      <w:r w:rsidRPr="004916A0">
        <w:rPr>
          <w:rStyle w:val="Style13ptBold"/>
          <w:b w:val="0"/>
          <w:sz w:val="8"/>
          <w:szCs w:val="18"/>
        </w:rPr>
        <w:t xml:space="preserve">. We also cannot forget about forms of space exploration that may not be explicitly tied to military means. Doing so deprives us of another lens through which to view the tensions between settler and Indigenous views of space and to which end is useful. Indeed, even reinscribing of Indigenous space towards ‘peaceful’ settler space exploration have very real consequences for Indigenous sovereignty and Indigenous spaces.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sidRPr="004916A0">
        <w:rPr>
          <w:rStyle w:val="StyleUnderline"/>
        </w:rPr>
        <w:t xml:space="preserve">the controversy surrounding </w:t>
      </w:r>
      <w:r w:rsidRPr="005E36D4">
        <w:rPr>
          <w:rStyle w:val="StyleUnderline"/>
          <w:highlight w:val="green"/>
        </w:rPr>
        <w:t>TMT is a</w:t>
      </w:r>
      <w:r w:rsidRPr="004916A0">
        <w:rPr>
          <w:rStyle w:val="StyleUnderline"/>
        </w:rPr>
        <w:t xml:space="preserve"> prime </w:t>
      </w:r>
      <w:r w:rsidRPr="005E36D4">
        <w:rPr>
          <w:rStyle w:val="StyleUnderline"/>
          <w:highlight w:val="green"/>
        </w:rPr>
        <w:t>example of the logics presented towards ‘space’</w:t>
      </w:r>
      <w:r w:rsidRPr="004916A0">
        <w:rPr>
          <w:rStyle w:val="StyleUnderline"/>
        </w:rPr>
        <w:t xml:space="preserve"> in both Earth-bound and beyond-Earth contexts by the settler colonial state as well as the violence that these logics place upon Indigenous spaces</w:t>
      </w:r>
      <w:r w:rsidRPr="004916A0">
        <w:rPr>
          <w:rStyle w:val="Style13ptBold"/>
          <w:b w:val="0"/>
          <w:sz w:val="8"/>
          <w:szCs w:val="18"/>
        </w:rPr>
        <w:t>, such as Mauna Kea, which in particular already plays host to a number of telescopes and observatories (</w:t>
      </w:r>
      <w:proofErr w:type="spellStart"/>
      <w:r w:rsidRPr="004916A0">
        <w:rPr>
          <w:rStyle w:val="Style13ptBold"/>
          <w:b w:val="0"/>
          <w:sz w:val="8"/>
          <w:szCs w:val="18"/>
        </w:rPr>
        <w:t>Witze</w:t>
      </w:r>
      <w:proofErr w:type="spellEnd"/>
      <w:r w:rsidRPr="004916A0">
        <w:rPr>
          <w:rStyle w:val="Style13ptBold"/>
          <w:b w:val="0"/>
          <w:sz w:val="8"/>
          <w:szCs w:val="18"/>
        </w:rPr>
        <w:t xml:space="preserve">, 2020). </w:t>
      </w:r>
      <w:proofErr w:type="gramStart"/>
      <w:r w:rsidRPr="004916A0">
        <w:rPr>
          <w:rStyle w:val="Style13ptBold"/>
          <w:b w:val="0"/>
          <w:sz w:val="8"/>
          <w:szCs w:val="18"/>
        </w:rPr>
        <w:t>In particular, astronomers</w:t>
      </w:r>
      <w:proofErr w:type="gramEnd"/>
      <w:r w:rsidRPr="004916A0">
        <w:rPr>
          <w:rStyle w:val="Style13ptBold"/>
          <w:b w:val="0"/>
          <w:sz w:val="8"/>
          <w:szCs w:val="18"/>
        </w:rPr>
        <w:t xml:space="preserve"> such as Chanda Prescod-Weinstein, </w:t>
      </w:r>
      <w:proofErr w:type="spellStart"/>
      <w:r w:rsidRPr="004916A0">
        <w:rPr>
          <w:rStyle w:val="Style13ptBold"/>
          <w:b w:val="0"/>
          <w:sz w:val="8"/>
          <w:szCs w:val="18"/>
        </w:rPr>
        <w:t>Lucianne</w:t>
      </w:r>
      <w:proofErr w:type="spellEnd"/>
      <w:r w:rsidRPr="004916A0">
        <w:rPr>
          <w:rStyle w:val="Style13ptBold"/>
          <w:b w:val="0"/>
          <w:sz w:val="8"/>
          <w:szCs w:val="18"/>
        </w:rPr>
        <w:t xml:space="preserve"> </w:t>
      </w:r>
      <w:proofErr w:type="spellStart"/>
      <w:r w:rsidRPr="004916A0">
        <w:rPr>
          <w:rStyle w:val="Style13ptBold"/>
          <w:b w:val="0"/>
          <w:sz w:val="8"/>
          <w:szCs w:val="18"/>
        </w:rPr>
        <w:t>Walkowicz</w:t>
      </w:r>
      <w:proofErr w:type="spellEnd"/>
      <w:r w:rsidRPr="004916A0">
        <w:rPr>
          <w:rStyle w:val="Style13ptBold"/>
          <w:b w:val="0"/>
          <w:sz w:val="8"/>
          <w:szCs w:val="18"/>
        </w:rPr>
        <w:t xml:space="preserve">, and others have taken decisive action to push back against the idea that settler scientific advancement via space exploration should take precedence over Indigenous sovereignty in Earth-space. Prescod-Weinstein and </w:t>
      </w:r>
      <w:proofErr w:type="spellStart"/>
      <w:r w:rsidRPr="004916A0">
        <w:rPr>
          <w:rStyle w:val="Style13ptBold"/>
          <w:b w:val="0"/>
          <w:sz w:val="8"/>
          <w:szCs w:val="18"/>
        </w:rPr>
        <w:t>Walkowicz</w:t>
      </w:r>
      <w:proofErr w:type="spellEnd"/>
      <w:r w:rsidRPr="004916A0">
        <w:rPr>
          <w:rStyle w:val="Style13ptBold"/>
          <w:b w:val="0"/>
          <w:sz w:val="8"/>
          <w:szCs w:val="18"/>
        </w:rPr>
        <w:t xml:space="preserve">, alongside Sarah Tuttle, Brian Nord and </w:t>
      </w:r>
      <w:proofErr w:type="spellStart"/>
      <w:r w:rsidRPr="004916A0">
        <w:rPr>
          <w:rStyle w:val="Style13ptBold"/>
          <w:b w:val="0"/>
          <w:sz w:val="8"/>
          <w:szCs w:val="18"/>
        </w:rPr>
        <w:t>Hilding</w:t>
      </w:r>
      <w:proofErr w:type="spellEnd"/>
      <w:r w:rsidRPr="004916A0">
        <w:rPr>
          <w:rStyle w:val="Style13ptBold"/>
          <w:b w:val="0"/>
          <w:sz w:val="8"/>
          <w:szCs w:val="18"/>
        </w:rPr>
        <w:t xml:space="preserve"> Neilson (2020) make clear that </w:t>
      </w:r>
      <w:r w:rsidRPr="005E36D4">
        <w:rPr>
          <w:rStyle w:val="StyleUnderline"/>
          <w:highlight w:val="green"/>
        </w:rPr>
        <w:t>settler</w:t>
      </w:r>
      <w:r w:rsidRPr="004916A0">
        <w:rPr>
          <w:rStyle w:val="StyleUnderline"/>
        </w:rPr>
        <w:t xml:space="preserve"> scientific </w:t>
      </w:r>
      <w:r w:rsidRPr="005E36D4">
        <w:rPr>
          <w:rStyle w:val="StyleUnderline"/>
          <w:highlight w:val="green"/>
        </w:rPr>
        <w:t>pursuits</w:t>
      </w:r>
      <w:r w:rsidRPr="004916A0">
        <w:rPr>
          <w:rStyle w:val="StyleUnderline"/>
        </w:rPr>
        <w:t xml:space="preserve"> such as building the TMT </w:t>
      </w:r>
      <w:r w:rsidRPr="005E36D4">
        <w:rPr>
          <w:rStyle w:val="StyleUnderline"/>
          <w:highlight w:val="green"/>
        </w:rPr>
        <w:t>are</w:t>
      </w:r>
      <w:r w:rsidRPr="004916A0">
        <w:rPr>
          <w:rStyle w:val="StyleUnderline"/>
        </w:rPr>
        <w:t xml:space="preserve"> simply </w:t>
      </w:r>
      <w:r w:rsidRPr="005E36D4">
        <w:rPr>
          <w:rStyle w:val="StyleUnderline"/>
          <w:highlight w:val="green"/>
        </w:rPr>
        <w:t xml:space="preserve">new footnotes in a </w:t>
      </w:r>
      <w:r w:rsidRPr="005E36D4">
        <w:rPr>
          <w:rStyle w:val="StyleUnderline"/>
        </w:rPr>
        <w:t>long</w:t>
      </w:r>
      <w:r w:rsidRPr="004916A0">
        <w:rPr>
          <w:rStyle w:val="StyleUnderline"/>
        </w:rPr>
        <w:t xml:space="preserve"> </w:t>
      </w:r>
      <w:r w:rsidRPr="005E36D4">
        <w:rPr>
          <w:rStyle w:val="StyleUnderline"/>
          <w:highlight w:val="green"/>
        </w:rPr>
        <w:t>history of colonial disrespect</w:t>
      </w:r>
      <w:r w:rsidRPr="004916A0">
        <w:rPr>
          <w:rStyle w:val="StyleUnderline"/>
        </w:rPr>
        <w:t xml:space="preserve"> of Indigenous people and Indigenous spaces in the name of science, and that astronomy is not innocent of this disrespect</w:t>
      </w:r>
      <w:r w:rsidRPr="004916A0">
        <w:rPr>
          <w:rStyle w:val="Style13ptBold"/>
          <w:b w:val="0"/>
          <w:sz w:val="8"/>
          <w:szCs w:val="18"/>
        </w:rPr>
        <w:t xml:space="preserve">. In fact, Native Hawai’ian scholars such as </w:t>
      </w:r>
      <w:proofErr w:type="spellStart"/>
      <w:r w:rsidRPr="004916A0">
        <w:rPr>
          <w:rStyle w:val="Style13ptBold"/>
          <w:b w:val="0"/>
          <w:sz w:val="8"/>
          <w:szCs w:val="18"/>
        </w:rPr>
        <w:t>Iokepa</w:t>
      </w:r>
      <w:proofErr w:type="spellEnd"/>
      <w:r w:rsidRPr="004916A0">
        <w:rPr>
          <w:rStyle w:val="Style13ptBold"/>
          <w:b w:val="0"/>
          <w:sz w:val="8"/>
          <w:szCs w:val="18"/>
        </w:rPr>
        <w:t xml:space="preserve"> </w:t>
      </w:r>
      <w:proofErr w:type="spellStart"/>
      <w:r w:rsidRPr="004916A0">
        <w:rPr>
          <w:rStyle w:val="Style13ptBold"/>
          <w:b w:val="0"/>
          <w:sz w:val="8"/>
          <w:szCs w:val="18"/>
        </w:rPr>
        <w:t>Casumbal</w:t>
      </w:r>
      <w:proofErr w:type="spellEnd"/>
      <w:r w:rsidRPr="004916A0">
        <w:rPr>
          <w:rStyle w:val="Style13ptBold"/>
          <w:b w:val="0"/>
          <w:sz w:val="8"/>
          <w:szCs w:val="18"/>
        </w:rPr>
        <w:t xml:space="preserve">-Salazar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As </w:t>
      </w:r>
      <w:proofErr w:type="spellStart"/>
      <w:r w:rsidRPr="004916A0">
        <w:rPr>
          <w:rStyle w:val="Style13ptBold"/>
          <w:b w:val="0"/>
          <w:sz w:val="8"/>
          <w:szCs w:val="18"/>
        </w:rPr>
        <w:t>Casumbal</w:t>
      </w:r>
      <w:proofErr w:type="spellEnd"/>
      <w:r w:rsidRPr="004916A0">
        <w:rPr>
          <w:rStyle w:val="Style13ptBold"/>
          <w:b w:val="0"/>
          <w:sz w:val="8"/>
          <w:szCs w:val="18"/>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RPr="004916A0">
        <w:rPr>
          <w:rStyle w:val="StyleUnderline"/>
        </w:rPr>
        <w:t xml:space="preserve">when it comes to the infringement upon Indigenous space by settler scientific endeavors tied to space exploration, </w:t>
      </w:r>
      <w:r w:rsidRPr="005E36D4">
        <w:rPr>
          <w:rStyle w:val="StyleUnderline"/>
          <w:highlight w:val="green"/>
        </w:rPr>
        <w:t>there is no neutrality to be had</w:t>
      </w:r>
      <w:r w:rsidRPr="004916A0">
        <w:rPr>
          <w:rStyle w:val="StyleUnderline"/>
        </w:rPr>
        <w:t>—dispossession and violence are dispossession and violence, no matter the potential ‘good for humanity’ that might come about through these things</w:t>
      </w:r>
      <w:r w:rsidRPr="004916A0">
        <w:rPr>
          <w:rStyle w:val="Style13ptBold"/>
          <w:b w:val="0"/>
          <w:sz w:val="8"/>
          <w:szCs w:val="18"/>
        </w:rPr>
        <w:t xml:space="preserve">. Such contestations over outer space and ethical engagement with previously unknown spaces will continue to happen. </w:t>
      </w:r>
      <w:r w:rsidRPr="005E36D4">
        <w:rPr>
          <w:rStyle w:val="StyleUnderline"/>
          <w:highlight w:val="green"/>
        </w:rPr>
        <w:t>Outer space is not the first ‘final frontier’</w:t>
      </w:r>
      <w:r w:rsidRPr="004916A0">
        <w:rPr>
          <w:rStyle w:val="Style13ptBold"/>
          <w:b w:val="0"/>
          <w:sz w:val="8"/>
          <w:szCs w:val="18"/>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4916A0">
        <w:rPr>
          <w:rStyle w:val="Style13ptBold"/>
          <w:b w:val="0"/>
          <w:sz w:val="8"/>
          <w:szCs w:val="18"/>
        </w:rPr>
        <w:t>off of</w:t>
      </w:r>
      <w:proofErr w:type="gramEnd"/>
      <w:r w:rsidRPr="004916A0">
        <w:rPr>
          <w:rStyle w:val="Style13ptBold"/>
          <w:b w:val="0"/>
          <w:sz w:val="8"/>
          <w:szCs w:val="18"/>
        </w:rPr>
        <w:t xml:space="preserve"> it (see Howkins 2010). Of course, we know now that engagement with Antarctica should be constrained by ecological concern—who is to say that these concerns will be heeded in ‘unpopulated’ space? What can be done to push back against these settler logics?</w:t>
      </w:r>
    </w:p>
    <w:p w14:paraId="04841A37" w14:textId="739F98D3" w:rsidR="0013751C" w:rsidRPr="007304D0" w:rsidRDefault="0013751C" w:rsidP="0013751C">
      <w:pPr>
        <w:pStyle w:val="Heading4"/>
      </w:pPr>
      <w:r>
        <w:t>A Public Trust is not neutral claim but reliant upon a standard of universal access that justifies and continues the logic of dispossession found within the project of settler colonialism</w:t>
      </w:r>
    </w:p>
    <w:p w14:paraId="5AEE5FC9" w14:textId="77777777" w:rsidR="0013751C" w:rsidRDefault="0013751C" w:rsidP="0013751C">
      <w:pPr>
        <w:rPr>
          <w:rStyle w:val="Style13ptBold"/>
          <w:b w:val="0"/>
          <w:bCs w:val="0"/>
          <w:sz w:val="16"/>
          <w:szCs w:val="12"/>
        </w:rPr>
      </w:pPr>
      <w:r>
        <w:rPr>
          <w:rStyle w:val="Style13ptBold"/>
        </w:rPr>
        <w:t>Goldstein 18</w:t>
      </w:r>
      <w:r>
        <w:rPr>
          <w:rStyle w:val="Style13ptBold"/>
          <w:b w:val="0"/>
          <w:sz w:val="16"/>
          <w:szCs w:val="12"/>
        </w:rPr>
        <w:t xml:space="preserve"> (Alyosha Goldstein; 3/1/18; UCLA Law Review; </w:t>
      </w:r>
      <w:r>
        <w:rPr>
          <w:rStyle w:val="Style13ptBold"/>
          <w:b w:val="0"/>
          <w:i/>
          <w:iCs/>
          <w:sz w:val="16"/>
          <w:szCs w:val="12"/>
        </w:rPr>
        <w:t>“</w:t>
      </w:r>
      <w:r w:rsidRPr="00D6591E">
        <w:rPr>
          <w:rStyle w:val="Style13ptBold"/>
          <w:b w:val="0"/>
          <w:i/>
          <w:iCs/>
          <w:sz w:val="16"/>
          <w:szCs w:val="12"/>
        </w:rPr>
        <w:t>By Force of Expectation: Colonization, Public Lands, and the Property Relation</w:t>
      </w:r>
      <w:r>
        <w:rPr>
          <w:rStyle w:val="Style13ptBold"/>
          <w:b w:val="0"/>
          <w:i/>
          <w:iCs/>
          <w:sz w:val="16"/>
          <w:szCs w:val="12"/>
        </w:rPr>
        <w:t>”</w:t>
      </w:r>
      <w:r>
        <w:rPr>
          <w:rStyle w:val="Style13ptBold"/>
          <w:b w:val="0"/>
          <w:sz w:val="16"/>
          <w:szCs w:val="12"/>
        </w:rPr>
        <w:t xml:space="preserve">; accessed 1/5/21; </w:t>
      </w:r>
      <w:hyperlink r:id="rId8" w:history="1">
        <w:r w:rsidRPr="000F7B81">
          <w:rPr>
            <w:rStyle w:val="Hyperlink"/>
            <w:sz w:val="16"/>
            <w:szCs w:val="12"/>
          </w:rPr>
          <w:t>https://www.uclalawreview.org/by-force-of-expectation/</w:t>
        </w:r>
      </w:hyperlink>
      <w:r>
        <w:rPr>
          <w:rStyle w:val="Style13ptBold"/>
          <w:b w:val="0"/>
          <w:sz w:val="16"/>
          <w:szCs w:val="12"/>
        </w:rPr>
        <w:t xml:space="preserve">; </w:t>
      </w:r>
      <w:r w:rsidRPr="00D6591E">
        <w:rPr>
          <w:rStyle w:val="Style13ptBold"/>
          <w:b w:val="0"/>
          <w:sz w:val="16"/>
          <w:szCs w:val="12"/>
        </w:rPr>
        <w:t>Alyosha Goldstein is Associate Professor of American Studies at the University of New Mexico</w:t>
      </w:r>
      <w:r>
        <w:rPr>
          <w:rStyle w:val="Style13ptBold"/>
          <w:b w:val="0"/>
          <w:sz w:val="16"/>
          <w:szCs w:val="12"/>
        </w:rPr>
        <w:t>) HB</w:t>
      </w:r>
    </w:p>
    <w:p w14:paraId="05DD852C" w14:textId="77777777" w:rsidR="0013751C" w:rsidRPr="000138A3" w:rsidRDefault="0013751C" w:rsidP="0013751C">
      <w:pPr>
        <w:rPr>
          <w:rStyle w:val="Style13ptBold"/>
          <w:b w:val="0"/>
          <w:bCs w:val="0"/>
          <w:sz w:val="8"/>
          <w:szCs w:val="18"/>
        </w:rPr>
      </w:pPr>
      <w:r w:rsidRPr="000138A3">
        <w:rPr>
          <w:rStyle w:val="Style13ptBold"/>
          <w:b w:val="0"/>
          <w:sz w:val="8"/>
          <w:szCs w:val="18"/>
        </w:rPr>
        <w:t xml:space="preserve">I. Establishing Settler Expectation Over the course of the long nineteenth century, </w:t>
      </w:r>
      <w:r w:rsidRPr="00AB32E3">
        <w:rPr>
          <w:rStyle w:val="StyleUnderline"/>
          <w:highlight w:val="green"/>
        </w:rPr>
        <w:t>land policy was</w:t>
      </w:r>
      <w:r w:rsidRPr="00212C5F">
        <w:rPr>
          <w:rStyle w:val="StyleUnderline"/>
        </w:rPr>
        <w:t xml:space="preserve"> increasingly </w:t>
      </w:r>
      <w:r w:rsidRPr="00AB32E3">
        <w:rPr>
          <w:rStyle w:val="StyleUnderline"/>
          <w:highlight w:val="green"/>
        </w:rPr>
        <w:t>deployed</w:t>
      </w:r>
      <w:r w:rsidRPr="00212C5F">
        <w:rPr>
          <w:rStyle w:val="StyleUnderline"/>
        </w:rPr>
        <w:t xml:space="preserve"> as a means </w:t>
      </w:r>
      <w:r w:rsidRPr="00AB32E3">
        <w:rPr>
          <w:rStyle w:val="StyleUnderline"/>
          <w:highlight w:val="green"/>
        </w:rPr>
        <w:t>of encouraging</w:t>
      </w:r>
      <w:r w:rsidRPr="00212C5F">
        <w:rPr>
          <w:rStyle w:val="StyleUnderline"/>
        </w:rPr>
        <w:t xml:space="preserve"> western </w:t>
      </w:r>
      <w:r w:rsidRPr="00AB32E3">
        <w:rPr>
          <w:rStyle w:val="StyleUnderline"/>
          <w:highlight w:val="green"/>
        </w:rPr>
        <w:t>settlement</w:t>
      </w:r>
      <w:r w:rsidRPr="00212C5F">
        <w:rPr>
          <w:rStyle w:val="StyleUnderline"/>
        </w:rPr>
        <w:t xml:space="preserve">, while also being </w:t>
      </w:r>
      <w:r w:rsidRPr="00AB32E3">
        <w:rPr>
          <w:rStyle w:val="StyleUnderline"/>
          <w:highlight w:val="green"/>
        </w:rPr>
        <w:t>symptomatic of</w:t>
      </w:r>
      <w:r w:rsidRPr="00212C5F">
        <w:rPr>
          <w:rStyle w:val="StyleUnderline"/>
        </w:rPr>
        <w:t xml:space="preserve"> </w:t>
      </w:r>
      <w:r w:rsidRPr="000138A3">
        <w:rPr>
          <w:rStyle w:val="Style13ptBold"/>
          <w:b w:val="0"/>
          <w:sz w:val="8"/>
          <w:szCs w:val="18"/>
        </w:rPr>
        <w:t xml:space="preserve">the tensions among federal administration, private speculators, and </w:t>
      </w:r>
      <w:r w:rsidRPr="00212C5F">
        <w:rPr>
          <w:rStyle w:val="StyleUnderline"/>
        </w:rPr>
        <w:t xml:space="preserve">extra-legal settler </w:t>
      </w:r>
      <w:r w:rsidRPr="00AB32E3">
        <w:rPr>
          <w:rStyle w:val="StyleUnderline"/>
          <w:highlight w:val="green"/>
        </w:rPr>
        <w:t>encroachment</w:t>
      </w:r>
      <w:r w:rsidRPr="000138A3">
        <w:rPr>
          <w:rStyle w:val="Style13ptBold"/>
          <w:b w:val="0"/>
          <w:sz w:val="8"/>
          <w:szCs w:val="18"/>
        </w:rPr>
        <w:t>.13 As is often noted in scholarship on the public domain—but infrequently emphasized in discussions of the United States more generally—almost one-third of all land in the United States is administered by the federal government. This land is disproportionately concentrated in the western states, with federal acreage totaling nearly 80 percent of Nevada, 63 percent of Utah, and 53 percent of Oregon.14 Considered a revenue source for federal war debt during the early national era, public land policy operated initially to survey, secure, and dispose collateral in the service of national solvency in accordance with the Land Ordinance of 1785.15 Enormous giveaways and preferential lease arrangements for railroad corporations and extractive industries accompanied the aftermath of the Civil War. The Taylor Grazing Act of 1934 inaugurated a new era in federal management of public lands by instituting grazing fees for use of the public domain and effectively ending homesteading.16 In 1976, the Federal Land Policy and Management Act mandated multiple-use standards—including environmental protections aligned with the 1969 National Environmental Policy Act—that continue to govern Bureau of Land Management oversight.17 It was in the context of increased federal management and conservationist legislation that ranchers such as the Bundys increasingly cast themselves as victims of government overreach, as the true embodiment of the American people oppressed by governmental tyranny. Moreover, as has been the case in other settler uprisings in the west, the Bundys displayed no interest whatsoever in the actual and still-present Native peoples whose land they occupied as anything other than a historical metaphor for contemporary white injury. As Ryan Bundy remarked during the 2016 occupation of the Malheur National Wildlife Refuge in Oregon, the militia “recognize that the Native Americans had the claim to the land . . . but they lost that claim</w:t>
      </w:r>
      <w:proofErr w:type="gramStart"/>
      <w:r w:rsidRPr="000138A3">
        <w:rPr>
          <w:rStyle w:val="Style13ptBold"/>
          <w:b w:val="0"/>
          <w:sz w:val="8"/>
          <w:szCs w:val="18"/>
        </w:rPr>
        <w:t>. . . .</w:t>
      </w:r>
      <w:proofErr w:type="gramEnd"/>
      <w:r w:rsidRPr="000138A3">
        <w:rPr>
          <w:rStyle w:val="Style13ptBold"/>
          <w:b w:val="0"/>
          <w:sz w:val="8"/>
          <w:szCs w:val="18"/>
        </w:rPr>
        <w:t xml:space="preserve"> There are things to learn from cultures of the past, but the current culture is the most important.”18 In fact, a variety of </w:t>
      </w:r>
      <w:r w:rsidRPr="00AB32E3">
        <w:rPr>
          <w:rStyle w:val="StyleUnderline"/>
        </w:rPr>
        <w:t>claims to land</w:t>
      </w:r>
      <w:r w:rsidRPr="00212C5F">
        <w:rPr>
          <w:rStyle w:val="StyleUnderline"/>
        </w:rPr>
        <w:t xml:space="preserve"> are made </w:t>
      </w:r>
      <w:r w:rsidRPr="00AB32E3">
        <w:rPr>
          <w:rStyle w:val="StyleUnderline"/>
        </w:rPr>
        <w:t>in</w:t>
      </w:r>
      <w:r w:rsidRPr="00212C5F">
        <w:rPr>
          <w:rStyle w:val="StyleUnderline"/>
        </w:rPr>
        <w:t xml:space="preserve"> the </w:t>
      </w:r>
      <w:r w:rsidRPr="00AB32E3">
        <w:rPr>
          <w:rStyle w:val="StyleUnderline"/>
        </w:rPr>
        <w:t>name of “the public</w:t>
      </w:r>
      <w:r w:rsidRPr="00212C5F">
        <w:rPr>
          <w:rStyle w:val="StyleUnderline"/>
        </w:rPr>
        <w:t>” and “the people” as a collective interest in opposition to the</w:t>
      </w:r>
      <w:r w:rsidRPr="000138A3">
        <w:rPr>
          <w:rStyle w:val="Style13ptBold"/>
          <w:b w:val="0"/>
          <w:sz w:val="8"/>
          <w:szCs w:val="18"/>
        </w:rPr>
        <w:t xml:space="preserve"> federal government, </w:t>
      </w:r>
      <w:r w:rsidRPr="00212C5F">
        <w:rPr>
          <w:rStyle w:val="StyleUnderline"/>
        </w:rPr>
        <w:t>the extractive industries</w:t>
      </w:r>
      <w:r w:rsidRPr="000138A3">
        <w:rPr>
          <w:rStyle w:val="Style13ptBold"/>
          <w:b w:val="0"/>
          <w:sz w:val="8"/>
          <w:szCs w:val="18"/>
        </w:rPr>
        <w:t xml:space="preserve">, or the supposedly special interests of Native American tribes.19 Here, </w:t>
      </w:r>
      <w:r w:rsidRPr="00212C5F">
        <w:rPr>
          <w:rStyle w:val="StyleUnderline"/>
        </w:rPr>
        <w:t xml:space="preserve">generalized claims to </w:t>
      </w:r>
      <w:r w:rsidRPr="00AB32E3">
        <w:rPr>
          <w:rStyle w:val="StyleUnderline"/>
          <w:highlight w:val="green"/>
        </w:rPr>
        <w:t>representing “the public</w:t>
      </w:r>
      <w:r w:rsidRPr="00212C5F">
        <w:rPr>
          <w:rStyle w:val="StyleUnderline"/>
        </w:rPr>
        <w:t xml:space="preserve">” and “the people” </w:t>
      </w:r>
      <w:r w:rsidRPr="00612090">
        <w:rPr>
          <w:rStyle w:val="StyleUnderline"/>
          <w:highlight w:val="green"/>
        </w:rPr>
        <w:t>obscure the</w:t>
      </w:r>
      <w:r w:rsidRPr="00212C5F">
        <w:rPr>
          <w:rStyle w:val="StyleUnderline"/>
        </w:rPr>
        <w:t xml:space="preserve"> particular and often </w:t>
      </w:r>
      <w:r w:rsidRPr="00612090">
        <w:rPr>
          <w:rStyle w:val="StyleUnderline"/>
          <w:highlight w:val="green"/>
        </w:rPr>
        <w:t>antagonistic positions that galvanize</w:t>
      </w:r>
      <w:r w:rsidRPr="00212C5F">
        <w:rPr>
          <w:rStyle w:val="StyleUnderline"/>
        </w:rPr>
        <w:t xml:space="preserve"> such</w:t>
      </w:r>
      <w:r w:rsidRPr="000138A3">
        <w:rPr>
          <w:rStyle w:val="StyleUnderline"/>
        </w:rPr>
        <w:t xml:space="preserve"> </w:t>
      </w:r>
      <w:r w:rsidRPr="00612090">
        <w:rPr>
          <w:rStyle w:val="StyleUnderline"/>
          <w:highlight w:val="green"/>
        </w:rPr>
        <w:t>claims</w:t>
      </w:r>
      <w:r w:rsidRPr="000138A3">
        <w:rPr>
          <w:rStyle w:val="StyleUnderline"/>
        </w:rPr>
        <w:t xml:space="preserve">, as well as </w:t>
      </w:r>
      <w:r w:rsidRPr="00612090">
        <w:rPr>
          <w:rStyle w:val="StyleUnderline"/>
          <w:highlight w:val="green"/>
        </w:rPr>
        <w:t>casting tribes as</w:t>
      </w:r>
      <w:r w:rsidRPr="000138A3">
        <w:rPr>
          <w:rStyle w:val="StyleUnderline"/>
        </w:rPr>
        <w:t xml:space="preserve"> a single interest group </w:t>
      </w:r>
      <w:r w:rsidRPr="00612090">
        <w:rPr>
          <w:rStyle w:val="StyleUnderline"/>
        </w:rPr>
        <w:t xml:space="preserve">that </w:t>
      </w:r>
      <w:r w:rsidRPr="00612090">
        <w:rPr>
          <w:rStyle w:val="StyleUnderline"/>
          <w:highlight w:val="green"/>
        </w:rPr>
        <w:t>fraudulently make claims</w:t>
      </w:r>
      <w:r w:rsidRPr="000138A3">
        <w:rPr>
          <w:rStyle w:val="StyleUnderline"/>
        </w:rPr>
        <w:t xml:space="preserve"> in the name of sovereignty and treaty rights. The spectrum of </w:t>
      </w:r>
      <w:r w:rsidRPr="00612090">
        <w:rPr>
          <w:rStyle w:val="StyleUnderline"/>
          <w:highlight w:val="green"/>
        </w:rPr>
        <w:t>debate on public lands</w:t>
      </w:r>
      <w:r w:rsidRPr="000138A3">
        <w:rPr>
          <w:rStyle w:val="StyleUnderline"/>
        </w:rPr>
        <w:t xml:space="preserve"> today tends to </w:t>
      </w:r>
      <w:r w:rsidRPr="00612090">
        <w:rPr>
          <w:rStyle w:val="StyleUnderline"/>
          <w:highlight w:val="green"/>
        </w:rPr>
        <w:t>naturalize</w:t>
      </w:r>
      <w:r w:rsidRPr="000138A3">
        <w:rPr>
          <w:rStyle w:val="StyleUnderline"/>
        </w:rPr>
        <w:t xml:space="preserve"> the </w:t>
      </w:r>
      <w:r w:rsidRPr="00612090">
        <w:rPr>
          <w:rStyle w:val="StyleUnderline"/>
          <w:highlight w:val="green"/>
        </w:rPr>
        <w:t>white nationalism</w:t>
      </w:r>
      <w:r w:rsidRPr="000138A3">
        <w:rPr>
          <w:rStyle w:val="Style13ptBold"/>
          <w:b w:val="0"/>
          <w:sz w:val="8"/>
          <w:szCs w:val="18"/>
        </w:rPr>
        <w:t xml:space="preserve"> espoused by the Bundys—even when ostensibly criticizing the occupations as extremist or without merit—by recourse to conceptions of the national public and natural resources as national commons.20 </w:t>
      </w:r>
      <w:r w:rsidRPr="00612090">
        <w:rPr>
          <w:rStyle w:val="StyleUnderline"/>
          <w:highlight w:val="green"/>
        </w:rPr>
        <w:t>The notion</w:t>
      </w:r>
      <w:r w:rsidRPr="000138A3">
        <w:rPr>
          <w:rStyle w:val="StyleUnderline"/>
        </w:rPr>
        <w:t xml:space="preserve"> of the commons itself </w:t>
      </w:r>
      <w:r w:rsidRPr="00612090">
        <w:rPr>
          <w:rStyle w:val="StyleUnderline"/>
          <w:highlight w:val="green"/>
        </w:rPr>
        <w:t>is</w:t>
      </w:r>
      <w:r w:rsidRPr="000138A3">
        <w:rPr>
          <w:rStyle w:val="StyleUnderline"/>
        </w:rPr>
        <w:t xml:space="preserve"> a logic of </w:t>
      </w:r>
      <w:r w:rsidRPr="00612090">
        <w:rPr>
          <w:rStyle w:val="StyleUnderline"/>
          <w:highlight w:val="green"/>
        </w:rPr>
        <w:t>apparent universal access</w:t>
      </w:r>
      <w:r w:rsidRPr="000138A3">
        <w:rPr>
          <w:rStyle w:val="StyleUnderline"/>
        </w:rPr>
        <w:t xml:space="preserve"> and public good that is </w:t>
      </w:r>
      <w:r w:rsidRPr="00612090">
        <w:rPr>
          <w:rStyle w:val="StyleUnderline"/>
          <w:highlight w:val="green"/>
        </w:rPr>
        <w:t>used to justify indigenous dispossession</w:t>
      </w:r>
      <w:r w:rsidRPr="000138A3">
        <w:rPr>
          <w:rStyle w:val="StyleUnderline"/>
        </w:rPr>
        <w:t>, depicting the particular and historical belonging of Native peoples as an overly self-interested obstacle to the greater good of the commons.</w:t>
      </w:r>
      <w:r w:rsidRPr="000138A3">
        <w:rPr>
          <w:rStyle w:val="Style13ptBold"/>
          <w:b w:val="0"/>
          <w:sz w:val="8"/>
          <w:szCs w:val="18"/>
        </w:rPr>
        <w:t xml:space="preserve"> At the same time, recourse to an </w:t>
      </w:r>
      <w:proofErr w:type="spellStart"/>
      <w:r w:rsidRPr="000138A3">
        <w:rPr>
          <w:rStyle w:val="Style13ptBold"/>
          <w:b w:val="0"/>
          <w:sz w:val="8"/>
          <w:szCs w:val="18"/>
        </w:rPr>
        <w:t>exceptionalist</w:t>
      </w:r>
      <w:proofErr w:type="spellEnd"/>
      <w:r w:rsidRPr="000138A3">
        <w:rPr>
          <w:rStyle w:val="Style13ptBold"/>
          <w:b w:val="0"/>
          <w:sz w:val="8"/>
          <w:szCs w:val="18"/>
        </w:rPr>
        <w:t xml:space="preserve"> discourse that casts public lands as “the common birthright of all Americans” has become a frequent rejoinder to either plans for the large-scale transfer of federal lands to states and private industry. 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 You, me and every other citizen of this country.”21 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to allow for expanded access for private industry.22 Yet both proponents of the populist “</w:t>
      </w:r>
      <w:r w:rsidRPr="000138A3">
        <w:rPr>
          <w:rStyle w:val="StyleUnderline"/>
        </w:rPr>
        <w:t xml:space="preserve">to whom the land actually belongs” and legislators espouse a defensive nationalism and incontrovertible possession contingent upon the presumed comprehensive dispossession of indigenous peoples. </w:t>
      </w:r>
      <w:r w:rsidRPr="00612090">
        <w:rPr>
          <w:rStyle w:val="StyleUnderline"/>
          <w:highlight w:val="green"/>
        </w:rPr>
        <w:t>The pattern of</w:t>
      </w:r>
      <w:r w:rsidRPr="000138A3">
        <w:rPr>
          <w:rStyle w:val="StyleUnderline"/>
        </w:rPr>
        <w:t xml:space="preserve"> settler </w:t>
      </w:r>
      <w:r w:rsidRPr="00612090">
        <w:rPr>
          <w:rStyle w:val="StyleUnderline"/>
          <w:highlight w:val="green"/>
        </w:rPr>
        <w:t>trespass and land claims</w:t>
      </w:r>
      <w:r w:rsidRPr="000138A3">
        <w:rPr>
          <w:rStyle w:val="StyleUnderline"/>
        </w:rPr>
        <w:t xml:space="preserve"> over and against indigenous peoples </w:t>
      </w:r>
      <w:proofErr w:type="gramStart"/>
      <w:r w:rsidRPr="00612090">
        <w:rPr>
          <w:rStyle w:val="StyleUnderline"/>
          <w:highlight w:val="green"/>
        </w:rPr>
        <w:t>in excess of</w:t>
      </w:r>
      <w:proofErr w:type="gramEnd"/>
      <w:r w:rsidRPr="00612090">
        <w:rPr>
          <w:rStyle w:val="StyleUnderline"/>
          <w:highlight w:val="green"/>
        </w:rPr>
        <w:t xml:space="preserve"> imperial</w:t>
      </w:r>
      <w:r w:rsidRPr="000138A3">
        <w:rPr>
          <w:rStyle w:val="StyleUnderline"/>
        </w:rPr>
        <w:t xml:space="preserve"> or state </w:t>
      </w:r>
      <w:r w:rsidRPr="00612090">
        <w:rPr>
          <w:rStyle w:val="StyleUnderline"/>
          <w:highlight w:val="green"/>
        </w:rPr>
        <w:t>sanction</w:t>
      </w:r>
      <w:r w:rsidRPr="000138A3">
        <w:rPr>
          <w:rStyle w:val="StyleUnderline"/>
        </w:rPr>
        <w:t xml:space="preserve"> </w:t>
      </w:r>
      <w:r w:rsidRPr="000138A3">
        <w:rPr>
          <w:rStyle w:val="Style13ptBold"/>
          <w:b w:val="0"/>
          <w:sz w:val="8"/>
          <w:szCs w:val="18"/>
        </w:rPr>
        <w:t xml:space="preserve">led to the British colonial government’s Proclamation of 1763. Although the proclamation ultimately served as a justification for the U.S. War of Independence because of its supposedly unjust limitation on territorial expansion by the colonies, it also provided a model for the subsequent U.S. federal government’s authority over constituent states and settlers.23  During the early national period when the federal government administered public lands primarily as a source of revenue, legal and military action sought to curb and control widespread settler trespass and unlawful habitation.  In the wake of the Louisiana Purchase, Congress authorized the army to forcibly eject squatters.  The 1807 Unlawful Intrusions Act increased criminal sanctions and penalties for settling or occupying public lands without legal claim, but ultimately did little to limit the expectations and incursions of settlers west of the Mississippi River.  These expectations and settler claims were first given legal endorsement following the War of 1812 when Congress conferred partial preemption rights to squatters in Louisiana and the Illinois and Missouri Territories.  </w:t>
      </w:r>
      <w:r w:rsidRPr="000138A3">
        <w:rPr>
          <w:rStyle w:val="StyleUnderline"/>
        </w:rPr>
        <w:t xml:space="preserve">The </w:t>
      </w:r>
      <w:r w:rsidRPr="00612090">
        <w:rPr>
          <w:rStyle w:val="StyleUnderline"/>
          <w:highlight w:val="green"/>
        </w:rPr>
        <w:t>right of preemption</w:t>
      </w:r>
      <w:r w:rsidRPr="000138A3">
        <w:rPr>
          <w:rStyle w:val="Style13ptBold"/>
          <w:b w:val="0"/>
          <w:sz w:val="8"/>
          <w:szCs w:val="18"/>
        </w:rPr>
        <w:t>—the preferential right granted to squatters to purchase the lands they occupied prior to public sale at a minimum price per acre—</w:t>
      </w:r>
      <w:r w:rsidRPr="000138A3">
        <w:rPr>
          <w:rStyle w:val="StyleUnderline"/>
        </w:rPr>
        <w:t xml:space="preserve">essentially </w:t>
      </w:r>
      <w:r w:rsidRPr="00612090">
        <w:rPr>
          <w:rStyle w:val="StyleUnderline"/>
          <w:highlight w:val="green"/>
        </w:rPr>
        <w:t>authorized settler illegality and theft</w:t>
      </w:r>
      <w:r w:rsidRPr="000138A3">
        <w:rPr>
          <w:rStyle w:val="StyleUnderline"/>
        </w:rPr>
        <w:t xml:space="preserve"> as a means of further consolidating colonization.</w:t>
      </w:r>
      <w:r w:rsidRPr="000138A3">
        <w:rPr>
          <w:rStyle w:val="Style13ptBold"/>
          <w:b w:val="0"/>
          <w:sz w:val="8"/>
          <w:szCs w:val="18"/>
        </w:rPr>
        <w:t xml:space="preserve">  Legislative debates over the regulation of settler trespass intensified throughout the 1820s, eventually resulting in a series of expansive preemption acts between 1830 and </w:t>
      </w:r>
      <w:proofErr w:type="gramStart"/>
      <w:r w:rsidRPr="000138A3">
        <w:rPr>
          <w:rStyle w:val="Style13ptBold"/>
          <w:b w:val="0"/>
          <w:sz w:val="8"/>
          <w:szCs w:val="18"/>
        </w:rPr>
        <w:t>1841.24  In</w:t>
      </w:r>
      <w:proofErr w:type="gramEnd"/>
      <w:r w:rsidRPr="000138A3">
        <w:rPr>
          <w:rStyle w:val="Style13ptBold"/>
          <w:b w:val="0"/>
          <w:sz w:val="8"/>
          <w:szCs w:val="18"/>
        </w:rPr>
        <w:t xml:space="preserve"> 1862, Congress passed the first of the Homestead Acts, which gave federal land to settlers for farming as a means to encourage westward migration over and against the sovereign territorial claims of indigenous peoples.  It similarly encouraged the western settlement of European immigrants as a palliative means of economic mobility intended to defuse full blown class war among the settler population in the east.</w:t>
      </w:r>
      <w:proofErr w:type="gramStart"/>
      <w:r w:rsidRPr="000138A3">
        <w:rPr>
          <w:rStyle w:val="Style13ptBold"/>
          <w:b w:val="0"/>
          <w:sz w:val="8"/>
          <w:szCs w:val="18"/>
        </w:rPr>
        <w:t>25  At</w:t>
      </w:r>
      <w:proofErr w:type="gramEnd"/>
      <w:r w:rsidRPr="000138A3">
        <w:rPr>
          <w:rStyle w:val="Style13ptBold"/>
          <w:b w:val="0"/>
          <w:sz w:val="8"/>
          <w:szCs w:val="18"/>
        </w:rPr>
        <w:t xml:space="preserve"> the same time, the lackluster and minimally implemented Southern Homestead Act of 1866—intended to support landownership by formerly enslaved African Americans—makes clear the unevenly racialized and white nationalist terms of settlement.26</w:t>
      </w:r>
    </w:p>
    <w:p w14:paraId="1E4AA082" w14:textId="77777777" w:rsidR="0013751C" w:rsidRPr="005177DC" w:rsidRDefault="0013751C" w:rsidP="0013751C"/>
    <w:p w14:paraId="471B9EA9" w14:textId="77777777" w:rsidR="0013751C" w:rsidRPr="009C02A6" w:rsidRDefault="0013751C" w:rsidP="0013751C">
      <w:pPr>
        <w:pStyle w:val="Heading4"/>
      </w:pPr>
      <w:r>
        <w:t xml:space="preserve">The construction of the end of the world relies on an </w:t>
      </w:r>
      <w:proofErr w:type="gramStart"/>
      <w:r>
        <w:t>all lives</w:t>
      </w:r>
      <w:proofErr w:type="gramEnd"/>
      <w:r>
        <w:t xml:space="preserve"> matter discourse which distorts the perception of events – that ignores the material reality that the global south experiences extinction level events every day which injects the notion of white heroism </w:t>
      </w:r>
    </w:p>
    <w:p w14:paraId="09A28454" w14:textId="77777777" w:rsidR="0013751C" w:rsidRDefault="0013751C" w:rsidP="0013751C">
      <w:pPr>
        <w:rPr>
          <w:rStyle w:val="Style13ptBold"/>
          <w:b w:val="0"/>
          <w:bCs w:val="0"/>
          <w:sz w:val="16"/>
          <w:szCs w:val="12"/>
        </w:rPr>
      </w:pPr>
      <w:r>
        <w:rPr>
          <w:rStyle w:val="Style13ptBold"/>
        </w:rPr>
        <w:t>Mitchell and Chaudry 20</w:t>
      </w:r>
      <w:r>
        <w:rPr>
          <w:rStyle w:val="Style13ptBold"/>
          <w:b w:val="0"/>
          <w:bCs w:val="0"/>
          <w:sz w:val="16"/>
          <w:szCs w:val="12"/>
        </w:rPr>
        <w:t xml:space="preserve"> (Audra Mitchell and </w:t>
      </w:r>
      <w:proofErr w:type="spellStart"/>
      <w:r>
        <w:rPr>
          <w:rStyle w:val="Style13ptBold"/>
          <w:b w:val="0"/>
          <w:bCs w:val="0"/>
          <w:sz w:val="16"/>
          <w:szCs w:val="12"/>
        </w:rPr>
        <w:t>Aadita</w:t>
      </w:r>
      <w:proofErr w:type="spellEnd"/>
      <w:r>
        <w:rPr>
          <w:rStyle w:val="Style13ptBold"/>
          <w:b w:val="0"/>
          <w:bCs w:val="0"/>
          <w:sz w:val="16"/>
          <w:szCs w:val="12"/>
        </w:rPr>
        <w:t xml:space="preserve"> Chaudry; 2020; International Relations, Vol. 34, Issue 3; </w:t>
      </w:r>
      <w:r>
        <w:rPr>
          <w:rStyle w:val="Style13ptBold"/>
          <w:b w:val="0"/>
          <w:bCs w:val="0"/>
          <w:i/>
          <w:iCs/>
          <w:sz w:val="16"/>
          <w:szCs w:val="12"/>
        </w:rPr>
        <w:t>“</w:t>
      </w:r>
      <w:r w:rsidRPr="00F5763F">
        <w:rPr>
          <w:rStyle w:val="Style13ptBold"/>
          <w:b w:val="0"/>
          <w:bCs w:val="0"/>
          <w:i/>
          <w:iCs/>
          <w:sz w:val="16"/>
          <w:szCs w:val="12"/>
        </w:rPr>
        <w:t>Worlding beyond ‘the’ ‘end’</w:t>
      </w:r>
      <w:r>
        <w:rPr>
          <w:rStyle w:val="Style13ptBold"/>
          <w:b w:val="0"/>
          <w:bCs w:val="0"/>
          <w:i/>
          <w:iCs/>
          <w:sz w:val="16"/>
          <w:szCs w:val="12"/>
        </w:rPr>
        <w:t xml:space="preserve"> </w:t>
      </w:r>
      <w:r w:rsidRPr="00F5763F">
        <w:rPr>
          <w:rStyle w:val="Style13ptBold"/>
          <w:b w:val="0"/>
          <w:bCs w:val="0"/>
          <w:i/>
          <w:iCs/>
          <w:sz w:val="16"/>
          <w:szCs w:val="12"/>
        </w:rPr>
        <w:t>of ‘the world’: white</w:t>
      </w:r>
      <w:r>
        <w:rPr>
          <w:rStyle w:val="Style13ptBold"/>
          <w:b w:val="0"/>
          <w:bCs w:val="0"/>
          <w:i/>
          <w:iCs/>
          <w:sz w:val="16"/>
          <w:szCs w:val="12"/>
        </w:rPr>
        <w:t xml:space="preserve"> </w:t>
      </w:r>
      <w:r w:rsidRPr="00F5763F">
        <w:rPr>
          <w:rStyle w:val="Style13ptBold"/>
          <w:b w:val="0"/>
          <w:bCs w:val="0"/>
          <w:i/>
          <w:iCs/>
          <w:sz w:val="16"/>
          <w:szCs w:val="12"/>
        </w:rPr>
        <w:t>apocalyptic visions and</w:t>
      </w:r>
      <w:r>
        <w:rPr>
          <w:rStyle w:val="Style13ptBold"/>
          <w:b w:val="0"/>
          <w:bCs w:val="0"/>
          <w:i/>
          <w:iCs/>
          <w:sz w:val="16"/>
          <w:szCs w:val="12"/>
        </w:rPr>
        <w:t xml:space="preserve"> </w:t>
      </w:r>
      <w:r w:rsidRPr="00F5763F">
        <w:rPr>
          <w:rStyle w:val="Style13ptBold"/>
          <w:b w:val="0"/>
          <w:bCs w:val="0"/>
          <w:i/>
          <w:iCs/>
          <w:sz w:val="16"/>
          <w:szCs w:val="12"/>
        </w:rPr>
        <w:t>BIPOC futurisms</w:t>
      </w:r>
      <w:r>
        <w:rPr>
          <w:rStyle w:val="Style13ptBold"/>
          <w:b w:val="0"/>
          <w:bCs w:val="0"/>
          <w:i/>
          <w:iCs/>
          <w:sz w:val="16"/>
          <w:szCs w:val="12"/>
        </w:rPr>
        <w:t>”</w:t>
      </w:r>
      <w:r>
        <w:rPr>
          <w:rStyle w:val="Style13ptBold"/>
          <w:b w:val="0"/>
          <w:bCs w:val="0"/>
          <w:sz w:val="16"/>
          <w:szCs w:val="12"/>
        </w:rPr>
        <w:t xml:space="preserve">; accessed 1/27/22; </w:t>
      </w:r>
      <w:hyperlink r:id="rId9" w:history="1">
        <w:r w:rsidRPr="005E7022">
          <w:rPr>
            <w:rStyle w:val="Hyperlink"/>
            <w:sz w:val="16"/>
            <w:szCs w:val="12"/>
          </w:rPr>
          <w:t>https://journals.sagepub.com/doi/pdf/10.1177/0047117820948936</w:t>
        </w:r>
      </w:hyperlink>
      <w:r>
        <w:rPr>
          <w:rStyle w:val="Style13ptBold"/>
          <w:b w:val="0"/>
          <w:bCs w:val="0"/>
          <w:sz w:val="16"/>
          <w:szCs w:val="12"/>
        </w:rPr>
        <w:t xml:space="preserve">; </w:t>
      </w:r>
      <w:r w:rsidRPr="00F5763F">
        <w:rPr>
          <w:rStyle w:val="Style13ptBold"/>
          <w:b w:val="0"/>
          <w:bCs w:val="0"/>
          <w:sz w:val="16"/>
          <w:szCs w:val="12"/>
        </w:rPr>
        <w:t xml:space="preserve">Audra Mitchell is a settler scholar living on Haudenosaunee, Anishinaabe, and </w:t>
      </w:r>
      <w:proofErr w:type="spellStart"/>
      <w:r w:rsidRPr="00F5763F">
        <w:rPr>
          <w:rStyle w:val="Style13ptBold"/>
          <w:b w:val="0"/>
          <w:bCs w:val="0"/>
          <w:sz w:val="16"/>
          <w:szCs w:val="12"/>
        </w:rPr>
        <w:t>Attawandaron</w:t>
      </w:r>
      <w:proofErr w:type="spellEnd"/>
      <w:r>
        <w:rPr>
          <w:rStyle w:val="Style13ptBold"/>
          <w:b w:val="0"/>
          <w:bCs w:val="0"/>
          <w:sz w:val="16"/>
          <w:szCs w:val="12"/>
        </w:rPr>
        <w:t xml:space="preserve"> </w:t>
      </w:r>
      <w:r w:rsidRPr="00F5763F">
        <w:rPr>
          <w:rStyle w:val="Style13ptBold"/>
          <w:b w:val="0"/>
          <w:bCs w:val="0"/>
          <w:sz w:val="16"/>
          <w:szCs w:val="12"/>
        </w:rPr>
        <w:t>lands in what is currently called Canada. She holds the Canada Research Chair in Global Political</w:t>
      </w:r>
      <w:r>
        <w:rPr>
          <w:rStyle w:val="Style13ptBold"/>
          <w:b w:val="0"/>
          <w:bCs w:val="0"/>
          <w:sz w:val="16"/>
          <w:szCs w:val="12"/>
        </w:rPr>
        <w:t xml:space="preserve"> </w:t>
      </w:r>
      <w:r w:rsidRPr="00F5763F">
        <w:rPr>
          <w:rStyle w:val="Style13ptBold"/>
          <w:b w:val="0"/>
          <w:bCs w:val="0"/>
          <w:sz w:val="16"/>
          <w:szCs w:val="12"/>
        </w:rPr>
        <w:t xml:space="preserve">Ecology at the Balsillie School of International Affairs. Audra has published widely </w:t>
      </w:r>
      <w:proofErr w:type="gramStart"/>
      <w:r w:rsidRPr="00F5763F">
        <w:rPr>
          <w:rStyle w:val="Style13ptBold"/>
          <w:b w:val="0"/>
          <w:bCs w:val="0"/>
          <w:sz w:val="16"/>
          <w:szCs w:val="12"/>
        </w:rPr>
        <w:t>on the subjects</w:t>
      </w:r>
      <w:r>
        <w:rPr>
          <w:rStyle w:val="Style13ptBold"/>
          <w:b w:val="0"/>
          <w:bCs w:val="0"/>
          <w:sz w:val="16"/>
          <w:szCs w:val="12"/>
        </w:rPr>
        <w:t xml:space="preserve"> </w:t>
      </w:r>
      <w:r w:rsidRPr="00F5763F">
        <w:rPr>
          <w:rStyle w:val="Style13ptBold"/>
          <w:b w:val="0"/>
          <w:bCs w:val="0"/>
          <w:sz w:val="16"/>
          <w:szCs w:val="12"/>
        </w:rPr>
        <w:t>of extinction</w:t>
      </w:r>
      <w:proofErr w:type="gramEnd"/>
      <w:r w:rsidRPr="00F5763F">
        <w:rPr>
          <w:rStyle w:val="Style13ptBold"/>
          <w:b w:val="0"/>
          <w:bCs w:val="0"/>
          <w:sz w:val="16"/>
          <w:szCs w:val="12"/>
        </w:rPr>
        <w:t>, large-scale ecological harms, more-than-human ethics, ecological thought, and violence studies. Audra’s current work focuses on understanding the role of colonization, genocide,</w:t>
      </w:r>
      <w:r>
        <w:rPr>
          <w:rStyle w:val="Style13ptBold"/>
          <w:b w:val="0"/>
          <w:bCs w:val="0"/>
          <w:sz w:val="16"/>
          <w:szCs w:val="12"/>
        </w:rPr>
        <w:t xml:space="preserve"> </w:t>
      </w:r>
      <w:r w:rsidRPr="00F5763F">
        <w:rPr>
          <w:rStyle w:val="Style13ptBold"/>
          <w:b w:val="0"/>
          <w:bCs w:val="0"/>
          <w:sz w:val="16"/>
          <w:szCs w:val="12"/>
        </w:rPr>
        <w:t xml:space="preserve">land-based gendered and sexual violence and </w:t>
      </w:r>
      <w:proofErr w:type="spellStart"/>
      <w:r w:rsidRPr="00F5763F">
        <w:rPr>
          <w:rStyle w:val="Style13ptBold"/>
          <w:b w:val="0"/>
          <w:bCs w:val="0"/>
          <w:sz w:val="16"/>
          <w:szCs w:val="12"/>
        </w:rPr>
        <w:t>extractivism</w:t>
      </w:r>
      <w:proofErr w:type="spellEnd"/>
      <w:r w:rsidRPr="00F5763F">
        <w:rPr>
          <w:rStyle w:val="Style13ptBold"/>
          <w:b w:val="0"/>
          <w:bCs w:val="0"/>
          <w:sz w:val="16"/>
          <w:szCs w:val="12"/>
        </w:rPr>
        <w:t xml:space="preserve"> in driving global patterns of extinction</w:t>
      </w:r>
      <w:r>
        <w:rPr>
          <w:rStyle w:val="Style13ptBold"/>
          <w:b w:val="0"/>
          <w:bCs w:val="0"/>
          <w:sz w:val="16"/>
          <w:szCs w:val="12"/>
        </w:rPr>
        <w:t xml:space="preserve">; </w:t>
      </w:r>
      <w:proofErr w:type="spellStart"/>
      <w:r w:rsidRPr="00F5763F">
        <w:rPr>
          <w:rStyle w:val="Style13ptBold"/>
          <w:b w:val="0"/>
          <w:bCs w:val="0"/>
          <w:sz w:val="16"/>
          <w:szCs w:val="12"/>
        </w:rPr>
        <w:t>Aadita</w:t>
      </w:r>
      <w:proofErr w:type="spellEnd"/>
      <w:r w:rsidRPr="00F5763F">
        <w:rPr>
          <w:rStyle w:val="Style13ptBold"/>
          <w:b w:val="0"/>
          <w:bCs w:val="0"/>
          <w:sz w:val="16"/>
          <w:szCs w:val="12"/>
        </w:rPr>
        <w:t xml:space="preserve"> Chaudhury is a settler PhD candidate in science and technology studies at York</w:t>
      </w:r>
      <w:r>
        <w:rPr>
          <w:rStyle w:val="Style13ptBold"/>
          <w:b w:val="0"/>
          <w:bCs w:val="0"/>
          <w:sz w:val="16"/>
          <w:szCs w:val="12"/>
        </w:rPr>
        <w:t xml:space="preserve"> </w:t>
      </w:r>
      <w:r w:rsidRPr="00F5763F">
        <w:rPr>
          <w:rStyle w:val="Style13ptBold"/>
          <w:b w:val="0"/>
          <w:bCs w:val="0"/>
          <w:sz w:val="16"/>
          <w:szCs w:val="12"/>
        </w:rPr>
        <w:t xml:space="preserve">University, in </w:t>
      </w:r>
      <w:proofErr w:type="spellStart"/>
      <w:r w:rsidRPr="00F5763F">
        <w:rPr>
          <w:rStyle w:val="Style13ptBold"/>
          <w:b w:val="0"/>
          <w:bCs w:val="0"/>
          <w:sz w:val="16"/>
          <w:szCs w:val="12"/>
        </w:rPr>
        <w:t>Tkaronto</w:t>
      </w:r>
      <w:proofErr w:type="spellEnd"/>
      <w:r w:rsidRPr="00F5763F">
        <w:rPr>
          <w:rStyle w:val="Style13ptBold"/>
          <w:b w:val="0"/>
          <w:bCs w:val="0"/>
          <w:sz w:val="16"/>
          <w:szCs w:val="12"/>
        </w:rPr>
        <w:t xml:space="preserve"> (Toronto) in what is now Canada. She is currently completing her dissertation project on exploring global theory and praxis around managing ecosystem fires and narratives</w:t>
      </w:r>
      <w:r>
        <w:rPr>
          <w:rStyle w:val="Style13ptBold"/>
          <w:b w:val="0"/>
          <w:bCs w:val="0"/>
          <w:sz w:val="16"/>
          <w:szCs w:val="12"/>
        </w:rPr>
        <w:t xml:space="preserve"> </w:t>
      </w:r>
      <w:r w:rsidRPr="00F5763F">
        <w:rPr>
          <w:rStyle w:val="Style13ptBold"/>
          <w:b w:val="0"/>
          <w:bCs w:val="0"/>
          <w:sz w:val="16"/>
          <w:szCs w:val="12"/>
        </w:rPr>
        <w:t>surrounding combustion through the lens of capitalism and colonialism.</w:t>
      </w:r>
      <w:r>
        <w:rPr>
          <w:rStyle w:val="Style13ptBold"/>
          <w:b w:val="0"/>
          <w:bCs w:val="0"/>
          <w:sz w:val="16"/>
          <w:szCs w:val="12"/>
        </w:rPr>
        <w:t>; pages 311-315) HB</w:t>
      </w:r>
    </w:p>
    <w:p w14:paraId="3ABB3035" w14:textId="77777777" w:rsidR="0013751C" w:rsidRPr="009C02A6" w:rsidRDefault="0013751C" w:rsidP="0013751C">
      <w:pPr>
        <w:rPr>
          <w:rStyle w:val="StyleUnderline"/>
        </w:rPr>
      </w:pPr>
      <w:r w:rsidRPr="00864703">
        <w:rPr>
          <w:rStyle w:val="Style13ptBold"/>
          <w:b w:val="0"/>
          <w:bCs w:val="0"/>
          <w:sz w:val="8"/>
          <w:szCs w:val="18"/>
        </w:rPr>
        <w:t xml:space="preserve">White subjectivities </w:t>
      </w:r>
      <w:r w:rsidRPr="00FC6C66">
        <w:rPr>
          <w:rStyle w:val="StyleUnderline"/>
          <w:highlight w:val="green"/>
        </w:rPr>
        <w:t>Discourses that predict the</w:t>
      </w:r>
      <w:r w:rsidRPr="004F4A24">
        <w:rPr>
          <w:rStyle w:val="StyleUnderline"/>
        </w:rPr>
        <w:t xml:space="preserve"> imminent ‘</w:t>
      </w:r>
      <w:r w:rsidRPr="00FC6C66">
        <w:rPr>
          <w:rStyle w:val="StyleUnderline"/>
          <w:highlight w:val="green"/>
        </w:rPr>
        <w:t>end of the world’</w:t>
      </w:r>
      <w:r w:rsidRPr="004F4A24">
        <w:rPr>
          <w:rStyle w:val="StyleUnderline"/>
        </w:rPr>
        <w:t xml:space="preserve"> are not as universal as they often claim to be. </w:t>
      </w:r>
      <w:r w:rsidRPr="00FC6C66">
        <w:rPr>
          <w:rStyle w:val="StyleUnderline"/>
        </w:rPr>
        <w:t>The futures they fear</w:t>
      </w:r>
      <w:r w:rsidRPr="004F4A24">
        <w:rPr>
          <w:rStyle w:val="StyleUnderline"/>
        </w:rPr>
        <w:t xml:space="preserve"> for, seek to </w:t>
      </w:r>
      <w:proofErr w:type="gramStart"/>
      <w:r w:rsidRPr="004F4A24">
        <w:rPr>
          <w:rStyle w:val="StyleUnderline"/>
        </w:rPr>
        <w:t>protect</w:t>
      </w:r>
      <w:proofErr w:type="gramEnd"/>
      <w:r w:rsidRPr="004F4A24">
        <w:rPr>
          <w:rStyle w:val="StyleUnderline"/>
        </w:rPr>
        <w:t xml:space="preserve"> and work to construct </w:t>
      </w:r>
      <w:r w:rsidRPr="002C133C">
        <w:rPr>
          <w:rStyle w:val="StyleUnderline"/>
          <w:highlight w:val="green"/>
        </w:rPr>
        <w:t>are rooted in</w:t>
      </w:r>
      <w:r w:rsidRPr="004F4A24">
        <w:rPr>
          <w:rStyle w:val="StyleUnderline"/>
        </w:rPr>
        <w:t xml:space="preserve"> a particular set of global social structures and subjectivities: </w:t>
      </w:r>
      <w:r w:rsidRPr="002C133C">
        <w:rPr>
          <w:rStyle w:val="StyleUnderline"/>
          <w:highlight w:val="green"/>
        </w:rPr>
        <w:t>whiteness</w:t>
      </w:r>
      <w:r w:rsidRPr="004F4A24">
        <w:rPr>
          <w:rStyle w:val="StyleUnderline"/>
        </w:rPr>
        <w:t>.</w:t>
      </w:r>
      <w:r w:rsidRPr="00864703">
        <w:rPr>
          <w:rStyle w:val="Style13ptBold"/>
          <w:b w:val="0"/>
          <w:bCs w:val="0"/>
          <w:sz w:val="8"/>
          <w:szCs w:val="18"/>
        </w:rPr>
        <w:t xml:space="preserve"> Whiteness is not reducible to skin pigmentation, </w:t>
      </w:r>
      <w:proofErr w:type="gramStart"/>
      <w:r w:rsidRPr="00864703">
        <w:rPr>
          <w:rStyle w:val="Style13ptBold"/>
          <w:b w:val="0"/>
          <w:bCs w:val="0"/>
          <w:sz w:val="8"/>
          <w:szCs w:val="18"/>
        </w:rPr>
        <w:t>genetics</w:t>
      </w:r>
      <w:proofErr w:type="gramEnd"/>
      <w:r w:rsidRPr="00864703">
        <w:rPr>
          <w:rStyle w:val="Style13ptBold"/>
          <w:b w:val="0"/>
          <w:bCs w:val="0"/>
          <w:sz w:val="8"/>
          <w:szCs w:val="18"/>
        </w:rPr>
        <w:t xml:space="preserve">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t>
      </w:r>
      <w:r w:rsidRPr="004F4A24">
        <w:rPr>
          <w:rStyle w:val="StyleUnderline"/>
        </w:rPr>
        <w:t>whiteness takes unique forms wherever and whenever it coalesces, so it should not be treated as universal – despite its own internal claims to this status</w:t>
      </w:r>
      <w:r w:rsidRPr="00864703">
        <w:rPr>
          <w:rStyle w:val="Style13ptBold"/>
          <w:b w:val="0"/>
          <w:bCs w:val="0"/>
          <w:sz w:val="8"/>
          <w:szCs w:val="18"/>
        </w:rPr>
        <w:t xml:space="preserve">. Most of the leading contributors to mainstream ‘end of the world’ discourses discussed in this article are rooted in Euro-American cultural contexts, and </w:t>
      </w:r>
      <w:proofErr w:type="gramStart"/>
      <w:r w:rsidRPr="00864703">
        <w:rPr>
          <w:rStyle w:val="Style13ptBold"/>
          <w:b w:val="0"/>
          <w:bCs w:val="0"/>
          <w:sz w:val="8"/>
          <w:szCs w:val="18"/>
        </w:rPr>
        <w:t>in particular in</w:t>
      </w:r>
      <w:proofErr w:type="gramEnd"/>
      <w:r w:rsidRPr="00864703">
        <w:rPr>
          <w:rStyle w:val="Style13ptBold"/>
          <w:b w:val="0"/>
          <w:bCs w:val="0"/>
          <w:sz w:val="8"/>
          <w:szCs w:val="18"/>
        </w:rPr>
        <w:t xml:space="preserve"> settler colonial and/or imperial states such as the United States, Canada, Australia, and the United Kingdom. As such, the forms of whiteness they embody </w:t>
      </w:r>
      <w:r w:rsidRPr="00864703">
        <w:rPr>
          <w:sz w:val="8"/>
        </w:rPr>
        <w:t xml:space="preserve">are linked to </w:t>
      </w:r>
      <w:proofErr w:type="gramStart"/>
      <w:r w:rsidRPr="00864703">
        <w:rPr>
          <w:sz w:val="8"/>
        </w:rPr>
        <w:t>particular histories</w:t>
      </w:r>
      <w:proofErr w:type="gramEnd"/>
      <w:r w:rsidRPr="00864703">
        <w:rPr>
          <w:sz w:val="8"/>
        </w:rPr>
        <w:t xml:space="preserve">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w:t>
      </w:r>
      <w:proofErr w:type="gramStart"/>
      <w:r w:rsidRPr="00864703">
        <w:rPr>
          <w:sz w:val="8"/>
        </w:rPr>
        <w:t>thinking, and</w:t>
      </w:r>
      <w:proofErr w:type="gramEnd"/>
      <w:r w:rsidRPr="00864703">
        <w:rPr>
          <w:sz w:val="8"/>
        </w:rPr>
        <w:t xml:space="preserve">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w:t>
      </w:r>
      <w:r w:rsidRPr="00864703">
        <w:rPr>
          <w:rStyle w:val="Style13ptBold"/>
          <w:b w:val="0"/>
          <w:bCs w:val="0"/>
          <w:sz w:val="8"/>
          <w:szCs w:val="18"/>
        </w:rPr>
        <w:t xml:space="preserve"> as equivalent all of the viewpoints discussed in this paper, which display a range of expressions of whiteness and levels of awareness thereof.8 On the contrary, we work to center broad, </w:t>
      </w:r>
      <w:proofErr w:type="spellStart"/>
      <w:r w:rsidRPr="00864703">
        <w:rPr>
          <w:rStyle w:val="Style13ptBold"/>
          <w:b w:val="0"/>
          <w:bCs w:val="0"/>
          <w:sz w:val="8"/>
          <w:szCs w:val="18"/>
        </w:rPr>
        <w:t>everyday</w:t>
      </w:r>
      <w:proofErr w:type="spellEnd"/>
      <w:r w:rsidRPr="00864703">
        <w:rPr>
          <w:rStyle w:val="Style13ptBold"/>
          <w:b w:val="0"/>
          <w:bCs w:val="0"/>
          <w:sz w:val="8"/>
          <w:szCs w:val="18"/>
        </w:rPr>
        <w:t>, structural ways in which underlying</w:t>
      </w:r>
      <w:r w:rsidRPr="00864703">
        <w:rPr>
          <w:sz w:val="8"/>
          <w:szCs w:val="32"/>
        </w:rPr>
        <w:t xml:space="preserve"> </w:t>
      </w:r>
      <w:r w:rsidRPr="00864703">
        <w:rPr>
          <w:rStyle w:val="Style13ptBold"/>
          <w:b w:val="0"/>
          <w:bCs w:val="0"/>
          <w:sz w:val="8"/>
          <w:szCs w:val="18"/>
        </w:rPr>
        <w:t xml:space="preserve">logics of whiteness and white supremacy frame and permeate mainstream paradigms and discourses, including those identified as liberal, humanitarian, or progressive. Even amongst white people who consciously and explicitly disavow racism, unconscious, habitual, normalized, </w:t>
      </w:r>
      <w:proofErr w:type="gramStart"/>
      <w:r w:rsidRPr="00864703">
        <w:rPr>
          <w:rStyle w:val="Style13ptBold"/>
          <w:b w:val="0"/>
          <w:bCs w:val="0"/>
          <w:sz w:val="8"/>
          <w:szCs w:val="18"/>
        </w:rPr>
        <w:t>structurally-embedded</w:t>
      </w:r>
      <w:proofErr w:type="gramEnd"/>
      <w:r w:rsidRPr="00864703">
        <w:rPr>
          <w:rStyle w:val="Style13ptBold"/>
          <w:b w:val="0"/>
          <w:bCs w:val="0"/>
          <w:sz w:val="8"/>
          <w:szCs w:val="18"/>
        </w:rPr>
        <w:t xml:space="preserve">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564156">
        <w:rPr>
          <w:rStyle w:val="StyleUnderline"/>
        </w:rPr>
        <w:t>The ‘</w:t>
      </w:r>
      <w:r w:rsidRPr="002C133C">
        <w:rPr>
          <w:rStyle w:val="StyleUnderline"/>
        </w:rPr>
        <w:t>habits’ of racism</w:t>
      </w:r>
      <w:r w:rsidRPr="00564156">
        <w:rPr>
          <w:rStyle w:val="StyleUnderline"/>
        </w:rPr>
        <w:t xml:space="preserve">13 </w:t>
      </w:r>
      <w:r w:rsidRPr="002C133C">
        <w:rPr>
          <w:rStyle w:val="StyleUnderline"/>
        </w:rPr>
        <w:t>are reflected</w:t>
      </w:r>
      <w:r w:rsidRPr="00564156">
        <w:rPr>
          <w:rStyle w:val="StyleUnderline"/>
        </w:rPr>
        <w:t xml:space="preserve"> strongly </w:t>
      </w:r>
      <w:r w:rsidRPr="002C133C">
        <w:rPr>
          <w:rStyle w:val="StyleUnderline"/>
        </w:rPr>
        <w:t>in</w:t>
      </w:r>
      <w:r w:rsidRPr="00564156">
        <w:rPr>
          <w:rStyle w:val="StyleUnderline"/>
        </w:rPr>
        <w:t xml:space="preserve"> the way that contemporary ‘</w:t>
      </w:r>
      <w:r w:rsidRPr="002C133C">
        <w:rPr>
          <w:rStyle w:val="StyleUnderline"/>
        </w:rPr>
        <w:t>end of the world’ narratives</w:t>
      </w:r>
      <w:r w:rsidRPr="00564156">
        <w:rPr>
          <w:rStyle w:val="StyleUnderline"/>
        </w:rPr>
        <w:t xml:space="preserve"> frame their </w:t>
      </w:r>
      <w:r w:rsidRPr="002C133C">
        <w:rPr>
          <w:rStyle w:val="StyleUnderline"/>
        </w:rPr>
        <w:t>protagonists: those attributed with meaningful agency</w:t>
      </w:r>
      <w:r w:rsidRPr="00564156">
        <w:rPr>
          <w:rStyle w:val="StyleUnderline"/>
        </w:rPr>
        <w:t xml:space="preserve"> and ethical status in the face of global threats; those whose survival or flourishing is prioritized or treated as a bottom line when tradeoffs are imagined and planned; </w:t>
      </w:r>
      <w:r w:rsidRPr="002C133C">
        <w:rPr>
          <w:rStyle w:val="StyleUnderline"/>
        </w:rPr>
        <w:t>and</w:t>
      </w:r>
      <w:r w:rsidRPr="00564156">
        <w:rPr>
          <w:rStyle w:val="StyleUnderline"/>
        </w:rPr>
        <w:t xml:space="preserve">, crucially, </w:t>
      </w:r>
      <w:r w:rsidRPr="002C133C">
        <w:rPr>
          <w:rStyle w:val="StyleUnderline"/>
        </w:rPr>
        <w:t>those deemed capable of and entitled to ‘save the world’</w:t>
      </w:r>
      <w:r w:rsidRPr="00564156">
        <w:rPr>
          <w:rStyle w:val="StyleUnderline"/>
        </w:rPr>
        <w:t xml:space="preserve"> and determine its future</w:t>
      </w:r>
      <w:r w:rsidRPr="00864703">
        <w:rPr>
          <w:rStyle w:val="Style13ptBold"/>
          <w:b w:val="0"/>
          <w:bCs w:val="0"/>
          <w:sz w:val="8"/>
          <w:szCs w:val="18"/>
        </w:rPr>
        <w:t xml:space="preserve">. This is expressed in several key features of the genre, including its domination by white thinkers; the forms of subjectivity and agency it embraces; and the ways it contrasts its subjects against BIPOC communities. First, contributors to fast-growing fields like </w:t>
      </w:r>
      <w:r w:rsidRPr="00FC6C66">
        <w:rPr>
          <w:rStyle w:val="StyleUnderline"/>
          <w:highlight w:val="green"/>
        </w:rPr>
        <w:t>the study of ‘existential risk’</w:t>
      </w:r>
      <w:r w:rsidRPr="00564156">
        <w:rPr>
          <w:rStyle w:val="StyleUnderline"/>
        </w:rPr>
        <w:t xml:space="preserve"> or ‘global catastrophic risk’ </w:t>
      </w:r>
      <w:r w:rsidRPr="00FC6C66">
        <w:rPr>
          <w:rStyle w:val="StyleUnderline"/>
        </w:rPr>
        <w:t>are overwhelmingly white</w:t>
      </w:r>
      <w:r w:rsidRPr="00FC6C66">
        <w:rPr>
          <w:rStyle w:val="Style13ptBold"/>
          <w:b w:val="0"/>
          <w:bCs w:val="0"/>
          <w:sz w:val="8"/>
          <w:szCs w:val="18"/>
          <w:highlight w:val="green"/>
        </w:rPr>
        <w:t>.</w:t>
      </w:r>
      <w:r w:rsidRPr="00864703">
        <w:rPr>
          <w:rStyle w:val="Style13ptBold"/>
          <w:b w:val="0"/>
          <w:bCs w:val="0"/>
          <w:sz w:val="8"/>
          <w:szCs w:val="18"/>
        </w:rPr>
        <w:t xml:space="preserve"> As we will see, almost </w:t>
      </w:r>
      <w:proofErr w:type="gramStart"/>
      <w:r w:rsidRPr="00864703">
        <w:rPr>
          <w:rStyle w:val="Style13ptBold"/>
          <w:b w:val="0"/>
          <w:bCs w:val="0"/>
          <w:sz w:val="8"/>
          <w:szCs w:val="18"/>
        </w:rPr>
        <w:t>all of</w:t>
      </w:r>
      <w:proofErr w:type="gramEnd"/>
      <w:r w:rsidRPr="00864703">
        <w:rPr>
          <w:rStyle w:val="Style13ptBold"/>
          <w:b w:val="0"/>
          <w:bCs w:val="0"/>
          <w:sz w:val="8"/>
          <w:szCs w:val="18"/>
        </w:rPr>
        <w:t xml:space="preserve">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w:t>
      </w:r>
      <w:r w:rsidRPr="00564156">
        <w:rPr>
          <w:rStyle w:val="StyleUnderline"/>
        </w:rPr>
        <w:t>Nick Bostrom</w:t>
      </w:r>
      <w:r w:rsidRPr="00864703">
        <w:rPr>
          <w:rStyle w:val="Style13ptBold"/>
          <w:b w:val="0"/>
          <w:bCs w:val="0"/>
          <w:sz w:val="8"/>
          <w:szCs w:val="18"/>
        </w:rPr>
        <w:t xml:space="preserve"> and Milan </w:t>
      </w:r>
      <w:proofErr w:type="spellStart"/>
      <w:r w:rsidRPr="00864703">
        <w:rPr>
          <w:rStyle w:val="Style13ptBold"/>
          <w:b w:val="0"/>
          <w:bCs w:val="0"/>
          <w:sz w:val="8"/>
          <w:szCs w:val="18"/>
        </w:rPr>
        <w:t>Circovic</w:t>
      </w:r>
      <w:proofErr w:type="spellEnd"/>
      <w:proofErr w:type="gramStart"/>
      <w:r w:rsidRPr="00864703">
        <w:rPr>
          <w:rStyle w:val="Style13ptBold"/>
          <w:b w:val="0"/>
          <w:bCs w:val="0"/>
          <w:sz w:val="8"/>
          <w:szCs w:val="18"/>
        </w:rPr>
        <w:t>)</w:t>
      </w:r>
      <w:proofErr w:type="gramEnd"/>
      <w:r w:rsidRPr="00864703">
        <w:rPr>
          <w:rStyle w:val="Style13ptBold"/>
          <w:b w:val="0"/>
          <w:bCs w:val="0"/>
          <w:sz w:val="8"/>
          <w:szCs w:val="18"/>
        </w:rPr>
        <w:t xml:space="preserve">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w:t>
      </w:r>
      <w:proofErr w:type="spellStart"/>
      <w:r w:rsidRPr="00864703">
        <w:rPr>
          <w:rStyle w:val="Style13ptBold"/>
          <w:b w:val="0"/>
          <w:bCs w:val="0"/>
          <w:sz w:val="8"/>
          <w:szCs w:val="18"/>
        </w:rPr>
        <w:t>intersectionalities</w:t>
      </w:r>
      <w:proofErr w:type="spellEnd"/>
      <w:r w:rsidRPr="00864703">
        <w:rPr>
          <w:rStyle w:val="Style13ptBold"/>
          <w:b w:val="0"/>
          <w:bCs w:val="0"/>
          <w:sz w:val="8"/>
          <w:szCs w:val="18"/>
        </w:rPr>
        <w:t xml:space="preserve">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w:t>
      </w:r>
      <w:r w:rsidRPr="00564156">
        <w:rPr>
          <w:rStyle w:val="StyleUnderline"/>
        </w:rPr>
        <w:t>In such epistemes the perceived boundaries of ‘human thought’ are often elided with those of Euro-centric knowledge</w:t>
      </w:r>
      <w:r w:rsidRPr="00864703">
        <w:rPr>
          <w:rStyle w:val="Style13ptBold"/>
          <w:b w:val="0"/>
          <w:bCs w:val="0"/>
          <w:sz w:val="8"/>
          <w:szCs w:val="18"/>
        </w:rPr>
        <w:t xml:space="preserve">. For example, influential American settler journalist David Wallace-Wells19 contends that there exists no framework for grasping climate change besides ‘mythology and theology’. In so doing, he </w:t>
      </w:r>
      <w:r w:rsidRPr="002C133C">
        <w:rPr>
          <w:rStyle w:val="StyleUnderline"/>
          <w:highlight w:val="green"/>
        </w:rPr>
        <w:t>ignores centuries of ongoing</w:t>
      </w:r>
      <w:r w:rsidRPr="00564156">
        <w:rPr>
          <w:rStyle w:val="StyleUnderline"/>
        </w:rPr>
        <w:t xml:space="preserve">, systematic observation and explicit articulations of </w:t>
      </w:r>
      <w:r w:rsidRPr="002C133C">
        <w:rPr>
          <w:rStyle w:val="StyleUnderline"/>
          <w:highlight w:val="green"/>
        </w:rPr>
        <w:t>concern by BIPOC knowledge keepers</w:t>
      </w:r>
      <w:r w:rsidRPr="00564156">
        <w:rPr>
          <w:rStyle w:val="StyleUnderline"/>
        </w:rPr>
        <w:t xml:space="preserve"> about climactic change. The bracketing of BIPOC knowledges not only severely limits the rigor of discourses on global crises, </w:t>
      </w:r>
      <w:r w:rsidRPr="002C133C">
        <w:rPr>
          <w:rStyle w:val="StyleUnderline"/>
          <w:highlight w:val="green"/>
        </w:rPr>
        <w:t>but</w:t>
      </w:r>
      <w:r w:rsidRPr="00564156">
        <w:rPr>
          <w:rStyle w:val="StyleUnderline"/>
        </w:rPr>
        <w:t xml:space="preserve"> also</w:t>
      </w:r>
      <w:r w:rsidRPr="00864703">
        <w:rPr>
          <w:rStyle w:val="Style13ptBold"/>
          <w:b w:val="0"/>
          <w:bCs w:val="0"/>
          <w:sz w:val="8"/>
          <w:szCs w:val="18"/>
        </w:rPr>
        <w:t xml:space="preserve">, as bi-racial organizer and thinker </w:t>
      </w:r>
      <w:proofErr w:type="spellStart"/>
      <w:r w:rsidRPr="00864703">
        <w:rPr>
          <w:rStyle w:val="Style13ptBold"/>
          <w:b w:val="0"/>
          <w:bCs w:val="0"/>
          <w:sz w:val="8"/>
          <w:szCs w:val="18"/>
        </w:rPr>
        <w:t>adrienne</w:t>
      </w:r>
      <w:proofErr w:type="spellEnd"/>
      <w:r w:rsidRPr="00864703">
        <w:rPr>
          <w:rStyle w:val="Style13ptBold"/>
          <w:b w:val="0"/>
          <w:bCs w:val="0"/>
          <w:sz w:val="8"/>
          <w:szCs w:val="18"/>
        </w:rPr>
        <w:t xml:space="preserve"> </w:t>
      </w:r>
      <w:proofErr w:type="spellStart"/>
      <w:r w:rsidRPr="00864703">
        <w:rPr>
          <w:rStyle w:val="Style13ptBold"/>
          <w:b w:val="0"/>
          <w:bCs w:val="0"/>
          <w:sz w:val="8"/>
          <w:szCs w:val="18"/>
        </w:rPr>
        <w:t>maree</w:t>
      </w:r>
      <w:proofErr w:type="spellEnd"/>
      <w:r w:rsidRPr="00864703">
        <w:rPr>
          <w:rStyle w:val="Style13ptBold"/>
          <w:b w:val="0"/>
          <w:bCs w:val="0"/>
          <w:sz w:val="8"/>
          <w:szCs w:val="18"/>
        </w:rPr>
        <w:t xml:space="preserve"> brown20 argues, it </w:t>
      </w:r>
      <w:r w:rsidRPr="002C133C">
        <w:rPr>
          <w:rStyle w:val="StyleUnderline"/>
          <w:highlight w:val="green"/>
        </w:rPr>
        <w:t>produces distorted outcomes</w:t>
      </w:r>
      <w:r w:rsidRPr="00864703">
        <w:rPr>
          <w:rStyle w:val="Style13ptBold"/>
          <w:b w:val="0"/>
          <w:bCs w:val="0"/>
          <w:sz w:val="8"/>
          <w:szCs w:val="18"/>
        </w:rPr>
        <w:t>.</w:t>
      </w:r>
      <w:r w:rsidRPr="00864703">
        <w:rPr>
          <w:sz w:val="8"/>
          <w:szCs w:val="32"/>
        </w:rPr>
        <w:t xml:space="preserve"> </w:t>
      </w:r>
      <w:r w:rsidRPr="00864703">
        <w:rPr>
          <w:rStyle w:val="Style13ptBold"/>
          <w:b w:val="0"/>
          <w:bCs w:val="0"/>
          <w:sz w:val="8"/>
          <w:szCs w:val="18"/>
        </w:rPr>
        <w:t xml:space="preserve">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w:t>
      </w:r>
      <w:r w:rsidRPr="00564156">
        <w:rPr>
          <w:rStyle w:val="StyleUnderline"/>
        </w:rPr>
        <w:t>imaginaries create worlds, so it matters greatly whose are privileged, and whose are excluded</w:t>
      </w:r>
      <w:r w:rsidRPr="00864703">
        <w:rPr>
          <w:rStyle w:val="Style13ptBold"/>
          <w:b w:val="0"/>
          <w:bCs w:val="0"/>
          <w:sz w:val="8"/>
          <w:szCs w:val="18"/>
        </w:rPr>
        <w:t xml:space="preserve">. Further, </w:t>
      </w:r>
      <w:r w:rsidRPr="00564156">
        <w:rPr>
          <w:rStyle w:val="StyleUnderline"/>
        </w:rPr>
        <w:t xml:space="preserve">emerging </w:t>
      </w:r>
      <w:r w:rsidRPr="002C133C">
        <w:rPr>
          <w:rStyle w:val="StyleUnderline"/>
          <w:highlight w:val="green"/>
        </w:rPr>
        <w:t>narratives of the ‘end of the world’</w:t>
      </w:r>
      <w:r w:rsidRPr="00564156">
        <w:rPr>
          <w:rStyle w:val="StyleUnderline"/>
        </w:rPr>
        <w:t xml:space="preserve"> explicitly </w:t>
      </w:r>
      <w:r w:rsidRPr="002C133C">
        <w:rPr>
          <w:rStyle w:val="StyleUnderline"/>
          <w:highlight w:val="green"/>
        </w:rPr>
        <w:t>center</w:t>
      </w:r>
      <w:r w:rsidRPr="00564156">
        <w:rPr>
          <w:rStyle w:val="StyleUnderline"/>
        </w:rPr>
        <w:t xml:space="preserve"> figures of </w:t>
      </w:r>
      <w:r w:rsidRPr="002C133C">
        <w:rPr>
          <w:rStyle w:val="StyleUnderline"/>
          <w:highlight w:val="green"/>
        </w:rPr>
        <w:t xml:space="preserve">whiteness </w:t>
      </w:r>
      <w:r w:rsidRPr="00A9617B">
        <w:rPr>
          <w:rStyle w:val="StyleUnderline"/>
        </w:rPr>
        <w:t xml:space="preserve">as their protagonists – </w:t>
      </w:r>
      <w:r w:rsidRPr="002C133C">
        <w:rPr>
          <w:rStyle w:val="StyleUnderline"/>
          <w:highlight w:val="green"/>
        </w:rPr>
        <w:t>as the survivors</w:t>
      </w:r>
      <w:r w:rsidRPr="00564156">
        <w:rPr>
          <w:rStyle w:val="StyleUnderline"/>
        </w:rPr>
        <w:t xml:space="preserve"> of apocalypse</w:t>
      </w:r>
      <w:r w:rsidRPr="00864703">
        <w:rPr>
          <w:rStyle w:val="Style13ptBold"/>
          <w:b w:val="0"/>
          <w:bCs w:val="0"/>
          <w:sz w:val="8"/>
          <w:szCs w:val="18"/>
        </w:rPr>
        <w:t>, the subjects capable of saving the world from it</w:t>
      </w:r>
      <w:r w:rsidRPr="00564156">
        <w:rPr>
          <w:rStyle w:val="StyleUnderline"/>
        </w:rPr>
        <w:t xml:space="preserve">, </w:t>
      </w:r>
      <w:r w:rsidRPr="002C133C">
        <w:rPr>
          <w:rStyle w:val="StyleUnderline"/>
          <w:highlight w:val="green"/>
        </w:rPr>
        <w:t>and</w:t>
      </w:r>
      <w:r w:rsidRPr="00564156">
        <w:rPr>
          <w:rStyle w:val="StyleUnderline"/>
        </w:rPr>
        <w:t xml:space="preserve"> as those </w:t>
      </w:r>
      <w:r w:rsidRPr="002C133C">
        <w:rPr>
          <w:rStyle w:val="StyleUnderline"/>
          <w:highlight w:val="green"/>
        </w:rPr>
        <w:t>most threatened</w:t>
      </w:r>
      <w:r w:rsidRPr="00864703">
        <w:rPr>
          <w:rStyle w:val="Style13ptBold"/>
          <w:b w:val="0"/>
          <w:bCs w:val="0"/>
          <w:sz w:val="8"/>
          <w:szCs w:val="18"/>
        </w:rPr>
        <w:t>. In these discourses, ‘</w:t>
      </w:r>
      <w:r w:rsidRPr="00564156">
        <w:rPr>
          <w:rStyle w:val="StyleUnderline"/>
        </w:rPr>
        <w:t xml:space="preserve">survivors’ are framed as saviors able </w:t>
      </w:r>
      <w:r w:rsidRPr="002C133C">
        <w:rPr>
          <w:rStyle w:val="StyleUnderline"/>
          <w:highlight w:val="green"/>
        </w:rPr>
        <w:t>to</w:t>
      </w:r>
      <w:r w:rsidRPr="00564156">
        <w:rPr>
          <w:rStyle w:val="StyleUnderline"/>
        </w:rPr>
        <w:t xml:space="preserve"> protect and/or </w:t>
      </w:r>
      <w:r w:rsidRPr="002C133C">
        <w:rPr>
          <w:rStyle w:val="StyleUnderline"/>
          <w:highlight w:val="green"/>
        </w:rPr>
        <w:t>regenerate and</w:t>
      </w:r>
      <w:r w:rsidRPr="00564156">
        <w:rPr>
          <w:rStyle w:val="StyleUnderline"/>
        </w:rPr>
        <w:t xml:space="preserve"> even </w:t>
      </w:r>
      <w:r w:rsidRPr="002C133C">
        <w:rPr>
          <w:rStyle w:val="StyleUnderline"/>
          <w:highlight w:val="green"/>
        </w:rPr>
        <w:t xml:space="preserve">improve </w:t>
      </w:r>
      <w:r w:rsidRPr="00A9617B">
        <w:rPr>
          <w:rStyle w:val="StyleUnderline"/>
        </w:rPr>
        <w:t>Western</w:t>
      </w:r>
      <w:r w:rsidRPr="00564156">
        <w:rPr>
          <w:rStyle w:val="StyleUnderline"/>
        </w:rPr>
        <w:t xml:space="preserve"> forms of </w:t>
      </w:r>
      <w:r w:rsidRPr="002C133C">
        <w:rPr>
          <w:rStyle w:val="StyleUnderline"/>
          <w:highlight w:val="green"/>
        </w:rPr>
        <w:t xml:space="preserve">governance </w:t>
      </w:r>
      <w:r w:rsidRPr="00A9617B">
        <w:rPr>
          <w:rStyle w:val="StyleUnderline"/>
        </w:rPr>
        <w:t>and</w:t>
      </w:r>
      <w:r w:rsidRPr="00564156">
        <w:rPr>
          <w:rStyle w:val="StyleUnderline"/>
        </w:rPr>
        <w:t xml:space="preserve"> social </w:t>
      </w:r>
      <w:r w:rsidRPr="00A9617B">
        <w:rPr>
          <w:rStyle w:val="StyleUnderline"/>
        </w:rPr>
        <w:t xml:space="preserve">order </w:t>
      </w:r>
      <w:r w:rsidRPr="002C133C">
        <w:rPr>
          <w:rStyle w:val="StyleUnderline"/>
          <w:highlight w:val="green"/>
        </w:rPr>
        <w:t>by leveraging resilience</w:t>
      </w:r>
      <w:r w:rsidRPr="00564156">
        <w:rPr>
          <w:rStyle w:val="StyleUnderline"/>
        </w:rPr>
        <w:t>, scientific prowess, and technological genius</w:t>
      </w:r>
      <w:r w:rsidRPr="00864703">
        <w:rPr>
          <w:rStyle w:val="Style13ptBold"/>
          <w:b w:val="0"/>
          <w:bCs w:val="0"/>
          <w:sz w:val="8"/>
          <w:szCs w:val="18"/>
        </w:rPr>
        <w:t xml:space="preserve">. For example, the cover of American settler scientists Tony </w:t>
      </w:r>
      <w:proofErr w:type="spellStart"/>
      <w:r w:rsidRPr="00864703">
        <w:rPr>
          <w:rStyle w:val="Style13ptBold"/>
          <w:b w:val="0"/>
          <w:bCs w:val="0"/>
          <w:sz w:val="8"/>
          <w:szCs w:val="18"/>
        </w:rPr>
        <w:t>Barnosky</w:t>
      </w:r>
      <w:proofErr w:type="spellEnd"/>
      <w:r w:rsidRPr="00864703">
        <w:rPr>
          <w:rStyle w:val="Style13ptBold"/>
          <w:b w:val="0"/>
          <w:bCs w:val="0"/>
          <w:sz w:val="8"/>
          <w:szCs w:val="18"/>
        </w:rPr>
        <w:t xml:space="preserve">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w:t>
      </w:r>
      <w:proofErr w:type="gramStart"/>
      <w:r w:rsidRPr="00864703">
        <w:rPr>
          <w:rStyle w:val="Style13ptBold"/>
          <w:b w:val="0"/>
          <w:bCs w:val="0"/>
          <w:sz w:val="8"/>
          <w:szCs w:val="18"/>
        </w:rPr>
        <w:t>persistence</w:t>
      </w:r>
      <w:proofErr w:type="gramEnd"/>
      <w:r w:rsidRPr="00864703">
        <w:rPr>
          <w:rStyle w:val="Style13ptBold"/>
          <w:b w:val="0"/>
          <w:bCs w:val="0"/>
          <w:sz w:val="8"/>
          <w:szCs w:val="18"/>
        </w:rPr>
        <w:t xml:space="preserve"> and collaborative frontier attitudes of its people. Saskatchewan is a notoriously racist part of Canada, in which violence against Indigenous people continues to be integral to its white-dominated culture27 – yet this polity and its culture are held up by </w:t>
      </w:r>
      <w:proofErr w:type="spellStart"/>
      <w:r w:rsidRPr="00864703">
        <w:rPr>
          <w:rStyle w:val="Style13ptBold"/>
          <w:b w:val="0"/>
          <w:bCs w:val="0"/>
          <w:sz w:val="8"/>
          <w:szCs w:val="18"/>
        </w:rPr>
        <w:t>Newitz</w:t>
      </w:r>
      <w:proofErr w:type="spellEnd"/>
      <w:r w:rsidRPr="00864703">
        <w:rPr>
          <w:rStyle w:val="Style13ptBold"/>
          <w:b w:val="0"/>
          <w:bCs w:val="0"/>
          <w:sz w:val="8"/>
          <w:szCs w:val="18"/>
        </w:rPr>
        <w:t xml:space="preserve"> as a model of ‘human’ resilience. By imagining subjects in whom whiteness is elided with resilience and survival, </w:t>
      </w:r>
      <w:r w:rsidRPr="00864703">
        <w:rPr>
          <w:sz w:val="8"/>
        </w:rPr>
        <w:t>these discourses not only normalize and obscure the modes of violence and oppression through which perceived ‘resilience’ – or, in blunt terms, preferential access to survival – is achieved.</w:t>
      </w:r>
      <w:r w:rsidRPr="002C133C">
        <w:rPr>
          <w:rStyle w:val="StyleUnderline"/>
        </w:rPr>
        <w:t xml:space="preserve"> </w:t>
      </w:r>
      <w:r w:rsidRPr="00FC6C66">
        <w:rPr>
          <w:rStyle w:val="StyleUnderline"/>
          <w:highlight w:val="green"/>
        </w:rPr>
        <w:t>They</w:t>
      </w:r>
      <w:r w:rsidRPr="002C133C">
        <w:rPr>
          <w:rStyle w:val="StyleUnderline"/>
        </w:rPr>
        <w:t xml:space="preserve"> also </w:t>
      </w:r>
      <w:r w:rsidRPr="002B1F4F">
        <w:rPr>
          <w:rStyle w:val="StyleUnderline"/>
        </w:rPr>
        <w:t>work to</w:t>
      </w:r>
      <w:r w:rsidRPr="00FC6C66">
        <w:rPr>
          <w:rStyle w:val="StyleUnderline"/>
          <w:highlight w:val="green"/>
        </w:rPr>
        <w:t xml:space="preserve"> displace the threat</w:t>
      </w:r>
      <w:r w:rsidRPr="002C133C">
        <w:rPr>
          <w:rStyle w:val="StyleUnderline"/>
        </w:rPr>
        <w:t xml:space="preserve"> of total destruction ‘</w:t>
      </w:r>
      <w:r w:rsidRPr="00FC6C66">
        <w:rPr>
          <w:rStyle w:val="StyleUnderline"/>
          <w:highlight w:val="green"/>
        </w:rPr>
        <w:t>onto others</w:t>
      </w:r>
      <w:r w:rsidRPr="002C133C">
        <w:rPr>
          <w:rStyle w:val="StyleUnderline"/>
        </w:rPr>
        <w:t xml:space="preserve"> who are </w:t>
      </w:r>
      <w:r w:rsidRPr="002B1F4F">
        <w:rPr>
          <w:rStyle w:val="StyleUnderline"/>
          <w:highlight w:val="green"/>
        </w:rPr>
        <w:t xml:space="preserve">seen </w:t>
      </w:r>
      <w:r w:rsidRPr="00FC6C66">
        <w:rPr>
          <w:rStyle w:val="StyleUnderline"/>
          <w:highlight w:val="green"/>
        </w:rPr>
        <w:t xml:space="preserve">as lacking </w:t>
      </w:r>
      <w:r w:rsidRPr="002B1F4F">
        <w:rPr>
          <w:rStyle w:val="StyleUnderline"/>
        </w:rPr>
        <w:t xml:space="preserve">the </w:t>
      </w:r>
      <w:r w:rsidRPr="00FC6C66">
        <w:rPr>
          <w:rStyle w:val="StyleUnderline"/>
          <w:highlight w:val="green"/>
        </w:rPr>
        <w:t>resourcefulness</w:t>
      </w:r>
      <w:r w:rsidRPr="002C133C">
        <w:rPr>
          <w:rStyle w:val="StyleUnderline"/>
        </w:rPr>
        <w:t xml:space="preserve"> of the survivor’.28 In addition, many ‘</w:t>
      </w:r>
      <w:proofErr w:type="gramStart"/>
      <w:r w:rsidRPr="00FC6C66">
        <w:rPr>
          <w:rStyle w:val="StyleUnderline"/>
          <w:highlight w:val="green"/>
        </w:rPr>
        <w:t>end</w:t>
      </w:r>
      <w:proofErr w:type="gramEnd"/>
      <w:r w:rsidRPr="00FC6C66">
        <w:rPr>
          <w:rStyle w:val="StyleUnderline"/>
          <w:highlight w:val="green"/>
        </w:rPr>
        <w:t xml:space="preserve"> of the world’ narratives </w:t>
      </w:r>
      <w:proofErr w:type="spellStart"/>
      <w:r w:rsidRPr="00FC6C66">
        <w:rPr>
          <w:rStyle w:val="StyleUnderline"/>
          <w:highlight w:val="green"/>
        </w:rPr>
        <w:t>interpellate</w:t>
      </w:r>
      <w:proofErr w:type="spellEnd"/>
      <w:r w:rsidRPr="00FC6C66">
        <w:rPr>
          <w:rStyle w:val="StyleUnderline"/>
          <w:highlight w:val="green"/>
        </w:rPr>
        <w:t xml:space="preserve"> subjects</w:t>
      </w:r>
      <w:r w:rsidRPr="002C133C">
        <w:rPr>
          <w:rStyle w:val="StyleUnderline"/>
        </w:rPr>
        <w:t xml:space="preserve"> of white p</w:t>
      </w:r>
      <w:r w:rsidRPr="00564156">
        <w:rPr>
          <w:rStyle w:val="StyleUnderline"/>
        </w:rPr>
        <w:t>rivilege by assuming that readers are not (currently) affected by the harms distributed unequally by global structures of environmental racism</w:t>
      </w:r>
      <w:r w:rsidRPr="00864703">
        <w:rPr>
          <w:rStyle w:val="Style13ptBold"/>
          <w:b w:val="0"/>
          <w:bCs w:val="0"/>
          <w:sz w:val="8"/>
          <w:szCs w:val="18"/>
        </w:rPr>
        <w:t xml:space="preserve">. For instance, </w:t>
      </w:r>
      <w:proofErr w:type="spellStart"/>
      <w:r w:rsidRPr="00864703">
        <w:rPr>
          <w:rStyle w:val="Style13ptBold"/>
          <w:b w:val="0"/>
          <w:bCs w:val="0"/>
          <w:sz w:val="8"/>
          <w:szCs w:val="18"/>
        </w:rPr>
        <w:t>Barnosky</w:t>
      </w:r>
      <w:proofErr w:type="spellEnd"/>
      <w:r w:rsidRPr="00864703">
        <w:rPr>
          <w:rStyle w:val="Style13ptBold"/>
          <w:b w:val="0"/>
          <w:bCs w:val="0"/>
          <w:sz w:val="8"/>
          <w:szCs w:val="18"/>
        </w:rPr>
        <w:t xml:space="preserve">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At the same time, these authors – along with many others working in the genre – </w:t>
      </w:r>
      <w:r w:rsidRPr="00FC6C66">
        <w:rPr>
          <w:rStyle w:val="StyleUnderline"/>
          <w:highlight w:val="green"/>
        </w:rPr>
        <w:t>invoke narratives akin to ‘all lives matter’</w:t>
      </w:r>
      <w:r w:rsidRPr="009C02A6">
        <w:rPr>
          <w:rStyle w:val="StyleUnderline"/>
        </w:rPr>
        <w:t xml:space="preserve"> or ‘colour-blindness’32 </w:t>
      </w:r>
      <w:r w:rsidRPr="00FC6C66">
        <w:rPr>
          <w:rStyle w:val="StyleUnderline"/>
          <w:highlight w:val="green"/>
        </w:rPr>
        <w:t>that erase unequal distributions of harm</w:t>
      </w:r>
      <w:r w:rsidRPr="009C02A6">
        <w:rPr>
          <w:rStyle w:val="StyleUnderline"/>
        </w:rPr>
        <w:t xml:space="preserve"> and threat</w:t>
      </w:r>
      <w:r w:rsidRPr="00864703">
        <w:rPr>
          <w:rStyle w:val="Style13ptBold"/>
          <w:b w:val="0"/>
          <w:bCs w:val="0"/>
          <w:sz w:val="8"/>
          <w:szCs w:val="18"/>
        </w:rPr>
        <w:t xml:space="preserve">. For instance, during their international travels for scientific research and leisure, </w:t>
      </w:r>
      <w:proofErr w:type="spellStart"/>
      <w:r w:rsidRPr="00864703">
        <w:rPr>
          <w:rStyle w:val="Style13ptBold"/>
          <w:b w:val="0"/>
          <w:bCs w:val="0"/>
          <w:sz w:val="8"/>
          <w:szCs w:val="18"/>
        </w:rPr>
        <w:t>Barnosky</w:t>
      </w:r>
      <w:proofErr w:type="spellEnd"/>
      <w:r w:rsidRPr="00864703">
        <w:rPr>
          <w:rStyle w:val="Style13ptBold"/>
          <w:b w:val="0"/>
          <w:bCs w:val="0"/>
          <w:sz w:val="8"/>
          <w:szCs w:val="18"/>
        </w:rPr>
        <w:t xml:space="preserve"> and Hadley (italics ours) describe a dawning awareness that ‘the problems we were writing about. . . were everybody’s problems. . .no one was escaping the impacts. . . including us’. 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w:t>
      </w:r>
      <w:r w:rsidRPr="009C02A6">
        <w:rPr>
          <w:rStyle w:val="StyleUnderline"/>
        </w:rPr>
        <w:t xml:space="preserve">even though BIPOC children remain most adversely affected, </w:t>
      </w:r>
      <w:r w:rsidRPr="00FC6C66">
        <w:rPr>
          <w:rStyle w:val="StyleUnderline"/>
          <w:highlight w:val="green"/>
        </w:rPr>
        <w:t>white children are pushed to the foreground and</w:t>
      </w:r>
      <w:r w:rsidRPr="009C02A6">
        <w:rPr>
          <w:rStyle w:val="StyleUnderline"/>
        </w:rPr>
        <w:t xml:space="preserve"> framed as more urgently threatened in relative terms</w:t>
      </w:r>
      <w:r w:rsidRPr="00864703">
        <w:rPr>
          <w:rStyle w:val="Style13ptBold"/>
          <w:b w:val="0"/>
          <w:bCs w:val="0"/>
          <w:sz w:val="8"/>
          <w:szCs w:val="18"/>
        </w:rPr>
        <w:t xml:space="preserve">. These comparisons background the disproportionate burden of ecological harm born by </w:t>
      </w:r>
      <w:proofErr w:type="gramStart"/>
      <w:r w:rsidRPr="00864703">
        <w:rPr>
          <w:rStyle w:val="Style13ptBold"/>
          <w:b w:val="0"/>
          <w:bCs w:val="0"/>
          <w:sz w:val="8"/>
          <w:szCs w:val="18"/>
        </w:rPr>
        <w:t>BIPOC, and</w:t>
      </w:r>
      <w:proofErr w:type="gramEnd"/>
      <w:r w:rsidRPr="00864703">
        <w:rPr>
          <w:rStyle w:val="Style13ptBold"/>
          <w:b w:val="0"/>
          <w:bCs w:val="0"/>
          <w:sz w:val="8"/>
          <w:szCs w:val="18"/>
        </w:rPr>
        <w:t xml:space="preserve"> reflect a stark calculus of the relative value of white and BIPOC lives. </w:t>
      </w:r>
      <w:r w:rsidRPr="009C02A6">
        <w:rPr>
          <w:rStyle w:val="StyleUnderline"/>
        </w:rPr>
        <w:t xml:space="preserve">The ‘all lives matter’ logic employed here </w:t>
      </w:r>
      <w:r w:rsidRPr="00FC6C66">
        <w:rPr>
          <w:rStyle w:val="StyleUnderline"/>
          <w:highlight w:val="green"/>
        </w:rPr>
        <w:t>constructs ‘a universal human frailty’</w:t>
      </w:r>
      <w:r w:rsidRPr="00FC6C66">
        <w:rPr>
          <w:rStyle w:val="StyleUnderline"/>
        </w:rPr>
        <w:t>34</w:t>
      </w:r>
      <w:r w:rsidRPr="009C02A6">
        <w:rPr>
          <w:rStyle w:val="StyleUnderline"/>
        </w:rPr>
        <w:t xml:space="preserve"> in which responsibility for ecological threats is attributed to ‘humans’ in general, </w:t>
      </w:r>
      <w:r w:rsidRPr="00FC6C66">
        <w:rPr>
          <w:rStyle w:val="StyleUnderline"/>
          <w:highlight w:val="green"/>
        </w:rPr>
        <w:t>and</w:t>
      </w:r>
      <w:r w:rsidRPr="009C02A6">
        <w:rPr>
          <w:rStyle w:val="StyleUnderline"/>
        </w:rPr>
        <w:t xml:space="preserve"> the assignment of specific </w:t>
      </w:r>
      <w:r w:rsidRPr="00FC6C66">
        <w:rPr>
          <w:rStyle w:val="StyleUnderline"/>
          <w:highlight w:val="green"/>
        </w:rPr>
        <w:t>culpability is avoided</w:t>
      </w:r>
      <w:r w:rsidRPr="00864703">
        <w:rPr>
          <w:rStyle w:val="Style13ptBold"/>
          <w:b w:val="0"/>
          <w:bCs w:val="0"/>
          <w:sz w:val="8"/>
          <w:szCs w:val="18"/>
        </w:rPr>
        <w:t xml:space="preserve">. While </w:t>
      </w:r>
      <w:proofErr w:type="spellStart"/>
      <w:r w:rsidRPr="00864703">
        <w:rPr>
          <w:rStyle w:val="Style13ptBold"/>
          <w:b w:val="0"/>
          <w:bCs w:val="0"/>
          <w:sz w:val="8"/>
          <w:szCs w:val="18"/>
        </w:rPr>
        <w:t>Newitz</w:t>
      </w:r>
      <w:proofErr w:type="spellEnd"/>
      <w:r w:rsidRPr="00864703">
        <w:rPr>
          <w:rStyle w:val="Style13ptBold"/>
          <w:b w:val="0"/>
          <w:bCs w:val="0"/>
          <w:sz w:val="8"/>
          <w:szCs w:val="18"/>
        </w:rPr>
        <w:t xml:space="preserve"> avers that ‘assigning blame [for ecological harm] is less important than figuring out how to. . . survive’,35 we argue that accurately attributing responsibility is crucial to </w:t>
      </w:r>
      <w:proofErr w:type="gramStart"/>
      <w:r w:rsidRPr="00864703">
        <w:rPr>
          <w:rStyle w:val="Style13ptBold"/>
          <w:b w:val="0"/>
          <w:bCs w:val="0"/>
          <w:sz w:val="8"/>
          <w:szCs w:val="18"/>
        </w:rPr>
        <w:t>opening up</w:t>
      </w:r>
      <w:proofErr w:type="gramEnd"/>
      <w:r w:rsidRPr="00864703">
        <w:rPr>
          <w:rStyle w:val="Style13ptBold"/>
          <w:b w:val="0"/>
          <w:bCs w:val="0"/>
          <w:sz w:val="8"/>
          <w:szCs w:val="18"/>
        </w:rPr>
        <w:t xml:space="preserve">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w:t>
      </w:r>
      <w:proofErr w:type="gramStart"/>
      <w:r w:rsidRPr="00864703">
        <w:rPr>
          <w:rStyle w:val="Style13ptBold"/>
          <w:b w:val="0"/>
          <w:bCs w:val="0"/>
          <w:sz w:val="8"/>
          <w:szCs w:val="18"/>
        </w:rPr>
        <w:t>Since,</w:t>
      </w:r>
      <w:proofErr w:type="gramEnd"/>
      <w:r w:rsidRPr="00864703">
        <w:rPr>
          <w:rStyle w:val="Style13ptBold"/>
          <w:b w:val="0"/>
          <w:bCs w:val="0"/>
          <w:sz w:val="8"/>
          <w:szCs w:val="18"/>
        </w:rPr>
        <w:t xml:space="preserve"> he avers, it would be ‘unconscionable’ to withhold these vaccines, Weisman suggests that malaria and HIV research funding should also promote family planning – that is, control of BIPOC fertility – since ‘there’s no vaccine against extinction’.37 </w:t>
      </w:r>
      <w:r w:rsidRPr="009C02A6">
        <w:rPr>
          <w:rStyle w:val="StyleUnderline"/>
        </w:rPr>
        <w:t xml:space="preserve">Here, </w:t>
      </w:r>
      <w:r w:rsidRPr="00FC6C66">
        <w:rPr>
          <w:rStyle w:val="StyleUnderline"/>
          <w:highlight w:val="green"/>
        </w:rPr>
        <w:t>BIPOC survival</w:t>
      </w:r>
      <w:r w:rsidRPr="009C02A6">
        <w:rPr>
          <w:rStyle w:val="StyleUnderline"/>
        </w:rPr>
        <w:t xml:space="preserve"> and reproductivity </w:t>
      </w:r>
      <w:r w:rsidRPr="00FC6C66">
        <w:rPr>
          <w:rStyle w:val="StyleUnderline"/>
          <w:highlight w:val="green"/>
        </w:rPr>
        <w:t>is literally</w:t>
      </w:r>
      <w:r w:rsidRPr="009C02A6">
        <w:rPr>
          <w:rStyle w:val="StyleUnderline"/>
        </w:rPr>
        <w:t xml:space="preserve"> – even if not strictly intentionally – </w:t>
      </w:r>
      <w:r w:rsidRPr="00FC6C66">
        <w:rPr>
          <w:rStyle w:val="StyleUnderline"/>
          <w:highlight w:val="green"/>
        </w:rPr>
        <w:t>framed as an incurable disease</w:t>
      </w:r>
      <w:r w:rsidRPr="009C02A6">
        <w:rPr>
          <w:rStyle w:val="StyleUnderline"/>
        </w:rPr>
        <w:t xml:space="preserve"> that could culminate in ‘extinction’.</w:t>
      </w:r>
      <w:r w:rsidRPr="00864703">
        <w:rPr>
          <w:rStyle w:val="Style13ptBold"/>
          <w:b w:val="0"/>
          <w:bCs w:val="0"/>
          <w:sz w:val="8"/>
          <w:szCs w:val="18"/>
        </w:rPr>
        <w:t xml:space="preserve"> Although some of these discussions examine total growth in human populations globally,38 much of this research focuses on relative population sizes, usually of </w:t>
      </w:r>
      <w:proofErr w:type="spellStart"/>
      <w:r w:rsidRPr="00864703">
        <w:rPr>
          <w:rStyle w:val="Style13ptBold"/>
          <w:b w:val="0"/>
          <w:bCs w:val="0"/>
          <w:sz w:val="8"/>
          <w:szCs w:val="18"/>
        </w:rPr>
        <w:t>BIPOCmajority</w:t>
      </w:r>
      <w:proofErr w:type="spellEnd"/>
      <w:r w:rsidRPr="00864703">
        <w:rPr>
          <w:rStyle w:val="Style13ptBold"/>
          <w:b w:val="0"/>
          <w:bCs w:val="0"/>
          <w:sz w:val="8"/>
          <w:szCs w:val="18"/>
        </w:rPr>
        <w:t xml:space="preserve"> places to those inscribed as white. For instance, British doctor John </w:t>
      </w:r>
      <w:proofErr w:type="spellStart"/>
      <w:r w:rsidRPr="00864703">
        <w:rPr>
          <w:rStyle w:val="Style13ptBold"/>
          <w:b w:val="0"/>
          <w:bCs w:val="0"/>
          <w:sz w:val="8"/>
          <w:szCs w:val="18"/>
        </w:rPr>
        <w:t>Guillebaud</w:t>
      </w:r>
      <w:proofErr w:type="spellEnd"/>
      <w:r w:rsidRPr="00864703">
        <w:rPr>
          <w:rStyle w:val="Style13ptBold"/>
          <w:b w:val="0"/>
          <w:bCs w:val="0"/>
          <w:sz w:val="8"/>
          <w:szCs w:val="18"/>
        </w:rPr>
        <w:t xml:space="preserve">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w:t>
      </w:r>
      <w:proofErr w:type="spellStart"/>
      <w:r w:rsidRPr="00864703">
        <w:rPr>
          <w:rStyle w:val="Style13ptBold"/>
          <w:b w:val="0"/>
          <w:bCs w:val="0"/>
          <w:sz w:val="8"/>
          <w:szCs w:val="18"/>
        </w:rPr>
        <w:t>Demeny</w:t>
      </w:r>
      <w:proofErr w:type="spellEnd"/>
      <w:r w:rsidRPr="00864703">
        <w:rPr>
          <w:rStyle w:val="Style13ptBold"/>
          <w:b w:val="0"/>
          <w:bCs w:val="0"/>
          <w:sz w:val="8"/>
          <w:szCs w:val="18"/>
        </w:rPr>
        <w:t xml:space="preserve"> (italics ours) argues that Europe’s population is steadily shrinking ‘while nearby populations explode’.40 Drawing on </w:t>
      </w:r>
      <w:proofErr w:type="spellStart"/>
      <w:r w:rsidRPr="00864703">
        <w:rPr>
          <w:rStyle w:val="Style13ptBold"/>
          <w:b w:val="0"/>
          <w:bCs w:val="0"/>
          <w:sz w:val="8"/>
          <w:szCs w:val="18"/>
        </w:rPr>
        <w:t>Demeny’s</w:t>
      </w:r>
      <w:proofErr w:type="spellEnd"/>
      <w:r w:rsidRPr="00864703">
        <w:rPr>
          <w:rStyle w:val="Style13ptBold"/>
          <w:b w:val="0"/>
          <w:bCs w:val="0"/>
          <w:sz w:val="8"/>
          <w:szCs w:val="18"/>
        </w:rPr>
        <w:t xml:space="preserve"> work, </w:t>
      </w:r>
      <w:proofErr w:type="spellStart"/>
      <w:r w:rsidRPr="00864703">
        <w:rPr>
          <w:rStyle w:val="Style13ptBold"/>
          <w:b w:val="0"/>
          <w:bCs w:val="0"/>
          <w:sz w:val="8"/>
          <w:szCs w:val="18"/>
        </w:rPr>
        <w:t>HomerDixon</w:t>
      </w:r>
      <w:proofErr w:type="spellEnd"/>
      <w:r w:rsidRPr="00864703">
        <w:rPr>
          <w:rStyle w:val="Style13ptBold"/>
          <w:b w:val="0"/>
          <w:bCs w:val="0"/>
          <w:sz w:val="8"/>
          <w:szCs w:val="18"/>
        </w:rPr>
        <w:t xml:space="preserve"> warns of a future 3:1 demographic ratio between North Africa/West Asia and</w:t>
      </w:r>
      <w:r w:rsidRPr="00864703">
        <w:rPr>
          <w:sz w:val="8"/>
          <w:szCs w:val="32"/>
        </w:rPr>
        <w:t xml:space="preserve"> </w:t>
      </w:r>
      <w:r w:rsidRPr="00864703">
        <w:rPr>
          <w:rStyle w:val="Style13ptBold"/>
          <w:b w:val="0"/>
          <w:bCs w:val="0"/>
          <w:sz w:val="8"/>
          <w:szCs w:val="18"/>
        </w:rPr>
        <w:t xml:space="preserve">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w:t>
      </w:r>
      <w:proofErr w:type="spellStart"/>
      <w:r w:rsidRPr="00864703">
        <w:rPr>
          <w:rStyle w:val="Style13ptBold"/>
          <w:b w:val="0"/>
          <w:bCs w:val="0"/>
          <w:sz w:val="8"/>
          <w:szCs w:val="18"/>
        </w:rPr>
        <w:t>Barnosky</w:t>
      </w:r>
      <w:proofErr w:type="spellEnd"/>
      <w:r w:rsidRPr="00864703">
        <w:rPr>
          <w:rStyle w:val="Style13ptBold"/>
          <w:b w:val="0"/>
          <w:bCs w:val="0"/>
          <w:sz w:val="8"/>
          <w:szCs w:val="18"/>
        </w:rPr>
        <w:t xml:space="preserve">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w:t>
      </w:r>
      <w:r w:rsidRPr="009C02A6">
        <w:rPr>
          <w:rStyle w:val="StyleUnderline"/>
        </w:rPr>
        <w:t>the use of BIPOC communities as cautionary tales for planetary destruction strongly suggests that the redistribution of global power, land ownership, and other forms of agency toward BIPOC structures would result in ecological disaster.</w:t>
      </w:r>
    </w:p>
    <w:p w14:paraId="3A3522BE" w14:textId="77777777" w:rsidR="0013751C" w:rsidRDefault="0013751C" w:rsidP="0013751C">
      <w:pPr>
        <w:rPr>
          <w:rStyle w:val="Style13ptBold"/>
          <w:b w:val="0"/>
          <w:bCs w:val="0"/>
          <w:sz w:val="8"/>
          <w:szCs w:val="12"/>
        </w:rPr>
      </w:pPr>
    </w:p>
    <w:p w14:paraId="60EDA6D6" w14:textId="77777777" w:rsidR="0013751C" w:rsidRPr="00804BFA" w:rsidRDefault="0013751C" w:rsidP="0013751C">
      <w:pPr>
        <w:rPr>
          <w:u w:val="single"/>
        </w:rPr>
      </w:pPr>
    </w:p>
    <w:p w14:paraId="470668F7" w14:textId="77777777" w:rsidR="0013751C" w:rsidRPr="00DE6251" w:rsidRDefault="0013751C" w:rsidP="0013751C">
      <w:pPr>
        <w:pStyle w:val="Heading4"/>
      </w:pPr>
      <w:r>
        <w:t>The alternative is a refusal of the affirmative – an engagement in the process of decentering settler subjectivities and injecting indigenous knowledge – in this project, refusal constitutes a multi-faceted method towards decolonization</w:t>
      </w:r>
    </w:p>
    <w:p w14:paraId="5BF59A1B" w14:textId="77777777" w:rsidR="0013751C" w:rsidRDefault="0013751C" w:rsidP="0013751C">
      <w:pPr>
        <w:rPr>
          <w:rStyle w:val="Style13ptBold"/>
          <w:b w:val="0"/>
          <w:bCs w:val="0"/>
          <w:sz w:val="16"/>
          <w:szCs w:val="12"/>
        </w:rPr>
      </w:pPr>
      <w:r>
        <w:rPr>
          <w:rStyle w:val="Style13ptBold"/>
        </w:rPr>
        <w:t>Grande 18</w:t>
      </w:r>
      <w:r>
        <w:rPr>
          <w:rStyle w:val="Style13ptBold"/>
          <w:b w:val="0"/>
          <w:sz w:val="16"/>
          <w:szCs w:val="12"/>
        </w:rPr>
        <w:t xml:space="preserve"> (Sandy Grande; 2018; Routledge Publishing; </w:t>
      </w:r>
      <w:r>
        <w:rPr>
          <w:rStyle w:val="Style13ptBold"/>
          <w:b w:val="0"/>
          <w:i/>
          <w:iCs/>
          <w:sz w:val="16"/>
          <w:szCs w:val="12"/>
        </w:rPr>
        <w:t>“Refusing the University,”</w:t>
      </w:r>
      <w:r>
        <w:rPr>
          <w:rStyle w:val="Style13ptBold"/>
          <w:b w:val="0"/>
          <w:sz w:val="16"/>
          <w:szCs w:val="12"/>
        </w:rPr>
        <w:t xml:space="preserve"> a chapter in the series of essays </w:t>
      </w:r>
      <w:r>
        <w:rPr>
          <w:rStyle w:val="Style13ptBold"/>
          <w:b w:val="0"/>
          <w:i/>
          <w:iCs/>
          <w:sz w:val="16"/>
          <w:szCs w:val="12"/>
        </w:rPr>
        <w:t>“</w:t>
      </w:r>
      <w:r w:rsidRPr="00F4318C">
        <w:rPr>
          <w:rStyle w:val="Style13ptBold"/>
          <w:b w:val="0"/>
          <w:i/>
          <w:iCs/>
          <w:sz w:val="16"/>
          <w:szCs w:val="12"/>
        </w:rPr>
        <w:t xml:space="preserve">Toward What </w:t>
      </w:r>
      <w:proofErr w:type="gramStart"/>
      <w:r w:rsidRPr="00F4318C">
        <w:rPr>
          <w:rStyle w:val="Style13ptBold"/>
          <w:b w:val="0"/>
          <w:i/>
          <w:iCs/>
          <w:sz w:val="16"/>
          <w:szCs w:val="12"/>
        </w:rPr>
        <w:t>Justice?:</w:t>
      </w:r>
      <w:proofErr w:type="gramEnd"/>
      <w:r w:rsidRPr="00F4318C">
        <w:rPr>
          <w:rStyle w:val="Style13ptBold"/>
          <w:b w:val="0"/>
          <w:i/>
          <w:iCs/>
          <w:sz w:val="16"/>
          <w:szCs w:val="12"/>
        </w:rPr>
        <w:t xml:space="preserve"> Describing Diverse Dreams of Justice in Education</w:t>
      </w:r>
      <w:r>
        <w:rPr>
          <w:rStyle w:val="Style13ptBold"/>
          <w:b w:val="0"/>
          <w:i/>
          <w:iCs/>
          <w:sz w:val="16"/>
          <w:szCs w:val="12"/>
        </w:rPr>
        <w:t>”</w:t>
      </w:r>
      <w:r>
        <w:rPr>
          <w:rStyle w:val="Style13ptBold"/>
          <w:b w:val="0"/>
          <w:sz w:val="16"/>
          <w:szCs w:val="12"/>
        </w:rPr>
        <w:t>; accessed 12/22/21; ask me for the pdf; S</w:t>
      </w:r>
      <w:r w:rsidRPr="005219EC">
        <w:rPr>
          <w:rStyle w:val="Style13ptBold"/>
          <w:b w:val="0"/>
          <w:sz w:val="16"/>
          <w:szCs w:val="12"/>
        </w:rPr>
        <w:t>andy Grande is associate professor and Chair of the Education Department at Connecticut College. Her research interfaces critical Indigenous theories with the concerns of education</w:t>
      </w:r>
      <w:r>
        <w:rPr>
          <w:rStyle w:val="Style13ptBold"/>
          <w:b w:val="0"/>
          <w:sz w:val="16"/>
          <w:szCs w:val="12"/>
        </w:rPr>
        <w:t>; 58-62) HB</w:t>
      </w:r>
    </w:p>
    <w:p w14:paraId="7825D77F" w14:textId="77777777" w:rsidR="0013751C" w:rsidRPr="00DE6251" w:rsidRDefault="0013751C" w:rsidP="0013751C">
      <w:pPr>
        <w:rPr>
          <w:rStyle w:val="Style13ptBold"/>
          <w:b w:val="0"/>
          <w:bCs w:val="0"/>
          <w:sz w:val="8"/>
          <w:szCs w:val="18"/>
        </w:rPr>
      </w:pPr>
      <w:proofErr w:type="gramStart"/>
      <w:r w:rsidRPr="00DE6251">
        <w:rPr>
          <w:rStyle w:val="Style13ptBold"/>
          <w:b w:val="0"/>
          <w:sz w:val="8"/>
          <w:szCs w:val="18"/>
        </w:rPr>
        <w:t>Taking into account</w:t>
      </w:r>
      <w:proofErr w:type="gramEnd"/>
      <w:r w:rsidRPr="00DE6251">
        <w:rPr>
          <w:rStyle w:val="Style13ptBold"/>
          <w:b w:val="0"/>
          <w:sz w:val="8"/>
          <w:szCs w:val="18"/>
        </w:rPr>
        <w:t xml:space="preserve"> the power relations of both capitalism and white supremacy, </w:t>
      </w:r>
      <w:r w:rsidRPr="009B6571">
        <w:rPr>
          <w:rStyle w:val="StyleUnderline"/>
        </w:rPr>
        <w:t>Indigenous</w:t>
      </w:r>
      <w:r w:rsidRPr="00637DF6">
        <w:rPr>
          <w:rStyle w:val="StyleUnderline"/>
        </w:rPr>
        <w:t xml:space="preserve"> scholars posit </w:t>
      </w:r>
      <w:r w:rsidRPr="009B6571">
        <w:rPr>
          <w:rStyle w:val="StyleUnderline"/>
          <w:highlight w:val="green"/>
        </w:rPr>
        <w:t>refusal</w:t>
      </w:r>
      <w:r w:rsidRPr="00637DF6">
        <w:rPr>
          <w:rStyle w:val="StyleUnderline"/>
        </w:rPr>
        <w:t xml:space="preserve"> as a positive stance that </w:t>
      </w:r>
      <w:r w:rsidRPr="009B6571">
        <w:rPr>
          <w:rStyle w:val="StyleUnderline"/>
          <w:highlight w:val="green"/>
        </w:rPr>
        <w:t>is</w:t>
      </w:r>
      <w:r w:rsidRPr="00DE6251">
        <w:rPr>
          <w:rStyle w:val="Style13ptBold"/>
          <w:b w:val="0"/>
          <w:sz w:val="8"/>
          <w:szCs w:val="18"/>
        </w:rPr>
        <w:t xml:space="preserve">: less oriented around attaining an affirmative form of recognition… and more </w:t>
      </w:r>
      <w:r w:rsidRPr="00637DF6">
        <w:rPr>
          <w:rStyle w:val="StyleUnderline"/>
        </w:rPr>
        <w:t xml:space="preserve">about </w:t>
      </w:r>
      <w:r w:rsidRPr="009B6571">
        <w:rPr>
          <w:rStyle w:val="StyleUnderline"/>
          <w:highlight w:val="green"/>
        </w:rPr>
        <w:t>critically revaluating, reconstructing and redeploying</w:t>
      </w:r>
      <w:r w:rsidRPr="00637DF6">
        <w:rPr>
          <w:rStyle w:val="StyleUnderline"/>
        </w:rPr>
        <w:t xml:space="preserve"> culture and tradition in ways that seek </w:t>
      </w:r>
      <w:r w:rsidRPr="009B6571">
        <w:rPr>
          <w:rStyle w:val="StyleUnderline"/>
          <w:highlight w:val="green"/>
        </w:rPr>
        <w:t>to prefigure</w:t>
      </w:r>
      <w:r w:rsidRPr="00637DF6">
        <w:rPr>
          <w:rStyle w:val="StyleUnderline"/>
        </w:rPr>
        <w:t xml:space="preserve">… </w:t>
      </w:r>
      <w:r w:rsidRPr="009B6571">
        <w:rPr>
          <w:rStyle w:val="StyleUnderline"/>
          <w:highlight w:val="green"/>
        </w:rPr>
        <w:t>a radical alternative</w:t>
      </w:r>
      <w:r w:rsidRPr="00637DF6">
        <w:rPr>
          <w:rStyle w:val="StyleUnderline"/>
        </w:rPr>
        <w:t xml:space="preserve"> to the structural and psycho-affective facets of colonial domination</w:t>
      </w:r>
      <w:r w:rsidRPr="00DE6251">
        <w:rPr>
          <w:rStyle w:val="Style13ptBold"/>
          <w:b w:val="0"/>
          <w:sz w:val="8"/>
          <w:szCs w:val="18"/>
        </w:rPr>
        <w:t>. (</w:t>
      </w:r>
      <w:proofErr w:type="spellStart"/>
      <w:r w:rsidRPr="00DE6251">
        <w:rPr>
          <w:rStyle w:val="Style13ptBold"/>
          <w:b w:val="0"/>
          <w:sz w:val="8"/>
          <w:szCs w:val="18"/>
        </w:rPr>
        <w:t>Coulthard</w:t>
      </w:r>
      <w:proofErr w:type="spellEnd"/>
      <w:r w:rsidRPr="00DE6251">
        <w:rPr>
          <w:rStyle w:val="Style13ptBold"/>
          <w:b w:val="0"/>
          <w:sz w:val="8"/>
          <w:szCs w:val="18"/>
        </w:rPr>
        <w:t>, 2007, p. 456)</w:t>
      </w:r>
      <w:r w:rsidRPr="00DE6251">
        <w:rPr>
          <w:sz w:val="8"/>
          <w:szCs w:val="32"/>
        </w:rPr>
        <w:t xml:space="preserve"> </w:t>
      </w:r>
      <w:r w:rsidRPr="00DE6251">
        <w:rPr>
          <w:rStyle w:val="Style13ptBold"/>
          <w:b w:val="0"/>
          <w:sz w:val="8"/>
          <w:szCs w:val="18"/>
        </w:rPr>
        <w:t xml:space="preserve">In this way, Indigenous </w:t>
      </w:r>
      <w:r w:rsidRPr="00703669">
        <w:rPr>
          <w:rStyle w:val="StyleUnderline"/>
          <w:highlight w:val="green"/>
        </w:rPr>
        <w:t>refusal</w:t>
      </w:r>
      <w:r w:rsidRPr="00637DF6">
        <w:rPr>
          <w:rStyle w:val="StyleUnderline"/>
        </w:rPr>
        <w:t xml:space="preserve"> both negatively rejects the (false) promise of inclusion and other inducements of the settler state and positively </w:t>
      </w:r>
      <w:r w:rsidRPr="00703669">
        <w:rPr>
          <w:rStyle w:val="StyleUnderline"/>
          <w:highlight w:val="green"/>
        </w:rPr>
        <w:t>asserts Indigenous sovereignty</w:t>
      </w:r>
      <w:r w:rsidRPr="00637DF6">
        <w:rPr>
          <w:rStyle w:val="StyleUnderline"/>
        </w:rPr>
        <w:t xml:space="preserve"> and peoplehood</w:t>
      </w:r>
      <w:r w:rsidRPr="00DE6251">
        <w:rPr>
          <w:rStyle w:val="Style13ptBold"/>
          <w:b w:val="0"/>
          <w:sz w:val="8"/>
          <w:szCs w:val="18"/>
        </w:rPr>
        <w:t xml:space="preserve">. In Mohawk Interruptus (2014), Audra Simpson theorizes refusal as distinct from resistance in that it does not take authority as a given. More specifically, at the heart of the text, she theorizes refusal at the “level of method and representation,” </w:t>
      </w:r>
      <w:r w:rsidRPr="00703669">
        <w:rPr>
          <w:rStyle w:val="StyleUnderline"/>
          <w:highlight w:val="green"/>
        </w:rPr>
        <w:t>exposing</w:t>
      </w:r>
      <w:r w:rsidRPr="00637DF6">
        <w:rPr>
          <w:rStyle w:val="StyleUnderline"/>
        </w:rPr>
        <w:t xml:space="preserve"> the </w:t>
      </w:r>
      <w:r w:rsidRPr="00703669">
        <w:rPr>
          <w:rStyle w:val="StyleUnderline"/>
          <w:highlight w:val="green"/>
        </w:rPr>
        <w:t>colonialist underpinnings</w:t>
      </w:r>
      <w:r w:rsidRPr="00637DF6">
        <w:rPr>
          <w:rStyle w:val="StyleUnderline"/>
        </w:rPr>
        <w:t xml:space="preserve"> of the “demand to know” as a settler logic</w:t>
      </w:r>
      <w:r w:rsidRPr="00DE6251">
        <w:rPr>
          <w:rStyle w:val="Style13ptBold"/>
          <w:b w:val="0"/>
          <w:sz w:val="8"/>
          <w:szCs w:val="18"/>
        </w:rPr>
        <w:t xml:space="preserve">. In response, she develops the notion of ethnographic refusal as a stance or space for Indigenous subjects to limit access to what is knowable and to being known, articulating how </w:t>
      </w:r>
      <w:r w:rsidRPr="00B32609">
        <w:rPr>
          <w:rStyle w:val="StyleUnderline"/>
          <w:highlight w:val="green"/>
        </w:rPr>
        <w:t>refusal works</w:t>
      </w:r>
      <w:r w:rsidRPr="00637DF6">
        <w:rPr>
          <w:rStyle w:val="StyleUnderline"/>
        </w:rPr>
        <w:t xml:space="preserve"> “in everyday encounters </w:t>
      </w:r>
      <w:r w:rsidRPr="00B32609">
        <w:rPr>
          <w:rStyle w:val="StyleUnderline"/>
          <w:highlight w:val="green"/>
        </w:rPr>
        <w:t>to enunciate</w:t>
      </w:r>
      <w:r w:rsidRPr="00B32609">
        <w:rPr>
          <w:rStyle w:val="StyleUnderline"/>
        </w:rPr>
        <w:t xml:space="preserve"> repeatedly</w:t>
      </w:r>
      <w:r w:rsidRPr="00637DF6">
        <w:rPr>
          <w:rStyle w:val="StyleUnderline"/>
        </w:rPr>
        <w:t xml:space="preserve"> to ourselves and to outsiders that ‘</w:t>
      </w:r>
      <w:r w:rsidRPr="00B32609">
        <w:rPr>
          <w:rStyle w:val="StyleUnderline"/>
          <w:highlight w:val="green"/>
        </w:rPr>
        <w:t>this is who we are,</w:t>
      </w:r>
      <w:r w:rsidRPr="00637DF6">
        <w:rPr>
          <w:rStyle w:val="StyleUnderline"/>
        </w:rPr>
        <w:t xml:space="preserve"> this is </w:t>
      </w:r>
      <w:r w:rsidRPr="00B32609">
        <w:rPr>
          <w:rStyle w:val="StyleUnderline"/>
          <w:highlight w:val="green"/>
        </w:rPr>
        <w:t>who you are,</w:t>
      </w:r>
      <w:r w:rsidRPr="00637DF6">
        <w:rPr>
          <w:rStyle w:val="StyleUnderline"/>
        </w:rPr>
        <w:t xml:space="preserve"> these are my rights’</w:t>
      </w:r>
      <w:r w:rsidRPr="00DE6251">
        <w:rPr>
          <w:rStyle w:val="Style13ptBold"/>
          <w:b w:val="0"/>
          <w:sz w:val="8"/>
          <w:szCs w:val="18"/>
        </w:rPr>
        <w:t xml:space="preserve">” (Simpson, 2007, p. 73). </w:t>
      </w:r>
      <w:proofErr w:type="spellStart"/>
      <w:r w:rsidRPr="00DE6251">
        <w:rPr>
          <w:rStyle w:val="Style13ptBold"/>
          <w:b w:val="0"/>
          <w:sz w:val="8"/>
          <w:szCs w:val="18"/>
        </w:rPr>
        <w:t>Mignolo</w:t>
      </w:r>
      <w:proofErr w:type="spellEnd"/>
      <w:r w:rsidRPr="00DE6251">
        <w:rPr>
          <w:rStyle w:val="Style13ptBold"/>
          <w:b w:val="0"/>
          <w:sz w:val="8"/>
          <w:szCs w:val="18"/>
        </w:rPr>
        <w:t xml:space="preserve"> (2011) and Quijano (1991) similarly take up refusal in relation to knowledge formation, </w:t>
      </w:r>
      <w:r w:rsidRPr="00B32609">
        <w:rPr>
          <w:rStyle w:val="StyleUnderline"/>
        </w:rPr>
        <w:t>asserting Indigenous knowledge</w:t>
      </w:r>
      <w:r w:rsidRPr="00637DF6">
        <w:rPr>
          <w:rStyle w:val="StyleUnderline"/>
        </w:rPr>
        <w:t xml:space="preserve"> itself as a form of refusal; a space of epistemic disobedience that is “delinked” from Western, liberal, capitalist understandings of knowledge as production</w:t>
      </w:r>
      <w:r w:rsidRPr="00DE6251">
        <w:rPr>
          <w:rStyle w:val="Style13ptBold"/>
          <w:b w:val="0"/>
          <w:sz w:val="8"/>
          <w:szCs w:val="18"/>
        </w:rPr>
        <w:t>. Gómez-</w:t>
      </w:r>
      <w:proofErr w:type="spellStart"/>
      <w:r w:rsidRPr="00DE6251">
        <w:rPr>
          <w:rStyle w:val="Style13ptBold"/>
          <w:b w:val="0"/>
          <w:sz w:val="8"/>
          <w:szCs w:val="18"/>
        </w:rPr>
        <w:t>Barris</w:t>
      </w:r>
      <w:proofErr w:type="spellEnd"/>
      <w:r w:rsidRPr="00DE6251">
        <w:rPr>
          <w:rStyle w:val="Style13ptBold"/>
          <w:b w:val="0"/>
          <w:sz w:val="8"/>
          <w:szCs w:val="18"/>
        </w:rPr>
        <w:t xml:space="preserve"> (2012) theorizes the </w:t>
      </w:r>
      <w:proofErr w:type="spellStart"/>
      <w:r w:rsidRPr="00DE6251">
        <w:rPr>
          <w:rStyle w:val="Style13ptBold"/>
          <w:b w:val="0"/>
          <w:sz w:val="8"/>
          <w:szCs w:val="18"/>
        </w:rPr>
        <w:t>Mapuche</w:t>
      </w:r>
      <w:proofErr w:type="spellEnd"/>
      <w:r w:rsidRPr="00DE6251">
        <w:rPr>
          <w:rStyle w:val="Style13ptBold"/>
          <w:b w:val="0"/>
          <w:sz w:val="8"/>
          <w:szCs w:val="18"/>
        </w:rPr>
        <w:t xml:space="preserve"> hunger strikes as “an extreme bodily performance and political instantiation” of refusal, an act wherein their starving bodies upon the land literally enact what it means to live in a state of permanent war (p. 120). </w:t>
      </w:r>
      <w:r w:rsidRPr="00637DF6">
        <w:rPr>
          <w:rStyle w:val="StyleUnderline"/>
        </w:rPr>
        <w:t xml:space="preserve">Understood </w:t>
      </w:r>
      <w:r w:rsidRPr="00B32609">
        <w:rPr>
          <w:rStyle w:val="StyleUnderline"/>
          <w:highlight w:val="green"/>
        </w:rPr>
        <w:t>as expressions of sovereignty</w:t>
      </w:r>
      <w:r w:rsidRPr="00637DF6">
        <w:rPr>
          <w:rStyle w:val="StyleUnderline"/>
        </w:rPr>
        <w:t xml:space="preserve">, such acts of </w:t>
      </w:r>
      <w:r w:rsidRPr="00B32609">
        <w:rPr>
          <w:rStyle w:val="StyleUnderline"/>
          <w:highlight w:val="green"/>
        </w:rPr>
        <w:t>refusal threaten the settler state</w:t>
      </w:r>
      <w:r w:rsidRPr="00DE6251">
        <w:rPr>
          <w:rStyle w:val="Style13ptBold"/>
          <w:b w:val="0"/>
          <w:sz w:val="8"/>
          <w:szCs w:val="18"/>
        </w:rPr>
        <w:t xml:space="preserve">, carrying dire if not deadly consequences for Indigenous subjects. As noted by Ferguson (2015), “capitalist settler states prefer resistance” because it can be “negotiated or recognized,” but </w:t>
      </w:r>
      <w:r w:rsidRPr="00637DF6">
        <w:rPr>
          <w:rStyle w:val="StyleUnderline"/>
        </w:rPr>
        <w:t>refusal “throws into doubt” the entire system</w:t>
      </w:r>
      <w:r w:rsidRPr="00DE6251">
        <w:rPr>
          <w:rStyle w:val="Style13ptBold"/>
          <w:b w:val="0"/>
          <w:sz w:val="8"/>
          <w:szCs w:val="18"/>
        </w:rPr>
        <w:t xml:space="preserve"> and is therefore more dangerous. While within the university the consequences of academic refusal are much less dire, they still carry a risk. To refuse inclusion offends institutional authorities offering “the gift” of belonging, creating conditions of precarity for the refuser. For example, refusal to participate in the politics of respectability that characterizes institutional governance can result in social isolation, administrative retribution, and struggles with self-worth. Similarly, the refusal to comply with the normative structures of tenure and promotion (e.g., emphasizing quantity over quality; publishing in “mainstream” journals) can and does lead to increased marginalization, exploitation, and job loss.16 And, in a system where Indigenous scholars comprise less than 1% of the professorate, such consequences not only bear hardships for individuals but also whole communities. That said, academic “rewards” and inducements accessed through recognition-based politics can have even deeper consequences. As Jodi Byrd (2011) reminds us, </w:t>
      </w:r>
      <w:r w:rsidRPr="00637DF6">
        <w:rPr>
          <w:rStyle w:val="StyleUnderline"/>
        </w:rPr>
        <w:t>the colonization of Indigenous lands, bodies, and minds will not be ended by “further inclusion or more participation”</w:t>
      </w:r>
      <w:r w:rsidRPr="00DE6251">
        <w:rPr>
          <w:rStyle w:val="Style13ptBold"/>
          <w:b w:val="0"/>
          <w:sz w:val="8"/>
          <w:szCs w:val="18"/>
        </w:rPr>
        <w:t xml:space="preserve"> (Byrd, 2011, p. xxvi). The inspirational work of Black radical and Indigenous scholars compels thinking beyond the limits of academic recognition and about </w:t>
      </w:r>
      <w:r w:rsidRPr="00B32609">
        <w:rPr>
          <w:rStyle w:val="StyleUnderline"/>
          <w:highlight w:val="green"/>
        </w:rPr>
        <w:t>the generative spaces of refusal</w:t>
      </w:r>
      <w:r w:rsidRPr="00637DF6">
        <w:rPr>
          <w:rStyle w:val="StyleUnderline"/>
        </w:rPr>
        <w:t xml:space="preserve"> that not only </w:t>
      </w:r>
      <w:r w:rsidRPr="00B32609">
        <w:rPr>
          <w:rStyle w:val="StyleUnderline"/>
          <w:highlight w:val="green"/>
        </w:rPr>
        <w:t>reject settler logics</w:t>
      </w:r>
      <w:r w:rsidRPr="00637DF6">
        <w:rPr>
          <w:rStyle w:val="StyleUnderline"/>
        </w:rPr>
        <w:t xml:space="preserve"> but also foster possibilities of co-resistance</w:t>
      </w:r>
      <w:r w:rsidRPr="00DE6251">
        <w:rPr>
          <w:rStyle w:val="Style13ptBold"/>
          <w:b w:val="0"/>
          <w:sz w:val="8"/>
          <w:szCs w:val="18"/>
        </w:rPr>
        <w:t>. The prospect of coalition re-raises one of the initial animating questions of this chapter: What kinds of solidarities can be developed among peoples with a shared</w:t>
      </w:r>
      <w:r w:rsidRPr="00DE6251">
        <w:rPr>
          <w:sz w:val="8"/>
          <w:szCs w:val="32"/>
        </w:rPr>
        <w:t xml:space="preserve"> </w:t>
      </w:r>
      <w:r w:rsidRPr="00DE6251">
        <w:rPr>
          <w:rStyle w:val="Style13ptBold"/>
          <w:b w:val="0"/>
          <w:sz w:val="8"/>
          <w:szCs w:val="18"/>
        </w:rPr>
        <w:t xml:space="preserve">commitment to working beyond the imperatives of capital and the settler state? Clearly, despite the ubiquitous and often overly facile calls for solidarity, building effective coalitions is deeply challenging, even among insurgent scholars. Within this particular context, tensions between Indigenous sovereignty and decolonial projects and anti-racist, social justice projects, raise a series of suspicions: whether calls for Indigenous sovereignty somehow elide the a priori condition of blackness (the “unsovereign” subject),17 whether anti-racist struggles sufficiently account for Indigenous sovereignty as a land-based struggle elucidated outside regimes of property, and whether theorizations of settler colonialism sufficiently account for the forces and structures of white supremacy, racial slavery, and antiblackness. Rather than posit such tensions as terminally incommensurable, however, I want to suggest </w:t>
      </w:r>
      <w:r w:rsidRPr="00DE6251">
        <w:rPr>
          <w:rStyle w:val="StyleUnderline"/>
        </w:rPr>
        <w:t>a parallel politics of dialectical co-resistance</w:t>
      </w:r>
      <w:r w:rsidRPr="00DE6251">
        <w:rPr>
          <w:rStyle w:val="Style13ptBold"/>
          <w:b w:val="0"/>
          <w:sz w:val="8"/>
          <w:szCs w:val="18"/>
        </w:rPr>
        <w:t xml:space="preserve">. When Black peoples can still be killed but not murdered; when Indians are still made to disappear; when (Indigenous) land and Black bodies are still destroyed and accumulated for settler profit; </w:t>
      </w:r>
      <w:r w:rsidRPr="00B32609">
        <w:rPr>
          <w:rStyle w:val="StyleUnderline"/>
          <w:highlight w:val="green"/>
        </w:rPr>
        <w:t>it is incumbent upon all those who claim</w:t>
      </w:r>
      <w:r w:rsidRPr="00DE6251">
        <w:rPr>
          <w:rStyle w:val="StyleUnderline"/>
        </w:rPr>
        <w:t xml:space="preserve"> a commitment to </w:t>
      </w:r>
      <w:r w:rsidRPr="00B32609">
        <w:rPr>
          <w:rStyle w:val="StyleUnderline"/>
          <w:highlight w:val="green"/>
        </w:rPr>
        <w:t>refusing the</w:t>
      </w:r>
      <w:r w:rsidRPr="00DE6251">
        <w:rPr>
          <w:rStyle w:val="StyleUnderline"/>
        </w:rPr>
        <w:t xml:space="preserve"> white supremacist, capitalist, </w:t>
      </w:r>
      <w:r w:rsidRPr="00B32609">
        <w:rPr>
          <w:rStyle w:val="StyleUnderline"/>
          <w:highlight w:val="green"/>
        </w:rPr>
        <w:t>settler state, to do the</w:t>
      </w:r>
      <w:r w:rsidRPr="00DE6251">
        <w:rPr>
          <w:rStyle w:val="StyleUnderline"/>
        </w:rPr>
        <w:t xml:space="preserve"> hard </w:t>
      </w:r>
      <w:r w:rsidRPr="00B32609">
        <w:rPr>
          <w:rStyle w:val="StyleUnderline"/>
          <w:highlight w:val="green"/>
        </w:rPr>
        <w:t>work of building</w:t>
      </w:r>
      <w:r w:rsidRPr="00DE6251">
        <w:rPr>
          <w:rStyle w:val="StyleUnderline"/>
        </w:rPr>
        <w:t xml:space="preserve"> “interconnected movements for </w:t>
      </w:r>
      <w:r w:rsidRPr="00B32609">
        <w:rPr>
          <w:rStyle w:val="StyleUnderline"/>
          <w:highlight w:val="green"/>
        </w:rPr>
        <w:t>decolonization</w:t>
      </w:r>
      <w:r w:rsidRPr="00DE6251">
        <w:rPr>
          <w:rStyle w:val="Style13ptBold"/>
          <w:b w:val="0"/>
          <w:sz w:val="8"/>
          <w:szCs w:val="18"/>
        </w:rPr>
        <w:t>” (</w:t>
      </w:r>
      <w:proofErr w:type="spellStart"/>
      <w:r w:rsidRPr="00DE6251">
        <w:rPr>
          <w:rStyle w:val="Style13ptBold"/>
          <w:b w:val="0"/>
          <w:sz w:val="8"/>
          <w:szCs w:val="18"/>
        </w:rPr>
        <w:t>Coulthard</w:t>
      </w:r>
      <w:proofErr w:type="spellEnd"/>
      <w:r w:rsidRPr="00DE6251">
        <w:rPr>
          <w:rStyle w:val="Style13ptBold"/>
          <w:b w:val="0"/>
          <w:sz w:val="8"/>
          <w:szCs w:val="18"/>
        </w:rPr>
        <w:t xml:space="preserve">, 2014). </w:t>
      </w:r>
      <w:r w:rsidRPr="00DE6251">
        <w:rPr>
          <w:rStyle w:val="StyleUnderline"/>
        </w:rPr>
        <w:t xml:space="preserve">The struggle is real. </w:t>
      </w:r>
      <w:r w:rsidRPr="00FE5051">
        <w:rPr>
          <w:rStyle w:val="StyleUnderline"/>
          <w:highlight w:val="green"/>
        </w:rPr>
        <w:t>It is</w:t>
      </w:r>
      <w:r w:rsidRPr="00DE6251">
        <w:rPr>
          <w:rStyle w:val="StyleUnderline"/>
        </w:rPr>
        <w:t xml:space="preserve"> both </w:t>
      </w:r>
      <w:r w:rsidRPr="00FE5051">
        <w:rPr>
          <w:rStyle w:val="StyleUnderline"/>
          <w:highlight w:val="green"/>
        </w:rPr>
        <w:t>material and psychological</w:t>
      </w:r>
      <w:r w:rsidRPr="00DE6251">
        <w:rPr>
          <w:rStyle w:val="StyleUnderline"/>
        </w:rPr>
        <w:t xml:space="preserve">, both method and politics, and thus must necessarily straddle </w:t>
      </w:r>
      <w:proofErr w:type="gramStart"/>
      <w:r w:rsidRPr="00DE6251">
        <w:rPr>
          <w:rStyle w:val="StyleUnderline"/>
        </w:rPr>
        <w:t>the both</w:t>
      </w:r>
      <w:proofErr w:type="gramEnd"/>
      <w:r w:rsidRPr="00DE6251">
        <w:rPr>
          <w:rStyle w:val="StyleUnderline"/>
        </w:rPr>
        <w:t>/and (as opposed to either/or) coordinates of revolutionary change</w:t>
      </w:r>
      <w:r w:rsidRPr="00DE6251">
        <w:rPr>
          <w:rStyle w:val="Style13ptBold"/>
          <w:b w:val="0"/>
          <w:sz w:val="8"/>
          <w:szCs w:val="18"/>
        </w:rPr>
        <w:t xml:space="preserve">. In terms of process, this means </w:t>
      </w:r>
      <w:r w:rsidRPr="00DE6251">
        <w:rPr>
          <w:rStyle w:val="StyleUnderline"/>
        </w:rPr>
        <w:t xml:space="preserve">working simultaneously beyond resistance and </w:t>
      </w:r>
      <w:r w:rsidRPr="00FE5051">
        <w:rPr>
          <w:rStyle w:val="StyleUnderline"/>
          <w:highlight w:val="green"/>
        </w:rPr>
        <w:t>through</w:t>
      </w:r>
      <w:r w:rsidRPr="00DE6251">
        <w:rPr>
          <w:rStyle w:val="StyleUnderline"/>
        </w:rPr>
        <w:t xml:space="preserve"> the enactment of </w:t>
      </w:r>
      <w:r w:rsidRPr="00FE5051">
        <w:rPr>
          <w:rStyle w:val="StyleUnderline"/>
          <w:highlight w:val="green"/>
        </w:rPr>
        <w:t>refusal—as fugitive, abolitionist, and Indigenous, sovereign subjects</w:t>
      </w:r>
      <w:r w:rsidRPr="00DE6251">
        <w:rPr>
          <w:rStyle w:val="Style13ptBold"/>
          <w:b w:val="0"/>
          <w:sz w:val="8"/>
          <w:szCs w:val="18"/>
        </w:rPr>
        <w:t xml:space="preserve">. Within the context of the university, this means </w:t>
      </w:r>
      <w:r w:rsidRPr="00DE6251">
        <w:rPr>
          <w:rStyle w:val="StyleUnderline"/>
        </w:rPr>
        <w:t>replacing calls for more inclusive and diverse, safe spaces within the university with the development of</w:t>
      </w:r>
      <w:r w:rsidRPr="00DE6251">
        <w:rPr>
          <w:rStyle w:val="Style13ptBold"/>
          <w:b w:val="0"/>
          <w:sz w:val="8"/>
          <w:szCs w:val="18"/>
        </w:rPr>
        <w:t xml:space="preserve"> a network of sovereign, </w:t>
      </w:r>
      <w:r w:rsidRPr="00DE6251">
        <w:rPr>
          <w:rStyle w:val="StyleUnderline"/>
        </w:rPr>
        <w:t>safe houses outside the university</w:t>
      </w:r>
      <w:r w:rsidRPr="00DE6251">
        <w:rPr>
          <w:rStyle w:val="Style13ptBold"/>
          <w:b w:val="0"/>
          <w:sz w:val="8"/>
          <w:szCs w:val="18"/>
        </w:rPr>
        <w:t xml:space="preserve">. Kelley reminds us of the long history of this struggle, recalling the Institute of the Black World at Atlanta University (1969), the Mississippi Freedom Schools, and the work of Black feminists Patricia Robinson, Donna Middleton, and Patricia Haden as inspirational models. As a contemporary model, he references Harney and Moten’s vision of the </w:t>
      </w:r>
      <w:proofErr w:type="spellStart"/>
      <w:r w:rsidRPr="00DE6251">
        <w:rPr>
          <w:rStyle w:val="Style13ptBold"/>
          <w:b w:val="0"/>
          <w:sz w:val="8"/>
          <w:szCs w:val="18"/>
        </w:rPr>
        <w:t>undercommons</w:t>
      </w:r>
      <w:proofErr w:type="spellEnd"/>
      <w:r w:rsidRPr="00DE6251">
        <w:rPr>
          <w:rStyle w:val="Style13ptBold"/>
          <w:b w:val="0"/>
          <w:sz w:val="8"/>
          <w:szCs w:val="18"/>
        </w:rPr>
        <w:t xml:space="preserve"> as a space of possibility: a fugitive space wherein the pursuit of knowledge is not perceived as a path toward upward mobility and material wealth but rather as a means toward eradicating oppression in </w:t>
      </w:r>
      <w:proofErr w:type="gramStart"/>
      <w:r w:rsidRPr="00DE6251">
        <w:rPr>
          <w:rStyle w:val="Style13ptBold"/>
          <w:b w:val="0"/>
          <w:sz w:val="8"/>
          <w:szCs w:val="18"/>
        </w:rPr>
        <w:t>all of</w:t>
      </w:r>
      <w:proofErr w:type="gramEnd"/>
      <w:r w:rsidRPr="00DE6251">
        <w:rPr>
          <w:rStyle w:val="Style13ptBold"/>
          <w:b w:val="0"/>
          <w:sz w:val="8"/>
          <w:szCs w:val="18"/>
        </w:rPr>
        <w:t xml:space="preserve"> its forms (</w:t>
      </w:r>
      <w:proofErr w:type="spellStart"/>
      <w:r w:rsidRPr="00DE6251">
        <w:rPr>
          <w:rStyle w:val="Style13ptBold"/>
          <w:b w:val="0"/>
          <w:sz w:val="8"/>
          <w:szCs w:val="18"/>
        </w:rPr>
        <w:t>Undercommoning</w:t>
      </w:r>
      <w:proofErr w:type="spellEnd"/>
      <w:r w:rsidRPr="00DE6251">
        <w:rPr>
          <w:rStyle w:val="Style13ptBold"/>
          <w:b w:val="0"/>
          <w:sz w:val="8"/>
          <w:szCs w:val="18"/>
        </w:rPr>
        <w:t xml:space="preserve"> Collective). </w:t>
      </w:r>
      <w:r w:rsidRPr="00DE6251">
        <w:rPr>
          <w:rStyle w:val="StyleUnderline"/>
        </w:rPr>
        <w:t xml:space="preserve">The </w:t>
      </w:r>
      <w:proofErr w:type="gramStart"/>
      <w:r w:rsidRPr="00DE6251">
        <w:rPr>
          <w:rStyle w:val="StyleUnderline"/>
        </w:rPr>
        <w:t>ultimate goal</w:t>
      </w:r>
      <w:proofErr w:type="gramEnd"/>
      <w:r w:rsidRPr="00DE6251">
        <w:rPr>
          <w:rStyle w:val="Style13ptBold"/>
          <w:b w:val="0"/>
          <w:sz w:val="8"/>
          <w:szCs w:val="18"/>
        </w:rPr>
        <w:t xml:space="preserve">, according to Kelley (2016), </w:t>
      </w:r>
      <w:r w:rsidRPr="00DE6251">
        <w:rPr>
          <w:rStyle w:val="StyleUnderline"/>
        </w:rPr>
        <w:t>is to create in the present a future that overthrows the logic of neoliberalism</w:t>
      </w:r>
      <w:r w:rsidRPr="00DE6251">
        <w:rPr>
          <w:rStyle w:val="Style13ptBold"/>
          <w:b w:val="0"/>
          <w:sz w:val="8"/>
          <w:szCs w:val="18"/>
        </w:rPr>
        <w:t xml:space="preserve">. Scholars within Native studies similarly build upon a long tradition of refusing the university, theorizing from and about sovereignty through land-based models of education. Whereas a fugitive flees and seeks to escape, the Indigenous stands ground or, as Deborah Bird points out, “to get in the way of settler colonization, all the native has to do is stay at home” (as cited in Wolfe, 2006, p. 388). </w:t>
      </w:r>
      <w:r w:rsidRPr="00FE5051">
        <w:rPr>
          <w:rStyle w:val="StyleUnderline"/>
          <w:highlight w:val="green"/>
        </w:rPr>
        <w:t xml:space="preserve">The </w:t>
      </w:r>
      <w:proofErr w:type="gramStart"/>
      <w:r w:rsidRPr="00FE5051">
        <w:rPr>
          <w:rStyle w:val="StyleUnderline"/>
          <w:highlight w:val="green"/>
        </w:rPr>
        <w:t>ultimate goal</w:t>
      </w:r>
      <w:proofErr w:type="gramEnd"/>
      <w:r w:rsidRPr="00DE6251">
        <w:rPr>
          <w:rStyle w:val="StyleUnderline"/>
        </w:rPr>
        <w:t xml:space="preserve"> of Indigenous refusal </w:t>
      </w:r>
      <w:r w:rsidRPr="00FE5051">
        <w:rPr>
          <w:rStyle w:val="StyleUnderline"/>
          <w:highlight w:val="green"/>
        </w:rPr>
        <w:t xml:space="preserve">is </w:t>
      </w:r>
      <w:r w:rsidRPr="00FE5051">
        <w:rPr>
          <w:rStyle w:val="StyleUnderline"/>
        </w:rPr>
        <w:t xml:space="preserve">Indigenous </w:t>
      </w:r>
      <w:r w:rsidRPr="00FE5051">
        <w:rPr>
          <w:rStyle w:val="StyleUnderline"/>
          <w:highlight w:val="green"/>
        </w:rPr>
        <w:t>resurgence</w:t>
      </w:r>
      <w:r w:rsidRPr="00DE6251">
        <w:rPr>
          <w:rStyle w:val="StyleUnderline"/>
        </w:rPr>
        <w:t>; a struggle that includes but is not limited to the return of Indigenous land</w:t>
      </w:r>
      <w:r w:rsidRPr="00DE6251">
        <w:rPr>
          <w:rStyle w:val="Style13ptBold"/>
          <w:b w:val="0"/>
          <w:sz w:val="8"/>
          <w:szCs w:val="18"/>
        </w:rPr>
        <w:t>. Again, while the aims may be different (and in some sense competing), efforts toward the development of parallel projects of co-resistance are possible through vigilant and sustained engagement. The “common ground” here is not necessarily</w:t>
      </w:r>
      <w:r w:rsidRPr="00DE6251">
        <w:rPr>
          <w:sz w:val="8"/>
          <w:szCs w:val="32"/>
        </w:rPr>
        <w:t xml:space="preserve"> </w:t>
      </w:r>
      <w:r w:rsidRPr="00DE6251">
        <w:rPr>
          <w:rStyle w:val="Style13ptBold"/>
          <w:b w:val="0"/>
          <w:sz w:val="8"/>
          <w:szCs w:val="18"/>
        </w:rPr>
        <w:t xml:space="preserve">literal but rather conceptual, a corpus of shared ethics and analytics: anti-capitalist, feminist, anti-colonial. </w:t>
      </w:r>
      <w:r w:rsidRPr="00DE6251">
        <w:rPr>
          <w:rStyle w:val="StyleUnderline"/>
        </w:rPr>
        <w:t xml:space="preserve">Rather than allies, </w:t>
      </w:r>
      <w:r w:rsidRPr="008922CC">
        <w:rPr>
          <w:rStyle w:val="StyleUnderline"/>
          <w:highlight w:val="green"/>
        </w:rPr>
        <w:t>we are accomplices</w:t>
      </w:r>
      <w:r w:rsidRPr="00DE6251">
        <w:rPr>
          <w:rStyle w:val="StyleUnderline"/>
        </w:rPr>
        <w:t>—plotting the death but not murder of the settler university</w:t>
      </w:r>
      <w:r w:rsidRPr="00DE6251">
        <w:rPr>
          <w:rStyle w:val="Style13ptBold"/>
          <w:b w:val="0"/>
          <w:sz w:val="8"/>
          <w:szCs w:val="18"/>
        </w:rPr>
        <w:t xml:space="preserve">. Toward this end, I offer some additional strategies for refusing the university: First and foremost, we need to </w:t>
      </w:r>
      <w:r w:rsidRPr="008922CC">
        <w:rPr>
          <w:rStyle w:val="StyleUnderline"/>
          <w:highlight w:val="green"/>
        </w:rPr>
        <w:t>commit to collectivity</w:t>
      </w:r>
      <w:r w:rsidRPr="00DE6251">
        <w:rPr>
          <w:rStyle w:val="StyleUnderline"/>
        </w:rPr>
        <w:t>—to staging a refusal of the individualist promise project of the settler state and its attendant institutions</w:t>
      </w:r>
      <w:r w:rsidRPr="00DE6251">
        <w:rPr>
          <w:rStyle w:val="Style13ptBold"/>
          <w:b w:val="0"/>
          <w:sz w:val="8"/>
          <w:szCs w:val="18"/>
        </w:rPr>
        <w:t xml:space="preserve">. This requires that we </w:t>
      </w:r>
      <w:r w:rsidRPr="008922CC">
        <w:rPr>
          <w:rStyle w:val="StyleUnderline"/>
          <w:highlight w:val="green"/>
        </w:rPr>
        <w:t>engage in a radical</w:t>
      </w:r>
      <w:r w:rsidRPr="00DE6251">
        <w:rPr>
          <w:rStyle w:val="StyleUnderline"/>
        </w:rPr>
        <w:t xml:space="preserve"> and ongoing </w:t>
      </w:r>
      <w:r w:rsidRPr="008922CC">
        <w:rPr>
          <w:rStyle w:val="StyleUnderline"/>
          <w:highlight w:val="green"/>
        </w:rPr>
        <w:t>reflexivity about who we are</w:t>
      </w:r>
      <w:r w:rsidRPr="00DE6251">
        <w:rPr>
          <w:rStyle w:val="StyleUnderline"/>
        </w:rPr>
        <w:t xml:space="preserve"> and how we situate ourselves</w:t>
      </w:r>
      <w:r w:rsidRPr="00DE6251">
        <w:rPr>
          <w:rStyle w:val="Style13ptBold"/>
          <w:b w:val="0"/>
          <w:sz w:val="8"/>
          <w:szCs w:val="18"/>
        </w:rPr>
        <w:t xml:space="preserve"> in the world. This includes but is not limited to a refusal of the cycle of individualized inducements—particularly, the awards, appointments, and grants that require complicity or allegiance to institutions that continue to oppress and dispossess. It is also a call to refuse the perceived imperative to self-</w:t>
      </w:r>
      <w:proofErr w:type="spellStart"/>
      <w:r w:rsidRPr="00DE6251">
        <w:rPr>
          <w:rStyle w:val="Style13ptBold"/>
          <w:b w:val="0"/>
          <w:sz w:val="8"/>
          <w:szCs w:val="18"/>
        </w:rPr>
        <w:t>promote</w:t>
      </w:r>
      <w:proofErr w:type="spellEnd"/>
      <w:r w:rsidRPr="00DE6251">
        <w:rPr>
          <w:rStyle w:val="Style13ptBold"/>
          <w:b w:val="0"/>
          <w:sz w:val="8"/>
          <w:szCs w:val="18"/>
        </w:rPr>
        <w:t xml:space="preserve">, to brand one’s work and body. This includes all the personal webpages, incessant Facebook updates, and Twitter feeds featuring our latest accomplishments, publications, grants, rewards, etc. etc. Just. Make. It. Stop. The journey is not about self—which means it is not about promotion and tenure—it is about the disruption and dismantling of those structures and processes that create hierarchies of individual worth and labor. Second, we must </w:t>
      </w:r>
      <w:r w:rsidRPr="00DE6251">
        <w:rPr>
          <w:rStyle w:val="StyleUnderline"/>
        </w:rPr>
        <w:t xml:space="preserve">commit to </w:t>
      </w:r>
      <w:r w:rsidRPr="008922CC">
        <w:rPr>
          <w:rStyle w:val="StyleUnderline"/>
        </w:rPr>
        <w:t>reciprocity</w:t>
      </w:r>
      <w:r w:rsidRPr="00DE6251">
        <w:rPr>
          <w:rStyle w:val="StyleUnderline"/>
        </w:rPr>
        <w:t>—the kind that is primarily about being answerable to those communities we claim as our own and those we claim to serve</w:t>
      </w:r>
      <w:r w:rsidRPr="00DE6251">
        <w:rPr>
          <w:rStyle w:val="Style13ptBold"/>
          <w:b w:val="0"/>
          <w:sz w:val="8"/>
          <w:szCs w:val="18"/>
        </w:rPr>
        <w:t xml:space="preserve">. It is about being answerable to each other and our work. One of the many things lost to the pressures of the publish-or-perish, quantity-over-quality neoliberal regime is the loss of good critique. We have come to confuse support with sycophantic praise and critical evaluation with personal injury. Through the ethic of reciprocity, we need to remind ourselves that accountability to the collective requires a commitment to engage, extend, trouble, speak back to, and intensify our words and deeds. Third, we need to </w:t>
      </w:r>
      <w:r w:rsidRPr="008922CC">
        <w:rPr>
          <w:rStyle w:val="StyleUnderline"/>
          <w:highlight w:val="green"/>
        </w:rPr>
        <w:t>commit to mutuality</w:t>
      </w:r>
      <w:r w:rsidRPr="00DE6251">
        <w:rPr>
          <w:rStyle w:val="Style13ptBold"/>
          <w:b w:val="0"/>
          <w:sz w:val="8"/>
          <w:szCs w:val="18"/>
        </w:rPr>
        <w:t xml:space="preserve">, which implies reciprocity but is ultimately more encompassing. It is </w:t>
      </w:r>
      <w:r w:rsidRPr="008922CC">
        <w:rPr>
          <w:rStyle w:val="StyleUnderline"/>
          <w:highlight w:val="green"/>
        </w:rPr>
        <w:t>about the development of</w:t>
      </w:r>
      <w:r w:rsidRPr="00DE6251">
        <w:rPr>
          <w:rStyle w:val="StyleUnderline"/>
        </w:rPr>
        <w:t xml:space="preserve"> social </w:t>
      </w:r>
      <w:r w:rsidRPr="008922CC">
        <w:rPr>
          <w:rStyle w:val="StyleUnderline"/>
          <w:highlight w:val="green"/>
        </w:rPr>
        <w:t>relations not contingent upon</w:t>
      </w:r>
      <w:r w:rsidRPr="00DE6251">
        <w:rPr>
          <w:rStyle w:val="StyleUnderline"/>
        </w:rPr>
        <w:t xml:space="preserve"> the imperatives of </w:t>
      </w:r>
      <w:r w:rsidRPr="008922CC">
        <w:rPr>
          <w:rStyle w:val="StyleUnderline"/>
          <w:highlight w:val="green"/>
        </w:rPr>
        <w:t>capital</w:t>
      </w:r>
      <w:r w:rsidRPr="00DE6251">
        <w:rPr>
          <w:rStyle w:val="StyleUnderline"/>
        </w:rPr>
        <w:t>—that refuses exploitation at the same time as it radically asserts connection, particularly to land.</w:t>
      </w:r>
      <w:r w:rsidRPr="00DE6251">
        <w:rPr>
          <w:rStyle w:val="Style13ptBold"/>
          <w:b w:val="0"/>
          <w:sz w:val="8"/>
          <w:szCs w:val="18"/>
        </w:rPr>
        <w:t xml:space="preserve"> Inherent to a land-based ethic is a commitment to slowness and to the arc of inter-generational resurgence and transformation. One of the many ways that the academy recapitulates colonial logics is through the overvaluing of fast, new, young, and individualist voices and the undervaluing of slow, elder, and collective ones. And in such a system, relations and paradigms of connection, mutuality, and collectivity are inevitably undermined. For Indigenous peoples, such begin and end with land, centering questions of what it means to be a good relative. Toward this end, I have been thinking a lot lately about the formation of a new scholarly collective, one that writes and researches under a nom de guerre—like the Black feminist scholars and activists who wrote under and through the Combahee River Collective or the more recent collective of scholars and activists publishing as “the uncertain commons.”18 </w:t>
      </w:r>
      <w:r w:rsidRPr="00DE6251">
        <w:rPr>
          <w:rStyle w:val="StyleUnderline"/>
        </w:rPr>
        <w:t>If furthering the aims of insurgence and resurgence (and not individual recognition) is what we hold paramount, then perhaps one of the most radical refusals we can authorize is to work together as one</w:t>
      </w:r>
      <w:r w:rsidRPr="00DE6251">
        <w:rPr>
          <w:rStyle w:val="Style13ptBold"/>
          <w:b w:val="0"/>
          <w:sz w:val="8"/>
          <w:szCs w:val="18"/>
        </w:rPr>
        <w:t xml:space="preserve">; to enact a kind of Zapatismo scholarship and a balaclava politics where the work of the collectivity is intentionally structured to obscure and transcend the single voice, body, and life. Together we could write in refusal of liberal, essentialist forms of identity politics, of individualist inducements, of capitalist imperatives, and other </w:t>
      </w:r>
      <w:proofErr w:type="spellStart"/>
      <w:r w:rsidRPr="00DE6251">
        <w:rPr>
          <w:rStyle w:val="Style13ptBold"/>
          <w:b w:val="0"/>
          <w:sz w:val="8"/>
          <w:szCs w:val="18"/>
        </w:rPr>
        <w:t>productivist</w:t>
      </w:r>
      <w:proofErr w:type="spellEnd"/>
      <w:r w:rsidRPr="00DE6251">
        <w:rPr>
          <w:rStyle w:val="Style13ptBold"/>
          <w:b w:val="0"/>
          <w:sz w:val="8"/>
          <w:szCs w:val="18"/>
        </w:rPr>
        <w:t xml:space="preserve"> logics of accumulation. This is what love as refusal looks like. </w:t>
      </w:r>
      <w:r w:rsidRPr="00DE6251">
        <w:rPr>
          <w:rStyle w:val="StyleUnderline"/>
        </w:rPr>
        <w:t xml:space="preserve">It is the un-demand, the un-desire to be either of or in the university. It is the radical assertion to be </w:t>
      </w:r>
      <w:proofErr w:type="gramStart"/>
      <w:r w:rsidRPr="00DE6251">
        <w:rPr>
          <w:rStyle w:val="StyleUnderline"/>
        </w:rPr>
        <w:t>on:</w:t>
      </w:r>
      <w:proofErr w:type="gramEnd"/>
      <w:r w:rsidRPr="00DE6251">
        <w:rPr>
          <w:rStyle w:val="StyleUnderline"/>
        </w:rPr>
        <w:t xml:space="preserve"> land.</w:t>
      </w:r>
      <w:r w:rsidRPr="00DE6251">
        <w:rPr>
          <w:rStyle w:val="Style13ptBold"/>
          <w:b w:val="0"/>
          <w:sz w:val="8"/>
          <w:szCs w:val="18"/>
        </w:rPr>
        <w:t xml:space="preserve"> Decolonial love is land.</w:t>
      </w:r>
    </w:p>
    <w:p w14:paraId="5EC90D3C" w14:textId="77777777" w:rsidR="0013751C" w:rsidRDefault="0013751C" w:rsidP="0013751C"/>
    <w:p w14:paraId="620D986D" w14:textId="77777777" w:rsidR="0013751C" w:rsidRPr="005F579F" w:rsidRDefault="0013751C" w:rsidP="0013751C">
      <w:pPr>
        <w:pStyle w:val="Heading4"/>
      </w:pPr>
      <w:r>
        <w:t xml:space="preserve">The role of the ballot should be to center indigenous scholarship – any project of research should begin and end with placing the indigenous demands and resistance at </w:t>
      </w:r>
      <w:proofErr w:type="spellStart"/>
      <w:proofErr w:type="gramStart"/>
      <w:r>
        <w:t>it’s</w:t>
      </w:r>
      <w:proofErr w:type="spellEnd"/>
      <w:proofErr w:type="gramEnd"/>
      <w:r>
        <w:t xml:space="preserve"> forefront. Our role as settlers specifically obligates us to center our politics in the context of ensuring accountability</w:t>
      </w:r>
    </w:p>
    <w:p w14:paraId="3E9D8170" w14:textId="77777777" w:rsidR="0013751C" w:rsidRDefault="0013751C" w:rsidP="0013751C">
      <w:pPr>
        <w:rPr>
          <w:rStyle w:val="Style13ptBold"/>
          <w:b w:val="0"/>
          <w:bCs w:val="0"/>
          <w:sz w:val="16"/>
          <w:szCs w:val="12"/>
        </w:rPr>
      </w:pPr>
      <w:r>
        <w:rPr>
          <w:rStyle w:val="Style13ptBold"/>
        </w:rPr>
        <w:t>Carlson 16</w:t>
      </w:r>
      <w:r>
        <w:rPr>
          <w:rStyle w:val="Style13ptBold"/>
          <w:b w:val="0"/>
          <w:sz w:val="16"/>
          <w:szCs w:val="12"/>
        </w:rPr>
        <w:t xml:space="preserve"> (Elizabeth Carlson; 10/21/16; Settler Colonial Studies; </w:t>
      </w:r>
      <w:r>
        <w:rPr>
          <w:rStyle w:val="Style13ptBold"/>
          <w:b w:val="0"/>
          <w:i/>
          <w:iCs/>
          <w:sz w:val="16"/>
          <w:szCs w:val="12"/>
        </w:rPr>
        <w:t>“</w:t>
      </w:r>
      <w:r w:rsidRPr="0085545E">
        <w:rPr>
          <w:rStyle w:val="Style13ptBold"/>
          <w:b w:val="0"/>
          <w:i/>
          <w:iCs/>
          <w:sz w:val="16"/>
          <w:szCs w:val="12"/>
        </w:rPr>
        <w:t>Anti-colonial methodologies and practices for settler colonial</w:t>
      </w:r>
      <w:r>
        <w:rPr>
          <w:rStyle w:val="Style13ptBold"/>
          <w:b w:val="0"/>
          <w:i/>
          <w:iCs/>
          <w:sz w:val="16"/>
          <w:szCs w:val="12"/>
        </w:rPr>
        <w:t xml:space="preserve"> </w:t>
      </w:r>
      <w:r w:rsidRPr="0085545E">
        <w:rPr>
          <w:rStyle w:val="Style13ptBold"/>
          <w:b w:val="0"/>
          <w:i/>
          <w:iCs/>
          <w:sz w:val="16"/>
          <w:szCs w:val="12"/>
        </w:rPr>
        <w:t>studi</w:t>
      </w:r>
      <w:r>
        <w:rPr>
          <w:rStyle w:val="Style13ptBold"/>
          <w:b w:val="0"/>
          <w:i/>
          <w:iCs/>
          <w:sz w:val="16"/>
          <w:szCs w:val="12"/>
        </w:rPr>
        <w:t>es”</w:t>
      </w:r>
      <w:r>
        <w:rPr>
          <w:rStyle w:val="Style13ptBold"/>
          <w:b w:val="0"/>
          <w:sz w:val="16"/>
          <w:szCs w:val="12"/>
        </w:rPr>
        <w:t>; accessed 12/28/21; ask me for the pdf; Elizabeth Carlson is an Assistant Professor at the School of Social Work at Laurentian University; pages 9-10) HB</w:t>
      </w:r>
    </w:p>
    <w:p w14:paraId="3B7B787C" w14:textId="77777777" w:rsidR="0013751C" w:rsidRPr="009A47D9" w:rsidRDefault="0013751C" w:rsidP="0013751C">
      <w:pPr>
        <w:rPr>
          <w:rStyle w:val="Style13ptBold"/>
          <w:b w:val="0"/>
          <w:bCs w:val="0"/>
          <w:sz w:val="8"/>
          <w:szCs w:val="12"/>
        </w:rPr>
      </w:pPr>
      <w:r w:rsidRPr="009A47D9">
        <w:rPr>
          <w:rStyle w:val="Style13ptBold"/>
          <w:b w:val="0"/>
          <w:sz w:val="8"/>
          <w:szCs w:val="18"/>
        </w:rPr>
        <w:t xml:space="preserve">Relational and epistemic accountability to Indigenous peoples Arlo </w:t>
      </w:r>
      <w:proofErr w:type="spellStart"/>
      <w:r w:rsidRPr="009A47D9">
        <w:rPr>
          <w:rStyle w:val="Style13ptBold"/>
          <w:b w:val="0"/>
          <w:sz w:val="8"/>
          <w:szCs w:val="18"/>
        </w:rPr>
        <w:t>Kempf</w:t>
      </w:r>
      <w:proofErr w:type="spellEnd"/>
      <w:r w:rsidRPr="009A47D9">
        <w:rPr>
          <w:rStyle w:val="Style13ptBold"/>
          <w:b w:val="0"/>
          <w:sz w:val="8"/>
          <w:szCs w:val="18"/>
        </w:rPr>
        <w:t xml:space="preserve"> says that ‘</w:t>
      </w:r>
      <w:r w:rsidRPr="004A26DF">
        <w:rPr>
          <w:rStyle w:val="StyleUnderline"/>
        </w:rPr>
        <w:t xml:space="preserve">where </w:t>
      </w:r>
      <w:r w:rsidRPr="00FA0B50">
        <w:rPr>
          <w:rStyle w:val="StyleUnderline"/>
          <w:highlight w:val="green"/>
        </w:rPr>
        <w:t xml:space="preserve">anticolonialism </w:t>
      </w:r>
      <w:r w:rsidRPr="00FA0B50">
        <w:rPr>
          <w:rStyle w:val="StyleUnderline"/>
        </w:rPr>
        <w:t>is a tool</w:t>
      </w:r>
      <w:r w:rsidRPr="004A26DF">
        <w:rPr>
          <w:rStyle w:val="StyleUnderline"/>
        </w:rPr>
        <w:t xml:space="preserve"> used to invoke resistance for the colonized, it is a tool used </w:t>
      </w:r>
      <w:r w:rsidRPr="00FA0B50">
        <w:rPr>
          <w:rStyle w:val="StyleUnderline"/>
          <w:highlight w:val="green"/>
        </w:rPr>
        <w:t>to invoke accountability for the colonizer’</w:t>
      </w:r>
      <w:r w:rsidRPr="009A47D9">
        <w:rPr>
          <w:rStyle w:val="Style13ptBold"/>
          <w:b w:val="0"/>
          <w:sz w:val="8"/>
          <w:szCs w:val="18"/>
        </w:rPr>
        <w:t xml:space="preserve">. 42 </w:t>
      </w:r>
      <w:r w:rsidRPr="004A26DF">
        <w:rPr>
          <w:rStyle w:val="StyleUnderline"/>
        </w:rPr>
        <w:t xml:space="preserve">Relational </w:t>
      </w:r>
      <w:proofErr w:type="gramStart"/>
      <w:r w:rsidRPr="004A26DF">
        <w:rPr>
          <w:rStyle w:val="StyleUnderline"/>
        </w:rPr>
        <w:t>accountability</w:t>
      </w:r>
      <w:proofErr w:type="gramEnd"/>
      <w:r w:rsidRPr="004A26DF">
        <w:rPr>
          <w:rStyle w:val="StyleUnderline"/>
        </w:rPr>
        <w:t xml:space="preserve"> </w:t>
      </w:r>
      <w:r w:rsidRPr="00FA0B50">
        <w:rPr>
          <w:rStyle w:val="StyleUnderline"/>
          <w:highlight w:val="green"/>
        </w:rPr>
        <w:t>should be a cornerstone of settler colonial studies</w:t>
      </w:r>
      <w:r w:rsidRPr="009A47D9">
        <w:rPr>
          <w:rStyle w:val="Style13ptBold"/>
          <w:b w:val="0"/>
          <w:sz w:val="8"/>
          <w:szCs w:val="18"/>
        </w:rPr>
        <w:t xml:space="preserve">. I believe settler colonial studies and </w:t>
      </w:r>
      <w:r w:rsidRPr="00FA0B50">
        <w:rPr>
          <w:rStyle w:val="StyleUnderline"/>
          <w:highlight w:val="green"/>
        </w:rPr>
        <w:t>scholars should</w:t>
      </w:r>
      <w:r w:rsidRPr="004A26DF">
        <w:rPr>
          <w:rStyle w:val="StyleUnderline"/>
        </w:rPr>
        <w:t xml:space="preserve"> ethically and </w:t>
      </w:r>
      <w:r w:rsidRPr="00FA0B50">
        <w:rPr>
          <w:rStyle w:val="StyleUnderline"/>
          <w:highlight w:val="green"/>
        </w:rPr>
        <w:t xml:space="preserve">overtly place themselves in relationship </w:t>
      </w:r>
      <w:r w:rsidRPr="00FA0B50">
        <w:rPr>
          <w:rStyle w:val="StyleUnderline"/>
        </w:rPr>
        <w:t>to</w:t>
      </w:r>
      <w:r w:rsidRPr="004A26DF">
        <w:rPr>
          <w:rStyle w:val="StyleUnderline"/>
        </w:rPr>
        <w:t xml:space="preserve"> the centuries </w:t>
      </w:r>
      <w:r w:rsidRPr="00FA0B50">
        <w:rPr>
          <w:rStyle w:val="StyleUnderline"/>
          <w:highlight w:val="green"/>
        </w:rPr>
        <w:t>of Indigenous</w:t>
      </w:r>
      <w:r w:rsidRPr="009A47D9">
        <w:rPr>
          <w:rStyle w:val="Style13ptBold"/>
          <w:b w:val="0"/>
          <w:sz w:val="8"/>
          <w:szCs w:val="18"/>
        </w:rPr>
        <w:t xml:space="preserve"> oral, and later academic </w:t>
      </w:r>
      <w:r w:rsidRPr="00FA0B50">
        <w:rPr>
          <w:rStyle w:val="StyleUnderline"/>
          <w:highlight w:val="green"/>
        </w:rPr>
        <w:t>scholarship</w:t>
      </w:r>
      <w:r w:rsidRPr="004A26DF">
        <w:rPr>
          <w:rStyle w:val="StyleUnderline"/>
        </w:rPr>
        <w:t xml:space="preserve"> that conceptualizes and resists settler colonialism</w:t>
      </w:r>
      <w:r w:rsidRPr="009A47D9">
        <w:rPr>
          <w:rStyle w:val="Style13ptBold"/>
          <w:b w:val="0"/>
          <w:sz w:val="8"/>
          <w:szCs w:val="18"/>
        </w:rPr>
        <w:t xml:space="preserve"> without necessarily using the term: SCT may be revelatory to many settler scholars, but Indigenous people have been speaking for a long time about colonial continuities based on their lived experiences. Some SCTs have sought to connect with these discussions and to foreground Indigenous resistance, </w:t>
      </w:r>
      <w:proofErr w:type="gramStart"/>
      <w:r w:rsidRPr="009A47D9">
        <w:rPr>
          <w:rStyle w:val="Style13ptBold"/>
          <w:b w:val="0"/>
          <w:sz w:val="8"/>
          <w:szCs w:val="18"/>
        </w:rPr>
        <w:t>survival</w:t>
      </w:r>
      <w:proofErr w:type="gramEnd"/>
      <w:r w:rsidRPr="009A47D9">
        <w:rPr>
          <w:rStyle w:val="Style13ptBold"/>
          <w:b w:val="0"/>
          <w:sz w:val="8"/>
          <w:szCs w:val="18"/>
        </w:rPr>
        <w:t xml:space="preserve"> and agency.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invisible.43 </w:t>
      </w:r>
      <w:r w:rsidRPr="00FA0B50">
        <w:rPr>
          <w:rStyle w:val="StyleUnderline"/>
        </w:rPr>
        <w:t>Ethical</w:t>
      </w:r>
      <w:r w:rsidRPr="009A47D9">
        <w:rPr>
          <w:rStyle w:val="StyleUnderline"/>
        </w:rPr>
        <w:t xml:space="preserve"> settler colonial theory (SCT) would recognize the foundational role Indigenous scholarship has in critiques of settler colonialism. It would acknowledge the limitations of settler scholars in articulating settler colonialism </w:t>
      </w:r>
      <w:r w:rsidRPr="009A47D9">
        <w:rPr>
          <w:sz w:val="8"/>
        </w:rPr>
        <w:t xml:space="preserve">without dialogue with Indigenous </w:t>
      </w:r>
      <w:proofErr w:type="gramStart"/>
      <w:r w:rsidRPr="009A47D9">
        <w:rPr>
          <w:sz w:val="8"/>
        </w:rPr>
        <w:t>peoples, and</w:t>
      </w:r>
      <w:proofErr w:type="gramEnd"/>
      <w:r w:rsidRPr="009A47D9">
        <w:rPr>
          <w:sz w:val="8"/>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Indigenous oral and academic scholars are indeed the originators</w:t>
      </w:r>
      <w:r w:rsidRPr="009A47D9">
        <w:rPr>
          <w:rStyle w:val="Style13ptBold"/>
          <w:b w:val="0"/>
          <w:sz w:val="8"/>
          <w:szCs w:val="18"/>
        </w:rPr>
        <w:t xml:space="preserve"> of this work. </w:t>
      </w:r>
      <w:r w:rsidRPr="00FA0B50">
        <w:rPr>
          <w:rStyle w:val="StyleUnderline"/>
          <w:highlight w:val="green"/>
        </w:rPr>
        <w:t>This space is not empty</w:t>
      </w:r>
      <w:r w:rsidRPr="009A47D9">
        <w:rPr>
          <w:rStyle w:val="StyleUnderline"/>
        </w:rPr>
        <w:t xml:space="preserve">. Of course, </w:t>
      </w:r>
      <w:r w:rsidRPr="00FA0B50">
        <w:rPr>
          <w:rStyle w:val="StyleUnderline"/>
          <w:highlight w:val="green"/>
        </w:rPr>
        <w:t>powerful forces</w:t>
      </w:r>
      <w:r w:rsidRPr="009A47D9">
        <w:rPr>
          <w:rStyle w:val="StyleUnderline"/>
        </w:rPr>
        <w:t xml:space="preserve"> of socialization and discipline </w:t>
      </w:r>
      <w:r w:rsidRPr="00FA0B50">
        <w:rPr>
          <w:rStyle w:val="StyleUnderline"/>
          <w:highlight w:val="green"/>
        </w:rPr>
        <w:t>impact scholars in the academy</w:t>
      </w:r>
      <w:r w:rsidRPr="009A47D9">
        <w:rPr>
          <w:rStyle w:val="StyleUnderline"/>
        </w:rPr>
        <w:t>.</w:t>
      </w:r>
      <w:r w:rsidRPr="009A47D9">
        <w:rPr>
          <w:rStyle w:val="Style13ptBold"/>
          <w:b w:val="0"/>
          <w:sz w:val="8"/>
          <w:szCs w:val="18"/>
        </w:rPr>
        <w:t xml:space="preserve"> There is much pressure to claim unique space, to establish a name for </w:t>
      </w:r>
      <w:proofErr w:type="gramStart"/>
      <w:r w:rsidRPr="009A47D9">
        <w:rPr>
          <w:rStyle w:val="Style13ptBold"/>
          <w:b w:val="0"/>
          <w:sz w:val="8"/>
          <w:szCs w:val="18"/>
        </w:rPr>
        <w:t>ourselves</w:t>
      </w:r>
      <w:proofErr w:type="gramEnd"/>
      <w:r w:rsidRPr="009A47D9">
        <w:rPr>
          <w:rStyle w:val="Style13ptBold"/>
          <w:b w:val="0"/>
          <w:sz w:val="8"/>
          <w:szCs w:val="18"/>
        </w:rPr>
        <w:t xml:space="preserve">, and to make academic discoveries. I am suggesting that </w:t>
      </w:r>
      <w:r w:rsidRPr="00FA0B50">
        <w:rPr>
          <w:rStyle w:val="StyleUnderline"/>
          <w:highlight w:val="green"/>
        </w:rPr>
        <w:t>settler colonial studies</w:t>
      </w:r>
      <w:r w:rsidRPr="009A47D9">
        <w:rPr>
          <w:rStyle w:val="StyleUnderline"/>
        </w:rPr>
        <w:t xml:space="preserve"> and anti-colonial scholars </w:t>
      </w:r>
      <w:r w:rsidRPr="00FA0B50">
        <w:rPr>
          <w:rStyle w:val="StyleUnderline"/>
          <w:highlight w:val="green"/>
        </w:rPr>
        <w:t>resist these</w:t>
      </w:r>
      <w:r w:rsidRPr="009A47D9">
        <w:rPr>
          <w:rStyle w:val="StyleUnderline"/>
        </w:rPr>
        <w:t xml:space="preserve"> hegemonic </w:t>
      </w:r>
      <w:r w:rsidRPr="00FA0B50">
        <w:rPr>
          <w:rStyle w:val="StyleUnderline"/>
          <w:highlight w:val="green"/>
        </w:rPr>
        <w:t>pressures</w:t>
      </w:r>
      <w:r w:rsidRPr="009A47D9">
        <w:rPr>
          <w:rStyle w:val="StyleUnderline"/>
        </w:rPr>
        <w:t xml:space="preserve"> and maintain a higher anti-colonial ethic</w:t>
      </w:r>
      <w:r w:rsidRPr="009A47D9">
        <w:rPr>
          <w:rStyle w:val="Style13ptBold"/>
          <w:b w:val="0"/>
          <w:sz w:val="8"/>
          <w:szCs w:val="18"/>
        </w:rPr>
        <w:t>. As has been argued, ‘</w:t>
      </w:r>
      <w:r w:rsidRPr="00FA0B50">
        <w:rPr>
          <w:rStyle w:val="StyleUnderline"/>
          <w:highlight w:val="green"/>
        </w:rPr>
        <w:t>the theory</w:t>
      </w:r>
      <w:r w:rsidRPr="009A47D9">
        <w:rPr>
          <w:rStyle w:val="StyleUnderline"/>
        </w:rPr>
        <w:t xml:space="preserve"> itself </w:t>
      </w:r>
      <w:r w:rsidRPr="00FA0B50">
        <w:rPr>
          <w:rStyle w:val="StyleUnderline"/>
          <w:highlight w:val="green"/>
        </w:rPr>
        <w:t>places</w:t>
      </w:r>
      <w:r w:rsidRPr="009A47D9">
        <w:rPr>
          <w:rStyle w:val="StyleUnderline"/>
        </w:rPr>
        <w:t xml:space="preserve"> ethical </w:t>
      </w:r>
      <w:r w:rsidRPr="00FA0B50">
        <w:rPr>
          <w:rStyle w:val="StyleUnderline"/>
          <w:highlight w:val="green"/>
        </w:rPr>
        <w:t>demands on</w:t>
      </w:r>
      <w:r w:rsidRPr="009A47D9">
        <w:rPr>
          <w:rStyle w:val="StyleUnderline"/>
        </w:rPr>
        <w:t xml:space="preserve"> us as </w:t>
      </w:r>
      <w:r w:rsidRPr="00FA0B50">
        <w:rPr>
          <w:rStyle w:val="StyleUnderline"/>
          <w:highlight w:val="green"/>
        </w:rPr>
        <w:t>settlers</w:t>
      </w:r>
      <w:r w:rsidRPr="009A47D9">
        <w:rPr>
          <w:rStyle w:val="StyleUnderline"/>
        </w:rPr>
        <w:t xml:space="preserve">, including the demand </w:t>
      </w:r>
      <w:r w:rsidRPr="00FA0B50">
        <w:rPr>
          <w:rStyle w:val="StyleUnderline"/>
          <w:highlight w:val="green"/>
        </w:rPr>
        <w:t>that we actively refuse its potential to re-empower our own academic voices</w:t>
      </w:r>
      <w:r w:rsidRPr="009A47D9">
        <w:rPr>
          <w:rStyle w:val="StyleUnderline"/>
        </w:rPr>
        <w:t xml:space="preserve"> and to marginalize Indigenous resistance’</w:t>
      </w:r>
      <w:r w:rsidRPr="009A47D9">
        <w:rPr>
          <w:rStyle w:val="Style13ptBold"/>
          <w:b w:val="0"/>
          <w:sz w:val="8"/>
          <w:szCs w:val="18"/>
        </w:rPr>
        <w:t xml:space="preserve">. 44 As settler scholars, we can reposition our work relationally and contextually with humility and accountability. We can </w:t>
      </w:r>
      <w:proofErr w:type="spellStart"/>
      <w:r w:rsidRPr="009A47D9">
        <w:rPr>
          <w:rStyle w:val="Style13ptBold"/>
          <w:b w:val="0"/>
          <w:sz w:val="8"/>
          <w:szCs w:val="18"/>
        </w:rPr>
        <w:t>centre</w:t>
      </w:r>
      <w:proofErr w:type="spellEnd"/>
      <w:r w:rsidRPr="009A47D9">
        <w:rPr>
          <w:rStyle w:val="Style13ptBold"/>
          <w:b w:val="0"/>
          <w:sz w:val="8"/>
          <w:szCs w:val="18"/>
        </w:rPr>
        <w:t xml:space="preserve"> Indigenous resistance, knowledges, and scholarship in our work, and contextualize our work in Indigenous sovereignty. We can view oral Indigenous scholarship as legitimate scholarly sources. We can </w:t>
      </w:r>
      <w:r w:rsidRPr="00FA0B50">
        <w:rPr>
          <w:rStyle w:val="StyleUnderline"/>
          <w:highlight w:val="green"/>
        </w:rPr>
        <w:t>acknowledge explicitly</w:t>
      </w:r>
      <w:r w:rsidRPr="009A47D9">
        <w:rPr>
          <w:rStyle w:val="StyleUnderline"/>
        </w:rPr>
        <w:t xml:space="preserve"> and often </w:t>
      </w:r>
      <w:r w:rsidRPr="00FA0B50">
        <w:rPr>
          <w:rStyle w:val="StyleUnderline"/>
          <w:highlight w:val="green"/>
        </w:rPr>
        <w:t>the Indigenous traditions of resistance</w:t>
      </w:r>
      <w:r w:rsidRPr="009A47D9">
        <w:rPr>
          <w:rStyle w:val="StyleUnderline"/>
        </w:rPr>
        <w:t xml:space="preserve"> and scholarship </w:t>
      </w:r>
      <w:r w:rsidRPr="00FA0B50">
        <w:rPr>
          <w:rStyle w:val="StyleUnderline"/>
          <w:highlight w:val="green"/>
        </w:rPr>
        <w:t>that have</w:t>
      </w:r>
      <w:r w:rsidRPr="009A47D9">
        <w:rPr>
          <w:rStyle w:val="StyleUnderline"/>
        </w:rPr>
        <w:t xml:space="preserve"> taught us and </w:t>
      </w:r>
      <w:r w:rsidRPr="00FA0B50">
        <w:rPr>
          <w:rStyle w:val="StyleUnderline"/>
          <w:highlight w:val="green"/>
        </w:rPr>
        <w:t>provided the foundations for</w:t>
      </w:r>
      <w:r w:rsidRPr="009A47D9">
        <w:rPr>
          <w:rStyle w:val="StyleUnderline"/>
        </w:rPr>
        <w:t xml:space="preserve"> our </w:t>
      </w:r>
      <w:r w:rsidRPr="00FA0B50">
        <w:rPr>
          <w:rStyle w:val="StyleUnderline"/>
          <w:highlight w:val="green"/>
        </w:rPr>
        <w:t>work</w:t>
      </w:r>
      <w:r w:rsidRPr="009A47D9">
        <w:rPr>
          <w:rStyle w:val="Style13ptBold"/>
          <w:b w:val="0"/>
          <w:sz w:val="8"/>
          <w:szCs w:val="18"/>
        </w:rPr>
        <w:t>. If our work has no foundation of Indigenous scholarship and mentorship, I believe our contributions to settler colonial studies are even more deeply problematic.</w:t>
      </w:r>
    </w:p>
    <w:p w14:paraId="0AC9FBE0" w14:textId="77777777" w:rsidR="0013751C" w:rsidRPr="00425713" w:rsidRDefault="0013751C" w:rsidP="0013751C"/>
    <w:p w14:paraId="316DB11D" w14:textId="77777777" w:rsidR="0013751C" w:rsidRPr="0013751C" w:rsidRDefault="0013751C" w:rsidP="0013751C"/>
    <w:p w14:paraId="318D199D" w14:textId="77777777" w:rsidR="0013751C" w:rsidRDefault="0013751C" w:rsidP="0013751C">
      <w:pPr>
        <w:pStyle w:val="Heading2"/>
      </w:pPr>
      <w:r>
        <w:t>Case</w:t>
      </w:r>
    </w:p>
    <w:p w14:paraId="4A16058F" w14:textId="77777777" w:rsidR="0013751C" w:rsidRDefault="0013751C" w:rsidP="0013751C">
      <w:pPr>
        <w:pStyle w:val="Heading2"/>
      </w:pPr>
      <w:r>
        <w:t>framing</w:t>
      </w:r>
    </w:p>
    <w:p w14:paraId="00070376" w14:textId="77777777" w:rsidR="0013751C" w:rsidRDefault="0013751C" w:rsidP="0013751C">
      <w:pPr>
        <w:pStyle w:val="Heading4"/>
        <w:numPr>
          <w:ilvl w:val="0"/>
          <w:numId w:val="13"/>
        </w:numPr>
        <w:tabs>
          <w:tab w:val="num" w:pos="360"/>
        </w:tabs>
        <w:ind w:left="0" w:firstLine="0"/>
      </w:pPr>
      <w:r>
        <w:t xml:space="preserve">Util is a form of disposability politics – the common good </w:t>
      </w:r>
      <w:r>
        <w:rPr>
          <w:u w:val="single"/>
        </w:rPr>
        <w:t>always</w:t>
      </w:r>
      <w:r>
        <w:t xml:space="preserve"> justifies indigenous fungibility – they </w:t>
      </w:r>
      <w:proofErr w:type="gramStart"/>
      <w:r>
        <w:t>have to</w:t>
      </w:r>
      <w:proofErr w:type="gramEnd"/>
      <w:r>
        <w:t xml:space="preserve"> explain why different lives matter more or less in the settler imaginary – otherwise calc fails.</w:t>
      </w:r>
    </w:p>
    <w:p w14:paraId="281C785F" w14:textId="77777777" w:rsidR="0013751C" w:rsidRPr="00B80EFA" w:rsidRDefault="0013751C" w:rsidP="0013751C">
      <w:pPr>
        <w:rPr>
          <w:rStyle w:val="StyleUnderline"/>
          <w:sz w:val="24"/>
        </w:rPr>
      </w:pPr>
      <w:proofErr w:type="spellStart"/>
      <w:r w:rsidRPr="00ED0E94">
        <w:rPr>
          <w:rStyle w:val="Style13ptBold"/>
        </w:rPr>
        <w:t>Mignolo</w:t>
      </w:r>
      <w:proofErr w:type="spellEnd"/>
      <w:r w:rsidRPr="00ED0E94">
        <w:rPr>
          <w:rStyle w:val="Style13ptBold"/>
        </w:rPr>
        <w:t xml:space="preserve"> 7</w:t>
      </w:r>
      <w:r w:rsidRPr="00ED0E94">
        <w:t xml:space="preserve">, Walter D. "The de-colonial option and the meaning of identity in politics." (2007). (Professor at Duke)//Elmer </w:t>
      </w:r>
    </w:p>
    <w:p w14:paraId="67429852" w14:textId="77777777" w:rsidR="0013751C" w:rsidRPr="00CC2998" w:rsidRDefault="0013751C" w:rsidP="0013751C">
      <w:pPr>
        <w:rPr>
          <w:szCs w:val="24"/>
          <w:u w:val="single"/>
        </w:rPr>
      </w:pPr>
      <w:r w:rsidRPr="00B80EFA">
        <w:rPr>
          <w:rStyle w:val="StyleUnderline"/>
          <w:rFonts w:eastAsia="MS Gothic"/>
          <w:sz w:val="24"/>
        </w:rPr>
        <w:t xml:space="preserve">The rhetoric of </w:t>
      </w:r>
      <w:r w:rsidRPr="00197152">
        <w:rPr>
          <w:rStyle w:val="StyleUnderline"/>
          <w:rFonts w:eastAsia="MS Gothic"/>
          <w:sz w:val="26"/>
          <w:highlight w:val="green"/>
        </w:rPr>
        <w:t>modernity</w:t>
      </w:r>
      <w:r w:rsidRPr="00B80EFA">
        <w:rPr>
          <w:rStyle w:val="StyleUnderline"/>
          <w:rFonts w:eastAsia="MS Gothic"/>
          <w:sz w:val="24"/>
        </w:rPr>
        <w:t xml:space="preserve"> (from the Christian mission since the sixteenth century, to the secular Civilizing mission, to development and modernization after WWII) </w:t>
      </w:r>
      <w:r w:rsidRPr="00197152">
        <w:rPr>
          <w:rStyle w:val="StyleUnderline"/>
          <w:rFonts w:eastAsia="MS Gothic"/>
          <w:sz w:val="26"/>
          <w:highlight w:val="green"/>
        </w:rPr>
        <w:t>occluded—under</w:t>
      </w:r>
      <w:r w:rsidRPr="00B80EFA">
        <w:rPr>
          <w:rStyle w:val="StyleUnderline"/>
          <w:rFonts w:eastAsia="MS Gothic"/>
          <w:sz w:val="24"/>
        </w:rPr>
        <w:t xml:space="preserve"> its triumphant </w:t>
      </w:r>
      <w:r w:rsidRPr="00197152">
        <w:rPr>
          <w:rStyle w:val="StyleUnderline"/>
          <w:rFonts w:eastAsia="MS Gothic"/>
          <w:sz w:val="26"/>
          <w:highlight w:val="green"/>
        </w:rPr>
        <w:t xml:space="preserve">rhetoric of </w:t>
      </w:r>
      <w:r w:rsidRPr="00B80EFA">
        <w:rPr>
          <w:rStyle w:val="StyleUnderline"/>
          <w:rFonts w:eastAsia="MS Gothic"/>
          <w:sz w:val="24"/>
        </w:rPr>
        <w:t xml:space="preserve">salvation and </w:t>
      </w:r>
      <w:r w:rsidRPr="00197152">
        <w:rPr>
          <w:rStyle w:val="StyleUnderline"/>
          <w:rFonts w:eastAsia="MS Gothic"/>
          <w:sz w:val="26"/>
          <w:highlight w:val="green"/>
        </w:rPr>
        <w:t>the good life</w:t>
      </w:r>
      <w:r w:rsidRPr="00B80EFA">
        <w:rPr>
          <w:rStyle w:val="StyleUnderline"/>
          <w:rFonts w:eastAsia="MS Gothic"/>
          <w:sz w:val="24"/>
        </w:rPr>
        <w:t xml:space="preserve"> for all</w:t>
      </w:r>
      <w:r w:rsidRPr="00B80EFA">
        <w:rPr>
          <w:sz w:val="16"/>
          <w:szCs w:val="24"/>
        </w:rPr>
        <w:t>—</w:t>
      </w:r>
      <w:r w:rsidRPr="00197152">
        <w:rPr>
          <w:b/>
          <w:bCs/>
          <w:sz w:val="26"/>
          <w:szCs w:val="26"/>
          <w:highlight w:val="green"/>
          <w:u w:val="single"/>
        </w:rPr>
        <w:t>the perpetuation of</w:t>
      </w:r>
      <w:r w:rsidRPr="00B80EFA">
        <w:rPr>
          <w:sz w:val="16"/>
          <w:szCs w:val="24"/>
        </w:rPr>
        <w:t xml:space="preserve"> the logic of </w:t>
      </w:r>
      <w:r w:rsidRPr="00197152">
        <w:rPr>
          <w:b/>
          <w:bCs/>
          <w:sz w:val="26"/>
          <w:szCs w:val="26"/>
          <w:highlight w:val="green"/>
          <w:u w:val="single"/>
        </w:rPr>
        <w:t>coloniality</w:t>
      </w:r>
      <w:r w:rsidRPr="00B80EFA">
        <w:rPr>
          <w:sz w:val="16"/>
          <w:szCs w:val="24"/>
        </w:rPr>
        <w:t xml:space="preserve">, that is, of massive appropriation of land (and today of natural resources), massive exploitation of labor (from open slavery from the sixteenth to the eighteenth century, to disguised slavery, up to the twenty first century), </w:t>
      </w:r>
      <w:r w:rsidRPr="00197152">
        <w:rPr>
          <w:sz w:val="26"/>
          <w:szCs w:val="26"/>
          <w:highlight w:val="green"/>
          <w:u w:val="single"/>
        </w:rPr>
        <w:t xml:space="preserve">and </w:t>
      </w:r>
      <w:r w:rsidRPr="00197152">
        <w:rPr>
          <w:rStyle w:val="StyleUnderline"/>
          <w:rFonts w:eastAsia="MS Gothic"/>
          <w:sz w:val="26"/>
          <w:highlight w:val="green"/>
        </w:rPr>
        <w:t xml:space="preserve">the </w:t>
      </w:r>
      <w:r w:rsidRPr="00197152">
        <w:rPr>
          <w:rStyle w:val="StyleUnderline"/>
          <w:rFonts w:eastAsia="MS Gothic"/>
          <w:sz w:val="26"/>
          <w:highlight w:val="green"/>
          <w:bdr w:val="single" w:sz="4" w:space="0" w:color="auto"/>
        </w:rPr>
        <w:t>dispensability of human lives</w:t>
      </w:r>
      <w:r w:rsidRPr="00B80EFA">
        <w:rPr>
          <w:b/>
          <w:sz w:val="16"/>
          <w:szCs w:val="24"/>
        </w:rPr>
        <w:t xml:space="preserve"> </w:t>
      </w:r>
      <w:r w:rsidRPr="00B80EFA">
        <w:rPr>
          <w:sz w:val="16"/>
          <w:szCs w:val="24"/>
        </w:rPr>
        <w:t xml:space="preserve">from the massive killing of people in the Inca and Aztec domains to the twenty million plus people from Saint Petersburg to the Ukraine during WWII killed in the so called Eastern Front.4 </w:t>
      </w:r>
      <w:r w:rsidRPr="00B80EFA">
        <w:rPr>
          <w:rStyle w:val="StyleUnderline"/>
          <w:rFonts w:eastAsia="MS Gothic"/>
          <w:sz w:val="24"/>
        </w:rPr>
        <w:t xml:space="preserve">Unfortunately, </w:t>
      </w:r>
      <w:r w:rsidRPr="00197152">
        <w:rPr>
          <w:rStyle w:val="StyleUnderline"/>
          <w:rFonts w:eastAsia="MS Gothic"/>
          <w:sz w:val="26"/>
          <w:highlight w:val="green"/>
        </w:rPr>
        <w:t>not all</w:t>
      </w:r>
      <w:r w:rsidRPr="00B80EFA">
        <w:rPr>
          <w:rStyle w:val="StyleUnderline"/>
          <w:rFonts w:eastAsia="MS Gothic"/>
          <w:sz w:val="24"/>
        </w:rPr>
        <w:t xml:space="preserve"> the </w:t>
      </w:r>
      <w:r w:rsidRPr="00197152">
        <w:rPr>
          <w:rStyle w:val="StyleUnderline"/>
          <w:rFonts w:eastAsia="MS Gothic"/>
          <w:sz w:val="26"/>
          <w:highlight w:val="green"/>
        </w:rPr>
        <w:t xml:space="preserve">massive killings have been recorded with the </w:t>
      </w:r>
      <w:r w:rsidRPr="00197152">
        <w:rPr>
          <w:rStyle w:val="StyleUnderline"/>
          <w:rFonts w:eastAsia="MS Gothic"/>
          <w:bCs/>
          <w:sz w:val="26"/>
          <w:highlight w:val="green"/>
          <w:bdr w:val="single" w:sz="4" w:space="0" w:color="auto"/>
        </w:rPr>
        <w:t>same value and</w:t>
      </w:r>
      <w:r w:rsidRPr="00B80EFA">
        <w:rPr>
          <w:rStyle w:val="StyleUnderline"/>
          <w:rFonts w:eastAsia="MS Gothic"/>
          <w:bCs/>
          <w:sz w:val="24"/>
          <w:bdr w:val="single" w:sz="4" w:space="0" w:color="auto"/>
        </w:rPr>
        <w:t xml:space="preserve"> the same </w:t>
      </w:r>
      <w:r w:rsidRPr="00197152">
        <w:rPr>
          <w:rStyle w:val="StyleUnderline"/>
          <w:rFonts w:eastAsia="MS Gothic"/>
          <w:bCs/>
          <w:sz w:val="26"/>
          <w:highlight w:val="green"/>
          <w:bdr w:val="single" w:sz="4" w:space="0" w:color="auto"/>
        </w:rPr>
        <w:t>visibility</w:t>
      </w:r>
      <w:r w:rsidRPr="00197152">
        <w:rPr>
          <w:rStyle w:val="StyleUnderline"/>
          <w:rFonts w:eastAsia="MS Gothic"/>
          <w:sz w:val="26"/>
          <w:highlight w:val="green"/>
        </w:rPr>
        <w:t>. The unspoken criteria for the value of human lives is an obvious sign</w:t>
      </w:r>
      <w:r w:rsidRPr="00B80EFA">
        <w:rPr>
          <w:rStyle w:val="StyleUnderline"/>
          <w:rFonts w:eastAsia="MS Gothic"/>
          <w:sz w:val="24"/>
        </w:rPr>
        <w:t xml:space="preserve"> (from a de-colonial interpretation) </w:t>
      </w:r>
      <w:r w:rsidRPr="00197152">
        <w:rPr>
          <w:rStyle w:val="StyleUnderline"/>
          <w:rFonts w:eastAsia="MS Gothic"/>
          <w:sz w:val="26"/>
          <w:highlight w:val="green"/>
        </w:rPr>
        <w:t>of</w:t>
      </w:r>
      <w:r w:rsidRPr="00B80EFA">
        <w:rPr>
          <w:rStyle w:val="StyleUnderline"/>
          <w:rFonts w:eastAsia="MS Gothic"/>
          <w:sz w:val="24"/>
        </w:rPr>
        <w:t xml:space="preserve"> the </w:t>
      </w:r>
      <w:r w:rsidRPr="00197152">
        <w:rPr>
          <w:rStyle w:val="StyleUnderline"/>
          <w:rFonts w:eastAsia="MS Gothic"/>
          <w:sz w:val="26"/>
          <w:highlight w:val="green"/>
        </w:rPr>
        <w:t>hidden imperial identity politics</w:t>
      </w:r>
      <w:r w:rsidRPr="00B80EFA">
        <w:rPr>
          <w:rStyle w:val="StyleUnderline"/>
          <w:rFonts w:eastAsia="MS Gothic"/>
          <w:sz w:val="24"/>
        </w:rPr>
        <w:t xml:space="preserve">: that is, </w:t>
      </w:r>
      <w:r w:rsidRPr="00197152">
        <w:rPr>
          <w:rStyle w:val="StyleUnderline"/>
          <w:rFonts w:eastAsia="MS Gothic"/>
          <w:sz w:val="26"/>
          <w:highlight w:val="green"/>
        </w:rPr>
        <w:t>the value of</w:t>
      </w:r>
      <w:r w:rsidRPr="00B80EFA">
        <w:rPr>
          <w:rStyle w:val="StyleUnderline"/>
          <w:rFonts w:eastAsia="MS Gothic"/>
          <w:sz w:val="24"/>
        </w:rPr>
        <w:t xml:space="preserve"> human </w:t>
      </w:r>
      <w:r w:rsidRPr="00197152">
        <w:rPr>
          <w:rStyle w:val="StyleUnderline"/>
          <w:rFonts w:eastAsia="MS Gothic"/>
          <w:sz w:val="26"/>
          <w:highlight w:val="green"/>
        </w:rPr>
        <w:t>lives to which</w:t>
      </w:r>
      <w:r w:rsidRPr="00B80EFA">
        <w:rPr>
          <w:rStyle w:val="StyleUnderline"/>
          <w:rFonts w:eastAsia="MS Gothic"/>
          <w:sz w:val="24"/>
        </w:rPr>
        <w:t xml:space="preserve"> the life of </w:t>
      </w:r>
      <w:r w:rsidRPr="00197152">
        <w:rPr>
          <w:rStyle w:val="StyleUnderline"/>
          <w:rFonts w:eastAsia="MS Gothic"/>
          <w:sz w:val="26"/>
          <w:highlight w:val="green"/>
        </w:rPr>
        <w:t>the enunciator belongs becomes the measuring stick to evaluate other</w:t>
      </w:r>
      <w:r w:rsidRPr="00B80EFA">
        <w:rPr>
          <w:rStyle w:val="StyleUnderline"/>
          <w:rFonts w:eastAsia="MS Gothic"/>
          <w:sz w:val="24"/>
        </w:rPr>
        <w:t xml:space="preserve"> human </w:t>
      </w:r>
      <w:r w:rsidRPr="00197152">
        <w:rPr>
          <w:rStyle w:val="StyleUnderline"/>
          <w:rFonts w:eastAsia="MS Gothic"/>
          <w:sz w:val="26"/>
          <w:highlight w:val="green"/>
        </w:rPr>
        <w:t>lives who do not have the intellectual option and institutional power to tell</w:t>
      </w:r>
      <w:r w:rsidRPr="00B80EFA">
        <w:rPr>
          <w:rStyle w:val="StyleUnderline"/>
          <w:rFonts w:eastAsia="MS Gothic"/>
          <w:sz w:val="24"/>
        </w:rPr>
        <w:t xml:space="preserve"> the story </w:t>
      </w:r>
      <w:r w:rsidRPr="00197152">
        <w:rPr>
          <w:rStyle w:val="StyleUnderline"/>
          <w:rFonts w:eastAsia="MS Gothic"/>
          <w:sz w:val="26"/>
          <w:highlight w:val="green"/>
        </w:rPr>
        <w:t>and</w:t>
      </w:r>
      <w:r w:rsidRPr="00B80EFA">
        <w:rPr>
          <w:rStyle w:val="StyleUnderline"/>
          <w:rFonts w:eastAsia="MS Gothic"/>
          <w:sz w:val="24"/>
        </w:rPr>
        <w:t xml:space="preserve"> to </w:t>
      </w:r>
      <w:r w:rsidRPr="00197152">
        <w:rPr>
          <w:rStyle w:val="StyleUnderline"/>
          <w:rFonts w:eastAsia="MS Gothic"/>
          <w:sz w:val="26"/>
          <w:highlight w:val="green"/>
        </w:rPr>
        <w:t>classify events</w:t>
      </w:r>
      <w:r w:rsidRPr="00B80EFA">
        <w:rPr>
          <w:rStyle w:val="StyleUnderline"/>
          <w:rFonts w:eastAsia="MS Gothic"/>
          <w:sz w:val="24"/>
        </w:rPr>
        <w:t xml:space="preserve"> according to a ranking of human lives</w:t>
      </w:r>
      <w:r w:rsidRPr="00B80EFA">
        <w:rPr>
          <w:sz w:val="16"/>
          <w:szCs w:val="24"/>
        </w:rPr>
        <w:t>; that is, according to a racist classification.5</w:t>
      </w:r>
    </w:p>
    <w:p w14:paraId="45D9D1CD" w14:textId="266E9606" w:rsidR="0013751C" w:rsidRDefault="0013751C" w:rsidP="0013751C">
      <w:pPr>
        <w:pStyle w:val="Heading3"/>
      </w:pPr>
      <w:proofErr w:type="spellStart"/>
      <w:r>
        <w:t>Fwk</w:t>
      </w:r>
      <w:proofErr w:type="spellEnd"/>
      <w:r>
        <w:t xml:space="preserve"> – Top Level</w:t>
      </w:r>
    </w:p>
    <w:p w14:paraId="50527BF0" w14:textId="77777777" w:rsidR="0013751C" w:rsidRDefault="0013751C" w:rsidP="0013751C">
      <w:pPr>
        <w:pStyle w:val="Heading4"/>
        <w:numPr>
          <w:ilvl w:val="0"/>
          <w:numId w:val="14"/>
        </w:numPr>
        <w:tabs>
          <w:tab w:val="num" w:pos="360"/>
        </w:tabs>
        <w:ind w:left="0" w:firstLine="0"/>
      </w:pPr>
      <w:r>
        <w:t>We can weigh under your framework – indigenous erasure of the 1AC cannot outweigh the K and preventing elimination of indigenous people is to be prioritized first under util – that’s the core thesis of Tuck &amp; Yang 12</w:t>
      </w:r>
    </w:p>
    <w:p w14:paraId="0769978F" w14:textId="77777777" w:rsidR="0013751C" w:rsidRDefault="0013751C" w:rsidP="0013751C">
      <w:pPr>
        <w:pStyle w:val="Heading4"/>
        <w:numPr>
          <w:ilvl w:val="0"/>
          <w:numId w:val="14"/>
        </w:numPr>
        <w:tabs>
          <w:tab w:val="num" w:pos="360"/>
        </w:tabs>
        <w:ind w:left="0" w:firstLine="0"/>
      </w:pPr>
      <w:r>
        <w:t xml:space="preserve">Aggregation is always exclusive – extend Tuck &amp; Yang 12 here as well – the structure of the nation state constantly </w:t>
      </w:r>
      <w:proofErr w:type="gramStart"/>
      <w:r>
        <w:t>exclude</w:t>
      </w:r>
      <w:proofErr w:type="gramEnd"/>
      <w:r>
        <w:t xml:space="preserve"> indigenous people   – this means that the basic logic of utilitarianism exists as an extensions of the state to use tools that constantly aggregate against indigenous people</w:t>
      </w:r>
    </w:p>
    <w:p w14:paraId="78E7F59A" w14:textId="77777777" w:rsidR="0013751C" w:rsidRDefault="0013751C" w:rsidP="0013751C"/>
    <w:p w14:paraId="4ADF70D7" w14:textId="69F361C4" w:rsidR="0013751C" w:rsidRDefault="0013751C" w:rsidP="0013751C">
      <w:r>
        <w:t>AT – Curry</w:t>
      </w:r>
    </w:p>
    <w:p w14:paraId="38FA7C56" w14:textId="1ACEA796" w:rsidR="0013751C" w:rsidRDefault="0013751C" w:rsidP="0013751C">
      <w:r w:rsidRPr="0013751C">
        <w:t xml:space="preserve">Curry - 1. You hijack this </w:t>
      </w:r>
      <w:proofErr w:type="spellStart"/>
      <w:r w:rsidRPr="0013751C">
        <w:t>bc</w:t>
      </w:r>
      <w:proofErr w:type="spellEnd"/>
      <w:r w:rsidRPr="0013751C">
        <w:t xml:space="preserve"> you have the best internal link into resolving oppression 2. Only the k can explain how material oppression occurs which means you have a root cause of this evidence</w:t>
      </w:r>
    </w:p>
    <w:p w14:paraId="78F8BA73" w14:textId="4EF4693F" w:rsidR="0013751C" w:rsidRDefault="00CB36D9" w:rsidP="0013751C">
      <w:r>
        <w:t>AT – Actor spec</w:t>
      </w:r>
    </w:p>
    <w:p w14:paraId="594267CA" w14:textId="77777777" w:rsidR="00CB36D9" w:rsidRDefault="00CB36D9" w:rsidP="00CB36D9">
      <w:r>
        <w:t>1.</w:t>
      </w:r>
      <w:r>
        <w:tab/>
        <w:t>Is/Ought fallacy – Just because states use util, doesn’t mean they ought to.</w:t>
      </w:r>
    </w:p>
    <w:p w14:paraId="11767952" w14:textId="58AF0E87" w:rsidR="00CB36D9" w:rsidRDefault="00CB36D9" w:rsidP="00CB36D9">
      <w:r>
        <w:t>2.</w:t>
      </w:r>
      <w:r>
        <w:tab/>
        <w:t>No link – States don’t do things like give all their GDP to small countries even though that would maximize happiness</w:t>
      </w:r>
    </w:p>
    <w:p w14:paraId="4ECD342C" w14:textId="5DFEFE32" w:rsidR="00CB36D9" w:rsidRDefault="00CB36D9" w:rsidP="00CB36D9">
      <w:r>
        <w:t>3. No takeout – they crowd out indigenous ppl which u can c/a Settler Erasure DA here as well</w:t>
      </w:r>
    </w:p>
    <w:p w14:paraId="6A18E6E3" w14:textId="435A6801" w:rsidR="0013751C" w:rsidRDefault="0013751C" w:rsidP="0013751C">
      <w:r>
        <w:t xml:space="preserve">AT – </w:t>
      </w:r>
      <w:proofErr w:type="spellStart"/>
      <w:r>
        <w:t>Weighability</w:t>
      </w:r>
      <w:proofErr w:type="spellEnd"/>
      <w:r>
        <w:t xml:space="preserve"> </w:t>
      </w:r>
    </w:p>
    <w:p w14:paraId="7E54C5BA" w14:textId="36748C32" w:rsidR="0013751C" w:rsidRDefault="0013751C" w:rsidP="0013751C">
      <w:proofErr w:type="spellStart"/>
      <w:r w:rsidRPr="0013751C">
        <w:t>Weighability</w:t>
      </w:r>
      <w:proofErr w:type="spellEnd"/>
      <w:r w:rsidRPr="0013751C">
        <w:t xml:space="preserve"> - 1. Mitchell answers questions of </w:t>
      </w:r>
      <w:proofErr w:type="spellStart"/>
      <w:r w:rsidRPr="0013751C">
        <w:t>weighability</w:t>
      </w:r>
      <w:proofErr w:type="spellEnd"/>
      <w:r w:rsidRPr="0013751C">
        <w:t xml:space="preserve"> as a generative act that causes us to shift blame to indigenous peoples 2. Doesn’t explain the incoherency of settler colonialism which is a </w:t>
      </w:r>
      <w:proofErr w:type="spellStart"/>
      <w:r w:rsidRPr="0013751C">
        <w:t>disad</w:t>
      </w:r>
      <w:proofErr w:type="spellEnd"/>
      <w:r w:rsidRPr="0013751C">
        <w:t xml:space="preserve"> to their framing</w:t>
      </w:r>
    </w:p>
    <w:p w14:paraId="303335A7" w14:textId="5FF4E041" w:rsidR="0013751C" w:rsidRDefault="0013751C" w:rsidP="0013751C">
      <w:r>
        <w:t>AT – Epistemic Modesty</w:t>
      </w:r>
    </w:p>
    <w:p w14:paraId="504C15B9" w14:textId="3649AB15" w:rsidR="0013751C" w:rsidRDefault="0013751C" w:rsidP="0011020C">
      <w:pPr>
        <w:pStyle w:val="ListParagraph"/>
        <w:numPr>
          <w:ilvl w:val="0"/>
          <w:numId w:val="16"/>
        </w:numPr>
      </w:pPr>
      <w:r w:rsidRPr="0013751C">
        <w:t>EM doesn’t matter if we’ve impact turned your risk calculus 2.  Incoherent because we don’t know what exact probabilities are which makes EM impossible</w:t>
      </w:r>
    </w:p>
    <w:p w14:paraId="0C5F1231" w14:textId="463AD342" w:rsidR="0011020C" w:rsidRDefault="0011020C" w:rsidP="0011020C">
      <w:r>
        <w:t xml:space="preserve">AT – </w:t>
      </w:r>
      <w:proofErr w:type="spellStart"/>
      <w:r>
        <w:t>Substitutibility</w:t>
      </w:r>
      <w:proofErr w:type="spellEnd"/>
      <w:r>
        <w:t xml:space="preserve"> </w:t>
      </w:r>
    </w:p>
    <w:p w14:paraId="4A503547" w14:textId="77777777" w:rsidR="0011020C" w:rsidRDefault="0011020C" w:rsidP="0011020C">
      <w:r>
        <w:t xml:space="preserve">On </w:t>
      </w:r>
      <w:proofErr w:type="spellStart"/>
      <w:r>
        <w:t>substituability</w:t>
      </w:r>
      <w:proofErr w:type="spellEnd"/>
      <w:r>
        <w:t xml:space="preserve"> - </w:t>
      </w:r>
    </w:p>
    <w:p w14:paraId="59C7553B" w14:textId="0218AF80" w:rsidR="0011020C" w:rsidRPr="00ED537A" w:rsidRDefault="0011020C" w:rsidP="0011020C">
      <w:r>
        <w:t>1. Doesn’t answer the k since we’re consequentialist 2. Any action that exists outside of decolonization is just a means to paper over settler violence - that’s the tuck and Yang evidence</w:t>
      </w:r>
    </w:p>
    <w:p w14:paraId="553E4444" w14:textId="4F5C06F7" w:rsidR="0013751C" w:rsidRPr="00317BDB" w:rsidRDefault="00CB36D9" w:rsidP="0013751C">
      <w:r w:rsidRPr="00CB36D9">
        <w:t xml:space="preserve">- That impact turns </w:t>
      </w:r>
      <w:proofErr w:type="spellStart"/>
      <w:r w:rsidRPr="00CB36D9">
        <w:t>substituability</w:t>
      </w:r>
      <w:proofErr w:type="spellEnd"/>
      <w:r w:rsidRPr="00CB36D9">
        <w:t xml:space="preserve"> since no action outside of decolonizing and refusing settler colonialism is logically coherent within a utilitarian framework</w:t>
      </w:r>
    </w:p>
    <w:p w14:paraId="5E67DE2E" w14:textId="77777777" w:rsidR="0013751C" w:rsidRDefault="0013751C" w:rsidP="0013751C"/>
    <w:p w14:paraId="51C360CE" w14:textId="77777777" w:rsidR="0013751C" w:rsidRDefault="0013751C" w:rsidP="0013751C"/>
    <w:p w14:paraId="4F658D5C" w14:textId="77777777" w:rsidR="0013751C" w:rsidRDefault="0013751C" w:rsidP="0013751C">
      <w:pPr>
        <w:pStyle w:val="Heading3"/>
      </w:pPr>
      <w:r>
        <w:t>extinction o/w</w:t>
      </w:r>
    </w:p>
    <w:p w14:paraId="05ECEA0D" w14:textId="77777777" w:rsidR="0013751C" w:rsidRDefault="0013751C" w:rsidP="0013751C">
      <w:pPr>
        <w:pStyle w:val="Heading4"/>
      </w:pPr>
      <w:r>
        <w:t xml:space="preserve">1] distracts from </w:t>
      </w:r>
      <w:proofErr w:type="spellStart"/>
      <w:r>
        <w:t>indgeinous</w:t>
      </w:r>
      <w:proofErr w:type="spellEnd"/>
      <w:r>
        <w:t xml:space="preserve"> scholarship which is a settler move to erase the native </w:t>
      </w:r>
    </w:p>
    <w:p w14:paraId="6CDBB037" w14:textId="77777777" w:rsidR="0013751C" w:rsidRDefault="0013751C" w:rsidP="0013751C"/>
    <w:p w14:paraId="4304105D" w14:textId="77777777" w:rsidR="0013751C" w:rsidRDefault="0013751C" w:rsidP="0013751C">
      <w:pPr>
        <w:pStyle w:val="Heading4"/>
      </w:pPr>
      <w:r>
        <w:t xml:space="preserve">2] Anything can cause extinction --- which means </w:t>
      </w:r>
      <w:proofErr w:type="spellStart"/>
      <w:r>
        <w:t>its</w:t>
      </w:r>
      <w:proofErr w:type="spellEnd"/>
      <w:r>
        <w:t xml:space="preserve"> impossible to use this as an ethical </w:t>
      </w:r>
      <w:proofErr w:type="spellStart"/>
      <w:r>
        <w:t>thoery</w:t>
      </w:r>
      <w:proofErr w:type="spellEnd"/>
      <w:r>
        <w:t xml:space="preserve"> which means you vote neg on presumption</w:t>
      </w:r>
    </w:p>
    <w:p w14:paraId="0DF4864C" w14:textId="77777777" w:rsidR="0013751C" w:rsidRDefault="0013751C" w:rsidP="0013751C"/>
    <w:p w14:paraId="78D0C229" w14:textId="77777777" w:rsidR="0013751C" w:rsidRPr="00CA028F" w:rsidRDefault="0013751C" w:rsidP="0013751C">
      <w:pPr>
        <w:pStyle w:val="Heading4"/>
      </w:pPr>
      <w:r>
        <w:t xml:space="preserve">3] our framing is a </w:t>
      </w:r>
      <w:proofErr w:type="spellStart"/>
      <w:r>
        <w:t>prioir</w:t>
      </w:r>
      <w:proofErr w:type="spellEnd"/>
      <w:r>
        <w:t xml:space="preserve"> --- our scholarship says that the </w:t>
      </w:r>
      <w:proofErr w:type="spellStart"/>
      <w:r>
        <w:t>affs</w:t>
      </w:r>
      <w:proofErr w:type="spellEnd"/>
      <w:r>
        <w:t xml:space="preserve"> focus on extinction </w:t>
      </w:r>
      <w:proofErr w:type="spellStart"/>
      <w:r>
        <w:t>obfucates</w:t>
      </w:r>
      <w:proofErr w:type="spellEnd"/>
      <w:r>
        <w:t xml:space="preserve"> methods to engage with a decolonial praxis </w:t>
      </w:r>
    </w:p>
    <w:p w14:paraId="7BB593B4" w14:textId="77777777" w:rsidR="0013751C" w:rsidRDefault="0013751C" w:rsidP="0013751C"/>
    <w:p w14:paraId="7FF0677C" w14:textId="6472E223" w:rsidR="0013751C" w:rsidRDefault="0011020C" w:rsidP="0011020C">
      <w:pPr>
        <w:pStyle w:val="Heading4"/>
      </w:pPr>
      <w:r>
        <w:t>4] Settler Erasure DA</w:t>
      </w:r>
    </w:p>
    <w:p w14:paraId="44BEED11" w14:textId="77777777" w:rsidR="0013751C" w:rsidRDefault="0013751C" w:rsidP="0013751C"/>
    <w:p w14:paraId="6B998A1A" w14:textId="77777777" w:rsidR="0013751C" w:rsidRPr="00D17C7E" w:rsidRDefault="0013751C" w:rsidP="0013751C"/>
    <w:p w14:paraId="7C53FAFB" w14:textId="77777777" w:rsidR="0013751C" w:rsidRDefault="0013751C" w:rsidP="0013751C">
      <w:pPr>
        <w:pStyle w:val="Heading3"/>
      </w:pPr>
      <w:r>
        <w:t>sequencing</w:t>
      </w:r>
    </w:p>
    <w:p w14:paraId="3CD072FC" w14:textId="77777777" w:rsidR="0013751C" w:rsidRPr="006C2388" w:rsidRDefault="0013751C" w:rsidP="0013751C">
      <w:pPr>
        <w:pStyle w:val="Heading4"/>
      </w:pPr>
      <w:r>
        <w:t xml:space="preserve">1] – settler colonialism is a structure, not an event – </w:t>
      </w:r>
    </w:p>
    <w:p w14:paraId="23D7F482" w14:textId="77777777" w:rsidR="0013751C" w:rsidRDefault="0013751C" w:rsidP="0013751C">
      <w:pPr>
        <w:pStyle w:val="Heading3"/>
      </w:pPr>
      <w:proofErr w:type="spellStart"/>
      <w:r>
        <w:t>Lbl</w:t>
      </w:r>
      <w:proofErr w:type="spellEnd"/>
    </w:p>
    <w:p w14:paraId="2ECBD33A" w14:textId="77777777" w:rsidR="0013751C" w:rsidRDefault="0013751C" w:rsidP="0013751C"/>
    <w:p w14:paraId="5C733428" w14:textId="77777777" w:rsidR="0013751C" w:rsidRPr="009B1B01" w:rsidRDefault="0013751C" w:rsidP="0013751C"/>
    <w:p w14:paraId="22474A36" w14:textId="77777777" w:rsidR="0013751C" w:rsidRPr="0013751C" w:rsidRDefault="0013751C" w:rsidP="0013751C"/>
    <w:p w14:paraId="2D295B64" w14:textId="3DA050C2" w:rsidR="0013751C" w:rsidRPr="0013751C" w:rsidRDefault="0013751C" w:rsidP="0013751C">
      <w:pPr>
        <w:pStyle w:val="Heading2"/>
      </w:pPr>
      <w:r>
        <w:t>Case</w:t>
      </w:r>
    </w:p>
    <w:p w14:paraId="04666285" w14:textId="4BA324B3" w:rsidR="00880BDA" w:rsidRDefault="00880BDA">
      <w:pPr>
        <w:pStyle w:val="Heading3"/>
      </w:pPr>
      <w:r>
        <w:t>Other</w:t>
      </w:r>
    </w:p>
    <w:p w14:paraId="4CC3BD7E" w14:textId="77777777" w:rsidR="00880BDA" w:rsidRDefault="00880BDA" w:rsidP="00880BDA">
      <w:r>
        <w:t xml:space="preserve">At </w:t>
      </w:r>
      <w:proofErr w:type="spellStart"/>
      <w:r>
        <w:t>Dockrill</w:t>
      </w:r>
      <w:proofErr w:type="spellEnd"/>
      <w:r>
        <w:t xml:space="preserve"> – this evidence is so bad </w:t>
      </w:r>
    </w:p>
    <w:p w14:paraId="0C497C25" w14:textId="77777777" w:rsidR="00880BDA" w:rsidRDefault="00880BDA" w:rsidP="00880BDA">
      <w:pPr>
        <w:pStyle w:val="ListParagraph"/>
        <w:numPr>
          <w:ilvl w:val="0"/>
          <w:numId w:val="17"/>
        </w:numPr>
      </w:pPr>
      <w:r>
        <w:t>From a news reporter that put a collage of old information</w:t>
      </w:r>
    </w:p>
    <w:p w14:paraId="7A2C4418" w14:textId="77777777" w:rsidR="00880BDA" w:rsidRDefault="00880BDA" w:rsidP="00880BDA">
      <w:pPr>
        <w:pStyle w:val="ListParagraph"/>
        <w:numPr>
          <w:ilvl w:val="0"/>
          <w:numId w:val="17"/>
        </w:numPr>
      </w:pPr>
      <w:r>
        <w:t>The impact would have been triggered in 2013 like the card mentions with the massive amount of debris</w:t>
      </w:r>
    </w:p>
    <w:p w14:paraId="0F3D56D1" w14:textId="77777777" w:rsidR="00880BDA" w:rsidRDefault="00880BDA" w:rsidP="00880BDA">
      <w:pPr>
        <w:pStyle w:val="ListParagraph"/>
        <w:numPr>
          <w:ilvl w:val="0"/>
          <w:numId w:val="17"/>
        </w:numPr>
      </w:pPr>
      <w:r>
        <w:t xml:space="preserve">No </w:t>
      </w:r>
      <w:proofErr w:type="spellStart"/>
      <w:r>
        <w:t>miscalc</w:t>
      </w:r>
      <w:proofErr w:type="spellEnd"/>
      <w:r>
        <w:t xml:space="preserve"> war – the Russians would’ve already did it and triggered </w:t>
      </w:r>
      <w:proofErr w:type="spellStart"/>
      <w:r>
        <w:t>miscalc</w:t>
      </w:r>
      <w:proofErr w:type="spellEnd"/>
      <w:r>
        <w:t xml:space="preserve"> since it was defense </w:t>
      </w:r>
      <w:proofErr w:type="spellStart"/>
      <w:r>
        <w:t>sats</w:t>
      </w:r>
      <w:proofErr w:type="spellEnd"/>
      <w:r>
        <w:t xml:space="preserve"> we read yellow</w:t>
      </w:r>
    </w:p>
    <w:p w14:paraId="3F383A69" w14:textId="77777777" w:rsidR="00880BDA" w:rsidRDefault="00880BDA" w:rsidP="00880BDA">
      <w:pPr>
        <w:pStyle w:val="ListParagraph"/>
        <w:numPr>
          <w:ilvl w:val="0"/>
          <w:numId w:val="17"/>
        </w:numPr>
      </w:pPr>
      <w:r>
        <w:t xml:space="preserve">No timeframe or probability means don’t grant them any </w:t>
      </w:r>
      <w:proofErr w:type="gramStart"/>
      <w:r>
        <w:t>lee-way</w:t>
      </w:r>
      <w:proofErr w:type="gramEnd"/>
      <w:r>
        <w:t xml:space="preserve">, the </w:t>
      </w:r>
      <w:proofErr w:type="spellStart"/>
      <w:r>
        <w:t>uq</w:t>
      </w:r>
      <w:proofErr w:type="spellEnd"/>
      <w:r>
        <w:t xml:space="preserve"> is speculative at best</w:t>
      </w:r>
    </w:p>
    <w:p w14:paraId="6B25A79B" w14:textId="77777777" w:rsidR="00880BDA" w:rsidRPr="008A764B" w:rsidRDefault="00880BDA" w:rsidP="00880BDA">
      <w:pPr>
        <w:rPr>
          <w:rFonts w:asciiTheme="majorHAnsi" w:hAnsiTheme="majorHAnsi" w:cstheme="majorHAnsi"/>
        </w:rPr>
      </w:pPr>
      <w:bookmarkStart w:id="0" w:name="_Hlk89888149"/>
      <w:r>
        <w:rPr>
          <w:rStyle w:val="Style13ptBold"/>
          <w:rFonts w:asciiTheme="majorHAnsi" w:hAnsiTheme="majorHAnsi" w:cstheme="majorHAnsi"/>
        </w:rPr>
        <w:t xml:space="preserve">1AC </w:t>
      </w:r>
      <w:proofErr w:type="spellStart"/>
      <w:r w:rsidRPr="008A764B">
        <w:rPr>
          <w:rStyle w:val="Style13ptBold"/>
          <w:rFonts w:asciiTheme="majorHAnsi" w:hAnsiTheme="majorHAnsi" w:cstheme="majorHAnsi"/>
        </w:rPr>
        <w:t>Dockrill</w:t>
      </w:r>
      <w:proofErr w:type="spellEnd"/>
      <w:r w:rsidRPr="008A764B">
        <w:rPr>
          <w:rStyle w:val="Style13ptBold"/>
          <w:rFonts w:asciiTheme="majorHAnsi" w:hAnsiTheme="majorHAnsi" w:cstheme="majorHAnsi"/>
        </w:rPr>
        <w:t xml:space="preserve"> 16</w:t>
      </w:r>
      <w:r w:rsidRPr="008A764B">
        <w:rPr>
          <w:rFonts w:asciiTheme="majorHAnsi" w:hAnsiTheme="majorHAnsi" w:cstheme="majorHAnsi"/>
        </w:rPr>
        <w:t xml:space="preserve"> [Peter; 2016; Award-winning science &amp; technology journalist. “Space Junk Accidents Could Trigger Armed Conflict, Study Finds.” </w:t>
      </w:r>
      <w:hyperlink r:id="rId10" w:history="1">
        <w:r w:rsidRPr="008A764B">
          <w:rPr>
            <w:rStyle w:val="Hyperlink"/>
            <w:rFonts w:asciiTheme="majorHAnsi" w:hAnsiTheme="majorHAnsi" w:cstheme="majorHAnsi"/>
          </w:rPr>
          <w:t>https://www.sciencealert.com/space-junk-accidents-could-trigger-armed-conflict-expert-warns</w:t>
        </w:r>
      </w:hyperlink>
      <w:r w:rsidRPr="008A764B">
        <w:rPr>
          <w:rFonts w:asciiTheme="majorHAnsi" w:hAnsiTheme="majorHAnsi" w:cstheme="majorHAnsi"/>
        </w:rPr>
        <w:t xml:space="preserve">] </w:t>
      </w:r>
      <w:proofErr w:type="spellStart"/>
      <w:r w:rsidRPr="008A764B">
        <w:rPr>
          <w:rFonts w:asciiTheme="majorHAnsi" w:hAnsiTheme="majorHAnsi" w:cstheme="majorHAnsi"/>
        </w:rPr>
        <w:t>brett</w:t>
      </w:r>
      <w:proofErr w:type="spellEnd"/>
    </w:p>
    <w:p w14:paraId="1E9BE0DE" w14:textId="77777777" w:rsidR="00880BDA" w:rsidRPr="008A764B" w:rsidRDefault="00880BDA" w:rsidP="00880BDA">
      <w:pPr>
        <w:rPr>
          <w:rStyle w:val="StyleUnderline"/>
          <w:rFonts w:asciiTheme="majorHAnsi" w:hAnsiTheme="majorHAnsi" w:cstheme="majorHAnsi"/>
        </w:rPr>
      </w:pPr>
      <w:r w:rsidRPr="008A764B">
        <w:rPr>
          <w:rStyle w:val="StyleUnderline"/>
          <w:rFonts w:asciiTheme="majorHAnsi" w:hAnsiTheme="majorHAnsi" w:cstheme="majorHAnsi"/>
        </w:rPr>
        <w:t xml:space="preserve">The increasingly </w:t>
      </w:r>
      <w:r w:rsidRPr="008A764B">
        <w:rPr>
          <w:rStyle w:val="StyleUnderline"/>
          <w:rFonts w:asciiTheme="majorHAnsi" w:hAnsiTheme="majorHAnsi" w:cstheme="majorHAnsi"/>
          <w:highlight w:val="green"/>
        </w:rPr>
        <w:t>crowded space in</w:t>
      </w:r>
      <w:r w:rsidRPr="008A764B">
        <w:rPr>
          <w:rStyle w:val="StyleUnderline"/>
          <w:rFonts w:asciiTheme="majorHAnsi" w:hAnsiTheme="majorHAnsi" w:cstheme="majorHAnsi"/>
        </w:rPr>
        <w:t xml:space="preserve"> Earth's </w:t>
      </w:r>
      <w:r w:rsidRPr="008A764B">
        <w:rPr>
          <w:rStyle w:val="StyleUnderline"/>
          <w:rFonts w:asciiTheme="majorHAnsi" w:hAnsiTheme="majorHAnsi" w:cstheme="majorHAnsi"/>
          <w:highlight w:val="green"/>
        </w:rPr>
        <w:t>low orbit</w:t>
      </w:r>
      <w:r w:rsidRPr="008A764B">
        <w:rPr>
          <w:rStyle w:val="StyleUnderline"/>
          <w:rFonts w:asciiTheme="majorHAnsi" w:hAnsiTheme="majorHAnsi" w:cstheme="majorHAnsi"/>
        </w:rPr>
        <w:t xml:space="preserve"> could </w:t>
      </w:r>
      <w:r w:rsidRPr="008A764B">
        <w:rPr>
          <w:rStyle w:val="StyleUnderline"/>
          <w:rFonts w:asciiTheme="majorHAnsi" w:hAnsiTheme="majorHAnsi" w:cstheme="majorHAnsi"/>
          <w:highlight w:val="green"/>
        </w:rPr>
        <w:t xml:space="preserve">set the stage for an </w:t>
      </w:r>
      <w:r w:rsidRPr="008A764B">
        <w:rPr>
          <w:rStyle w:val="Emphasis"/>
          <w:rFonts w:asciiTheme="majorHAnsi" w:hAnsiTheme="majorHAnsi" w:cstheme="majorHAnsi"/>
          <w:highlight w:val="green"/>
        </w:rPr>
        <w:t>international armed conflict</w:t>
      </w:r>
      <w:r w:rsidRPr="008A764B">
        <w:rPr>
          <w:rFonts w:asciiTheme="majorHAnsi" w:hAnsiTheme="majorHAnsi" w:cstheme="majorHAnsi"/>
          <w:sz w:val="14"/>
        </w:rPr>
        <w:t xml:space="preserve">, says a new study. Researchers from the Russian Academy of Sciences warn </w:t>
      </w:r>
      <w:r w:rsidRPr="008A764B">
        <w:rPr>
          <w:rStyle w:val="StyleUnderline"/>
          <w:rFonts w:asciiTheme="majorHAnsi" w:hAnsiTheme="majorHAnsi" w:cstheme="majorHAnsi"/>
        </w:rPr>
        <w:t xml:space="preserve">that </w:t>
      </w:r>
      <w:r w:rsidRPr="008A764B">
        <w:rPr>
          <w:rStyle w:val="StyleUnderline"/>
          <w:rFonts w:asciiTheme="majorHAnsi" w:hAnsiTheme="majorHAnsi" w:cstheme="majorHAnsi"/>
          <w:highlight w:val="green"/>
        </w:rPr>
        <w:t>accidents</w:t>
      </w:r>
      <w:r w:rsidRPr="008A764B">
        <w:rPr>
          <w:rStyle w:val="StyleUnderline"/>
          <w:rFonts w:asciiTheme="majorHAnsi" w:hAnsiTheme="majorHAnsi" w:cstheme="majorHAnsi"/>
        </w:rPr>
        <w:t xml:space="preserve"> stemming </w:t>
      </w:r>
      <w:r w:rsidRPr="008A764B">
        <w:rPr>
          <w:rStyle w:val="StyleUnderline"/>
          <w:rFonts w:asciiTheme="majorHAnsi" w:hAnsiTheme="majorHAnsi" w:cstheme="majorHAnsi"/>
          <w:highlight w:val="green"/>
        </w:rPr>
        <w:t>from</w:t>
      </w:r>
      <w:r w:rsidRPr="008A764B">
        <w:rPr>
          <w:rStyle w:val="StyleUnderline"/>
          <w:rFonts w:asciiTheme="majorHAnsi" w:hAnsiTheme="majorHAnsi" w:cstheme="majorHAnsi"/>
        </w:rPr>
        <w:t xml:space="preserve"> the steady rise in </w:t>
      </w:r>
      <w:r w:rsidRPr="008A764B">
        <w:rPr>
          <w:rStyle w:val="StyleUnderline"/>
          <w:rFonts w:asciiTheme="majorHAnsi" w:hAnsiTheme="majorHAnsi" w:cstheme="majorHAnsi"/>
          <w:highlight w:val="green"/>
        </w:rPr>
        <w:t>space junk</w:t>
      </w:r>
      <w:r w:rsidRPr="008A764B">
        <w:rPr>
          <w:rStyle w:val="StyleUnderline"/>
          <w:rFonts w:asciiTheme="majorHAnsi" w:hAnsiTheme="majorHAnsi" w:cstheme="majorHAnsi"/>
        </w:rPr>
        <w:t xml:space="preserve"> floating around the planet could </w:t>
      </w:r>
      <w:r w:rsidRPr="008A764B">
        <w:rPr>
          <w:rStyle w:val="StyleUnderline"/>
          <w:rFonts w:asciiTheme="majorHAnsi" w:hAnsiTheme="majorHAnsi" w:cstheme="majorHAnsi"/>
          <w:highlight w:val="green"/>
        </w:rPr>
        <w:t>incite</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political rows</w:t>
      </w:r>
      <w:r w:rsidRPr="008A764B">
        <w:rPr>
          <w:rStyle w:val="StyleUnderline"/>
          <w:rFonts w:asciiTheme="majorHAnsi" w:hAnsiTheme="majorHAnsi" w:cstheme="majorHAnsi"/>
        </w:rPr>
        <w:t xml:space="preserve"> and even </w:t>
      </w:r>
      <w:r w:rsidRPr="008A764B">
        <w:rPr>
          <w:rStyle w:val="Emphasis"/>
          <w:rFonts w:asciiTheme="majorHAnsi" w:hAnsiTheme="majorHAnsi" w:cstheme="majorHAnsi"/>
          <w:highlight w:val="green"/>
        </w:rPr>
        <w:t>war</w:t>
      </w:r>
      <w:r w:rsidRPr="008A764B">
        <w:rPr>
          <w:rFonts w:asciiTheme="majorHAnsi" w:hAnsiTheme="majorHAnsi" w:cstheme="majorHAnsi"/>
          <w:sz w:val="16"/>
          <w:szCs w:val="16"/>
        </w:rPr>
        <w:t xml:space="preserve">fare, </w:t>
      </w:r>
      <w:r w:rsidRPr="008A764B">
        <w:rPr>
          <w:rStyle w:val="StyleUnderline"/>
          <w:rFonts w:asciiTheme="majorHAnsi" w:hAnsiTheme="majorHAnsi" w:cstheme="majorHAnsi"/>
          <w:highlight w:val="green"/>
        </w:rPr>
        <w:t>with nations</w:t>
      </w:r>
      <w:r w:rsidRPr="008A764B">
        <w:rPr>
          <w:rStyle w:val="StyleUnderline"/>
          <w:rFonts w:asciiTheme="majorHAnsi" w:hAnsiTheme="majorHAnsi" w:cstheme="majorHAnsi"/>
        </w:rPr>
        <w:t xml:space="preserve"> potentially </w:t>
      </w:r>
      <w:r w:rsidRPr="008A764B">
        <w:rPr>
          <w:rStyle w:val="Emphasis"/>
          <w:rFonts w:asciiTheme="majorHAnsi" w:hAnsiTheme="majorHAnsi" w:cstheme="majorHAnsi"/>
          <w:highlight w:val="green"/>
        </w:rPr>
        <w:t>mistaking debris</w:t>
      </w:r>
      <w:r w:rsidRPr="008A764B">
        <w:rPr>
          <w:rStyle w:val="StyleUnderline"/>
          <w:rFonts w:asciiTheme="majorHAnsi" w:hAnsiTheme="majorHAnsi" w:cstheme="majorHAnsi"/>
        </w:rPr>
        <w:t xml:space="preserve">-caused incidents </w:t>
      </w:r>
      <w:r w:rsidRPr="008A764B">
        <w:rPr>
          <w:rStyle w:val="StyleUnderline"/>
          <w:rFonts w:asciiTheme="majorHAnsi" w:hAnsiTheme="majorHAnsi" w:cstheme="majorHAnsi"/>
          <w:highlight w:val="green"/>
        </w:rPr>
        <w:t>as</w:t>
      </w:r>
      <w:r w:rsidRPr="008A764B">
        <w:rPr>
          <w:rStyle w:val="StyleUnderline"/>
          <w:rFonts w:asciiTheme="majorHAnsi" w:hAnsiTheme="majorHAnsi" w:cstheme="majorHAnsi"/>
        </w:rPr>
        <w:t xml:space="preserve"> the results of </w:t>
      </w:r>
      <w:r w:rsidRPr="008A764B">
        <w:rPr>
          <w:rStyle w:val="Emphasis"/>
          <w:rFonts w:asciiTheme="majorHAnsi" w:hAnsiTheme="majorHAnsi" w:cstheme="majorHAnsi"/>
          <w:highlight w:val="green"/>
        </w:rPr>
        <w:t>intentional aggressive acts</w:t>
      </w:r>
      <w:r w:rsidRPr="008A764B">
        <w:rPr>
          <w:rStyle w:val="Emphasis"/>
          <w:rFonts w:asciiTheme="majorHAnsi" w:hAnsiTheme="majorHAnsi" w:cstheme="majorHAnsi"/>
        </w:rPr>
        <w:t xml:space="preserve"> </w:t>
      </w:r>
      <w:r w:rsidRPr="008A764B">
        <w:rPr>
          <w:rStyle w:val="StyleUnderline"/>
          <w:rFonts w:asciiTheme="majorHAnsi" w:hAnsiTheme="majorHAnsi" w:cstheme="majorHAnsi"/>
        </w:rPr>
        <w:t xml:space="preserve">by others. </w:t>
      </w:r>
      <w:r w:rsidRPr="008A764B">
        <w:rPr>
          <w:rFonts w:asciiTheme="majorHAnsi" w:hAnsiTheme="majorHAnsi" w:cstheme="majorHAnsi"/>
          <w:sz w:val="14"/>
        </w:rPr>
        <w:t xml:space="preserve">In a paper published in Acta </w:t>
      </w:r>
      <w:proofErr w:type="spellStart"/>
      <w:r w:rsidRPr="008A764B">
        <w:rPr>
          <w:rFonts w:asciiTheme="majorHAnsi" w:hAnsiTheme="majorHAnsi" w:cstheme="majorHAnsi"/>
          <w:sz w:val="14"/>
        </w:rPr>
        <w:t>Astronautica</w:t>
      </w:r>
      <w:proofErr w:type="spellEnd"/>
      <w:r w:rsidRPr="008A764B">
        <w:rPr>
          <w:rFonts w:asciiTheme="majorHAnsi" w:hAnsiTheme="majorHAnsi" w:cstheme="majorHAnsi"/>
          <w:sz w:val="14"/>
        </w:rPr>
        <w:t xml:space="preserve">, the </w:t>
      </w:r>
      <w:r w:rsidRPr="008A764B">
        <w:rPr>
          <w:rStyle w:val="StyleUnderline"/>
          <w:rFonts w:asciiTheme="majorHAnsi" w:hAnsiTheme="majorHAnsi" w:cstheme="majorHAnsi"/>
        </w:rPr>
        <w:t>team suggests that space debris in the form of spent rocket parts and other fragments of hardware hurtling at high speed pose a "</w:t>
      </w:r>
      <w:r w:rsidRPr="008A764B">
        <w:rPr>
          <w:rStyle w:val="Emphasis"/>
          <w:rFonts w:asciiTheme="majorHAnsi" w:hAnsiTheme="majorHAnsi" w:cstheme="majorHAnsi"/>
        </w:rPr>
        <w:t>special political danger</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that could</w:t>
      </w:r>
      <w:r w:rsidRPr="008A764B">
        <w:rPr>
          <w:rStyle w:val="StyleUnderline"/>
          <w:rFonts w:asciiTheme="majorHAnsi" w:hAnsiTheme="majorHAnsi" w:cstheme="majorHAnsi"/>
        </w:rPr>
        <w:t xml:space="preserve"> </w:t>
      </w:r>
      <w:r w:rsidRPr="008A764B">
        <w:rPr>
          <w:rStyle w:val="Emphasis"/>
          <w:rFonts w:asciiTheme="majorHAnsi" w:hAnsiTheme="majorHAnsi" w:cstheme="majorHAnsi"/>
        </w:rPr>
        <w:t xml:space="preserve">dangerously </w:t>
      </w:r>
      <w:r w:rsidRPr="008A764B">
        <w:rPr>
          <w:rStyle w:val="Emphasis"/>
          <w:rFonts w:asciiTheme="majorHAnsi" w:hAnsiTheme="majorHAnsi" w:cstheme="majorHAnsi"/>
          <w:highlight w:val="green"/>
        </w:rPr>
        <w:t>escalate</w:t>
      </w:r>
      <w:r w:rsidRPr="008A764B">
        <w:rPr>
          <w:rStyle w:val="StyleUnderline"/>
          <w:rFonts w:asciiTheme="majorHAnsi" w:hAnsiTheme="majorHAnsi" w:cstheme="majorHAnsi"/>
        </w:rPr>
        <w:t xml:space="preserve"> </w:t>
      </w:r>
      <w:r w:rsidRPr="008A764B">
        <w:rPr>
          <w:rStyle w:val="StyleUnderline"/>
          <w:rFonts w:asciiTheme="majorHAnsi" w:hAnsiTheme="majorHAnsi" w:cstheme="majorHAnsi"/>
          <w:highlight w:val="green"/>
        </w:rPr>
        <w:t>tensions</w:t>
      </w:r>
      <w:r w:rsidRPr="008A764B">
        <w:rPr>
          <w:rStyle w:val="StyleUnderline"/>
          <w:rFonts w:asciiTheme="majorHAnsi" w:hAnsiTheme="majorHAnsi" w:cstheme="majorHAnsi"/>
        </w:rPr>
        <w:t xml:space="preserve"> between nations. </w:t>
      </w:r>
      <w:r w:rsidRPr="008A764B">
        <w:rPr>
          <w:rFonts w:asciiTheme="majorHAnsi" w:hAnsiTheme="majorHAnsi" w:cstheme="majorHAnsi"/>
          <w:sz w:val="14"/>
        </w:rPr>
        <w:t xml:space="preserve">According to the study, </w:t>
      </w:r>
      <w:r w:rsidRPr="008A764B">
        <w:rPr>
          <w:rStyle w:val="StyleUnderline"/>
          <w:rFonts w:asciiTheme="majorHAnsi" w:hAnsiTheme="majorHAnsi" w:cstheme="majorHAnsi"/>
        </w:rPr>
        <w:t xml:space="preserve">destructive </w:t>
      </w:r>
      <w:r w:rsidRPr="008A764B">
        <w:rPr>
          <w:rStyle w:val="StyleUnderline"/>
          <w:rFonts w:asciiTheme="majorHAnsi" w:hAnsiTheme="majorHAnsi" w:cstheme="majorHAnsi"/>
          <w:highlight w:val="green"/>
        </w:rPr>
        <w:t>impacts</w:t>
      </w:r>
      <w:r w:rsidRPr="008A764B">
        <w:rPr>
          <w:rStyle w:val="StyleUnderline"/>
          <w:rFonts w:asciiTheme="majorHAnsi" w:hAnsiTheme="majorHAnsi" w:cstheme="majorHAnsi"/>
        </w:rPr>
        <w:t xml:space="preserve"> caused by random space junk </w:t>
      </w:r>
      <w:r w:rsidRPr="008A764B">
        <w:rPr>
          <w:rStyle w:val="StyleUnderline"/>
          <w:rFonts w:asciiTheme="majorHAnsi" w:hAnsiTheme="majorHAnsi" w:cstheme="majorHAnsi"/>
          <w:highlight w:val="green"/>
        </w:rPr>
        <w:t>cannot</w:t>
      </w:r>
      <w:r w:rsidRPr="008A764B">
        <w:rPr>
          <w:rStyle w:val="StyleUnderline"/>
          <w:rFonts w:asciiTheme="majorHAnsi" w:hAnsiTheme="majorHAnsi" w:cstheme="majorHAnsi"/>
        </w:rPr>
        <w:t xml:space="preserve"> easily </w:t>
      </w:r>
      <w:r w:rsidRPr="008A764B">
        <w:rPr>
          <w:rStyle w:val="StyleUnderline"/>
          <w:rFonts w:asciiTheme="majorHAnsi" w:hAnsiTheme="majorHAnsi" w:cstheme="majorHAnsi"/>
          <w:highlight w:val="green"/>
        </w:rPr>
        <w:t>be told apart from military attacks.</w:t>
      </w:r>
      <w:r w:rsidRPr="008A764B">
        <w:rPr>
          <w:rFonts w:asciiTheme="majorHAnsi" w:hAnsiTheme="majorHAnsi" w:cstheme="majorHAnsi"/>
          <w:sz w:val="14"/>
        </w:rPr>
        <w:t xml:space="preserve"> "</w:t>
      </w:r>
      <w:r w:rsidRPr="008A764B">
        <w:rPr>
          <w:rStyle w:val="StyleUnderline"/>
          <w:rFonts w:asciiTheme="majorHAnsi" w:hAnsiTheme="majorHAnsi" w:cstheme="majorHAnsi"/>
        </w:rPr>
        <w:t>The owner of the impacted and destroyed satellite can hardly quickly determine the real cause of the accident</w:t>
      </w:r>
      <w:r w:rsidRPr="008A764B">
        <w:rPr>
          <w:rFonts w:asciiTheme="majorHAnsi" w:hAnsiTheme="majorHAnsi" w:cstheme="majorHAnsi"/>
          <w:sz w:val="14"/>
        </w:rPr>
        <w:t xml:space="preserve">," the authors write. </w:t>
      </w:r>
      <w:r w:rsidRPr="008A764B">
        <w:rPr>
          <w:rStyle w:val="StyleUnderline"/>
          <w:rFonts w:asciiTheme="majorHAnsi" w:hAnsiTheme="majorHAnsi" w:cstheme="majorHAnsi"/>
        </w:rPr>
        <w:t xml:space="preserve">The </w:t>
      </w:r>
      <w:r w:rsidRPr="008A764B">
        <w:rPr>
          <w:rStyle w:val="StyleUnderline"/>
          <w:rFonts w:asciiTheme="majorHAnsi" w:hAnsiTheme="majorHAnsi" w:cstheme="majorHAnsi"/>
          <w:highlight w:val="green"/>
        </w:rPr>
        <w:t>risks</w:t>
      </w:r>
      <w:r w:rsidRPr="008A764B">
        <w:rPr>
          <w:rStyle w:val="StyleUnderline"/>
          <w:rFonts w:asciiTheme="majorHAnsi" w:hAnsiTheme="majorHAnsi" w:cstheme="majorHAnsi"/>
        </w:rPr>
        <w:t xml:space="preserve"> of such an event occurring </w:t>
      </w:r>
      <w:r w:rsidRPr="008A764B">
        <w:rPr>
          <w:rStyle w:val="StyleUnderline"/>
          <w:rFonts w:asciiTheme="majorHAnsi" w:hAnsiTheme="majorHAnsi" w:cstheme="majorHAnsi"/>
          <w:highlight w:val="green"/>
        </w:rPr>
        <w:t xml:space="preserve">are compounded by the </w:t>
      </w:r>
      <w:r w:rsidRPr="008A764B">
        <w:rPr>
          <w:rStyle w:val="Emphasis"/>
          <w:rFonts w:asciiTheme="majorHAnsi" w:hAnsiTheme="majorHAnsi" w:cstheme="majorHAnsi"/>
          <w:highlight w:val="green"/>
        </w:rPr>
        <w:t>sheer volume</w:t>
      </w:r>
      <w:r w:rsidRPr="008A764B">
        <w:rPr>
          <w:rStyle w:val="StyleUnderline"/>
          <w:rFonts w:asciiTheme="majorHAnsi" w:hAnsiTheme="majorHAnsi" w:cstheme="majorHAnsi"/>
          <w:highlight w:val="green"/>
        </w:rPr>
        <w:t xml:space="preserve"> of debris</w:t>
      </w:r>
      <w:r w:rsidRPr="008A764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8A764B">
        <w:rPr>
          <w:rFonts w:asciiTheme="majorHAnsi" w:hAnsiTheme="majorHAnsi" w:cstheme="majorHAnsi"/>
          <w:sz w:val="14"/>
        </w:rPr>
        <w:t xml:space="preserve"> (17,500 mph). </w:t>
      </w:r>
      <w:proofErr w:type="gramStart"/>
      <w:r w:rsidRPr="008A764B">
        <w:rPr>
          <w:rFonts w:asciiTheme="majorHAnsi" w:hAnsiTheme="majorHAnsi" w:cstheme="majorHAnsi"/>
          <w:sz w:val="14"/>
        </w:rPr>
        <w:t>The majority of</w:t>
      </w:r>
      <w:proofErr w:type="gramEnd"/>
      <w:r w:rsidRPr="008A764B">
        <w:rPr>
          <w:rFonts w:asciiTheme="majorHAnsi" w:hAnsiTheme="majorHAnsi" w:cstheme="majorHAnsi"/>
          <w:sz w:val="14"/>
        </w:rPr>
        <w:t xml:space="preserve"> those objects are small – around the size of a marble – but some 20,000 of them are bigger than a softball. In addition to these 500,000 or so fragments – which are big enough for scientists to know about them – </w:t>
      </w:r>
      <w:r w:rsidRPr="008A764B">
        <w:rPr>
          <w:rStyle w:val="StyleUnderline"/>
          <w:rFonts w:asciiTheme="majorHAnsi" w:hAnsiTheme="majorHAnsi" w:cstheme="majorHAnsi"/>
        </w:rPr>
        <w:t xml:space="preserve">NASA estimates that there are millions of undetectable pieces of debris in orbit that are too small to be monitored. But even </w:t>
      </w:r>
      <w:r w:rsidRPr="008A764B">
        <w:rPr>
          <w:rStyle w:val="StyleUnderline"/>
          <w:rFonts w:asciiTheme="majorHAnsi" w:hAnsiTheme="majorHAnsi" w:cstheme="majorHAnsi"/>
          <w:highlight w:val="green"/>
        </w:rPr>
        <w:t>extremely small fragments</w:t>
      </w:r>
      <w:r w:rsidRPr="008A764B">
        <w:rPr>
          <w:rStyle w:val="StyleUnderline"/>
          <w:rFonts w:asciiTheme="majorHAnsi" w:hAnsiTheme="majorHAnsi" w:cstheme="majorHAnsi"/>
        </w:rPr>
        <w:t xml:space="preserve"> such as these pose a threat – in fact, they're considered a </w:t>
      </w:r>
      <w:r w:rsidRPr="008A764B">
        <w:rPr>
          <w:rStyle w:val="StyleUnderline"/>
          <w:rFonts w:asciiTheme="majorHAnsi" w:hAnsiTheme="majorHAnsi" w:cstheme="majorHAnsi"/>
          <w:highlight w:val="green"/>
        </w:rPr>
        <w:t xml:space="preserve">greater risk </w:t>
      </w:r>
      <w:r w:rsidRPr="008A764B">
        <w:rPr>
          <w:rStyle w:val="StyleUnderline"/>
          <w:rFonts w:asciiTheme="majorHAnsi" w:hAnsiTheme="majorHAnsi" w:cstheme="majorHAnsi"/>
        </w:rPr>
        <w:t xml:space="preserve">than trackable debris, </w:t>
      </w:r>
      <w:r w:rsidRPr="008A764B">
        <w:rPr>
          <w:rStyle w:val="StyleUnderline"/>
          <w:rFonts w:asciiTheme="majorHAnsi" w:hAnsiTheme="majorHAnsi" w:cstheme="majorHAnsi"/>
          <w:highlight w:val="green"/>
        </w:rPr>
        <w:t xml:space="preserve">as their </w:t>
      </w:r>
      <w:r w:rsidRPr="008A764B">
        <w:rPr>
          <w:rStyle w:val="Emphasis"/>
          <w:rFonts w:asciiTheme="majorHAnsi" w:hAnsiTheme="majorHAnsi" w:cstheme="majorHAnsi"/>
          <w:highlight w:val="green"/>
        </w:rPr>
        <w:t>invisible status</w:t>
      </w:r>
      <w:r w:rsidRPr="008A764B">
        <w:rPr>
          <w:rStyle w:val="StyleUnderline"/>
          <w:rFonts w:asciiTheme="majorHAnsi" w:hAnsiTheme="majorHAnsi" w:cstheme="majorHAnsi"/>
          <w:highlight w:val="green"/>
        </w:rPr>
        <w:t xml:space="preserve"> means</w:t>
      </w:r>
      <w:r w:rsidRPr="008A764B">
        <w:rPr>
          <w:rStyle w:val="StyleUnderline"/>
          <w:rFonts w:asciiTheme="majorHAnsi" w:hAnsiTheme="majorHAnsi" w:cstheme="majorHAnsi"/>
        </w:rPr>
        <w:t xml:space="preserve"> spacecraft and </w:t>
      </w:r>
      <w:r w:rsidRPr="008A764B">
        <w:rPr>
          <w:rStyle w:val="StyleUnderline"/>
          <w:rFonts w:asciiTheme="majorHAnsi" w:hAnsiTheme="majorHAnsi" w:cstheme="majorHAnsi"/>
          <w:highlight w:val="green"/>
        </w:rPr>
        <w:t>satellites can't</w:t>
      </w:r>
      <w:r w:rsidRPr="008A764B">
        <w:rPr>
          <w:rStyle w:val="StyleUnderline"/>
          <w:rFonts w:asciiTheme="majorHAnsi" w:hAnsiTheme="majorHAnsi" w:cstheme="majorHAnsi"/>
        </w:rPr>
        <w:t xml:space="preserve"> do anything to </w:t>
      </w:r>
      <w:r w:rsidRPr="008A764B">
        <w:rPr>
          <w:rStyle w:val="StyleUnderline"/>
          <w:rFonts w:asciiTheme="majorHAnsi" w:hAnsiTheme="majorHAnsi" w:cstheme="majorHAnsi"/>
          <w:highlight w:val="green"/>
        </w:rPr>
        <w:t xml:space="preserve">avoid them </w:t>
      </w:r>
      <w:r w:rsidRPr="008A764B">
        <w:rPr>
          <w:rStyle w:val="Emphasis"/>
          <w:rFonts w:asciiTheme="majorHAnsi" w:hAnsiTheme="majorHAnsi" w:cstheme="majorHAnsi"/>
        </w:rPr>
        <w:t>until it's too late.</w:t>
      </w:r>
      <w:r w:rsidRPr="008A764B">
        <w:rPr>
          <w:rFonts w:asciiTheme="majorHAnsi" w:hAnsiTheme="majorHAnsi" w:cstheme="majorHAnsi"/>
          <w:sz w:val="14"/>
        </w:rPr>
        <w:t xml:space="preserve"> As NASA observed in 2013:</w:t>
      </w:r>
      <w:r w:rsidRPr="008A764B">
        <w:rPr>
          <w:rStyle w:val="StyleUnderline"/>
          <w:rFonts w:asciiTheme="majorHAnsi" w:hAnsiTheme="majorHAnsi" w:cstheme="majorHAnsi"/>
        </w:rPr>
        <w:t xml:space="preserve"> </w:t>
      </w:r>
      <w:r w:rsidRPr="008A764B">
        <w:rPr>
          <w:rFonts w:asciiTheme="majorHAnsi" w:hAnsiTheme="majorHAnsi" w:cstheme="majorHAnsi"/>
          <w:sz w:val="14"/>
        </w:rPr>
        <w:t>"</w:t>
      </w:r>
      <w:r w:rsidRPr="008A764B">
        <w:rPr>
          <w:rStyle w:val="StyleUnderline"/>
          <w:rFonts w:asciiTheme="majorHAnsi" w:hAnsiTheme="majorHAnsi" w:cstheme="majorHAnsi"/>
        </w:rPr>
        <w:t>Even tiny paint flecks can damage a spacecraft when travelling at these velocities</w:t>
      </w:r>
      <w:r w:rsidRPr="008A764B">
        <w:rPr>
          <w:rFonts w:asciiTheme="majorHAnsi" w:hAnsiTheme="majorHAnsi" w:cstheme="majorHAnsi"/>
          <w:sz w:val="14"/>
        </w:rPr>
        <w:t xml:space="preserve">. In </w:t>
      </w:r>
      <w:proofErr w:type="gramStart"/>
      <w:r w:rsidRPr="008A764B">
        <w:rPr>
          <w:rFonts w:asciiTheme="majorHAnsi" w:hAnsiTheme="majorHAnsi" w:cstheme="majorHAnsi"/>
          <w:sz w:val="14"/>
        </w:rPr>
        <w:t>fact</w:t>
      </w:r>
      <w:proofErr w:type="gramEnd"/>
      <w:r w:rsidRPr="008A764B">
        <w:rPr>
          <w:rFonts w:asciiTheme="majorHAnsi" w:hAnsiTheme="majorHAnsi" w:cstheme="majorHAnsi"/>
          <w:sz w:val="14"/>
        </w:rPr>
        <w:t xml:space="preserve"> a number of space shuttle windows have been replaced because of damage caused by material that was </w:t>
      </w:r>
      <w:proofErr w:type="spellStart"/>
      <w:r w:rsidRPr="008A764B">
        <w:rPr>
          <w:rFonts w:asciiTheme="majorHAnsi" w:hAnsiTheme="majorHAnsi" w:cstheme="majorHAnsi"/>
          <w:sz w:val="14"/>
        </w:rPr>
        <w:t>analysed</w:t>
      </w:r>
      <w:proofErr w:type="spellEnd"/>
      <w:r w:rsidRPr="008A764B">
        <w:rPr>
          <w:rFonts w:asciiTheme="majorHAnsi" w:hAnsiTheme="majorHAnsi" w:cstheme="majorHAnsi"/>
          <w:sz w:val="14"/>
        </w:rPr>
        <w:t xml:space="preserve"> and shown to be paint flecks… With so much orbital debris, there have been surprisingly few disastrous collisions." </w:t>
      </w:r>
      <w:r w:rsidRPr="008A764B">
        <w:rPr>
          <w:rStyle w:val="StyleUnderline"/>
          <w:rFonts w:asciiTheme="majorHAnsi" w:hAnsiTheme="majorHAnsi" w:cstheme="majorHAnsi"/>
        </w:rPr>
        <w:t xml:space="preserve">While </w:t>
      </w:r>
      <w:r w:rsidRPr="008A764B">
        <w:rPr>
          <w:rStyle w:val="StyleUnderline"/>
          <w:rFonts w:asciiTheme="majorHAnsi" w:hAnsiTheme="majorHAnsi" w:cstheme="majorHAnsi"/>
          <w:highlight w:val="green"/>
        </w:rPr>
        <w:t>we</w:t>
      </w:r>
      <w:r w:rsidRPr="008A764B">
        <w:rPr>
          <w:rStyle w:val="StyleUnderline"/>
          <w:rFonts w:asciiTheme="majorHAnsi" w:hAnsiTheme="majorHAnsi" w:cstheme="majorHAnsi"/>
        </w:rPr>
        <w:t xml:space="preserve"> may </w:t>
      </w:r>
      <w:r w:rsidRPr="008A764B">
        <w:rPr>
          <w:rStyle w:val="StyleUnderline"/>
          <w:rFonts w:asciiTheme="majorHAnsi" w:hAnsiTheme="majorHAnsi" w:cstheme="majorHAnsi"/>
          <w:highlight w:val="green"/>
        </w:rPr>
        <w:t>have been lucky</w:t>
      </w:r>
      <w:r w:rsidRPr="008A764B">
        <w:rPr>
          <w:rStyle w:val="StyleUnderline"/>
          <w:rFonts w:asciiTheme="majorHAnsi" w:hAnsiTheme="majorHAnsi" w:cstheme="majorHAnsi"/>
        </w:rPr>
        <w:t xml:space="preserve"> in the past, </w:t>
      </w:r>
      <w:r w:rsidRPr="008A764B">
        <w:rPr>
          <w:rStyle w:val="Emphasis"/>
          <w:rFonts w:asciiTheme="majorHAnsi" w:hAnsiTheme="majorHAnsi" w:cstheme="majorHAnsi"/>
          <w:highlight w:val="green"/>
        </w:rPr>
        <w:t>we can't rely on that</w:t>
      </w:r>
      <w:r w:rsidRPr="008A764B">
        <w:rPr>
          <w:rStyle w:val="Emphasis"/>
          <w:rFonts w:asciiTheme="majorHAnsi" w:hAnsiTheme="majorHAnsi" w:cstheme="majorHAnsi"/>
        </w:rPr>
        <w:t xml:space="preserve"> to continue</w:t>
      </w:r>
      <w:r w:rsidRPr="008A764B">
        <w:rPr>
          <w:rFonts w:asciiTheme="majorHAnsi" w:hAnsiTheme="majorHAnsi" w:cstheme="majorHAnsi"/>
          <w:sz w:val="14"/>
        </w:rPr>
        <w:t xml:space="preserve">. </w:t>
      </w:r>
      <w:r w:rsidRPr="005B62CC">
        <w:rPr>
          <w:rStyle w:val="Emphasis"/>
          <w:highlight w:val="yellow"/>
        </w:rPr>
        <w:t xml:space="preserve">The study by the Russian team cites the repeated sudden failures of </w:t>
      </w:r>
      <w:proofErr w:type="spellStart"/>
      <w:r w:rsidRPr="005B62CC">
        <w:rPr>
          <w:rStyle w:val="Emphasis"/>
          <w:highlight w:val="yellow"/>
        </w:rPr>
        <w:t>defence</w:t>
      </w:r>
      <w:proofErr w:type="spellEnd"/>
      <w:r w:rsidRPr="005B62CC">
        <w:rPr>
          <w:rStyle w:val="Emphasis"/>
          <w:highlight w:val="yellow"/>
        </w:rPr>
        <w:t xml:space="preserve"> satellites in past decades that were never explained</w:t>
      </w:r>
      <w:r w:rsidRPr="008A764B">
        <w:rPr>
          <w:rStyle w:val="StyleUnderline"/>
          <w:rFonts w:asciiTheme="majorHAnsi" w:hAnsiTheme="majorHAnsi" w:cstheme="majorHAnsi"/>
        </w:rPr>
        <w:t xml:space="preserve">. The researchers attribute two possible causes: either unrecorded collisions with space junk, or aggressive actions from adversaries. "This is a </w:t>
      </w:r>
      <w:r w:rsidRPr="008A764B">
        <w:rPr>
          <w:rStyle w:val="Emphasis"/>
          <w:rFonts w:asciiTheme="majorHAnsi" w:hAnsiTheme="majorHAnsi" w:cstheme="majorHAnsi"/>
        </w:rPr>
        <w:t>politically dangerous dilemma</w:t>
      </w:r>
      <w:r w:rsidRPr="008A764B">
        <w:rPr>
          <w:rStyle w:val="StyleUnderline"/>
          <w:rFonts w:asciiTheme="majorHAnsi" w:hAnsiTheme="majorHAnsi" w:cstheme="majorHAnsi"/>
        </w:rPr>
        <w:t>," the authors write.</w:t>
      </w:r>
    </w:p>
    <w:bookmarkEnd w:id="0"/>
    <w:p w14:paraId="0DD10F8A" w14:textId="77777777" w:rsidR="00880BDA" w:rsidRPr="00880BDA" w:rsidRDefault="00880BDA" w:rsidP="00880BDA"/>
    <w:p w14:paraId="0EBDE341" w14:textId="77777777" w:rsidR="0013751C" w:rsidRDefault="0013751C" w:rsidP="0013751C">
      <w:pPr>
        <w:pStyle w:val="Heading3"/>
      </w:pPr>
      <w:r>
        <w:t xml:space="preserve">Adv 2: Debris </w:t>
      </w:r>
    </w:p>
    <w:p w14:paraId="25C3F9B3" w14:textId="77777777" w:rsidR="0013751C" w:rsidRDefault="0013751C" w:rsidP="0013751C">
      <w:pPr>
        <w:pStyle w:val="Heading4"/>
      </w:pPr>
      <w:r>
        <w:t xml:space="preserve">1] </w:t>
      </w:r>
      <w:r w:rsidRPr="00100A2B">
        <w:t xml:space="preserve">Space debris creates existential deterrence </w:t>
      </w:r>
    </w:p>
    <w:p w14:paraId="6A4F0DA2" w14:textId="77777777" w:rsidR="0013751C" w:rsidRPr="0052500A" w:rsidRDefault="0013751C" w:rsidP="0013751C">
      <w:pPr>
        <w:spacing w:after="0"/>
      </w:pPr>
      <w:r>
        <w:t>Bowen ‘18</w:t>
      </w:r>
    </w:p>
    <w:p w14:paraId="75CAF63C" w14:textId="77777777" w:rsidR="0013751C" w:rsidRPr="0052500A" w:rsidRDefault="0013751C" w:rsidP="0013751C">
      <w:pPr>
        <w:spacing w:after="0"/>
        <w:rPr>
          <w:sz w:val="16"/>
          <w:szCs w:val="16"/>
        </w:rPr>
      </w:pPr>
      <w:r w:rsidRPr="0052500A">
        <w:rPr>
          <w:sz w:val="16"/>
          <w:szCs w:val="16"/>
        </w:rPr>
        <w:t xml:space="preserve">Bowen 18 [(Bleddyn, lecturer in International Relations at the University of Leicester) “The Art of Space Deterrence,” European Leadership Network, February 20, 2018, </w:t>
      </w:r>
      <w:hyperlink r:id="rId11" w:history="1">
        <w:r w:rsidRPr="0052500A">
          <w:rPr>
            <w:rStyle w:val="Hyperlink"/>
            <w:sz w:val="16"/>
            <w:szCs w:val="16"/>
          </w:rPr>
          <w:t>https://www.europeanleadershipnetwork.org/commentary/the-art-of-space-deterrence/</w:t>
        </w:r>
      </w:hyperlink>
      <w:r w:rsidRPr="0052500A">
        <w:rPr>
          <w:sz w:val="16"/>
          <w:szCs w:val="16"/>
        </w:rPr>
        <w:t>] TDI // Phoenix</w:t>
      </w:r>
    </w:p>
    <w:p w14:paraId="06555BB4" w14:textId="77777777" w:rsidR="0013751C" w:rsidRDefault="0013751C" w:rsidP="0013751C">
      <w:pPr>
        <w:spacing w:after="0"/>
        <w:rPr>
          <w:sz w:val="16"/>
        </w:rPr>
      </w:pPr>
      <w:r w:rsidRPr="0052500A">
        <w:rPr>
          <w:sz w:val="16"/>
        </w:rPr>
        <w:t xml:space="preserve">Fourth, </w:t>
      </w:r>
      <w:r w:rsidRPr="002D704A">
        <w:rPr>
          <w:rStyle w:val="Emphasis"/>
          <w:highlight w:val="green"/>
        </w:rPr>
        <w:t xml:space="preserve">the ubiquity of space infrastructure </w:t>
      </w:r>
      <w:r w:rsidRPr="0052500A">
        <w:rPr>
          <w:rStyle w:val="Emphasis"/>
        </w:rPr>
        <w:t>and</w:t>
      </w:r>
      <w:r w:rsidRPr="00100A2B">
        <w:rPr>
          <w:rStyle w:val="StyleUnderline"/>
        </w:rPr>
        <w:t xml:space="preserve"> the </w:t>
      </w:r>
      <w:r w:rsidRPr="0052500A">
        <w:rPr>
          <w:rStyle w:val="Emphasis"/>
        </w:rPr>
        <w:t>fragility of</w:t>
      </w:r>
      <w:r w:rsidRPr="00100A2B">
        <w:rPr>
          <w:rStyle w:val="StyleUnderline"/>
        </w:rPr>
        <w:t xml:space="preserve"> the </w:t>
      </w:r>
      <w:r w:rsidRPr="0052500A">
        <w:rPr>
          <w:rStyle w:val="Emphasis"/>
        </w:rPr>
        <w:t>space</w:t>
      </w:r>
      <w:r w:rsidRPr="00100A2B">
        <w:rPr>
          <w:rStyle w:val="StyleUnderline"/>
        </w:rPr>
        <w:t xml:space="preserve"> environment </w:t>
      </w:r>
      <w:r w:rsidRPr="002D704A">
        <w:rPr>
          <w:rStyle w:val="Emphasis"/>
          <w:highlight w:val="green"/>
        </w:rPr>
        <w:t>may create</w:t>
      </w:r>
      <w:r w:rsidRPr="00100A2B">
        <w:rPr>
          <w:rStyle w:val="StyleUnderline"/>
        </w:rPr>
        <w:t xml:space="preserve"> a degree of </w:t>
      </w:r>
      <w:r w:rsidRPr="0052500A">
        <w:rPr>
          <w:rStyle w:val="Emphasis"/>
        </w:rPr>
        <w:t xml:space="preserve">existential </w:t>
      </w:r>
      <w:r w:rsidRPr="002D704A">
        <w:rPr>
          <w:rStyle w:val="Emphasis"/>
          <w:highlight w:val="green"/>
        </w:rPr>
        <w:t>deterrence</w:t>
      </w:r>
      <w:r w:rsidRPr="00100A2B">
        <w:rPr>
          <w:rStyle w:val="StyleUnderline"/>
        </w:rPr>
        <w:t xml:space="preserve">. As </w:t>
      </w:r>
      <w:r w:rsidRPr="002D704A">
        <w:rPr>
          <w:rStyle w:val="Emphasis"/>
          <w:highlight w:val="green"/>
        </w:rPr>
        <w:t>space is so useful</w:t>
      </w:r>
      <w:r w:rsidRPr="0052500A">
        <w:rPr>
          <w:rStyle w:val="Emphasis"/>
        </w:rPr>
        <w:t xml:space="preserve"> to modern</w:t>
      </w:r>
      <w:r w:rsidRPr="00100A2B">
        <w:rPr>
          <w:rStyle w:val="StyleUnderline"/>
        </w:rPr>
        <w:t xml:space="preserve"> economies and military </w:t>
      </w:r>
      <w:r w:rsidRPr="0052500A">
        <w:rPr>
          <w:rStyle w:val="Emphasis"/>
        </w:rPr>
        <w:t>forces</w:t>
      </w:r>
      <w:r w:rsidRPr="00100A2B">
        <w:rPr>
          <w:rStyle w:val="StyleUnderline"/>
        </w:rPr>
        <w:t xml:space="preserve">, a large-scale </w:t>
      </w:r>
      <w:r w:rsidRPr="002D704A">
        <w:rPr>
          <w:rStyle w:val="StyleUnderline"/>
          <w:highlight w:val="green"/>
        </w:rPr>
        <w:t>disruption</w:t>
      </w:r>
      <w:r w:rsidRPr="00100A2B">
        <w:rPr>
          <w:rStyle w:val="StyleUnderline"/>
        </w:rPr>
        <w:t xml:space="preserve"> of </w:t>
      </w:r>
      <w:r w:rsidRPr="0052500A">
        <w:rPr>
          <w:rStyle w:val="Emphasis"/>
        </w:rPr>
        <w:t xml:space="preserve">space infrastructure </w:t>
      </w:r>
      <w:r w:rsidRPr="002D704A">
        <w:rPr>
          <w:rStyle w:val="Emphasis"/>
          <w:highlight w:val="green"/>
        </w:rPr>
        <w:t>may be so</w:t>
      </w:r>
      <w:r w:rsidRPr="00100A2B">
        <w:rPr>
          <w:rStyle w:val="StyleUnderline"/>
        </w:rPr>
        <w:t xml:space="preserve"> intuitively </w:t>
      </w:r>
      <w:r w:rsidRPr="002D704A">
        <w:rPr>
          <w:rStyle w:val="Emphasis"/>
          <w:highlight w:val="green"/>
        </w:rPr>
        <w:t>escalatory</w:t>
      </w:r>
      <w:r w:rsidRPr="0052500A">
        <w:rPr>
          <w:rStyle w:val="Emphasis"/>
        </w:rPr>
        <w:t xml:space="preserve"> to decision-makers </w:t>
      </w:r>
      <w:r w:rsidRPr="002D704A">
        <w:rPr>
          <w:rStyle w:val="Emphasis"/>
          <w:highlight w:val="green"/>
        </w:rPr>
        <w:t>that there may be</w:t>
      </w:r>
      <w:r w:rsidRPr="0052500A">
        <w:rPr>
          <w:rStyle w:val="Emphasis"/>
        </w:rPr>
        <w:t xml:space="preserve"> a natural </w:t>
      </w:r>
      <w:r w:rsidRPr="002D704A">
        <w:rPr>
          <w:rStyle w:val="Emphasis"/>
          <w:highlight w:val="green"/>
        </w:rPr>
        <w:t>caution against</w:t>
      </w:r>
      <w:r w:rsidRPr="00100A2B">
        <w:rPr>
          <w:rStyle w:val="StyleUnderline"/>
        </w:rPr>
        <w:t xml:space="preserve"> a wholesale </w:t>
      </w:r>
      <w:r w:rsidRPr="002D704A">
        <w:rPr>
          <w:rStyle w:val="Emphasis"/>
          <w:highlight w:val="green"/>
        </w:rPr>
        <w:t>assault</w:t>
      </w:r>
      <w:r w:rsidRPr="0052500A">
        <w:rPr>
          <w:sz w:val="16"/>
        </w:rPr>
        <w:t xml:space="preserve"> on a state’s entire space capabilities </w:t>
      </w:r>
      <w:r w:rsidRPr="002D704A">
        <w:rPr>
          <w:rStyle w:val="Emphasis"/>
          <w:highlight w:val="green"/>
        </w:rPr>
        <w:t>because</w:t>
      </w:r>
      <w:r w:rsidRPr="0052500A">
        <w:rPr>
          <w:rStyle w:val="Emphasis"/>
        </w:rPr>
        <w:t xml:space="preserve"> the</w:t>
      </w:r>
      <w:r w:rsidRPr="00100A2B">
        <w:rPr>
          <w:rStyle w:val="StyleUnderline"/>
        </w:rPr>
        <w:t xml:space="preserve"> </w:t>
      </w:r>
      <w:r w:rsidRPr="002D704A">
        <w:rPr>
          <w:rStyle w:val="Emphasis"/>
          <w:highlight w:val="green"/>
        </w:rPr>
        <w:t>consequences</w:t>
      </w:r>
      <w:r w:rsidRPr="00100A2B">
        <w:rPr>
          <w:rStyle w:val="StyleUnderline"/>
        </w:rPr>
        <w:t xml:space="preserve"> of doing so </w:t>
      </w:r>
      <w:r w:rsidRPr="002D704A">
        <w:rPr>
          <w:rStyle w:val="Emphasis"/>
          <w:highlight w:val="green"/>
        </w:rPr>
        <w:t>approach</w:t>
      </w:r>
      <w:r w:rsidRPr="00100A2B">
        <w:rPr>
          <w:rStyle w:val="StyleUnderline"/>
        </w:rPr>
        <w:t xml:space="preserve"> the mentalities of total war, or </w:t>
      </w:r>
      <w:r w:rsidRPr="002D704A">
        <w:rPr>
          <w:rStyle w:val="Emphasis"/>
          <w:highlight w:val="green"/>
        </w:rPr>
        <w:t>nuclear</w:t>
      </w:r>
      <w:r w:rsidRPr="0052500A">
        <w:rPr>
          <w:rStyle w:val="Emphasis"/>
        </w:rPr>
        <w:t xml:space="preserve"> responses</w:t>
      </w:r>
      <w:r w:rsidRPr="0052500A">
        <w:rPr>
          <w:sz w:val="16"/>
        </w:rPr>
        <w:t xml:space="preserve"> if a society begins tearing itself apart because of the collapse of </w:t>
      </w:r>
      <w:proofErr w:type="spellStart"/>
      <w:r w:rsidRPr="0052500A">
        <w:rPr>
          <w:sz w:val="16"/>
        </w:rPr>
        <w:t>optimised</w:t>
      </w:r>
      <w:proofErr w:type="spellEnd"/>
      <w:r w:rsidRPr="0052500A">
        <w:rPr>
          <w:sz w:val="16"/>
        </w:rPr>
        <w:t xml:space="preserve"> energy grids and just-in-time supply chains. In addition, the</w:t>
      </w:r>
      <w:r w:rsidRPr="00100A2B">
        <w:rPr>
          <w:rStyle w:val="TitleChar"/>
        </w:rPr>
        <w:t xml:space="preserve"> </w:t>
      </w:r>
      <w:r w:rsidRPr="0052500A">
        <w:rPr>
          <w:rStyle w:val="Emphasis"/>
        </w:rPr>
        <w:t xml:space="preserve">problem of </w:t>
      </w:r>
      <w:r w:rsidRPr="002D704A">
        <w:rPr>
          <w:rStyle w:val="Emphasis"/>
          <w:highlight w:val="green"/>
        </w:rPr>
        <w:t>space debris</w:t>
      </w:r>
      <w:r w:rsidRPr="0052500A">
        <w:rPr>
          <w:sz w:val="16"/>
        </w:rPr>
        <w:t xml:space="preserve"> and the </w:t>
      </w:r>
      <w:hyperlink r:id="rId12" w:history="1">
        <w:r w:rsidRPr="0052500A">
          <w:rPr>
            <w:rStyle w:val="Hyperlink"/>
            <w:sz w:val="16"/>
          </w:rPr>
          <w:t>political-legal hurdles to conducting debris clean-up</w:t>
        </w:r>
      </w:hyperlink>
      <w:r w:rsidRPr="0052500A">
        <w:rPr>
          <w:sz w:val="16"/>
        </w:rPr>
        <w:t xml:space="preserve"> operations mean that </w:t>
      </w:r>
      <w:r w:rsidRPr="00100A2B">
        <w:rPr>
          <w:rStyle w:val="StyleUnderline"/>
        </w:rPr>
        <w:t xml:space="preserve">even a handful of explosive events in space </w:t>
      </w:r>
      <w:r w:rsidRPr="002D704A">
        <w:rPr>
          <w:rStyle w:val="Emphasis"/>
          <w:highlight w:val="green"/>
        </w:rPr>
        <w:t>can render a region of</w:t>
      </w:r>
      <w:r w:rsidRPr="0052500A">
        <w:rPr>
          <w:rStyle w:val="Emphasis"/>
        </w:rPr>
        <w:t xml:space="preserve"> Earth </w:t>
      </w:r>
      <w:r w:rsidRPr="002D704A">
        <w:rPr>
          <w:rStyle w:val="Emphasis"/>
          <w:highlight w:val="green"/>
        </w:rPr>
        <w:t>orbit unusable</w:t>
      </w:r>
      <w:r w:rsidRPr="0052500A">
        <w:rPr>
          <w:rStyle w:val="Emphasis"/>
        </w:rPr>
        <w:t xml:space="preserve"> for everyone. </w:t>
      </w:r>
      <w:r w:rsidRPr="002D704A">
        <w:rPr>
          <w:rStyle w:val="Emphasis"/>
          <w:highlight w:val="green"/>
        </w:rPr>
        <w:t>This could caution</w:t>
      </w:r>
      <w:r w:rsidRPr="0052500A">
        <w:rPr>
          <w:sz w:val="16"/>
        </w:rPr>
        <w:t xml:space="preserve"> a country like </w:t>
      </w:r>
      <w:r w:rsidRPr="002D704A">
        <w:rPr>
          <w:rStyle w:val="Emphasis"/>
          <w:highlight w:val="green"/>
        </w:rPr>
        <w:t>China</w:t>
      </w:r>
      <w:r w:rsidRPr="0052500A">
        <w:rPr>
          <w:sz w:val="16"/>
        </w:rPr>
        <w:t xml:space="preserve"> from excessive kinetic intercept missions </w:t>
      </w:r>
      <w:r w:rsidRPr="002D704A">
        <w:rPr>
          <w:rStyle w:val="Emphasis"/>
          <w:highlight w:val="green"/>
        </w:rPr>
        <w:t>because its</w:t>
      </w:r>
      <w:r w:rsidRPr="00100A2B">
        <w:rPr>
          <w:rStyle w:val="StyleUnderline"/>
        </w:rPr>
        <w:t xml:space="preserve"> own </w:t>
      </w:r>
      <w:r w:rsidRPr="002D704A">
        <w:rPr>
          <w:rStyle w:val="Emphasis"/>
          <w:highlight w:val="green"/>
        </w:rPr>
        <w:t>military</w:t>
      </w:r>
      <w:r w:rsidRPr="00100A2B">
        <w:rPr>
          <w:rStyle w:val="StyleUnderline"/>
        </w:rPr>
        <w:t xml:space="preserve"> and economy </w:t>
      </w:r>
      <w:r w:rsidRPr="002D704A">
        <w:rPr>
          <w:rStyle w:val="Emphasis"/>
          <w:highlight w:val="green"/>
        </w:rPr>
        <w:t>is</w:t>
      </w:r>
      <w:r w:rsidRPr="0052500A">
        <w:rPr>
          <w:rStyle w:val="Emphasis"/>
        </w:rPr>
        <w:t xml:space="preserve"> increasingly </w:t>
      </w:r>
      <w:r w:rsidRPr="002D704A">
        <w:rPr>
          <w:rStyle w:val="Emphasis"/>
          <w:highlight w:val="green"/>
        </w:rPr>
        <w:t>reliant on outer space</w:t>
      </w:r>
      <w:r w:rsidRPr="0052500A">
        <w:rPr>
          <w:rStyle w:val="Emphasis"/>
        </w:rPr>
        <w:t>,</w:t>
      </w:r>
      <w:r w:rsidRPr="0052500A">
        <w:rPr>
          <w:sz w:val="16"/>
        </w:rPr>
        <w:t xml:space="preserve"> but perhaps not a country like North Korea which does not rely on space. </w:t>
      </w:r>
      <w:r w:rsidRPr="002D704A">
        <w:rPr>
          <w:rStyle w:val="Emphasis"/>
          <w:highlight w:val="green"/>
        </w:rPr>
        <w:t>The usefulness, sensitivity, and fragility of space may have some</w:t>
      </w:r>
      <w:r w:rsidRPr="00100A2B">
        <w:rPr>
          <w:rStyle w:val="StyleUnderline"/>
        </w:rPr>
        <w:t xml:space="preserve"> existential </w:t>
      </w:r>
      <w:r w:rsidRPr="002D704A">
        <w:rPr>
          <w:rStyle w:val="Emphasis"/>
          <w:highlight w:val="green"/>
        </w:rPr>
        <w:t>deterrent effect</w:t>
      </w:r>
      <w:r w:rsidRPr="00100A2B">
        <w:rPr>
          <w:rStyle w:val="StyleUnderline"/>
        </w:rPr>
        <w:t>.</w:t>
      </w:r>
      <w:r w:rsidRPr="0052500A">
        <w:rPr>
          <w:sz w:val="16"/>
        </w:rPr>
        <w:t> </w:t>
      </w:r>
      <w:hyperlink r:id="rId13" w:history="1">
        <w:r w:rsidRPr="0052500A">
          <w:rPr>
            <w:rStyle w:val="Hyperlink"/>
            <w:sz w:val="16"/>
          </w:rPr>
          <w:t>China’s catastrophic anti-satellite weapons test in 2007</w:t>
        </w:r>
      </w:hyperlink>
      <w:r w:rsidRPr="0052500A">
        <w:rPr>
          <w:sz w:val="16"/>
        </w:rPr>
        <w:t> is a valuable lesson for all on the potentially devastating effect of kinetic warfare in orbit.</w:t>
      </w:r>
    </w:p>
    <w:p w14:paraId="13ABBE44" w14:textId="77777777" w:rsidR="0013751C" w:rsidRDefault="0013751C" w:rsidP="0013751C"/>
    <w:p w14:paraId="3EAF012F" w14:textId="77777777" w:rsidR="0013751C" w:rsidRPr="00F73EFF" w:rsidRDefault="0013751C" w:rsidP="0013751C">
      <w:pPr>
        <w:pStyle w:val="Heading4"/>
      </w:pPr>
      <w:r>
        <w:rPr>
          <w:rFonts w:cs="Calibri"/>
          <w:szCs w:val="26"/>
        </w:rPr>
        <w:t xml:space="preserve">2] </w:t>
      </w:r>
      <w:r>
        <w:t xml:space="preserve">Boyle is out of context – it’s referencing </w:t>
      </w:r>
      <w:r>
        <w:rPr>
          <w:u w:val="single"/>
        </w:rPr>
        <w:t xml:space="preserve">public </w:t>
      </w:r>
      <w:r>
        <w:t xml:space="preserve">research from </w:t>
      </w:r>
      <w:r>
        <w:rPr>
          <w:u w:val="single"/>
        </w:rPr>
        <w:t xml:space="preserve">government </w:t>
      </w:r>
      <w:r>
        <w:t xml:space="preserve">agencies </w:t>
      </w:r>
      <w:r>
        <w:rPr>
          <w:u w:val="single"/>
        </w:rPr>
        <w:t xml:space="preserve">and </w:t>
      </w:r>
      <w:r>
        <w:t xml:space="preserve">lists defenses against solar storms. Midlothian reads blue. </w:t>
      </w:r>
    </w:p>
    <w:p w14:paraId="5ACD30AE" w14:textId="77777777" w:rsidR="0013751C" w:rsidRDefault="0013751C" w:rsidP="0013751C">
      <w:pPr>
        <w:spacing w:before="15" w:after="180"/>
      </w:pPr>
      <w:r>
        <w:rPr>
          <w:b/>
          <w:bCs/>
          <w:sz w:val="26"/>
          <w:szCs w:val="26"/>
        </w:rPr>
        <w:t>Boyle, 17</w:t>
      </w:r>
      <w:r>
        <w:t> (</w:t>
      </w:r>
      <w:r w:rsidRPr="005D4184">
        <w:t>Rebecca Boyle is an award-winning freelance journalist for The Atlantic and FiveThirtyEight and has twice been anthologized in the Best American Science &amp; Nature Writing</w:t>
      </w:r>
      <w:r>
        <w:t xml:space="preserve">, 6-14-2017, accessed on 9-20-2021, NBC News, "How We'll Safeguard Earth </w:t>
      </w:r>
      <w:proofErr w:type="gramStart"/>
      <w:r>
        <w:t>From</w:t>
      </w:r>
      <w:proofErr w:type="gramEnd"/>
      <w:r>
        <w:t xml:space="preserve"> a Solar Storm Catastrophe", https://www.nbcnews.com/mach/space/how-we-ll-safeguard-earth-solar-storm-catastrophe-n760021, HBisevac)</w:t>
      </w:r>
    </w:p>
    <w:p w14:paraId="0CD15D6E" w14:textId="77777777" w:rsidR="0013751C" w:rsidRDefault="0013751C" w:rsidP="0013751C">
      <w:pPr>
        <w:pStyle w:val="NormalWeb"/>
        <w:spacing w:before="15" w:beforeAutospacing="0" w:after="180" w:afterAutospacing="0" w:line="300" w:lineRule="atLeast"/>
        <w:rPr>
          <w:rFonts w:ascii="Calibri" w:hAnsi="Calibri" w:cs="Calibri"/>
          <w:b/>
          <w:bCs/>
          <w:sz w:val="22"/>
          <w:szCs w:val="22"/>
          <w:u w:val="single"/>
        </w:rPr>
      </w:pPr>
      <w:r w:rsidRPr="00D80E74">
        <w:rPr>
          <w:rFonts w:ascii="Calibri" w:hAnsi="Calibri" w:cs="Calibri"/>
          <w:sz w:val="16"/>
          <w:szCs w:val="22"/>
        </w:rPr>
        <w:t xml:space="preserve">From the fabric of the global economy to families planning tonight’s dinner, communications networks — and the </w:t>
      </w:r>
      <w:r w:rsidRPr="009F5DCA">
        <w:rPr>
          <w:rFonts w:ascii="Calibri" w:hAnsi="Calibri" w:cs="Calibri"/>
          <w:sz w:val="22"/>
          <w:szCs w:val="22"/>
          <w:u w:val="single"/>
        </w:rPr>
        <w:t xml:space="preserve">power </w:t>
      </w:r>
      <w:r w:rsidRPr="00311442">
        <w:rPr>
          <w:rFonts w:ascii="Calibri" w:hAnsi="Calibri" w:cs="Calibri"/>
          <w:sz w:val="22"/>
          <w:szCs w:val="22"/>
          <w:u w:val="single"/>
        </w:rPr>
        <w:t>grid</w:t>
      </w:r>
      <w:r w:rsidRPr="00D80E74">
        <w:rPr>
          <w:rFonts w:ascii="Calibri" w:hAnsi="Calibri" w:cs="Calibri"/>
          <w:sz w:val="16"/>
          <w:szCs w:val="22"/>
        </w:rPr>
        <w:t xml:space="preserve"> that underlies them — are wo</w:t>
      </w:r>
      <w:r w:rsidRPr="009F5DCA">
        <w:rPr>
          <w:rFonts w:ascii="Calibri" w:hAnsi="Calibri" w:cs="Calibri"/>
          <w:sz w:val="22"/>
          <w:szCs w:val="22"/>
          <w:u w:val="single"/>
        </w:rPr>
        <w:t xml:space="preserve">ven more tightly through our lives than ever before. But those </w:t>
      </w:r>
      <w:r w:rsidRPr="00311442">
        <w:rPr>
          <w:rFonts w:ascii="Calibri" w:hAnsi="Calibri" w:cs="Calibri"/>
          <w:sz w:val="22"/>
          <w:szCs w:val="22"/>
          <w:highlight w:val="green"/>
          <w:u w:val="single"/>
        </w:rPr>
        <w:t>networks</w:t>
      </w:r>
      <w:r w:rsidRPr="009F5DCA">
        <w:rPr>
          <w:rFonts w:ascii="Calibri" w:hAnsi="Calibri" w:cs="Calibri"/>
          <w:sz w:val="22"/>
          <w:szCs w:val="22"/>
          <w:u w:val="single"/>
        </w:rPr>
        <w:t xml:space="preserve"> all could be </w:t>
      </w:r>
      <w:r w:rsidRPr="00311442">
        <w:rPr>
          <w:rFonts w:ascii="Calibri" w:hAnsi="Calibri" w:cs="Calibri"/>
          <w:b/>
          <w:bCs/>
          <w:sz w:val="22"/>
          <w:szCs w:val="22"/>
          <w:highlight w:val="green"/>
          <w:u w:val="single"/>
        </w:rPr>
        <w:t>gone in a flash</w:t>
      </w:r>
      <w:r w:rsidRPr="00311442">
        <w:rPr>
          <w:rFonts w:ascii="Calibri" w:hAnsi="Calibri" w:cs="Calibri"/>
          <w:sz w:val="22"/>
          <w:szCs w:val="22"/>
          <w:highlight w:val="green"/>
          <w:u w:val="single"/>
        </w:rPr>
        <w:t xml:space="preserve">. A </w:t>
      </w:r>
      <w:r w:rsidRPr="00311442">
        <w:rPr>
          <w:rFonts w:ascii="Calibri" w:hAnsi="Calibri" w:cs="Calibri"/>
          <w:b/>
          <w:bCs/>
          <w:sz w:val="22"/>
          <w:szCs w:val="22"/>
          <w:highlight w:val="green"/>
          <w:u w:val="single"/>
        </w:rPr>
        <w:t>geomagnetic</w:t>
      </w:r>
      <w:r w:rsidRPr="009F5DCA">
        <w:rPr>
          <w:rFonts w:ascii="Calibri" w:hAnsi="Calibri" w:cs="Calibri"/>
          <w:b/>
          <w:bCs/>
          <w:sz w:val="22"/>
          <w:szCs w:val="22"/>
          <w:u w:val="single"/>
        </w:rPr>
        <w:t xml:space="preserve"> </w:t>
      </w:r>
      <w:r w:rsidRPr="00311442">
        <w:rPr>
          <w:rFonts w:ascii="Calibri" w:hAnsi="Calibri" w:cs="Calibri"/>
          <w:b/>
          <w:bCs/>
          <w:sz w:val="22"/>
          <w:szCs w:val="22"/>
          <w:highlight w:val="green"/>
          <w:u w:val="single"/>
        </w:rPr>
        <w:t>storm</w:t>
      </w:r>
      <w:r w:rsidRPr="00311442">
        <w:rPr>
          <w:rFonts w:ascii="Calibri" w:hAnsi="Calibri" w:cs="Calibri"/>
          <w:sz w:val="22"/>
          <w:szCs w:val="22"/>
          <w:highlight w:val="green"/>
          <w:u w:val="single"/>
        </w:rPr>
        <w:t xml:space="preserve"> triggered by a </w:t>
      </w:r>
      <w:r w:rsidRPr="00311442">
        <w:rPr>
          <w:rFonts w:ascii="Calibri" w:hAnsi="Calibri" w:cs="Calibri"/>
          <w:b/>
          <w:bCs/>
          <w:sz w:val="22"/>
          <w:szCs w:val="22"/>
          <w:highlight w:val="green"/>
          <w:u w:val="single"/>
        </w:rPr>
        <w:t>burst of solar</w:t>
      </w:r>
      <w:r w:rsidRPr="009F5DCA">
        <w:rPr>
          <w:rFonts w:ascii="Calibri" w:hAnsi="Calibri" w:cs="Calibri"/>
          <w:b/>
          <w:bCs/>
          <w:sz w:val="22"/>
          <w:szCs w:val="22"/>
          <w:u w:val="single"/>
        </w:rPr>
        <w:t xml:space="preserve"> </w:t>
      </w:r>
      <w:r w:rsidRPr="00311442">
        <w:rPr>
          <w:rFonts w:ascii="Calibri" w:hAnsi="Calibri" w:cs="Calibri"/>
          <w:b/>
          <w:bCs/>
          <w:sz w:val="22"/>
          <w:szCs w:val="22"/>
          <w:highlight w:val="green"/>
          <w:u w:val="single"/>
        </w:rPr>
        <w:t>energy</w:t>
      </w:r>
      <w:r w:rsidRPr="009F5DCA">
        <w:rPr>
          <w:rFonts w:ascii="Calibri" w:hAnsi="Calibri" w:cs="Calibri"/>
          <w:sz w:val="22"/>
          <w:szCs w:val="22"/>
          <w:u w:val="single"/>
        </w:rPr>
        <w:t xml:space="preserve"> could </w:t>
      </w:r>
      <w:r w:rsidRPr="00311442">
        <w:rPr>
          <w:rFonts w:ascii="Calibri" w:hAnsi="Calibri" w:cs="Calibri"/>
          <w:sz w:val="22"/>
          <w:szCs w:val="22"/>
          <w:highlight w:val="green"/>
          <w:u w:val="single"/>
        </w:rPr>
        <w:t xml:space="preserve">overwhelm the </w:t>
      </w:r>
      <w:r w:rsidRPr="00311442">
        <w:rPr>
          <w:rFonts w:ascii="Calibri" w:hAnsi="Calibri" w:cs="Calibri"/>
          <w:sz w:val="22"/>
          <w:szCs w:val="22"/>
          <w:u w:val="single"/>
        </w:rPr>
        <w:t xml:space="preserve">nation’s power </w:t>
      </w:r>
      <w:r w:rsidRPr="00311442">
        <w:rPr>
          <w:rFonts w:ascii="Calibri" w:hAnsi="Calibri" w:cs="Calibri"/>
          <w:sz w:val="22"/>
          <w:szCs w:val="22"/>
          <w:highlight w:val="green"/>
          <w:u w:val="single"/>
        </w:rPr>
        <w:t>grid</w:t>
      </w:r>
      <w:r w:rsidRPr="009F5DCA">
        <w:rPr>
          <w:rFonts w:ascii="Calibri" w:hAnsi="Calibri" w:cs="Calibri"/>
          <w:sz w:val="22"/>
          <w:szCs w:val="22"/>
          <w:u w:val="single"/>
        </w:rPr>
        <w:t xml:space="preserve"> and shut down cell towers and communication networks</w:t>
      </w:r>
      <w:r w:rsidRPr="00D80E74">
        <w:rPr>
          <w:rFonts w:ascii="Calibri" w:hAnsi="Calibri" w:cs="Calibri"/>
          <w:sz w:val="16"/>
          <w:szCs w:val="22"/>
        </w:rPr>
        <w:t xml:space="preserve">. Similarly, a human-built electromagnetic pulse (EMP) weapon could temporarily wipe out the networks that connect and sustain us. This would be much worse than a power outage: Along with the lights, information itself would be blacked out. </w:t>
      </w:r>
      <w:r w:rsidRPr="009F5DCA">
        <w:rPr>
          <w:rFonts w:ascii="Calibri" w:hAnsi="Calibri" w:cs="Calibri"/>
          <w:sz w:val="22"/>
          <w:szCs w:val="22"/>
          <w:u w:val="single"/>
        </w:rPr>
        <w:t xml:space="preserve">Experts are not taking this lightly. From </w:t>
      </w:r>
      <w:r w:rsidRPr="009F5DCA">
        <w:rPr>
          <w:rFonts w:ascii="Calibri" w:hAnsi="Calibri" w:cs="Calibri"/>
          <w:b/>
          <w:bCs/>
          <w:sz w:val="22"/>
          <w:szCs w:val="22"/>
          <w:u w:val="single"/>
        </w:rPr>
        <w:t>space-based research about the sun's energy</w:t>
      </w:r>
      <w:r w:rsidRPr="009F5DCA">
        <w:rPr>
          <w:rFonts w:ascii="Calibri" w:hAnsi="Calibri" w:cs="Calibri"/>
          <w:sz w:val="22"/>
          <w:szCs w:val="22"/>
          <w:u w:val="single"/>
        </w:rPr>
        <w:t xml:space="preserve"> to new efforts that could safeguard power stations against an attack</w:t>
      </w:r>
      <w:r w:rsidRPr="00D80E74">
        <w:rPr>
          <w:rFonts w:ascii="Calibri" w:hAnsi="Calibri" w:cs="Calibri"/>
          <w:sz w:val="16"/>
          <w:szCs w:val="22"/>
        </w:rPr>
        <w:t xml:space="preserve">, science is fighting back to keep our connections open. Occasionally, </w:t>
      </w:r>
      <w:r w:rsidRPr="009F5DCA">
        <w:rPr>
          <w:rFonts w:ascii="Calibri" w:hAnsi="Calibri" w:cs="Calibri"/>
          <w:sz w:val="22"/>
          <w:szCs w:val="22"/>
          <w:u w:val="single"/>
        </w:rPr>
        <w:t xml:space="preserve">the </w:t>
      </w:r>
      <w:r w:rsidRPr="00311442">
        <w:rPr>
          <w:rFonts w:ascii="Calibri" w:hAnsi="Calibri" w:cs="Calibri"/>
          <w:sz w:val="22"/>
          <w:szCs w:val="22"/>
          <w:u w:val="single"/>
        </w:rPr>
        <w:t>sun unleashes pent-up energy in the</w:t>
      </w:r>
      <w:r w:rsidRPr="009F5DCA">
        <w:rPr>
          <w:rFonts w:ascii="Calibri" w:hAnsi="Calibri" w:cs="Calibri"/>
          <w:sz w:val="22"/>
          <w:szCs w:val="22"/>
          <w:u w:val="single"/>
        </w:rPr>
        <w:t xml:space="preserve"> form of a solar flare or a coronal mass ejection</w:t>
      </w:r>
      <w:r w:rsidRPr="00D80E74">
        <w:rPr>
          <w:rFonts w:ascii="Calibri" w:hAnsi="Calibri" w:cs="Calibri"/>
          <w:sz w:val="16"/>
          <w:szCs w:val="22"/>
        </w:rPr>
        <w:t xml:space="preserve"> (CME), </w:t>
      </w:r>
      <w:r w:rsidRPr="009F5DCA">
        <w:rPr>
          <w:rFonts w:ascii="Calibri" w:hAnsi="Calibri" w:cs="Calibri"/>
          <w:sz w:val="22"/>
          <w:szCs w:val="22"/>
          <w:u w:val="single"/>
        </w:rPr>
        <w:t xml:space="preserve">which is a blast of plasma. </w:t>
      </w:r>
      <w:r w:rsidRPr="00311442">
        <w:rPr>
          <w:rFonts w:ascii="Calibri" w:hAnsi="Calibri" w:cs="Calibri"/>
          <w:b/>
          <w:bCs/>
          <w:sz w:val="22"/>
          <w:szCs w:val="22"/>
          <w:highlight w:val="green"/>
          <w:u w:val="single"/>
        </w:rPr>
        <w:t>Satellite data</w:t>
      </w:r>
      <w:r w:rsidRPr="00311442">
        <w:rPr>
          <w:rFonts w:ascii="Calibri" w:hAnsi="Calibri" w:cs="Calibri"/>
          <w:sz w:val="22"/>
          <w:szCs w:val="22"/>
          <w:highlight w:val="green"/>
          <w:u w:val="single"/>
        </w:rPr>
        <w:t xml:space="preserve"> helps scientists </w:t>
      </w:r>
      <w:r w:rsidRPr="00311442">
        <w:rPr>
          <w:rFonts w:ascii="Calibri" w:hAnsi="Calibri" w:cs="Calibri"/>
          <w:b/>
          <w:bCs/>
          <w:sz w:val="22"/>
          <w:szCs w:val="22"/>
          <w:highlight w:val="green"/>
          <w:u w:val="single"/>
        </w:rPr>
        <w:t>predict these solar eruptions</w:t>
      </w:r>
      <w:r w:rsidRPr="00D80E74">
        <w:rPr>
          <w:rFonts w:ascii="Calibri" w:hAnsi="Calibri" w:cs="Calibri"/>
          <w:sz w:val="16"/>
          <w:szCs w:val="22"/>
        </w:rPr>
        <w:t xml:space="preserve">, but there are still plenty of questions about how the sun works; answering them would improve forecasts of space weather. </w:t>
      </w:r>
      <w:r w:rsidRPr="00F73EFF">
        <w:rPr>
          <w:rFonts w:ascii="Calibri" w:hAnsi="Calibri" w:cs="Calibri"/>
          <w:sz w:val="22"/>
          <w:szCs w:val="22"/>
          <w:highlight w:val="cyan"/>
          <w:u w:val="single"/>
        </w:rPr>
        <w:t>Earth’s magnetic field protects us against the sun’s firehose of energy</w:t>
      </w:r>
      <w:r w:rsidRPr="009F5DCA">
        <w:rPr>
          <w:rFonts w:ascii="Calibri" w:hAnsi="Calibri" w:cs="Calibri"/>
          <w:sz w:val="22"/>
          <w:szCs w:val="22"/>
          <w:u w:val="single"/>
        </w:rPr>
        <w:t xml:space="preserve">, but sometimes the sun overpowers the planet’s defenses. When that happens, </w:t>
      </w:r>
      <w:r w:rsidRPr="00311442">
        <w:rPr>
          <w:rFonts w:ascii="Calibri" w:hAnsi="Calibri" w:cs="Calibri"/>
          <w:sz w:val="22"/>
          <w:szCs w:val="22"/>
          <w:highlight w:val="green"/>
          <w:u w:val="single"/>
        </w:rPr>
        <w:t>solar radiation heats the upper</w:t>
      </w:r>
      <w:r w:rsidRPr="009F5DCA">
        <w:rPr>
          <w:rFonts w:ascii="Calibri" w:hAnsi="Calibri" w:cs="Calibri"/>
          <w:sz w:val="22"/>
          <w:szCs w:val="22"/>
          <w:u w:val="single"/>
        </w:rPr>
        <w:t xml:space="preserve"> </w:t>
      </w:r>
      <w:r w:rsidRPr="00311442">
        <w:rPr>
          <w:rFonts w:ascii="Calibri" w:hAnsi="Calibri" w:cs="Calibri"/>
          <w:sz w:val="22"/>
          <w:szCs w:val="22"/>
          <w:highlight w:val="green"/>
          <w:u w:val="single"/>
        </w:rPr>
        <w:t>atmosphere and charges it with electricity</w:t>
      </w:r>
      <w:r w:rsidRPr="00D80E74">
        <w:rPr>
          <w:rFonts w:ascii="Calibri" w:hAnsi="Calibri" w:cs="Calibri"/>
          <w:sz w:val="16"/>
          <w:szCs w:val="22"/>
        </w:rPr>
        <w:t xml:space="preserve">, which is what causes auroras at the northern and southern poles. </w:t>
      </w:r>
      <w:r w:rsidRPr="009F5DCA">
        <w:rPr>
          <w:rFonts w:ascii="Calibri" w:hAnsi="Calibri" w:cs="Calibri"/>
          <w:sz w:val="22"/>
          <w:szCs w:val="22"/>
          <w:u w:val="single"/>
        </w:rPr>
        <w:t xml:space="preserve"> When the coronal mass ejection arrives a day or so later, it interacts with </w:t>
      </w:r>
      <w:r w:rsidRPr="00311442">
        <w:rPr>
          <w:rFonts w:ascii="Calibri" w:hAnsi="Calibri" w:cs="Calibri"/>
          <w:sz w:val="22"/>
          <w:szCs w:val="22"/>
          <w:highlight w:val="green"/>
          <w:u w:val="single"/>
        </w:rPr>
        <w:t>and dramatically changes Earth’s magnetic</w:t>
      </w:r>
      <w:r w:rsidRPr="009F5DCA">
        <w:rPr>
          <w:rFonts w:ascii="Calibri" w:hAnsi="Calibri" w:cs="Calibri"/>
          <w:sz w:val="22"/>
          <w:szCs w:val="22"/>
          <w:u w:val="single"/>
        </w:rPr>
        <w:t xml:space="preserve"> </w:t>
      </w:r>
      <w:r w:rsidRPr="00311442">
        <w:rPr>
          <w:rFonts w:ascii="Calibri" w:hAnsi="Calibri" w:cs="Calibri"/>
          <w:sz w:val="22"/>
          <w:szCs w:val="22"/>
          <w:highlight w:val="green"/>
          <w:u w:val="single"/>
        </w:rPr>
        <w:t>field</w:t>
      </w:r>
      <w:r w:rsidRPr="00D80E74">
        <w:rPr>
          <w:rFonts w:ascii="Calibri" w:hAnsi="Calibri" w:cs="Calibri"/>
          <w:sz w:val="16"/>
          <w:szCs w:val="22"/>
        </w:rPr>
        <w:t xml:space="preserve">, </w:t>
      </w:r>
      <w:r w:rsidRPr="004F6D71">
        <w:rPr>
          <w:rStyle w:val="Emphasis"/>
          <w:highlight w:val="cyan"/>
        </w:rPr>
        <w:t>explains Thomas Berger, a solar physicist in Boulder</w:t>
      </w:r>
      <w:r w:rsidRPr="00D80E74">
        <w:rPr>
          <w:rFonts w:ascii="Calibri" w:hAnsi="Calibri" w:cs="Calibri"/>
          <w:sz w:val="16"/>
          <w:szCs w:val="22"/>
        </w:rPr>
        <w:t xml:space="preserve">, Colo., </w:t>
      </w:r>
      <w:r w:rsidRPr="004F6D71">
        <w:rPr>
          <w:rStyle w:val="Emphasis"/>
          <w:highlight w:val="cyan"/>
        </w:rPr>
        <w:t>home of NOAA’s Space Weather Prediction Center</w:t>
      </w:r>
      <w:r w:rsidRPr="00D80E74">
        <w:rPr>
          <w:rFonts w:ascii="Calibri" w:hAnsi="Calibri" w:cs="Calibri"/>
          <w:sz w:val="16"/>
          <w:szCs w:val="22"/>
        </w:rPr>
        <w:t xml:space="preserve">. </w:t>
      </w:r>
      <w:r w:rsidRPr="009F5DCA">
        <w:rPr>
          <w:rFonts w:ascii="Calibri" w:hAnsi="Calibri" w:cs="Calibri"/>
          <w:sz w:val="22"/>
          <w:szCs w:val="22"/>
          <w:u w:val="single"/>
        </w:rPr>
        <w:t xml:space="preserve">The </w:t>
      </w:r>
      <w:r w:rsidRPr="00311442">
        <w:rPr>
          <w:rFonts w:ascii="Calibri" w:hAnsi="Calibri" w:cs="Calibri"/>
          <w:sz w:val="22"/>
          <w:szCs w:val="22"/>
          <w:highlight w:val="green"/>
          <w:u w:val="single"/>
        </w:rPr>
        <w:t xml:space="preserve">atmosphere’s uppermost layer </w:t>
      </w:r>
      <w:r w:rsidRPr="00B45E49">
        <w:rPr>
          <w:rFonts w:ascii="Calibri" w:hAnsi="Calibri" w:cs="Calibri"/>
          <w:sz w:val="22"/>
          <w:szCs w:val="22"/>
          <w:u w:val="single"/>
        </w:rPr>
        <w:t>is already warmer</w:t>
      </w:r>
      <w:r w:rsidRPr="009F5DCA">
        <w:rPr>
          <w:rFonts w:ascii="Calibri" w:hAnsi="Calibri" w:cs="Calibri"/>
          <w:sz w:val="22"/>
          <w:szCs w:val="22"/>
          <w:u w:val="single"/>
        </w:rPr>
        <w:t xml:space="preserve">, and </w:t>
      </w:r>
      <w:r w:rsidRPr="00B45E49">
        <w:rPr>
          <w:rFonts w:ascii="Calibri" w:hAnsi="Calibri" w:cs="Calibri"/>
          <w:sz w:val="22"/>
          <w:szCs w:val="22"/>
          <w:u w:val="single"/>
        </w:rPr>
        <w:t>now</w:t>
      </w:r>
      <w:r w:rsidRPr="009F5DCA">
        <w:rPr>
          <w:rFonts w:ascii="Calibri" w:hAnsi="Calibri" w:cs="Calibri"/>
          <w:sz w:val="22"/>
          <w:szCs w:val="22"/>
          <w:u w:val="single"/>
        </w:rPr>
        <w:t xml:space="preserve"> it’s </w:t>
      </w:r>
      <w:r w:rsidRPr="00B45E49">
        <w:rPr>
          <w:rFonts w:ascii="Calibri" w:hAnsi="Calibri" w:cs="Calibri"/>
          <w:sz w:val="22"/>
          <w:szCs w:val="22"/>
          <w:highlight w:val="green"/>
          <w:u w:val="single"/>
        </w:rPr>
        <w:t>battling a cloud of plasma that creates currents in the atmosphere and on the ground</w:t>
      </w:r>
      <w:r w:rsidRPr="00B45E49">
        <w:rPr>
          <w:rFonts w:ascii="Calibri" w:hAnsi="Calibri" w:cs="Calibri"/>
          <w:sz w:val="22"/>
          <w:szCs w:val="22"/>
          <w:u w:val="single"/>
        </w:rPr>
        <w:t xml:space="preserve">. </w:t>
      </w:r>
      <w:r w:rsidRPr="00D80E74">
        <w:rPr>
          <w:rFonts w:ascii="Calibri" w:hAnsi="Calibri" w:cs="Calibri"/>
          <w:sz w:val="16"/>
          <w:szCs w:val="22"/>
        </w:rPr>
        <w:t>“</w:t>
      </w:r>
      <w:r w:rsidRPr="00B45E49">
        <w:rPr>
          <w:rFonts w:ascii="Calibri" w:hAnsi="Calibri" w:cs="Calibri"/>
          <w:sz w:val="22"/>
          <w:szCs w:val="22"/>
          <w:u w:val="single"/>
        </w:rPr>
        <w:t>That’s when the power</w:t>
      </w:r>
      <w:r w:rsidRPr="009F5DCA">
        <w:rPr>
          <w:rFonts w:ascii="Calibri" w:hAnsi="Calibri" w:cs="Calibri"/>
          <w:sz w:val="22"/>
          <w:szCs w:val="22"/>
          <w:u w:val="single"/>
        </w:rPr>
        <w:t xml:space="preserve"> grids start to feel things</w:t>
      </w:r>
      <w:r w:rsidRPr="00D80E74">
        <w:rPr>
          <w:rFonts w:ascii="Calibri" w:hAnsi="Calibri" w:cs="Calibri"/>
          <w:sz w:val="16"/>
          <w:szCs w:val="22"/>
        </w:rPr>
        <w:t>," Berger says. "W</w:t>
      </w:r>
      <w:r w:rsidRPr="00B45E49">
        <w:rPr>
          <w:rFonts w:ascii="Calibri" w:hAnsi="Calibri" w:cs="Calibri"/>
          <w:sz w:val="22"/>
          <w:szCs w:val="22"/>
          <w:highlight w:val="green"/>
          <w:u w:val="single"/>
        </w:rPr>
        <w:t>hen you create a giant current in the ionosphere, you also create currents in the ground. And the power grid is anchored in the Earth</w:t>
      </w:r>
      <w:r w:rsidRPr="009F5DCA">
        <w:rPr>
          <w:rFonts w:ascii="Calibri" w:hAnsi="Calibri" w:cs="Calibri"/>
          <w:sz w:val="22"/>
          <w:szCs w:val="22"/>
          <w:u w:val="single"/>
        </w:rPr>
        <w:t xml:space="preserve"> </w:t>
      </w:r>
      <w:r w:rsidRPr="00D80E74">
        <w:rPr>
          <w:rFonts w:ascii="Calibri" w:hAnsi="Calibri" w:cs="Calibri"/>
          <w:sz w:val="16"/>
          <w:szCs w:val="22"/>
        </w:rPr>
        <w:t xml:space="preserve">— grounded, as they call it. In the worst-case scenario, the CME would damage equipment, which would need to be replaced before you can bring power back to the grid.” Earth already experienced this worst-case scenario, but nobody alive today was there to see it. The 1859 Carrington Event was a geomagnetic storm triggered by an eruption of charged particles that streamed toward Earth. It was in the early days of telegraphs, well before countries were electrified. But particles from the sun were powerful enough to send a charge through telegraph lines that shocked operators and lit telegraph paper on fire. </w:t>
      </w:r>
      <w:r w:rsidRPr="00B45E49">
        <w:rPr>
          <w:rFonts w:ascii="Calibri" w:hAnsi="Calibri" w:cs="Calibri"/>
          <w:sz w:val="22"/>
          <w:szCs w:val="22"/>
          <w:highlight w:val="green"/>
          <w:u w:val="single"/>
        </w:rPr>
        <w:t>If this happened</w:t>
      </w:r>
      <w:r w:rsidRPr="009F5DCA">
        <w:rPr>
          <w:rFonts w:ascii="Calibri" w:hAnsi="Calibri" w:cs="Calibri"/>
          <w:sz w:val="22"/>
          <w:szCs w:val="22"/>
          <w:u w:val="single"/>
        </w:rPr>
        <w:t xml:space="preserve"> now </w:t>
      </w:r>
      <w:r w:rsidRPr="00B45E49">
        <w:rPr>
          <w:rFonts w:ascii="Calibri" w:hAnsi="Calibri" w:cs="Calibri"/>
          <w:sz w:val="22"/>
          <w:szCs w:val="22"/>
          <w:highlight w:val="green"/>
          <w:u w:val="single"/>
        </w:rPr>
        <w:t>without warning</w:t>
      </w:r>
      <w:r w:rsidRPr="009F5DCA">
        <w:rPr>
          <w:rFonts w:ascii="Calibri" w:hAnsi="Calibri" w:cs="Calibri"/>
          <w:sz w:val="22"/>
          <w:szCs w:val="22"/>
          <w:u w:val="single"/>
        </w:rPr>
        <w:t xml:space="preserve">, </w:t>
      </w:r>
      <w:r w:rsidRPr="009F5DCA">
        <w:rPr>
          <w:rFonts w:ascii="Calibri" w:hAnsi="Calibri" w:cs="Calibri"/>
          <w:b/>
          <w:bCs/>
          <w:sz w:val="22"/>
          <w:szCs w:val="22"/>
          <w:u w:val="single"/>
        </w:rPr>
        <w:t xml:space="preserve">the </w:t>
      </w:r>
      <w:r w:rsidRPr="00B45E49">
        <w:rPr>
          <w:rFonts w:ascii="Calibri" w:hAnsi="Calibri" w:cs="Calibri"/>
          <w:b/>
          <w:bCs/>
          <w:sz w:val="22"/>
          <w:szCs w:val="22"/>
          <w:highlight w:val="green"/>
          <w:u w:val="single"/>
        </w:rPr>
        <w:t>results could be catastrophic</w:t>
      </w:r>
      <w:r w:rsidRPr="009F5DCA">
        <w:rPr>
          <w:rFonts w:ascii="Calibri" w:hAnsi="Calibri" w:cs="Calibri"/>
          <w:sz w:val="22"/>
          <w:szCs w:val="22"/>
          <w:u w:val="single"/>
        </w:rPr>
        <w:t xml:space="preserve">. </w:t>
      </w:r>
      <w:r w:rsidRPr="00B45E49">
        <w:rPr>
          <w:rFonts w:ascii="Calibri" w:hAnsi="Calibri" w:cs="Calibri"/>
          <w:sz w:val="22"/>
          <w:szCs w:val="22"/>
          <w:u w:val="single"/>
        </w:rPr>
        <w:t>Power plants, substations</w:t>
      </w:r>
      <w:r w:rsidRPr="009F5DCA">
        <w:rPr>
          <w:rFonts w:ascii="Calibri" w:hAnsi="Calibri" w:cs="Calibri"/>
          <w:sz w:val="22"/>
          <w:szCs w:val="22"/>
          <w:u w:val="single"/>
        </w:rPr>
        <w:t xml:space="preserve">, and transmission lines for </w:t>
      </w:r>
      <w:r w:rsidRPr="00B45E49">
        <w:rPr>
          <w:rFonts w:ascii="Calibri" w:hAnsi="Calibri" w:cs="Calibri"/>
          <w:sz w:val="22"/>
          <w:szCs w:val="22"/>
          <w:highlight w:val="green"/>
          <w:u w:val="single"/>
        </w:rPr>
        <w:t>entire cities</w:t>
      </w:r>
      <w:r w:rsidRPr="009F5DCA">
        <w:rPr>
          <w:rFonts w:ascii="Calibri" w:hAnsi="Calibri" w:cs="Calibri"/>
          <w:sz w:val="22"/>
          <w:szCs w:val="22"/>
          <w:u w:val="single"/>
        </w:rPr>
        <w:t xml:space="preserve"> or regions could be </w:t>
      </w:r>
      <w:r w:rsidRPr="00B45E49">
        <w:rPr>
          <w:rFonts w:ascii="Calibri" w:hAnsi="Calibri" w:cs="Calibri"/>
          <w:sz w:val="22"/>
          <w:szCs w:val="22"/>
          <w:highlight w:val="green"/>
          <w:u w:val="single"/>
        </w:rPr>
        <w:t>fried</w:t>
      </w:r>
      <w:r w:rsidRPr="009F5DCA">
        <w:rPr>
          <w:rFonts w:ascii="Calibri" w:hAnsi="Calibri" w:cs="Calibri"/>
          <w:sz w:val="22"/>
          <w:szCs w:val="22"/>
          <w:u w:val="single"/>
        </w:rPr>
        <w:t xml:space="preserve">. People might be </w:t>
      </w:r>
      <w:r w:rsidRPr="00B45E49">
        <w:rPr>
          <w:rFonts w:ascii="Calibri" w:hAnsi="Calibri" w:cs="Calibri"/>
          <w:sz w:val="22"/>
          <w:szCs w:val="22"/>
          <w:highlight w:val="green"/>
          <w:u w:val="single"/>
        </w:rPr>
        <w:t>without</w:t>
      </w:r>
      <w:r w:rsidRPr="009F5DCA">
        <w:rPr>
          <w:rFonts w:ascii="Calibri" w:hAnsi="Calibri" w:cs="Calibri"/>
          <w:sz w:val="22"/>
          <w:szCs w:val="22"/>
          <w:u w:val="single"/>
        </w:rPr>
        <w:t xml:space="preserve"> </w:t>
      </w:r>
      <w:r w:rsidRPr="00B45E49">
        <w:rPr>
          <w:rFonts w:ascii="Calibri" w:hAnsi="Calibri" w:cs="Calibri"/>
          <w:sz w:val="22"/>
          <w:szCs w:val="22"/>
          <w:highlight w:val="green"/>
          <w:u w:val="single"/>
        </w:rPr>
        <w:t>power</w:t>
      </w:r>
      <w:r w:rsidRPr="009F5DCA">
        <w:rPr>
          <w:rFonts w:ascii="Calibri" w:hAnsi="Calibri" w:cs="Calibri"/>
          <w:sz w:val="22"/>
          <w:szCs w:val="22"/>
          <w:u w:val="single"/>
        </w:rPr>
        <w:t xml:space="preserve"> for days or weeks, leading to </w:t>
      </w:r>
      <w:r w:rsidRPr="00B45E49">
        <w:rPr>
          <w:rFonts w:ascii="Calibri" w:hAnsi="Calibri" w:cs="Calibri"/>
          <w:sz w:val="22"/>
          <w:szCs w:val="22"/>
          <w:highlight w:val="green"/>
          <w:u w:val="single"/>
        </w:rPr>
        <w:t>food</w:t>
      </w:r>
      <w:r w:rsidRPr="009F5DCA">
        <w:rPr>
          <w:rFonts w:ascii="Calibri" w:hAnsi="Calibri" w:cs="Calibri"/>
          <w:sz w:val="22"/>
          <w:szCs w:val="22"/>
          <w:u w:val="single"/>
        </w:rPr>
        <w:t xml:space="preserve"> </w:t>
      </w:r>
      <w:r w:rsidRPr="00B45E49">
        <w:rPr>
          <w:rFonts w:ascii="Calibri" w:hAnsi="Calibri" w:cs="Calibri"/>
          <w:sz w:val="22"/>
          <w:szCs w:val="22"/>
          <w:highlight w:val="green"/>
          <w:u w:val="single"/>
        </w:rPr>
        <w:t xml:space="preserve">shortages and </w:t>
      </w:r>
      <w:r w:rsidRPr="00B45E49">
        <w:rPr>
          <w:rFonts w:ascii="Calibri" w:hAnsi="Calibri" w:cs="Calibri"/>
          <w:b/>
          <w:bCs/>
          <w:sz w:val="22"/>
          <w:szCs w:val="22"/>
          <w:highlight w:val="green"/>
          <w:u w:val="single"/>
        </w:rPr>
        <w:t>untold</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crises</w:t>
      </w:r>
      <w:r w:rsidRPr="00D80E74">
        <w:rPr>
          <w:rFonts w:ascii="Calibri" w:hAnsi="Calibri" w:cs="Calibri"/>
          <w:sz w:val="16"/>
          <w:szCs w:val="22"/>
        </w:rPr>
        <w:t xml:space="preserve">. The effects on the economy would also be devastating: Just one day without power in New York City could cost $1 billion, according to a 2013 report from the American Society of Civil Engineers. Across the federal government, at least 27 separate programs are working on ways to prevent this scenario. Power transformers are the backbone of the grid. Some transformers at power stations increase voltage so that it can be transmitted many miles, while others “step down” voltage so it can enter homes at safe levels. Large ones can take months to repair or rebuild, resulting in long-term blackouts, according to the Electric Power Research Group. In an emergency, federal agencies could set up temporary transformers to act as a stopgap, much like FEMA sets up temporary housing after disasters. The Department of Homeland Security has a Recovery Transformer program devoted to designing and building a type of easily deployable transformer that can be installed anywhere in an emergency. And the Department of Energy (DOE) is working on a “strategic transformer reserve” — a supply of extra transformers that can be trucked throughout America if necessary. Equipment to protect large power transformers costs about $350,000 per circuit, according to the Foundation for Resilient Societies. Safeguarding the grid against solar storms and EMPs would cost between $10 billion and $30 billion, the foundation says. Utilities are already working on solutions, says Rob Manning, vice president for transmission at the Electric Power Research Institute. Some are building capacitor banks, which could work like batteries to absorb and dissipate excess energy. Or they can install electricity-dampening devices called Faraday cages, which are like force fields that can surround critical pieces of equipment and protect them from currents. The DOE is also building better flywheels that can spin faster or slower depending on their charge. A flywheel could physically drain excess electricity off the grid, turning the sun’s electrons into movement and heat. Special dampening devices can also drain away or block excess current, but none of these is a perfect solution, Manning says. “There are some devices that will ground that current out and remove it from the system, but it creates some unintended consequences,” Manning says. “It’s like taking a drug that fixes a problem you might have, but it has unintended side effects.” </w:t>
      </w:r>
      <w:r w:rsidRPr="009F5DCA">
        <w:rPr>
          <w:rFonts w:ascii="Calibri" w:hAnsi="Calibri" w:cs="Calibri"/>
          <w:b/>
          <w:bCs/>
          <w:sz w:val="22"/>
          <w:szCs w:val="22"/>
          <w:u w:val="single"/>
        </w:rPr>
        <w:t xml:space="preserve">The </w:t>
      </w:r>
      <w:r w:rsidRPr="00B45E49">
        <w:rPr>
          <w:rFonts w:ascii="Calibri" w:hAnsi="Calibri" w:cs="Calibri"/>
          <w:b/>
          <w:bCs/>
          <w:sz w:val="22"/>
          <w:szCs w:val="22"/>
          <w:highlight w:val="green"/>
          <w:u w:val="single"/>
        </w:rPr>
        <w:t>best</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way to protect against solar storms is to forecast them</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in advance and shut</w:t>
      </w:r>
      <w:r w:rsidRPr="009F5DCA">
        <w:rPr>
          <w:rFonts w:ascii="Calibri" w:hAnsi="Calibri" w:cs="Calibri"/>
          <w:b/>
          <w:bCs/>
          <w:sz w:val="22"/>
          <w:szCs w:val="22"/>
          <w:u w:val="single"/>
        </w:rPr>
        <w:t xml:space="preserve"> </w:t>
      </w:r>
      <w:r w:rsidRPr="00B45E49">
        <w:rPr>
          <w:rFonts w:ascii="Calibri" w:hAnsi="Calibri" w:cs="Calibri"/>
          <w:b/>
          <w:bCs/>
          <w:sz w:val="22"/>
          <w:szCs w:val="22"/>
          <w:highlight w:val="green"/>
          <w:u w:val="single"/>
        </w:rPr>
        <w:t>down the grid before it's struck</w:t>
      </w:r>
      <w:r w:rsidRPr="00D80E74">
        <w:rPr>
          <w:rFonts w:ascii="Calibri" w:hAnsi="Calibri" w:cs="Calibri"/>
          <w:sz w:val="16"/>
          <w:szCs w:val="22"/>
        </w:rPr>
        <w:t xml:space="preserve">. DHS has a Solar Storm Mitigation project that's designed to “enhance awareness of potential disruptions” caused by solar rays. </w:t>
      </w:r>
      <w:r w:rsidRPr="004F6D71">
        <w:rPr>
          <w:rStyle w:val="Emphasis"/>
          <w:highlight w:val="cyan"/>
        </w:rPr>
        <w:t>Researchers are improving solar forecasts</w:t>
      </w:r>
      <w:r w:rsidRPr="004F6D71">
        <w:rPr>
          <w:rStyle w:val="Emphasis"/>
        </w:rPr>
        <w:t xml:space="preserve"> </w:t>
      </w:r>
      <w:r w:rsidRPr="00D80E74">
        <w:rPr>
          <w:rFonts w:ascii="Calibri" w:hAnsi="Calibri" w:cs="Calibri"/>
          <w:sz w:val="16"/>
          <w:szCs w:val="22"/>
        </w:rPr>
        <w:t xml:space="preserve">to provide at least a few hours of warning. </w:t>
      </w:r>
      <w:r w:rsidRPr="004F6D71">
        <w:rPr>
          <w:rStyle w:val="Emphasis"/>
          <w:highlight w:val="cyan"/>
        </w:rPr>
        <w:t>The Deep Space Climate Observatory</w:t>
      </w:r>
      <w:r w:rsidRPr="00D80E74">
        <w:rPr>
          <w:rFonts w:ascii="Calibri" w:hAnsi="Calibri" w:cs="Calibri"/>
          <w:sz w:val="16"/>
          <w:szCs w:val="22"/>
        </w:rPr>
        <w:t xml:space="preserve"> (DSCOVR) </w:t>
      </w:r>
      <w:r w:rsidRPr="004F6D71">
        <w:rPr>
          <w:rStyle w:val="Emphasis"/>
          <w:highlight w:val="cyan"/>
        </w:rPr>
        <w:t>provides crucial data</w:t>
      </w:r>
      <w:r w:rsidRPr="00D80E74">
        <w:rPr>
          <w:rFonts w:ascii="Calibri" w:hAnsi="Calibri" w:cs="Calibri"/>
          <w:sz w:val="16"/>
          <w:szCs w:val="22"/>
        </w:rPr>
        <w:t xml:space="preserve"> about the timing and speed of solar bursts, </w:t>
      </w:r>
      <w:r w:rsidRPr="004F6D71">
        <w:rPr>
          <w:rStyle w:val="Emphasis"/>
          <w:highlight w:val="cyan"/>
        </w:rPr>
        <w:t>says NOAA’s Berger</w:t>
      </w:r>
      <w:r w:rsidRPr="00D80E74">
        <w:rPr>
          <w:rFonts w:ascii="Calibri" w:hAnsi="Calibri" w:cs="Calibri"/>
          <w:sz w:val="16"/>
          <w:szCs w:val="22"/>
        </w:rPr>
        <w:t xml:space="preserve">: “DSCOVR is really like a tsunami buoy.” And even better warning systems are coming. A new sun-orbiting satellite launching in 2018, called the Parker Solar Probe, will study the corona in unprecedented detail, providing new information about how the sun’s atmosphere gets so hot and spits out harmful CMEs. </w:t>
      </w:r>
      <w:r w:rsidRPr="004F6D71">
        <w:rPr>
          <w:rStyle w:val="Emphasis"/>
          <w:highlight w:val="cyan"/>
        </w:rPr>
        <w:t>NOAA scientists are</w:t>
      </w:r>
      <w:r w:rsidRPr="00D80E74">
        <w:rPr>
          <w:rFonts w:ascii="Calibri" w:hAnsi="Calibri" w:cs="Calibri"/>
          <w:sz w:val="16"/>
          <w:szCs w:val="22"/>
        </w:rPr>
        <w:t xml:space="preserve"> also </w:t>
      </w:r>
      <w:r w:rsidRPr="004F6D71">
        <w:rPr>
          <w:rStyle w:val="Emphasis"/>
          <w:highlight w:val="cyan"/>
        </w:rPr>
        <w:t>working on a new satellite</w:t>
      </w:r>
      <w:r w:rsidRPr="00D80E74">
        <w:rPr>
          <w:rFonts w:ascii="Calibri" w:hAnsi="Calibri" w:cs="Calibri"/>
          <w:sz w:val="16"/>
          <w:szCs w:val="22"/>
        </w:rPr>
        <w:t xml:space="preserve">, unofficially called the Space Weather Follow-On Mission, </w:t>
      </w:r>
      <w:r w:rsidRPr="004F6D71">
        <w:rPr>
          <w:rStyle w:val="Emphasis"/>
          <w:highlight w:val="cyan"/>
        </w:rPr>
        <w:t>that would study the sun’s magnetic fields — if it receives federal funding</w:t>
      </w:r>
      <w:r w:rsidRPr="00D80E74">
        <w:rPr>
          <w:rFonts w:ascii="Calibri" w:hAnsi="Calibri" w:cs="Calibri"/>
          <w:sz w:val="16"/>
          <w:szCs w:val="22"/>
        </w:rPr>
        <w:t xml:space="preserve">. Down on Earth, scientists are trying to understand the planet’s electrical conductivity, which would help them predict how surges of power from space would spread underground. But the sun isn’t the only source of danger to the grid. An EMP could wreak as much havoc on society as a traditional bomb blast, albeit with less loss of life. The casualties from an EMP would occur </w:t>
      </w:r>
      <w:proofErr w:type="gramStart"/>
      <w:r w:rsidRPr="00D80E74">
        <w:rPr>
          <w:rFonts w:ascii="Calibri" w:hAnsi="Calibri" w:cs="Calibri"/>
          <w:sz w:val="16"/>
          <w:szCs w:val="22"/>
        </w:rPr>
        <w:t>as a result of</w:t>
      </w:r>
      <w:proofErr w:type="gramEnd"/>
      <w:r w:rsidRPr="00D80E74">
        <w:rPr>
          <w:rFonts w:ascii="Calibri" w:hAnsi="Calibri" w:cs="Calibri"/>
          <w:sz w:val="16"/>
          <w:szCs w:val="22"/>
        </w:rPr>
        <w:t xml:space="preserve"> a lack of power, water, and medicine. The most ruinous type of EMP would come in the form of a high-altitude nuclear detonation, where it would create a series of blast waves radiating in all directions, impacting electrical equipment on the ground, in the air, and in orbit. A nuclear weapon detonated in the upper atmosphere over, say, Kansas, could affect the entire continental U.S., according to researchers at the Foundation for Resilient Societies. Just like a solar storm, an EMP would send raging currents into the electrical grid, frying transformers, circuit breakers, and substations. But scientists aren’t exactly sure what would happen to the vast range of devices on the grid, from cell towers to smartphones, Manning says. “It depends on where you are. Your cell phone might survive just fine, but the cell towers would not. </w:t>
      </w:r>
      <w:proofErr w:type="gramStart"/>
      <w:r w:rsidRPr="00D80E74">
        <w:rPr>
          <w:rFonts w:ascii="Calibri" w:hAnsi="Calibri" w:cs="Calibri"/>
          <w:sz w:val="16"/>
          <w:szCs w:val="22"/>
        </w:rPr>
        <w:t>So</w:t>
      </w:r>
      <w:proofErr w:type="gramEnd"/>
      <w:r w:rsidRPr="00D80E74">
        <w:rPr>
          <w:rFonts w:ascii="Calibri" w:hAnsi="Calibri" w:cs="Calibri"/>
          <w:sz w:val="16"/>
          <w:szCs w:val="22"/>
        </w:rPr>
        <w:t xml:space="preserve"> you would have a very nice calculator with a limited battery life,” Manning says. “We would expect some parts of the grid would suffer enough that we would experience voltage collapse, and you would expect blackouts. But there is the possibility that the grid may survive quite well, and the challenge may be more related to your cellphone, to home electronics, water systems, things like that.” </w:t>
      </w:r>
      <w:r w:rsidRPr="009F5DCA">
        <w:rPr>
          <w:rFonts w:ascii="Calibri" w:hAnsi="Calibri" w:cs="Calibri"/>
          <w:sz w:val="22"/>
          <w:szCs w:val="22"/>
          <w:u w:val="single"/>
        </w:rPr>
        <w:t>Part of the challenge is understanding how transformers and circuit breakers would respond to the heat and high voltages of an EMP. If they’re exposed to extreme</w:t>
      </w:r>
      <w:r w:rsidRPr="00D80E74">
        <w:rPr>
          <w:rFonts w:ascii="Calibri" w:hAnsi="Calibri" w:cs="Calibri"/>
          <w:sz w:val="16"/>
          <w:szCs w:val="22"/>
        </w:rPr>
        <w:t xml:space="preserve"> heat for just an instant, they might be fine, much the same way that people can quickly walk across hot coals without getting burned. But a </w:t>
      </w:r>
      <w:r w:rsidRPr="009F5DCA">
        <w:rPr>
          <w:rFonts w:ascii="Calibri" w:hAnsi="Calibri" w:cs="Calibri"/>
          <w:sz w:val="22"/>
          <w:szCs w:val="22"/>
          <w:u w:val="single"/>
        </w:rPr>
        <w:t>longer-lasting flash would cause real damage.</w:t>
      </w:r>
      <w:r w:rsidRPr="00D80E74">
        <w:rPr>
          <w:rFonts w:ascii="Calibri" w:hAnsi="Calibri" w:cs="Calibri"/>
          <w:sz w:val="16"/>
          <w:szCs w:val="22"/>
        </w:rPr>
        <w:t xml:space="preserve"> The Electric Power Research Institute is in the middle of a three-year study exploring these questions. The Department of Energy is also studying possible effects of high-energy EMPs. Odds are an EMP attack would be on a local scale, which means the grid would likely be fine overall, notes Scott Aaronson, senior director of national security policy at the Edison Electric Institute. There's no single point of failure in the country’s electrical system. The grid is somewhat of a misnomer because it’s really hundreds of independently operated utilities, each of which manages resources in its own way. Private industry owns 85 percent of the U.S.'s critical electrical infrastructure. “To incidents on a smaller scale, the grid is extraordinarily resilient," Aaronson says. "There are 50,000 substations, and hundreds of control centers. The failure of one, or even several of those, has very limited impact on the broader set of infrastructure.” He argues an EMP is less of a concern than everyday problems — from solar storms to Earth generated lightning, to the most mundane threats. “I can promise you, at this very minute there is a squirrel meeting his or her demise by chewing through a power line somewhere,” Aaronson says. "Your cell phone might survive just fine, but the cell towers would not. </w:t>
      </w:r>
      <w:proofErr w:type="gramStart"/>
      <w:r w:rsidRPr="00D80E74">
        <w:rPr>
          <w:rFonts w:ascii="Calibri" w:hAnsi="Calibri" w:cs="Calibri"/>
          <w:sz w:val="16"/>
          <w:szCs w:val="22"/>
        </w:rPr>
        <w:t>So</w:t>
      </w:r>
      <w:proofErr w:type="gramEnd"/>
      <w:r w:rsidRPr="00D80E74">
        <w:rPr>
          <w:rFonts w:ascii="Calibri" w:hAnsi="Calibri" w:cs="Calibri"/>
          <w:sz w:val="16"/>
          <w:szCs w:val="22"/>
        </w:rPr>
        <w:t xml:space="preserve"> you would have a very nice calculator with a limited battery life.” Others take a more dystopian view. In 2015, Peter Pry, </w:t>
      </w:r>
      <w:r w:rsidRPr="00D80E74">
        <w:rPr>
          <w:rFonts w:ascii="Calibri" w:hAnsi="Calibri" w:cs="Calibri"/>
          <w:sz w:val="22"/>
          <w:szCs w:val="22"/>
          <w:u w:val="single"/>
        </w:rPr>
        <w:t>executive director of the Electromagnetic Pulse Task Force on National Homeland Security, testified befo</w:t>
      </w:r>
      <w:r w:rsidRPr="009F5DCA">
        <w:rPr>
          <w:rFonts w:ascii="Calibri" w:hAnsi="Calibri" w:cs="Calibri"/>
          <w:sz w:val="22"/>
          <w:szCs w:val="22"/>
          <w:u w:val="single"/>
        </w:rPr>
        <w:t xml:space="preserve">re Congress that </w:t>
      </w:r>
      <w:r w:rsidRPr="00B45E49">
        <w:rPr>
          <w:rFonts w:ascii="Calibri" w:hAnsi="Calibri" w:cs="Calibri"/>
          <w:sz w:val="22"/>
          <w:szCs w:val="22"/>
          <w:highlight w:val="green"/>
          <w:u w:val="single"/>
        </w:rPr>
        <w:t>prolonged damage to the grid could kill 90 percent</w:t>
      </w:r>
      <w:r w:rsidRPr="009F5DCA">
        <w:rPr>
          <w:rFonts w:ascii="Calibri" w:hAnsi="Calibri" w:cs="Calibri"/>
          <w:sz w:val="22"/>
          <w:szCs w:val="22"/>
          <w:u w:val="single"/>
        </w:rPr>
        <w:t xml:space="preserve"> of Americans, “</w:t>
      </w:r>
      <w:r w:rsidRPr="00B45E49">
        <w:rPr>
          <w:rFonts w:ascii="Calibri" w:hAnsi="Calibri" w:cs="Calibri"/>
          <w:sz w:val="22"/>
          <w:szCs w:val="22"/>
          <w:highlight w:val="green"/>
          <w:u w:val="single"/>
        </w:rPr>
        <w:t xml:space="preserve">through </w:t>
      </w:r>
      <w:r w:rsidRPr="00B45E49">
        <w:rPr>
          <w:rFonts w:ascii="Calibri" w:hAnsi="Calibri" w:cs="Calibri"/>
          <w:b/>
          <w:bCs/>
          <w:sz w:val="22"/>
          <w:szCs w:val="22"/>
          <w:highlight w:val="green"/>
          <w:u w:val="single"/>
        </w:rPr>
        <w:t>starvation, disease, and societal collapse</w:t>
      </w:r>
      <w:r w:rsidRPr="009F5DCA">
        <w:rPr>
          <w:rFonts w:ascii="Calibri" w:hAnsi="Calibri" w:cs="Calibri"/>
          <w:sz w:val="22"/>
          <w:szCs w:val="22"/>
          <w:u w:val="single"/>
        </w:rPr>
        <w:t xml:space="preserve">.” </w:t>
      </w:r>
      <w:r w:rsidRPr="00D80E74">
        <w:rPr>
          <w:rFonts w:ascii="Calibri" w:hAnsi="Calibri" w:cs="Calibri"/>
          <w:sz w:val="22"/>
          <w:szCs w:val="22"/>
          <w:u w:val="single"/>
        </w:rPr>
        <w:t xml:space="preserve">The Department of Homeland Security considers </w:t>
      </w:r>
      <w:r w:rsidRPr="00B45E49">
        <w:rPr>
          <w:rFonts w:ascii="Calibri" w:hAnsi="Calibri" w:cs="Calibri"/>
          <w:sz w:val="22"/>
          <w:szCs w:val="22"/>
          <w:highlight w:val="green"/>
          <w:u w:val="single"/>
        </w:rPr>
        <w:t>space weather</w:t>
      </w:r>
      <w:r w:rsidRPr="009F5DCA">
        <w:rPr>
          <w:rFonts w:ascii="Calibri" w:hAnsi="Calibri" w:cs="Calibri"/>
          <w:sz w:val="22"/>
          <w:szCs w:val="22"/>
          <w:u w:val="single"/>
        </w:rPr>
        <w:t xml:space="preserve"> and power grid failure </w:t>
      </w:r>
      <w:r w:rsidRPr="00D80E74">
        <w:rPr>
          <w:rFonts w:ascii="Calibri" w:hAnsi="Calibri" w:cs="Calibri"/>
          <w:sz w:val="22"/>
          <w:szCs w:val="22"/>
          <w:u w:val="single"/>
        </w:rPr>
        <w:t xml:space="preserve">as </w:t>
      </w:r>
      <w:r w:rsidRPr="00B45E49">
        <w:rPr>
          <w:rFonts w:ascii="Calibri" w:hAnsi="Calibri" w:cs="Calibri"/>
          <w:sz w:val="22"/>
          <w:szCs w:val="22"/>
          <w:highlight w:val="green"/>
          <w:u w:val="single"/>
        </w:rPr>
        <w:t>“</w:t>
      </w:r>
      <w:r w:rsidRPr="00B45E49">
        <w:rPr>
          <w:rFonts w:ascii="Calibri" w:hAnsi="Calibri" w:cs="Calibri"/>
          <w:b/>
          <w:bCs/>
          <w:sz w:val="22"/>
          <w:szCs w:val="22"/>
          <w:highlight w:val="green"/>
          <w:u w:val="single"/>
        </w:rPr>
        <w:t>significant risk events</w:t>
      </w:r>
      <w:r w:rsidRPr="00B45E49">
        <w:rPr>
          <w:rFonts w:ascii="Calibri" w:hAnsi="Calibri" w:cs="Calibri"/>
          <w:sz w:val="22"/>
          <w:szCs w:val="22"/>
          <w:highlight w:val="green"/>
          <w:u w:val="single"/>
        </w:rPr>
        <w:t>.</w:t>
      </w:r>
      <w:r w:rsidRPr="00B45E49">
        <w:rPr>
          <w:rFonts w:ascii="Calibri" w:hAnsi="Calibri" w:cs="Calibri"/>
          <w:sz w:val="22"/>
          <w:szCs w:val="22"/>
          <w:u w:val="single"/>
        </w:rPr>
        <w:t xml:space="preserve">”  </w:t>
      </w:r>
      <w:r w:rsidRPr="00D80E74">
        <w:rPr>
          <w:rFonts w:ascii="Calibri" w:hAnsi="Calibri" w:cs="Calibri"/>
          <w:sz w:val="16"/>
          <w:szCs w:val="22"/>
        </w:rPr>
        <w:t xml:space="preserve">Thomas </w:t>
      </w:r>
      <w:proofErr w:type="spellStart"/>
      <w:r w:rsidRPr="00D80E74">
        <w:rPr>
          <w:rFonts w:ascii="Calibri" w:hAnsi="Calibri" w:cs="Calibri"/>
          <w:sz w:val="16"/>
          <w:szCs w:val="22"/>
        </w:rPr>
        <w:t>Popik</w:t>
      </w:r>
      <w:proofErr w:type="spellEnd"/>
      <w:r w:rsidRPr="00D80E74">
        <w:rPr>
          <w:rFonts w:ascii="Calibri" w:hAnsi="Calibri" w:cs="Calibri"/>
          <w:sz w:val="16"/>
          <w:szCs w:val="22"/>
        </w:rPr>
        <w:t>, chairman of the Foundation for Resilient Societies, testified last year before the Federal Energy Regulatory Commission that allocating 5 percent of the U.S. defense budget to infrastructure projects would help protect the grid and save lives. “</w:t>
      </w:r>
      <w:r w:rsidRPr="009F5DCA">
        <w:rPr>
          <w:rFonts w:ascii="Calibri" w:hAnsi="Calibri" w:cs="Calibri"/>
          <w:sz w:val="22"/>
          <w:szCs w:val="22"/>
          <w:u w:val="single"/>
        </w:rPr>
        <w:t>If a densely populated area</w:t>
      </w:r>
      <w:r w:rsidRPr="00D80E74">
        <w:rPr>
          <w:rFonts w:ascii="Calibri" w:hAnsi="Calibri" w:cs="Calibri"/>
          <w:sz w:val="16"/>
          <w:szCs w:val="22"/>
        </w:rPr>
        <w:t xml:space="preserve"> such as Washington, D.C. </w:t>
      </w:r>
      <w:r w:rsidRPr="009F5DCA">
        <w:rPr>
          <w:rFonts w:ascii="Calibri" w:hAnsi="Calibri" w:cs="Calibri"/>
          <w:sz w:val="22"/>
          <w:szCs w:val="22"/>
          <w:u w:val="single"/>
        </w:rPr>
        <w:t xml:space="preserve">lost all electric power, and no outside assistance was available, and people could not evacuate by car because gasoline station pumps were inoperable due to lack of power, and municipal water and sanitation services stopped working, </w:t>
      </w:r>
      <w:r w:rsidRPr="009F5DCA">
        <w:rPr>
          <w:rFonts w:ascii="Calibri" w:hAnsi="Calibri" w:cs="Calibri"/>
          <w:b/>
          <w:bCs/>
          <w:sz w:val="22"/>
          <w:szCs w:val="22"/>
          <w:u w:val="single"/>
        </w:rPr>
        <w:t>what percent of the population would still be alive after one month?</w:t>
      </w:r>
      <w:r w:rsidRPr="00D80E74">
        <w:rPr>
          <w:rFonts w:ascii="Calibri" w:hAnsi="Calibri" w:cs="Calibri"/>
          <w:sz w:val="16"/>
          <w:szCs w:val="22"/>
        </w:rPr>
        <w:t xml:space="preserve">” he questioned. Aaronson argues that this is “a fiction,” and that he finds himself in the middle. “I tend to view this as a threat that we need to prevent from happening in the first place,” he says. To that end, </w:t>
      </w:r>
      <w:r w:rsidRPr="00B45E49">
        <w:rPr>
          <w:rFonts w:ascii="Calibri" w:hAnsi="Calibri" w:cs="Calibri"/>
          <w:b/>
          <w:bCs/>
          <w:sz w:val="22"/>
          <w:szCs w:val="22"/>
          <w:highlight w:val="green"/>
          <w:u w:val="single"/>
        </w:rPr>
        <w:t>space weather forecasting</w:t>
      </w:r>
      <w:r w:rsidRPr="00D80E74">
        <w:rPr>
          <w:rFonts w:ascii="Calibri" w:hAnsi="Calibri" w:cs="Calibri"/>
          <w:sz w:val="16"/>
          <w:szCs w:val="22"/>
        </w:rPr>
        <w:t xml:space="preserve"> — and international diplomacy — </w:t>
      </w:r>
      <w:r w:rsidRPr="00B45E49">
        <w:rPr>
          <w:rFonts w:ascii="Calibri" w:hAnsi="Calibri" w:cs="Calibri"/>
          <w:b/>
          <w:bCs/>
          <w:sz w:val="22"/>
          <w:szCs w:val="22"/>
          <w:highlight w:val="green"/>
          <w:u w:val="single"/>
        </w:rPr>
        <w:t xml:space="preserve">are </w:t>
      </w:r>
      <w:r w:rsidRPr="00D80E74">
        <w:rPr>
          <w:rFonts w:ascii="Calibri" w:hAnsi="Calibri" w:cs="Calibri"/>
          <w:b/>
          <w:bCs/>
          <w:sz w:val="22"/>
          <w:szCs w:val="22"/>
          <w:u w:val="single"/>
        </w:rPr>
        <w:t xml:space="preserve">our </w:t>
      </w:r>
      <w:r w:rsidRPr="00B45E49">
        <w:rPr>
          <w:rFonts w:ascii="Calibri" w:hAnsi="Calibri" w:cs="Calibri"/>
          <w:b/>
          <w:bCs/>
          <w:sz w:val="22"/>
          <w:szCs w:val="22"/>
          <w:highlight w:val="green"/>
          <w:u w:val="single"/>
        </w:rPr>
        <w:t xml:space="preserve">best weapons </w:t>
      </w:r>
      <w:r w:rsidRPr="00B45E49">
        <w:rPr>
          <w:rFonts w:ascii="Calibri" w:hAnsi="Calibri" w:cs="Calibri"/>
          <w:b/>
          <w:bCs/>
          <w:sz w:val="22"/>
          <w:szCs w:val="22"/>
          <w:u w:val="single"/>
        </w:rPr>
        <w:t xml:space="preserve">in the fight </w:t>
      </w:r>
      <w:r w:rsidRPr="00B45E49">
        <w:rPr>
          <w:rFonts w:ascii="Calibri" w:hAnsi="Calibri" w:cs="Calibri"/>
          <w:b/>
          <w:bCs/>
          <w:sz w:val="22"/>
          <w:szCs w:val="22"/>
          <w:highlight w:val="green"/>
          <w:u w:val="single"/>
        </w:rPr>
        <w:t xml:space="preserve">to save </w:t>
      </w:r>
      <w:r w:rsidRPr="00D80E74">
        <w:rPr>
          <w:rFonts w:ascii="Calibri" w:hAnsi="Calibri" w:cs="Calibri"/>
          <w:b/>
          <w:bCs/>
          <w:sz w:val="22"/>
          <w:szCs w:val="22"/>
          <w:u w:val="single"/>
        </w:rPr>
        <w:t xml:space="preserve">the </w:t>
      </w:r>
      <w:r w:rsidRPr="00B45E49">
        <w:rPr>
          <w:rFonts w:ascii="Calibri" w:hAnsi="Calibri" w:cs="Calibri"/>
          <w:b/>
          <w:bCs/>
          <w:sz w:val="22"/>
          <w:szCs w:val="22"/>
          <w:highlight w:val="green"/>
          <w:u w:val="single"/>
        </w:rPr>
        <w:t>grid</w:t>
      </w:r>
      <w:r w:rsidRPr="009F5DCA">
        <w:rPr>
          <w:rFonts w:ascii="Calibri" w:hAnsi="Calibri" w:cs="Calibri"/>
          <w:b/>
          <w:bCs/>
          <w:sz w:val="22"/>
          <w:szCs w:val="22"/>
          <w:u w:val="single"/>
        </w:rPr>
        <w:t xml:space="preserve">. </w:t>
      </w:r>
    </w:p>
    <w:p w14:paraId="0B3BB07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877B3"/>
    <w:multiLevelType w:val="hybridMultilevel"/>
    <w:tmpl w:val="10ECA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B41B28"/>
    <w:multiLevelType w:val="hybridMultilevel"/>
    <w:tmpl w:val="CEEA9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BB764D"/>
    <w:multiLevelType w:val="hybridMultilevel"/>
    <w:tmpl w:val="32FA1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5B49F2"/>
    <w:multiLevelType w:val="hybridMultilevel"/>
    <w:tmpl w:val="62C81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2C2E31"/>
    <w:multiLevelType w:val="hybridMultilevel"/>
    <w:tmpl w:val="9B4AE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705060"/>
    <w:multiLevelType w:val="hybridMultilevel"/>
    <w:tmpl w:val="DCB82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BB10E9"/>
    <w:multiLevelType w:val="hybridMultilevel"/>
    <w:tmpl w:val="1408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C8F4C90"/>
    <w:multiLevelType w:val="hybridMultilevel"/>
    <w:tmpl w:val="8BFA9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6E57BC"/>
    <w:multiLevelType w:val="hybridMultilevel"/>
    <w:tmpl w:val="7F9032F2"/>
    <w:lvl w:ilvl="0" w:tplc="EE26A8E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811458"/>
    <w:multiLevelType w:val="hybridMultilevel"/>
    <w:tmpl w:val="7CA8CDD6"/>
    <w:lvl w:ilvl="0" w:tplc="3B023C9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CA60C2"/>
    <w:multiLevelType w:val="hybridMultilevel"/>
    <w:tmpl w:val="795AC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C70688"/>
    <w:multiLevelType w:val="hybridMultilevel"/>
    <w:tmpl w:val="EB4C7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3465D2"/>
    <w:multiLevelType w:val="hybridMultilevel"/>
    <w:tmpl w:val="E5349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BA17F2"/>
    <w:multiLevelType w:val="hybridMultilevel"/>
    <w:tmpl w:val="65A62B16"/>
    <w:lvl w:ilvl="0" w:tplc="364ECA5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FC7D2C"/>
    <w:multiLevelType w:val="hybridMultilevel"/>
    <w:tmpl w:val="04E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4"/>
  </w:num>
  <w:num w:numId="13">
    <w:abstractNumId w:val="14"/>
  </w:num>
  <w:num w:numId="14">
    <w:abstractNumId w:val="16"/>
  </w:num>
  <w:num w:numId="15">
    <w:abstractNumId w:val="17"/>
  </w:num>
  <w:num w:numId="16">
    <w:abstractNumId w:val="22"/>
  </w:num>
  <w:num w:numId="17">
    <w:abstractNumId w:val="15"/>
  </w:num>
  <w:num w:numId="18">
    <w:abstractNumId w:val="12"/>
  </w:num>
  <w:num w:numId="19">
    <w:abstractNumId w:val="20"/>
  </w:num>
  <w:num w:numId="20">
    <w:abstractNumId w:val="21"/>
  </w:num>
  <w:num w:numId="21">
    <w:abstractNumId w:val="10"/>
  </w:num>
  <w:num w:numId="22">
    <w:abstractNumId w:val="23"/>
  </w:num>
  <w:num w:numId="23">
    <w:abstractNumId w:val="18"/>
  </w:num>
  <w:num w:numId="24">
    <w:abstractNumId w:val="19"/>
  </w:num>
  <w:num w:numId="25">
    <w:abstractNumId w:val="1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403D7"/>
    <w:rsid w:val="000139A3"/>
    <w:rsid w:val="00100833"/>
    <w:rsid w:val="00104529"/>
    <w:rsid w:val="00105942"/>
    <w:rsid w:val="00107396"/>
    <w:rsid w:val="0011020C"/>
    <w:rsid w:val="0013751C"/>
    <w:rsid w:val="00144A4C"/>
    <w:rsid w:val="001605C6"/>
    <w:rsid w:val="00176AB0"/>
    <w:rsid w:val="00177B7D"/>
    <w:rsid w:val="0018322D"/>
    <w:rsid w:val="001B5776"/>
    <w:rsid w:val="001E527A"/>
    <w:rsid w:val="001F78CE"/>
    <w:rsid w:val="002075D1"/>
    <w:rsid w:val="00251FC7"/>
    <w:rsid w:val="002855A7"/>
    <w:rsid w:val="002B146A"/>
    <w:rsid w:val="002B5E17"/>
    <w:rsid w:val="00315690"/>
    <w:rsid w:val="00316B75"/>
    <w:rsid w:val="00325646"/>
    <w:rsid w:val="003460F2"/>
    <w:rsid w:val="00352E32"/>
    <w:rsid w:val="0037111B"/>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0BDA"/>
    <w:rsid w:val="008B3ECB"/>
    <w:rsid w:val="008B4E85"/>
    <w:rsid w:val="008C1B2E"/>
    <w:rsid w:val="0091627E"/>
    <w:rsid w:val="009403D7"/>
    <w:rsid w:val="009467CE"/>
    <w:rsid w:val="0097032B"/>
    <w:rsid w:val="009D2EAD"/>
    <w:rsid w:val="009D54B2"/>
    <w:rsid w:val="009E1922"/>
    <w:rsid w:val="009F7ED2"/>
    <w:rsid w:val="00A4627B"/>
    <w:rsid w:val="00A93661"/>
    <w:rsid w:val="00A95652"/>
    <w:rsid w:val="00AC0AB8"/>
    <w:rsid w:val="00B2563C"/>
    <w:rsid w:val="00B33C6D"/>
    <w:rsid w:val="00B448B0"/>
    <w:rsid w:val="00B4508F"/>
    <w:rsid w:val="00B55AD5"/>
    <w:rsid w:val="00B631EC"/>
    <w:rsid w:val="00B8057C"/>
    <w:rsid w:val="00BD6238"/>
    <w:rsid w:val="00BF593B"/>
    <w:rsid w:val="00BF773A"/>
    <w:rsid w:val="00BF7E81"/>
    <w:rsid w:val="00C13773"/>
    <w:rsid w:val="00C17CC8"/>
    <w:rsid w:val="00C83417"/>
    <w:rsid w:val="00C9604F"/>
    <w:rsid w:val="00CA19AA"/>
    <w:rsid w:val="00CB36D9"/>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1B688"/>
  <w15:chartTrackingRefBased/>
  <w15:docId w15:val="{7D168C77-DEFE-488D-A562-A19EF9DF8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3751C"/>
    <w:rPr>
      <w:rFonts w:ascii="Calibri" w:hAnsi="Calibri"/>
    </w:rPr>
  </w:style>
  <w:style w:type="paragraph" w:styleId="Heading1">
    <w:name w:val="heading 1"/>
    <w:aliases w:val="Pocket"/>
    <w:basedOn w:val="Normal"/>
    <w:next w:val="Normal"/>
    <w:link w:val="Heading1Char"/>
    <w:qFormat/>
    <w:rsid w:val="009403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03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2"/>
    <w:unhideWhenUsed/>
    <w:qFormat/>
    <w:rsid w:val="009403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9403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03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03D7"/>
  </w:style>
  <w:style w:type="character" w:customStyle="1" w:styleId="Heading1Char">
    <w:name w:val="Heading 1 Char"/>
    <w:aliases w:val="Pocket Char"/>
    <w:basedOn w:val="DefaultParagraphFont"/>
    <w:link w:val="Heading1"/>
    <w:rsid w:val="009403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03D7"/>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9403D7"/>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9403D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7"/>
    <w:qFormat/>
    <w:rsid w:val="009403D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9403D7"/>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S"/>
    <w:basedOn w:val="DefaultParagraphFont"/>
    <w:uiPriority w:val="6"/>
    <w:qFormat/>
    <w:rsid w:val="009403D7"/>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403D7"/>
    <w:rPr>
      <w:color w:val="auto"/>
      <w:u w:val="none"/>
    </w:rPr>
  </w:style>
  <w:style w:type="character" w:styleId="FollowedHyperlink">
    <w:name w:val="FollowedHyperlink"/>
    <w:basedOn w:val="DefaultParagraphFont"/>
    <w:uiPriority w:val="99"/>
    <w:semiHidden/>
    <w:unhideWhenUsed/>
    <w:rsid w:val="009403D7"/>
    <w:rPr>
      <w:color w:val="auto"/>
      <w:u w:val="none"/>
    </w:rPr>
  </w:style>
  <w:style w:type="paragraph" w:customStyle="1" w:styleId="textbold">
    <w:name w:val="text bold"/>
    <w:basedOn w:val="Normal"/>
    <w:link w:val="Emphasis"/>
    <w:uiPriority w:val="7"/>
    <w:qFormat/>
    <w:rsid w:val="0013751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13751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13751C"/>
    <w:rPr>
      <w:b/>
      <w:u w:val="singl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13751C"/>
    <w:rPr>
      <w:u w:val="single"/>
    </w:rPr>
  </w:style>
  <w:style w:type="paragraph" w:styleId="Title">
    <w:name w:val="Title"/>
    <w:aliases w:val="title,UNDERLINE,Cites and Cards,Bold Underlined,Read This,Block Heading"/>
    <w:basedOn w:val="Normal"/>
    <w:next w:val="Normal"/>
    <w:link w:val="TitleChar"/>
    <w:uiPriority w:val="6"/>
    <w:qFormat/>
    <w:rsid w:val="0013751C"/>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13751C"/>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1375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13751C"/>
    <w:rPr>
      <w:rFonts w:ascii="Times New Roman" w:eastAsia="Times New Roman" w:hAnsi="Times New Roman" w:cs="Times New Roman"/>
      <w:sz w:val="24"/>
      <w:szCs w:val="24"/>
    </w:rPr>
  </w:style>
  <w:style w:type="paragraph" w:styleId="ListParagraph">
    <w:name w:val="List Paragraph"/>
    <w:basedOn w:val="Normal"/>
    <w:uiPriority w:val="99"/>
    <w:unhideWhenUsed/>
    <w:qFormat/>
    <w:rsid w:val="0011020C"/>
    <w:pPr>
      <w:ind w:left="720"/>
      <w:contextualSpacing/>
    </w:pPr>
  </w:style>
  <w:style w:type="paragraph" w:customStyle="1" w:styleId="Emphasis1">
    <w:name w:val="Emphasis1"/>
    <w:basedOn w:val="Normal"/>
    <w:autoRedefine/>
    <w:uiPriority w:val="7"/>
    <w:qFormat/>
    <w:rsid w:val="00880BD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553249">
      <w:bodyDiv w:val="1"/>
      <w:marLeft w:val="0"/>
      <w:marRight w:val="0"/>
      <w:marTop w:val="0"/>
      <w:marBottom w:val="0"/>
      <w:divBdr>
        <w:top w:val="none" w:sz="0" w:space="0" w:color="auto"/>
        <w:left w:val="none" w:sz="0" w:space="0" w:color="auto"/>
        <w:bottom w:val="none" w:sz="0" w:space="0" w:color="auto"/>
        <w:right w:val="none" w:sz="0" w:space="0" w:color="auto"/>
      </w:divBdr>
      <w:divsChild>
        <w:div w:id="1408072350">
          <w:marLeft w:val="0"/>
          <w:marRight w:val="0"/>
          <w:marTop w:val="0"/>
          <w:marBottom w:val="0"/>
          <w:divBdr>
            <w:top w:val="none" w:sz="0" w:space="0" w:color="auto"/>
            <w:left w:val="none" w:sz="0" w:space="0" w:color="auto"/>
            <w:bottom w:val="none" w:sz="0" w:space="0" w:color="auto"/>
            <w:right w:val="none" w:sz="0" w:space="0" w:color="auto"/>
          </w:divBdr>
          <w:divsChild>
            <w:div w:id="1622178236">
              <w:marLeft w:val="0"/>
              <w:marRight w:val="0"/>
              <w:marTop w:val="0"/>
              <w:marBottom w:val="0"/>
              <w:divBdr>
                <w:top w:val="none" w:sz="0" w:space="0" w:color="auto"/>
                <w:left w:val="none" w:sz="0" w:space="0" w:color="auto"/>
                <w:bottom w:val="none" w:sz="0" w:space="0" w:color="auto"/>
                <w:right w:val="none" w:sz="0" w:space="0" w:color="auto"/>
              </w:divBdr>
              <w:divsChild>
                <w:div w:id="952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027605">
      <w:bodyDiv w:val="1"/>
      <w:marLeft w:val="0"/>
      <w:marRight w:val="0"/>
      <w:marTop w:val="0"/>
      <w:marBottom w:val="0"/>
      <w:divBdr>
        <w:top w:val="none" w:sz="0" w:space="0" w:color="auto"/>
        <w:left w:val="none" w:sz="0" w:space="0" w:color="auto"/>
        <w:bottom w:val="none" w:sz="0" w:space="0" w:color="auto"/>
        <w:right w:val="none" w:sz="0" w:space="0" w:color="auto"/>
      </w:divBdr>
      <w:divsChild>
        <w:div w:id="608439434">
          <w:marLeft w:val="0"/>
          <w:marRight w:val="0"/>
          <w:marTop w:val="0"/>
          <w:marBottom w:val="0"/>
          <w:divBdr>
            <w:top w:val="none" w:sz="0" w:space="0" w:color="auto"/>
            <w:left w:val="none" w:sz="0" w:space="0" w:color="auto"/>
            <w:bottom w:val="none" w:sz="0" w:space="0" w:color="auto"/>
            <w:right w:val="none" w:sz="0" w:space="0" w:color="auto"/>
          </w:divBdr>
          <w:divsChild>
            <w:div w:id="1671592015">
              <w:marLeft w:val="0"/>
              <w:marRight w:val="0"/>
              <w:marTop w:val="0"/>
              <w:marBottom w:val="0"/>
              <w:divBdr>
                <w:top w:val="none" w:sz="0" w:space="0" w:color="auto"/>
                <w:left w:val="none" w:sz="0" w:space="0" w:color="auto"/>
                <w:bottom w:val="none" w:sz="0" w:space="0" w:color="auto"/>
                <w:right w:val="none" w:sz="0" w:space="0" w:color="auto"/>
              </w:divBdr>
              <w:divsChild>
                <w:div w:id="151029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clalawreview.org/by-force-of-expectation/" TargetMode="External"/><Relationship Id="rId13" Type="http://schemas.openxmlformats.org/officeDocument/2006/relationships/hyperlink" Target="https://defenceindepth.co/2017/01/11/chinas-space-weapons-test-ten-years-on-behemoth-pulls-the-peasants-plough/" TargetMode="External"/><Relationship Id="rId3" Type="http://schemas.openxmlformats.org/officeDocument/2006/relationships/styles" Target="styles.xml"/><Relationship Id="rId7" Type="http://schemas.openxmlformats.org/officeDocument/2006/relationships/hyperlink" Target="https://www.societyandspace.org/articles/the-settler-logics-of-outer-space" TargetMode="External"/><Relationship Id="rId12" Type="http://schemas.openxmlformats.org/officeDocument/2006/relationships/hyperlink" Target="https://doi.org/10.1080/14777622.2014.89048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las.osu.edu/sites/clas.osu.edu/files/Tuck%20and%20Yang%202012%20Decolonization%20is%20not%20a%20metaphor.pdf" TargetMode="External"/><Relationship Id="rId11" Type="http://schemas.openxmlformats.org/officeDocument/2006/relationships/hyperlink" Target="https://www.europeanleadershipnetwork.org/commentary/the-art-of-space-deterrenc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ciencealert.com/space-junk-accidents-could-trigger-armed-conflict-expert-warns" TargetMode="External"/><Relationship Id="rId4" Type="http://schemas.openxmlformats.org/officeDocument/2006/relationships/settings" Target="settings.xml"/><Relationship Id="rId9" Type="http://schemas.openxmlformats.org/officeDocument/2006/relationships/hyperlink" Target="https://journals.sagepub.com/doi/pdf/10.1177/004711782094893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12768</Words>
  <Characters>72784</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2022-02-05T20:17:00Z</dcterms:created>
  <dcterms:modified xsi:type="dcterms:W3CDTF">2022-02-05T20:17:00Z</dcterms:modified>
</cp:coreProperties>
</file>