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9D0D4" w14:textId="7AB91680" w:rsidR="005D074A" w:rsidRDefault="005D074A" w:rsidP="005D074A">
      <w:pPr>
        <w:pStyle w:val="Heading1"/>
      </w:pPr>
      <w:r>
        <w:t>1nc</w:t>
      </w:r>
    </w:p>
    <w:p w14:paraId="7F715469" w14:textId="33A70C73" w:rsidR="00815113" w:rsidRDefault="00815113" w:rsidP="00815113">
      <w:pPr>
        <w:pStyle w:val="Heading2"/>
      </w:pPr>
      <w:r>
        <w:t>Off</w:t>
      </w:r>
    </w:p>
    <w:p w14:paraId="2765DE1B" w14:textId="3204DBCF" w:rsidR="00815113" w:rsidRDefault="00815113" w:rsidP="00815113">
      <w:pPr>
        <w:pStyle w:val="Heading3"/>
      </w:pPr>
      <w:r>
        <w:t>1</w:t>
      </w:r>
    </w:p>
    <w:p w14:paraId="0A0684C2" w14:textId="77777777" w:rsidR="00815113" w:rsidRPr="005C4715" w:rsidRDefault="00815113" w:rsidP="00815113">
      <w:pPr>
        <w:pStyle w:val="Heading4"/>
      </w:pPr>
      <w:bookmarkStart w:id="0" w:name="_Hlk87480978"/>
      <w:r>
        <w:t xml:space="preserve">Interpretation: Debaters may not defend that only one or a small subset of just governments recognize an unconditional right to strike. To clarify, debaters must defend that </w:t>
      </w:r>
      <w:r>
        <w:rPr>
          <w:u w:val="single"/>
        </w:rPr>
        <w:t xml:space="preserve">all </w:t>
      </w:r>
      <w:r>
        <w:t xml:space="preserve">just governments recognize an unconditional right to strike. </w:t>
      </w:r>
    </w:p>
    <w:p w14:paraId="371FBCE0" w14:textId="77777777" w:rsidR="00815113" w:rsidRPr="005C4715" w:rsidRDefault="00815113" w:rsidP="00815113"/>
    <w:p w14:paraId="579DB245" w14:textId="77777777" w:rsidR="00815113" w:rsidRPr="005C4715" w:rsidRDefault="00815113" w:rsidP="00815113">
      <w:pPr>
        <w:pStyle w:val="Heading4"/>
      </w:pPr>
      <w:r>
        <w:t xml:space="preserve">“A” is an indefinite article that modifies “Just government” in the topic – indefinite articles are </w:t>
      </w:r>
      <w:r>
        <w:rPr>
          <w:u w:val="single"/>
        </w:rPr>
        <w:t>not specific</w:t>
      </w:r>
      <w:r>
        <w:t xml:space="preserve"> and refer to the </w:t>
      </w:r>
      <w:r>
        <w:rPr>
          <w:u w:val="single"/>
        </w:rPr>
        <w:t>entire class</w:t>
      </w:r>
      <w:r>
        <w:t xml:space="preserve"> of the object being modified </w:t>
      </w:r>
    </w:p>
    <w:p w14:paraId="57CCD330" w14:textId="77777777" w:rsidR="00815113" w:rsidRPr="003E5015" w:rsidRDefault="00815113" w:rsidP="00815113">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67CEB546" w14:textId="77777777" w:rsidR="00815113" w:rsidRDefault="00815113" w:rsidP="00815113">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000D1A4C" w14:textId="77777777" w:rsidR="00815113" w:rsidRDefault="00815113" w:rsidP="00815113">
      <w:pPr>
        <w:pStyle w:val="Heading4"/>
      </w:pPr>
      <w:r>
        <w:t>Violation:  They specify [</w:t>
      </w:r>
      <w:r w:rsidRPr="005C4715">
        <w:rPr>
          <w:highlight w:val="green"/>
        </w:rPr>
        <w:t>X COUNTRY OR GROUP OF COUNTRIES</w:t>
      </w:r>
      <w:r>
        <w:t xml:space="preserve">] </w:t>
      </w:r>
    </w:p>
    <w:p w14:paraId="11B67D40" w14:textId="77777777" w:rsidR="00815113" w:rsidRDefault="00815113" w:rsidP="00815113"/>
    <w:p w14:paraId="20EFB71A" w14:textId="77777777" w:rsidR="00815113" w:rsidRPr="00BC1866" w:rsidRDefault="00815113" w:rsidP="00815113">
      <w:pPr>
        <w:pStyle w:val="Heading4"/>
      </w:pPr>
      <w:r>
        <w:t xml:space="preserve">Vote neg: </w:t>
      </w:r>
    </w:p>
    <w:p w14:paraId="27502014" w14:textId="77777777" w:rsidR="00815113" w:rsidRPr="00BC1866" w:rsidRDefault="00815113" w:rsidP="00815113"/>
    <w:p w14:paraId="47EB7967" w14:textId="77777777" w:rsidR="00815113" w:rsidRDefault="00815113" w:rsidP="00815113">
      <w:pPr>
        <w:pStyle w:val="Heading4"/>
      </w:pPr>
      <w:r w:rsidRPr="00BC1866">
        <w:t xml:space="preserve">1] </w:t>
      </w:r>
      <w:r w:rsidRPr="00BC1866">
        <w:rPr>
          <w:u w:val="single"/>
        </w:rPr>
        <w:t>Limits</w:t>
      </w:r>
      <w:r>
        <w:t xml:space="preserve"> – Allowing them to get away with specifying one country explodes the prep burden because the adjective ‘just’ does not have a clear definition. They could choose </w:t>
      </w:r>
      <w:r>
        <w:rPr>
          <w:u w:val="single"/>
        </w:rPr>
        <w:t xml:space="preserve">any country on Earth </w:t>
      </w:r>
      <w:r>
        <w:t xml:space="preserve">and have some absurd definition of ‘just’ to prove why their niche country is topical. They could choose a group of countries and make an </w:t>
      </w:r>
      <w:r>
        <w:rPr>
          <w:u w:val="single"/>
        </w:rPr>
        <w:t xml:space="preserve">infinite </w:t>
      </w:r>
      <w:proofErr w:type="spellStart"/>
      <w:r>
        <w:rPr>
          <w:u w:val="single"/>
        </w:rPr>
        <w:t>caselist</w:t>
      </w:r>
      <w:proofErr w:type="spellEnd"/>
      <w:r>
        <w:rPr>
          <w:u w:val="single"/>
        </w:rPr>
        <w:t xml:space="preserve"> </w:t>
      </w:r>
      <w:r>
        <w:t xml:space="preserve">through any possible grouping of countries. </w:t>
      </w:r>
      <w:r>
        <w:rPr>
          <w:u w:val="single"/>
        </w:rPr>
        <w:t xml:space="preserve">Only </w:t>
      </w:r>
      <w:r>
        <w:t xml:space="preserve">a whole rez </w:t>
      </w:r>
      <w:proofErr w:type="spellStart"/>
      <w:r>
        <w:t>affs</w:t>
      </w:r>
      <w:proofErr w:type="spellEnd"/>
      <w:r>
        <w:t xml:space="preserve"> solves – this is also offense under pragmatics since it’s a pragmatic reason our </w:t>
      </w:r>
      <w:proofErr w:type="spellStart"/>
      <w:r>
        <w:t>interp</w:t>
      </w:r>
      <w:proofErr w:type="spellEnd"/>
      <w:r>
        <w:t xml:space="preserve"> is good. PICs turning limits is incoherent absent a warrant for why a whole rez </w:t>
      </w:r>
      <w:proofErr w:type="spellStart"/>
      <w:r>
        <w:t>aff</w:t>
      </w:r>
      <w:proofErr w:type="spellEnd"/>
      <w:r>
        <w:t xml:space="preserve"> causes PICs. </w:t>
      </w:r>
    </w:p>
    <w:p w14:paraId="2F9D51F7" w14:textId="77777777" w:rsidR="00815113" w:rsidRPr="00BC1866" w:rsidRDefault="00815113" w:rsidP="00815113"/>
    <w:p w14:paraId="415E39A3" w14:textId="77777777" w:rsidR="00815113" w:rsidRDefault="00815113" w:rsidP="00815113">
      <w:pPr>
        <w:pStyle w:val="Heading4"/>
        <w:tabs>
          <w:tab w:val="left" w:pos="1905"/>
        </w:tabs>
      </w:pPr>
      <w:r>
        <w:t xml:space="preserve">2] </w:t>
      </w:r>
      <w:r w:rsidRPr="00BC1866">
        <w:rPr>
          <w:u w:val="single"/>
        </w:rPr>
        <w:t>Semantics</w:t>
      </w:r>
      <w:r>
        <w:t xml:space="preserve"> – It matters since otherwise each debater has their own subjective understanding of the topic. It is the only </w:t>
      </w:r>
      <w:r>
        <w:rPr>
          <w:u w:val="single"/>
        </w:rPr>
        <w:t xml:space="preserve">objective </w:t>
      </w:r>
      <w:r>
        <w:t xml:space="preserve">interpretation that has an </w:t>
      </w:r>
      <w:r>
        <w:rPr>
          <w:u w:val="single"/>
        </w:rPr>
        <w:t xml:space="preserve">intent to define </w:t>
      </w:r>
      <w:r>
        <w:t xml:space="preserve">indefinite articles. Reasons why semantics is bad/wrong is </w:t>
      </w:r>
      <w:r>
        <w:rPr>
          <w:u w:val="single"/>
        </w:rPr>
        <w:t xml:space="preserve">not </w:t>
      </w:r>
      <w:r>
        <w:t xml:space="preserve">a reason the shell is wrong but a reason to change the topic since it does not change the meaning of the topic. </w:t>
      </w:r>
    </w:p>
    <w:p w14:paraId="02FEE251" w14:textId="77777777" w:rsidR="00032C53" w:rsidRDefault="00032C53" w:rsidP="00032C53">
      <w:pPr>
        <w:pStyle w:val="Heading4"/>
      </w:pPr>
    </w:p>
    <w:p w14:paraId="0B258691" w14:textId="39A82777" w:rsidR="00032C53" w:rsidRDefault="00032C53" w:rsidP="00032C53">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56D5F1F0" w14:textId="77777777" w:rsidR="00815113" w:rsidRDefault="00815113" w:rsidP="00815113"/>
    <w:p w14:paraId="68AF6837" w14:textId="77777777" w:rsidR="00815113" w:rsidRDefault="00815113" w:rsidP="00815113">
      <w:pPr>
        <w:pStyle w:val="Heading4"/>
      </w:pPr>
      <w:bookmarkStart w:id="1" w:name="_Hlk87484824"/>
      <w:bookmarkEnd w:id="0"/>
      <w:r>
        <w:t>Paradigm Issues</w:t>
      </w:r>
    </w:p>
    <w:p w14:paraId="2C3DF2A1" w14:textId="77777777" w:rsidR="00815113" w:rsidRPr="003511D4" w:rsidRDefault="00815113" w:rsidP="00815113">
      <w:pPr>
        <w:pStyle w:val="Heading4"/>
      </w:pPr>
      <w:r w:rsidRPr="003511D4">
        <w:t>1</w:t>
      </w:r>
      <w:r>
        <w:t xml:space="preserve"> – Drop the debater</w:t>
      </w:r>
      <w:r w:rsidRPr="003511D4">
        <w:t xml:space="preserve"> –</w:t>
      </w:r>
      <w:r>
        <w:t xml:space="preserve"> </w:t>
      </w:r>
      <w:r w:rsidRPr="003511D4">
        <w:t xml:space="preserve">their abusive advocacy skewed the debate from the </w:t>
      </w:r>
      <w:proofErr w:type="gramStart"/>
      <w:r w:rsidRPr="003511D4">
        <w:t>start</w:t>
      </w:r>
      <w:proofErr w:type="gramEnd"/>
      <w:r>
        <w:t xml:space="preserve"> and we can’t come back</w:t>
      </w:r>
    </w:p>
    <w:p w14:paraId="5F91CC80" w14:textId="77777777" w:rsidR="00815113" w:rsidRPr="003511D4" w:rsidRDefault="00815113" w:rsidP="00815113">
      <w:pPr>
        <w:pStyle w:val="Heading4"/>
      </w:pPr>
      <w:r w:rsidRPr="003511D4">
        <w:t>2</w:t>
      </w:r>
      <w:r>
        <w:t xml:space="preserve"> -</w:t>
      </w:r>
      <w:r w:rsidRPr="003511D4">
        <w:t xml:space="preserve"> Comes before 1AR theory — A</w:t>
      </w:r>
      <w:r>
        <w:t xml:space="preserve"> -</w:t>
      </w:r>
      <w:r w:rsidRPr="003511D4">
        <w:t xml:space="preserve"> If we had to be abusive it’s because it was impossible to engage their </w:t>
      </w:r>
      <w:proofErr w:type="spellStart"/>
      <w:r w:rsidRPr="003511D4">
        <w:t>aff</w:t>
      </w:r>
      <w:proofErr w:type="spellEnd"/>
      <w:r>
        <w:t xml:space="preserve">, B – Neg abuse outweighs </w:t>
      </w:r>
      <w:proofErr w:type="spellStart"/>
      <w:r>
        <w:t>aff</w:t>
      </w:r>
      <w:proofErr w:type="spellEnd"/>
      <w:r>
        <w:t xml:space="preserve"> abuse because we control the depth of the debate if we can’t engage depth is impossible </w:t>
      </w:r>
    </w:p>
    <w:p w14:paraId="775F254F" w14:textId="77777777" w:rsidR="00815113" w:rsidRPr="003511D4" w:rsidRDefault="00815113" w:rsidP="00815113">
      <w:pPr>
        <w:pStyle w:val="Heading4"/>
      </w:pPr>
      <w:r w:rsidRPr="003511D4">
        <w:t>3</w:t>
      </w:r>
      <w:r>
        <w:t xml:space="preserve"> - </w:t>
      </w:r>
      <w:r w:rsidRPr="003511D4">
        <w:t xml:space="preserve">Use competing </w:t>
      </w:r>
      <w:proofErr w:type="spellStart"/>
      <w:r w:rsidRPr="003511D4">
        <w:t>interps</w:t>
      </w:r>
      <w:proofErr w:type="spellEnd"/>
      <w:r w:rsidRPr="003511D4">
        <w:t xml:space="preserve"> on</w:t>
      </w:r>
      <w:r>
        <w:t xml:space="preserve"> T </w:t>
      </w:r>
      <w:r w:rsidRPr="003511D4">
        <w:t>– A</w:t>
      </w:r>
      <w:r>
        <w:t xml:space="preserve"> – T </w:t>
      </w:r>
      <w:r w:rsidRPr="003511D4">
        <w:t xml:space="preserve">is a yes/no question, you can’t be </w:t>
      </w:r>
      <w:r>
        <w:t xml:space="preserve">half topical or mostly topical B - </w:t>
      </w:r>
      <w:r w:rsidRPr="003511D4">
        <w:t>reasonability invites arbitrary judge intervention and a race to the bottom of questionable argumentation</w:t>
      </w:r>
    </w:p>
    <w:p w14:paraId="18274D99" w14:textId="77777777" w:rsidR="00815113" w:rsidRPr="005C4715" w:rsidRDefault="00815113" w:rsidP="00815113">
      <w:pPr>
        <w:pStyle w:val="Heading4"/>
      </w:pPr>
      <w:r w:rsidRPr="003511D4">
        <w:t>4</w:t>
      </w:r>
      <w:r>
        <w:t xml:space="preserve"> - </w:t>
      </w:r>
      <w:r w:rsidRPr="003511D4">
        <w:t>No RVIs – A</w:t>
      </w:r>
      <w:r>
        <w:t xml:space="preserve"> -</w:t>
      </w:r>
      <w:r w:rsidRPr="003511D4">
        <w:t xml:space="preserve"> Forcing the 1NC to go all in on the shell kills substance education and neg </w:t>
      </w:r>
      <w:proofErr w:type="spellStart"/>
      <w:r w:rsidRPr="003511D4">
        <w:t>strat</w:t>
      </w:r>
      <w:proofErr w:type="spellEnd"/>
      <w:r>
        <w:t xml:space="preserve">, B - </w:t>
      </w:r>
      <w:r w:rsidRPr="003511D4">
        <w:t>discourages checking real abuse C</w:t>
      </w:r>
      <w:r>
        <w:t xml:space="preserve"> - </w:t>
      </w:r>
      <w:r w:rsidRPr="003511D4">
        <w:t>Encourages baiting – outweighs because if the shell is frivolous, they can beat it qui</w:t>
      </w:r>
      <w:r>
        <w:t>ck</w:t>
      </w:r>
    </w:p>
    <w:bookmarkEnd w:id="1"/>
    <w:p w14:paraId="13B4E654" w14:textId="37ACE6BD" w:rsidR="00815113" w:rsidRDefault="006E2D61" w:rsidP="00815113">
      <w:pPr>
        <w:pStyle w:val="Heading3"/>
      </w:pPr>
      <w:r>
        <w:t>2</w:t>
      </w:r>
    </w:p>
    <w:p w14:paraId="774FD675" w14:textId="08E46B45" w:rsidR="00815113" w:rsidRDefault="00815113" w:rsidP="00815113">
      <w:pPr>
        <w:pStyle w:val="Heading4"/>
      </w:pPr>
      <w:r>
        <w:t xml:space="preserve">Counterplan text: </w:t>
      </w:r>
      <w:r w:rsidR="00571E74" w:rsidRPr="00571E74">
        <w:rPr>
          <w:rFonts w:asciiTheme="minorHAnsi" w:hAnsiTheme="minorHAnsi" w:cstheme="minorHAnsi"/>
        </w:rPr>
        <w:t>Federal Republic of Germany</w:t>
      </w:r>
      <w:r w:rsidR="00571E74" w:rsidRPr="001B1AD3">
        <w:rPr>
          <w:rFonts w:asciiTheme="majorHAnsi" w:hAnsiTheme="majorHAnsi" w:cstheme="majorHAnsi"/>
        </w:rPr>
        <w:t xml:space="preserve"> </w:t>
      </w:r>
      <w:r>
        <w:t xml:space="preserve">ought to recognize the unconditional right to strike for workers except for police officers and other law enforcement workers. </w:t>
      </w:r>
    </w:p>
    <w:p w14:paraId="4CE34BE0" w14:textId="77777777" w:rsidR="00815113" w:rsidRPr="005413EB" w:rsidRDefault="00815113" w:rsidP="00815113">
      <w:r>
        <w:t xml:space="preserve"> </w:t>
      </w:r>
    </w:p>
    <w:p w14:paraId="46E2B681" w14:textId="77777777" w:rsidR="00815113" w:rsidRDefault="00815113" w:rsidP="00815113">
      <w:pPr>
        <w:pStyle w:val="Heading4"/>
      </w:pPr>
      <w:r>
        <w:rPr>
          <w:u w:val="single"/>
        </w:rPr>
        <w:t xml:space="preserve">[1] </w:t>
      </w:r>
      <w:r w:rsidRPr="00BC34F5">
        <w:rPr>
          <w:u w:val="single"/>
        </w:rPr>
        <w:t>Empirics prove</w:t>
      </w:r>
      <w:r>
        <w:t xml:space="preserve"> – when police unions get more power, police abuse it. </w:t>
      </w:r>
    </w:p>
    <w:p w14:paraId="02803C72" w14:textId="77777777" w:rsidR="00815113" w:rsidRPr="00B976EA" w:rsidRDefault="00815113" w:rsidP="00815113">
      <w:pPr>
        <w:spacing w:after="0"/>
      </w:pPr>
      <w:r>
        <w:t>Greenhouse 6/18</w:t>
      </w:r>
    </w:p>
    <w:p w14:paraId="0C9BA321" w14:textId="77777777" w:rsidR="00815113" w:rsidRPr="00B976EA" w:rsidRDefault="00815113" w:rsidP="00815113">
      <w:pPr>
        <w:spacing w:after="0"/>
        <w:rPr>
          <w:sz w:val="16"/>
          <w:szCs w:val="16"/>
        </w:rPr>
      </w:pPr>
      <w:r w:rsidRPr="00B976EA">
        <w:rPr>
          <w:sz w:val="16"/>
          <w:szCs w:val="16"/>
        </w:rPr>
        <w:t xml:space="preserve">Greenhouse, Steven, “How Police Unions Enable and Conceal Abuses of Power.” The New Yorker, 18 June 2020, </w:t>
      </w:r>
      <w:hyperlink r:id="rId6" w:history="1">
        <w:r w:rsidRPr="00B976EA">
          <w:rPr>
            <w:rStyle w:val="Hyperlink"/>
            <w:sz w:val="16"/>
            <w:szCs w:val="16"/>
          </w:rPr>
          <w:t>https://www.newyorker.com/news/news-desk/how-police-union-power-helped-increase-abuses. //</w:t>
        </w:r>
      </w:hyperlink>
      <w:r w:rsidRPr="00B976EA">
        <w:rPr>
          <w:sz w:val="16"/>
          <w:szCs w:val="16"/>
        </w:rPr>
        <w:t xml:space="preserve"> Phoenix </w:t>
      </w:r>
    </w:p>
    <w:p w14:paraId="49CDE7EE" w14:textId="77777777" w:rsidR="00815113" w:rsidRPr="00FE3142" w:rsidRDefault="00815113" w:rsidP="00815113">
      <w:pPr>
        <w:spacing w:after="0"/>
        <w:rPr>
          <w:sz w:val="16"/>
        </w:rPr>
      </w:pPr>
      <w:r w:rsidRPr="005413EB">
        <w:rPr>
          <w:rStyle w:val="Emphasis"/>
          <w:highlight w:val="green"/>
        </w:rPr>
        <w:t>Police unions have</w:t>
      </w:r>
      <w:r w:rsidRPr="00FE3142">
        <w:rPr>
          <w:sz w:val="16"/>
        </w:rPr>
        <w:t xml:space="preserve"> long </w:t>
      </w:r>
      <w:r w:rsidRPr="00FE3142">
        <w:rPr>
          <w:rStyle w:val="StyleUnderline"/>
        </w:rPr>
        <w:t>had a singular</w:t>
      </w:r>
      <w:r w:rsidRPr="00FE3142">
        <w:rPr>
          <w:sz w:val="16"/>
        </w:rPr>
        <w:t>—and divisive—</w:t>
      </w:r>
      <w:r w:rsidRPr="00FE3142">
        <w:rPr>
          <w:rStyle w:val="StyleUnderline"/>
        </w:rPr>
        <w:t>place in American labor</w:t>
      </w:r>
      <w:r w:rsidRPr="00FE3142">
        <w:rPr>
          <w:sz w:val="16"/>
        </w:rPr>
        <w:t xml:space="preserve">. What is different at this fraught moment, however, is that </w:t>
      </w:r>
      <w:r w:rsidRPr="00FE3142">
        <w:rPr>
          <w:rStyle w:val="StyleUnderline"/>
        </w:rPr>
        <w:t>these unions</w:t>
      </w:r>
      <w:r w:rsidRPr="00FE3142">
        <w:rPr>
          <w:sz w:val="16"/>
        </w:rPr>
        <w:t xml:space="preserve">, long considered untouchable, </w:t>
      </w:r>
      <w:r w:rsidRPr="00FE3142">
        <w:rPr>
          <w:rStyle w:val="StyleUnderline"/>
        </w:rPr>
        <w:t>due to</w:t>
      </w:r>
      <w:r w:rsidRPr="00FE3142">
        <w:rPr>
          <w:sz w:val="16"/>
        </w:rPr>
        <w:t xml:space="preserve"> their </w:t>
      </w:r>
      <w:r w:rsidRPr="005413EB">
        <w:rPr>
          <w:rStyle w:val="Emphasis"/>
          <w:highlight w:val="green"/>
        </w:rPr>
        <w:t>extraordinary power</w:t>
      </w:r>
      <w:r w:rsidRPr="00FE3142">
        <w:rPr>
          <w:sz w:val="16"/>
        </w:rPr>
        <w:t xml:space="preserve"> on the streets and among politicians, </w:t>
      </w:r>
      <w:r w:rsidRPr="00FE3142">
        <w:rPr>
          <w:rStyle w:val="StyleUnderline"/>
        </w:rPr>
        <w:t>face a</w:t>
      </w:r>
      <w:r w:rsidRPr="00FE3142">
        <w:rPr>
          <w:sz w:val="16"/>
        </w:rPr>
        <w:t xml:space="preserve"> potential </w:t>
      </w:r>
      <w:r w:rsidRPr="00FE3142">
        <w:rPr>
          <w:rStyle w:val="StyleUnderline"/>
        </w:rPr>
        <w:t>reckoning, as their conduct roils</w:t>
      </w:r>
      <w:r w:rsidRPr="00FE3142">
        <w:rPr>
          <w:sz w:val="16"/>
        </w:rPr>
        <w:t xml:space="preserve"> not just one city but </w:t>
      </w:r>
      <w:r w:rsidRPr="00FE3142">
        <w:rPr>
          <w:rStyle w:val="StyleUnderline"/>
        </w:rPr>
        <w:t>the</w:t>
      </w:r>
      <w:r w:rsidRPr="00FE3142">
        <w:rPr>
          <w:sz w:val="16"/>
        </w:rPr>
        <w:t xml:space="preserve"> entire </w:t>
      </w:r>
      <w:r w:rsidRPr="00FE3142">
        <w:rPr>
          <w:rStyle w:val="StyleUnderline"/>
        </w:rPr>
        <w:t>nation</w:t>
      </w:r>
      <w:r w:rsidRPr="00FE3142">
        <w:rPr>
          <w:sz w:val="16"/>
        </w:rPr>
        <w:t xml:space="preserve">. Since the nineteen-sixties, when police unions first became like traditional unions and won the right to bargain collectively, they have had a controversial history. And recent </w:t>
      </w:r>
      <w:r w:rsidRPr="005413EB">
        <w:rPr>
          <w:rStyle w:val="Emphasis"/>
        </w:rPr>
        <w:t>studies suggest</w:t>
      </w:r>
      <w:r w:rsidRPr="00FE3142">
        <w:rPr>
          <w:sz w:val="16"/>
        </w:rPr>
        <w:t xml:space="preserve"> that </w:t>
      </w:r>
      <w:r w:rsidRPr="005413EB">
        <w:rPr>
          <w:rStyle w:val="Emphasis"/>
          <w:highlight w:val="green"/>
        </w:rPr>
        <w:t>their political</w:t>
      </w:r>
      <w:r w:rsidRPr="00FE3142">
        <w:rPr>
          <w:sz w:val="16"/>
        </w:rPr>
        <w:t xml:space="preserve"> and bargaining </w:t>
      </w:r>
      <w:r w:rsidRPr="005413EB">
        <w:rPr>
          <w:rStyle w:val="Emphasis"/>
          <w:highlight w:val="green"/>
        </w:rPr>
        <w:t>power has enabled them to win</w:t>
      </w:r>
      <w:r w:rsidRPr="00FE3142">
        <w:rPr>
          <w:rStyle w:val="StyleUnderline"/>
        </w:rPr>
        <w:t xml:space="preserve"> </w:t>
      </w:r>
      <w:r w:rsidRPr="005413EB">
        <w:rPr>
          <w:rStyle w:val="Emphasis"/>
        </w:rPr>
        <w:t xml:space="preserve">disciplinary </w:t>
      </w:r>
      <w:r w:rsidRPr="005413EB">
        <w:rPr>
          <w:rStyle w:val="Emphasis"/>
          <w:highlight w:val="green"/>
        </w:rPr>
        <w:t>systems so lax</w:t>
      </w:r>
      <w:r w:rsidRPr="00FE3142">
        <w:rPr>
          <w:sz w:val="16"/>
        </w:rPr>
        <w:t xml:space="preserve"> that </w:t>
      </w:r>
      <w:r w:rsidRPr="005413EB">
        <w:rPr>
          <w:rStyle w:val="Emphasis"/>
          <w:highlight w:val="green"/>
        </w:rPr>
        <w:t>they</w:t>
      </w:r>
      <w:r w:rsidRPr="005413EB">
        <w:rPr>
          <w:rStyle w:val="Emphasis"/>
        </w:rPr>
        <w:t xml:space="preserve"> have helped </w:t>
      </w:r>
      <w:r w:rsidRPr="005413EB">
        <w:rPr>
          <w:rStyle w:val="Emphasis"/>
          <w:highlight w:val="green"/>
        </w:rPr>
        <w:t>increase</w:t>
      </w:r>
      <w:r w:rsidRPr="005413EB">
        <w:rPr>
          <w:rStyle w:val="Emphasis"/>
        </w:rPr>
        <w:t xml:space="preserve"> police </w:t>
      </w:r>
      <w:r w:rsidRPr="005413EB">
        <w:rPr>
          <w:rStyle w:val="Emphasis"/>
          <w:highlight w:val="green"/>
        </w:rPr>
        <w:t>abuses</w:t>
      </w:r>
      <w:r w:rsidRPr="00FE3142">
        <w:rPr>
          <w:sz w:val="16"/>
        </w:rPr>
        <w:t xml:space="preserve"> in the United States.</w:t>
      </w:r>
    </w:p>
    <w:p w14:paraId="7B47761B" w14:textId="77777777" w:rsidR="00815113" w:rsidRPr="00FE3142" w:rsidRDefault="00815113" w:rsidP="00815113">
      <w:pPr>
        <w:spacing w:after="0"/>
        <w:rPr>
          <w:sz w:val="16"/>
        </w:rPr>
      </w:pPr>
      <w:r w:rsidRPr="005413EB">
        <w:rPr>
          <w:rStyle w:val="Emphasis"/>
          <w:highlight w:val="green"/>
        </w:rPr>
        <w:t>A 2018</w:t>
      </w:r>
      <w:r w:rsidRPr="00FE3142">
        <w:rPr>
          <w:sz w:val="16"/>
        </w:rPr>
        <w:t xml:space="preserve"> University of </w:t>
      </w:r>
      <w:r w:rsidRPr="005413EB">
        <w:rPr>
          <w:rStyle w:val="Emphasis"/>
          <w:highlight w:val="green"/>
        </w:rPr>
        <w:t>Oxford study</w:t>
      </w:r>
      <w:r w:rsidRPr="00FE3142">
        <w:rPr>
          <w:rStyle w:val="StyleUnderline"/>
        </w:rPr>
        <w:t xml:space="preserve"> of the hundred largest</w:t>
      </w:r>
      <w:r w:rsidRPr="00FE3142">
        <w:rPr>
          <w:sz w:val="16"/>
        </w:rPr>
        <w:t xml:space="preserve"> American </w:t>
      </w:r>
      <w:r w:rsidRPr="00FE3142">
        <w:rPr>
          <w:rStyle w:val="StyleUnderline"/>
        </w:rPr>
        <w:t xml:space="preserve">cities </w:t>
      </w:r>
      <w:r w:rsidRPr="005413EB">
        <w:rPr>
          <w:rStyle w:val="Emphasis"/>
          <w:highlight w:val="green"/>
        </w:rPr>
        <w:t>found</w:t>
      </w:r>
      <w:r w:rsidRPr="00FE3142">
        <w:rPr>
          <w:sz w:val="16"/>
        </w:rPr>
        <w:t xml:space="preserve"> that </w:t>
      </w:r>
      <w:r w:rsidRPr="005413EB">
        <w:rPr>
          <w:rStyle w:val="Emphasis"/>
        </w:rPr>
        <w:t xml:space="preserve">the extent of </w:t>
      </w:r>
      <w:r w:rsidRPr="005413EB">
        <w:rPr>
          <w:rStyle w:val="Emphasis"/>
          <w:highlight w:val="green"/>
        </w:rPr>
        <w:t>protections in</w:t>
      </w:r>
      <w:r w:rsidRPr="005413EB">
        <w:rPr>
          <w:rStyle w:val="Emphasis"/>
        </w:rPr>
        <w:t xml:space="preserve"> police </w:t>
      </w:r>
      <w:r w:rsidRPr="005413EB">
        <w:rPr>
          <w:rStyle w:val="Emphasis"/>
          <w:highlight w:val="green"/>
        </w:rPr>
        <w:t>contracts was</w:t>
      </w:r>
      <w:r w:rsidRPr="005413EB">
        <w:rPr>
          <w:rStyle w:val="Emphasis"/>
        </w:rPr>
        <w:t xml:space="preserve"> directly and positively </w:t>
      </w:r>
      <w:r w:rsidRPr="005413EB">
        <w:rPr>
          <w:rStyle w:val="Emphasis"/>
          <w:highlight w:val="green"/>
        </w:rPr>
        <w:t>correlated with</w:t>
      </w:r>
      <w:r w:rsidRPr="00FE3142">
        <w:rPr>
          <w:rStyle w:val="StyleUnderline"/>
        </w:rPr>
        <w:t xml:space="preserve"> police </w:t>
      </w:r>
      <w:r w:rsidRPr="005413EB">
        <w:rPr>
          <w:rStyle w:val="Emphasis"/>
          <w:highlight w:val="green"/>
        </w:rPr>
        <w:t>violence</w:t>
      </w:r>
      <w:r w:rsidRPr="00FE3142">
        <w:rPr>
          <w:rStyle w:val="StyleUnderline"/>
        </w:rPr>
        <w:t xml:space="preserve"> and</w:t>
      </w:r>
      <w:r w:rsidRPr="00FE3142">
        <w:rPr>
          <w:sz w:val="16"/>
        </w:rPr>
        <w:t xml:space="preserve"> other </w:t>
      </w:r>
      <w:r w:rsidRPr="00FE3142">
        <w:rPr>
          <w:rStyle w:val="StyleUnderline"/>
        </w:rPr>
        <w:t xml:space="preserve">abuses against citizens. </w:t>
      </w:r>
      <w:r w:rsidRPr="005413EB">
        <w:rPr>
          <w:rStyle w:val="Emphasis"/>
          <w:highlight w:val="green"/>
        </w:rPr>
        <w:t>A 2019</w:t>
      </w:r>
      <w:r w:rsidRPr="005413EB">
        <w:rPr>
          <w:rStyle w:val="StyleUnderline"/>
          <w:highlight w:val="green"/>
        </w:rPr>
        <w:t xml:space="preserve"> </w:t>
      </w:r>
      <w:r w:rsidRPr="005413EB">
        <w:rPr>
          <w:rStyle w:val="Emphasis"/>
          <w:highlight w:val="green"/>
        </w:rPr>
        <w:t>U</w:t>
      </w:r>
      <w:r w:rsidRPr="00FE3142">
        <w:rPr>
          <w:rStyle w:val="StyleUnderline"/>
        </w:rPr>
        <w:t xml:space="preserve">niversity of </w:t>
      </w:r>
      <w:r w:rsidRPr="005413EB">
        <w:rPr>
          <w:rStyle w:val="Emphasis"/>
          <w:highlight w:val="green"/>
        </w:rPr>
        <w:t>Chicago study found</w:t>
      </w:r>
      <w:r w:rsidRPr="00FE3142">
        <w:rPr>
          <w:sz w:val="16"/>
        </w:rPr>
        <w:t xml:space="preserve"> that </w:t>
      </w:r>
      <w:hyperlink r:id="rId7" w:tgtFrame="_blank" w:history="1">
        <w:r w:rsidRPr="005413EB">
          <w:rPr>
            <w:rStyle w:val="Emphasis"/>
            <w:highlight w:val="green"/>
          </w:rPr>
          <w:t>extending collective-bargaining rights</w:t>
        </w:r>
      </w:hyperlink>
      <w:r w:rsidRPr="005413EB">
        <w:rPr>
          <w:rStyle w:val="Emphasis"/>
          <w:highlight w:val="green"/>
        </w:rPr>
        <w:t> to</w:t>
      </w:r>
      <w:r w:rsidRPr="00FE3142">
        <w:rPr>
          <w:sz w:val="16"/>
        </w:rPr>
        <w:t xml:space="preserve"> Florida sheriffs’ </w:t>
      </w:r>
      <w:r w:rsidRPr="005413EB">
        <w:rPr>
          <w:rStyle w:val="Emphasis"/>
          <w:highlight w:val="green"/>
        </w:rPr>
        <w:t>deputies led to</w:t>
      </w:r>
      <w:r w:rsidRPr="00FE3142">
        <w:rPr>
          <w:sz w:val="16"/>
        </w:rPr>
        <w:t xml:space="preserve"> a </w:t>
      </w:r>
      <w:r w:rsidRPr="005413EB">
        <w:rPr>
          <w:rStyle w:val="Emphasis"/>
          <w:highlight w:val="green"/>
        </w:rPr>
        <w:t>forty per cent</w:t>
      </w:r>
      <w:r w:rsidRPr="00FE3142">
        <w:rPr>
          <w:sz w:val="16"/>
        </w:rPr>
        <w:t xml:space="preserve"> statewide </w:t>
      </w:r>
      <w:r w:rsidRPr="005413EB">
        <w:rPr>
          <w:rStyle w:val="Emphasis"/>
          <w:highlight w:val="green"/>
        </w:rPr>
        <w:t>increase in</w:t>
      </w:r>
      <w:r w:rsidRPr="00FE3142">
        <w:rPr>
          <w:rStyle w:val="StyleUnderline"/>
        </w:rPr>
        <w:t xml:space="preserve"> cases of </w:t>
      </w:r>
      <w:r w:rsidRPr="005413EB">
        <w:rPr>
          <w:rStyle w:val="Emphasis"/>
          <w:highlight w:val="green"/>
        </w:rPr>
        <w:t>violent misconduct</w:t>
      </w:r>
      <w:r w:rsidRPr="00FE3142">
        <w:rPr>
          <w:sz w:val="16"/>
        </w:rPr>
        <w:t>—translating to nearly twelve additional such incidents annually.</w:t>
      </w:r>
    </w:p>
    <w:p w14:paraId="7F8AE6DC" w14:textId="77777777" w:rsidR="00815113" w:rsidRPr="005413EB" w:rsidRDefault="00815113" w:rsidP="00815113">
      <w:pPr>
        <w:spacing w:after="0"/>
        <w:rPr>
          <w:sz w:val="16"/>
        </w:rPr>
      </w:pPr>
      <w:r w:rsidRPr="00FE3142">
        <w:rPr>
          <w:sz w:val="16"/>
        </w:rPr>
        <w:t xml:space="preserve">In a forthcoming study, Rob </w:t>
      </w:r>
      <w:proofErr w:type="spellStart"/>
      <w:r w:rsidRPr="00FE3142">
        <w:rPr>
          <w:sz w:val="16"/>
        </w:rPr>
        <w:t>Gillezeau</w:t>
      </w:r>
      <w:proofErr w:type="spellEnd"/>
      <w:r w:rsidRPr="00FE3142">
        <w:rPr>
          <w:sz w:val="16"/>
        </w:rPr>
        <w:t xml:space="preserve">, </w:t>
      </w:r>
      <w:r w:rsidRPr="00FE3142">
        <w:rPr>
          <w:rStyle w:val="StyleUnderline"/>
        </w:rPr>
        <w:t xml:space="preserve">a </w:t>
      </w:r>
      <w:proofErr w:type="gramStart"/>
      <w:r w:rsidRPr="00FE3142">
        <w:rPr>
          <w:rStyle w:val="StyleUnderline"/>
        </w:rPr>
        <w:t>professor</w:t>
      </w:r>
      <w:proofErr w:type="gramEnd"/>
      <w:r w:rsidRPr="00FE3142">
        <w:rPr>
          <w:rStyle w:val="StyleUnderline"/>
        </w:rPr>
        <w:t xml:space="preserve"> and researcher, concluded</w:t>
      </w:r>
      <w:r w:rsidRPr="00FE3142">
        <w:rPr>
          <w:sz w:val="16"/>
        </w:rPr>
        <w:t xml:space="preserve"> that, from the nineteen-fifties to the nineteen-eighties, </w:t>
      </w:r>
      <w:r w:rsidRPr="005413EB">
        <w:rPr>
          <w:rStyle w:val="Emphasis"/>
          <w:highlight w:val="green"/>
        </w:rPr>
        <w:t>the ability of police to</w:t>
      </w:r>
      <w:r w:rsidRPr="00FE3142">
        <w:rPr>
          <w:rStyle w:val="StyleUnderline"/>
        </w:rPr>
        <w:t xml:space="preserve"> collectively </w:t>
      </w:r>
      <w:r w:rsidRPr="005413EB">
        <w:rPr>
          <w:rStyle w:val="Emphasis"/>
          <w:highlight w:val="green"/>
        </w:rPr>
        <w:t>bargain led to</w:t>
      </w:r>
      <w:r w:rsidRPr="00FE3142">
        <w:rPr>
          <w:sz w:val="16"/>
        </w:rPr>
        <w:t xml:space="preserve"> a substantial rise in </w:t>
      </w:r>
      <w:r w:rsidRPr="005413EB">
        <w:rPr>
          <w:rStyle w:val="Emphasis"/>
          <w:highlight w:val="green"/>
        </w:rPr>
        <w:t>police killings of civilians</w:t>
      </w:r>
      <w:r w:rsidRPr="00FE3142">
        <w:rPr>
          <w:rStyle w:val="StyleUnderline"/>
        </w:rPr>
        <w:t>, with a greater impact on people of color</w:t>
      </w:r>
      <w:r w:rsidRPr="00FE3142">
        <w:rPr>
          <w:sz w:val="16"/>
        </w:rPr>
        <w:t xml:space="preserve">. “With the caveat that this is very early work,” </w:t>
      </w:r>
      <w:proofErr w:type="spellStart"/>
      <w:r w:rsidRPr="00FE3142">
        <w:rPr>
          <w:sz w:val="16"/>
        </w:rPr>
        <w:t>Gillezeau</w:t>
      </w:r>
      <w:proofErr w:type="spellEnd"/>
      <w:r w:rsidRPr="00FE3142">
        <w:rPr>
          <w:sz w:val="16"/>
        </w:rPr>
        <w:t> </w:t>
      </w:r>
      <w:hyperlink r:id="rId8" w:tgtFrame="_blank" w:history="1">
        <w:r w:rsidRPr="00FE3142">
          <w:rPr>
            <w:rStyle w:val="Hyperlink"/>
            <w:sz w:val="16"/>
          </w:rPr>
          <w:t>wrote</w:t>
        </w:r>
      </w:hyperlink>
      <w:r w:rsidRPr="00FE3142">
        <w:rPr>
          <w:sz w:val="16"/>
        </w:rPr>
        <w:t xml:space="preserve"> on Twitter, on May 30th, “it looks like </w:t>
      </w:r>
      <w:r w:rsidRPr="005413EB">
        <w:rPr>
          <w:rStyle w:val="Emphasis"/>
          <w:highlight w:val="green"/>
        </w:rPr>
        <w:t>collective bargaining rights are</w:t>
      </w:r>
      <w:r w:rsidRPr="00FE3142">
        <w:rPr>
          <w:rStyle w:val="StyleUnderline"/>
        </w:rPr>
        <w:t xml:space="preserve"> being </w:t>
      </w:r>
      <w:r w:rsidRPr="005413EB">
        <w:rPr>
          <w:rStyle w:val="StyleUnderline"/>
          <w:highlight w:val="green"/>
        </w:rPr>
        <w:t>used</w:t>
      </w:r>
      <w:r w:rsidRPr="00FE3142">
        <w:rPr>
          <w:rStyle w:val="StyleUnderline"/>
        </w:rPr>
        <w:t xml:space="preserve"> to protect the ability of officers to discriminate</w:t>
      </w:r>
      <w:r w:rsidRPr="00FE3142">
        <w:rPr>
          <w:sz w:val="16"/>
        </w:rPr>
        <w:t xml:space="preserve"> in the disproportionate use of force </w:t>
      </w:r>
      <w:r w:rsidRPr="005413EB">
        <w:rPr>
          <w:rStyle w:val="Emphasis"/>
          <w:highlight w:val="green"/>
        </w:rPr>
        <w:t>against the non-white population</w:t>
      </w:r>
      <w:r w:rsidRPr="005413EB">
        <w:rPr>
          <w:sz w:val="16"/>
          <w:highlight w:val="green"/>
        </w:rPr>
        <w:t>.”</w:t>
      </w:r>
    </w:p>
    <w:p w14:paraId="5A870DC9" w14:textId="1DF4F105" w:rsidR="00815113" w:rsidRDefault="00815113" w:rsidP="00815113"/>
    <w:p w14:paraId="58CF11C0" w14:textId="0CB8D450" w:rsidR="00815113" w:rsidRDefault="00815113" w:rsidP="00815113">
      <w:pPr>
        <w:pStyle w:val="Heading2"/>
      </w:pPr>
      <w:r>
        <w:t>On</w:t>
      </w:r>
    </w:p>
    <w:p w14:paraId="7F1CA2E5" w14:textId="54629A41" w:rsidR="006E2D61" w:rsidRDefault="006E2D61">
      <w:pPr>
        <w:pStyle w:val="Heading3"/>
      </w:pPr>
      <w:r>
        <w:t>ROTB</w:t>
      </w:r>
    </w:p>
    <w:p w14:paraId="3F3BDFED" w14:textId="77777777" w:rsidR="006E2D61" w:rsidRPr="00585497" w:rsidRDefault="006E2D61" w:rsidP="006E2D61">
      <w:pPr>
        <w:pStyle w:val="Heading4"/>
        <w:rPr>
          <w:rStyle w:val="Style13ptBold"/>
          <w:rFonts w:cs="Calibri"/>
          <w:b/>
        </w:rPr>
      </w:pP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p>
    <w:p w14:paraId="770A5CF6" w14:textId="77777777" w:rsidR="006E2D61" w:rsidRPr="00CD630F" w:rsidRDefault="006E2D61" w:rsidP="006E2D61">
      <w:pPr>
        <w:pStyle w:val="Heading4"/>
        <w:rPr>
          <w:rFonts w:cs="Calibri"/>
        </w:rPr>
      </w:pPr>
      <w:r w:rsidRPr="00CD630F">
        <w:rPr>
          <w:rFonts w:cs="Calibri"/>
        </w:rPr>
        <w:t>Extinction first –</w:t>
      </w:r>
    </w:p>
    <w:p w14:paraId="639D4FB6" w14:textId="77777777" w:rsidR="006E2D61" w:rsidRPr="00CD630F" w:rsidRDefault="006E2D61" w:rsidP="006E2D61">
      <w:pPr>
        <w:pStyle w:val="Heading4"/>
        <w:ind w:firstLine="720"/>
        <w:rPr>
          <w:rFonts w:cs="Calibri"/>
        </w:rPr>
      </w:pPr>
      <w:r w:rsidRPr="00CD630F">
        <w:rPr>
          <w:rFonts w:cs="Calibri"/>
        </w:rPr>
        <w:t>1 – Forecloses future improvement – we can never improve society because our impact is irreversible</w:t>
      </w:r>
    </w:p>
    <w:p w14:paraId="2507ED2F" w14:textId="77777777" w:rsidR="006E2D61" w:rsidRPr="00CD630F" w:rsidRDefault="006E2D61" w:rsidP="006E2D61">
      <w:pPr>
        <w:pStyle w:val="Heading4"/>
        <w:ind w:firstLine="720"/>
        <w:rPr>
          <w:rFonts w:cs="Calibri"/>
        </w:rPr>
      </w:pPr>
      <w:r w:rsidRPr="00CD630F">
        <w:rPr>
          <w:rFonts w:cs="Calibri"/>
        </w:rPr>
        <w:t xml:space="preserve">2 – Turns suffering – mass death causes suffering because people can’t get access to resources and </w:t>
      </w:r>
      <w:proofErr w:type="gramStart"/>
      <w:r w:rsidRPr="00CD630F">
        <w:rPr>
          <w:rFonts w:cs="Calibri"/>
        </w:rPr>
        <w:t>basic necessities</w:t>
      </w:r>
      <w:proofErr w:type="gramEnd"/>
    </w:p>
    <w:p w14:paraId="3C22E56A" w14:textId="77777777" w:rsidR="006E2D61" w:rsidRPr="0006353C" w:rsidRDefault="006E2D61" w:rsidP="006E2D61">
      <w:pPr>
        <w:pStyle w:val="Heading4"/>
        <w:ind w:left="720"/>
        <w:rPr>
          <w:rFonts w:cs="Calibri"/>
        </w:rPr>
      </w:pPr>
      <w:r w:rsidRPr="00CD630F">
        <w:rPr>
          <w:rFonts w:cs="Calibri"/>
        </w:rPr>
        <w:t>3 – Moral obligation – allowing people to die is unethical and should be prevented because it creates ethics towards other people</w:t>
      </w:r>
    </w:p>
    <w:p w14:paraId="21C7D5F9" w14:textId="77777777" w:rsidR="006E2D61" w:rsidRPr="00CD630F" w:rsidRDefault="006E2D61" w:rsidP="006E2D61">
      <w:pPr>
        <w:pStyle w:val="Heading4"/>
        <w:ind w:firstLine="720"/>
        <w:rPr>
          <w:rFonts w:cs="Calibri"/>
        </w:rPr>
      </w:pPr>
      <w:r w:rsidRPr="00CD630F">
        <w:rPr>
          <w:rFonts w:cs="Calibri"/>
        </w:rPr>
        <w:t>4 – Objectivity – body count is the most objective way to calculate impacts because comparing suffering is unethical</w:t>
      </w:r>
    </w:p>
    <w:p w14:paraId="0A68695B" w14:textId="77777777" w:rsidR="006E2D61" w:rsidRDefault="006E2D61" w:rsidP="006E2D61">
      <w:pPr>
        <w:pStyle w:val="Heading4"/>
        <w:ind w:left="720"/>
      </w:pPr>
      <w:r w:rsidRPr="00CD630F">
        <w:t>5 – Moral uncertainty – if we’re unsure about which interpretation of the world is true – we ought to preserve the world to keep debating about it</w:t>
      </w:r>
    </w:p>
    <w:p w14:paraId="65C48554" w14:textId="77777777" w:rsidR="006E2D61" w:rsidRPr="006E2D61" w:rsidRDefault="006E2D61" w:rsidP="006E2D61"/>
    <w:p w14:paraId="5357BF51" w14:textId="77777777" w:rsidR="006E2D61" w:rsidRDefault="006E2D61" w:rsidP="006E2D61">
      <w:pPr>
        <w:pStyle w:val="Heading3"/>
      </w:pPr>
      <w:r>
        <w:t>LBL</w:t>
      </w:r>
    </w:p>
    <w:p w14:paraId="6853753E" w14:textId="77777777" w:rsidR="006E2D61" w:rsidRDefault="006E2D61" w:rsidP="006E2D61">
      <w:r>
        <w:t xml:space="preserve">AT Robinson – </w:t>
      </w:r>
      <w:proofErr w:type="spellStart"/>
      <w:r>
        <w:t>aff</w:t>
      </w:r>
      <w:proofErr w:type="spellEnd"/>
      <w:r>
        <w:t xml:space="preserve"> endorses a world of capitalism </w:t>
      </w:r>
    </w:p>
    <w:p w14:paraId="64C5BE29" w14:textId="77777777" w:rsidR="006E2D61" w:rsidRDefault="006E2D61" w:rsidP="006E2D61">
      <w:r>
        <w:t xml:space="preserve">AT Leyton – warrants of Leyton are misrepresented – police </w:t>
      </w:r>
      <w:proofErr w:type="gramStart"/>
      <w:r>
        <w:t>has</w:t>
      </w:r>
      <w:proofErr w:type="gramEnd"/>
      <w:r>
        <w:t xml:space="preserve"> historically been a benefactor of racialized violence all over the world and especially high racist sentiments in </w:t>
      </w:r>
      <w:proofErr w:type="spellStart"/>
      <w:r>
        <w:t>european</w:t>
      </w:r>
      <w:proofErr w:type="spellEnd"/>
      <w:r>
        <w:t xml:space="preserve"> countries actively push out other demographics (like this is literally happening right now with populism in </w:t>
      </w:r>
      <w:proofErr w:type="spellStart"/>
      <w:r>
        <w:t>europe</w:t>
      </w:r>
      <w:proofErr w:type="spellEnd"/>
      <w:r>
        <w:t xml:space="preserve"> countries like Poland and Germany)</w:t>
      </w:r>
    </w:p>
    <w:p w14:paraId="2686F5B4" w14:textId="77777777" w:rsidR="006E2D61" w:rsidRPr="00571E74" w:rsidRDefault="006E2D61" w:rsidP="006E2D61"/>
    <w:p w14:paraId="6597B7BF" w14:textId="27477A04" w:rsidR="006E2D61" w:rsidRDefault="006E2D61" w:rsidP="006E2D61">
      <w:pPr>
        <w:pStyle w:val="Heading3"/>
      </w:pPr>
      <w:r>
        <w:t xml:space="preserve">Adv 2 - </w:t>
      </w:r>
      <w:r>
        <w:t>Green Work</w:t>
      </w:r>
    </w:p>
    <w:p w14:paraId="0870F6C7" w14:textId="77777777" w:rsidR="006E2D61" w:rsidRPr="00E20CD4" w:rsidRDefault="006E2D61" w:rsidP="006E2D61">
      <w:pPr>
        <w:pStyle w:val="Heading4"/>
      </w:pPr>
      <w:r>
        <w:t xml:space="preserve">[1] Empirics prove – Climate strikes do </w:t>
      </w:r>
      <w:r>
        <w:rPr>
          <w:u w:val="single"/>
        </w:rPr>
        <w:t xml:space="preserve">nothing </w:t>
      </w:r>
      <w:r>
        <w:t xml:space="preserve">– emissions went up after students’ strikes </w:t>
      </w:r>
    </w:p>
    <w:p w14:paraId="70B7E258" w14:textId="77777777" w:rsidR="006E2D61" w:rsidRPr="00E20CD4" w:rsidRDefault="006E2D61" w:rsidP="006E2D61">
      <w:pPr>
        <w:spacing w:after="0"/>
      </w:pPr>
      <w:r w:rsidRPr="00E20CD4">
        <w:t>Harvey ‘19</w:t>
      </w:r>
    </w:p>
    <w:p w14:paraId="597330B2" w14:textId="77777777" w:rsidR="006E2D61" w:rsidRPr="00E20CD4" w:rsidRDefault="006E2D61" w:rsidP="006E2D61">
      <w:pPr>
        <w:spacing w:after="0"/>
        <w:rPr>
          <w:sz w:val="16"/>
          <w:szCs w:val="16"/>
        </w:rPr>
      </w:pPr>
      <w:r w:rsidRPr="00E20CD4">
        <w:rPr>
          <w:sz w:val="16"/>
          <w:szCs w:val="16"/>
        </w:rPr>
        <w:t xml:space="preserve">Harvey, Fiona. “Greta Thunberg Says School Strikes Have Achieved Nothing.” The Guardian, Guardian News and Media, 6 Dec. 2019, </w:t>
      </w:r>
      <w:hyperlink r:id="rId9" w:history="1">
        <w:r w:rsidRPr="00E20CD4">
          <w:rPr>
            <w:rStyle w:val="Hyperlink"/>
            <w:sz w:val="16"/>
            <w:szCs w:val="16"/>
          </w:rPr>
          <w:t>https://www.theguardian.com/environment/2019/dec/06/greta-thunberg-says-school-strikes-have-achieved-nothing. //</w:t>
        </w:r>
      </w:hyperlink>
      <w:r w:rsidRPr="00E20CD4">
        <w:rPr>
          <w:sz w:val="16"/>
          <w:szCs w:val="16"/>
        </w:rPr>
        <w:t xml:space="preserve"> Phoenix</w:t>
      </w:r>
    </w:p>
    <w:p w14:paraId="331FF7B4" w14:textId="77777777" w:rsidR="006E2D61" w:rsidRPr="00E20CD4" w:rsidRDefault="006E2D61" w:rsidP="006E2D61">
      <w:pPr>
        <w:spacing w:after="0"/>
        <w:rPr>
          <w:sz w:val="16"/>
        </w:rPr>
      </w:pPr>
      <w:r w:rsidRPr="00E804F4">
        <w:rPr>
          <w:rStyle w:val="Emphasis"/>
          <w:highlight w:val="green"/>
        </w:rPr>
        <w:t>The global wave of school strikes for the climate</w:t>
      </w:r>
      <w:r w:rsidRPr="00E20CD4">
        <w:rPr>
          <w:sz w:val="16"/>
        </w:rPr>
        <w:t xml:space="preserve"> over the past year has “</w:t>
      </w:r>
      <w:r w:rsidRPr="00E804F4">
        <w:rPr>
          <w:rStyle w:val="Emphasis"/>
          <w:highlight w:val="green"/>
        </w:rPr>
        <w:t>achieved nothing” because</w:t>
      </w:r>
      <w:r w:rsidRPr="00E20CD4">
        <w:rPr>
          <w:sz w:val="16"/>
        </w:rPr>
        <w:t xml:space="preserve"> greenhouse gas </w:t>
      </w:r>
      <w:r w:rsidRPr="00E804F4">
        <w:rPr>
          <w:rStyle w:val="Emphasis"/>
          <w:highlight w:val="green"/>
        </w:rPr>
        <w:t>emissions</w:t>
      </w:r>
      <w:r w:rsidRPr="00E20CD4">
        <w:rPr>
          <w:sz w:val="16"/>
        </w:rPr>
        <w:t xml:space="preserve"> have </w:t>
      </w:r>
      <w:r w:rsidRPr="00E804F4">
        <w:rPr>
          <w:rStyle w:val="Emphasis"/>
          <w:highlight w:val="green"/>
        </w:rPr>
        <w:t>continued to rise</w:t>
      </w:r>
      <w:r w:rsidRPr="00E804F4">
        <w:rPr>
          <w:rStyle w:val="StyleUnderline"/>
          <w:highlight w:val="green"/>
        </w:rPr>
        <w:t>,</w:t>
      </w:r>
      <w:r w:rsidRPr="00E20CD4">
        <w:rPr>
          <w:rStyle w:val="StyleUnderline"/>
        </w:rPr>
        <w:t> </w:t>
      </w:r>
      <w:hyperlink r:id="rId10" w:history="1">
        <w:r w:rsidRPr="00E20CD4">
          <w:rPr>
            <w:rStyle w:val="Hyperlink"/>
            <w:sz w:val="16"/>
          </w:rPr>
          <w:t>Greta Thunberg</w:t>
        </w:r>
      </w:hyperlink>
      <w:r w:rsidRPr="00E20CD4">
        <w:rPr>
          <w:sz w:val="16"/>
        </w:rPr>
        <w:t> has told activists at UN climate talks in Madrid.</w:t>
      </w:r>
    </w:p>
    <w:p w14:paraId="6C6E8277" w14:textId="77777777" w:rsidR="006E2D61" w:rsidRPr="00E20CD4" w:rsidRDefault="006E2D61" w:rsidP="006E2D61">
      <w:pPr>
        <w:spacing w:after="0"/>
        <w:rPr>
          <w:sz w:val="16"/>
        </w:rPr>
      </w:pPr>
      <w:r w:rsidRPr="00E804F4">
        <w:rPr>
          <w:rStyle w:val="Emphasis"/>
          <w:highlight w:val="green"/>
        </w:rPr>
        <w:t>Thousands of young people</w:t>
      </w:r>
      <w:r w:rsidRPr="00E20CD4">
        <w:rPr>
          <w:rStyle w:val="StyleUnderline"/>
        </w:rPr>
        <w:t xml:space="preserve"> were expected to gather at the UN climate conference</w:t>
      </w:r>
      <w:r w:rsidRPr="00E20CD4">
        <w:rPr>
          <w:sz w:val="16"/>
        </w:rPr>
        <w:t xml:space="preserve"> and in the streets of the Spanish capital on Friday </w:t>
      </w:r>
      <w:r w:rsidRPr="00E20CD4">
        <w:rPr>
          <w:rStyle w:val="StyleUnderline"/>
        </w:rPr>
        <w:t xml:space="preserve">to </w:t>
      </w:r>
      <w:proofErr w:type="gramStart"/>
      <w:r w:rsidRPr="00E804F4">
        <w:rPr>
          <w:rStyle w:val="Emphasis"/>
          <w:highlight w:val="green"/>
        </w:rPr>
        <w:t>protest against</w:t>
      </w:r>
      <w:proofErr w:type="gramEnd"/>
      <w:r w:rsidRPr="00453A52">
        <w:rPr>
          <w:rStyle w:val="Emphasis"/>
        </w:rPr>
        <w:t xml:space="preserve"> the </w:t>
      </w:r>
      <w:r w:rsidRPr="00E804F4">
        <w:rPr>
          <w:rStyle w:val="Emphasis"/>
          <w:highlight w:val="green"/>
        </w:rPr>
        <w:t>lack of progress</w:t>
      </w:r>
      <w:r w:rsidRPr="00E20CD4">
        <w:rPr>
          <w:sz w:val="16"/>
        </w:rPr>
        <w:t xml:space="preserve"> in tackling the climate emergency, as officials from more than 190 countries wrangled over the niceties of wording in documents related to the Paris accord.</w:t>
      </w:r>
    </w:p>
    <w:p w14:paraId="668FF368" w14:textId="77777777" w:rsidR="006E2D61" w:rsidRPr="00E20CD4" w:rsidRDefault="006E2D61" w:rsidP="006E2D61">
      <w:pPr>
        <w:spacing w:after="0"/>
        <w:rPr>
          <w:sz w:val="16"/>
        </w:rPr>
      </w:pPr>
      <w:r w:rsidRPr="00E20CD4">
        <w:rPr>
          <w:sz w:val="16"/>
        </w:rPr>
        <w:t>In the four years since the </w:t>
      </w:r>
      <w:hyperlink r:id="rId11" w:history="1">
        <w:r w:rsidRPr="00E20CD4">
          <w:rPr>
            <w:rStyle w:val="Hyperlink"/>
            <w:sz w:val="16"/>
          </w:rPr>
          <w:t>landmark agreement</w:t>
        </w:r>
      </w:hyperlink>
      <w:r w:rsidRPr="00E20CD4">
        <w:rPr>
          <w:sz w:val="16"/>
        </w:rPr>
        <w:t xml:space="preserve"> was signed, </w:t>
      </w:r>
      <w:r w:rsidRPr="00453A52">
        <w:rPr>
          <w:rStyle w:val="Emphasis"/>
        </w:rPr>
        <w:t xml:space="preserve">greenhouse gas </w:t>
      </w:r>
      <w:r w:rsidRPr="00E804F4">
        <w:rPr>
          <w:rStyle w:val="Emphasis"/>
          <w:highlight w:val="green"/>
        </w:rPr>
        <w:t>emissions have risen by 4%</w:t>
      </w:r>
      <w:r w:rsidRPr="00E20CD4">
        <w:rPr>
          <w:sz w:val="16"/>
        </w:rPr>
        <w:t xml:space="preserve"> and the talks this year are not expected to produce new commitments on carbon from the world’s biggest emitters.</w:t>
      </w:r>
    </w:p>
    <w:p w14:paraId="3B79D771" w14:textId="77777777" w:rsidR="006E2D61" w:rsidRPr="00E20CD4" w:rsidRDefault="006E2D61" w:rsidP="006E2D61">
      <w:pPr>
        <w:spacing w:after="0"/>
        <w:rPr>
          <w:rStyle w:val="StyleUnderline"/>
        </w:rPr>
      </w:pPr>
      <w:r w:rsidRPr="00E804F4">
        <w:rPr>
          <w:rStyle w:val="Emphasis"/>
          <w:highlight w:val="green"/>
        </w:rPr>
        <w:t>Thunberg</w:t>
      </w:r>
      <w:r w:rsidRPr="00E20CD4">
        <w:rPr>
          <w:sz w:val="16"/>
        </w:rPr>
        <w:t>, whose </w:t>
      </w:r>
      <w:hyperlink r:id="rId12" w:history="1">
        <w:r w:rsidRPr="00E20CD4">
          <w:rPr>
            <w:rStyle w:val="Hyperlink"/>
            <w:sz w:val="16"/>
          </w:rPr>
          <w:t>solo protest</w:t>
        </w:r>
      </w:hyperlink>
      <w:r w:rsidRPr="00E20CD4">
        <w:rPr>
          <w:sz w:val="16"/>
        </w:rPr>
        <w:t> in Sweden in 2018 has since snowballed into a </w:t>
      </w:r>
      <w:hyperlink r:id="rId13" w:history="1">
        <w:r w:rsidRPr="00E20CD4">
          <w:rPr>
            <w:rStyle w:val="Hyperlink"/>
            <w:sz w:val="16"/>
          </w:rPr>
          <w:t>global movement</w:t>
        </w:r>
      </w:hyperlink>
      <w:r w:rsidRPr="00E20CD4">
        <w:rPr>
          <w:sz w:val="16"/>
        </w:rPr>
        <w:t xml:space="preserve">, spoke at a press conference before a march through the </w:t>
      </w:r>
      <w:proofErr w:type="spellStart"/>
      <w:r w:rsidRPr="00E20CD4">
        <w:rPr>
          <w:sz w:val="16"/>
        </w:rPr>
        <w:t>centre</w:t>
      </w:r>
      <w:proofErr w:type="spellEnd"/>
      <w:r w:rsidRPr="00E20CD4">
        <w:rPr>
          <w:sz w:val="16"/>
        </w:rPr>
        <w:t xml:space="preserve"> of Madrid. She </w:t>
      </w:r>
      <w:r w:rsidRPr="00E804F4">
        <w:rPr>
          <w:rStyle w:val="Emphasis"/>
          <w:highlight w:val="green"/>
        </w:rPr>
        <w:t>said</w:t>
      </w:r>
      <w:r w:rsidRPr="00E20CD4">
        <w:rPr>
          <w:rStyle w:val="StyleUnderline"/>
        </w:rPr>
        <w:t xml:space="preserve"> that</w:t>
      </w:r>
      <w:r w:rsidRPr="00E20CD4">
        <w:rPr>
          <w:sz w:val="16"/>
        </w:rPr>
        <w:t xml:space="preserve"> although </w:t>
      </w:r>
      <w:r w:rsidRPr="00453A52">
        <w:rPr>
          <w:rStyle w:val="Emphasis"/>
        </w:rPr>
        <w:t xml:space="preserve">schoolchildren had been </w:t>
      </w:r>
      <w:r w:rsidRPr="00E804F4">
        <w:rPr>
          <w:rStyle w:val="Emphasis"/>
          <w:highlight w:val="green"/>
        </w:rPr>
        <w:t>striking</w:t>
      </w:r>
      <w:r w:rsidRPr="00E20CD4">
        <w:rPr>
          <w:rStyle w:val="StyleUnderline"/>
        </w:rPr>
        <w:t xml:space="preserve"> around the world, </w:t>
      </w:r>
      <w:r w:rsidRPr="00453A52">
        <w:rPr>
          <w:rStyle w:val="Emphasis"/>
        </w:rPr>
        <w:t>this “</w:t>
      </w:r>
      <w:r w:rsidRPr="00E804F4">
        <w:rPr>
          <w:rStyle w:val="Emphasis"/>
          <w:highlight w:val="green"/>
        </w:rPr>
        <w:t>has not translated into action</w:t>
      </w:r>
      <w:r w:rsidRPr="00453A52">
        <w:rPr>
          <w:rStyle w:val="Emphasis"/>
        </w:rPr>
        <w:t>”</w:t>
      </w:r>
      <w:r w:rsidRPr="00E20CD4">
        <w:rPr>
          <w:rStyle w:val="StyleUnderline"/>
        </w:rPr>
        <w:t xml:space="preserve"> from governments.</w:t>
      </w:r>
    </w:p>
    <w:p w14:paraId="4C4ACACA" w14:textId="77777777" w:rsidR="006E2D61" w:rsidRPr="00453A52" w:rsidRDefault="006E2D61" w:rsidP="006E2D61">
      <w:pPr>
        <w:spacing w:after="0"/>
        <w:rPr>
          <w:sz w:val="16"/>
          <w:szCs w:val="16"/>
        </w:rPr>
      </w:pPr>
      <w:r w:rsidRPr="00453A52">
        <w:rPr>
          <w:sz w:val="16"/>
          <w:szCs w:val="16"/>
        </w:rPr>
        <w:t>“I’m just an activist and we need more activists,” she said. “Some people are afraid to change – they try so desperately to silence us.”</w:t>
      </w:r>
    </w:p>
    <w:p w14:paraId="6C527ED2" w14:textId="77777777" w:rsidR="006E2D61" w:rsidRPr="00453A52" w:rsidRDefault="006E2D61" w:rsidP="006E2D61">
      <w:pPr>
        <w:spacing w:after="0"/>
        <w:rPr>
          <w:sz w:val="16"/>
        </w:rPr>
      </w:pPr>
      <w:r w:rsidRPr="00E804F4">
        <w:rPr>
          <w:rStyle w:val="Emphasis"/>
          <w:highlight w:val="green"/>
        </w:rPr>
        <w:t>Thunberg</w:t>
      </w:r>
      <w:r w:rsidRPr="00E20CD4">
        <w:rPr>
          <w:rStyle w:val="StyleUnderline"/>
        </w:rPr>
        <w:t xml:space="preserve"> </w:t>
      </w:r>
      <w:r w:rsidRPr="00453A52">
        <w:rPr>
          <w:sz w:val="16"/>
        </w:rPr>
        <w:t xml:space="preserve">expressed hope for the UN negotiations but </w:t>
      </w:r>
      <w:r w:rsidRPr="00E804F4">
        <w:rPr>
          <w:rStyle w:val="Emphasis"/>
          <w:highlight w:val="green"/>
        </w:rPr>
        <w:t>doubted whether governments</w:t>
      </w:r>
      <w:r w:rsidRPr="00453A52">
        <w:rPr>
          <w:sz w:val="16"/>
        </w:rPr>
        <w:t xml:space="preserve"> had </w:t>
      </w:r>
      <w:r w:rsidRPr="00E804F4">
        <w:rPr>
          <w:rStyle w:val="Emphasis"/>
          <w:highlight w:val="green"/>
        </w:rPr>
        <w:t xml:space="preserve">got the </w:t>
      </w:r>
      <w:proofErr w:type="gramStart"/>
      <w:r w:rsidRPr="00E804F4">
        <w:rPr>
          <w:rStyle w:val="Emphasis"/>
          <w:highlight w:val="green"/>
        </w:rPr>
        <w:t>message</w:t>
      </w:r>
      <w:r w:rsidRPr="00E20CD4">
        <w:rPr>
          <w:rStyle w:val="StyleUnderline"/>
        </w:rPr>
        <w:t>,</w:t>
      </w:r>
      <w:r w:rsidRPr="00453A52">
        <w:rPr>
          <w:sz w:val="16"/>
        </w:rPr>
        <w:t xml:space="preserve"> and</w:t>
      </w:r>
      <w:proofErr w:type="gramEnd"/>
      <w:r w:rsidRPr="00453A52">
        <w:rPr>
          <w:sz w:val="16"/>
        </w:rPr>
        <w:t xml:space="preserve"> warned the world could not afford continued inaction.</w:t>
      </w:r>
    </w:p>
    <w:p w14:paraId="33D83D85" w14:textId="77777777" w:rsidR="006E2D61" w:rsidRPr="00453A52" w:rsidRDefault="006E2D61" w:rsidP="006E2D61">
      <w:pPr>
        <w:spacing w:after="0"/>
        <w:rPr>
          <w:sz w:val="16"/>
          <w:szCs w:val="16"/>
        </w:rPr>
      </w:pPr>
      <w:r w:rsidRPr="00453A52">
        <w:rPr>
          <w:sz w:val="16"/>
          <w:szCs w:val="16"/>
        </w:rPr>
        <w:t>“I sincerely hope COP25 will reach something concrete and increase awareness among people, and that world leaders and people in power grasp the urgency of the climate crisis, because right now it does not seem that they are,” she said.</w:t>
      </w:r>
    </w:p>
    <w:p w14:paraId="09BCDB48" w14:textId="77777777" w:rsidR="006E2D61" w:rsidRPr="00453A52" w:rsidRDefault="006E2D61" w:rsidP="006E2D61">
      <w:pPr>
        <w:spacing w:after="0"/>
        <w:rPr>
          <w:sz w:val="16"/>
          <w:szCs w:val="16"/>
        </w:rPr>
      </w:pPr>
      <w:r w:rsidRPr="00453A52">
        <w:rPr>
          <w:sz w:val="16"/>
          <w:szCs w:val="16"/>
        </w:rPr>
        <w:t>Although young people would keep striking, Thunberg said, they wanted to stop – if governments made credible promises and showed a willingness to act.</w:t>
      </w:r>
    </w:p>
    <w:p w14:paraId="2D3502F8" w14:textId="77777777" w:rsidR="006E2D61" w:rsidRPr="00453A52" w:rsidRDefault="006E2D61" w:rsidP="006E2D61">
      <w:pPr>
        <w:spacing w:after="0"/>
        <w:rPr>
          <w:sz w:val="16"/>
        </w:rPr>
      </w:pPr>
      <w:r w:rsidRPr="00453A52">
        <w:rPr>
          <w:sz w:val="16"/>
        </w:rPr>
        <w:t>“</w:t>
      </w:r>
      <w:r w:rsidRPr="00E804F4">
        <w:rPr>
          <w:rStyle w:val="Emphasis"/>
          <w:highlight w:val="green"/>
        </w:rPr>
        <w:t>We can’t go on</w:t>
      </w:r>
      <w:r w:rsidRPr="00453A52">
        <w:rPr>
          <w:rStyle w:val="StyleUnderline"/>
        </w:rPr>
        <w:t xml:space="preserve"> like this; </w:t>
      </w:r>
      <w:r w:rsidRPr="00E804F4">
        <w:rPr>
          <w:rStyle w:val="Emphasis"/>
          <w:highlight w:val="green"/>
        </w:rPr>
        <w:t>it is not sustainable</w:t>
      </w:r>
      <w:r w:rsidRPr="00453A52">
        <w:rPr>
          <w:rStyle w:val="StyleUnderline"/>
        </w:rPr>
        <w:t xml:space="preserve"> that children skip </w:t>
      </w:r>
      <w:proofErr w:type="gramStart"/>
      <w:r w:rsidRPr="00453A52">
        <w:rPr>
          <w:rStyle w:val="StyleUnderline"/>
        </w:rPr>
        <w:t>school</w:t>
      </w:r>
      <w:proofErr w:type="gramEnd"/>
      <w:r w:rsidRPr="00453A52">
        <w:rPr>
          <w:rStyle w:val="StyleUnderline"/>
        </w:rPr>
        <w:t xml:space="preserve"> and we don’t want to continue</w:t>
      </w:r>
      <w:r w:rsidRPr="00453A52">
        <w:rPr>
          <w:sz w:val="16"/>
        </w:rPr>
        <w:t xml:space="preserve"> – we would love some action from the people in power. </w:t>
      </w:r>
      <w:r w:rsidRPr="00453A52">
        <w:rPr>
          <w:rStyle w:val="Emphasis"/>
        </w:rPr>
        <w:t>People are suffering</w:t>
      </w:r>
      <w:r w:rsidRPr="00453A52">
        <w:rPr>
          <w:sz w:val="16"/>
        </w:rPr>
        <w:t xml:space="preserve"> and dying today. We can’t wait any longer,” she said.</w:t>
      </w:r>
    </w:p>
    <w:p w14:paraId="57DCFEDC" w14:textId="77777777" w:rsidR="006E2D61" w:rsidRDefault="006E2D61" w:rsidP="006E2D61">
      <w:r w:rsidRPr="006E2D61">
        <w:rPr>
          <w:highlight w:val="yellow"/>
        </w:rPr>
        <w:t>Put their 2</w:t>
      </w:r>
      <w:r w:rsidRPr="006E2D61">
        <w:rPr>
          <w:highlight w:val="yellow"/>
          <w:vertAlign w:val="superscript"/>
        </w:rPr>
        <w:t>nd</w:t>
      </w:r>
      <w:r w:rsidRPr="006E2D61">
        <w:rPr>
          <w:highlight w:val="yellow"/>
        </w:rPr>
        <w:t xml:space="preserve"> adv in a double bind – either they strike aren’t protest and the </w:t>
      </w:r>
      <w:proofErr w:type="spellStart"/>
      <w:r w:rsidRPr="006E2D61">
        <w:rPr>
          <w:highlight w:val="yellow"/>
        </w:rPr>
        <w:t>aff</w:t>
      </w:r>
      <w:proofErr w:type="spellEnd"/>
      <w:r w:rsidRPr="006E2D61">
        <w:rPr>
          <w:highlight w:val="yellow"/>
        </w:rPr>
        <w:t xml:space="preserve"> is effects topical or strikes are protest and Harvey 19 is true</w:t>
      </w:r>
    </w:p>
    <w:p w14:paraId="65BFA534" w14:textId="6337B408" w:rsidR="006E2D61" w:rsidRPr="00453A52" w:rsidRDefault="006E2D61" w:rsidP="006E2D61">
      <w:pPr>
        <w:pStyle w:val="Heading4"/>
      </w:pPr>
      <w:r>
        <w:t xml:space="preserve">[2] Fossil fuels are </w:t>
      </w:r>
      <w:r>
        <w:rPr>
          <w:u w:val="single"/>
        </w:rPr>
        <w:t xml:space="preserve">deeply rooted </w:t>
      </w:r>
      <w:r>
        <w:t xml:space="preserve">in the economy – strikes aren’t enough </w:t>
      </w:r>
    </w:p>
    <w:p w14:paraId="0431B62D" w14:textId="77777777" w:rsidR="006E2D61" w:rsidRPr="00385EC8" w:rsidRDefault="006E2D61" w:rsidP="006E2D61">
      <w:r w:rsidRPr="00385EC8">
        <w:rPr>
          <w:rStyle w:val="Style13ptBold"/>
        </w:rPr>
        <w:t>Hayes 19</w:t>
      </w:r>
      <w:r w:rsidRPr="00385EC8">
        <w:t xml:space="preserve"> [Jason; Contributor to The Hill, director of environmental policy at the Mackinac Center for Public Policy, a research and education institute in Midland, </w:t>
      </w:r>
      <w:proofErr w:type="spellStart"/>
      <w:r w:rsidRPr="00385EC8">
        <w:t>Mich</w:t>
      </w:r>
      <w:proofErr w:type="spellEnd"/>
      <w:r w:rsidRPr="00385EC8">
        <w:t xml:space="preserve">; “A global climate strike isn't enough,” The Hill; 9/19/19; </w:t>
      </w:r>
      <w:hyperlink r:id="rId14" w:history="1">
        <w:r w:rsidRPr="00385EC8">
          <w:rPr>
            <w:rStyle w:val="Hyperlink"/>
          </w:rPr>
          <w:t>https://thehill.com/opinion/energy-environment/461809-a-global-climate-strike-isnt-enough</w:t>
        </w:r>
      </w:hyperlink>
      <w:r w:rsidRPr="00385EC8">
        <w:t>] Justin</w:t>
      </w:r>
    </w:p>
    <w:p w14:paraId="0226A09D" w14:textId="77777777" w:rsidR="006E2D61" w:rsidRPr="00385EC8" w:rsidRDefault="006E2D61" w:rsidP="006E2D61">
      <w:pPr>
        <w:rPr>
          <w:u w:val="single"/>
        </w:rPr>
      </w:pPr>
      <w:r w:rsidRPr="00385EC8">
        <w:rPr>
          <w:sz w:val="16"/>
        </w:rPr>
        <w:t xml:space="preserve">A </w:t>
      </w:r>
      <w:r w:rsidRPr="00385EC8">
        <w:rPr>
          <w:u w:val="single"/>
        </w:rPr>
        <w:t xml:space="preserve">collective of influential green groups and corporations is supporting a campaign for a </w:t>
      </w:r>
      <w:r w:rsidRPr="00E804F4">
        <w:rPr>
          <w:rStyle w:val="Emphasis"/>
          <w:highlight w:val="green"/>
        </w:rPr>
        <w:t>global</w:t>
      </w:r>
      <w:r w:rsidRPr="00E804F4">
        <w:rPr>
          <w:highlight w:val="green"/>
          <w:u w:val="single"/>
        </w:rPr>
        <w:t xml:space="preserve"> </w:t>
      </w:r>
      <w:r w:rsidRPr="00E804F4">
        <w:rPr>
          <w:rStyle w:val="Emphasis"/>
          <w:highlight w:val="green"/>
        </w:rPr>
        <w:t>climate</w:t>
      </w:r>
      <w:r w:rsidRPr="00E804F4">
        <w:rPr>
          <w:highlight w:val="green"/>
          <w:u w:val="single"/>
        </w:rPr>
        <w:t xml:space="preserve"> </w:t>
      </w:r>
      <w:r w:rsidRPr="00E804F4">
        <w:rPr>
          <w:rStyle w:val="Emphasis"/>
          <w:highlight w:val="green"/>
        </w:rPr>
        <w:t>strike</w:t>
      </w:r>
      <w:r w:rsidRPr="00385EC8">
        <w:rPr>
          <w:sz w:val="16"/>
        </w:rPr>
        <w:t xml:space="preserve"> from Sept. 20-27. The strike pushes young people to walk out of schools </w:t>
      </w:r>
      <w:proofErr w:type="gramStart"/>
      <w:r w:rsidRPr="00385EC8">
        <w:rPr>
          <w:sz w:val="16"/>
        </w:rPr>
        <w:t>and  workplaces</w:t>
      </w:r>
      <w:proofErr w:type="gramEnd"/>
      <w:r w:rsidRPr="00385EC8">
        <w:rPr>
          <w:sz w:val="16"/>
        </w:rPr>
        <w:t xml:space="preserve"> to protest the energy sources that keep us alive and thriving. That many people are concerned about the global climate is obvious, but </w:t>
      </w:r>
      <w:r w:rsidRPr="00E804F4">
        <w:rPr>
          <w:highlight w:val="green"/>
          <w:u w:val="single"/>
        </w:rPr>
        <w:t xml:space="preserve">how will </w:t>
      </w:r>
      <w:r w:rsidRPr="00385EC8">
        <w:rPr>
          <w:rStyle w:val="Emphasis"/>
        </w:rPr>
        <w:t>encouraging</w:t>
      </w:r>
      <w:r w:rsidRPr="00385EC8">
        <w:rPr>
          <w:u w:val="single"/>
        </w:rPr>
        <w:t xml:space="preserve"> them to </w:t>
      </w:r>
      <w:r w:rsidRPr="00E804F4">
        <w:rPr>
          <w:highlight w:val="green"/>
          <w:u w:val="single"/>
        </w:rPr>
        <w:t xml:space="preserve">abandon their jobs or schools for a </w:t>
      </w:r>
      <w:r w:rsidRPr="00E804F4">
        <w:rPr>
          <w:rStyle w:val="Emphasis"/>
          <w:highlight w:val="green"/>
        </w:rPr>
        <w:t>day</w:t>
      </w:r>
      <w:r w:rsidRPr="00385EC8">
        <w:rPr>
          <w:u w:val="single"/>
        </w:rPr>
        <w:t xml:space="preserve"> or </w:t>
      </w:r>
      <w:r w:rsidRPr="00385EC8">
        <w:rPr>
          <w:rStyle w:val="Emphasis"/>
        </w:rPr>
        <w:t>two</w:t>
      </w:r>
      <w:r w:rsidRPr="00385EC8">
        <w:rPr>
          <w:u w:val="single"/>
        </w:rPr>
        <w:t xml:space="preserve">, or seven, </w:t>
      </w:r>
      <w:r w:rsidRPr="00E804F4">
        <w:rPr>
          <w:rStyle w:val="Emphasis"/>
          <w:highlight w:val="green"/>
        </w:rPr>
        <w:t>reduce</w:t>
      </w:r>
      <w:r w:rsidRPr="00385EC8">
        <w:rPr>
          <w:u w:val="single"/>
        </w:rPr>
        <w:t xml:space="preserve"> greenhouse gas </w:t>
      </w:r>
      <w:r w:rsidRPr="00E804F4">
        <w:rPr>
          <w:rStyle w:val="Emphasis"/>
          <w:highlight w:val="green"/>
        </w:rPr>
        <w:t>emissions</w:t>
      </w:r>
      <w:r w:rsidRPr="00385EC8">
        <w:rPr>
          <w:u w:val="single"/>
        </w:rPr>
        <w:t>?</w:t>
      </w:r>
    </w:p>
    <w:p w14:paraId="1EEC465C" w14:textId="77777777" w:rsidR="006E2D61" w:rsidRPr="00385EC8" w:rsidRDefault="006E2D61" w:rsidP="006E2D61">
      <w:pPr>
        <w:rPr>
          <w:u w:val="single"/>
        </w:rPr>
      </w:pPr>
      <w:r w:rsidRPr="00385EC8">
        <w:rPr>
          <w:sz w:val="16"/>
        </w:rPr>
        <w:t xml:space="preserve">The campaign website — globalclimatestrike.net — tells people they must “demand an end to the age of fossil fuels.” But, </w:t>
      </w:r>
      <w:r w:rsidRPr="00385EC8">
        <w:rPr>
          <w:u w:val="single"/>
        </w:rPr>
        <w:t xml:space="preserve">in the United States, </w:t>
      </w:r>
      <w:r w:rsidRPr="00E804F4">
        <w:rPr>
          <w:highlight w:val="green"/>
          <w:u w:val="single"/>
        </w:rPr>
        <w:t>we rely on</w:t>
      </w:r>
      <w:r w:rsidRPr="00385EC8">
        <w:rPr>
          <w:u w:val="single"/>
        </w:rPr>
        <w:t xml:space="preserve"> these </w:t>
      </w:r>
      <w:r w:rsidRPr="00E804F4">
        <w:rPr>
          <w:highlight w:val="green"/>
          <w:u w:val="single"/>
        </w:rPr>
        <w:t xml:space="preserve">fuels for over </w:t>
      </w:r>
      <w:r w:rsidRPr="00E804F4">
        <w:rPr>
          <w:rStyle w:val="Emphasis"/>
          <w:highlight w:val="green"/>
        </w:rPr>
        <w:t>80</w:t>
      </w:r>
      <w:r w:rsidRPr="00E804F4">
        <w:rPr>
          <w:highlight w:val="green"/>
          <w:u w:val="single"/>
        </w:rPr>
        <w:t xml:space="preserve"> </w:t>
      </w:r>
      <w:r w:rsidRPr="00E804F4">
        <w:rPr>
          <w:rStyle w:val="Emphasis"/>
          <w:highlight w:val="green"/>
        </w:rPr>
        <w:t>percent</w:t>
      </w:r>
      <w:r w:rsidRPr="00E804F4">
        <w:rPr>
          <w:highlight w:val="green"/>
          <w:u w:val="single"/>
        </w:rPr>
        <w:t xml:space="preserve"> of</w:t>
      </w:r>
      <w:r w:rsidRPr="00385EC8">
        <w:rPr>
          <w:u w:val="single"/>
        </w:rPr>
        <w:t xml:space="preserve"> the </w:t>
      </w:r>
      <w:r w:rsidRPr="00E804F4">
        <w:rPr>
          <w:rStyle w:val="Emphasis"/>
          <w:highlight w:val="green"/>
        </w:rPr>
        <w:t>energy</w:t>
      </w:r>
      <w:r w:rsidRPr="00385EC8">
        <w:rPr>
          <w:u w:val="single"/>
        </w:rPr>
        <w:t xml:space="preserve"> we use to provide </w:t>
      </w:r>
      <w:proofErr w:type="gramStart"/>
      <w:r w:rsidRPr="00385EC8">
        <w:rPr>
          <w:u w:val="single"/>
        </w:rPr>
        <w:t>basic necessities</w:t>
      </w:r>
      <w:proofErr w:type="gramEnd"/>
      <w:r w:rsidRPr="00385EC8">
        <w:rPr>
          <w:u w:val="single"/>
        </w:rPr>
        <w:t xml:space="preserve"> such as food, clean water, heating and air conditioning, medicine, transportation and so much more.</w:t>
      </w:r>
    </w:p>
    <w:p w14:paraId="6953E80D" w14:textId="77777777" w:rsidR="006E2D61" w:rsidRPr="00385EC8" w:rsidRDefault="006E2D61" w:rsidP="006E2D61">
      <w:pPr>
        <w:rPr>
          <w:u w:val="single"/>
        </w:rPr>
      </w:pPr>
      <w:r w:rsidRPr="00385EC8">
        <w:rPr>
          <w:sz w:val="16"/>
        </w:rPr>
        <w:t xml:space="preserve">To make things worse, </w:t>
      </w:r>
      <w:r w:rsidRPr="00385EC8">
        <w:rPr>
          <w:u w:val="single"/>
        </w:rPr>
        <w:t xml:space="preserve">the </w:t>
      </w:r>
      <w:r w:rsidRPr="00E804F4">
        <w:rPr>
          <w:highlight w:val="green"/>
          <w:u w:val="single"/>
        </w:rPr>
        <w:t xml:space="preserve">energy sources </w:t>
      </w:r>
      <w:r w:rsidRPr="00E804F4">
        <w:rPr>
          <w:rStyle w:val="Emphasis"/>
          <w:highlight w:val="green"/>
        </w:rPr>
        <w:t>offered</w:t>
      </w:r>
      <w:r w:rsidRPr="00385EC8">
        <w:rPr>
          <w:u w:val="single"/>
        </w:rPr>
        <w:t xml:space="preserve"> up as replacements for fossil fuels</w:t>
      </w:r>
      <w:r w:rsidRPr="00385EC8">
        <w:rPr>
          <w:sz w:val="16"/>
        </w:rPr>
        <w:t xml:space="preserve"> — typically wind and solar — </w:t>
      </w:r>
      <w:r w:rsidRPr="00E804F4">
        <w:rPr>
          <w:highlight w:val="green"/>
          <w:u w:val="single"/>
        </w:rPr>
        <w:t>couldn’t</w:t>
      </w:r>
      <w:r w:rsidRPr="00385EC8">
        <w:rPr>
          <w:u w:val="single"/>
        </w:rPr>
        <w:t xml:space="preserve"> even </w:t>
      </w:r>
      <w:r w:rsidRPr="00E804F4">
        <w:rPr>
          <w:rStyle w:val="Emphasis"/>
          <w:highlight w:val="green"/>
        </w:rPr>
        <w:t>exist</w:t>
      </w:r>
      <w:r w:rsidRPr="00E804F4">
        <w:rPr>
          <w:highlight w:val="green"/>
          <w:u w:val="single"/>
        </w:rPr>
        <w:t xml:space="preserve"> without fossil fuels. </w:t>
      </w:r>
      <w:r w:rsidRPr="00E804F4">
        <w:rPr>
          <w:rStyle w:val="Emphasis"/>
          <w:highlight w:val="green"/>
        </w:rPr>
        <w:t>Natural</w:t>
      </w:r>
      <w:r w:rsidRPr="00E804F4">
        <w:rPr>
          <w:highlight w:val="green"/>
          <w:u w:val="single"/>
        </w:rPr>
        <w:t xml:space="preserve"> </w:t>
      </w:r>
      <w:r w:rsidRPr="00E804F4">
        <w:rPr>
          <w:rStyle w:val="Emphasis"/>
          <w:highlight w:val="green"/>
        </w:rPr>
        <w:t>gas</w:t>
      </w:r>
      <w:r w:rsidRPr="00385EC8">
        <w:rPr>
          <w:u w:val="single"/>
        </w:rPr>
        <w:t xml:space="preserve">, </w:t>
      </w:r>
      <w:r w:rsidRPr="00E804F4">
        <w:rPr>
          <w:rStyle w:val="Emphasis"/>
          <w:highlight w:val="green"/>
        </w:rPr>
        <w:t>oil</w:t>
      </w:r>
      <w:r w:rsidRPr="00E804F4">
        <w:rPr>
          <w:highlight w:val="green"/>
          <w:u w:val="single"/>
        </w:rPr>
        <w:t xml:space="preserve"> and </w:t>
      </w:r>
      <w:r w:rsidRPr="00E804F4">
        <w:rPr>
          <w:rStyle w:val="Emphasis"/>
          <w:highlight w:val="green"/>
        </w:rPr>
        <w:t>coal</w:t>
      </w:r>
      <w:r w:rsidRPr="00E804F4">
        <w:rPr>
          <w:highlight w:val="green"/>
          <w:u w:val="single"/>
        </w:rPr>
        <w:t xml:space="preserve"> are needed to</w:t>
      </w:r>
      <w:r w:rsidRPr="00385EC8">
        <w:rPr>
          <w:u w:val="single"/>
        </w:rPr>
        <w:t xml:space="preserve"> </w:t>
      </w:r>
      <w:r w:rsidRPr="00385EC8">
        <w:rPr>
          <w:rStyle w:val="Emphasis"/>
        </w:rPr>
        <w:t>mine</w:t>
      </w:r>
      <w:r w:rsidRPr="00385EC8">
        <w:rPr>
          <w:u w:val="single"/>
        </w:rPr>
        <w:t xml:space="preserve">, </w:t>
      </w:r>
      <w:r w:rsidRPr="00E804F4">
        <w:rPr>
          <w:rStyle w:val="Emphasis"/>
          <w:highlight w:val="green"/>
        </w:rPr>
        <w:t>refine</w:t>
      </w:r>
      <w:r w:rsidRPr="00385EC8">
        <w:rPr>
          <w:u w:val="single"/>
        </w:rPr>
        <w:t xml:space="preserve">, </w:t>
      </w:r>
      <w:proofErr w:type="gramStart"/>
      <w:r w:rsidRPr="00385EC8">
        <w:rPr>
          <w:rStyle w:val="Emphasis"/>
        </w:rPr>
        <w:t>process</w:t>
      </w:r>
      <w:proofErr w:type="gramEnd"/>
      <w:r w:rsidRPr="00385EC8">
        <w:rPr>
          <w:u w:val="single"/>
        </w:rPr>
        <w:t xml:space="preserve"> and </w:t>
      </w:r>
      <w:r w:rsidRPr="00385EC8">
        <w:rPr>
          <w:rStyle w:val="Emphasis"/>
        </w:rPr>
        <w:t>ship</w:t>
      </w:r>
      <w:r w:rsidRPr="00385EC8">
        <w:rPr>
          <w:u w:val="single"/>
        </w:rPr>
        <w:t xml:space="preserve"> the </w:t>
      </w:r>
      <w:r w:rsidRPr="00385EC8">
        <w:rPr>
          <w:rStyle w:val="Emphasis"/>
        </w:rPr>
        <w:t>metals</w:t>
      </w:r>
      <w:r w:rsidRPr="00385EC8">
        <w:rPr>
          <w:u w:val="single"/>
        </w:rPr>
        <w:t xml:space="preserve">, </w:t>
      </w:r>
      <w:r w:rsidRPr="00385EC8">
        <w:rPr>
          <w:rStyle w:val="Emphasis"/>
        </w:rPr>
        <w:t>rare</w:t>
      </w:r>
      <w:r w:rsidRPr="00385EC8">
        <w:rPr>
          <w:u w:val="single"/>
        </w:rPr>
        <w:t xml:space="preserve"> </w:t>
      </w:r>
      <w:r w:rsidRPr="00385EC8">
        <w:rPr>
          <w:rStyle w:val="Emphasis"/>
        </w:rPr>
        <w:t>earth</w:t>
      </w:r>
      <w:r w:rsidRPr="00385EC8">
        <w:rPr>
          <w:u w:val="single"/>
        </w:rPr>
        <w:t xml:space="preserve"> </w:t>
      </w:r>
      <w:r w:rsidRPr="00385EC8">
        <w:rPr>
          <w:rStyle w:val="Emphasis"/>
        </w:rPr>
        <w:t>minerals</w:t>
      </w:r>
      <w:r w:rsidRPr="00385EC8">
        <w:rPr>
          <w:u w:val="single"/>
        </w:rPr>
        <w:t xml:space="preserve">, </w:t>
      </w:r>
      <w:r w:rsidRPr="00385EC8">
        <w:rPr>
          <w:rStyle w:val="Emphasis"/>
        </w:rPr>
        <w:t>silicone</w:t>
      </w:r>
      <w:r w:rsidRPr="00385EC8">
        <w:rPr>
          <w:u w:val="single"/>
        </w:rPr>
        <w:t xml:space="preserve">, </w:t>
      </w:r>
      <w:r w:rsidRPr="00385EC8">
        <w:rPr>
          <w:rStyle w:val="Emphasis"/>
        </w:rPr>
        <w:t>plastics</w:t>
      </w:r>
      <w:r w:rsidRPr="00385EC8">
        <w:rPr>
          <w:u w:val="single"/>
        </w:rPr>
        <w:t xml:space="preserve"> and </w:t>
      </w:r>
      <w:r w:rsidRPr="00385EC8">
        <w:rPr>
          <w:rStyle w:val="Emphasis"/>
        </w:rPr>
        <w:t>various</w:t>
      </w:r>
      <w:r w:rsidRPr="00385EC8">
        <w:rPr>
          <w:u w:val="single"/>
        </w:rPr>
        <w:t xml:space="preserve"> </w:t>
      </w:r>
      <w:r w:rsidRPr="00385EC8">
        <w:rPr>
          <w:rStyle w:val="Emphasis"/>
        </w:rPr>
        <w:t>chemicals</w:t>
      </w:r>
      <w:r w:rsidRPr="00385EC8">
        <w:rPr>
          <w:u w:val="single"/>
        </w:rPr>
        <w:t xml:space="preserve"> that go into </w:t>
      </w:r>
      <w:r w:rsidRPr="00E804F4">
        <w:rPr>
          <w:rStyle w:val="Emphasis"/>
          <w:highlight w:val="green"/>
        </w:rPr>
        <w:t>renewables</w:t>
      </w:r>
      <w:r w:rsidRPr="00385EC8">
        <w:rPr>
          <w:u w:val="single"/>
        </w:rPr>
        <w:t xml:space="preserve">. Without steel, there are </w:t>
      </w:r>
      <w:r w:rsidRPr="00385EC8">
        <w:rPr>
          <w:rStyle w:val="Emphasis"/>
        </w:rPr>
        <w:t>no</w:t>
      </w:r>
      <w:r w:rsidRPr="00385EC8">
        <w:rPr>
          <w:u w:val="single"/>
        </w:rPr>
        <w:t xml:space="preserve"> </w:t>
      </w:r>
      <w:r w:rsidRPr="00385EC8">
        <w:rPr>
          <w:rStyle w:val="Emphasis"/>
        </w:rPr>
        <w:t>towers</w:t>
      </w:r>
      <w:r w:rsidRPr="00385EC8">
        <w:rPr>
          <w:u w:val="single"/>
        </w:rPr>
        <w:t xml:space="preserve"> to hold up wind turbines</w:t>
      </w:r>
      <w:r w:rsidRPr="00385EC8">
        <w:rPr>
          <w:sz w:val="16"/>
        </w:rPr>
        <w:t xml:space="preserve">. </w:t>
      </w:r>
      <w:r w:rsidRPr="00385EC8">
        <w:rPr>
          <w:u w:val="single"/>
        </w:rPr>
        <w:t xml:space="preserve">Without </w:t>
      </w:r>
      <w:r w:rsidRPr="00385EC8">
        <w:rPr>
          <w:rStyle w:val="Emphasis"/>
        </w:rPr>
        <w:t>rare</w:t>
      </w:r>
      <w:r w:rsidRPr="00385EC8">
        <w:rPr>
          <w:u w:val="single"/>
        </w:rPr>
        <w:t xml:space="preserve"> </w:t>
      </w:r>
      <w:r w:rsidRPr="00385EC8">
        <w:rPr>
          <w:rStyle w:val="Emphasis"/>
        </w:rPr>
        <w:t>earths</w:t>
      </w:r>
      <w:r w:rsidRPr="00385EC8">
        <w:rPr>
          <w:u w:val="single"/>
        </w:rPr>
        <w:t xml:space="preserve">, there are </w:t>
      </w:r>
      <w:r w:rsidRPr="00385EC8">
        <w:rPr>
          <w:rStyle w:val="Emphasis"/>
        </w:rPr>
        <w:t>no</w:t>
      </w:r>
      <w:r w:rsidRPr="00385EC8">
        <w:rPr>
          <w:u w:val="single"/>
        </w:rPr>
        <w:t xml:space="preserve"> </w:t>
      </w:r>
      <w:r w:rsidRPr="00385EC8">
        <w:rPr>
          <w:rStyle w:val="Emphasis"/>
        </w:rPr>
        <w:t>solar</w:t>
      </w:r>
      <w:r w:rsidRPr="00385EC8">
        <w:rPr>
          <w:u w:val="single"/>
        </w:rPr>
        <w:t xml:space="preserve"> panels</w:t>
      </w:r>
      <w:r w:rsidRPr="00385EC8">
        <w:rPr>
          <w:sz w:val="16"/>
        </w:rPr>
        <w:t xml:space="preserve">. Adding to this conundrum is the fact that </w:t>
      </w:r>
      <w:r w:rsidRPr="00385EC8">
        <w:rPr>
          <w:u w:val="single"/>
        </w:rPr>
        <w:t xml:space="preserve">wind and solar cannot provide </w:t>
      </w:r>
      <w:r w:rsidRPr="00385EC8">
        <w:rPr>
          <w:rStyle w:val="Emphasis"/>
        </w:rPr>
        <w:t>reliable</w:t>
      </w:r>
      <w:r w:rsidRPr="00385EC8">
        <w:rPr>
          <w:u w:val="single"/>
        </w:rPr>
        <w:t xml:space="preserve"> </w:t>
      </w:r>
      <w:r w:rsidRPr="00385EC8">
        <w:rPr>
          <w:rStyle w:val="Emphasis"/>
        </w:rPr>
        <w:t>power</w:t>
      </w:r>
      <w:r w:rsidRPr="00385EC8">
        <w:rPr>
          <w:u w:val="single"/>
        </w:rPr>
        <w:t xml:space="preserve">. They are </w:t>
      </w:r>
      <w:r w:rsidRPr="00385EC8">
        <w:rPr>
          <w:rStyle w:val="Emphasis"/>
        </w:rPr>
        <w:t>intermittent</w:t>
      </w:r>
      <w:r w:rsidRPr="00385EC8">
        <w:rPr>
          <w:u w:val="single"/>
        </w:rPr>
        <w:t xml:space="preserve">, meaning they must be propped up by more </w:t>
      </w:r>
      <w:r w:rsidRPr="00385EC8">
        <w:rPr>
          <w:rStyle w:val="Emphasis"/>
        </w:rPr>
        <w:t>reliable</w:t>
      </w:r>
      <w:r w:rsidRPr="00385EC8">
        <w:rPr>
          <w:u w:val="single"/>
        </w:rPr>
        <w:t xml:space="preserve"> </w:t>
      </w:r>
      <w:r w:rsidRPr="00385EC8">
        <w:rPr>
          <w:rStyle w:val="Emphasis"/>
        </w:rPr>
        <w:t>energy</w:t>
      </w:r>
      <w:r w:rsidRPr="00385EC8">
        <w:rPr>
          <w:u w:val="single"/>
        </w:rPr>
        <w:t xml:space="preserve"> </w:t>
      </w:r>
      <w:r w:rsidRPr="00385EC8">
        <w:rPr>
          <w:rStyle w:val="Emphasis"/>
        </w:rPr>
        <w:t>sources</w:t>
      </w:r>
      <w:r w:rsidRPr="00385EC8">
        <w:rPr>
          <w:u w:val="single"/>
        </w:rPr>
        <w:t>, such as natural gas.</w:t>
      </w:r>
    </w:p>
    <w:p w14:paraId="52FA2725" w14:textId="77777777" w:rsidR="006E2D61" w:rsidRDefault="006E2D61" w:rsidP="006E2D61">
      <w:pPr>
        <w:rPr>
          <w:u w:val="single"/>
        </w:rPr>
      </w:pPr>
      <w:r w:rsidRPr="00385EC8">
        <w:rPr>
          <w:sz w:val="16"/>
        </w:rPr>
        <w:t xml:space="preserve">A group of environmental policy experts has put together MyClimatePledge.com as our response, because we’d like to challenge climate strikers and to help them appreciate that </w:t>
      </w:r>
      <w:r w:rsidRPr="00E804F4">
        <w:rPr>
          <w:highlight w:val="green"/>
          <w:u w:val="single"/>
        </w:rPr>
        <w:t xml:space="preserve">striking </w:t>
      </w:r>
      <w:r w:rsidRPr="00E804F4">
        <w:rPr>
          <w:rStyle w:val="Emphasis"/>
          <w:highlight w:val="green"/>
        </w:rPr>
        <w:t>won’t</w:t>
      </w:r>
      <w:r w:rsidRPr="00E804F4">
        <w:rPr>
          <w:highlight w:val="green"/>
          <w:u w:val="single"/>
        </w:rPr>
        <w:t xml:space="preserve"> be </w:t>
      </w:r>
      <w:r w:rsidRPr="00E804F4">
        <w:rPr>
          <w:rStyle w:val="Emphasis"/>
          <w:highlight w:val="green"/>
        </w:rPr>
        <w:t>enough</w:t>
      </w:r>
      <w:r w:rsidRPr="00E804F4">
        <w:rPr>
          <w:highlight w:val="green"/>
          <w:u w:val="single"/>
        </w:rPr>
        <w:t>.</w:t>
      </w:r>
    </w:p>
    <w:p w14:paraId="61BC89E9" w14:textId="77777777" w:rsidR="006E2D61" w:rsidRPr="00453A52" w:rsidRDefault="006E2D61" w:rsidP="006E2D61">
      <w:pPr>
        <w:pStyle w:val="Heading4"/>
      </w:pPr>
      <w:r>
        <w:t xml:space="preserve">[3] Strikes do nothing – strikers lack leverage </w:t>
      </w:r>
    </w:p>
    <w:p w14:paraId="190396D3" w14:textId="77777777" w:rsidR="006E2D61" w:rsidRPr="00AB7671" w:rsidRDefault="006E2D61" w:rsidP="006E2D61">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5" w:history="1">
        <w:r w:rsidRPr="00AF436A">
          <w:rPr>
            <w:rStyle w:val="Hyperlink"/>
          </w:rPr>
          <w:t>https://www.forbes.com/sites/prakashdolsak/2019/09/14/climate-strikes-what-they-accomplish-and-how-they-could-have-more-impact/?sh=2244a9bd5eed</w:t>
        </w:r>
      </w:hyperlink>
      <w:r>
        <w:t>] Justin</w:t>
      </w:r>
    </w:p>
    <w:p w14:paraId="39BDD4B3" w14:textId="77777777" w:rsidR="006E2D61" w:rsidRPr="00AB7671" w:rsidRDefault="006E2D61" w:rsidP="006E2D61">
      <w:pPr>
        <w:rPr>
          <w:rStyle w:val="Emphasis"/>
        </w:rPr>
      </w:pPr>
      <w:r w:rsidRPr="00AB7671">
        <w:rPr>
          <w:sz w:val="16"/>
        </w:rPr>
        <w:t xml:space="preserve">But </w:t>
      </w:r>
      <w:r w:rsidRPr="00E804F4">
        <w:rPr>
          <w:highlight w:val="green"/>
          <w:u w:val="single"/>
        </w:rPr>
        <w:t>strikers must have</w:t>
      </w:r>
      <w:r w:rsidRPr="00AB7671">
        <w:rPr>
          <w:u w:val="single"/>
        </w:rPr>
        <w:t xml:space="preserve"> the </w:t>
      </w:r>
      <w:r w:rsidRPr="00E804F4">
        <w:rPr>
          <w:rStyle w:val="Emphasis"/>
          <w:highlight w:val="green"/>
        </w:rPr>
        <w:t>leverage</w:t>
      </w:r>
      <w:r w:rsidRPr="00AB7671">
        <w:rPr>
          <w:rStyle w:val="Emphasis"/>
        </w:rPr>
        <w:t xml:space="preserve"> to accomplish their goals</w:t>
      </w:r>
    </w:p>
    <w:p w14:paraId="4295ABC5" w14:textId="77777777" w:rsidR="006E2D61" w:rsidRPr="00AB7671" w:rsidRDefault="006E2D61" w:rsidP="006E2D61">
      <w:pPr>
        <w:rPr>
          <w:rStyle w:val="Emphasis"/>
        </w:rPr>
      </w:pPr>
      <w:r w:rsidRPr="00AB7671">
        <w:rPr>
          <w:u w:val="single"/>
        </w:rPr>
        <w:t>Strikers represent the demand for climate action</w:t>
      </w:r>
      <w:r w:rsidRPr="00AB7671">
        <w:rPr>
          <w:sz w:val="16"/>
        </w:rPr>
        <w:t xml:space="preserve">. But </w:t>
      </w:r>
      <w:r w:rsidRPr="00E804F4">
        <w:rPr>
          <w:rStyle w:val="Emphasis"/>
          <w:highlight w:val="green"/>
        </w:rPr>
        <w:t>who</w:t>
      </w:r>
      <w:r w:rsidRPr="00E804F4">
        <w:rPr>
          <w:highlight w:val="green"/>
          <w:u w:val="single"/>
        </w:rPr>
        <w:t xml:space="preserve"> will </w:t>
      </w:r>
      <w:r w:rsidRPr="00E804F4">
        <w:rPr>
          <w:rStyle w:val="Emphasis"/>
          <w:highlight w:val="green"/>
        </w:rPr>
        <w:t>supply</w:t>
      </w:r>
      <w:r w:rsidRPr="00AB7671">
        <w:rPr>
          <w:rStyle w:val="Emphasis"/>
        </w:rPr>
        <w:t xml:space="preserve"> these </w:t>
      </w:r>
      <w:r w:rsidRPr="00E804F4">
        <w:rPr>
          <w:rStyle w:val="Emphasis"/>
          <w:highlight w:val="green"/>
        </w:rPr>
        <w:t>policies and</w:t>
      </w:r>
      <w:r w:rsidRPr="00E804F4">
        <w:rPr>
          <w:highlight w:val="green"/>
          <w:u w:val="single"/>
        </w:rPr>
        <w:t xml:space="preserve"> what </w:t>
      </w:r>
      <w:r w:rsidRPr="00E804F4">
        <w:rPr>
          <w:rStyle w:val="Emphasis"/>
          <w:highlight w:val="green"/>
        </w:rPr>
        <w:t>leverage</w:t>
      </w:r>
      <w:r w:rsidRPr="00E804F4">
        <w:rPr>
          <w:highlight w:val="green"/>
          <w:u w:val="single"/>
        </w:rPr>
        <w:t xml:space="preserve"> do strikers have</w:t>
      </w:r>
      <w:r w:rsidRPr="00AB7671">
        <w:rPr>
          <w:u w:val="single"/>
        </w:rPr>
        <w:t xml:space="preserve"> over these </w:t>
      </w:r>
      <w:r w:rsidRPr="00AB7671">
        <w:rPr>
          <w:rStyle w:val="Emphasis"/>
        </w:rPr>
        <w:t>policymakers</w:t>
      </w:r>
      <w:r w:rsidRPr="00AB7671">
        <w:rPr>
          <w:sz w:val="16"/>
        </w:rPr>
        <w:t xml:space="preserve">? This is where </w:t>
      </w:r>
      <w:r w:rsidRPr="00E804F4">
        <w:rPr>
          <w:highlight w:val="green"/>
          <w:u w:val="single"/>
        </w:rPr>
        <w:t>climate strikes</w:t>
      </w:r>
      <w:r w:rsidRPr="00AB7671">
        <w:rPr>
          <w:u w:val="single"/>
        </w:rPr>
        <w:t xml:space="preserve"> could </w:t>
      </w:r>
      <w:r w:rsidRPr="00E804F4">
        <w:rPr>
          <w:rStyle w:val="Emphasis"/>
          <w:highlight w:val="green"/>
        </w:rPr>
        <w:t>run into a problem</w:t>
      </w:r>
      <w:r w:rsidRPr="00AB7671">
        <w:rPr>
          <w:rStyle w:val="Emphasis"/>
        </w:rPr>
        <w:t>.</w:t>
      </w:r>
    </w:p>
    <w:p w14:paraId="02EB8F1E" w14:textId="77777777" w:rsidR="006E2D61" w:rsidRPr="00AB7671" w:rsidRDefault="006E2D61" w:rsidP="006E2D61">
      <w:pPr>
        <w:rPr>
          <w:sz w:val="16"/>
        </w:rPr>
      </w:pPr>
      <w:r w:rsidRPr="00E804F4">
        <w:rPr>
          <w:highlight w:val="green"/>
          <w:u w:val="single"/>
        </w:rPr>
        <w:t>Strikers have leverage when</w:t>
      </w:r>
      <w:r w:rsidRPr="00AB7671">
        <w:rPr>
          <w:u w:val="single"/>
        </w:rPr>
        <w:t xml:space="preserve"> their </w:t>
      </w:r>
      <w:r w:rsidRPr="00E804F4">
        <w:rPr>
          <w:highlight w:val="green"/>
          <w:u w:val="single"/>
        </w:rPr>
        <w:t xml:space="preserve">absence from work </w:t>
      </w:r>
      <w:r w:rsidRPr="00E804F4">
        <w:rPr>
          <w:rStyle w:val="Emphasis"/>
          <w:highlight w:val="green"/>
        </w:rPr>
        <w:t>disrupts</w:t>
      </w:r>
      <w:r w:rsidRPr="00AB7671">
        <w:rPr>
          <w:rStyle w:val="Emphasis"/>
        </w:rPr>
        <w:t xml:space="preserve"> activities that are valuable to </w:t>
      </w:r>
      <w:r w:rsidRPr="00E804F4">
        <w:rPr>
          <w:rStyle w:val="Emphasis"/>
          <w:highlight w:val="green"/>
        </w:rPr>
        <w:t>policymakers</w:t>
      </w:r>
      <w:r w:rsidRPr="00AB7671">
        <w:rPr>
          <w:sz w:val="16"/>
        </w:rPr>
        <w:t xml:space="preserve">. If railway workers go on strike, trains cannot </w:t>
      </w:r>
      <w:proofErr w:type="gramStart"/>
      <w:r w:rsidRPr="00AB7671">
        <w:rPr>
          <w:sz w:val="16"/>
        </w:rPr>
        <w:t>run</w:t>
      </w:r>
      <w:proofErr w:type="gramEnd"/>
      <w:r w:rsidRPr="00AB7671">
        <w:rPr>
          <w:sz w:val="16"/>
        </w:rPr>
        <w:t xml:space="preserve"> and the public is upset. When airline pilots go on strike, people cannot fly, and airlines lose revenue. By some accounts, the 48-hour strike of British Airways pilots (regarding a pay dispute) in September 2019 will cost the company about £100 million.</w:t>
      </w:r>
    </w:p>
    <w:p w14:paraId="21DE309E" w14:textId="77777777" w:rsidR="006E2D61" w:rsidRPr="00AB7671" w:rsidRDefault="006E2D61" w:rsidP="006E2D61">
      <w:pPr>
        <w:rPr>
          <w:sz w:val="16"/>
        </w:rPr>
      </w:pPr>
      <w:r w:rsidRPr="00AB7671">
        <w:rPr>
          <w:u w:val="single"/>
        </w:rPr>
        <w:t>What leverage do the climate strikers have?</w:t>
      </w:r>
      <w:r w:rsidRPr="00AB7671">
        <w:rPr>
          <w:sz w:val="16"/>
        </w:rPr>
        <w:t xml:space="preserve"> Assuming most of the strikers are students, </w:t>
      </w:r>
      <w:r w:rsidRPr="00E804F4">
        <w:rPr>
          <w:highlight w:val="green"/>
          <w:u w:val="single"/>
        </w:rPr>
        <w:t>what costs might</w:t>
      </w:r>
      <w:r w:rsidRPr="00AB7671">
        <w:rPr>
          <w:u w:val="single"/>
        </w:rPr>
        <w:t xml:space="preserve"> their </w:t>
      </w:r>
      <w:r w:rsidRPr="00E804F4">
        <w:rPr>
          <w:highlight w:val="green"/>
          <w:u w:val="single"/>
        </w:rPr>
        <w:t>strikes impose on</w:t>
      </w:r>
      <w:r w:rsidRPr="00AB7671">
        <w:rPr>
          <w:u w:val="single"/>
        </w:rPr>
        <w:t xml:space="preserve"> the </w:t>
      </w:r>
      <w:r w:rsidRPr="00E804F4">
        <w:rPr>
          <w:rStyle w:val="Emphasis"/>
          <w:highlight w:val="green"/>
        </w:rPr>
        <w:t>actors</w:t>
      </w:r>
      <w:r w:rsidRPr="00AB7671">
        <w:rPr>
          <w:rStyle w:val="Emphasis"/>
        </w:rPr>
        <w:t xml:space="preserve"> that need to change their climate policies</w:t>
      </w:r>
      <w:r w:rsidRPr="00AB7671">
        <w:rPr>
          <w:sz w:val="16"/>
        </w:rPr>
        <w:t xml:space="preserve"> (namely, governments and fossil fuel firms)?</w:t>
      </w:r>
    </w:p>
    <w:p w14:paraId="63FBD226" w14:textId="3083DEA2" w:rsidR="006E2D61" w:rsidRDefault="006E2D61" w:rsidP="006E2D61">
      <w:pPr>
        <w:rPr>
          <w:rStyle w:val="Emphasis"/>
        </w:rPr>
      </w:pPr>
      <w:r w:rsidRPr="00E804F4">
        <w:rPr>
          <w:highlight w:val="green"/>
          <w:u w:val="single"/>
        </w:rPr>
        <w:t>Student strikes</w:t>
      </w:r>
      <w:r w:rsidRPr="00AB7671">
        <w:rPr>
          <w:u w:val="single"/>
        </w:rPr>
        <w:t xml:space="preserve"> probably </w:t>
      </w:r>
      <w:r w:rsidRPr="00E804F4">
        <w:rPr>
          <w:rStyle w:val="Emphasis"/>
          <w:highlight w:val="green"/>
        </w:rPr>
        <w:t>do not</w:t>
      </w:r>
      <w:r w:rsidRPr="00E804F4">
        <w:rPr>
          <w:highlight w:val="green"/>
          <w:u w:val="single"/>
        </w:rPr>
        <w:t xml:space="preserve"> disrupt the government </w:t>
      </w:r>
      <w:r w:rsidRPr="00E804F4">
        <w:rPr>
          <w:rStyle w:val="Emphasis"/>
          <w:highlight w:val="green"/>
        </w:rPr>
        <w:t>or</w:t>
      </w:r>
      <w:r w:rsidRPr="00E804F4">
        <w:rPr>
          <w:highlight w:val="green"/>
          <w:u w:val="single"/>
        </w:rPr>
        <w:t xml:space="preserve"> fossil fuel firms</w:t>
      </w:r>
      <w:r w:rsidRPr="00AB7671">
        <w:rPr>
          <w:u w:val="single"/>
        </w:rPr>
        <w:t xml:space="preserve">. The </w:t>
      </w:r>
      <w:r w:rsidRPr="00E804F4">
        <w:rPr>
          <w:rStyle w:val="Emphasis"/>
          <w:highlight w:val="green"/>
        </w:rPr>
        <w:t>main bearer</w:t>
      </w:r>
      <w:r w:rsidRPr="00AB7671">
        <w:rPr>
          <w:u w:val="single"/>
        </w:rPr>
        <w:t xml:space="preserve"> of these costs </w:t>
      </w:r>
      <w:r w:rsidRPr="00E804F4">
        <w:rPr>
          <w:highlight w:val="green"/>
          <w:u w:val="single"/>
        </w:rPr>
        <w:t>are</w:t>
      </w:r>
      <w:r w:rsidRPr="00AB7671">
        <w:rPr>
          <w:u w:val="single"/>
        </w:rPr>
        <w:t xml:space="preserve"> the </w:t>
      </w:r>
      <w:r w:rsidRPr="00AB7671">
        <w:rPr>
          <w:rStyle w:val="Emphasis"/>
        </w:rPr>
        <w:t xml:space="preserve">conscientious </w:t>
      </w:r>
      <w:r w:rsidRPr="00E804F4">
        <w:rPr>
          <w:rStyle w:val="Emphasis"/>
          <w:highlight w:val="green"/>
        </w:rPr>
        <w:t>teachers</w:t>
      </w:r>
      <w:r w:rsidRPr="00AB7671">
        <w:rPr>
          <w:u w:val="single"/>
        </w:rPr>
        <w:t xml:space="preserve"> who need to figure out how they are going to </w:t>
      </w:r>
      <w:r w:rsidRPr="00AB7671">
        <w:rPr>
          <w:rStyle w:val="Emphasis"/>
        </w:rPr>
        <w:t>make up for the lost teaching time.</w:t>
      </w:r>
    </w:p>
    <w:p w14:paraId="0BA00AD6" w14:textId="77777777" w:rsidR="002573EF" w:rsidRPr="00B505F4" w:rsidRDefault="002573EF" w:rsidP="002573EF">
      <w:pPr>
        <w:pStyle w:val="Heading4"/>
        <w:rPr>
          <w:rStyle w:val="Style13ptBold"/>
          <w:b/>
          <w:bCs w:val="0"/>
        </w:rPr>
      </w:pPr>
      <w:r>
        <w:rPr>
          <w:rStyle w:val="Style13ptBold"/>
          <w:b/>
          <w:bCs w:val="0"/>
        </w:rPr>
        <w:t xml:space="preserve">US climate action is key to </w:t>
      </w:r>
      <w:proofErr w:type="spellStart"/>
      <w:proofErr w:type="gramStart"/>
      <w:r>
        <w:rPr>
          <w:rStyle w:val="Style13ptBold"/>
          <w:b/>
          <w:bCs w:val="0"/>
        </w:rPr>
        <w:t>world wide</w:t>
      </w:r>
      <w:proofErr w:type="spellEnd"/>
      <w:proofErr w:type="gramEnd"/>
      <w:r>
        <w:rPr>
          <w:rStyle w:val="Style13ptBold"/>
          <w:b/>
          <w:bCs w:val="0"/>
        </w:rPr>
        <w:t xml:space="preserve"> action</w:t>
      </w:r>
    </w:p>
    <w:p w14:paraId="15CC5803" w14:textId="77777777" w:rsidR="002573EF" w:rsidRDefault="002573EF" w:rsidP="002573EF">
      <w:pPr>
        <w:rPr>
          <w:rStyle w:val="Style13ptBold"/>
          <w:b w:val="0"/>
          <w:bCs w:val="0"/>
          <w:sz w:val="16"/>
          <w:szCs w:val="12"/>
        </w:rPr>
      </w:pPr>
      <w:r>
        <w:rPr>
          <w:rStyle w:val="Style13ptBold"/>
        </w:rPr>
        <w:t>Beeler 19</w:t>
      </w:r>
      <w:r>
        <w:rPr>
          <w:rStyle w:val="Style13ptBold"/>
          <w:b w:val="0"/>
          <w:bCs w:val="0"/>
          <w:sz w:val="16"/>
          <w:szCs w:val="12"/>
        </w:rPr>
        <w:t xml:space="preserve"> (Carolyn Beeler; 9/18/19; PRI; </w:t>
      </w:r>
      <w:r>
        <w:rPr>
          <w:rStyle w:val="Style13ptBold"/>
          <w:b w:val="0"/>
          <w:bCs w:val="0"/>
          <w:i/>
          <w:iCs/>
          <w:sz w:val="16"/>
          <w:szCs w:val="12"/>
        </w:rPr>
        <w:t>“</w:t>
      </w:r>
      <w:r w:rsidRPr="007C4483">
        <w:rPr>
          <w:rStyle w:val="Style13ptBold"/>
          <w:b w:val="0"/>
          <w:bCs w:val="0"/>
          <w:i/>
          <w:iCs/>
          <w:sz w:val="16"/>
          <w:szCs w:val="12"/>
        </w:rPr>
        <w:t>Top US leadership is 'missing ingredient' in climate change action</w:t>
      </w:r>
      <w:r>
        <w:rPr>
          <w:rStyle w:val="Style13ptBold"/>
          <w:b w:val="0"/>
          <w:bCs w:val="0"/>
          <w:i/>
          <w:iCs/>
          <w:sz w:val="16"/>
          <w:szCs w:val="12"/>
        </w:rPr>
        <w:t>”</w:t>
      </w:r>
      <w:r>
        <w:rPr>
          <w:rStyle w:val="Style13ptBold"/>
          <w:b w:val="0"/>
          <w:bCs w:val="0"/>
          <w:sz w:val="16"/>
          <w:szCs w:val="12"/>
        </w:rPr>
        <w:t xml:space="preserve">; accessed 8/27/21; </w:t>
      </w:r>
      <w:hyperlink r:id="rId16" w:history="1">
        <w:r w:rsidRPr="00124194">
          <w:rPr>
            <w:rStyle w:val="Hyperlink"/>
            <w:sz w:val="16"/>
            <w:szCs w:val="12"/>
          </w:rPr>
          <w:t>https://www.pri.org/stories/2019-09-18/top-us-leadership-missing-ingredient-climate-change-action</w:t>
        </w:r>
      </w:hyperlink>
      <w:r>
        <w:rPr>
          <w:rStyle w:val="Style13ptBold"/>
          <w:b w:val="0"/>
          <w:bCs w:val="0"/>
          <w:sz w:val="16"/>
          <w:szCs w:val="12"/>
        </w:rPr>
        <w:t xml:space="preserve">; </w:t>
      </w:r>
      <w:r w:rsidRPr="007C4483">
        <w:rPr>
          <w:rStyle w:val="Style13ptBold"/>
          <w:b w:val="0"/>
          <w:bCs w:val="0"/>
          <w:sz w:val="16"/>
          <w:szCs w:val="12"/>
        </w:rPr>
        <w:t>Carolyn Beeler leads environment coverage for The World. She reports and edits stories focused on the people and places most impacted by climate change, and what they're doing to address it.</w:t>
      </w:r>
      <w:r>
        <w:rPr>
          <w:rStyle w:val="Style13ptBold"/>
          <w:b w:val="0"/>
          <w:bCs w:val="0"/>
          <w:sz w:val="16"/>
          <w:szCs w:val="12"/>
        </w:rPr>
        <w:t xml:space="preserve"> </w:t>
      </w:r>
      <w:r w:rsidRPr="007C4483">
        <w:rPr>
          <w:rStyle w:val="Style13ptBold"/>
          <w:b w:val="0"/>
          <w:bCs w:val="0"/>
          <w:sz w:val="16"/>
          <w:szCs w:val="12"/>
        </w:rPr>
        <w:t>She has reported from all seven continents and won national and regional awards for her breaking news and in-depth feature reporting.</w:t>
      </w:r>
      <w:r>
        <w:rPr>
          <w:rStyle w:val="Style13ptBold"/>
          <w:b w:val="0"/>
          <w:bCs w:val="0"/>
          <w:sz w:val="16"/>
          <w:szCs w:val="12"/>
        </w:rPr>
        <w:t xml:space="preserve"> </w:t>
      </w:r>
      <w:r w:rsidRPr="007C4483">
        <w:rPr>
          <w:rStyle w:val="Style13ptBold"/>
          <w:b w:val="0"/>
          <w:bCs w:val="0"/>
          <w:sz w:val="16"/>
          <w:szCs w:val="12"/>
        </w:rPr>
        <w:t>Before joining The World, Carolyn helped pilot the weekly health and science show, The Pulse, at WHYY in Philadelphia, and reported from Berlin for a year as a Robert Bosch Foundation fellow.</w:t>
      </w:r>
      <w:r>
        <w:rPr>
          <w:rStyle w:val="Style13ptBold"/>
          <w:b w:val="0"/>
          <w:bCs w:val="0"/>
          <w:sz w:val="16"/>
          <w:szCs w:val="12"/>
        </w:rPr>
        <w:t xml:space="preserve"> </w:t>
      </w:r>
      <w:r w:rsidRPr="007C4483">
        <w:rPr>
          <w:rStyle w:val="Style13ptBold"/>
          <w:b w:val="0"/>
          <w:bCs w:val="0"/>
          <w:sz w:val="16"/>
          <w:szCs w:val="12"/>
        </w:rPr>
        <w:t>She studied journalism at Northwestern University and got her start in radio as a Kroc fellow at NPR.</w:t>
      </w:r>
      <w:r>
        <w:rPr>
          <w:rStyle w:val="Style13ptBold"/>
          <w:b w:val="0"/>
          <w:bCs w:val="0"/>
          <w:sz w:val="16"/>
          <w:szCs w:val="12"/>
        </w:rPr>
        <w:t>) HB</w:t>
      </w:r>
    </w:p>
    <w:p w14:paraId="5B591B44" w14:textId="77777777" w:rsidR="002573EF" w:rsidRDefault="002573EF" w:rsidP="002573EF">
      <w:pPr>
        <w:rPr>
          <w:rStyle w:val="StyleUnderline"/>
        </w:rPr>
      </w:pPr>
      <w:r w:rsidRPr="00B505F4">
        <w:rPr>
          <w:rStyle w:val="Style13ptBold"/>
          <w:b w:val="0"/>
          <w:bCs w:val="0"/>
          <w:sz w:val="8"/>
          <w:szCs w:val="18"/>
        </w:rPr>
        <w:t xml:space="preserve">World leaders will meet in New York next week for the United Nations Climate Summit, an event called by the Secretary-General to push for more and faster cuts to global greenhouse gas emissions. Notably missing at the summit: American leadership. Five years ago, a joint climate policy announcement from the US and China paved the way for the Paris climate accord to come to fruition after decades of failed attempts at an international climate pact. Then in June 2017, President Donald </w:t>
      </w:r>
      <w:r w:rsidRPr="00967FA4">
        <w:rPr>
          <w:rStyle w:val="StyleUnderline"/>
          <w:highlight w:val="green"/>
        </w:rPr>
        <w:t>Trump announced</w:t>
      </w:r>
      <w:r w:rsidRPr="0011470B">
        <w:rPr>
          <w:rStyle w:val="StyleUnderline"/>
        </w:rPr>
        <w:t xml:space="preserve"> that </w:t>
      </w:r>
      <w:r w:rsidRPr="00967FA4">
        <w:rPr>
          <w:rStyle w:val="StyleUnderline"/>
          <w:highlight w:val="green"/>
        </w:rPr>
        <w:t>he would withdraw the US from the</w:t>
      </w:r>
      <w:r w:rsidRPr="0011470B">
        <w:rPr>
          <w:rStyle w:val="StyleUnderline"/>
        </w:rPr>
        <w:t xml:space="preserve"> very </w:t>
      </w:r>
      <w:r w:rsidRPr="00967FA4">
        <w:rPr>
          <w:rStyle w:val="StyleUnderline"/>
          <w:highlight w:val="green"/>
        </w:rPr>
        <w:t>same agreement his country</w:t>
      </w:r>
      <w:r w:rsidRPr="0011470B">
        <w:rPr>
          <w:rStyle w:val="StyleUnderline"/>
        </w:rPr>
        <w:t xml:space="preserve"> had </w:t>
      </w:r>
      <w:r w:rsidRPr="00967FA4">
        <w:rPr>
          <w:rStyle w:val="StyleUnderline"/>
          <w:highlight w:val="green"/>
        </w:rPr>
        <w:t>helped broker</w:t>
      </w:r>
      <w:r w:rsidRPr="0011470B">
        <w:rPr>
          <w:rStyle w:val="StyleUnderline"/>
        </w:rPr>
        <w:t xml:space="preserve"> just a few years before</w:t>
      </w:r>
      <w:r w:rsidRPr="00B505F4">
        <w:rPr>
          <w:rStyle w:val="Style13ptBold"/>
          <w:b w:val="0"/>
          <w:bCs w:val="0"/>
          <w:sz w:val="8"/>
          <w:szCs w:val="18"/>
        </w:rPr>
        <w:t xml:space="preserve">. Under the rules of the accord, countries can announce the intention to leave, but must wait two years before being allowed to do so. Two years later, </w:t>
      </w:r>
      <w:r w:rsidRPr="00967FA4">
        <w:rPr>
          <w:rStyle w:val="StyleUnderline"/>
          <w:highlight w:val="green"/>
        </w:rPr>
        <w:t>what impact has this</w:t>
      </w:r>
      <w:r w:rsidRPr="0011470B">
        <w:rPr>
          <w:rStyle w:val="StyleUnderline"/>
        </w:rPr>
        <w:t xml:space="preserve"> policy whiplash </w:t>
      </w:r>
      <w:r w:rsidRPr="00967FA4">
        <w:rPr>
          <w:rStyle w:val="StyleUnderline"/>
          <w:highlight w:val="green"/>
        </w:rPr>
        <w:t>had on the climate</w:t>
      </w:r>
      <w:r w:rsidRPr="0011470B">
        <w:rPr>
          <w:rStyle w:val="StyleUnderline"/>
        </w:rPr>
        <w:t>? Inside the US, that answer is relatively simple to quantify</w:t>
      </w:r>
      <w:r w:rsidRPr="00B505F4">
        <w:rPr>
          <w:rStyle w:val="Style13ptBold"/>
          <w:b w:val="0"/>
          <w:bCs w:val="0"/>
          <w:sz w:val="8"/>
          <w:szCs w:val="18"/>
        </w:rPr>
        <w:t xml:space="preserve">. Across the country, some 4,000 state and local governments, institutions and businesses have declared that, though the federal government intends to withdraw from the Paris climate agreement, they’re still on board with cutting emissions. One of those local governments is in Arlington, Massachusetts, where the town hall was illuminated green after Trump’s 2017 Paris withdrawal announcement. “We’ve come to the realization that if the federal government’s not going to do it, it’s going to fall to the local level,” said Adam </w:t>
      </w:r>
      <w:proofErr w:type="spellStart"/>
      <w:r w:rsidRPr="00B505F4">
        <w:rPr>
          <w:rStyle w:val="Style13ptBold"/>
          <w:b w:val="0"/>
          <w:bCs w:val="0"/>
          <w:sz w:val="8"/>
          <w:szCs w:val="18"/>
        </w:rPr>
        <w:t>Chapdelaine</w:t>
      </w:r>
      <w:proofErr w:type="spellEnd"/>
      <w:r w:rsidRPr="00B505F4">
        <w:rPr>
          <w:rStyle w:val="Style13ptBold"/>
          <w:b w:val="0"/>
          <w:bCs w:val="0"/>
          <w:sz w:val="8"/>
          <w:szCs w:val="18"/>
        </w:rPr>
        <w:t>, Arlington’s town manager. “</w:t>
      </w:r>
      <w:r w:rsidRPr="00967FA4">
        <w:rPr>
          <w:rStyle w:val="StyleUnderline"/>
          <w:highlight w:val="green"/>
        </w:rPr>
        <w:t>Somebody has to step up and be a leader</w:t>
      </w:r>
      <w:r w:rsidRPr="00B505F4">
        <w:rPr>
          <w:rStyle w:val="Style13ptBold"/>
          <w:b w:val="0"/>
          <w:bCs w:val="0"/>
          <w:sz w:val="8"/>
          <w:szCs w:val="18"/>
        </w:rPr>
        <w:t xml:space="preserve">.” Even before the Paris Agreement, the town has long worked to reduce its greenhouse gas emissions, from switching its </w:t>
      </w:r>
      <w:proofErr w:type="gramStart"/>
      <w:r w:rsidRPr="00B505F4">
        <w:rPr>
          <w:rStyle w:val="Style13ptBold"/>
          <w:b w:val="0"/>
          <w:bCs w:val="0"/>
          <w:sz w:val="8"/>
          <w:szCs w:val="18"/>
        </w:rPr>
        <w:t>street lights</w:t>
      </w:r>
      <w:proofErr w:type="gramEnd"/>
      <w:r w:rsidRPr="00B505F4">
        <w:rPr>
          <w:rStyle w:val="Style13ptBold"/>
          <w:b w:val="0"/>
          <w:bCs w:val="0"/>
          <w:sz w:val="8"/>
          <w:szCs w:val="18"/>
        </w:rPr>
        <w:t xml:space="preserve"> to LED bulbs to buying electric vehicles for its official fleet. Residents can opt-in to 100% renewable energy in their homes and the town is advocating for all-electric heating and cooling systems. Since the US federal government reversed its climate change policies, Arlington has gotten perhaps more ambitious: The town’s new high school is being designed to run on geothermal and solar energy and the whole town aims to go carbon-neutral by 2050. These state and local actions are being highlighted as “answering the global call to combat the climate crisis” by a coalition of sub-national actors formed by New York Mayor Michael Bloomberg and former California Gov. Jerry Brown. But these actions have only partly counteracted sweeping federal changes under the Trump administration. </w:t>
      </w:r>
      <w:r w:rsidRPr="00967FA4">
        <w:rPr>
          <w:rStyle w:val="StyleUnderline"/>
          <w:highlight w:val="green"/>
        </w:rPr>
        <w:t>Trump</w:t>
      </w:r>
      <w:r w:rsidRPr="0011470B">
        <w:rPr>
          <w:rStyle w:val="StyleUnderline"/>
        </w:rPr>
        <w:t xml:space="preserve"> has </w:t>
      </w:r>
      <w:r w:rsidRPr="00967FA4">
        <w:rPr>
          <w:rStyle w:val="StyleUnderline"/>
          <w:highlight w:val="green"/>
        </w:rPr>
        <w:t>slashed regulations</w:t>
      </w:r>
      <w:r w:rsidRPr="0011470B">
        <w:rPr>
          <w:rStyle w:val="StyleUnderline"/>
        </w:rPr>
        <w:t xml:space="preserve"> on emissions from power plants, air conditioners and refrigerators, and oil and gas drilling nationwide.</w:t>
      </w:r>
      <w:r w:rsidRPr="00B505F4">
        <w:rPr>
          <w:rStyle w:val="Style13ptBold"/>
          <w:b w:val="0"/>
          <w:bCs w:val="0"/>
          <w:sz w:val="8"/>
          <w:szCs w:val="18"/>
        </w:rPr>
        <w:t xml:space="preserve"> He moved to revoke California’s ability to set its own strict vehicle emission rules on Wednesday, highlighting the limits of state-based action on climate change. So how does the emissions balance sheet tally up today, two years after the US backed away from the Paris agreement? Kate Larsen, a director at the independent research firm the Rhodium Group, </w:t>
      </w:r>
      <w:proofErr w:type="gramStart"/>
      <w:r w:rsidRPr="00B505F4">
        <w:rPr>
          <w:rStyle w:val="Style13ptBold"/>
          <w:b w:val="0"/>
          <w:bCs w:val="0"/>
          <w:sz w:val="8"/>
          <w:szCs w:val="18"/>
        </w:rPr>
        <w:t>said</w:t>
      </w:r>
      <w:proofErr w:type="gramEnd"/>
      <w:r w:rsidRPr="00B505F4">
        <w:rPr>
          <w:rStyle w:val="Style13ptBold"/>
          <w:b w:val="0"/>
          <w:bCs w:val="0"/>
          <w:sz w:val="8"/>
          <w:szCs w:val="18"/>
        </w:rPr>
        <w:t xml:space="preserve"> US carbon emissions are a few percentage points higher than they would have been if former President Barack Obama-era policies were in place. Projected forward five years, that gap will just grow. “</w:t>
      </w:r>
      <w:r w:rsidRPr="0011470B">
        <w:rPr>
          <w:rStyle w:val="StyleUnderline"/>
        </w:rPr>
        <w:t xml:space="preserve">Under the current set of Trump administration policies, </w:t>
      </w:r>
      <w:r w:rsidRPr="00967FA4">
        <w:rPr>
          <w:rStyle w:val="StyleUnderline"/>
          <w:highlight w:val="green"/>
        </w:rPr>
        <w:t>the US is on track to achieve only</w:t>
      </w:r>
      <w:r w:rsidRPr="0011470B">
        <w:rPr>
          <w:rStyle w:val="StyleUnderline"/>
        </w:rPr>
        <w:t xml:space="preserve"> about 14 to 17% emission reductions below 2005 levels in 2025</w:t>
      </w:r>
      <w:r w:rsidRPr="00B505F4">
        <w:rPr>
          <w:rStyle w:val="Style13ptBold"/>
          <w:b w:val="0"/>
          <w:bCs w:val="0"/>
          <w:sz w:val="8"/>
          <w:szCs w:val="18"/>
        </w:rPr>
        <w:t xml:space="preserve">,” Larsen said. </w:t>
      </w:r>
      <w:r w:rsidRPr="0011470B">
        <w:rPr>
          <w:rStyle w:val="StyleUnderline"/>
        </w:rPr>
        <w:t xml:space="preserve">That’s about </w:t>
      </w:r>
      <w:r w:rsidRPr="00967FA4">
        <w:rPr>
          <w:rStyle w:val="StyleUnderline"/>
          <w:highlight w:val="green"/>
        </w:rPr>
        <w:t>half of the</w:t>
      </w:r>
      <w:r w:rsidRPr="0011470B">
        <w:rPr>
          <w:rStyle w:val="StyleUnderline"/>
        </w:rPr>
        <w:t xml:space="preserve"> 26 to 28% </w:t>
      </w:r>
      <w:r w:rsidRPr="00967FA4">
        <w:rPr>
          <w:rStyle w:val="StyleUnderline"/>
          <w:highlight w:val="green"/>
        </w:rPr>
        <w:t>emission reductions that the US promised</w:t>
      </w:r>
      <w:r w:rsidRPr="0011470B">
        <w:rPr>
          <w:rStyle w:val="StyleUnderline"/>
        </w:rPr>
        <w:t xml:space="preserve"> in the climate accord</w:t>
      </w:r>
      <w:r w:rsidRPr="00B505F4">
        <w:rPr>
          <w:rStyle w:val="Style13ptBold"/>
          <w:b w:val="0"/>
          <w:bCs w:val="0"/>
          <w:sz w:val="8"/>
          <w:szCs w:val="18"/>
        </w:rPr>
        <w:t xml:space="preserve">. “[It's] a long way from the commitment that Obama reached in Paris,” Larsen said. Scientists say that to limit warming to 1.5 degrees Celsius and avoid the worst impacts of climate change, global emissions must be cut nearly in half by 2030. Inside the US, local action is partly, but not wholly, counteracting federal policies. The bigger question is how much global ambition to tackle the climate crisis will flag if the world’s largest historic emitter is no longer leading the push. Will countries, seeing the US doing less on climate change, do the same themselves? Under Obama, the US put its full diplomatic muscle into getting countries signed on to the Paris Agreement. “If you were a head of state from India, from China, or from anywhere and you were going to meet with the United States, you knew that you'd have to be prepared to speak about climate change and the Paris Agreement,” said Elan Strait, a former climate negotiator on the Paris Agreement who now works at the World Wildlife Foundation. By 2020, countries are requested to announce new carbon cuts as part of the Paris process. Those cuts </w:t>
      </w:r>
      <w:proofErr w:type="gramStart"/>
      <w:r w:rsidRPr="00B505F4">
        <w:rPr>
          <w:rStyle w:val="Style13ptBold"/>
          <w:b w:val="0"/>
          <w:bCs w:val="0"/>
          <w:sz w:val="8"/>
          <w:szCs w:val="18"/>
        </w:rPr>
        <w:t>have to</w:t>
      </w:r>
      <w:proofErr w:type="gramEnd"/>
      <w:r w:rsidRPr="00B505F4">
        <w:rPr>
          <w:rStyle w:val="Style13ptBold"/>
          <w:b w:val="0"/>
          <w:bCs w:val="0"/>
          <w:sz w:val="8"/>
          <w:szCs w:val="18"/>
        </w:rPr>
        <w:t xml:space="preserve"> be more ambitious if countries hope to meet the Paris Agreement goal of keeping warming “well below” 2 degrees Celsius and pursue efforts to limit warming to the scientist-recommended 1.5 degree Celsius. “I completely believe that </w:t>
      </w:r>
      <w:r w:rsidRPr="00967FA4">
        <w:rPr>
          <w:rStyle w:val="StyleUnderline"/>
          <w:highlight w:val="green"/>
        </w:rPr>
        <w:t>the missing ingredient</w:t>
      </w:r>
      <w:r w:rsidRPr="00B505F4">
        <w:rPr>
          <w:rStyle w:val="StyleUnderline"/>
        </w:rPr>
        <w:t xml:space="preserve"> this time around </w:t>
      </w:r>
      <w:r w:rsidRPr="00967FA4">
        <w:rPr>
          <w:rStyle w:val="StyleUnderline"/>
          <w:highlight w:val="green"/>
        </w:rPr>
        <w:t>is the United States leadership driving climate</w:t>
      </w:r>
      <w:r w:rsidRPr="00B505F4">
        <w:rPr>
          <w:rStyle w:val="StyleUnderline"/>
        </w:rPr>
        <w:t xml:space="preserve"> as a head-of-state agenda</w:t>
      </w:r>
      <w:r w:rsidRPr="00B505F4">
        <w:rPr>
          <w:rStyle w:val="Style13ptBold"/>
          <w:b w:val="0"/>
          <w:bCs w:val="0"/>
          <w:sz w:val="8"/>
          <w:szCs w:val="18"/>
        </w:rPr>
        <w:t xml:space="preserve">,” Strait said. </w:t>
      </w:r>
      <w:r w:rsidRPr="00B505F4">
        <w:rPr>
          <w:rStyle w:val="StyleUnderline"/>
        </w:rPr>
        <w:t>Only when those 2020 climate pledges start rolling in will the international community start to see the full impact of the US climate policy reversal.</w:t>
      </w:r>
    </w:p>
    <w:p w14:paraId="0477F80B" w14:textId="77777777" w:rsidR="002573EF" w:rsidRDefault="002573EF" w:rsidP="002573EF">
      <w:pPr>
        <w:rPr>
          <w:rStyle w:val="StyleUnderline"/>
        </w:rPr>
      </w:pPr>
    </w:p>
    <w:p w14:paraId="4E00B156" w14:textId="77777777" w:rsidR="002573EF" w:rsidRDefault="002573EF" w:rsidP="006E2D61">
      <w:pPr>
        <w:rPr>
          <w:rStyle w:val="Emphasis"/>
        </w:rPr>
      </w:pPr>
    </w:p>
    <w:p w14:paraId="0ABED883" w14:textId="29FD934C" w:rsidR="00815113" w:rsidRDefault="006E2D61" w:rsidP="00815113">
      <w:pPr>
        <w:pStyle w:val="Heading3"/>
      </w:pPr>
      <w:r>
        <w:t xml:space="preserve">Adv 1 - </w:t>
      </w:r>
      <w:r w:rsidR="00815113">
        <w:t>Strikes</w:t>
      </w:r>
    </w:p>
    <w:p w14:paraId="5684DF0C" w14:textId="39D50539" w:rsidR="00815113" w:rsidRDefault="00571E74" w:rsidP="00815113">
      <w:pPr>
        <w:pStyle w:val="Heading4"/>
      </w:pPr>
      <w:r>
        <w:t xml:space="preserve">Flow this on Robinson </w:t>
      </w:r>
      <w:proofErr w:type="spellStart"/>
      <w:r>
        <w:t>ev</w:t>
      </w:r>
      <w:proofErr w:type="spellEnd"/>
      <w:r>
        <w:t xml:space="preserve"> - </w:t>
      </w:r>
      <w:r w:rsidR="00815113">
        <w:t xml:space="preserve">Strikes have been made </w:t>
      </w:r>
      <w:r w:rsidR="00815113" w:rsidRPr="007D1963">
        <w:rPr>
          <w:u w:val="single"/>
        </w:rPr>
        <w:t>productive by capital</w:t>
      </w:r>
      <w:r w:rsidR="00815113">
        <w:t xml:space="preserve"> – resistance only </w:t>
      </w:r>
      <w:r w:rsidR="00815113" w:rsidRPr="007D1963">
        <w:rPr>
          <w:u w:val="single"/>
        </w:rPr>
        <w:t>strengthens</w:t>
      </w:r>
      <w:r w:rsidR="00815113">
        <w:t xml:space="preserve"> the system.</w:t>
      </w:r>
    </w:p>
    <w:p w14:paraId="426DB7CF" w14:textId="77777777" w:rsidR="00815113" w:rsidRPr="00E8087A" w:rsidRDefault="00815113" w:rsidP="00815113">
      <w:pPr>
        <w:spacing w:after="0"/>
      </w:pPr>
      <w:proofErr w:type="spellStart"/>
      <w:r w:rsidRPr="00E8087A">
        <w:t>Beller</w:t>
      </w:r>
      <w:proofErr w:type="spellEnd"/>
      <w:r w:rsidRPr="00E8087A">
        <w:t xml:space="preserve"> 95</w:t>
      </w:r>
    </w:p>
    <w:p w14:paraId="063161FC" w14:textId="77777777" w:rsidR="00815113" w:rsidRPr="007D1963" w:rsidRDefault="00815113" w:rsidP="00815113">
      <w:pPr>
        <w:spacing w:after="0"/>
      </w:pPr>
      <w:r>
        <w:t xml:space="preserve"> </w:t>
      </w:r>
      <w:r w:rsidRPr="00E8087A">
        <w:rPr>
          <w:sz w:val="16"/>
          <w:szCs w:val="16"/>
        </w:rPr>
        <w:t xml:space="preserve">[Jonathan; Adjunct Professor of English, Film Studies, and Women’s Gender and Sexuality Studies at Barnard. In the 1990s in articles for Communication Research, boundary 2 </w:t>
      </w:r>
      <w:proofErr w:type="spellStart"/>
      <w:r w:rsidRPr="00E8087A">
        <w:rPr>
          <w:sz w:val="16"/>
          <w:szCs w:val="16"/>
        </w:rPr>
        <w:t>andpostmodern</w:t>
      </w:r>
      <w:proofErr w:type="spellEnd"/>
      <w:r w:rsidRPr="00E8087A">
        <w:rPr>
          <w:sz w:val="16"/>
          <w:szCs w:val="16"/>
        </w:rPr>
        <w:t xml:space="preserve"> culture, he became the first critical theorist of what he called "attention economy" and formulated the attention theory of value. His work in media studies includes materialist analysis of cinema, photography, computation, information, and money/finance. This work understands media platforms as various forms of social mediation, </w:t>
      </w:r>
      <w:proofErr w:type="gramStart"/>
      <w:r w:rsidRPr="00E8087A">
        <w:rPr>
          <w:sz w:val="16"/>
          <w:szCs w:val="16"/>
        </w:rPr>
        <w:t>semiotics</w:t>
      </w:r>
      <w:proofErr w:type="gramEnd"/>
      <w:r w:rsidRPr="00E8087A">
        <w:rPr>
          <w:sz w:val="16"/>
          <w:szCs w:val="16"/>
        </w:rPr>
        <w:t xml:space="preserve"> and political economy. His research is situated in film studies, media studies, critical race theory, feminist theory and anti-imperialist and decolonial epistemology and struggle. </w:t>
      </w:r>
      <w:proofErr w:type="spellStart"/>
      <w:r w:rsidRPr="00E8087A">
        <w:rPr>
          <w:sz w:val="16"/>
          <w:szCs w:val="16"/>
        </w:rPr>
        <w:t>Beller's</w:t>
      </w:r>
      <w:proofErr w:type="spellEnd"/>
      <w:r w:rsidRPr="00E8087A">
        <w:rPr>
          <w:sz w:val="16"/>
          <w:szCs w:val="16"/>
        </w:rPr>
        <w:t xml:space="preserve"> books include The Cinematic Mode of Production: Attention Economy and the Society of the Spectacle (2006); Acquiring Eyes: Philippine Visuality, Nationalist Struggle, and the World-Media System (2006</w:t>
      </w:r>
      <w:proofErr w:type="gramStart"/>
      <w:r w:rsidRPr="00E8087A">
        <w:rPr>
          <w:sz w:val="16"/>
          <w:szCs w:val="16"/>
        </w:rPr>
        <w:t>);  The</w:t>
      </w:r>
      <w:proofErr w:type="gramEnd"/>
      <w:r w:rsidRPr="00E8087A">
        <w:rPr>
          <w:sz w:val="16"/>
          <w:szCs w:val="16"/>
        </w:rPr>
        <w:t xml:space="preserve"> Message is Murder: Substrates of Computational Capital (2017) and The World Computer: Derivative Conditions of Racial Capitalism (2019, forthcoming Duke University Press). Current interests include the utilization of programmable money for activist projects and work on a new book tentatively entitled Derivative Revolution. He is a member of the Social Text editorial collective; “The Spectatorship of the Proletariat,” Duke University Press; Autumn 1995; </w:t>
      </w:r>
      <w:hyperlink r:id="rId17" w:history="1">
        <w:r w:rsidRPr="00E8087A">
          <w:rPr>
            <w:rStyle w:val="Hyperlink"/>
            <w:sz w:val="16"/>
            <w:szCs w:val="16"/>
          </w:rPr>
          <w:t>https://www.jstor.org/stable/pdf/303727.pdf?refreqid=excelsior%3A1fcfb260a82662c726f0fac8b621a07b</w:t>
        </w:r>
      </w:hyperlink>
      <w:r w:rsidRPr="00E8087A">
        <w:rPr>
          <w:sz w:val="16"/>
          <w:szCs w:val="16"/>
        </w:rPr>
        <w:t>] Justin</w:t>
      </w:r>
    </w:p>
    <w:p w14:paraId="2F88B599" w14:textId="77777777" w:rsidR="00815113" w:rsidRPr="007D1963" w:rsidRDefault="00815113" w:rsidP="00815113">
      <w:pPr>
        <w:spacing w:after="0"/>
        <w:rPr>
          <w:rStyle w:val="Emphasis"/>
        </w:rPr>
      </w:pPr>
      <w:r w:rsidRPr="00150B00">
        <w:rPr>
          <w:sz w:val="16"/>
        </w:rPr>
        <w:t xml:space="preserve">Because </w:t>
      </w:r>
      <w:r w:rsidRPr="00150B00">
        <w:rPr>
          <w:u w:val="single"/>
        </w:rPr>
        <w:t xml:space="preserve">today </w:t>
      </w:r>
      <w:r w:rsidRPr="00295651">
        <w:rPr>
          <w:highlight w:val="green"/>
          <w:u w:val="single"/>
        </w:rPr>
        <w:t xml:space="preserve">capital "thinks" </w:t>
      </w:r>
      <w:r w:rsidRPr="00295651">
        <w:rPr>
          <w:rStyle w:val="Emphasis"/>
          <w:highlight w:val="green"/>
        </w:rPr>
        <w:t>several cycles in advance</w:t>
      </w:r>
      <w:r w:rsidRPr="007D1963">
        <w:rPr>
          <w:rStyle w:val="Emphasis"/>
        </w:rPr>
        <w:t xml:space="preserve"> of itself</w:t>
      </w:r>
      <w:r w:rsidRPr="00150B00">
        <w:rPr>
          <w:sz w:val="16"/>
        </w:rPr>
        <w:t xml:space="preserve">, or, to put it another way, </w:t>
      </w:r>
      <w:r w:rsidRPr="00150B00">
        <w:rPr>
          <w:u w:val="single"/>
        </w:rPr>
        <w:t xml:space="preserve">because it has </w:t>
      </w:r>
      <w:r w:rsidRPr="007D1963">
        <w:rPr>
          <w:rStyle w:val="Emphasis"/>
        </w:rPr>
        <w:t xml:space="preserve">several </w:t>
      </w:r>
      <w:r w:rsidRPr="00295651">
        <w:rPr>
          <w:rStyle w:val="Emphasis"/>
          <w:highlight w:val="green"/>
        </w:rPr>
        <w:t>historical stages</w:t>
      </w:r>
      <w:r w:rsidRPr="00295651">
        <w:rPr>
          <w:highlight w:val="green"/>
          <w:u w:val="single"/>
        </w:rPr>
        <w:t xml:space="preserve"> of</w:t>
      </w:r>
      <w:r w:rsidRPr="00150B00">
        <w:rPr>
          <w:u w:val="single"/>
        </w:rPr>
        <w:t xml:space="preserve"> its own </w:t>
      </w:r>
      <w:r w:rsidRPr="00295651">
        <w:rPr>
          <w:rStyle w:val="Emphasis"/>
          <w:highlight w:val="green"/>
        </w:rPr>
        <w:t>development</w:t>
      </w:r>
      <w:r w:rsidRPr="00295651">
        <w:rPr>
          <w:highlight w:val="green"/>
          <w:u w:val="single"/>
        </w:rPr>
        <w:t xml:space="preserve"> </w:t>
      </w:r>
      <w:r w:rsidRPr="00295651">
        <w:rPr>
          <w:rStyle w:val="Emphasis"/>
          <w:highlight w:val="green"/>
        </w:rPr>
        <w:t>simultaneously</w:t>
      </w:r>
      <w:r w:rsidRPr="00150B00">
        <w:rPr>
          <w:sz w:val="16"/>
        </w:rPr>
        <w:t xml:space="preserve"> available to itself that can be utilized in vary- </w:t>
      </w:r>
      <w:proofErr w:type="spellStart"/>
      <w:r w:rsidRPr="00150B00">
        <w:rPr>
          <w:sz w:val="16"/>
        </w:rPr>
        <w:t>ing</w:t>
      </w:r>
      <w:proofErr w:type="spellEnd"/>
      <w:r w:rsidRPr="00150B00">
        <w:rPr>
          <w:sz w:val="16"/>
        </w:rPr>
        <w:t xml:space="preserve"> proportions, one could well argue that </w:t>
      </w:r>
      <w:r w:rsidRPr="00150B00">
        <w:rPr>
          <w:u w:val="single"/>
        </w:rPr>
        <w:t xml:space="preserve">isolated </w:t>
      </w:r>
      <w:r w:rsidRPr="00295651">
        <w:rPr>
          <w:highlight w:val="green"/>
          <w:u w:val="single"/>
        </w:rPr>
        <w:t xml:space="preserve">labor strikes are made </w:t>
      </w:r>
      <w:r w:rsidRPr="00295651">
        <w:rPr>
          <w:rStyle w:val="Emphasis"/>
          <w:highlight w:val="green"/>
        </w:rPr>
        <w:t>productive</w:t>
      </w:r>
      <w:r w:rsidRPr="00295651">
        <w:rPr>
          <w:highlight w:val="green"/>
          <w:u w:val="single"/>
        </w:rPr>
        <w:t xml:space="preserve"> for </w:t>
      </w:r>
      <w:r w:rsidRPr="00295651">
        <w:rPr>
          <w:rStyle w:val="Emphasis"/>
          <w:highlight w:val="green"/>
        </w:rPr>
        <w:t>capital</w:t>
      </w:r>
      <w:r w:rsidRPr="00150B00">
        <w:rPr>
          <w:u w:val="single"/>
        </w:rPr>
        <w:t xml:space="preserve"> and that </w:t>
      </w:r>
      <w:r w:rsidRPr="007D1963">
        <w:rPr>
          <w:rStyle w:val="Emphasis"/>
        </w:rPr>
        <w:t>phenomena</w:t>
      </w:r>
      <w:r w:rsidRPr="00150B00">
        <w:rPr>
          <w:u w:val="single"/>
        </w:rPr>
        <w:t xml:space="preserve"> such as the </w:t>
      </w:r>
      <w:r w:rsidRPr="007D1963">
        <w:rPr>
          <w:rStyle w:val="Emphasis"/>
        </w:rPr>
        <w:t>general</w:t>
      </w:r>
      <w:r w:rsidRPr="00150B00">
        <w:rPr>
          <w:u w:val="single"/>
        </w:rPr>
        <w:t xml:space="preserve"> </w:t>
      </w:r>
      <w:r w:rsidRPr="007D1963">
        <w:rPr>
          <w:rStyle w:val="Emphasis"/>
        </w:rPr>
        <w:t>strike</w:t>
      </w:r>
      <w:r w:rsidRPr="00150B00">
        <w:rPr>
          <w:u w:val="single"/>
        </w:rPr>
        <w:t xml:space="preserve"> or Samir Amin's "</w:t>
      </w:r>
      <w:r w:rsidRPr="00295651">
        <w:rPr>
          <w:rStyle w:val="Emphasis"/>
          <w:highlight w:val="green"/>
        </w:rPr>
        <w:t>de</w:t>
      </w:r>
      <w:r w:rsidRPr="00295651">
        <w:rPr>
          <w:highlight w:val="green"/>
          <w:u w:val="single"/>
        </w:rPr>
        <w:t>-</w:t>
      </w:r>
      <w:r w:rsidRPr="00295651">
        <w:rPr>
          <w:rStyle w:val="Emphasis"/>
          <w:highlight w:val="green"/>
        </w:rPr>
        <w:t>linking</w:t>
      </w:r>
      <w:r w:rsidRPr="00150B00">
        <w:rPr>
          <w:u w:val="single"/>
        </w:rPr>
        <w:t xml:space="preserve">" are </w:t>
      </w:r>
      <w:r w:rsidRPr="00295651">
        <w:rPr>
          <w:rStyle w:val="Emphasis"/>
          <w:highlight w:val="green"/>
        </w:rPr>
        <w:t>impossible</w:t>
      </w:r>
      <w:r w:rsidRPr="00150B00">
        <w:rPr>
          <w:u w:val="single"/>
        </w:rPr>
        <w:t xml:space="preserve">.' </w:t>
      </w:r>
      <w:r w:rsidRPr="00150B00">
        <w:rPr>
          <w:sz w:val="16"/>
        </w:rPr>
        <w:t>The argument for</w:t>
      </w:r>
      <w:r w:rsidRPr="00150B00">
        <w:rPr>
          <w:u w:val="single"/>
        </w:rPr>
        <w:t xml:space="preserve"> the </w:t>
      </w:r>
      <w:r w:rsidRPr="00295651">
        <w:rPr>
          <w:rStyle w:val="Emphasis"/>
          <w:highlight w:val="green"/>
        </w:rPr>
        <w:t>productive</w:t>
      </w:r>
      <w:r w:rsidRPr="00295651">
        <w:rPr>
          <w:highlight w:val="green"/>
          <w:u w:val="single"/>
        </w:rPr>
        <w:t xml:space="preserve"> </w:t>
      </w:r>
      <w:r w:rsidRPr="00295651">
        <w:rPr>
          <w:rStyle w:val="Emphasis"/>
          <w:highlight w:val="green"/>
        </w:rPr>
        <w:t>value</w:t>
      </w:r>
      <w:r w:rsidRPr="00295651">
        <w:rPr>
          <w:highlight w:val="green"/>
          <w:u w:val="single"/>
        </w:rPr>
        <w:t xml:space="preserve"> of</w:t>
      </w:r>
      <w:r w:rsidRPr="00150B00">
        <w:rPr>
          <w:u w:val="single"/>
        </w:rPr>
        <w:t xml:space="preserve"> the </w:t>
      </w:r>
      <w:r w:rsidRPr="00295651">
        <w:rPr>
          <w:rStyle w:val="Emphasis"/>
          <w:highlight w:val="green"/>
        </w:rPr>
        <w:t>strike</w:t>
      </w:r>
      <w:r w:rsidRPr="00295651">
        <w:rPr>
          <w:highlight w:val="green"/>
          <w:u w:val="single"/>
        </w:rPr>
        <w:t xml:space="preserve"> for </w:t>
      </w:r>
      <w:r w:rsidRPr="00295651">
        <w:rPr>
          <w:rStyle w:val="Emphasis"/>
          <w:highlight w:val="green"/>
        </w:rPr>
        <w:t>capital</w:t>
      </w:r>
      <w:r w:rsidRPr="00150B00">
        <w:rPr>
          <w:sz w:val="16"/>
        </w:rPr>
        <w:t xml:space="preserve"> would not in itself necessarily be to ignore what Jacques Derrida has recently called "Marx's injunction."2 </w:t>
      </w:r>
      <w:r w:rsidRPr="00150B00">
        <w:rPr>
          <w:u w:val="single"/>
        </w:rPr>
        <w:t xml:space="preserve">In discuss- </w:t>
      </w:r>
      <w:proofErr w:type="spellStart"/>
      <w:r w:rsidRPr="00150B00">
        <w:rPr>
          <w:u w:val="single"/>
        </w:rPr>
        <w:t>ing</w:t>
      </w:r>
      <w:proofErr w:type="spellEnd"/>
      <w:r w:rsidRPr="00150B00">
        <w:rPr>
          <w:u w:val="single"/>
        </w:rPr>
        <w:t xml:space="preserve"> the </w:t>
      </w:r>
      <w:r w:rsidRPr="007D1963">
        <w:rPr>
          <w:rStyle w:val="Emphasis"/>
        </w:rPr>
        <w:t>capitalization</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sz w:val="16"/>
        </w:rPr>
        <w:t xml:space="preserve">, given perhaps its most dramatic form in and after 1989, one might still hear the ghostly </w:t>
      </w:r>
      <w:proofErr w:type="spellStart"/>
      <w:r w:rsidRPr="00150B00">
        <w:rPr>
          <w:sz w:val="16"/>
        </w:rPr>
        <w:t>admoni</w:t>
      </w:r>
      <w:proofErr w:type="spellEnd"/>
      <w:r w:rsidRPr="00150B00">
        <w:rPr>
          <w:sz w:val="16"/>
        </w:rPr>
        <w:t xml:space="preserve">- </w:t>
      </w:r>
      <w:proofErr w:type="spellStart"/>
      <w:r w:rsidRPr="00150B00">
        <w:rPr>
          <w:sz w:val="16"/>
        </w:rPr>
        <w:t>tions</w:t>
      </w:r>
      <w:proofErr w:type="spellEnd"/>
      <w:r w:rsidRPr="00150B00">
        <w:rPr>
          <w:sz w:val="16"/>
        </w:rPr>
        <w:t xml:space="preserve"> of the "specter of Marx," which, for Derrida "reaffirms the question of life and death." Furthermore, one might hear the moans and intimations of such an absent presence without oneself becoming as dead as Marxism is purported to be</w:t>
      </w:r>
    </w:p>
    <w:p w14:paraId="2AAB7923" w14:textId="77777777" w:rsidR="00815113" w:rsidRDefault="00815113" w:rsidP="00815113">
      <w:pPr>
        <w:rPr>
          <w:sz w:val="16"/>
        </w:rPr>
      </w:pPr>
      <w:r w:rsidRPr="00150B00">
        <w:rPr>
          <w:sz w:val="16"/>
        </w:rPr>
        <w:t xml:space="preserve">Though </w:t>
      </w:r>
      <w:r w:rsidRPr="00150B00">
        <w:rPr>
          <w:u w:val="single"/>
        </w:rPr>
        <w:t xml:space="preserve">this essay is in no way directly concerned with the </w:t>
      </w:r>
      <w:r w:rsidRPr="007D1963">
        <w:rPr>
          <w:rStyle w:val="Emphasis"/>
        </w:rPr>
        <w:t>viability</w:t>
      </w:r>
      <w:r w:rsidRPr="00150B00">
        <w:rPr>
          <w:u w:val="single"/>
        </w:rPr>
        <w:t xml:space="preserve"> of the labor strike per se</w:t>
      </w:r>
      <w:r w:rsidRPr="00150B00">
        <w:rPr>
          <w:sz w:val="16"/>
        </w:rPr>
        <w:t xml:space="preserve">, </w:t>
      </w:r>
      <w:r w:rsidRPr="00150B00">
        <w:rPr>
          <w:u w:val="single"/>
        </w:rPr>
        <w:t xml:space="preserve">it is most definitely </w:t>
      </w:r>
      <w:r w:rsidRPr="007D1963">
        <w:rPr>
          <w:rStyle w:val="Emphasis"/>
        </w:rPr>
        <w:t>concerned</w:t>
      </w:r>
      <w:r w:rsidRPr="00150B00">
        <w:rPr>
          <w:u w:val="single"/>
        </w:rPr>
        <w:t xml:space="preserve"> with the </w:t>
      </w:r>
      <w:r w:rsidRPr="007D1963">
        <w:rPr>
          <w:rStyle w:val="Emphasis"/>
        </w:rPr>
        <w:t>objective</w:t>
      </w:r>
      <w:r w:rsidRPr="00150B00">
        <w:rPr>
          <w:u w:val="single"/>
        </w:rPr>
        <w:t xml:space="preserve"> of the strike</w:t>
      </w:r>
      <w:r w:rsidRPr="00150B00">
        <w:rPr>
          <w:sz w:val="16"/>
        </w:rPr>
        <w:t xml:space="preserve">, that is, </w:t>
      </w:r>
      <w:r w:rsidRPr="00150B00">
        <w:rPr>
          <w:u w:val="single"/>
        </w:rPr>
        <w:t xml:space="preserve">the </w:t>
      </w:r>
      <w:r w:rsidRPr="00295651">
        <w:rPr>
          <w:rStyle w:val="Emphasis"/>
          <w:highlight w:val="green"/>
        </w:rPr>
        <w:t>reappropriation</w:t>
      </w:r>
      <w:r w:rsidRPr="00295651">
        <w:rPr>
          <w:highlight w:val="green"/>
          <w:u w:val="single"/>
        </w:rPr>
        <w:t xml:space="preserve"> of</w:t>
      </w:r>
      <w:r w:rsidRPr="00150B00">
        <w:rPr>
          <w:u w:val="single"/>
        </w:rPr>
        <w:t xml:space="preserve"> </w:t>
      </w:r>
      <w:r w:rsidRPr="007D1963">
        <w:rPr>
          <w:rStyle w:val="Emphasis"/>
        </w:rPr>
        <w:t>historically</w:t>
      </w:r>
      <w:r w:rsidRPr="00150B00">
        <w:rPr>
          <w:u w:val="single"/>
        </w:rPr>
        <w:t xml:space="preserve"> </w:t>
      </w:r>
      <w:r w:rsidRPr="007D1963">
        <w:rPr>
          <w:rStyle w:val="Emphasis"/>
        </w:rPr>
        <w:t>sedimented</w:t>
      </w:r>
      <w:r w:rsidRPr="00150B00">
        <w:rPr>
          <w:u w:val="single"/>
        </w:rPr>
        <w:t xml:space="preserve"> human </w:t>
      </w:r>
      <w:r w:rsidRPr="00295651">
        <w:rPr>
          <w:rStyle w:val="Emphasis"/>
          <w:highlight w:val="green"/>
        </w:rPr>
        <w:t>labor</w:t>
      </w:r>
      <w:r w:rsidRPr="00150B00">
        <w:rPr>
          <w:sz w:val="16"/>
        </w:rPr>
        <w:t xml:space="preserve"> (the means of production) </w:t>
      </w:r>
      <w:r w:rsidRPr="00295651">
        <w:rPr>
          <w:highlight w:val="green"/>
          <w:u w:val="single"/>
        </w:rPr>
        <w:t xml:space="preserve">by </w:t>
      </w:r>
      <w:r w:rsidRPr="00295651">
        <w:rPr>
          <w:rStyle w:val="Emphasis"/>
          <w:highlight w:val="green"/>
        </w:rPr>
        <w:t>disenfranchised</w:t>
      </w:r>
      <w:r w:rsidRPr="00295651">
        <w:rPr>
          <w:highlight w:val="green"/>
          <w:u w:val="single"/>
        </w:rPr>
        <w:t xml:space="preserve"> </w:t>
      </w:r>
      <w:r w:rsidRPr="00295651">
        <w:rPr>
          <w:rStyle w:val="Emphasis"/>
          <w:highlight w:val="green"/>
        </w:rPr>
        <w:t>individuals</w:t>
      </w:r>
      <w:r w:rsidRPr="00150B00">
        <w:rPr>
          <w:u w:val="single"/>
        </w:rPr>
        <w:t xml:space="preserve"> and groups</w:t>
      </w:r>
      <w:r w:rsidRPr="00150B00">
        <w:rPr>
          <w:sz w:val="16"/>
        </w:rPr>
        <w:t xml:space="preserve">. Such reappropriation of historically sedimented labor and of living labor, I suggest, is, in fact, going on all the time; it is endemic to social change. As Antonio Negri argues, in endeavoring to </w:t>
      </w:r>
      <w:r w:rsidRPr="00295651">
        <w:rPr>
          <w:rStyle w:val="Emphasis"/>
          <w:highlight w:val="green"/>
        </w:rPr>
        <w:t>establish</w:t>
      </w:r>
      <w:r w:rsidRPr="00150B00">
        <w:rPr>
          <w:u w:val="single"/>
        </w:rPr>
        <w:t xml:space="preserve"> the </w:t>
      </w:r>
      <w:r w:rsidRPr="00295651">
        <w:rPr>
          <w:rStyle w:val="Emphasis"/>
          <w:highlight w:val="green"/>
        </w:rPr>
        <w:t>subjectivity</w:t>
      </w:r>
      <w:r w:rsidRPr="00295651">
        <w:rPr>
          <w:highlight w:val="green"/>
          <w:u w:val="single"/>
        </w:rPr>
        <w:t xml:space="preserve"> of labor</w:t>
      </w:r>
      <w:r w:rsidRPr="00150B00">
        <w:rPr>
          <w:u w:val="single"/>
        </w:rPr>
        <w:t xml:space="preserve"> in history</w:t>
      </w:r>
      <w:r w:rsidRPr="00150B00">
        <w:rPr>
          <w:sz w:val="16"/>
        </w:rPr>
        <w:t xml:space="preserve">, </w:t>
      </w:r>
      <w:r w:rsidRPr="00150B00">
        <w:rPr>
          <w:u w:val="single"/>
        </w:rPr>
        <w:t xml:space="preserve">not only does </w:t>
      </w:r>
      <w:r w:rsidRPr="00295651">
        <w:rPr>
          <w:highlight w:val="green"/>
          <w:u w:val="single"/>
        </w:rPr>
        <w:t>labor</w:t>
      </w:r>
      <w:r w:rsidRPr="00150B00">
        <w:rPr>
          <w:u w:val="single"/>
        </w:rPr>
        <w:t xml:space="preserve"> produce </w:t>
      </w:r>
      <w:r w:rsidRPr="007D1963">
        <w:rPr>
          <w:rStyle w:val="Emphasis"/>
        </w:rPr>
        <w:t>capital</w:t>
      </w:r>
      <w:r w:rsidRPr="00150B00">
        <w:rPr>
          <w:u w:val="single"/>
        </w:rPr>
        <w:t xml:space="preserve">, but </w:t>
      </w:r>
      <w:r w:rsidRPr="007D1963">
        <w:rPr>
          <w:rStyle w:val="Emphasis"/>
        </w:rPr>
        <w:t>labor</w:t>
      </w:r>
      <w:r w:rsidRPr="00150B00">
        <w:rPr>
          <w:u w:val="single"/>
        </w:rPr>
        <w:t xml:space="preserve">, in its </w:t>
      </w:r>
      <w:r w:rsidRPr="00295651">
        <w:rPr>
          <w:highlight w:val="green"/>
          <w:u w:val="single"/>
        </w:rPr>
        <w:t xml:space="preserve">resistance to </w:t>
      </w:r>
      <w:r w:rsidRPr="00295651">
        <w:rPr>
          <w:rStyle w:val="Emphasis"/>
          <w:highlight w:val="green"/>
        </w:rPr>
        <w:t>capital</w:t>
      </w:r>
      <w:r w:rsidRPr="00295651">
        <w:rPr>
          <w:highlight w:val="green"/>
          <w:u w:val="single"/>
        </w:rPr>
        <w:t xml:space="preserve"> </w:t>
      </w:r>
      <w:r w:rsidRPr="00295651">
        <w:rPr>
          <w:rStyle w:val="Emphasis"/>
          <w:highlight w:val="green"/>
        </w:rPr>
        <w:t>exploitation</w:t>
      </w:r>
      <w:r w:rsidRPr="00295651">
        <w:rPr>
          <w:highlight w:val="green"/>
          <w:u w:val="single"/>
        </w:rPr>
        <w:t xml:space="preserve"> forces</w:t>
      </w:r>
      <w:r w:rsidRPr="00150B00">
        <w:rPr>
          <w:u w:val="single"/>
        </w:rPr>
        <w:t xml:space="preserve"> </w:t>
      </w:r>
      <w:r w:rsidRPr="007D1963">
        <w:rPr>
          <w:rStyle w:val="Emphasis"/>
        </w:rPr>
        <w:t>structural</w:t>
      </w:r>
      <w:r w:rsidRPr="00150B00">
        <w:rPr>
          <w:u w:val="single"/>
        </w:rPr>
        <w:t xml:space="preserve"> and </w:t>
      </w:r>
      <w:r w:rsidRPr="007D1963">
        <w:rPr>
          <w:rStyle w:val="Emphasis"/>
        </w:rPr>
        <w:t>technological</w:t>
      </w:r>
      <w:r w:rsidRPr="00150B00">
        <w:rPr>
          <w:u w:val="single"/>
        </w:rPr>
        <w:t xml:space="preserve"> </w:t>
      </w:r>
      <w:r w:rsidRPr="00295651">
        <w:rPr>
          <w:rStyle w:val="Emphasis"/>
          <w:highlight w:val="green"/>
        </w:rPr>
        <w:t>innovations</w:t>
      </w:r>
      <w:r w:rsidRPr="00295651">
        <w:rPr>
          <w:highlight w:val="green"/>
          <w:u w:val="single"/>
        </w:rPr>
        <w:t xml:space="preserve"> in </w:t>
      </w:r>
      <w:proofErr w:type="spellStart"/>
      <w:r w:rsidRPr="00295651">
        <w:rPr>
          <w:rStyle w:val="Emphasis"/>
          <w:highlight w:val="green"/>
        </w:rPr>
        <w:t>capi</w:t>
      </w:r>
      <w:proofErr w:type="spellEnd"/>
      <w:r w:rsidRPr="00295651">
        <w:rPr>
          <w:highlight w:val="green"/>
          <w:u w:val="single"/>
        </w:rPr>
        <w:t xml:space="preserve">- </w:t>
      </w:r>
      <w:proofErr w:type="spellStart"/>
      <w:r w:rsidRPr="00295651">
        <w:rPr>
          <w:rStyle w:val="Emphasis"/>
          <w:highlight w:val="green"/>
        </w:rPr>
        <w:t>talism</w:t>
      </w:r>
      <w:proofErr w:type="spellEnd"/>
      <w:r w:rsidRPr="00150B00">
        <w:rPr>
          <w:sz w:val="16"/>
        </w:rPr>
        <w:t xml:space="preserve">. Though this is surely the case, we have lacked, since the advent of cinema in particular, a specific theory that accounts for the development of certain new regimes </w:t>
      </w:r>
      <w:proofErr w:type="gramStart"/>
      <w:r w:rsidRPr="00150B00">
        <w:rPr>
          <w:sz w:val="16"/>
        </w:rPr>
        <w:t>for the production of</w:t>
      </w:r>
      <w:proofErr w:type="gramEnd"/>
      <w:r w:rsidRPr="00150B00">
        <w:rPr>
          <w:sz w:val="16"/>
        </w:rPr>
        <w:t xml:space="preserve"> cultural and economic value via mental activity; </w:t>
      </w:r>
      <w:r w:rsidRPr="00295651">
        <w:rPr>
          <w:highlight w:val="green"/>
          <w:u w:val="single"/>
        </w:rPr>
        <w:t xml:space="preserve">we do </w:t>
      </w:r>
      <w:r w:rsidRPr="00295651">
        <w:rPr>
          <w:rStyle w:val="Emphasis"/>
          <w:highlight w:val="green"/>
        </w:rPr>
        <w:t>not</w:t>
      </w:r>
      <w:r w:rsidRPr="00150B00">
        <w:rPr>
          <w:u w:val="single"/>
        </w:rPr>
        <w:t xml:space="preserve"> yet </w:t>
      </w:r>
      <w:r w:rsidRPr="00295651">
        <w:rPr>
          <w:highlight w:val="green"/>
          <w:u w:val="single"/>
        </w:rPr>
        <w:t>know</w:t>
      </w:r>
      <w:r w:rsidRPr="00150B00">
        <w:rPr>
          <w:u w:val="single"/>
        </w:rPr>
        <w:t xml:space="preserve"> how to account for the </w:t>
      </w:r>
      <w:r w:rsidRPr="007D1963">
        <w:rPr>
          <w:rStyle w:val="Emphasis"/>
        </w:rPr>
        <w:t>present</w:t>
      </w:r>
      <w:r w:rsidRPr="00150B00">
        <w:rPr>
          <w:u w:val="single"/>
        </w:rPr>
        <w:t>-</w:t>
      </w:r>
      <w:r w:rsidRPr="007D1963">
        <w:rPr>
          <w:rStyle w:val="Emphasis"/>
        </w:rPr>
        <w:t>day</w:t>
      </w:r>
      <w:r w:rsidRPr="00150B00">
        <w:rPr>
          <w:u w:val="single"/>
        </w:rPr>
        <w:t xml:space="preserve"> </w:t>
      </w:r>
      <w:r w:rsidRPr="007D1963">
        <w:rPr>
          <w:rStyle w:val="Emphasis"/>
        </w:rPr>
        <w:t>dynamics</w:t>
      </w:r>
      <w:r w:rsidRPr="007D1963">
        <w:rPr>
          <w:u w:val="single"/>
        </w:rPr>
        <w:t xml:space="preserve"> of </w:t>
      </w:r>
      <w:r w:rsidRPr="007D1963">
        <w:rPr>
          <w:rStyle w:val="Emphasis"/>
        </w:rPr>
        <w:t>value</w:t>
      </w:r>
      <w:r w:rsidRPr="007D1963">
        <w:rPr>
          <w:u w:val="single"/>
        </w:rPr>
        <w:t xml:space="preserve"> </w:t>
      </w:r>
      <w:r w:rsidRPr="007D1963">
        <w:rPr>
          <w:rStyle w:val="Emphasis"/>
        </w:rPr>
        <w:t>production</w:t>
      </w:r>
      <w:r w:rsidRPr="007D1963">
        <w:rPr>
          <w:u w:val="single"/>
        </w:rPr>
        <w:t xml:space="preserve"> and </w:t>
      </w:r>
      <w:r w:rsidRPr="007D1963">
        <w:rPr>
          <w:rStyle w:val="Emphasis"/>
        </w:rPr>
        <w:t>appropriation</w:t>
      </w:r>
      <w:r w:rsidRPr="00150B00">
        <w:rPr>
          <w:u w:val="single"/>
        </w:rPr>
        <w:t xml:space="preserve"> that operate through the </w:t>
      </w:r>
      <w:r w:rsidRPr="007D1963">
        <w:rPr>
          <w:rStyle w:val="Emphasis"/>
        </w:rPr>
        <w:t>conversion</w:t>
      </w:r>
      <w:r w:rsidRPr="00150B00">
        <w:rPr>
          <w:u w:val="single"/>
        </w:rPr>
        <w:t xml:space="preserve"> of </w:t>
      </w:r>
      <w:r w:rsidRPr="007D1963">
        <w:rPr>
          <w:rStyle w:val="Emphasis"/>
        </w:rPr>
        <w:t>mental</w:t>
      </w:r>
      <w:r w:rsidRPr="00150B00">
        <w:rPr>
          <w:u w:val="single"/>
        </w:rPr>
        <w:t xml:space="preserve"> </w:t>
      </w:r>
      <w:r w:rsidRPr="007D1963">
        <w:rPr>
          <w:rStyle w:val="Emphasis"/>
        </w:rPr>
        <w:t>activity</w:t>
      </w:r>
      <w:r w:rsidRPr="00150B00">
        <w:rPr>
          <w:u w:val="single"/>
        </w:rPr>
        <w:t xml:space="preserve"> into </w:t>
      </w:r>
      <w:r w:rsidRPr="007D1963">
        <w:rPr>
          <w:rStyle w:val="Emphasis"/>
        </w:rPr>
        <w:t>social</w:t>
      </w:r>
      <w:r w:rsidRPr="00150B00">
        <w:rPr>
          <w:u w:val="single"/>
        </w:rPr>
        <w:t xml:space="preserve"> </w:t>
      </w:r>
      <w:r w:rsidRPr="007D1963">
        <w:rPr>
          <w:rStyle w:val="Emphasis"/>
        </w:rPr>
        <w:t>force</w:t>
      </w:r>
      <w:r w:rsidRPr="00150B00">
        <w:rPr>
          <w:sz w:val="16"/>
        </w:rPr>
        <w:t xml:space="preserve">. The </w:t>
      </w:r>
      <w:r w:rsidRPr="007D1963">
        <w:rPr>
          <w:rStyle w:val="Emphasis"/>
        </w:rPr>
        <w:t>capitalization</w:t>
      </w:r>
      <w:r w:rsidRPr="007D1963">
        <w:rPr>
          <w:u w:val="single"/>
        </w:rPr>
        <w:t xml:space="preserve"> of mental activity</w:t>
      </w:r>
      <w:r w:rsidRPr="00150B00">
        <w:rPr>
          <w:u w:val="single"/>
        </w:rPr>
        <w:t xml:space="preserve"> is an </w:t>
      </w:r>
      <w:r w:rsidRPr="007D1963">
        <w:rPr>
          <w:rStyle w:val="Emphasis"/>
        </w:rPr>
        <w:t>enabling</w:t>
      </w:r>
      <w:r w:rsidRPr="007D1963">
        <w:rPr>
          <w:u w:val="single"/>
        </w:rPr>
        <w:t xml:space="preserve"> </w:t>
      </w:r>
      <w:r w:rsidRPr="007D1963">
        <w:rPr>
          <w:rStyle w:val="Emphasis"/>
        </w:rPr>
        <w:t>factor</w:t>
      </w:r>
      <w:r w:rsidRPr="007D1963">
        <w:rPr>
          <w:u w:val="single"/>
        </w:rPr>
        <w:t xml:space="preserve"> in </w:t>
      </w:r>
      <w:r w:rsidRPr="007D1963">
        <w:rPr>
          <w:rStyle w:val="Emphasis"/>
        </w:rPr>
        <w:t>capital's</w:t>
      </w:r>
      <w:r w:rsidRPr="007D1963">
        <w:rPr>
          <w:u w:val="single"/>
        </w:rPr>
        <w:t xml:space="preserve"> </w:t>
      </w:r>
      <w:r w:rsidRPr="007D1963">
        <w:rPr>
          <w:rStyle w:val="Emphasis"/>
        </w:rPr>
        <w:t>ability</w:t>
      </w:r>
      <w:r w:rsidRPr="007D1963">
        <w:rPr>
          <w:u w:val="single"/>
        </w:rPr>
        <w:t xml:space="preserve"> to continue</w:t>
      </w:r>
      <w:r w:rsidRPr="00150B00">
        <w:rPr>
          <w:u w:val="single"/>
        </w:rPr>
        <w:t xml:space="preserve"> all previous forms of </w:t>
      </w:r>
      <w:r w:rsidRPr="007D1963">
        <w:rPr>
          <w:rStyle w:val="Emphasis"/>
        </w:rPr>
        <w:t>violation</w:t>
      </w:r>
      <w:r w:rsidRPr="00150B00">
        <w:rPr>
          <w:u w:val="single"/>
        </w:rPr>
        <w:t>.</w:t>
      </w:r>
      <w:r w:rsidRPr="00150B00">
        <w:rPr>
          <w:sz w:val="16"/>
        </w:rPr>
        <w:t xml:space="preserve"> </w:t>
      </w:r>
      <w:r w:rsidRPr="00150B00">
        <w:rPr>
          <w:u w:val="single"/>
        </w:rPr>
        <w:t xml:space="preserve">By looking at the </w:t>
      </w:r>
      <w:r w:rsidRPr="007D1963">
        <w:rPr>
          <w:rStyle w:val="Emphasis"/>
        </w:rPr>
        <w:t>recycling</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u w:val="single"/>
        </w:rPr>
        <w:t xml:space="preserve"> by </w:t>
      </w:r>
      <w:r w:rsidRPr="007D1963">
        <w:rPr>
          <w:rStyle w:val="Emphasis"/>
        </w:rPr>
        <w:t>capital</w:t>
      </w:r>
      <w:r w:rsidRPr="00150B00">
        <w:rPr>
          <w:sz w:val="16"/>
        </w:rPr>
        <w:t xml:space="preserve"> (the </w:t>
      </w:r>
      <w:r w:rsidRPr="00295651">
        <w:rPr>
          <w:highlight w:val="green"/>
          <w:u w:val="single"/>
        </w:rPr>
        <w:t xml:space="preserve">making </w:t>
      </w:r>
      <w:r w:rsidRPr="00295651">
        <w:rPr>
          <w:rStyle w:val="Emphasis"/>
          <w:highlight w:val="green"/>
        </w:rPr>
        <w:t>productive</w:t>
      </w:r>
      <w:r w:rsidRPr="00295651">
        <w:rPr>
          <w:highlight w:val="green"/>
          <w:u w:val="single"/>
        </w:rPr>
        <w:t xml:space="preserve"> of</w:t>
      </w:r>
      <w:r w:rsidRPr="00150B00">
        <w:rPr>
          <w:u w:val="single"/>
        </w:rPr>
        <w:t xml:space="preserve"> the </w:t>
      </w:r>
      <w:r w:rsidRPr="00295651">
        <w:rPr>
          <w:rStyle w:val="Emphasis"/>
          <w:highlight w:val="green"/>
        </w:rPr>
        <w:t>strike</w:t>
      </w:r>
      <w:r w:rsidRPr="00295651">
        <w:rPr>
          <w:highlight w:val="green"/>
          <w:u w:val="single"/>
        </w:rPr>
        <w:t xml:space="preserve"> against </w:t>
      </w:r>
      <w:r w:rsidRPr="00295651">
        <w:rPr>
          <w:rStyle w:val="Emphasis"/>
          <w:highlight w:val="green"/>
        </w:rPr>
        <w:t>capital</w:t>
      </w:r>
      <w:r w:rsidRPr="00150B00">
        <w:rPr>
          <w:u w:val="single"/>
        </w:rPr>
        <w:t xml:space="preserve"> by capital</w:t>
      </w:r>
      <w:r w:rsidRPr="00150B00">
        <w:rPr>
          <w:sz w:val="16"/>
        </w:rPr>
        <w:t xml:space="preserve">) </w:t>
      </w:r>
      <w:r w:rsidRPr="00150B00">
        <w:rPr>
          <w:u w:val="single"/>
        </w:rPr>
        <w:t xml:space="preserve">our affective production of </w:t>
      </w:r>
      <w:r w:rsidRPr="00295651">
        <w:rPr>
          <w:rStyle w:val="Emphasis"/>
          <w:highlight w:val="green"/>
        </w:rPr>
        <w:t>hegemony</w:t>
      </w:r>
      <w:r w:rsidRPr="00295651">
        <w:rPr>
          <w:highlight w:val="green"/>
          <w:u w:val="single"/>
        </w:rPr>
        <w:t xml:space="preserve"> may be </w:t>
      </w:r>
      <w:r w:rsidRPr="00295651">
        <w:rPr>
          <w:rStyle w:val="Emphasis"/>
          <w:highlight w:val="green"/>
        </w:rPr>
        <w:t>foregrounded</w:t>
      </w:r>
      <w:r w:rsidRPr="00150B00">
        <w:rPr>
          <w:sz w:val="16"/>
        </w:rPr>
        <w:t xml:space="preserve">, and possibilities for the dis- </w:t>
      </w:r>
      <w:proofErr w:type="spellStart"/>
      <w:r w:rsidRPr="00150B00">
        <w:rPr>
          <w:sz w:val="16"/>
        </w:rPr>
        <w:t>ruption</w:t>
      </w:r>
      <w:proofErr w:type="spellEnd"/>
      <w:r w:rsidRPr="00150B00">
        <w:rPr>
          <w:sz w:val="16"/>
        </w:rPr>
        <w:t xml:space="preserve"> of coercion and exploitation may be foregrounded as well. Toward those ends (and perhaps to the surprise of some), I would like to discuss the development of mass media during the time of early modern cinema, more specifically, those </w:t>
      </w:r>
      <w:proofErr w:type="gramStart"/>
      <w:r w:rsidRPr="00150B00">
        <w:rPr>
          <w:sz w:val="16"/>
        </w:rPr>
        <w:t>particular developments</w:t>
      </w:r>
      <w:proofErr w:type="gramEnd"/>
      <w:r w:rsidRPr="00150B00">
        <w:rPr>
          <w:sz w:val="16"/>
        </w:rPr>
        <w:t xml:space="preserve"> that can be found to </w:t>
      </w:r>
      <w:proofErr w:type="spellStart"/>
      <w:r w:rsidRPr="00150B00">
        <w:rPr>
          <w:sz w:val="16"/>
        </w:rPr>
        <w:t>crys</w:t>
      </w:r>
      <w:proofErr w:type="spellEnd"/>
      <w:r w:rsidRPr="00150B00">
        <w:rPr>
          <w:sz w:val="16"/>
        </w:rPr>
        <w:t xml:space="preserve">- </w:t>
      </w:r>
      <w:proofErr w:type="spellStart"/>
      <w:r w:rsidRPr="00150B00">
        <w:rPr>
          <w:sz w:val="16"/>
        </w:rPr>
        <w:t>tallize</w:t>
      </w:r>
      <w:proofErr w:type="spellEnd"/>
      <w:r w:rsidRPr="00150B00">
        <w:rPr>
          <w:sz w:val="16"/>
        </w:rPr>
        <w:t xml:space="preserve"> in Sergei Mikhailovich Eisenstein's 1924-1925 film The Strike.3 For it was here, precisely, in revolutionary cinema, that capital's encroachment into the visual sphere met with resistance. And yet, </w:t>
      </w:r>
      <w:proofErr w:type="gramStart"/>
      <w:r w:rsidRPr="00150B00">
        <w:rPr>
          <w:sz w:val="16"/>
        </w:rPr>
        <w:t>in spite of</w:t>
      </w:r>
      <w:proofErr w:type="gramEnd"/>
      <w:r w:rsidRPr="00150B00">
        <w:rPr>
          <w:sz w:val="16"/>
        </w:rPr>
        <w:t xml:space="preserve"> its intentions, The Strike, like capital itself, participates in producing a new regime of the sensorium by advancing an increasing integration of machines and culture, of labor and perception. We can use The Strike to mark an emergent socio- historical change in the character of what Marx called "sensuous labor" and, by direct implication, to mark </w:t>
      </w:r>
      <w:proofErr w:type="gramStart"/>
      <w:r w:rsidRPr="00150B00">
        <w:rPr>
          <w:sz w:val="16"/>
        </w:rPr>
        <w:t>as well a new strategy</w:t>
      </w:r>
      <w:proofErr w:type="gramEnd"/>
      <w:r w:rsidRPr="00150B00">
        <w:rPr>
          <w:sz w:val="16"/>
        </w:rPr>
        <w:t xml:space="preserve"> for the production and appropriation of value.</w:t>
      </w:r>
    </w:p>
    <w:p w14:paraId="4BE2B630" w14:textId="05B6F8C9" w:rsidR="00815113" w:rsidRPr="00846700" w:rsidRDefault="00815113" w:rsidP="00815113">
      <w:pPr>
        <w:pStyle w:val="Heading4"/>
      </w:pPr>
      <w:r>
        <w:t xml:space="preserve">Capitalists are </w:t>
      </w:r>
      <w:r>
        <w:rPr>
          <w:u w:val="single"/>
        </w:rPr>
        <w:t xml:space="preserve">only getting stronger </w:t>
      </w:r>
      <w:r>
        <w:t>– strikes are obviously not overthrowing capital</w:t>
      </w:r>
    </w:p>
    <w:p w14:paraId="53743D48" w14:textId="77777777" w:rsidR="00815113" w:rsidRDefault="00815113" w:rsidP="00815113">
      <w:pPr>
        <w:spacing w:after="0"/>
      </w:pPr>
      <w:proofErr w:type="spellStart"/>
      <w:r>
        <w:t>Picchi</w:t>
      </w:r>
      <w:proofErr w:type="spellEnd"/>
      <w:r>
        <w:t xml:space="preserve"> 3/31</w:t>
      </w:r>
    </w:p>
    <w:p w14:paraId="2D5FD7F0" w14:textId="77777777" w:rsidR="00815113" w:rsidRPr="00846700" w:rsidRDefault="00815113" w:rsidP="00815113">
      <w:pPr>
        <w:spacing w:after="0"/>
        <w:rPr>
          <w:sz w:val="16"/>
          <w:szCs w:val="16"/>
        </w:rPr>
      </w:pPr>
      <w:proofErr w:type="spellStart"/>
      <w:r w:rsidRPr="00846700">
        <w:rPr>
          <w:sz w:val="16"/>
          <w:szCs w:val="16"/>
        </w:rPr>
        <w:t>Picchi</w:t>
      </w:r>
      <w:proofErr w:type="spellEnd"/>
      <w:r w:rsidRPr="00846700">
        <w:rPr>
          <w:sz w:val="16"/>
          <w:szCs w:val="16"/>
        </w:rPr>
        <w:t xml:space="preserve">, Aimee. “Billionaires Got 54% Richer during Pandemic, Sparking Calls for ‘Wealth Tax.’” CBS News, CBS Interactive, 31 Mar. 2021, https://www.cbsnews.com/news/billionaire-wealth-covid-pandemic-12-trillion-jeff-bezos-wealth-tax/. // Phoenix </w:t>
      </w:r>
    </w:p>
    <w:p w14:paraId="50EBD16D" w14:textId="77777777" w:rsidR="00815113" w:rsidRPr="00846700" w:rsidRDefault="00815113" w:rsidP="00815113">
      <w:pPr>
        <w:spacing w:after="0"/>
        <w:rPr>
          <w:sz w:val="16"/>
        </w:rPr>
      </w:pPr>
      <w:r w:rsidRPr="00846700">
        <w:rPr>
          <w:rStyle w:val="Emphasis"/>
          <w:highlight w:val="green"/>
        </w:rPr>
        <w:t>The world's</w:t>
      </w:r>
      <w:r w:rsidRPr="00846700">
        <w:rPr>
          <w:rStyle w:val="StyleUnderline"/>
        </w:rPr>
        <w:t xml:space="preserve"> 2,365 </w:t>
      </w:r>
      <w:r w:rsidRPr="00846700">
        <w:rPr>
          <w:rStyle w:val="Emphasis"/>
          <w:highlight w:val="green"/>
        </w:rPr>
        <w:t>billionaires enjoyed</w:t>
      </w:r>
      <w:r w:rsidRPr="00846700">
        <w:rPr>
          <w:rStyle w:val="StyleUnderline"/>
        </w:rPr>
        <w:t xml:space="preserve"> a </w:t>
      </w:r>
      <w:r w:rsidRPr="00846700">
        <w:rPr>
          <w:rStyle w:val="Emphasis"/>
          <w:highlight w:val="green"/>
        </w:rPr>
        <w:t>$4 trillion</w:t>
      </w:r>
      <w:r w:rsidRPr="00846700">
        <w:rPr>
          <w:rStyle w:val="StyleUnderline"/>
        </w:rPr>
        <w:t xml:space="preserve"> boost to their wealth </w:t>
      </w:r>
      <w:r w:rsidRPr="00846700">
        <w:rPr>
          <w:rStyle w:val="Emphasis"/>
          <w:highlight w:val="green"/>
        </w:rPr>
        <w:t>during the</w:t>
      </w:r>
      <w:r w:rsidRPr="00846700">
        <w:rPr>
          <w:sz w:val="16"/>
        </w:rPr>
        <w:t xml:space="preserve"> first year of the </w:t>
      </w:r>
      <w:r w:rsidRPr="00846700">
        <w:rPr>
          <w:rStyle w:val="Emphasis"/>
          <w:highlight w:val="green"/>
        </w:rPr>
        <w:t>pandemic</w:t>
      </w:r>
      <w:r w:rsidRPr="00846700">
        <w:rPr>
          <w:sz w:val="16"/>
        </w:rPr>
        <w:t>, increasing their fortunes by 54%, according to a new analysis by the Program on Inequality at the left-leaning Institute for Policy Studies.</w:t>
      </w:r>
    </w:p>
    <w:p w14:paraId="01CE2821" w14:textId="77777777" w:rsidR="00815113" w:rsidRPr="00846700" w:rsidRDefault="00815113" w:rsidP="00815113">
      <w:pPr>
        <w:spacing w:after="0"/>
        <w:rPr>
          <w:sz w:val="16"/>
        </w:rPr>
      </w:pPr>
      <w:r w:rsidRPr="00846700">
        <w:rPr>
          <w:rStyle w:val="Emphasis"/>
          <w:highlight w:val="green"/>
        </w:rPr>
        <w:t>Between</w:t>
      </w:r>
      <w:r w:rsidRPr="00846700">
        <w:rPr>
          <w:rStyle w:val="StyleUnderline"/>
        </w:rPr>
        <w:t xml:space="preserve"> March 18, </w:t>
      </w:r>
      <w:r w:rsidRPr="00846700">
        <w:rPr>
          <w:rStyle w:val="Emphasis"/>
          <w:highlight w:val="green"/>
        </w:rPr>
        <w:t>2020, and</w:t>
      </w:r>
      <w:r w:rsidRPr="00846700">
        <w:rPr>
          <w:rStyle w:val="StyleUnderline"/>
        </w:rPr>
        <w:t xml:space="preserve"> March 18, </w:t>
      </w:r>
      <w:r w:rsidRPr="00846700">
        <w:rPr>
          <w:rStyle w:val="Emphasis"/>
          <w:highlight w:val="green"/>
        </w:rPr>
        <w:t>2021</w:t>
      </w:r>
      <w:r w:rsidRPr="00846700">
        <w:rPr>
          <w:rStyle w:val="StyleUnderline"/>
        </w:rPr>
        <w:t>,</w:t>
      </w:r>
      <w:r w:rsidRPr="00846700">
        <w:rPr>
          <w:sz w:val="16"/>
        </w:rPr>
        <w:t xml:space="preserve"> the </w:t>
      </w:r>
      <w:r w:rsidRPr="00846700">
        <w:rPr>
          <w:rStyle w:val="Emphasis"/>
          <w:highlight w:val="green"/>
        </w:rPr>
        <w:t>wealth held by</w:t>
      </w:r>
      <w:r w:rsidRPr="00846700">
        <w:rPr>
          <w:sz w:val="16"/>
        </w:rPr>
        <w:t xml:space="preserve"> the world's </w:t>
      </w:r>
      <w:r w:rsidRPr="00846700">
        <w:rPr>
          <w:rStyle w:val="Emphasis"/>
          <w:highlight w:val="green"/>
        </w:rPr>
        <w:t>billionaires jumped from</w:t>
      </w:r>
      <w:r w:rsidRPr="00846700">
        <w:rPr>
          <w:rStyle w:val="Emphasis"/>
        </w:rPr>
        <w:t xml:space="preserve"> </w:t>
      </w:r>
      <w:r w:rsidRPr="00846700">
        <w:rPr>
          <w:rStyle w:val="Emphasis"/>
          <w:highlight w:val="green"/>
        </w:rPr>
        <w:t>$8</w:t>
      </w:r>
      <w:r w:rsidRPr="00846700">
        <w:rPr>
          <w:sz w:val="16"/>
        </w:rPr>
        <w:t xml:space="preserve">.04 </w:t>
      </w:r>
      <w:r w:rsidRPr="00846700">
        <w:rPr>
          <w:rStyle w:val="Emphasis"/>
          <w:highlight w:val="green"/>
        </w:rPr>
        <w:t>trillion to $12</w:t>
      </w:r>
      <w:r w:rsidRPr="00846700">
        <w:rPr>
          <w:sz w:val="16"/>
        </w:rPr>
        <w:t xml:space="preserve">.39 </w:t>
      </w:r>
      <w:r w:rsidRPr="00846700">
        <w:rPr>
          <w:rStyle w:val="Emphasis"/>
          <w:highlight w:val="green"/>
        </w:rPr>
        <w:t>trillion</w:t>
      </w:r>
      <w:r w:rsidRPr="00846700">
        <w:rPr>
          <w:sz w:val="16"/>
        </w:rPr>
        <w:t xml:space="preserve">, according to the IPS' analysis of data from Forbes, </w:t>
      </w:r>
      <w:proofErr w:type="gramStart"/>
      <w:r w:rsidRPr="00846700">
        <w:rPr>
          <w:sz w:val="16"/>
        </w:rPr>
        <w:t>Bloomberg</w:t>
      </w:r>
      <w:proofErr w:type="gramEnd"/>
      <w:r w:rsidRPr="00846700">
        <w:rPr>
          <w:sz w:val="16"/>
        </w:rPr>
        <w:t xml:space="preserve"> and Wealth-X. Amazon.com founder Jeff </w:t>
      </w:r>
      <w:r w:rsidRPr="00846700">
        <w:rPr>
          <w:rStyle w:val="StyleUnderline"/>
        </w:rPr>
        <w:t>Bezos</w:t>
      </w:r>
      <w:r w:rsidRPr="00846700">
        <w:rPr>
          <w:sz w:val="16"/>
        </w:rPr>
        <w:t xml:space="preserve">, the world's wealthiest person, </w:t>
      </w:r>
      <w:r w:rsidRPr="00846700">
        <w:rPr>
          <w:rStyle w:val="StyleUnderline"/>
        </w:rPr>
        <w:t>saw his fortune soar</w:t>
      </w:r>
      <w:r w:rsidRPr="00846700">
        <w:rPr>
          <w:sz w:val="16"/>
        </w:rPr>
        <w:t xml:space="preserve"> to $178 billion from $113 billion, or</w:t>
      </w:r>
      <w:r w:rsidRPr="00846700">
        <w:rPr>
          <w:rStyle w:val="StyleUnderline"/>
        </w:rPr>
        <w:t xml:space="preserve"> 57%,</w:t>
      </w:r>
      <w:r w:rsidRPr="00846700">
        <w:rPr>
          <w:sz w:val="16"/>
        </w:rPr>
        <w:t xml:space="preserve"> during that time, the study found. All told, the total wealth of the world's billionaire class grew 54% during the pandemic year, IPS reported. </w:t>
      </w:r>
    </w:p>
    <w:p w14:paraId="06B7952E" w14:textId="77777777" w:rsidR="00815113" w:rsidRDefault="00815113" w:rsidP="00815113">
      <w:pPr>
        <w:rPr>
          <w:rStyle w:val="StyleUnderline"/>
        </w:rPr>
      </w:pPr>
    </w:p>
    <w:p w14:paraId="7DAD6C20" w14:textId="5772F74F" w:rsidR="00815113" w:rsidRPr="00846700" w:rsidRDefault="00815113" w:rsidP="00815113">
      <w:pPr>
        <w:pStyle w:val="Heading4"/>
      </w:pPr>
      <w:r>
        <w:t xml:space="preserve">Empirics disprove – labor has a </w:t>
      </w:r>
      <w:r>
        <w:rPr>
          <w:u w:val="single"/>
        </w:rPr>
        <w:t xml:space="preserve">very </w:t>
      </w:r>
      <w:r>
        <w:t xml:space="preserve">rich history, </w:t>
      </w:r>
      <w:r>
        <w:rPr>
          <w:u w:val="single"/>
        </w:rPr>
        <w:t xml:space="preserve">especially in </w:t>
      </w:r>
      <w:r>
        <w:rPr>
          <w:u w:val="single"/>
        </w:rPr>
        <w:t>European countries</w:t>
      </w:r>
      <w:r>
        <w:t xml:space="preserve">, except capitalism has </w:t>
      </w:r>
      <w:r>
        <w:rPr>
          <w:u w:val="single"/>
        </w:rPr>
        <w:t xml:space="preserve">only </w:t>
      </w:r>
      <w:r>
        <w:t xml:space="preserve">grown stronger. </w:t>
      </w:r>
    </w:p>
    <w:p w14:paraId="3AC72E21" w14:textId="708665B1" w:rsidR="00815113" w:rsidRPr="0055653C" w:rsidRDefault="00815113" w:rsidP="00815113">
      <w:pPr>
        <w:pStyle w:val="Heading4"/>
      </w:pPr>
      <w:r>
        <w:t xml:space="preserve">Unions </w:t>
      </w:r>
      <w:r w:rsidRPr="0055653C">
        <w:rPr>
          <w:u w:val="single"/>
        </w:rPr>
        <w:t>prevent</w:t>
      </w:r>
      <w:r>
        <w:t xml:space="preserve"> climate action – they want to keep their fossil fuel jobs </w:t>
      </w:r>
    </w:p>
    <w:p w14:paraId="064175C5" w14:textId="77777777" w:rsidR="00815113" w:rsidRDefault="00815113" w:rsidP="00815113">
      <w:pPr>
        <w:spacing w:after="0"/>
      </w:pPr>
      <w:r>
        <w:t>Kahn ‘20</w:t>
      </w:r>
    </w:p>
    <w:p w14:paraId="184FA883" w14:textId="77777777" w:rsidR="00815113" w:rsidRPr="00F479EF" w:rsidRDefault="00815113" w:rsidP="00815113">
      <w:pPr>
        <w:spacing w:after="0"/>
        <w:rPr>
          <w:sz w:val="16"/>
          <w:szCs w:val="16"/>
        </w:rPr>
      </w:pPr>
      <w:r w:rsidRPr="00F479EF">
        <w:rPr>
          <w:sz w:val="16"/>
          <w:szCs w:val="16"/>
        </w:rPr>
        <w:t xml:space="preserve">DEBRA KAHN, SAMANTHA </w:t>
      </w:r>
      <w:proofErr w:type="gramStart"/>
      <w:r w:rsidRPr="00F479EF">
        <w:rPr>
          <w:sz w:val="16"/>
          <w:szCs w:val="16"/>
        </w:rPr>
        <w:t>MALDONADO</w:t>
      </w:r>
      <w:proofErr w:type="gramEnd"/>
      <w:r w:rsidRPr="00F479EF">
        <w:rPr>
          <w:sz w:val="16"/>
          <w:szCs w:val="16"/>
        </w:rPr>
        <w:t xml:space="preserve"> and CATHERINE BOUDREAU. “Unions Fracture over Climate.” POLITICO, 1 Sept. 2020, </w:t>
      </w:r>
      <w:hyperlink r:id="rId18" w:history="1">
        <w:r w:rsidRPr="00F479EF">
          <w:rPr>
            <w:rStyle w:val="Hyperlink"/>
            <w:sz w:val="16"/>
            <w:szCs w:val="16"/>
          </w:rPr>
          <w:t>https://www.politico.com/newsletters/the-long-game/2020/09/01/unions-fracture-over-climate-490237. //</w:t>
        </w:r>
      </w:hyperlink>
      <w:r w:rsidRPr="00F479EF">
        <w:rPr>
          <w:sz w:val="16"/>
          <w:szCs w:val="16"/>
        </w:rPr>
        <w:t xml:space="preserve"> Phoenix </w:t>
      </w:r>
    </w:p>
    <w:p w14:paraId="430067EE" w14:textId="77777777" w:rsidR="00815113" w:rsidRPr="008A3970" w:rsidRDefault="00815113" w:rsidP="00815113">
      <w:pPr>
        <w:spacing w:after="0"/>
        <w:rPr>
          <w:rStyle w:val="Emphasis"/>
        </w:rPr>
      </w:pPr>
      <w:r w:rsidRPr="0055653C">
        <w:rPr>
          <w:sz w:val="16"/>
        </w:rPr>
        <w:t xml:space="preserve">A DIVIDED MOVEMENT — Organized labor is often viewed as a cheerleader for the left, helping shape the agendas of Democratic lawmakers. But in statehouses from coast to coast and at the national level, </w:t>
      </w:r>
      <w:r w:rsidRPr="00E804F4">
        <w:rPr>
          <w:rStyle w:val="Emphasis"/>
          <w:highlight w:val="green"/>
        </w:rPr>
        <w:t>unions have</w:t>
      </w:r>
      <w:r w:rsidRPr="0055653C">
        <w:rPr>
          <w:sz w:val="16"/>
        </w:rPr>
        <w:t xml:space="preserve"> had </w:t>
      </w:r>
      <w:r w:rsidRPr="00E804F4">
        <w:rPr>
          <w:rStyle w:val="Emphasis"/>
          <w:highlight w:val="green"/>
        </w:rPr>
        <w:t>no problem blocking green initiatives</w:t>
      </w:r>
      <w:r w:rsidRPr="008A3970">
        <w:rPr>
          <w:rStyle w:val="Emphasis"/>
        </w:rPr>
        <w:t xml:space="preserve"> if</w:t>
      </w:r>
      <w:r w:rsidRPr="0055653C">
        <w:rPr>
          <w:rStyle w:val="StyleUnderline"/>
        </w:rPr>
        <w:t xml:space="preserve"> they decide they're </w:t>
      </w:r>
      <w:r w:rsidRPr="008A3970">
        <w:rPr>
          <w:rStyle w:val="Emphasis"/>
        </w:rPr>
        <w:t>not in</w:t>
      </w:r>
      <w:r w:rsidRPr="0055653C">
        <w:rPr>
          <w:sz w:val="16"/>
        </w:rPr>
        <w:t xml:space="preserve"> their </w:t>
      </w:r>
      <w:r w:rsidRPr="008A3970">
        <w:rPr>
          <w:rStyle w:val="Emphasis"/>
        </w:rPr>
        <w:t>members' interests.</w:t>
      </w:r>
    </w:p>
    <w:p w14:paraId="019FF419" w14:textId="77777777" w:rsidR="00815113" w:rsidRPr="0055653C" w:rsidRDefault="00815113" w:rsidP="00815113">
      <w:pPr>
        <w:spacing w:after="0"/>
        <w:rPr>
          <w:sz w:val="16"/>
        </w:rPr>
      </w:pPr>
      <w:r w:rsidRPr="00E804F4">
        <w:rPr>
          <w:rStyle w:val="Emphasis"/>
          <w:highlight w:val="green"/>
        </w:rPr>
        <w:t>Those who</w:t>
      </w:r>
      <w:r w:rsidRPr="0055653C">
        <w:rPr>
          <w:sz w:val="16"/>
        </w:rPr>
        <w:t xml:space="preserve"> stand to </w:t>
      </w:r>
      <w:r w:rsidRPr="00E804F4">
        <w:rPr>
          <w:rStyle w:val="Emphasis"/>
          <w:highlight w:val="green"/>
        </w:rPr>
        <w:t>lose the most</w:t>
      </w:r>
      <w:r w:rsidRPr="0055653C">
        <w:rPr>
          <w:rStyle w:val="StyleUnderline"/>
        </w:rPr>
        <w:t xml:space="preserve"> from</w:t>
      </w:r>
      <w:r w:rsidRPr="0055653C">
        <w:rPr>
          <w:sz w:val="16"/>
        </w:rPr>
        <w:t xml:space="preserve"> tightening </w:t>
      </w:r>
      <w:r w:rsidRPr="0055653C">
        <w:rPr>
          <w:rStyle w:val="StyleUnderline"/>
        </w:rPr>
        <w:t xml:space="preserve">environmental policies </w:t>
      </w:r>
      <w:r w:rsidRPr="008A3970">
        <w:rPr>
          <w:rStyle w:val="Emphasis"/>
        </w:rPr>
        <w:t>have been wielding their power</w:t>
      </w:r>
      <w:r w:rsidRPr="0055653C">
        <w:rPr>
          <w:sz w:val="16"/>
        </w:rPr>
        <w:t xml:space="preserve"> the past few months </w:t>
      </w:r>
      <w:r w:rsidRPr="008A3970">
        <w:rPr>
          <w:rStyle w:val="Emphasis"/>
        </w:rPr>
        <w:t xml:space="preserve">to </w:t>
      </w:r>
      <w:r w:rsidRPr="00E804F4">
        <w:rPr>
          <w:rStyle w:val="Emphasis"/>
          <w:highlight w:val="green"/>
        </w:rPr>
        <w:t>kill proposals</w:t>
      </w:r>
      <w:r w:rsidRPr="0055653C">
        <w:rPr>
          <w:sz w:val="16"/>
        </w:rPr>
        <w:t xml:space="preserve"> in statehouses across the country. Broadly, </w:t>
      </w:r>
      <w:r w:rsidRPr="00E804F4">
        <w:rPr>
          <w:rStyle w:val="Emphasis"/>
          <w:highlight w:val="green"/>
        </w:rPr>
        <w:t>the split</w:t>
      </w:r>
      <w:r w:rsidRPr="0055653C">
        <w:rPr>
          <w:rStyle w:val="StyleUnderline"/>
        </w:rPr>
        <w:t xml:space="preserve"> among unions </w:t>
      </w:r>
      <w:r w:rsidRPr="00E804F4">
        <w:rPr>
          <w:rStyle w:val="Emphasis"/>
          <w:highlight w:val="green"/>
        </w:rPr>
        <w:t>is</w:t>
      </w:r>
      <w:r w:rsidRPr="0055653C">
        <w:rPr>
          <w:rStyle w:val="StyleUnderline"/>
        </w:rPr>
        <w:t xml:space="preserve"> </w:t>
      </w:r>
      <w:r w:rsidRPr="0055653C">
        <w:rPr>
          <w:sz w:val="16"/>
        </w:rPr>
        <w:t xml:space="preserve">most </w:t>
      </w:r>
      <w:r w:rsidRPr="0055653C">
        <w:rPr>
          <w:rStyle w:val="StyleUnderline"/>
        </w:rPr>
        <w:t xml:space="preserve">marked between trade unions whose jobs are tied to </w:t>
      </w:r>
      <w:r w:rsidRPr="00E804F4">
        <w:rPr>
          <w:rStyle w:val="Emphasis"/>
          <w:highlight w:val="green"/>
        </w:rPr>
        <w:t>the fossil fuel industry and</w:t>
      </w:r>
      <w:r w:rsidRPr="0055653C">
        <w:rPr>
          <w:sz w:val="16"/>
        </w:rPr>
        <w:t xml:space="preserve"> those representing </w:t>
      </w:r>
      <w:r w:rsidRPr="0055653C">
        <w:rPr>
          <w:rStyle w:val="StyleUnderline"/>
        </w:rPr>
        <w:t xml:space="preserve">the </w:t>
      </w:r>
      <w:r w:rsidRPr="00E804F4">
        <w:rPr>
          <w:rStyle w:val="Emphasis"/>
          <w:highlight w:val="green"/>
        </w:rPr>
        <w:t>service sector</w:t>
      </w:r>
      <w:r w:rsidRPr="0055653C">
        <w:rPr>
          <w:sz w:val="16"/>
        </w:rPr>
        <w:t xml:space="preserve">, like health care, </w:t>
      </w:r>
      <w:proofErr w:type="gramStart"/>
      <w:r w:rsidRPr="0055653C">
        <w:rPr>
          <w:sz w:val="16"/>
        </w:rPr>
        <w:t>government</w:t>
      </w:r>
      <w:proofErr w:type="gramEnd"/>
      <w:r w:rsidRPr="0055653C">
        <w:rPr>
          <w:sz w:val="16"/>
        </w:rPr>
        <w:t xml:space="preserve"> and custodial workers.</w:t>
      </w:r>
    </w:p>
    <w:p w14:paraId="7064265D" w14:textId="77777777" w:rsidR="00815113" w:rsidRPr="008A3970" w:rsidRDefault="00815113" w:rsidP="00815113">
      <w:pPr>
        <w:spacing w:after="0"/>
        <w:rPr>
          <w:u w:val="single"/>
        </w:rPr>
      </w:pPr>
      <w:r w:rsidRPr="008A3970">
        <w:rPr>
          <w:sz w:val="16"/>
        </w:rPr>
        <w:t xml:space="preserve">“In recent years, the </w:t>
      </w:r>
      <w:r w:rsidRPr="008A3970">
        <w:rPr>
          <w:rStyle w:val="StyleUnderline"/>
        </w:rPr>
        <w:t>public employees have been siding</w:t>
      </w:r>
      <w:r w:rsidRPr="008A3970">
        <w:rPr>
          <w:sz w:val="16"/>
        </w:rPr>
        <w:t xml:space="preserve"> mostly </w:t>
      </w:r>
      <w:r w:rsidRPr="008A3970">
        <w:rPr>
          <w:rStyle w:val="StyleUnderline"/>
        </w:rPr>
        <w:t>with</w:t>
      </w:r>
      <w:r w:rsidRPr="008A3970">
        <w:rPr>
          <w:sz w:val="16"/>
        </w:rPr>
        <w:t xml:space="preserve"> the </w:t>
      </w:r>
      <w:r w:rsidRPr="008A3970">
        <w:rPr>
          <w:rStyle w:val="StyleUnderline"/>
        </w:rPr>
        <w:t>environmentalists and the private sector</w:t>
      </w:r>
      <w:r w:rsidRPr="008A3970">
        <w:rPr>
          <w:sz w:val="16"/>
        </w:rPr>
        <w:t xml:space="preserve"> have been </w:t>
      </w:r>
      <w:r w:rsidRPr="008A3970">
        <w:rPr>
          <w:rStyle w:val="StyleUnderline"/>
        </w:rPr>
        <w:t>siding with</w:t>
      </w:r>
      <w:r w:rsidRPr="008A3970">
        <w:rPr>
          <w:sz w:val="16"/>
        </w:rPr>
        <w:t xml:space="preserve"> our opinion, which is yes, we're pro-environment but ... we also </w:t>
      </w:r>
      <w:r w:rsidRPr="008A3970">
        <w:rPr>
          <w:rStyle w:val="StyleUnderline"/>
        </w:rPr>
        <w:t>want to be able to afford to live</w:t>
      </w:r>
      <w:r w:rsidRPr="008A3970">
        <w:rPr>
          <w:sz w:val="16"/>
        </w:rPr>
        <w:t xml:space="preserve"> here </w:t>
      </w:r>
      <w:r w:rsidRPr="008A3970">
        <w:rPr>
          <w:rStyle w:val="StyleUnderline"/>
        </w:rPr>
        <w:t>and have jobs</w:t>
      </w:r>
      <w:r w:rsidRPr="008A3970">
        <w:rPr>
          <w:sz w:val="16"/>
        </w:rPr>
        <w:t xml:space="preserve"> here,” said Kate Gibbs, deputy director of the Engineers Labor-Employer Cooperative, a trades union.</w:t>
      </w:r>
    </w:p>
    <w:p w14:paraId="4D20C256" w14:textId="77777777" w:rsidR="00815113" w:rsidRPr="008A3970" w:rsidRDefault="00815113" w:rsidP="00815113">
      <w:pPr>
        <w:spacing w:after="0"/>
        <w:rPr>
          <w:sz w:val="16"/>
        </w:rPr>
      </w:pPr>
      <w:r w:rsidRPr="00E804F4">
        <w:rPr>
          <w:rStyle w:val="Emphasis"/>
          <w:highlight w:val="green"/>
        </w:rPr>
        <w:t>Environmental protection and union jobs are a fault line</w:t>
      </w:r>
      <w:r w:rsidRPr="008A3970">
        <w:rPr>
          <w:rStyle w:val="StyleUnderline"/>
        </w:rPr>
        <w:t xml:space="preserve"> among Democrats</w:t>
      </w:r>
      <w:r w:rsidRPr="008A3970">
        <w:rPr>
          <w:sz w:val="16"/>
        </w:rPr>
        <w:t xml:space="preserve">, which will only be magnified nationwide if Joe Biden defeats President Donald Trump in November. Biden will be under pressure from the left to enact major climate action </w:t>
      </w:r>
      <w:proofErr w:type="gramStart"/>
      <w:r w:rsidRPr="008A3970">
        <w:rPr>
          <w:sz w:val="16"/>
        </w:rPr>
        <w:t>similar to</w:t>
      </w:r>
      <w:proofErr w:type="gramEnd"/>
      <w:r w:rsidRPr="008A3970">
        <w:rPr>
          <w:sz w:val="16"/>
        </w:rPr>
        <w:t xml:space="preserve"> the "Green New Deal," which many national labor union leaders oppose. The Democratic National Committee last month </w:t>
      </w:r>
      <w:hyperlink r:id="rId19" w:tgtFrame="_blank" w:history="1">
        <w:r w:rsidRPr="008A3970">
          <w:rPr>
            <w:rStyle w:val="Hyperlink"/>
            <w:sz w:val="16"/>
          </w:rPr>
          <w:t>scrapped language in its platform</w:t>
        </w:r>
      </w:hyperlink>
      <w:r w:rsidRPr="008A3970">
        <w:rPr>
          <w:sz w:val="16"/>
        </w:rPr>
        <w:t> calling for an end to fossil fuel tax breaks and subsidies, despite Biden's campaign arguing the move would ultimately benefit unions.</w:t>
      </w:r>
    </w:p>
    <w:p w14:paraId="7CCC28B1" w14:textId="77777777" w:rsidR="00815113" w:rsidRPr="008A3970" w:rsidRDefault="00815113" w:rsidP="00815113">
      <w:pPr>
        <w:spacing w:after="0"/>
        <w:rPr>
          <w:sz w:val="16"/>
        </w:rPr>
      </w:pPr>
      <w:r w:rsidRPr="00E804F4">
        <w:rPr>
          <w:rStyle w:val="Emphasis"/>
          <w:highlight w:val="green"/>
        </w:rPr>
        <w:t>Take California</w:t>
      </w:r>
      <w:r w:rsidRPr="008A3970">
        <w:rPr>
          <w:sz w:val="16"/>
        </w:rPr>
        <w:t xml:space="preserve">, where Democrats dominate state government. In a recent tug of war over the blue-collar constituency, </w:t>
      </w:r>
      <w:r w:rsidRPr="00E804F4">
        <w:rPr>
          <w:rStyle w:val="Emphasis"/>
          <w:highlight w:val="green"/>
        </w:rPr>
        <w:t>the unions proved decisive</w:t>
      </w:r>
      <w:r w:rsidRPr="008A3970">
        <w:rPr>
          <w:sz w:val="16"/>
        </w:rPr>
        <w:t xml:space="preserve">. Electrical and ironworkers, pipe fitters, </w:t>
      </w:r>
      <w:proofErr w:type="gramStart"/>
      <w:r w:rsidRPr="008A3970">
        <w:rPr>
          <w:sz w:val="16"/>
        </w:rPr>
        <w:t>boilermakers</w:t>
      </w:r>
      <w:proofErr w:type="gramEnd"/>
      <w:r w:rsidRPr="008A3970">
        <w:rPr>
          <w:sz w:val="16"/>
        </w:rPr>
        <w:t xml:space="preserve"> and construction workers, along with </w:t>
      </w:r>
      <w:r w:rsidRPr="00E804F4">
        <w:rPr>
          <w:rStyle w:val="Emphasis"/>
          <w:highlight w:val="green"/>
        </w:rPr>
        <w:t>oil</w:t>
      </w:r>
      <w:r w:rsidRPr="008A3970">
        <w:rPr>
          <w:rStyle w:val="Emphasis"/>
        </w:rPr>
        <w:t xml:space="preserve"> </w:t>
      </w:r>
      <w:r w:rsidRPr="00E804F4">
        <w:rPr>
          <w:rStyle w:val="Emphasis"/>
          <w:highlight w:val="green"/>
        </w:rPr>
        <w:t>companies</w:t>
      </w:r>
      <w:r w:rsidRPr="008A3970">
        <w:rPr>
          <w:sz w:val="16"/>
        </w:rPr>
        <w:t xml:space="preserve"> and the state Chamber of Commerce, </w:t>
      </w:r>
      <w:r w:rsidRPr="00E804F4">
        <w:rPr>
          <w:rStyle w:val="Emphasis"/>
          <w:highlight w:val="green"/>
        </w:rPr>
        <w:t>persuaded</w:t>
      </w:r>
      <w:r w:rsidRPr="008A3970">
        <w:rPr>
          <w:sz w:val="16"/>
        </w:rPr>
        <w:t xml:space="preserve"> three Democratic </w:t>
      </w:r>
      <w:r w:rsidRPr="00E804F4">
        <w:rPr>
          <w:rStyle w:val="Emphasis"/>
          <w:highlight w:val="green"/>
        </w:rPr>
        <w:t>senators to vote against</w:t>
      </w:r>
      <w:r w:rsidRPr="008A3970">
        <w:rPr>
          <w:sz w:val="16"/>
        </w:rPr>
        <w:t xml:space="preserve"> a bill that would have mandated </w:t>
      </w:r>
      <w:r w:rsidRPr="00E804F4">
        <w:rPr>
          <w:rStyle w:val="Emphasis"/>
          <w:highlight w:val="green"/>
        </w:rPr>
        <w:t>no-drill zones</w:t>
      </w:r>
      <w:r w:rsidRPr="008A3970">
        <w:rPr>
          <w:sz w:val="16"/>
        </w:rPr>
        <w:t xml:space="preserve"> around certain populous areas — killing the effort for the year.</w:t>
      </w:r>
    </w:p>
    <w:p w14:paraId="3F420B22" w14:textId="77777777" w:rsidR="00815113" w:rsidRPr="008A3970" w:rsidRDefault="00815113" w:rsidP="00815113">
      <w:pPr>
        <w:spacing w:after="0"/>
        <w:rPr>
          <w:sz w:val="16"/>
          <w:szCs w:val="16"/>
        </w:rPr>
      </w:pPr>
      <w:r w:rsidRPr="008A3970">
        <w:rPr>
          <w:sz w:val="16"/>
          <w:szCs w:val="16"/>
        </w:rPr>
        <w:t>"We've got a little bit stronger voice for working people than most other people," said Robbie Hunter, president of the State Building and Construction Trades Council of California, the parent organization for 160 local unions that represent 400,000 workers across more than a dozen different trades, which spearheaded opposition to the bill.</w:t>
      </w:r>
    </w:p>
    <w:p w14:paraId="63B1E281" w14:textId="77777777" w:rsidR="00815113" w:rsidRPr="008A3970" w:rsidRDefault="00815113" w:rsidP="00815113">
      <w:pPr>
        <w:spacing w:after="0"/>
        <w:rPr>
          <w:rStyle w:val="StyleUnderline"/>
        </w:rPr>
      </w:pPr>
      <w:r w:rsidRPr="00E804F4">
        <w:rPr>
          <w:rStyle w:val="Emphasis"/>
          <w:highlight w:val="green"/>
        </w:rPr>
        <w:t>In Pennsylvania</w:t>
      </w:r>
      <w:r w:rsidRPr="008A3970">
        <w:rPr>
          <w:sz w:val="16"/>
        </w:rPr>
        <w:t>, Democratic state lawmakers </w:t>
      </w:r>
      <w:hyperlink r:id="rId20" w:tgtFrame="_blank" w:history="1">
        <w:r w:rsidRPr="008A3970">
          <w:rPr>
            <w:rStyle w:val="Hyperlink"/>
            <w:sz w:val="16"/>
          </w:rPr>
          <w:t>were recently frustrated</w:t>
        </w:r>
      </w:hyperlink>
      <w:r w:rsidRPr="008A3970">
        <w:rPr>
          <w:sz w:val="16"/>
        </w:rPr>
        <w:t xml:space="preserve"> by AFL-CIO, Building Trades and </w:t>
      </w:r>
      <w:r w:rsidRPr="00E804F4">
        <w:rPr>
          <w:rStyle w:val="Emphasis"/>
          <w:highlight w:val="green"/>
        </w:rPr>
        <w:t>International Brotherhood of Electrical Workers' support</w:t>
      </w:r>
      <w:r w:rsidRPr="008A3970">
        <w:rPr>
          <w:rStyle w:val="Emphasis"/>
        </w:rPr>
        <w:t xml:space="preserve"> </w:t>
      </w:r>
      <w:r w:rsidRPr="008A3970">
        <w:rPr>
          <w:rStyle w:val="StyleUnderline"/>
        </w:rPr>
        <w:t xml:space="preserve">of </w:t>
      </w:r>
      <w:r w:rsidRPr="00E804F4">
        <w:rPr>
          <w:rStyle w:val="Emphasis"/>
          <w:highlight w:val="green"/>
        </w:rPr>
        <w:t>a bill that would block</w:t>
      </w:r>
      <w:r w:rsidRPr="008A3970">
        <w:rPr>
          <w:rStyle w:val="StyleUnderline"/>
        </w:rPr>
        <w:t xml:space="preserve"> </w:t>
      </w:r>
      <w:r w:rsidRPr="008A3970">
        <w:rPr>
          <w:sz w:val="16"/>
        </w:rPr>
        <w:t xml:space="preserve">the state from joining </w:t>
      </w:r>
      <w:r w:rsidRPr="00E804F4">
        <w:rPr>
          <w:rStyle w:val="Emphasis"/>
          <w:highlight w:val="green"/>
        </w:rPr>
        <w:t>the Regional Greenhouse Gas Initiative, a</w:t>
      </w:r>
      <w:r w:rsidRPr="008A3970">
        <w:rPr>
          <w:rStyle w:val="StyleUnderline"/>
        </w:rPr>
        <w:t xml:space="preserve"> cap-and-trade </w:t>
      </w:r>
      <w:r w:rsidRPr="00E804F4">
        <w:rPr>
          <w:rStyle w:val="Emphasis"/>
          <w:highlight w:val="green"/>
        </w:rPr>
        <w:t>program to reduce emissions</w:t>
      </w:r>
      <w:r w:rsidRPr="008A3970">
        <w:rPr>
          <w:rStyle w:val="StyleUnderline"/>
        </w:rPr>
        <w:t xml:space="preserve"> from the power sector.</w:t>
      </w:r>
    </w:p>
    <w:p w14:paraId="3A4B4FD2" w14:textId="77777777" w:rsidR="00815113" w:rsidRPr="008A3970" w:rsidRDefault="00815113" w:rsidP="00815113">
      <w:pPr>
        <w:spacing w:after="0"/>
        <w:rPr>
          <w:rStyle w:val="StyleUnderline"/>
        </w:rPr>
      </w:pPr>
      <w:r w:rsidRPr="008A3970">
        <w:rPr>
          <w:sz w:val="16"/>
        </w:rPr>
        <w:t>“</w:t>
      </w:r>
      <w:r w:rsidRPr="008A3970">
        <w:rPr>
          <w:rStyle w:val="StyleUnderline"/>
        </w:rPr>
        <w:t>It's this fundamental tension</w:t>
      </w:r>
      <w:r w:rsidRPr="008A3970">
        <w:rPr>
          <w:sz w:val="16"/>
        </w:rPr>
        <w:t xml:space="preserve">,” a California state lawmaker said on condition of anonymity to avoid political repercussion. “It </w:t>
      </w:r>
      <w:r w:rsidRPr="008A3970">
        <w:rPr>
          <w:rStyle w:val="StyleUnderline"/>
        </w:rPr>
        <w:t>underlies everything from the Green New Deal</w:t>
      </w:r>
      <w:r w:rsidRPr="008A3970">
        <w:rPr>
          <w:sz w:val="16"/>
        </w:rPr>
        <w:t xml:space="preserve"> at the national </w:t>
      </w:r>
      <w:r w:rsidRPr="008A3970">
        <w:rPr>
          <w:rStyle w:val="StyleUnderline"/>
        </w:rPr>
        <w:t>level to California's climate action agenda.”</w:t>
      </w:r>
    </w:p>
    <w:p w14:paraId="29B5BDFB" w14:textId="3D2D1CD9" w:rsidR="00815113" w:rsidRDefault="00815113" w:rsidP="00815113"/>
    <w:p w14:paraId="72B7E29E" w14:textId="77777777" w:rsidR="006E2D61" w:rsidRDefault="006E2D61" w:rsidP="006E2D61">
      <w:pPr>
        <w:pStyle w:val="Heading4"/>
      </w:pPr>
      <w:r>
        <w:t>Cap is good:</w:t>
      </w:r>
    </w:p>
    <w:p w14:paraId="137DB206" w14:textId="77777777" w:rsidR="006E2D61" w:rsidRPr="0098787C" w:rsidRDefault="006E2D61" w:rsidP="006E2D61">
      <w:pPr>
        <w:pStyle w:val="Heading4"/>
      </w:pPr>
      <w:r>
        <w:t>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582355F0" w14:textId="77777777" w:rsidR="006E2D61" w:rsidRPr="0098787C" w:rsidRDefault="006E2D61" w:rsidP="006E2D61">
      <w:proofErr w:type="spellStart"/>
      <w:r w:rsidRPr="0098787C">
        <w:rPr>
          <w:b/>
          <w:bCs/>
          <w:sz w:val="26"/>
        </w:rPr>
        <w:t>Hausfather</w:t>
      </w:r>
      <w:proofErr w:type="spellEnd"/>
      <w:r w:rsidRPr="0098787C">
        <w:rPr>
          <w:b/>
          <w:bCs/>
          <w:sz w:val="26"/>
        </w:rPr>
        <w:t xml:space="preserve">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98787C">
        <w:t>Essess</w:t>
      </w:r>
      <w:proofErr w:type="spellEnd"/>
      <w:r w:rsidRPr="0098787C">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98787C">
        <w:t>masters</w:t>
      </w:r>
      <w:proofErr w:type="spellEnd"/>
      <w:r w:rsidRPr="0098787C">
        <w:t xml:space="preserve"> degrees in environmental science</w:t>
      </w:r>
      <w:proofErr w:type="gramEnd"/>
      <w:r w:rsidRPr="0098787C">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5EA4B625" w14:textId="77777777" w:rsidR="006E2D61" w:rsidRDefault="006E2D61" w:rsidP="006E2D61">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 xml:space="preserve">demand is </w:t>
      </w:r>
      <w:proofErr w:type="gramStart"/>
      <w:r w:rsidRPr="005B1F49">
        <w:rPr>
          <w:highlight w:val="green"/>
          <w:u w:val="single"/>
        </w:rPr>
        <w:t>falling</w:t>
      </w:r>
      <w:proofErr w:type="gramEnd"/>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proofErr w:type="gramStart"/>
      <w:r w:rsidRPr="005B1F49">
        <w:rPr>
          <w:b/>
          <w:iCs/>
          <w:highlight w:val="green"/>
          <w:u w:val="single"/>
        </w:rPr>
        <w:t>absolutely decoupled</w:t>
      </w:r>
      <w:proofErr w:type="gramEnd"/>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proofErr w:type="gramStart"/>
      <w:r w:rsidRPr="00F21207">
        <w:rPr>
          <w:u w:val="single"/>
        </w:rPr>
        <w:t>amount</w:t>
      </w:r>
      <w:proofErr w:type="gramEnd"/>
      <w:r w:rsidRPr="00F21207">
        <w:rPr>
          <w:u w:val="single"/>
        </w:rPr>
        <w:t xml:space="preserve">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98787C">
        <w:rPr>
          <w:sz w:val="16"/>
        </w:rPr>
        <w:t>pretty wide</w:t>
      </w:r>
      <w:proofErr w:type="gramEnd"/>
      <w:r w:rsidRPr="0098787C">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w:t>
      </w:r>
      <w:proofErr w:type="gramStart"/>
      <w:r w:rsidRPr="0098787C">
        <w:rPr>
          <w:sz w:val="16"/>
        </w:rPr>
        <w:t>All of</w:t>
      </w:r>
      <w:proofErr w:type="gramEnd"/>
      <w:r w:rsidRPr="0098787C">
        <w:rPr>
          <w:sz w:val="16"/>
        </w:rPr>
        <w:t xml:space="preserve"> the </w:t>
      </w:r>
      <w:r w:rsidRPr="005B1F49">
        <w:rPr>
          <w:b/>
          <w:iCs/>
          <w:highlight w:val="gree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6FECA119" w14:textId="77777777" w:rsidR="006E2D61" w:rsidRDefault="006E2D61" w:rsidP="006E2D61">
      <w:pPr>
        <w:pStyle w:val="Heading4"/>
      </w:pPr>
      <w:r>
        <w:t>Tech dematerialization secures sustainability.</w:t>
      </w:r>
    </w:p>
    <w:p w14:paraId="63ED3F5B" w14:textId="77777777" w:rsidR="006E2D61" w:rsidRPr="0098787C" w:rsidRDefault="006E2D61" w:rsidP="006E2D61">
      <w:r w:rsidRPr="0098787C">
        <w:rPr>
          <w:b/>
          <w:bCs/>
          <w:sz w:val="26"/>
        </w:rPr>
        <w:t>McAfee 19</w:t>
      </w:r>
      <w:r w:rsidRPr="0098787C">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1FA468E4" w14:textId="77777777" w:rsidR="006E2D61" w:rsidRPr="0098787C" w:rsidRDefault="006E2D61" w:rsidP="006E2D61">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0158BCB6" w14:textId="77777777" w:rsidR="006E2D61" w:rsidRPr="0098787C" w:rsidRDefault="006E2D61" w:rsidP="006E2D61">
      <w:pPr>
        <w:rPr>
          <w:sz w:val="16"/>
        </w:rPr>
      </w:pPr>
      <w:r w:rsidRPr="0098787C">
        <w:rPr>
          <w:u w:val="single"/>
        </w:rPr>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444C4957" w14:textId="77777777" w:rsidR="006E2D61" w:rsidRPr="0098787C" w:rsidRDefault="006E2D61" w:rsidP="006E2D61">
      <w:pPr>
        <w:rPr>
          <w:sz w:val="16"/>
        </w:rPr>
      </w:pPr>
      <w:r w:rsidRPr="0098787C">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5B1F49">
        <w:rPr>
          <w:highlight w:val="green"/>
          <w:u w:val="single"/>
        </w:rPr>
        <w:t>demand</w:t>
      </w:r>
      <w:r w:rsidRPr="0098787C">
        <w:rPr>
          <w:sz w:val="16"/>
        </w:rPr>
        <w:t xml:space="preserve"> can </w:t>
      </w:r>
      <w:r w:rsidRPr="005B1F49">
        <w:rPr>
          <w:highlight w:val="green"/>
          <w:u w:val="single"/>
        </w:rPr>
        <w:t>change</w:t>
      </w:r>
      <w:r w:rsidRPr="0098787C">
        <w:rPr>
          <w:u w:val="single"/>
        </w:rPr>
        <w:t xml:space="preserve"> over time </w:t>
      </w:r>
      <w:r w:rsidRPr="005B1F49">
        <w:rPr>
          <w:highlight w:val="green"/>
          <w:u w:val="single"/>
        </w:rPr>
        <w:t>for</w:t>
      </w:r>
      <w:r w:rsidRPr="0098787C">
        <w:rPr>
          <w:u w:val="single"/>
        </w:rPr>
        <w:t xml:space="preserve"> several reasons</w:t>
      </w:r>
      <w:r w:rsidRPr="0098787C">
        <w:rPr>
          <w:sz w:val="16"/>
        </w:rPr>
        <w:t xml:space="preserve">, </w:t>
      </w:r>
      <w:r w:rsidRPr="0098787C">
        <w:rPr>
          <w:u w:val="single"/>
        </w:rPr>
        <w:t xml:space="preserve">the most fundamental of which is </w:t>
      </w:r>
      <w:r w:rsidRPr="005B1F49">
        <w:rPr>
          <w:b/>
          <w:iCs/>
          <w:highlight w:val="gree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3DA6636D" w14:textId="77777777" w:rsidR="006E2D61" w:rsidRPr="0098787C" w:rsidRDefault="006E2D61" w:rsidP="006E2D61">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5B1F49">
        <w:rPr>
          <w:highlight w:val="green"/>
          <w:u w:val="single"/>
        </w:rPr>
        <w:t>growth</w:t>
      </w:r>
      <w:r w:rsidRPr="0098787C">
        <w:rPr>
          <w:sz w:val="16"/>
        </w:rPr>
        <w:t xml:space="preserve"> in America and other rich countries—growth in </w:t>
      </w:r>
      <w:proofErr w:type="gramStart"/>
      <w:r w:rsidRPr="0098787C">
        <w:rPr>
          <w:sz w:val="16"/>
        </w:rPr>
        <w:t>all of</w:t>
      </w:r>
      <w:proofErr w:type="gramEnd"/>
      <w:r w:rsidRPr="0098787C">
        <w:rPr>
          <w:sz w:val="16"/>
        </w:rPr>
        <w:t xml:space="preserve"> the wants and needs that we spend money on—</w:t>
      </w:r>
      <w:r w:rsidRPr="005B1F49">
        <w:rPr>
          <w:highlight w:val="green"/>
          <w:u w:val="single"/>
        </w:rPr>
        <w:t xml:space="preserve">has </w:t>
      </w:r>
      <w:r w:rsidRPr="005B1F49">
        <w:rPr>
          <w:u w:val="single"/>
        </w:rPr>
        <w:t xml:space="preserve">become </w:t>
      </w:r>
      <w:r w:rsidRPr="005B1F49">
        <w:rPr>
          <w:b/>
          <w:iCs/>
          <w:highlight w:val="green"/>
          <w:u w:val="single"/>
        </w:rPr>
        <w:t>decoupled</w:t>
      </w:r>
      <w:r w:rsidRPr="005B1F49">
        <w:rPr>
          <w:highlight w:val="green"/>
          <w:u w:val="single"/>
        </w:rPr>
        <w:t xml:space="preserve"> from</w:t>
      </w:r>
      <w:r w:rsidRPr="0098787C">
        <w:rPr>
          <w:u w:val="single"/>
        </w:rPr>
        <w:t xml:space="preserve"> resource </w:t>
      </w:r>
      <w:r w:rsidRPr="005B1F49">
        <w:rPr>
          <w:b/>
          <w:iCs/>
          <w:highlight w:val="gree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33412337" w14:textId="77777777" w:rsidR="006E2D61" w:rsidRPr="0098787C" w:rsidRDefault="006E2D61" w:rsidP="006E2D61">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5B1F49">
        <w:rPr>
          <w:highlight w:val="gree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5B1F49">
        <w:rPr>
          <w:highlight w:val="green"/>
          <w:u w:val="single"/>
        </w:rPr>
        <w:t>didn’t</w:t>
      </w:r>
      <w:r w:rsidRPr="0098787C">
        <w:rPr>
          <w:u w:val="single"/>
        </w:rPr>
        <w:t xml:space="preserve"> sufficiently </w:t>
      </w:r>
      <w:r w:rsidRPr="005B1F49">
        <w:rPr>
          <w:highlight w:val="green"/>
          <w:u w:val="single"/>
        </w:rPr>
        <w:t>realize</w:t>
      </w:r>
      <w:r w:rsidRPr="0098787C">
        <w:rPr>
          <w:u w:val="single"/>
        </w:rPr>
        <w:t xml:space="preserve"> was </w:t>
      </w:r>
      <w:r w:rsidRPr="005B1F49">
        <w:rPr>
          <w:u w:val="single"/>
        </w:rPr>
        <w:t xml:space="preserve">how strong </w:t>
      </w:r>
      <w:r w:rsidRPr="005B1F49">
        <w:rPr>
          <w:highlight w:val="green"/>
          <w:u w:val="single"/>
        </w:rPr>
        <w:t xml:space="preserve">the </w:t>
      </w:r>
      <w:r w:rsidRPr="005B1F49">
        <w:rPr>
          <w:b/>
          <w:iCs/>
          <w:highlight w:val="green"/>
          <w:u w:val="single"/>
        </w:rPr>
        <w:t>incentive</w:t>
      </w:r>
      <w:r w:rsidRPr="005B1F49">
        <w:rPr>
          <w:sz w:val="16"/>
          <w:highlight w:val="green"/>
        </w:rPr>
        <w:t xml:space="preserve"> </w:t>
      </w:r>
      <w:r w:rsidRPr="005B1F49">
        <w:rPr>
          <w:u w:val="single"/>
        </w:rPr>
        <w:t xml:space="preserve">is for a company in a contested market </w:t>
      </w:r>
      <w:r w:rsidRPr="005B1F49">
        <w:rPr>
          <w:highlight w:val="green"/>
          <w:u w:val="single"/>
        </w:rPr>
        <w:t xml:space="preserve">to </w:t>
      </w:r>
      <w:r w:rsidRPr="005B1F49">
        <w:rPr>
          <w:b/>
          <w:iCs/>
          <w:highlight w:val="green"/>
          <w:u w:val="single"/>
        </w:rPr>
        <w:t>reduce</w:t>
      </w:r>
      <w:r w:rsidRPr="0098787C">
        <w:rPr>
          <w:u w:val="single"/>
        </w:rPr>
        <w:t xml:space="preserve"> its </w:t>
      </w:r>
      <w:r w:rsidRPr="005B1F49">
        <w:rPr>
          <w:highlight w:val="green"/>
          <w:u w:val="single"/>
        </w:rPr>
        <w:t xml:space="preserve">spending on </w:t>
      </w:r>
      <w:r w:rsidRPr="005B1F49">
        <w:rPr>
          <w:b/>
          <w:iCs/>
          <w:highlight w:val="green"/>
          <w:u w:val="single"/>
        </w:rPr>
        <w:t>resources</w:t>
      </w:r>
      <w:r w:rsidRPr="0098787C">
        <w:rPr>
          <w:sz w:val="16"/>
        </w:rPr>
        <w:t xml:space="preserve"> (or anything else) and so eke out a bit more profit. After all, a penny saved is a penny earned.</w:t>
      </w:r>
    </w:p>
    <w:p w14:paraId="64F0CDEB" w14:textId="77777777" w:rsidR="006E2D61" w:rsidRPr="0098787C" w:rsidRDefault="006E2D61" w:rsidP="006E2D61">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w:t>
      </w:r>
      <w:proofErr w:type="gramStart"/>
      <w:r w:rsidRPr="0098787C">
        <w:rPr>
          <w:sz w:val="16"/>
        </w:rPr>
        <w:t>all the more</w:t>
      </w:r>
      <w:proofErr w:type="gramEnd"/>
      <w:r w:rsidRPr="0098787C">
        <w:rPr>
          <w:sz w:val="16"/>
        </w:rPr>
        <w:t xml:space="preserv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0518A184" w14:textId="77777777" w:rsidR="006E2D61" w:rsidRPr="0098787C" w:rsidRDefault="006E2D61" w:rsidP="006E2D61">
      <w:pPr>
        <w:rPr>
          <w:sz w:val="16"/>
        </w:rPr>
      </w:pPr>
      <w:r w:rsidRPr="0098787C">
        <w:rPr>
          <w:sz w:val="16"/>
        </w:rPr>
        <w:t xml:space="preserve">There are multiple paths to dematerialization. As </w:t>
      </w:r>
      <w:r w:rsidRPr="005B1F49">
        <w:rPr>
          <w:u w:val="single"/>
        </w:rPr>
        <w:t xml:space="preserve">profit-hungry </w:t>
      </w:r>
      <w:r w:rsidRPr="005B1F49">
        <w:rPr>
          <w:highlight w:val="gree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5B1F49">
        <w:rPr>
          <w:highlight w:val="green"/>
          <w:u w:val="single"/>
        </w:rPr>
        <w:t xml:space="preserve">find ways to use </w:t>
      </w:r>
      <w:r w:rsidRPr="005B1F49">
        <w:rPr>
          <w:b/>
          <w:iCs/>
          <w:highlight w:val="green"/>
          <w:u w:val="single"/>
        </w:rPr>
        <w:t>less</w:t>
      </w:r>
      <w:r w:rsidRPr="005B1F49">
        <w:rPr>
          <w:highlight w:val="gree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1CF90312" w14:textId="77777777" w:rsidR="006E2D61" w:rsidRPr="0098787C" w:rsidRDefault="006E2D61" w:rsidP="006E2D61">
      <w:pPr>
        <w:rPr>
          <w:sz w:val="16"/>
        </w:rPr>
      </w:pPr>
      <w:r w:rsidRPr="005B1F49">
        <w:rPr>
          <w:sz w:val="16"/>
        </w:rPr>
        <w:t xml:space="preserve">Second, </w:t>
      </w:r>
      <w:r w:rsidRPr="005B1F49">
        <w:rPr>
          <w:u w:val="single"/>
        </w:rPr>
        <w:t xml:space="preserve">it often becomes possible </w:t>
      </w:r>
      <w:r w:rsidRPr="005B1F49">
        <w:rPr>
          <w:highlight w:val="green"/>
          <w:u w:val="single"/>
        </w:rPr>
        <w:t xml:space="preserve">to </w:t>
      </w:r>
      <w:r w:rsidRPr="005B1F49">
        <w:rPr>
          <w:b/>
          <w:iCs/>
          <w:highlight w:val="green"/>
          <w:u w:val="single"/>
        </w:rPr>
        <w:t>substitute</w:t>
      </w:r>
      <w:r w:rsidRPr="005B1F49">
        <w:rPr>
          <w:highlight w:val="gree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17F79345" w14:textId="77777777" w:rsidR="006E2D61" w:rsidRPr="0098787C" w:rsidRDefault="006E2D61" w:rsidP="006E2D61">
      <w:pPr>
        <w:rPr>
          <w:sz w:val="16"/>
        </w:rPr>
      </w:pPr>
      <w:r w:rsidRPr="0098787C">
        <w:rPr>
          <w:sz w:val="16"/>
        </w:rPr>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5B1F49">
        <w:rPr>
          <w:highlight w:val="green"/>
          <w:u w:val="single"/>
        </w:rPr>
        <w:t>making better use of</w:t>
      </w:r>
      <w:r w:rsidRPr="0098787C">
        <w:rPr>
          <w:u w:val="single"/>
        </w:rPr>
        <w:t xml:space="preserve"> the </w:t>
      </w:r>
      <w:r w:rsidRPr="005B1F49">
        <w:rPr>
          <w:highlight w:val="gree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0FD98DB8" w14:textId="77777777" w:rsidR="006E2D61" w:rsidRPr="0098787C" w:rsidRDefault="006E2D61" w:rsidP="006E2D61">
      <w:pPr>
        <w:rPr>
          <w:sz w:val="16"/>
        </w:rPr>
      </w:pPr>
      <w:r w:rsidRPr="0098787C">
        <w:rPr>
          <w:sz w:val="16"/>
        </w:rPr>
        <w:t xml:space="preserve">Finally, </w:t>
      </w:r>
      <w:r w:rsidRPr="005B1F49">
        <w:rPr>
          <w:highlight w:val="green"/>
          <w:u w:val="single"/>
        </w:rPr>
        <w:t xml:space="preserve">some </w:t>
      </w:r>
      <w:r w:rsidRPr="005B1F49">
        <w:rPr>
          <w:u w:val="single"/>
        </w:rPr>
        <w:t xml:space="preserve">materials </w:t>
      </w:r>
      <w:r w:rsidRPr="005B1F49">
        <w:rPr>
          <w:highlight w:val="green"/>
          <w:u w:val="single"/>
        </w:rPr>
        <w:t xml:space="preserve">get replaced by </w:t>
      </w:r>
      <w:r w:rsidRPr="005B1F49">
        <w:rPr>
          <w:b/>
          <w:iCs/>
          <w:highlight w:val="gree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281E828B" w14:textId="77777777" w:rsidR="006E2D61" w:rsidRPr="0098787C" w:rsidRDefault="006E2D61" w:rsidP="006E2D61">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5B1F49">
        <w:rPr>
          <w:b/>
          <w:iCs/>
          <w:highlight w:val="green"/>
          <w:u w:val="single"/>
        </w:rPr>
        <w:t>photons</w:t>
      </w:r>
      <w:r w:rsidRPr="005B1F49">
        <w:rPr>
          <w:highlight w:val="green"/>
          <w:u w:val="single"/>
        </w:rPr>
        <w:t xml:space="preserve"> from the </w:t>
      </w:r>
      <w:r w:rsidRPr="005B1F49">
        <w:rPr>
          <w:b/>
          <w:iCs/>
          <w:highlight w:val="green"/>
          <w:u w:val="single"/>
        </w:rPr>
        <w:t>sun</w:t>
      </w:r>
      <w:r w:rsidRPr="0098787C">
        <w:rPr>
          <w:sz w:val="16"/>
        </w:rPr>
        <w:t xml:space="preserve"> (solar power) </w:t>
      </w:r>
      <w:r w:rsidRPr="005B1F49">
        <w:rPr>
          <w:highlight w:val="green"/>
          <w:u w:val="single"/>
        </w:rPr>
        <w:t>and</w:t>
      </w:r>
      <w:r w:rsidRPr="0098787C">
        <w:rPr>
          <w:u w:val="single"/>
        </w:rPr>
        <w:t xml:space="preserve"> the </w:t>
      </w:r>
      <w:r w:rsidRPr="005B1F49">
        <w:rPr>
          <w:b/>
          <w:iCs/>
          <w:highlight w:val="green"/>
          <w:u w:val="single"/>
        </w:rPr>
        <w:t>movement</w:t>
      </w:r>
      <w:r w:rsidRPr="005B1F49">
        <w:rPr>
          <w:highlight w:val="green"/>
          <w:u w:val="single"/>
        </w:rPr>
        <w:t xml:space="preserve"> of </w:t>
      </w:r>
      <w:r w:rsidRPr="005B1F49">
        <w:rPr>
          <w:b/>
          <w:iCs/>
          <w:highlight w:val="gree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proofErr w:type="gramStart"/>
      <w:r w:rsidRPr="005B1F49">
        <w:rPr>
          <w:b/>
          <w:iCs/>
          <w:u w:val="single"/>
        </w:rPr>
        <w:t>champions</w:t>
      </w:r>
      <w:r w:rsidRPr="005B1F49">
        <w:rPr>
          <w:sz w:val="16"/>
        </w:rPr>
        <w:t xml:space="preserve">, </w:t>
      </w:r>
      <w:r w:rsidRPr="005B1F49">
        <w:rPr>
          <w:u w:val="single"/>
        </w:rPr>
        <w:t>since</w:t>
      </w:r>
      <w:proofErr w:type="gramEnd"/>
      <w:r w:rsidRPr="0098787C">
        <w:rPr>
          <w:u w:val="single"/>
        </w:rPr>
        <w:t xml:space="preserve"> they use up essentially </w:t>
      </w:r>
      <w:r w:rsidRPr="0098787C">
        <w:rPr>
          <w:b/>
          <w:iCs/>
          <w:u w:val="single"/>
        </w:rPr>
        <w:t>no resources</w:t>
      </w:r>
      <w:r w:rsidRPr="0098787C">
        <w:rPr>
          <w:u w:val="single"/>
        </w:rPr>
        <w:t xml:space="preserve"> once they’re up and running.</w:t>
      </w:r>
    </w:p>
    <w:p w14:paraId="3582D8E7" w14:textId="77777777" w:rsidR="006E2D61" w:rsidRPr="0098787C" w:rsidRDefault="006E2D61" w:rsidP="006E2D61">
      <w:pPr>
        <w:rPr>
          <w:sz w:val="16"/>
          <w:szCs w:val="16"/>
        </w:rPr>
      </w:pPr>
      <w:r w:rsidRPr="0098787C">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77C7D78D" w14:textId="77777777" w:rsidR="006E2D61" w:rsidRPr="0098787C" w:rsidRDefault="006E2D61" w:rsidP="006E2D61">
      <w:pPr>
        <w:rPr>
          <w:sz w:val="16"/>
        </w:rPr>
      </w:pPr>
      <w:r w:rsidRPr="0098787C">
        <w:rPr>
          <w:u w:val="single"/>
        </w:rPr>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48A540EC" w14:textId="77777777" w:rsidR="006E2D61" w:rsidRPr="0098787C" w:rsidRDefault="006E2D61" w:rsidP="006E2D61">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proofErr w:type="spellStart"/>
      <w:r w:rsidRPr="0098787C">
        <w:rPr>
          <w:u w:val="single"/>
        </w:rPr>
        <w:t>recombinations</w:t>
      </w:r>
      <w:proofErr w:type="spellEnd"/>
      <w:r w:rsidRPr="0098787C">
        <w:rPr>
          <w:u w:val="single"/>
        </w:rPr>
        <w:t xml:space="preserve"> of preexisting elements</w:t>
      </w:r>
      <w:r w:rsidRPr="0098787C">
        <w:rPr>
          <w:sz w:val="16"/>
        </w:rPr>
        <w:t>.</w:t>
      </w:r>
    </w:p>
    <w:p w14:paraId="06B86B97" w14:textId="77777777" w:rsidR="006E2D61" w:rsidRPr="0098787C" w:rsidRDefault="006E2D61" w:rsidP="006E2D61">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6C0428C4" w14:textId="77777777" w:rsidR="006E2D61" w:rsidRPr="0098787C" w:rsidRDefault="006E2D61" w:rsidP="006E2D61">
      <w:pPr>
        <w:rPr>
          <w:sz w:val="16"/>
        </w:rPr>
      </w:pPr>
      <w:r w:rsidRPr="0098787C">
        <w:rPr>
          <w:u w:val="single"/>
        </w:rPr>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5B1F49">
        <w:rPr>
          <w:highlight w:val="green"/>
          <w:u w:val="single"/>
        </w:rPr>
        <w:t>more breakthroughs</w:t>
      </w:r>
      <w:r w:rsidRPr="0098787C">
        <w:rPr>
          <w:sz w:val="16"/>
        </w:rPr>
        <w:t xml:space="preserve"> such as fracking and smartphones </w:t>
      </w:r>
      <w:r w:rsidRPr="005B1F49">
        <w:rPr>
          <w:highlight w:val="gree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 xml:space="preserve">economic systems. </w:t>
      </w:r>
      <w:proofErr w:type="gramStart"/>
      <w:r w:rsidRPr="0098787C">
        <w:rPr>
          <w:sz w:val="16"/>
        </w:rPr>
        <w:t>So</w:t>
      </w:r>
      <w:proofErr w:type="gramEnd"/>
      <w:r w:rsidRPr="0098787C">
        <w:rPr>
          <w:sz w:val="16"/>
        </w:rPr>
        <w:t xml:space="preserve"> it’s going to keep surprising us.</w:t>
      </w:r>
    </w:p>
    <w:p w14:paraId="769CC7C8" w14:textId="77777777" w:rsidR="006E2D61" w:rsidRPr="005B1F49" w:rsidRDefault="006E2D61" w:rsidP="006E2D61">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5B1F49">
        <w:rPr>
          <w:b/>
          <w:iCs/>
          <w:highlight w:val="green"/>
          <w:u w:val="single"/>
        </w:rPr>
        <w:t>computing</w:t>
      </w:r>
      <w:r w:rsidRPr="005B1F49">
        <w:rPr>
          <w:sz w:val="16"/>
        </w:rPr>
        <w:t xml:space="preserve"> </w:t>
      </w:r>
      <w:r w:rsidRPr="005B1F49">
        <w:rPr>
          <w:u w:val="single"/>
        </w:rPr>
        <w:t xml:space="preserve">is </w:t>
      </w:r>
      <w:r w:rsidRPr="005B1F49">
        <w:rPr>
          <w:highlight w:val="green"/>
          <w:u w:val="single"/>
        </w:rPr>
        <w:t xml:space="preserve">allowing us to </w:t>
      </w:r>
      <w:r w:rsidRPr="005B1F49">
        <w:rPr>
          <w:b/>
          <w:iCs/>
          <w:highlight w:val="green"/>
          <w:u w:val="single"/>
        </w:rPr>
        <w:t>overcome</w:t>
      </w:r>
      <w:r w:rsidRPr="0098787C">
        <w:rPr>
          <w:u w:val="single"/>
        </w:rPr>
        <w:t xml:space="preserve"> the </w:t>
      </w:r>
      <w:r w:rsidRPr="005B1F49">
        <w:rPr>
          <w:b/>
          <w:iCs/>
          <w:highlight w:val="gree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77A9491A" w14:textId="77777777" w:rsidR="006E2D61" w:rsidRPr="005B1F49" w:rsidRDefault="006E2D61" w:rsidP="006E2D61">
      <w:pPr>
        <w:rPr>
          <w:u w:val="single"/>
        </w:rPr>
      </w:pPr>
      <w:r w:rsidRPr="005B1F49">
        <w:rPr>
          <w:u w:val="single"/>
        </w:rPr>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3466579E" w14:textId="77777777" w:rsidR="006E2D61" w:rsidRPr="005B1F49" w:rsidRDefault="006E2D61" w:rsidP="006E2D61">
      <w:pPr>
        <w:rPr>
          <w:sz w:val="16"/>
          <w:szCs w:val="16"/>
        </w:rPr>
      </w:pPr>
      <w:r w:rsidRPr="005B1F49">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sidRPr="005B1F49">
        <w:rPr>
          <w:sz w:val="16"/>
          <w:szCs w:val="16"/>
        </w:rPr>
        <w:t>1980s, and</w:t>
      </w:r>
      <w:proofErr w:type="gramEnd"/>
      <w:r w:rsidRPr="005B1F49">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sidRPr="005B1F49">
        <w:rPr>
          <w:sz w:val="16"/>
          <w:szCs w:val="16"/>
        </w:rPr>
        <w:t>as a whole probably</w:t>
      </w:r>
      <w:proofErr w:type="gramEnd"/>
      <w:r w:rsidRPr="005B1F49">
        <w:rPr>
          <w:sz w:val="16"/>
          <w:szCs w:val="16"/>
        </w:rPr>
        <w:t xml:space="preserve"> hit peak paper in 2013.</w:t>
      </w:r>
    </w:p>
    <w:p w14:paraId="553C14E6" w14:textId="77777777" w:rsidR="006E2D61" w:rsidRPr="0098787C" w:rsidRDefault="006E2D61" w:rsidP="006E2D61">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7CFAA6D9" w14:textId="77777777" w:rsidR="006E2D61" w:rsidRDefault="006E2D61" w:rsidP="006E2D61">
      <w:proofErr w:type="gramStart"/>
      <w:r w:rsidRPr="0098787C">
        <w:rPr>
          <w:u w:val="single"/>
        </w:rPr>
        <w:t>All of</w:t>
      </w:r>
      <w:proofErr w:type="gramEnd"/>
      <w:r w:rsidRPr="0098787C">
        <w:rPr>
          <w:u w:val="single"/>
        </w:rPr>
        <w:t xml:space="preserve">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36DFD73B" w14:textId="77777777" w:rsidR="006E2D61" w:rsidRPr="006C28D8" w:rsidRDefault="006E2D61" w:rsidP="006E2D61">
      <w:pPr>
        <w:pStyle w:val="Heading4"/>
        <w:rPr>
          <w:u w:val="single"/>
        </w:rPr>
      </w:pPr>
      <w:proofErr w:type="gramStart"/>
      <w:r>
        <w:t>Yes</w:t>
      </w:r>
      <w:proofErr w:type="gramEnd"/>
      <w:r w:rsidRPr="006C28D8">
        <w:t xml:space="preserve"> absolute decoupling </w:t>
      </w:r>
      <w:r>
        <w:t>–</w:t>
      </w:r>
      <w:r w:rsidRPr="006C28D8">
        <w:t xml:space="preserve"> consumption is </w:t>
      </w:r>
      <w:r w:rsidRPr="006C28D8">
        <w:rPr>
          <w:u w:val="single"/>
        </w:rPr>
        <w:t>declining</w:t>
      </w:r>
    </w:p>
    <w:p w14:paraId="4450CAC6" w14:textId="77777777" w:rsidR="006E2D61" w:rsidRPr="006C28D8" w:rsidRDefault="006E2D61" w:rsidP="006E2D61">
      <w:r w:rsidRPr="006C28D8">
        <w:rPr>
          <w:rStyle w:val="Style13ptBold"/>
        </w:rPr>
        <w:t>Nordhaus 20</w:t>
      </w:r>
      <w:r w:rsidRPr="006C28D8">
        <w:t xml:space="preserve"> [Ted Nordhaus is an American author, environmental policy expert, and the director of research at The Breakthrough Institute, “Must Growth Doom the Planet?”, https://www.thenewatlantis.com/publications/must-growth-doom-the-planet]</w:t>
      </w:r>
    </w:p>
    <w:p w14:paraId="6A7FEDB0" w14:textId="77777777" w:rsidR="006E2D61" w:rsidRPr="006C28D8" w:rsidRDefault="006E2D61" w:rsidP="006E2D61">
      <w:pPr>
        <w:rPr>
          <w:rStyle w:val="StyleUnderline"/>
        </w:rPr>
      </w:pPr>
      <w:r w:rsidRPr="006C28D8">
        <w:rPr>
          <w:rStyle w:val="StyleUnderline"/>
        </w:rPr>
        <w:t xml:space="preserve">As both population and </w:t>
      </w:r>
      <w:r w:rsidRPr="005B1F49">
        <w:rPr>
          <w:rStyle w:val="StyleUnderline"/>
        </w:rPr>
        <w:t>economic growth rates flatten out over</w:t>
      </w:r>
      <w:r w:rsidRPr="006C28D8">
        <w:rPr>
          <w:rStyle w:val="StyleUnderline"/>
        </w:rPr>
        <w:t xml:space="preserve"> the course of this century, it is likely that </w:t>
      </w:r>
      <w:r w:rsidRPr="005B1F49">
        <w:rPr>
          <w:rStyle w:val="StyleUnderline"/>
          <w:highlight w:val="green"/>
        </w:rPr>
        <w:t>resource-productivity gains</w:t>
      </w:r>
      <w:r w:rsidRPr="006C28D8">
        <w:rPr>
          <w:rStyle w:val="StyleUnderline"/>
        </w:rPr>
        <w:t xml:space="preserve"> </w:t>
      </w:r>
      <w:r w:rsidRPr="005B1F49">
        <w:rPr>
          <w:rStyle w:val="StyleUnderline"/>
        </w:rPr>
        <w:t xml:space="preserve">will </w:t>
      </w:r>
      <w:r w:rsidRPr="005B1F49">
        <w:rPr>
          <w:rStyle w:val="StyleUnderline"/>
          <w:highlight w:val="green"/>
        </w:rPr>
        <w:t>overtake</w:t>
      </w:r>
      <w:r w:rsidRPr="006C28D8">
        <w:rPr>
          <w:rStyle w:val="StyleUnderline"/>
        </w:rPr>
        <w:t xml:space="preserve"> global economic </w:t>
      </w:r>
      <w:r w:rsidRPr="005B1F49">
        <w:rPr>
          <w:rStyle w:val="StyleUnderline"/>
          <w:highlight w:val="green"/>
        </w:rPr>
        <w:t xml:space="preserve">growth </w:t>
      </w:r>
      <w:r w:rsidRPr="005B1F49">
        <w:rPr>
          <w:rStyle w:val="StyleUnderline"/>
        </w:rPr>
        <w:t>rates</w:t>
      </w:r>
      <w:r w:rsidRPr="006C28D8">
        <w:rPr>
          <w:rStyle w:val="StyleUnderline"/>
        </w:rPr>
        <w:t xml:space="preserve">, </w:t>
      </w:r>
      <w:r w:rsidRPr="005B1F49">
        <w:rPr>
          <w:rStyle w:val="Emphasis"/>
          <w:highlight w:val="green"/>
        </w:rPr>
        <w:t xml:space="preserve">resulting in falling </w:t>
      </w:r>
      <w:r w:rsidRPr="005B1F49">
        <w:rPr>
          <w:rStyle w:val="Emphasis"/>
        </w:rPr>
        <w:t xml:space="preserve">global </w:t>
      </w:r>
      <w:r w:rsidRPr="005B1F49">
        <w:rPr>
          <w:rStyle w:val="Emphasis"/>
          <w:highlight w:val="green"/>
        </w:rPr>
        <w:t xml:space="preserve">demand for </w:t>
      </w:r>
      <w:r w:rsidRPr="005B1F49">
        <w:rPr>
          <w:rStyle w:val="Emphasis"/>
        </w:rPr>
        <w:t xml:space="preserve">material </w:t>
      </w:r>
      <w:r w:rsidRPr="005B1F49">
        <w:rPr>
          <w:rStyle w:val="Emphasis"/>
          <w:highlight w:val="green"/>
        </w:rPr>
        <w:t xml:space="preserve">resources </w:t>
      </w:r>
      <w:r w:rsidRPr="005B1F49">
        <w:rPr>
          <w:rStyle w:val="Emphasis"/>
        </w:rPr>
        <w:t>over</w:t>
      </w:r>
      <w:r w:rsidRPr="006C28D8">
        <w:rPr>
          <w:rStyle w:val="Emphasis"/>
        </w:rPr>
        <w:t xml:space="preserve"> the long term</w:t>
      </w:r>
      <w:r w:rsidRPr="006C28D8">
        <w:rPr>
          <w:sz w:val="16"/>
        </w:rPr>
        <w:t xml:space="preserve">. As a 2019 Breakthrough Institute report showed, </w:t>
      </w:r>
      <w:r w:rsidRPr="006C28D8">
        <w:rPr>
          <w:rStyle w:val="StyleUnderline"/>
        </w:rPr>
        <w:t xml:space="preserve">global </w:t>
      </w:r>
      <w:proofErr w:type="gramStart"/>
      <w:r w:rsidRPr="005B1F49">
        <w:rPr>
          <w:rStyle w:val="StyleUnderline"/>
          <w:highlight w:val="green"/>
        </w:rPr>
        <w:t>pasture</w:t>
      </w:r>
      <w:r w:rsidRPr="006C28D8">
        <w:rPr>
          <w:rStyle w:val="StyleUnderline"/>
        </w:rPr>
        <w:t xml:space="preserve"> land</w:t>
      </w:r>
      <w:proofErr w:type="gramEnd"/>
      <w:r w:rsidRPr="006C28D8">
        <w:rPr>
          <w:rStyle w:val="StyleUnderline"/>
        </w:rPr>
        <w:t xml:space="preserve">, the largest single human use of land, </w:t>
      </w:r>
      <w:r w:rsidRPr="005B1F49">
        <w:rPr>
          <w:rStyle w:val="StyleUnderline"/>
          <w:highlight w:val="green"/>
        </w:rPr>
        <w:t>peaked</w:t>
      </w:r>
      <w:r w:rsidRPr="006C28D8">
        <w:rPr>
          <w:rStyle w:val="StyleUnderline"/>
        </w:rPr>
        <w:t xml:space="preserve"> in 2000 and continues to decline even as global beef production continues to rise</w:t>
      </w:r>
      <w:r w:rsidRPr="006C28D8">
        <w:rPr>
          <w:sz w:val="16"/>
        </w:rPr>
        <w:t xml:space="preserve">. In a 2013 paper, </w:t>
      </w:r>
      <w:proofErr w:type="spellStart"/>
      <w:r w:rsidRPr="006C28D8">
        <w:rPr>
          <w:sz w:val="16"/>
        </w:rPr>
        <w:t>Ausubel</w:t>
      </w:r>
      <w:proofErr w:type="spellEnd"/>
      <w:r w:rsidRPr="006C28D8">
        <w:rPr>
          <w:sz w:val="16"/>
        </w:rPr>
        <w:t xml:space="preserve"> and colleagues argued that </w:t>
      </w:r>
      <w:r w:rsidRPr="006C28D8">
        <w:rPr>
          <w:rStyle w:val="StyleUnderline"/>
        </w:rPr>
        <w:t xml:space="preserve">global </w:t>
      </w:r>
      <w:r w:rsidRPr="005B1F49">
        <w:rPr>
          <w:rStyle w:val="StyleUnderline"/>
          <w:highlight w:val="green"/>
        </w:rPr>
        <w:t>cropland</w:t>
      </w:r>
      <w:r w:rsidRPr="006C28D8">
        <w:rPr>
          <w:rStyle w:val="StyleUnderline"/>
        </w:rPr>
        <w:t xml:space="preserve"> too appears </w:t>
      </w:r>
      <w:r w:rsidRPr="005B1F49">
        <w:rPr>
          <w:rStyle w:val="StyleUnderline"/>
        </w:rPr>
        <w:t xml:space="preserve">close to </w:t>
      </w:r>
      <w:r w:rsidRPr="005B1F49">
        <w:rPr>
          <w:rStyle w:val="StyleUnderline"/>
          <w:highlight w:val="green"/>
        </w:rPr>
        <w:t>peaking</w:t>
      </w:r>
      <w:r w:rsidRPr="006C28D8">
        <w:rPr>
          <w:rStyle w:val="StyleUnderline"/>
        </w:rPr>
        <w:t>, even as global crop production continues to rise.</w:t>
      </w:r>
    </w:p>
    <w:p w14:paraId="48CE5805" w14:textId="77777777" w:rsidR="006E2D61" w:rsidRPr="005B1F49" w:rsidRDefault="006E2D61" w:rsidP="006E2D61">
      <w:pPr>
        <w:rPr>
          <w:sz w:val="16"/>
        </w:rPr>
      </w:pPr>
      <w:r w:rsidRPr="006C28D8">
        <w:rPr>
          <w:sz w:val="16"/>
        </w:rPr>
        <w:t xml:space="preserve">As with all growth curves, peak consumption of various material resources is not guaranteed to last. These trends could represent the top of a bell curve, the bottom of a new S-curve, or just a long plateau. But </w:t>
      </w:r>
      <w:r w:rsidRPr="006C28D8">
        <w:rPr>
          <w:rStyle w:val="StyleUnderline"/>
        </w:rPr>
        <w:t xml:space="preserve">what they do </w:t>
      </w:r>
      <w:r w:rsidRPr="005B1F49">
        <w:rPr>
          <w:rStyle w:val="StyleUnderline"/>
          <w:highlight w:val="green"/>
        </w:rPr>
        <w:t>demonstrate</w:t>
      </w:r>
      <w:r w:rsidRPr="006C28D8">
        <w:rPr>
          <w:rStyle w:val="StyleUnderline"/>
        </w:rPr>
        <w:t xml:space="preserve"> is that </w:t>
      </w:r>
      <w:r w:rsidRPr="005B1F49">
        <w:rPr>
          <w:rStyle w:val="Emphasis"/>
          <w:highlight w:val="green"/>
        </w:rPr>
        <w:t>absolute decoupling</w:t>
      </w:r>
      <w:r w:rsidRPr="006C28D8">
        <w:rPr>
          <w:rStyle w:val="Emphasis"/>
        </w:rPr>
        <w:t xml:space="preserve"> of resources from economic </w:t>
      </w:r>
      <w:r w:rsidRPr="005B1F49">
        <w:rPr>
          <w:rStyle w:val="Emphasis"/>
        </w:rPr>
        <w:t>growth is possible</w:t>
      </w:r>
      <w:r w:rsidRPr="005B1F49">
        <w:rPr>
          <w:rStyle w:val="StyleUnderline"/>
        </w:rPr>
        <w:t>, even given a global economy today that still features robust population and income growth</w:t>
      </w:r>
      <w:r w:rsidRPr="005B1F49">
        <w:rPr>
          <w:sz w:val="16"/>
        </w:rPr>
        <w:t>.</w:t>
      </w:r>
    </w:p>
    <w:p w14:paraId="2F13A4EA" w14:textId="77777777" w:rsidR="006E2D61" w:rsidRPr="00E133B3" w:rsidRDefault="006E2D61" w:rsidP="006E2D61">
      <w:pPr>
        <w:pStyle w:val="Heading4"/>
        <w:rPr>
          <w:rFonts w:cs="Calibri"/>
        </w:rPr>
      </w:pPr>
      <w:r w:rsidRPr="00E133B3">
        <w:rPr>
          <w:rFonts w:cs="Calibri"/>
        </w:rPr>
        <w:t xml:space="preserve">Capitalism avoids </w:t>
      </w:r>
      <w:r w:rsidRPr="00E133B3">
        <w:rPr>
          <w:rFonts w:cs="Calibri"/>
          <w:u w:val="single"/>
        </w:rPr>
        <w:t>planetary extinction</w:t>
      </w:r>
      <w:r w:rsidRPr="00E133B3">
        <w:rPr>
          <w:rFonts w:cs="Calibri"/>
        </w:rPr>
        <w:t xml:space="preserve"> through Mars </w:t>
      </w:r>
      <w:r w:rsidRPr="00E133B3">
        <w:rPr>
          <w:rFonts w:cs="Calibri"/>
          <w:u w:val="single"/>
        </w:rPr>
        <w:t>colonization</w:t>
      </w:r>
      <w:r w:rsidRPr="00E133B3">
        <w:rPr>
          <w:rFonts w:cs="Calibri"/>
        </w:rPr>
        <w:t>.</w:t>
      </w:r>
    </w:p>
    <w:p w14:paraId="1FAA6A78" w14:textId="77777777" w:rsidR="006E2D61" w:rsidRPr="00E133B3" w:rsidRDefault="006E2D61" w:rsidP="006E2D61">
      <w:r w:rsidRPr="00E133B3">
        <w:rPr>
          <w:rStyle w:val="Style13ptBold"/>
        </w:rPr>
        <w:t>Spring 16</w:t>
      </w:r>
      <w:r w:rsidRPr="00E133B3">
        <w:t xml:space="preserve"> (Todd, Writer, "A Case for Capitalism, </w:t>
      </w:r>
      <w:proofErr w:type="gramStart"/>
      <w:r w:rsidRPr="00E133B3">
        <w:t>In Regards to</w:t>
      </w:r>
      <w:proofErr w:type="gramEnd"/>
      <w:r w:rsidRPr="00E133B3">
        <w:t xml:space="preserve"> Space Travel – The Policy", Policy, 6-3-2016, https://thepolicy.us/a-case-for-capitalism-in-regards-to-space-travel-d77e50f8116e, DOA: 7-28-2017) //Snowball //strikethrough on gendered language</w:t>
      </w:r>
    </w:p>
    <w:p w14:paraId="67C33FAE" w14:textId="77777777" w:rsidR="006E2D61" w:rsidRPr="00E133B3" w:rsidRDefault="006E2D61" w:rsidP="006E2D61">
      <w:pPr>
        <w:rPr>
          <w:sz w:val="16"/>
        </w:rPr>
      </w:pPr>
      <w:r w:rsidRPr="00E133B3">
        <w:rPr>
          <w:sz w:val="16"/>
        </w:rPr>
        <w:t xml:space="preserve">As of now, </w:t>
      </w:r>
      <w:r w:rsidRPr="00796706">
        <w:rPr>
          <w:rStyle w:val="StyleUnderline"/>
          <w:highlight w:val="green"/>
        </w:rPr>
        <w:t>N.A.S.A. does not plan on</w:t>
      </w:r>
      <w:r w:rsidRPr="00E133B3">
        <w:rPr>
          <w:sz w:val="16"/>
        </w:rPr>
        <w:t xml:space="preserve"> sending </w:t>
      </w:r>
      <w:r w:rsidRPr="00796706">
        <w:rPr>
          <w:rStyle w:val="StyleUnderline"/>
          <w:highlight w:val="green"/>
        </w:rPr>
        <w:t>a</w:t>
      </w:r>
      <w:r w:rsidRPr="00E133B3">
        <w:rPr>
          <w:sz w:val="16"/>
        </w:rPr>
        <w:t xml:space="preserve"> </w:t>
      </w:r>
      <w:r w:rsidRPr="00E133B3">
        <w:rPr>
          <w:strike/>
          <w:sz w:val="16"/>
        </w:rPr>
        <w:t>manned</w:t>
      </w:r>
      <w:r w:rsidRPr="00E133B3">
        <w:rPr>
          <w:sz w:val="16"/>
        </w:rPr>
        <w:t xml:space="preserve"> </w:t>
      </w:r>
      <w:r w:rsidRPr="00796706">
        <w:rPr>
          <w:rStyle w:val="StyleUnderline"/>
          <w:highlight w:val="green"/>
        </w:rPr>
        <w:t>mission to Mars until the 2030s</w:t>
      </w:r>
      <w:r w:rsidRPr="00E133B3">
        <w:rPr>
          <w:sz w:val="16"/>
        </w:rPr>
        <w:t xml:space="preserve"> — assuming, of course, they get the government funding they need to undertake such a massive project. </w:t>
      </w:r>
      <w:r w:rsidRPr="00E133B3">
        <w:rPr>
          <w:rStyle w:val="StyleUnderline"/>
        </w:rPr>
        <w:t>Considering</w:t>
      </w:r>
      <w:r w:rsidRPr="00E133B3">
        <w:rPr>
          <w:sz w:val="16"/>
        </w:rPr>
        <w:t xml:space="preserve"> the </w:t>
      </w:r>
      <w:r w:rsidRPr="00E133B3">
        <w:rPr>
          <w:rStyle w:val="StyleUnderline"/>
        </w:rPr>
        <w:t>recent cuts to</w:t>
      </w:r>
      <w:r w:rsidRPr="00E133B3">
        <w:rPr>
          <w:sz w:val="16"/>
        </w:rPr>
        <w:t xml:space="preserve"> deep </w:t>
      </w:r>
      <w:r w:rsidRPr="00E133B3">
        <w:rPr>
          <w:rStyle w:val="StyleUnderline"/>
        </w:rPr>
        <w:t>space exploration</w:t>
      </w:r>
      <w:r w:rsidRPr="00E133B3">
        <w:rPr>
          <w:sz w:val="16"/>
        </w:rPr>
        <w:t xml:space="preserve">, down nearly $300 million from 2016, </w:t>
      </w:r>
      <w:r w:rsidRPr="00E133B3">
        <w:rPr>
          <w:rStyle w:val="StyleUnderline"/>
        </w:rPr>
        <w:t>I am not certain what the condition of the program will look like in another two years</w:t>
      </w:r>
      <w:r w:rsidRPr="00E133B3">
        <w:rPr>
          <w:sz w:val="16"/>
        </w:rPr>
        <w:t xml:space="preserve">…much less the gap between now and the 2030s. </w:t>
      </w:r>
      <w:r w:rsidRPr="00796706">
        <w:rPr>
          <w:rStyle w:val="StyleUnderline"/>
          <w:highlight w:val="green"/>
        </w:rPr>
        <w:t>Where</w:t>
      </w:r>
      <w:r w:rsidRPr="00E133B3">
        <w:rPr>
          <w:rStyle w:val="StyleUnderline"/>
        </w:rPr>
        <w:t>, then </w:t>
      </w:r>
      <w:r w:rsidRPr="00E133B3">
        <w:rPr>
          <w:sz w:val="16"/>
        </w:rPr>
        <w:t>— </w:t>
      </w:r>
      <w:r w:rsidRPr="00E133B3">
        <w:rPr>
          <w:rStyle w:val="StyleUnderline"/>
        </w:rPr>
        <w:t>if the government</w:t>
      </w:r>
      <w:r w:rsidRPr="00E133B3">
        <w:rPr>
          <w:sz w:val="16"/>
        </w:rPr>
        <w:t xml:space="preserve"> and its agencies </w:t>
      </w:r>
      <w:r w:rsidRPr="00E133B3">
        <w:rPr>
          <w:rStyle w:val="StyleUnderline"/>
        </w:rPr>
        <w:t>will not provide us with the money for exploration </w:t>
      </w:r>
      <w:r w:rsidRPr="00E133B3">
        <w:rPr>
          <w:sz w:val="16"/>
        </w:rPr>
        <w:t>— </w:t>
      </w:r>
      <w:r w:rsidRPr="00796706">
        <w:rPr>
          <w:rStyle w:val="StyleUnderline"/>
          <w:highlight w:val="green"/>
        </w:rPr>
        <w:t>will we turn</w:t>
      </w:r>
      <w:r w:rsidRPr="00E133B3">
        <w:rPr>
          <w:sz w:val="16"/>
        </w:rPr>
        <w:t xml:space="preserve"> to slake our thirst for cosmic space travel</w:t>
      </w:r>
      <w:r w:rsidRPr="00796706">
        <w:rPr>
          <w:rStyle w:val="StyleUnderline"/>
          <w:highlight w:val="green"/>
        </w:rPr>
        <w:t>?</w:t>
      </w:r>
      <w:r w:rsidRPr="00E133B3">
        <w:rPr>
          <w:sz w:val="16"/>
        </w:rPr>
        <w:t xml:space="preserve"> SpaceX. Private corporations. </w:t>
      </w:r>
      <w:r w:rsidRPr="00796706">
        <w:rPr>
          <w:rStyle w:val="StyleUnderline"/>
          <w:highlight w:val="green"/>
        </w:rPr>
        <w:t>Capitalism</w:t>
      </w:r>
      <w:r w:rsidRPr="00E133B3">
        <w:rPr>
          <w:sz w:val="16"/>
        </w:rPr>
        <w:t xml:space="preserve">. Seeing this article in the news, </w:t>
      </w:r>
      <w:r w:rsidRPr="00E133B3">
        <w:rPr>
          <w:rStyle w:val="StyleUnderline"/>
        </w:rPr>
        <w:t>reading</w:t>
      </w:r>
      <w:r w:rsidRPr="00E133B3">
        <w:rPr>
          <w:sz w:val="16"/>
        </w:rPr>
        <w:t xml:space="preserve"> day after day </w:t>
      </w:r>
      <w:r w:rsidRPr="00E133B3">
        <w:rPr>
          <w:rStyle w:val="StyleUnderline"/>
        </w:rPr>
        <w:t xml:space="preserve">the story of budget cuts to N.A.S.A. </w:t>
      </w:r>
      <w:proofErr w:type="gramStart"/>
      <w:r w:rsidRPr="00E133B3">
        <w:rPr>
          <w:sz w:val="16"/>
        </w:rPr>
        <w:t>in regards to</w:t>
      </w:r>
      <w:proofErr w:type="gramEnd"/>
      <w:r w:rsidRPr="00E133B3">
        <w:rPr>
          <w:sz w:val="16"/>
        </w:rPr>
        <w:t xml:space="preserve"> deep-space exploration and other related programs, </w:t>
      </w:r>
      <w:r w:rsidRPr="00E133B3">
        <w:rPr>
          <w:rStyle w:val="StyleUnderline"/>
        </w:rPr>
        <w:t>got me thinking about</w:t>
      </w:r>
      <w:r w:rsidRPr="00E133B3">
        <w:rPr>
          <w:sz w:val="16"/>
        </w:rPr>
        <w:t xml:space="preserve"> just </w:t>
      </w:r>
      <w:r w:rsidRPr="00E133B3">
        <w:rPr>
          <w:rStyle w:val="StyleUnderline"/>
        </w:rPr>
        <w:t xml:space="preserve">how important it will be for </w:t>
      </w:r>
      <w:r w:rsidRPr="00796706">
        <w:rPr>
          <w:rStyle w:val="StyleUnderline"/>
          <w:highlight w:val="green"/>
        </w:rPr>
        <w:t>private companies</w:t>
      </w:r>
      <w:r w:rsidRPr="00E133B3">
        <w:rPr>
          <w:sz w:val="16"/>
        </w:rPr>
        <w:t xml:space="preserve"> and corporations </w:t>
      </w:r>
      <w:r w:rsidRPr="00E133B3">
        <w:rPr>
          <w:rStyle w:val="StyleUnderline"/>
        </w:rPr>
        <w:t xml:space="preserve">to </w:t>
      </w:r>
      <w:r w:rsidRPr="00796706">
        <w:rPr>
          <w:rStyle w:val="StyleUnderline"/>
          <w:highlight w:val="green"/>
        </w:rPr>
        <w:t>undertake these projects</w:t>
      </w:r>
      <w:r w:rsidRPr="00E133B3">
        <w:rPr>
          <w:sz w:val="16"/>
        </w:rPr>
        <w:t>…</w:t>
      </w:r>
      <w:r w:rsidRPr="00E133B3">
        <w:rPr>
          <w:rStyle w:val="StyleUnderline"/>
        </w:rPr>
        <w:t>such as</w:t>
      </w:r>
      <w:r w:rsidRPr="00E133B3">
        <w:rPr>
          <w:sz w:val="16"/>
        </w:rPr>
        <w:t xml:space="preserve"> Elon Musk’s </w:t>
      </w:r>
      <w:r w:rsidRPr="00E133B3">
        <w:rPr>
          <w:rStyle w:val="StyleUnderline"/>
        </w:rPr>
        <w:t>SpaceX, and countless others</w:t>
      </w:r>
      <w:r w:rsidRPr="00E133B3">
        <w:rPr>
          <w:sz w:val="16"/>
        </w:rPr>
        <w:t xml:space="preserve"> (read the full list here). The problem is that </w:t>
      </w:r>
      <w:r w:rsidRPr="00E133B3">
        <w:rPr>
          <w:rStyle w:val="StyleUnderline"/>
        </w:rPr>
        <w:t xml:space="preserve">we have gotten it into our heads that </w:t>
      </w:r>
      <w:r w:rsidRPr="00796706">
        <w:rPr>
          <w:rStyle w:val="StyleUnderline"/>
          <w:highlight w:val="green"/>
        </w:rPr>
        <w:t>Capitalism</w:t>
      </w:r>
      <w:r w:rsidRPr="00E133B3">
        <w:rPr>
          <w:rStyle w:val="StyleUnderline"/>
        </w:rPr>
        <w:t xml:space="preserve"> is the root cause of our economic woes</w:t>
      </w:r>
      <w:r w:rsidRPr="00E133B3">
        <w:rPr>
          <w:sz w:val="16"/>
        </w:rPr>
        <w:t xml:space="preserve"> in the United States, perhaps </w:t>
      </w:r>
      <w:r w:rsidRPr="00E133B3">
        <w:rPr>
          <w:rStyle w:val="StyleUnderline"/>
        </w:rPr>
        <w:t>failing to understand that</w:t>
      </w:r>
      <w:r w:rsidRPr="00E133B3">
        <w:rPr>
          <w:sz w:val="16"/>
        </w:rPr>
        <w:t xml:space="preserve"> such policies are something like a double-edged sword: </w:t>
      </w:r>
      <w:r w:rsidRPr="00E133B3">
        <w:rPr>
          <w:rStyle w:val="StyleUnderline"/>
        </w:rPr>
        <w:t xml:space="preserve">they </w:t>
      </w:r>
      <w:r w:rsidRPr="00796706">
        <w:rPr>
          <w:rStyle w:val="StyleUnderline"/>
          <w:highlight w:val="green"/>
        </w:rPr>
        <w:t>could also be our salvation</w:t>
      </w:r>
      <w:r w:rsidRPr="00E133B3">
        <w:rPr>
          <w:sz w:val="16"/>
        </w:rPr>
        <w:t xml:space="preserve">. This article provides a great list of the </w:t>
      </w:r>
      <w:proofErr w:type="gramStart"/>
      <w:r w:rsidRPr="00E133B3">
        <w:rPr>
          <w:sz w:val="16"/>
        </w:rPr>
        <w:t>pro’s</w:t>
      </w:r>
      <w:proofErr w:type="gramEnd"/>
      <w:r w:rsidRPr="00E133B3">
        <w:rPr>
          <w:sz w:val="16"/>
        </w:rPr>
        <w:t xml:space="preserve"> and </w:t>
      </w:r>
      <w:proofErr w:type="spellStart"/>
      <w:r w:rsidRPr="00E133B3">
        <w:rPr>
          <w:sz w:val="16"/>
        </w:rPr>
        <w:t>con’s</w:t>
      </w:r>
      <w:proofErr w:type="spellEnd"/>
      <w:r w:rsidRPr="00E133B3">
        <w:rPr>
          <w:sz w:val="16"/>
        </w:rPr>
        <w:t xml:space="preserve"> of Capitalism. I would recommend you take the short passing of time it requires to read it through-and-through before continuing. Now then. I have never been for </w:t>
      </w:r>
      <w:proofErr w:type="spellStart"/>
      <w:r w:rsidRPr="00E133B3">
        <w:rPr>
          <w:sz w:val="16"/>
        </w:rPr>
        <w:t>for</w:t>
      </w:r>
      <w:proofErr w:type="spellEnd"/>
      <w:r w:rsidRPr="00E133B3">
        <w:rPr>
          <w:sz w:val="16"/>
        </w:rPr>
        <w:t xml:space="preserve"> </w:t>
      </w:r>
      <w:proofErr w:type="gramStart"/>
      <w:r w:rsidRPr="00E133B3">
        <w:rPr>
          <w:sz w:val="16"/>
        </w:rPr>
        <w:t>fully-unhindered</w:t>
      </w:r>
      <w:proofErr w:type="gramEnd"/>
      <w:r w:rsidRPr="00E133B3">
        <w:rPr>
          <w:sz w:val="16"/>
        </w:rPr>
        <w:t xml:space="preserve"> Capitalism. </w:t>
      </w:r>
      <w:r w:rsidRPr="00E133B3">
        <w:rPr>
          <w:rStyle w:val="StyleUnderline"/>
        </w:rPr>
        <w:t>I do not believe that the government should stay out of economic affairs entirely</w:t>
      </w:r>
      <w:r w:rsidRPr="00E133B3">
        <w:rPr>
          <w:sz w:val="16"/>
        </w:rPr>
        <w:t xml:space="preserve">, for as provided in the article many of the con’s relate to improper regulation (monopolization) as opposed to something fundamentally wrong, </w:t>
      </w:r>
      <w:r w:rsidRPr="00E133B3">
        <w:rPr>
          <w:rStyle w:val="StyleUnderline"/>
        </w:rPr>
        <w:t>but I do not believe that any government should be going about shoving their claws into every economic affair either. There must be a healthy balance</w:t>
      </w:r>
      <w:r w:rsidRPr="00E133B3">
        <w:rPr>
          <w:sz w:val="16"/>
        </w:rPr>
        <w:t xml:space="preserve">, especially </w:t>
      </w:r>
      <w:r w:rsidRPr="00E133B3">
        <w:rPr>
          <w:rStyle w:val="StyleUnderline"/>
        </w:rPr>
        <w:t>if Capitalism is to work as it is supposed to work</w:t>
      </w:r>
      <w:r w:rsidRPr="00E133B3">
        <w:rPr>
          <w:sz w:val="16"/>
        </w:rPr>
        <w:t xml:space="preserve">.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w:t>
      </w:r>
      <w:r w:rsidRPr="00796706">
        <w:rPr>
          <w:rStyle w:val="StyleUnderline"/>
          <w:highlight w:val="green"/>
        </w:rPr>
        <w:t>If not, like planets about a star, the society shall either burn or freeze</w:t>
      </w:r>
      <w:r w:rsidRPr="00E133B3">
        <w:rPr>
          <w:sz w:val="16"/>
        </w:rPr>
        <w:t xml:space="preserve">. </w:t>
      </w:r>
      <w:r w:rsidRPr="00796706">
        <w:rPr>
          <w:rStyle w:val="StyleUnderline"/>
          <w:highlight w:val="green"/>
        </w:rPr>
        <w:t>One of those benefits is</w:t>
      </w:r>
      <w:r w:rsidRPr="00E133B3">
        <w:rPr>
          <w:rStyle w:val="StyleUnderline"/>
        </w:rPr>
        <w:t xml:space="preserve"> highlighted by</w:t>
      </w:r>
      <w:r w:rsidRPr="00E133B3">
        <w:rPr>
          <w:sz w:val="16"/>
        </w:rPr>
        <w:t xml:space="preserve"> Elon Musk’s </w:t>
      </w:r>
      <w:r w:rsidRPr="00E133B3">
        <w:rPr>
          <w:rStyle w:val="StyleUnderline"/>
        </w:rPr>
        <w:t xml:space="preserve">SpaceX: the intervention of </w:t>
      </w:r>
      <w:proofErr w:type="gramStart"/>
      <w:r w:rsidRPr="00E133B3">
        <w:rPr>
          <w:rStyle w:val="StyleUnderline"/>
        </w:rPr>
        <w:t>privately-funded</w:t>
      </w:r>
      <w:proofErr w:type="gramEnd"/>
      <w:r w:rsidRPr="00E133B3">
        <w:rPr>
          <w:rStyle w:val="StyleUnderline"/>
        </w:rPr>
        <w:t xml:space="preserve"> companies to do things that a traditional government agency cannot. Namely, </w:t>
      </w:r>
      <w:r w:rsidRPr="00796706">
        <w:rPr>
          <w:rStyle w:val="StyleUnderline"/>
          <w:highlight w:val="green"/>
        </w:rPr>
        <w:t>the exploration and</w:t>
      </w:r>
      <w:r w:rsidRPr="00E133B3">
        <w:rPr>
          <w:sz w:val="16"/>
        </w:rPr>
        <w:t xml:space="preserve"> eventual </w:t>
      </w:r>
      <w:r w:rsidRPr="00796706">
        <w:rPr>
          <w:rStyle w:val="StyleUnderline"/>
          <w:highlight w:val="green"/>
        </w:rPr>
        <w:t>colonization of Mars in a reasonable, step-by-step timeframe</w:t>
      </w:r>
      <w:r w:rsidRPr="00E133B3">
        <w:rPr>
          <w:sz w:val="16"/>
        </w:rPr>
        <w:t>…</w:t>
      </w:r>
      <w:r w:rsidRPr="00E133B3">
        <w:rPr>
          <w:rStyle w:val="StyleUnderline"/>
        </w:rPr>
        <w:t>unlike the “we will get to it eventually” mindset plaguing</w:t>
      </w:r>
      <w:r w:rsidRPr="00E133B3">
        <w:rPr>
          <w:sz w:val="16"/>
        </w:rPr>
        <w:t xml:space="preserve"> the bowels of </w:t>
      </w:r>
      <w:r w:rsidRPr="00E133B3">
        <w:rPr>
          <w:rStyle w:val="StyleUnderline"/>
        </w:rPr>
        <w:t>the U</w:t>
      </w:r>
      <w:r w:rsidRPr="00E133B3">
        <w:rPr>
          <w:sz w:val="16"/>
        </w:rPr>
        <w:t xml:space="preserve">nited </w:t>
      </w:r>
      <w:r w:rsidRPr="00E133B3">
        <w:rPr>
          <w:rStyle w:val="StyleUnderline"/>
        </w:rPr>
        <w:t>S</w:t>
      </w:r>
      <w:r w:rsidRPr="00E133B3">
        <w:rPr>
          <w:sz w:val="16"/>
        </w:rPr>
        <w:t xml:space="preserve">tates </w:t>
      </w:r>
      <w:r w:rsidRPr="00E133B3">
        <w:rPr>
          <w:rStyle w:val="StyleUnderline"/>
        </w:rPr>
        <w:t>government</w:t>
      </w:r>
      <w:r w:rsidRPr="00E133B3">
        <w:rPr>
          <w:sz w:val="16"/>
        </w:rPr>
        <w:t xml:space="preserve">. </w:t>
      </w:r>
      <w:proofErr w:type="spellStart"/>
      <w:r w:rsidRPr="00E133B3">
        <w:rPr>
          <w:sz w:val="16"/>
        </w:rPr>
        <w:t>Were</w:t>
      </w:r>
      <w:proofErr w:type="spellEnd"/>
      <w:r w:rsidRPr="00E133B3">
        <w:rPr>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w:t>
      </w:r>
      <w:r w:rsidRPr="00E133B3">
        <w:rPr>
          <w:rStyle w:val="StyleUnderline"/>
        </w:rPr>
        <w:t xml:space="preserve">Regardless, </w:t>
      </w:r>
      <w:r w:rsidRPr="00796706">
        <w:rPr>
          <w:rStyle w:val="StyleUnderline"/>
          <w:highlight w:val="green"/>
        </w:rPr>
        <w:t>if</w:t>
      </w:r>
      <w:r w:rsidRPr="00E133B3">
        <w:rPr>
          <w:rStyle w:val="StyleUnderline"/>
        </w:rPr>
        <w:t xml:space="preserve"> we </w:t>
      </w:r>
      <w:r w:rsidRPr="00796706">
        <w:rPr>
          <w:rStyle w:val="StyleUnderline"/>
          <w:highlight w:val="green"/>
        </w:rPr>
        <w:t xml:space="preserve">humans are to truly become a multi-planet </w:t>
      </w:r>
      <w:proofErr w:type="gramStart"/>
      <w:r w:rsidRPr="00796706">
        <w:rPr>
          <w:rStyle w:val="StyleUnderline"/>
          <w:highlight w:val="green"/>
        </w:rPr>
        <w:t>species</w:t>
      </w:r>
      <w:proofErr w:type="gramEnd"/>
      <w:r w:rsidRPr="00796706">
        <w:rPr>
          <w:rStyle w:val="StyleUnderline"/>
          <w:highlight w:val="green"/>
        </w:rPr>
        <w:t xml:space="preserve"> we must not hinder economic growth with narrow thoughts</w:t>
      </w:r>
      <w:r w:rsidRPr="00E133B3">
        <w:rPr>
          <w:rStyle w:val="StyleUnderline"/>
        </w:rPr>
        <w:t>. We must not become confused that the “problems down here” and the “problem of getting out there” must be in conflict</w:t>
      </w:r>
      <w:r w:rsidRPr="00E133B3">
        <w:rPr>
          <w:sz w:val="16"/>
        </w:rPr>
        <w:t xml:space="preserve">; they do not need to, and we must not suppose they should. They are two separate issues with two unique sets of problems, and thus </w:t>
      </w:r>
      <w:r w:rsidRPr="00E133B3">
        <w:rPr>
          <w:rStyle w:val="StyleUnderline"/>
        </w:rPr>
        <w:t>this policy of taking resources from one to give to the other will only ensure that neither issue is given that which it needs</w:t>
      </w:r>
      <w:r w:rsidRPr="00E133B3">
        <w:rPr>
          <w:sz w:val="16"/>
        </w:rPr>
        <w:t>, or enough to fix what must be solved.</w:t>
      </w:r>
    </w:p>
    <w:p w14:paraId="486ED7FE" w14:textId="77777777" w:rsidR="006E2D61" w:rsidRPr="00E133B3" w:rsidRDefault="006E2D61" w:rsidP="006E2D61">
      <w:pPr>
        <w:pStyle w:val="Heading4"/>
        <w:rPr>
          <w:rFonts w:cs="Calibri"/>
        </w:rPr>
      </w:pPr>
      <w:r w:rsidRPr="00E133B3">
        <w:rPr>
          <w:rFonts w:cs="Calibri"/>
        </w:rPr>
        <w:t xml:space="preserve">Capitalism is the </w:t>
      </w:r>
      <w:r w:rsidRPr="00E133B3">
        <w:rPr>
          <w:rFonts w:cs="Calibri"/>
          <w:u w:val="single"/>
        </w:rPr>
        <w:t>only system</w:t>
      </w:r>
      <w:r w:rsidRPr="00E133B3">
        <w:rPr>
          <w:rFonts w:cs="Calibri"/>
        </w:rPr>
        <w:t xml:space="preserve"> that can solve warming – we don’t have time for your alt.</w:t>
      </w:r>
    </w:p>
    <w:p w14:paraId="5F6106AF" w14:textId="77777777" w:rsidR="006E2D61" w:rsidRPr="00E133B3" w:rsidRDefault="006E2D61" w:rsidP="006E2D61">
      <w:r w:rsidRPr="00E133B3">
        <w:rPr>
          <w:rStyle w:val="Style13ptBold"/>
        </w:rPr>
        <w:t>Parenti 11 </w:t>
      </w:r>
      <w:r w:rsidRPr="00E133B3">
        <w:rPr>
          <w:sz w:val="16"/>
          <w:szCs w:val="16"/>
        </w:rPr>
        <w:t>(Christian, PhD in Sociology from the London School of Economics, visiting fellow at CUNY's Center for Place, Culture and Politics, as well as a Soros Senior Justice Fellow, taught at the New College of California and at St. Mary's College, Tropic of Chaos: Climate Change and the New Geography of Violence, June 28, 2011)</w:t>
      </w:r>
    </w:p>
    <w:p w14:paraId="284A587E" w14:textId="77777777" w:rsidR="006E2D61" w:rsidRPr="00E133B3" w:rsidRDefault="006E2D61" w:rsidP="006E2D61">
      <w:pPr>
        <w:rPr>
          <w:sz w:val="8"/>
        </w:rPr>
      </w:pPr>
      <w:r w:rsidRPr="00E133B3">
        <w:rPr>
          <w:sz w:val="8"/>
        </w:rPr>
        <w:t xml:space="preserve">There is one last imperative question. Several strands of green thinking maintain that capitalism is incapable of arriving at a sustainable relationship with nature because, as an economic system, capitalism must grow exponentially, while the earth is finite. You will find this argument in the literature of </w:t>
      </w:r>
      <w:proofErr w:type="spellStart"/>
      <w:r w:rsidRPr="00E133B3">
        <w:rPr>
          <w:sz w:val="8"/>
        </w:rPr>
        <w:t>ecosocialism</w:t>
      </w:r>
      <w:proofErr w:type="spellEnd"/>
      <w:r w:rsidRPr="00E133B3">
        <w:rPr>
          <w:sz w:val="8"/>
        </w:rPr>
        <w:t xml:space="preserve">, deep ecology, and </w:t>
      </w:r>
      <w:proofErr w:type="spellStart"/>
      <w:r w:rsidRPr="00E133B3">
        <w:rPr>
          <w:sz w:val="8"/>
        </w:rPr>
        <w:t>ecoanarchism</w:t>
      </w:r>
      <w:proofErr w:type="spellEnd"/>
      <w:r w:rsidRPr="00E133B3">
        <w:rPr>
          <w:sz w:val="8"/>
        </w:rPr>
        <w:t xml:space="preserve">. The same argument is often cast by liberal greens in deeply ahistorical and antitheoretical terms that, while critical of the economic system, often decline to name it. Back in the early 1970s, the Club of Rome’s book Limits to Growth fixated on the dangers of “growth" but largely avoided explaining why capitalism needs growth or how growth is linked to private ownership, profits, and interfirm competition. Whether these literatures describe the problem as “modern industrial society," “the growth cult," or the profit system, they often have a similar takeaway: we need a totally different economic system if we are to live in balance with nature. Some of the first to make such an argument were Marx and Engels. They came to their ecology through examining the local problem of relations between town and country—which was expressed simultaneously as urban pollution and rural soil depletion. In exploring this </w:t>
      </w:r>
      <w:proofErr w:type="gramStart"/>
      <w:r w:rsidRPr="00E133B3">
        <w:rPr>
          <w:sz w:val="8"/>
        </w:rPr>
        <w:t>question</w:t>
      </w:r>
      <w:proofErr w:type="gramEnd"/>
      <w:r w:rsidRPr="00E133B3">
        <w:rPr>
          <w:sz w:val="8"/>
        </w:rPr>
        <w:t xml:space="preserve"> they relied on the pioneering work of soil chemist Justus von Liebig. And from this small- scale problem, they developed the idea of capitalism’s overall “metabolic rift” with nature. Here is how Marx explained the dilemma: </w:t>
      </w:r>
      <w:r w:rsidRPr="00796706">
        <w:rPr>
          <w:rStyle w:val="StyleUnderline"/>
          <w:highlight w:val="green"/>
        </w:rPr>
        <w:t>Capitalist production collects the population together</w:t>
      </w:r>
      <w:r w:rsidRPr="00E133B3">
        <w:rPr>
          <w:rStyle w:val="StyleUnderline"/>
        </w:rPr>
        <w:t xml:space="preserve"> in great </w:t>
      </w:r>
      <w:proofErr w:type="spellStart"/>
      <w:proofErr w:type="gramStart"/>
      <w:r w:rsidRPr="00E133B3">
        <w:rPr>
          <w:rStyle w:val="StyleUnderline"/>
        </w:rPr>
        <w:t>centres</w:t>
      </w:r>
      <w:proofErr w:type="spellEnd"/>
      <w:r w:rsidRPr="00E133B3">
        <w:rPr>
          <w:rStyle w:val="StyleUnderline"/>
        </w:rPr>
        <w:t xml:space="preserve">, </w:t>
      </w:r>
      <w:r w:rsidRPr="00796706">
        <w:rPr>
          <w:rStyle w:val="StyleUnderline"/>
          <w:highlight w:val="green"/>
        </w:rPr>
        <w:t>and</w:t>
      </w:r>
      <w:proofErr w:type="gramEnd"/>
      <w:r w:rsidRPr="00796706">
        <w:rPr>
          <w:rStyle w:val="StyleUnderline"/>
          <w:highlight w:val="green"/>
        </w:rPr>
        <w:t xml:space="preserve"> causes the urban population to achieve an ever-growing preponderance</w:t>
      </w:r>
      <w:r w:rsidRPr="00E133B3">
        <w:rPr>
          <w:sz w:val="8"/>
        </w:rPr>
        <w:t xml:space="preserve">. This has two results. On the one hand it concentrates the historical motive force of society; on the other hand, it disturbs the metabolic interaction between man and the earth, </w:t>
      </w:r>
      <w:proofErr w:type="gramStart"/>
      <w:r w:rsidRPr="00E133B3">
        <w:rPr>
          <w:sz w:val="8"/>
        </w:rPr>
        <w:t>i.e.</w:t>
      </w:r>
      <w:proofErr w:type="gramEnd"/>
      <w:r w:rsidRPr="00E133B3">
        <w:rPr>
          <w:sz w:val="8"/>
        </w:rPr>
        <w:t xml:space="preserve"> it prevents the return to the soil of its constituent elements consumed by man in the form of food and clothing; hence it hinders the operation of the eternal natural condition for the lasting fertility of the soil .... All progress in capitalist agriculture is a progress in the art, not only of robbing the worker, but of robbing the soil. From that grew the Marxist belief that capitalism</w:t>
      </w:r>
      <w:proofErr w:type="gramStart"/>
      <w:r w:rsidRPr="00E133B3">
        <w:rPr>
          <w:sz w:val="8"/>
        </w:rPr>
        <w:t>, as a whole, is</w:t>
      </w:r>
      <w:proofErr w:type="gramEnd"/>
      <w:r w:rsidRPr="00E133B3">
        <w:rPr>
          <w:sz w:val="8"/>
        </w:rPr>
        <w:t xml:space="preserve"> irreconcilably in contradiction with nature; that the economic system creates a rift in the balance of exchanges, or metabolism, connecting human society and natural systems. As with “soil robbing," so too with forests, fish stocks, water supplies, genetic inheritance, biodiversity, and atmospheric CO2 concentrations. The natural systems are out of sync; their elements are being rearranged and redistributed, ending up as garbage and pollution. As Mary Douglas, paraphrasing William James, put it, “Uncleanliness is matter out of </w:t>
      </w:r>
      <w:proofErr w:type="spellStart"/>
      <w:r w:rsidRPr="00E133B3">
        <w:rPr>
          <w:sz w:val="8"/>
        </w:rPr>
        <w:t>place</w:t>
      </w:r>
      <w:proofErr w:type="gramStart"/>
      <w:r w:rsidRPr="00E133B3">
        <w:rPr>
          <w:sz w:val="8"/>
        </w:rPr>
        <w:t>.”At</w:t>
      </w:r>
      <w:proofErr w:type="spellEnd"/>
      <w:proofErr w:type="gramEnd"/>
      <w:r w:rsidRPr="00E133B3">
        <w:rPr>
          <w:sz w:val="8"/>
        </w:rPr>
        <w:t xml:space="preserve"> a large enough scale, that disruption of elements threatens environmental catastrophe. It may be true: capitalism may be, ultimately, incapable of accommodating itself to the limits of the natural world. However, that is not the same question as whether capitalism can solve the climate crisis. Because of its magnitude, the climate crisis can appear as if it is the combination of all environmental crises—overexploitation of the seas, deforestation, overexploitation of freshwater, soil erosion, species and habitat loss, chemical contamination, and genetic contamination due to transgenic bioengineering. But halting greenhouse gas emissions is a much more specific problem; it is only one piece of the apocalyptic panorama. Though all these problems are connected, the most urgent and </w:t>
      </w:r>
      <w:proofErr w:type="spellStart"/>
      <w:r w:rsidRPr="00E133B3">
        <w:rPr>
          <w:sz w:val="8"/>
        </w:rPr>
        <w:t>all encompassing</w:t>
      </w:r>
      <w:proofErr w:type="spellEnd"/>
      <w:r w:rsidRPr="00E133B3">
        <w:rPr>
          <w:sz w:val="8"/>
        </w:rPr>
        <w:t xml:space="preserve"> of them is anthropogenic climate change. </w:t>
      </w:r>
      <w:r w:rsidRPr="00E133B3">
        <w:rPr>
          <w:rStyle w:val="StyleUnderline"/>
        </w:rPr>
        <w:t xml:space="preserve">The fact of the matter is </w:t>
      </w:r>
      <w:r w:rsidRPr="00796706">
        <w:rPr>
          <w:rStyle w:val="Emphasis"/>
          <w:highlight w:val="green"/>
        </w:rPr>
        <w:t>time has run out on the climate issue</w:t>
      </w:r>
      <w:r w:rsidRPr="00E133B3">
        <w:rPr>
          <w:sz w:val="8"/>
        </w:rPr>
        <w:t xml:space="preserve">. </w:t>
      </w:r>
      <w:r w:rsidRPr="00796706">
        <w:rPr>
          <w:rStyle w:val="StyleUnderline"/>
          <w:highlight w:val="green"/>
        </w:rPr>
        <w:t xml:space="preserve">Either capitalism solves the </w:t>
      </w:r>
      <w:proofErr w:type="gramStart"/>
      <w:r w:rsidRPr="00796706">
        <w:rPr>
          <w:rStyle w:val="StyleUnderline"/>
          <w:highlight w:val="green"/>
        </w:rPr>
        <w:t>crisis</w:t>
      </w:r>
      <w:proofErr w:type="gramEnd"/>
      <w:r w:rsidRPr="00796706">
        <w:rPr>
          <w:rStyle w:val="StyleUnderline"/>
          <w:highlight w:val="green"/>
        </w:rPr>
        <w:t xml:space="preserve"> or it destroys civilization</w:t>
      </w:r>
      <w:r w:rsidRPr="00E133B3">
        <w:rPr>
          <w:sz w:val="8"/>
        </w:rPr>
        <w:t xml:space="preserve">. </w:t>
      </w:r>
      <w:r w:rsidRPr="00E133B3">
        <w:rPr>
          <w:rStyle w:val="StyleUnderline"/>
        </w:rPr>
        <w:t>Capitalism begins to deal with the crisis now, or we face civilizational collapse beginning this century</w:t>
      </w:r>
      <w:r w:rsidRPr="00E133B3">
        <w:rPr>
          <w:sz w:val="8"/>
        </w:rPr>
        <w:t xml:space="preserve">. </w:t>
      </w:r>
      <w:r w:rsidRPr="00796706">
        <w:rPr>
          <w:rStyle w:val="Emphasis"/>
          <w:highlight w:val="green"/>
        </w:rPr>
        <w:t>We cannot wait</w:t>
      </w:r>
      <w:r w:rsidRPr="00796706">
        <w:rPr>
          <w:rStyle w:val="StyleUnderline"/>
          <w:highlight w:val="green"/>
        </w:rPr>
        <w:t xml:space="preserve"> for a socialist, or communist</w:t>
      </w:r>
      <w:r w:rsidRPr="00E133B3">
        <w:rPr>
          <w:rStyle w:val="StyleUnderline"/>
        </w:rPr>
        <w:t xml:space="preserve">, or anarchist, or deep- ecology, </w:t>
      </w:r>
      <w:proofErr w:type="spellStart"/>
      <w:r w:rsidRPr="00796706">
        <w:rPr>
          <w:rStyle w:val="StyleUnderline"/>
          <w:highlight w:val="green"/>
        </w:rPr>
        <w:t>neoprimitive</w:t>
      </w:r>
      <w:proofErr w:type="spellEnd"/>
      <w:r w:rsidRPr="00796706">
        <w:rPr>
          <w:rStyle w:val="StyleUnderline"/>
          <w:highlight w:val="green"/>
        </w:rPr>
        <w:t xml:space="preserve"> revolution</w:t>
      </w:r>
      <w:r w:rsidRPr="00E133B3">
        <w:rPr>
          <w:sz w:val="8"/>
        </w:rPr>
        <w:t xml:space="preserve">; nor for a nostalgia-based </w:t>
      </w:r>
      <w:proofErr w:type="spellStart"/>
      <w:r w:rsidRPr="00E133B3">
        <w:rPr>
          <w:sz w:val="8"/>
        </w:rPr>
        <w:t>localista</w:t>
      </w:r>
      <w:proofErr w:type="spellEnd"/>
      <w:r w:rsidRPr="00E133B3">
        <w:rPr>
          <w:sz w:val="8"/>
        </w:rPr>
        <w:t xml:space="preserve"> conversion back to the mythical small-town economy of preindustrial America as some advocate.</w:t>
      </w:r>
      <w:r w:rsidRPr="00E133B3">
        <w:rPr>
          <w:rStyle w:val="StyleUnderline"/>
        </w:rPr>
        <w:t xml:space="preserve"> In short, </w:t>
      </w:r>
      <w:r w:rsidRPr="00796706">
        <w:rPr>
          <w:rStyle w:val="StyleUnderline"/>
          <w:highlight w:val="green"/>
        </w:rPr>
        <w:t>we cannot wait to transform everything</w:t>
      </w:r>
      <w:r w:rsidRPr="00E133B3">
        <w:rPr>
          <w:sz w:val="8"/>
        </w:rPr>
        <w:t>—</w:t>
      </w:r>
      <w:r w:rsidRPr="00796706">
        <w:rPr>
          <w:rStyle w:val="StyleUnderline"/>
          <w:highlight w:val="green"/>
        </w:rPr>
        <w:t>including how we create energy</w:t>
      </w:r>
      <w:r w:rsidRPr="00E133B3">
        <w:rPr>
          <w:sz w:val="8"/>
        </w:rPr>
        <w:t xml:space="preserve">. Instead, </w:t>
      </w:r>
      <w:r w:rsidRPr="00796706">
        <w:rPr>
          <w:rStyle w:val="StyleUnderline"/>
          <w:highlight w:val="green"/>
        </w:rPr>
        <w:t xml:space="preserve">we must begin </w:t>
      </w:r>
      <w:r w:rsidRPr="00796706">
        <w:rPr>
          <w:rStyle w:val="Emphasis"/>
          <w:highlight w:val="green"/>
        </w:rPr>
        <w:t>immediately</w:t>
      </w:r>
      <w:r w:rsidRPr="00796706">
        <w:rPr>
          <w:rStyle w:val="StyleUnderline"/>
          <w:highlight w:val="green"/>
        </w:rPr>
        <w:t xml:space="preserve"> transforming the</w:t>
      </w:r>
      <w:r w:rsidRPr="00E133B3">
        <w:rPr>
          <w:rStyle w:val="StyleUnderline"/>
        </w:rPr>
        <w:t xml:space="preserve"> energy </w:t>
      </w:r>
      <w:r w:rsidRPr="00796706">
        <w:rPr>
          <w:rStyle w:val="StyleUnderline"/>
          <w:highlight w:val="green"/>
        </w:rPr>
        <w:t>economy</w:t>
      </w:r>
      <w:r w:rsidRPr="00E133B3">
        <w:rPr>
          <w:sz w:val="8"/>
        </w:rPr>
        <w:t xml:space="preserve">. Other necessary changes can and will flow from that. Hopeless? No. If we put aside the question of capitalism’s limits and deal only with greenhouse gas emissions, the problem looks less daunting. </w:t>
      </w:r>
      <w:r w:rsidRPr="00796706">
        <w:rPr>
          <w:rStyle w:val="StyleUnderline"/>
          <w:highlight w:val="green"/>
        </w:rPr>
        <w:t xml:space="preserve">While capitalism has not solved </w:t>
      </w:r>
      <w:r w:rsidRPr="00796706">
        <w:rPr>
          <w:rStyle w:val="Emphasis"/>
          <w:highlight w:val="green"/>
        </w:rPr>
        <w:t>the</w:t>
      </w:r>
      <w:r w:rsidRPr="00796706">
        <w:rPr>
          <w:rStyle w:val="StyleUnderline"/>
          <w:highlight w:val="green"/>
        </w:rPr>
        <w:t xml:space="preserve"> environmental crisis</w:t>
      </w:r>
      <w:r w:rsidRPr="00E133B3">
        <w:rPr>
          <w:rStyle w:val="StyleUnderline"/>
        </w:rPr>
        <w:t xml:space="preserve">—meaning the fundamental conflict between the infinite growth potential of the market and the finite parameters of the planet— </w:t>
      </w:r>
      <w:r w:rsidRPr="00796706">
        <w:rPr>
          <w:rStyle w:val="StyleUnderline"/>
          <w:highlight w:val="green"/>
        </w:rPr>
        <w:t xml:space="preserve">it has, in the past, solved </w:t>
      </w:r>
      <w:r w:rsidRPr="00796706">
        <w:rPr>
          <w:rStyle w:val="Emphasis"/>
          <w:highlight w:val="green"/>
        </w:rPr>
        <w:t>specific</w:t>
      </w:r>
      <w:r w:rsidRPr="00796706">
        <w:rPr>
          <w:rStyle w:val="StyleUnderline"/>
          <w:highlight w:val="green"/>
        </w:rPr>
        <w:t xml:space="preserve"> environmental crises</w:t>
      </w:r>
      <w:r w:rsidRPr="00E133B3">
        <w:rPr>
          <w:sz w:val="8"/>
        </w:rPr>
        <w:t>. The sanitation movement of the Progressive Era is an example. By the 1830s, industrial cities had become perfect incubators of epidemic disease, particularly cholera and yellow fever. Like climate change today, these diseases hit the poor hardest, but they also sickened and killed the wealthy. Class privilege offered some protection, but it was not a guarantee of safety. And so it was that middle-class do-gooder goo-</w:t>
      </w:r>
      <w:proofErr w:type="spellStart"/>
      <w:r w:rsidRPr="00E133B3">
        <w:rPr>
          <w:sz w:val="8"/>
        </w:rPr>
        <w:t>goos</w:t>
      </w:r>
      <w:proofErr w:type="spellEnd"/>
      <w:r w:rsidRPr="00E133B3">
        <w:rPr>
          <w:sz w:val="8"/>
        </w:rPr>
        <w:t xml:space="preserve"> and mugwumps began a series of reforms that contained and eventually defeated the urban epidemics. First, the filthy garbage-eating hogs were banned from city streets, then public sanitation programs of refuse collection began, sewers were built, safe public water provided, housing codes were developed and enforced. And, eventually, the epidemics of cholera stopped. So, too, were other infectious diseases, like pulmonary tuberculosis, typhus, and typhoid, largely eliminated. Thus, at the scale of the urban, capitalist society solved an environmental crisis through planning and public investment. Climate change is a problem on an entirely different order of magnitude, but past solutions to smaller environmental crises offer lessons. Ultimately, solving the climate crisis—like the nineteenth- century victory over urban squalor and epidemic contagions—will require a </w:t>
      </w:r>
      <w:proofErr w:type="spellStart"/>
      <w:r w:rsidRPr="00E133B3">
        <w:rPr>
          <w:sz w:val="8"/>
        </w:rPr>
        <w:t>relegitimation</w:t>
      </w:r>
      <w:proofErr w:type="spellEnd"/>
      <w:r w:rsidRPr="00E133B3">
        <w:rPr>
          <w:sz w:val="8"/>
        </w:rPr>
        <w:t xml:space="preserve"> of the state’s role in the economy. We will need planning and downward redistribution of wealth. And, as I have sketched out above, there are readily available ways to address the crisis immediately—if we make the effort to force our political leaders to act. We owe such an effort to people like </w:t>
      </w:r>
      <w:proofErr w:type="spellStart"/>
      <w:r w:rsidRPr="00E133B3">
        <w:rPr>
          <w:sz w:val="8"/>
        </w:rPr>
        <w:t>Ekaru</w:t>
      </w:r>
      <w:proofErr w:type="spellEnd"/>
      <w:r w:rsidRPr="00E133B3">
        <w:rPr>
          <w:sz w:val="8"/>
        </w:rPr>
        <w:t xml:space="preserve"> </w:t>
      </w:r>
      <w:proofErr w:type="spellStart"/>
      <w:r w:rsidRPr="00E133B3">
        <w:rPr>
          <w:sz w:val="8"/>
        </w:rPr>
        <w:t>Loruman</w:t>
      </w:r>
      <w:proofErr w:type="spellEnd"/>
      <w:r w:rsidRPr="00E133B3">
        <w:rPr>
          <w:sz w:val="8"/>
        </w:rPr>
        <w:t xml:space="preserve">, who are already suffering and dying on the front lines of the catastrophic convergence, and to the next generation, who will inherit the mess. </w:t>
      </w:r>
      <w:proofErr w:type="gramStart"/>
      <w:r w:rsidRPr="00E133B3">
        <w:rPr>
          <w:sz w:val="8"/>
        </w:rPr>
        <w:t>And,</w:t>
      </w:r>
      <w:proofErr w:type="gramEnd"/>
      <w:r w:rsidRPr="00E133B3">
        <w:rPr>
          <w:sz w:val="8"/>
        </w:rPr>
        <w:t xml:space="preserve"> we owe it to ourselves.</w:t>
      </w:r>
    </w:p>
    <w:p w14:paraId="4731A959" w14:textId="77777777" w:rsidR="006E2D61" w:rsidRPr="00E133B3" w:rsidRDefault="006E2D61" w:rsidP="006E2D61">
      <w:pPr>
        <w:pStyle w:val="Heading4"/>
        <w:rPr>
          <w:rFonts w:cs="Calibri"/>
          <w:szCs w:val="24"/>
        </w:rPr>
      </w:pPr>
      <w:r w:rsidRPr="00E133B3">
        <w:rPr>
          <w:rFonts w:cs="Calibri"/>
          <w:szCs w:val="24"/>
        </w:rPr>
        <w:t>No impact – your root cause claims are stupid.</w:t>
      </w:r>
    </w:p>
    <w:p w14:paraId="573A916C" w14:textId="77777777" w:rsidR="006E2D61" w:rsidRPr="00E133B3" w:rsidRDefault="006E2D61" w:rsidP="006E2D61">
      <w:pPr>
        <w:rPr>
          <w:b/>
        </w:rPr>
      </w:pPr>
      <w:proofErr w:type="spellStart"/>
      <w:r w:rsidRPr="00E133B3">
        <w:rPr>
          <w:rStyle w:val="Style13ptBold"/>
        </w:rPr>
        <w:t>Larrivee</w:t>
      </w:r>
      <w:proofErr w:type="spellEnd"/>
      <w:r w:rsidRPr="00E133B3">
        <w:rPr>
          <w:rStyle w:val="Style13ptBold"/>
        </w:rPr>
        <w:t xml:space="preserve"> 10</w:t>
      </w:r>
      <w:r w:rsidRPr="00E133B3">
        <w:t xml:space="preserve"> </w:t>
      </w:r>
      <w:r w:rsidRPr="00E133B3">
        <w:rPr>
          <w:sz w:val="16"/>
          <w:szCs w:val="16"/>
        </w:rPr>
        <w:t xml:space="preserve">PF ECONOMICS AT MOUNT ST MARY’S UNIVERSITY – MASTERS FROM THE HARVARD KENNEDY SCHOOL AND PHD IN ECONOMICS FROM WISCONSIN, 10 [JOHN, A FRAMEWORK FOR THE MORAL ANALYSIS OF MARKETS, 10/1, </w:t>
      </w:r>
      <w:hyperlink r:id="rId21" w:history="1">
        <w:r w:rsidRPr="00E133B3">
          <w:rPr>
            <w:rStyle w:val="Hyperlink"/>
            <w:rFonts w:eastAsiaTheme="majorEastAsia"/>
            <w:sz w:val="16"/>
            <w:szCs w:val="16"/>
          </w:rPr>
          <w:t>http://www.teacheconomicfreedom.org/files/larrivee-paper-1.pdf</w:t>
        </w:r>
      </w:hyperlink>
      <w:r w:rsidRPr="00E133B3">
        <w:rPr>
          <w:sz w:val="16"/>
          <w:szCs w:val="16"/>
        </w:rPr>
        <w:t>]</w:t>
      </w:r>
      <w:r w:rsidRPr="00E133B3">
        <w:t xml:space="preserve"> </w:t>
      </w:r>
    </w:p>
    <w:p w14:paraId="7CE9D11E" w14:textId="77777777" w:rsidR="006E2D61" w:rsidRPr="00E133B3" w:rsidRDefault="006E2D61" w:rsidP="006E2D61">
      <w:pPr>
        <w:pStyle w:val="cardtext"/>
        <w:ind w:left="0"/>
        <w:rPr>
          <w:sz w:val="8"/>
        </w:rPr>
      </w:pPr>
      <w:r w:rsidRPr="00E133B3">
        <w:rPr>
          <w:sz w:val="8"/>
        </w:rPr>
        <w:t xml:space="preserve">The Second Focal Point: Moral, Social, and Cultural Issues of Capitalism </w:t>
      </w:r>
      <w:r w:rsidRPr="00796706">
        <w:rPr>
          <w:rStyle w:val="Emphasis"/>
          <w:highlight w:val="green"/>
        </w:rPr>
        <w:t>Logical errors abound</w:t>
      </w:r>
      <w:r w:rsidRPr="00E133B3">
        <w:rPr>
          <w:rStyle w:val="StyleUnderline"/>
        </w:rPr>
        <w:t xml:space="preserve"> in critical commentary on capitalism. Some </w:t>
      </w:r>
      <w:r w:rsidRPr="00796706">
        <w:rPr>
          <w:rStyle w:val="StyleUnderline"/>
          <w:highlight w:val="green"/>
        </w:rPr>
        <w:t>critics observe</w:t>
      </w:r>
      <w:r w:rsidRPr="00E133B3">
        <w:rPr>
          <w:rStyle w:val="StyleUnderline"/>
        </w:rPr>
        <w:t xml:space="preserve"> a problem and conclude: </w:t>
      </w:r>
      <w:r w:rsidRPr="00796706">
        <w:rPr>
          <w:rStyle w:val="StyleUnderline"/>
          <w:highlight w:val="green"/>
        </w:rPr>
        <w:t xml:space="preserve">“I see X in our society. We have a capitalist economy. </w:t>
      </w:r>
      <w:proofErr w:type="gramStart"/>
      <w:r w:rsidRPr="00796706">
        <w:rPr>
          <w:rStyle w:val="StyleUnderline"/>
          <w:highlight w:val="green"/>
        </w:rPr>
        <w:t>Therefore</w:t>
      </w:r>
      <w:proofErr w:type="gramEnd"/>
      <w:r w:rsidRPr="00796706">
        <w:rPr>
          <w:rStyle w:val="StyleUnderline"/>
          <w:highlight w:val="green"/>
        </w:rPr>
        <w:t xml:space="preserve"> capitalism causes X.”</w:t>
      </w:r>
      <w:r w:rsidRPr="00E133B3">
        <w:rPr>
          <w:sz w:val="8"/>
        </w:rPr>
        <w:t xml:space="preserve"> They draw their conclusion by looking at a phenomenon as it appears only in one system. Others merely follow a host of popular theories according to which capitalism is particularly bad. 6 The solution to such flawed reasoning is to be comprehensive, to look at the good and bad, in market and non-market systems. </w:t>
      </w:r>
      <w:proofErr w:type="gramStart"/>
      <w:r w:rsidRPr="00E133B3">
        <w:rPr>
          <w:sz w:val="8"/>
        </w:rPr>
        <w:t>Thus</w:t>
      </w:r>
      <w:proofErr w:type="gramEnd"/>
      <w:r w:rsidRPr="00E133B3">
        <w:rPr>
          <w:sz w:val="8"/>
        </w:rPr>
        <w:t xml:space="preserve"> the following section considers a number of issues—greed, selfishness and human relationships, honesty and truth, alienation and work satisfaction, moral decay, and religious participation—that have often been associated with capitalism, but have also been problematic in other systems and usually in more extreme form. I conclude with some evidence for the view that markets foster (at least some) virtues rather than undermining them. My purpose is not to smear communism or to make the simplistic argument that “capitalism isn’t so bad because other systems have problems too.” </w:t>
      </w:r>
      <w:r w:rsidRPr="00796706">
        <w:rPr>
          <w:rStyle w:val="StyleUnderline"/>
          <w:highlight w:val="green"/>
        </w:rPr>
        <w:t>The critical point is that certain people thought</w:t>
      </w:r>
      <w:r w:rsidRPr="00E133B3">
        <w:rPr>
          <w:rStyle w:val="StyleUnderline"/>
        </w:rPr>
        <w:t xml:space="preserve"> various </w:t>
      </w:r>
      <w:r w:rsidRPr="00796706">
        <w:rPr>
          <w:rStyle w:val="StyleUnderline"/>
          <w:highlight w:val="green"/>
        </w:rPr>
        <w:t xml:space="preserve">social ills resulted from capitalism, and on this </w:t>
      </w:r>
      <w:proofErr w:type="gramStart"/>
      <w:r w:rsidRPr="00796706">
        <w:rPr>
          <w:rStyle w:val="StyleUnderline"/>
          <w:highlight w:val="green"/>
        </w:rPr>
        <w:t>basis</w:t>
      </w:r>
      <w:proofErr w:type="gramEnd"/>
      <w:r w:rsidRPr="00E133B3">
        <w:rPr>
          <w:rStyle w:val="StyleUnderline"/>
        </w:rPr>
        <w:t xml:space="preserve"> they </w:t>
      </w:r>
      <w:r w:rsidRPr="00796706">
        <w:rPr>
          <w:rStyle w:val="StyleUnderline"/>
          <w:highlight w:val="green"/>
        </w:rPr>
        <w:t>took action to establish alternative economic systems</w:t>
      </w:r>
      <w:r w:rsidRPr="00E133B3">
        <w:rPr>
          <w:rStyle w:val="StyleUnderline"/>
        </w:rPr>
        <w:t xml:space="preserve"> to solve the problems they had identified. </w:t>
      </w:r>
      <w:r w:rsidRPr="00796706">
        <w:rPr>
          <w:rStyle w:val="StyleUnderline"/>
          <w:highlight w:val="green"/>
        </w:rPr>
        <w:t xml:space="preserve">That </w:t>
      </w:r>
      <w:r w:rsidRPr="00796706">
        <w:rPr>
          <w:rStyle w:val="Emphasis"/>
          <w:highlight w:val="green"/>
        </w:rPr>
        <w:t>they failed to solve the problems</w:t>
      </w:r>
      <w:r w:rsidRPr="00E133B3">
        <w:rPr>
          <w:sz w:val="8"/>
        </w:rPr>
        <w:t xml:space="preserve">, </w:t>
      </w:r>
      <w:r w:rsidRPr="00796706">
        <w:rPr>
          <w:rStyle w:val="Emphasis"/>
          <w:highlight w:val="green"/>
        </w:rPr>
        <w:t>and</w:t>
      </w:r>
      <w:r w:rsidRPr="00E133B3">
        <w:rPr>
          <w:rStyle w:val="StyleUnderline"/>
        </w:rPr>
        <w:t xml:space="preserve"> in fact </w:t>
      </w:r>
      <w:r w:rsidRPr="00796706">
        <w:rPr>
          <w:rStyle w:val="Emphasis"/>
          <w:highlight w:val="green"/>
        </w:rPr>
        <w:t>exacerbated them</w:t>
      </w:r>
      <w:r w:rsidRPr="00E133B3">
        <w:rPr>
          <w:rStyle w:val="StyleUnderline"/>
        </w:rPr>
        <w:t xml:space="preserve"> while also creating new problems, </w:t>
      </w:r>
      <w:r w:rsidRPr="00796706">
        <w:rPr>
          <w:rStyle w:val="StyleUnderline"/>
          <w:highlight w:val="green"/>
        </w:rPr>
        <w:t>implies that capitalism</w:t>
      </w:r>
      <w:r w:rsidRPr="00E133B3">
        <w:rPr>
          <w:rStyle w:val="StyleUnderline"/>
        </w:rPr>
        <w:t xml:space="preserve"> itself </w:t>
      </w:r>
      <w:r w:rsidRPr="00796706">
        <w:rPr>
          <w:rStyle w:val="StyleUnderline"/>
          <w:highlight w:val="green"/>
        </w:rPr>
        <w:t>wasn’t the cause of the problems in the first place</w:t>
      </w:r>
      <w:r w:rsidRPr="00E133B3">
        <w:rPr>
          <w:sz w:val="8"/>
        </w:rPr>
        <w:t xml:space="preserve">, at least not to the degree theorized. </w:t>
      </w:r>
    </w:p>
    <w:p w14:paraId="310879E4" w14:textId="77777777" w:rsidR="006E2D61" w:rsidRPr="00E133B3" w:rsidRDefault="006E2D61" w:rsidP="006E2D61">
      <w:pPr>
        <w:pStyle w:val="Heading4"/>
        <w:rPr>
          <w:rFonts w:cs="Calibri"/>
        </w:rPr>
      </w:pPr>
      <w:r w:rsidRPr="00E133B3">
        <w:rPr>
          <w:rFonts w:cs="Calibri"/>
        </w:rPr>
        <w:t xml:space="preserve">Suggesting capitalism is the root cause of oppression is </w:t>
      </w:r>
      <w:r w:rsidRPr="00E133B3">
        <w:rPr>
          <w:rFonts w:cs="Calibri"/>
          <w:u w:val="single"/>
        </w:rPr>
        <w:t>counterproductive</w:t>
      </w:r>
      <w:r w:rsidRPr="00E133B3">
        <w:rPr>
          <w:rFonts w:cs="Calibri"/>
        </w:rPr>
        <w:t>.</w:t>
      </w:r>
    </w:p>
    <w:p w14:paraId="2D38DB66" w14:textId="77777777" w:rsidR="006E2D61" w:rsidRPr="00E133B3" w:rsidRDefault="006E2D61" w:rsidP="006E2D61">
      <w:pPr>
        <w:rPr>
          <w:rFonts w:eastAsia="Times New Roman"/>
          <w:sz w:val="16"/>
          <w:szCs w:val="16"/>
        </w:rPr>
      </w:pPr>
      <w:r w:rsidRPr="00E133B3">
        <w:rPr>
          <w:rStyle w:val="Style13ptBold"/>
        </w:rPr>
        <w:t xml:space="preserve">Swanson 05 </w:t>
      </w:r>
      <w:r w:rsidRPr="00E133B3">
        <w:rPr>
          <w:rFonts w:eastAsia="Times New Roman"/>
          <w:sz w:val="16"/>
          <w:szCs w:val="16"/>
        </w:rPr>
        <w:t>Jacinda Swanson is Assistant Professor of Political Science at Western. Michigan University – Theory, Culture &amp; Society August 2005 vol. 22 no. 4 87-118 – DOI: 10.1177/0263276405054992 –The online version of this article can be found – http://tcs.sagepub.com/content/22/4/87</w:t>
      </w:r>
    </w:p>
    <w:p w14:paraId="79459B0A" w14:textId="77777777" w:rsidR="006E2D61" w:rsidRPr="00E133B3" w:rsidRDefault="006E2D61" w:rsidP="006E2D61">
      <w:pPr>
        <w:rPr>
          <w:rFonts w:eastAsia="Times New Roman"/>
          <w:u w:val="single"/>
        </w:rPr>
      </w:pPr>
      <w:r w:rsidRPr="00796706">
        <w:rPr>
          <w:rFonts w:eastAsia="Times New Roman"/>
          <w:highlight w:val="green"/>
          <w:u w:val="single"/>
        </w:rPr>
        <w:t>It is</w:t>
      </w:r>
      <w:r w:rsidRPr="00E133B3">
        <w:rPr>
          <w:rFonts w:eastAsia="Times New Roman"/>
          <w:sz w:val="10"/>
        </w:rPr>
        <w:t xml:space="preserve"> thus </w:t>
      </w:r>
      <w:r w:rsidRPr="00796706">
        <w:rPr>
          <w:rStyle w:val="Emphasis"/>
          <w:highlight w:val="green"/>
        </w:rPr>
        <w:t>misleading</w:t>
      </w:r>
      <w:r w:rsidRPr="00796706">
        <w:rPr>
          <w:rFonts w:eastAsia="Times New Roman"/>
          <w:highlight w:val="green"/>
          <w:u w:val="single"/>
        </w:rPr>
        <w:t xml:space="preserve"> to suggest </w:t>
      </w:r>
      <w:r w:rsidRPr="00E133B3">
        <w:rPr>
          <w:sz w:val="10"/>
        </w:rPr>
        <w:t>that</w:t>
      </w:r>
      <w:r w:rsidRPr="00E133B3">
        <w:rPr>
          <w:rFonts w:eastAsia="Times New Roman"/>
          <w:u w:val="single"/>
        </w:rPr>
        <w:t xml:space="preserve"> </w:t>
      </w:r>
      <w:r w:rsidRPr="00796706">
        <w:rPr>
          <w:rFonts w:eastAsia="Times New Roman"/>
          <w:highlight w:val="green"/>
          <w:u w:val="single"/>
        </w:rPr>
        <w:t>social relations are</w:t>
      </w:r>
      <w:r w:rsidRPr="00E133B3">
        <w:rPr>
          <w:rFonts w:eastAsia="Times New Roman"/>
          <w:u w:val="single"/>
        </w:rPr>
        <w:t xml:space="preserve"> ever </w:t>
      </w:r>
      <w:r w:rsidRPr="00796706">
        <w:rPr>
          <w:rStyle w:val="Emphasis"/>
          <w:highlight w:val="green"/>
        </w:rPr>
        <w:t>solely economic</w:t>
      </w:r>
      <w:r w:rsidRPr="00E133B3">
        <w:rPr>
          <w:rFonts w:eastAsia="Times New Roman"/>
          <w:sz w:val="10"/>
        </w:rPr>
        <w:t xml:space="preserve">, </w:t>
      </w:r>
      <w:proofErr w:type="gramStart"/>
      <w:r w:rsidRPr="00E133B3">
        <w:rPr>
          <w:rFonts w:eastAsia="Times New Roman"/>
          <w:sz w:val="10"/>
        </w:rPr>
        <w:t>political</w:t>
      </w:r>
      <w:proofErr w:type="gramEnd"/>
      <w:r w:rsidRPr="00E133B3">
        <w:rPr>
          <w:rFonts w:eastAsia="Times New Roman"/>
          <w:sz w:val="10"/>
        </w:rPr>
        <w:t xml:space="preserve"> </w:t>
      </w:r>
      <w:r w:rsidRPr="00E133B3">
        <w:rPr>
          <w:sz w:val="10"/>
        </w:rPr>
        <w:t>or cultural, or that the causes of and remedies for unjust social arrangements are singular (see also Butler,</w:t>
      </w:r>
      <w:r w:rsidRPr="00E133B3">
        <w:rPr>
          <w:rFonts w:eastAsia="Times New Roman"/>
          <w:sz w:val="10"/>
        </w:rPr>
        <w:t xml:space="preserve"> 1997c: 273, 276; Young, 1997: 154–6; Sayer, 1999). Although Fraser insists on the thorough imbrication of culture and economics, her </w:t>
      </w:r>
      <w:r w:rsidRPr="00796706">
        <w:rPr>
          <w:rFonts w:eastAsia="Times New Roman"/>
          <w:highlight w:val="green"/>
          <w:u w:val="single"/>
        </w:rPr>
        <w:t>emphasis on</w:t>
      </w:r>
      <w:r w:rsidRPr="00E133B3">
        <w:rPr>
          <w:rFonts w:eastAsia="Times New Roman"/>
          <w:sz w:val="10"/>
        </w:rPr>
        <w:t xml:space="preserve"> the two categories of redistribution and recognition and </w:t>
      </w:r>
      <w:r w:rsidRPr="00E133B3">
        <w:rPr>
          <w:sz w:val="10"/>
        </w:rPr>
        <w:t xml:space="preserve">on </w:t>
      </w:r>
      <w:r w:rsidRPr="00796706">
        <w:rPr>
          <w:rFonts w:eastAsia="Times New Roman"/>
          <w:highlight w:val="green"/>
          <w:u w:val="single"/>
        </w:rPr>
        <w:t>root cause</w:t>
      </w:r>
      <w:r w:rsidRPr="00E133B3">
        <w:rPr>
          <w:sz w:val="10"/>
        </w:rPr>
        <w:t>s</w:t>
      </w:r>
      <w:r w:rsidRPr="00E133B3">
        <w:rPr>
          <w:rFonts w:eastAsia="Times New Roman"/>
          <w:u w:val="single"/>
        </w:rPr>
        <w:t xml:space="preserve"> </w:t>
      </w:r>
      <w:r w:rsidRPr="00796706">
        <w:rPr>
          <w:rFonts w:eastAsia="Times New Roman"/>
          <w:highlight w:val="green"/>
          <w:u w:val="single"/>
        </w:rPr>
        <w:t>undermines</w:t>
      </w:r>
      <w:r w:rsidRPr="00E133B3">
        <w:rPr>
          <w:rFonts w:eastAsia="Times New Roman"/>
          <w:sz w:val="10"/>
        </w:rPr>
        <w:t xml:space="preserve"> the </w:t>
      </w:r>
      <w:r w:rsidRPr="00E133B3">
        <w:rPr>
          <w:rStyle w:val="StyleUnderline"/>
        </w:rPr>
        <w:t xml:space="preserve">more </w:t>
      </w:r>
      <w:r w:rsidRPr="00796706">
        <w:rPr>
          <w:rStyle w:val="Emphasis"/>
          <w:highlight w:val="green"/>
        </w:rPr>
        <w:t>complex understanding</w:t>
      </w:r>
      <w:r w:rsidRPr="00E133B3">
        <w:rPr>
          <w:rFonts w:eastAsia="Times New Roman"/>
          <w:sz w:val="10"/>
        </w:rPr>
        <w:t xml:space="preserve"> she articulates elsewhere. Moreover, despite her commitment to perspectival dualism – and thus her rejection of substantive dualism and economism – in several instances Fraser describes the economy and capitalism in economically reductionist and determinist terms (2003: 53, 58, 214–18). </w:t>
      </w:r>
      <w:r w:rsidRPr="00E133B3">
        <w:rPr>
          <w:rStyle w:val="StyleUnderline"/>
        </w:rPr>
        <w:t xml:space="preserve">For instance, although she correctly insists that capitalism and culture interact, she often appears </w:t>
      </w:r>
      <w:r w:rsidRPr="00796706">
        <w:rPr>
          <w:rFonts w:eastAsia="Times New Roman"/>
          <w:highlight w:val="green"/>
          <w:u w:val="single"/>
        </w:rPr>
        <w:t>to conceptualize capitalism</w:t>
      </w:r>
      <w:r w:rsidRPr="00E133B3">
        <w:rPr>
          <w:rFonts w:eastAsia="Times New Roman"/>
          <w:sz w:val="10"/>
        </w:rPr>
        <w:t xml:space="preserve"> and other economic activities </w:t>
      </w:r>
      <w:r w:rsidRPr="00796706">
        <w:rPr>
          <w:rFonts w:eastAsia="Times New Roman"/>
          <w:highlight w:val="green"/>
          <w:u w:val="single"/>
        </w:rPr>
        <w:t>as</w:t>
      </w:r>
      <w:r w:rsidRPr="00E133B3">
        <w:rPr>
          <w:rFonts w:eastAsia="Times New Roman"/>
          <w:sz w:val="10"/>
        </w:rPr>
        <w:t xml:space="preserve"> in themselves fundamentally economic </w:t>
      </w:r>
      <w:r w:rsidRPr="00796706">
        <w:rPr>
          <w:rFonts w:eastAsia="Times New Roman"/>
          <w:highlight w:val="green"/>
          <w:u w:val="single"/>
        </w:rPr>
        <w:t>practices that function independently of political and cultural processes</w:t>
      </w:r>
      <w:r w:rsidRPr="00E133B3">
        <w:rPr>
          <w:rFonts w:eastAsia="Times New Roman"/>
          <w:sz w:val="10"/>
        </w:rPr>
        <w:t xml:space="preserve">, </w:t>
      </w:r>
      <w:proofErr w:type="gramStart"/>
      <w:r w:rsidRPr="00E133B3">
        <w:rPr>
          <w:rFonts w:eastAsia="Times New Roman"/>
          <w:sz w:val="10"/>
        </w:rPr>
        <w:t>and,</w:t>
      </w:r>
      <w:proofErr w:type="gramEnd"/>
      <w:r w:rsidRPr="00E133B3">
        <w:rPr>
          <w:rFonts w:eastAsia="Times New Roman"/>
          <w:sz w:val="10"/>
        </w:rPr>
        <w:t xml:space="preserve"> related, appears to conceive economic behavior/phenomena as devoid of values. To cite just a few examples, Fraser provides the following conceptualizations: ‘In this marketized zone, interaction is not directly regulated by patterns of cultural value. It is governed, rather by the functional interlacing of strategic imperatives, as individuals act to maximize self-interest’ (2003: 58); ‘system integration, in which interaction is coordinated by the functional interlacing of the unintended consequences of a myriad of individual strategies’; and ‘a quasi-objective, anonymous, impersonal market order that follows a logic of its own. This market order is culturally embedded, to be sure. But it is not directly governed by cultural schemas of evaluation’ (2003: 214). </w:t>
      </w:r>
      <w:r w:rsidRPr="00796706">
        <w:rPr>
          <w:rFonts w:eastAsia="Times New Roman"/>
          <w:highlight w:val="green"/>
          <w:u w:val="single"/>
        </w:rPr>
        <w:t>As</w:t>
      </w:r>
      <w:r w:rsidRPr="00E133B3">
        <w:rPr>
          <w:rFonts w:eastAsia="Times New Roman"/>
          <w:u w:val="single"/>
        </w:rPr>
        <w:t xml:space="preserve"> the concept of </w:t>
      </w:r>
      <w:r w:rsidRPr="00796706">
        <w:rPr>
          <w:rStyle w:val="StyleUnderline"/>
          <w:highlight w:val="green"/>
        </w:rPr>
        <w:t>overdetermination shows, ‘economic’ practices</w:t>
      </w:r>
      <w:r w:rsidRPr="00E133B3">
        <w:rPr>
          <w:rFonts w:eastAsia="Times New Roman"/>
          <w:u w:val="single"/>
        </w:rPr>
        <w:t xml:space="preserve"> themselves </w:t>
      </w:r>
      <w:r w:rsidRPr="00796706">
        <w:rPr>
          <w:rFonts w:eastAsia="Times New Roman"/>
          <w:highlight w:val="green"/>
          <w:u w:val="single"/>
        </w:rPr>
        <w:t>depend on specific</w:t>
      </w:r>
      <w:r w:rsidRPr="00E133B3">
        <w:rPr>
          <w:rFonts w:eastAsia="Times New Roman"/>
          <w:u w:val="single"/>
        </w:rPr>
        <w:t xml:space="preserve"> (cultural) </w:t>
      </w:r>
      <w:r w:rsidRPr="00796706">
        <w:rPr>
          <w:rFonts w:eastAsia="Times New Roman"/>
          <w:highlight w:val="green"/>
          <w:u w:val="single"/>
        </w:rPr>
        <w:t>knowledge</w:t>
      </w:r>
      <w:r w:rsidRPr="00E133B3">
        <w:rPr>
          <w:rStyle w:val="StyleUnderline"/>
        </w:rPr>
        <w:t>s</w:t>
      </w:r>
      <w:r w:rsidRPr="00E133B3">
        <w:rPr>
          <w:rFonts w:eastAsia="Times New Roman"/>
          <w:sz w:val="10"/>
        </w:rPr>
        <w:t xml:space="preserve">, </w:t>
      </w:r>
      <w:proofErr w:type="gramStart"/>
      <w:r w:rsidRPr="00E133B3">
        <w:rPr>
          <w:rFonts w:eastAsia="Times New Roman"/>
          <w:sz w:val="10"/>
        </w:rPr>
        <w:t>values</w:t>
      </w:r>
      <w:proofErr w:type="gramEnd"/>
      <w:r w:rsidRPr="00E133B3">
        <w:rPr>
          <w:rFonts w:eastAsia="Times New Roman"/>
          <w:sz w:val="10"/>
        </w:rPr>
        <w:t xml:space="preserve"> and discourses, as well as specific (political) rules and regulations (and vice versa). Values are therefore not confined to the cultural status order.7 In addition to discourses and knowledges, values, for example, constitute ideas and behavior related to business enterprise success and purposes, rational considerations and calculations, individual self-interest, appropriate and desirable objects of economic production and exchange, etc. (</w:t>
      </w:r>
      <w:proofErr w:type="spellStart"/>
      <w:r w:rsidRPr="00E133B3">
        <w:rPr>
          <w:rFonts w:eastAsia="Times New Roman"/>
          <w:sz w:val="10"/>
        </w:rPr>
        <w:t>Amariglio</w:t>
      </w:r>
      <w:proofErr w:type="spellEnd"/>
      <w:r w:rsidRPr="00E133B3">
        <w:rPr>
          <w:rFonts w:eastAsia="Times New Roman"/>
          <w:sz w:val="10"/>
        </w:rPr>
        <w:t xml:space="preserve"> and </w:t>
      </w:r>
      <w:proofErr w:type="spellStart"/>
      <w:r w:rsidRPr="00E133B3">
        <w:rPr>
          <w:rFonts w:eastAsia="Times New Roman"/>
          <w:sz w:val="10"/>
        </w:rPr>
        <w:t>Ruccio</w:t>
      </w:r>
      <w:proofErr w:type="spellEnd"/>
      <w:r w:rsidRPr="00E133B3">
        <w:rPr>
          <w:rFonts w:eastAsia="Times New Roman"/>
          <w:sz w:val="10"/>
        </w:rPr>
        <w:t xml:space="preserve">, 1994; Watkins, 1998). The theoretical perspective I am advocating here thus urges both the multiplication of analytical categories and concrete empirical investigations of the numerous conditions of existence (located throughout society) of any unjust practice (see also Smith, 2001: 121). It consequently suggests that </w:t>
      </w:r>
      <w:r w:rsidRPr="00796706">
        <w:rPr>
          <w:rFonts w:eastAsia="Times New Roman"/>
          <w:highlight w:val="green"/>
          <w:u w:val="single"/>
        </w:rPr>
        <w:t>overcoming</w:t>
      </w:r>
      <w:r w:rsidRPr="00E133B3">
        <w:rPr>
          <w:rFonts w:eastAsia="Times New Roman"/>
          <w:u w:val="single"/>
        </w:rPr>
        <w:t xml:space="preserve"> any given form of </w:t>
      </w:r>
      <w:r w:rsidRPr="00796706">
        <w:rPr>
          <w:rFonts w:eastAsia="Times New Roman"/>
          <w:highlight w:val="green"/>
          <w:u w:val="single"/>
        </w:rPr>
        <w:t>oppression</w:t>
      </w:r>
      <w:r w:rsidRPr="00E133B3">
        <w:rPr>
          <w:rFonts w:eastAsia="Times New Roman"/>
          <w:u w:val="single"/>
        </w:rPr>
        <w:t xml:space="preserve"> most likely will </w:t>
      </w:r>
      <w:r w:rsidRPr="00796706">
        <w:rPr>
          <w:rFonts w:eastAsia="Times New Roman"/>
          <w:highlight w:val="green"/>
          <w:u w:val="single"/>
        </w:rPr>
        <w:t xml:space="preserve">require transforming </w:t>
      </w:r>
      <w:r w:rsidRPr="00796706">
        <w:rPr>
          <w:rStyle w:val="Emphasis"/>
          <w:highlight w:val="green"/>
        </w:rPr>
        <w:t>a</w:t>
      </w:r>
      <w:r w:rsidRPr="00E133B3">
        <w:rPr>
          <w:rStyle w:val="StyleUnderline"/>
        </w:rPr>
        <w:t xml:space="preserve"> wide </w:t>
      </w:r>
      <w:r w:rsidRPr="00796706">
        <w:rPr>
          <w:rStyle w:val="Emphasis"/>
          <w:highlight w:val="green"/>
        </w:rPr>
        <w:t>range of</w:t>
      </w:r>
      <w:r w:rsidRPr="00E133B3">
        <w:rPr>
          <w:rFonts w:eastAsia="Times New Roman"/>
          <w:u w:val="single"/>
        </w:rPr>
        <w:t xml:space="preserve"> cultural, </w:t>
      </w:r>
      <w:proofErr w:type="gramStart"/>
      <w:r w:rsidRPr="00E133B3">
        <w:rPr>
          <w:rFonts w:eastAsia="Times New Roman"/>
          <w:u w:val="single"/>
        </w:rPr>
        <w:t>economic</w:t>
      </w:r>
      <w:proofErr w:type="gramEnd"/>
      <w:r w:rsidRPr="00E133B3">
        <w:rPr>
          <w:rFonts w:eastAsia="Times New Roman"/>
          <w:u w:val="single"/>
        </w:rPr>
        <w:t xml:space="preserve"> and political </w:t>
      </w:r>
      <w:r w:rsidRPr="00796706">
        <w:rPr>
          <w:rStyle w:val="Emphasis"/>
          <w:highlight w:val="green"/>
        </w:rPr>
        <w:t>practices</w:t>
      </w:r>
      <w:r w:rsidRPr="00E133B3">
        <w:rPr>
          <w:sz w:val="10"/>
        </w:rPr>
        <w:t xml:space="preserve">. </w:t>
      </w:r>
    </w:p>
    <w:p w14:paraId="7E59B74E" w14:textId="77777777" w:rsidR="006E2D61" w:rsidRPr="00E133B3" w:rsidRDefault="006E2D61" w:rsidP="006E2D61">
      <w:pPr>
        <w:pStyle w:val="Heading4"/>
        <w:rPr>
          <w:rFonts w:eastAsia="Calibri" w:cs="Calibri"/>
        </w:rPr>
      </w:pPr>
      <w:r w:rsidRPr="00E133B3">
        <w:rPr>
          <w:rFonts w:eastAsia="Calibri" w:cs="Calibri"/>
        </w:rPr>
        <w:t xml:space="preserve">Power Repetition DA – The revolution itself is </w:t>
      </w:r>
      <w:r w:rsidRPr="00E133B3">
        <w:rPr>
          <w:rFonts w:eastAsia="Calibri" w:cs="Calibri"/>
          <w:u w:val="single"/>
        </w:rPr>
        <w:t>violent</w:t>
      </w:r>
      <w:r w:rsidRPr="00E133B3">
        <w:rPr>
          <w:rFonts w:eastAsia="Calibri" w:cs="Calibri"/>
        </w:rPr>
        <w:t xml:space="preserve"> – capitalism will </w:t>
      </w:r>
      <w:r w:rsidRPr="00E133B3">
        <w:rPr>
          <w:rFonts w:eastAsia="Calibri" w:cs="Calibri"/>
          <w:u w:val="single"/>
        </w:rPr>
        <w:t xml:space="preserve">re-form itself </w:t>
      </w:r>
      <w:r w:rsidRPr="00E133B3">
        <w:rPr>
          <w:rFonts w:eastAsia="Calibri" w:cs="Calibri"/>
        </w:rPr>
        <w:t>around regimes of accumulation.</w:t>
      </w:r>
    </w:p>
    <w:p w14:paraId="52DA2219" w14:textId="77777777" w:rsidR="006E2D61" w:rsidRPr="00E133B3" w:rsidRDefault="006E2D61" w:rsidP="006E2D61">
      <w:pPr>
        <w:rPr>
          <w:rFonts w:eastAsia="Times New Roman"/>
          <w:szCs w:val="20"/>
        </w:rPr>
      </w:pPr>
      <w:r w:rsidRPr="00E133B3">
        <w:rPr>
          <w:rStyle w:val="Style13ptBold"/>
        </w:rPr>
        <w:t xml:space="preserve">Wendling 06 </w:t>
      </w:r>
      <w:r w:rsidRPr="00E133B3">
        <w:rPr>
          <w:sz w:val="16"/>
          <w:szCs w:val="16"/>
        </w:rPr>
        <w:t>[</w:t>
      </w:r>
      <w:r w:rsidRPr="00E133B3">
        <w:rPr>
          <w:rFonts w:eastAsia="Times New Roman"/>
          <w:sz w:val="16"/>
          <w:szCs w:val="16"/>
        </w:rPr>
        <w:t xml:space="preserve">Amy, professor of philosophy at Creighton College. 2006. “Reading </w:t>
      </w:r>
      <w:proofErr w:type="spellStart"/>
      <w:r w:rsidRPr="00E133B3">
        <w:rPr>
          <w:rFonts w:eastAsia="Times New Roman"/>
          <w:sz w:val="16"/>
          <w:szCs w:val="16"/>
        </w:rPr>
        <w:t>Bataille</w:t>
      </w:r>
      <w:proofErr w:type="spellEnd"/>
      <w:r w:rsidRPr="00E133B3">
        <w:rPr>
          <w:rFonts w:eastAsia="Times New Roman"/>
          <w:sz w:val="16"/>
          <w:szCs w:val="16"/>
        </w:rPr>
        <w:t xml:space="preserve"> Now.”]</w:t>
      </w:r>
    </w:p>
    <w:p w14:paraId="155AEF2D" w14:textId="77777777" w:rsidR="006E2D61" w:rsidRPr="00585497" w:rsidRDefault="006E2D61" w:rsidP="006E2D61">
      <w:r w:rsidRPr="00E133B3">
        <w:rPr>
          <w:sz w:val="8"/>
        </w:rPr>
        <w:t xml:space="preserve">Sovereignty and the Revolutionary Subject </w:t>
      </w:r>
      <w:proofErr w:type="spellStart"/>
      <w:r w:rsidRPr="00E133B3">
        <w:rPr>
          <w:sz w:val="8"/>
        </w:rPr>
        <w:t>Bataille's</w:t>
      </w:r>
      <w:proofErr w:type="spellEnd"/>
      <w:r w:rsidRPr="00E133B3">
        <w:rPr>
          <w:sz w:val="8"/>
        </w:rPr>
        <w:t xml:space="preserve"> discussion of "sovereignty" occupies the entire third volume of The Accursed Share. This volume explains the final two chapters of volume 1, in which </w:t>
      </w:r>
      <w:proofErr w:type="spellStart"/>
      <w:r w:rsidRPr="00E133B3">
        <w:rPr>
          <w:sz w:val="8"/>
        </w:rPr>
        <w:t>Bataille</w:t>
      </w:r>
      <w:proofErr w:type="spellEnd"/>
      <w:r w:rsidRPr="00E133B3">
        <w:rPr>
          <w:sz w:val="8"/>
        </w:rPr>
        <w:t xml:space="preserve"> sketches the forms of consumption characteristic of Soviet industrialization as a modality of the forms of consumption characteristic of the bourgeois world, as a cruel accumulation. </w:t>
      </w:r>
      <w:r w:rsidRPr="00E133B3">
        <w:rPr>
          <w:rStyle w:val="StyleUnderline"/>
        </w:rPr>
        <w:t xml:space="preserve">In sovereign consumption, </w:t>
      </w:r>
      <w:r w:rsidRPr="00796706">
        <w:rPr>
          <w:rStyle w:val="Emphasis"/>
          <w:highlight w:val="green"/>
        </w:rPr>
        <w:t>consumption is not</w:t>
      </w:r>
      <w:r w:rsidRPr="00E133B3">
        <w:rPr>
          <w:rStyle w:val="StyleUnderline"/>
        </w:rPr>
        <w:t xml:space="preserve"> subjected to </w:t>
      </w:r>
      <w:r w:rsidRPr="00796706">
        <w:rPr>
          <w:rStyle w:val="Emphasis"/>
          <w:highlight w:val="green"/>
        </w:rPr>
        <w:t>an end outside of itself</w:t>
      </w:r>
      <w:r w:rsidRPr="00E133B3">
        <w:rPr>
          <w:sz w:val="8"/>
        </w:rPr>
        <w:t>. In the terms of classical Marxism, to act sovereignly is to privilege use over exchange value, or individual over productive consumption. In a temporal schema,</w:t>
      </w:r>
      <w:r w:rsidRPr="00E133B3">
        <w:rPr>
          <w:rStyle w:val="StyleUnderline"/>
        </w:rPr>
        <w:t xml:space="preserve"> </w:t>
      </w:r>
      <w:r w:rsidRPr="00796706">
        <w:rPr>
          <w:rStyle w:val="StyleUnderline"/>
          <w:highlight w:val="green"/>
        </w:rPr>
        <w:t>to act sovereignly is</w:t>
      </w:r>
      <w:r w:rsidRPr="00E133B3">
        <w:rPr>
          <w:rStyle w:val="StyleUnderline"/>
        </w:rPr>
        <w:t xml:space="preserve"> to </w:t>
      </w:r>
      <w:r w:rsidRPr="00796706">
        <w:rPr>
          <w:rStyle w:val="StyleUnderline"/>
          <w:highlight w:val="green"/>
        </w:rPr>
        <w:t>privilege</w:t>
      </w:r>
      <w:r w:rsidRPr="00E133B3">
        <w:rPr>
          <w:rStyle w:val="StyleUnderline"/>
        </w:rPr>
        <w:t xml:space="preserve"> the present over the past or future. We might recognize sovereign </w:t>
      </w:r>
      <w:r w:rsidRPr="00796706">
        <w:rPr>
          <w:rStyle w:val="StyleUnderline"/>
          <w:highlight w:val="green"/>
        </w:rPr>
        <w:t>consumption as</w:t>
      </w:r>
      <w:r w:rsidRPr="00E133B3">
        <w:rPr>
          <w:rStyle w:val="StyleUnderline"/>
        </w:rPr>
        <w:t xml:space="preserve"> noncoercive </w:t>
      </w:r>
      <w:r w:rsidRPr="00796706">
        <w:rPr>
          <w:rStyle w:val="StyleUnderline"/>
          <w:highlight w:val="green"/>
        </w:rPr>
        <w:t>pleasure or play</w:t>
      </w:r>
      <w:r w:rsidRPr="00E133B3">
        <w:rPr>
          <w:sz w:val="8"/>
        </w:rPr>
        <w:t>, consumption that exceeds a productive, work</w:t>
      </w:r>
      <w:r w:rsidRPr="00E133B3">
        <w:rPr>
          <w:sz w:val="8"/>
        </w:rPr>
        <w:noBreakHyphen/>
        <w:t>driven economy.</w:t>
      </w:r>
      <w:r w:rsidRPr="00E133B3">
        <w:rPr>
          <w:rFonts w:eastAsia="Times New Roman"/>
          <w:sz w:val="8"/>
          <w:szCs w:val="20"/>
        </w:rPr>
        <w:t xml:space="preserve"> A sovereign world would have the vision</w:t>
      </w:r>
      <w:r w:rsidRPr="00E133B3">
        <w:rPr>
          <w:rFonts w:eastAsia="Times New Roman"/>
          <w:sz w:val="8"/>
          <w:szCs w:val="20"/>
        </w:rPr>
        <w:noBreakHyphen/>
        <w:t>and the language</w:t>
      </w:r>
      <w:r w:rsidRPr="00E133B3">
        <w:rPr>
          <w:rFonts w:eastAsia="Times New Roman"/>
          <w:sz w:val="8"/>
          <w:szCs w:val="20"/>
        </w:rPr>
        <w:noBreakHyphen/>
        <w:t xml:space="preserve">to accommodate such a recognition and to accommodate it in a mode other than dubbing it irresponsible, irrational, childlike, or mad. Let me offer an example of sovereign consumption from the realm of sexuality, a realm that </w:t>
      </w:r>
      <w:proofErr w:type="spellStart"/>
      <w:r w:rsidRPr="00E133B3">
        <w:rPr>
          <w:rFonts w:eastAsia="Times New Roman"/>
          <w:sz w:val="8"/>
          <w:szCs w:val="20"/>
        </w:rPr>
        <w:t>Bataille</w:t>
      </w:r>
      <w:proofErr w:type="spellEnd"/>
      <w:r w:rsidRPr="00E133B3">
        <w:rPr>
          <w:rFonts w:eastAsia="Times New Roman"/>
          <w:sz w:val="8"/>
          <w:szCs w:val="20"/>
        </w:rPr>
        <w:t xml:space="preserve"> also highlights in both his fiction and his philosophy. The compulsory productive heterosexuality characteristic of bourgeois cultures is also part of the coercion to production. </w:t>
      </w:r>
      <w:proofErr w:type="spellStart"/>
      <w:r w:rsidRPr="00E133B3">
        <w:rPr>
          <w:rFonts w:eastAsia="Times New Roman"/>
          <w:sz w:val="8"/>
          <w:szCs w:val="20"/>
        </w:rPr>
        <w:t>Bataille's</w:t>
      </w:r>
      <w:proofErr w:type="spellEnd"/>
      <w:r w:rsidRPr="00E133B3">
        <w:rPr>
          <w:rFonts w:eastAsia="Times New Roman"/>
          <w:sz w:val="8"/>
          <w:szCs w:val="20"/>
        </w:rPr>
        <w:t xml:space="preserve"> por</w:t>
      </w:r>
      <w:r w:rsidRPr="00E133B3">
        <w:rPr>
          <w:rFonts w:eastAsia="Times New Roman"/>
          <w:sz w:val="8"/>
          <w:szCs w:val="20"/>
        </w:rPr>
        <w:softHyphen/>
        <w:t xml:space="preserve"> [p. 47] </w:t>
      </w:r>
      <w:proofErr w:type="spellStart"/>
      <w:r w:rsidRPr="00E133B3">
        <w:rPr>
          <w:rFonts w:eastAsia="Times New Roman"/>
          <w:sz w:val="8"/>
          <w:szCs w:val="20"/>
        </w:rPr>
        <w:t>nography</w:t>
      </w:r>
      <w:proofErr w:type="spellEnd"/>
      <w:r w:rsidRPr="00E133B3">
        <w:rPr>
          <w:rFonts w:eastAsia="Times New Roman"/>
          <w:sz w:val="8"/>
          <w:szCs w:val="20"/>
        </w:rPr>
        <w:t xml:space="preserve">, all of which describes nonreproductive if mostly heterosexual sex, fits into his project for this reason. </w:t>
      </w:r>
      <w:proofErr w:type="spellStart"/>
      <w:r w:rsidRPr="00E133B3">
        <w:rPr>
          <w:rFonts w:eastAsia="Times New Roman"/>
          <w:sz w:val="8"/>
          <w:szCs w:val="20"/>
        </w:rPr>
        <w:t>Nonreproducrive</w:t>
      </w:r>
      <w:proofErr w:type="spellEnd"/>
      <w:r w:rsidRPr="00E133B3">
        <w:rPr>
          <w:rFonts w:eastAsia="Times New Roman"/>
          <w:sz w:val="8"/>
          <w:szCs w:val="20"/>
        </w:rPr>
        <w:t xml:space="preserve"> sex</w:t>
      </w:r>
      <w:r w:rsidRPr="00E133B3">
        <w:rPr>
          <w:rFonts w:eastAsia="Times New Roman"/>
          <w:sz w:val="8"/>
          <w:szCs w:val="20"/>
        </w:rPr>
        <w:noBreakHyphen/>
        <w:t>sex for sex's sake, queer sex, or sex for pleasure</w:t>
      </w:r>
      <w:r w:rsidRPr="00E133B3">
        <w:rPr>
          <w:rFonts w:eastAsia="Times New Roman"/>
          <w:sz w:val="8"/>
          <w:szCs w:val="20"/>
        </w:rPr>
        <w:noBreakHyphen/>
        <w:t xml:space="preserve">are all modes of nonproductive, or sovereign consumption: consumption that does </w:t>
      </w:r>
      <w:proofErr w:type="gramStart"/>
      <w:r w:rsidRPr="00E133B3">
        <w:rPr>
          <w:rFonts w:eastAsia="Times New Roman"/>
          <w:sz w:val="8"/>
          <w:szCs w:val="20"/>
        </w:rPr>
        <w:t>no</w:t>
      </w:r>
      <w:proofErr w:type="gramEnd"/>
      <w:r w:rsidRPr="00E133B3">
        <w:rPr>
          <w:rFonts w:eastAsia="Times New Roman"/>
          <w:sz w:val="8"/>
          <w:szCs w:val="20"/>
        </w:rPr>
        <w:t xml:space="preserve"> work, produces no new workers, and uses energy without recompense. All bourgeois cultural taboos about sexuality are rooted in the coercion to production. For </w:t>
      </w:r>
      <w:proofErr w:type="spellStart"/>
      <w:r w:rsidRPr="00E133B3">
        <w:rPr>
          <w:rFonts w:eastAsia="Times New Roman"/>
          <w:sz w:val="8"/>
          <w:szCs w:val="20"/>
        </w:rPr>
        <w:t>Bataille</w:t>
      </w:r>
      <w:proofErr w:type="spellEnd"/>
      <w:r w:rsidRPr="00E133B3">
        <w:rPr>
          <w:rFonts w:eastAsia="Times New Roman"/>
          <w:sz w:val="8"/>
          <w:szCs w:val="20"/>
        </w:rPr>
        <w:t xml:space="preserve">, the sovereign individual, a version of the Nietzschean noble or Hegelian master (1991b, 219; 1973, 267), "consumes and doesn't labor" (199lb, 198; 1973, 248). Like Nietzsche, </w:t>
      </w:r>
      <w:proofErr w:type="spellStart"/>
      <w:r w:rsidRPr="00E133B3">
        <w:rPr>
          <w:rFonts w:eastAsia="Times New Roman"/>
          <w:sz w:val="8"/>
          <w:szCs w:val="20"/>
        </w:rPr>
        <w:t>Bataille</w:t>
      </w:r>
      <w:proofErr w:type="spellEnd"/>
      <w:r w:rsidRPr="00E133B3">
        <w:rPr>
          <w:rFonts w:eastAsia="Times New Roman"/>
          <w:sz w:val="8"/>
          <w:szCs w:val="20"/>
        </w:rPr>
        <w:t xml:space="preserve"> argues that bourgeois societies</w:t>
      </w:r>
      <w:r w:rsidRPr="00E133B3">
        <w:rPr>
          <w:rFonts w:eastAsia="Times New Roman"/>
          <w:sz w:val="8"/>
          <w:szCs w:val="20"/>
        </w:rPr>
        <w:noBreakHyphen/>
        <w:t>we readily recognize them as our own</w:t>
      </w:r>
      <w:r w:rsidRPr="00E133B3">
        <w:rPr>
          <w:rFonts w:eastAsia="Times New Roman"/>
          <w:sz w:val="8"/>
          <w:szCs w:val="20"/>
        </w:rPr>
        <w:noBreakHyphen/>
        <w:t xml:space="preserve">have made this sort of consumption impossible for us by inverting the values attached to it. </w:t>
      </w:r>
      <w:r w:rsidRPr="00796706">
        <w:rPr>
          <w:rStyle w:val="StyleUnderline"/>
          <w:highlight w:val="green"/>
        </w:rPr>
        <w:t xml:space="preserve">Accumulation </w:t>
      </w:r>
      <w:r w:rsidRPr="00796706">
        <w:rPr>
          <w:rStyle w:val="Emphasis"/>
          <w:highlight w:val="green"/>
        </w:rPr>
        <w:t>eclipses the character of the sovereign</w:t>
      </w:r>
      <w:r w:rsidRPr="00796706">
        <w:rPr>
          <w:rStyle w:val="StyleUnderline"/>
          <w:highlight w:val="green"/>
        </w:rPr>
        <w:t>: we stockpile, hoard</w:t>
      </w:r>
      <w:r w:rsidRPr="00E133B3">
        <w:rPr>
          <w:rStyle w:val="StyleUnderline"/>
        </w:rPr>
        <w:t xml:space="preserve">, and hold in reserve </w:t>
      </w:r>
      <w:r w:rsidRPr="00796706">
        <w:rPr>
          <w:rStyle w:val="StyleUnderline"/>
          <w:highlight w:val="green"/>
        </w:rPr>
        <w:t>rather than use or enjoy</w:t>
      </w:r>
      <w:r w:rsidRPr="00E133B3">
        <w:rPr>
          <w:sz w:val="8"/>
        </w:rPr>
        <w:t xml:space="preserve">. Our deepest pleasures derive from the hoarding itself: from the security of knowing it is there, should we want it. Because of this out pleasures remain vicarious, theoretical, indefinitely </w:t>
      </w:r>
      <w:proofErr w:type="gramStart"/>
      <w:r w:rsidRPr="00E133B3">
        <w:rPr>
          <w:sz w:val="8"/>
        </w:rPr>
        <w:t>deferred</w:t>
      </w:r>
      <w:proofErr w:type="gramEnd"/>
      <w:r w:rsidRPr="00E133B3">
        <w:rPr>
          <w:sz w:val="8"/>
        </w:rPr>
        <w:t xml:space="preserve"> and abstract. In an inversion of economic values, the pressure to accumulate eclipses </w:t>
      </w:r>
      <w:proofErr w:type="spellStart"/>
      <w:r w:rsidRPr="00E133B3">
        <w:rPr>
          <w:sz w:val="8"/>
        </w:rPr>
        <w:t>Bataille's</w:t>
      </w:r>
      <w:proofErr w:type="spellEnd"/>
      <w:r w:rsidRPr="00E133B3">
        <w:rPr>
          <w:sz w:val="8"/>
        </w:rPr>
        <w:t xml:space="preserve"> sovereign consumption. Similarly, in Nietzsche, the priest's</w:t>
      </w:r>
      <w:r w:rsidRPr="00E133B3">
        <w:rPr>
          <w:rFonts w:eastAsia="Times New Roman"/>
          <w:sz w:val="8"/>
          <w:szCs w:val="20"/>
        </w:rPr>
        <w:t xml:space="preserve"> inversion of moral values eclipses the goodness of nobility. For </w:t>
      </w:r>
      <w:proofErr w:type="spellStart"/>
      <w:r w:rsidRPr="00E133B3">
        <w:rPr>
          <w:rFonts w:eastAsia="Times New Roman"/>
          <w:sz w:val="8"/>
          <w:szCs w:val="20"/>
        </w:rPr>
        <w:t>Bataille</w:t>
      </w:r>
      <w:proofErr w:type="spellEnd"/>
      <w:r w:rsidRPr="00E133B3">
        <w:rPr>
          <w:rFonts w:eastAsia="Times New Roman"/>
          <w:sz w:val="8"/>
          <w:szCs w:val="20"/>
        </w:rPr>
        <w:t>, the bourgeois class is the first</w:t>
      </w:r>
      <w:r w:rsidRPr="00E133B3">
        <w:rPr>
          <w:rFonts w:eastAsia="Times New Roman"/>
          <w:sz w:val="8"/>
          <w:szCs w:val="20"/>
        </w:rPr>
        <w:noBreakHyphen/>
        <w:t>and ultimately only</w:t>
      </w:r>
      <w:r w:rsidRPr="00E133B3">
        <w:rPr>
          <w:rFonts w:eastAsia="Times New Roman"/>
          <w:sz w:val="8"/>
          <w:szCs w:val="20"/>
        </w:rPr>
        <w:noBreakHyphen/>
        <w:t xml:space="preserve"> r revolutionary class: an ascetic class that revolts specifically against the sovereign nobility in favor of accumulation. The bourgeois revolution over against sovereignty conditions and inescapably schematizes all subsequent revolution and appeals to revolution. </w:t>
      </w:r>
      <w:r w:rsidRPr="00796706">
        <w:rPr>
          <w:rStyle w:val="StyleUnderline"/>
          <w:highlight w:val="green"/>
        </w:rPr>
        <w:t>The</w:t>
      </w:r>
      <w:r w:rsidRPr="00E133B3">
        <w:rPr>
          <w:rStyle w:val="StyleUnderline"/>
        </w:rPr>
        <w:t xml:space="preserve"> very idea and practice of </w:t>
      </w:r>
      <w:r w:rsidRPr="00796706">
        <w:rPr>
          <w:rStyle w:val="StyleUnderline"/>
          <w:highlight w:val="green"/>
        </w:rPr>
        <w:t>revolution is itself bourgeois. Revolution</w:t>
      </w:r>
      <w:r w:rsidRPr="00E133B3">
        <w:rPr>
          <w:rStyle w:val="StyleUnderline"/>
        </w:rPr>
        <w:t xml:space="preserve"> is a bourgeois concept, and the world in which </w:t>
      </w:r>
      <w:proofErr w:type="spellStart"/>
      <w:r w:rsidRPr="00E133B3">
        <w:rPr>
          <w:rStyle w:val="StyleUnderline"/>
        </w:rPr>
        <w:t>Bataille</w:t>
      </w:r>
      <w:proofErr w:type="spellEnd"/>
      <w:r w:rsidRPr="00E133B3">
        <w:rPr>
          <w:rStyle w:val="StyleUnderline"/>
        </w:rPr>
        <w:t xml:space="preserve"> finds himself </w:t>
      </w:r>
      <w:r w:rsidRPr="00796706">
        <w:rPr>
          <w:rStyle w:val="Emphasis"/>
          <w:highlight w:val="green"/>
        </w:rPr>
        <w:t>continues</w:t>
      </w:r>
      <w:r w:rsidRPr="00E133B3">
        <w:rPr>
          <w:rStyle w:val="StyleUnderline"/>
        </w:rPr>
        <w:t xml:space="preserve"> to be the world of </w:t>
      </w:r>
      <w:r w:rsidRPr="00796706">
        <w:rPr>
          <w:rStyle w:val="Emphasis"/>
          <w:highlight w:val="green"/>
        </w:rPr>
        <w:t>a feudal order</w:t>
      </w:r>
      <w:r w:rsidRPr="00E133B3">
        <w:rPr>
          <w:rStyle w:val="StyleUnderline"/>
        </w:rPr>
        <w:t xml:space="preserve"> that is breaking down</w:t>
      </w:r>
      <w:r w:rsidRPr="00E133B3">
        <w:rPr>
          <w:sz w:val="8"/>
        </w:rPr>
        <w:t xml:space="preserve">. </w:t>
      </w:r>
      <w:proofErr w:type="spellStart"/>
      <w:r w:rsidRPr="00E133B3">
        <w:rPr>
          <w:sz w:val="8"/>
        </w:rPr>
        <w:t>Bataille</w:t>
      </w:r>
      <w:proofErr w:type="spellEnd"/>
      <w:r w:rsidRPr="00E133B3">
        <w:rPr>
          <w:sz w:val="8"/>
        </w:rPr>
        <w:t xml:space="preserve"> writes: 1 cannot help but insist on these aspects: I wish to stress, against both classical and present</w:t>
      </w:r>
      <w:r w:rsidRPr="00E133B3">
        <w:rPr>
          <w:sz w:val="8"/>
        </w:rPr>
        <w:noBreakHyphen/>
        <w:t>day Marxism,</w:t>
      </w:r>
      <w:r w:rsidRPr="00E133B3">
        <w:rPr>
          <w:rFonts w:eastAsia="Times New Roman"/>
          <w:sz w:val="8"/>
          <w:szCs w:val="20"/>
        </w:rPr>
        <w:t xml:space="preserve"> the connection of all the great modern revolutions, from the English and the French onward, with a feudal order that is breaking down. </w:t>
      </w:r>
      <w:r w:rsidRPr="00796706">
        <w:rPr>
          <w:rStyle w:val="StyleUnderline"/>
          <w:highlight w:val="green"/>
        </w:rPr>
        <w:t>There have never been</w:t>
      </w:r>
      <w:r w:rsidRPr="00E133B3">
        <w:rPr>
          <w:rStyle w:val="StyleUnderline"/>
        </w:rPr>
        <w:t xml:space="preserve"> any great </w:t>
      </w:r>
      <w:r w:rsidRPr="00796706">
        <w:rPr>
          <w:rStyle w:val="StyleUnderline"/>
          <w:highlight w:val="green"/>
        </w:rPr>
        <w:t>revolutions that</w:t>
      </w:r>
      <w:r w:rsidRPr="00E133B3">
        <w:rPr>
          <w:rStyle w:val="StyleUnderline"/>
        </w:rPr>
        <w:t xml:space="preserve"> have </w:t>
      </w:r>
      <w:r w:rsidRPr="00796706">
        <w:rPr>
          <w:rStyle w:val="StyleUnderline"/>
          <w:highlight w:val="green"/>
        </w:rPr>
        <w:t>struck down</w:t>
      </w:r>
      <w:r w:rsidRPr="00E133B3">
        <w:rPr>
          <w:rStyle w:val="StyleUnderline"/>
        </w:rPr>
        <w:t xml:space="preserve"> an established </w:t>
      </w:r>
      <w:r w:rsidRPr="00796706">
        <w:rPr>
          <w:rStyle w:val="StyleUnderline"/>
          <w:highlight w:val="green"/>
        </w:rPr>
        <w:t>bourgeois domination</w:t>
      </w:r>
      <w:r w:rsidRPr="00E133B3">
        <w:rPr>
          <w:sz w:val="8"/>
        </w:rPr>
        <w:t xml:space="preserve">. </w:t>
      </w:r>
      <w:r w:rsidRPr="00796706">
        <w:rPr>
          <w:rStyle w:val="StyleUnderline"/>
          <w:highlight w:val="green"/>
        </w:rPr>
        <w:t xml:space="preserve">All those that overthrew a regime started with a revolt </w:t>
      </w:r>
      <w:r w:rsidRPr="00796706">
        <w:rPr>
          <w:rStyle w:val="Emphasis"/>
          <w:highlight w:val="green"/>
        </w:rPr>
        <w:t>motivated by</w:t>
      </w:r>
      <w:r w:rsidRPr="00E133B3">
        <w:rPr>
          <w:rStyle w:val="StyleUnderline"/>
        </w:rPr>
        <w:t xml:space="preserve"> the </w:t>
      </w:r>
      <w:r w:rsidRPr="00796706">
        <w:rPr>
          <w:rStyle w:val="Emphasis"/>
          <w:highlight w:val="green"/>
        </w:rPr>
        <w:t>sovereignty</w:t>
      </w:r>
      <w:r w:rsidRPr="00E133B3">
        <w:rPr>
          <w:rStyle w:val="StyleUnderline"/>
        </w:rPr>
        <w:t xml:space="preserve"> that is implied in feudal society</w:t>
      </w:r>
      <w:r w:rsidRPr="00E133B3">
        <w:rPr>
          <w:sz w:val="8"/>
        </w:rPr>
        <w:t xml:space="preserve">. (1991b, 279; 1973, 321) </w:t>
      </w:r>
      <w:r w:rsidRPr="00E133B3">
        <w:rPr>
          <w:rStyle w:val="StyleUnderline"/>
        </w:rPr>
        <w:t xml:space="preserve">Conceptually, </w:t>
      </w:r>
      <w:r w:rsidRPr="00796706">
        <w:rPr>
          <w:rStyle w:val="StyleUnderline"/>
          <w:highlight w:val="green"/>
        </w:rPr>
        <w:t>revolution demarcates the transition from sovereignty to accumulation</w:t>
      </w:r>
      <w:r w:rsidRPr="00E133B3">
        <w:rPr>
          <w:sz w:val="8"/>
        </w:rPr>
        <w:t xml:space="preserve">. Revolution will always </w:t>
      </w:r>
      <w:proofErr w:type="gramStart"/>
      <w:r w:rsidRPr="00E133B3">
        <w:rPr>
          <w:sz w:val="8"/>
        </w:rPr>
        <w:t>be connected with</w:t>
      </w:r>
      <w:proofErr w:type="gramEnd"/>
      <w:r w:rsidRPr="00E133B3">
        <w:rPr>
          <w:sz w:val="8"/>
        </w:rPr>
        <w:t xml:space="preserve"> the dissolution of a feudal order and the privileges emblematized by such an order: access to nonproductive consumption, enjoyment, or use</w:t>
      </w:r>
      <w:r w:rsidRPr="00E133B3">
        <w:rPr>
          <w:sz w:val="8"/>
        </w:rPr>
        <w:noBreakHyphen/>
        <w:t xml:space="preserve">value itself, by right of birth. [p. 48] But why not, rather, a conception of plenitude and entitlement for all, also by right of birth, instead of competition and struggle for survival? Such a view is impossible when Nietzschean ressentiment is the impetus for </w:t>
      </w:r>
      <w:proofErr w:type="gramStart"/>
      <w:r w:rsidRPr="00E133B3">
        <w:rPr>
          <w:sz w:val="8"/>
        </w:rPr>
        <w:t>liberation, because</w:t>
      </w:r>
      <w:proofErr w:type="gramEnd"/>
      <w:r w:rsidRPr="00E133B3">
        <w:rPr>
          <w:sz w:val="8"/>
        </w:rPr>
        <w:t xml:space="preserve"> postrevolutionary subjects have learned to demonize the very things that they most desire. This point goes some distance toward explaining why revolutionary class hatred is insufficiently analytic and confuses the aristocracy with the bourgeoisie. It also explains why the revolution attempted in 1848 was a disaster. </w:t>
      </w:r>
      <w:proofErr w:type="spellStart"/>
      <w:r w:rsidRPr="00E133B3">
        <w:rPr>
          <w:sz w:val="8"/>
        </w:rPr>
        <w:t>Bataille</w:t>
      </w:r>
      <w:proofErr w:type="spellEnd"/>
      <w:r w:rsidRPr="00E133B3">
        <w:rPr>
          <w:sz w:val="8"/>
        </w:rPr>
        <w:t xml:space="preserve"> writes: The days </w:t>
      </w:r>
      <w:proofErr w:type="spellStart"/>
      <w:r w:rsidRPr="00E133B3">
        <w:rPr>
          <w:sz w:val="8"/>
        </w:rPr>
        <w:t>ofJuue</w:t>
      </w:r>
      <w:proofErr w:type="spellEnd"/>
      <w:r w:rsidRPr="00E133B3">
        <w:rPr>
          <w:sz w:val="8"/>
        </w:rPr>
        <w:t xml:space="preserve">, the Commune, and </w:t>
      </w:r>
      <w:proofErr w:type="spellStart"/>
      <w:r w:rsidRPr="00E133B3">
        <w:rPr>
          <w:sz w:val="8"/>
        </w:rPr>
        <w:t>Spartakus</w:t>
      </w:r>
      <w:proofErr w:type="spellEnd"/>
      <w:r w:rsidRPr="00E133B3">
        <w:rPr>
          <w:sz w:val="8"/>
        </w:rPr>
        <w:t xml:space="preserve"> are the only violent convulsions of the working masses struggling against the bourgeoisie, but these movements occurred with the help of a misunderstanding. The workers were misled by the lack of obstacles encountered a little earlier when the bourgeoisie, in concert with them, </w:t>
      </w:r>
      <w:proofErr w:type="gramStart"/>
      <w:r w:rsidRPr="00E133B3">
        <w:rPr>
          <w:sz w:val="8"/>
        </w:rPr>
        <w:t>rose up against</w:t>
      </w:r>
      <w:proofErr w:type="gramEnd"/>
      <w:r w:rsidRPr="00E133B3">
        <w:rPr>
          <w:sz w:val="8"/>
        </w:rPr>
        <w:t xml:space="preserve"> men born of that feudality which irritated everybody. (1991b, 289) Under this historical error, born of the precipitous mixing of classes, the particularity of the bourgeoisie is misunderstood. The bourgeois is no lord or lady waited upon, but a money</w:t>
      </w:r>
      <w:r w:rsidRPr="00E133B3">
        <w:rPr>
          <w:sz w:val="8"/>
        </w:rPr>
        <w:noBreakHyphen/>
        <w:t>grubbing, guilt</w:t>
      </w:r>
      <w:r w:rsidRPr="00E133B3">
        <w:rPr>
          <w:sz w:val="8"/>
        </w:rPr>
        <w:noBreakHyphen/>
        <w:t>ridden, obsessive worker, too cheap to hire help, self</w:t>
      </w:r>
      <w:r w:rsidRPr="00E133B3">
        <w:rPr>
          <w:sz w:val="8"/>
        </w:rPr>
        <w:noBreakHyphen/>
        <w:t xml:space="preserve">righteously confirmed in his or her work ethic and ascetic way of life. I am not suggesting that the bourgeois does not have privileges. He or she does, but not in the same way as the feudal lord or lady. The bourgeois goal is always further accumulation, never consumption, and therefore never sovereignty. </w:t>
      </w:r>
      <w:proofErr w:type="spellStart"/>
      <w:r w:rsidRPr="00E133B3">
        <w:rPr>
          <w:sz w:val="8"/>
        </w:rPr>
        <w:t>Bataille</w:t>
      </w:r>
      <w:proofErr w:type="spellEnd"/>
      <w:r w:rsidRPr="00E133B3">
        <w:rPr>
          <w:sz w:val="8"/>
        </w:rPr>
        <w:t xml:space="preserve"> writes, "The masses have never united except in a radical hostility to the principle of sovereignty" (l99lb, 288; 1973, 329). The masses do not unite against accumulation, except when that accumulation is expressed as sovereignty, and therefore not as accumulation at all, but as consumption. The proletarian worker perceives an excessive consumption as the necessary result of the bourgeois accumulation of property. But this is a misperception, for the bourgeois does not enjoy but accumulates. When the proletarian worker comes to power, a bourgeois revolution recurs because this mass worker, the slave ascendant, forever operates in an economy of scarcity: hoarding resources from the memory of being deprived. The problem of accumulation begins again. The structure is of actual scarcity, followed by perceived scarcity and hoarding that holds on as a historical remainder. Never fully overcome, this remainder becomes part of the historically sedimented fear through which bourgeois </w:t>
      </w:r>
      <w:proofErr w:type="gramStart"/>
      <w:r w:rsidRPr="00E133B3">
        <w:rPr>
          <w:sz w:val="8"/>
        </w:rPr>
        <w:t>cultures</w:t>
      </w:r>
      <w:proofErr w:type="gramEnd"/>
      <w:r w:rsidRPr="00E133B3">
        <w:rPr>
          <w:sz w:val="8"/>
        </w:rPr>
        <w:t xml:space="preserve"> function. The problem is that a resentful revolutionary subject is unfit and unable to enjoy wealth and, by extension, political sovereignty. In The German Ideal</w:t>
      </w:r>
      <w:r w:rsidRPr="00E133B3">
        <w:rPr>
          <w:sz w:val="8"/>
        </w:rPr>
        <w:softHyphen/>
        <w:t xml:space="preserve"> [p. 49] </w:t>
      </w:r>
      <w:proofErr w:type="spellStart"/>
      <w:r w:rsidRPr="00E133B3">
        <w:rPr>
          <w:sz w:val="8"/>
        </w:rPr>
        <w:t>ogy</w:t>
      </w:r>
      <w:proofErr w:type="spellEnd"/>
      <w:r w:rsidRPr="00E133B3">
        <w:rPr>
          <w:sz w:val="8"/>
        </w:rPr>
        <w:t xml:space="preserve">, Marx answers this criticism by claiming that through the process of revolutionary action, the proletariat </w:t>
      </w:r>
      <w:proofErr w:type="gramStart"/>
      <w:r w:rsidRPr="00E133B3">
        <w:rPr>
          <w:sz w:val="8"/>
        </w:rPr>
        <w:t>is able to</w:t>
      </w:r>
      <w:proofErr w:type="gramEnd"/>
      <w:r w:rsidRPr="00E133B3">
        <w:rPr>
          <w:sz w:val="8"/>
        </w:rPr>
        <w:t xml:space="preserve"> overcome accumulated habit and conditioning, learn to consume well, and thus become fit for rule (1978, 193). Only an upsurge of violent revolutionary action will be a sufficient lesson in consumption, a trial by violence that returns the bondsman back to the scene of the struggle to the death. For Marx, the emergent subject, baptized by fire, is transformed into a being capable of sovereignty</w:t>
      </w:r>
      <w:r w:rsidRPr="00E133B3">
        <w:rPr>
          <w:sz w:val="8"/>
        </w:rPr>
        <w:noBreakHyphen/>
        <w:t>or dead</w:t>
      </w:r>
      <w:r w:rsidRPr="00E133B3">
        <w:rPr>
          <w:sz w:val="8"/>
        </w:rPr>
        <w:noBreakHyphen/>
        <w:t>at the end of the process. But we have seen that the process of revolutionary action instills not liberation but a fearful repetition of servitude, now internal. In short, transformation is never so</w:t>
      </w:r>
    </w:p>
    <w:p w14:paraId="5C965FDF" w14:textId="77777777" w:rsidR="006E2D61" w:rsidRPr="00E133B3" w:rsidRDefault="006E2D61" w:rsidP="006E2D61">
      <w:pPr>
        <w:pStyle w:val="Heading4"/>
        <w:rPr>
          <w:rFonts w:cs="Calibri"/>
        </w:rPr>
      </w:pPr>
      <w:r w:rsidRPr="00E133B3">
        <w:rPr>
          <w:rFonts w:cs="Calibri"/>
        </w:rPr>
        <w:t xml:space="preserve">Transition Wars DA – Rejection of capitalism causes </w:t>
      </w:r>
      <w:r w:rsidRPr="00E133B3">
        <w:rPr>
          <w:rFonts w:cs="Calibri"/>
          <w:u w:val="single"/>
        </w:rPr>
        <w:t>massive</w:t>
      </w:r>
      <w:r w:rsidRPr="00E133B3">
        <w:rPr>
          <w:rFonts w:cs="Calibri"/>
        </w:rPr>
        <w:t xml:space="preserve"> transition wars.</w:t>
      </w:r>
    </w:p>
    <w:p w14:paraId="0FE8D5A4" w14:textId="77777777" w:rsidR="006E2D61" w:rsidRPr="00E133B3" w:rsidRDefault="006E2D61" w:rsidP="006E2D61">
      <w:pPr>
        <w:rPr>
          <w:color w:val="000000"/>
          <w:sz w:val="12"/>
        </w:rPr>
      </w:pPr>
      <w:r w:rsidRPr="00E133B3">
        <w:rPr>
          <w:rStyle w:val="Style13ptBold"/>
          <w:rFonts w:eastAsiaTheme="majorEastAsia"/>
        </w:rPr>
        <w:t>Harris 03</w:t>
      </w:r>
      <w:r w:rsidRPr="00E133B3">
        <w:t xml:space="preserve"> </w:t>
      </w:r>
      <w:r w:rsidRPr="00E133B3">
        <w:rPr>
          <w:sz w:val="16"/>
          <w:szCs w:val="16"/>
        </w:rPr>
        <w:t>Lee, Analyst – Hoover Institution and Author of The Suicide of Reason, “The Intellectual Origins of America-Bashing”, Policy Review, January, http://www.hoover.org/publications/policyreview/3458371.html</w:t>
      </w:r>
    </w:p>
    <w:p w14:paraId="7258B012" w14:textId="77777777" w:rsidR="006E2D61" w:rsidRPr="00E133B3" w:rsidRDefault="006E2D61" w:rsidP="006E2D61">
      <w:pPr>
        <w:rPr>
          <w:sz w:val="8"/>
        </w:rPr>
      </w:pPr>
      <w:r w:rsidRPr="00E133B3">
        <w:rPr>
          <w:sz w:val="8"/>
        </w:rPr>
        <w:t xml:space="preserve">This is the </w:t>
      </w:r>
      <w:proofErr w:type="spellStart"/>
      <w:r w:rsidRPr="00E133B3">
        <w:rPr>
          <w:sz w:val="8"/>
        </w:rPr>
        <w:t>immiserization</w:t>
      </w:r>
      <w:proofErr w:type="spellEnd"/>
      <w:r w:rsidRPr="00E133B3">
        <w:rPr>
          <w:sz w:val="8"/>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E133B3">
        <w:rPr>
          <w:rStyle w:val="StyleUnderline"/>
        </w:rPr>
        <w:t xml:space="preserve">the </w:t>
      </w:r>
      <w:r w:rsidRPr="00796706">
        <w:rPr>
          <w:rStyle w:val="StyleUnderline"/>
          <w:highlight w:val="green"/>
        </w:rPr>
        <w:t>capitalist class could not be</w:t>
      </w:r>
      <w:r w:rsidRPr="00E133B3">
        <w:rPr>
          <w:rStyle w:val="StyleUnderline"/>
        </w:rPr>
        <w:t xml:space="preserve"> realistically </w:t>
      </w:r>
      <w:r w:rsidRPr="00796706">
        <w:rPr>
          <w:rStyle w:val="StyleUnderline"/>
          <w:highlight w:val="green"/>
        </w:rPr>
        <w:t>expected to relinquish</w:t>
      </w:r>
      <w:r w:rsidRPr="00E133B3">
        <w:rPr>
          <w:rStyle w:val="StyleUnderline"/>
        </w:rPr>
        <w:t xml:space="preserve"> control of </w:t>
      </w:r>
      <w:r w:rsidRPr="00796706">
        <w:rPr>
          <w:rStyle w:val="StyleUnderline"/>
          <w:highlight w:val="green"/>
        </w:rPr>
        <w:t>the state</w:t>
      </w:r>
      <w:r w:rsidRPr="00E133B3">
        <w:rPr>
          <w:rStyle w:val="StyleUnderline"/>
        </w:rPr>
        <w:t xml:space="preserve"> </w:t>
      </w:r>
      <w:r w:rsidRPr="00E133B3">
        <w:rPr>
          <w:sz w:val="8"/>
        </w:rPr>
        <w:t xml:space="preserve">apparatus </w:t>
      </w:r>
      <w:r w:rsidRPr="00796706">
        <w:rPr>
          <w:rStyle w:val="StyleUnderline"/>
          <w:highlight w:val="green"/>
        </w:rPr>
        <w:t>and</w:t>
      </w:r>
      <w:r w:rsidRPr="00E133B3">
        <w:rPr>
          <w:sz w:val="8"/>
        </w:rPr>
        <w:t xml:space="preserve">, with it, </w:t>
      </w:r>
      <w:r w:rsidRPr="00E133B3">
        <w:rPr>
          <w:rStyle w:val="StyleUnderline"/>
        </w:rPr>
        <w:t xml:space="preserve">the monopoly of </w:t>
      </w:r>
      <w:r w:rsidRPr="00796706">
        <w:rPr>
          <w:rStyle w:val="StyleUnderline"/>
          <w:highlight w:val="green"/>
        </w:rPr>
        <w:t>force</w:t>
      </w:r>
      <w:r w:rsidRPr="00E133B3">
        <w:rPr>
          <w:sz w:val="8"/>
        </w:rPr>
        <w:t xml:space="preserve">. In this, Marx was </w:t>
      </w:r>
      <w:proofErr w:type="gramStart"/>
      <w:r w:rsidRPr="00E133B3">
        <w:rPr>
          <w:sz w:val="8"/>
        </w:rPr>
        <w:t>absolutely correct</w:t>
      </w:r>
      <w:proofErr w:type="gramEnd"/>
      <w:r w:rsidRPr="00E133B3">
        <w:rPr>
          <w:sz w:val="8"/>
        </w:rPr>
        <w:t xml:space="preserve">. </w:t>
      </w:r>
      <w:r w:rsidRPr="00796706">
        <w:rPr>
          <w:rStyle w:val="Emphasis"/>
          <w:highlight w:val="green"/>
        </w:rPr>
        <w:t>No capitalist society has</w:t>
      </w:r>
      <w:r w:rsidRPr="00E133B3">
        <w:rPr>
          <w:rStyle w:val="StyleUnderline"/>
        </w:rPr>
        <w:t xml:space="preserve"> ever willingly </w:t>
      </w:r>
      <w:r w:rsidRPr="00796706">
        <w:rPr>
          <w:rStyle w:val="Emphasis"/>
          <w:highlight w:val="green"/>
        </w:rPr>
        <w:t>liquidated</w:t>
      </w:r>
      <w:r w:rsidRPr="00E133B3">
        <w:rPr>
          <w:rStyle w:val="StyleUnderline"/>
        </w:rPr>
        <w:t xml:space="preserve"> itself, </w:t>
      </w:r>
      <w:r w:rsidRPr="00796706">
        <w:rPr>
          <w:rStyle w:val="StyleUnderline"/>
          <w:highlight w:val="green"/>
        </w:rPr>
        <w:t>and it is utopian to think</w:t>
      </w:r>
      <w:r w:rsidRPr="00E133B3">
        <w:rPr>
          <w:rStyle w:val="StyleUnderline"/>
        </w:rPr>
        <w:t xml:space="preserve"> that </w:t>
      </w:r>
      <w:r w:rsidRPr="00796706">
        <w:rPr>
          <w:rStyle w:val="StyleUnderline"/>
          <w:highlight w:val="green"/>
        </w:rPr>
        <w:t>any</w:t>
      </w:r>
      <w:r w:rsidRPr="00E133B3">
        <w:rPr>
          <w:rStyle w:val="StyleUnderline"/>
        </w:rPr>
        <w:t xml:space="preserve"> ever </w:t>
      </w:r>
      <w:r w:rsidRPr="00796706">
        <w:rPr>
          <w:rStyle w:val="StyleUnderline"/>
          <w:highlight w:val="green"/>
        </w:rPr>
        <w:t>will</w:t>
      </w:r>
      <w:r w:rsidRPr="00E133B3">
        <w:rPr>
          <w:sz w:val="8"/>
        </w:rPr>
        <w:t xml:space="preserve">. Therefore, </w:t>
      </w:r>
      <w:proofErr w:type="gramStart"/>
      <w:r w:rsidRPr="00E133B3">
        <w:rPr>
          <w:rStyle w:val="StyleUnderline"/>
        </w:rPr>
        <w:t>in order to</w:t>
      </w:r>
      <w:proofErr w:type="gramEnd"/>
      <w:r w:rsidRPr="00E133B3">
        <w:rPr>
          <w:rStyle w:val="StyleUnderline"/>
        </w:rPr>
        <w:t xml:space="preserve"> achieve </w:t>
      </w:r>
      <w:r w:rsidRPr="00E133B3">
        <w:rPr>
          <w:sz w:val="8"/>
        </w:rPr>
        <w:t xml:space="preserve">the goal of </w:t>
      </w:r>
      <w:r w:rsidRPr="00E133B3">
        <w:rPr>
          <w:rStyle w:val="StyleUnderline"/>
        </w:rPr>
        <w:t xml:space="preserve">socialism, </w:t>
      </w:r>
      <w:r w:rsidRPr="00796706">
        <w:rPr>
          <w:rStyle w:val="StyleUnderline"/>
          <w:highlight w:val="green"/>
        </w:rPr>
        <w:t>nothing short of</w:t>
      </w:r>
      <w:r w:rsidRPr="00E133B3">
        <w:rPr>
          <w:sz w:val="8"/>
        </w:rPr>
        <w:t xml:space="preserve"> a complete </w:t>
      </w:r>
      <w:r w:rsidRPr="00796706">
        <w:rPr>
          <w:rStyle w:val="StyleUnderline"/>
          <w:highlight w:val="green"/>
        </w:rPr>
        <w:t>revolution would do</w:t>
      </w:r>
      <w:r w:rsidRPr="00E133B3">
        <w:rPr>
          <w:rStyle w:val="StyleUnderline"/>
        </w:rPr>
        <w:t xml:space="preserve">; and this means, </w:t>
      </w:r>
      <w:r w:rsidRPr="00796706">
        <w:rPr>
          <w:rStyle w:val="StyleUnderline"/>
          <w:highlight w:val="green"/>
        </w:rPr>
        <w:t>in</w:t>
      </w:r>
      <w:r w:rsidRPr="00E133B3">
        <w:rPr>
          <w:rStyle w:val="StyleUnderline"/>
        </w:rPr>
        <w:t xml:space="preserve"> point of fact, </w:t>
      </w:r>
      <w:r w:rsidRPr="00796706">
        <w:rPr>
          <w:rStyle w:val="StyleUnderline"/>
          <w:highlight w:val="green"/>
        </w:rPr>
        <w:t>a full-fledged</w:t>
      </w:r>
      <w:r w:rsidRPr="00E133B3">
        <w:rPr>
          <w:sz w:val="8"/>
        </w:rPr>
        <w:t xml:space="preserve"> civil </w:t>
      </w:r>
      <w:r w:rsidRPr="00796706">
        <w:rPr>
          <w:rStyle w:val="StyleUnderline"/>
          <w:highlight w:val="green"/>
        </w:rPr>
        <w:t>war</w:t>
      </w:r>
      <w:r w:rsidRPr="00E133B3">
        <w:rPr>
          <w:sz w:val="8"/>
        </w:rPr>
        <w:t xml:space="preserve"> not just within one society, but </w:t>
      </w:r>
      <w:r w:rsidRPr="00796706">
        <w:rPr>
          <w:rStyle w:val="StyleUnderline"/>
          <w:highlight w:val="green"/>
        </w:rPr>
        <w:t>across the globe</w:t>
      </w:r>
      <w:r w:rsidRPr="00E133B3">
        <w:rPr>
          <w:sz w:val="8"/>
        </w:rPr>
        <w:t xml:space="preserve">. </w:t>
      </w:r>
      <w:r w:rsidRPr="00796706">
        <w:rPr>
          <w:rStyle w:val="StyleUnderline"/>
          <w:highlight w:val="green"/>
        </w:rPr>
        <w:t>Without</w:t>
      </w:r>
      <w:r w:rsidRPr="00E133B3">
        <w:rPr>
          <w:sz w:val="8"/>
        </w:rPr>
        <w:t xml:space="preserve"> this </w:t>
      </w:r>
      <w:r w:rsidRPr="00796706">
        <w:rPr>
          <w:rStyle w:val="StyleUnderline"/>
          <w:highlight w:val="green"/>
        </w:rPr>
        <w:t>catastrophic upheaval, capitalism would remain</w:t>
      </w:r>
      <w:r w:rsidRPr="00E133B3">
        <w:rPr>
          <w:rStyle w:val="StyleUnderline"/>
        </w:rPr>
        <w:t xml:space="preserve"> completely </w:t>
      </w:r>
      <w:r w:rsidRPr="00796706">
        <w:rPr>
          <w:rStyle w:val="StyleUnderline"/>
          <w:highlight w:val="green"/>
        </w:rPr>
        <w:t>in control</w:t>
      </w:r>
      <w:r w:rsidRPr="00E133B3">
        <w:rPr>
          <w:rStyle w:val="StyleUnderline"/>
        </w:rPr>
        <w:t xml:space="preserve"> </w:t>
      </w:r>
      <w:r w:rsidRPr="00E133B3">
        <w:rPr>
          <w:sz w:val="8"/>
        </w:rPr>
        <w:t>of the social order and all socialist schemes would be reduced to pipe dreams.</w:t>
      </w:r>
    </w:p>
    <w:p w14:paraId="4F6784EB" w14:textId="77777777" w:rsidR="006E2D61" w:rsidRPr="00E133B3" w:rsidRDefault="006E2D61" w:rsidP="006E2D61"/>
    <w:p w14:paraId="5163183E" w14:textId="77777777" w:rsidR="006E2D61" w:rsidRPr="00E133B3" w:rsidRDefault="006E2D61" w:rsidP="006E2D61">
      <w:pPr>
        <w:pStyle w:val="Heading4"/>
        <w:rPr>
          <w:rFonts w:cs="Calibri"/>
        </w:rPr>
      </w:pPr>
      <w:r w:rsidRPr="00E133B3">
        <w:rPr>
          <w:rFonts w:cs="Calibri"/>
        </w:rPr>
        <w:t>Extinction</w:t>
      </w:r>
    </w:p>
    <w:p w14:paraId="61A5D970" w14:textId="77777777" w:rsidR="006E2D61" w:rsidRPr="00E133B3" w:rsidRDefault="006E2D61" w:rsidP="006E2D61">
      <w:pPr>
        <w:rPr>
          <w:sz w:val="16"/>
          <w:szCs w:val="16"/>
        </w:rPr>
      </w:pPr>
      <w:r w:rsidRPr="00E133B3">
        <w:rPr>
          <w:rStyle w:val="Style13ptBold"/>
        </w:rPr>
        <w:t>Nyquist 05</w:t>
      </w:r>
      <w:r w:rsidRPr="00E133B3">
        <w:t xml:space="preserve"> </w:t>
      </w:r>
      <w:r w:rsidRPr="00E133B3">
        <w:rPr>
          <w:sz w:val="16"/>
          <w:szCs w:val="16"/>
        </w:rPr>
        <w:t>[J.R., renowned expert in geopolitics and international relations, WorldNetDaily contributing editor. 02/04/2005. “The Political Consequences of a Financial Crash.”]</w:t>
      </w:r>
    </w:p>
    <w:p w14:paraId="32939280" w14:textId="77777777" w:rsidR="006E2D61" w:rsidRPr="00E133B3" w:rsidRDefault="006E2D61" w:rsidP="006E2D61">
      <w:pPr>
        <w:rPr>
          <w:sz w:val="8"/>
        </w:rPr>
      </w:pPr>
      <w:r w:rsidRPr="00E133B3">
        <w:rPr>
          <w:sz w:val="8"/>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E133B3">
        <w:rPr>
          <w:u w:val="single"/>
        </w:rPr>
        <w:t xml:space="preserve">the formation of </w:t>
      </w:r>
      <w:r w:rsidRPr="00796706">
        <w:rPr>
          <w:highlight w:val="green"/>
          <w:u w:val="single"/>
        </w:rPr>
        <w:t>anti-cap</w:t>
      </w:r>
      <w:r w:rsidRPr="00E133B3">
        <w:rPr>
          <w:u w:val="single"/>
        </w:rPr>
        <w:t xml:space="preserve">italist </w:t>
      </w:r>
      <w:r w:rsidRPr="00796706">
        <w:rPr>
          <w:highlight w:val="green"/>
          <w:u w:val="single"/>
        </w:rPr>
        <w:t>majorities and a turning away from</w:t>
      </w:r>
      <w:r w:rsidRPr="00E133B3">
        <w:rPr>
          <w:u w:val="single"/>
        </w:rPr>
        <w:t xml:space="preserve"> the </w:t>
      </w:r>
      <w:r w:rsidRPr="00796706">
        <w:rPr>
          <w:highlight w:val="green"/>
          <w:u w:val="single"/>
        </w:rPr>
        <w:t>free market</w:t>
      </w:r>
      <w:r w:rsidRPr="00E133B3">
        <w:rPr>
          <w:u w:val="single"/>
        </w:rPr>
        <w:t xml:space="preserve"> system</w:t>
      </w:r>
      <w:r w:rsidRPr="00E133B3">
        <w:rPr>
          <w:sz w:val="8"/>
        </w:rPr>
        <w:t xml:space="preserve">. The danger here is not merely economic. </w:t>
      </w:r>
      <w:r w:rsidRPr="00E133B3">
        <w:rPr>
          <w:u w:val="single"/>
        </w:rPr>
        <w:t xml:space="preserve">The political left openly </w:t>
      </w:r>
      <w:r w:rsidRPr="00796706">
        <w:rPr>
          <w:highlight w:val="green"/>
          <w:u w:val="single"/>
        </w:rPr>
        <w:t>favors the</w:t>
      </w:r>
      <w:r w:rsidRPr="00E133B3">
        <w:rPr>
          <w:u w:val="single"/>
        </w:rPr>
        <w:t xml:space="preserve"> collapse of America’s strategic position abroad. The </w:t>
      </w:r>
      <w:r w:rsidRPr="00796706">
        <w:rPr>
          <w:highlight w:val="green"/>
          <w:u w:val="single"/>
        </w:rPr>
        <w:t>withdrawal</w:t>
      </w:r>
      <w:r w:rsidRPr="00E133B3">
        <w:rPr>
          <w:rStyle w:val="StyleUnderline"/>
        </w:rPr>
        <w:t xml:space="preserve"> of the United State</w:t>
      </w:r>
      <w:r w:rsidRPr="00E133B3">
        <w:rPr>
          <w:u w:val="single"/>
        </w:rPr>
        <w:t xml:space="preserve">s </w:t>
      </w:r>
      <w:r w:rsidRPr="00796706">
        <w:rPr>
          <w:highlight w:val="green"/>
          <w:u w:val="single"/>
        </w:rPr>
        <w:t>from the Middle East</w:t>
      </w:r>
      <w:r w:rsidRPr="00E133B3">
        <w:rPr>
          <w:u w:val="single"/>
        </w:rPr>
        <w:t xml:space="preserve">, the </w:t>
      </w:r>
      <w:r w:rsidRPr="00796706">
        <w:rPr>
          <w:highlight w:val="green"/>
          <w:u w:val="single"/>
        </w:rPr>
        <w:t xml:space="preserve">Far East and Europe would </w:t>
      </w:r>
      <w:r w:rsidRPr="00796706">
        <w:rPr>
          <w:rStyle w:val="Emphasis"/>
          <w:highlight w:val="green"/>
        </w:rPr>
        <w:t>catastrophically impact</w:t>
      </w:r>
      <w:r w:rsidRPr="00E133B3">
        <w:rPr>
          <w:u w:val="single"/>
        </w:rPr>
        <w:t xml:space="preserve"> an international system that presently allows </w:t>
      </w:r>
      <w:r w:rsidRPr="00796706">
        <w:rPr>
          <w:highlight w:val="green"/>
          <w:u w:val="single"/>
        </w:rPr>
        <w:t>6 billion</w:t>
      </w:r>
      <w:r w:rsidRPr="00E133B3">
        <w:rPr>
          <w:u w:val="single"/>
        </w:rPr>
        <w:t xml:space="preserve"> people to live on the earth’s surface </w:t>
      </w:r>
      <w:r w:rsidRPr="00796706">
        <w:rPr>
          <w:highlight w:val="green"/>
          <w:u w:val="single"/>
        </w:rPr>
        <w:t>in</w:t>
      </w:r>
      <w:r w:rsidRPr="00E133B3">
        <w:rPr>
          <w:u w:val="single"/>
        </w:rPr>
        <w:t xml:space="preserve"> relative </w:t>
      </w:r>
      <w:r w:rsidRPr="00796706">
        <w:rPr>
          <w:highlight w:val="green"/>
          <w:u w:val="single"/>
        </w:rPr>
        <w:t>peace</w:t>
      </w:r>
      <w:r w:rsidRPr="00E133B3">
        <w:rPr>
          <w:u w:val="single"/>
        </w:rPr>
        <w:t xml:space="preserve">. </w:t>
      </w:r>
      <w:r w:rsidRPr="00796706">
        <w:rPr>
          <w:highlight w:val="green"/>
          <w:u w:val="single"/>
        </w:rPr>
        <w:t>Should anti-capitalist dogmas overwhelm the global market</w:t>
      </w:r>
      <w:r w:rsidRPr="00E133B3">
        <w:rPr>
          <w:u w:val="single"/>
        </w:rPr>
        <w:t xml:space="preserve"> </w:t>
      </w:r>
      <w:r w:rsidRPr="00E133B3">
        <w:rPr>
          <w:sz w:val="8"/>
        </w:rPr>
        <w:t xml:space="preserve">and trading system that evolved under American leadership, the planet’s economy would </w:t>
      </w:r>
      <w:proofErr w:type="gramStart"/>
      <w:r w:rsidRPr="00E133B3">
        <w:rPr>
          <w:sz w:val="8"/>
        </w:rPr>
        <w:t>contract</w:t>
      </w:r>
      <w:proofErr w:type="gramEnd"/>
      <w:r w:rsidRPr="00E133B3">
        <w:rPr>
          <w:sz w:val="8"/>
        </w:rPr>
        <w:t xml:space="preserve"> and </w:t>
      </w:r>
      <w:r w:rsidRPr="00E133B3">
        <w:rPr>
          <w:u w:val="single"/>
        </w:rPr>
        <w:t xml:space="preserve">untold </w:t>
      </w:r>
      <w:r w:rsidRPr="00796706">
        <w:rPr>
          <w:rStyle w:val="Emphasis"/>
          <w:highlight w:val="green"/>
        </w:rPr>
        <w:t>millions would die of starvation</w:t>
      </w:r>
      <w:r w:rsidRPr="00E133B3">
        <w:rPr>
          <w:sz w:val="8"/>
        </w:rPr>
        <w:t xml:space="preserve">. </w:t>
      </w:r>
      <w:r w:rsidRPr="00796706">
        <w:rPr>
          <w:highlight w:val="green"/>
          <w:u w:val="single"/>
        </w:rPr>
        <w:t>Nationalistic totalitarianism</w:t>
      </w:r>
      <w:r w:rsidRPr="00E133B3">
        <w:rPr>
          <w:u w:val="single"/>
        </w:rPr>
        <w:t xml:space="preserve">, fueled by a politics of blame, </w:t>
      </w:r>
      <w:r w:rsidRPr="00796706">
        <w:rPr>
          <w:highlight w:val="green"/>
          <w:u w:val="single"/>
        </w:rPr>
        <w:t>would</w:t>
      </w:r>
      <w:r w:rsidRPr="00E133B3">
        <w:rPr>
          <w:u w:val="single"/>
        </w:rPr>
        <w:t xml:space="preserve"> once again </w:t>
      </w:r>
      <w:r w:rsidRPr="00796706">
        <w:rPr>
          <w:highlight w:val="green"/>
          <w:u w:val="single"/>
        </w:rPr>
        <w:t>bring war to Asia and Europe</w:t>
      </w:r>
      <w:r w:rsidRPr="00E133B3">
        <w:rPr>
          <w:u w:val="single"/>
        </w:rPr>
        <w:t>.</w:t>
      </w:r>
      <w:r w:rsidRPr="00E133B3">
        <w:rPr>
          <w:sz w:val="8"/>
        </w:rPr>
        <w:t xml:space="preserve"> But </w:t>
      </w:r>
      <w:r w:rsidRPr="00E133B3">
        <w:rPr>
          <w:u w:val="single"/>
        </w:rPr>
        <w:t xml:space="preserve">this time the war would be </w:t>
      </w:r>
      <w:r w:rsidRPr="00796706">
        <w:rPr>
          <w:highlight w:val="green"/>
          <w:u w:val="single"/>
        </w:rPr>
        <w:t>waged with mass destruction weapons</w:t>
      </w:r>
      <w:r w:rsidRPr="00E133B3">
        <w:rPr>
          <w:u w:val="single"/>
        </w:rPr>
        <w:t xml:space="preserve"> </w:t>
      </w:r>
      <w:r w:rsidRPr="00E133B3">
        <w:rPr>
          <w:sz w:val="8"/>
        </w:rPr>
        <w:t>and the United States would be blamed because it is the center of global capitalism. Furthermore, if the anti-capitalist party gains power in Washington,</w:t>
      </w:r>
      <w:r w:rsidRPr="00E133B3">
        <w:rPr>
          <w:u w:val="single"/>
        </w:rPr>
        <w:t xml:space="preserve"> </w:t>
      </w:r>
      <w:r w:rsidRPr="00796706">
        <w:rPr>
          <w:highlight w:val="green"/>
          <w:u w:val="single"/>
        </w:rPr>
        <w:t>we can expect</w:t>
      </w:r>
      <w:r w:rsidRPr="00E133B3">
        <w:rPr>
          <w:u w:val="single"/>
        </w:rPr>
        <w:t xml:space="preserve"> to see policies of appeasement and unilateral disarmament enacted. </w:t>
      </w:r>
      <w:r w:rsidRPr="00796706">
        <w:rPr>
          <w:highlight w:val="green"/>
          <w:u w:val="single"/>
        </w:rPr>
        <w:t>American appeasement and disarmament</w:t>
      </w:r>
      <w:r w:rsidRPr="00E133B3">
        <w:rPr>
          <w:u w:val="single"/>
        </w:rPr>
        <w:t xml:space="preserve">, in this context, would be an admission of guilt before the court of world opinion. </w:t>
      </w:r>
      <w:r w:rsidRPr="00796706">
        <w:rPr>
          <w:highlight w:val="green"/>
          <w:u w:val="single"/>
        </w:rPr>
        <w:t>Russia and China</w:t>
      </w:r>
      <w:r w:rsidRPr="00E133B3">
        <w:rPr>
          <w:u w:val="single"/>
        </w:rPr>
        <w:t>,</w:t>
      </w:r>
      <w:r w:rsidRPr="00E133B3">
        <w:rPr>
          <w:sz w:val="8"/>
        </w:rPr>
        <w:t xml:space="preserve"> above all, </w:t>
      </w:r>
      <w:r w:rsidRPr="00796706">
        <w:rPr>
          <w:highlight w:val="green"/>
          <w:u w:val="single"/>
        </w:rPr>
        <w:t>would exploit this</w:t>
      </w:r>
      <w:r w:rsidRPr="00E133B3">
        <w:rPr>
          <w:sz w:val="8"/>
        </w:rPr>
        <w:t xml:space="preserve"> admission </w:t>
      </w:r>
      <w:r w:rsidRPr="00796706">
        <w:rPr>
          <w:highlight w:val="green"/>
          <w:u w:val="single"/>
        </w:rPr>
        <w:t>to justify aggressive wars</w:t>
      </w:r>
      <w:r w:rsidRPr="00E133B3">
        <w:rPr>
          <w:u w:val="single"/>
        </w:rPr>
        <w:t xml:space="preserve">, </w:t>
      </w:r>
      <w:proofErr w:type="gramStart"/>
      <w:r w:rsidRPr="00E133B3">
        <w:rPr>
          <w:u w:val="single"/>
        </w:rPr>
        <w:t>invasions</w:t>
      </w:r>
      <w:proofErr w:type="gramEnd"/>
      <w:r w:rsidRPr="00E133B3">
        <w:rPr>
          <w:u w:val="single"/>
        </w:rPr>
        <w:t xml:space="preserve"> </w:t>
      </w:r>
      <w:r w:rsidRPr="00796706">
        <w:rPr>
          <w:highlight w:val="green"/>
          <w:u w:val="single"/>
        </w:rPr>
        <w:t>and mass destruction</w:t>
      </w:r>
      <w:r w:rsidRPr="00E133B3">
        <w:rPr>
          <w:u w:val="single"/>
        </w:rPr>
        <w:t xml:space="preserve"> attacks</w:t>
      </w:r>
      <w:r w:rsidRPr="00E133B3">
        <w:rPr>
          <w:sz w:val="8"/>
        </w:rPr>
        <w:t>. A future financial crash, therefore, must be prevented at all costs.</w:t>
      </w:r>
    </w:p>
    <w:p w14:paraId="62681928" w14:textId="77777777" w:rsidR="006E2D61" w:rsidRPr="00E133B3" w:rsidRDefault="006E2D61" w:rsidP="006E2D61"/>
    <w:p w14:paraId="4E99F982" w14:textId="77777777" w:rsidR="006E2D61" w:rsidRPr="00E133B3" w:rsidRDefault="006E2D61" w:rsidP="006E2D61">
      <w:pPr>
        <w:pStyle w:val="Heading4"/>
        <w:rPr>
          <w:rFonts w:cs="Calibri"/>
        </w:rPr>
      </w:pPr>
      <w:r w:rsidRPr="00E133B3">
        <w:rPr>
          <w:rFonts w:cs="Calibri"/>
        </w:rPr>
        <w:t xml:space="preserve">Independently turns their impact – the transition </w:t>
      </w:r>
      <w:r w:rsidRPr="00E133B3">
        <w:rPr>
          <w:rFonts w:cs="Calibri"/>
          <w:u w:val="single"/>
        </w:rPr>
        <w:t>magnifies</w:t>
      </w:r>
      <w:r w:rsidRPr="00E133B3">
        <w:rPr>
          <w:rFonts w:cs="Calibri"/>
        </w:rPr>
        <w:t xml:space="preserve"> every flaw of capitalism.</w:t>
      </w:r>
    </w:p>
    <w:p w14:paraId="0405D23D" w14:textId="77777777" w:rsidR="006E2D61" w:rsidRPr="00E133B3" w:rsidRDefault="006E2D61" w:rsidP="006E2D61">
      <w:pPr>
        <w:rPr>
          <w:sz w:val="16"/>
          <w:szCs w:val="16"/>
        </w:rPr>
      </w:pPr>
      <w:proofErr w:type="spellStart"/>
      <w:r w:rsidRPr="00E133B3">
        <w:rPr>
          <w:rStyle w:val="Style13ptBold"/>
          <w:rFonts w:eastAsiaTheme="majorEastAsia"/>
        </w:rPr>
        <w:t>Gurbud</w:t>
      </w:r>
      <w:proofErr w:type="spellEnd"/>
      <w:r w:rsidRPr="00E133B3">
        <w:rPr>
          <w:rStyle w:val="Style13ptBold"/>
          <w:rFonts w:eastAsiaTheme="majorEastAsia"/>
        </w:rPr>
        <w:t xml:space="preserve"> 97</w:t>
      </w:r>
      <w:r w:rsidRPr="00E133B3">
        <w:t xml:space="preserve"> </w:t>
      </w:r>
      <w:r w:rsidRPr="00E133B3">
        <w:rPr>
          <w:sz w:val="16"/>
          <w:szCs w:val="16"/>
        </w:rPr>
        <w:t>[Mark, Graduate Research Assistant – Center for Superconductivity Research at the University of Maryland, “Nanotechnology and International Security”, http://www.foresight.org/Conferences/MNT05/Papers/Gubrud/]</w:t>
      </w:r>
    </w:p>
    <w:p w14:paraId="6E5F11C0" w14:textId="77777777" w:rsidR="006E2D61" w:rsidRPr="00E133B3" w:rsidRDefault="006E2D61" w:rsidP="006E2D61">
      <w:pPr>
        <w:rPr>
          <w:sz w:val="8"/>
        </w:rPr>
      </w:pPr>
      <w:r w:rsidRPr="00E133B3">
        <w:rPr>
          <w:sz w:val="8"/>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796706">
        <w:rPr>
          <w:rStyle w:val="StyleUnderline"/>
          <w:highlight w:val="green"/>
        </w:rPr>
        <w:t>As</w:t>
      </w:r>
      <w:r w:rsidRPr="00E133B3">
        <w:rPr>
          <w:rStyle w:val="StyleUnderline"/>
        </w:rPr>
        <w:t xml:space="preserve"> global </w:t>
      </w:r>
      <w:r w:rsidRPr="00796706">
        <w:rPr>
          <w:rStyle w:val="StyleUnderline"/>
          <w:highlight w:val="green"/>
        </w:rPr>
        <w:t>capitalism retreats, it</w:t>
      </w:r>
      <w:r w:rsidRPr="00E133B3">
        <w:rPr>
          <w:rStyle w:val="StyleUnderline"/>
        </w:rPr>
        <w:t xml:space="preserve"> will </w:t>
      </w:r>
      <w:r w:rsidRPr="00796706">
        <w:rPr>
          <w:rStyle w:val="StyleUnderline"/>
          <w:highlight w:val="green"/>
        </w:rPr>
        <w:t>leave behind</w:t>
      </w:r>
      <w:r w:rsidRPr="00E133B3">
        <w:rPr>
          <w:rStyle w:val="StyleUnderline"/>
        </w:rPr>
        <w:t xml:space="preserve"> a world dominated by politics, and possibly </w:t>
      </w:r>
      <w:r w:rsidRPr="00796706">
        <w:rPr>
          <w:rStyle w:val="Emphasis"/>
          <w:highlight w:val="green"/>
        </w:rPr>
        <w:t>feudal concentrations</w:t>
      </w:r>
      <w:r w:rsidRPr="00796706">
        <w:rPr>
          <w:rStyle w:val="StyleUnderline"/>
          <w:highlight w:val="green"/>
        </w:rPr>
        <w:t xml:space="preserve"> of wealth and power. Economic insecurity</w:t>
      </w:r>
      <w:r w:rsidRPr="00E133B3">
        <w:rPr>
          <w:sz w:val="8"/>
        </w:rPr>
        <w:t xml:space="preserve">, and fears for the material and moral future of humankind </w:t>
      </w:r>
      <w:r w:rsidRPr="00E133B3">
        <w:rPr>
          <w:rStyle w:val="StyleUnderline"/>
        </w:rPr>
        <w:t xml:space="preserve">may </w:t>
      </w:r>
      <w:r w:rsidRPr="00796706">
        <w:rPr>
          <w:rStyle w:val="StyleUnderline"/>
          <w:highlight w:val="green"/>
        </w:rPr>
        <w:t>lead to the rise of demagogic</w:t>
      </w:r>
      <w:r w:rsidRPr="00E133B3">
        <w:rPr>
          <w:sz w:val="8"/>
        </w:rPr>
        <w:t xml:space="preserve"> and intemperate </w:t>
      </w:r>
      <w:r w:rsidRPr="00E133B3">
        <w:rPr>
          <w:rStyle w:val="StyleUnderline"/>
        </w:rPr>
        <w:t xml:space="preserve">national </w:t>
      </w:r>
      <w:r w:rsidRPr="00796706">
        <w:rPr>
          <w:rStyle w:val="StyleUnderline"/>
          <w:highlight w:val="green"/>
        </w:rPr>
        <w:t>leaders.</w:t>
      </w:r>
      <w:r w:rsidRPr="00E133B3">
        <w:rPr>
          <w:sz w:val="8"/>
        </w:rPr>
        <w:t xml:space="preserve"> With almost two hundred sovereign nations, each struggling to create a new economic and social order, perhaps </w:t>
      </w:r>
      <w:r w:rsidRPr="00796706">
        <w:rPr>
          <w:rStyle w:val="StyleUnderline"/>
          <w:highlight w:val="green"/>
        </w:rPr>
        <w:t>the</w:t>
      </w:r>
      <w:r w:rsidRPr="00E133B3">
        <w:rPr>
          <w:rStyle w:val="StyleUnderline"/>
        </w:rPr>
        <w:t xml:space="preserve"> most predictable </w:t>
      </w:r>
      <w:r w:rsidRPr="00796706">
        <w:rPr>
          <w:rStyle w:val="StyleUnderline"/>
          <w:highlight w:val="green"/>
        </w:rPr>
        <w:t xml:space="preserve">outcome is </w:t>
      </w:r>
      <w:r w:rsidRPr="00796706">
        <w:rPr>
          <w:rStyle w:val="Emphasis"/>
          <w:highlight w:val="green"/>
        </w:rPr>
        <w:t>chaos</w:t>
      </w:r>
      <w:r w:rsidRPr="00E133B3">
        <w:rPr>
          <w:rStyle w:val="StyleUnderline"/>
        </w:rPr>
        <w:t xml:space="preserve">: shifting alignments, </w:t>
      </w:r>
      <w:r w:rsidRPr="00796706">
        <w:rPr>
          <w:rStyle w:val="StyleUnderline"/>
          <w:highlight w:val="green"/>
        </w:rPr>
        <w:t>displaced populations, power struggles, ethnic conflicts</w:t>
      </w:r>
      <w:r w:rsidRPr="00E133B3">
        <w:rPr>
          <w:rStyle w:val="StyleUnderline"/>
        </w:rPr>
        <w:t xml:space="preserve"> inflamed by demagogues, </w:t>
      </w:r>
      <w:r w:rsidRPr="00E133B3">
        <w:rPr>
          <w:sz w:val="8"/>
        </w:rPr>
        <w:t xml:space="preserve">class conflicts, land disputes, etc. Small and </w:t>
      </w:r>
      <w:r w:rsidRPr="00796706">
        <w:rPr>
          <w:rStyle w:val="StyleUnderline"/>
          <w:highlight w:val="green"/>
        </w:rPr>
        <w:t>underdeveloped nations</w:t>
      </w:r>
      <w:r w:rsidRPr="00E133B3">
        <w:rPr>
          <w:rStyle w:val="StyleUnderline"/>
        </w:rPr>
        <w:t xml:space="preserve"> will be more than ever dependent on the major powers for access to technology, and </w:t>
      </w:r>
      <w:r w:rsidRPr="00796706">
        <w:rPr>
          <w:rStyle w:val="StyleUnderline"/>
          <w:highlight w:val="green"/>
        </w:rPr>
        <w:t>more</w:t>
      </w:r>
      <w:r w:rsidRPr="00E133B3">
        <w:rPr>
          <w:rStyle w:val="StyleUnderline"/>
        </w:rPr>
        <w:t xml:space="preserve"> than ever </w:t>
      </w:r>
      <w:r w:rsidRPr="00796706">
        <w:rPr>
          <w:rStyle w:val="StyleUnderline"/>
          <w:highlight w:val="green"/>
        </w:rPr>
        <w:t>vulnerable to</w:t>
      </w:r>
      <w:r w:rsidRPr="00E133B3">
        <w:rPr>
          <w:rStyle w:val="StyleUnderline"/>
        </w:rPr>
        <w:t xml:space="preserve"> sophisticated forms of </w:t>
      </w:r>
      <w:r w:rsidRPr="00E133B3">
        <w:rPr>
          <w:sz w:val="8"/>
        </w:rPr>
        <w:t xml:space="preserve">control or subversion, or to </w:t>
      </w:r>
      <w:r w:rsidRPr="00796706">
        <w:rPr>
          <w:rStyle w:val="Emphasis"/>
          <w:highlight w:val="green"/>
        </w:rPr>
        <w:t>outright domination.</w:t>
      </w:r>
      <w:r w:rsidRPr="00E133B3">
        <w:rPr>
          <w:sz w:val="8"/>
        </w:rPr>
        <w:t xml:space="preserve"> Competition among the leading technological powers for the political loyalty of clients might imply reversion to some form of nationalistic imperialism. </w:t>
      </w:r>
    </w:p>
    <w:p w14:paraId="5038D74E" w14:textId="77777777" w:rsidR="006E2D61" w:rsidRPr="00E133B3" w:rsidRDefault="006E2D61" w:rsidP="006E2D61"/>
    <w:p w14:paraId="2FA89C2F" w14:textId="77777777" w:rsidR="006E2D61" w:rsidRPr="00E133B3" w:rsidRDefault="006E2D61" w:rsidP="006E2D61">
      <w:pPr>
        <w:pStyle w:val="Heading4"/>
        <w:rPr>
          <w:rFonts w:cs="Calibri"/>
        </w:rPr>
      </w:pPr>
      <w:r w:rsidRPr="00E133B3">
        <w:rPr>
          <w:rFonts w:cs="Calibri"/>
        </w:rPr>
        <w:t xml:space="preserve">Elite backlash turns the </w:t>
      </w:r>
      <w:r>
        <w:rPr>
          <w:rFonts w:cs="Calibri"/>
        </w:rPr>
        <w:t>method</w:t>
      </w:r>
    </w:p>
    <w:p w14:paraId="727C9089" w14:textId="77777777" w:rsidR="006E2D61" w:rsidRPr="00E133B3" w:rsidRDefault="006E2D61" w:rsidP="006E2D61">
      <w:pPr>
        <w:rPr>
          <w:sz w:val="16"/>
          <w:szCs w:val="16"/>
        </w:rPr>
      </w:pPr>
      <w:proofErr w:type="spellStart"/>
      <w:r w:rsidRPr="00E133B3">
        <w:rPr>
          <w:rStyle w:val="Style13ptBold"/>
          <w:rFonts w:eastAsiaTheme="majorEastAsia"/>
        </w:rPr>
        <w:t>Kagarlitsky</w:t>
      </w:r>
      <w:proofErr w:type="spellEnd"/>
      <w:r w:rsidRPr="00E133B3">
        <w:rPr>
          <w:rStyle w:val="Style13ptBold"/>
          <w:rFonts w:eastAsiaTheme="majorEastAsia"/>
        </w:rPr>
        <w:t xml:space="preserve"> 96</w:t>
      </w:r>
      <w:r w:rsidRPr="00E133B3">
        <w:t xml:space="preserve"> </w:t>
      </w:r>
      <w:hyperlink r:id="rId22" w:history="1">
        <w:r w:rsidRPr="00E133B3">
          <w:rPr>
            <w:sz w:val="16"/>
            <w:szCs w:val="16"/>
          </w:rPr>
          <w:t>Boris</w:t>
        </w:r>
      </w:hyperlink>
      <w:r w:rsidRPr="00E133B3">
        <w:rPr>
          <w:sz w:val="16"/>
          <w:szCs w:val="16"/>
        </w:rPr>
        <w:t xml:space="preserve">, Senior Research Fellow at the Institute of Comparative Political Studies – Russian Academy of Sciences “The Agony Of Neo-Liberalism Or The End Of Civilization?”, Monthly Review, June, </w:t>
      </w:r>
      <w:hyperlink r:id="rId23" w:history="1">
        <w:r w:rsidRPr="00E133B3">
          <w:rPr>
            <w:rStyle w:val="Hyperlink"/>
            <w:sz w:val="16"/>
            <w:szCs w:val="16"/>
          </w:rPr>
          <w:t>http://findarticles.com/p/articles/mi_m1132/is_n2_v48/ai_18375973</w:t>
        </w:r>
      </w:hyperlink>
      <w:r w:rsidRPr="00E133B3">
        <w:rPr>
          <w:sz w:val="16"/>
          <w:szCs w:val="16"/>
        </w:rPr>
        <w:t>//[edited for ableist language]</w:t>
      </w:r>
    </w:p>
    <w:p w14:paraId="2FC1D354" w14:textId="77777777" w:rsidR="006E2D61" w:rsidRPr="00E133B3" w:rsidRDefault="006E2D61" w:rsidP="006E2D61">
      <w:pPr>
        <w:rPr>
          <w:sz w:val="12"/>
        </w:rPr>
      </w:pPr>
      <w:proofErr w:type="gramStart"/>
      <w:r w:rsidRPr="00E133B3">
        <w:rPr>
          <w:sz w:val="12"/>
        </w:rPr>
        <w:t>It would seem that the</w:t>
      </w:r>
      <w:proofErr w:type="gramEnd"/>
      <w:r w:rsidRPr="00E133B3">
        <w:rPr>
          <w:sz w:val="12"/>
        </w:rPr>
        <w:t xml:space="preserve"> time for alternatives has now come. But </w:t>
      </w:r>
      <w:r w:rsidRPr="00796706">
        <w:rPr>
          <w:rStyle w:val="StyleUnderline"/>
          <w:highlight w:val="green"/>
        </w:rPr>
        <w:t>where are these alternatives</w:t>
      </w:r>
      <w:r w:rsidRPr="00E133B3">
        <w:rPr>
          <w:rStyle w:val="StyleUnderline"/>
        </w:rPr>
        <w:t>? When</w:t>
      </w:r>
      <w:r w:rsidRPr="00E133B3">
        <w:rPr>
          <w:sz w:val="12"/>
        </w:rPr>
        <w:t xml:space="preserve"> the American philosopher Francis </w:t>
      </w:r>
      <w:r w:rsidRPr="00E133B3">
        <w:rPr>
          <w:rStyle w:val="StyleUnderline"/>
        </w:rPr>
        <w:t>Fukuyama declared</w:t>
      </w:r>
      <w:r w:rsidRPr="00E133B3">
        <w:rPr>
          <w:sz w:val="12"/>
        </w:rPr>
        <w:t xml:space="preserve"> that with the triumph of neo-liberalism </w:t>
      </w:r>
      <w:r w:rsidRPr="00E133B3">
        <w:rPr>
          <w:rStyle w:val="StyleUnderline"/>
        </w:rPr>
        <w:t>the end of history</w:t>
      </w:r>
      <w:r w:rsidRPr="00E133B3">
        <w:rPr>
          <w:sz w:val="12"/>
        </w:rPr>
        <w:t xml:space="preserve"> had arrived, people first argued with him, then began laughing at him, and finally forgot about him. This, however, was a mistake. When Fukuyama declared the end of history, he did not by any means base his thesis on the economic or social successes of capitalism. In practice, </w:t>
      </w:r>
      <w:r w:rsidRPr="00E133B3">
        <w:rPr>
          <w:rStyle w:val="StyleUnderline"/>
        </w:rPr>
        <w:t>he measured</w:t>
      </w:r>
      <w:r w:rsidRPr="00E133B3">
        <w:rPr>
          <w:sz w:val="12"/>
        </w:rPr>
        <w:t xml:space="preserve"> the </w:t>
      </w:r>
      <w:r w:rsidRPr="00E133B3">
        <w:rPr>
          <w:rStyle w:val="StyleUnderline"/>
        </w:rPr>
        <w:t>success</w:t>
      </w:r>
      <w:r w:rsidRPr="00E133B3">
        <w:rPr>
          <w:sz w:val="12"/>
        </w:rPr>
        <w:t xml:space="preserve"> of the victorious ideology </w:t>
      </w:r>
      <w:r w:rsidRPr="00E133B3">
        <w:rPr>
          <w:rStyle w:val="StyleUnderline"/>
        </w:rPr>
        <w:t>by</w:t>
      </w:r>
      <w:r w:rsidRPr="00E133B3">
        <w:rPr>
          <w:sz w:val="12"/>
        </w:rPr>
        <w:t xml:space="preserve"> a single criterion: </w:t>
      </w:r>
      <w:r w:rsidRPr="00796706">
        <w:rPr>
          <w:rStyle w:val="StyleUnderline"/>
          <w:highlight w:val="green"/>
        </w:rPr>
        <w:t>the ability of</w:t>
      </w:r>
      <w:r w:rsidRPr="00E133B3">
        <w:rPr>
          <w:rStyle w:val="StyleUnderline"/>
        </w:rPr>
        <w:t xml:space="preserve"> </w:t>
      </w:r>
      <w:r w:rsidRPr="00796706">
        <w:rPr>
          <w:rStyle w:val="StyleUnderline"/>
          <w:highlight w:val="green"/>
        </w:rPr>
        <w:t>the</w:t>
      </w:r>
      <w:r w:rsidRPr="00E133B3">
        <w:rPr>
          <w:sz w:val="12"/>
        </w:rPr>
        <w:t xml:space="preserve"> world </w:t>
      </w:r>
      <w:r w:rsidRPr="00796706">
        <w:rPr>
          <w:rStyle w:val="StyleUnderline"/>
          <w:highlight w:val="green"/>
        </w:rPr>
        <w:t>ruling class to destroy</w:t>
      </w:r>
      <w:r w:rsidRPr="00E133B3">
        <w:rPr>
          <w:sz w:val="12"/>
        </w:rPr>
        <w:t xml:space="preserve">, suffocate, </w:t>
      </w:r>
      <w:proofErr w:type="gramStart"/>
      <w:r w:rsidRPr="00E133B3">
        <w:rPr>
          <w:sz w:val="12"/>
        </w:rPr>
        <w:t>corrupt</w:t>
      </w:r>
      <w:proofErr w:type="gramEnd"/>
      <w:r w:rsidRPr="00E133B3">
        <w:rPr>
          <w:sz w:val="12"/>
        </w:rPr>
        <w:t xml:space="preserve"> or discredit </w:t>
      </w:r>
      <w:r w:rsidRPr="00796706">
        <w:rPr>
          <w:rStyle w:val="StyleUnderline"/>
          <w:highlight w:val="green"/>
        </w:rPr>
        <w:t>any</w:t>
      </w:r>
      <w:r w:rsidRPr="00E133B3">
        <w:rPr>
          <w:sz w:val="12"/>
        </w:rPr>
        <w:t xml:space="preserve"> constructive </w:t>
      </w:r>
      <w:r w:rsidRPr="00796706">
        <w:rPr>
          <w:rStyle w:val="StyleUnderline"/>
          <w:highlight w:val="green"/>
        </w:rPr>
        <w:t>alternative</w:t>
      </w:r>
      <w:r w:rsidRPr="00E133B3">
        <w:rPr>
          <w:rStyle w:val="StyleUnderline"/>
        </w:rPr>
        <w:t xml:space="preserve"> to itself. If there were no alternatives to capitalism, </w:t>
      </w:r>
      <w:r w:rsidRPr="00796706">
        <w:rPr>
          <w:rStyle w:val="StyleUnderline"/>
          <w:highlight w:val="green"/>
        </w:rPr>
        <w:t>everything would stay the same</w:t>
      </w:r>
      <w:r w:rsidRPr="00E133B3">
        <w:rPr>
          <w:sz w:val="12"/>
        </w:rPr>
        <w:t xml:space="preserve"> whether capitalism was good or bad. </w:t>
      </w:r>
      <w:r w:rsidRPr="00E133B3">
        <w:rPr>
          <w:rStyle w:val="StyleUnderline"/>
        </w:rPr>
        <w:t>In this sense, we are now even closer to the end of history than in 1989</w:t>
      </w:r>
      <w:r w:rsidRPr="00E133B3">
        <w:rPr>
          <w:sz w:val="12"/>
        </w:rPr>
        <w:t xml:space="preserve">. The economic failure of neo-liberalism has not led and will not lead automatically to the collapse of its ideological hegemony. </w:t>
      </w:r>
      <w:r w:rsidRPr="00E133B3">
        <w:rPr>
          <w:rStyle w:val="StyleUnderline"/>
        </w:rPr>
        <w:t xml:space="preserve">The </w:t>
      </w:r>
      <w:r w:rsidRPr="00796706">
        <w:rPr>
          <w:rStyle w:val="StyleUnderline"/>
          <w:highlight w:val="green"/>
        </w:rPr>
        <w:t>elites</w:t>
      </w:r>
      <w:r w:rsidRPr="00E133B3">
        <w:rPr>
          <w:rStyle w:val="StyleUnderline"/>
        </w:rPr>
        <w:t xml:space="preserve"> </w:t>
      </w:r>
      <w:r w:rsidRPr="00796706">
        <w:rPr>
          <w:rStyle w:val="StyleUnderline"/>
          <w:highlight w:val="green"/>
        </w:rPr>
        <w:t>of</w:t>
      </w:r>
      <w:r w:rsidRPr="00E133B3">
        <w:rPr>
          <w:sz w:val="12"/>
        </w:rPr>
        <w:t xml:space="preserve"> contemporary </w:t>
      </w:r>
      <w:r w:rsidRPr="00796706">
        <w:rPr>
          <w:rStyle w:val="StyleUnderline"/>
          <w:highlight w:val="green"/>
        </w:rPr>
        <w:t>cap</w:t>
      </w:r>
      <w:r w:rsidRPr="00E133B3">
        <w:rPr>
          <w:rStyle w:val="StyleUnderline"/>
        </w:rPr>
        <w:t>italism</w:t>
      </w:r>
      <w:r w:rsidRPr="00E133B3">
        <w:rPr>
          <w:sz w:val="12"/>
        </w:rPr>
        <w:t xml:space="preserve"> cannot resolve the system's objective </w:t>
      </w:r>
      <w:proofErr w:type="gramStart"/>
      <w:r w:rsidRPr="00E133B3">
        <w:rPr>
          <w:sz w:val="12"/>
        </w:rPr>
        <w:t>contradictions, and</w:t>
      </w:r>
      <w:proofErr w:type="gramEnd"/>
      <w:r w:rsidRPr="00E133B3">
        <w:rPr>
          <w:sz w:val="12"/>
        </w:rPr>
        <w:t xml:space="preserve"> cannot and do not want to solve its growing problems, but they </w:t>
      </w:r>
      <w:r w:rsidRPr="00796706">
        <w:rPr>
          <w:rStyle w:val="StyleUnderline"/>
          <w:highlight w:val="green"/>
        </w:rPr>
        <w:t>are</w:t>
      </w:r>
      <w:r w:rsidRPr="00E133B3">
        <w:rPr>
          <w:rStyle w:val="StyleUnderline"/>
        </w:rPr>
        <w:t xml:space="preserve"> </w:t>
      </w:r>
      <w:r w:rsidRPr="00796706">
        <w:rPr>
          <w:rStyle w:val="StyleUnderline"/>
          <w:highlight w:val="green"/>
        </w:rPr>
        <w:t>capable</w:t>
      </w:r>
      <w:r w:rsidRPr="00E133B3">
        <w:rPr>
          <w:rStyle w:val="StyleUnderline"/>
        </w:rPr>
        <w:t xml:space="preserve"> </w:t>
      </w:r>
      <w:r w:rsidRPr="00796706">
        <w:rPr>
          <w:rStyle w:val="StyleUnderline"/>
          <w:highlight w:val="green"/>
        </w:rPr>
        <w:t>of</w:t>
      </w:r>
      <w:r w:rsidRPr="00E133B3">
        <w:rPr>
          <w:rStyle w:val="StyleUnderline"/>
        </w:rPr>
        <w:t xml:space="preserve"> [</w:t>
      </w:r>
      <w:r w:rsidRPr="00796706">
        <w:rPr>
          <w:rStyle w:val="StyleUnderline"/>
          <w:highlight w:val="green"/>
        </w:rPr>
        <w:t>preventing</w:t>
      </w:r>
      <w:r w:rsidRPr="00E133B3">
        <w:rPr>
          <w:rStyle w:val="StyleUnderline"/>
        </w:rPr>
        <w:t xml:space="preserve">] </w:t>
      </w:r>
      <w:r w:rsidRPr="00E133B3">
        <w:rPr>
          <w:rStyle w:val="StyleUnderline"/>
          <w:strike/>
        </w:rPr>
        <w:t>paralyzing</w:t>
      </w:r>
      <w:r w:rsidRPr="00E133B3">
        <w:rPr>
          <w:rStyle w:val="StyleUnderline"/>
        </w:rPr>
        <w:t xml:space="preserve"> any </w:t>
      </w:r>
      <w:r w:rsidRPr="00796706">
        <w:rPr>
          <w:rStyle w:val="StyleUnderline"/>
          <w:highlight w:val="green"/>
        </w:rPr>
        <w:t>attempts to solve</w:t>
      </w:r>
      <w:r w:rsidRPr="00E133B3">
        <w:rPr>
          <w:rStyle w:val="StyleUnderline"/>
        </w:rPr>
        <w:t xml:space="preserve"> these problems on the basis of alternative approaches</w:t>
      </w:r>
      <w:r w:rsidRPr="00E133B3">
        <w:rPr>
          <w:sz w:val="12"/>
        </w:rPr>
        <w:t xml:space="preserve">. Technological development is not paralyzed by social structures that are clearly outdated and increasingly absurd. This development continues; the only difference is that it ceases to improve people's lives. Indeed, technological development becomes a negative factor. With every turn in the spiral of technological revolution, more and more new contradictions and disproportions accumulate. Relationships become confused, the structures and systems of rule grow steadily more complex, and the processes become less and less predictable. The </w:t>
      </w:r>
      <w:r w:rsidRPr="00E133B3">
        <w:rPr>
          <w:rStyle w:val="StyleUnderline"/>
        </w:rPr>
        <w:t>"repressive tolerance"</w:t>
      </w:r>
      <w:r w:rsidRPr="00E133B3">
        <w:rPr>
          <w:sz w:val="12"/>
        </w:rPr>
        <w:t xml:space="preserve"> of the 1960s </w:t>
      </w:r>
      <w:r w:rsidRPr="00E133B3">
        <w:rPr>
          <w:rStyle w:val="StyleUnderline"/>
        </w:rPr>
        <w:t>has been replaced by repressive</w:t>
      </w:r>
      <w:r w:rsidRPr="00E133B3">
        <w:rPr>
          <w:sz w:val="12"/>
        </w:rPr>
        <w:t xml:space="preserve"> or coercive </w:t>
      </w:r>
      <w:r w:rsidRPr="00E133B3">
        <w:rPr>
          <w:rStyle w:val="StyleUnderline"/>
        </w:rPr>
        <w:t>hegemony</w:t>
      </w:r>
      <w:r w:rsidRPr="00E133B3">
        <w:rPr>
          <w:sz w:val="12"/>
        </w:rPr>
        <w:t xml:space="preserve">. The official ideologies no longer convince anyone, but this scarcely troubles </w:t>
      </w:r>
      <w:r w:rsidRPr="00E133B3">
        <w:rPr>
          <w:rStyle w:val="StyleUnderline"/>
        </w:rPr>
        <w:t xml:space="preserve">the </w:t>
      </w:r>
      <w:r w:rsidRPr="00796706">
        <w:rPr>
          <w:rStyle w:val="StyleUnderline"/>
          <w:highlight w:val="green"/>
        </w:rPr>
        <w:t>authorities</w:t>
      </w:r>
      <w:r w:rsidRPr="00E133B3">
        <w:rPr>
          <w:sz w:val="12"/>
        </w:rPr>
        <w:t xml:space="preserve">, since they </w:t>
      </w:r>
      <w:r w:rsidRPr="00796706">
        <w:rPr>
          <w:rStyle w:val="StyleUnderline"/>
          <w:highlight w:val="green"/>
        </w:rPr>
        <w:t>do not allow</w:t>
      </w:r>
      <w:r w:rsidRPr="00E133B3">
        <w:rPr>
          <w:rStyle w:val="StyleUnderline"/>
        </w:rPr>
        <w:t xml:space="preserve"> </w:t>
      </w:r>
      <w:r w:rsidRPr="00796706">
        <w:rPr>
          <w:rStyle w:val="StyleUnderline"/>
          <w:highlight w:val="green"/>
        </w:rPr>
        <w:t>alternative ideologies</w:t>
      </w:r>
      <w:r w:rsidRPr="00E133B3">
        <w:rPr>
          <w:rStyle w:val="StyleUnderline"/>
        </w:rPr>
        <w:t xml:space="preserve"> to be propagated. Or</w:t>
      </w:r>
      <w:r w:rsidRPr="00E133B3">
        <w:rPr>
          <w:sz w:val="12"/>
        </w:rPr>
        <w:t xml:space="preserve"> else, such </w:t>
      </w:r>
      <w:r w:rsidRPr="00796706">
        <w:rPr>
          <w:rStyle w:val="StyleUnderline"/>
          <w:highlight w:val="green"/>
        </w:rPr>
        <w:t>ideologies are disseminated in fragmentary form</w:t>
      </w:r>
      <w:r w:rsidRPr="00E133B3">
        <w:rPr>
          <w:rStyle w:val="StyleUnderline"/>
        </w:rPr>
        <w:t xml:space="preserve">, </w:t>
      </w:r>
      <w:r w:rsidRPr="00796706">
        <w:rPr>
          <w:rStyle w:val="StyleUnderline"/>
          <w:highlight w:val="green"/>
        </w:rPr>
        <w:t>and</w:t>
      </w:r>
      <w:r w:rsidRPr="00E133B3">
        <w:rPr>
          <w:sz w:val="12"/>
        </w:rPr>
        <w:t xml:space="preserve"> in this way </w:t>
      </w:r>
      <w:r w:rsidRPr="00E133B3">
        <w:rPr>
          <w:rStyle w:val="StyleUnderline"/>
        </w:rPr>
        <w:t xml:space="preserve">simply </w:t>
      </w:r>
      <w:r w:rsidRPr="00796706">
        <w:rPr>
          <w:rStyle w:val="StyleUnderline"/>
          <w:highlight w:val="green"/>
        </w:rPr>
        <w:t>demonstrate their inadequacy as genuine alternatives</w:t>
      </w:r>
      <w:r w:rsidRPr="00E133B3">
        <w:rPr>
          <w:sz w:val="12"/>
        </w:rPr>
        <w:t>.</w:t>
      </w:r>
    </w:p>
    <w:p w14:paraId="06B89850" w14:textId="77777777" w:rsidR="006E2D61" w:rsidRPr="00815113" w:rsidRDefault="006E2D61" w:rsidP="00815113"/>
    <w:sectPr w:rsidR="006E2D61" w:rsidRPr="008151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775299"/>
    <w:multiLevelType w:val="hybridMultilevel"/>
    <w:tmpl w:val="F40AA852"/>
    <w:lvl w:ilvl="0" w:tplc="C4268CBA">
      <w:start w:val="1"/>
      <w:numFmt w:val="lowerLetter"/>
      <w:lvlText w:val="%1."/>
      <w:lvlJc w:val="left"/>
      <w:pPr>
        <w:ind w:left="1080" w:hanging="360"/>
      </w:pPr>
      <w:rPr>
        <w:rFonts w:ascii="Calibri" w:eastAsiaTheme="majorEastAsia" w:hAnsi="Calibri" w:cstheme="majorBidi"/>
        <w:u w:val="no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C7337"/>
    <w:rsid w:val="000139A3"/>
    <w:rsid w:val="00032C53"/>
    <w:rsid w:val="00100833"/>
    <w:rsid w:val="00104529"/>
    <w:rsid w:val="00105942"/>
    <w:rsid w:val="00107396"/>
    <w:rsid w:val="00144A4C"/>
    <w:rsid w:val="00176AB0"/>
    <w:rsid w:val="00177B7D"/>
    <w:rsid w:val="0018322D"/>
    <w:rsid w:val="001B5776"/>
    <w:rsid w:val="001E527A"/>
    <w:rsid w:val="001F78CE"/>
    <w:rsid w:val="00251FC7"/>
    <w:rsid w:val="002573EF"/>
    <w:rsid w:val="002855A7"/>
    <w:rsid w:val="002B146A"/>
    <w:rsid w:val="002B5E17"/>
    <w:rsid w:val="00315690"/>
    <w:rsid w:val="00316B75"/>
    <w:rsid w:val="00325646"/>
    <w:rsid w:val="003460F2"/>
    <w:rsid w:val="0038158C"/>
    <w:rsid w:val="003902BA"/>
    <w:rsid w:val="003A09E2"/>
    <w:rsid w:val="003C7337"/>
    <w:rsid w:val="00407037"/>
    <w:rsid w:val="004605D6"/>
    <w:rsid w:val="004C60E8"/>
    <w:rsid w:val="004E3579"/>
    <w:rsid w:val="004E728B"/>
    <w:rsid w:val="004F39E0"/>
    <w:rsid w:val="00537BD5"/>
    <w:rsid w:val="00571E74"/>
    <w:rsid w:val="0057268A"/>
    <w:rsid w:val="005D074A"/>
    <w:rsid w:val="005D2912"/>
    <w:rsid w:val="006065BD"/>
    <w:rsid w:val="00607D66"/>
    <w:rsid w:val="00645FA9"/>
    <w:rsid w:val="00647866"/>
    <w:rsid w:val="00665003"/>
    <w:rsid w:val="006A2AD0"/>
    <w:rsid w:val="006C2375"/>
    <w:rsid w:val="006D4ECC"/>
    <w:rsid w:val="006E2D61"/>
    <w:rsid w:val="00722258"/>
    <w:rsid w:val="007243E5"/>
    <w:rsid w:val="00766EA0"/>
    <w:rsid w:val="007A2226"/>
    <w:rsid w:val="007F5B66"/>
    <w:rsid w:val="00815113"/>
    <w:rsid w:val="00823A1C"/>
    <w:rsid w:val="00845B9D"/>
    <w:rsid w:val="00860984"/>
    <w:rsid w:val="008B3ECB"/>
    <w:rsid w:val="008B4E85"/>
    <w:rsid w:val="008C1B2E"/>
    <w:rsid w:val="0091627E"/>
    <w:rsid w:val="009467CE"/>
    <w:rsid w:val="0097032B"/>
    <w:rsid w:val="009D2EAD"/>
    <w:rsid w:val="009D54B2"/>
    <w:rsid w:val="009E1922"/>
    <w:rsid w:val="009E3081"/>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744AA"/>
  <w15:chartTrackingRefBased/>
  <w15:docId w15:val="{500D129A-39AE-4E60-8107-A94D122C3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5113"/>
    <w:rPr>
      <w:rFonts w:ascii="Calibri" w:hAnsi="Calibri"/>
    </w:rPr>
  </w:style>
  <w:style w:type="paragraph" w:styleId="Heading1">
    <w:name w:val="heading 1"/>
    <w:aliases w:val="Pocket"/>
    <w:basedOn w:val="Normal"/>
    <w:next w:val="Normal"/>
    <w:link w:val="Heading1Char"/>
    <w:qFormat/>
    <w:rsid w:val="003C73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73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73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3C73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73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337"/>
  </w:style>
  <w:style w:type="character" w:customStyle="1" w:styleId="Heading1Char">
    <w:name w:val="Heading 1 Char"/>
    <w:aliases w:val="Pocket Char"/>
    <w:basedOn w:val="DefaultParagraphFont"/>
    <w:link w:val="Heading1"/>
    <w:rsid w:val="003C73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73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7337"/>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3C7337"/>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3C733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3C7337"/>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6"/>
    <w:qFormat/>
    <w:rsid w:val="003C733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link w:val="Card"/>
    <w:uiPriority w:val="99"/>
    <w:unhideWhenUsed/>
    <w:rsid w:val="003C7337"/>
    <w:rPr>
      <w:color w:val="auto"/>
      <w:u w:val="none"/>
    </w:rPr>
  </w:style>
  <w:style w:type="character" w:styleId="FollowedHyperlink">
    <w:name w:val="FollowedHyperlink"/>
    <w:basedOn w:val="DefaultParagraphFont"/>
    <w:uiPriority w:val="99"/>
    <w:semiHidden/>
    <w:unhideWhenUsed/>
    <w:rsid w:val="003C7337"/>
    <w:rPr>
      <w:color w:val="auto"/>
      <w:u w:val="none"/>
    </w:rPr>
  </w:style>
  <w:style w:type="paragraph" w:customStyle="1" w:styleId="Card">
    <w:name w:val="Card"/>
    <w:aliases w:val="No Spacing31,No Spacing22,No Spacing3,tag,No Spacing111,No Spacing112,No Spacing1121,Tag and Cite,nonunderlined,Dont use,Very Small Text,No Spacing111112,No Spacing2,No Spacing41,Medium Grid 21,Note Level 2,card"/>
    <w:basedOn w:val="Heading1"/>
    <w:link w:val="Hyperlink"/>
    <w:autoRedefine/>
    <w:uiPriority w:val="99"/>
    <w:qFormat/>
    <w:rsid w:val="00815113"/>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15113"/>
    <w:pPr>
      <w:widowControl w:val="0"/>
      <w:spacing w:after="0" w:line="240" w:lineRule="auto"/>
      <w:ind w:left="720"/>
      <w:jc w:val="both"/>
    </w:pPr>
    <w:rPr>
      <w:b/>
      <w:iCs/>
      <w:u w:val="single"/>
    </w:rPr>
  </w:style>
  <w:style w:type="paragraph" w:styleId="NoSpacing">
    <w:name w:val="No Spacing"/>
    <w:aliases w:val="Card Format,ClearFormatting,Clear,DDI Tag,Tag Title,No Spacing51,CD - Cite,No Spacing6,No Spacing7,No Spacing8,Dont u,No Spacing311,ca,Small Text,Note Level 21,No Spacing11211"/>
    <w:basedOn w:val="Heading1"/>
    <w:autoRedefine/>
    <w:uiPriority w:val="99"/>
    <w:qFormat/>
    <w:rsid w:val="0081511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571E74"/>
    <w:pPr>
      <w:spacing w:after="0" w:line="240" w:lineRule="auto"/>
      <w:ind w:left="720"/>
      <w:contextualSpacing/>
    </w:pPr>
  </w:style>
  <w:style w:type="paragraph" w:customStyle="1" w:styleId="Emphasis1">
    <w:name w:val="Emphasis1"/>
    <w:basedOn w:val="Normal"/>
    <w:autoRedefine/>
    <w:uiPriority w:val="7"/>
    <w:qFormat/>
    <w:rsid w:val="006E2D6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text">
    <w:name w:val="card text"/>
    <w:basedOn w:val="Normal"/>
    <w:link w:val="cardtextChar"/>
    <w:qFormat/>
    <w:rsid w:val="006E2D61"/>
    <w:pPr>
      <w:widowControl w:val="0"/>
      <w:ind w:left="288" w:right="288"/>
    </w:pPr>
    <w:rPr>
      <w:rFonts w:eastAsia="Calibri"/>
    </w:rPr>
  </w:style>
  <w:style w:type="character" w:customStyle="1" w:styleId="cardtextChar">
    <w:name w:val="card text Char"/>
    <w:basedOn w:val="DefaultParagraphFont"/>
    <w:link w:val="cardtext"/>
    <w:rsid w:val="006E2D61"/>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robgillezeau/status/1266834185055956997" TargetMode="External"/><Relationship Id="rId13" Type="http://schemas.openxmlformats.org/officeDocument/2006/relationships/hyperlink" Target="https://www.theguardian.com/science/2019/dec/01/island-states-want-decisive-action-to-prevent-inundation" TargetMode="External"/><Relationship Id="rId18" Type="http://schemas.openxmlformats.org/officeDocument/2006/relationships/hyperlink" Target="https://www.politico.com/newsletters/the-long-game/2020/09/01/unions-fracture-over-climate-490237.%20//" TargetMode="External"/><Relationship Id="rId3" Type="http://schemas.openxmlformats.org/officeDocument/2006/relationships/styles" Target="styles.xml"/><Relationship Id="rId21" Type="http://schemas.openxmlformats.org/officeDocument/2006/relationships/hyperlink" Target="http://www.teacheconomicfreedom.org/files/larrivee-paper-1.pdf" TargetMode="External"/><Relationship Id="rId7" Type="http://schemas.openxmlformats.org/officeDocument/2006/relationships/hyperlink" Target="https://static1.squarespace.com/static/55ad38b1e4b0185f0285195f/t/5d92b749ad13ae3d9b293125/1569896278868/Sheriffs+Unions+Misconduct.pdf" TargetMode="External"/><Relationship Id="rId12" Type="http://schemas.openxmlformats.org/officeDocument/2006/relationships/hyperlink" Target="https://www.theguardian.com/world/2019/mar/11/greta-thunberg-schoolgirl-climate-change-warrior-some-people-can-let-things-go-i-cant" TargetMode="External"/><Relationship Id="rId17" Type="http://schemas.openxmlformats.org/officeDocument/2006/relationships/hyperlink" Target="https://www.jstor.org/stable/pdf/303727.pdf?refreqid=excelsior%3A1fcfb260a82662c726f0fac8b621a07b"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ri.org/stories/2019-09-18/top-us-leadership-missing-ingredient-climate-change-action" TargetMode="External"/><Relationship Id="rId20" Type="http://schemas.openxmlformats.org/officeDocument/2006/relationships/hyperlink" Target="https://www.penncapital-star.com/commentary/pa-s-building-trade-unions-need-to-be-allies-not-opponents-of-a-cleaner-climate-opinion/" TargetMode="External"/><Relationship Id="rId1" Type="http://schemas.openxmlformats.org/officeDocument/2006/relationships/customXml" Target="../customXml/item1.xml"/><Relationship Id="rId6" Type="http://schemas.openxmlformats.org/officeDocument/2006/relationships/hyperlink" Target="https://www.newyorker.com/news/news-desk/how-police-union-power-helped-increase-abuses.%20//" TargetMode="External"/><Relationship Id="rId11" Type="http://schemas.openxmlformats.org/officeDocument/2006/relationships/hyperlink" Target="https://www.theguardian.com/environment/2015/dec/12/paris-climate-deal-200-nations-sign-finish-fossil-fuel-er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orbes.com/sites/prakashdolsak/2019/09/14/climate-strikes-what-they-accomplish-and-how-they-could-have-more-impact/?sh=2244a9bd5eed" TargetMode="External"/><Relationship Id="rId23" Type="http://schemas.openxmlformats.org/officeDocument/2006/relationships/hyperlink" Target="http://findarticles.com/p/articles/mi_m1132/is_n2_v48/ai_18375973" TargetMode="External"/><Relationship Id="rId10" Type="http://schemas.openxmlformats.org/officeDocument/2006/relationships/hyperlink" Target="https://www.theguardian.com/environment/greta-thunberg" TargetMode="External"/><Relationship Id="rId19" Type="http://schemas.openxmlformats.org/officeDocument/2006/relationships/hyperlink" Target="https://www.politico.com/news/2020/08/19/sponsor-of-climate-language-blasts-dnc-398734" TargetMode="External"/><Relationship Id="rId4" Type="http://schemas.openxmlformats.org/officeDocument/2006/relationships/settings" Target="settings.xml"/><Relationship Id="rId9" Type="http://schemas.openxmlformats.org/officeDocument/2006/relationships/hyperlink" Target="https://www.theguardian.com/environment/2019/dec/06/greta-thunberg-says-school-strikes-have-achieved-nothing.%20//" TargetMode="External"/><Relationship Id="rId14" Type="http://schemas.openxmlformats.org/officeDocument/2006/relationships/hyperlink" Target="https://thehill.com/opinion/energy-environment/461809-a-global-climate-strike-isnt-enough" TargetMode="External"/><Relationship Id="rId22" Type="http://schemas.openxmlformats.org/officeDocument/2006/relationships/hyperlink" Target="http://findarticles.com/p/search?tb=art&amp;qa=Boris+Kagarlitsk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12823</Words>
  <Characters>73097</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2021-12-11T16:23:00Z</dcterms:created>
  <dcterms:modified xsi:type="dcterms:W3CDTF">2021-12-11T16:23:00Z</dcterms:modified>
</cp:coreProperties>
</file>