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377BD" w14:textId="71A5777A" w:rsidR="00A95652" w:rsidRDefault="00661F43" w:rsidP="00661F43">
      <w:pPr>
        <w:pStyle w:val="Heading1"/>
      </w:pPr>
      <w:r>
        <w:t>1AC v Lake Highland IK</w:t>
      </w:r>
    </w:p>
    <w:p w14:paraId="73E56A32" w14:textId="4327E924" w:rsidR="00661F43" w:rsidRDefault="00661F43" w:rsidP="00661F43"/>
    <w:p w14:paraId="3FAC7998" w14:textId="2040D13A" w:rsidR="00661F43" w:rsidRDefault="00661F43">
      <w:pPr>
        <w:pStyle w:val="Heading2"/>
      </w:pPr>
      <w:r>
        <w:lastRenderedPageBreak/>
        <w:t>Case</w:t>
      </w:r>
    </w:p>
    <w:p w14:paraId="65398838" w14:textId="77777777" w:rsidR="00661F43" w:rsidRDefault="00661F43" w:rsidP="00661F43">
      <w:pPr>
        <w:pStyle w:val="Heading3"/>
      </w:pPr>
      <w:r>
        <w:lastRenderedPageBreak/>
        <w:t>plan [v2] – 0:07</w:t>
      </w:r>
    </w:p>
    <w:p w14:paraId="6B2BB05F" w14:textId="77777777" w:rsidR="00661F43" w:rsidRPr="000422C1" w:rsidRDefault="00661F43" w:rsidP="00661F43">
      <w:pPr>
        <w:pStyle w:val="Heading4"/>
      </w:pPr>
      <w:r>
        <w:t>Thus, the Plan:</w:t>
      </w:r>
      <w:r w:rsidRPr="000422C1">
        <w:t xml:space="preserve"> The member nations of the World Trade Organization ought to reduce intellectual property protections for medicines.</w:t>
      </w:r>
    </w:p>
    <w:p w14:paraId="061A1929" w14:textId="77777777" w:rsidR="00661F43" w:rsidRPr="00A453BD" w:rsidRDefault="00661F43" w:rsidP="00661F43">
      <w:pPr>
        <w:pStyle w:val="Heading4"/>
      </w:pPr>
    </w:p>
    <w:p w14:paraId="3243FC0F" w14:textId="77777777" w:rsidR="00661F43" w:rsidRPr="000422C1" w:rsidRDefault="00661F43" w:rsidP="00661F43"/>
    <w:p w14:paraId="75298DD5" w14:textId="77777777" w:rsidR="00661F43" w:rsidRPr="00F805AF" w:rsidRDefault="00661F43" w:rsidP="00661F43"/>
    <w:p w14:paraId="5358C170" w14:textId="77777777" w:rsidR="00661F43" w:rsidRPr="00B1068C" w:rsidRDefault="00661F43" w:rsidP="00661F43">
      <w:pPr>
        <w:pStyle w:val="Heading3"/>
      </w:pPr>
      <w:r>
        <w:lastRenderedPageBreak/>
        <w:t>pandemic [v2]</w:t>
      </w:r>
    </w:p>
    <w:p w14:paraId="0F01C500" w14:textId="77777777" w:rsidR="00661F43" w:rsidRDefault="00661F43" w:rsidP="00661F43">
      <w:pPr>
        <w:pStyle w:val="Heading4"/>
      </w:pPr>
      <w:r>
        <w:t xml:space="preserve">The pandemic is raging across the globe – vaccines are our only safeguard </w:t>
      </w:r>
    </w:p>
    <w:p w14:paraId="51EF4646" w14:textId="77777777" w:rsidR="00661F43" w:rsidRDefault="00661F43" w:rsidP="00661F43">
      <w:pPr>
        <w:spacing w:after="0"/>
      </w:pPr>
      <w:r>
        <w:t>Steenhuysen 7/21</w:t>
      </w:r>
    </w:p>
    <w:p w14:paraId="6367CAE3" w14:textId="77777777" w:rsidR="00661F43" w:rsidRPr="001253AB" w:rsidRDefault="00661F43" w:rsidP="00661F43">
      <w:pPr>
        <w:spacing w:after="0"/>
        <w:rPr>
          <w:sz w:val="16"/>
          <w:szCs w:val="16"/>
        </w:rPr>
      </w:pPr>
      <w:r w:rsidRPr="001253AB">
        <w:rPr>
          <w:sz w:val="16"/>
          <w:szCs w:val="16"/>
        </w:rPr>
        <w:t xml:space="preserve">Julie Steenhuysen, Alistair Smout and Ari Rabinovitch  Reuters, 7-26, 21, How the Delta Variant Upends Assumptions About the Coronavirus, </w:t>
      </w:r>
      <w:hyperlink r:id="rId6" w:history="1">
        <w:r w:rsidRPr="001253AB">
          <w:rPr>
            <w:rStyle w:val="Hyperlink"/>
            <w:sz w:val="16"/>
            <w:szCs w:val="16"/>
          </w:rPr>
          <w:t>https://www.usnews.com/news/top-news/articles/2021-07-26/how-the-delta-variant-upends-assumptions-about-the-coronavirus //</w:t>
        </w:r>
      </w:hyperlink>
      <w:r w:rsidRPr="001253AB">
        <w:rPr>
          <w:sz w:val="16"/>
          <w:szCs w:val="16"/>
        </w:rPr>
        <w:t xml:space="preserve"> Phoenix </w:t>
      </w:r>
    </w:p>
    <w:p w14:paraId="1FDF500B" w14:textId="77777777" w:rsidR="00661F43" w:rsidRPr="00E73F05" w:rsidRDefault="00661F43" w:rsidP="00661F43">
      <w:pPr>
        <w:rPr>
          <w:u w:val="single"/>
        </w:rPr>
      </w:pPr>
      <w:r w:rsidRPr="002B6CAB">
        <w:rPr>
          <w:rStyle w:val="Emphasis"/>
          <w:highlight w:val="green"/>
        </w:rPr>
        <w:t>The Delta variant is the</w:t>
      </w:r>
      <w:r w:rsidRPr="001253AB">
        <w:rPr>
          <w:sz w:val="16"/>
        </w:rPr>
        <w:t xml:space="preserve"> fastest, fittest and </w:t>
      </w:r>
      <w:r w:rsidRPr="002B6CAB">
        <w:rPr>
          <w:rStyle w:val="Emphasis"/>
          <w:highlight w:val="green"/>
        </w:rPr>
        <w:t>most formidable version of the coronavirus</w:t>
      </w:r>
      <w:r w:rsidRPr="001253AB">
        <w:rPr>
          <w:sz w:val="16"/>
        </w:rPr>
        <w:t xml:space="preserve"> that causes COVID-19 </w:t>
      </w:r>
      <w:r w:rsidRPr="001253AB">
        <w:rPr>
          <w:rStyle w:val="StyleUnderline"/>
        </w:rPr>
        <w:t>the world has encountered</w:t>
      </w:r>
      <w:r w:rsidRPr="001253AB">
        <w:rPr>
          <w:sz w:val="16"/>
        </w:rPr>
        <w:t xml:space="preserve">, and it is upending assumptions about the disease even as nations loosen restrictions and open their economies, according to virologists and epidemiologists. </w:t>
      </w:r>
      <w:r w:rsidRPr="002B6CAB">
        <w:rPr>
          <w:rStyle w:val="Emphasis"/>
          <w:highlight w:val="green"/>
        </w:rPr>
        <w:t>Vaccine protection remains</w:t>
      </w:r>
      <w:r w:rsidRPr="001253AB">
        <w:rPr>
          <w:rStyle w:val="StyleUnderline"/>
        </w:rPr>
        <w:t xml:space="preserve"> very </w:t>
      </w:r>
      <w:r w:rsidRPr="002B6CAB">
        <w:rPr>
          <w:rStyle w:val="Emphasis"/>
          <w:highlight w:val="green"/>
        </w:rPr>
        <w:t>strong</w:t>
      </w:r>
      <w:r w:rsidRPr="001253AB">
        <w:rPr>
          <w:rStyle w:val="StyleUnderline"/>
        </w:rPr>
        <w:t xml:space="preserve"> against</w:t>
      </w:r>
      <w:r w:rsidRPr="001253AB">
        <w:rPr>
          <w:sz w:val="16"/>
        </w:rPr>
        <w:t xml:space="preserve"> severe disease and hospitalizations caused by </w:t>
      </w:r>
      <w:r w:rsidRPr="001253AB">
        <w:rPr>
          <w:rStyle w:val="StyleUnderline"/>
        </w:rPr>
        <w:t xml:space="preserve">any version of the coronavirus, and </w:t>
      </w:r>
      <w:r w:rsidRPr="002B6CAB">
        <w:rPr>
          <w:rStyle w:val="Emphasis"/>
          <w:highlight w:val="green"/>
        </w:rPr>
        <w:t>those</w:t>
      </w:r>
      <w:r w:rsidRPr="001253AB">
        <w:rPr>
          <w:rStyle w:val="Emphasis"/>
        </w:rPr>
        <w:t xml:space="preserve"> most </w:t>
      </w:r>
      <w:r w:rsidRPr="002B6CAB">
        <w:rPr>
          <w:rStyle w:val="Emphasis"/>
          <w:highlight w:val="green"/>
        </w:rPr>
        <w:t>at risk are</w:t>
      </w:r>
      <w:r w:rsidRPr="001253AB">
        <w:rPr>
          <w:rStyle w:val="StyleUnderline"/>
        </w:rPr>
        <w:t xml:space="preserve"> still </w:t>
      </w:r>
      <w:r w:rsidRPr="002B6CAB">
        <w:rPr>
          <w:rStyle w:val="Emphasis"/>
          <w:highlight w:val="green"/>
        </w:rPr>
        <w:t>the</w:t>
      </w:r>
      <w:r w:rsidRPr="001253AB">
        <w:rPr>
          <w:rStyle w:val="Emphasis"/>
        </w:rPr>
        <w:t xml:space="preserve"> </w:t>
      </w:r>
      <w:r w:rsidRPr="002B6CAB">
        <w:rPr>
          <w:rStyle w:val="Emphasis"/>
          <w:highlight w:val="green"/>
        </w:rPr>
        <w:t>unvaccinated</w:t>
      </w:r>
      <w:r w:rsidRPr="001253AB">
        <w:rPr>
          <w:sz w:val="16"/>
        </w:rPr>
        <w:t>, according to interviews with 10 leading COVID-19 experts But the evidence is mounting that the Delta variant, first identified in India, is capable of infecting fully vaccinated people at a greater rate than previous versions, and concerns have been raised that they may even spread the virus, these experts said As a result, targeted use of masks, social distancing and other measures may again be needed even in countries with broad vaccination campaigns, several of them said. Israel recently reinstated mask-wearing requirements indoors and requires travelers to quarantine upon arrival. U.S. officials are considering whether to revise mask guidance for the vaccinated. Los Angeles County, the most populous in the United States, is again requiring masks even among the vaccinated in indoor public spaces. Even in Canada, where hospitalizations and COVID-19 cases continue to decline, national data from the Public Health Agency of Canada warns the Delta variant stands a chance of unravelling some of that progress. The data suggests that, despite ground gained on COVID-19 nationally, the Delta variant may result in “greater than previously expected resurgence this fall and winter.” “The biggest risk to the world at the moment is simply Delta,” said microbiologist Sharon Peacock, who runs Britain’s efforts to sequence the genomes of coronavirus variants, calling it the “fittest and fastest variant yet</w:t>
      </w:r>
      <w:r w:rsidRPr="001253AB">
        <w:rPr>
          <w:rStyle w:val="StyleUnderline"/>
        </w:rPr>
        <w:t xml:space="preserve">. The major worry about the Delta variant is not that it makes people sicker, but that it spreads far more easily from person to person, increasing infections and hospitalizations among the unvaccinated. </w:t>
      </w:r>
      <w:r w:rsidRPr="002B6CAB">
        <w:rPr>
          <w:rStyle w:val="Emphasis"/>
          <w:highlight w:val="green"/>
        </w:rPr>
        <w:t>P</w:t>
      </w:r>
      <w:r w:rsidRPr="001253AB">
        <w:rPr>
          <w:rStyle w:val="Emphasis"/>
        </w:rPr>
        <w:t xml:space="preserve">ublic </w:t>
      </w:r>
      <w:r w:rsidRPr="002B6CAB">
        <w:rPr>
          <w:rStyle w:val="Emphasis"/>
          <w:highlight w:val="green"/>
        </w:rPr>
        <w:t>H</w:t>
      </w:r>
      <w:r w:rsidRPr="001253AB">
        <w:rPr>
          <w:rStyle w:val="Emphasis"/>
        </w:rPr>
        <w:t xml:space="preserve">ealth </w:t>
      </w:r>
      <w:r w:rsidRPr="002B6CAB">
        <w:rPr>
          <w:rStyle w:val="Emphasis"/>
          <w:highlight w:val="green"/>
        </w:rPr>
        <w:t>E</w:t>
      </w:r>
      <w:r w:rsidRPr="001253AB">
        <w:rPr>
          <w:rStyle w:val="Emphasis"/>
        </w:rPr>
        <w:t xml:space="preserve">ngland </w:t>
      </w:r>
      <w:r w:rsidRPr="002B6CAB">
        <w:rPr>
          <w:rStyle w:val="Emphasis"/>
          <w:highlight w:val="green"/>
        </w:rPr>
        <w:t>said</w:t>
      </w:r>
      <w:r w:rsidRPr="001253AB">
        <w:rPr>
          <w:sz w:val="16"/>
        </w:rPr>
        <w:t xml:space="preserve"> on Friday that </w:t>
      </w:r>
      <w:r w:rsidRPr="002B6CAB">
        <w:rPr>
          <w:rStyle w:val="Emphasis"/>
          <w:highlight w:val="green"/>
        </w:rPr>
        <w:t>of</w:t>
      </w:r>
      <w:r w:rsidRPr="001253AB">
        <w:rPr>
          <w:rStyle w:val="StyleUnderline"/>
        </w:rPr>
        <w:t xml:space="preserve"> a total of 3,692 </w:t>
      </w:r>
      <w:r w:rsidRPr="002B6CAB">
        <w:rPr>
          <w:rStyle w:val="Emphasis"/>
          <w:highlight w:val="green"/>
        </w:rPr>
        <w:t>people hospitalized</w:t>
      </w:r>
      <w:r w:rsidRPr="001253AB">
        <w:rPr>
          <w:sz w:val="16"/>
        </w:rPr>
        <w:t xml:space="preserve"> in Britain with the Delta variant</w:t>
      </w:r>
      <w:r w:rsidRPr="001253AB">
        <w:rPr>
          <w:rStyle w:val="StyleUnderline"/>
        </w:rPr>
        <w:t xml:space="preserve">, </w:t>
      </w:r>
      <w:r w:rsidRPr="002B6CAB">
        <w:rPr>
          <w:rStyle w:val="Emphasis"/>
          <w:highlight w:val="green"/>
        </w:rPr>
        <w:t>58.3 per cent were unvaccinated</w:t>
      </w:r>
      <w:r w:rsidRPr="001253AB">
        <w:rPr>
          <w:sz w:val="16"/>
        </w:rPr>
        <w:t xml:space="preserve"> and 22.8 per cent were fully vaccinated In Canada, though COVID-19 cases are declining, Variants of Concern represent the majority of reported COVID-19 cases — approximately 70 per cent. For the week of June 20, 2021, cases of the Delta variant sat at 39 per cent, while Alpha cases sat around 38 per cent — the first time the two variant cases were reported in similar proportions. In </w:t>
      </w:r>
      <w:r w:rsidRPr="002B6CAB">
        <w:rPr>
          <w:rStyle w:val="Emphasis"/>
          <w:highlight w:val="green"/>
        </w:rPr>
        <w:t>Singapore</w:t>
      </w:r>
      <w:r w:rsidRPr="001253AB">
        <w:rPr>
          <w:sz w:val="16"/>
        </w:rPr>
        <w:t xml:space="preserve">, where Delta is the most common variant, government officials </w:t>
      </w:r>
      <w:r w:rsidRPr="002B6CAB">
        <w:rPr>
          <w:rStyle w:val="Emphasis"/>
          <w:highlight w:val="green"/>
        </w:rPr>
        <w:t>reported</w:t>
      </w:r>
      <w:r w:rsidRPr="001253AB">
        <w:rPr>
          <w:sz w:val="16"/>
        </w:rPr>
        <w:t xml:space="preserve"> on Friday that three-quarters of its coronavirus cases occurred </w:t>
      </w:r>
      <w:r w:rsidRPr="002B6CAB">
        <w:rPr>
          <w:rStyle w:val="Emphasis"/>
          <w:highlight w:val="green"/>
        </w:rPr>
        <w:t>among vaccinated individuals</w:t>
      </w:r>
      <w:r w:rsidRPr="001253AB">
        <w:rPr>
          <w:sz w:val="16"/>
        </w:rPr>
        <w:t xml:space="preserve">, though </w:t>
      </w:r>
      <w:r w:rsidRPr="002B6CAB">
        <w:rPr>
          <w:rStyle w:val="Emphasis"/>
          <w:highlight w:val="green"/>
        </w:rPr>
        <w:t>none were</w:t>
      </w:r>
      <w:r w:rsidRPr="001253AB">
        <w:rPr>
          <w:rStyle w:val="StyleUnderline"/>
        </w:rPr>
        <w:t xml:space="preserve"> </w:t>
      </w:r>
      <w:r w:rsidRPr="002B6CAB">
        <w:rPr>
          <w:rStyle w:val="Emphasis"/>
          <w:highlight w:val="green"/>
        </w:rPr>
        <w:t>severely ill</w:t>
      </w:r>
      <w:r w:rsidRPr="001253AB">
        <w:rPr>
          <w:sz w:val="16"/>
        </w:rPr>
        <w:t xml:space="preserve">. Israeli health officials have said 60 per cent of current hospitalized COVID-19 cases are in vaccinated people. Most of them are age 60 or older and often have underlying health problems. </w:t>
      </w:r>
      <w:r w:rsidRPr="002B6CAB">
        <w:rPr>
          <w:rStyle w:val="Emphasis"/>
          <w:highlight w:val="green"/>
        </w:rPr>
        <w:t>In the U</w:t>
      </w:r>
      <w:r w:rsidRPr="001253AB">
        <w:rPr>
          <w:rStyle w:val="StyleUnderline"/>
        </w:rPr>
        <w:t xml:space="preserve">nited </w:t>
      </w:r>
      <w:r w:rsidRPr="002B6CAB">
        <w:rPr>
          <w:rStyle w:val="Emphasis"/>
          <w:highlight w:val="green"/>
        </w:rPr>
        <w:t>S</w:t>
      </w:r>
      <w:r w:rsidRPr="001253AB">
        <w:rPr>
          <w:rStyle w:val="StyleUnderline"/>
        </w:rPr>
        <w:t>tates</w:t>
      </w:r>
      <w:r w:rsidRPr="001253AB">
        <w:rPr>
          <w:sz w:val="16"/>
        </w:rPr>
        <w:t xml:space="preserve">, which has experienced more COVID-19 cases and deaths than any other country, the Delta variant represents about 83 per cent of new infections. So far, </w:t>
      </w:r>
      <w:r w:rsidRPr="002B6CAB">
        <w:rPr>
          <w:rStyle w:val="Emphasis"/>
          <w:highlight w:val="green"/>
        </w:rPr>
        <w:t>unvaccinated</w:t>
      </w:r>
      <w:r w:rsidRPr="001253AB">
        <w:rPr>
          <w:rStyle w:val="Emphasis"/>
        </w:rPr>
        <w:t xml:space="preserve"> people </w:t>
      </w:r>
      <w:r w:rsidRPr="002B6CAB">
        <w:rPr>
          <w:rStyle w:val="Emphasis"/>
          <w:highlight w:val="green"/>
        </w:rPr>
        <w:t>represent</w:t>
      </w:r>
      <w:r w:rsidRPr="001253AB">
        <w:rPr>
          <w:rStyle w:val="StyleUnderline"/>
        </w:rPr>
        <w:t xml:space="preserve"> nearly </w:t>
      </w:r>
      <w:r w:rsidRPr="002B6CAB">
        <w:rPr>
          <w:rStyle w:val="Emphasis"/>
          <w:highlight w:val="green"/>
        </w:rPr>
        <w:t>97 per cent of severe cases</w:t>
      </w:r>
      <w:r w:rsidRPr="002B6CAB">
        <w:rPr>
          <w:rStyle w:val="StyleUnderline"/>
          <w:highlight w:val="green"/>
        </w:rPr>
        <w:t>.</w:t>
      </w:r>
      <w:r w:rsidRPr="001253AB">
        <w:rPr>
          <w:sz w:val="16"/>
        </w:rPr>
        <w:t xml:space="preserve"> Dr. Monica Gandhi, an infectious diseases doctor at the University of California, San Francisco, said many vaccinated people are “so disappointed” that they are not 100% protected from mild infections. </w:t>
      </w:r>
      <w:r w:rsidRPr="001253AB">
        <w:rPr>
          <w:rStyle w:val="StyleUnderline"/>
        </w:rPr>
        <w:t xml:space="preserve">But the fact that </w:t>
      </w:r>
      <w:r w:rsidRPr="002B6CAB">
        <w:rPr>
          <w:rStyle w:val="Emphasis"/>
          <w:highlight w:val="green"/>
        </w:rPr>
        <w:t>nearly all Americans hospitalized</w:t>
      </w:r>
      <w:r w:rsidRPr="001253AB">
        <w:rPr>
          <w:rStyle w:val="StyleUnderline"/>
        </w:rPr>
        <w:t xml:space="preserve"> with COVID-19 right now </w:t>
      </w:r>
      <w:r w:rsidRPr="002B6CAB">
        <w:rPr>
          <w:rStyle w:val="Emphasis"/>
          <w:highlight w:val="green"/>
        </w:rPr>
        <w:t>are unvaccinated</w:t>
      </w:r>
      <w:r w:rsidRPr="001253AB">
        <w:rPr>
          <w:rStyle w:val="StyleUnderline"/>
        </w:rPr>
        <w:t xml:space="preserve"> “is pretty astounding effectiveness,” she said “There is always the illusion that there is a magic bullet that will solve all our problems. The coronavirus is teaching us a lesson,” </w:t>
      </w:r>
      <w:r w:rsidRPr="001253AB">
        <w:rPr>
          <w:sz w:val="16"/>
        </w:rPr>
        <w:t>said Nadav Davidovitch, director of Ben Gurion University’s school of public health in Israel. The Pfizer Inc/BioNTech vaccine, one of the most effective against COVID-19 so far, appeared only 41% effective at halting symptomatic infections in Israel over the past month as the Delta variant spread, according to Israeli government data. Israeli experts said this information requires more analysis before conclusions can be drawn. “</w:t>
      </w:r>
      <w:r w:rsidRPr="001253AB">
        <w:rPr>
          <w:rStyle w:val="StyleUnderline"/>
        </w:rPr>
        <w:t>Protection for the individual is very strong</w:t>
      </w:r>
      <w:r w:rsidRPr="001253AB">
        <w:rPr>
          <w:sz w:val="16"/>
        </w:rPr>
        <w:t>; protection for infecting others is significantly lower,” Davidovitch said. MA study in China found that people infected with the Delta variant carry 1,000 times more virus in their noses compared with the original version first identified in Wuhan in 2019. “You may actually excrete more virus and that’s why it’s more transmissible. That’s still being investigated,” Peacock said. Virologist Shane Crotty of the La Jolla Institute for Immunology in San Diego noted that Delta is 50% more infectious than the Alpha variant first detected in the UK. “It’s outcompeting all other viruses because it just spreads so much more efficiently,” Crotty said. Genomics expert Eric Topol, director of the Scripps Research Translational Institute in La Jolla, California, noted that Delta infections have a shorter incubation period and a far higher amount of viral particles. “That’s why the vaccines are going to be challenged. The people who are vaccinated have got to be especially careful. This is a tough one,” Topol said. In the United States, the Delta variant has taken hold just as many Americans – vaccinated and not – have stopped wearing masks indoors. “It’s a double whammy,” Topol said. “The last thing you want is to loosen restrictions when you’re confronting the most formidable version of the virus yet.” The development of highly effective vaccines may have led many people to believe that once vaccinated, COVID-19 posed little threat to them. “When the vaccines were first developed, nobody was thinking that they were going to prevent infection,” said Carlos del Rio, a professor of medicine and infectious disease epidemiology at Emory University in Atlanta. The aim was always to prevent severe disease and death, del Rio added.</w:t>
      </w:r>
      <w:r w:rsidRPr="001253AB">
        <w:rPr>
          <w:rStyle w:val="Emphasis"/>
        </w:rPr>
        <w:t xml:space="preserve">The </w:t>
      </w:r>
      <w:r w:rsidRPr="001253AB">
        <w:rPr>
          <w:rStyle w:val="Emphasis"/>
        </w:rPr>
        <w:lastRenderedPageBreak/>
        <w:t>vaccines were so effective</w:t>
      </w:r>
      <w:r w:rsidRPr="001253AB">
        <w:rPr>
          <w:rStyle w:val="StyleUnderline"/>
        </w:rPr>
        <w:t>, however, that there were signs they also prevented transmission against prior coronavirus variants. “</w:t>
      </w:r>
      <w:r w:rsidRPr="001253AB">
        <w:rPr>
          <w:rStyle w:val="Emphasis"/>
        </w:rPr>
        <w:t>We got spoiled</w:t>
      </w:r>
      <w:r w:rsidRPr="001253AB">
        <w:rPr>
          <w:rStyle w:val="StyleUnderline"/>
        </w:rPr>
        <w:t>,” he said.</w:t>
      </w:r>
    </w:p>
    <w:p w14:paraId="550E66D9" w14:textId="77777777" w:rsidR="00661F43" w:rsidRPr="004129B7" w:rsidRDefault="00661F43" w:rsidP="00661F43">
      <w:pPr>
        <w:pStyle w:val="Heading4"/>
      </w:pPr>
      <w:r>
        <w:t>TRIPS creates unchecked variants and a deep inequality – waiver is needed</w:t>
      </w:r>
    </w:p>
    <w:p w14:paraId="248C7D28" w14:textId="77777777" w:rsidR="00661F43" w:rsidRDefault="00661F43" w:rsidP="00661F43">
      <w:pPr>
        <w:spacing w:line="240" w:lineRule="auto"/>
        <w:contextualSpacing/>
      </w:pPr>
      <w:r w:rsidRPr="00330D07">
        <w:rPr>
          <w:rStyle w:val="Style13ptBold"/>
        </w:rPr>
        <w:t>Gupta and Namboodiri 2021</w:t>
      </w:r>
      <w:r w:rsidRPr="00330D07">
        <w:t xml:space="preserve"> </w:t>
      </w:r>
    </w:p>
    <w:p w14:paraId="3CAA37B4" w14:textId="77777777" w:rsidR="00661F43" w:rsidRPr="004129B7" w:rsidRDefault="00661F43" w:rsidP="00661F43">
      <w:pPr>
        <w:spacing w:after="0"/>
        <w:rPr>
          <w:sz w:val="16"/>
          <w:szCs w:val="16"/>
        </w:rPr>
      </w:pPr>
      <w:r w:rsidRPr="004129B7">
        <w:rPr>
          <w:sz w:val="16"/>
          <w:szCs w:val="16"/>
        </w:rPr>
        <w:t xml:space="preserve">[Vineeta, Sreenath, Health Affairs, "America And The TRIPS Waiver: You Can Talk The Talk, But Will You Walk The Walk?" July 13, </w:t>
      </w:r>
      <w:hyperlink r:id="rId7" w:history="1">
        <w:r w:rsidRPr="004129B7">
          <w:rPr>
            <w:rStyle w:val="Hyperlink"/>
            <w:sz w:val="16"/>
            <w:szCs w:val="16"/>
          </w:rPr>
          <w:t>https://www.healthaffairs.org/do/10.1377/hblog20210712.248782/full/</w:t>
        </w:r>
      </w:hyperlink>
      <w:r w:rsidRPr="004129B7">
        <w:rPr>
          <w:sz w:val="16"/>
          <w:szCs w:val="16"/>
        </w:rPr>
        <w:t xml:space="preserve"> </w:t>
      </w:r>
      <w:r>
        <w:rPr>
          <w:sz w:val="16"/>
          <w:szCs w:val="16"/>
        </w:rPr>
        <w:t xml:space="preserve">// Phoenix </w:t>
      </w:r>
    </w:p>
    <w:p w14:paraId="6927DBDD" w14:textId="77777777" w:rsidR="00661F43" w:rsidRPr="004129B7" w:rsidRDefault="00661F43" w:rsidP="00661F43">
      <w:pPr>
        <w:spacing w:after="0"/>
        <w:rPr>
          <w:sz w:val="16"/>
        </w:rPr>
      </w:pPr>
      <w:r w:rsidRPr="002B6CAB">
        <w:rPr>
          <w:rStyle w:val="Emphasis"/>
          <w:highlight w:val="green"/>
        </w:rPr>
        <w:t>The TRIPS waiver is critical to combating the</w:t>
      </w:r>
      <w:r w:rsidRPr="004129B7">
        <w:rPr>
          <w:sz w:val="16"/>
        </w:rPr>
        <w:t xml:space="preserve"> COVID-19 </w:t>
      </w:r>
      <w:r w:rsidRPr="002B6CAB">
        <w:rPr>
          <w:rStyle w:val="Emphasis"/>
          <w:highlight w:val="green"/>
        </w:rPr>
        <w:t>pandemic</w:t>
      </w:r>
      <w:r w:rsidRPr="004129B7">
        <w:rPr>
          <w:sz w:val="16"/>
        </w:rPr>
        <w:t xml:space="preserve"> around the world. </w:t>
      </w:r>
      <w:r w:rsidRPr="004129B7">
        <w:rPr>
          <w:rStyle w:val="StyleUnderline"/>
        </w:rPr>
        <w:t>Demand</w:t>
      </w:r>
      <w:r w:rsidRPr="004129B7">
        <w:rPr>
          <w:sz w:val="16"/>
        </w:rPr>
        <w:t xml:space="preserve"> for the vaccine </w:t>
      </w:r>
      <w:r w:rsidRPr="004129B7">
        <w:rPr>
          <w:rStyle w:val="StyleUnderline"/>
        </w:rPr>
        <w:t>has</w:t>
      </w:r>
      <w:r w:rsidRPr="004129B7">
        <w:rPr>
          <w:sz w:val="16"/>
        </w:rPr>
        <w:t xml:space="preserve"> already </w:t>
      </w:r>
      <w:r w:rsidRPr="004129B7">
        <w:rPr>
          <w:rStyle w:val="StyleUnderline"/>
        </w:rPr>
        <w:t>surpassed supply, with high-income countries taking</w:t>
      </w:r>
      <w:r w:rsidRPr="004129B7">
        <w:rPr>
          <w:sz w:val="16"/>
        </w:rPr>
        <w:t xml:space="preserve"> a large share of </w:t>
      </w:r>
      <w:r w:rsidRPr="004129B7">
        <w:rPr>
          <w:rStyle w:val="StyleUnderline"/>
        </w:rPr>
        <w:t xml:space="preserve">reserved doses. </w:t>
      </w:r>
      <w:r w:rsidRPr="002B6CAB">
        <w:rPr>
          <w:rStyle w:val="Emphasis"/>
          <w:highlight w:val="green"/>
        </w:rPr>
        <w:t>Given</w:t>
      </w:r>
      <w:r w:rsidRPr="004129B7">
        <w:rPr>
          <w:sz w:val="16"/>
        </w:rPr>
        <w:t xml:space="preserve"> that </w:t>
      </w:r>
      <w:r w:rsidRPr="002B6CAB">
        <w:rPr>
          <w:rStyle w:val="Emphasis"/>
          <w:highlight w:val="green"/>
        </w:rPr>
        <w:t>no</w:t>
      </w:r>
      <w:r w:rsidRPr="004129B7">
        <w:rPr>
          <w:rStyle w:val="StyleUnderline"/>
        </w:rPr>
        <w:t xml:space="preserve"> </w:t>
      </w:r>
      <w:r w:rsidRPr="002B6CAB">
        <w:rPr>
          <w:rStyle w:val="Emphasis"/>
          <w:highlight w:val="green"/>
        </w:rPr>
        <w:t>single</w:t>
      </w:r>
      <w:r w:rsidRPr="004129B7">
        <w:rPr>
          <w:sz w:val="16"/>
        </w:rPr>
        <w:t xml:space="preserve"> vaccine </w:t>
      </w:r>
      <w:r w:rsidRPr="002B6CAB">
        <w:rPr>
          <w:rStyle w:val="Emphasis"/>
          <w:highlight w:val="green"/>
        </w:rPr>
        <w:t>manufacturer could produce enough</w:t>
      </w:r>
      <w:r w:rsidRPr="004129B7">
        <w:rPr>
          <w:sz w:val="16"/>
        </w:rPr>
        <w:t xml:space="preserve"> vaccines </w:t>
      </w:r>
      <w:r w:rsidRPr="002B6CAB">
        <w:rPr>
          <w:rStyle w:val="Emphasis"/>
          <w:highlight w:val="green"/>
        </w:rPr>
        <w:t>to meet</w:t>
      </w:r>
      <w:r w:rsidRPr="004129B7">
        <w:rPr>
          <w:sz w:val="16"/>
        </w:rPr>
        <w:t xml:space="preserve"> the </w:t>
      </w:r>
      <w:r w:rsidRPr="002B6CAB">
        <w:rPr>
          <w:rStyle w:val="Emphasis"/>
          <w:highlight w:val="green"/>
        </w:rPr>
        <w:t>demand of the entire globe</w:t>
      </w:r>
      <w:r w:rsidRPr="004129B7">
        <w:rPr>
          <w:sz w:val="16"/>
        </w:rPr>
        <w:t xml:space="preserve">, supporters of the waiver ponder the ethics of multinational manufacturers holding exclusive rights to information and technology, preventing other companies from entering the markets that are not being served—primarily in low- and middle-income countries. </w:t>
      </w:r>
      <w:r w:rsidRPr="002B6CAB">
        <w:rPr>
          <w:rStyle w:val="Emphasis"/>
          <w:highlight w:val="green"/>
        </w:rPr>
        <w:t>Sharing</w:t>
      </w:r>
      <w:r w:rsidRPr="003C2DA8">
        <w:rPr>
          <w:rStyle w:val="Emphasis"/>
        </w:rPr>
        <w:t xml:space="preserve"> vaccine-related </w:t>
      </w:r>
      <w:r w:rsidRPr="002B6CAB">
        <w:rPr>
          <w:rStyle w:val="Emphasis"/>
          <w:highlight w:val="green"/>
        </w:rPr>
        <w:t>information will</w:t>
      </w:r>
      <w:r w:rsidRPr="004129B7">
        <w:rPr>
          <w:sz w:val="16"/>
        </w:rPr>
        <w:t xml:space="preserve"> not only </w:t>
      </w:r>
      <w:r w:rsidRPr="004129B7">
        <w:rPr>
          <w:rStyle w:val="StyleUnderline"/>
        </w:rPr>
        <w:t xml:space="preserve">help </w:t>
      </w:r>
      <w:r w:rsidRPr="002B6CAB">
        <w:rPr>
          <w:rStyle w:val="Emphasis"/>
          <w:highlight w:val="green"/>
        </w:rPr>
        <w:t>get the pandemic in check</w:t>
      </w:r>
      <w:r w:rsidRPr="004129B7">
        <w:rPr>
          <w:sz w:val="16"/>
        </w:rPr>
        <w:t xml:space="preserve"> now, </w:t>
      </w:r>
      <w:r w:rsidRPr="003C2DA8">
        <w:rPr>
          <w:rStyle w:val="Emphasis"/>
        </w:rPr>
        <w:t xml:space="preserve">but it could </w:t>
      </w:r>
      <w:r w:rsidRPr="002B6CAB">
        <w:rPr>
          <w:rStyle w:val="Emphasis"/>
          <w:highlight w:val="green"/>
        </w:rPr>
        <w:t>also</w:t>
      </w:r>
      <w:r w:rsidRPr="004129B7">
        <w:rPr>
          <w:rStyle w:val="StyleUnderline"/>
        </w:rPr>
        <w:t xml:space="preserve"> </w:t>
      </w:r>
      <w:r w:rsidRPr="002B6CAB">
        <w:rPr>
          <w:rStyle w:val="Emphasis"/>
          <w:highlight w:val="green"/>
        </w:rPr>
        <w:t>encourage</w:t>
      </w:r>
      <w:r w:rsidRPr="004129B7">
        <w:rPr>
          <w:sz w:val="16"/>
        </w:rPr>
        <w:t xml:space="preserve"> firms to develop </w:t>
      </w:r>
      <w:r w:rsidRPr="002B6CAB">
        <w:rPr>
          <w:rStyle w:val="Emphasis"/>
          <w:highlight w:val="green"/>
        </w:rPr>
        <w:t>the next round</w:t>
      </w:r>
      <w:r w:rsidRPr="004129B7">
        <w:rPr>
          <w:rStyle w:val="StyleUnderline"/>
        </w:rPr>
        <w:t xml:space="preserve"> of vaccines that will be </w:t>
      </w:r>
      <w:r w:rsidRPr="002B6CAB">
        <w:rPr>
          <w:rStyle w:val="Emphasis"/>
          <w:highlight w:val="green"/>
        </w:rPr>
        <w:t>necessary to address</w:t>
      </w:r>
      <w:r w:rsidRPr="004129B7">
        <w:rPr>
          <w:sz w:val="16"/>
        </w:rPr>
        <w:t xml:space="preserve"> new </w:t>
      </w:r>
      <w:r w:rsidRPr="002B6CAB">
        <w:rPr>
          <w:rStyle w:val="Emphasis"/>
          <w:highlight w:val="green"/>
        </w:rPr>
        <w:t>variants</w:t>
      </w:r>
      <w:r w:rsidRPr="004129B7">
        <w:rPr>
          <w:sz w:val="16"/>
        </w:rPr>
        <w:t>.</w:t>
      </w:r>
    </w:p>
    <w:p w14:paraId="392AA792" w14:textId="77777777" w:rsidR="00661F43" w:rsidRPr="003C2DA8" w:rsidRDefault="00661F43" w:rsidP="00661F43">
      <w:pPr>
        <w:rPr>
          <w:rStyle w:val="Emphasis"/>
        </w:rPr>
      </w:pPr>
      <w:r w:rsidRPr="002B6CAB">
        <w:rPr>
          <w:rStyle w:val="Emphasis"/>
          <w:highlight w:val="green"/>
        </w:rPr>
        <w:t>The</w:t>
      </w:r>
      <w:r w:rsidRPr="003C2DA8">
        <w:rPr>
          <w:rStyle w:val="Emphasis"/>
        </w:rPr>
        <w:t xml:space="preserve"> TRIPS </w:t>
      </w:r>
      <w:r w:rsidRPr="002B6CAB">
        <w:rPr>
          <w:rStyle w:val="Emphasis"/>
          <w:highlight w:val="green"/>
        </w:rPr>
        <w:t>waiver is critical to ensuring</w:t>
      </w:r>
      <w:r w:rsidRPr="004129B7">
        <w:rPr>
          <w:sz w:val="16"/>
        </w:rPr>
        <w:t xml:space="preserve"> an </w:t>
      </w:r>
      <w:r w:rsidRPr="004129B7">
        <w:rPr>
          <w:rStyle w:val="StyleUnderline"/>
        </w:rPr>
        <w:t xml:space="preserve">equitable </w:t>
      </w:r>
      <w:r w:rsidRPr="002B6CAB">
        <w:rPr>
          <w:rStyle w:val="Emphasis"/>
          <w:highlight w:val="green"/>
        </w:rPr>
        <w:t>distribution</w:t>
      </w:r>
      <w:r w:rsidRPr="004129B7">
        <w:rPr>
          <w:sz w:val="16"/>
        </w:rPr>
        <w:t xml:space="preserve"> of vaccines around the globe. High-income countries already have widespread vaccination campaigns well underway, while many low-income countries have yet to administer a single dose. </w:t>
      </w:r>
      <w:r w:rsidRPr="003C2DA8">
        <w:rPr>
          <w:rStyle w:val="Emphasis"/>
        </w:rPr>
        <w:t>Without a</w:t>
      </w:r>
      <w:r w:rsidRPr="004129B7">
        <w:rPr>
          <w:rStyle w:val="StyleUnderline"/>
        </w:rPr>
        <w:t xml:space="preserve"> TRIPS </w:t>
      </w:r>
      <w:r w:rsidRPr="003C2DA8">
        <w:rPr>
          <w:rStyle w:val="Emphasis"/>
        </w:rPr>
        <w:t>waiver, the gap</w:t>
      </w:r>
      <w:r w:rsidRPr="004129B7">
        <w:rPr>
          <w:rStyle w:val="StyleUnderline"/>
        </w:rPr>
        <w:t xml:space="preserve"> between vaccination rates in high-income and low- and middle-income countries (LMIC) </w:t>
      </w:r>
      <w:r w:rsidRPr="003C2DA8">
        <w:rPr>
          <w:rStyle w:val="Emphasis"/>
        </w:rPr>
        <w:t>will only widen.</w:t>
      </w:r>
    </w:p>
    <w:p w14:paraId="346B504D" w14:textId="77777777" w:rsidR="00661F43" w:rsidRDefault="00661F43" w:rsidP="00661F43">
      <w:pPr>
        <w:pStyle w:val="Heading4"/>
      </w:pPr>
      <w:r>
        <w:t xml:space="preserve">The brink is now – lack of access creates vaccine-resistant variants </w:t>
      </w:r>
    </w:p>
    <w:p w14:paraId="13F45FA9" w14:textId="77777777" w:rsidR="00661F43" w:rsidRDefault="00661F43" w:rsidP="00661F43">
      <w:pPr>
        <w:spacing w:after="0"/>
      </w:pPr>
      <w:r>
        <w:t>Barry 7/21</w:t>
      </w:r>
    </w:p>
    <w:p w14:paraId="21068706" w14:textId="77777777" w:rsidR="00661F43" w:rsidRPr="00CA3F5F" w:rsidRDefault="00661F43" w:rsidP="00661F43">
      <w:pPr>
        <w:spacing w:after="0"/>
        <w:rPr>
          <w:sz w:val="16"/>
          <w:szCs w:val="16"/>
        </w:rPr>
      </w:pPr>
      <w:r w:rsidRPr="00CA3F5F">
        <w:rPr>
          <w:sz w:val="16"/>
          <w:szCs w:val="16"/>
        </w:rPr>
        <w:t xml:space="preserve">Robinson, 7-26, 21, What history tells us about the delta variant — and the variants that will follow, </w:t>
      </w:r>
      <w:hyperlink r:id="rId8" w:history="1">
        <w:r w:rsidRPr="00CA3F5F">
          <w:rPr>
            <w:rStyle w:val="Hyperlink"/>
            <w:sz w:val="16"/>
            <w:szCs w:val="16"/>
          </w:rPr>
          <w:t>https://www.washingtonpost.com/opinions/2021/07/26/what-history-tells-us-about-delta-variant-variants-that-will-follow/</w:t>
        </w:r>
      </w:hyperlink>
      <w:r w:rsidRPr="00CA3F5F">
        <w:rPr>
          <w:sz w:val="16"/>
          <w:szCs w:val="16"/>
        </w:rPr>
        <w:t xml:space="preserve"> John M. Barry is the author of “The Great Influenza: The Story of the Deadliest Pandemic in History” and Distinguished Scholar at Tulane University’s School of Public Health and Tropical Medicine.</w:t>
      </w:r>
      <w:r>
        <w:rPr>
          <w:sz w:val="16"/>
          <w:szCs w:val="16"/>
        </w:rPr>
        <w:t xml:space="preserve"> // Phoenix </w:t>
      </w:r>
    </w:p>
    <w:p w14:paraId="1276C69A" w14:textId="77777777" w:rsidR="00661F43" w:rsidRPr="00CA3F5F" w:rsidRDefault="00661F43" w:rsidP="00661F43">
      <w:pPr>
        <w:rPr>
          <w:rStyle w:val="Emphasis"/>
        </w:rPr>
      </w:pPr>
      <w:r w:rsidRPr="00CA3F5F">
        <w:rPr>
          <w:rStyle w:val="StyleUnderline"/>
        </w:rPr>
        <w:t>As is obvious to everyone</w:t>
      </w:r>
      <w:r w:rsidRPr="00CA3F5F">
        <w:rPr>
          <w:sz w:val="16"/>
        </w:rPr>
        <w:t xml:space="preserve">, the </w:t>
      </w:r>
      <w:r w:rsidRPr="002B6CAB">
        <w:rPr>
          <w:rStyle w:val="Emphasis"/>
          <w:highlight w:val="green"/>
        </w:rPr>
        <w:t>delta</w:t>
      </w:r>
      <w:r w:rsidRPr="00CA3F5F">
        <w:rPr>
          <w:sz w:val="16"/>
        </w:rPr>
        <w:t xml:space="preserve"> variant </w:t>
      </w:r>
      <w:r w:rsidRPr="002B6CAB">
        <w:rPr>
          <w:rStyle w:val="Emphasis"/>
          <w:highlight w:val="green"/>
        </w:rPr>
        <w:t>is surging</w:t>
      </w:r>
      <w:r w:rsidRPr="00CA3F5F">
        <w:rPr>
          <w:sz w:val="16"/>
        </w:rPr>
        <w:t xml:space="preserve">. Given its infectiousness, this is hardly surprising; as covid-19 adapted to humans, </w:t>
      </w:r>
      <w:r w:rsidRPr="00CA3F5F">
        <w:rPr>
          <w:rStyle w:val="Emphasis"/>
        </w:rPr>
        <w:t>variants became</w:t>
      </w:r>
      <w:r w:rsidRPr="00CA3F5F">
        <w:rPr>
          <w:rStyle w:val="StyleUnderline"/>
        </w:rPr>
        <w:t xml:space="preserve"> successively </w:t>
      </w:r>
      <w:r w:rsidRPr="00CA3F5F">
        <w:rPr>
          <w:rStyle w:val="Emphasis"/>
        </w:rPr>
        <w:t>better at infecting</w:t>
      </w:r>
      <w:r w:rsidRPr="00CA3F5F">
        <w:rPr>
          <w:sz w:val="16"/>
        </w:rPr>
        <w:t xml:space="preserve"> people, </w:t>
      </w:r>
      <w:r w:rsidRPr="00CA3F5F">
        <w:rPr>
          <w:rStyle w:val="StyleUnderline"/>
        </w:rPr>
        <w:t>and delta is more than three times as contagious</w:t>
      </w:r>
      <w:r w:rsidRPr="00CA3F5F">
        <w:rPr>
          <w:sz w:val="16"/>
        </w:rPr>
        <w:t xml:space="preserve"> as it was spreading last year. And </w:t>
      </w:r>
      <w:r w:rsidRPr="002B6CAB">
        <w:rPr>
          <w:rStyle w:val="Emphasis"/>
          <w:highlight w:val="green"/>
        </w:rPr>
        <w:t>delta is not the last variant</w:t>
      </w:r>
      <w:r w:rsidRPr="00CA3F5F">
        <w:rPr>
          <w:rStyle w:val="Emphasis"/>
        </w:rPr>
        <w:t xml:space="preserve"> we will see</w:t>
      </w:r>
      <w:r w:rsidRPr="00CA3F5F">
        <w:rPr>
          <w:rStyle w:val="StyleUnderline"/>
        </w:rPr>
        <w:t>.</w:t>
      </w:r>
      <w:r w:rsidRPr="00CA3F5F">
        <w:rPr>
          <w:sz w:val="16"/>
        </w:rPr>
        <w:t xml:space="preserve">  This raises many questions, and the three most important are: Will it become more virulent — causing more serious disease and death? </w:t>
      </w:r>
      <w:r w:rsidRPr="00CA3F5F">
        <w:rPr>
          <w:rStyle w:val="StyleUnderline"/>
        </w:rPr>
        <w:t>Will the virus escape the protection natural immunity and vaccines now afford? And</w:t>
      </w:r>
      <w:r w:rsidRPr="00CA3F5F">
        <w:rPr>
          <w:sz w:val="16"/>
        </w:rPr>
        <w:t xml:space="preserve">, if the answer to either of the first two questions is yes, </w:t>
      </w:r>
      <w:r w:rsidRPr="00CA3F5F">
        <w:rPr>
          <w:rStyle w:val="StyleUnderline"/>
        </w:rPr>
        <w:t>how can we respond?</w:t>
      </w:r>
      <w:r w:rsidRPr="00CA3F5F">
        <w:rPr>
          <w:sz w:val="16"/>
        </w:rPr>
        <w:t xml:space="preserve"> Right now, </w:t>
      </w:r>
      <w:r w:rsidRPr="00CA3F5F">
        <w:rPr>
          <w:rStyle w:val="StyleUnderline"/>
        </w:rPr>
        <w:t>the best we can do is</w:t>
      </w:r>
      <w:r w:rsidRPr="00CA3F5F">
        <w:rPr>
          <w:sz w:val="16"/>
        </w:rPr>
        <w:t xml:space="preserve"> make </w:t>
      </w:r>
      <w:r w:rsidRPr="00CA3F5F">
        <w:rPr>
          <w:rStyle w:val="StyleUnderline"/>
        </w:rPr>
        <w:t>educated guesses</w:t>
      </w:r>
      <w:r w:rsidRPr="00CA3F5F">
        <w:rPr>
          <w:sz w:val="16"/>
        </w:rPr>
        <w:t xml:space="preserve">. There’s no solid information yet on delta’s virulence, although it seems more dangerous. It wreaked havoc in India, but it’s difficult to know how much of the death toll can be attributed to increased virulence and how much to an overwhelmed health-care system. Anecdotal accounts here also speak to increased virulence, including in younger adults. We also know that delta produces about 1,200 times the viral load of the original virus — and viral load correlates with severity and death. That fact is not comforting. Neither is history. All five influenza pandemics we have details about developed more virulent variants before settling down. The pandemic beginning in 1889 was more than twice as deadly in Britain in the second year as in the first, and in many countries the third year was deadlier still. Full coverage of the coronavirus pandemic In 1918′s epidemic, the first wave was both mild — the British Grand Fleet suffered 10,313 first wave cases but only four deaths — and not very transmissible. A variant caused an explosive second wave. The 1957 influenza pandemic led to a significant increase in deaths, but in 1960, after both a vaccine was developed and many people supposedly had immunity from prior infection, a variant caused peak mortality to exceed pandemic levels. In 1968, the United States saw the most deaths in the first year, but in Europe — again after a vaccine and naturally acquired immunity were in play — the second year was deadlier. During the 2009 influenza pandemic, variants emerged that caused breakthrough infections and increased viral loads and deaths in the United States, and studies found “greater burden of severe illness in the year after the pandemic” outside the United States as well As a general rule, </w:t>
      </w:r>
      <w:r w:rsidRPr="002B6CAB">
        <w:rPr>
          <w:rStyle w:val="Emphasis"/>
          <w:highlight w:val="green"/>
        </w:rPr>
        <w:t>viruses</w:t>
      </w:r>
      <w:r w:rsidRPr="00CA3F5F">
        <w:rPr>
          <w:rStyle w:val="StyleUnderline"/>
        </w:rPr>
        <w:t xml:space="preserve"> do eventually </w:t>
      </w:r>
      <w:r w:rsidRPr="002B6CAB">
        <w:rPr>
          <w:rStyle w:val="Emphasis"/>
          <w:highlight w:val="green"/>
        </w:rPr>
        <w:t>become less dangerous</w:t>
      </w:r>
      <w:r w:rsidRPr="00CA3F5F">
        <w:rPr>
          <w:rStyle w:val="StyleUnderline"/>
        </w:rPr>
        <w:t xml:space="preserve"> </w:t>
      </w:r>
      <w:r w:rsidRPr="00CA3F5F">
        <w:rPr>
          <w:rStyle w:val="Emphasis"/>
        </w:rPr>
        <w:t>as they adapt</w:t>
      </w:r>
      <w:r w:rsidRPr="00CA3F5F">
        <w:rPr>
          <w:rStyle w:val="StyleUnderline"/>
        </w:rPr>
        <w:t xml:space="preserve"> to new hosts </w:t>
      </w:r>
      <w:r w:rsidRPr="00CA3F5F">
        <w:rPr>
          <w:rStyle w:val="Emphasis"/>
        </w:rPr>
        <w:t xml:space="preserve">and </w:t>
      </w:r>
      <w:r w:rsidRPr="002B6CAB">
        <w:rPr>
          <w:rStyle w:val="Emphasis"/>
          <w:highlight w:val="green"/>
        </w:rPr>
        <w:t>as immune systems respond better</w:t>
      </w:r>
      <w:r w:rsidRPr="00CA3F5F">
        <w:rPr>
          <w:rStyle w:val="Emphasis"/>
        </w:rPr>
        <w:t>. That should happen</w:t>
      </w:r>
      <w:r w:rsidRPr="00CA3F5F">
        <w:rPr>
          <w:rStyle w:val="StyleUnderline"/>
        </w:rPr>
        <w:t xml:space="preserve"> here </w:t>
      </w:r>
      <w:r w:rsidRPr="00CA3F5F">
        <w:rPr>
          <w:rStyle w:val="Emphasis"/>
        </w:rPr>
        <w:t>eventually</w:t>
      </w:r>
      <w:r w:rsidRPr="00CA3F5F">
        <w:rPr>
          <w:rStyle w:val="StyleUnderline"/>
        </w:rPr>
        <w:t>.</w:t>
      </w:r>
      <w:r w:rsidRPr="00CA3F5F">
        <w:rPr>
          <w:sz w:val="16"/>
        </w:rPr>
        <w:t xml:space="preserve"> But whether or not delta has increased in virulence, another still more dangerous variant may surface. That makes the next question even more important: </w:t>
      </w:r>
      <w:r w:rsidRPr="002B6CAB">
        <w:rPr>
          <w:rStyle w:val="Emphasis"/>
          <w:highlight w:val="green"/>
        </w:rPr>
        <w:t>Will covid</w:t>
      </w:r>
      <w:r w:rsidRPr="00CA3F5F">
        <w:rPr>
          <w:rStyle w:val="StyleUnderline"/>
        </w:rPr>
        <w:t xml:space="preserve">-19, in some form, </w:t>
      </w:r>
      <w:r w:rsidRPr="002B6CAB">
        <w:rPr>
          <w:rStyle w:val="Emphasis"/>
          <w:highlight w:val="green"/>
        </w:rPr>
        <w:t>escape</w:t>
      </w:r>
      <w:r w:rsidRPr="00CA3F5F">
        <w:rPr>
          <w:rStyle w:val="Emphasis"/>
        </w:rPr>
        <w:t xml:space="preserve"> immune </w:t>
      </w:r>
      <w:r w:rsidRPr="002B6CAB">
        <w:rPr>
          <w:rStyle w:val="Emphasis"/>
          <w:highlight w:val="green"/>
        </w:rPr>
        <w:t>protection</w:t>
      </w:r>
      <w:r w:rsidRPr="00CA3F5F">
        <w:rPr>
          <w:rStyle w:val="StyleUnderline"/>
        </w:rPr>
        <w:t>?</w:t>
      </w:r>
      <w:r w:rsidRPr="00CA3F5F">
        <w:rPr>
          <w:sz w:val="16"/>
        </w:rPr>
        <w:t xml:space="preserve"> The answer is: </w:t>
      </w:r>
      <w:r w:rsidRPr="00CA3F5F">
        <w:rPr>
          <w:rStyle w:val="Emphasis"/>
        </w:rPr>
        <w:t xml:space="preserve">probably. </w:t>
      </w:r>
      <w:r w:rsidRPr="002B6CAB">
        <w:rPr>
          <w:rStyle w:val="Emphasis"/>
          <w:highlight w:val="green"/>
        </w:rPr>
        <w:t>Unless its opportunity to mutate is cut off</w:t>
      </w:r>
      <w:r w:rsidRPr="00CA3F5F">
        <w:rPr>
          <w:sz w:val="16"/>
        </w:rPr>
        <w:t xml:space="preserve"> by stopping its spread — </w:t>
      </w:r>
      <w:r w:rsidRPr="002B6CAB">
        <w:rPr>
          <w:rStyle w:val="Emphasis"/>
          <w:highlight w:val="green"/>
        </w:rPr>
        <w:t>an impossibility with billions</w:t>
      </w:r>
      <w:r w:rsidRPr="00CA3F5F">
        <w:rPr>
          <w:sz w:val="16"/>
        </w:rPr>
        <w:t xml:space="preserve"> worldwide </w:t>
      </w:r>
      <w:r w:rsidRPr="002B6CAB">
        <w:rPr>
          <w:rStyle w:val="Emphasis"/>
          <w:highlight w:val="green"/>
        </w:rPr>
        <w:t>unprotected by vaccine</w:t>
      </w:r>
      <w:r w:rsidRPr="00CA3F5F">
        <w:rPr>
          <w:rStyle w:val="Emphasis"/>
        </w:rPr>
        <w:t xml:space="preserve"> — eventually </w:t>
      </w:r>
      <w:r w:rsidRPr="002B6CAB">
        <w:rPr>
          <w:rStyle w:val="Emphasis"/>
          <w:highlight w:val="green"/>
        </w:rPr>
        <w:t>a variant will</w:t>
      </w:r>
      <w:r w:rsidRPr="00CA3F5F">
        <w:rPr>
          <w:rStyle w:val="Emphasis"/>
        </w:rPr>
        <w:t xml:space="preserve"> likely </w:t>
      </w:r>
      <w:r w:rsidRPr="002B6CAB">
        <w:rPr>
          <w:rStyle w:val="Emphasis"/>
          <w:highlight w:val="green"/>
        </w:rPr>
        <w:t>emerge that evades</w:t>
      </w:r>
      <w:r w:rsidRPr="00CA3F5F">
        <w:rPr>
          <w:rStyle w:val="Emphasis"/>
        </w:rPr>
        <w:t xml:space="preserve"> current </w:t>
      </w:r>
      <w:r w:rsidRPr="002B6CAB">
        <w:rPr>
          <w:rStyle w:val="Emphasis"/>
          <w:highlight w:val="green"/>
        </w:rPr>
        <w:t>vaccines</w:t>
      </w:r>
      <w:r w:rsidRPr="00CA3F5F">
        <w:rPr>
          <w:rStyle w:val="Emphasis"/>
        </w:rPr>
        <w:t xml:space="preserve"> and natural infection. </w:t>
      </w:r>
      <w:r w:rsidRPr="002B6CAB">
        <w:rPr>
          <w:rStyle w:val="Emphasis"/>
          <w:highlight w:val="green"/>
        </w:rPr>
        <w:t>Studies</w:t>
      </w:r>
      <w:r w:rsidRPr="00CA3F5F">
        <w:rPr>
          <w:sz w:val="16"/>
        </w:rPr>
        <w:t xml:space="preserve"> of coronaviruses that </w:t>
      </w:r>
      <w:r w:rsidRPr="00CA3F5F">
        <w:rPr>
          <w:sz w:val="16"/>
        </w:rPr>
        <w:lastRenderedPageBreak/>
        <w:t xml:space="preserve">cause the common cold </w:t>
      </w:r>
      <w:r w:rsidRPr="002B6CAB">
        <w:rPr>
          <w:rStyle w:val="Emphasis"/>
          <w:highlight w:val="green"/>
        </w:rPr>
        <w:t>demonstrate</w:t>
      </w:r>
      <w:r w:rsidRPr="00CA3F5F">
        <w:rPr>
          <w:rStyle w:val="Emphasis"/>
        </w:rPr>
        <w:t xml:space="preserve"> that </w:t>
      </w:r>
      <w:r w:rsidRPr="002B6CAB">
        <w:rPr>
          <w:rStyle w:val="Emphasis"/>
          <w:highlight w:val="green"/>
        </w:rPr>
        <w:t>mutations over time cause</w:t>
      </w:r>
      <w:r w:rsidRPr="00CA3F5F">
        <w:rPr>
          <w:sz w:val="16"/>
        </w:rPr>
        <w:t xml:space="preserve"> the ability of </w:t>
      </w:r>
      <w:r w:rsidRPr="002B6CAB">
        <w:rPr>
          <w:rStyle w:val="Emphasis"/>
          <w:highlight w:val="green"/>
        </w:rPr>
        <w:t>antibodies to neutralize</w:t>
      </w:r>
      <w:r w:rsidRPr="00CA3F5F">
        <w:rPr>
          <w:rStyle w:val="Emphasis"/>
        </w:rPr>
        <w:t xml:space="preserve"> those </w:t>
      </w:r>
      <w:r w:rsidRPr="002B6CAB">
        <w:rPr>
          <w:rStyle w:val="Emphasis"/>
          <w:highlight w:val="green"/>
        </w:rPr>
        <w:t>viruses to decline.</w:t>
      </w:r>
    </w:p>
    <w:p w14:paraId="199C9698" w14:textId="1CBF07B7" w:rsidR="00D63E7D" w:rsidRDefault="00D63E7D" w:rsidP="00661F43">
      <w:pPr>
        <w:pStyle w:val="Heading4"/>
      </w:pPr>
      <w:r>
        <w:t>This leads to 2 scenarios</w:t>
      </w:r>
    </w:p>
    <w:p w14:paraId="7C7BBDC6" w14:textId="2A299DEF" w:rsidR="00D63E7D" w:rsidRDefault="00D63E7D" w:rsidP="00661F43">
      <w:pPr>
        <w:pStyle w:val="Heading4"/>
      </w:pPr>
      <w:r>
        <w:t>Scenario 1 is variants:</w:t>
      </w:r>
    </w:p>
    <w:p w14:paraId="71ADB81E" w14:textId="14A0EB9E" w:rsidR="00661F43" w:rsidRDefault="00661F43" w:rsidP="00661F43">
      <w:pPr>
        <w:pStyle w:val="Heading4"/>
      </w:pPr>
      <w:r>
        <w:t xml:space="preserve">Future mutations will cause extinction – it only takes one ‘super-spreader’ </w:t>
      </w:r>
    </w:p>
    <w:p w14:paraId="307D3D40" w14:textId="77777777" w:rsidR="00661F43" w:rsidRPr="0033034B" w:rsidRDefault="00661F43" w:rsidP="00661F43">
      <w:pPr>
        <w:spacing w:after="0"/>
      </w:pPr>
      <w:r w:rsidRPr="0033034B">
        <w:t xml:space="preserve">Bar-Yam 16 </w:t>
      </w:r>
    </w:p>
    <w:p w14:paraId="4FA39EE2" w14:textId="77777777" w:rsidR="00661F43" w:rsidRDefault="00661F43" w:rsidP="00661F43">
      <w:pPr>
        <w:spacing w:after="0"/>
      </w:pPr>
      <w:r w:rsidRPr="0033034B">
        <w:rPr>
          <w:sz w:val="16"/>
          <w:szCs w:val="16"/>
        </w:rPr>
        <w:t xml:space="preserve">Yaneer Bar-Yam 7-3-2016 “Transition to extinction: Pandemics in a connected world” </w:t>
      </w:r>
      <w:hyperlink r:id="rId9" w:history="1">
        <w:r w:rsidRPr="0033034B">
          <w:rPr>
            <w:rStyle w:val="Hyperlink"/>
            <w:sz w:val="16"/>
            <w:szCs w:val="16"/>
          </w:rPr>
          <w:t>http://necsi.edu/research/social/pandemics/transition</w:t>
        </w:r>
      </w:hyperlink>
      <w:r w:rsidRPr="0033034B">
        <w:rPr>
          <w:sz w:val="16"/>
          <w:szCs w:val="16"/>
        </w:rPr>
        <w:t xml:space="preserve"> (Professor and President, New England Complex System Institute; PhD in Physics, MIT)//Elmer rc by Phoenix</w:t>
      </w:r>
    </w:p>
    <w:p w14:paraId="53132DC0" w14:textId="0CA70308" w:rsidR="00661F43" w:rsidRDefault="00661F43" w:rsidP="00661F43">
      <w:pPr>
        <w:rPr>
          <w:sz w:val="14"/>
          <w:szCs w:val="24"/>
        </w:rPr>
      </w:pPr>
      <w:r w:rsidRPr="007A4CEC">
        <w:rPr>
          <w:sz w:val="14"/>
          <w:szCs w:val="24"/>
        </w:rPr>
        <w:t>Watch as one of the more aggressive—brighter red</w:t>
      </w:r>
      <w:r w:rsidRPr="007A4CEC">
        <w:rPr>
          <w:rFonts w:ascii="Times New Roman" w:hAnsi="Times New Roman" w:cs="Times New Roman"/>
          <w:sz w:val="14"/>
          <w:szCs w:val="24"/>
        </w:rPr>
        <w:t> </w:t>
      </w:r>
      <w:r w:rsidRPr="007A4CEC">
        <w:rPr>
          <w:rFonts w:cs="Georgia"/>
          <w:sz w:val="14"/>
          <w:szCs w:val="24"/>
        </w:rPr>
        <w:t>—</w:t>
      </w:r>
      <w:r w:rsidRPr="007A4CEC">
        <w:rPr>
          <w:rFonts w:ascii="Times New Roman" w:hAnsi="Times New Roman" w:cs="Times New Roman"/>
          <w:sz w:val="14"/>
          <w:szCs w:val="24"/>
        </w:rPr>
        <w:t> </w:t>
      </w:r>
      <w:r w:rsidRPr="007A4CEC">
        <w:rPr>
          <w:sz w:val="14"/>
          <w:szCs w:val="24"/>
        </w:rPr>
        <w:t xml:space="preserve">strains rapidly expands. After a time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10555D">
        <w:rPr>
          <w:rStyle w:val="StyleUnderline"/>
          <w:sz w:val="24"/>
        </w:rPr>
        <w:t>what we were interested in is the effect of adding long range transportation</w:t>
      </w:r>
      <w:r w:rsidRPr="007A4CEC">
        <w:rPr>
          <w:sz w:val="14"/>
          <w:szCs w:val="24"/>
        </w:rPr>
        <w:t xml:space="preserve"> [8]. </w:t>
      </w:r>
      <w:r w:rsidRPr="0010555D">
        <w:rPr>
          <w:rStyle w:val="StyleUnderline"/>
          <w:sz w:val="24"/>
        </w:rPr>
        <w:t xml:space="preserve">This includes natural means of dispersal as well as </w:t>
      </w:r>
      <w:r w:rsidRPr="0010555D">
        <w:rPr>
          <w:rStyle w:val="Emphasis"/>
          <w:sz w:val="24"/>
          <w:szCs w:val="24"/>
        </w:rPr>
        <w:t>unintentional dispersal by humans</w:t>
      </w:r>
      <w:r w:rsidRPr="007A4CEC">
        <w:rPr>
          <w:sz w:val="14"/>
          <w:szCs w:val="24"/>
        </w:rPr>
        <w:t xml:space="preserve">, </w:t>
      </w:r>
      <w:r w:rsidRPr="0010555D">
        <w:rPr>
          <w:rStyle w:val="StyleUnderline"/>
          <w:sz w:val="24"/>
        </w:rPr>
        <w:t>like adding airplane routes</w:t>
      </w:r>
      <w:r w:rsidRPr="007A4CEC">
        <w:rPr>
          <w:sz w:val="14"/>
          <w:szCs w:val="24"/>
        </w:rPr>
        <w:t xml:space="preserve">, which is being done by real world airlines (Figure 2). </w:t>
      </w:r>
      <w:r w:rsidRPr="0010555D">
        <w:rPr>
          <w:rStyle w:val="StyleUnderline"/>
          <w:sz w:val="24"/>
        </w:rPr>
        <w:t xml:space="preserve">When we introduce long range transportation into the model, the success of more </w:t>
      </w:r>
      <w:r w:rsidRPr="002B6CAB">
        <w:rPr>
          <w:rStyle w:val="StyleUnderline"/>
          <w:sz w:val="24"/>
          <w:highlight w:val="green"/>
        </w:rPr>
        <w:t>aggressive strains</w:t>
      </w:r>
      <w:r w:rsidRPr="0010555D">
        <w:rPr>
          <w:rStyle w:val="StyleUnderline"/>
          <w:sz w:val="24"/>
        </w:rPr>
        <w:t xml:space="preserve"> changes. They can </w:t>
      </w:r>
      <w:r w:rsidRPr="002B6CAB">
        <w:rPr>
          <w:rStyle w:val="StyleUnderline"/>
          <w:sz w:val="24"/>
          <w:highlight w:val="green"/>
        </w:rPr>
        <w:t>use</w:t>
      </w:r>
      <w:r w:rsidRPr="0010555D">
        <w:rPr>
          <w:rStyle w:val="StyleUnderline"/>
          <w:sz w:val="24"/>
        </w:rPr>
        <w:t xml:space="preserve"> the </w:t>
      </w:r>
      <w:r w:rsidRPr="0010555D">
        <w:rPr>
          <w:rStyle w:val="Emphasis"/>
          <w:sz w:val="24"/>
          <w:szCs w:val="24"/>
        </w:rPr>
        <w:t xml:space="preserve">long range </w:t>
      </w:r>
      <w:r w:rsidRPr="002B6CAB">
        <w:rPr>
          <w:rStyle w:val="Emphasis"/>
          <w:sz w:val="24"/>
          <w:szCs w:val="24"/>
          <w:highlight w:val="green"/>
        </w:rPr>
        <w:t>transportation</w:t>
      </w:r>
      <w:r w:rsidRPr="002B6CAB">
        <w:rPr>
          <w:rStyle w:val="StyleUnderline"/>
          <w:sz w:val="24"/>
          <w:highlight w:val="green"/>
        </w:rPr>
        <w:t xml:space="preserve"> to find </w:t>
      </w:r>
      <w:r w:rsidRPr="007A4CEC">
        <w:rPr>
          <w:rStyle w:val="StyleUnderline"/>
          <w:sz w:val="24"/>
        </w:rPr>
        <w:t xml:space="preserve">new </w:t>
      </w:r>
      <w:r w:rsidRPr="002B6CAB">
        <w:rPr>
          <w:rStyle w:val="StyleUnderline"/>
          <w:sz w:val="24"/>
          <w:highlight w:val="green"/>
        </w:rPr>
        <w:t xml:space="preserve">hosts </w:t>
      </w:r>
      <w:r w:rsidRPr="007A4CEC">
        <w:rPr>
          <w:rStyle w:val="StyleUnderline"/>
          <w:sz w:val="24"/>
        </w:rPr>
        <w:t xml:space="preserve">and </w:t>
      </w:r>
      <w:r w:rsidRPr="002B6CAB">
        <w:rPr>
          <w:rStyle w:val="Emphasis"/>
          <w:sz w:val="24"/>
          <w:szCs w:val="24"/>
          <w:highlight w:val="green"/>
        </w:rPr>
        <w:t>escape local extinction</w:t>
      </w:r>
      <w:r w:rsidRPr="007A4CEC">
        <w:rPr>
          <w:sz w:val="14"/>
          <w:szCs w:val="24"/>
        </w:rPr>
        <w:t xml:space="preserve">. Figure 3 shows that </w:t>
      </w:r>
      <w:r w:rsidRPr="002B6CAB">
        <w:rPr>
          <w:rStyle w:val="StyleUnderline"/>
          <w:sz w:val="24"/>
          <w:highlight w:val="green"/>
        </w:rPr>
        <w:t>the more</w:t>
      </w:r>
      <w:r w:rsidRPr="0010555D">
        <w:rPr>
          <w:rStyle w:val="StyleUnderline"/>
          <w:sz w:val="24"/>
        </w:rPr>
        <w:t xml:space="preserve"> transportation </w:t>
      </w:r>
      <w:r w:rsidRPr="002B6CAB">
        <w:rPr>
          <w:rStyle w:val="StyleUnderline"/>
          <w:sz w:val="24"/>
          <w:highlight w:val="green"/>
        </w:rPr>
        <w:t>routes</w:t>
      </w:r>
      <w:r w:rsidRPr="0010555D">
        <w:rPr>
          <w:rStyle w:val="StyleUnderline"/>
          <w:sz w:val="24"/>
        </w:rPr>
        <w:t xml:space="preserve"> introduced into the model, </w:t>
      </w:r>
      <w:r w:rsidRPr="002B6CAB">
        <w:rPr>
          <w:rStyle w:val="StyleUnderline"/>
          <w:sz w:val="24"/>
          <w:highlight w:val="green"/>
        </w:rPr>
        <w:t xml:space="preserve">the </w:t>
      </w:r>
      <w:r w:rsidRPr="002B6CAB">
        <w:rPr>
          <w:rStyle w:val="Emphasis"/>
          <w:sz w:val="24"/>
          <w:szCs w:val="24"/>
          <w:highlight w:val="green"/>
        </w:rPr>
        <w:t>more</w:t>
      </w:r>
      <w:r w:rsidRPr="0010555D">
        <w:rPr>
          <w:rStyle w:val="Emphasis"/>
          <w:sz w:val="24"/>
          <w:szCs w:val="24"/>
        </w:rPr>
        <w:t xml:space="preserve"> higher aggressive </w:t>
      </w:r>
      <w:r w:rsidRPr="002B6CAB">
        <w:rPr>
          <w:rStyle w:val="Emphasis"/>
          <w:sz w:val="24"/>
          <w:szCs w:val="24"/>
          <w:highlight w:val="green"/>
        </w:rPr>
        <w:t>pathogens</w:t>
      </w:r>
      <w:r w:rsidRPr="0010555D">
        <w:rPr>
          <w:rStyle w:val="Emphasis"/>
          <w:sz w:val="24"/>
          <w:szCs w:val="24"/>
        </w:rPr>
        <w:t xml:space="preserve"> are able to </w:t>
      </w:r>
      <w:r w:rsidRPr="002B6CAB">
        <w:rPr>
          <w:rStyle w:val="Emphasis"/>
          <w:sz w:val="24"/>
          <w:szCs w:val="24"/>
          <w:highlight w:val="green"/>
        </w:rPr>
        <w:t>survive and spread</w:t>
      </w:r>
      <w:r w:rsidRPr="007A4CEC">
        <w:rPr>
          <w:sz w:val="14"/>
          <w:szCs w:val="24"/>
        </w:rPr>
        <w:t xml:space="preserve">. </w:t>
      </w:r>
      <w:r w:rsidRPr="0010555D">
        <w:rPr>
          <w:rStyle w:val="StyleUnderline"/>
          <w:sz w:val="24"/>
        </w:rPr>
        <w:t xml:space="preserve">As we add more long range transportation, </w:t>
      </w:r>
      <w:r w:rsidRPr="002B6CAB">
        <w:rPr>
          <w:rStyle w:val="StyleUnderline"/>
          <w:sz w:val="24"/>
          <w:highlight w:val="green"/>
        </w:rPr>
        <w:t>there is a</w:t>
      </w:r>
      <w:r w:rsidRPr="0010555D">
        <w:rPr>
          <w:rStyle w:val="StyleUnderline"/>
          <w:sz w:val="24"/>
        </w:rPr>
        <w:t xml:space="preserve"> critical </w:t>
      </w:r>
      <w:r w:rsidRPr="002B6CAB">
        <w:rPr>
          <w:rStyle w:val="StyleUnderline"/>
          <w:sz w:val="24"/>
          <w:highlight w:val="green"/>
        </w:rPr>
        <w:t>point at which</w:t>
      </w:r>
      <w:r w:rsidRPr="0010555D">
        <w:rPr>
          <w:rStyle w:val="StyleUnderline"/>
          <w:sz w:val="24"/>
        </w:rPr>
        <w:t xml:space="preserve"> pathogens become so aggressive that </w:t>
      </w:r>
      <w:r w:rsidRPr="002B6CAB">
        <w:rPr>
          <w:rStyle w:val="Emphasis"/>
          <w:sz w:val="24"/>
          <w:szCs w:val="24"/>
          <w:highlight w:val="green"/>
          <w:bdr w:val="single" w:sz="4" w:space="0" w:color="auto"/>
        </w:rPr>
        <w:t>the entire</w:t>
      </w:r>
      <w:r w:rsidRPr="0010555D">
        <w:rPr>
          <w:rStyle w:val="Emphasis"/>
          <w:sz w:val="24"/>
          <w:szCs w:val="24"/>
          <w:bdr w:val="single" w:sz="4" w:space="0" w:color="auto"/>
        </w:rPr>
        <w:t xml:space="preserve"> host </w:t>
      </w:r>
      <w:r w:rsidRPr="002B6CAB">
        <w:rPr>
          <w:rStyle w:val="Emphasis"/>
          <w:sz w:val="24"/>
          <w:szCs w:val="24"/>
          <w:highlight w:val="green"/>
          <w:bdr w:val="single" w:sz="4" w:space="0" w:color="auto"/>
        </w:rPr>
        <w:t>population dies</w:t>
      </w:r>
      <w:r w:rsidRPr="007A4CEC">
        <w:rPr>
          <w:sz w:val="14"/>
          <w:szCs w:val="24"/>
        </w:rPr>
        <w:t xml:space="preserve">. </w:t>
      </w:r>
      <w:r w:rsidRPr="0010555D">
        <w:rPr>
          <w:rStyle w:val="StyleUnderline"/>
          <w:sz w:val="24"/>
        </w:rPr>
        <w:t>The pathogens die at the same time, but that is not exactly a consolation to the hosts. We call this</w:t>
      </w:r>
      <w:r w:rsidRPr="007A4CEC">
        <w:rPr>
          <w:sz w:val="14"/>
          <w:szCs w:val="24"/>
        </w:rPr>
        <w:t xml:space="preserve"> the phase </w:t>
      </w:r>
      <w:r w:rsidRPr="0010555D">
        <w:rPr>
          <w:rStyle w:val="StyleUnderline"/>
          <w:sz w:val="24"/>
        </w:rPr>
        <w:t xml:space="preserve">transition to </w:t>
      </w:r>
      <w:r w:rsidRPr="0010555D">
        <w:rPr>
          <w:rStyle w:val="Emphasis"/>
          <w:sz w:val="24"/>
          <w:szCs w:val="24"/>
        </w:rPr>
        <w:t>extinction</w:t>
      </w:r>
      <w:r w:rsidRPr="007A4CEC">
        <w:rPr>
          <w:sz w:val="14"/>
          <w:szCs w:val="24"/>
        </w:rPr>
        <w:t xml:space="preserve"> (Figure 4). </w:t>
      </w:r>
      <w:r w:rsidRPr="002B6CAB">
        <w:rPr>
          <w:rStyle w:val="StyleUnderline"/>
          <w:sz w:val="24"/>
          <w:highlight w:val="green"/>
        </w:rPr>
        <w:t>With increasing</w:t>
      </w:r>
      <w:r w:rsidRPr="0010555D">
        <w:rPr>
          <w:rStyle w:val="StyleUnderline"/>
          <w:sz w:val="24"/>
        </w:rPr>
        <w:t xml:space="preserve"> levels of </w:t>
      </w:r>
      <w:r w:rsidRPr="002B6CAB">
        <w:rPr>
          <w:rStyle w:val="StyleUnderline"/>
          <w:sz w:val="24"/>
          <w:highlight w:val="green"/>
        </w:rPr>
        <w:t xml:space="preserve">global transportation, </w:t>
      </w:r>
      <w:r w:rsidRPr="002B6CAB">
        <w:rPr>
          <w:rStyle w:val="Emphasis"/>
          <w:sz w:val="24"/>
          <w:szCs w:val="24"/>
          <w:highlight w:val="green"/>
        </w:rPr>
        <w:t>human civilization</w:t>
      </w:r>
      <w:r w:rsidRPr="002B6CAB">
        <w:rPr>
          <w:rStyle w:val="StyleUnderline"/>
          <w:sz w:val="24"/>
          <w:highlight w:val="green"/>
        </w:rPr>
        <w:t xml:space="preserve"> may</w:t>
      </w:r>
      <w:r w:rsidRPr="0010555D">
        <w:rPr>
          <w:rStyle w:val="StyleUnderline"/>
          <w:sz w:val="24"/>
        </w:rPr>
        <w:t xml:space="preserve"> be </w:t>
      </w:r>
      <w:r w:rsidRPr="002B6CAB">
        <w:rPr>
          <w:rStyle w:val="StyleUnderline"/>
          <w:sz w:val="24"/>
          <w:highlight w:val="green"/>
        </w:rPr>
        <w:t>approach</w:t>
      </w:r>
      <w:r w:rsidRPr="0010555D">
        <w:rPr>
          <w:rStyle w:val="StyleUnderline"/>
          <w:sz w:val="24"/>
        </w:rPr>
        <w:t xml:space="preserve">ing </w:t>
      </w:r>
      <w:r w:rsidRPr="0010555D">
        <w:rPr>
          <w:rStyle w:val="Emphasis"/>
          <w:sz w:val="24"/>
          <w:szCs w:val="24"/>
        </w:rPr>
        <w:t xml:space="preserve">such </w:t>
      </w:r>
      <w:r w:rsidRPr="002B6CAB">
        <w:rPr>
          <w:rStyle w:val="Emphasis"/>
          <w:sz w:val="24"/>
          <w:szCs w:val="24"/>
          <w:highlight w:val="green"/>
        </w:rPr>
        <w:t>a critical threshold</w:t>
      </w:r>
      <w:r w:rsidRPr="0010555D">
        <w:rPr>
          <w:rStyle w:val="StyleUnderline"/>
          <w:sz w:val="24"/>
        </w:rPr>
        <w:t xml:space="preserve">. </w:t>
      </w:r>
      <w:r w:rsidRPr="007A4CEC">
        <w:rPr>
          <w:sz w:val="14"/>
          <w:szCs w:val="24"/>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w:t>
      </w:r>
      <w:r w:rsidRPr="007A4CEC">
        <w:rPr>
          <w:sz w:val="14"/>
        </w:rPr>
        <w:t>evidence analyzed statistically to assess the potential impacts of a disease. As a result, many were surprised by the spread of Ebola through West Africa in 2014. As the connectivity of the world increases, past experience is not a good guide to future events. A key point about the phase transition to extinction is its suddenness. Even a system that seems stable, can be destabilized by a few more long-range connections, and connectivity is continuing to increase. 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As the world becomes more connected, the dangers increase. Are people in western countries safe because of higher quality health systems</w:t>
      </w:r>
      <w:r w:rsidRPr="007A4CEC">
        <w:rPr>
          <w:sz w:val="14"/>
          <w:szCs w:val="24"/>
        </w:rPr>
        <w:t xml:space="preserve">? </w:t>
      </w:r>
      <w:r w:rsidRPr="007A4CEC">
        <w:rPr>
          <w:rStyle w:val="StyleUnderline"/>
          <w:sz w:val="24"/>
        </w:rPr>
        <w:t xml:space="preserve">Countries like </w:t>
      </w:r>
      <w:r w:rsidRPr="007A4CEC">
        <w:rPr>
          <w:rStyle w:val="Emphasis"/>
          <w:sz w:val="24"/>
          <w:szCs w:val="24"/>
        </w:rPr>
        <w:t>the U.S.</w:t>
      </w:r>
      <w:r w:rsidRPr="007A4CEC">
        <w:rPr>
          <w:rStyle w:val="StyleUnderline"/>
          <w:sz w:val="24"/>
        </w:rPr>
        <w:t xml:space="preserve"> have highly skewed networks of social interactions with some very highly</w:t>
      </w:r>
      <w:r w:rsidRPr="0010555D">
        <w:rPr>
          <w:rStyle w:val="StyleUnderline"/>
          <w:sz w:val="24"/>
        </w:rPr>
        <w:t xml:space="preserve"> connected individuals that can be </w:t>
      </w:r>
      <w:r w:rsidRPr="002B6CAB">
        <w:rPr>
          <w:rStyle w:val="Emphasis"/>
          <w:sz w:val="24"/>
          <w:szCs w:val="24"/>
          <w:highlight w:val="green"/>
        </w:rPr>
        <w:t>“superspreaders.”</w:t>
      </w:r>
      <w:r w:rsidRPr="007A4CEC">
        <w:rPr>
          <w:sz w:val="14"/>
          <w:szCs w:val="24"/>
        </w:rPr>
        <w:t xml:space="preserve"> The chances of such an individual becoming infected may be low but </w:t>
      </w:r>
      <w:r w:rsidRPr="007A4CEC">
        <w:rPr>
          <w:rStyle w:val="StyleUnderline"/>
          <w:sz w:val="24"/>
        </w:rPr>
        <w:t xml:space="preserve">events like a mass outbreak </w:t>
      </w:r>
      <w:r w:rsidRPr="002B6CAB">
        <w:rPr>
          <w:rStyle w:val="StyleUnderline"/>
          <w:sz w:val="24"/>
          <w:highlight w:val="green"/>
        </w:rPr>
        <w:t>pose a</w:t>
      </w:r>
      <w:r w:rsidRPr="0010555D">
        <w:rPr>
          <w:rStyle w:val="StyleUnderline"/>
          <w:sz w:val="24"/>
        </w:rPr>
        <w:t xml:space="preserve"> much </w:t>
      </w:r>
      <w:r w:rsidRPr="002B6CAB">
        <w:rPr>
          <w:rStyle w:val="Emphasis"/>
          <w:sz w:val="24"/>
          <w:szCs w:val="24"/>
          <w:highlight w:val="green"/>
        </w:rPr>
        <w:t>greater risk</w:t>
      </w:r>
      <w:r w:rsidRPr="007A4CEC">
        <w:rPr>
          <w:sz w:val="14"/>
          <w:szCs w:val="24"/>
        </w:rPr>
        <w:t xml:space="preserve"> if they do happen. </w:t>
      </w:r>
      <w:r w:rsidRPr="002B6CAB">
        <w:rPr>
          <w:rStyle w:val="StyleUnderline"/>
          <w:sz w:val="24"/>
          <w:highlight w:val="green"/>
        </w:rPr>
        <w:t xml:space="preserve">If a sick </w:t>
      </w:r>
      <w:r w:rsidRPr="007A4CEC">
        <w:rPr>
          <w:rStyle w:val="StyleUnderline"/>
          <w:sz w:val="24"/>
        </w:rPr>
        <w:t xml:space="preserve">food service </w:t>
      </w:r>
      <w:r w:rsidRPr="002B6CAB">
        <w:rPr>
          <w:rStyle w:val="StyleUnderline"/>
          <w:sz w:val="24"/>
          <w:highlight w:val="green"/>
        </w:rPr>
        <w:t>worker</w:t>
      </w:r>
      <w:r w:rsidRPr="0010555D">
        <w:rPr>
          <w:rStyle w:val="StyleUnderline"/>
          <w:sz w:val="24"/>
        </w:rPr>
        <w:t xml:space="preserve"> in an airport </w:t>
      </w:r>
      <w:r w:rsidRPr="002B6CAB">
        <w:rPr>
          <w:rStyle w:val="StyleUnderline"/>
          <w:sz w:val="24"/>
          <w:highlight w:val="green"/>
        </w:rPr>
        <w:t xml:space="preserve">infects 100 </w:t>
      </w:r>
      <w:r w:rsidRPr="007A4CEC">
        <w:rPr>
          <w:rStyle w:val="StyleUnderline"/>
          <w:sz w:val="24"/>
        </w:rPr>
        <w:t>passengers</w:t>
      </w:r>
      <w:r w:rsidRPr="002B6CAB">
        <w:rPr>
          <w:rStyle w:val="StyleUnderline"/>
          <w:sz w:val="24"/>
          <w:highlight w:val="green"/>
        </w:rPr>
        <w:t>, or a contagion</w:t>
      </w:r>
      <w:r w:rsidRPr="0010555D">
        <w:rPr>
          <w:rStyle w:val="StyleUnderline"/>
          <w:sz w:val="24"/>
        </w:rPr>
        <w:t xml:space="preserve"> event </w:t>
      </w:r>
      <w:r w:rsidRPr="002B6CAB">
        <w:rPr>
          <w:rStyle w:val="StyleUnderline"/>
          <w:sz w:val="24"/>
          <w:highlight w:val="green"/>
        </w:rPr>
        <w:t xml:space="preserve">happens in </w:t>
      </w:r>
      <w:r w:rsidRPr="007A4CEC">
        <w:rPr>
          <w:rStyle w:val="StyleUnderline"/>
          <w:sz w:val="24"/>
        </w:rPr>
        <w:t xml:space="preserve">mass </w:t>
      </w:r>
      <w:r w:rsidRPr="002B6CAB">
        <w:rPr>
          <w:rStyle w:val="StyleUnderline"/>
          <w:sz w:val="24"/>
          <w:highlight w:val="green"/>
        </w:rPr>
        <w:t xml:space="preserve">transportation, </w:t>
      </w:r>
      <w:r w:rsidRPr="002B6CAB">
        <w:rPr>
          <w:rStyle w:val="Emphasis"/>
          <w:sz w:val="24"/>
          <w:szCs w:val="24"/>
          <w:highlight w:val="green"/>
        </w:rPr>
        <w:t>an outbreak could</w:t>
      </w:r>
      <w:r w:rsidRPr="0010555D">
        <w:rPr>
          <w:rStyle w:val="Emphasis"/>
          <w:sz w:val="24"/>
          <w:szCs w:val="24"/>
        </w:rPr>
        <w:t xml:space="preserve"> very well </w:t>
      </w:r>
      <w:r w:rsidRPr="002B6CAB">
        <w:rPr>
          <w:rStyle w:val="Emphasis"/>
          <w:sz w:val="24"/>
          <w:szCs w:val="24"/>
          <w:highlight w:val="green"/>
        </w:rPr>
        <w:t>prove unstoppable</w:t>
      </w:r>
      <w:r w:rsidRPr="007A4CEC">
        <w:rPr>
          <w:sz w:val="14"/>
          <w:szCs w:val="24"/>
        </w:rPr>
        <w:t>.</w:t>
      </w:r>
    </w:p>
    <w:p w14:paraId="7E2C101C" w14:textId="29B046D1" w:rsidR="00661F43" w:rsidRDefault="00661F43" w:rsidP="00661F43">
      <w:pPr>
        <w:pStyle w:val="Heading4"/>
      </w:pPr>
      <w:r>
        <w:t xml:space="preserve">Scenario </w:t>
      </w:r>
      <w:r w:rsidR="00D26C94">
        <w:t>2</w:t>
      </w:r>
      <w:r>
        <w:t xml:space="preserve"> is the econ</w:t>
      </w:r>
    </w:p>
    <w:p w14:paraId="2E46923F" w14:textId="77777777" w:rsidR="00661F43" w:rsidRPr="00AF071B" w:rsidRDefault="00661F43" w:rsidP="00661F43">
      <w:pPr>
        <w:pStyle w:val="Heading4"/>
      </w:pPr>
      <w:r>
        <w:t xml:space="preserve">Great power war goes nuclear </w:t>
      </w:r>
    </w:p>
    <w:p w14:paraId="646550C1" w14:textId="77777777" w:rsidR="00661F43" w:rsidRPr="00AF071B" w:rsidRDefault="00661F43" w:rsidP="00661F43">
      <w:r w:rsidRPr="00AF071B">
        <w:rPr>
          <w:rStyle w:val="Style13ptBold"/>
        </w:rPr>
        <w:t>Talmadge 18</w:t>
      </w:r>
      <w:r w:rsidRPr="00AF071B">
        <w:t xml:space="preserve"> [Caitlin Talmadge is Associate Professor of Security Studies at the Edmund A. Walsh School of Foreign Service at Georgetown University. This essay is adapted from “Would China Go Nuclear? Assessing the Risk of Chinese Nuclear Escalation in a Conventional War With the United States,” International Security, Spring 2017. </w:t>
      </w:r>
      <w:r w:rsidRPr="00AF071B">
        <w:rPr>
          <w:u w:val="single"/>
        </w:rPr>
        <w:t xml:space="preserve">Beijing’s Nuclear Option: Why a </w:t>
      </w:r>
      <w:r w:rsidRPr="00AF071B">
        <w:rPr>
          <w:rStyle w:val="Emphasis"/>
        </w:rPr>
        <w:t>U.S.-Chinese War</w:t>
      </w:r>
      <w:r w:rsidRPr="00AF071B">
        <w:rPr>
          <w:u w:val="single"/>
        </w:rPr>
        <w:t xml:space="preserve"> Could </w:t>
      </w:r>
      <w:r w:rsidRPr="00AF071B">
        <w:rPr>
          <w:rStyle w:val="Emphasis"/>
        </w:rPr>
        <w:lastRenderedPageBreak/>
        <w:t>Spiral Out of Control</w:t>
      </w:r>
      <w:r w:rsidRPr="00AF071B">
        <w:t>. 2018. https://www.foreignaffairs.com/articles/china/2018-10-15/beijings-nuclear-option]</w:t>
      </w:r>
    </w:p>
    <w:p w14:paraId="1DD7DC19" w14:textId="77777777" w:rsidR="00661F43" w:rsidRPr="00AF071B" w:rsidRDefault="00661F43" w:rsidP="00661F43">
      <w:pPr>
        <w:rPr>
          <w:sz w:val="16"/>
        </w:rPr>
      </w:pPr>
      <w:r w:rsidRPr="002B6CAB">
        <w:rPr>
          <w:highlight w:val="green"/>
          <w:u w:val="single"/>
        </w:rPr>
        <w:t>As China’s power has grown</w:t>
      </w:r>
      <w:r w:rsidRPr="00AF071B">
        <w:rPr>
          <w:sz w:val="16"/>
        </w:rPr>
        <w:t xml:space="preserve"> in recent years, </w:t>
      </w:r>
      <w:r w:rsidRPr="002B6CAB">
        <w:rPr>
          <w:highlight w:val="green"/>
          <w:u w:val="single"/>
        </w:rPr>
        <w:t>so</w:t>
      </w:r>
      <w:r w:rsidRPr="00AF071B">
        <w:rPr>
          <w:sz w:val="16"/>
        </w:rPr>
        <w:t xml:space="preserve">, too, </w:t>
      </w:r>
      <w:r w:rsidRPr="002B6CAB">
        <w:rPr>
          <w:highlight w:val="green"/>
          <w:u w:val="single"/>
        </w:rPr>
        <w:t>has</w:t>
      </w:r>
      <w:r w:rsidRPr="00AF071B">
        <w:rPr>
          <w:u w:val="single"/>
        </w:rPr>
        <w:t xml:space="preserve"> the </w:t>
      </w:r>
      <w:r w:rsidRPr="002B6CAB">
        <w:rPr>
          <w:rStyle w:val="Emphasis"/>
          <w:highlight w:val="green"/>
        </w:rPr>
        <w:t>risk of war</w:t>
      </w:r>
      <w:r w:rsidRPr="002B6CAB">
        <w:rPr>
          <w:highlight w:val="green"/>
          <w:u w:val="single"/>
        </w:rPr>
        <w:t xml:space="preserve"> </w:t>
      </w:r>
      <w:r w:rsidRPr="00AF071B">
        <w:rPr>
          <w:u w:val="single"/>
        </w:rPr>
        <w:t xml:space="preserve">with the </w:t>
      </w:r>
      <w:r w:rsidRPr="00AF071B">
        <w:rPr>
          <w:rStyle w:val="Emphasis"/>
        </w:rPr>
        <w:t>U</w:t>
      </w:r>
      <w:r w:rsidRPr="00AF071B">
        <w:rPr>
          <w:u w:val="single"/>
        </w:rPr>
        <w:t xml:space="preserve">nited </w:t>
      </w:r>
      <w:r w:rsidRPr="00AF071B">
        <w:rPr>
          <w:rStyle w:val="Emphasis"/>
        </w:rPr>
        <w:t>S</w:t>
      </w:r>
      <w:r w:rsidRPr="00AF071B">
        <w:rPr>
          <w:u w:val="single"/>
        </w:rPr>
        <w:t>tates</w:t>
      </w:r>
      <w:r w:rsidRPr="00AF071B">
        <w:rPr>
          <w:sz w:val="16"/>
        </w:rPr>
        <w:t xml:space="preserve">. Under President Xi Jinping, </w:t>
      </w:r>
      <w:r w:rsidRPr="00AF071B">
        <w:rPr>
          <w:u w:val="single"/>
        </w:rPr>
        <w:t>China has</w:t>
      </w:r>
      <w:r w:rsidRPr="00AF071B">
        <w:rPr>
          <w:sz w:val="16"/>
        </w:rPr>
        <w:t xml:space="preserve"> increased its political and economic pressure on Taiwan and </w:t>
      </w:r>
      <w:r w:rsidRPr="00AF071B">
        <w:rPr>
          <w:u w:val="single"/>
        </w:rPr>
        <w:t xml:space="preserve">built </w:t>
      </w:r>
      <w:r w:rsidRPr="00AF071B">
        <w:rPr>
          <w:rStyle w:val="Emphasis"/>
        </w:rPr>
        <w:t>military installations</w:t>
      </w:r>
      <w:r w:rsidRPr="00AF071B">
        <w:rPr>
          <w:u w:val="single"/>
        </w:rPr>
        <w:t xml:space="preserve"> on coral reefs in the </w:t>
      </w:r>
      <w:r w:rsidRPr="00AF071B">
        <w:rPr>
          <w:rStyle w:val="Emphasis"/>
        </w:rPr>
        <w:t>S</w:t>
      </w:r>
      <w:r w:rsidRPr="00AF071B">
        <w:rPr>
          <w:u w:val="single"/>
        </w:rPr>
        <w:t xml:space="preserve">outh </w:t>
      </w:r>
      <w:r w:rsidRPr="00AF071B">
        <w:rPr>
          <w:rStyle w:val="Emphasis"/>
        </w:rPr>
        <w:t>C</w:t>
      </w:r>
      <w:r w:rsidRPr="00AF071B">
        <w:rPr>
          <w:u w:val="single"/>
        </w:rPr>
        <w:t xml:space="preserve">hina </w:t>
      </w:r>
      <w:r w:rsidRPr="00AF071B">
        <w:rPr>
          <w:rStyle w:val="Emphasis"/>
        </w:rPr>
        <w:t>S</w:t>
      </w:r>
      <w:r w:rsidRPr="00AF071B">
        <w:rPr>
          <w:u w:val="single"/>
        </w:rPr>
        <w:t>ea</w:t>
      </w:r>
      <w:r w:rsidRPr="00AF071B">
        <w:rPr>
          <w:sz w:val="16"/>
        </w:rPr>
        <w:t xml:space="preserve">, </w:t>
      </w:r>
      <w:r w:rsidRPr="00AF071B">
        <w:rPr>
          <w:u w:val="single"/>
        </w:rPr>
        <w:t xml:space="preserve">fueling </w:t>
      </w:r>
      <w:r w:rsidRPr="00AF071B">
        <w:rPr>
          <w:rStyle w:val="Emphasis"/>
        </w:rPr>
        <w:t>Washington’s fears</w:t>
      </w:r>
      <w:r w:rsidRPr="00AF071B">
        <w:rPr>
          <w:u w:val="single"/>
        </w:rPr>
        <w:t xml:space="preserve"> that </w:t>
      </w:r>
      <w:r w:rsidRPr="00AF071B">
        <w:rPr>
          <w:rStyle w:val="Emphasis"/>
        </w:rPr>
        <w:t>Chinese expansionism</w:t>
      </w:r>
      <w:r w:rsidRPr="00AF071B">
        <w:rPr>
          <w:u w:val="single"/>
        </w:rPr>
        <w:t xml:space="preserve"> will </w:t>
      </w:r>
      <w:r w:rsidRPr="00AF071B">
        <w:rPr>
          <w:rStyle w:val="Emphasis"/>
        </w:rPr>
        <w:t>threaten</w:t>
      </w:r>
      <w:r w:rsidRPr="00AF071B">
        <w:rPr>
          <w:u w:val="single"/>
        </w:rPr>
        <w:t xml:space="preserve"> U.S. </w:t>
      </w:r>
      <w:r w:rsidRPr="00AF071B">
        <w:rPr>
          <w:rStyle w:val="Emphasis"/>
        </w:rPr>
        <w:t>allies</w:t>
      </w:r>
      <w:r w:rsidRPr="00AF071B">
        <w:rPr>
          <w:u w:val="single"/>
        </w:rPr>
        <w:t xml:space="preserve"> and </w:t>
      </w:r>
      <w:r w:rsidRPr="00AF071B">
        <w:rPr>
          <w:rStyle w:val="Emphasis"/>
        </w:rPr>
        <w:t>influence</w:t>
      </w:r>
      <w:r w:rsidRPr="00AF071B">
        <w:rPr>
          <w:u w:val="single"/>
        </w:rPr>
        <w:t xml:space="preserve"> in the region</w:t>
      </w:r>
      <w:r w:rsidRPr="00AF071B">
        <w:rPr>
          <w:sz w:val="16"/>
        </w:rPr>
        <w:t xml:space="preserve">. </w:t>
      </w:r>
      <w:r w:rsidRPr="00AF071B">
        <w:rPr>
          <w:u w:val="single"/>
        </w:rPr>
        <w:t>U.S. destroyers have transited the Taiwan Strait</w:t>
      </w:r>
      <w:r w:rsidRPr="00AF071B">
        <w:rPr>
          <w:sz w:val="16"/>
        </w:rPr>
        <w:t xml:space="preserve">, to loud protests from Beijing. American policymakers have wondered aloud whether they should send an aircraft carrier through the strait as well. </w:t>
      </w:r>
      <w:r w:rsidRPr="002B6CAB">
        <w:rPr>
          <w:rStyle w:val="Emphasis"/>
          <w:highlight w:val="green"/>
        </w:rPr>
        <w:t>Chinese</w:t>
      </w:r>
      <w:r w:rsidRPr="00AF071B">
        <w:rPr>
          <w:u w:val="single"/>
        </w:rPr>
        <w:t xml:space="preserve"> fighter </w:t>
      </w:r>
      <w:r w:rsidRPr="002B6CAB">
        <w:rPr>
          <w:rStyle w:val="Emphasis"/>
          <w:highlight w:val="green"/>
        </w:rPr>
        <w:t>jets</w:t>
      </w:r>
      <w:r w:rsidRPr="00AF071B">
        <w:rPr>
          <w:u w:val="single"/>
        </w:rPr>
        <w:t xml:space="preserve"> have </w:t>
      </w:r>
      <w:r w:rsidRPr="002B6CAB">
        <w:rPr>
          <w:rStyle w:val="Emphasis"/>
          <w:highlight w:val="green"/>
        </w:rPr>
        <w:t>intercepted U.S. aircraft</w:t>
      </w:r>
      <w:r w:rsidRPr="00AF071B">
        <w:rPr>
          <w:u w:val="single"/>
        </w:rPr>
        <w:t xml:space="preserve"> in the skies above the </w:t>
      </w:r>
      <w:r w:rsidRPr="00AF071B">
        <w:rPr>
          <w:rStyle w:val="Emphasis"/>
        </w:rPr>
        <w:t>S</w:t>
      </w:r>
      <w:r w:rsidRPr="00AF071B">
        <w:rPr>
          <w:u w:val="single"/>
        </w:rPr>
        <w:t xml:space="preserve">outh </w:t>
      </w:r>
      <w:r w:rsidRPr="00AF071B">
        <w:rPr>
          <w:rStyle w:val="Emphasis"/>
        </w:rPr>
        <w:t>C</w:t>
      </w:r>
      <w:r w:rsidRPr="00AF071B">
        <w:rPr>
          <w:u w:val="single"/>
        </w:rPr>
        <w:t xml:space="preserve">hina </w:t>
      </w:r>
      <w:r w:rsidRPr="00AF071B">
        <w:rPr>
          <w:rStyle w:val="Emphasis"/>
        </w:rPr>
        <w:t>S</w:t>
      </w:r>
      <w:r w:rsidRPr="00AF071B">
        <w:rPr>
          <w:u w:val="single"/>
        </w:rPr>
        <w:t>ea</w:t>
      </w:r>
      <w:r w:rsidRPr="00AF071B">
        <w:rPr>
          <w:sz w:val="16"/>
        </w:rPr>
        <w:t xml:space="preserve">. Meanwhile, U.S. President Donald </w:t>
      </w:r>
      <w:r w:rsidRPr="002B6CAB">
        <w:rPr>
          <w:rStyle w:val="Emphasis"/>
          <w:highlight w:val="green"/>
        </w:rPr>
        <w:t>Trump</w:t>
      </w:r>
      <w:r w:rsidRPr="00AF071B">
        <w:rPr>
          <w:u w:val="single"/>
        </w:rPr>
        <w:t xml:space="preserve"> has </w:t>
      </w:r>
      <w:r w:rsidRPr="002B6CAB">
        <w:rPr>
          <w:highlight w:val="green"/>
          <w:u w:val="single"/>
        </w:rPr>
        <w:t>brought</w:t>
      </w:r>
      <w:r w:rsidRPr="00AF071B">
        <w:rPr>
          <w:u w:val="single"/>
        </w:rPr>
        <w:t xml:space="preserve"> long-</w:t>
      </w:r>
      <w:r w:rsidRPr="00AF071B">
        <w:rPr>
          <w:rStyle w:val="Emphasis"/>
        </w:rPr>
        <w:t xml:space="preserve">simmering economic </w:t>
      </w:r>
      <w:r w:rsidRPr="002B6CAB">
        <w:rPr>
          <w:rStyle w:val="Emphasis"/>
          <w:highlight w:val="green"/>
        </w:rPr>
        <w:t>disputes</w:t>
      </w:r>
      <w:r w:rsidRPr="002B6CAB">
        <w:rPr>
          <w:highlight w:val="green"/>
          <w:u w:val="single"/>
        </w:rPr>
        <w:t xml:space="preserve"> to a </w:t>
      </w:r>
      <w:r w:rsidRPr="00AF071B">
        <w:rPr>
          <w:rStyle w:val="Emphasis"/>
        </w:rPr>
        <w:t xml:space="preserve">rolling </w:t>
      </w:r>
      <w:r w:rsidRPr="002B6CAB">
        <w:rPr>
          <w:rStyle w:val="Emphasis"/>
          <w:highlight w:val="green"/>
        </w:rPr>
        <w:t>boil</w:t>
      </w:r>
      <w:r w:rsidRPr="00AF071B">
        <w:rPr>
          <w:sz w:val="16"/>
        </w:rPr>
        <w:t>.</w:t>
      </w:r>
    </w:p>
    <w:p w14:paraId="7D2378B4" w14:textId="77777777" w:rsidR="00661F43" w:rsidRPr="00AF071B" w:rsidRDefault="00661F43" w:rsidP="00661F43">
      <w:pPr>
        <w:rPr>
          <w:sz w:val="16"/>
        </w:rPr>
      </w:pPr>
      <w:r w:rsidRPr="00AF071B">
        <w:rPr>
          <w:sz w:val="16"/>
        </w:rPr>
        <w:t xml:space="preserve">A war between the two countries remains unlikely, but </w:t>
      </w:r>
      <w:r w:rsidRPr="00AF071B">
        <w:rPr>
          <w:u w:val="single"/>
        </w:rPr>
        <w:t xml:space="preserve">the prospect of a </w:t>
      </w:r>
      <w:r w:rsidRPr="00AF071B">
        <w:rPr>
          <w:rStyle w:val="Emphasis"/>
        </w:rPr>
        <w:t xml:space="preserve">military </w:t>
      </w:r>
      <w:r w:rsidRPr="002B6CAB">
        <w:rPr>
          <w:rStyle w:val="Emphasis"/>
          <w:highlight w:val="green"/>
        </w:rPr>
        <w:t>confrontation</w:t>
      </w:r>
      <w:r w:rsidRPr="00AF071B">
        <w:rPr>
          <w:sz w:val="16"/>
        </w:rPr>
        <w:t>—resulting, for example, from a Chinese campaign against Taiwan—</w:t>
      </w:r>
      <w:r w:rsidRPr="002B6CAB">
        <w:rPr>
          <w:highlight w:val="green"/>
          <w:u w:val="single"/>
        </w:rPr>
        <w:t>no longer seems</w:t>
      </w:r>
      <w:r w:rsidRPr="00AF071B">
        <w:rPr>
          <w:sz w:val="16"/>
        </w:rPr>
        <w:t xml:space="preserve"> as </w:t>
      </w:r>
      <w:r w:rsidRPr="002B6CAB">
        <w:rPr>
          <w:highlight w:val="green"/>
          <w:u w:val="single"/>
        </w:rPr>
        <w:t>implausible</w:t>
      </w:r>
      <w:r w:rsidRPr="00AF071B">
        <w:rPr>
          <w:sz w:val="16"/>
        </w:rPr>
        <w:t xml:space="preserve"> as it once did. And </w:t>
      </w:r>
      <w:r w:rsidRPr="00AF071B">
        <w:rPr>
          <w:u w:val="single"/>
        </w:rPr>
        <w:t xml:space="preserve">the </w:t>
      </w:r>
      <w:r w:rsidRPr="002B6CAB">
        <w:rPr>
          <w:rStyle w:val="Emphasis"/>
          <w:highlight w:val="green"/>
        </w:rPr>
        <w:t>odds</w:t>
      </w:r>
      <w:r w:rsidRPr="002B6CAB">
        <w:rPr>
          <w:highlight w:val="green"/>
          <w:u w:val="single"/>
        </w:rPr>
        <w:t xml:space="preserve"> </w:t>
      </w:r>
      <w:r w:rsidRPr="00AF071B">
        <w:rPr>
          <w:u w:val="single"/>
        </w:rPr>
        <w:t xml:space="preserve">of such a </w:t>
      </w:r>
      <w:r w:rsidRPr="00AF071B">
        <w:rPr>
          <w:rStyle w:val="Emphasis"/>
        </w:rPr>
        <w:t>confrontation going nuclear</w:t>
      </w:r>
      <w:r w:rsidRPr="00AF071B">
        <w:rPr>
          <w:u w:val="single"/>
        </w:rPr>
        <w:t xml:space="preserve"> </w:t>
      </w:r>
      <w:r w:rsidRPr="002B6CAB">
        <w:rPr>
          <w:highlight w:val="green"/>
          <w:u w:val="single"/>
        </w:rPr>
        <w:t xml:space="preserve">are </w:t>
      </w:r>
      <w:r w:rsidRPr="002B6CAB">
        <w:rPr>
          <w:rStyle w:val="Emphasis"/>
          <w:highlight w:val="green"/>
        </w:rPr>
        <w:t>higher</w:t>
      </w:r>
      <w:r w:rsidRPr="002B6CAB">
        <w:rPr>
          <w:highlight w:val="green"/>
          <w:u w:val="single"/>
        </w:rPr>
        <w:t xml:space="preserve"> than </w:t>
      </w:r>
      <w:r w:rsidRPr="002B6CAB">
        <w:rPr>
          <w:rStyle w:val="Emphasis"/>
          <w:highlight w:val="green"/>
        </w:rPr>
        <w:t>most</w:t>
      </w:r>
      <w:r w:rsidRPr="00AF071B">
        <w:rPr>
          <w:u w:val="single"/>
        </w:rPr>
        <w:t xml:space="preserve"> policymakers and </w:t>
      </w:r>
      <w:r w:rsidRPr="00AF071B">
        <w:rPr>
          <w:rStyle w:val="Emphasis"/>
        </w:rPr>
        <w:t xml:space="preserve">analysts </w:t>
      </w:r>
      <w:r w:rsidRPr="002B6CAB">
        <w:rPr>
          <w:rStyle w:val="Emphasis"/>
          <w:highlight w:val="green"/>
        </w:rPr>
        <w:t>think</w:t>
      </w:r>
      <w:r w:rsidRPr="00AF071B">
        <w:rPr>
          <w:sz w:val="16"/>
        </w:rPr>
        <w:t>.</w:t>
      </w:r>
    </w:p>
    <w:p w14:paraId="54DA987C" w14:textId="77777777" w:rsidR="00661F43" w:rsidRPr="00AF071B" w:rsidRDefault="00661F43" w:rsidP="00661F43">
      <w:pPr>
        <w:rPr>
          <w:sz w:val="16"/>
        </w:rPr>
      </w:pPr>
      <w:r w:rsidRPr="00AF071B">
        <w:rPr>
          <w:sz w:val="16"/>
        </w:rPr>
        <w:t xml:space="preserve">Members of China’s strategic com­munity tend to dismiss such concerns. Likewise, </w:t>
      </w:r>
      <w:r w:rsidRPr="00AF071B">
        <w:rPr>
          <w:u w:val="single"/>
        </w:rPr>
        <w:t xml:space="preserve">U.S. </w:t>
      </w:r>
      <w:r w:rsidRPr="002B6CAB">
        <w:rPr>
          <w:rStyle w:val="Emphasis"/>
          <w:highlight w:val="green"/>
        </w:rPr>
        <w:t>studies</w:t>
      </w:r>
      <w:r w:rsidRPr="002B6CAB">
        <w:rPr>
          <w:highlight w:val="green"/>
          <w:u w:val="single"/>
        </w:rPr>
        <w:t xml:space="preserve"> of</w:t>
      </w:r>
      <w:r w:rsidRPr="00AF071B">
        <w:rPr>
          <w:u w:val="single"/>
        </w:rPr>
        <w:t xml:space="preserve"> a potential </w:t>
      </w:r>
      <w:r w:rsidRPr="00AF071B">
        <w:rPr>
          <w:rStyle w:val="Emphasis"/>
        </w:rPr>
        <w:t>war with China</w:t>
      </w:r>
      <w:r w:rsidRPr="00AF071B">
        <w:rPr>
          <w:u w:val="single"/>
        </w:rPr>
        <w:t xml:space="preserve"> often </w:t>
      </w:r>
      <w:r w:rsidRPr="002B6CAB">
        <w:rPr>
          <w:rStyle w:val="Emphasis"/>
          <w:highlight w:val="green"/>
        </w:rPr>
        <w:t>exclude nuclear weapons</w:t>
      </w:r>
      <w:r w:rsidRPr="00AF071B">
        <w:rPr>
          <w:u w:val="single"/>
        </w:rPr>
        <w:t xml:space="preserve"> from the analysis entirely</w:t>
      </w:r>
      <w:r w:rsidRPr="00AF071B">
        <w:rPr>
          <w:sz w:val="16"/>
        </w:rPr>
        <w:t>, treating them as basically irrelevant to the course of a conflict. Asked about the issue in 2015, Dennis Blair, the former commander of U.S. forces in the Indo-Pacific, estimated the likelihood of a U.S.-Chinese nuclear crisis as “somewhere between nil and zero.”</w:t>
      </w:r>
    </w:p>
    <w:p w14:paraId="6118BA11" w14:textId="77777777" w:rsidR="00661F43" w:rsidRPr="001C25F4" w:rsidRDefault="00661F43" w:rsidP="00661F43">
      <w:r w:rsidRPr="002B6CAB">
        <w:rPr>
          <w:rStyle w:val="Emphasis"/>
          <w:highlight w:val="green"/>
        </w:rPr>
        <w:t>This</w:t>
      </w:r>
      <w:r w:rsidRPr="00AF071B">
        <w:rPr>
          <w:rStyle w:val="Emphasis"/>
        </w:rPr>
        <w:t xml:space="preserve"> assurance</w:t>
      </w:r>
      <w:r w:rsidRPr="00AF071B">
        <w:rPr>
          <w:u w:val="single"/>
        </w:rPr>
        <w:t xml:space="preserve"> </w:t>
      </w:r>
      <w:r w:rsidRPr="002B6CAB">
        <w:rPr>
          <w:highlight w:val="green"/>
          <w:u w:val="single"/>
        </w:rPr>
        <w:t xml:space="preserve">is </w:t>
      </w:r>
      <w:r w:rsidRPr="002B6CAB">
        <w:rPr>
          <w:rStyle w:val="Emphasis"/>
          <w:highlight w:val="green"/>
        </w:rPr>
        <w:t>misguided</w:t>
      </w:r>
      <w:r w:rsidRPr="00AF071B">
        <w:rPr>
          <w:sz w:val="16"/>
        </w:rPr>
        <w:t xml:space="preserve">. If deployed </w:t>
      </w:r>
      <w:r w:rsidRPr="00AF071B">
        <w:rPr>
          <w:u w:val="single"/>
        </w:rPr>
        <w:t>against China</w:t>
      </w:r>
      <w:r w:rsidRPr="00AF071B">
        <w:rPr>
          <w:sz w:val="16"/>
        </w:rPr>
        <w:t xml:space="preserve">, </w:t>
      </w:r>
      <w:r w:rsidRPr="002B6CAB">
        <w:rPr>
          <w:highlight w:val="green"/>
          <w:u w:val="single"/>
        </w:rPr>
        <w:t>the Pentagon’s</w:t>
      </w:r>
      <w:r w:rsidRPr="00AF071B">
        <w:rPr>
          <w:u w:val="single"/>
        </w:rPr>
        <w:t xml:space="preserve"> preferred </w:t>
      </w:r>
      <w:r w:rsidRPr="002B6CAB">
        <w:rPr>
          <w:highlight w:val="green"/>
          <w:u w:val="single"/>
        </w:rPr>
        <w:t xml:space="preserve">style </w:t>
      </w:r>
      <w:r w:rsidRPr="00AF071B">
        <w:rPr>
          <w:u w:val="single"/>
        </w:rPr>
        <w:t xml:space="preserve">of </w:t>
      </w:r>
      <w:r w:rsidRPr="00AF071B">
        <w:rPr>
          <w:rStyle w:val="Emphasis"/>
        </w:rPr>
        <w:t>conventional warfare</w:t>
      </w:r>
      <w:r w:rsidRPr="00AF071B">
        <w:rPr>
          <w:u w:val="single"/>
        </w:rPr>
        <w:t xml:space="preserve"> </w:t>
      </w:r>
      <w:r w:rsidRPr="002B6CAB">
        <w:rPr>
          <w:highlight w:val="green"/>
          <w:u w:val="single"/>
        </w:rPr>
        <w:t>would be a</w:t>
      </w:r>
      <w:r w:rsidRPr="00AF071B">
        <w:rPr>
          <w:u w:val="single"/>
        </w:rPr>
        <w:t xml:space="preserve"> potential </w:t>
      </w:r>
      <w:r w:rsidRPr="002B6CAB">
        <w:rPr>
          <w:rStyle w:val="Emphasis"/>
          <w:highlight w:val="green"/>
        </w:rPr>
        <w:t>recipe</w:t>
      </w:r>
      <w:r w:rsidRPr="002B6CAB">
        <w:rPr>
          <w:highlight w:val="green"/>
          <w:u w:val="single"/>
        </w:rPr>
        <w:t xml:space="preserve"> for </w:t>
      </w:r>
      <w:r w:rsidRPr="00AF071B">
        <w:rPr>
          <w:rStyle w:val="Emphasis"/>
        </w:rPr>
        <w:t xml:space="preserve">nuclear </w:t>
      </w:r>
      <w:r w:rsidRPr="002B6CAB">
        <w:rPr>
          <w:rStyle w:val="Emphasis"/>
          <w:highlight w:val="green"/>
        </w:rPr>
        <w:t>escalation</w:t>
      </w:r>
      <w:r w:rsidRPr="00AF071B">
        <w:rPr>
          <w:sz w:val="16"/>
        </w:rPr>
        <w:t xml:space="preserve">. Since the end of the Cold War, </w:t>
      </w:r>
      <w:r w:rsidRPr="002B6CAB">
        <w:rPr>
          <w:highlight w:val="green"/>
          <w:u w:val="single"/>
        </w:rPr>
        <w:t xml:space="preserve">the </w:t>
      </w:r>
      <w:r w:rsidRPr="002B6CAB">
        <w:rPr>
          <w:rStyle w:val="Emphasis"/>
          <w:highlight w:val="green"/>
        </w:rPr>
        <w:t>U</w:t>
      </w:r>
      <w:r w:rsidRPr="00AF071B">
        <w:rPr>
          <w:u w:val="single"/>
        </w:rPr>
        <w:t xml:space="preserve">nited </w:t>
      </w:r>
      <w:r w:rsidRPr="002B6CAB">
        <w:rPr>
          <w:rStyle w:val="Emphasis"/>
          <w:highlight w:val="green"/>
        </w:rPr>
        <w:t>S</w:t>
      </w:r>
      <w:r w:rsidRPr="00AF071B">
        <w:rPr>
          <w:u w:val="single"/>
        </w:rPr>
        <w:t xml:space="preserve">tates’ signature </w:t>
      </w:r>
      <w:r w:rsidRPr="002B6CAB">
        <w:rPr>
          <w:rStyle w:val="Emphasis"/>
          <w:highlight w:val="green"/>
        </w:rPr>
        <w:t>approach</w:t>
      </w:r>
      <w:r w:rsidRPr="002B6CAB">
        <w:rPr>
          <w:highlight w:val="green"/>
          <w:u w:val="single"/>
        </w:rPr>
        <w:t xml:space="preserve"> </w:t>
      </w:r>
      <w:r w:rsidRPr="00AF071B">
        <w:rPr>
          <w:u w:val="single"/>
        </w:rPr>
        <w:t xml:space="preserve">to war </w:t>
      </w:r>
      <w:r w:rsidRPr="002B6CAB">
        <w:rPr>
          <w:highlight w:val="green"/>
          <w:u w:val="single"/>
        </w:rPr>
        <w:t>has been</w:t>
      </w:r>
      <w:r w:rsidRPr="00AF071B">
        <w:rPr>
          <w:u w:val="single"/>
        </w:rPr>
        <w:t xml:space="preserve"> simple: </w:t>
      </w:r>
      <w:r w:rsidRPr="002B6CAB">
        <w:rPr>
          <w:highlight w:val="green"/>
          <w:u w:val="single"/>
        </w:rPr>
        <w:t xml:space="preserve">punch deep </w:t>
      </w:r>
      <w:r w:rsidRPr="00AF071B">
        <w:rPr>
          <w:u w:val="single"/>
        </w:rPr>
        <w:t xml:space="preserve">into enemy territory in order </w:t>
      </w:r>
      <w:r w:rsidRPr="002B6CAB">
        <w:rPr>
          <w:highlight w:val="green"/>
          <w:u w:val="single"/>
        </w:rPr>
        <w:t>to rapidly knock out</w:t>
      </w:r>
      <w:r w:rsidRPr="00AF071B">
        <w:rPr>
          <w:u w:val="single"/>
        </w:rPr>
        <w:t xml:space="preserve"> the opponent’s key </w:t>
      </w:r>
      <w:r w:rsidRPr="002B6CAB">
        <w:rPr>
          <w:highlight w:val="green"/>
          <w:u w:val="single"/>
        </w:rPr>
        <w:t xml:space="preserve">military assets </w:t>
      </w:r>
      <w:r w:rsidRPr="00AF071B">
        <w:rPr>
          <w:u w:val="single"/>
        </w:rPr>
        <w:t>at minimal cost</w:t>
      </w:r>
      <w:r w:rsidRPr="00AF071B">
        <w:rPr>
          <w:sz w:val="16"/>
        </w:rPr>
        <w:t xml:space="preserve">. But </w:t>
      </w:r>
      <w:r w:rsidRPr="002B6CAB">
        <w:rPr>
          <w:highlight w:val="green"/>
          <w:u w:val="single"/>
        </w:rPr>
        <w:t>the Pentagon developed this</w:t>
      </w:r>
      <w:r w:rsidRPr="00AF071B">
        <w:rPr>
          <w:u w:val="single"/>
        </w:rPr>
        <w:t xml:space="preserve"> formula in wars </w:t>
      </w:r>
      <w:r w:rsidRPr="002B6CAB">
        <w:rPr>
          <w:highlight w:val="green"/>
          <w:u w:val="single"/>
        </w:rPr>
        <w:t>against Afghanistan</w:t>
      </w:r>
      <w:r w:rsidRPr="00AF071B">
        <w:rPr>
          <w:u w:val="single"/>
        </w:rPr>
        <w:t xml:space="preserve">, Iraq, </w:t>
      </w:r>
      <w:r w:rsidRPr="002B6CAB">
        <w:rPr>
          <w:highlight w:val="green"/>
          <w:u w:val="single"/>
        </w:rPr>
        <w:t xml:space="preserve">Libya, and Serbia, </w:t>
      </w:r>
      <w:r w:rsidRPr="002B6CAB">
        <w:rPr>
          <w:rStyle w:val="Emphasis"/>
          <w:highlight w:val="green"/>
        </w:rPr>
        <w:t>none of which was a nuclear power.</w:t>
      </w:r>
      <w:r w:rsidRPr="00AF071B">
        <w:rPr>
          <w:sz w:val="16"/>
        </w:rPr>
        <w:t xml:space="preserve"> </w:t>
      </w:r>
    </w:p>
    <w:p w14:paraId="7189F366" w14:textId="77777777" w:rsidR="00661F43" w:rsidRDefault="00661F43" w:rsidP="00661F43">
      <w:pPr>
        <w:pStyle w:val="Heading4"/>
      </w:pPr>
      <w:r>
        <w:t xml:space="preserve">Econ collapse is the </w:t>
      </w:r>
      <w:r w:rsidRPr="5298E070">
        <w:rPr>
          <w:u w:val="single"/>
        </w:rPr>
        <w:t>most probable scenario</w:t>
      </w:r>
      <w:r>
        <w:t xml:space="preserve"> for war.</w:t>
      </w:r>
    </w:p>
    <w:p w14:paraId="544B7941" w14:textId="77777777" w:rsidR="00661F43" w:rsidRDefault="00661F43" w:rsidP="00661F43">
      <w:pPr>
        <w:rPr>
          <w:b/>
          <w:bCs/>
          <w:sz w:val="26"/>
          <w:szCs w:val="26"/>
        </w:rPr>
      </w:pPr>
      <w:r w:rsidRPr="5298E070">
        <w:rPr>
          <w:rStyle w:val="Style13ptBold"/>
        </w:rPr>
        <w:t xml:space="preserve">Elhefnawy 11 </w:t>
      </w:r>
      <w:r w:rsidRPr="5298E070">
        <w:rPr>
          <w:sz w:val="16"/>
          <w:szCs w:val="16"/>
        </w:rPr>
        <w:t xml:space="preserve">Nader Elhefnawy (professor of English at the University of Miami, writer on IR published in peer-reviewed journals including International Security, Astropolitics, and Survival). “Twenty Years After the Cold War: A Strategic Survey,” Parameters, The U.S. Army War College Quarterly. Spring 2011. </w:t>
      </w:r>
      <w:hyperlink r:id="rId10">
        <w:r w:rsidRPr="5298E070">
          <w:rPr>
            <w:rStyle w:val="Hyperlink"/>
            <w:sz w:val="16"/>
            <w:szCs w:val="16"/>
          </w:rPr>
          <w:t>http://strategicstudiesinstitute.army.mil/pubs/parameters/Articles/2011spring/Ehlefnawy.pdf</w:t>
        </w:r>
      </w:hyperlink>
    </w:p>
    <w:p w14:paraId="6E778D59" w14:textId="77777777" w:rsidR="00661F43" w:rsidRDefault="00661F43" w:rsidP="00661F43">
      <w:pPr>
        <w:rPr>
          <w:u w:val="single"/>
        </w:rPr>
      </w:pPr>
      <w:r w:rsidRPr="5298E070">
        <w:rPr>
          <w:u w:val="single"/>
        </w:rPr>
        <w:t xml:space="preserve">Relative calm has prevailed among the great powers since the demise of the Soviet Union. Large-scale warfare remains a possibility, but </w:t>
      </w:r>
      <w:r w:rsidRPr="002B6CAB">
        <w:rPr>
          <w:highlight w:val="green"/>
          <w:u w:val="single"/>
        </w:rPr>
        <w:t>by and large interstate war has been confined to the margins</w:t>
      </w:r>
      <w:r w:rsidRPr="5298E070">
        <w:rPr>
          <w:u w:val="single"/>
        </w:rPr>
        <w:t xml:space="preserve"> of the international system, </w:t>
      </w:r>
      <w:r w:rsidRPr="002B6CAB">
        <w:rPr>
          <w:highlight w:val="green"/>
          <w:u w:val="single"/>
        </w:rPr>
        <w:t>and limited</w:t>
      </w:r>
      <w:r w:rsidRPr="5298E070">
        <w:rPr>
          <w:u w:val="single"/>
        </w:rPr>
        <w:t xml:space="preserve"> in its intensity, with the operational realities of the world’s major armed forces characterized by alternative missions</w:t>
      </w:r>
      <w:r w:rsidRPr="5298E070">
        <w:rPr>
          <w:sz w:val="8"/>
          <w:szCs w:val="8"/>
        </w:rPr>
        <w:t xml:space="preserve">. Neoliberal globalization has been robust but economically problematic, characterized by slow growth, financial instability, and other factors contributing to social and political stress. East Asia, and especially China, constituted the principal exception to the slow growth characterizing these decades. East Asia has massively increased its share of world manufacturing, exports, and exchange reserves, while at the same time the EU expanded and consolidated the continent’s resources, with some “game-changing” implications (like the euro). Additionally, rising commodity prices have resulted in booms among resource exporters, particularly energy exporters, which have also permitted these nations to enjoy greater political leverage. </w:t>
      </w:r>
      <w:r w:rsidRPr="5298E070">
        <w:rPr>
          <w:u w:val="single"/>
        </w:rPr>
        <w:t xml:space="preserve">As a result, while the United States remains in a class of its own with regard to military power, and its large national market, </w:t>
      </w:r>
      <w:r w:rsidRPr="002B6CAB">
        <w:rPr>
          <w:highlight w:val="green"/>
          <w:u w:val="single"/>
        </w:rPr>
        <w:t>there have been</w:t>
      </w:r>
      <w:r w:rsidRPr="5298E070">
        <w:rPr>
          <w:u w:val="single"/>
        </w:rPr>
        <w:t xml:space="preserve"> some </w:t>
      </w:r>
      <w:r w:rsidRPr="002B6CAB">
        <w:rPr>
          <w:highlight w:val="green"/>
          <w:u w:val="single"/>
        </w:rPr>
        <w:t>substantial shifts in economic power</w:t>
      </w:r>
      <w:r w:rsidRPr="5298E070">
        <w:rPr>
          <w:u w:val="single"/>
        </w:rPr>
        <w:t xml:space="preserve"> from the United States and Japan to other actors over the past two decades. </w:t>
      </w:r>
      <w:r w:rsidRPr="5298E070">
        <w:rPr>
          <w:sz w:val="8"/>
          <w:szCs w:val="8"/>
        </w:rPr>
        <w:t xml:space="preserve">This is particularly true of China, the EU, and a select number of energy exporters, resulting in a more complex and diffuse distribution of power. At the same time the relationships of the major powers are less defined by concerns related to traditional, state-centered threats than at any time since the nineteenth century, if not earlier. While these may not be the traditional threats, they do present an unprecedented array of non-traditional security concerns in areas like energy, the environment, and finance, and physical threats presented by non-state actors, such as international terrorism and high-seas piracy. </w:t>
      </w:r>
      <w:r w:rsidRPr="5298E070">
        <w:rPr>
          <w:u w:val="single"/>
        </w:rPr>
        <w:t xml:space="preserve">Despite these mounting threats, </w:t>
      </w:r>
      <w:r w:rsidRPr="002B6CAB">
        <w:rPr>
          <w:highlight w:val="green"/>
          <w:u w:val="single"/>
        </w:rPr>
        <w:t>cooperation has consistently fallen short</w:t>
      </w:r>
      <w:r w:rsidRPr="5298E070">
        <w:rPr>
          <w:u w:val="single"/>
        </w:rPr>
        <w:t xml:space="preserve"> of the levels hoped for in the early 1990s. Many of the current trends seem likely to continue through the foreseeable future. The </w:t>
      </w:r>
      <w:r w:rsidRPr="002B6CAB">
        <w:rPr>
          <w:highlight w:val="green"/>
          <w:u w:val="single"/>
        </w:rPr>
        <w:t>interaction of</w:t>
      </w:r>
      <w:r w:rsidRPr="5298E070">
        <w:rPr>
          <w:u w:val="single"/>
        </w:rPr>
        <w:t xml:space="preserve"> the </w:t>
      </w:r>
      <w:r w:rsidRPr="002B6CAB">
        <w:rPr>
          <w:highlight w:val="green"/>
          <w:u w:val="single"/>
        </w:rPr>
        <w:t>crises</w:t>
      </w:r>
      <w:r w:rsidRPr="5298E070">
        <w:rPr>
          <w:u w:val="single"/>
        </w:rPr>
        <w:t xml:space="preserve"> of the past several years (especially </w:t>
      </w:r>
      <w:r w:rsidRPr="002B6CAB">
        <w:rPr>
          <w:highlight w:val="green"/>
          <w:u w:val="single"/>
        </w:rPr>
        <w:t>in energy and</w:t>
      </w:r>
      <w:r w:rsidRPr="5298E070">
        <w:rPr>
          <w:u w:val="single"/>
        </w:rPr>
        <w:t xml:space="preserve"> international </w:t>
      </w:r>
      <w:r w:rsidRPr="002B6CAB">
        <w:rPr>
          <w:highlight w:val="green"/>
          <w:u w:val="single"/>
        </w:rPr>
        <w:t>finance</w:t>
      </w:r>
      <w:r w:rsidRPr="5298E070">
        <w:rPr>
          <w:u w:val="single"/>
        </w:rPr>
        <w:t xml:space="preserve">) </w:t>
      </w:r>
      <w:r w:rsidRPr="002B6CAB">
        <w:rPr>
          <w:highlight w:val="green"/>
          <w:u w:val="single"/>
        </w:rPr>
        <w:t>combined with long-mounting stresses in the global economy</w:t>
      </w:r>
      <w:r w:rsidRPr="5298E070">
        <w:rPr>
          <w:u w:val="single"/>
        </w:rPr>
        <w:t xml:space="preserve"> (slow growth, debt, ecological pressure) all </w:t>
      </w:r>
      <w:r w:rsidRPr="002B6CAB">
        <w:rPr>
          <w:highlight w:val="green"/>
          <w:u w:val="single"/>
        </w:rPr>
        <w:t>raise the possibility of changes in</w:t>
      </w:r>
      <w:r w:rsidRPr="5298E070">
        <w:rPr>
          <w:u w:val="single"/>
        </w:rPr>
        <w:t xml:space="preserve"> some </w:t>
      </w:r>
      <w:r w:rsidRPr="002B6CAB">
        <w:rPr>
          <w:highlight w:val="green"/>
          <w:u w:val="single"/>
        </w:rPr>
        <w:t>areas of development</w:t>
      </w:r>
      <w:r w:rsidRPr="5298E070">
        <w:rPr>
          <w:u w:val="single"/>
        </w:rPr>
        <w:t>, particularly if these changes impact the world’s three principal loci of economic power</w:t>
      </w:r>
      <w:r w:rsidRPr="5298E070">
        <w:rPr>
          <w:sz w:val="8"/>
          <w:szCs w:val="8"/>
        </w:rPr>
        <w:t xml:space="preserve">: China, the European Union, and the United States. China may continue to grow rapidly, though perhaps less so as it matures, and begins to pursue goals beyond the mere maximizing of GDP. Even if the EU’s attempts at integration and expansion recede (as is plausible), Europe as a whole is likely to remain powerful, even if that power is less extensive and well-organized. Meanwhile the US position is not unlike what the “declinists” of the 1980s and early 1990s anticipated. The most significant direct challenges to the United States some twenty years after the Cold War are not military, but economic: deindustrialization, balance of payments problems, debt, and surviving inside an ever-more integrated global economy and strained ecosystem. </w:t>
      </w:r>
      <w:r w:rsidRPr="002B6CAB">
        <w:rPr>
          <w:highlight w:val="green"/>
          <w:u w:val="single"/>
        </w:rPr>
        <w:t>Relations among</w:t>
      </w:r>
      <w:r w:rsidRPr="5298E070">
        <w:rPr>
          <w:u w:val="single"/>
        </w:rPr>
        <w:t xml:space="preserve"> the </w:t>
      </w:r>
      <w:r w:rsidRPr="002B6CAB">
        <w:rPr>
          <w:highlight w:val="green"/>
          <w:u w:val="single"/>
        </w:rPr>
        <w:t>great powers may</w:t>
      </w:r>
      <w:r w:rsidRPr="5298E070">
        <w:rPr>
          <w:u w:val="single"/>
        </w:rPr>
        <w:t xml:space="preserve"> yet </w:t>
      </w:r>
      <w:r w:rsidRPr="002B6CAB">
        <w:rPr>
          <w:highlight w:val="green"/>
          <w:u w:val="single"/>
        </w:rPr>
        <w:t xml:space="preserve">grow more intense, but </w:t>
      </w:r>
      <w:r w:rsidRPr="002B6CAB">
        <w:rPr>
          <w:rStyle w:val="Emphasis"/>
          <w:highlight w:val="green"/>
        </w:rPr>
        <w:t xml:space="preserve">economic crisis seems the most </w:t>
      </w:r>
      <w:r w:rsidRPr="002B6CAB">
        <w:rPr>
          <w:rStyle w:val="Emphasis"/>
          <w:highlight w:val="green"/>
        </w:rPr>
        <w:lastRenderedPageBreak/>
        <w:t>likely cause of any future conflict</w:t>
      </w:r>
      <w:r w:rsidRPr="5298E070">
        <w:rPr>
          <w:rStyle w:val="StyleUnderline"/>
        </w:rPr>
        <w:t xml:space="preserve">, </w:t>
      </w:r>
      <w:r w:rsidRPr="5298E070">
        <w:rPr>
          <w:u w:val="single"/>
        </w:rPr>
        <w:t>with the less traditional dimensions of security presenting the most realistic obstacles to the United States’ freedom of action if such events ever do materialize.</w:t>
      </w:r>
    </w:p>
    <w:p w14:paraId="490FA702" w14:textId="77777777" w:rsidR="00661F43" w:rsidRPr="00C7794F" w:rsidRDefault="00661F43" w:rsidP="00661F43">
      <w:pPr>
        <w:pStyle w:val="Heading4"/>
        <w:rPr>
          <w:rFonts w:cs="Calibri"/>
        </w:rPr>
      </w:pPr>
      <w:r w:rsidRPr="00C7794F">
        <w:rPr>
          <w:rFonts w:cs="Calibri"/>
        </w:rPr>
        <w:t xml:space="preserve">Nuke war causes extinction </w:t>
      </w:r>
    </w:p>
    <w:p w14:paraId="7886CAAB" w14:textId="77777777" w:rsidR="00661F43" w:rsidRPr="00C7794F" w:rsidRDefault="00661F43" w:rsidP="00661F43">
      <w:r w:rsidRPr="00C7794F">
        <w:rPr>
          <w:rStyle w:val="Style13ptBold"/>
        </w:rPr>
        <w:t>Edwards 17</w:t>
      </w:r>
      <w:r w:rsidRPr="00C7794F">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w:t>
      </w:r>
      <w:r w:rsidRPr="00C7794F">
        <w:rPr>
          <w:b/>
        </w:rPr>
        <w:t>Note, we are only reading parts of the interview that are directly from Paul Edwards -- MMG</w:t>
      </w:r>
    </w:p>
    <w:p w14:paraId="661A053E" w14:textId="77777777" w:rsidR="00661F43" w:rsidRPr="00C7794F" w:rsidRDefault="00661F43" w:rsidP="00661F43">
      <w:pPr>
        <w:rPr>
          <w:sz w:val="14"/>
        </w:rPr>
      </w:pPr>
      <w:r w:rsidRPr="00C7794F">
        <w:rPr>
          <w:sz w:val="14"/>
        </w:rPr>
        <w:t>In the nuclear conversation, what are we not talking about that we should be?</w:t>
      </w:r>
    </w:p>
    <w:p w14:paraId="0F4816EF" w14:textId="77777777" w:rsidR="00661F43" w:rsidRPr="00454BFD" w:rsidRDefault="00661F43" w:rsidP="00661F43">
      <w:pPr>
        <w:rPr>
          <w:rStyle w:val="Emphasis"/>
          <w:b w:val="0"/>
          <w:iCs w:val="0"/>
        </w:rPr>
      </w:pPr>
      <w:r w:rsidRPr="00C7794F">
        <w:rPr>
          <w:u w:val="single"/>
        </w:rPr>
        <w:t xml:space="preserve">We are </w:t>
      </w:r>
      <w:r w:rsidRPr="00C7794F">
        <w:rPr>
          <w:rStyle w:val="Emphasis"/>
        </w:rPr>
        <w:t>not talking enough</w:t>
      </w:r>
      <w:r w:rsidRPr="00C7794F">
        <w:rPr>
          <w:u w:val="single"/>
        </w:rPr>
        <w:t xml:space="preserve"> about </w:t>
      </w:r>
      <w:r w:rsidRPr="002B6CAB">
        <w:rPr>
          <w:highlight w:val="green"/>
          <w:u w:val="single"/>
        </w:rPr>
        <w:t xml:space="preserve">the </w:t>
      </w:r>
      <w:r w:rsidRPr="002B6CAB">
        <w:rPr>
          <w:rStyle w:val="Emphasis"/>
          <w:highlight w:val="green"/>
        </w:rPr>
        <w:t>climatic effects</w:t>
      </w:r>
      <w:r w:rsidRPr="002B6CAB">
        <w:rPr>
          <w:highlight w:val="green"/>
          <w:u w:val="single"/>
        </w:rPr>
        <w:t xml:space="preserve"> of </w:t>
      </w:r>
      <w:r w:rsidRPr="002B6CAB">
        <w:rPr>
          <w:rStyle w:val="Emphasis"/>
          <w:highlight w:val="green"/>
        </w:rPr>
        <w:t>nuc</w:t>
      </w:r>
      <w:r w:rsidRPr="00C7794F">
        <w:rPr>
          <w:rStyle w:val="Emphasis"/>
        </w:rPr>
        <w:t xml:space="preserve">lear </w:t>
      </w:r>
      <w:r w:rsidRPr="002B6CAB">
        <w:rPr>
          <w:rStyle w:val="Emphasis"/>
          <w:highlight w:val="green"/>
        </w:rPr>
        <w:t>war</w:t>
      </w:r>
      <w:r w:rsidRPr="00C7794F">
        <w:rPr>
          <w:sz w:val="16"/>
        </w:rPr>
        <w:t xml:space="preserve">. The “nuclear winter” theory of the mid-1980s played a significant role in the arms reductions of that period. But with the collapse of the Soviet Union and the reduction of U.S. and Russian nuclear arsenals, </w:t>
      </w:r>
      <w:r w:rsidRPr="00C7794F">
        <w:rPr>
          <w:u w:val="single"/>
        </w:rPr>
        <w:t xml:space="preserve">this aspect of nuclear war has </w:t>
      </w:r>
      <w:r w:rsidRPr="002B6CAB">
        <w:rPr>
          <w:rStyle w:val="Emphasis"/>
          <w:highlight w:val="green"/>
        </w:rPr>
        <w:t>faded from view</w:t>
      </w:r>
      <w:r w:rsidRPr="00C7794F">
        <w:rPr>
          <w:u w:val="single"/>
        </w:rPr>
        <w:t xml:space="preserve">. That’s </w:t>
      </w:r>
      <w:r w:rsidRPr="00C7794F">
        <w:rPr>
          <w:rStyle w:val="Emphasis"/>
        </w:rPr>
        <w:t>not good</w:t>
      </w:r>
      <w:r w:rsidRPr="00C7794F">
        <w:rPr>
          <w:sz w:val="16"/>
        </w:rPr>
        <w:t xml:space="preserve">. </w:t>
      </w:r>
      <w:r w:rsidRPr="00C7794F">
        <w:rPr>
          <w:u w:val="single"/>
        </w:rPr>
        <w:t xml:space="preserve">In the mid-2000s, </w:t>
      </w:r>
      <w:r w:rsidRPr="002B6CAB">
        <w:rPr>
          <w:highlight w:val="green"/>
          <w:u w:val="single"/>
        </w:rPr>
        <w:t>climate scientists</w:t>
      </w:r>
      <w:r w:rsidRPr="00C7794F">
        <w:rPr>
          <w:sz w:val="16"/>
        </w:rPr>
        <w:t xml:space="preserve"> such as Alan Robock (Rutgers) </w:t>
      </w:r>
      <w:r w:rsidRPr="00C7794F">
        <w:rPr>
          <w:u w:val="single"/>
        </w:rPr>
        <w:t xml:space="preserve">took </w:t>
      </w:r>
      <w:r w:rsidRPr="00C7794F">
        <w:rPr>
          <w:rStyle w:val="Emphasis"/>
        </w:rPr>
        <w:t>another look</w:t>
      </w:r>
      <w:r w:rsidRPr="00C7794F">
        <w:rPr>
          <w:u w:val="single"/>
        </w:rPr>
        <w:t xml:space="preserve"> at nuclear winter theory. This time around, they </w:t>
      </w:r>
      <w:r w:rsidRPr="002B6CAB">
        <w:rPr>
          <w:highlight w:val="green"/>
          <w:u w:val="single"/>
        </w:rPr>
        <w:t xml:space="preserve">used </w:t>
      </w:r>
      <w:r w:rsidRPr="00C7794F">
        <w:rPr>
          <w:u w:val="single"/>
        </w:rPr>
        <w:t>much-</w:t>
      </w:r>
      <w:r w:rsidRPr="002B6CAB">
        <w:rPr>
          <w:rStyle w:val="Emphasis"/>
          <w:highlight w:val="green"/>
        </w:rPr>
        <w:t>improved</w:t>
      </w:r>
      <w:r w:rsidRPr="00C7794F">
        <w:rPr>
          <w:u w:val="single"/>
        </w:rPr>
        <w:t xml:space="preserve"> and much more detailed </w:t>
      </w:r>
      <w:r w:rsidRPr="00C7794F">
        <w:rPr>
          <w:rStyle w:val="Emphasis"/>
        </w:rPr>
        <w:t xml:space="preserve">climate </w:t>
      </w:r>
      <w:r w:rsidRPr="002B6CAB">
        <w:rPr>
          <w:rStyle w:val="Emphasis"/>
          <w:highlight w:val="green"/>
        </w:rPr>
        <w:t>models</w:t>
      </w:r>
      <w:r w:rsidRPr="00C7794F">
        <w:rPr>
          <w:u w:val="single"/>
        </w:rPr>
        <w:t xml:space="preserve"> than those available 20 years earlier</w:t>
      </w:r>
      <w:r w:rsidRPr="00C7794F">
        <w:rPr>
          <w:sz w:val="1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C7794F">
        <w:rPr>
          <w:u w:val="single"/>
        </w:rPr>
        <w:t>U.S.-</w:t>
      </w:r>
      <w:r w:rsidRPr="00C7794F">
        <w:rPr>
          <w:rStyle w:val="Emphasis"/>
        </w:rPr>
        <w:t>Russia</w:t>
      </w:r>
      <w:r w:rsidRPr="00C7794F">
        <w:rPr>
          <w:u w:val="single"/>
        </w:rPr>
        <w:t xml:space="preserve"> war currently seems unlikely, but if it were to occur, </w:t>
      </w:r>
      <w:r w:rsidRPr="002B6CAB">
        <w:rPr>
          <w:rStyle w:val="Emphasis"/>
          <w:highlight w:val="green"/>
        </w:rPr>
        <w:t>hundreds</w:t>
      </w:r>
      <w:r w:rsidRPr="002B6CAB">
        <w:rPr>
          <w:highlight w:val="green"/>
          <w:u w:val="single"/>
        </w:rPr>
        <w:t xml:space="preserve"> or</w:t>
      </w:r>
      <w:r w:rsidRPr="00C7794F">
        <w:rPr>
          <w:u w:val="single"/>
        </w:rPr>
        <w:t xml:space="preserve"> even </w:t>
      </w:r>
      <w:r w:rsidRPr="002B6CAB">
        <w:rPr>
          <w:rStyle w:val="Emphasis"/>
          <w:highlight w:val="green"/>
        </w:rPr>
        <w:t>thousands</w:t>
      </w:r>
      <w:r w:rsidRPr="002B6CAB">
        <w:rPr>
          <w:highlight w:val="green"/>
          <w:u w:val="single"/>
        </w:rPr>
        <w:t xml:space="preserve"> of</w:t>
      </w:r>
      <w:r w:rsidRPr="00C7794F">
        <w:rPr>
          <w:u w:val="single"/>
        </w:rPr>
        <w:t xml:space="preserve"> </w:t>
      </w:r>
      <w:r w:rsidRPr="00C7794F">
        <w:rPr>
          <w:rStyle w:val="Emphasis"/>
        </w:rPr>
        <w:t xml:space="preserve">nuclear </w:t>
      </w:r>
      <w:r w:rsidRPr="002B6CAB">
        <w:rPr>
          <w:rStyle w:val="Emphasis"/>
          <w:highlight w:val="green"/>
        </w:rPr>
        <w:t>weapons</w:t>
      </w:r>
      <w:r w:rsidRPr="002B6CAB">
        <w:rPr>
          <w:highlight w:val="green"/>
          <w:u w:val="single"/>
        </w:rPr>
        <w:t xml:space="preserve"> might be launched</w:t>
      </w:r>
      <w:r w:rsidRPr="00C7794F">
        <w:rPr>
          <w:sz w:val="16"/>
        </w:rPr>
        <w:t xml:space="preserve">. </w:t>
      </w:r>
      <w:r w:rsidRPr="00C7794F">
        <w:rPr>
          <w:u w:val="single"/>
        </w:rPr>
        <w:t xml:space="preserve">The </w:t>
      </w:r>
      <w:r w:rsidRPr="00C7794F">
        <w:rPr>
          <w:rStyle w:val="Emphasis"/>
        </w:rPr>
        <w:t>climatic consequences</w:t>
      </w:r>
      <w:r w:rsidRPr="00C7794F">
        <w:rPr>
          <w:u w:val="single"/>
        </w:rPr>
        <w:t xml:space="preserve"> would be </w:t>
      </w:r>
      <w:r w:rsidRPr="00C7794F">
        <w:rPr>
          <w:rStyle w:val="Emphasis"/>
        </w:rPr>
        <w:t>catastrophic</w:t>
      </w:r>
      <w:r w:rsidRPr="00C7794F">
        <w:rPr>
          <w:u w:val="single"/>
        </w:rPr>
        <w:t xml:space="preserve">: global average </w:t>
      </w:r>
      <w:r w:rsidRPr="002B6CAB">
        <w:rPr>
          <w:highlight w:val="green"/>
          <w:u w:val="single"/>
        </w:rPr>
        <w:t>temperatures would drop</w:t>
      </w:r>
      <w:r w:rsidRPr="00C7794F">
        <w:rPr>
          <w:u w:val="single"/>
        </w:rPr>
        <w:t xml:space="preserve"> as much as </w:t>
      </w:r>
      <w:r w:rsidRPr="002B6CAB">
        <w:rPr>
          <w:rStyle w:val="Emphasis"/>
          <w:highlight w:val="green"/>
        </w:rPr>
        <w:t>12 degrees</w:t>
      </w:r>
      <w:r w:rsidRPr="00C7794F">
        <w:rPr>
          <w:sz w:val="16"/>
        </w:rPr>
        <w:t xml:space="preserve"> Fahrenheit (7 degrees Celsius) </w:t>
      </w:r>
      <w:r w:rsidRPr="00C7794F">
        <w:rPr>
          <w:u w:val="single"/>
        </w:rPr>
        <w:t xml:space="preserve">for up to several years — temperatures </w:t>
      </w:r>
      <w:r w:rsidRPr="002B6CAB">
        <w:rPr>
          <w:highlight w:val="green"/>
          <w:u w:val="single"/>
        </w:rPr>
        <w:t xml:space="preserve">last seen during the </w:t>
      </w:r>
      <w:r w:rsidRPr="00C7794F">
        <w:rPr>
          <w:rStyle w:val="Emphasis"/>
        </w:rPr>
        <w:t xml:space="preserve">great </w:t>
      </w:r>
      <w:r w:rsidRPr="002B6CAB">
        <w:rPr>
          <w:rStyle w:val="Emphasis"/>
          <w:highlight w:val="green"/>
        </w:rPr>
        <w:t>ice ages</w:t>
      </w:r>
      <w:r w:rsidRPr="00C7794F">
        <w:rPr>
          <w:sz w:val="16"/>
        </w:rPr>
        <w:t xml:space="preserve">. Meanwhile, </w:t>
      </w:r>
      <w:r w:rsidRPr="002B6CAB">
        <w:rPr>
          <w:highlight w:val="green"/>
          <w:u w:val="single"/>
        </w:rPr>
        <w:t>smoke</w:t>
      </w:r>
      <w:r w:rsidRPr="00C7794F">
        <w:rPr>
          <w:u w:val="single"/>
        </w:rPr>
        <w:t xml:space="preserve"> and dust circulating in the stratosphere </w:t>
      </w:r>
      <w:r w:rsidRPr="002B6CAB">
        <w:rPr>
          <w:highlight w:val="green"/>
          <w:u w:val="single"/>
        </w:rPr>
        <w:t xml:space="preserve">would </w:t>
      </w:r>
      <w:r w:rsidRPr="00C7794F">
        <w:rPr>
          <w:u w:val="single"/>
        </w:rPr>
        <w:t xml:space="preserve">darken the atmosphere enough to </w:t>
      </w:r>
      <w:r w:rsidRPr="002B6CAB">
        <w:rPr>
          <w:rStyle w:val="Emphasis"/>
          <w:highlight w:val="green"/>
        </w:rPr>
        <w:t>inhibit photosynthesis</w:t>
      </w:r>
      <w:r w:rsidRPr="002B6CAB">
        <w:rPr>
          <w:highlight w:val="green"/>
          <w:u w:val="single"/>
        </w:rPr>
        <w:t xml:space="preserve">, causing </w:t>
      </w:r>
      <w:r w:rsidRPr="00C7794F">
        <w:rPr>
          <w:rStyle w:val="Emphasis"/>
        </w:rPr>
        <w:t xml:space="preserve">disastrous </w:t>
      </w:r>
      <w:r w:rsidRPr="002B6CAB">
        <w:rPr>
          <w:rStyle w:val="Emphasis"/>
          <w:highlight w:val="green"/>
        </w:rPr>
        <w:t>crop failures</w:t>
      </w:r>
      <w:r w:rsidRPr="00C7794F">
        <w:rPr>
          <w:u w:val="single"/>
        </w:rPr>
        <w:t xml:space="preserve">, widespread </w:t>
      </w:r>
      <w:r w:rsidRPr="002B6CAB">
        <w:rPr>
          <w:rStyle w:val="Emphasis"/>
          <w:highlight w:val="green"/>
        </w:rPr>
        <w:t>famine</w:t>
      </w:r>
      <w:r w:rsidRPr="002B6CAB">
        <w:rPr>
          <w:highlight w:val="green"/>
          <w:u w:val="single"/>
        </w:rPr>
        <w:t xml:space="preserve"> and </w:t>
      </w:r>
      <w:r w:rsidRPr="00C7794F">
        <w:rPr>
          <w:rStyle w:val="Emphasis"/>
        </w:rPr>
        <w:t xml:space="preserve">massive </w:t>
      </w:r>
      <w:r w:rsidRPr="002B6CAB">
        <w:rPr>
          <w:rStyle w:val="Emphasis"/>
          <w:highlight w:val="green"/>
        </w:rPr>
        <w:t>ecological disruption</w:t>
      </w:r>
      <w:r w:rsidRPr="00C7794F">
        <w:rPr>
          <w:sz w:val="16"/>
        </w:rPr>
        <w:t xml:space="preserve">. </w:t>
      </w:r>
      <w:r w:rsidRPr="002B6CAB">
        <w:rPr>
          <w:highlight w:val="green"/>
          <w:u w:val="single"/>
        </w:rPr>
        <w:t>The effect would be similar to</w:t>
      </w:r>
      <w:r w:rsidRPr="00C7794F">
        <w:rPr>
          <w:u w:val="single"/>
        </w:rPr>
        <w:t xml:space="preserve"> that of </w:t>
      </w:r>
      <w:r w:rsidRPr="002B6CAB">
        <w:rPr>
          <w:highlight w:val="green"/>
          <w:u w:val="single"/>
        </w:rPr>
        <w:t xml:space="preserve">the </w:t>
      </w:r>
      <w:r w:rsidRPr="002B6CAB">
        <w:rPr>
          <w:rStyle w:val="Emphasis"/>
          <w:highlight w:val="green"/>
        </w:rPr>
        <w:t>giant meteor</w:t>
      </w:r>
      <w:r w:rsidRPr="00C7794F">
        <w:rPr>
          <w:u w:val="single"/>
        </w:rPr>
        <w:t xml:space="preserve"> believed to be </w:t>
      </w:r>
      <w:r w:rsidRPr="002B6CAB">
        <w:rPr>
          <w:highlight w:val="green"/>
          <w:u w:val="single"/>
        </w:rPr>
        <w:t xml:space="preserve">responsible for the </w:t>
      </w:r>
      <w:r w:rsidRPr="002B6CAB">
        <w:rPr>
          <w:rStyle w:val="Emphasis"/>
          <w:highlight w:val="green"/>
        </w:rPr>
        <w:t>extinction of the dinosaurs</w:t>
      </w:r>
      <w:r w:rsidRPr="00C7794F">
        <w:rPr>
          <w:sz w:val="16"/>
        </w:rPr>
        <w:t xml:space="preserve">. </w:t>
      </w:r>
      <w:r w:rsidRPr="00C7794F">
        <w:rPr>
          <w:u w:val="single"/>
        </w:rPr>
        <w:t xml:space="preserve">This time, </w:t>
      </w:r>
      <w:r w:rsidRPr="002B6CAB">
        <w:rPr>
          <w:rStyle w:val="Emphasis"/>
          <w:highlight w:val="green"/>
        </w:rPr>
        <w:t>we would be the dinosaurs</w:t>
      </w:r>
      <w:r w:rsidRPr="002B6CAB">
        <w:rPr>
          <w:sz w:val="16"/>
          <w:highlight w:val="green"/>
        </w:rPr>
        <w:t>.</w:t>
      </w:r>
      <w:r w:rsidRPr="00C7794F">
        <w:rPr>
          <w:sz w:val="16"/>
        </w:rPr>
        <w:t xml:space="preserve"> Many people are concerned about North Korea’s advancing missile capabilities. Is nuclear war likely in your opinion? At this writing, </w:t>
      </w:r>
      <w:r w:rsidRPr="00C7794F">
        <w:rPr>
          <w:u w:val="single"/>
        </w:rPr>
        <w:t xml:space="preserve">I think we are </w:t>
      </w:r>
      <w:r w:rsidRPr="00C7794F">
        <w:rPr>
          <w:rStyle w:val="Emphasis"/>
        </w:rPr>
        <w:t>closer to a nuclear war</w:t>
      </w:r>
      <w:r w:rsidRPr="00C7794F">
        <w:rPr>
          <w:u w:val="single"/>
        </w:rPr>
        <w:t xml:space="preserve"> than we have been </w:t>
      </w:r>
      <w:r w:rsidRPr="00C7794F">
        <w:rPr>
          <w:rStyle w:val="Emphasis"/>
        </w:rPr>
        <w:t>since the early 1960s</w:t>
      </w:r>
      <w:r w:rsidRPr="00C7794F">
        <w:rPr>
          <w:sz w:val="16"/>
        </w:rPr>
        <w:t xml:space="preserve">. In the North Korea case, both Kim Jong-un and President Trump are bullies inclined to escalate confrontations. President </w:t>
      </w:r>
      <w:r w:rsidRPr="002B6CAB">
        <w:rPr>
          <w:rStyle w:val="Emphasis"/>
          <w:highlight w:val="green"/>
        </w:rPr>
        <w:t>Trump</w:t>
      </w:r>
      <w:r w:rsidRPr="002B6CAB">
        <w:rPr>
          <w:highlight w:val="green"/>
          <w:u w:val="single"/>
        </w:rPr>
        <w:t xml:space="preserve"> lacks</w:t>
      </w:r>
      <w:r w:rsidRPr="00C7794F">
        <w:rPr>
          <w:u w:val="single"/>
        </w:rPr>
        <w:t xml:space="preserve"> </w:t>
      </w:r>
      <w:r w:rsidRPr="00C7794F">
        <w:rPr>
          <w:rStyle w:val="Emphasis"/>
        </w:rPr>
        <w:t xml:space="preserve">impulse </w:t>
      </w:r>
      <w:r w:rsidRPr="002B6CAB">
        <w:rPr>
          <w:rStyle w:val="Emphasis"/>
          <w:highlight w:val="green"/>
        </w:rPr>
        <w:t>control</w:t>
      </w:r>
      <w:r w:rsidRPr="00C7794F">
        <w:rPr>
          <w:u w:val="single"/>
        </w:rPr>
        <w:t xml:space="preserve">, </w:t>
      </w:r>
      <w:r w:rsidRPr="002B6CAB">
        <w:rPr>
          <w:highlight w:val="green"/>
          <w:u w:val="single"/>
        </w:rPr>
        <w:t>and there are</w:t>
      </w:r>
      <w:r w:rsidRPr="00C7794F">
        <w:rPr>
          <w:u w:val="single"/>
        </w:rPr>
        <w:t xml:space="preserve"> precious </w:t>
      </w:r>
      <w:r w:rsidRPr="002B6CAB">
        <w:rPr>
          <w:rStyle w:val="Emphasis"/>
          <w:highlight w:val="green"/>
        </w:rPr>
        <w:t>few checks</w:t>
      </w:r>
      <w:r w:rsidRPr="00C7794F">
        <w:rPr>
          <w:u w:val="single"/>
        </w:rPr>
        <w:t xml:space="preserve"> on his ability to initiate a nuclear strike</w:t>
      </w:r>
      <w:r w:rsidRPr="00C7794F">
        <w:rPr>
          <w:sz w:val="16"/>
        </w:rPr>
        <w:t xml:space="preserve">. We have to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2B6CAB">
        <w:rPr>
          <w:highlight w:val="green"/>
          <w:u w:val="single"/>
        </w:rPr>
        <w:t>it’s</w:t>
      </w:r>
      <w:r w:rsidRPr="00C7794F">
        <w:rPr>
          <w:u w:val="single"/>
        </w:rPr>
        <w:t xml:space="preserve"> </w:t>
      </w:r>
      <w:r w:rsidRPr="00C7794F">
        <w:rPr>
          <w:rStyle w:val="Emphasis"/>
        </w:rPr>
        <w:t xml:space="preserve">quite </w:t>
      </w:r>
      <w:r w:rsidRPr="002B6CAB">
        <w:rPr>
          <w:rStyle w:val="Emphasis"/>
          <w:highlight w:val="green"/>
        </w:rPr>
        <w:t>unlikely</w:t>
      </w:r>
      <w:r w:rsidRPr="00C7794F">
        <w:rPr>
          <w:u w:val="single"/>
        </w:rPr>
        <w:t xml:space="preserve"> that </w:t>
      </w:r>
      <w:r w:rsidRPr="002B6CAB">
        <w:rPr>
          <w:rStyle w:val="Emphasis"/>
          <w:highlight w:val="green"/>
        </w:rPr>
        <w:t>any exchange</w:t>
      </w:r>
      <w:r w:rsidRPr="00C7794F">
        <w:rPr>
          <w:u w:val="single"/>
        </w:rPr>
        <w:t xml:space="preserve"> between two nuclear powers </w:t>
      </w:r>
      <w:r w:rsidRPr="002B6CAB">
        <w:rPr>
          <w:highlight w:val="green"/>
          <w:u w:val="single"/>
        </w:rPr>
        <w:t xml:space="preserve">would </w:t>
      </w:r>
      <w:r w:rsidRPr="002B6CAB">
        <w:rPr>
          <w:rStyle w:val="Emphasis"/>
          <w:highlight w:val="green"/>
        </w:rPr>
        <w:t>stay</w:t>
      </w:r>
      <w:r w:rsidRPr="00C7794F">
        <w:rPr>
          <w:rStyle w:val="Emphasis"/>
        </w:rPr>
        <w:t xml:space="preserve"> </w:t>
      </w:r>
      <w:r w:rsidRPr="002B6CAB">
        <w:rPr>
          <w:rStyle w:val="Emphasis"/>
          <w:highlight w:val="green"/>
        </w:rPr>
        <w:t>limited</w:t>
      </w:r>
      <w:r w:rsidRPr="002B6CAB">
        <w:rPr>
          <w:highlight w:val="green"/>
          <w:u w:val="single"/>
        </w:rPr>
        <w:t xml:space="preserve"> </w:t>
      </w:r>
      <w:r w:rsidRPr="00C7794F">
        <w:rPr>
          <w:u w:val="single"/>
        </w:rPr>
        <w:t>to</w:t>
      </w:r>
      <w:r w:rsidRPr="00C7794F">
        <w:rPr>
          <w:sz w:val="16"/>
        </w:rPr>
        <w:t xml:space="preserve"> these </w:t>
      </w:r>
      <w:r w:rsidRPr="00C7794F">
        <w:rPr>
          <w:u w:val="single"/>
        </w:rPr>
        <w:t xml:space="preserve">smaller, </w:t>
      </w:r>
      <w:r w:rsidRPr="00C7794F">
        <w:rPr>
          <w:rStyle w:val="Emphasis"/>
        </w:rPr>
        <w:t>less destructive</w:t>
      </w:r>
      <w:r w:rsidRPr="00C7794F">
        <w:rPr>
          <w:u w:val="single"/>
        </w:rPr>
        <w:t xml:space="preserve"> bombs</w:t>
      </w:r>
      <w:r w:rsidRPr="00C7794F">
        <w:rPr>
          <w:sz w:val="16"/>
        </w:rPr>
        <w:t>.</w:t>
      </w:r>
    </w:p>
    <w:p w14:paraId="5BA48885" w14:textId="77777777" w:rsidR="00661F43" w:rsidRPr="00661F43" w:rsidRDefault="00661F43" w:rsidP="00661F43"/>
    <w:p w14:paraId="7AB58C5C" w14:textId="4785AA4E" w:rsidR="00BF6B2E" w:rsidRDefault="00BF6B2E" w:rsidP="00BF6B2E">
      <w:pPr>
        <w:pStyle w:val="Heading3"/>
      </w:pPr>
      <w:r>
        <w:lastRenderedPageBreak/>
        <w:t>Bioterror Adv</w:t>
      </w:r>
    </w:p>
    <w:p w14:paraId="21D692E5" w14:textId="77777777" w:rsidR="00BF6B2E" w:rsidRDefault="00BF6B2E" w:rsidP="00BF6B2E">
      <w:pPr>
        <w:pStyle w:val="Heading4"/>
      </w:pPr>
      <w:r>
        <w:t xml:space="preserve">COVID-19 has heightened and exposed vulnerabilities for bioterror </w:t>
      </w:r>
    </w:p>
    <w:p w14:paraId="3FCE1D34" w14:textId="77777777" w:rsidR="00BF6B2E" w:rsidRPr="00FA393D" w:rsidRDefault="00BF6B2E" w:rsidP="00BF6B2E">
      <w:pPr>
        <w:spacing w:after="0"/>
      </w:pPr>
      <w:r>
        <w:t>Trushar and D’Souza 7/21</w:t>
      </w:r>
    </w:p>
    <w:p w14:paraId="61432EB4" w14:textId="77777777" w:rsidR="00BF6B2E" w:rsidRPr="00FA393D" w:rsidRDefault="00BF6B2E" w:rsidP="00BF6B2E">
      <w:pPr>
        <w:spacing w:after="0"/>
        <w:rPr>
          <w:sz w:val="16"/>
          <w:szCs w:val="16"/>
        </w:rPr>
      </w:pPr>
      <w:r w:rsidRPr="00FA393D">
        <w:rPr>
          <w:sz w:val="16"/>
          <w:szCs w:val="16"/>
        </w:rPr>
        <w:t>Trushar R. Patel Associate Professor and Canada Research Chair, and Michael Hilary D'Souza Masters Student. “Coronavirus Is Not a Bioweapon - but Bioterrorism Is a Real Future Threat.” The Conversation, 8 July 2021, theconversation.com/coronavirus-is-not-a-bioweapon-but-bioterrorism-is-a-real-future-threat-135984. // Phoenix</w:t>
      </w:r>
    </w:p>
    <w:p w14:paraId="69638EEC" w14:textId="77777777" w:rsidR="00BF6B2E" w:rsidRPr="00357399" w:rsidRDefault="00BF6B2E" w:rsidP="00BF6B2E">
      <w:pPr>
        <w:spacing w:after="0"/>
        <w:rPr>
          <w:sz w:val="16"/>
        </w:rPr>
      </w:pPr>
      <w:r w:rsidRPr="002B6CAB">
        <w:rPr>
          <w:rStyle w:val="Emphasis"/>
          <w:highlight w:val="green"/>
        </w:rPr>
        <w:t>The pandemic’s effect</w:t>
      </w:r>
      <w:r w:rsidRPr="008843D8">
        <w:rPr>
          <w:rStyle w:val="StyleUnderline"/>
        </w:rPr>
        <w:t xml:space="preserve"> on the world </w:t>
      </w:r>
      <w:r w:rsidRPr="002B6CAB">
        <w:rPr>
          <w:rStyle w:val="Emphasis"/>
          <w:highlight w:val="green"/>
        </w:rPr>
        <w:t>isn’t</w:t>
      </w:r>
      <w:r w:rsidRPr="00F5124B">
        <w:rPr>
          <w:rStyle w:val="Emphasis"/>
        </w:rPr>
        <w:t xml:space="preserve"> a </w:t>
      </w:r>
      <w:r w:rsidRPr="002B6CAB">
        <w:rPr>
          <w:rStyle w:val="Emphasis"/>
          <w:highlight w:val="green"/>
        </w:rPr>
        <w:t>conventional</w:t>
      </w:r>
      <w:r w:rsidRPr="00F5124B">
        <w:rPr>
          <w:rStyle w:val="Emphasis"/>
        </w:rPr>
        <w:t xml:space="preserve"> attack</w:t>
      </w:r>
      <w:r w:rsidRPr="00357399">
        <w:rPr>
          <w:sz w:val="16"/>
        </w:rPr>
        <w:t xml:space="preserve"> on government targets or the military. </w:t>
      </w:r>
      <w:r w:rsidRPr="008843D8">
        <w:rPr>
          <w:rStyle w:val="StyleUnderline"/>
        </w:rPr>
        <w:t>Ra</w:t>
      </w:r>
      <w:r w:rsidRPr="00F5124B">
        <w:rPr>
          <w:rStyle w:val="Emphasis"/>
        </w:rPr>
        <w:t xml:space="preserve">ther, </w:t>
      </w:r>
      <w:r w:rsidRPr="002B6CAB">
        <w:rPr>
          <w:rStyle w:val="Emphasis"/>
          <w:highlight w:val="green"/>
        </w:rPr>
        <w:t>it’s a widespread</w:t>
      </w:r>
      <w:r w:rsidRPr="008843D8">
        <w:rPr>
          <w:rStyle w:val="StyleUnderline"/>
        </w:rPr>
        <w:t xml:space="preserve"> and indiscriminate </w:t>
      </w:r>
      <w:r w:rsidRPr="002B6CAB">
        <w:rPr>
          <w:rStyle w:val="Emphasis"/>
          <w:highlight w:val="green"/>
        </w:rPr>
        <w:t>attack</w:t>
      </w:r>
      <w:r w:rsidRPr="00357399">
        <w:rPr>
          <w:sz w:val="16"/>
        </w:rPr>
        <w:t xml:space="preserve"> on </w:t>
      </w:r>
      <w:hyperlink r:id="rId11" w:history="1">
        <w:r w:rsidRPr="00357399">
          <w:rPr>
            <w:rStyle w:val="Hyperlink"/>
            <w:sz w:val="16"/>
          </w:rPr>
          <w:t>global citizens and the economy</w:t>
        </w:r>
      </w:hyperlink>
      <w:r w:rsidRPr="00357399">
        <w:rPr>
          <w:sz w:val="16"/>
        </w:rPr>
        <w:t xml:space="preserve">. </w:t>
      </w:r>
      <w:r w:rsidRPr="00F5124B">
        <w:rPr>
          <w:rStyle w:val="Emphasis"/>
        </w:rPr>
        <w:t>This outbreak has</w:t>
      </w:r>
      <w:r w:rsidRPr="008843D8">
        <w:rPr>
          <w:rStyle w:val="StyleUnderline"/>
        </w:rPr>
        <w:t xml:space="preserve"> directly </w:t>
      </w:r>
      <w:r w:rsidRPr="002B6CAB">
        <w:rPr>
          <w:rStyle w:val="Emphasis"/>
          <w:highlight w:val="green"/>
        </w:rPr>
        <w:t>impacted</w:t>
      </w:r>
      <w:r w:rsidRPr="008843D8">
        <w:rPr>
          <w:rStyle w:val="StyleUnderline"/>
        </w:rPr>
        <w:t xml:space="preserve"> the lives of </w:t>
      </w:r>
      <w:r w:rsidRPr="002B6CAB">
        <w:rPr>
          <w:rStyle w:val="Emphasis"/>
          <w:highlight w:val="green"/>
        </w:rPr>
        <w:t>billions</w:t>
      </w:r>
      <w:r w:rsidRPr="008843D8">
        <w:rPr>
          <w:rStyle w:val="StyleUnderline"/>
        </w:rPr>
        <w:t xml:space="preserve"> of people, </w:t>
      </w:r>
      <w:r w:rsidRPr="002B6CAB">
        <w:rPr>
          <w:rStyle w:val="Emphasis"/>
          <w:highlight w:val="green"/>
        </w:rPr>
        <w:t>making it the most effective model for future terrorist</w:t>
      </w:r>
      <w:r w:rsidRPr="00F5124B">
        <w:rPr>
          <w:rStyle w:val="Emphasis"/>
        </w:rPr>
        <w:t xml:space="preserve"> activities</w:t>
      </w:r>
      <w:r w:rsidRPr="00357399">
        <w:rPr>
          <w:sz w:val="16"/>
        </w:rPr>
        <w:t xml:space="preserve"> and a new model for circumventing the conventions of modern warfare.</w:t>
      </w:r>
    </w:p>
    <w:p w14:paraId="2B6EE447" w14:textId="77777777" w:rsidR="00BF6B2E" w:rsidRPr="00357399" w:rsidRDefault="00BF6B2E" w:rsidP="00BF6B2E">
      <w:pPr>
        <w:spacing w:after="0"/>
        <w:rPr>
          <w:sz w:val="16"/>
          <w:szCs w:val="16"/>
        </w:rPr>
      </w:pPr>
      <w:r w:rsidRPr="00357399">
        <w:rPr>
          <w:sz w:val="16"/>
          <w:szCs w:val="16"/>
        </w:rPr>
        <w:t>Striking at international vulnerabilities</w:t>
      </w:r>
    </w:p>
    <w:p w14:paraId="58384AE3" w14:textId="77777777" w:rsidR="00BF6B2E" w:rsidRPr="00F5124B" w:rsidRDefault="00BF6B2E" w:rsidP="00BF6B2E">
      <w:pPr>
        <w:spacing w:after="0"/>
        <w:rPr>
          <w:sz w:val="16"/>
          <w:szCs w:val="16"/>
        </w:rPr>
      </w:pPr>
      <w:r w:rsidRPr="002B6CAB">
        <w:rPr>
          <w:rStyle w:val="Emphasis"/>
          <w:highlight w:val="green"/>
        </w:rPr>
        <w:t>An act of bioterrorism could have the same effect</w:t>
      </w:r>
      <w:r w:rsidRPr="00F5124B">
        <w:rPr>
          <w:sz w:val="16"/>
        </w:rPr>
        <w:t xml:space="preserve"> on our lives and the economy. </w:t>
      </w:r>
      <w:r w:rsidRPr="00357399">
        <w:rPr>
          <w:rStyle w:val="StyleUnderline"/>
        </w:rPr>
        <w:t>Terrorist organizations actively seek to cripple a target economy through the employment of simple technologies in coordinated and sophisticated attacks on key infrastructure</w:t>
      </w:r>
      <w:r w:rsidRPr="00F5124B">
        <w:rPr>
          <w:sz w:val="16"/>
        </w:rPr>
        <w:t>.</w:t>
      </w:r>
      <w:r w:rsidRPr="00F5124B">
        <w:rPr>
          <w:sz w:val="16"/>
          <w:szCs w:val="16"/>
        </w:rPr>
        <w:t xml:space="preserve"> This has normally ranged between simple targeted shootings and improvised explosives but can also include biochemical weapons such as </w:t>
      </w:r>
      <w:hyperlink r:id="rId12" w:history="1">
        <w:r w:rsidRPr="00F5124B">
          <w:rPr>
            <w:rStyle w:val="Hyperlink"/>
            <w:sz w:val="16"/>
            <w:szCs w:val="16"/>
          </w:rPr>
          <w:t>mustard gas</w:t>
        </w:r>
      </w:hyperlink>
      <w:r w:rsidRPr="00F5124B">
        <w:rPr>
          <w:sz w:val="16"/>
          <w:szCs w:val="16"/>
        </w:rPr>
        <w:t>.</w:t>
      </w:r>
    </w:p>
    <w:p w14:paraId="029DD12B" w14:textId="77777777" w:rsidR="00BF6B2E" w:rsidRPr="00357399" w:rsidRDefault="00BF6B2E" w:rsidP="00BF6B2E">
      <w:pPr>
        <w:spacing w:after="0"/>
        <w:rPr>
          <w:sz w:val="16"/>
          <w:szCs w:val="16"/>
        </w:rPr>
      </w:pPr>
      <w:r w:rsidRPr="00357399">
        <w:rPr>
          <w:sz w:val="16"/>
          <w:szCs w:val="16"/>
        </w:rPr>
        <w:t>Locally, we are aware that Canada’s economy is especially vulnerable to sudden global shockwaves. This is largely because of our subsistence on resource development projects like oil and natural gas, and our </w:t>
      </w:r>
      <w:hyperlink r:id="rId13" w:history="1">
        <w:r w:rsidRPr="00357399">
          <w:rPr>
            <w:rStyle w:val="Hyperlink"/>
            <w:sz w:val="16"/>
            <w:szCs w:val="16"/>
          </w:rPr>
          <w:t>bottle-necked relationships with the United States</w:t>
        </w:r>
      </w:hyperlink>
      <w:r w:rsidRPr="00357399">
        <w:rPr>
          <w:sz w:val="16"/>
          <w:szCs w:val="16"/>
        </w:rPr>
        <w:t>.</w:t>
      </w:r>
    </w:p>
    <w:p w14:paraId="7B6E04E8" w14:textId="77777777" w:rsidR="00BF6B2E" w:rsidRPr="00357399" w:rsidRDefault="00BF6B2E" w:rsidP="00BF6B2E">
      <w:pPr>
        <w:spacing w:after="0"/>
        <w:rPr>
          <w:sz w:val="16"/>
          <w:szCs w:val="16"/>
        </w:rPr>
      </w:pPr>
      <w:r w:rsidRPr="00357399">
        <w:rPr>
          <w:sz w:val="16"/>
          <w:szCs w:val="16"/>
        </w:rPr>
        <w:t>A little less than 10 per cent of Canada’s economy is dependent on mining, agriculture and </w:t>
      </w:r>
      <w:hyperlink r:id="rId14" w:history="1">
        <w:r w:rsidRPr="00357399">
          <w:rPr>
            <w:rStyle w:val="Hyperlink"/>
            <w:sz w:val="16"/>
            <w:szCs w:val="16"/>
          </w:rPr>
          <w:t>resource extraction</w:t>
        </w:r>
      </w:hyperlink>
      <w:r w:rsidRPr="00357399">
        <w:rPr>
          <w:sz w:val="16"/>
          <w:szCs w:val="16"/>
        </w:rPr>
        <w:t>, combined with another 10 per cent contributed by manufacturing. A strike to any of these industries would ripple insecurities across the country and hurt a fifth of Canada’s GDP.</w:t>
      </w:r>
    </w:p>
    <w:p w14:paraId="46BF3184" w14:textId="77777777" w:rsidR="00BF6B2E" w:rsidRPr="00357399" w:rsidRDefault="00BF6B2E" w:rsidP="00BF6B2E">
      <w:pPr>
        <w:spacing w:after="0"/>
        <w:rPr>
          <w:sz w:val="16"/>
          <w:szCs w:val="16"/>
        </w:rPr>
      </w:pPr>
      <w:r w:rsidRPr="00357399">
        <w:rPr>
          <w:sz w:val="16"/>
          <w:szCs w:val="16"/>
        </w:rPr>
        <w:t>For instance, a key infrastructure in Canada is the rail corridor that operates from coast-to-coast. The corridor is already overburdened with the transport of crude oil and mired in </w:t>
      </w:r>
      <w:hyperlink r:id="rId15" w:history="1">
        <w:r w:rsidRPr="00357399">
          <w:rPr>
            <w:rStyle w:val="Hyperlink"/>
            <w:sz w:val="16"/>
            <w:szCs w:val="16"/>
          </w:rPr>
          <w:t>rail derailments</w:t>
        </w:r>
      </w:hyperlink>
      <w:r w:rsidRPr="00357399">
        <w:rPr>
          <w:sz w:val="16"/>
          <w:szCs w:val="16"/>
        </w:rPr>
        <w:t> that cause disruptions to the national economy. The combined price drop in oil and the Canadian National Rail blockades initiated by the </w:t>
      </w:r>
      <w:hyperlink r:id="rId16" w:history="1">
        <w:r w:rsidRPr="00357399">
          <w:rPr>
            <w:rStyle w:val="Hyperlink"/>
            <w:sz w:val="16"/>
            <w:szCs w:val="16"/>
          </w:rPr>
          <w:t>Wet’suwet’en solidarity movement</w:t>
        </w:r>
      </w:hyperlink>
      <w:r w:rsidRPr="00357399">
        <w:rPr>
          <w:sz w:val="16"/>
          <w:szCs w:val="16"/>
        </w:rPr>
        <w:t> against the Coastal GasLink Pipeline created </w:t>
      </w:r>
      <w:hyperlink r:id="rId17" w:history="1">
        <w:r w:rsidRPr="00357399">
          <w:rPr>
            <w:rStyle w:val="Hyperlink"/>
            <w:sz w:val="16"/>
            <w:szCs w:val="16"/>
          </w:rPr>
          <w:t>market volatility</w:t>
        </w:r>
      </w:hyperlink>
      <w:r w:rsidRPr="00357399">
        <w:rPr>
          <w:sz w:val="16"/>
          <w:szCs w:val="16"/>
        </w:rPr>
        <w:t> and invariably shutdown Canada’s ability to transport goods, causing </w:t>
      </w:r>
      <w:hyperlink r:id="rId18" w:history="1">
        <w:r w:rsidRPr="00357399">
          <w:rPr>
            <w:rStyle w:val="Hyperlink"/>
            <w:sz w:val="16"/>
            <w:szCs w:val="16"/>
          </w:rPr>
          <w:t>temporary layoffs</w:t>
        </w:r>
      </w:hyperlink>
      <w:r w:rsidRPr="00357399">
        <w:rPr>
          <w:sz w:val="16"/>
          <w:szCs w:val="16"/>
        </w:rPr>
        <w:t> and concern from </w:t>
      </w:r>
      <w:hyperlink r:id="rId19" w:history="1">
        <w:r w:rsidRPr="00357399">
          <w:rPr>
            <w:rStyle w:val="Hyperlink"/>
            <w:sz w:val="16"/>
            <w:szCs w:val="16"/>
          </w:rPr>
          <w:t>foreign investors</w:t>
        </w:r>
      </w:hyperlink>
      <w:r w:rsidRPr="00357399">
        <w:rPr>
          <w:sz w:val="16"/>
          <w:szCs w:val="16"/>
        </w:rPr>
        <w:t> developing the project.</w:t>
      </w:r>
    </w:p>
    <w:p w14:paraId="2FDB81D3" w14:textId="77777777" w:rsidR="00BF6B2E" w:rsidRPr="00357399" w:rsidRDefault="00BF6B2E" w:rsidP="00BF6B2E">
      <w:pPr>
        <w:spacing w:after="0"/>
        <w:rPr>
          <w:sz w:val="16"/>
        </w:rPr>
      </w:pPr>
      <w:r w:rsidRPr="00F5124B">
        <w:rPr>
          <w:rStyle w:val="Emphasis"/>
        </w:rPr>
        <w:t>Although the </w:t>
      </w:r>
      <w:hyperlink r:id="rId20" w:history="1">
        <w:r w:rsidRPr="00F5124B">
          <w:rPr>
            <w:rStyle w:val="Emphasis"/>
          </w:rPr>
          <w:t>economic impact</w:t>
        </w:r>
      </w:hyperlink>
      <w:r w:rsidRPr="00357399">
        <w:rPr>
          <w:rStyle w:val="StyleUnderline"/>
        </w:rPr>
        <w:t xml:space="preserve"> of the blockades </w:t>
      </w:r>
      <w:r w:rsidRPr="00F5124B">
        <w:rPr>
          <w:rStyle w:val="Emphasis"/>
        </w:rPr>
        <w:t>was low</w:t>
      </w:r>
      <w:r w:rsidRPr="00357399">
        <w:rPr>
          <w:rStyle w:val="StyleUnderline"/>
        </w:rPr>
        <w:t xml:space="preserve"> compared to the pandemic, </w:t>
      </w:r>
      <w:r w:rsidRPr="00F5124B">
        <w:rPr>
          <w:rStyle w:val="Emphasis"/>
        </w:rPr>
        <w:t xml:space="preserve">the effect of disruption is important. </w:t>
      </w:r>
      <w:r w:rsidRPr="002B6CAB">
        <w:rPr>
          <w:rStyle w:val="Emphasis"/>
          <w:highlight w:val="green"/>
        </w:rPr>
        <w:t>It demonstrates the ease</w:t>
      </w:r>
      <w:r w:rsidRPr="00357399">
        <w:rPr>
          <w:rStyle w:val="StyleUnderline"/>
        </w:rPr>
        <w:t xml:space="preserve"> with which</w:t>
      </w:r>
      <w:r w:rsidRPr="00357399">
        <w:rPr>
          <w:sz w:val="16"/>
        </w:rPr>
        <w:t xml:space="preserve"> foreign and domestic </w:t>
      </w:r>
      <w:r w:rsidRPr="002B6CAB">
        <w:rPr>
          <w:rStyle w:val="Emphasis"/>
          <w:highlight w:val="green"/>
        </w:rPr>
        <w:t>terrorists can</w:t>
      </w:r>
      <w:r w:rsidRPr="00F5124B">
        <w:rPr>
          <w:rStyle w:val="Emphasis"/>
        </w:rPr>
        <w:t xml:space="preserve"> operate to </w:t>
      </w:r>
      <w:r w:rsidRPr="002B6CAB">
        <w:rPr>
          <w:rStyle w:val="Emphasis"/>
          <w:highlight w:val="green"/>
        </w:rPr>
        <w:t>undermine</w:t>
      </w:r>
      <w:r w:rsidRPr="00F5124B">
        <w:rPr>
          <w:rStyle w:val="Emphasis"/>
        </w:rPr>
        <w:t xml:space="preserve"> </w:t>
      </w:r>
      <w:r w:rsidRPr="00357399">
        <w:rPr>
          <w:sz w:val="16"/>
        </w:rPr>
        <w:t xml:space="preserve">Canadian </w:t>
      </w:r>
      <w:r w:rsidRPr="00357399">
        <w:rPr>
          <w:rStyle w:val="StyleUnderline"/>
        </w:rPr>
        <w:t xml:space="preserve">sovereignty and </w:t>
      </w:r>
      <w:r w:rsidRPr="002B6CAB">
        <w:rPr>
          <w:rStyle w:val="Emphasis"/>
          <w:highlight w:val="green"/>
        </w:rPr>
        <w:t>stability</w:t>
      </w:r>
      <w:r w:rsidRPr="00357399">
        <w:rPr>
          <w:sz w:val="16"/>
        </w:rPr>
        <w:t xml:space="preserve"> by targeting a few, important Canadian industries.</w:t>
      </w:r>
    </w:p>
    <w:p w14:paraId="13105292" w14:textId="77777777" w:rsidR="00BF6B2E" w:rsidRPr="00357399" w:rsidRDefault="00BF6B2E" w:rsidP="00BF6B2E">
      <w:pPr>
        <w:spacing w:after="0"/>
        <w:rPr>
          <w:sz w:val="16"/>
          <w:szCs w:val="16"/>
        </w:rPr>
      </w:pPr>
      <w:r w:rsidRPr="00357399">
        <w:rPr>
          <w:sz w:val="16"/>
          <w:szCs w:val="16"/>
        </w:rPr>
        <w:t>The effect of the blockades stalling trade and forcing </w:t>
      </w:r>
      <w:hyperlink r:id="rId21" w:history="1">
        <w:r w:rsidRPr="00357399">
          <w:rPr>
            <w:rStyle w:val="Hyperlink"/>
            <w:sz w:val="16"/>
            <w:szCs w:val="16"/>
          </w:rPr>
          <w:t>temporary layoffs</w:t>
        </w:r>
      </w:hyperlink>
      <w:r w:rsidRPr="00357399">
        <w:rPr>
          <w:sz w:val="16"/>
          <w:szCs w:val="16"/>
        </w:rPr>
        <w:t> is similar in consequence to the imposed self-isolation preventing Canadians from working, generating income and consuming commodities.</w:t>
      </w:r>
    </w:p>
    <w:p w14:paraId="743C797C" w14:textId="77777777" w:rsidR="00BF6B2E" w:rsidRPr="00357399" w:rsidRDefault="00BF6B2E" w:rsidP="00BF6B2E">
      <w:pPr>
        <w:spacing w:after="0"/>
        <w:rPr>
          <w:rStyle w:val="StyleUnderline"/>
        </w:rPr>
      </w:pPr>
      <w:r w:rsidRPr="00F5124B">
        <w:rPr>
          <w:rStyle w:val="Emphasis"/>
        </w:rPr>
        <w:t>Consistent </w:t>
      </w:r>
      <w:hyperlink r:id="rId22" w:history="1">
        <w:r w:rsidRPr="00F5124B">
          <w:rPr>
            <w:rStyle w:val="Emphasis"/>
          </w:rPr>
          <w:t>unemployment</w:t>
        </w:r>
      </w:hyperlink>
      <w:r w:rsidRPr="00357399">
        <w:rPr>
          <w:sz w:val="16"/>
        </w:rPr>
        <w:t xml:space="preserve"> and spending reductions in Canada </w:t>
      </w:r>
      <w:r w:rsidRPr="00F5124B">
        <w:rPr>
          <w:rStyle w:val="Emphasis"/>
        </w:rPr>
        <w:t>can</w:t>
      </w:r>
      <w:r w:rsidRPr="00357399">
        <w:rPr>
          <w:rStyle w:val="StyleUnderline"/>
        </w:rPr>
        <w:t xml:space="preserve"> also </w:t>
      </w:r>
      <w:r w:rsidRPr="00F5124B">
        <w:rPr>
          <w:rStyle w:val="Emphasis"/>
        </w:rPr>
        <w:t>produce a snowball effect</w:t>
      </w:r>
      <w:r w:rsidRPr="00357399">
        <w:rPr>
          <w:sz w:val="16"/>
        </w:rPr>
        <w:t xml:space="preserve"> that inches </w:t>
      </w:r>
      <w:r w:rsidRPr="00357399">
        <w:rPr>
          <w:rStyle w:val="StyleUnderline"/>
        </w:rPr>
        <w:t>towards recession</w:t>
      </w:r>
      <w:r w:rsidRPr="00357399">
        <w:rPr>
          <w:sz w:val="16"/>
        </w:rPr>
        <w:t xml:space="preserve">. Regardless of its size, </w:t>
      </w:r>
      <w:r w:rsidRPr="002B6CAB">
        <w:rPr>
          <w:rStyle w:val="Emphasis"/>
          <w:highlight w:val="green"/>
        </w:rPr>
        <w:t>a targeted attack can disrupt a nation</w:t>
      </w:r>
      <w:r w:rsidRPr="00357399">
        <w:rPr>
          <w:sz w:val="16"/>
        </w:rPr>
        <w:t xml:space="preserve"> enough to create instability and panic, </w:t>
      </w:r>
      <w:r w:rsidRPr="002B6CAB">
        <w:rPr>
          <w:rStyle w:val="Emphasis"/>
          <w:highlight w:val="green"/>
        </w:rPr>
        <w:t>which is the intent of terrorist groups</w:t>
      </w:r>
      <w:r w:rsidRPr="002B6CAB">
        <w:rPr>
          <w:rStyle w:val="StyleUnderline"/>
          <w:highlight w:val="green"/>
        </w:rPr>
        <w:t xml:space="preserve"> that cannot compete</w:t>
      </w:r>
      <w:r w:rsidRPr="00357399">
        <w:rPr>
          <w:rStyle w:val="StyleUnderline"/>
        </w:rPr>
        <w:t xml:space="preserve"> equally with industrially backed, modern militaries.</w:t>
      </w:r>
    </w:p>
    <w:p w14:paraId="4F0D9111" w14:textId="77777777" w:rsidR="00BF6B2E" w:rsidRPr="00357399" w:rsidRDefault="00BF6B2E" w:rsidP="00BF6B2E">
      <w:pPr>
        <w:spacing w:after="0"/>
        <w:rPr>
          <w:sz w:val="16"/>
          <w:szCs w:val="16"/>
        </w:rPr>
      </w:pPr>
      <w:r w:rsidRPr="00357399">
        <w:rPr>
          <w:sz w:val="16"/>
          <w:szCs w:val="16"/>
        </w:rPr>
        <w:t>Opportunity and expertise</w:t>
      </w:r>
    </w:p>
    <w:p w14:paraId="56831F4D" w14:textId="77777777" w:rsidR="00BF6B2E" w:rsidRPr="00357399" w:rsidRDefault="00BF6B2E" w:rsidP="00BF6B2E">
      <w:pPr>
        <w:spacing w:after="0"/>
        <w:rPr>
          <w:sz w:val="16"/>
          <w:szCs w:val="16"/>
        </w:rPr>
      </w:pPr>
      <w:r w:rsidRPr="00F5124B">
        <w:rPr>
          <w:rStyle w:val="StyleUnderline"/>
        </w:rPr>
        <w:t>The feasibility</w:t>
      </w:r>
      <w:r w:rsidRPr="00357399">
        <w:rPr>
          <w:rStyle w:val="StyleUnderline"/>
        </w:rPr>
        <w:t xml:space="preserve"> of designing and dispersing biological weapons varies in difficulty depending on the biological agent in question.</w:t>
      </w:r>
      <w:r w:rsidRPr="00FA393D">
        <w:t xml:space="preserve"> </w:t>
      </w:r>
      <w:r w:rsidRPr="00357399">
        <w:rPr>
          <w:sz w:val="16"/>
          <w:szCs w:val="16"/>
        </w:rPr>
        <w:t>For instance, </w:t>
      </w:r>
      <w:hyperlink r:id="rId23" w:history="1">
        <w:r w:rsidRPr="00357399">
          <w:rPr>
            <w:rStyle w:val="Hyperlink"/>
            <w:sz w:val="16"/>
            <w:szCs w:val="16"/>
          </w:rPr>
          <w:t>Bacillus anthracis</w:t>
        </w:r>
      </w:hyperlink>
      <w:r w:rsidRPr="00357399">
        <w:rPr>
          <w:sz w:val="16"/>
          <w:szCs w:val="16"/>
        </w:rPr>
        <w:t>, an exceptionally deadly and versatile pathogenic bacterium that causes the disease anthrax, is naturally occurring in the environment and can infect humans and animals. Anthrax has recently emerged from </w:t>
      </w:r>
      <w:hyperlink r:id="rId24" w:history="1">
        <w:r w:rsidRPr="00357399">
          <w:rPr>
            <w:rStyle w:val="Hyperlink"/>
            <w:sz w:val="16"/>
            <w:szCs w:val="16"/>
          </w:rPr>
          <w:t>thawing permafrost due to the effects of climate change</w:t>
        </w:r>
      </w:hyperlink>
      <w:r w:rsidRPr="00357399">
        <w:rPr>
          <w:sz w:val="16"/>
          <w:szCs w:val="16"/>
        </w:rPr>
        <w:t>, and manages to persist in harsh climates and environments demonstrating its versatility.</w:t>
      </w:r>
    </w:p>
    <w:p w14:paraId="7F54BCE9" w14:textId="77777777" w:rsidR="00BF6B2E" w:rsidRPr="00357399" w:rsidRDefault="00BF6B2E" w:rsidP="00BF6B2E">
      <w:pPr>
        <w:spacing w:after="0"/>
        <w:rPr>
          <w:sz w:val="16"/>
          <w:szCs w:val="16"/>
        </w:rPr>
      </w:pPr>
      <w:r w:rsidRPr="00357399">
        <w:rPr>
          <w:sz w:val="16"/>
          <w:szCs w:val="16"/>
        </w:rPr>
        <w:t>Acquiring anthrax is relatively easy and its highly infectious spores can enter the body through inhalation of aerosols or ingestion via contaminated water supplies. Consequently, anthrax is considered one of the leading </w:t>
      </w:r>
      <w:hyperlink r:id="rId25" w:anchor="Bioterrorism:-Modern-concerns" w:history="1">
        <w:r w:rsidRPr="00357399">
          <w:rPr>
            <w:rStyle w:val="Hyperlink"/>
            <w:sz w:val="16"/>
            <w:szCs w:val="16"/>
          </w:rPr>
          <w:t>potential bioweapons</w:t>
        </w:r>
      </w:hyperlink>
      <w:r w:rsidRPr="00357399">
        <w:rPr>
          <w:sz w:val="16"/>
          <w:szCs w:val="16"/>
        </w:rPr>
        <w:t>. In 2001, five people in the United States died after receiving mail contaminated with anthrax — </w:t>
      </w:r>
      <w:hyperlink r:id="rId26" w:history="1">
        <w:r w:rsidRPr="00357399">
          <w:rPr>
            <w:rStyle w:val="Hyperlink"/>
            <w:sz w:val="16"/>
            <w:szCs w:val="16"/>
          </w:rPr>
          <w:t>no one was caught or charged</w:t>
        </w:r>
      </w:hyperlink>
      <w:r w:rsidRPr="00357399">
        <w:rPr>
          <w:sz w:val="16"/>
          <w:szCs w:val="16"/>
        </w:rPr>
        <w:t>.</w:t>
      </w:r>
    </w:p>
    <w:p w14:paraId="70E04515" w14:textId="77777777" w:rsidR="00BF6B2E" w:rsidRPr="00357399" w:rsidRDefault="00BF6B2E" w:rsidP="00BF6B2E">
      <w:pPr>
        <w:spacing w:after="0"/>
        <w:rPr>
          <w:sz w:val="16"/>
          <w:szCs w:val="16"/>
        </w:rPr>
      </w:pPr>
      <w:r w:rsidRPr="00357399">
        <w:rPr>
          <w:sz w:val="16"/>
          <w:szCs w:val="16"/>
        </w:rPr>
        <w:t>Conversely, the employment of synthetic biology to engineer novel bioweapons from pre-existing pathogens using </w:t>
      </w:r>
      <w:hyperlink r:id="rId27" w:history="1">
        <w:r w:rsidRPr="00357399">
          <w:rPr>
            <w:rStyle w:val="Hyperlink"/>
            <w:sz w:val="16"/>
            <w:szCs w:val="16"/>
          </w:rPr>
          <w:t>CRISPR or DNA synthesis</w:t>
        </w:r>
      </w:hyperlink>
      <w:r w:rsidRPr="00357399">
        <w:rPr>
          <w:sz w:val="16"/>
          <w:szCs w:val="16"/>
        </w:rPr>
        <w:t> is far more demanding in terms of laboratory requirements and expertise.</w:t>
      </w:r>
    </w:p>
    <w:p w14:paraId="66C71C01" w14:textId="77777777" w:rsidR="00BF6B2E" w:rsidRPr="00357399" w:rsidRDefault="00BF6B2E" w:rsidP="00BF6B2E">
      <w:pPr>
        <w:spacing w:after="0"/>
        <w:rPr>
          <w:rStyle w:val="StyleUnderline"/>
        </w:rPr>
      </w:pPr>
      <w:r w:rsidRPr="00F5124B">
        <w:rPr>
          <w:rStyle w:val="Emphasis"/>
        </w:rPr>
        <w:t xml:space="preserve">The </w:t>
      </w:r>
      <w:r w:rsidRPr="002B6CAB">
        <w:rPr>
          <w:rStyle w:val="Emphasis"/>
          <w:highlight w:val="green"/>
        </w:rPr>
        <w:t>manipulation</w:t>
      </w:r>
      <w:r w:rsidRPr="00357399">
        <w:rPr>
          <w:rStyle w:val="StyleUnderline"/>
        </w:rPr>
        <w:t xml:space="preserve"> and handling </w:t>
      </w:r>
      <w:r w:rsidRPr="002B6CAB">
        <w:rPr>
          <w:rStyle w:val="Emphasis"/>
          <w:highlight w:val="green"/>
        </w:rPr>
        <w:t>of</w:t>
      </w:r>
      <w:r w:rsidRPr="00F5124B">
        <w:rPr>
          <w:rStyle w:val="Emphasis"/>
        </w:rPr>
        <w:t xml:space="preserve"> these </w:t>
      </w:r>
      <w:r w:rsidRPr="002B6CAB">
        <w:rPr>
          <w:rStyle w:val="Emphasis"/>
          <w:highlight w:val="green"/>
        </w:rPr>
        <w:t xml:space="preserve">agents have been made more accessible by </w:t>
      </w:r>
      <w:r w:rsidRPr="00F5124B">
        <w:rPr>
          <w:rStyle w:val="Emphasis"/>
        </w:rPr>
        <w:t>biotechnology</w:t>
      </w:r>
      <w:r w:rsidRPr="00F5124B">
        <w:rPr>
          <w:rStyle w:val="StyleUnderline"/>
        </w:rPr>
        <w:t xml:space="preserve"> </w:t>
      </w:r>
      <w:r w:rsidRPr="002B6CAB">
        <w:rPr>
          <w:rStyle w:val="Emphasis"/>
          <w:highlight w:val="green"/>
        </w:rPr>
        <w:t xml:space="preserve">companies competing </w:t>
      </w:r>
      <w:r w:rsidRPr="00F5124B">
        <w:rPr>
          <w:rStyle w:val="Emphasis"/>
        </w:rPr>
        <w:t xml:space="preserve">aggressively </w:t>
      </w:r>
      <w:r w:rsidRPr="002B6CAB">
        <w:rPr>
          <w:rStyle w:val="Emphasis"/>
          <w:highlight w:val="green"/>
        </w:rPr>
        <w:t>for</w:t>
      </w:r>
      <w:r w:rsidRPr="00357399">
        <w:rPr>
          <w:rStyle w:val="StyleUnderline"/>
        </w:rPr>
        <w:t xml:space="preserve"> the attention of academic, corporate and </w:t>
      </w:r>
      <w:hyperlink r:id="rId28" w:history="1">
        <w:r w:rsidRPr="00357399">
          <w:rPr>
            <w:rStyle w:val="StyleUnderline"/>
          </w:rPr>
          <w:t xml:space="preserve">government </w:t>
        </w:r>
        <w:r w:rsidRPr="002B6CAB">
          <w:rPr>
            <w:rStyle w:val="Emphasis"/>
            <w:highlight w:val="green"/>
          </w:rPr>
          <w:t>funding</w:t>
        </w:r>
      </w:hyperlink>
      <w:r w:rsidRPr="00357399">
        <w:rPr>
          <w:rStyle w:val="StyleUnderline"/>
        </w:rPr>
        <w:t>.</w:t>
      </w:r>
    </w:p>
    <w:p w14:paraId="7F8A496C" w14:textId="77777777" w:rsidR="00BF6B2E" w:rsidRPr="00357399" w:rsidRDefault="00BF6B2E" w:rsidP="00BF6B2E">
      <w:pPr>
        <w:spacing w:after="0"/>
        <w:rPr>
          <w:sz w:val="16"/>
          <w:szCs w:val="16"/>
        </w:rPr>
      </w:pPr>
      <w:r w:rsidRPr="00357399">
        <w:rPr>
          <w:sz w:val="16"/>
          <w:szCs w:val="16"/>
        </w:rPr>
        <w:t>With strict deadlines and finite resources, researchers value methods that provide reproducible and reliable results. This has been especially encouraging for the development of new technologies like </w:t>
      </w:r>
      <w:hyperlink r:id="rId29" w:history="1">
        <w:r w:rsidRPr="00357399">
          <w:rPr>
            <w:rStyle w:val="Hyperlink"/>
            <w:sz w:val="16"/>
            <w:szCs w:val="16"/>
          </w:rPr>
          <w:t>CRISPR</w:t>
        </w:r>
      </w:hyperlink>
      <w:r w:rsidRPr="00357399">
        <w:rPr>
          <w:sz w:val="16"/>
          <w:szCs w:val="16"/>
        </w:rPr>
        <w:t>, whose competitive market has made gene-editing accessible and cost effective.</w:t>
      </w:r>
    </w:p>
    <w:p w14:paraId="772FA61F" w14:textId="77777777" w:rsidR="00BF6B2E" w:rsidRPr="00357399" w:rsidRDefault="00BF6B2E" w:rsidP="00BF6B2E">
      <w:pPr>
        <w:spacing w:after="0"/>
        <w:rPr>
          <w:rStyle w:val="StyleUnderline"/>
        </w:rPr>
      </w:pPr>
      <w:r w:rsidRPr="00357399">
        <w:rPr>
          <w:sz w:val="16"/>
        </w:rPr>
        <w:t>Researchers have also supplemented their laboratories </w:t>
      </w:r>
      <w:hyperlink r:id="rId30" w:history="1">
        <w:r w:rsidRPr="00357399">
          <w:rPr>
            <w:rStyle w:val="Hyperlink"/>
            <w:sz w:val="16"/>
          </w:rPr>
          <w:t>3D-printed equipment</w:t>
        </w:r>
      </w:hyperlink>
      <w:r w:rsidRPr="00357399">
        <w:rPr>
          <w:sz w:val="16"/>
        </w:rPr>
        <w:t>, making complex instruments that were once costly and out-of-reach easily accessible to anyone interested in biotechnology</w:t>
      </w:r>
      <w:r w:rsidRPr="00F5124B">
        <w:rPr>
          <w:rStyle w:val="Emphasis"/>
        </w:rPr>
        <w:t xml:space="preserve">. </w:t>
      </w:r>
      <w:r w:rsidRPr="002B6CAB">
        <w:rPr>
          <w:rStyle w:val="Emphasis"/>
          <w:highlight w:val="green"/>
        </w:rPr>
        <w:t>This allows</w:t>
      </w:r>
      <w:r w:rsidRPr="00F5124B">
        <w:rPr>
          <w:rStyle w:val="Emphasis"/>
        </w:rPr>
        <w:t xml:space="preserve"> the </w:t>
      </w:r>
      <w:r w:rsidRPr="002B6CAB">
        <w:rPr>
          <w:rStyle w:val="Emphasis"/>
          <w:highlight w:val="green"/>
        </w:rPr>
        <w:t>convenient development of weapons</w:t>
      </w:r>
      <w:r w:rsidRPr="00357399">
        <w:rPr>
          <w:rStyle w:val="StyleUnderline"/>
        </w:rPr>
        <w:t xml:space="preserve"> to </w:t>
      </w:r>
      <w:r w:rsidRPr="00357399">
        <w:rPr>
          <w:rStyle w:val="StyleUnderline"/>
        </w:rPr>
        <w:lastRenderedPageBreak/>
        <w:t>occur anywhere from stringent, regulated laboratories to remote facilities and </w:t>
      </w:r>
      <w:hyperlink r:id="rId31" w:anchor="7ff06edd768b" w:history="1">
        <w:r w:rsidRPr="00357399">
          <w:rPr>
            <w:rStyle w:val="StyleUnderline"/>
          </w:rPr>
          <w:t>even in one’s own garage</w:t>
        </w:r>
      </w:hyperlink>
      <w:r w:rsidRPr="00357399">
        <w:rPr>
          <w:rStyle w:val="StyleUnderline"/>
        </w:rPr>
        <w:t>.</w:t>
      </w:r>
    </w:p>
    <w:p w14:paraId="7A04F70F" w14:textId="77777777" w:rsidR="00BF6B2E" w:rsidRPr="00F5124B" w:rsidRDefault="00BF6B2E" w:rsidP="00BF6B2E">
      <w:pPr>
        <w:spacing w:after="0"/>
        <w:rPr>
          <w:rStyle w:val="Emphasis"/>
        </w:rPr>
      </w:pPr>
      <w:r w:rsidRPr="00357399">
        <w:rPr>
          <w:sz w:val="16"/>
        </w:rPr>
        <w:t>While countries like the U.S. and </w:t>
      </w:r>
      <w:hyperlink r:id="rId32" w:history="1">
        <w:r w:rsidRPr="00357399">
          <w:rPr>
            <w:rStyle w:val="Hyperlink"/>
            <w:sz w:val="16"/>
          </w:rPr>
          <w:t>Russia</w:t>
        </w:r>
      </w:hyperlink>
      <w:r w:rsidRPr="00357399">
        <w:rPr>
          <w:sz w:val="16"/>
        </w:rPr>
        <w:t> inherited advanced biological weapons programmes from the Cold War, rogue nations like </w:t>
      </w:r>
      <w:hyperlink r:id="rId33" w:history="1">
        <w:r w:rsidRPr="00357399">
          <w:rPr>
            <w:rStyle w:val="Hyperlink"/>
            <w:sz w:val="16"/>
          </w:rPr>
          <w:t>North Korea</w:t>
        </w:r>
      </w:hyperlink>
      <w:r w:rsidRPr="00357399">
        <w:rPr>
          <w:sz w:val="16"/>
        </w:rPr>
        <w:t> and terrorist organisations like </w:t>
      </w:r>
      <w:hyperlink r:id="rId34" w:history="1">
        <w:r w:rsidRPr="00357399">
          <w:rPr>
            <w:rStyle w:val="Hyperlink"/>
            <w:sz w:val="16"/>
          </w:rPr>
          <w:t>al-Qaida</w:t>
        </w:r>
      </w:hyperlink>
      <w:r w:rsidRPr="00357399">
        <w:rPr>
          <w:sz w:val="16"/>
        </w:rPr>
        <w:t xml:space="preserve"> are actively seeking to develop programs and infrastructure for their own use and deterrence against foreign interference. </w:t>
      </w:r>
      <w:r w:rsidRPr="00357399">
        <w:rPr>
          <w:rStyle w:val="StyleUnderline"/>
        </w:rPr>
        <w:t xml:space="preserve">With easily obtainable and simple technologies, </w:t>
      </w:r>
      <w:r w:rsidRPr="00F5124B">
        <w:rPr>
          <w:rStyle w:val="Emphasis"/>
        </w:rPr>
        <w:t>the ability to invest in a</w:t>
      </w:r>
      <w:r w:rsidRPr="002B6CAB">
        <w:rPr>
          <w:rStyle w:val="Emphasis"/>
          <w:highlight w:val="green"/>
        </w:rPr>
        <w:t xml:space="preserve">n underground bioweapons program is </w:t>
      </w:r>
      <w:r w:rsidRPr="00F5124B">
        <w:rPr>
          <w:rStyle w:val="Emphasis"/>
        </w:rPr>
        <w:t xml:space="preserve">widely </w:t>
      </w:r>
      <w:r w:rsidRPr="002B6CAB">
        <w:rPr>
          <w:rStyle w:val="Emphasis"/>
          <w:highlight w:val="green"/>
        </w:rPr>
        <w:t>available.</w:t>
      </w:r>
    </w:p>
    <w:p w14:paraId="2B86E7C5" w14:textId="77777777" w:rsidR="00BF6B2E" w:rsidRPr="00357399" w:rsidRDefault="00BF6B2E" w:rsidP="00BF6B2E">
      <w:pPr>
        <w:spacing w:after="0"/>
        <w:rPr>
          <w:rStyle w:val="StyleUnderline"/>
        </w:rPr>
      </w:pPr>
      <w:r w:rsidRPr="002B6CAB">
        <w:rPr>
          <w:rStyle w:val="Emphasis"/>
          <w:highlight w:val="green"/>
        </w:rPr>
        <w:t>All that is necessary</w:t>
      </w:r>
      <w:r w:rsidRPr="00357399">
        <w:rPr>
          <w:rStyle w:val="StyleUnderline"/>
        </w:rPr>
        <w:t xml:space="preserve"> to bridge the gap </w:t>
      </w:r>
      <w:r w:rsidRPr="002B6CAB">
        <w:rPr>
          <w:rStyle w:val="Emphasis"/>
          <w:highlight w:val="green"/>
        </w:rPr>
        <w:t>is talent</w:t>
      </w:r>
      <w:r w:rsidRPr="00357399">
        <w:rPr>
          <w:rStyle w:val="StyleUnderline"/>
        </w:rPr>
        <w:t>.</w:t>
      </w:r>
    </w:p>
    <w:p w14:paraId="71764B01" w14:textId="77777777" w:rsidR="00BF6B2E" w:rsidRPr="00357399" w:rsidRDefault="00BF6B2E" w:rsidP="00BF6B2E">
      <w:pPr>
        <w:spacing w:after="0"/>
        <w:rPr>
          <w:sz w:val="16"/>
        </w:rPr>
      </w:pPr>
      <w:r w:rsidRPr="00357399">
        <w:rPr>
          <w:sz w:val="16"/>
        </w:rPr>
        <w:t>A common myth appears to exemplify terrorist members as being </w:t>
      </w:r>
      <w:hyperlink r:id="rId35" w:history="1">
        <w:r w:rsidRPr="00357399">
          <w:rPr>
            <w:rStyle w:val="Hyperlink"/>
            <w:sz w:val="16"/>
          </w:rPr>
          <w:t>uneducated individuals</w:t>
        </w:r>
      </w:hyperlink>
      <w:r w:rsidRPr="00357399">
        <w:rPr>
          <w:sz w:val="16"/>
        </w:rPr>
        <w:t>. However</w:t>
      </w:r>
      <w:r w:rsidRPr="00F5124B">
        <w:rPr>
          <w:rStyle w:val="Emphasis"/>
        </w:rPr>
        <w:t xml:space="preserve">, </w:t>
      </w:r>
      <w:r w:rsidRPr="002B6CAB">
        <w:rPr>
          <w:rStyle w:val="Emphasis"/>
          <w:highlight w:val="green"/>
        </w:rPr>
        <w:t>at its peak</w:t>
      </w:r>
      <w:r w:rsidRPr="00357399">
        <w:rPr>
          <w:rStyle w:val="StyleUnderline"/>
        </w:rPr>
        <w:t>, the Islamic State of Iraq and the Levant (</w:t>
      </w:r>
      <w:r w:rsidRPr="002B6CAB">
        <w:rPr>
          <w:rStyle w:val="Emphasis"/>
          <w:highlight w:val="green"/>
        </w:rPr>
        <w:t>ISIS</w:t>
      </w:r>
      <w:r w:rsidRPr="002B6CAB">
        <w:rPr>
          <w:rStyle w:val="StyleUnderline"/>
          <w:highlight w:val="green"/>
        </w:rPr>
        <w:t xml:space="preserve">) </w:t>
      </w:r>
      <w:r w:rsidRPr="002B6CAB">
        <w:rPr>
          <w:rStyle w:val="Emphasis"/>
          <w:highlight w:val="green"/>
        </w:rPr>
        <w:t>recruited</w:t>
      </w:r>
      <w:r w:rsidRPr="00357399">
        <w:rPr>
          <w:rStyle w:val="StyleUnderline"/>
        </w:rPr>
        <w:t xml:space="preserve"> a variety of </w:t>
      </w:r>
      <w:r w:rsidRPr="002B6CAB">
        <w:rPr>
          <w:rStyle w:val="Emphasis"/>
          <w:highlight w:val="green"/>
        </w:rPr>
        <w:t>educated professionals</w:t>
      </w:r>
      <w:r w:rsidRPr="00357399">
        <w:rPr>
          <w:rStyle w:val="StyleUnderline"/>
        </w:rPr>
        <w:t xml:space="preserve"> ranging from </w:t>
      </w:r>
      <w:hyperlink r:id="rId36" w:history="1">
        <w:r w:rsidRPr="00357399">
          <w:rPr>
            <w:rStyle w:val="StyleUnderline"/>
          </w:rPr>
          <w:t>engineers</w:t>
        </w:r>
      </w:hyperlink>
      <w:r w:rsidRPr="00357399">
        <w:rPr>
          <w:rStyle w:val="StyleUnderline"/>
        </w:rPr>
        <w:t> to </w:t>
      </w:r>
      <w:hyperlink r:id="rId37" w:history="1">
        <w:r w:rsidRPr="00357399">
          <w:rPr>
            <w:rStyle w:val="StyleUnderline"/>
          </w:rPr>
          <w:t>medical doctors</w:t>
        </w:r>
      </w:hyperlink>
      <w:r w:rsidRPr="00357399">
        <w:rPr>
          <w:rStyle w:val="StyleUnderline"/>
        </w:rPr>
        <w:t>.</w:t>
      </w:r>
      <w:r w:rsidRPr="00357399">
        <w:rPr>
          <w:sz w:val="16"/>
        </w:rPr>
        <w:t> </w:t>
      </w:r>
      <w:hyperlink r:id="rId38" w:history="1">
        <w:r w:rsidRPr="00357399">
          <w:rPr>
            <w:rStyle w:val="Hyperlink"/>
            <w:sz w:val="16"/>
          </w:rPr>
          <w:t>ISIS operated</w:t>
        </w:r>
      </w:hyperlink>
      <w:r w:rsidRPr="00357399">
        <w:rPr>
          <w:sz w:val="16"/>
        </w:rPr>
        <w:t> in the Middle East as any nation state would, with municipal bureaucracies, tax collection, road-building, infrastructural developments and hospitals.</w:t>
      </w:r>
    </w:p>
    <w:p w14:paraId="6228486B" w14:textId="77777777" w:rsidR="00BF6B2E" w:rsidRDefault="00BF6B2E" w:rsidP="00BF6B2E">
      <w:pPr>
        <w:spacing w:after="0"/>
      </w:pPr>
      <w:r w:rsidRPr="002B6CAB">
        <w:rPr>
          <w:rStyle w:val="Emphasis"/>
          <w:highlight w:val="green"/>
        </w:rPr>
        <w:t>Terrorist organizations tend to have</w:t>
      </w:r>
      <w:r w:rsidRPr="00357399">
        <w:rPr>
          <w:rStyle w:val="StyleUnderline"/>
        </w:rPr>
        <w:t xml:space="preserve"> the same </w:t>
      </w:r>
      <w:r w:rsidRPr="00F5124B">
        <w:rPr>
          <w:rStyle w:val="Emphasis"/>
        </w:rPr>
        <w:t xml:space="preserve">infrastructural and </w:t>
      </w:r>
      <w:r w:rsidRPr="002B6CAB">
        <w:rPr>
          <w:rStyle w:val="Emphasis"/>
          <w:highlight w:val="green"/>
        </w:rPr>
        <w:t>scientific capabilities</w:t>
      </w:r>
      <w:r w:rsidRPr="00357399">
        <w:rPr>
          <w:rStyle w:val="StyleUnderline"/>
        </w:rPr>
        <w:t xml:space="preserve"> as modern industrial nations, </w:t>
      </w:r>
      <w:r w:rsidRPr="002B6CAB">
        <w:rPr>
          <w:rStyle w:val="Emphasis"/>
          <w:highlight w:val="green"/>
        </w:rPr>
        <w:t>allowing them to</w:t>
      </w:r>
      <w:r w:rsidRPr="00357399">
        <w:rPr>
          <w:rStyle w:val="StyleUnderline"/>
        </w:rPr>
        <w:t xml:space="preserve"> potentially </w:t>
      </w:r>
      <w:r w:rsidRPr="002B6CAB">
        <w:rPr>
          <w:rStyle w:val="Emphasis"/>
          <w:highlight w:val="green"/>
        </w:rPr>
        <w:t>develop biochemical arsenals</w:t>
      </w:r>
      <w:r w:rsidRPr="00357399">
        <w:rPr>
          <w:rStyle w:val="StyleUnderline"/>
        </w:rPr>
        <w:t xml:space="preserve">. The infrastructure </w:t>
      </w:r>
      <w:r w:rsidRPr="00F5124B">
        <w:rPr>
          <w:rStyle w:val="Emphasis"/>
        </w:rPr>
        <w:t>requirements</w:t>
      </w:r>
      <w:r w:rsidRPr="00357399">
        <w:rPr>
          <w:rStyle w:val="StyleUnderline"/>
        </w:rPr>
        <w:t xml:space="preserve"> for biological weapons programs </w:t>
      </w:r>
      <w:r w:rsidRPr="00F5124B">
        <w:rPr>
          <w:rStyle w:val="Emphasis"/>
        </w:rPr>
        <w:t>are</w:t>
      </w:r>
      <w:r w:rsidRPr="00357399">
        <w:rPr>
          <w:rStyle w:val="StyleUnderline"/>
        </w:rPr>
        <w:t xml:space="preserve"> also </w:t>
      </w:r>
      <w:r w:rsidRPr="00F5124B">
        <w:rPr>
          <w:rStyle w:val="Emphasis"/>
        </w:rPr>
        <w:t>made easier by being </w:t>
      </w:r>
      <w:hyperlink r:id="rId39" w:history="1">
        <w:r w:rsidRPr="00F5124B">
          <w:rPr>
            <w:rStyle w:val="Emphasis"/>
          </w:rPr>
          <w:t>comparatively cheaper and more versatile than a nuclear arsenal</w:t>
        </w:r>
      </w:hyperlink>
      <w:r w:rsidRPr="00357399">
        <w:rPr>
          <w:rStyle w:val="StyleUnderline"/>
        </w:rPr>
        <w:t>. This is largely because they can be masked by developments in medical industry, health and </w:t>
      </w:r>
      <w:hyperlink r:id="rId40" w:history="1">
        <w:r w:rsidRPr="00357399">
          <w:rPr>
            <w:rStyle w:val="StyleUnderline"/>
          </w:rPr>
          <w:t>agricultural research</w:t>
        </w:r>
      </w:hyperlink>
      <w:r w:rsidRPr="00FA393D">
        <w:t>.</w:t>
      </w:r>
    </w:p>
    <w:p w14:paraId="3E6F0FCE" w14:textId="77777777" w:rsidR="00BF6B2E" w:rsidRPr="006C2259" w:rsidRDefault="00BF6B2E" w:rsidP="00BF6B2E">
      <w:pPr>
        <w:spacing w:after="0"/>
      </w:pPr>
    </w:p>
    <w:p w14:paraId="45BE30FF" w14:textId="77777777" w:rsidR="00BF6B2E" w:rsidRDefault="00BF6B2E" w:rsidP="00BF6B2E">
      <w:pPr>
        <w:pStyle w:val="Heading4"/>
      </w:pPr>
      <w:r>
        <w:t xml:space="preserve">IPR gives patent holders </w:t>
      </w:r>
      <w:r>
        <w:rPr>
          <w:u w:val="single"/>
        </w:rPr>
        <w:t xml:space="preserve">complete control </w:t>
      </w:r>
      <w:r>
        <w:t>of solutions and forces responses to go through a deep, slow bureaucratic process creating a near-impossible obstacle course for any bioterror solutions</w:t>
      </w:r>
    </w:p>
    <w:p w14:paraId="2C6A7457" w14:textId="77777777" w:rsidR="00BF6B2E" w:rsidRPr="00842BA3" w:rsidRDefault="00BF6B2E" w:rsidP="00BF6B2E">
      <w:pPr>
        <w:spacing w:after="0"/>
      </w:pPr>
      <w:r w:rsidRPr="00842BA3">
        <w:t>Oriola 7</w:t>
      </w:r>
    </w:p>
    <w:p w14:paraId="0AFDEEF2" w14:textId="77777777" w:rsidR="00BF6B2E" w:rsidRPr="00F2285C" w:rsidRDefault="00BF6B2E" w:rsidP="00BF6B2E">
      <w:pPr>
        <w:spacing w:after="0"/>
        <w:rPr>
          <w:sz w:val="16"/>
          <w:szCs w:val="16"/>
        </w:rPr>
      </w:pPr>
      <w:r w:rsidRPr="00842BA3">
        <w:rPr>
          <w:sz w:val="16"/>
          <w:szCs w:val="16"/>
        </w:rPr>
        <w:t>Taiwo A. Oriola (Cardiff Law School, and the ESRC Centre for Business Relationships, Accountability, Sustainability, &amp; Society, University of Cardiff, United Kingdom). “AGAINST THE PLAGUE: EXEMPTION OF PHARMACEUTICAL PATENT RIGHTS AS A BIOSECURITY STRATEGY.” JOURNAL OF LAW, TECHNOLOGY &amp; POL</w:t>
      </w:r>
      <w:r w:rsidRPr="00842BA3">
        <w:rPr>
          <w:sz w:val="16"/>
          <w:szCs w:val="16"/>
        </w:rPr>
        <w:noBreakHyphen/>
        <w:t xml:space="preserve"> ICY. 2007.. </w:t>
      </w:r>
      <w:hyperlink r:id="rId41" w:history="1">
        <w:r w:rsidRPr="00842BA3">
          <w:rPr>
            <w:rStyle w:val="Hyperlink"/>
            <w:sz w:val="16"/>
            <w:szCs w:val="16"/>
          </w:rPr>
          <w:t>http://illinoisjltp.com/journal/wp</w:t>
        </w:r>
        <w:r w:rsidRPr="00842BA3">
          <w:rPr>
            <w:rStyle w:val="Hyperlink"/>
            <w:sz w:val="16"/>
            <w:szCs w:val="16"/>
          </w:rPr>
          <w:noBreakHyphen/>
          <w:t>content/uploads/2013/10/05</w:t>
        </w:r>
        <w:r w:rsidRPr="00842BA3">
          <w:rPr>
            <w:rStyle w:val="Hyperlink"/>
            <w:sz w:val="16"/>
            <w:szCs w:val="16"/>
          </w:rPr>
          <w:noBreakHyphen/>
          <w:t>05</w:t>
        </w:r>
        <w:r w:rsidRPr="00842BA3">
          <w:rPr>
            <w:rStyle w:val="Hyperlink"/>
            <w:sz w:val="16"/>
            <w:szCs w:val="16"/>
          </w:rPr>
          <w:noBreakHyphen/>
          <w:t xml:space="preserve"> 08_Oriola_AHW_Formatted_FINAL.pdf</w:t>
        </w:r>
      </w:hyperlink>
      <w:r w:rsidRPr="00842BA3">
        <w:rPr>
          <w:sz w:val="16"/>
          <w:szCs w:val="16"/>
        </w:rPr>
        <w:t xml:space="preserve"> // Phoenix </w:t>
      </w:r>
      <w:r>
        <w:rPr>
          <w:sz w:val="16"/>
          <w:szCs w:val="16"/>
        </w:rPr>
        <w:t>weird formatting probably due to OCR</w:t>
      </w:r>
    </w:p>
    <w:p w14:paraId="4AC47C60" w14:textId="77777777" w:rsidR="00BF6B2E" w:rsidRPr="006C2259" w:rsidRDefault="00BF6B2E" w:rsidP="00BF6B2E">
      <w:pPr>
        <w:spacing w:after="0"/>
        <w:rPr>
          <w:sz w:val="16"/>
          <w:szCs w:val="16"/>
        </w:rPr>
      </w:pPr>
      <w:r w:rsidRPr="006C2259">
        <w:rPr>
          <w:sz w:val="16"/>
          <w:szCs w:val="16"/>
        </w:rPr>
        <w:t>B. The Propriety of Article 30 of the TRIPS Agreement for Bi0terrorism- Induced Diseases</w:t>
      </w:r>
    </w:p>
    <w:p w14:paraId="6EE44D22" w14:textId="77777777" w:rsidR="00BF6B2E" w:rsidRPr="006C2259" w:rsidRDefault="00BF6B2E" w:rsidP="00BF6B2E">
      <w:pPr>
        <w:spacing w:after="0"/>
        <w:rPr>
          <w:sz w:val="16"/>
        </w:rPr>
      </w:pPr>
      <w:r w:rsidRPr="006C2259">
        <w:rPr>
          <w:sz w:val="16"/>
        </w:rPr>
        <w:t xml:space="preserve">Article 30 of the TRIPS Agreement allows for derogation from patent exclusivity on grounds of "exceptional use" by imposing three distinctive, but cumulative, exceptions on Article 28(1) of the TRIPS' patents exclusivity: (1) the exceptional use must be limited; (2) the exceptional use may not unreasonably conï¬‚ict with the normal exploitation of the patent; (3) the exceptional use may not unreasonably prejudice the legitimate interests of the patentee, taking into account the legitimate interests of third parties.28Â° </w:t>
      </w:r>
      <w:r w:rsidRPr="002B6CAB">
        <w:rPr>
          <w:rStyle w:val="Emphasis"/>
          <w:highlight w:val="green"/>
        </w:rPr>
        <w:t>The</w:t>
      </w:r>
      <w:r w:rsidRPr="00F5124B">
        <w:rPr>
          <w:rStyle w:val="StyleUnderline"/>
        </w:rPr>
        <w:t xml:space="preserve"> pertinent </w:t>
      </w:r>
      <w:r w:rsidRPr="002B6CAB">
        <w:rPr>
          <w:rStyle w:val="Emphasis"/>
          <w:highlight w:val="green"/>
        </w:rPr>
        <w:t>question is whether Article 30</w:t>
      </w:r>
      <w:r w:rsidRPr="006C2259">
        <w:rPr>
          <w:rStyle w:val="Emphasis"/>
        </w:rPr>
        <w:t xml:space="preserve"> of TRIPS </w:t>
      </w:r>
      <w:r w:rsidRPr="002B6CAB">
        <w:rPr>
          <w:rStyle w:val="Emphasis"/>
          <w:highlight w:val="green"/>
        </w:rPr>
        <w:t>could be used in sourcing</w:t>
      </w:r>
      <w:r w:rsidRPr="00F5124B">
        <w:rPr>
          <w:rStyle w:val="StyleUnderline"/>
        </w:rPr>
        <w:t xml:space="preserve"> crucial </w:t>
      </w:r>
      <w:r w:rsidRPr="002B6CAB">
        <w:rPr>
          <w:rStyle w:val="Emphasis"/>
          <w:highlight w:val="green"/>
        </w:rPr>
        <w:t>drugs</w:t>
      </w:r>
      <w:r w:rsidRPr="00F5124B">
        <w:rPr>
          <w:rStyle w:val="StyleUnderline"/>
        </w:rPr>
        <w:t xml:space="preserve"> and vaccines </w:t>
      </w:r>
      <w:r w:rsidRPr="002B6CAB">
        <w:rPr>
          <w:rStyle w:val="Emphasis"/>
          <w:highlight w:val="green"/>
        </w:rPr>
        <w:t>in bioterrorism-induced</w:t>
      </w:r>
      <w:r w:rsidRPr="00F5124B">
        <w:rPr>
          <w:rStyle w:val="StyleUnderline"/>
        </w:rPr>
        <w:t xml:space="preserve"> public health </w:t>
      </w:r>
      <w:r w:rsidRPr="002B6CAB">
        <w:rPr>
          <w:rStyle w:val="Emphasis"/>
          <w:highlight w:val="green"/>
        </w:rPr>
        <w:t>crises</w:t>
      </w:r>
      <w:r w:rsidRPr="006C2259">
        <w:rPr>
          <w:sz w:val="16"/>
        </w:rPr>
        <w:t xml:space="preserve">. The negotiating </w:t>
      </w:r>
      <w:r w:rsidRPr="00F5124B">
        <w:rPr>
          <w:rStyle w:val="StyleUnderline"/>
        </w:rPr>
        <w:t>history</w:t>
      </w:r>
      <w:r w:rsidRPr="006C2259">
        <w:rPr>
          <w:sz w:val="16"/>
        </w:rPr>
        <w:t xml:space="preserve"> of Article 30 and the Canada-Patent Protection cases </w:t>
      </w:r>
      <w:r w:rsidRPr="00F5124B">
        <w:rPr>
          <w:rStyle w:val="StyleUnderline"/>
        </w:rPr>
        <w:t>offer some insights into the</w:t>
      </w:r>
      <w:r w:rsidRPr="006C2259">
        <w:rPr>
          <w:sz w:val="16"/>
        </w:rPr>
        <w:t xml:space="preserve"> scope and </w:t>
      </w:r>
      <w:r w:rsidRPr="00F5124B">
        <w:rPr>
          <w:rStyle w:val="StyleUnderline"/>
        </w:rPr>
        <w:t>usefulness</w:t>
      </w:r>
      <w:r w:rsidRPr="006C2259">
        <w:rPr>
          <w:sz w:val="16"/>
        </w:rPr>
        <w:t xml:space="preserve"> of Article 30 in this respect. The Canada patent case will be analyzed in detail due to the significant light it sheds on the prospect of Article 30 being used as a tool for the procurement of critical drugs in a public health pandemic or bioterrorism crisis. </w:t>
      </w:r>
    </w:p>
    <w:p w14:paraId="476FFE86" w14:textId="77777777" w:rsidR="00BF6B2E" w:rsidRPr="006C2259" w:rsidRDefault="00BF6B2E" w:rsidP="00BF6B2E">
      <w:pPr>
        <w:spacing w:after="0"/>
        <w:rPr>
          <w:sz w:val="16"/>
        </w:rPr>
      </w:pPr>
      <w:r w:rsidRPr="00F5124B">
        <w:rPr>
          <w:rStyle w:val="StyleUnderline"/>
        </w:rPr>
        <w:t xml:space="preserve">The negotiating history of </w:t>
      </w:r>
      <w:r w:rsidRPr="006C2259">
        <w:rPr>
          <w:sz w:val="16"/>
        </w:rPr>
        <w:t xml:space="preserve">Article 30 of </w:t>
      </w:r>
      <w:r w:rsidRPr="002B6CAB">
        <w:rPr>
          <w:rStyle w:val="Emphasis"/>
          <w:highlight w:val="green"/>
        </w:rPr>
        <w:t>TRIPS</w:t>
      </w:r>
      <w:r w:rsidRPr="00F5124B">
        <w:rPr>
          <w:rStyle w:val="StyleUnderline"/>
        </w:rPr>
        <w:t xml:space="preserve"> indicates that it </w:t>
      </w:r>
      <w:r w:rsidRPr="002B6CAB">
        <w:rPr>
          <w:rStyle w:val="Emphasis"/>
          <w:highlight w:val="green"/>
        </w:rPr>
        <w:t>was</w:t>
      </w:r>
      <w:r w:rsidRPr="006C2259">
        <w:rPr>
          <w:rStyle w:val="Emphasis"/>
        </w:rPr>
        <w:t xml:space="preserve"> originally </w:t>
      </w:r>
      <w:r w:rsidRPr="002B6CAB">
        <w:rPr>
          <w:rStyle w:val="Emphasis"/>
          <w:highlight w:val="green"/>
        </w:rPr>
        <w:t>designed to accommodate</w:t>
      </w:r>
      <w:r w:rsidRPr="006C2259">
        <w:rPr>
          <w:sz w:val="16"/>
        </w:rPr>
        <w:t xml:space="preserve"> a wide range of specific, authorized </w:t>
      </w:r>
      <w:r w:rsidRPr="002B6CAB">
        <w:rPr>
          <w:rStyle w:val="Emphasis"/>
          <w:highlight w:val="green"/>
        </w:rPr>
        <w:t>exceptions</w:t>
      </w:r>
      <w:r w:rsidRPr="006C2259">
        <w:rPr>
          <w:sz w:val="16"/>
        </w:rPr>
        <w:t xml:space="preserve">. This included prior users' rights; private and non-commercial acts; experimental acts; manual preparation by pharmacists and medical doctors in accordance with a prescription, or acts perfonned with a medicine so prepared; acts done in reliance upon such acts not being prohibited by a valid claim as initially granted in a patent, but subsequently prohibited by a valid claim of that patent as amended; and governmental acts performed for government uses. 82 </w:t>
      </w:r>
      <w:r w:rsidRPr="00F5124B">
        <w:rPr>
          <w:rStyle w:val="StyleUnderline"/>
        </w:rPr>
        <w:t xml:space="preserve">Apparently, </w:t>
      </w:r>
      <w:r w:rsidRPr="006C2259">
        <w:rPr>
          <w:rStyle w:val="Emphasis"/>
        </w:rPr>
        <w:t>these</w:t>
      </w:r>
      <w:r w:rsidRPr="00F5124B">
        <w:rPr>
          <w:rStyle w:val="StyleUnderline"/>
        </w:rPr>
        <w:t xml:space="preserve"> specific </w:t>
      </w:r>
      <w:r w:rsidRPr="006C2259">
        <w:rPr>
          <w:rStyle w:val="Emphasis"/>
        </w:rPr>
        <w:t>exceptions never made it to the final provisions</w:t>
      </w:r>
      <w:r w:rsidRPr="00F5124B">
        <w:rPr>
          <w:rStyle w:val="StyleUnderline"/>
        </w:rPr>
        <w:t xml:space="preserve"> of Article 30 as it is presently construed.</w:t>
      </w:r>
      <w:r w:rsidRPr="006C2259">
        <w:rPr>
          <w:sz w:val="16"/>
        </w:rPr>
        <w:t>283</w:t>
      </w:r>
    </w:p>
    <w:p w14:paraId="2E84272F" w14:textId="77777777" w:rsidR="00BF6B2E" w:rsidRPr="006C2259" w:rsidRDefault="00BF6B2E" w:rsidP="00BF6B2E">
      <w:pPr>
        <w:spacing w:after="0"/>
        <w:rPr>
          <w:sz w:val="16"/>
          <w:szCs w:val="16"/>
        </w:rPr>
      </w:pPr>
      <w:r w:rsidRPr="006C2259">
        <w:rPr>
          <w:rStyle w:val="Emphasis"/>
        </w:rPr>
        <w:t>In the Canada-Patent Protection case</w:t>
      </w:r>
      <w:r w:rsidRPr="006C2259">
        <w:rPr>
          <w:sz w:val="16"/>
        </w:rPr>
        <w:t xml:space="preserve">, the European Community challenged the consistency of Sections 55.2(l) and 55.2(2) of the Canadian Patent Act with Articles 27.1, 28, 30, and 33 of TRIPS. 284 Section 55.2(l) of Canada's Patent Act provided that </w:t>
      </w:r>
      <w:r w:rsidRPr="002B6CAB">
        <w:rPr>
          <w:rStyle w:val="Emphasis"/>
          <w:highlight w:val="green"/>
        </w:rPr>
        <w:t>a patent shall not be infringed if the</w:t>
      </w:r>
      <w:r w:rsidRPr="00F5124B">
        <w:rPr>
          <w:rStyle w:val="StyleUnderline"/>
        </w:rPr>
        <w:t xml:space="preserve"> patented </w:t>
      </w:r>
      <w:r w:rsidRPr="002B6CAB">
        <w:rPr>
          <w:rStyle w:val="Emphasis"/>
          <w:highlight w:val="green"/>
        </w:rPr>
        <w:t>invention is</w:t>
      </w:r>
      <w:r w:rsidRPr="00F5124B">
        <w:rPr>
          <w:rStyle w:val="StyleUnderline"/>
        </w:rPr>
        <w:t xml:space="preserve"> used or </w:t>
      </w:r>
      <w:r w:rsidRPr="002B6CAB">
        <w:rPr>
          <w:rStyle w:val="Emphasis"/>
          <w:highlight w:val="green"/>
        </w:rPr>
        <w:t>sold for uses that</w:t>
      </w:r>
      <w:r w:rsidRPr="00F5124B">
        <w:rPr>
          <w:rStyle w:val="StyleUnderline"/>
        </w:rPr>
        <w:t xml:space="preserve"> reasonably </w:t>
      </w:r>
      <w:r w:rsidRPr="002B6CAB">
        <w:rPr>
          <w:rStyle w:val="Emphasis"/>
          <w:highlight w:val="green"/>
        </w:rPr>
        <w:t>relate to</w:t>
      </w:r>
      <w:r w:rsidRPr="006C2259">
        <w:rPr>
          <w:rStyle w:val="Emphasis"/>
        </w:rPr>
        <w:t xml:space="preserve"> the</w:t>
      </w:r>
      <w:r w:rsidRPr="00F5124B">
        <w:rPr>
          <w:rStyle w:val="StyleUnderline"/>
        </w:rPr>
        <w:t xml:space="preserve"> </w:t>
      </w:r>
      <w:r w:rsidRPr="002B6CAB">
        <w:rPr>
          <w:rStyle w:val="Emphasis"/>
          <w:highlight w:val="green"/>
        </w:rPr>
        <w:t>development</w:t>
      </w:r>
      <w:r w:rsidRPr="00F5124B">
        <w:rPr>
          <w:rStyle w:val="StyleUnderline"/>
        </w:rPr>
        <w:t xml:space="preserve"> and submission of </w:t>
      </w:r>
      <w:r w:rsidRPr="006C2259">
        <w:rPr>
          <w:rStyle w:val="StyleUnderline"/>
        </w:rPr>
        <w:t xml:space="preserve">information </w:t>
      </w:r>
      <w:r w:rsidRPr="006C2259">
        <w:rPr>
          <w:rStyle w:val="Emphasis"/>
        </w:rPr>
        <w:t>required under any Canadian law</w:t>
      </w:r>
      <w:r w:rsidRPr="006C2259">
        <w:rPr>
          <w:sz w:val="16"/>
          <w:szCs w:val="16"/>
        </w:rPr>
        <w:t xml:space="preserve">.28 This is otherwise known as the "regulatory review exception,"286 which is akin to the United States' Bolar exception in the Hatch-Waxman Act.287 However, Canada's patent law went beyond the Bolar exception in Section 55.2(2), by authorizing third parties to manufacture and stockpile patented pharmaceuticals during regulatory review processes, six months prior to the expiration of the patent term. 288 The WTO panel report examined the validity of </w:t>
      </w:r>
      <w:r w:rsidRPr="006C2259">
        <w:rPr>
          <w:sz w:val="16"/>
          <w:szCs w:val="16"/>
        </w:rPr>
        <w:lastRenderedPageBreak/>
        <w:t xml:space="preserve">the twin exceptions in Sections 55.2(1) &amp; (2) of Canada's Patent Act vis-a-vis Article 30 of TRIPS. The panel found that Section 55.2(1), which embodied the regulatory review Bolar-type exception, was consistent with Articles 27.1 and 28.1 of TRIPS because it was authorized by Article 30 of TRIPS?" </w:t>
      </w:r>
    </w:p>
    <w:p w14:paraId="1EDFFB03" w14:textId="77777777" w:rsidR="00BF6B2E" w:rsidRPr="006C2259" w:rsidRDefault="00BF6B2E" w:rsidP="00BF6B2E">
      <w:pPr>
        <w:spacing w:after="0"/>
        <w:rPr>
          <w:sz w:val="16"/>
          <w:szCs w:val="16"/>
        </w:rPr>
      </w:pPr>
      <w:r w:rsidRPr="006C2259">
        <w:rPr>
          <w:sz w:val="16"/>
          <w:szCs w:val="16"/>
        </w:rPr>
        <w:t>In effect, the WTO panel sanctioned acts of manufacturers and suppliers of active pharmaceutical components, as well as producers of generic pharmaceuticals, provided such acts were reasonably related to marketing approval of a generic pharmaceutical product.29Â° The WTO panel. however, found that the stockpiling exception under section 55.2(2) of the Canadian Patent Act ran afoul of Article 28.1 of TRIPS because it was outside of the ambit of allowable exceptions under Article 30 of TRIPS.29' Therefore, Article 30 was narrowly construed.292</w:t>
      </w:r>
    </w:p>
    <w:p w14:paraId="11AD59C4" w14:textId="77777777" w:rsidR="00BF6B2E" w:rsidRPr="006C2259" w:rsidRDefault="00BF6B2E" w:rsidP="00BF6B2E">
      <w:pPr>
        <w:spacing w:after="0"/>
        <w:rPr>
          <w:sz w:val="16"/>
          <w:szCs w:val="16"/>
        </w:rPr>
      </w:pPr>
      <w:r w:rsidRPr="006C2259">
        <w:rPr>
          <w:sz w:val="16"/>
          <w:szCs w:val="16"/>
        </w:rPr>
        <w:t>The WTO panel's ruling, severing the stockpiling exception from the regulatory review exception of Canada's patent law, demonstrates the narrow ambit of the limited exceptions allowable under Article 30 for the production of generic pharmaceuticals. It also unequivocally demonstrates that Article 30 of TRIPS is improper for the challenges of bioterrorism emergency situations; drug stockpiling, though of limited practical use,293 is arguably an integral logistical measure of bioterrorism preparedness.</w:t>
      </w:r>
    </w:p>
    <w:p w14:paraId="4259661B" w14:textId="77777777" w:rsidR="00BF6B2E" w:rsidRPr="006C2259" w:rsidRDefault="00BF6B2E" w:rsidP="00BF6B2E">
      <w:pPr>
        <w:spacing w:after="0"/>
        <w:rPr>
          <w:sz w:val="16"/>
          <w:szCs w:val="16"/>
        </w:rPr>
      </w:pPr>
      <w:r w:rsidRPr="006C2259">
        <w:rPr>
          <w:sz w:val="16"/>
          <w:szCs w:val="16"/>
        </w:rPr>
        <w:t>Although the "limited exceptions" provision was narrowly construed, the precise parameters were left undefined by the WTO panel ruling, rendering it vague and vulnerable to semantic arguments.294 While any number of patent- limiting provisions could theoretically fit into its narrow confines, in practice, only those that are less threatening to patented inventions, like the experimental use exception as opined by the WTO panel in the Canada-Patent Protection case, would pass muster. 295</w:t>
      </w:r>
    </w:p>
    <w:p w14:paraId="7AAEF298" w14:textId="77777777" w:rsidR="00BF6B2E" w:rsidRPr="00F5124B" w:rsidRDefault="00BF6B2E" w:rsidP="00BF6B2E">
      <w:pPr>
        <w:spacing w:after="0"/>
        <w:rPr>
          <w:rStyle w:val="StyleUnderline"/>
        </w:rPr>
      </w:pPr>
      <w:r w:rsidRPr="006C2259">
        <w:rPr>
          <w:rStyle w:val="Emphasis"/>
        </w:rPr>
        <w:t xml:space="preserve">The inappropriateness of </w:t>
      </w:r>
      <w:r w:rsidRPr="002B6CAB">
        <w:rPr>
          <w:rStyle w:val="Emphasis"/>
          <w:highlight w:val="green"/>
        </w:rPr>
        <w:t>Article 30</w:t>
      </w:r>
      <w:r w:rsidRPr="006C2259">
        <w:rPr>
          <w:rStyle w:val="Emphasis"/>
        </w:rPr>
        <w:t xml:space="preserve"> for bioterrorism</w:t>
      </w:r>
      <w:r w:rsidRPr="00F5124B">
        <w:rPr>
          <w:rStyle w:val="StyleUnderline"/>
        </w:rPr>
        <w:t xml:space="preserve"> emergencies </w:t>
      </w:r>
      <w:r w:rsidRPr="002B6CAB">
        <w:rPr>
          <w:rStyle w:val="Emphasis"/>
          <w:highlight w:val="green"/>
        </w:rPr>
        <w:t>is</w:t>
      </w:r>
      <w:r w:rsidRPr="00F5124B">
        <w:rPr>
          <w:rStyle w:val="StyleUnderline"/>
        </w:rPr>
        <w:t xml:space="preserve"> further </w:t>
      </w:r>
      <w:r w:rsidRPr="002B6CAB">
        <w:rPr>
          <w:rStyle w:val="Emphasis"/>
          <w:highlight w:val="green"/>
        </w:rPr>
        <w:t xml:space="preserve">underscored by the </w:t>
      </w:r>
      <w:r w:rsidRPr="006C2259">
        <w:rPr>
          <w:rStyle w:val="Emphasis"/>
        </w:rPr>
        <w:t xml:space="preserve">cumulative </w:t>
      </w:r>
      <w:r w:rsidRPr="002B6CAB">
        <w:rPr>
          <w:rStyle w:val="Emphasis"/>
          <w:highlight w:val="green"/>
        </w:rPr>
        <w:t>nature of its three conditions</w:t>
      </w:r>
      <w:r w:rsidRPr="00F5124B">
        <w:rPr>
          <w:rStyle w:val="StyleUnderline"/>
        </w:rPr>
        <w:t xml:space="preserve">.296 </w:t>
      </w:r>
      <w:r w:rsidRPr="002B6CAB">
        <w:rPr>
          <w:rStyle w:val="Emphasis"/>
          <w:highlight w:val="green"/>
        </w:rPr>
        <w:t>Non- compliance with any of the three</w:t>
      </w:r>
      <w:r w:rsidRPr="006C2259">
        <w:rPr>
          <w:rStyle w:val="Emphasis"/>
        </w:rPr>
        <w:t xml:space="preserve"> provisions </w:t>
      </w:r>
      <w:r w:rsidRPr="002B6CAB">
        <w:rPr>
          <w:rStyle w:val="Emphasis"/>
          <w:highlight w:val="green"/>
        </w:rPr>
        <w:t>contravenes Article 30 as a whole</w:t>
      </w:r>
      <w:r w:rsidRPr="006C2259">
        <w:rPr>
          <w:rStyle w:val="Emphasis"/>
        </w:rPr>
        <w:t>.</w:t>
      </w:r>
      <w:r w:rsidRPr="00F5124B">
        <w:rPr>
          <w:rStyle w:val="StyleUnderline"/>
        </w:rPr>
        <w:t>297 The following paragraphs will examine conditions two and three in an attempt to shed more light on their usefulness for securing crucial medicines in any bioterrorism context.</w:t>
      </w:r>
    </w:p>
    <w:p w14:paraId="249DBACA" w14:textId="77777777" w:rsidR="00BF6B2E" w:rsidRPr="006C2259" w:rsidRDefault="00BF6B2E" w:rsidP="00BF6B2E">
      <w:pPr>
        <w:spacing w:after="0"/>
        <w:rPr>
          <w:sz w:val="16"/>
          <w:szCs w:val="16"/>
        </w:rPr>
      </w:pPr>
      <w:r w:rsidRPr="006C2259">
        <w:rPr>
          <w:sz w:val="16"/>
          <w:szCs w:val="16"/>
        </w:rPr>
        <w:t>1. Conflict with Normal Exploitation of a Patent</w:t>
      </w:r>
    </w:p>
    <w:p w14:paraId="52139DBD" w14:textId="77777777" w:rsidR="00BF6B2E" w:rsidRPr="006C2259" w:rsidRDefault="00BF6B2E" w:rsidP="00BF6B2E">
      <w:pPr>
        <w:spacing w:after="0"/>
        <w:rPr>
          <w:sz w:val="16"/>
        </w:rPr>
      </w:pPr>
      <w:r w:rsidRPr="002B6CAB">
        <w:rPr>
          <w:rStyle w:val="Emphasis"/>
          <w:highlight w:val="green"/>
        </w:rPr>
        <w:t>The second condition</w:t>
      </w:r>
      <w:r w:rsidRPr="00F5124B">
        <w:rPr>
          <w:rStyle w:val="StyleUnderline"/>
        </w:rPr>
        <w:t xml:space="preserve"> of Article 30 </w:t>
      </w:r>
      <w:r w:rsidRPr="006C2259">
        <w:rPr>
          <w:rStyle w:val="Emphasis"/>
        </w:rPr>
        <w:t xml:space="preserve">of TRIPS </w:t>
      </w:r>
      <w:r w:rsidRPr="002B6CAB">
        <w:rPr>
          <w:rStyle w:val="Emphasis"/>
          <w:highlight w:val="green"/>
        </w:rPr>
        <w:t>requires</w:t>
      </w:r>
      <w:r w:rsidRPr="00F5124B">
        <w:rPr>
          <w:rStyle w:val="StyleUnderline"/>
        </w:rPr>
        <w:t xml:space="preserve"> that </w:t>
      </w:r>
      <w:r w:rsidRPr="002B6CAB">
        <w:rPr>
          <w:rStyle w:val="Emphasis"/>
          <w:highlight w:val="green"/>
        </w:rPr>
        <w:t>exceptions</w:t>
      </w:r>
      <w:r w:rsidRPr="00F5124B">
        <w:rPr>
          <w:rStyle w:val="StyleUnderline"/>
        </w:rPr>
        <w:t xml:space="preserve"> to the rights conferred </w:t>
      </w:r>
      <w:r w:rsidRPr="002B6CAB">
        <w:rPr>
          <w:rStyle w:val="Emphasis"/>
          <w:highlight w:val="green"/>
        </w:rPr>
        <w:t>should not</w:t>
      </w:r>
      <w:r w:rsidRPr="00F5124B">
        <w:rPr>
          <w:rStyle w:val="StyleUnderline"/>
        </w:rPr>
        <w:t xml:space="preserve"> unreasonably </w:t>
      </w:r>
      <w:r w:rsidRPr="002B6CAB">
        <w:rPr>
          <w:rStyle w:val="Emphasis"/>
          <w:highlight w:val="green"/>
        </w:rPr>
        <w:t xml:space="preserve">conflict with </w:t>
      </w:r>
      <w:r w:rsidRPr="002B6CAB">
        <w:rPr>
          <w:rStyle w:val="StyleUnderline"/>
          <w:highlight w:val="green"/>
        </w:rPr>
        <w:t xml:space="preserve">a </w:t>
      </w:r>
      <w:r w:rsidRPr="002B6CAB">
        <w:rPr>
          <w:rStyle w:val="Emphasis"/>
          <w:highlight w:val="green"/>
        </w:rPr>
        <w:t>normal exploitation of the patent</w:t>
      </w:r>
      <w:r w:rsidRPr="006C2259">
        <w:rPr>
          <w:sz w:val="16"/>
        </w:rPr>
        <w:t xml:space="preserve">.298 While TRIPS does not define "normal exploitation," the WTO panel in </w:t>
      </w:r>
      <w:r w:rsidRPr="00F5124B">
        <w:rPr>
          <w:rStyle w:val="StyleUnderline"/>
        </w:rPr>
        <w:t>the Canada-Patent Protection case defined "normal" as "a normative standard of entitlement" and "what is common within a relevant community</w:t>
      </w:r>
      <w:r w:rsidRPr="006C2259">
        <w:rPr>
          <w:sz w:val="16"/>
        </w:rPr>
        <w:t xml:space="preserve">."299 </w:t>
      </w:r>
      <w:r w:rsidRPr="002B6CAB">
        <w:rPr>
          <w:rStyle w:val="Emphasis"/>
          <w:highlight w:val="green"/>
        </w:rPr>
        <w:t>The Panel went</w:t>
      </w:r>
      <w:r w:rsidRPr="00F5124B">
        <w:rPr>
          <w:rStyle w:val="StyleUnderline"/>
        </w:rPr>
        <w:t xml:space="preserve"> on </w:t>
      </w:r>
      <w:r w:rsidRPr="002B6CAB">
        <w:rPr>
          <w:rStyle w:val="Emphasis"/>
          <w:highlight w:val="green"/>
        </w:rPr>
        <w:t>to define</w:t>
      </w:r>
      <w:r w:rsidRPr="002B6CAB">
        <w:rPr>
          <w:rStyle w:val="StyleUnderline"/>
          <w:highlight w:val="green"/>
        </w:rPr>
        <w:t xml:space="preserve"> </w:t>
      </w:r>
      <w:r w:rsidRPr="002B6CAB">
        <w:rPr>
          <w:rStyle w:val="Emphasis"/>
          <w:highlight w:val="green"/>
        </w:rPr>
        <w:t>"exploitation" as</w:t>
      </w:r>
      <w:r w:rsidRPr="006C2259">
        <w:rPr>
          <w:rStyle w:val="Emphasis"/>
        </w:rPr>
        <w:t xml:space="preserve"> the "commercial </w:t>
      </w:r>
      <w:r w:rsidRPr="002B6CAB">
        <w:rPr>
          <w:rStyle w:val="Emphasis"/>
          <w:highlight w:val="green"/>
        </w:rPr>
        <w:t>activity by which</w:t>
      </w:r>
      <w:r w:rsidRPr="006C2259">
        <w:rPr>
          <w:rStyle w:val="Emphasis"/>
        </w:rPr>
        <w:t xml:space="preserve"> patent </w:t>
      </w:r>
      <w:r w:rsidRPr="002B6CAB">
        <w:rPr>
          <w:rStyle w:val="Emphasis"/>
          <w:highlight w:val="green"/>
        </w:rPr>
        <w:t>owners</w:t>
      </w:r>
      <w:r w:rsidRPr="006C2259">
        <w:rPr>
          <w:rStyle w:val="Emphasis"/>
        </w:rPr>
        <w:t xml:space="preserve"> employ their</w:t>
      </w:r>
      <w:r w:rsidRPr="00F5124B">
        <w:rPr>
          <w:rStyle w:val="StyleUnderline"/>
        </w:rPr>
        <w:t xml:space="preserve"> exclusive patent </w:t>
      </w:r>
      <w:r w:rsidRPr="006C2259">
        <w:rPr>
          <w:rStyle w:val="Emphasis"/>
        </w:rPr>
        <w:t xml:space="preserve">rights to </w:t>
      </w:r>
      <w:r w:rsidRPr="002B6CAB">
        <w:rPr>
          <w:rStyle w:val="Emphasis"/>
          <w:highlight w:val="green"/>
        </w:rPr>
        <w:t>extract</w:t>
      </w:r>
      <w:r w:rsidRPr="00F5124B">
        <w:rPr>
          <w:rStyle w:val="StyleUnderline"/>
        </w:rPr>
        <w:t xml:space="preserve"> economic </w:t>
      </w:r>
      <w:r w:rsidRPr="002B6CAB">
        <w:rPr>
          <w:rStyle w:val="Emphasis"/>
          <w:highlight w:val="green"/>
        </w:rPr>
        <w:t>value</w:t>
      </w:r>
      <w:r w:rsidRPr="006C2259">
        <w:rPr>
          <w:sz w:val="16"/>
        </w:rPr>
        <w:t xml:space="preserve"> from their patent.” The panel summed up what it perceived as the essence of the second leg of Article 30 of TRIPS by stating that “[t]he normal practice of exploitation by patent owners, as with owners of any other intellectual property right, is to exclude all forms of competition that could detract significantly from the economic returns anticipated from a patent’s grant of market exclusivity.”</w:t>
      </w:r>
    </w:p>
    <w:p w14:paraId="55974B01" w14:textId="77777777" w:rsidR="00BF6B2E" w:rsidRPr="006C2259" w:rsidRDefault="00BF6B2E" w:rsidP="00BF6B2E">
      <w:pPr>
        <w:spacing w:after="0"/>
        <w:rPr>
          <w:sz w:val="16"/>
        </w:rPr>
      </w:pPr>
      <w:r w:rsidRPr="00F5124B">
        <w:rPr>
          <w:rStyle w:val="StyleUnderline"/>
        </w:rPr>
        <w:t xml:space="preserve">The panel's </w:t>
      </w:r>
      <w:r w:rsidRPr="002B6CAB">
        <w:rPr>
          <w:rStyle w:val="Emphasis"/>
          <w:highlight w:val="green"/>
        </w:rPr>
        <w:t>construction</w:t>
      </w:r>
      <w:r w:rsidRPr="006C2259">
        <w:rPr>
          <w:rStyle w:val="Emphasis"/>
        </w:rPr>
        <w:t xml:space="preserve"> of</w:t>
      </w:r>
      <w:r w:rsidRPr="00F5124B">
        <w:rPr>
          <w:rStyle w:val="StyleUnderline"/>
        </w:rPr>
        <w:t xml:space="preserve"> the second prong of </w:t>
      </w:r>
      <w:r w:rsidRPr="006C2259">
        <w:rPr>
          <w:rStyle w:val="Emphasis"/>
        </w:rPr>
        <w:t xml:space="preserve">Article 30 </w:t>
      </w:r>
      <w:r w:rsidRPr="002B6CAB">
        <w:rPr>
          <w:rStyle w:val="Emphasis"/>
          <w:highlight w:val="green"/>
        </w:rPr>
        <w:t>was</w:t>
      </w:r>
      <w:r w:rsidRPr="00F5124B">
        <w:rPr>
          <w:rStyle w:val="StyleUnderline"/>
        </w:rPr>
        <w:t xml:space="preserve"> arguably </w:t>
      </w:r>
      <w:r w:rsidRPr="002B6CAB">
        <w:rPr>
          <w:rStyle w:val="Emphasis"/>
          <w:highlight w:val="green"/>
        </w:rPr>
        <w:t>too restrictive</w:t>
      </w:r>
      <w:r w:rsidRPr="00F5124B">
        <w:rPr>
          <w:rStyle w:val="StyleUnderline"/>
        </w:rPr>
        <w:t xml:space="preserve">. Without a doubt, </w:t>
      </w:r>
      <w:r w:rsidRPr="002B6CAB">
        <w:rPr>
          <w:rStyle w:val="Emphasis"/>
          <w:highlight w:val="green"/>
        </w:rPr>
        <w:t>patent owners would love to exclude</w:t>
      </w:r>
      <w:r w:rsidRPr="00F5124B">
        <w:rPr>
          <w:rStyle w:val="StyleUnderline"/>
        </w:rPr>
        <w:t xml:space="preserve"> all forms of </w:t>
      </w:r>
      <w:r w:rsidRPr="002B6CAB">
        <w:rPr>
          <w:rStyle w:val="Emphasis"/>
          <w:highlight w:val="green"/>
        </w:rPr>
        <w:t>competition</w:t>
      </w:r>
      <w:r w:rsidRPr="006C2259">
        <w:rPr>
          <w:sz w:val="16"/>
        </w:rPr>
        <w:t xml:space="preserve"> and breach stringent anti-competitive rules if they could do so</w:t>
      </w:r>
      <w:r w:rsidRPr="00F5124B">
        <w:rPr>
          <w:rStyle w:val="StyleUnderline"/>
        </w:rPr>
        <w:t>. However, the TRIPS Agreement does not envisage an unbridled patent monopoly</w:t>
      </w:r>
      <w:r w:rsidRPr="006C2259">
        <w:rPr>
          <w:sz w:val="16"/>
        </w:rPr>
        <w:t xml:space="preserve"> as evident in Article 3l(k), </w:t>
      </w:r>
      <w:r w:rsidRPr="00F5124B">
        <w:rPr>
          <w:rStyle w:val="StyleUnderline"/>
        </w:rPr>
        <w:t>which enjoins against anti-competitive practice and would avail the grant of a compulsory license to loosen up any anti-competitive gridlock</w:t>
      </w:r>
      <w:r w:rsidRPr="006C2259">
        <w:rPr>
          <w:sz w:val="16"/>
        </w:rPr>
        <w:t>.3Â°2 If anything, the second condition of unreasonable conï¬‚ict with normal patent exploitation under Article 30 of TRIPS makes it nearly impossible to em loy the Article to acquire needed drugs in bioterrorism emergencies.3 3 Such a use would no doubt be an extreme measure vis-a-vis the stockpiling provision of section 55.2(2) (now repealed) of the Canadian Patent Act which the panel found invalid under Article 30 of TRIPS.</w:t>
      </w:r>
    </w:p>
    <w:p w14:paraId="28253C0F" w14:textId="77777777" w:rsidR="00BF6B2E" w:rsidRPr="006C2259" w:rsidRDefault="00BF6B2E" w:rsidP="00BF6B2E">
      <w:pPr>
        <w:spacing w:after="0"/>
        <w:rPr>
          <w:sz w:val="16"/>
        </w:rPr>
      </w:pPr>
      <w:r w:rsidRPr="006C2259">
        <w:rPr>
          <w:sz w:val="16"/>
        </w:rPr>
        <w:t xml:space="preserve">Furthermore, </w:t>
      </w:r>
      <w:r w:rsidRPr="006C2259">
        <w:rPr>
          <w:rStyle w:val="Emphasis"/>
        </w:rPr>
        <w:t>applying</w:t>
      </w:r>
      <w:r w:rsidRPr="006C2259">
        <w:rPr>
          <w:rStyle w:val="StyleUnderline"/>
        </w:rPr>
        <w:t xml:space="preserve"> the second prong of </w:t>
      </w:r>
      <w:r w:rsidRPr="006C2259">
        <w:rPr>
          <w:rStyle w:val="Emphasis"/>
        </w:rPr>
        <w:t>Article 30 to</w:t>
      </w:r>
      <w:r w:rsidRPr="006C2259">
        <w:rPr>
          <w:rStyle w:val="StyleUnderline"/>
        </w:rPr>
        <w:t xml:space="preserve"> the acquisition of crucial drugs for </w:t>
      </w:r>
      <w:r w:rsidRPr="006C2259">
        <w:rPr>
          <w:rStyle w:val="Emphasis"/>
        </w:rPr>
        <w:t>bioterrorism</w:t>
      </w:r>
      <w:r w:rsidRPr="006C2259">
        <w:rPr>
          <w:rStyle w:val="StyleUnderline"/>
        </w:rPr>
        <w:t xml:space="preserve"> attacks </w:t>
      </w:r>
      <w:r w:rsidRPr="006C2259">
        <w:rPr>
          <w:rStyle w:val="Emphasis"/>
        </w:rPr>
        <w:t>could be complicated by a lack of a understanding of critical terms</w:t>
      </w:r>
      <w:r w:rsidRPr="006C2259">
        <w:rPr>
          <w:rStyle w:val="StyleUnderline"/>
        </w:rPr>
        <w:t xml:space="preserve"> like limited</w:t>
      </w:r>
      <w:r w:rsidRPr="00F5124B">
        <w:rPr>
          <w:rStyle w:val="StyleUnderline"/>
        </w:rPr>
        <w:t xml:space="preserve"> exceptions, normal exploitation, or unreasonable conflict.</w:t>
      </w:r>
      <w:r w:rsidRPr="006C2259">
        <w:rPr>
          <w:sz w:val="16"/>
        </w:rPr>
        <w:t xml:space="preserve"> The panel's proposition in this respect is too descriptive and very pro-patent. </w:t>
      </w:r>
      <w:r w:rsidRPr="00F5124B">
        <w:rPr>
          <w:rStyle w:val="StyleUnderline"/>
        </w:rPr>
        <w:t xml:space="preserve">For instance, </w:t>
      </w:r>
      <w:r w:rsidRPr="002B6CAB">
        <w:rPr>
          <w:rStyle w:val="Emphasis"/>
          <w:highlight w:val="green"/>
        </w:rPr>
        <w:t>it is very unlikely</w:t>
      </w:r>
      <w:r w:rsidRPr="00F5124B">
        <w:rPr>
          <w:rStyle w:val="StyleUnderline"/>
        </w:rPr>
        <w:t xml:space="preserve"> that a </w:t>
      </w:r>
      <w:r w:rsidRPr="002B6CAB">
        <w:rPr>
          <w:rStyle w:val="Emphasis"/>
          <w:highlight w:val="green"/>
        </w:rPr>
        <w:t>WTO</w:t>
      </w:r>
      <w:r w:rsidRPr="00F5124B">
        <w:rPr>
          <w:rStyle w:val="StyleUnderline"/>
        </w:rPr>
        <w:t xml:space="preserve"> member </w:t>
      </w:r>
      <w:r w:rsidRPr="002B6CAB">
        <w:rPr>
          <w:rStyle w:val="Emphasis"/>
          <w:highlight w:val="green"/>
        </w:rPr>
        <w:t>could successfully</w:t>
      </w:r>
      <w:r w:rsidRPr="00F5124B">
        <w:rPr>
          <w:rStyle w:val="StyleUnderline"/>
        </w:rPr>
        <w:t xml:space="preserve"> parallel </w:t>
      </w:r>
      <w:r w:rsidRPr="002B6CAB">
        <w:rPr>
          <w:rStyle w:val="Emphasis"/>
          <w:highlight w:val="green"/>
        </w:rPr>
        <w:t>import crucial drugs for bioterrorism attacks</w:t>
      </w:r>
      <w:r w:rsidRPr="00F5124B">
        <w:rPr>
          <w:rStyle w:val="StyleUnderline"/>
        </w:rPr>
        <w:t xml:space="preserve"> via the second prong of Article 30</w:t>
      </w:r>
      <w:r w:rsidRPr="006C2259">
        <w:rPr>
          <w:rStyle w:val="StyleUnderline"/>
        </w:rPr>
        <w:t>. If Canada could fail to retain its drug stockpiling exception during the generic pharmaceuticals regulatory review process, any urgent measure aimed at securing crucial medicines for victims of bioterrorism attacks outside of the TRIPS systemic-bound provisions would be doomed to invalidity under Article 30 for unreasonably conflicting with the normal exploitation of the pharmaceutical patent in question.</w:t>
      </w:r>
    </w:p>
    <w:p w14:paraId="377DC4FF" w14:textId="77777777" w:rsidR="00BF6B2E" w:rsidRDefault="00BF6B2E" w:rsidP="00BF6B2E">
      <w:pPr>
        <w:spacing w:after="0"/>
      </w:pPr>
    </w:p>
    <w:p w14:paraId="6EFB314B" w14:textId="77777777" w:rsidR="00BF6B2E" w:rsidRDefault="00BF6B2E" w:rsidP="00BF6B2E">
      <w:pPr>
        <w:spacing w:after="0"/>
        <w:rPr>
          <w:rStyle w:val="Emphasis"/>
        </w:rPr>
      </w:pPr>
    </w:p>
    <w:p w14:paraId="359EEF1A" w14:textId="77777777" w:rsidR="00BF6B2E" w:rsidRPr="009A323C" w:rsidRDefault="00BF6B2E" w:rsidP="00BF6B2E">
      <w:pPr>
        <w:spacing w:after="0"/>
        <w:rPr>
          <w:rStyle w:val="Emphasis"/>
        </w:rPr>
      </w:pPr>
    </w:p>
    <w:p w14:paraId="2D477ECE" w14:textId="77777777" w:rsidR="00BF6B2E" w:rsidRPr="00EB7F76" w:rsidRDefault="00BF6B2E" w:rsidP="00BF6B2E">
      <w:pPr>
        <w:pStyle w:val="Heading4"/>
        <w:rPr>
          <w:rStyle w:val="Style13ptBold"/>
          <w:b/>
          <w:bCs w:val="0"/>
        </w:rPr>
      </w:pPr>
      <w:r>
        <w:rPr>
          <w:rStyle w:val="Style13ptBold"/>
          <w:b/>
        </w:rPr>
        <w:lastRenderedPageBreak/>
        <w:t xml:space="preserve">Biotech advancements allow for bioweapons to wipe out all of humanity by combining traits – the brink is now before the weapons are too powerful </w:t>
      </w:r>
    </w:p>
    <w:p w14:paraId="2AD86DD1" w14:textId="77777777" w:rsidR="00BF6B2E" w:rsidRPr="004F5730" w:rsidRDefault="00BF6B2E" w:rsidP="00BF6B2E">
      <w:pPr>
        <w:rPr>
          <w:rStyle w:val="Style13ptBold"/>
          <w:b w:val="0"/>
          <w:bCs w:val="0"/>
          <w:sz w:val="16"/>
          <w:szCs w:val="12"/>
        </w:rPr>
      </w:pPr>
      <w:r>
        <w:rPr>
          <w:rStyle w:val="Style13ptBold"/>
        </w:rPr>
        <w:t>Millett and Snyder-Beattie 17</w:t>
      </w:r>
      <w:r>
        <w:rPr>
          <w:rStyle w:val="Style13ptBold"/>
          <w:b w:val="0"/>
          <w:sz w:val="16"/>
          <w:szCs w:val="12"/>
        </w:rPr>
        <w:t xml:space="preserve"> (</w:t>
      </w:r>
      <w:r w:rsidRPr="00C36049">
        <w:rPr>
          <w:rStyle w:val="Style13ptBold"/>
          <w:b w:val="0"/>
          <w:sz w:val="16"/>
          <w:szCs w:val="12"/>
        </w:rPr>
        <w:t>Piers Millett and Andrew Snyder-Beattie</w:t>
      </w:r>
      <w:r>
        <w:rPr>
          <w:rStyle w:val="Style13ptBold"/>
          <w:b w:val="0"/>
          <w:sz w:val="16"/>
          <w:szCs w:val="12"/>
        </w:rPr>
        <w:t xml:space="preserve">; 2017; Health Security, Volume 15, Number 4; </w:t>
      </w:r>
      <w:r>
        <w:rPr>
          <w:rStyle w:val="Style13ptBold"/>
          <w:b w:val="0"/>
          <w:i/>
          <w:iCs/>
          <w:sz w:val="16"/>
          <w:szCs w:val="12"/>
        </w:rPr>
        <w:t>“</w:t>
      </w:r>
      <w:r w:rsidRPr="00C36049">
        <w:rPr>
          <w:rStyle w:val="Style13ptBold"/>
          <w:b w:val="0"/>
          <w:i/>
          <w:iCs/>
          <w:sz w:val="16"/>
          <w:szCs w:val="12"/>
        </w:rPr>
        <w:t>Existential Risk and Cost-Effective Biosecurity</w:t>
      </w:r>
      <w:r>
        <w:rPr>
          <w:rStyle w:val="Style13ptBold"/>
          <w:b w:val="0"/>
          <w:i/>
          <w:iCs/>
          <w:sz w:val="16"/>
          <w:szCs w:val="12"/>
        </w:rPr>
        <w:t>”</w:t>
      </w:r>
      <w:r>
        <w:rPr>
          <w:rStyle w:val="Style13ptBold"/>
          <w:b w:val="0"/>
          <w:sz w:val="16"/>
          <w:szCs w:val="12"/>
        </w:rPr>
        <w:t xml:space="preserve">; accessed 8/13/21; </w:t>
      </w:r>
      <w:hyperlink r:id="rId42" w:history="1">
        <w:r w:rsidRPr="006B7129">
          <w:rPr>
            <w:rStyle w:val="Hyperlink"/>
            <w:sz w:val="16"/>
            <w:szCs w:val="12"/>
          </w:rPr>
          <w:t>https://www.liebertpub.com/doi/pdf/10.1089/hs.2017.0028</w:t>
        </w:r>
      </w:hyperlink>
      <w:r>
        <w:rPr>
          <w:rStyle w:val="Style13ptBold"/>
          <w:b w:val="0"/>
          <w:sz w:val="16"/>
          <w:szCs w:val="12"/>
        </w:rPr>
        <w:t xml:space="preserve">; </w:t>
      </w:r>
      <w:r w:rsidRPr="00C36049">
        <w:rPr>
          <w:rStyle w:val="Style13ptBold"/>
          <w:b w:val="0"/>
          <w:sz w:val="16"/>
          <w:szCs w:val="12"/>
        </w:rPr>
        <w:t>Piers Millett, PhD, is a Senior Research Fellow, and Andrew Snyder-Beattie, MS, is Director of Research; both at the University of</w:t>
      </w:r>
      <w:r>
        <w:rPr>
          <w:rStyle w:val="Style13ptBold"/>
          <w:b w:val="0"/>
          <w:sz w:val="16"/>
          <w:szCs w:val="12"/>
        </w:rPr>
        <w:t xml:space="preserve"> </w:t>
      </w:r>
      <w:r w:rsidRPr="00C36049">
        <w:rPr>
          <w:rStyle w:val="Style13ptBold"/>
          <w:b w:val="0"/>
          <w:sz w:val="16"/>
          <w:szCs w:val="12"/>
        </w:rPr>
        <w:t>Oxford, Future of Humanity Institute, Oxford, England.</w:t>
      </w:r>
      <w:r>
        <w:rPr>
          <w:rStyle w:val="Style13ptBold"/>
          <w:b w:val="0"/>
          <w:sz w:val="16"/>
          <w:szCs w:val="12"/>
        </w:rPr>
        <w:t>; page 374) HB rc // Phoenix</w:t>
      </w:r>
    </w:p>
    <w:p w14:paraId="4BF9C19E" w14:textId="77777777" w:rsidR="00BF6B2E" w:rsidRPr="00B1068C" w:rsidRDefault="00BF6B2E" w:rsidP="00BF6B2E">
      <w:pPr>
        <w:rPr>
          <w:sz w:val="16"/>
        </w:rPr>
      </w:pPr>
      <w:r w:rsidRPr="00EE6AC8">
        <w:rPr>
          <w:sz w:val="16"/>
        </w:rPr>
        <w:t xml:space="preserve">In the modern context, </w:t>
      </w:r>
      <w:r w:rsidRPr="002B6CAB">
        <w:rPr>
          <w:rStyle w:val="Emphasis"/>
          <w:highlight w:val="green"/>
        </w:rPr>
        <w:t>no</w:t>
      </w:r>
      <w:r w:rsidRPr="00D04430">
        <w:rPr>
          <w:rStyle w:val="StyleUnderline"/>
        </w:rPr>
        <w:t xml:space="preserve"> single </w:t>
      </w:r>
      <w:r w:rsidRPr="002B6CAB">
        <w:rPr>
          <w:rStyle w:val="Emphasis"/>
          <w:highlight w:val="green"/>
        </w:rPr>
        <w:t>disease</w:t>
      </w:r>
      <w:r w:rsidRPr="00D04430">
        <w:rPr>
          <w:rStyle w:val="StyleUnderline"/>
        </w:rPr>
        <w:t xml:space="preserve"> currently exists that </w:t>
      </w:r>
      <w:r w:rsidRPr="002B6CAB">
        <w:rPr>
          <w:rStyle w:val="Emphasis"/>
          <w:highlight w:val="green"/>
        </w:rPr>
        <w:t>combines</w:t>
      </w:r>
      <w:r w:rsidRPr="00EE6AC8">
        <w:rPr>
          <w:sz w:val="16"/>
        </w:rPr>
        <w:t xml:space="preserve"> the worst-case levels of </w:t>
      </w:r>
      <w:r w:rsidRPr="002B6CAB">
        <w:rPr>
          <w:rStyle w:val="Emphasis"/>
          <w:highlight w:val="green"/>
        </w:rPr>
        <w:t>transmissibility</w:t>
      </w:r>
      <w:r w:rsidRPr="00EE6AC8">
        <w:rPr>
          <w:rStyle w:val="Emphasis"/>
        </w:rPr>
        <w:t xml:space="preserve">, </w:t>
      </w:r>
      <w:r w:rsidRPr="002B6CAB">
        <w:rPr>
          <w:rStyle w:val="Emphasis"/>
          <w:highlight w:val="green"/>
        </w:rPr>
        <w:t>lethality, resistance to countermeasures, and</w:t>
      </w:r>
      <w:r w:rsidRPr="00EE6AC8">
        <w:rPr>
          <w:rStyle w:val="Emphasis"/>
        </w:rPr>
        <w:t xml:space="preserve"> global </w:t>
      </w:r>
      <w:r w:rsidRPr="002B6CAB">
        <w:rPr>
          <w:rStyle w:val="Emphasis"/>
          <w:highlight w:val="green"/>
        </w:rPr>
        <w:t>reach</w:t>
      </w:r>
      <w:r w:rsidRPr="002B6CAB">
        <w:rPr>
          <w:rStyle w:val="StyleUnderline"/>
          <w:highlight w:val="green"/>
        </w:rPr>
        <w:t xml:space="preserve">. </w:t>
      </w:r>
      <w:r w:rsidRPr="002B6CAB">
        <w:rPr>
          <w:rStyle w:val="Emphasis"/>
          <w:highlight w:val="green"/>
        </w:rPr>
        <w:t>But</w:t>
      </w:r>
      <w:r w:rsidRPr="00EE6AC8">
        <w:rPr>
          <w:sz w:val="16"/>
        </w:rPr>
        <w:t xml:space="preserve"> many diseases are proof of principle that each worst-case attribute can be realized independently. For example, </w:t>
      </w:r>
      <w:r w:rsidRPr="002B6CAB">
        <w:rPr>
          <w:rStyle w:val="Emphasis"/>
          <w:highlight w:val="green"/>
        </w:rPr>
        <w:t>some</w:t>
      </w:r>
      <w:r w:rsidRPr="00EE6AC8">
        <w:rPr>
          <w:sz w:val="16"/>
        </w:rPr>
        <w:t xml:space="preserve"> diseases </w:t>
      </w:r>
      <w:r w:rsidRPr="002B6CAB">
        <w:rPr>
          <w:rStyle w:val="Emphasis"/>
          <w:highlight w:val="green"/>
        </w:rPr>
        <w:t>exhibit</w:t>
      </w:r>
      <w:r w:rsidRPr="00EE6AC8">
        <w:rPr>
          <w:rStyle w:val="Emphasis"/>
        </w:rPr>
        <w:t xml:space="preserve"> nearly a </w:t>
      </w:r>
      <w:r w:rsidRPr="002B6CAB">
        <w:rPr>
          <w:rStyle w:val="Emphasis"/>
          <w:highlight w:val="green"/>
        </w:rPr>
        <w:t>100%</w:t>
      </w:r>
      <w:r w:rsidRPr="00D04430">
        <w:rPr>
          <w:rStyle w:val="StyleUnderline"/>
        </w:rPr>
        <w:t xml:space="preserve"> case </w:t>
      </w:r>
      <w:r w:rsidRPr="002B6CAB">
        <w:rPr>
          <w:rStyle w:val="Emphasis"/>
          <w:highlight w:val="green"/>
        </w:rPr>
        <w:t>fatality</w:t>
      </w:r>
      <w:r w:rsidRPr="00D04430">
        <w:rPr>
          <w:rStyle w:val="StyleUnderline"/>
        </w:rPr>
        <w:t xml:space="preserve"> ratio </w:t>
      </w:r>
      <w:r w:rsidRPr="00EE6AC8">
        <w:rPr>
          <w:rStyle w:val="Emphasis"/>
        </w:rPr>
        <w:t>in the absence of treatment</w:t>
      </w:r>
      <w:r w:rsidRPr="00EE6AC8">
        <w:rPr>
          <w:sz w:val="16"/>
        </w:rPr>
        <w:t xml:space="preserve">, such as rabies or septicemic plague. </w:t>
      </w:r>
      <w:r w:rsidRPr="002B6CAB">
        <w:rPr>
          <w:rStyle w:val="Emphasis"/>
          <w:highlight w:val="green"/>
        </w:rPr>
        <w:t>Other diseases have a</w:t>
      </w:r>
      <w:r w:rsidRPr="00EE6AC8">
        <w:rPr>
          <w:rStyle w:val="Emphasis"/>
        </w:rPr>
        <w:t xml:space="preserve"> track </w:t>
      </w:r>
      <w:r w:rsidRPr="002B6CAB">
        <w:rPr>
          <w:rStyle w:val="Emphasis"/>
          <w:highlight w:val="green"/>
        </w:rPr>
        <w:t>record of spreading to</w:t>
      </w:r>
      <w:r w:rsidRPr="00EE6AC8">
        <w:rPr>
          <w:rStyle w:val="Emphasis"/>
        </w:rPr>
        <w:t xml:space="preserve"> virtually </w:t>
      </w:r>
      <w:r w:rsidRPr="002B6CAB">
        <w:rPr>
          <w:rStyle w:val="Emphasis"/>
          <w:highlight w:val="green"/>
        </w:rPr>
        <w:t>every human</w:t>
      </w:r>
      <w:r w:rsidRPr="00EE6AC8">
        <w:rPr>
          <w:sz w:val="16"/>
        </w:rPr>
        <w:t xml:space="preserve"> community worldwide, such as the 1918 flu,10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But </w:t>
      </w:r>
      <w:r w:rsidRPr="002B6CAB">
        <w:rPr>
          <w:rStyle w:val="Emphasis"/>
          <w:highlight w:val="green"/>
        </w:rPr>
        <w:t xml:space="preserve">advances </w:t>
      </w:r>
      <w:r w:rsidRPr="000B576A">
        <w:rPr>
          <w:rStyle w:val="Emphasis"/>
        </w:rPr>
        <w:t>in biotechnology</w:t>
      </w:r>
      <w:r w:rsidRPr="00D04430">
        <w:rPr>
          <w:rStyle w:val="StyleUnderline"/>
        </w:rPr>
        <w:t xml:space="preserve"> might </w:t>
      </w:r>
      <w:r w:rsidRPr="002B6CAB">
        <w:rPr>
          <w:rStyle w:val="Emphasis"/>
          <w:highlight w:val="green"/>
        </w:rPr>
        <w:t>allow</w:t>
      </w:r>
      <w:r w:rsidRPr="00D04430">
        <w:rPr>
          <w:rStyle w:val="StyleUnderline"/>
        </w:rPr>
        <w:t xml:space="preserve"> the creation of </w:t>
      </w:r>
      <w:r w:rsidRPr="002B6CAB">
        <w:rPr>
          <w:rStyle w:val="Emphasis"/>
          <w:highlight w:val="green"/>
        </w:rPr>
        <w:t>diseases that combine</w:t>
      </w:r>
      <w:r w:rsidRPr="00EE6AC8">
        <w:rPr>
          <w:rStyle w:val="Emphasis"/>
        </w:rPr>
        <w:t xml:space="preserve"> such </w:t>
      </w:r>
      <w:r w:rsidRPr="002B6CAB">
        <w:rPr>
          <w:rStyle w:val="Emphasis"/>
          <w:highlight w:val="green"/>
        </w:rPr>
        <w:t>traits</w:t>
      </w:r>
      <w:r w:rsidRPr="002B6CAB">
        <w:rPr>
          <w:rStyle w:val="StyleUnderline"/>
          <w:highlight w:val="green"/>
        </w:rPr>
        <w:t xml:space="preserve">. </w:t>
      </w:r>
      <w:r w:rsidRPr="000B576A">
        <w:rPr>
          <w:rStyle w:val="Emphasis"/>
        </w:rPr>
        <w:t>Recent</w:t>
      </w:r>
      <w:r w:rsidRPr="00EE6AC8">
        <w:rPr>
          <w:sz w:val="16"/>
        </w:rPr>
        <w:t xml:space="preserve"> controversy has already emerged over a number of </w:t>
      </w:r>
      <w:r w:rsidRPr="00D04430">
        <w:rPr>
          <w:rStyle w:val="StyleUnderline"/>
        </w:rPr>
        <w:t xml:space="preserve">scientific </w:t>
      </w:r>
      <w:r w:rsidRPr="002B6CAB">
        <w:rPr>
          <w:rStyle w:val="Emphasis"/>
          <w:highlight w:val="green"/>
        </w:rPr>
        <w:t>experiments</w:t>
      </w:r>
      <w:r w:rsidRPr="00EE6AC8">
        <w:rPr>
          <w:sz w:val="16"/>
        </w:rPr>
        <w:t xml:space="preserve"> that </w:t>
      </w:r>
      <w:r w:rsidRPr="002B6CAB">
        <w:rPr>
          <w:rStyle w:val="Emphasis"/>
          <w:highlight w:val="green"/>
        </w:rPr>
        <w:t>resulted in</w:t>
      </w:r>
      <w:r w:rsidRPr="00EE6AC8">
        <w:rPr>
          <w:rStyle w:val="Emphasis"/>
        </w:rPr>
        <w:t xml:space="preserve"> viruses with </w:t>
      </w:r>
      <w:r w:rsidRPr="002B6CAB">
        <w:rPr>
          <w:rStyle w:val="Emphasis"/>
          <w:highlight w:val="green"/>
        </w:rPr>
        <w:t>enhanced</w:t>
      </w:r>
      <w:r w:rsidRPr="00EE6AC8">
        <w:rPr>
          <w:rStyle w:val="Emphasis"/>
        </w:rPr>
        <w:t xml:space="preserve"> transmissibility</w:t>
      </w:r>
      <w:r w:rsidRPr="00D04430">
        <w:rPr>
          <w:rStyle w:val="StyleUnderline"/>
        </w:rPr>
        <w:t xml:space="preserve">, </w:t>
      </w:r>
      <w:r w:rsidRPr="00EE6AC8">
        <w:rPr>
          <w:rStyle w:val="Emphasis"/>
        </w:rPr>
        <w:t>lethality, and</w:t>
      </w:r>
      <w:r w:rsidRPr="00D04430">
        <w:rPr>
          <w:rStyle w:val="StyleUnderline"/>
        </w:rPr>
        <w:t xml:space="preserve">/or the </w:t>
      </w:r>
      <w:r w:rsidRPr="002B6CAB">
        <w:rPr>
          <w:rStyle w:val="Emphasis"/>
          <w:highlight w:val="green"/>
        </w:rPr>
        <w:t>ability</w:t>
      </w:r>
      <w:r w:rsidRPr="00EE6AC8">
        <w:rPr>
          <w:rStyle w:val="Emphasis"/>
        </w:rPr>
        <w:t xml:space="preserve"> to overcome therapeutics</w:t>
      </w:r>
      <w:r w:rsidRPr="00EE6AC8">
        <w:rPr>
          <w:sz w:val="16"/>
        </w:rPr>
        <w:t xml:space="preserve">.13-17 Other experiments demonstrated that </w:t>
      </w:r>
      <w:r w:rsidRPr="002B6CAB">
        <w:rPr>
          <w:rStyle w:val="Emphasis"/>
          <w:highlight w:val="green"/>
        </w:rPr>
        <w:t>mousepox could</w:t>
      </w:r>
      <w:r w:rsidRPr="00EE6AC8">
        <w:rPr>
          <w:rStyle w:val="Emphasis"/>
        </w:rPr>
        <w:t xml:space="preserve"> </w:t>
      </w:r>
      <w:r w:rsidRPr="00D04430">
        <w:rPr>
          <w:rStyle w:val="StyleUnderline"/>
        </w:rPr>
        <w:t xml:space="preserve">be modified to </w:t>
      </w:r>
      <w:r w:rsidRPr="002B6CAB">
        <w:rPr>
          <w:rStyle w:val="Emphasis"/>
          <w:highlight w:val="green"/>
        </w:rPr>
        <w:t>have</w:t>
      </w:r>
      <w:r w:rsidRPr="00EE6AC8">
        <w:rPr>
          <w:rStyle w:val="Emphasis"/>
        </w:rPr>
        <w:t xml:space="preserve"> a </w:t>
      </w:r>
      <w:r w:rsidRPr="002B6CAB">
        <w:rPr>
          <w:rStyle w:val="Emphasis"/>
          <w:highlight w:val="green"/>
        </w:rPr>
        <w:t>100%</w:t>
      </w:r>
      <w:r w:rsidRPr="00EE6AC8">
        <w:rPr>
          <w:rStyle w:val="Emphasis"/>
        </w:rPr>
        <w:t xml:space="preserve"> case </w:t>
      </w:r>
      <w:r w:rsidRPr="002B6CAB">
        <w:rPr>
          <w:rStyle w:val="Emphasis"/>
          <w:highlight w:val="green"/>
        </w:rPr>
        <w:t>fatality</w:t>
      </w:r>
      <w:r w:rsidRPr="00EE6AC8">
        <w:rPr>
          <w:rStyle w:val="Emphasis"/>
        </w:rPr>
        <w:t xml:space="preserve"> rate </w:t>
      </w:r>
      <w:r w:rsidRPr="002B6CAB">
        <w:rPr>
          <w:rStyle w:val="Emphasis"/>
          <w:highlight w:val="green"/>
        </w:rPr>
        <w:t>and render a vaccine ineffective</w:t>
      </w:r>
      <w:r w:rsidRPr="00D04430">
        <w:rPr>
          <w:rStyle w:val="StyleUnderline"/>
        </w:rPr>
        <w:t>.</w:t>
      </w:r>
      <w:r w:rsidRPr="00EE6AC8">
        <w:rPr>
          <w:sz w:val="16"/>
        </w:rPr>
        <w:t xml:space="preserve">18 In addition to transmissibility and lethality, </w:t>
      </w:r>
      <w:r w:rsidRPr="00D04430">
        <w:rPr>
          <w:rStyle w:val="StyleUnderline"/>
        </w:rPr>
        <w:t xml:space="preserve">studies have shown that </w:t>
      </w:r>
      <w:r w:rsidRPr="00EE6AC8">
        <w:rPr>
          <w:rStyle w:val="Emphasis"/>
        </w:rPr>
        <w:t>other</w:t>
      </w:r>
      <w:r w:rsidRPr="00D04430">
        <w:rPr>
          <w:rStyle w:val="StyleUnderline"/>
        </w:rPr>
        <w:t xml:space="preserve"> disease </w:t>
      </w:r>
      <w:r w:rsidRPr="00EE6AC8">
        <w:rPr>
          <w:rStyle w:val="Emphasis"/>
        </w:rPr>
        <w:t>traits</w:t>
      </w:r>
      <w:r w:rsidRPr="00EE6AC8">
        <w:rPr>
          <w:sz w:val="16"/>
        </w:rPr>
        <w:t xml:space="preserve">, such as incubation time, environmental survival, and available vectors, </w:t>
      </w:r>
      <w:r w:rsidRPr="00EE6AC8">
        <w:rPr>
          <w:rStyle w:val="Emphasis"/>
        </w:rPr>
        <w:t>could be modified as well</w:t>
      </w:r>
      <w:r w:rsidRPr="00EE6AC8">
        <w:rPr>
          <w:sz w:val="16"/>
        </w:rPr>
        <w:t xml:space="preserve">.19-21 </w:t>
      </w:r>
      <w:r w:rsidRPr="00D04430">
        <w:rPr>
          <w:rStyle w:val="StyleUnderline"/>
        </w:rPr>
        <w:t>Although these experiments had scientific merit and were not conducted with malicious intent, their implications are still worrying</w:t>
      </w:r>
      <w:r w:rsidRPr="00EE6AC8">
        <w:rPr>
          <w:sz w:val="16"/>
        </w:rPr>
        <w:t xml:space="preserve">. This is especially true given that there is also a long historical track record of state-run bioweapon research applying cutting-edge science and technology to design agents not previously seen in nature. </w:t>
      </w:r>
      <w:r w:rsidRPr="00EE6AC8">
        <w:rPr>
          <w:rStyle w:val="StyleUnderline"/>
        </w:rPr>
        <w:t xml:space="preserve">The </w:t>
      </w:r>
      <w:r w:rsidRPr="00EE6AC8">
        <w:rPr>
          <w:rStyle w:val="Emphasis"/>
        </w:rPr>
        <w:t>Soviet bioweapons</w:t>
      </w:r>
      <w:r w:rsidRPr="00EE6AC8">
        <w:rPr>
          <w:rStyle w:val="StyleUnderline"/>
        </w:rPr>
        <w:t xml:space="preserve"> program </w:t>
      </w:r>
      <w:r w:rsidRPr="00EE6AC8">
        <w:rPr>
          <w:rStyle w:val="Emphasis"/>
        </w:rPr>
        <w:t>developed</w:t>
      </w:r>
      <w:r w:rsidRPr="00EE6AC8">
        <w:rPr>
          <w:rStyle w:val="StyleUnderline"/>
        </w:rPr>
        <w:t xml:space="preserve"> agents with traits such as </w:t>
      </w:r>
      <w:r w:rsidRPr="00EE6AC8">
        <w:rPr>
          <w:rStyle w:val="Emphasis"/>
        </w:rPr>
        <w:t>enhanced virulence, resistance to therapies, greater environmental resilience, increased difficulty to diagnose or treat, and</w:t>
      </w:r>
      <w:r w:rsidRPr="00EE6AC8">
        <w:rPr>
          <w:rStyle w:val="StyleUnderline"/>
        </w:rPr>
        <w:t xml:space="preserve"> which </w:t>
      </w:r>
      <w:r w:rsidRPr="00EE6AC8">
        <w:rPr>
          <w:rStyle w:val="Emphasis"/>
        </w:rPr>
        <w:t>caused unexpected disease</w:t>
      </w:r>
      <w:r w:rsidRPr="00EE6AC8">
        <w:rPr>
          <w:rStyle w:val="StyleUnderline"/>
        </w:rPr>
        <w:t xml:space="preserve"> presentations and outcomes</w:t>
      </w:r>
      <w:r w:rsidRPr="00EE6AC8">
        <w:rPr>
          <w:sz w:val="16"/>
        </w:rPr>
        <w:t xml:space="preserve">.22 Delivery capabilities have also been subject to the cutting </w:t>
      </w:r>
      <w:r w:rsidRPr="000B576A">
        <w:rPr>
          <w:sz w:val="16"/>
        </w:rPr>
        <w:t xml:space="preserve">edge of technical development, with Canadian, US, and UK bioweapon efforts playing a critical role in developing the discipline of aerobiology.23,24 </w:t>
      </w:r>
      <w:r w:rsidRPr="000B576A">
        <w:rPr>
          <w:rStyle w:val="Emphasis"/>
        </w:rPr>
        <w:t>While there is no evidence of staterun bioweapons</w:t>
      </w:r>
      <w:r w:rsidRPr="000B576A">
        <w:rPr>
          <w:rStyle w:val="StyleUnderline"/>
        </w:rPr>
        <w:t xml:space="preserve"> programs directly attempting to develop or deploy bioweapons </w:t>
      </w:r>
      <w:r w:rsidRPr="000B576A">
        <w:rPr>
          <w:rStyle w:val="Emphasis"/>
        </w:rPr>
        <w:t>that would pose an existential risk</w:t>
      </w:r>
      <w:r w:rsidRPr="000B576A">
        <w:rPr>
          <w:sz w:val="16"/>
        </w:rPr>
        <w:t>, the logic</w:t>
      </w:r>
      <w:r w:rsidRPr="00EE6AC8">
        <w:rPr>
          <w:sz w:val="16"/>
        </w:rPr>
        <w:t xml:space="preserve"> of deterrence and mutually assured destruction could create such incentives in more unstable political environments or following a breakdown of the Biological Weapons Convention.</w:t>
      </w:r>
      <w:r w:rsidRPr="00EE6AC8">
        <w:rPr>
          <w:rStyle w:val="Emphasis"/>
        </w:rPr>
        <w:t xml:space="preserve">25The possibility of a </w:t>
      </w:r>
      <w:r w:rsidRPr="002B6CAB">
        <w:rPr>
          <w:rStyle w:val="Emphasis"/>
          <w:highlight w:val="green"/>
        </w:rPr>
        <w:t>war</w:t>
      </w:r>
      <w:r w:rsidRPr="00EE6AC8">
        <w:rPr>
          <w:rStyle w:val="StyleUnderline"/>
        </w:rPr>
        <w:t xml:space="preserve"> between great powers </w:t>
      </w:r>
      <w:r w:rsidRPr="000B576A">
        <w:rPr>
          <w:rStyle w:val="Emphasis"/>
        </w:rPr>
        <w:t>could</w:t>
      </w:r>
      <w:r w:rsidRPr="00EE6AC8">
        <w:rPr>
          <w:rStyle w:val="StyleUnderline"/>
        </w:rPr>
        <w:t xml:space="preserve"> also </w:t>
      </w:r>
      <w:r w:rsidRPr="002B6CAB">
        <w:rPr>
          <w:rStyle w:val="Emphasis"/>
          <w:highlight w:val="green"/>
        </w:rPr>
        <w:t xml:space="preserve">increase </w:t>
      </w:r>
      <w:r w:rsidRPr="00EE6AC8">
        <w:rPr>
          <w:rStyle w:val="Emphasis"/>
        </w:rPr>
        <w:t xml:space="preserve">the </w:t>
      </w:r>
      <w:r w:rsidRPr="002B6CAB">
        <w:rPr>
          <w:rStyle w:val="Emphasis"/>
          <w:highlight w:val="green"/>
        </w:rPr>
        <w:t>pressure</w:t>
      </w:r>
      <w:r w:rsidRPr="002B6CAB">
        <w:rPr>
          <w:rStyle w:val="StyleUnderline"/>
          <w:highlight w:val="green"/>
        </w:rPr>
        <w:t xml:space="preserve"> to use such weapons</w:t>
      </w:r>
      <w:r w:rsidRPr="00EE6AC8">
        <w:rPr>
          <w:sz w:val="16"/>
        </w:rPr>
        <w:t xml:space="preserve">—during the World Wars, bioweapons were used across multiple continents, with Germany targeting animals in WWI,26 and Japan using plague to cause an epidemic in China during WWII.27 </w:t>
      </w:r>
      <w:r w:rsidRPr="002B6CAB">
        <w:rPr>
          <w:rStyle w:val="Emphasis"/>
          <w:highlight w:val="green"/>
        </w:rPr>
        <w:t>Non-state actors</w:t>
      </w:r>
      <w:r w:rsidRPr="00EE6AC8">
        <w:rPr>
          <w:rStyle w:val="Emphasis"/>
        </w:rPr>
        <w:t xml:space="preserve"> may </w:t>
      </w:r>
      <w:r w:rsidRPr="000B576A">
        <w:rPr>
          <w:rStyle w:val="Emphasis"/>
        </w:rPr>
        <w:t xml:space="preserve">also </w:t>
      </w:r>
      <w:r w:rsidRPr="002B6CAB">
        <w:rPr>
          <w:rStyle w:val="Emphasis"/>
          <w:highlight w:val="green"/>
        </w:rPr>
        <w:t>pose a ris</w:t>
      </w:r>
      <w:r w:rsidRPr="002B6CAB">
        <w:rPr>
          <w:rStyle w:val="StyleUnderline"/>
          <w:highlight w:val="green"/>
        </w:rPr>
        <w:t>k</w:t>
      </w:r>
      <w:r w:rsidRPr="00EE6AC8">
        <w:rPr>
          <w:sz w:val="16"/>
        </w:rPr>
        <w:t xml:space="preserve">, especially those with explicitly omnicidal aims. While rare, there are examples. </w:t>
      </w:r>
      <w:r w:rsidRPr="00EE6AC8">
        <w:rPr>
          <w:rStyle w:val="StyleUnderline"/>
        </w:rPr>
        <w:t xml:space="preserve">The </w:t>
      </w:r>
      <w:r w:rsidRPr="002B6CAB">
        <w:rPr>
          <w:rStyle w:val="Emphasis"/>
          <w:highlight w:val="green"/>
        </w:rPr>
        <w:t>Aum Shinrikyo</w:t>
      </w:r>
      <w:r w:rsidRPr="00EE6AC8">
        <w:rPr>
          <w:rStyle w:val="StyleUnderline"/>
        </w:rPr>
        <w:t xml:space="preserve"> cult </w:t>
      </w:r>
      <w:r w:rsidRPr="00EE6AC8">
        <w:rPr>
          <w:rStyle w:val="Emphasis"/>
        </w:rPr>
        <w:t xml:space="preserve">in Japan </w:t>
      </w:r>
      <w:r w:rsidRPr="002B6CAB">
        <w:rPr>
          <w:rStyle w:val="Emphasis"/>
          <w:highlight w:val="green"/>
        </w:rPr>
        <w:t>sought biological weapons for</w:t>
      </w:r>
      <w:r w:rsidRPr="00EE6AC8">
        <w:rPr>
          <w:rStyle w:val="StyleUnderline"/>
        </w:rPr>
        <w:t xml:space="preserve"> the express purpose of causing </w:t>
      </w:r>
      <w:r w:rsidRPr="002B6CAB">
        <w:rPr>
          <w:rStyle w:val="Emphasis"/>
          <w:highlight w:val="green"/>
        </w:rPr>
        <w:t>extinction</w:t>
      </w:r>
      <w:r w:rsidRPr="00EE6AC8">
        <w:rPr>
          <w:sz w:val="16"/>
        </w:rPr>
        <w:t xml:space="preserve">.28 Environmental groups, such as the Gaia Liberation Front, have argued that ‘‘we can ensure Gaia’s survival only through the extinction of the Humans as a species. we now have the specific technology for doing the job. several different [genetically engineered] viruses could be released’’(quoted in ref. 29). </w:t>
      </w:r>
      <w:r w:rsidRPr="00EE6AC8">
        <w:rPr>
          <w:rStyle w:val="StyleUnderline"/>
        </w:rPr>
        <w:t xml:space="preserve">Groups such as </w:t>
      </w:r>
      <w:r w:rsidRPr="00EE6AC8">
        <w:rPr>
          <w:rStyle w:val="Emphasis"/>
        </w:rPr>
        <w:t>R.I.S.E. also sought to</w:t>
      </w:r>
      <w:r w:rsidRPr="00EE6AC8">
        <w:rPr>
          <w:rStyle w:val="StyleUnderline"/>
        </w:rPr>
        <w:t xml:space="preserve"> protect nature by </w:t>
      </w:r>
      <w:r w:rsidRPr="00EE6AC8">
        <w:rPr>
          <w:rStyle w:val="Emphasis"/>
        </w:rPr>
        <w:t>destroy</w:t>
      </w:r>
      <w:r w:rsidRPr="00EE6AC8">
        <w:rPr>
          <w:rStyle w:val="StyleUnderline"/>
        </w:rPr>
        <w:t xml:space="preserve">ing most of </w:t>
      </w:r>
      <w:r w:rsidRPr="00EE6AC8">
        <w:rPr>
          <w:rStyle w:val="Emphasis"/>
        </w:rPr>
        <w:t>humanity with bioweapons</w:t>
      </w:r>
      <w:r w:rsidRPr="00EE6AC8">
        <w:rPr>
          <w:rStyle w:val="StyleUnderline"/>
        </w:rPr>
        <w:t>.</w:t>
      </w:r>
      <w:r w:rsidRPr="00EE6AC8">
        <w:rPr>
          <w:sz w:val="16"/>
        </w:rPr>
        <w:t xml:space="preserve">30 Fortunately, to date, </w:t>
      </w:r>
      <w:r w:rsidRPr="002B6CAB">
        <w:rPr>
          <w:rStyle w:val="Emphasis"/>
          <w:highlight w:val="green"/>
        </w:rPr>
        <w:t>non-state actors have lacked</w:t>
      </w:r>
      <w:r w:rsidRPr="00EE6AC8">
        <w:rPr>
          <w:rStyle w:val="Emphasis"/>
        </w:rPr>
        <w:t xml:space="preserve"> the </w:t>
      </w:r>
      <w:r w:rsidRPr="002B6CAB">
        <w:rPr>
          <w:rStyle w:val="Emphasis"/>
          <w:highlight w:val="green"/>
        </w:rPr>
        <w:t>capabilities</w:t>
      </w:r>
      <w:r w:rsidRPr="00EE6AC8">
        <w:rPr>
          <w:rStyle w:val="StyleUnderline"/>
        </w:rPr>
        <w:t xml:space="preserve"> needed to pose a catastrophic bioweapons threat, </w:t>
      </w:r>
      <w:r w:rsidRPr="002B6CAB">
        <w:rPr>
          <w:rStyle w:val="Emphasis"/>
          <w:highlight w:val="green"/>
        </w:rPr>
        <w:t>but this could change</w:t>
      </w:r>
      <w:r w:rsidRPr="00EE6AC8">
        <w:rPr>
          <w:rStyle w:val="Emphasis"/>
        </w:rPr>
        <w:t xml:space="preserve"> in future decades</w:t>
      </w:r>
      <w:r w:rsidRPr="00EE6AC8">
        <w:rPr>
          <w:rStyle w:val="StyleUnderline"/>
        </w:rPr>
        <w:t xml:space="preserve"> </w:t>
      </w:r>
      <w:r w:rsidRPr="002B6CAB">
        <w:rPr>
          <w:rStyle w:val="StyleUnderline"/>
          <w:highlight w:val="green"/>
        </w:rPr>
        <w:t>as biotechnology becomes more accessible</w:t>
      </w:r>
      <w:r w:rsidRPr="00EE6AC8">
        <w:rPr>
          <w:sz w:val="16"/>
        </w:rPr>
        <w:t xml:space="preserve"> and the pool of experienced users grows.31,3</w:t>
      </w:r>
    </w:p>
    <w:p w14:paraId="6053DEA3" w14:textId="77777777" w:rsidR="00661F43" w:rsidRDefault="00661F43" w:rsidP="00661F43">
      <w:pPr>
        <w:pStyle w:val="Heading2"/>
      </w:pPr>
      <w:r>
        <w:lastRenderedPageBreak/>
        <w:t>Other</w:t>
      </w:r>
    </w:p>
    <w:p w14:paraId="0C9103E9" w14:textId="77777777" w:rsidR="00661F43" w:rsidRDefault="00661F43" w:rsidP="00661F43">
      <w:pPr>
        <w:pStyle w:val="Heading3"/>
      </w:pPr>
      <w:r>
        <w:lastRenderedPageBreak/>
        <w:t>Framing – 0:32</w:t>
      </w:r>
    </w:p>
    <w:p w14:paraId="324FBC51" w14:textId="77777777" w:rsidR="00661F43" w:rsidRPr="00285A56" w:rsidRDefault="00661F43" w:rsidP="00661F43">
      <w:pPr>
        <w:pStyle w:val="Heading4"/>
      </w:pPr>
      <w:bookmarkStart w:id="0" w:name="_Hlk80916995"/>
      <w:r>
        <w:t xml:space="preserve">The standard is maximizing expected well-being – Prefer </w:t>
      </w:r>
    </w:p>
    <w:p w14:paraId="37F82B85" w14:textId="77777777" w:rsidR="00661F43" w:rsidRPr="00FF565D" w:rsidRDefault="00661F43" w:rsidP="00661F43">
      <w:pPr>
        <w:pStyle w:val="Heading4"/>
        <w:rPr>
          <w:bCs/>
        </w:rPr>
      </w:pPr>
      <w:r>
        <w:rPr>
          <w:bCs/>
        </w:rPr>
        <w:t xml:space="preserve">[1] </w:t>
      </w:r>
      <w:r w:rsidRPr="00285A56">
        <w:rPr>
          <w:bCs/>
          <w:u w:val="single"/>
        </w:rPr>
        <w:t>Actor specificity</w:t>
      </w:r>
      <w:r w:rsidRPr="00FF565D">
        <w:rPr>
          <w:bCs/>
        </w:rPr>
        <w:t xml:space="preserve"> – state actors can only use util</w:t>
      </w:r>
      <w:r>
        <w:rPr>
          <w:bCs/>
        </w:rPr>
        <w:t xml:space="preserve"> – outweighs since different actors have different obligations.</w:t>
      </w:r>
    </w:p>
    <w:p w14:paraId="46AA5AB8" w14:textId="77777777" w:rsidR="00661F43" w:rsidRPr="00FF565D" w:rsidRDefault="00661F43" w:rsidP="00661F43">
      <w:pPr>
        <w:pStyle w:val="Heading4"/>
        <w:rPr>
          <w:rFonts w:cs="Calibri"/>
          <w:bCs/>
        </w:rPr>
      </w:pPr>
      <w:r w:rsidRPr="00FF565D">
        <w:rPr>
          <w:rFonts w:cs="Calibri"/>
          <w:bCs/>
        </w:rPr>
        <w:t xml:space="preserve">A – </w:t>
      </w:r>
      <w:r w:rsidRPr="00285A56">
        <w:rPr>
          <w:rFonts w:cs="Calibri"/>
          <w:bCs/>
          <w:u w:val="single"/>
        </w:rPr>
        <w:t>Aggregation</w:t>
      </w:r>
      <w:r w:rsidRPr="00FF565D">
        <w:rPr>
          <w:rFonts w:cs="Calibri"/>
          <w:bCs/>
        </w:rPr>
        <w:t xml:space="preserve"> – all policies benefit some and hurts others – </w:t>
      </w:r>
      <w:r>
        <w:rPr>
          <w:rFonts w:cs="Calibri"/>
          <w:bCs/>
        </w:rPr>
        <w:t xml:space="preserve">only util can resolve these cuz it gives a clear weighing mechanism </w:t>
      </w:r>
    </w:p>
    <w:p w14:paraId="106710AD" w14:textId="77777777" w:rsidR="00661F43" w:rsidRPr="00FF565D" w:rsidRDefault="00661F43" w:rsidP="00661F43">
      <w:pPr>
        <w:pStyle w:val="Heading4"/>
        <w:rPr>
          <w:bCs/>
        </w:rPr>
      </w:pPr>
      <w:r w:rsidRPr="00FF565D">
        <w:rPr>
          <w:bCs/>
        </w:rPr>
        <w:t xml:space="preserve">B – </w:t>
      </w:r>
      <w:r w:rsidRPr="00285A56">
        <w:rPr>
          <w:bCs/>
          <w:u w:val="single"/>
        </w:rPr>
        <w:t>Collectivism</w:t>
      </w:r>
      <w:r w:rsidRPr="00FF565D">
        <w:rPr>
          <w:bCs/>
        </w:rPr>
        <w:t xml:space="preserve"> – States are composed of </w:t>
      </w:r>
      <w:r>
        <w:rPr>
          <w:bCs/>
        </w:rPr>
        <w:t xml:space="preserve">many </w:t>
      </w:r>
      <w:r w:rsidRPr="00FF565D">
        <w:rPr>
          <w:bCs/>
        </w:rPr>
        <w:t>actors</w:t>
      </w:r>
      <w:r>
        <w:rPr>
          <w:bCs/>
        </w:rPr>
        <w:t xml:space="preserve"> who inevitably disagree about intent means they can only use consequentialism because they don’t have to agree</w:t>
      </w:r>
    </w:p>
    <w:p w14:paraId="5CF7696E" w14:textId="77777777" w:rsidR="00661F43" w:rsidRDefault="00661F43" w:rsidP="00661F43">
      <w:pPr>
        <w:pStyle w:val="Heading4"/>
      </w:pPr>
      <w:r>
        <w:t xml:space="preserve">C – </w:t>
      </w:r>
      <w:r w:rsidRPr="00285A56">
        <w:rPr>
          <w:u w:val="single"/>
        </w:rPr>
        <w:t>Bureaucrats aren’t philosophers</w:t>
      </w:r>
      <w:r>
        <w:t xml:space="preserve"> – policymakers do not have experience with dense frameworks so they don’t understand how to apply them to specific instances but they do understand that pain is bad and pleasure is good because it’s intrinsic to existing. </w:t>
      </w:r>
    </w:p>
    <w:p w14:paraId="1A947DBA" w14:textId="77777777" w:rsidR="00661F43" w:rsidRDefault="00661F43" w:rsidP="00661F43"/>
    <w:p w14:paraId="4DA7F71A" w14:textId="77777777" w:rsidR="00661F43" w:rsidRDefault="00661F43" w:rsidP="00661F43">
      <w:pPr>
        <w:pStyle w:val="Heading4"/>
      </w:pPr>
      <w:r>
        <w:t xml:space="preserve">[2] </w:t>
      </w:r>
      <w:r w:rsidRPr="00285A56">
        <w:t>Extinction first</w:t>
      </w:r>
      <w:r>
        <w:t xml:space="preserve"> – </w:t>
      </w:r>
    </w:p>
    <w:p w14:paraId="3FBF7291" w14:textId="77777777" w:rsidR="00661F43" w:rsidRDefault="00661F43" w:rsidP="00661F43">
      <w:pPr>
        <w:pStyle w:val="Heading4"/>
      </w:pPr>
      <w:r>
        <w:t xml:space="preserve">a. </w:t>
      </w:r>
      <w:r w:rsidRPr="008F73CF">
        <w:rPr>
          <w:u w:val="single"/>
        </w:rPr>
        <w:t>Wager</w:t>
      </w:r>
      <w:r>
        <w:t xml:space="preserve"> – if there is any chance of goodness existing, we ought to preserve our existence to maximize it. </w:t>
      </w:r>
    </w:p>
    <w:p w14:paraId="2E9B0183" w14:textId="77777777" w:rsidR="00661F43" w:rsidRDefault="00661F43" w:rsidP="00661F43">
      <w:pPr>
        <w:pStyle w:val="Heading4"/>
      </w:pPr>
      <w:r>
        <w:t xml:space="preserve">b. </w:t>
      </w:r>
      <w:r w:rsidRPr="008F73CF">
        <w:rPr>
          <w:u w:val="single"/>
        </w:rPr>
        <w:t>Sequencing</w:t>
      </w:r>
      <w:r>
        <w:t xml:space="preserve"> – if their framework is true, people dying is bad because it means those people can’t use their framework </w:t>
      </w:r>
    </w:p>
    <w:p w14:paraId="0B95DA75" w14:textId="77777777" w:rsidR="00661F43" w:rsidRDefault="00661F43" w:rsidP="00661F43">
      <w:pPr>
        <w:pStyle w:val="Heading4"/>
      </w:pPr>
      <w:r>
        <w:t xml:space="preserve">c. </w:t>
      </w:r>
      <w:r w:rsidRPr="008F73CF">
        <w:rPr>
          <w:u w:val="single"/>
        </w:rPr>
        <w:t>Repugnance</w:t>
      </w:r>
      <w:r>
        <w:t xml:space="preserve"> – if their framework cannot explain why people dying is bad – you should reject it because it cannot disavow of atrocities. You shouldn’t vote for a framework that can’t say the holocaust was a bad thing. </w:t>
      </w:r>
    </w:p>
    <w:p w14:paraId="0EEA6225" w14:textId="77777777" w:rsidR="00661F43" w:rsidRPr="00285A56" w:rsidRDefault="00661F43" w:rsidP="00661F43">
      <w:pPr>
        <w:pStyle w:val="Heading4"/>
      </w:pPr>
      <w:r>
        <w:t xml:space="preserve">d. </w:t>
      </w:r>
      <w:r w:rsidRPr="008F73CF">
        <w:rPr>
          <w:u w:val="single"/>
        </w:rPr>
        <w:t>Performativity</w:t>
      </w:r>
      <w:r>
        <w:t xml:space="preserve"> – us having a moral debate proves moral uncertainty because it means we are not certain about which framework is true - means we should preserve our ability to find the true framework </w:t>
      </w:r>
    </w:p>
    <w:bookmarkEnd w:id="0"/>
    <w:p w14:paraId="50C3DC4A" w14:textId="77777777" w:rsidR="00661F43" w:rsidRPr="006B5279" w:rsidRDefault="00661F43" w:rsidP="00661F43"/>
    <w:p w14:paraId="04E6DB3A" w14:textId="77777777" w:rsidR="00661F43" w:rsidRDefault="00661F43" w:rsidP="00661F43">
      <w:pPr>
        <w:pStyle w:val="Heading3"/>
      </w:pPr>
      <w:r>
        <w:lastRenderedPageBreak/>
        <w:t>UV</w:t>
      </w:r>
    </w:p>
    <w:p w14:paraId="2774F978" w14:textId="77777777" w:rsidR="00661F43" w:rsidRDefault="00661F43" w:rsidP="00661F43">
      <w:pPr>
        <w:pStyle w:val="Heading4"/>
      </w:pPr>
      <w:r>
        <w:t>1.</w:t>
      </w:r>
      <w:r>
        <w:tab/>
        <w:t xml:space="preserve">Aff gets 1AR theory and these paradigm issues </w:t>
      </w:r>
    </w:p>
    <w:p w14:paraId="4D932950" w14:textId="77777777" w:rsidR="00661F43" w:rsidRDefault="00661F43" w:rsidP="00661F43">
      <w:pPr>
        <w:pStyle w:val="Heading4"/>
      </w:pPr>
      <w:r>
        <w:t>a.</w:t>
      </w:r>
      <w:r>
        <w:tab/>
        <w:t>They can be infinitely abusive without a check in the 1N –</w:t>
      </w:r>
    </w:p>
    <w:p w14:paraId="21A4CF29" w14:textId="77777777" w:rsidR="00661F43" w:rsidRDefault="00661F43" w:rsidP="00661F43">
      <w:pPr>
        <w:pStyle w:val="Heading4"/>
      </w:pPr>
      <w:r>
        <w:t>b.</w:t>
      </w:r>
      <w:r>
        <w:tab/>
        <w:t>1AR Theory is drop the debater to deter abuse</w:t>
      </w:r>
    </w:p>
    <w:p w14:paraId="4AAC1D5A" w14:textId="77777777" w:rsidR="00661F43" w:rsidRDefault="00661F43" w:rsidP="00661F43">
      <w:pPr>
        <w:pStyle w:val="Heading4"/>
      </w:pPr>
      <w:r>
        <w:t>c.</w:t>
      </w:r>
      <w:r>
        <w:tab/>
        <w:t>No RVIs because they could collapse to it in the 2N and win on a brute force 6v3 skew</w:t>
      </w:r>
    </w:p>
    <w:p w14:paraId="47EEEE25" w14:textId="77777777" w:rsidR="00661F43" w:rsidRDefault="00661F43" w:rsidP="00661F43">
      <w:pPr>
        <w:pStyle w:val="Heading4"/>
      </w:pPr>
      <w:r>
        <w:t>d.</w:t>
      </w:r>
      <w:r>
        <w:tab/>
        <w:t xml:space="preserve">Use Competing interps because reasonability is forcing the judge to intervene to determine what is and what isn’t reasonable </w:t>
      </w:r>
    </w:p>
    <w:p w14:paraId="3432E339" w14:textId="77777777" w:rsidR="00661F43" w:rsidRDefault="00661F43" w:rsidP="00661F43">
      <w:pPr>
        <w:pStyle w:val="Heading4"/>
      </w:pPr>
      <w:r>
        <w:t>e.</w:t>
      </w:r>
      <w:r>
        <w:tab/>
        <w:t xml:space="preserve">1AR theory should be the highest layer – anything else would allow them to win every round since they would have a 13v7 advantage on theory with both the 1N and 2N when we only get the 1AR and 2AR. </w:t>
      </w:r>
    </w:p>
    <w:p w14:paraId="1F43DD1F" w14:textId="77777777" w:rsidR="00661F43" w:rsidRDefault="00661F43" w:rsidP="00661F43">
      <w:pPr>
        <w:pStyle w:val="Heading4"/>
      </w:pPr>
      <w:r>
        <w:t>f.</w:t>
      </w:r>
      <w:r>
        <w:tab/>
        <w:t xml:space="preserve">no 2NR paradigm issues or recontextualizations to 1ar theory if paradigm issues were read in the 1ac – it’s equal to reading a new case turn in the 2n – you had the chance in the 1n to answer it. </w:t>
      </w:r>
    </w:p>
    <w:p w14:paraId="0986B8D2" w14:textId="77777777" w:rsidR="00661F43" w:rsidRDefault="00661F43" w:rsidP="00661F43">
      <w:pPr>
        <w:pStyle w:val="Heading4"/>
      </w:pPr>
      <w:r>
        <w:t>g.</w:t>
      </w:r>
      <w:r>
        <w:tab/>
        <w:t xml:space="preserve">Education is a voter because it controls the internal link to debate existing the first place – schools don’t fund uneducational games </w:t>
      </w:r>
    </w:p>
    <w:p w14:paraId="106CF981" w14:textId="77777777" w:rsidR="00661F43" w:rsidRPr="006B5279" w:rsidRDefault="00661F43" w:rsidP="00661F43">
      <w:pPr>
        <w:pStyle w:val="Heading4"/>
      </w:pPr>
      <w:r>
        <w:t>h.</w:t>
      </w:r>
      <w:r>
        <w:tab/>
        <w:t>Fairness is a voter because Debate is a competition which requires competitive equity – hence why we have equal speech times.</w:t>
      </w:r>
    </w:p>
    <w:p w14:paraId="6D27CFFC" w14:textId="77777777" w:rsidR="00661F43" w:rsidRPr="00661F43" w:rsidRDefault="00661F43" w:rsidP="00661F43"/>
    <w:sectPr w:rsidR="00661F43" w:rsidRPr="00661F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75DD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75DD9"/>
    <w:rsid w:val="004C60E8"/>
    <w:rsid w:val="004E3579"/>
    <w:rsid w:val="004E728B"/>
    <w:rsid w:val="004F39E0"/>
    <w:rsid w:val="00537BD5"/>
    <w:rsid w:val="0057268A"/>
    <w:rsid w:val="005D2912"/>
    <w:rsid w:val="006065BD"/>
    <w:rsid w:val="00645FA9"/>
    <w:rsid w:val="00647866"/>
    <w:rsid w:val="00661F43"/>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67C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6B2E"/>
    <w:rsid w:val="00BF773A"/>
    <w:rsid w:val="00BF7E81"/>
    <w:rsid w:val="00C13773"/>
    <w:rsid w:val="00C17CC8"/>
    <w:rsid w:val="00C83417"/>
    <w:rsid w:val="00C9604F"/>
    <w:rsid w:val="00CA19AA"/>
    <w:rsid w:val="00CC5298"/>
    <w:rsid w:val="00CD736E"/>
    <w:rsid w:val="00CD798D"/>
    <w:rsid w:val="00CE161E"/>
    <w:rsid w:val="00CF59A8"/>
    <w:rsid w:val="00D26C94"/>
    <w:rsid w:val="00D325A9"/>
    <w:rsid w:val="00D36A8A"/>
    <w:rsid w:val="00D61409"/>
    <w:rsid w:val="00D63E7D"/>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9FEF6"/>
  <w15:chartTrackingRefBased/>
  <w15:docId w15:val="{C5EB2C4E-D363-44AF-8FFD-957D0F177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75DD9"/>
    <w:rPr>
      <w:rFonts w:ascii="Calibri" w:hAnsi="Calibri"/>
    </w:rPr>
  </w:style>
  <w:style w:type="paragraph" w:styleId="Heading1">
    <w:name w:val="heading 1"/>
    <w:aliases w:val="Pocket"/>
    <w:basedOn w:val="Normal"/>
    <w:next w:val="Normal"/>
    <w:link w:val="Heading1Char"/>
    <w:qFormat/>
    <w:rsid w:val="00475D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75DD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ites,Tag Char Char,Char,n,Author and Date"/>
    <w:basedOn w:val="Normal"/>
    <w:next w:val="Normal"/>
    <w:link w:val="Heading3Char"/>
    <w:uiPriority w:val="2"/>
    <w:unhideWhenUsed/>
    <w:qFormat/>
    <w:rsid w:val="00475DD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Spacing1,Debate Text,No Spacing11,Read stuff,No Spacing111,No Spacing2,No Spacing11111,Heading 2 Char1 Char Char, Ch,ta,Card,Tags,tags,No Spacing1111,No Spacing111111"/>
    <w:basedOn w:val="Normal"/>
    <w:next w:val="Normal"/>
    <w:link w:val="Heading4Char"/>
    <w:uiPriority w:val="3"/>
    <w:unhideWhenUsed/>
    <w:qFormat/>
    <w:rsid w:val="00475DD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75D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5DD9"/>
  </w:style>
  <w:style w:type="character" w:customStyle="1" w:styleId="Heading1Char">
    <w:name w:val="Heading 1 Char"/>
    <w:aliases w:val="Pocket Char"/>
    <w:basedOn w:val="DefaultParagraphFont"/>
    <w:link w:val="Heading1"/>
    <w:rsid w:val="00475DD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75DD9"/>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1,Heading 3 Char1 Char Char Char,Citation Char Char Char Char Char"/>
    <w:basedOn w:val="DefaultParagraphFont"/>
    <w:link w:val="Heading3"/>
    <w:uiPriority w:val="2"/>
    <w:rsid w:val="00475DD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Spacing1 Char,Debate Text Char,No Spacing11 Char,Read stuff Char,No Spacing111 Char,No Spacing2 Char,No Spacing11111 Char"/>
    <w:basedOn w:val="DefaultParagraphFont"/>
    <w:link w:val="Heading4"/>
    <w:uiPriority w:val="3"/>
    <w:rsid w:val="00475DD9"/>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475DD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475DD9"/>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475DD9"/>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475DD9"/>
    <w:rPr>
      <w:color w:val="auto"/>
      <w:u w:val="none"/>
    </w:rPr>
  </w:style>
  <w:style w:type="character" w:styleId="FollowedHyperlink">
    <w:name w:val="FollowedHyperlink"/>
    <w:basedOn w:val="DefaultParagraphFont"/>
    <w:uiPriority w:val="99"/>
    <w:semiHidden/>
    <w:unhideWhenUsed/>
    <w:rsid w:val="00475DD9"/>
    <w:rPr>
      <w:color w:val="auto"/>
      <w:u w:val="none"/>
    </w:rPr>
  </w:style>
  <w:style w:type="paragraph" w:customStyle="1" w:styleId="textbold">
    <w:name w:val="text bold"/>
    <w:basedOn w:val="Normal"/>
    <w:link w:val="Emphasis"/>
    <w:uiPriority w:val="7"/>
    <w:qFormat/>
    <w:rsid w:val="00661F43"/>
    <w:pPr>
      <w:widowControl w:val="0"/>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Very Small Text,No Spacing8,Dont u,No Spacing311,No Spacing3,No Spacing111112,tag"/>
    <w:basedOn w:val="Heading1"/>
    <w:link w:val="Hyperlink"/>
    <w:autoRedefine/>
    <w:uiPriority w:val="99"/>
    <w:qFormat/>
    <w:rsid w:val="00661F4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ationalpost.com/news/canada/house-speaker-pelosi-announces-agreement-on-north-american-trade-pact-to-replace-nafta" TargetMode="External"/><Relationship Id="rId18" Type="http://schemas.openxmlformats.org/officeDocument/2006/relationships/hyperlink" Target="https://www.thechronicleherald.ca/business/reuters/canada-loses-record-2-million-jobs-temporary-layoffs-add-more-pain-447387/" TargetMode="External"/><Relationship Id="rId26" Type="http://schemas.openxmlformats.org/officeDocument/2006/relationships/hyperlink" Target="https://www.npr.org/2011/02/15/93170200/timeline-how-the-anthrax-terror-unfolded" TargetMode="External"/><Relationship Id="rId39" Type="http://schemas.openxmlformats.org/officeDocument/2006/relationships/hyperlink" Target="https://www.wired.com/2017/03/thank-goodness-nukes-expensive-complicated/" TargetMode="External"/><Relationship Id="rId21" Type="http://schemas.openxmlformats.org/officeDocument/2006/relationships/hyperlink" Target="https://www.ctvnews.ca/business/cn-employees-heading-back-to-work-after-temporary-layoffs-as-blockades-wind-down-1.4836665" TargetMode="External"/><Relationship Id="rId34" Type="http://schemas.openxmlformats.org/officeDocument/2006/relationships/hyperlink" Target="https://www.jstor.org/stable/26369585" TargetMode="External"/><Relationship Id="rId42" Type="http://schemas.openxmlformats.org/officeDocument/2006/relationships/hyperlink" Target="https://www.liebertpub.com/doi/pdf/10.1089/hs.2017.0028" TargetMode="External"/><Relationship Id="rId7" Type="http://schemas.openxmlformats.org/officeDocument/2006/relationships/hyperlink" Target="https://www.healthaffairs.org/do/10.1377/hblog20210712.248782/full/" TargetMode="External"/><Relationship Id="rId2" Type="http://schemas.openxmlformats.org/officeDocument/2006/relationships/numbering" Target="numbering.xml"/><Relationship Id="rId16" Type="http://schemas.openxmlformats.org/officeDocument/2006/relationships/hyperlink" Target="https://www.bbc.com/news/world-us-canada-51550821" TargetMode="External"/><Relationship Id="rId20" Type="http://schemas.openxmlformats.org/officeDocument/2006/relationships/hyperlink" Target="https://www.cbc.ca/news/politics/rail-blockades-economic-impact-1.5497236" TargetMode="External"/><Relationship Id="rId29" Type="http://schemas.openxmlformats.org/officeDocument/2006/relationships/hyperlink" Target="https://www.scientificamerican.com/article/mail-order-crispr-kits-allow-absolutely-anyone-to-hack-dna/" TargetMode="External"/><Relationship Id="rId41" Type="http://schemas.openxmlformats.org/officeDocument/2006/relationships/hyperlink" Target="http://illinoisjltp.com/journal/wpcontent/uploads/2013/10/0505%2008_Oriola_AHW_Formatted_FINAL.pdf" TargetMode="External"/><Relationship Id="rId1" Type="http://schemas.openxmlformats.org/officeDocument/2006/relationships/customXml" Target="../customXml/item1.xml"/><Relationship Id="rId6" Type="http://schemas.openxmlformats.org/officeDocument/2006/relationships/hyperlink" Target="https://www.usnews.com/news/top-news/articles/2021-07-26/how-the-delta-variant-upends-assumptions-about-the-coronavirus%20//" TargetMode="External"/><Relationship Id="rId11" Type="http://schemas.openxmlformats.org/officeDocument/2006/relationships/hyperlink" Target="https://www.bbc.com/news/business-51706225" TargetMode="External"/><Relationship Id="rId24" Type="http://schemas.openxmlformats.org/officeDocument/2006/relationships/hyperlink" Target="https://www.theguardian.com/world/2016/oct/09/reindeer-to-be-culled-in-russias-far-north-due-to-anthrax-outbreak" TargetMode="External"/><Relationship Id="rId32" Type="http://schemas.openxmlformats.org/officeDocument/2006/relationships/hyperlink" Target="https://www.nti.org/learn/countries/russia/biological/" TargetMode="External"/><Relationship Id="rId37" Type="http://schemas.openxmlformats.org/officeDocument/2006/relationships/hyperlink" Target="https://www.ctvnews.ca/world/recruiting-professionals-doctors-join-the-isis-fight-1.2295241" TargetMode="External"/><Relationship Id="rId40" Type="http://schemas.openxmlformats.org/officeDocument/2006/relationships/hyperlink" Target="https://cosmosmagazine.com/biology/researchers-fear-us-agricultural-research-masks-bioweapons-development" TargetMode="External"/><Relationship Id="rId5" Type="http://schemas.openxmlformats.org/officeDocument/2006/relationships/webSettings" Target="webSettings.xml"/><Relationship Id="rId15" Type="http://schemas.openxmlformats.org/officeDocument/2006/relationships/hyperlink" Target="https://www.cbc.ca/news/canada/saskatchewan/rail-slow-down-impact-1.5457262" TargetMode="External"/><Relationship Id="rId23" Type="http://schemas.openxmlformats.org/officeDocument/2006/relationships/hyperlink" Target="https://www.cdc.gov/anthrax/index.html" TargetMode="External"/><Relationship Id="rId28" Type="http://schemas.openxmlformats.org/officeDocument/2006/relationships/hyperlink" Target="https://www.theguardian.com/global-development/2014/feb/21/3d-printing-offer-developing-savings-replica-kit" TargetMode="External"/><Relationship Id="rId36" Type="http://schemas.openxmlformats.org/officeDocument/2006/relationships/hyperlink" Target="https://www.macleans.ca/news/world/why-do-so-many-jihadis-have-engineering-degrees/" TargetMode="External"/><Relationship Id="rId10" Type="http://schemas.openxmlformats.org/officeDocument/2006/relationships/hyperlink" Target="http://strategicstudiesinstitute.army.mil/pubs/parameters/Articles/2011spring/Ehlefnawy.pdf" TargetMode="External"/><Relationship Id="rId19" Type="http://schemas.openxmlformats.org/officeDocument/2006/relationships/hyperlink" Target="https://business.financialpost.com/news/economy/choke-point-how-the-blockade-movement-has-sent-tremors-across-canadas-economy-and-beyond" TargetMode="External"/><Relationship Id="rId31" Type="http://schemas.openxmlformats.org/officeDocument/2006/relationships/hyperlink" Target="https://www.forbes.com/sites/fernandezelizabeth/2019/09/19/yes-people-can-edit-the-genome-in-their-garage-can-they-be-regulated/"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necsi.edu/research/social/pandemics/transition" TargetMode="External"/><Relationship Id="rId14" Type="http://schemas.openxmlformats.org/officeDocument/2006/relationships/hyperlink" Target="https://www150.statcan.gc.ca/t1/tbl1/en/tv.action?pid=3610043403" TargetMode="External"/><Relationship Id="rId22" Type="http://schemas.openxmlformats.org/officeDocument/2006/relationships/hyperlink" Target="https://www.macleans.ca/economy/economicanalysis/coronavirus-plunges-canadas-economy-into-the-abyss/" TargetMode="External"/><Relationship Id="rId27" Type="http://schemas.openxmlformats.org/officeDocument/2006/relationships/hyperlink" Target="https://cen.acs.org/biological-chemistry/synthetic-biology/Synthetic-biology-enable-bioweapons-development/96/i26" TargetMode="External"/><Relationship Id="rId30" Type="http://schemas.openxmlformats.org/officeDocument/2006/relationships/hyperlink" Target="https://www.nature.com/articles/d41586-018-07853-5" TargetMode="External"/><Relationship Id="rId35" Type="http://schemas.openxmlformats.org/officeDocument/2006/relationships/hyperlink" Target="https://www.theguardian.com/world/2016/oct/05/islamic-state-recruits-world-bank-study-education-boko-haram" TargetMode="External"/><Relationship Id="rId43" Type="http://schemas.openxmlformats.org/officeDocument/2006/relationships/fontTable" Target="fontTable.xml"/><Relationship Id="rId8" Type="http://schemas.openxmlformats.org/officeDocument/2006/relationships/hyperlink" Target="https://www.washingtonpost.com/opinions/2021/07/26/what-history-tells-us-about-delta-variant-variants-that-will-follow/" TargetMode="External"/><Relationship Id="rId3" Type="http://schemas.openxmlformats.org/officeDocument/2006/relationships/styles" Target="styles.xml"/><Relationship Id="rId12" Type="http://schemas.openxmlformats.org/officeDocument/2006/relationships/hyperlink" Target="https://www.theguardian.com/world/2017/jan/29/chemical-weapons-found-in-mosul-in-isis-lab-say-iraqi-forces" TargetMode="External"/><Relationship Id="rId17" Type="http://schemas.openxmlformats.org/officeDocument/2006/relationships/hyperlink" Target="https://www.cbc.ca/news/politics/tasker-teck-frontier-future-oilsands-1.5475658" TargetMode="External"/><Relationship Id="rId25" Type="http://schemas.openxmlformats.org/officeDocument/2006/relationships/hyperlink" Target="https://www.medicalnewstoday.com/articles/321030" TargetMode="External"/><Relationship Id="rId33" Type="http://schemas.openxmlformats.org/officeDocument/2006/relationships/hyperlink" Target="https://www.nytimes.com/2019/01/15/science/north-korea-biological-weapons.html" TargetMode="External"/><Relationship Id="rId38" Type="http://schemas.openxmlformats.org/officeDocument/2006/relationships/hyperlink" Target="https://www.theguardian.com/cities/2018/jan/29/bureaucracy-evil-isis-run-city-mosu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15</Pages>
  <Words>7889</Words>
  <Characters>44968</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dc:creator>
  <cp:keywords>5.1.1</cp:keywords>
  <dc:description/>
  <cp:lastModifiedBy>Armaan Christ</cp:lastModifiedBy>
  <cp:revision>5</cp:revision>
  <dcterms:created xsi:type="dcterms:W3CDTF">2021-09-10T23:18:00Z</dcterms:created>
  <dcterms:modified xsi:type="dcterms:W3CDTF">2021-09-10T23:38:00Z</dcterms:modified>
</cp:coreProperties>
</file>