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C75BF" w14:textId="77777777" w:rsidR="00B06843" w:rsidRDefault="00B06843" w:rsidP="00B06843">
      <w:pPr>
        <w:pStyle w:val="Heading2"/>
      </w:pPr>
      <w:r>
        <w:t>1AC</w:t>
      </w:r>
    </w:p>
    <w:p w14:paraId="073DD1FE" w14:textId="77777777" w:rsidR="00B06843" w:rsidRDefault="00B06843" w:rsidP="00B06843">
      <w:pPr>
        <w:pStyle w:val="Heading3"/>
      </w:pPr>
      <w:r>
        <w:lastRenderedPageBreak/>
        <w:t>UV</w:t>
      </w:r>
    </w:p>
    <w:p w14:paraId="69ADBA30" w14:textId="77777777" w:rsidR="00B06843" w:rsidRDefault="00B06843" w:rsidP="00B06843">
      <w:pPr>
        <w:pStyle w:val="Heading4"/>
      </w:pPr>
      <w:r w:rsidRPr="008E4C26">
        <w:t>Aff gets 1AR</w:t>
      </w:r>
      <w:r>
        <w:t>/1AC</w:t>
      </w:r>
      <w:r w:rsidRPr="008E4C26">
        <w:t xml:space="preserve"> theory and RVIs – </w:t>
      </w:r>
    </w:p>
    <w:p w14:paraId="48CCB720" w14:textId="77777777" w:rsidR="00B06843" w:rsidRDefault="00B06843" w:rsidP="00B06843">
      <w:pPr>
        <w:pStyle w:val="Heading4"/>
      </w:pPr>
      <w:r w:rsidRPr="00691BB4">
        <w:t>A] else neg can be infinitely abusive and no way to check</w:t>
      </w:r>
      <w:r>
        <w:t xml:space="preserve"> back</w:t>
      </w:r>
      <w:r w:rsidRPr="00691BB4">
        <w:t>.</w:t>
      </w:r>
      <w:r>
        <w:t xml:space="preserve"> </w:t>
      </w:r>
    </w:p>
    <w:p w14:paraId="709A31D8" w14:textId="77777777" w:rsidR="00B06843" w:rsidRDefault="00B06843" w:rsidP="00B06843">
      <w:pPr>
        <w:pStyle w:val="Heading4"/>
      </w:pPr>
      <w:r w:rsidRPr="00691BB4">
        <w:t xml:space="preserve">B] 1AR theory is drop the debater to deter abuse, no rvis because they could brute force us in the 2n with double our time, and competing interps because reasonability is arbitrary and invites judge intervention even with a brightline and the highest layer of the round – the 1ARs too short to be able to rectify abuse and cover substance. </w:t>
      </w:r>
    </w:p>
    <w:p w14:paraId="667728E6" w14:textId="77777777" w:rsidR="00B06843" w:rsidRDefault="00B06843" w:rsidP="00B06843">
      <w:pPr>
        <w:pStyle w:val="Heading4"/>
      </w:pPr>
      <w:r w:rsidRPr="00691BB4">
        <w:t xml:space="preserve">C] no 2NR paradigm issues, theory, RVIs, or recontextualizations because you can make whole new arguments in the 2n with 6 minutes forcing me to respond in only half the time. </w:t>
      </w:r>
    </w:p>
    <w:p w14:paraId="0468DC18" w14:textId="77777777" w:rsidR="00B06843" w:rsidRDefault="00B06843" w:rsidP="00B06843">
      <w:pPr>
        <w:pStyle w:val="Heading4"/>
      </w:pPr>
      <w:r>
        <w:t xml:space="preserve">D] Education is a voter because it controls the internal link to debate existing the first place – schools don’t fund uneducational games </w:t>
      </w:r>
    </w:p>
    <w:p w14:paraId="45D044B5" w14:textId="77777777" w:rsidR="00B06843" w:rsidRPr="00BB5B1A" w:rsidRDefault="00B06843" w:rsidP="00B06843">
      <w:pPr>
        <w:pStyle w:val="Heading4"/>
      </w:pPr>
      <w:r>
        <w:t>E] Fairness is a voter because Debate is a game with a winner and a loser – we all have different motives for winning and fairness is the means for that fulfilling motive</w:t>
      </w:r>
    </w:p>
    <w:p w14:paraId="61E8B23D" w14:textId="77777777" w:rsidR="00B06843" w:rsidRPr="00C83056" w:rsidRDefault="00B06843" w:rsidP="00B06843"/>
    <w:p w14:paraId="370AA9E0" w14:textId="77777777" w:rsidR="00B06843" w:rsidRPr="00C83056" w:rsidRDefault="00B06843" w:rsidP="00B06843">
      <w:pPr>
        <w:pStyle w:val="Heading3"/>
      </w:pPr>
      <w:r>
        <w:lastRenderedPageBreak/>
        <w:t>Case</w:t>
      </w:r>
    </w:p>
    <w:p w14:paraId="2F23B671" w14:textId="77777777" w:rsidR="00B06843" w:rsidRPr="00912205" w:rsidRDefault="00B06843" w:rsidP="00B06843">
      <w:pPr>
        <w:pStyle w:val="Heading4"/>
      </w:pPr>
      <w:bookmarkStart w:id="0" w:name="_Hlk84528393"/>
      <w:r w:rsidRPr="00912205">
        <w:t xml:space="preserve">Welcome to the age of the </w:t>
      </w:r>
      <w:r w:rsidRPr="00912205">
        <w:rPr>
          <w:u w:val="single"/>
        </w:rPr>
        <w:t>World Computer</w:t>
      </w:r>
      <w:r w:rsidRPr="00912205">
        <w:t xml:space="preserve"> where society codifies life through abstraction</w:t>
      </w:r>
      <w:r>
        <w:t>s</w:t>
      </w:r>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081ACC25" w14:textId="77777777" w:rsidR="00B06843" w:rsidRPr="00912205" w:rsidRDefault="00B06843" w:rsidP="00B06843">
      <w:pPr>
        <w:pStyle w:val="ListParagraph"/>
        <w:numPr>
          <w:ilvl w:val="0"/>
          <w:numId w:val="11"/>
        </w:numPr>
        <w:rPr>
          <w:sz w:val="16"/>
          <w:szCs w:val="16"/>
        </w:rPr>
      </w:pPr>
      <w:r w:rsidRPr="00912205">
        <w:rPr>
          <w:sz w:val="16"/>
          <w:szCs w:val="16"/>
        </w:rPr>
        <w:t xml:space="preserve">For spec purposes: </w:t>
      </w:r>
    </w:p>
    <w:p w14:paraId="071658AC" w14:textId="77777777" w:rsidR="00B06843" w:rsidRPr="00912205" w:rsidRDefault="00B06843" w:rsidP="00B06843">
      <w:pPr>
        <w:pStyle w:val="ListParagraph"/>
        <w:numPr>
          <w:ilvl w:val="1"/>
          <w:numId w:val="11"/>
        </w:numPr>
        <w:rPr>
          <w:sz w:val="16"/>
          <w:szCs w:val="16"/>
        </w:rPr>
      </w:pPr>
      <w:r w:rsidRPr="00912205">
        <w:rPr>
          <w:sz w:val="16"/>
          <w:szCs w:val="16"/>
        </w:rPr>
        <w:t xml:space="preserve">Anything can function as offense as long as it proves/disproves how the resolution substantively challenges the World Computer. </w:t>
      </w:r>
    </w:p>
    <w:p w14:paraId="7F547EEB" w14:textId="77777777" w:rsidR="00B06843" w:rsidRPr="00912205" w:rsidRDefault="00B06843" w:rsidP="00B06843">
      <w:pPr>
        <w:pStyle w:val="ListParagraph"/>
        <w:numPr>
          <w:ilvl w:val="1"/>
          <w:numId w:val="11"/>
        </w:numPr>
        <w:rPr>
          <w:sz w:val="16"/>
          <w:szCs w:val="16"/>
        </w:rPr>
      </w:pPr>
      <w:r w:rsidRPr="00912205">
        <w:rPr>
          <w:sz w:val="16"/>
          <w:szCs w:val="16"/>
        </w:rPr>
        <w:t>Weighing between how each method functions, and indicting separate methods</w:t>
      </w:r>
    </w:p>
    <w:p w14:paraId="679605AA" w14:textId="77777777" w:rsidR="00B06843" w:rsidRPr="00912205" w:rsidRDefault="00B06843" w:rsidP="00B06843">
      <w:pPr>
        <w:pStyle w:val="ListParagraph"/>
        <w:numPr>
          <w:ilvl w:val="1"/>
          <w:numId w:val="11"/>
        </w:numPr>
        <w:rPr>
          <w:sz w:val="16"/>
          <w:szCs w:val="16"/>
        </w:rPr>
      </w:pPr>
      <w:r w:rsidRPr="00912205">
        <w:rPr>
          <w:sz w:val="16"/>
          <w:szCs w:val="16"/>
        </w:rPr>
        <w:t>Any advocacy that challenges the World Computer is acceptable</w:t>
      </w:r>
    </w:p>
    <w:p w14:paraId="01643430" w14:textId="77777777" w:rsidR="00B06843" w:rsidRPr="00912205" w:rsidRDefault="00B06843" w:rsidP="00B06843">
      <w:pPr>
        <w:rPr>
          <w:rStyle w:val="Style13ptBold"/>
          <w:b w:val="0"/>
          <w:bCs w:val="0"/>
          <w:sz w:val="16"/>
          <w:szCs w:val="12"/>
        </w:rPr>
      </w:pPr>
      <w:r w:rsidRPr="00912205">
        <w:rPr>
          <w:rStyle w:val="Style13ptBold"/>
        </w:rPr>
        <w:t>Beller 21</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6-17) HB</w:t>
      </w:r>
    </w:p>
    <w:p w14:paraId="7C32B85A" w14:textId="77777777" w:rsidR="00B06843" w:rsidRPr="00912205" w:rsidRDefault="00B06843" w:rsidP="00B06843">
      <w:pPr>
        <w:rPr>
          <w:sz w:val="8"/>
        </w:rPr>
      </w:pPr>
      <w:r w:rsidRPr="00912205">
        <w:rPr>
          <w:sz w:val="8"/>
        </w:rPr>
        <w:t xml:space="preserve">Information as Real Abstraction </w:t>
      </w:r>
      <w:r w:rsidRPr="00912205">
        <w:rPr>
          <w:rStyle w:val="StyleUnderline"/>
        </w:rPr>
        <w:t xml:space="preserve">Taking the notion that Capital was always a computer as a starting point (DyerWitheford, 2013), </w:t>
      </w:r>
      <w:r w:rsidRPr="003D7787">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3D7787">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545BEB">
        <w:rPr>
          <w:rStyle w:val="StyleUnderline"/>
          <w:highlight w:val="green"/>
        </w:rPr>
        <w:t>as quan</w:t>
      </w:r>
      <w:r w:rsidRPr="003D7787">
        <w:rPr>
          <w:rStyle w:val="StyleUnderline"/>
          <w:highlight w:val="green"/>
        </w:rPr>
        <w:t>tities</w:t>
      </w:r>
      <w:r w:rsidRPr="00912205">
        <w:rPr>
          <w:sz w:val="8"/>
        </w:rPr>
        <w:t xml:space="preserve">. Formal and informal techniques, from double-entry bookkeeping and racialization,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3D7787">
        <w:rPr>
          <w:rStyle w:val="StyleUnderline"/>
          <w:highlight w:val="green"/>
        </w:rPr>
        <w:t>All expression,</w:t>
      </w:r>
      <w:r w:rsidRPr="00912205">
        <w:rPr>
          <w:rStyle w:val="StyleUnderline"/>
        </w:rPr>
        <w:t xml:space="preserve"> no matter what its valence, </w:t>
      </w:r>
      <w:r w:rsidRPr="003D7787">
        <w:rPr>
          <w:rStyle w:val="StyleUnderline"/>
          <w:highlight w:val="green"/>
        </w:rPr>
        <w:t xml:space="preserve">is conscripted by algorithms </w:t>
      </w:r>
      <w:r w:rsidRPr="00912205">
        <w:rPr>
          <w:rStyle w:val="StyleUnderline"/>
        </w:rPr>
        <w:t xml:space="preserve">of profit </w:t>
      </w:r>
      <w:r w:rsidRPr="003D7787">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3D7787">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3D7787">
        <w:rPr>
          <w:rStyle w:val="StyleUnderline"/>
          <w:highlight w:val="green"/>
        </w:rPr>
        <w:t xml:space="preserve">rendered </w:t>
      </w:r>
      <w:r w:rsidRPr="00912205">
        <w:rPr>
          <w:rStyle w:val="StyleUnderline"/>
        </w:rPr>
        <w:t xml:space="preserve">all “democratic” modes of </w:t>
      </w:r>
      <w:r w:rsidRPr="003D7787">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informationalized semiotic practices function as financial derivatives may allow for a reimagining of the relationship between language, visuality, and that other economic medium, namely money, in an attempt to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decolonizaton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3D7787">
        <w:rPr>
          <w:rStyle w:val="StyleUnderline"/>
          <w:highlight w:val="green"/>
        </w:rPr>
        <w:t xml:space="preserve">Commodification </w:t>
      </w:r>
      <w:r w:rsidRPr="00912205">
        <w:rPr>
          <w:rStyle w:val="StyleUnderline"/>
        </w:rPr>
        <w:t xml:space="preserve">inaugurates the global transformation of qualities into quantities and </w:t>
      </w:r>
      <w:r w:rsidRPr="003D7787">
        <w:rPr>
          <w:rStyle w:val="StyleUnderline"/>
          <w:highlight w:val="green"/>
        </w:rPr>
        <w:t>gives rise to the world computer.</w:t>
      </w:r>
      <w:r w:rsidRPr="00912205">
        <w:rPr>
          <w:rStyle w:val="StyleUnderline"/>
        </w:rPr>
        <w:t xml:space="preserve"> 2 “</w:t>
      </w:r>
      <w:r w:rsidRPr="003D7787">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3D7787">
        <w:rPr>
          <w:rStyle w:val="StyleUnderline"/>
          <w:highlight w:val="green"/>
        </w:rPr>
        <w:t xml:space="preserve">emerges in </w:t>
      </w:r>
      <w:r w:rsidRPr="00F82985">
        <w:rPr>
          <w:rStyle w:val="StyleUnderline"/>
        </w:rPr>
        <w:t xml:space="preserve">the </w:t>
      </w:r>
      <w:r w:rsidRPr="003D7787">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converge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3D7787">
        <w:rPr>
          <w:rStyle w:val="StyleUnderline"/>
          <w:highlight w:val="green"/>
        </w:rPr>
        <w:t xml:space="preserve">difference function as </w:t>
      </w:r>
      <w:r w:rsidRPr="000C070A">
        <w:rPr>
          <w:rStyle w:val="StyleUnderline"/>
        </w:rPr>
        <w:t xml:space="preserve">financial </w:t>
      </w:r>
      <w:r w:rsidRPr="003D7787">
        <w:rPr>
          <w:rStyle w:val="StyleUnderline"/>
          <w:highlight w:val="green"/>
        </w:rPr>
        <w:t>derivatives</w:t>
      </w:r>
      <w:r w:rsidRPr="00912205">
        <w:rPr>
          <w:rStyle w:val="StyleUnderline"/>
        </w:rPr>
        <w:t xml:space="preserve">—as wagers on the economic value of their underliers </w:t>
      </w:r>
      <w:r w:rsidRPr="003D7787">
        <w:rPr>
          <w:rStyle w:val="StyleUnderline"/>
          <w:highlight w:val="green"/>
        </w:rPr>
        <w:t>and</w:t>
      </w:r>
      <w:r w:rsidRPr="00912205">
        <w:rPr>
          <w:rStyle w:val="StyleUnderline"/>
        </w:rPr>
        <w:t xml:space="preserve"> as means of </w:t>
      </w:r>
      <w:r w:rsidRPr="003D7787">
        <w:rPr>
          <w:rStyle w:val="StyleUnderline"/>
          <w:highlight w:val="green"/>
        </w:rPr>
        <w:t xml:space="preserve">structuring </w:t>
      </w:r>
      <w:r w:rsidRPr="00F82985">
        <w:rPr>
          <w:rStyle w:val="StyleUnderline"/>
        </w:rPr>
        <w:t xml:space="preserve">risk for </w:t>
      </w:r>
      <w:r w:rsidRPr="003D7787">
        <w:rPr>
          <w:rStyle w:val="StyleUnderline"/>
          <w:highlight w:val="green"/>
        </w:rPr>
        <w:t>capital</w:t>
      </w:r>
      <w:r w:rsidRPr="00912205">
        <w:rPr>
          <w:rStyle w:val="StyleUnderline"/>
        </w:rPr>
        <w:t xml:space="preserve">. 6 </w:t>
      </w:r>
      <w:r w:rsidRPr="003D7787">
        <w:rPr>
          <w:rStyle w:val="StyleUnderline"/>
          <w:highlight w:val="green"/>
        </w:rPr>
        <w:t>Only</w:t>
      </w:r>
      <w:r w:rsidRPr="00912205">
        <w:rPr>
          <w:rStyle w:val="StyleUnderline"/>
        </w:rPr>
        <w:t xml:space="preserve"> a direct </w:t>
      </w:r>
      <w:r w:rsidRPr="003D7787">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life-world </w:t>
      </w:r>
      <w:r w:rsidRPr="003D7787">
        <w:rPr>
          <w:rStyle w:val="StyleUnderline"/>
          <w:highlight w:val="green"/>
        </w:rPr>
        <w:t xml:space="preserve">through </w:t>
      </w:r>
      <w:r w:rsidRPr="00912205">
        <w:rPr>
          <w:rStyle w:val="StyleUnderline"/>
        </w:rPr>
        <w:t xml:space="preserve">a </w:t>
      </w:r>
      <w:r w:rsidRPr="003D7787">
        <w:rPr>
          <w:rStyle w:val="StyleUnderline"/>
          <w:highlight w:val="green"/>
        </w:rPr>
        <w:t>reprogramming</w:t>
      </w:r>
      <w:r w:rsidRPr="00912205">
        <w:rPr>
          <w:rStyle w:val="StyleUnderline"/>
        </w:rPr>
        <w:t xml:space="preserve"> (remaking) of </w:t>
      </w:r>
      <w:r w:rsidRPr="003D7787">
        <w:rPr>
          <w:rStyle w:val="StyleUnderline"/>
          <w:highlight w:val="green"/>
        </w:rPr>
        <w:t xml:space="preserve">the </w:t>
      </w:r>
      <w:r w:rsidRPr="000C070A">
        <w:rPr>
          <w:rStyle w:val="StyleUnderline"/>
        </w:rPr>
        <w:t>material</w:t>
      </w:r>
      <w:r w:rsidRPr="00912205">
        <w:rPr>
          <w:rStyle w:val="StyleUnderline"/>
        </w:rPr>
        <w:t xml:space="preserve"> </w:t>
      </w:r>
      <w:r w:rsidRPr="003D7787">
        <w:rPr>
          <w:rStyle w:val="StyleUnderline"/>
          <w:highlight w:val="green"/>
        </w:rPr>
        <w:t>processes of abstraction</w:t>
      </w:r>
      <w:r w:rsidRPr="00912205">
        <w:rPr>
          <w:rStyle w:val="StyleUnderline"/>
        </w:rPr>
        <w:t xml:space="preserve"> that constitute real </w:t>
      </w:r>
      <w:r w:rsidRPr="00912205">
        <w:rPr>
          <w:rStyle w:val="StyleUnderline"/>
        </w:rPr>
        <w:lastRenderedPageBreak/>
        <w:t xml:space="preserve">abstraction </w:t>
      </w:r>
      <w:r w:rsidRPr="003D7787">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overcoding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vast array tools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religion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Bois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share. This belief, </w:t>
      </w:r>
      <w:r w:rsidRPr="00912205">
        <w:rPr>
          <w:rStyle w:val="StyleUnderline"/>
        </w:rPr>
        <w:t>that of the genetic-racial inferiority of Black people to all others, functions to enable our social hierarchies, including those of rich and poor determined directly by the economic system, to be perceived as having been as pre-determined by ‘that great crap game called life,’ as have also ostensibly been the invariant hierarchy between White and Black</w:t>
      </w:r>
      <w:r w:rsidRPr="00912205">
        <w:rPr>
          <w:sz w:val="8"/>
        </w:rPr>
        <w:t xml:space="preserve">. Consequently in the Caribbean and Latin America, within the terms of this sociosymbolic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3D7787">
        <w:rPr>
          <w:rStyle w:val="StyleUnderline"/>
          <w:highlight w:val="green"/>
        </w:rPr>
        <w:t xml:space="preserve">Racial abstraction is </w:t>
      </w:r>
      <w:r w:rsidRPr="00912205">
        <w:rPr>
          <w:rStyle w:val="StyleUnderline"/>
        </w:rPr>
        <w:t>endemic to what we will further explore as “</w:t>
      </w:r>
      <w:r w:rsidRPr="003D7787">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3D7787">
        <w:rPr>
          <w:rStyle w:val="StyleUnderline"/>
          <w:highlight w:val="green"/>
        </w:rPr>
        <w:t xml:space="preserve">algorithms </w:t>
      </w:r>
      <w:r w:rsidRPr="001141BF">
        <w:rPr>
          <w:rStyle w:val="StyleUnderline"/>
        </w:rPr>
        <w:t>of</w:t>
      </w:r>
      <w:r w:rsidRPr="00912205">
        <w:rPr>
          <w:rStyle w:val="StyleUnderline"/>
        </w:rPr>
        <w:t xml:space="preserve"> violence </w:t>
      </w:r>
      <w:r w:rsidRPr="003D7787">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3D7787">
        <w:rPr>
          <w:rStyle w:val="StyleUnderline"/>
          <w:highlight w:val="green"/>
        </w:rPr>
        <w:t xml:space="preserve">crucial to </w:t>
      </w:r>
      <w:r w:rsidRPr="00912205">
        <w:rPr>
          <w:rStyle w:val="StyleUnderline"/>
        </w:rPr>
        <w:t xml:space="preserve">the calculated and calculating </w:t>
      </w:r>
      <w:r w:rsidRPr="003D7787">
        <w:rPr>
          <w:rStyle w:val="StyleUnderline"/>
          <w:highlight w:val="green"/>
        </w:rPr>
        <w:t>expansion of racial capital</w:t>
      </w:r>
      <w:r w:rsidRPr="00912205">
        <w:rPr>
          <w:rStyle w:val="StyleUnderline"/>
        </w:rPr>
        <w:t>. Its processes and processing structures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545BEB">
        <w:rPr>
          <w:rStyle w:val="StyleUnderline"/>
          <w:highlight w:val="green"/>
        </w:rPr>
        <w:t>The internalization of</w:t>
      </w:r>
      <w:r w:rsidRPr="00912205">
        <w:rPr>
          <w:rStyle w:val="StyleUnderline"/>
        </w:rPr>
        <w:t xml:space="preserve"> these </w:t>
      </w:r>
      <w:r w:rsidRPr="003D7787">
        <w:rPr>
          <w:rStyle w:val="StyleUnderline"/>
          <w:highlight w:val="green"/>
        </w:rPr>
        <w:t>codes</w:t>
      </w:r>
      <w:r w:rsidRPr="00912205">
        <w:rPr>
          <w:rStyle w:val="StyleUnderline"/>
        </w:rPr>
        <w:t xml:space="preserve">, including the struggles with them and the ways in which they license and/or foreclose various actions, </w:t>
      </w:r>
      <w:r w:rsidRPr="003D7787">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anticapitalist, antistate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3D7787">
        <w:rPr>
          <w:rStyle w:val="StyleUnderline"/>
          <w:highlight w:val="green"/>
        </w:rPr>
        <w:t>Computational racial capital,”</w:t>
      </w:r>
      <w:r w:rsidRPr="00912205">
        <w:rPr>
          <w:rStyle w:val="StyleUnderline"/>
        </w:rPr>
        <w:t xml:space="preserve"> as a heuristic device, </w:t>
      </w:r>
      <w:r w:rsidRPr="003D7787">
        <w:rPr>
          <w:rStyle w:val="StyleUnderline"/>
          <w:highlight w:val="green"/>
        </w:rPr>
        <w:t>stages an analysis of</w:t>
      </w:r>
      <w:r w:rsidRPr="00912205">
        <w:rPr>
          <w:rStyle w:val="StyleUnderline"/>
        </w:rPr>
        <w:t xml:space="preserve"> the convergence of </w:t>
      </w:r>
      <w:r w:rsidRPr="003D7787">
        <w:rPr>
          <w:rStyle w:val="StyleUnderline"/>
          <w:highlight w:val="green"/>
        </w:rPr>
        <w:t>what</w:t>
      </w:r>
      <w:r w:rsidRPr="00912205">
        <w:rPr>
          <w:rStyle w:val="StyleUnderline"/>
        </w:rPr>
        <w:t xml:space="preserve"> on the one side often </w:t>
      </w:r>
      <w:r w:rsidRPr="003D7787">
        <w:rPr>
          <w:rStyle w:val="StyleUnderline"/>
          <w:highlight w:val="green"/>
        </w:rPr>
        <w:t>appeared as universal</w:t>
      </w:r>
      <w:r w:rsidRPr="00912205">
        <w:rPr>
          <w:rStyle w:val="StyleUnderline"/>
        </w:rPr>
        <w:t xml:space="preserve">: the economic, abstract, and </w:t>
      </w:r>
      <w:r w:rsidRPr="003D7787">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in light of the study that the late Cedric Robinson conducted and recorded as Black Marxism. </w:t>
      </w:r>
      <w:r w:rsidRPr="00912205">
        <w:rPr>
          <w:sz w:val="8"/>
        </w:rPr>
        <w:lastRenderedPageBreak/>
        <w:t xml:space="preserve">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3D7787">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3D7787">
        <w:rPr>
          <w:rStyle w:val="StyleUnderline"/>
          <w:highlight w:val="green"/>
        </w:rPr>
        <w:t>development of capital as axiomatic</w:t>
      </w:r>
      <w:r w:rsidRPr="00912205">
        <w:rPr>
          <w:rStyle w:val="StyleUnderline"/>
        </w:rPr>
        <w:t>,—and sees that this role extends to and deeply into capitalist calculation and machinery during the entire period in which the world economic system seems to have moved form the paradigm of the commodity to a paradigm of information. “</w:t>
      </w:r>
      <w:r w:rsidRPr="00545BEB">
        <w:rPr>
          <w:rStyle w:val="StyleUnderline"/>
        </w:rPr>
        <w:t xml:space="preserve">Computational </w:t>
      </w:r>
      <w:r w:rsidRPr="003D7787">
        <w:rPr>
          <w:rStyle w:val="StyleUnderline"/>
          <w:highlight w:val="green"/>
        </w:rPr>
        <w:t>racial capitalism” would</w:t>
      </w:r>
      <w:r w:rsidRPr="00912205">
        <w:rPr>
          <w:rStyle w:val="StyleUnderline"/>
        </w:rPr>
        <w:t xml:space="preserve"> thus </w:t>
      </w:r>
      <w:r w:rsidRPr="003D7787">
        <w:rPr>
          <w:rStyle w:val="StyleUnderline"/>
          <w:highlight w:val="green"/>
        </w:rPr>
        <w:t xml:space="preserve">understand </w:t>
      </w:r>
      <w:r w:rsidRPr="00545BEB">
        <w:rPr>
          <w:rStyle w:val="StyleUnderline"/>
        </w:rPr>
        <w:t xml:space="preserve">the generalization of </w:t>
      </w:r>
      <w:r w:rsidRPr="003D7787">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anti-Blackness and other forms of racism during the past centuries</w:t>
      </w:r>
      <w:r w:rsidRPr="00912205">
        <w:rPr>
          <w:sz w:val="8"/>
        </w:rPr>
        <w:t>. Computation must therefore be recognized as not a mere technical emergence but the practical result of an ongoing and bloody struggle between the would-have-it-alls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3D7787">
        <w:rPr>
          <w:rStyle w:val="StyleUnderline"/>
          <w:highlight w:val="green"/>
        </w:rPr>
        <w:t>computation must be pursued when considering</w:t>
      </w:r>
      <w:r w:rsidRPr="00912205">
        <w:rPr>
          <w:rStyle w:val="StyleUnderline"/>
        </w:rPr>
        <w:t xml:space="preserve"> finance, </w:t>
      </w:r>
      <w:r w:rsidRPr="003D7787">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Computation emerges as the result of struggles that informed “class struggle” in all its forms, recognized or not by the often spotty tradition(s) of Marxism, including those strugles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execu-tion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Sohn-Rethel’s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Spillers’s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Sohn-Rethel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SohnRethel develops this argument that practices of exchange precede the abstraction of value in Intellectual and Manual Labour, providing the full quotation from Marx: “Men do not therefore bring the product of their labour into relation with each other as value because they see these objects merely as the material integuments of homogeneous human labour. The reverse is true: by equating their dif</w:t>
      </w:r>
      <w:r w:rsidRPr="00912205">
        <w:rPr>
          <w:sz w:val="8"/>
        </w:rPr>
        <w:softHyphen/>
        <w:t>ferent products to each other in exchange as values, they equate their dif</w:t>
      </w:r>
      <w:r w:rsidRPr="00912205">
        <w:rPr>
          <w:sz w:val="8"/>
        </w:rPr>
        <w:softHyphen/>
        <w:t xml:space="preserve">ferent kinds of labour as human labour. They do this without being aware of it. (Marx 1990: 166 in Sohn-Rethel 1978: 32). Here is Sohn-Rethel’s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form, but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3D7787">
        <w:rPr>
          <w:rStyle w:val="StyleUnderline"/>
          <w:highlight w:val="green"/>
        </w:rPr>
        <w:t>information,</w:t>
      </w:r>
      <w:r w:rsidRPr="00912205">
        <w:rPr>
          <w:rStyle w:val="StyleUnderline"/>
        </w:rPr>
        <w:t xml:space="preserve"> as it </w:t>
      </w:r>
      <w:r w:rsidRPr="003D7787">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3D7787">
        <w:rPr>
          <w:rStyle w:val="StyleUnderline"/>
          <w:highlight w:val="green"/>
        </w:rPr>
        <w:t>expression constituted by</w:t>
      </w:r>
      <w:r w:rsidRPr="00912205">
        <w:rPr>
          <w:rStyle w:val="StyleUnderline"/>
        </w:rPr>
        <w:t xml:space="preserve"> means of a </w:t>
      </w:r>
      <w:r w:rsidRPr="003D7787">
        <w:rPr>
          <w:rStyle w:val="StyleUnderline"/>
          <w:highlight w:val="green"/>
        </w:rPr>
        <w:t>technological</w:t>
      </w:r>
      <w:r w:rsidRPr="00912205">
        <w:rPr>
          <w:rStyle w:val="StyleUnderline"/>
        </w:rPr>
        <w:t xml:space="preserve"> and economic </w:t>
      </w:r>
      <w:r w:rsidRPr="003D7787">
        <w:rPr>
          <w:rStyle w:val="StyleUnderline"/>
          <w:highlight w:val="green"/>
        </w:rPr>
        <w:t>repression of</w:t>
      </w:r>
      <w:r w:rsidRPr="00912205">
        <w:rPr>
          <w:rStyle w:val="StyleUnderline"/>
        </w:rPr>
        <w:t xml:space="preserve"> its </w:t>
      </w:r>
      <w:r w:rsidRPr="003D7787">
        <w:rPr>
          <w:rStyle w:val="StyleUnderline"/>
          <w:highlight w:val="green"/>
        </w:rPr>
        <w:t>social dimension</w:t>
      </w:r>
      <w:r w:rsidRPr="00912205">
        <w:rPr>
          <w:sz w:val="8"/>
        </w:rPr>
        <w:t xml:space="preserve">. Notably, Sohn-Rethel “set[s] out to argue that the abstractness operating in exchange and reflected in value does nevertheless find an identical expression, namely the abstract intellect, or the so-called pure understanding— the cognitive source of scientific knowledge” (34). For him, </w:t>
      </w:r>
      <w:r w:rsidRPr="003D7787">
        <w:rPr>
          <w:rStyle w:val="StyleUnderline"/>
          <w:highlight w:val="green"/>
        </w:rPr>
        <w:t>it gives rise to</w:t>
      </w:r>
      <w:r w:rsidRPr="00912205">
        <w:rPr>
          <w:rStyle w:val="StyleUnderline"/>
        </w:rPr>
        <w:t xml:space="preserve"> the </w:t>
      </w:r>
      <w:r w:rsidRPr="003D7787">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Sohn-Rethel, we could say then that </w:t>
      </w:r>
      <w:r w:rsidRPr="000C070A">
        <w:rPr>
          <w:rStyle w:val="StyleUnderline"/>
        </w:rPr>
        <w:t>information is in our machines but not the creation of any individual</w:t>
      </w:r>
      <w:r w:rsidRPr="00912205">
        <w:rPr>
          <w:rStyle w:val="StyleUnderline"/>
        </w:rPr>
        <w:t xml:space="preserve"> machine. Not an atom of matter enters into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nationed, and classed by various matrices of valuation, we also recognize that the calculus performed by and as real abstraction includes racial abstraction and gender abstraction. It is part of the calculus of capital that provides it with an account of and discounts on the rate of exchange with the labor power of marked people(s)—by discounting people(s) (Beller 2017b; see also Bhandar and Toscano 2015: 8–17). </w:t>
      </w:r>
      <w:r w:rsidRPr="003D7787">
        <w:rPr>
          <w:rStyle w:val="StyleUnderline"/>
          <w:highlight w:val="green"/>
        </w:rPr>
        <w:t xml:space="preserve">Racial abstraction provides </w:t>
      </w:r>
      <w:r w:rsidRPr="00DF2B2D">
        <w:rPr>
          <w:rStyle w:val="StyleUnderline"/>
        </w:rPr>
        <w:t xml:space="preserve">capital with </w:t>
      </w:r>
      <w:r w:rsidRPr="003D7787">
        <w:rPr>
          <w:rStyle w:val="StyleUnderline"/>
          <w:highlight w:val="green"/>
        </w:rPr>
        <w:t>an index that measures</w:t>
      </w:r>
      <w:r w:rsidRPr="00912205">
        <w:rPr>
          <w:rStyle w:val="StyleUnderline"/>
        </w:rPr>
        <w:t xml:space="preserve"> a </w:t>
      </w:r>
      <w:r w:rsidRPr="003D7787">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3D7787">
        <w:rPr>
          <w:rStyle w:val="StyleUnderline"/>
          <w:highlight w:val="green"/>
        </w:rPr>
        <w:t>whiteness</w:t>
      </w:r>
      <w:r w:rsidRPr="00912205">
        <w:rPr>
          <w:rStyle w:val="StyleUnderline"/>
        </w:rPr>
        <w:t xml:space="preserve"> (and the fascist masculinity endemic to it) is not only operating where one finds “race”: it </w:t>
      </w:r>
      <w:r w:rsidRPr="003D7787">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sociohistoricity of any possible knowledge. Bateson believed that his understanding of </w:t>
      </w:r>
      <w:r w:rsidRPr="00912205">
        <w:rPr>
          <w:sz w:val="8"/>
        </w:rPr>
        <w:lastRenderedPageBreak/>
        <w:t xml:space="preserve">information and systems ecology promised a new mode of thinking that he himself, as a twentieth-century bourgeois white man, did not feel capable of really embodying. Thus our interpolation, in keeping with Bateson but made compatible with Marx is, in keeping with Marx, designed to “transform . . . the problem of knowledge into one of social theory” (Postone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xml:space="preserve">. I argue that set out in logical sequence, information is posited by, then posits and then presupposes the human processes of exchange that Sohn-Rethel, following Marx, argues are the practices that first give rise to the money-form and to real abstraction. For Sohn-Rethel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Sohn-Rethel also the precursor to conceptual abstraction, including philosophy, science and mathematics. He writes: The essence of commodity abstraction, however, is that it is not thoughtinduced;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as yet recognizable. While the concepts of natural science are thought abstractions, the economic concept of value is a real one. It exists nowhere other than in the human mind but it does not spring from it. Rather it is purely social in character, arising in the spatio-temporal sphere of human interrelations. It is not people who originate these abstractions but their actions. “They do this without being aware of it.”5 The practical rise of a form of abstraction indifferent to particular qualities is key here and is to be understood as a precursor to the contentindifferent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Caillois, and others so brilliantly excoriated by Aimé Césaire in his Discourse on Colonialism. </w:t>
      </w:r>
      <w:r w:rsidRPr="00912205">
        <w:rPr>
          <w:rStyle w:val="StyleUnderline"/>
        </w:rPr>
        <w:t xml:space="preserve">We add here the hypothesis that </w:t>
      </w:r>
      <w:r w:rsidRPr="003D7787">
        <w:rPr>
          <w:rStyle w:val="StyleUnderline"/>
          <w:highlight w:val="green"/>
        </w:rPr>
        <w:t>the rise of information</w:t>
      </w:r>
      <w:r w:rsidRPr="00912205">
        <w:rPr>
          <w:rStyle w:val="StyleUnderline"/>
        </w:rPr>
        <w:t xml:space="preserve"> as the content-indifferent assignation of numerical index to any social relation whatever, </w:t>
      </w:r>
      <w:r w:rsidRPr="003D7787">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3D7787">
        <w:rPr>
          <w:rStyle w:val="StyleUnderline"/>
          <w:highlight w:val="green"/>
        </w:rPr>
        <w:t>exchange to persist under</w:t>
      </w:r>
      <w:r w:rsidRPr="00912205">
        <w:rPr>
          <w:rStyle w:val="StyleUnderline"/>
        </w:rPr>
        <w:t xml:space="preserve"> the intensive “developmental” pressure of global </w:t>
      </w:r>
      <w:r w:rsidRPr="003D7787">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3D7787">
        <w:rPr>
          <w:rStyle w:val="StyleUnderline"/>
          <w:highlight w:val="green"/>
        </w:rPr>
        <w:t xml:space="preserve">the </w:t>
      </w:r>
      <w:r w:rsidRPr="00DF2B2D">
        <w:rPr>
          <w:rStyle w:val="StyleUnderline"/>
        </w:rPr>
        <w:t xml:space="preserve">social </w:t>
      </w:r>
      <w:r w:rsidRPr="003D7787">
        <w:rPr>
          <w:rStyle w:val="StyleUnderline"/>
          <w:highlight w:val="green"/>
        </w:rPr>
        <w:t>conditions that sustain</w:t>
      </w:r>
      <w:r w:rsidRPr="00912205">
        <w:rPr>
          <w:rStyle w:val="StyleUnderline"/>
        </w:rPr>
        <w:t xml:space="preserve"> what is fetishistically apprehended as “</w:t>
      </w:r>
      <w:r w:rsidRPr="003D7787">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3D7787">
        <w:rPr>
          <w:rStyle w:val="StyleUnderline"/>
          <w:highlight w:val="green"/>
        </w:rPr>
        <w:t xml:space="preserve">appear </w:t>
      </w:r>
      <w:r w:rsidRPr="00DF2B2D">
        <w:rPr>
          <w:rStyle w:val="StyleUnderline"/>
        </w:rPr>
        <w:t xml:space="preserve">to be fully </w:t>
      </w:r>
      <w:r w:rsidRPr="003D7787">
        <w:rPr>
          <w:rStyle w:val="StyleUnderline"/>
          <w:highlight w:val="green"/>
        </w:rPr>
        <w:t>detached from labor</w:t>
      </w:r>
      <w:r w:rsidRPr="00912205">
        <w:rPr>
          <w:rStyle w:val="StyleUnderline"/>
        </w:rPr>
        <w:t xml:space="preserve"> and labor time. In this light, </w:t>
      </w:r>
      <w:r w:rsidRPr="003D7787">
        <w:rPr>
          <w:rStyle w:val="StyleUnderline"/>
          <w:highlight w:val="green"/>
        </w:rPr>
        <w:t>information reveals itself as</w:t>
      </w:r>
      <w:r w:rsidRPr="00912205">
        <w:rPr>
          <w:rStyle w:val="StyleUnderline"/>
        </w:rPr>
        <w:t xml:space="preserve"> neither naturally occurring nor the creation of anyone in particular, but, in keeping with Sohn-Rethel’s Marxian formulation of real abstraction, is likewise </w:t>
      </w:r>
      <w:r w:rsidRPr="003D7787">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3D7787">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3D7787">
        <w:rPr>
          <w:rStyle w:val="StyleUnderline"/>
          <w:highlight w:val="green"/>
        </w:rPr>
        <w:t>is an</w:t>
      </w:r>
      <w:r w:rsidRPr="00912205">
        <w:rPr>
          <w:rStyle w:val="StyleUnderline"/>
        </w:rPr>
        <w:t xml:space="preserve"> interstitial, materially platformed, </w:t>
      </w:r>
      <w:r w:rsidRPr="003D7787">
        <w:rPr>
          <w:rStyle w:val="StyleUnderline"/>
          <w:highlight w:val="green"/>
        </w:rPr>
        <w:t xml:space="preserve">calculative fabric </w:t>
      </w:r>
      <w:r w:rsidRPr="00912205">
        <w:rPr>
          <w:rStyle w:val="StyleUnderline"/>
        </w:rPr>
        <w:t xml:space="preserve">of abstraction </w:t>
      </w:r>
      <w:r w:rsidRPr="003D7787">
        <w:rPr>
          <w:rStyle w:val="StyleUnderline"/>
          <w:highlight w:val="green"/>
        </w:rPr>
        <w:t>that</w:t>
      </w:r>
      <w:r w:rsidRPr="00912205">
        <w:rPr>
          <w:rStyle w:val="StyleUnderline"/>
        </w:rPr>
        <w:t xml:space="preserve"> through its coordinated capillary actions </w:t>
      </w:r>
      <w:r w:rsidRPr="003D7787">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Verri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Economy then is society’s matter compiler and, approximately simultaneously with the advent of “man,” “history,” and “the world market,” “exchange value” emerges as a quantitative measure of the social value of material state changes indexed to human labour posited as “abstract universal labour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grammartizes, and granularizes the calculus of value regarding the organization of matter. </w:t>
      </w:r>
      <w:r w:rsidRPr="00912205">
        <w:rPr>
          <w:rStyle w:val="StyleUnderline"/>
        </w:rPr>
        <w:t>Commodities and computation thus run the same basic operating system—state changes in matter driven by human practices—</w:t>
      </w:r>
      <w:r w:rsidRPr="003D7787">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3D7787">
        <w:rPr>
          <w:rStyle w:val="StyleUnderline"/>
          <w:highlight w:val="green"/>
        </w:rPr>
        <w:t>is expressed</w:t>
      </w:r>
      <w:r w:rsidRPr="00912205">
        <w:rPr>
          <w:rStyle w:val="StyleUnderline"/>
        </w:rPr>
        <w:t xml:space="preserve"> in the context of an informatic network and indexed to labor time. As such, </w:t>
      </w:r>
      <w:r w:rsidRPr="003D7787">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3D7787">
        <w:rPr>
          <w:rStyle w:val="StyleUnderline"/>
          <w:highlight w:val="green"/>
        </w:rPr>
        <w:t>The cost of computation</w:t>
      </w:r>
      <w:r w:rsidRPr="00912205">
        <w:rPr>
          <w:rStyle w:val="StyleUnderline"/>
        </w:rPr>
        <w:t xml:space="preserve">, the arrival at a discrete state, </w:t>
      </w:r>
      <w:r w:rsidRPr="003D7787">
        <w:rPr>
          <w:rStyle w:val="StyleUnderline"/>
          <w:highlight w:val="green"/>
        </w:rPr>
        <w:t>is a derivative operation</w:t>
      </w:r>
      <w:r w:rsidRPr="00912205">
        <w:rPr>
          <w:rStyle w:val="StyleUnderline"/>
        </w:rPr>
        <w:t xml:space="preserve">, indicating an investment, </w:t>
      </w:r>
      <w:r w:rsidRPr="003D7787">
        <w:rPr>
          <w:rStyle w:val="StyleUnderline"/>
          <w:highlight w:val="green"/>
        </w:rPr>
        <w:t>that is explicitly a risk on</w:t>
      </w:r>
      <w:r w:rsidRPr="00912205">
        <w:rPr>
          <w:rStyle w:val="StyleUnderline"/>
        </w:rPr>
        <w:t xml:space="preserve"> the future value of an underlier, that is, on </w:t>
      </w:r>
      <w:r w:rsidRPr="003D7787">
        <w:rPr>
          <w:rStyle w:val="StyleUnderline"/>
          <w:highlight w:val="green"/>
        </w:rPr>
        <w:t>value itself</w:t>
      </w:r>
      <w:r w:rsidRPr="00912205">
        <w:rPr>
          <w:sz w:val="8"/>
        </w:rPr>
        <w:t xml:space="preserve">. This argument for understanding the social as the ultimate referent and ground for any and all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actually </w:t>
      </w:r>
      <w:r w:rsidRPr="00912205">
        <w:rPr>
          <w:rStyle w:val="StyleUnderline"/>
        </w:rPr>
        <w:t xml:space="preserve">existing information, like actually existing money, can indeed be said to be the root of all evil—in as much as the fact of its existence is a </w:t>
      </w:r>
      <w:r w:rsidRPr="00912205">
        <w:rPr>
          <w:rStyle w:val="StyleUnderline"/>
        </w:rPr>
        <w:lastRenderedPageBreak/>
        <w:t>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3D7787">
        <w:rPr>
          <w:rStyle w:val="StyleUnderline"/>
          <w:highlight w:val="green"/>
        </w:rPr>
        <w:t>capital</w:t>
      </w:r>
      <w:r w:rsidRPr="00912205">
        <w:rPr>
          <w:rStyle w:val="StyleUnderline"/>
        </w:rPr>
        <w:t xml:space="preserve"> clearly </w:t>
      </w:r>
      <w:r w:rsidRPr="003D7787">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3D7787">
        <w:rPr>
          <w:rStyle w:val="StyleUnderline"/>
          <w:highlight w:val="green"/>
        </w:rPr>
        <w:t>the net result</w:t>
      </w:r>
      <w:r w:rsidRPr="00912205">
        <w:rPr>
          <w:rStyle w:val="StyleUnderline"/>
        </w:rPr>
        <w:t xml:space="preserve"> to date of the number crunch of “the world computer” </w:t>
      </w:r>
      <w:r w:rsidRPr="003D7787">
        <w:rPr>
          <w:rStyle w:val="StyleUnderline"/>
          <w:highlight w:val="green"/>
        </w:rPr>
        <w:t xml:space="preserve">is </w:t>
      </w:r>
      <w:r w:rsidRPr="00DF2B2D">
        <w:rPr>
          <w:rStyle w:val="StyleUnderline"/>
        </w:rPr>
        <w:t xml:space="preserve">a </w:t>
      </w:r>
      <w:r w:rsidRPr="003D7787">
        <w:rPr>
          <w:rStyle w:val="StyleUnderline"/>
          <w:highlight w:val="green"/>
        </w:rPr>
        <w:t>hierarchy of valuations inseparable from</w:t>
      </w:r>
      <w:r w:rsidRPr="00912205">
        <w:rPr>
          <w:rStyle w:val="StyleUnderline"/>
        </w:rPr>
        <w:t xml:space="preserve"> the violence of </w:t>
      </w:r>
      <w:r w:rsidRPr="003D7787">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3D7787">
        <w:rPr>
          <w:rStyle w:val="StyleUnderline"/>
          <w:highlight w:val="green"/>
        </w:rPr>
        <w:t>no calculation</w:t>
      </w:r>
      <w:r w:rsidRPr="00912205">
        <w:rPr>
          <w:rStyle w:val="StyleUnderline"/>
        </w:rPr>
        <w:t xml:space="preserve">, networked as it is with the world computer, </w:t>
      </w:r>
      <w:r w:rsidRPr="003D7787">
        <w:rPr>
          <w:rStyle w:val="StyleUnderline"/>
          <w:highlight w:val="green"/>
        </w:rPr>
        <w:t>is</w:t>
      </w:r>
      <w:r w:rsidRPr="00912205">
        <w:rPr>
          <w:rStyle w:val="StyleUnderline"/>
        </w:rPr>
        <w:t xml:space="preserve"> fully </w:t>
      </w:r>
      <w:r w:rsidRPr="003D7787">
        <w:rPr>
          <w:rStyle w:val="StyleUnderline"/>
          <w:highlight w:val="green"/>
        </w:rPr>
        <w:t>separable from informatics and</w:t>
      </w:r>
      <w:r w:rsidRPr="00912205">
        <w:rPr>
          <w:rStyle w:val="StyleUnderline"/>
        </w:rPr>
        <w:t xml:space="preserve"> its basis in </w:t>
      </w:r>
      <w:r w:rsidRPr="003D7787">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for this logical and also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40D74743" w14:textId="77777777" w:rsidR="00B06843" w:rsidRPr="00912205" w:rsidRDefault="00B06843" w:rsidP="00B06843">
      <w:pPr>
        <w:rPr>
          <w:rStyle w:val="Style13ptBold"/>
          <w:b w:val="0"/>
          <w:bCs w:val="0"/>
          <w:sz w:val="22"/>
          <w:szCs w:val="18"/>
        </w:rPr>
      </w:pPr>
    </w:p>
    <w:p w14:paraId="1DD5B061" w14:textId="77777777" w:rsidR="00B06843" w:rsidRPr="00513F91" w:rsidRDefault="00B06843" w:rsidP="00B06843">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29DC4751" w14:textId="77777777" w:rsidR="00B06843" w:rsidRPr="002613BF" w:rsidRDefault="00B06843" w:rsidP="00B06843">
      <w:pPr>
        <w:rPr>
          <w:sz w:val="16"/>
          <w:szCs w:val="12"/>
        </w:rPr>
      </w:pPr>
      <w:r w:rsidRPr="00912205">
        <w:rPr>
          <w:rStyle w:val="Style13ptBold"/>
        </w:rPr>
        <w:t>Beller 21</w:t>
      </w:r>
      <w:r>
        <w:rPr>
          <w:rStyle w:val="Style13ptBold"/>
        </w:rPr>
        <w:t>-2</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12/10</w:t>
      </w:r>
      <w:r w:rsidRPr="00912205">
        <w:rPr>
          <w:rStyle w:val="Style13ptBold"/>
          <w:b w:val="0"/>
          <w:sz w:val="16"/>
          <w:szCs w:val="12"/>
        </w:rPr>
        <w:t xml:space="preserve">/21;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b w:val="0"/>
          <w:sz w:val="16"/>
          <w:szCs w:val="12"/>
        </w:rPr>
        <w:t>71</w:t>
      </w:r>
      <w:r w:rsidRPr="00912205">
        <w:rPr>
          <w:rStyle w:val="Style13ptBold"/>
          <w:b w:val="0"/>
          <w:sz w:val="16"/>
          <w:szCs w:val="12"/>
        </w:rPr>
        <w:t>-</w:t>
      </w:r>
      <w:r>
        <w:rPr>
          <w:rStyle w:val="Style13ptBold"/>
          <w:b w:val="0"/>
          <w:sz w:val="16"/>
          <w:szCs w:val="12"/>
        </w:rPr>
        <w:t>74</w:t>
      </w:r>
      <w:r w:rsidRPr="00912205">
        <w:rPr>
          <w:rStyle w:val="Style13ptBold"/>
          <w:b w:val="0"/>
          <w:sz w:val="16"/>
          <w:szCs w:val="12"/>
        </w:rPr>
        <w:t>) HB</w:t>
      </w:r>
    </w:p>
    <w:p w14:paraId="02A8AC3F" w14:textId="77777777" w:rsidR="00B06843" w:rsidRPr="008C55B9" w:rsidRDefault="00B06843" w:rsidP="00B06843">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F95EBF">
        <w:rPr>
          <w:rStyle w:val="StyleUnderline"/>
          <w:highlight w:val="green"/>
        </w:rPr>
        <w:t>computation</w:t>
      </w:r>
      <w:r w:rsidRPr="007E5C65">
        <w:rPr>
          <w:sz w:val="8"/>
        </w:rPr>
        <w:t xml:space="preserve">, like capital, </w:t>
      </w:r>
      <w:r w:rsidRPr="00F95EBF">
        <w:rPr>
          <w:rStyle w:val="StyleUnderline"/>
          <w:highlight w:val="green"/>
        </w:rPr>
        <w:t xml:space="preserve">has </w:t>
      </w:r>
      <w:r w:rsidRPr="00F95EBF">
        <w:rPr>
          <w:rStyle w:val="StyleUnderline"/>
        </w:rPr>
        <w:t xml:space="preserve">been </w:t>
      </w:r>
      <w:r w:rsidRPr="00F95EBF">
        <w:rPr>
          <w:rStyle w:val="StyleUnderline"/>
          <w:highlight w:val="green"/>
        </w:rPr>
        <w:t>built</w:t>
      </w:r>
      <w:r w:rsidRPr="00A63578">
        <w:rPr>
          <w:rStyle w:val="StyleUnderline"/>
        </w:rPr>
        <w:t xml:space="preserve"> even </w:t>
      </w:r>
      <w:r w:rsidRPr="00F95EBF">
        <w:rPr>
          <w:rStyle w:val="StyleUnderline"/>
          <w:highlight w:val="green"/>
        </w:rPr>
        <w:t>as it has been discovered</w:t>
      </w:r>
      <w:r w:rsidRPr="007E5C65">
        <w:rPr>
          <w:sz w:val="8"/>
        </w:rPr>
        <w:t xml:space="preserve">. It is pure ideology that informatic abstractions are substrate indifferent and are thus unaltered by their substrate or do not really even need one. Is it really the same information if it is archived in silicon or on human skin? </w:t>
      </w:r>
      <w:r w:rsidRPr="00F95EBF">
        <w:rPr>
          <w:rStyle w:val="StyleUnderline"/>
          <w:highlight w:val="green"/>
        </w:rPr>
        <w:t>The paradigm</w:t>
      </w:r>
      <w:r w:rsidRPr="00A63578">
        <w:rPr>
          <w:rStyle w:val="StyleUnderline"/>
        </w:rPr>
        <w:t xml:space="preserve"> of computation </w:t>
      </w:r>
      <w:r w:rsidRPr="00F95EBF">
        <w:rPr>
          <w:rStyle w:val="StyleUnderline"/>
          <w:highlight w:val="green"/>
        </w:rPr>
        <w:t>marks a</w:t>
      </w:r>
      <w:r w:rsidRPr="00A63578">
        <w:rPr>
          <w:rStyle w:val="StyleUnderline"/>
        </w:rPr>
        <w:t xml:space="preserve">n inflection </w:t>
      </w:r>
      <w:r w:rsidRPr="00F95EBF">
        <w:rPr>
          <w:rStyle w:val="StyleUnderline"/>
          <w:highlight w:val="green"/>
        </w:rPr>
        <w:t xml:space="preserve">point </w:t>
      </w:r>
      <w:r w:rsidRPr="00F95EBF">
        <w:rPr>
          <w:rStyle w:val="StyleUnderline"/>
        </w:rPr>
        <w:t>in</w:t>
      </w:r>
      <w:r w:rsidRPr="00A63578">
        <w:rPr>
          <w:rStyle w:val="StyleUnderline"/>
        </w:rPr>
        <w:t xml:space="preserve"> human history </w:t>
      </w:r>
      <w:r w:rsidRPr="00F95EBF">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F95EBF">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seconds) to yottaseconds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The slight 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F95EBF">
        <w:rPr>
          <w:rStyle w:val="StyleUnderline"/>
          <w:highlight w:val="green"/>
        </w:rPr>
        <w:t>computation is</w:t>
      </w:r>
      <w:r w:rsidRPr="007E5C65">
        <w:rPr>
          <w:sz w:val="8"/>
        </w:rPr>
        <w:t xml:space="preserve"> not, so far as we can know, the way of the uni-verse </w:t>
      </w:r>
      <w:r w:rsidRPr="007E5C65">
        <w:rPr>
          <w:i/>
          <w:iCs/>
          <w:sz w:val="8"/>
        </w:rPr>
        <w:t>per se</w:t>
      </w:r>
      <w:r w:rsidRPr="007E5C65">
        <w:rPr>
          <w:sz w:val="8"/>
        </w:rPr>
        <w:t xml:space="preserve">, but rather </w:t>
      </w:r>
      <w:r w:rsidRPr="00F95EBF">
        <w:rPr>
          <w:rStyle w:val="StyleUnderline"/>
          <w:highlight w:val="green"/>
        </w:rPr>
        <w:t>the way</w:t>
      </w:r>
      <w:r w:rsidRPr="00A63578">
        <w:rPr>
          <w:rStyle w:val="StyleUnderline"/>
        </w:rPr>
        <w:t xml:space="preserve"> of </w:t>
      </w:r>
      <w:r w:rsidRPr="00F95EBF">
        <w:rPr>
          <w:rStyle w:val="StyleUnderline"/>
          <w:highlight w:val="green"/>
        </w:rPr>
        <w:t>the universe</w:t>
      </w:r>
      <w:r w:rsidRPr="00A63578">
        <w:rPr>
          <w:rStyle w:val="StyleUnderline"/>
        </w:rPr>
        <w:t xml:space="preserve"> as it </w:t>
      </w:r>
      <w:r w:rsidRPr="00F95EBF">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F95EBF">
        <w:rPr>
          <w:rStyle w:val="StyleUnderline"/>
          <w:highlight w:val="green"/>
        </w:rPr>
        <w:t>understanding</w:t>
      </w:r>
      <w:r w:rsidRPr="007E5C65">
        <w:rPr>
          <w:sz w:val="8"/>
        </w:rPr>
        <w:t xml:space="preserve">, from a standpoint recognized as science, </w:t>
      </w:r>
      <w:r w:rsidRPr="00F95EBF">
        <w:rPr>
          <w:rStyle w:val="StyleUnderline"/>
          <w:highlight w:val="green"/>
        </w:rPr>
        <w:t>that computation has</w:t>
      </w:r>
      <w:r w:rsidRPr="008926C0">
        <w:rPr>
          <w:rStyle w:val="StyleUnderline"/>
        </w:rPr>
        <w:t xml:space="preserve"> fully </w:t>
      </w:r>
      <w:r w:rsidRPr="00F95EBF">
        <w:rPr>
          <w:rStyle w:val="StyleUnderline"/>
          <w:highlight w:val="green"/>
        </w:rPr>
        <w:t>colonized the</w:t>
      </w:r>
      <w:r w:rsidRPr="008926C0">
        <w:rPr>
          <w:rStyle w:val="StyleUnderline"/>
        </w:rPr>
        <w:t xml:space="preserve"> knowable </w:t>
      </w:r>
      <w:r w:rsidRPr="00F95EBF">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simulable, if not itself a simulation (the com-putational effect of an informatic universe), may be no more than the old anthropocentrism, the old ethnocentrism, now automated by conscious organ–driven apparatuses. We see what we can see with the senses we have; auto-poiesis.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recursivity effects the God trick. </w:t>
      </w:r>
      <w:r w:rsidRPr="009A2363">
        <w:rPr>
          <w:rStyle w:val="StyleUnderline"/>
          <w:highlight w:val="green"/>
        </w:rPr>
        <w:t>When</w:t>
      </w:r>
      <w:r w:rsidRPr="008926C0">
        <w:rPr>
          <w:rStyle w:val="StyleUnderline"/>
        </w:rPr>
        <w:t xml:space="preserve"> the </w:t>
      </w:r>
      <w:r w:rsidRPr="009A2363">
        <w:rPr>
          <w:rStyle w:val="StyleUnderline"/>
          <w:highlight w:val="green"/>
        </w:rPr>
        <w:t>ruling ideas</w:t>
      </w:r>
      <w:r w:rsidRPr="008926C0">
        <w:rPr>
          <w:rStyle w:val="StyleUnderline"/>
        </w:rPr>
        <w:t xml:space="preserve"> begin to </w:t>
      </w:r>
      <w:r w:rsidRPr="009A2363">
        <w:rPr>
          <w:rStyle w:val="StyleUnderline"/>
          <w:highlight w:val="green"/>
        </w:rPr>
        <w:t>explain the cosmos, we encounter their</w:t>
      </w:r>
      <w:r w:rsidRPr="007E5C65">
        <w:rPr>
          <w:sz w:val="8"/>
        </w:rPr>
        <w:t xml:space="preserve"> Weltanschauung—their </w:t>
      </w:r>
      <w:r w:rsidRPr="008926C0">
        <w:rPr>
          <w:rStyle w:val="StyleUnderline"/>
        </w:rPr>
        <w:t xml:space="preserve">world-view or </w:t>
      </w:r>
      <w:r w:rsidRPr="009A2363">
        <w:rPr>
          <w:rStyle w:val="StyleUnderline"/>
          <w:highlight w:val="green"/>
        </w:rPr>
        <w:t>ideology</w:t>
      </w:r>
      <w:r w:rsidRPr="007E5C65">
        <w:rPr>
          <w:sz w:val="8"/>
        </w:rPr>
        <w:t>. But here ideology, rather than being a necessary component of a particular social arrangement as it was with, say, religion and national-ism, is only an afterthought regarding a material entrenchment that no lon-ger really requires ideology. Think what you want, says the computational cosmos, the operating system has already been switched on</w:t>
      </w:r>
      <w:r w:rsidRPr="00915C61">
        <w:rPr>
          <w:rStyle w:val="StyleUnderline"/>
        </w:rPr>
        <w:t>. For those prone to such afterthoughts, parametrically translating the reso-nant account of cosmic emergence as computational process into the domain of history before overtaking it, reveals a disturbing allegiance between compu-tational consciousness organized by the computational unconscious and what Silvia Federici calls the system of global apartheid</w:t>
      </w:r>
      <w:r w:rsidRPr="007E5C65">
        <w:rPr>
          <w:sz w:val="8"/>
        </w:rPr>
        <w:t xml:space="preserve">. Let’s confront hostile intel-ligence, the expropriation of the general intellect. Historicizing computational emergence pits its colonial logic and optimizing comprehension schemes di-rectly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9A2363">
        <w:rPr>
          <w:rStyle w:val="StyleUnderline"/>
          <w:highlight w:val="green"/>
        </w:rPr>
        <w:t>The procedural universalization of computation</w:t>
      </w:r>
      <w:r w:rsidRPr="00915C61">
        <w:rPr>
          <w:rStyle w:val="StyleUnderline"/>
        </w:rPr>
        <w:t xml:space="preserve"> is a cosmology that attributes and indeed </w:t>
      </w:r>
      <w:r w:rsidRPr="009A2363">
        <w:rPr>
          <w:rStyle w:val="StyleUnderline"/>
          <w:highlight w:val="green"/>
        </w:rPr>
        <w:t>enforces a sovereignty</w:t>
      </w:r>
      <w:r w:rsidRPr="00915C61">
        <w:rPr>
          <w:rStyle w:val="StyleUnderline"/>
        </w:rPr>
        <w:t xml:space="preserve"> tantamount to divinity—</w:t>
      </w:r>
      <w:r w:rsidRPr="00915C61">
        <w:rPr>
          <w:rStyle w:val="StyleUnderline"/>
        </w:rPr>
        <w:lastRenderedPageBreak/>
        <w:t>and externalities be damned. Its process of real abstraction</w:t>
      </w:r>
      <w:r w:rsidRPr="007E5C65">
        <w:rPr>
          <w:sz w:val="8"/>
        </w:rPr>
        <w:t xml:space="preserve">, inexo-rably </w:t>
      </w:r>
      <w:r w:rsidRPr="00915C61">
        <w:rPr>
          <w:rStyle w:val="StyleUnderline"/>
        </w:rPr>
        <w:t>tied to the informatics of financialization and exchange, appear foun-dational,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Multiversality In the new idolatry cathected to inexorable computational emergence, the universe is itself currently imagined wholesale as a computer. Here’s the se-ductive sound of the current theology from a conference sponsored by the sovereign state of New York University: As computers become progressively faster and more powerful, they’ve gained the impressive capacity to simulate increasingly realistic environ-ments. Which raises a question familiar to aficionados of The Matrix—might life and the world as we know it be a simulation on a super advanced computer? “Digital physicists” have developed this idea well beyond the sci-fi possibilities, suggesting a new scientific paradigm in which compu-tation is not just a tool for approximating reality but is also the basis of reality itself. In place of elementary particles, think bits; in place of fun-damental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ap-pearances</w:t>
      </w:r>
      <w:r w:rsidRPr="007E5C65">
        <w:rPr>
          <w:sz w:val="8"/>
        </w:rPr>
        <w:t xml:space="preserve">. However, it would not be illogical here to propose that this deeper “reality” is itself a science fiction—a fiction whose current author is no lon-ger the novel or Hollywood but science and computation. It is in a way no surprise that, in a manner consistent with “digital physics,” the mit physicist Max Tegmark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itself ” exists at all. We should emphasize that the trouble here is not so much with “reality”; the trouble here is with “itself.” </w:t>
      </w:r>
      <w:r w:rsidRPr="009A2363">
        <w:rPr>
          <w:rStyle w:val="StyleUnderline"/>
          <w:highlight w:val="green"/>
        </w:rPr>
        <w:t>To the extent</w:t>
      </w:r>
      <w:r w:rsidRPr="004D52C9">
        <w:rPr>
          <w:rStyle w:val="StyleUnderline"/>
        </w:rPr>
        <w:t xml:space="preserve"> that we recognize </w:t>
      </w:r>
      <w:r w:rsidRPr="009A2363">
        <w:rPr>
          <w:rStyle w:val="StyleUnderline"/>
          <w:highlight w:val="green"/>
        </w:rPr>
        <w:t>that</w:t>
      </w:r>
      <w:r w:rsidRPr="004D52C9">
        <w:rPr>
          <w:rStyle w:val="StyleUnderline"/>
        </w:rPr>
        <w:t xml:space="preserve"> colonial poiesis, or </w:t>
      </w:r>
      <w:r w:rsidRPr="009A2363">
        <w:rPr>
          <w:rStyle w:val="StyleUnderline"/>
          <w:highlight w:val="green"/>
        </w:rPr>
        <w:t>world making, has been extended to</w:t>
      </w:r>
      <w:r w:rsidRPr="004D52C9">
        <w:rPr>
          <w:rStyle w:val="StyleUnderline"/>
        </w:rPr>
        <w:t xml:space="preserve"> our </w:t>
      </w:r>
      <w:r w:rsidRPr="009A2363">
        <w:rPr>
          <w:rStyle w:val="StyleUnderline"/>
          <w:highlight w:val="green"/>
        </w:rPr>
        <w:t>machines</w:t>
      </w:r>
      <w:r w:rsidRPr="004D52C9">
        <w:rPr>
          <w:rStyle w:val="StyleUnderline"/>
        </w:rPr>
        <w:t xml:space="preserve">, and to the extent that it is through our machines that we think and perceive, </w:t>
      </w:r>
      <w:r w:rsidRPr="009A2363">
        <w:rPr>
          <w:rStyle w:val="StyleUnderline"/>
          <w:highlight w:val="green"/>
        </w:rPr>
        <w:t>we may recognize that reality is</w:t>
      </w:r>
      <w:r w:rsidRPr="004D52C9">
        <w:rPr>
          <w:rStyle w:val="StyleUnderline"/>
        </w:rPr>
        <w:t xml:space="preserve"> itself </w:t>
      </w:r>
      <w:r w:rsidRPr="009A2363">
        <w:rPr>
          <w:rStyle w:val="StyleUnderline"/>
          <w:highlight w:val="green"/>
        </w:rPr>
        <w:t>a product of</w:t>
      </w:r>
      <w:r w:rsidRPr="004D52C9">
        <w:rPr>
          <w:rStyle w:val="StyleUnderline"/>
        </w:rPr>
        <w:t xml:space="preserve"> their </w:t>
      </w:r>
      <w:r w:rsidRPr="009A2363">
        <w:rPr>
          <w:rStyle w:val="StyleUnderline"/>
          <w:highlight w:val="green"/>
        </w:rPr>
        <w:t>operations</w:t>
      </w:r>
      <w:r w:rsidRPr="007E5C65">
        <w:rPr>
          <w:sz w:val="8"/>
        </w:rPr>
        <w:t xml:space="preserve">. The world begins to look very much like the tools we use to perceive it, to the point that “reality itself ”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multiversal. In brief, </w:t>
      </w:r>
      <w:r w:rsidRPr="009A2363">
        <w:rPr>
          <w:rStyle w:val="StyleUnderline"/>
          <w:highlight w:val="green"/>
        </w:rPr>
        <w:t>the</w:t>
      </w:r>
      <w:r w:rsidRPr="00301829">
        <w:rPr>
          <w:rStyle w:val="StyleUnderline"/>
        </w:rPr>
        <w:t xml:space="preserve"> total </w:t>
      </w:r>
      <w:r w:rsidRPr="009A2363">
        <w:rPr>
          <w:rStyle w:val="StyleUnderline"/>
          <w:highlight w:val="green"/>
        </w:rPr>
        <w:t>enclosure by computation</w:t>
      </w:r>
      <w:r w:rsidRPr="00301829">
        <w:rPr>
          <w:rStyle w:val="StyleUnderline"/>
        </w:rPr>
        <w:t xml:space="preserve"> of both observer and observed </w:t>
      </w:r>
      <w:r w:rsidRPr="009A2363">
        <w:rPr>
          <w:rStyle w:val="StyleUnderline"/>
          <w:highlight w:val="green"/>
        </w:rPr>
        <w:t>is</w:t>
      </w:r>
      <w:r w:rsidRPr="00301829">
        <w:rPr>
          <w:rStyle w:val="StyleUnderline"/>
        </w:rPr>
        <w:t xml:space="preserve"> either </w:t>
      </w:r>
      <w:r w:rsidRPr="009A2363">
        <w:rPr>
          <w:rStyle w:val="StyleUnderline"/>
          <w:highlight w:val="green"/>
        </w:rPr>
        <w:t>reality</w:t>
      </w:r>
      <w:r w:rsidRPr="00301829">
        <w:rPr>
          <w:rStyle w:val="StyleUnderline"/>
        </w:rPr>
        <w:t xml:space="preserve"> itself becoming self-aware or tautological, waxing ideological, </w:t>
      </w:r>
      <w:r w:rsidRPr="009A2363">
        <w:rPr>
          <w:rStyle w:val="StyleUnderline"/>
          <w:highlight w:val="green"/>
        </w:rPr>
        <w:t>liquidating</w:t>
      </w:r>
      <w:r w:rsidRPr="00301829">
        <w:rPr>
          <w:rStyle w:val="StyleUnderline"/>
        </w:rPr>
        <w:t xml:space="preserve"> as it does historical agency </w:t>
      </w:r>
      <w:r w:rsidRPr="009A2363">
        <w:rPr>
          <w:rStyle w:val="StyleUnderline"/>
          <w:highlight w:val="green"/>
        </w:rPr>
        <w:t>by means of the</w:t>
      </w:r>
      <w:r w:rsidRPr="00301829">
        <w:rPr>
          <w:rStyle w:val="StyleUnderline"/>
        </w:rPr>
        <w:t xml:space="preserve"> suddenly a priori sto-chastic </w:t>
      </w:r>
      <w:r w:rsidRPr="009A2363">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made out of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aporiatic space, in the null set (itself a sign) found precisely at the intersec-tion of a conclusion reached by Gödel in mathematics (Hofstadter 1979)—that there is no sufficiently powerful logical system that is internally closed such that logical statements cannot be formulated that can neither be proved nor disproved—and a second conclusion reached by Maturana and Varela (1992), and also Niklas Luhmann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ap-parently our fate is wedded to a system that can know no outside since it may only render an outside in its own terms—unless, or perhaps, even if or even as that encounter is catastrophic.</w:t>
      </w:r>
    </w:p>
    <w:p w14:paraId="1BE49ABF" w14:textId="77777777" w:rsidR="00B06843" w:rsidRPr="00A611D7" w:rsidRDefault="00B06843" w:rsidP="00B06843"/>
    <w:p w14:paraId="2C114B29" w14:textId="77777777" w:rsidR="00B06843" w:rsidRPr="00912205" w:rsidRDefault="00B06843" w:rsidP="00B06843">
      <w:pPr>
        <w:pStyle w:val="Heading4"/>
        <w:rPr>
          <w:rStyle w:val="StyleUnderline"/>
          <w:sz w:val="26"/>
          <w:u w:val="none"/>
        </w:rPr>
      </w:pPr>
      <w:r w:rsidRPr="00912205">
        <w:rPr>
          <w:rStyle w:val="StyleUnderline"/>
          <w:sz w:val="26"/>
          <w:u w:val="none"/>
        </w:rPr>
        <w:t>From this closed system arises a feeback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2E7D3019" w14:textId="77777777" w:rsidR="00B06843" w:rsidRPr="00912205" w:rsidRDefault="00B06843" w:rsidP="00B06843">
      <w:pPr>
        <w:rPr>
          <w:rStyle w:val="Style13ptBold"/>
          <w:b w:val="0"/>
          <w:bCs w:val="0"/>
          <w:sz w:val="16"/>
          <w:szCs w:val="12"/>
        </w:rPr>
      </w:pPr>
      <w:r w:rsidRPr="00912205">
        <w:rPr>
          <w:rStyle w:val="Style13ptBold"/>
        </w:rPr>
        <w:t>Parisi 19</w:t>
      </w:r>
      <w:r w:rsidRPr="00912205">
        <w:rPr>
          <w:rStyle w:val="Style13ptBold"/>
          <w:b w:val="0"/>
          <w:sz w:val="16"/>
          <w:szCs w:val="12"/>
        </w:rPr>
        <w:t xml:space="preserve"> (Luciana Parisi; 5/22/19; ŠUM Journal of Contemporary Art, Criticism and Theory, Special Issue Number 11; </w:t>
      </w:r>
      <w:r w:rsidRPr="00912205">
        <w:rPr>
          <w:rStyle w:val="Style13ptBold"/>
          <w:b w:val="0"/>
          <w:i/>
          <w:iCs/>
          <w:sz w:val="16"/>
          <w:szCs w:val="12"/>
        </w:rPr>
        <w:t>“Surrational Fugitives”</w:t>
      </w:r>
      <w:r w:rsidRPr="00912205">
        <w:rPr>
          <w:rStyle w:val="Style13ptBold"/>
          <w:b w:val="0"/>
          <w:sz w:val="16"/>
          <w:szCs w:val="12"/>
        </w:rPr>
        <w:t xml:space="preserve"> from Hypersonics Hyperstitions; </w:t>
      </w:r>
      <w:hyperlink r:id="rId6" w:history="1">
        <w:r w:rsidRPr="00912205">
          <w:rPr>
            <w:rStyle w:val="Hyperlink"/>
            <w:sz w:val="16"/>
            <w:szCs w:val="12"/>
          </w:rPr>
          <w:t>http://sumrevija.si/wp-content/uploads/2019/05/SUM-11_FINAL_pages.pdf</w:t>
        </w:r>
      </w:hyperlink>
      <w:r w:rsidRPr="00912205">
        <w:rPr>
          <w:rStyle w:val="Style13ptBold"/>
          <w:b w:val="0"/>
          <w:sz w:val="16"/>
          <w:szCs w:val="12"/>
        </w:rPr>
        <w:t xml:space="preserve">; Luciana Parisi is Reader in Cultural Theory, Chair of the PhD programme at the Centre for Cultural Studies, and co-director of the Digital Culture Unit, Goldsmiths University of London. She published Abstract Sex: Philosophy, Biotechnology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b w:val="0"/>
          <w:sz w:val="16"/>
          <w:szCs w:val="12"/>
        </w:rPr>
        <w:t>as a general reference to the human*</w:t>
      </w:r>
    </w:p>
    <w:p w14:paraId="13AAFE82" w14:textId="77777777" w:rsidR="00B06843" w:rsidRPr="00912205" w:rsidRDefault="00B06843" w:rsidP="00B06843">
      <w:pPr>
        <w:rPr>
          <w:sz w:val="8"/>
        </w:rPr>
      </w:pPr>
      <w:r w:rsidRPr="008622BD">
        <w:rPr>
          <w:rStyle w:val="StyleUnderline"/>
        </w:rPr>
        <w:t>The</w:t>
      </w:r>
      <w:r w:rsidRPr="00912205">
        <w:rPr>
          <w:rStyle w:val="StyleUnderline"/>
        </w:rPr>
        <w:t xml:space="preserve"> metaphysical </w:t>
      </w:r>
      <w:r w:rsidRPr="003D7787">
        <w:rPr>
          <w:rStyle w:val="StyleUnderline"/>
          <w:highlight w:val="green"/>
        </w:rPr>
        <w:t xml:space="preserve">overcoding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3D7787">
        <w:rPr>
          <w:rStyle w:val="StyleUnderline"/>
          <w:highlight w:val="green"/>
        </w:rPr>
        <w:t>impart</w:t>
      </w:r>
      <w:r w:rsidRPr="00912205">
        <w:rPr>
          <w:rStyle w:val="StyleUnderline"/>
        </w:rPr>
        <w:t xml:space="preserve"> a </w:t>
      </w:r>
      <w:r w:rsidRPr="00585219">
        <w:rPr>
          <w:rStyle w:val="StyleUnderline"/>
        </w:rPr>
        <w:t xml:space="preserve">colonial </w:t>
      </w:r>
      <w:r w:rsidRPr="003D7787">
        <w:rPr>
          <w:rStyle w:val="StyleUnderline"/>
          <w:highlight w:val="green"/>
        </w:rPr>
        <w:t>vision</w:t>
      </w:r>
      <w:r w:rsidRPr="00912205">
        <w:rPr>
          <w:rStyle w:val="StyleUnderline"/>
        </w:rPr>
        <w:t xml:space="preserve"> on outer worlds </w:t>
      </w:r>
      <w:r w:rsidRPr="003D7787">
        <w:rPr>
          <w:rStyle w:val="StyleUnderline"/>
          <w:highlight w:val="green"/>
        </w:rPr>
        <w:t xml:space="preserve">through </w:t>
      </w:r>
      <w:r w:rsidRPr="00912205">
        <w:rPr>
          <w:rStyle w:val="StyleUnderline"/>
        </w:rPr>
        <w:t xml:space="preserve">the prosthetic extension of the species’ </w:t>
      </w:r>
      <w:r w:rsidRPr="003D7787">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3D7787">
        <w:rPr>
          <w:rStyle w:val="StyleUnderline"/>
          <w:highlight w:val="green"/>
        </w:rPr>
        <w:t xml:space="preserve">the </w:t>
      </w:r>
      <w:r w:rsidRPr="00520D88">
        <w:rPr>
          <w:rStyle w:val="StyleUnderline"/>
        </w:rPr>
        <w:t xml:space="preserve">recursive </w:t>
      </w:r>
      <w:r w:rsidRPr="003D7787">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r w:rsidRPr="008622BD">
        <w:rPr>
          <w:rStyle w:val="StyleUnderline"/>
        </w:rPr>
        <w:t xml:space="preserve">constitute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androcodes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3D7787">
        <w:rPr>
          <w:rStyle w:val="StyleUnderline"/>
          <w:highlight w:val="green"/>
        </w:rPr>
        <w:t xml:space="preserve">justifies </w:t>
      </w:r>
      <w:r w:rsidRPr="002819B2">
        <w:rPr>
          <w:rStyle w:val="StyleUnderline"/>
        </w:rPr>
        <w:t xml:space="preserve">the </w:t>
      </w:r>
      <w:r w:rsidRPr="003D7787">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3D7787">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3D7787">
        <w:rPr>
          <w:rStyle w:val="StyleUnderline"/>
          <w:highlight w:val="green"/>
        </w:rPr>
        <w:t>the</w:t>
      </w:r>
      <w:r w:rsidRPr="00912205">
        <w:rPr>
          <w:rStyle w:val="StyleUnderline"/>
        </w:rPr>
        <w:t xml:space="preserve"> capital </w:t>
      </w:r>
      <w:r w:rsidRPr="003D7787">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585219">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3D7787">
        <w:rPr>
          <w:rStyle w:val="StyleUnderline"/>
          <w:highlight w:val="green"/>
        </w:rPr>
        <w:t xml:space="preserve">maintained </w:t>
      </w:r>
      <w:r w:rsidRPr="00912205">
        <w:rPr>
          <w:rStyle w:val="StyleUnderline"/>
        </w:rPr>
        <w:t xml:space="preserve">a fundamental </w:t>
      </w:r>
      <w:r w:rsidRPr="003D7787">
        <w:rPr>
          <w:rStyle w:val="StyleUnderline"/>
          <w:highlight w:val="green"/>
        </w:rPr>
        <w:t>power</w:t>
      </w:r>
      <w:r w:rsidRPr="00912205">
        <w:rPr>
          <w:rStyle w:val="StyleUnderline"/>
        </w:rPr>
        <w:t xml:space="preserve"> on and </w:t>
      </w:r>
      <w:r w:rsidRPr="003D7787">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3D7787">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w:t>
      </w:r>
      <w:r w:rsidRPr="00912205">
        <w:rPr>
          <w:rStyle w:val="StyleUnderline"/>
        </w:rPr>
        <w:lastRenderedPageBreak/>
        <w:t xml:space="preserve">the automated means of conquering alien populations subsumed to the monologic of survival. </w:t>
      </w:r>
      <w:r w:rsidRPr="00912205">
        <w:rPr>
          <w:sz w:val="8"/>
        </w:rPr>
        <w:t>Today, the biological law of</w:t>
      </w:r>
      <w:r w:rsidRPr="00912205">
        <w:rPr>
          <w:rStyle w:val="StyleUnderline"/>
        </w:rPr>
        <w:t xml:space="preserve"> </w:t>
      </w:r>
      <w:r w:rsidRPr="003D7787">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3D7787">
        <w:rPr>
          <w:rStyle w:val="StyleUnderline"/>
          <w:highlight w:val="green"/>
        </w:rPr>
        <w:t xml:space="preserve">the </w:t>
      </w:r>
      <w:r w:rsidRPr="00912205">
        <w:rPr>
          <w:rStyle w:val="StyleUnderline"/>
        </w:rPr>
        <w:t xml:space="preserve">techno-scientific </w:t>
      </w:r>
      <w:r w:rsidRPr="003D7787">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3D7787">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3D7787">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ideas and objects in the encyclopedic schema of modern taxonomies to the probabilistic calculation of categories in mathematical statistics and the now diffused echo chambers of computational prediction, </w:t>
      </w:r>
      <w:r w:rsidRPr="003D7787">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3D7787">
        <w:rPr>
          <w:rStyle w:val="StyleUnderline"/>
          <w:highlight w:val="green"/>
        </w:rPr>
        <w:t xml:space="preserve">converted into a </w:t>
      </w:r>
      <w:r w:rsidRPr="00912205">
        <w:rPr>
          <w:rStyle w:val="StyleUnderline"/>
        </w:rPr>
        <w:t xml:space="preserve">transcendental </w:t>
      </w:r>
      <w:r w:rsidRPr="003D7787">
        <w:rPr>
          <w:rStyle w:val="StyleUnderline"/>
          <w:highlight w:val="green"/>
        </w:rPr>
        <w:t>tool</w:t>
      </w:r>
      <w:r w:rsidRPr="00912205">
        <w:rPr>
          <w:rStyle w:val="StyleUnderline"/>
        </w:rPr>
        <w:t xml:space="preserve"> of Man</w:t>
      </w:r>
      <w:r w:rsidRPr="00912205">
        <w:rPr>
          <w:sz w:val="8"/>
        </w:rPr>
        <w:t xml:space="preserve">. White magic. In particular, since the end of the Cold War, </w:t>
      </w:r>
      <w:r w:rsidRPr="00983B19">
        <w:rPr>
          <w:rStyle w:val="StyleUnderline"/>
        </w:rPr>
        <w:t xml:space="preserve">the project of </w:t>
      </w:r>
      <w:r w:rsidRPr="003D7787">
        <w:rPr>
          <w:rStyle w:val="StyleUnderline"/>
          <w:highlight w:val="green"/>
        </w:rPr>
        <w:t>automating Man has followed</w:t>
      </w:r>
      <w:r w:rsidRPr="00912205">
        <w:rPr>
          <w:rStyle w:val="StyleUnderline"/>
        </w:rPr>
        <w:t xml:space="preserve"> RAND’s recommendations </w:t>
      </w:r>
      <w:r w:rsidRPr="003D7787">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3D7787">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3D7787">
        <w:rPr>
          <w:rStyle w:val="StyleUnderline"/>
          <w:highlight w:val="green"/>
        </w:rPr>
        <w:t xml:space="preserve">use of military machines </w:t>
      </w:r>
      <w:r w:rsidRPr="00912205">
        <w:rPr>
          <w:rStyle w:val="StyleUnderline"/>
        </w:rPr>
        <w:t xml:space="preserve">of preemptive attack in the everyday branding of Man’s life. </w:t>
      </w:r>
      <w:r w:rsidRPr="003D7787">
        <w:rPr>
          <w:rStyle w:val="StyleUnderline"/>
          <w:highlight w:val="green"/>
        </w:rPr>
        <w:t xml:space="preserve">The </w:t>
      </w:r>
      <w:r w:rsidRPr="00912205">
        <w:rPr>
          <w:rStyle w:val="StyleUnderline"/>
        </w:rPr>
        <w:t xml:space="preserve">paranoid </w:t>
      </w:r>
      <w:r w:rsidRPr="003D7787">
        <w:rPr>
          <w:rStyle w:val="StyleUnderline"/>
          <w:highlight w:val="green"/>
        </w:rPr>
        <w:t xml:space="preserve">self-fulfilling prophecy of </w:t>
      </w:r>
      <w:r w:rsidRPr="00912205">
        <w:rPr>
          <w:rStyle w:val="StyleUnderline"/>
        </w:rPr>
        <w:t xml:space="preserve">total </w:t>
      </w:r>
      <w:r w:rsidRPr="003D7787">
        <w:rPr>
          <w:rStyle w:val="StyleUnderline"/>
          <w:highlight w:val="green"/>
        </w:rPr>
        <w:t>nuclear</w:t>
      </w:r>
      <w:r w:rsidRPr="00912205">
        <w:rPr>
          <w:rStyle w:val="StyleUnderline"/>
        </w:rPr>
        <w:t xml:space="preserve"> mass </w:t>
      </w:r>
      <w:r w:rsidRPr="003D7787">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3D7787">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3D7787">
        <w:rPr>
          <w:rStyle w:val="StyleUnderline"/>
          <w:highlight w:val="green"/>
        </w:rPr>
        <w:t xml:space="preserve">The </w:t>
      </w:r>
      <w:r w:rsidRPr="00983B19">
        <w:rPr>
          <w:rStyle w:val="StyleUnderline"/>
        </w:rPr>
        <w:t xml:space="preserve">experimental </w:t>
      </w:r>
      <w:r w:rsidRPr="003D7787">
        <w:rPr>
          <w:rStyle w:val="StyleUnderline"/>
          <w:highlight w:val="green"/>
        </w:rPr>
        <w:t>logic of</w:t>
      </w:r>
      <w:r w:rsidRPr="00912205">
        <w:rPr>
          <w:rStyle w:val="StyleUnderline"/>
        </w:rPr>
        <w:t xml:space="preserve"> predictive </w:t>
      </w:r>
      <w:r w:rsidRPr="003D7787">
        <w:rPr>
          <w:rStyle w:val="StyleUnderline"/>
          <w:highlight w:val="green"/>
        </w:rPr>
        <w:t xml:space="preserve">machines is overcoded by </w:t>
      </w:r>
      <w:r w:rsidRPr="00983B19">
        <w:rPr>
          <w:rStyle w:val="StyleUnderline"/>
        </w:rPr>
        <w:t xml:space="preserve">technocratic </w:t>
      </w:r>
      <w:r w:rsidRPr="00585219">
        <w:rPr>
          <w:rStyle w:val="StyleUnderline"/>
        </w:rPr>
        <w:t xml:space="preserve">apparatuses of </w:t>
      </w:r>
      <w:r w:rsidRPr="003D7787">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is a potential suspect at any given point. </w:t>
      </w:r>
      <w:r w:rsidRPr="00912205">
        <w:rPr>
          <w:rStyle w:val="StyleUnderline"/>
        </w:rPr>
        <w:t xml:space="preserve">As the removal of West–East conflict eliminated the paranoia of self-destruction, </w:t>
      </w:r>
      <w:r w:rsidRPr="003D7787">
        <w:rPr>
          <w:rStyle w:val="StyleUnderline"/>
          <w:highlight w:val="green"/>
        </w:rPr>
        <w:t xml:space="preserve">molecular proliferations of </w:t>
      </w:r>
      <w:r w:rsidRPr="00912205">
        <w:rPr>
          <w:rStyle w:val="StyleUnderline"/>
        </w:rPr>
        <w:t xml:space="preserve">passive–aggressive </w:t>
      </w:r>
      <w:r w:rsidRPr="003D7787">
        <w:rPr>
          <w:rStyle w:val="StyleUnderline"/>
          <w:highlight w:val="green"/>
        </w:rPr>
        <w:t>narcissisms</w:t>
      </w:r>
      <w:r w:rsidRPr="00912205">
        <w:rPr>
          <w:rStyle w:val="StyleUnderline"/>
        </w:rPr>
        <w:t xml:space="preserve"> that have no motive to strike </w:t>
      </w:r>
      <w:r w:rsidRPr="003D7787">
        <w:rPr>
          <w:rStyle w:val="StyleUnderline"/>
          <w:highlight w:val="green"/>
        </w:rPr>
        <w:t>have been</w:t>
      </w:r>
      <w:r w:rsidRPr="00912205">
        <w:rPr>
          <w:rStyle w:val="StyleUnderline"/>
        </w:rPr>
        <w:t xml:space="preserve"> doing so unremittingly as if </w:t>
      </w:r>
      <w:r w:rsidRPr="003D7787">
        <w:rPr>
          <w:rStyle w:val="StyleUnderline"/>
          <w:highlight w:val="green"/>
        </w:rPr>
        <w:t>animated by</w:t>
      </w:r>
      <w:r w:rsidRPr="00912205">
        <w:rPr>
          <w:rStyle w:val="StyleUnderline"/>
        </w:rPr>
        <w:t xml:space="preserve"> a restless </w:t>
      </w:r>
      <w:r w:rsidRPr="003D7787">
        <w:rPr>
          <w:rStyle w:val="StyleUnderline"/>
          <w:highlight w:val="green"/>
        </w:rPr>
        <w:t>insecurity</w:t>
      </w:r>
      <w:r w:rsidRPr="00912205">
        <w:rPr>
          <w:rStyle w:val="StyleUnderline"/>
        </w:rPr>
        <w:t xml:space="preserve">. RAND’s recommendations on </w:t>
      </w:r>
      <w:r w:rsidRPr="003D7787">
        <w:rPr>
          <w:rStyle w:val="StyleUnderline"/>
          <w:highlight w:val="green"/>
        </w:rPr>
        <w:t>converting the war machine</w:t>
      </w:r>
      <w:r w:rsidRPr="00912205">
        <w:rPr>
          <w:rStyle w:val="StyleUnderline"/>
        </w:rPr>
        <w:t xml:space="preserve"> for economic, logistic, cultural use in a weaponised society </w:t>
      </w:r>
      <w:r w:rsidRPr="003D7787">
        <w:rPr>
          <w:rStyle w:val="StyleUnderline"/>
          <w:highlight w:val="green"/>
        </w:rPr>
        <w:t xml:space="preserve">have already envisioned </w:t>
      </w:r>
      <w:r w:rsidRPr="00912205">
        <w:rPr>
          <w:rStyle w:val="StyleUnderline"/>
        </w:rPr>
        <w:t xml:space="preserve">the </w:t>
      </w:r>
      <w:r w:rsidRPr="003D7787">
        <w:rPr>
          <w:rStyle w:val="StyleUnderline"/>
          <w:highlight w:val="green"/>
        </w:rPr>
        <w:t xml:space="preserve">escalation </w:t>
      </w:r>
      <w:r w:rsidRPr="00912205">
        <w:rPr>
          <w:rStyle w:val="StyleUnderline"/>
        </w:rPr>
        <w:t xml:space="preserve">towards an out-of-control mode of control </w:t>
      </w:r>
      <w:r w:rsidRPr="003D7787">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Narcissistic oppression has finally found a place in the reprogrammable simulation of being where the split between the two cultures has opened dimensions of endocoloniality within Man that can no longer justify his own existence.</w:t>
      </w:r>
      <w:r w:rsidRPr="00912205">
        <w:rPr>
          <w:sz w:val="8"/>
        </w:rPr>
        <w:t xml:space="preserve"> If the prosthetic extension of Man coincides with the armoured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3D7787">
        <w:rPr>
          <w:rStyle w:val="StyleUnderline"/>
          <w:highlight w:val="green"/>
        </w:rPr>
        <w:t xml:space="preserve">states of emergency </w:t>
      </w:r>
      <w:r w:rsidRPr="00DB1513">
        <w:rPr>
          <w:rStyle w:val="StyleUnderline"/>
        </w:rPr>
        <w:t xml:space="preserve">everywhere </w:t>
      </w:r>
      <w:r w:rsidRPr="003D7787">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However, as the conversion of hypersonic war machines has opened the terrestrial orbit, the self-fulfilling prophecy of Man becomes superseded by the counter-factual worlds of the degree 0 of surrational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surrational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21F28962" w14:textId="77777777" w:rsidR="00B06843" w:rsidRDefault="00B06843" w:rsidP="00B06843">
      <w:pPr>
        <w:rPr>
          <w:rStyle w:val="StyleUnderline"/>
        </w:rPr>
      </w:pPr>
    </w:p>
    <w:p w14:paraId="708D4B5E" w14:textId="77777777" w:rsidR="00B06843" w:rsidRPr="00912205" w:rsidRDefault="00B06843" w:rsidP="00B06843">
      <w:pPr>
        <w:rPr>
          <w:rStyle w:val="StyleUnderline"/>
        </w:rPr>
      </w:pPr>
    </w:p>
    <w:p w14:paraId="77913C06" w14:textId="77777777" w:rsidR="00B06843" w:rsidRPr="00912205" w:rsidRDefault="00B06843" w:rsidP="00B06843">
      <w:pPr>
        <w:pStyle w:val="Heading4"/>
      </w:pPr>
      <w:bookmarkStart w:id="1" w:name="_Hlk84528407"/>
      <w:r w:rsidRPr="00912205">
        <w:lastRenderedPageBreak/>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19B89B28" w14:textId="77777777" w:rsidR="00B06843" w:rsidRPr="00912205" w:rsidRDefault="00B06843" w:rsidP="00B06843"/>
    <w:p w14:paraId="5A251370" w14:textId="77777777" w:rsidR="00B06843" w:rsidRPr="00912205" w:rsidRDefault="00B06843" w:rsidP="00B06843">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5B679B95" w14:textId="77777777" w:rsidR="00B06843" w:rsidRPr="00912205" w:rsidRDefault="00B06843" w:rsidP="00B06843"/>
    <w:p w14:paraId="30C8928C" w14:textId="77777777" w:rsidR="00B06843" w:rsidRPr="00912205" w:rsidRDefault="00B06843" w:rsidP="00B06843">
      <w:pPr>
        <w:pStyle w:val="Heading4"/>
      </w:pPr>
      <w:r w:rsidRPr="00912205">
        <w:t>Thus, I affirm</w:t>
      </w:r>
      <w:r>
        <w:t xml:space="preserve"> that t</w:t>
      </w:r>
      <w:r w:rsidRPr="00D30512">
        <w:t>he appropriation of outer space by private entities is unjust</w:t>
      </w:r>
      <w:r>
        <w:t>.</w:t>
      </w:r>
    </w:p>
    <w:p w14:paraId="19AAE286" w14:textId="77777777" w:rsidR="00B06843" w:rsidRPr="00912205" w:rsidRDefault="00B06843" w:rsidP="00B06843">
      <w:pPr>
        <w:rPr>
          <w:rStyle w:val="StyleUnderline"/>
        </w:rPr>
      </w:pPr>
    </w:p>
    <w:p w14:paraId="4BC0E41A" w14:textId="77777777" w:rsidR="00B06843" w:rsidRPr="00912205" w:rsidRDefault="00B06843" w:rsidP="00B06843">
      <w:pPr>
        <w:pStyle w:val="Heading4"/>
        <w:rPr>
          <w:rStyle w:val="StyleUnderline"/>
          <w:sz w:val="26"/>
          <w:u w:val="none"/>
        </w:rPr>
      </w:pPr>
      <w:r w:rsidRPr="00912205">
        <w:rPr>
          <w:rStyle w:val="StyleUnderline"/>
          <w:sz w:val="26"/>
          <w:u w:val="none"/>
        </w:rPr>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41FBA6D7" w14:textId="77777777" w:rsidR="00B06843" w:rsidRPr="00912205" w:rsidRDefault="00B06843" w:rsidP="00B06843">
      <w:pPr>
        <w:rPr>
          <w:rStyle w:val="StyleUnderline"/>
          <w:sz w:val="16"/>
          <w:szCs w:val="12"/>
          <w:u w:val="none"/>
        </w:rPr>
      </w:pPr>
      <w:r w:rsidRPr="00912205">
        <w:rPr>
          <w:rStyle w:val="Style13ptBold"/>
        </w:rPr>
        <w:t>Beller 21</w:t>
      </w:r>
      <w:r>
        <w:rPr>
          <w:rStyle w:val="Style13ptBold"/>
        </w:rPr>
        <w:t>-3</w:t>
      </w:r>
      <w:r w:rsidRPr="00912205">
        <w:rPr>
          <w:rStyle w:val="Style13ptBold"/>
          <w:b w:val="0"/>
          <w:sz w:val="16"/>
          <w:szCs w:val="12"/>
        </w:rPr>
        <w:t xml:space="preserve"> (Jonathan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accessed 4/11/21;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184-195) HB</w:t>
      </w:r>
    </w:p>
    <w:p w14:paraId="6E3C676F" w14:textId="77777777" w:rsidR="00B06843" w:rsidRDefault="00B06843" w:rsidP="00B06843">
      <w:pPr>
        <w:rPr>
          <w:rStyle w:val="StyleUnderline"/>
        </w:rPr>
      </w:pPr>
      <w:r w:rsidRPr="00912205">
        <w:rPr>
          <w:sz w:val="8"/>
        </w:rPr>
        <w:t xml:space="preserve">My discussion here of advertisarial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Given the sea change in the nature of languages and images themselves—</w:t>
      </w:r>
      <w:r w:rsidRPr="004775B1">
        <w:rPr>
          <w:rStyle w:val="StyleUnderline"/>
        </w:rPr>
        <w:t>their wholesale</w:t>
      </w:r>
      <w:r w:rsidRPr="00912205">
        <w:rPr>
          <w:rStyle w:val="StyleUnderline"/>
        </w:rPr>
        <w:t xml:space="preserve"> transposition and </w:t>
      </w:r>
      <w:r w:rsidRPr="003D7787">
        <w:rPr>
          <w:rStyle w:val="StyleUnderline"/>
          <w:highlight w:val="green"/>
        </w:rPr>
        <w:t>trans-formation from</w:t>
      </w:r>
      <w:r w:rsidRPr="00912205">
        <w:rPr>
          <w:rStyle w:val="StyleUnderline"/>
        </w:rPr>
        <w:t xml:space="preserve"> a means of </w:t>
      </w:r>
      <w:r w:rsidRPr="003D7787">
        <w:rPr>
          <w:rStyle w:val="StyleUnderline"/>
          <w:highlight w:val="green"/>
        </w:rPr>
        <w:t>representation to</w:t>
      </w:r>
      <w:r w:rsidRPr="00912205">
        <w:rPr>
          <w:rStyle w:val="StyleUnderline"/>
        </w:rPr>
        <w:t xml:space="preserve"> a means of </w:t>
      </w:r>
      <w:r w:rsidRPr="003D7787">
        <w:rPr>
          <w:rStyle w:val="StyleUnderline"/>
          <w:highlight w:val="green"/>
        </w:rPr>
        <w:t>production</w:t>
      </w:r>
      <w:r w:rsidRPr="00912205">
        <w:rPr>
          <w:rStyle w:val="StyleUnderline"/>
        </w:rPr>
        <w:t>—</w:t>
      </w:r>
      <w:r w:rsidRPr="003D7787">
        <w:rPr>
          <w:rStyle w:val="StyleUnderline"/>
          <w:highlight w:val="green"/>
        </w:rPr>
        <w:t>the dif-ficulty</w:t>
      </w:r>
      <w:r w:rsidRPr="00912205">
        <w:rPr>
          <w:rStyle w:val="StyleUnderline"/>
        </w:rPr>
        <w:t xml:space="preserve"> here </w:t>
      </w:r>
      <w:r w:rsidRPr="003D7787">
        <w:rPr>
          <w:rStyle w:val="StyleUnderline"/>
          <w:highlight w:val="green"/>
        </w:rPr>
        <w:t>is</w:t>
      </w:r>
      <w:r w:rsidRPr="00912205">
        <w:rPr>
          <w:rStyle w:val="StyleUnderline"/>
        </w:rPr>
        <w:t xml:space="preserve"> both </w:t>
      </w:r>
      <w:r w:rsidRPr="003D7787">
        <w:rPr>
          <w:rStyle w:val="StyleUnderline"/>
          <w:highlight w:val="green"/>
        </w:rPr>
        <w:t>with</w:t>
      </w:r>
      <w:r w:rsidRPr="00912205">
        <w:rPr>
          <w:rStyle w:val="StyleUnderline"/>
        </w:rPr>
        <w:t xml:space="preserve"> the substrate of </w:t>
      </w:r>
      <w:r w:rsidRPr="003D7787">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What to do with the fact that “we have seen the enemy and he is us?” One could say, one could want to say, “I don’t care who you are: if you live in the first world, if you live in the Global North, then fuck you! You ain’t no victim, even if you’re sick.” But who would be saying that? Probably some other Northerner, writing about how culture or the Venice Biennale, as if it were, could or should be more than a lavish spec-tacle of global suffering staged for a cosmopolitan elite. As capital’s nations, banks, armies, schools, languages, newspapers, and films did to its colonies and colonial subjects, the current institutions from states to computer-media com-panies do to “us”: they command us to make ourselves over in capital’s image for their own profit through networked strategies of expropriation and dispos-session. “</w:t>
      </w:r>
      <w:r w:rsidRPr="00912205">
        <w:rPr>
          <w:rStyle w:val="StyleUnderline"/>
        </w:rPr>
        <w:t xml:space="preserve">We” do it to ourselves, and </w:t>
      </w:r>
      <w:r w:rsidRPr="003D7787">
        <w:rPr>
          <w:rStyle w:val="StyleUnderline"/>
          <w:highlight w:val="green"/>
        </w:rPr>
        <w:t xml:space="preserve">our representations </w:t>
      </w:r>
      <w:r w:rsidRPr="009E32EE">
        <w:rPr>
          <w:rStyle w:val="StyleUnderline"/>
        </w:rPr>
        <w:t xml:space="preserve">of self and other </w:t>
      </w:r>
      <w:r w:rsidRPr="003D7787">
        <w:rPr>
          <w:rStyle w:val="StyleUnderline"/>
          <w:highlight w:val="green"/>
        </w:rPr>
        <w:t>are designed to</w:t>
      </w:r>
      <w:r w:rsidRPr="00912205">
        <w:rPr>
          <w:rStyle w:val="StyleUnderline"/>
        </w:rPr>
        <w:t xml:space="preserve"> sell a version of ourselves back to ourselves so that we can </w:t>
      </w:r>
      <w:r w:rsidRPr="003D7787">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3D7787">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CD7646">
        <w:rPr>
          <w:rStyle w:val="StyleUnderline"/>
          <w:highlight w:val="green"/>
        </w:rPr>
        <w:t>and</w:t>
      </w:r>
      <w:r w:rsidRPr="00912205">
        <w:rPr>
          <w:rStyle w:val="StyleUnderline"/>
        </w:rPr>
        <w:t xml:space="preserve"> of even </w:t>
      </w:r>
      <w:r w:rsidRPr="00CD7646">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xml:space="preserve">.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“advertisign,” poses a genuine problem for theory—indeed an unprecedented one. This problem is particularly evident consider-ing the material conditions (class, nationality, </w:t>
      </w:r>
      <w:r w:rsidRPr="00912205">
        <w:rPr>
          <w:sz w:val="8"/>
        </w:rPr>
        <w:lastRenderedPageBreak/>
        <w:t xml:space="preserve">education, race, language, etc.) of the participants in the would-be counterhegemonic theoretical discussions of culture and policy that presuppose the books, computers, schools, and insti-tutions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as-pirations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3D7787">
        <w:rPr>
          <w:rStyle w:val="StyleUnderline"/>
          <w:highlight w:val="green"/>
        </w:rPr>
        <w:t>we</w:t>
      </w:r>
      <w:r w:rsidRPr="00912205">
        <w:rPr>
          <w:rStyle w:val="StyleUnderline"/>
        </w:rPr>
        <w:t xml:space="preserve"> run the </w:t>
      </w:r>
      <w:r w:rsidRPr="003D7787">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3D7787">
        <w:rPr>
          <w:rStyle w:val="StyleUnderline"/>
          <w:highlight w:val="green"/>
        </w:rPr>
        <w:t>a new business model</w:t>
      </w:r>
      <w:r w:rsidRPr="00912205">
        <w:rPr>
          <w:rStyle w:val="StyleUnderline"/>
        </w:rPr>
        <w:t xml:space="preserve">. The revolution will not be televised; decolonization will not be a brand. Any would-be anticapitalist “we” runs this risk of coopting and cooptation from the get-go, </w:t>
      </w:r>
      <w:r w:rsidRPr="004775B1">
        <w:rPr>
          <w:rStyle w:val="StyleUnderline"/>
        </w:rPr>
        <w:t xml:space="preserve">particularly </w:t>
      </w:r>
      <w:r w:rsidRPr="003D7787">
        <w:rPr>
          <w:rStyle w:val="StyleUnderline"/>
          <w:highlight w:val="green"/>
        </w:rPr>
        <w:t>if it does not think about</w:t>
      </w:r>
      <w:r w:rsidRPr="00912205">
        <w:rPr>
          <w:rStyle w:val="StyleUnderline"/>
        </w:rPr>
        <w:t xml:space="preserve"> the </w:t>
      </w:r>
      <w:r w:rsidRPr="003D7787">
        <w:rPr>
          <w:rStyle w:val="StyleUnderline"/>
          <w:highlight w:val="green"/>
        </w:rPr>
        <w:t>materiality of social production</w:t>
      </w:r>
      <w:r w:rsidRPr="00912205">
        <w:rPr>
          <w:rStyle w:val="StyleUnderline"/>
        </w:rPr>
        <w:t xml:space="preserve"> from top to bottom</w:t>
      </w:r>
      <w:r w:rsidRPr="00912205">
        <w:rPr>
          <w:sz w:val="8"/>
        </w:rPr>
        <w:t xml:space="preserve">: class, yes, but also race, nation, gender, sexual-ity, ability, geolocation, historical stratification. The world’s postmodern poor, the two billion–plus living on two dollars a day, also labor to survive in the ma-terial landscape organized by the post-Fordist social factory its anti-Blackness, its Islamophobia, its endless and mutating racism and imperialism. However, </w:t>
      </w:r>
      <w:r w:rsidRPr="00912205">
        <w:rPr>
          <w:rStyle w:val="StyleUnderline"/>
        </w:rPr>
        <w:t>from the standpoint of capital, the role of those at the bottom is to serve as substrate for image-production and semiosis; not only in factories, cottage-industries, subsistence farming, and informal economies, but also as starving hordes; “irrational,” criminalized or surplused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troped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advertisigns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achieve-ment of the advertisarial relations endemic to computational racial capitalism. When information is an advertisement for itself that presupposes the operat-ing system of the world computer as virtual machine, banning what we recog-nize as advertising on the internet, even if an excellent beginning, is just not adequate to address these issues of representation, social justice, planetary and climate racism, and emancipation. To summarize: the forms of sociality which are the conditions of possi-bility for the online, informatically organized relations—best characterized as </w:t>
      </w:r>
      <w:r w:rsidRPr="00912205">
        <w:rPr>
          <w:i/>
          <w:iCs/>
          <w:sz w:val="8"/>
        </w:rPr>
        <w:t>advertisarial</w:t>
      </w:r>
      <w:r w:rsidRPr="00912205">
        <w:rPr>
          <w:sz w:val="8"/>
        </w:rPr>
        <w:t xml:space="preserve">—run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prop-erly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con-tinues. If the internet is autonomous, it is because it expresses the autonomiza-tion of the value form</w:t>
      </w:r>
      <w:r w:rsidRPr="00912205">
        <w:rPr>
          <w:sz w:val="8"/>
        </w:rPr>
        <w:t xml:space="preserve">. As noted previously, </w:t>
      </w:r>
      <w:r w:rsidRPr="003D7787">
        <w:rPr>
          <w:rStyle w:val="StyleUnderline"/>
          <w:highlight w:val="green"/>
        </w:rPr>
        <w:t xml:space="preserve">with </w:t>
      </w:r>
      <w:r w:rsidRPr="00E94E5E">
        <w:rPr>
          <w:rStyle w:val="StyleUnderline"/>
        </w:rPr>
        <w:t xml:space="preserve">the </w:t>
      </w:r>
      <w:r w:rsidRPr="003D7787">
        <w:rPr>
          <w:rStyle w:val="StyleUnderline"/>
          <w:highlight w:val="green"/>
        </w:rPr>
        <w:t>hijacking of communi-cations and semiotic infrastructures</w:t>
      </w:r>
      <w:r w:rsidRPr="00912205">
        <w:rPr>
          <w:rStyle w:val="StyleUnderline"/>
        </w:rPr>
        <w:t xml:space="preserve"> by racial capitalism, </w:t>
      </w:r>
      <w:r w:rsidRPr="004775B1">
        <w:rPr>
          <w:rStyle w:val="StyleUnderline"/>
        </w:rPr>
        <w:t>the medium is the message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resis-tant to capitalist expropriation, coercion, strictly speaking, is no longer neces-sary to impose cooperation for capitalist production. We “want” to cooper-ate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in order to derive currency and survive. Our solidarity on the internet produces more internet. Thus, in a certain way—and particularly since we no longer properly have any thoughts of our own—we all collaborate in a world organized by im-ages and screens, thereby participating more or less mindlessly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internaliza-tion of the apparatuses of oppression (in which “thought” is the [productive] thought of the [capitalist] Party and “repressive desublimation”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com-petitive, economic growth and technological advancement mean progress, this tech provides, or almost provides, a color-, gender-, and religion-blind society, and so on—and one must advance one’s place in it by any</w:t>
      </w:r>
      <w:r w:rsidRPr="00912205">
        <w:rPr>
          <w:sz w:val="8"/>
        </w:rPr>
        <w:t xml:space="preserve"> (crypto-or not-so-cryptofascist)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un-derstanding of disability justice, moving away from an equality based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3D7787">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embraced—at the same time that it is also co-operative, simpering, and abject. Servitude, even when automatic and mostly unconscious, is unhappy and, as we can see any day from the daily news, ut-terly pathological and sick. Of course, this diagnosis represents a huge gener-alization, but despite its broad-brushing lack of subtlety we may find that such a schizoid oscillation between entitled adjudicator and abject supplicant sums up the contours of your average reality television show or comments section on YouTube. It is Bateson’s (2000) and Deleuze and Guattari’s (1977) schizo-phrenic,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 xml:space="preserve">With this schizoid capture in mind, let me then develop my question about the internet—“What if it is all advertising?”—in the framework of post-Fordist production. The argument is that, in the context of virtuosity and the ex-propriation of the cognitive-linguistic by computational racial capital, social-ity itself has become advertisarial, a ceaseless waging of capitalized exploits designed to garner attention and value for oneself and one’s capitalists. </w:t>
      </w:r>
      <w:r w:rsidRPr="00CD7646">
        <w:rPr>
          <w:rStyle w:val="StyleUnderline"/>
          <w:highlight w:val="green"/>
        </w:rPr>
        <w:t>This</w:t>
      </w:r>
      <w:r w:rsidRPr="00CD7646">
        <w:rPr>
          <w:rStyle w:val="StyleUnderline"/>
        </w:rPr>
        <w:t xml:space="preserve"> </w:t>
      </w:r>
      <w:r w:rsidRPr="00E94E5E">
        <w:rPr>
          <w:rStyle w:val="StyleUnderline"/>
        </w:rPr>
        <w:t xml:space="preserve">situation </w:t>
      </w:r>
      <w:r w:rsidRPr="00CD7646">
        <w:rPr>
          <w:rStyle w:val="StyleUnderline"/>
          <w:highlight w:val="green"/>
        </w:rPr>
        <w:t>represents</w:t>
      </w:r>
      <w:r w:rsidRPr="00912205">
        <w:rPr>
          <w:rStyle w:val="StyleUnderline"/>
        </w:rPr>
        <w:t>—indeed imposes—</w:t>
      </w:r>
      <w:r w:rsidRPr="00E17932">
        <w:rPr>
          <w:rStyle w:val="StyleUnderline"/>
        </w:rPr>
        <w:t xml:space="preserve">a </w:t>
      </w:r>
      <w:r w:rsidRPr="003D7787">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devoted to maximize</w:t>
      </w:r>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w:t>
      </w:r>
      <w:r w:rsidRPr="00912205">
        <w:rPr>
          <w:sz w:val="8"/>
        </w:rPr>
        <w:lastRenderedPageBreak/>
        <w:t xml:space="preserve">sign itself, into the image, and into data visualization, and it has generated the </w:t>
      </w:r>
      <w:r w:rsidRPr="00912205">
        <w:rPr>
          <w:i/>
          <w:iCs/>
          <w:sz w:val="8"/>
        </w:rPr>
        <w:t>advertisign</w:t>
      </w:r>
      <w:r w:rsidRPr="00912205">
        <w:rPr>
          <w:sz w:val="8"/>
        </w:rPr>
        <w:t xml:space="preserve">. All signs become points of potential cathexis, derivative posi-tions on the underlier that is social currency and ultimately value. This new type of sign is not simply the brand but also an element of vectoral language (Wark 2007): functionalized words in a production channel, engaging in the micromanagement of desire, the production of new needs, and the capturing of the imagination, all in order to induce linguistic and behavioral shifts in the attention of others while aggregating their attention for oneself—turning their heads with an interface. This combination of the manipulation of market con-ditions (that is, everyday life) through techniques of risk management is no longer merely the province of advertising but of so-called human interactivity (what was once just communication and before that culture), now become adver-tisarial through and through. From Smythe’s claim in the “Blindspot” essay (1977) that all leisure time has become labor time, to Virno’s (2004) notion of virtuos-ity, we have seen aspects of this model for the capitalist overdetermination of ap-parently unremunerated time before. However, here—with the financialization of expression—we clearly grasp that the financialization of everyday life means also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advertisar-ial, schizoid capture. The final chapter of this volume will endeavor to extend aspects of such socioaesthetic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3D7787">
        <w:rPr>
          <w:rStyle w:val="StyleUnderline"/>
          <w:highlight w:val="green"/>
        </w:rPr>
        <w:t xml:space="preserve">dominant </w:t>
      </w:r>
      <w:r w:rsidRPr="00B82DB5">
        <w:rPr>
          <w:rStyle w:val="StyleUnderline"/>
        </w:rPr>
        <w:t xml:space="preserve">means of </w:t>
      </w:r>
      <w:r w:rsidRPr="003D7787">
        <w:rPr>
          <w:rStyle w:val="StyleUnderline"/>
          <w:highlight w:val="green"/>
        </w:rPr>
        <w:t xml:space="preserve">representation </w:t>
      </w:r>
      <w:r w:rsidRPr="00E17932">
        <w:rPr>
          <w:rStyle w:val="StyleUnderline"/>
        </w:rPr>
        <w:t xml:space="preserve">have </w:t>
      </w:r>
      <w:r w:rsidRPr="00CD7646">
        <w:rPr>
          <w:rStyle w:val="StyleUnderline"/>
          <w:highlight w:val="green"/>
        </w:rPr>
        <w:t>become</w:t>
      </w:r>
      <w:r w:rsidRPr="00912205">
        <w:rPr>
          <w:rStyle w:val="StyleUnderline"/>
        </w:rPr>
        <w:t xml:space="preserve"> the </w:t>
      </w:r>
      <w:r w:rsidRPr="00CD7646">
        <w:rPr>
          <w:rStyle w:val="StyleUnderline"/>
          <w:highlight w:val="green"/>
        </w:rPr>
        <w:t>dominant</w:t>
      </w:r>
      <w:r w:rsidRPr="00E17932">
        <w:rPr>
          <w:rStyle w:val="StyleUnderline"/>
        </w:rPr>
        <w:t xml:space="preserve"> </w:t>
      </w:r>
      <w:r w:rsidRPr="00CD7646">
        <w:rPr>
          <w:rStyle w:val="StyleUnderline"/>
        </w:rPr>
        <w:t xml:space="preserve">means of </w:t>
      </w:r>
      <w:r w:rsidRPr="003D7787">
        <w:rPr>
          <w:rStyle w:val="StyleUnderline"/>
          <w:highlight w:val="green"/>
        </w:rPr>
        <w:t xml:space="preserve">production, </w:t>
      </w:r>
      <w:r w:rsidRPr="00E94E5E">
        <w:rPr>
          <w:rStyle w:val="StyleUnderline"/>
        </w:rPr>
        <w:t xml:space="preserve">the </w:t>
      </w:r>
      <w:r w:rsidRPr="003D7787">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3D7787">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r w:rsidRPr="003D7787">
        <w:rPr>
          <w:rStyle w:val="StyleUnderline"/>
          <w:highlight w:val="green"/>
        </w:rPr>
        <w:t xml:space="preserve">communi-cation will require a cybernetic </w:t>
      </w:r>
      <w:r w:rsidRPr="00CD7646">
        <w:rPr>
          <w:rStyle w:val="StyleUnderline"/>
          <w:highlight w:val="green"/>
        </w:rPr>
        <w:t>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3D7787">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racial-ized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enti-ties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intel-lect is inseparable from its media platforms and their financials. We see that the general intellect, once largely held in common, is increasingly being priva-tized;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expres-sive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3D7787">
        <w:rPr>
          <w:rStyle w:val="StyleUnderline"/>
          <w:highlight w:val="green"/>
        </w:rPr>
        <w:t>the words,</w:t>
      </w:r>
      <w:r w:rsidRPr="00912205">
        <w:rPr>
          <w:rStyle w:val="StyleUnderline"/>
        </w:rPr>
        <w:t xml:space="preserve"> images, and machines </w:t>
      </w:r>
      <w:r w:rsidRPr="003D7787">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3D7787">
        <w:rPr>
          <w:rStyle w:val="StyleUnderline"/>
          <w:highlight w:val="green"/>
        </w:rPr>
        <w:t>have been ripped</w:t>
      </w:r>
      <w:r w:rsidRPr="00912205">
        <w:rPr>
          <w:rStyle w:val="StyleUnderline"/>
        </w:rPr>
        <w:t xml:space="preserve"> from the species </w:t>
      </w:r>
      <w:r w:rsidRPr="003D7787">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dissymmetri-cal exchange with capital. I write this book in a discourse that does not just not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Stiegler means by the proletarianization of the nervous system—which would include the proletarianization of the pathways of feeling and thought. Our affective ca-pacities are put to alienated and alienating work in the social factory, and their product too is alienated, producing ever-intensifying and ever-accumulating dispossession and disempowerment as the dialectical antithesis of its simul-taneous production of unprecedented wealth and power for the cyborg ava-tars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in order to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bullshit is the best part. </w:t>
      </w:r>
      <w:r w:rsidRPr="00912205">
        <w:rPr>
          <w:rStyle w:val="StyleUnderline"/>
        </w:rPr>
        <w:t xml:space="preserve">From a historical perspective, </w:t>
      </w:r>
      <w:r w:rsidRPr="003D7787">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major-ity in opposing—</w:t>
      </w:r>
      <w:r w:rsidRPr="003D7787">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itself a plat-form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3D7787">
        <w:rPr>
          <w:rStyle w:val="StyleUnderline"/>
          <w:highlight w:val="green"/>
        </w:rPr>
        <w:t>is</w:t>
      </w:r>
      <w:r w:rsidRPr="00912205">
        <w:rPr>
          <w:rStyle w:val="StyleUnderline"/>
        </w:rPr>
        <w:t xml:space="preserve"> nearly </w:t>
      </w:r>
      <w:r w:rsidRPr="003D7787">
        <w:rPr>
          <w:rStyle w:val="StyleUnderline"/>
          <w:highlight w:val="green"/>
        </w:rPr>
        <w:t>defunct</w:t>
      </w:r>
      <w:r w:rsidRPr="00912205">
        <w:rPr>
          <w:sz w:val="8"/>
        </w:rPr>
        <w:t xml:space="preserve">. As has been noted previously, in a world where life processes are stripped, ripped apart, rebundled, and sold as deriva-tive exposures, the individual subject is an outmoded technology despite the fact that it still appears as a skeuomorph in certain updated technosocial apparatuses—like the latest forms of films, games, influencers, and versions of national politics that proffer invitations to momentary individualistic identifi-cation for the </w:t>
      </w:r>
      <w:r w:rsidRPr="00912205">
        <w:rPr>
          <w:i/>
          <w:iCs/>
          <w:sz w:val="8"/>
        </w:rPr>
        <w:t xml:space="preserve">dividual </w:t>
      </w:r>
      <w:r w:rsidRPr="00912205">
        <w:rPr>
          <w:sz w:val="8"/>
        </w:rPr>
        <w:t xml:space="preserve">purpose of providing a sense of familiarity and orienta-tion. </w:t>
      </w:r>
      <w:r w:rsidRPr="00912205">
        <w:rPr>
          <w:rStyle w:val="StyleUnderline"/>
        </w:rPr>
        <w:t xml:space="preserve">While palliative for some in small doses, such </w:t>
      </w:r>
      <w:r w:rsidRPr="003D7787">
        <w:rPr>
          <w:rStyle w:val="StyleUnderline"/>
          <w:highlight w:val="green"/>
        </w:rPr>
        <w:t xml:space="preserve">individuality is no longer </w:t>
      </w:r>
      <w:r w:rsidRPr="00CD7646">
        <w:rPr>
          <w:rStyle w:val="StyleUnderline"/>
        </w:rPr>
        <w:t xml:space="preserve">a </w:t>
      </w:r>
      <w:r w:rsidRPr="003D7787">
        <w:rPr>
          <w:rStyle w:val="StyleUnderline"/>
          <w:highlight w:val="green"/>
        </w:rPr>
        <w:t>viable</w:t>
      </w:r>
      <w:r w:rsidRPr="00912205">
        <w:rPr>
          <w:rStyle w:val="StyleUnderline"/>
        </w:rPr>
        <w:t xml:space="preserve"> (which is to say, sustainable) </w:t>
      </w:r>
      <w:r w:rsidRPr="00CD7646">
        <w:rPr>
          <w:rStyle w:val="StyleUnderline"/>
        </w:rPr>
        <w:t>fantasy</w:t>
      </w:r>
      <w:r w:rsidRPr="003D7787">
        <w:rPr>
          <w:rStyle w:val="StyleUnderline"/>
          <w:highlight w:val="green"/>
        </w:rPr>
        <w:t>. The real thought is</w:t>
      </w:r>
      <w:r w:rsidRPr="00912205">
        <w:rPr>
          <w:rStyle w:val="StyleUnderline"/>
        </w:rPr>
        <w:t xml:space="preserve"> that </w:t>
      </w:r>
      <w:r w:rsidRPr="003D7787">
        <w:rPr>
          <w:rStyle w:val="StyleUnderline"/>
          <w:highlight w:val="green"/>
        </w:rPr>
        <w:t>of</w:t>
      </w:r>
      <w:r w:rsidRPr="00912205">
        <w:rPr>
          <w:rStyle w:val="StyleUnderline"/>
        </w:rPr>
        <w:t xml:space="preserve"> the </w:t>
      </w:r>
      <w:r w:rsidRPr="003D7787">
        <w:rPr>
          <w:rStyle w:val="StyleUnderline"/>
          <w:highlight w:val="green"/>
        </w:rPr>
        <w:t>infrastructure</w:t>
      </w:r>
      <w:r w:rsidRPr="00912205">
        <w:rPr>
          <w:rStyle w:val="StyleUnderline"/>
        </w:rPr>
        <w:t>, of the ai that codes our meat and scripts our sheets</w:t>
      </w:r>
      <w:r w:rsidRPr="00912205">
        <w:rPr>
          <w:sz w:val="8"/>
        </w:rPr>
        <w:t xml:space="preserve">. Sure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shit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it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3D7787">
        <w:rPr>
          <w:rStyle w:val="StyleUnderline"/>
          <w:highlight w:val="green"/>
        </w:rPr>
        <w:t>it means</w:t>
      </w:r>
      <w:r w:rsidRPr="00912205">
        <w:rPr>
          <w:rStyle w:val="StyleUnderline"/>
        </w:rPr>
        <w:t xml:space="preserve"> also </w:t>
      </w:r>
      <w:r w:rsidRPr="003D7787">
        <w:rPr>
          <w:rStyle w:val="StyleUnderline"/>
          <w:highlight w:val="green"/>
        </w:rPr>
        <w:t>that there exists in differing quantities</w:t>
      </w:r>
      <w:r w:rsidRPr="00912205">
        <w:rPr>
          <w:rStyle w:val="StyleUnderline"/>
        </w:rPr>
        <w:t xml:space="preserve"> and qualities </w:t>
      </w:r>
      <w:r w:rsidRPr="003D7787">
        <w:rPr>
          <w:rStyle w:val="StyleUnderline"/>
          <w:highlight w:val="green"/>
        </w:rPr>
        <w:t>capitalist and noncapital-ist striations</w:t>
      </w:r>
      <w:r w:rsidRPr="00912205">
        <w:rPr>
          <w:rStyle w:val="StyleUnderline"/>
        </w:rPr>
        <w:t xml:space="preserve"> or sectors</w:t>
      </w:r>
      <w:r w:rsidRPr="00912205">
        <w:rPr>
          <w:sz w:val="8"/>
        </w:rPr>
        <w:t xml:space="preserve">. Hallways of emptiness, but also hallways of love. Like bundled assets, the mind-body is tranched by executable logics organized by a calculus of risk available to investors. </w:t>
      </w:r>
      <w:r w:rsidRPr="00912205">
        <w:rPr>
          <w:rStyle w:val="StyleUnderline"/>
        </w:rPr>
        <w:t xml:space="preserve">There are, to be a bit simplistic, as-pects of desire that are programmed (indeed farmed) to produce practices that function in </w:t>
      </w:r>
      <w:r w:rsidRPr="00912205">
        <w:rPr>
          <w:rStyle w:val="StyleUnderline"/>
        </w:rPr>
        <w:lastRenderedPageBreak/>
        <w:t>perfect accord with capitalist accumulation strategies (individual-izing or schizoid) and aspects of desire that are atavistic or collectivist, uto-pian,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intersubjectivity”(140)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con-sciousness makes up a small part of mental life when compared to the precon-scious,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possi-bility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mediat-ing between “the one” and “the ‘masses’ ”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exploit-ative British enterprises across the globe. Today this race-based class fraction-alization is fully internalized in the Global North; on our iPads built by Chi-nese slaves from blood metals extracted from the Congo, we may momentarily feel like biomorphically unmarked nobles in the global cosmopolis; while on the job market or when simply seen in our raced and gendered embodiments, we are abjects. Materially and intellectually we are nodal points on a global network. The signal oscillates between narcissistic megalomania and utter abjec-tion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overcoded by capital? Of course this is still somewhat simplistic and also class-specific, as many (</w:t>
      </w:r>
      <w:r w:rsidRPr="00912205">
        <w:rPr>
          <w:i/>
          <w:iCs/>
          <w:sz w:val="8"/>
        </w:rPr>
        <w:t xml:space="preserve">billions </w:t>
      </w:r>
      <w:r w:rsidRPr="00912205">
        <w:rPr>
          <w:sz w:val="8"/>
        </w:rPr>
        <w:t>even) never get to participate as an enfranchised global citizen in any aspect or moment of life, even if the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we are has been produced vis-</w:t>
      </w:r>
      <w:r w:rsidRPr="00912205">
        <w:rPr>
          <w:rFonts w:ascii="PortraitText_AN-Regular" w:hAnsi="PortraitText_AN-Regular" w:cs="PortraitText_AN-Regular"/>
          <w:sz w:val="8"/>
        </w:rPr>
        <w:t>à</w:t>
      </w:r>
      <w:r w:rsidRPr="00912205">
        <w:rPr>
          <w:sz w:val="8"/>
        </w:rPr>
        <w:t xml:space="preserve">-vis globalization, and therefore everything bears the trace of the system in its entirety (again, in varying proportions). This conceptualization of con-crete individuals (bodies) as global communitarian products forced to varying degrees into templates of individualized risk by capitalist states, is not to erase class; however, it suggests that, just as Fanon saw the great European metropo-les as the product of third world labor, we are all products of the worst condi-tions prevailing in the Global South and around the planet. </w:t>
      </w:r>
      <w:r w:rsidRPr="003D7787">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ac-tors but rather must think of vectors and fields in addition to thinking of the resources developed in cultures of survival—I will make a second observation. </w:t>
      </w:r>
      <w:r w:rsidRPr="00CD7646">
        <w:rPr>
          <w:rStyle w:val="StyleUnderline"/>
        </w:rPr>
        <w:t xml:space="preserve">A </w:t>
      </w:r>
      <w:r w:rsidRPr="003D7787">
        <w:rPr>
          <w:rStyle w:val="StyleUnderline"/>
          <w:highlight w:val="green"/>
        </w:rPr>
        <w:t>political intervention</w:t>
      </w:r>
      <w:r w:rsidRPr="00912205">
        <w:rPr>
          <w:rStyle w:val="StyleUnderline"/>
        </w:rPr>
        <w:t xml:space="preserve"> in the advertisarial relations that have this planet heading toward environmental doomsday </w:t>
      </w:r>
      <w:r w:rsidRPr="003D7787">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3D7787">
        <w:rPr>
          <w:rStyle w:val="StyleUnderline"/>
          <w:highlight w:val="green"/>
        </w:rPr>
        <w:t>revolutionary culture</w:t>
      </w:r>
      <w:r w:rsidRPr="003D7787">
        <w:rPr>
          <w:sz w:val="8"/>
          <w:highlight w:val="green"/>
        </w:rPr>
        <w:t>.</w:t>
      </w:r>
      <w:r w:rsidRPr="00912205">
        <w:rPr>
          <w:sz w:val="8"/>
        </w:rPr>
        <w:t xml:space="preserve"> (I defer further discussion of a third requirement, revo-lutionary finance, to the final chapter.) </w:t>
      </w:r>
      <w:r w:rsidRPr="00B82DB5">
        <w:rPr>
          <w:rStyle w:val="StyleUnderline"/>
        </w:rPr>
        <w:t>This</w:t>
      </w:r>
      <w:r w:rsidRPr="00912205">
        <w:rPr>
          <w:rStyle w:val="StyleUnderline"/>
        </w:rPr>
        <w:t xml:space="preserve"> culture </w:t>
      </w:r>
      <w:r w:rsidRPr="00B82DB5">
        <w:rPr>
          <w:rStyle w:val="StyleUnderline"/>
        </w:rPr>
        <w:t>must take into account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aphanisis by visual, verbal, and digital media derivatives, but </w:t>
      </w:r>
      <w:r w:rsidRPr="003D7787">
        <w:rPr>
          <w:rStyle w:val="StyleUnderline"/>
          <w:highlight w:val="green"/>
        </w:rPr>
        <w:t>it is here</w:t>
      </w:r>
      <w:r w:rsidRPr="00912205">
        <w:rPr>
          <w:rStyle w:val="StyleUnderline"/>
        </w:rPr>
        <w:t xml:space="preserve"> precisely </w:t>
      </w:r>
      <w:r w:rsidRPr="003D7787">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3D7787">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ac-tively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ter-rain,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compre-hension. </w:t>
      </w:r>
      <w:r w:rsidRPr="00912205">
        <w:rPr>
          <w:rStyle w:val="StyleUnderline"/>
        </w:rPr>
        <w:t xml:space="preserve">Though the occasion is upon us, </w:t>
      </w:r>
      <w:r w:rsidRPr="003D7787">
        <w:rPr>
          <w:rStyle w:val="StyleUnderline"/>
          <w:highlight w:val="green"/>
        </w:rPr>
        <w:t xml:space="preserve">we must struggle </w:t>
      </w:r>
      <w:r w:rsidRPr="00C47741">
        <w:rPr>
          <w:rStyle w:val="StyleUnderline"/>
        </w:rPr>
        <w:t>for space and time</w:t>
      </w:r>
      <w:r w:rsidRPr="003D7787">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3D7787">
        <w:rPr>
          <w:rStyle w:val="StyleUnderline"/>
          <w:highlight w:val="green"/>
        </w:rPr>
        <w:t xml:space="preserve">to insist upon </w:t>
      </w:r>
      <w:r w:rsidRPr="00C47741">
        <w:rPr>
          <w:rStyle w:val="StyleUnderline"/>
        </w:rPr>
        <w:t xml:space="preserve">the </w:t>
      </w:r>
      <w:r w:rsidRPr="003D7787">
        <w:rPr>
          <w:rStyle w:val="StyleUnderline"/>
          <w:highlight w:val="green"/>
        </w:rPr>
        <w:t>unremitting relevance</w:t>
      </w:r>
      <w:r w:rsidRPr="00912205">
        <w:rPr>
          <w:rStyle w:val="StyleUnderline"/>
        </w:rPr>
        <w:t xml:space="preserve"> of both culture-making and of cross-cultural transnational solidarity </w:t>
      </w:r>
      <w:r w:rsidRPr="003D7787">
        <w:rPr>
          <w:rStyle w:val="StyleUnderline"/>
          <w:highlight w:val="green"/>
        </w:rPr>
        <w:t>helps to avoid platform fetishism because it sees</w:t>
      </w:r>
      <w:r w:rsidRPr="00912205">
        <w:rPr>
          <w:rStyle w:val="StyleUnderline"/>
        </w:rPr>
        <w:t xml:space="preserve"> the internet and its </w:t>
      </w:r>
      <w:r w:rsidRPr="003D7787">
        <w:rPr>
          <w:rStyle w:val="StyleUnderline"/>
          <w:highlight w:val="green"/>
        </w:rPr>
        <w:t>machines</w:t>
      </w:r>
      <w:r w:rsidRPr="00912205">
        <w:rPr>
          <w:rStyle w:val="StyleUnderline"/>
        </w:rPr>
        <w:t xml:space="preserve"> not as a set or collection of autonomous technologies but </w:t>
      </w:r>
      <w:r w:rsidRPr="003D7787">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All of this calculative interconnectivity and networked agency implies, contradictorily, in fact, that the internet is not all advertising—but neither is advertising all advertising. It is also murder and struggle. Banksy knows that. The advertisarial relation is the programmatic relation encrypted in the apparatuses of capital: the war of each against all, taken all the way from fi-nance,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 xml:space="preserve">Despite the disavow-als to the contrary, we recognize that </w:t>
      </w:r>
      <w:r w:rsidRPr="003D7787">
        <w:rPr>
          <w:rStyle w:val="StyleUnderline"/>
          <w:highlight w:val="green"/>
        </w:rPr>
        <w:t>capital needs labor</w:t>
      </w:r>
      <w:r w:rsidRPr="00912205">
        <w:rPr>
          <w:rStyle w:val="StyleUnderline"/>
        </w:rPr>
        <w:t xml:space="preserve">, needs metabolic time more </w:t>
      </w:r>
      <w:r w:rsidRPr="003D7787">
        <w:rPr>
          <w:rStyle w:val="StyleUnderline"/>
          <w:highlight w:val="green"/>
        </w:rPr>
        <w:t>desperately</w:t>
      </w:r>
      <w:r w:rsidRPr="00912205">
        <w:rPr>
          <w:rStyle w:val="StyleUnderline"/>
        </w:rPr>
        <w:t xml:space="preserve"> and more voraciously than ever before</w:t>
      </w:r>
      <w:r w:rsidRPr="00912205">
        <w:rPr>
          <w:sz w:val="8"/>
        </w:rPr>
        <w:t xml:space="preserve"> (what else is biopoli-tics?) </w:t>
      </w:r>
      <w:r w:rsidRPr="00912205">
        <w:rPr>
          <w:rStyle w:val="StyleUnderline"/>
        </w:rPr>
        <w:t xml:space="preserve">and, furthermore, that </w:t>
      </w:r>
      <w:r w:rsidRPr="003D7787">
        <w:rPr>
          <w:rStyle w:val="StyleUnderline"/>
          <w:highlight w:val="green"/>
        </w:rPr>
        <w:t>it wages war on life-time</w:t>
      </w:r>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3D7787">
        <w:rPr>
          <w:rStyle w:val="StyleUnderline"/>
          <w:highlight w:val="green"/>
        </w:rPr>
        <w:t>We do not yet know what can be destroyed or</w:t>
      </w:r>
      <w:r w:rsidRPr="00912205">
        <w:rPr>
          <w:rStyle w:val="StyleUnderline"/>
        </w:rPr>
        <w:t xml:space="preserve"> indeed </w:t>
      </w:r>
      <w:r w:rsidRPr="003D7787">
        <w:rPr>
          <w:rStyle w:val="StyleUnderline"/>
          <w:highlight w:val="green"/>
        </w:rPr>
        <w:t>built</w:t>
      </w:r>
      <w:r w:rsidRPr="00912205">
        <w:rPr>
          <w:rStyle w:val="StyleUnderline"/>
        </w:rPr>
        <w:t xml:space="preserve"> with the massive appropriation of Banksy’s rocks, </w:t>
      </w:r>
      <w:r w:rsidRPr="003D7787">
        <w:rPr>
          <w:rStyle w:val="StyleUnderline"/>
          <w:highlight w:val="green"/>
        </w:rPr>
        <w:t>but we do know that</w:t>
      </w:r>
      <w:r w:rsidRPr="00912205">
        <w:rPr>
          <w:rStyle w:val="StyleUnderline"/>
        </w:rPr>
        <w:t xml:space="preserve"> at present </w:t>
      </w:r>
      <w:r w:rsidRPr="003D7787">
        <w:rPr>
          <w:rStyle w:val="StyleUnderline"/>
          <w:highlight w:val="green"/>
        </w:rPr>
        <w:t>there is total war against</w:t>
      </w:r>
      <w:r w:rsidRPr="00912205">
        <w:rPr>
          <w:rStyle w:val="StyleUnderline"/>
        </w:rPr>
        <w:t xml:space="preserve"> our using them to build anticapitalist, nonhierarchical, horizontal, </w:t>
      </w:r>
      <w:r w:rsidRPr="003D7787">
        <w:rPr>
          <w:rStyle w:val="StyleUnderline"/>
          <w:highlight w:val="green"/>
        </w:rPr>
        <w:t>solidary social-ity. The refusal</w:t>
      </w:r>
      <w:r w:rsidRPr="00912205">
        <w:rPr>
          <w:rStyle w:val="StyleUnderline"/>
        </w:rPr>
        <w:t xml:space="preserve"> or détournement </w:t>
      </w:r>
      <w:r w:rsidRPr="003D7787">
        <w:rPr>
          <w:rStyle w:val="StyleUnderline"/>
          <w:highlight w:val="green"/>
        </w:rPr>
        <w:t>of capital</w:t>
      </w:r>
      <w:r w:rsidRPr="00C47741">
        <w:rPr>
          <w:rStyle w:val="StyleUnderline"/>
        </w:rPr>
        <w:t xml:space="preserve">’s encroachment </w:t>
      </w:r>
      <w:r w:rsidRPr="003D7787">
        <w:rPr>
          <w:rStyle w:val="StyleUnderline"/>
          <w:highlight w:val="green"/>
        </w:rPr>
        <w:t xml:space="preserve">is </w:t>
      </w:r>
      <w:r w:rsidRPr="00C47741">
        <w:rPr>
          <w:rStyle w:val="StyleUnderline"/>
        </w:rPr>
        <w:t xml:space="preserve">itself </w:t>
      </w:r>
      <w:r w:rsidRPr="003D7787">
        <w:rPr>
          <w:rStyle w:val="StyleUnderline"/>
          <w:highlight w:val="green"/>
        </w:rPr>
        <w:t xml:space="preserve">a creative act. </w:t>
      </w:r>
      <w:r w:rsidRPr="00CD7646">
        <w:rPr>
          <w:rStyle w:val="StyleUnderline"/>
        </w:rPr>
        <w:t>Perhaps we have only begun to glimpse what a total refusal might achieve.</w:t>
      </w:r>
    </w:p>
    <w:p w14:paraId="1E590BA8" w14:textId="77777777" w:rsidR="00B06843" w:rsidRDefault="00B06843" w:rsidP="00B06843">
      <w:pPr>
        <w:rPr>
          <w:rStyle w:val="StyleUnderline"/>
        </w:rPr>
      </w:pPr>
    </w:p>
    <w:bookmarkEnd w:id="1"/>
    <w:p w14:paraId="5920E919" w14:textId="77777777" w:rsidR="00B06843" w:rsidRPr="001E61ED" w:rsidRDefault="00B06843" w:rsidP="00B06843">
      <w:pPr>
        <w:pStyle w:val="Heading4"/>
      </w:pPr>
      <w:r>
        <w:lastRenderedPageBreak/>
        <w:t xml:space="preserve">Capitalism is unsustainable – it generates several intertwined crises that make it </w:t>
      </w:r>
      <w:r>
        <w:rPr>
          <w:u w:val="single"/>
        </w:rPr>
        <w:t>try or die</w:t>
      </w:r>
      <w:r>
        <w:t xml:space="preserve"> for the affirmative – we’ve got charts!</w:t>
      </w:r>
    </w:p>
    <w:p w14:paraId="5E9B3F58" w14:textId="77777777" w:rsidR="00B06843" w:rsidRDefault="00B06843" w:rsidP="00B06843">
      <w:pPr>
        <w:rPr>
          <w:sz w:val="16"/>
          <w:szCs w:val="16"/>
        </w:rPr>
      </w:pPr>
      <w:r w:rsidRPr="004B3654">
        <w:rPr>
          <w:b/>
          <w:bCs/>
          <w:iCs/>
          <w:sz w:val="26"/>
        </w:rPr>
        <w:t>von Weizsäcker &amp; Wijkman 17</w:t>
      </w:r>
      <w:r>
        <w:rPr>
          <w:iCs/>
          <w:sz w:val="16"/>
          <w:szCs w:val="12"/>
        </w:rPr>
        <w:t xml:space="preserve"> (</w:t>
      </w:r>
      <w:r w:rsidRPr="004B3654">
        <w:rPr>
          <w:iCs/>
          <w:sz w:val="16"/>
          <w:szCs w:val="12"/>
        </w:rPr>
        <w:t>Ernest Ulrich von Weizsäcker</w:t>
      </w:r>
      <w:r>
        <w:rPr>
          <w:iCs/>
          <w:sz w:val="16"/>
          <w:szCs w:val="12"/>
        </w:rPr>
        <w:t xml:space="preserve"> and </w:t>
      </w:r>
      <w:r w:rsidRPr="008F33E9">
        <w:rPr>
          <w:sz w:val="16"/>
          <w:szCs w:val="16"/>
        </w:rPr>
        <w:t>Anders Wijkman</w:t>
      </w:r>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Ernest Ulrich von Weizsäcker,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Wijkman,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04D9F5F4" w14:textId="77777777" w:rsidR="00B06843" w:rsidRPr="00E44973" w:rsidRDefault="00B06843" w:rsidP="00B06843">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A97F62">
        <w:rPr>
          <w:rStyle w:val="StyleUnderline"/>
          <w:highlight w:val="green"/>
        </w:rPr>
        <w:t>half of</w:t>
      </w:r>
      <w:r w:rsidRPr="000A7F58">
        <w:rPr>
          <w:rStyle w:val="StyleUnderline"/>
        </w:rPr>
        <w:t xml:space="preserve"> the </w:t>
      </w:r>
      <w:r w:rsidRPr="00A97F62">
        <w:rPr>
          <w:rStyle w:val="StyleUnderline"/>
          <w:highlight w:val="green"/>
        </w:rPr>
        <w:t>top soils</w:t>
      </w:r>
      <w:r w:rsidRPr="000A7F58">
        <w:rPr>
          <w:rStyle w:val="StyleUnderline"/>
        </w:rPr>
        <w:t xml:space="preserve"> on earth </w:t>
      </w:r>
      <w:r w:rsidRPr="00A97F6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A97F62">
        <w:rPr>
          <w:rStyle w:val="StyleUnderline"/>
          <w:highlight w:val="green"/>
        </w:rPr>
        <w:t>90% of fish stocks are</w:t>
      </w:r>
      <w:r w:rsidRPr="000A7F58">
        <w:rPr>
          <w:rStyle w:val="StyleUnderline"/>
        </w:rPr>
        <w:t xml:space="preserve"> either </w:t>
      </w:r>
      <w:r w:rsidRPr="00A97F62">
        <w:rPr>
          <w:rStyle w:val="StyleUnderline"/>
          <w:highlight w:val="green"/>
        </w:rPr>
        <w:t>overfished</w:t>
      </w:r>
      <w:r w:rsidRPr="000A7F58">
        <w:rPr>
          <w:rStyle w:val="StyleUnderline"/>
        </w:rPr>
        <w:t xml:space="preserve"> or fully fished.2 </w:t>
      </w:r>
      <w:r w:rsidRPr="00A97F62">
        <w:rPr>
          <w:rStyle w:val="StyleUnderline"/>
          <w:highlight w:val="green"/>
        </w:rPr>
        <w:t>Climate stability is in</w:t>
      </w:r>
      <w:r w:rsidRPr="000A7F58">
        <w:rPr>
          <w:rStyle w:val="StyleUnderline"/>
        </w:rPr>
        <w:t xml:space="preserve"> real </w:t>
      </w:r>
      <w:r w:rsidRPr="00A97F6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.3 Perhaps the most accurate account of the ecological situation is the 2012 ‘Imperative to act’,4 launched by all the 18 recipients (till 2012) of the Blue Planet Prize, including Gro Harlem Brundtland, James Hansen, Amory Lovins,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A97F62">
        <w:rPr>
          <w:rStyle w:val="StyleUnderline"/>
          <w:highlight w:val="green"/>
        </w:rPr>
        <w:t>civilization is faced with a perfect storm</w:t>
      </w:r>
      <w:r w:rsidRPr="000A7F58">
        <w:rPr>
          <w:rStyle w:val="StyleUnderline"/>
        </w:rPr>
        <w:t xml:space="preserve"> of problems, driven by </w:t>
      </w:r>
      <w:r w:rsidRPr="00A97F62">
        <w:rPr>
          <w:rStyle w:val="StyleUnderline"/>
          <w:highlight w:val="green"/>
        </w:rPr>
        <w:t>overpopulation, overconsumption</w:t>
      </w:r>
      <w:r w:rsidRPr="000A7F58">
        <w:rPr>
          <w:rStyle w:val="StyleUnderline"/>
        </w:rPr>
        <w:t xml:space="preserve"> by the rich, the use of environmentally malign technologies </w:t>
      </w:r>
      <w:r w:rsidRPr="00A97F62">
        <w:rPr>
          <w:rStyle w:val="StyleUnderline"/>
          <w:highlight w:val="green"/>
        </w:rPr>
        <w:t>and gross inequalities’</w:t>
      </w:r>
      <w:r w:rsidRPr="00E44973">
        <w:rPr>
          <w:sz w:val="8"/>
          <w:szCs w:val="18"/>
        </w:rPr>
        <w:t>. And further, ‘</w:t>
      </w:r>
      <w:r w:rsidRPr="00A97F62">
        <w:rPr>
          <w:rStyle w:val="StyleUnderline"/>
          <w:highlight w:val="green"/>
        </w:rPr>
        <w:t>The</w:t>
      </w:r>
      <w:r w:rsidRPr="000A7F58">
        <w:rPr>
          <w:rStyle w:val="StyleUnderline"/>
        </w:rPr>
        <w:t xml:space="preserve"> rapidly </w:t>
      </w:r>
      <w:r w:rsidRPr="00A97F62">
        <w:rPr>
          <w:rStyle w:val="StyleUnderline"/>
          <w:highlight w:val="green"/>
        </w:rPr>
        <w:t>deteriorating</w:t>
      </w:r>
      <w:r w:rsidRPr="000A7F58">
        <w:rPr>
          <w:rStyle w:val="StyleUnderline"/>
        </w:rPr>
        <w:t xml:space="preserve"> biophysical </w:t>
      </w:r>
      <w:r w:rsidRPr="00A97F62">
        <w:rPr>
          <w:rStyle w:val="StyleUnderline"/>
          <w:highlight w:val="green"/>
        </w:rPr>
        <w:t>situation</w:t>
      </w:r>
      <w:r w:rsidRPr="000A7F58">
        <w:rPr>
          <w:rStyle w:val="StyleUnderline"/>
        </w:rPr>
        <w:t xml:space="preserve"> is </w:t>
      </w:r>
      <w:r w:rsidRPr="00A97F62">
        <w:rPr>
          <w:rStyle w:val="StyleUnderline"/>
          <w:highlight w:val="green"/>
        </w:rPr>
        <w:t>barely recognized by</w:t>
      </w:r>
      <w:r w:rsidRPr="000A7F58">
        <w:rPr>
          <w:rStyle w:val="StyleUnderline"/>
        </w:rPr>
        <w:t xml:space="preserve"> a global society infected by the </w:t>
      </w:r>
      <w:r w:rsidRPr="00A97F62">
        <w:rPr>
          <w:rStyle w:val="StyleUnderline"/>
          <w:highlight w:val="green"/>
        </w:rPr>
        <w:t>irrational belief that</w:t>
      </w:r>
      <w:r w:rsidRPr="000A7F58">
        <w:rPr>
          <w:rStyle w:val="StyleUnderline"/>
        </w:rPr>
        <w:t xml:space="preserve"> physical </w:t>
      </w:r>
      <w:r w:rsidRPr="00A97F62">
        <w:rPr>
          <w:rStyle w:val="StyleUnderline"/>
          <w:highlight w:val="green"/>
        </w:rPr>
        <w:t>economies can grow forever</w:t>
      </w:r>
      <w:r w:rsidRPr="00A97F6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Crisis and a Feeling of Helplessness The crisis is not cyclical but growing. And it is not limited to the nature around us. </w:t>
      </w:r>
      <w:r w:rsidRPr="00E44973">
        <w:rPr>
          <w:sz w:val="8"/>
        </w:rPr>
        <w:t>There are also a social crisis, a political and a cultural crisis, a moral crisis, as well as a crisis of democracy, of ideologies and of the capitalist system.</w:t>
      </w:r>
      <w:r w:rsidRPr="000A7F58">
        <w:rPr>
          <w:rStyle w:val="StyleUnderline"/>
        </w:rPr>
        <w:t xml:space="preserve"> </w:t>
      </w:r>
      <w:r w:rsidRPr="00A97F6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A97F6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view, symptoms of crisis are found nearly everywhere. The ‘Arab Spring’ was followed by a series of wars and civil wars, serious human rights violations and many millions of refugees. The internal situation is not better in Eritrea, South Sudan, Somalia, Yemen or Honduras. Venezuela and Argentina, once among the richer states of the world, face huge economic challenges, and neighbouring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A97F62">
        <w:rPr>
          <w:rStyle w:val="StyleUnderline"/>
          <w:highlight w:val="green"/>
        </w:rPr>
        <w:t>Land grabbing</w:t>
      </w:r>
      <w:r w:rsidRPr="000A7F58">
        <w:rPr>
          <w:rStyle w:val="StyleUnderline"/>
        </w:rPr>
        <w:t xml:space="preserve"> is plaguing much </w:t>
      </w:r>
      <w:r w:rsidRPr="00A97F6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A97F62">
        <w:rPr>
          <w:rStyle w:val="StyleUnderline"/>
          <w:highlight w:val="green"/>
        </w:rPr>
        <w:t>the current crisis is</w:t>
      </w:r>
      <w:r w:rsidRPr="000A7F58">
        <w:rPr>
          <w:rStyle w:val="StyleUnderline"/>
        </w:rPr>
        <w:t xml:space="preserve"> also </w:t>
      </w:r>
      <w:r w:rsidRPr="00A97F62">
        <w:rPr>
          <w:rStyle w:val="StyleUnderline"/>
          <w:highlight w:val="green"/>
        </w:rPr>
        <w:t>a crisis of global capitalism</w:t>
      </w:r>
      <w:r w:rsidRPr="00E44973">
        <w:rPr>
          <w:sz w:val="8"/>
          <w:szCs w:val="18"/>
        </w:rPr>
        <w:t xml:space="preserve">. Since the 1980s, capitalism has moved from furthering the economic development of countries, regions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In reality, it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38BD4318" w14:textId="77777777" w:rsidR="00B06843" w:rsidRDefault="00B06843" w:rsidP="00B06843">
      <w:pPr>
        <w:rPr>
          <w:sz w:val="16"/>
          <w:szCs w:val="12"/>
        </w:rPr>
      </w:pPr>
      <w:r>
        <w:rPr>
          <w:noProof/>
        </w:rPr>
        <w:lastRenderedPageBreak/>
        <w:drawing>
          <wp:inline distT="0" distB="0" distL="0" distR="0" wp14:anchorId="09EB1216" wp14:editId="1A217996">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4FC3C510" w14:textId="77777777" w:rsidR="00B06843" w:rsidRPr="004B3654" w:rsidRDefault="00B06843" w:rsidP="00B06843">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Britain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A97F62">
        <w:rPr>
          <w:rStyle w:val="StyleUnderline"/>
          <w:highlight w:val="green"/>
        </w:rPr>
        <w:t>The richest 1%</w:t>
      </w:r>
      <w:r w:rsidRPr="00E44973">
        <w:rPr>
          <w:rStyle w:val="StyleUnderline"/>
        </w:rPr>
        <w:t xml:space="preserve"> of the world and, more revolting, the richest eight persons of the world now </w:t>
      </w:r>
      <w:r w:rsidRPr="00A97F62">
        <w:rPr>
          <w:rStyle w:val="StyleUnderline"/>
          <w:highlight w:val="green"/>
        </w:rPr>
        <w:t>own as much</w:t>
      </w:r>
      <w:r w:rsidRPr="00E44973">
        <w:rPr>
          <w:rStyle w:val="StyleUnderline"/>
        </w:rPr>
        <w:t xml:space="preserve"> wealth </w:t>
      </w:r>
      <w:r w:rsidRPr="00A97F6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A97F62">
        <w:rPr>
          <w:rStyle w:val="StyleUnderline"/>
          <w:highlight w:val="green"/>
        </w:rPr>
        <w:t>financialization’</w:t>
      </w:r>
      <w:r w:rsidRPr="00E44973">
        <w:rPr>
          <w:rStyle w:val="StyleUnderline"/>
        </w:rPr>
        <w:t xml:space="preserve"> of the economy </w:t>
      </w:r>
      <w:r w:rsidRPr="00A97F62">
        <w:rPr>
          <w:rStyle w:val="StyleUnderline"/>
          <w:highlight w:val="green"/>
        </w:rPr>
        <w:t>is the cause of</w:t>
      </w:r>
      <w:r w:rsidRPr="00E44973">
        <w:rPr>
          <w:rStyle w:val="StyleUnderline"/>
        </w:rPr>
        <w:t xml:space="preserve"> income </w:t>
      </w:r>
      <w:r w:rsidRPr="00A97F6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A97F62">
        <w:rPr>
          <w:rStyle w:val="StyleUnderline"/>
          <w:highlight w:val="green"/>
        </w:rPr>
        <w:t>Free market principles</w:t>
      </w:r>
      <w:r w:rsidRPr="00E44973">
        <w:rPr>
          <w:rStyle w:val="StyleUnderline"/>
        </w:rPr>
        <w:t xml:space="preserve"> have come to </w:t>
      </w:r>
      <w:r w:rsidRPr="00A97F62">
        <w:rPr>
          <w:rStyle w:val="StyleUnderline"/>
          <w:highlight w:val="green"/>
        </w:rPr>
        <w:t>dominate</w:t>
      </w:r>
      <w:r w:rsidRPr="00E44973">
        <w:rPr>
          <w:rStyle w:val="StyleUnderline"/>
        </w:rPr>
        <w:t xml:space="preserve"> EU </w:t>
      </w:r>
      <w:r w:rsidRPr="00A97F6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FB11DD">
        <w:rPr>
          <w:rStyle w:val="StyleUnderline"/>
          <w:highlight w:val="green"/>
        </w:rPr>
        <w:t>policies pursued have</w:t>
      </w:r>
      <w:r w:rsidRPr="001D618B">
        <w:rPr>
          <w:rStyle w:val="StyleUnderline"/>
        </w:rPr>
        <w:t xml:space="preserve"> blocked many benign investments and </w:t>
      </w:r>
      <w:r w:rsidRPr="00FB11DD">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understanding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a consistent decay of such parameters as civil rights, free and fair elections, freedom of opinion and of press, freedom of assembly and separation of powers. Within the same time frame, the number of </w:t>
      </w:r>
      <w:r w:rsidRPr="001D618B">
        <w:rPr>
          <w:rStyle w:val="StyleUnderline"/>
        </w:rPr>
        <w:lastRenderedPageBreak/>
        <w:t>countries in which authoritarian, mostly religious, dogmas influence political decision making rose from 22% to 33%</w:t>
      </w:r>
      <w:r w:rsidRPr="001E61ED">
        <w:rPr>
          <w:sz w:val="8"/>
          <w:szCs w:val="18"/>
        </w:rPr>
        <w:t>.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selfenhancing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in order to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Tibi, call on Muslims in Europe to integrate into democratic society.19 Tibi,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FB11DD">
        <w:rPr>
          <w:rStyle w:val="underline"/>
          <w:highlight w:val="green"/>
        </w:rPr>
        <w:t>systemic problems</w:t>
      </w:r>
      <w:r w:rsidRPr="00F068C8">
        <w:rPr>
          <w:rStyle w:val="underline"/>
        </w:rPr>
        <w:t xml:space="preserve"> include the breath-taking speed of technological development that </w:t>
      </w:r>
      <w:r w:rsidRPr="00FB11DD">
        <w:rPr>
          <w:rStyle w:val="underline"/>
          <w:highlight w:val="green"/>
        </w:rPr>
        <w:t>may</w:t>
      </w:r>
      <w:r w:rsidRPr="00F068C8">
        <w:rPr>
          <w:rStyle w:val="underline"/>
        </w:rPr>
        <w:t xml:space="preserve"> very easily </w:t>
      </w:r>
      <w:r w:rsidRPr="00FB11DD">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FB11DD">
        <w:rPr>
          <w:rStyle w:val="underline"/>
          <w:highlight w:val="green"/>
        </w:rPr>
        <w:t>genetic engineering</w:t>
      </w:r>
      <w:r w:rsidRPr="00F068C8">
        <w:rPr>
          <w:rStyle w:val="underline"/>
        </w:rPr>
        <w:t xml:space="preserve"> through the CRISPR-Cas9 technology20 is </w:t>
      </w:r>
      <w:r w:rsidRPr="00FB11DD">
        <w:rPr>
          <w:rStyle w:val="underline"/>
          <w:highlight w:val="green"/>
        </w:rPr>
        <w:t>causing fears of</w:t>
      </w:r>
      <w:r w:rsidRPr="00F068C8">
        <w:rPr>
          <w:rStyle w:val="underline"/>
        </w:rPr>
        <w:t xml:space="preserve"> monster creation or </w:t>
      </w:r>
      <w:r w:rsidRPr="00FB11DD">
        <w:rPr>
          <w:rStyle w:val="underline"/>
          <w:highlight w:val="green"/>
        </w:rPr>
        <w:t>the extinction of species</w:t>
      </w:r>
      <w:r w:rsidRPr="00F068C8">
        <w:rPr>
          <w:rStyle w:val="underline"/>
        </w:rPr>
        <w:t xml:space="preserve"> or varieties </w:t>
      </w:r>
      <w:r w:rsidRPr="00FB11DD">
        <w:rPr>
          <w:rStyle w:val="underline"/>
          <w:highlight w:val="green"/>
        </w:rPr>
        <w:t>not seen as valuable</w:t>
      </w:r>
      <w:r w:rsidRPr="00F068C8">
        <w:rPr>
          <w:rStyle w:val="underline"/>
        </w:rPr>
        <w:t xml:space="preserve"> under human utilitarian criteria</w:t>
      </w:r>
      <w:r w:rsidRPr="001E61ED">
        <w:rPr>
          <w:sz w:val="8"/>
          <w:szCs w:val="18"/>
        </w:rPr>
        <w:t>. Generally, a non-specific feeling is spreading that ‘progress’ has scary sides and that the genie may already have left the bottle (see Sect. 1.11.3). No doubt there is a need to analyse and understand the symptoms and roots of the variety of crises, political, economic, social, technological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programmes.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xml:space="preserve">. The causes behind the crisis were many and varied: – Excessive lending by the banking industry – Lack of action on the part of regulators and central banks to stop (i)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centres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Anat Admati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plummeted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Lietaer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FB11DD">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Scharmer at MIT,30 ‘We have a system that accumulates oversupply of money in areas that produce high financial and low environmental and social returns, while at the same an undersupply of money in areas that serve important societal investment needs’. </w:t>
      </w:r>
      <w:r w:rsidRPr="00FB11DD">
        <w:rPr>
          <w:rStyle w:val="underline"/>
          <w:highlight w:val="green"/>
        </w:rPr>
        <w:t>The failure to account for environmental risks means</w:t>
      </w:r>
      <w:r w:rsidRPr="001E61ED">
        <w:rPr>
          <w:rStyle w:val="underline"/>
        </w:rPr>
        <w:t xml:space="preserve"> that </w:t>
      </w:r>
      <w:r w:rsidRPr="00FB11DD">
        <w:rPr>
          <w:rStyle w:val="underline"/>
          <w:highlight w:val="green"/>
        </w:rPr>
        <w:t>the pressure on</w:t>
      </w:r>
      <w:r w:rsidRPr="001E61ED">
        <w:rPr>
          <w:rStyle w:val="underline"/>
        </w:rPr>
        <w:t xml:space="preserve"> already scarce natural </w:t>
      </w:r>
      <w:r w:rsidRPr="00FB11DD">
        <w:rPr>
          <w:rStyle w:val="underline"/>
          <w:highlight w:val="green"/>
        </w:rPr>
        <w:t>resources accelerates</w:t>
      </w:r>
      <w:r w:rsidRPr="001E61ED">
        <w:rPr>
          <w:rStyle w:val="underline"/>
        </w:rPr>
        <w:t xml:space="preserve"> – trees are felled, waterways polluted, wetlands drained and the exploitation of oil, gas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246BCC62" w14:textId="77777777" w:rsidR="00B06843" w:rsidRPr="00C16B27" w:rsidRDefault="00B06843" w:rsidP="00B06843"/>
    <w:p w14:paraId="568C8FB6" w14:textId="77777777" w:rsidR="00B06843" w:rsidRDefault="00B06843" w:rsidP="00B06843">
      <w:pPr>
        <w:rPr>
          <w:rStyle w:val="StyleUnderline"/>
        </w:rPr>
      </w:pPr>
    </w:p>
    <w:p w14:paraId="6972173A" w14:textId="77777777" w:rsidR="00B06843" w:rsidRPr="009E53C0" w:rsidRDefault="00B06843" w:rsidP="00B06843">
      <w:pPr>
        <w:pStyle w:val="Heading4"/>
        <w:rPr>
          <w:rFonts w:cs="Calibri"/>
        </w:rPr>
      </w:pPr>
      <w:r>
        <w:rPr>
          <w:rFonts w:cs="Calibri"/>
        </w:rPr>
        <w:t>The aff acts as a means of politicizing thought – in the face of the world computer, our strategy seeks to decolonize thought itself. The abstraction of information seeks to reify lines of death in the scheme of racial capitalism</w:t>
      </w:r>
    </w:p>
    <w:p w14:paraId="58F1EB4E" w14:textId="77777777" w:rsidR="00B06843" w:rsidRDefault="00B06843" w:rsidP="00B06843">
      <w:pPr>
        <w:rPr>
          <w:rStyle w:val="StyleUnderline"/>
          <w:u w:val="none"/>
        </w:rPr>
      </w:pPr>
      <w:r w:rsidRPr="009E53C0">
        <w:rPr>
          <w:rStyle w:val="Style13ptBold"/>
        </w:rPr>
        <w:t>Beller, 21</w:t>
      </w:r>
      <w:r>
        <w:rPr>
          <w:rStyle w:val="Style13ptBold"/>
        </w:rPr>
        <w:t>-4</w:t>
      </w:r>
      <w:r w:rsidRPr="009E53C0">
        <w:t xml:space="preserve"> </w:t>
      </w:r>
      <w:r w:rsidRPr="00912205">
        <w:rPr>
          <w:rStyle w:val="Style13ptBold"/>
          <w:b w:val="0"/>
          <w:sz w:val="16"/>
          <w:szCs w:val="12"/>
        </w:rPr>
        <w:t xml:space="preserve">(Jonathan Beller;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4/11/21</w:t>
      </w:r>
      <w:r w:rsidRPr="00912205">
        <w:rPr>
          <w:rStyle w:val="Style13ptBold"/>
          <w:b w:val="0"/>
          <w:sz w:val="16"/>
          <w:szCs w:val="12"/>
        </w:rPr>
        <w:t xml:space="preserve">; ask me for the pdf; Jonathan Beller is a film theorist, culture critic and mediologist. He currently holds the position of Professor of Humanities and Media Studies and Critical and Visual Studies, Pratt Institute, Brooklyn, NY. He is the recipient of numerous awards and fellowships including Mellon, J.P. Getty and Fulbright Foundation grants and honours.; pages </w:t>
      </w:r>
      <w:r>
        <w:rPr>
          <w:rStyle w:val="Style13ptBold"/>
          <w:b w:val="0"/>
          <w:sz w:val="16"/>
          <w:szCs w:val="12"/>
        </w:rPr>
        <w:t>58-59</w:t>
      </w:r>
      <w:r w:rsidRPr="00912205">
        <w:rPr>
          <w:rStyle w:val="Style13ptBold"/>
          <w:b w:val="0"/>
          <w:sz w:val="16"/>
          <w:szCs w:val="12"/>
        </w:rPr>
        <w:t xml:space="preserve">) </w:t>
      </w:r>
      <w:r>
        <w:rPr>
          <w:rStyle w:val="Style13ptBold"/>
          <w:b w:val="0"/>
          <w:sz w:val="16"/>
          <w:szCs w:val="12"/>
        </w:rPr>
        <w:t>RC/</w:t>
      </w:r>
      <w:r w:rsidRPr="00912205">
        <w:rPr>
          <w:rStyle w:val="Style13ptBold"/>
          <w:b w:val="0"/>
          <w:sz w:val="16"/>
          <w:szCs w:val="12"/>
        </w:rPr>
        <w:t>HB</w:t>
      </w:r>
      <w:r w:rsidRPr="00EE6BFE">
        <w:rPr>
          <w:rStyle w:val="StyleUnderline"/>
          <w:u w:val="none"/>
        </w:rPr>
        <w:t xml:space="preserve"> </w:t>
      </w:r>
    </w:p>
    <w:p w14:paraId="53DCE401" w14:textId="77777777" w:rsidR="00B06843" w:rsidRDefault="00B06843" w:rsidP="00B06843">
      <w:pPr>
        <w:rPr>
          <w:sz w:val="8"/>
        </w:rPr>
      </w:pPr>
      <w:r w:rsidRPr="0052501B">
        <w:rPr>
          <w:rStyle w:val="StyleUnderline"/>
          <w:sz w:val="8"/>
          <w:u w:val="none"/>
        </w:rPr>
        <w:t xml:space="preserve">Despite </w:t>
      </w:r>
      <w:r w:rsidRPr="0052501B">
        <w:rPr>
          <w:sz w:val="8"/>
        </w:rPr>
        <w:t xml:space="preserve">not being able to write in the key of Marx any longer, </w:t>
      </w:r>
      <w:r w:rsidRPr="00E40EC9">
        <w:rPr>
          <w:rStyle w:val="StyleUnderline"/>
          <w:highlight w:val="green"/>
        </w:rPr>
        <w:t>it is possible to politicize</w:t>
      </w:r>
      <w:r w:rsidRPr="008F62CF">
        <w:rPr>
          <w:rStyle w:val="StyleUnderline"/>
        </w:rPr>
        <w:t xml:space="preserve"> social </w:t>
      </w:r>
      <w:r w:rsidRPr="00E40EC9">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E40EC9">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E40EC9">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E40EC9">
        <w:rPr>
          <w:rStyle w:val="StyleUnderline"/>
          <w:highlight w:val="green"/>
        </w:rPr>
        <w:t>this</w:t>
      </w:r>
      <w:r w:rsidRPr="00CC49EE">
        <w:rPr>
          <w:rStyle w:val="StyleUnderline"/>
        </w:rPr>
        <w:t xml:space="preserve"> critique of information </w:t>
      </w:r>
      <w:r w:rsidRPr="00E40EC9">
        <w:rPr>
          <w:rStyle w:val="StyleUnderline"/>
          <w:highlight w:val="green"/>
        </w:rPr>
        <w:t>extends</w:t>
      </w:r>
      <w:r w:rsidRPr="00CC49EE">
        <w:rPr>
          <w:rStyle w:val="StyleUnderline"/>
        </w:rPr>
        <w:t xml:space="preserve"> itself </w:t>
      </w:r>
      <w:r w:rsidRPr="00E40EC9">
        <w:rPr>
          <w:rStyle w:val="StyleUnderline"/>
          <w:highlight w:val="green"/>
        </w:rPr>
        <w:t>to</w:t>
      </w:r>
      <w:r w:rsidRPr="00CC49EE">
        <w:rPr>
          <w:rStyle w:val="StyleUnderline"/>
        </w:rPr>
        <w:t xml:space="preserve"> the </w:t>
      </w:r>
      <w:r w:rsidRPr="00E40EC9">
        <w:rPr>
          <w:rStyle w:val="StyleUnderline"/>
          <w:highlight w:val="green"/>
        </w:rPr>
        <w:t>grammar of</w:t>
      </w:r>
      <w:r w:rsidRPr="00CC49EE">
        <w:rPr>
          <w:rStyle w:val="StyleUnderline"/>
        </w:rPr>
        <w:t xml:space="preserve"> social </w:t>
      </w:r>
      <w:r w:rsidRPr="00E40EC9">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E40EC9">
        <w:rPr>
          <w:rStyle w:val="StyleUnderline"/>
          <w:highlight w:val="green"/>
        </w:rPr>
        <w:t>and</w:t>
      </w:r>
      <w:r w:rsidRPr="00CC49EE">
        <w:rPr>
          <w:rStyle w:val="StyleUnderline"/>
        </w:rPr>
        <w:t xml:space="preserve"> the reader </w:t>
      </w:r>
      <w:r w:rsidRPr="00E40EC9">
        <w:rPr>
          <w:rStyle w:val="StyleUnderline"/>
          <w:highlight w:val="green"/>
        </w:rPr>
        <w:t>are distributed cybernetic agents</w:t>
      </w:r>
      <w:r w:rsidRPr="00CC49EE">
        <w:rPr>
          <w:rStyle w:val="StyleUnderline"/>
        </w:rPr>
        <w:t xml:space="preserve"> who are themselves caught up and constituted in the traffic of information </w:t>
      </w:r>
      <w:r w:rsidRPr="00E40EC9">
        <w:rPr>
          <w:rStyle w:val="StyleUnderline"/>
          <w:highlight w:val="green"/>
        </w:rPr>
        <w:t>and must</w:t>
      </w:r>
      <w:r w:rsidRPr="00CC49EE">
        <w:rPr>
          <w:rStyle w:val="StyleUnderline"/>
        </w:rPr>
        <w:t xml:space="preserve"> therefore </w:t>
      </w:r>
      <w:r w:rsidRPr="00E40EC9">
        <w:rPr>
          <w:rStyle w:val="StyleUnderline"/>
          <w:highlight w:val="green"/>
        </w:rPr>
        <w:t>decolonize themselves as they work</w:t>
      </w:r>
      <w:r w:rsidRPr="00CC49EE">
        <w:rPr>
          <w:rStyle w:val="StyleUnderline"/>
        </w:rPr>
        <w:t xml:space="preserve"> to decolonize the world. </w:t>
      </w:r>
      <w:r w:rsidRPr="00E40EC9">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E40EC9">
        <w:rPr>
          <w:rStyle w:val="StyleUnderline"/>
          <w:highlight w:val="green"/>
        </w:rPr>
        <w:t xml:space="preserve">looking at </w:t>
      </w:r>
      <w:r w:rsidRPr="000E2C87">
        <w:rPr>
          <w:rStyle w:val="StyleUnderline"/>
        </w:rPr>
        <w:t>specific</w:t>
      </w:r>
      <w:r w:rsidRPr="0052501B">
        <w:rPr>
          <w:rStyle w:val="StyleUnderline"/>
        </w:rPr>
        <w:t xml:space="preserve"> machine </w:t>
      </w:r>
      <w:r w:rsidRPr="00E40EC9">
        <w:rPr>
          <w:rStyle w:val="StyleUnderline"/>
          <w:highlight w:val="green"/>
        </w:rPr>
        <w:t>histories</w:t>
      </w:r>
      <w:r w:rsidRPr="0052501B">
        <w:rPr>
          <w:rStyle w:val="StyleUnderline"/>
        </w:rPr>
        <w:t xml:space="preserve"> and processes of grammartization we shall </w:t>
      </w:r>
      <w:r w:rsidRPr="00E40EC9">
        <w:rPr>
          <w:rStyle w:val="StyleUnderline"/>
          <w:highlight w:val="green"/>
        </w:rPr>
        <w:t>demonstrate that</w:t>
      </w:r>
      <w:r w:rsidRPr="0052501B">
        <w:rPr>
          <w:rStyle w:val="StyleUnderline"/>
        </w:rPr>
        <w:t xml:space="preserve"> modern </w:t>
      </w:r>
      <w:r w:rsidRPr="00E40EC9">
        <w:rPr>
          <w:rStyle w:val="StyleUnderline"/>
          <w:highlight w:val="green"/>
        </w:rPr>
        <w:t>machines</w:t>
      </w:r>
      <w:r w:rsidRPr="0052501B">
        <w:rPr>
          <w:rStyle w:val="StyleUnderline"/>
        </w:rPr>
        <w:t xml:space="preserve"> themselves </w:t>
      </w:r>
      <w:r w:rsidRPr="00E40EC9">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Indeed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have to be created. </w:t>
      </w:r>
      <w:r w:rsidRPr="00E40EC9">
        <w:rPr>
          <w:rStyle w:val="StyleUnderline"/>
          <w:highlight w:val="green"/>
        </w:rPr>
        <w:t>When we consider</w:t>
      </w:r>
      <w:r w:rsidRPr="0052501B">
        <w:rPr>
          <w:rStyle w:val="StyleUnderline"/>
        </w:rPr>
        <w:t xml:space="preserve"> the </w:t>
      </w:r>
      <w:r w:rsidRPr="00E40EC9">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E40EC9">
        <w:rPr>
          <w:rStyle w:val="StyleUnderline"/>
          <w:highlight w:val="green"/>
        </w:rPr>
        <w:t xml:space="preserve">it should </w:t>
      </w:r>
      <w:r w:rsidRPr="000E2C87">
        <w:rPr>
          <w:rStyle w:val="StyleUnderline"/>
        </w:rPr>
        <w:t>really</w:t>
      </w:r>
      <w:r w:rsidRPr="0052501B">
        <w:rPr>
          <w:rStyle w:val="StyleUnderline"/>
        </w:rPr>
        <w:t xml:space="preserve"> </w:t>
      </w:r>
      <w:r w:rsidRPr="00E40EC9">
        <w:rPr>
          <w:rStyle w:val="StyleUnderline"/>
          <w:highlight w:val="green"/>
        </w:rPr>
        <w:t>be no surprise that racist encodings</w:t>
      </w:r>
      <w:r w:rsidRPr="0052501B">
        <w:rPr>
          <w:rStyle w:val="StyleUnderline"/>
        </w:rPr>
        <w:t xml:space="preserve"> sedimented into institutions and machines </w:t>
      </w:r>
      <w:r w:rsidRPr="00E40EC9">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5C23DDF1" w14:textId="77777777" w:rsidR="00B06843" w:rsidRPr="0052501B" w:rsidRDefault="00B06843" w:rsidP="00B06843">
      <w:pPr>
        <w:rPr>
          <w:sz w:val="8"/>
        </w:rPr>
      </w:pPr>
    </w:p>
    <w:sectPr w:rsidR="00B06843" w:rsidRPr="00525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rtrait Text Regular">
    <w:altName w:val="Cambria"/>
    <w:panose1 w:val="00000000000000000000"/>
    <w:charset w:val="00"/>
    <w:family w:val="roman"/>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PortraitText_AN-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660D7B"/>
    <w:multiLevelType w:val="hybridMultilevel"/>
    <w:tmpl w:val="FDDA3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BB10E9"/>
    <w:multiLevelType w:val="hybridMultilevel"/>
    <w:tmpl w:val="1408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F4C90"/>
    <w:multiLevelType w:val="hybridMultilevel"/>
    <w:tmpl w:val="8BFA9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06223"/>
    <w:multiLevelType w:val="hybridMultilevel"/>
    <w:tmpl w:val="3D52D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7B0AA8"/>
    <w:multiLevelType w:val="hybridMultilevel"/>
    <w:tmpl w:val="37BA5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E32797"/>
    <w:multiLevelType w:val="hybridMultilevel"/>
    <w:tmpl w:val="85105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C3C5E"/>
    <w:multiLevelType w:val="hybridMultilevel"/>
    <w:tmpl w:val="59241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2A2C54"/>
    <w:multiLevelType w:val="hybridMultilevel"/>
    <w:tmpl w:val="7D303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384F0F"/>
    <w:multiLevelType w:val="hybridMultilevel"/>
    <w:tmpl w:val="91FCF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4C59D0"/>
    <w:multiLevelType w:val="hybridMultilevel"/>
    <w:tmpl w:val="EDC40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866AF6"/>
    <w:multiLevelType w:val="hybridMultilevel"/>
    <w:tmpl w:val="3B327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A225F0"/>
    <w:multiLevelType w:val="hybridMultilevel"/>
    <w:tmpl w:val="0FF81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22"/>
  </w:num>
  <w:num w:numId="14">
    <w:abstractNumId w:val="23"/>
  </w:num>
  <w:num w:numId="15">
    <w:abstractNumId w:val="20"/>
  </w:num>
  <w:num w:numId="16">
    <w:abstractNumId w:val="14"/>
  </w:num>
  <w:num w:numId="17">
    <w:abstractNumId w:val="21"/>
  </w:num>
  <w:num w:numId="18">
    <w:abstractNumId w:val="16"/>
  </w:num>
  <w:num w:numId="19">
    <w:abstractNumId w:val="19"/>
  </w:num>
  <w:num w:numId="20">
    <w:abstractNumId w:val="18"/>
  </w:num>
  <w:num w:numId="21">
    <w:abstractNumId w:val="10"/>
  </w:num>
  <w:num w:numId="22">
    <w:abstractNumId w:val="17"/>
  </w:num>
  <w:num w:numId="23">
    <w:abstractNumId w:val="15"/>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0684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0684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80EFB"/>
  <w15:chartTrackingRefBased/>
  <w15:docId w15:val="{55EEABF8-AE31-4399-93B7-A42DE50DF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06843"/>
    <w:rPr>
      <w:rFonts w:ascii="Calibri" w:hAnsi="Calibri"/>
    </w:rPr>
  </w:style>
  <w:style w:type="paragraph" w:styleId="Heading1">
    <w:name w:val="heading 1"/>
    <w:aliases w:val="Pocket"/>
    <w:basedOn w:val="Normal"/>
    <w:next w:val="Normal"/>
    <w:link w:val="Heading1Char"/>
    <w:qFormat/>
    <w:rsid w:val="00B068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68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B068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t"/>
    <w:basedOn w:val="Normal"/>
    <w:next w:val="Normal"/>
    <w:link w:val="Heading4Char"/>
    <w:uiPriority w:val="3"/>
    <w:unhideWhenUsed/>
    <w:qFormat/>
    <w:rsid w:val="00B068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68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6843"/>
  </w:style>
  <w:style w:type="character" w:customStyle="1" w:styleId="Heading1Char">
    <w:name w:val="Heading 1 Char"/>
    <w:aliases w:val="Pocket Char"/>
    <w:basedOn w:val="DefaultParagraphFont"/>
    <w:link w:val="Heading1"/>
    <w:rsid w:val="00B068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6843"/>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B06843"/>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B0684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7"/>
    <w:qFormat/>
    <w:rsid w:val="00B0684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06843"/>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B06843"/>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B06843"/>
    <w:rPr>
      <w:color w:val="auto"/>
      <w:u w:val="none"/>
    </w:rPr>
  </w:style>
  <w:style w:type="character" w:styleId="FollowedHyperlink">
    <w:name w:val="FollowedHyperlink"/>
    <w:basedOn w:val="DefaultParagraphFont"/>
    <w:uiPriority w:val="99"/>
    <w:semiHidden/>
    <w:unhideWhenUsed/>
    <w:rsid w:val="00B06843"/>
    <w:rPr>
      <w:color w:val="auto"/>
      <w:u w:val="none"/>
    </w:rPr>
  </w:style>
  <w:style w:type="character" w:styleId="UnresolvedMention">
    <w:name w:val="Unresolved Mention"/>
    <w:basedOn w:val="DefaultParagraphFont"/>
    <w:uiPriority w:val="99"/>
    <w:semiHidden/>
    <w:unhideWhenUsed/>
    <w:rsid w:val="00B06843"/>
    <w:rPr>
      <w:color w:val="605E5C"/>
      <w:shd w:val="clear" w:color="auto" w:fill="E1DFDD"/>
    </w:rPr>
  </w:style>
  <w:style w:type="paragraph" w:styleId="ListParagraph">
    <w:name w:val="List Paragraph"/>
    <w:basedOn w:val="Normal"/>
    <w:uiPriority w:val="99"/>
    <w:qFormat/>
    <w:rsid w:val="00B06843"/>
    <w:pPr>
      <w:ind w:left="720"/>
      <w:contextualSpacing/>
    </w:pPr>
    <w:rPr>
      <w:rFonts w:eastAsiaTheme="minorEastAsia"/>
    </w:rPr>
  </w:style>
  <w:style w:type="paragraph" w:customStyle="1" w:styleId="Default">
    <w:name w:val="Default"/>
    <w:rsid w:val="00B06843"/>
    <w:pPr>
      <w:autoSpaceDE w:val="0"/>
      <w:autoSpaceDN w:val="0"/>
      <w:adjustRightInd w:val="0"/>
      <w:spacing w:after="0" w:line="240" w:lineRule="auto"/>
    </w:pPr>
    <w:rPr>
      <w:rFonts w:ascii="Portrait Text Regular" w:hAnsi="Portrait Text Regular" w:cs="Portrait Text Regular"/>
      <w:color w:val="000000"/>
      <w:sz w:val="24"/>
      <w:szCs w:val="24"/>
    </w:rPr>
  </w:style>
  <w:style w:type="paragraph" w:styleId="DocumentMap">
    <w:name w:val="Document Map"/>
    <w:basedOn w:val="Normal"/>
    <w:link w:val="DocumentMapChar"/>
    <w:uiPriority w:val="99"/>
    <w:semiHidden/>
    <w:unhideWhenUsed/>
    <w:rsid w:val="00B06843"/>
    <w:rPr>
      <w:rFonts w:ascii="Lucida Grande" w:hAnsi="Lucida Grande" w:cs="Lucida Grande"/>
    </w:rPr>
  </w:style>
  <w:style w:type="character" w:customStyle="1" w:styleId="DocumentMapChar">
    <w:name w:val="Document Map Char"/>
    <w:basedOn w:val="DefaultParagraphFont"/>
    <w:link w:val="DocumentMap"/>
    <w:uiPriority w:val="99"/>
    <w:semiHidden/>
    <w:rsid w:val="00B06843"/>
    <w:rPr>
      <w:rFonts w:ascii="Lucida Grande" w:hAnsi="Lucida Grande" w:cs="Lucida Grande"/>
    </w:rPr>
  </w:style>
  <w:style w:type="paragraph" w:customStyle="1" w:styleId="Emphasis1">
    <w:name w:val="Emphasis1"/>
    <w:basedOn w:val="Normal"/>
    <w:link w:val="Emphasis"/>
    <w:uiPriority w:val="7"/>
    <w:qFormat/>
    <w:rsid w:val="00B06843"/>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B06843"/>
    <w:pPr>
      <w:spacing w:before="100" w:beforeAutospacing="1" w:after="100" w:afterAutospacing="1"/>
    </w:pPr>
  </w:style>
  <w:style w:type="paragraph" w:customStyle="1" w:styleId="textbold">
    <w:name w:val="text bold"/>
    <w:basedOn w:val="Normal"/>
    <w:uiPriority w:val="7"/>
    <w:qFormat/>
    <w:rsid w:val="00B06843"/>
    <w:pPr>
      <w:widowControl w:val="0"/>
      <w:ind w:left="720"/>
      <w:jc w:val="both"/>
    </w:pPr>
    <w:rPr>
      <w:rFonts w:eastAsiaTheme="minorEastAsia"/>
      <w:b/>
      <w:iCs/>
      <w:sz w:val="26"/>
      <w:u w:val="single"/>
      <w:bdr w:val="single" w:sz="18" w:space="0" w:color="auto"/>
    </w:rPr>
  </w:style>
  <w:style w:type="paragraph" w:customStyle="1" w:styleId="Emphasize">
    <w:name w:val="Emphasize"/>
    <w:basedOn w:val="Normal"/>
    <w:autoRedefine/>
    <w:uiPriority w:val="7"/>
    <w:qFormat/>
    <w:rsid w:val="00B06843"/>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rPr>
  </w:style>
  <w:style w:type="paragraph" w:customStyle="1" w:styleId="Analytics">
    <w:name w:val="Analytics"/>
    <w:link w:val="AnalyticsChar"/>
    <w:uiPriority w:val="4"/>
    <w:qFormat/>
    <w:rsid w:val="00B06843"/>
    <w:rPr>
      <w:rFonts w:ascii="Georgia" w:eastAsiaTheme="majorEastAsia" w:hAnsi="Georgia" w:cstheme="majorBidi"/>
      <w:b/>
      <w:iCs/>
      <w:color w:val="262626" w:themeColor="text1" w:themeTint="D9"/>
      <w:sz w:val="26"/>
    </w:rPr>
  </w:style>
  <w:style w:type="character" w:customStyle="1" w:styleId="AnalyticsChar">
    <w:name w:val="Analytics Char"/>
    <w:basedOn w:val="DefaultParagraphFont"/>
    <w:link w:val="Analytics"/>
    <w:uiPriority w:val="4"/>
    <w:rsid w:val="00B06843"/>
    <w:rPr>
      <w:rFonts w:ascii="Georgia" w:eastAsiaTheme="majorEastAsia" w:hAnsi="Georgia" w:cstheme="majorBidi"/>
      <w:b/>
      <w:iCs/>
      <w:color w:val="262626" w:themeColor="text1" w:themeTint="D9"/>
      <w:sz w:val="26"/>
    </w:rPr>
  </w:style>
  <w:style w:type="character" w:styleId="CommentReference">
    <w:name w:val="annotation reference"/>
    <w:basedOn w:val="DefaultParagraphFont"/>
    <w:uiPriority w:val="99"/>
    <w:semiHidden/>
    <w:unhideWhenUsed/>
    <w:rsid w:val="00B06843"/>
    <w:rPr>
      <w:sz w:val="16"/>
      <w:szCs w:val="16"/>
    </w:rPr>
  </w:style>
  <w:style w:type="paragraph" w:styleId="CommentText">
    <w:name w:val="annotation text"/>
    <w:basedOn w:val="Normal"/>
    <w:link w:val="CommentTextChar"/>
    <w:uiPriority w:val="99"/>
    <w:semiHidden/>
    <w:unhideWhenUsed/>
    <w:rsid w:val="00B06843"/>
    <w:rPr>
      <w:rFonts w:eastAsiaTheme="minorEastAsia"/>
      <w:sz w:val="20"/>
      <w:szCs w:val="20"/>
    </w:rPr>
  </w:style>
  <w:style w:type="character" w:customStyle="1" w:styleId="CommentTextChar">
    <w:name w:val="Comment Text Char"/>
    <w:basedOn w:val="DefaultParagraphFont"/>
    <w:link w:val="CommentText"/>
    <w:uiPriority w:val="99"/>
    <w:semiHidden/>
    <w:rsid w:val="00B06843"/>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B06843"/>
    <w:rPr>
      <w:b/>
      <w:bCs/>
    </w:rPr>
  </w:style>
  <w:style w:type="character" w:customStyle="1" w:styleId="CommentSubjectChar">
    <w:name w:val="Comment Subject Char"/>
    <w:basedOn w:val="CommentTextChar"/>
    <w:link w:val="CommentSubject"/>
    <w:uiPriority w:val="99"/>
    <w:semiHidden/>
    <w:rsid w:val="00B06843"/>
    <w:rPr>
      <w:rFonts w:ascii="Calibri" w:eastAsiaTheme="minorEastAsia" w:hAnsi="Calibri"/>
      <w:b/>
      <w:bCs/>
      <w:sz w:val="20"/>
      <w:szCs w:val="20"/>
    </w:rPr>
  </w:style>
  <w:style w:type="paragraph" w:customStyle="1" w:styleId="Body">
    <w:name w:val="Body"/>
    <w:rsid w:val="00B06843"/>
    <w:pPr>
      <w:pBdr>
        <w:top w:val="nil"/>
        <w:left w:val="nil"/>
        <w:bottom w:val="nil"/>
        <w:right w:val="nil"/>
        <w:between w:val="nil"/>
        <w:bar w:val="nil"/>
      </w:pBdr>
    </w:pPr>
    <w:rPr>
      <w:rFonts w:ascii="Calibri" w:eastAsia="Arial Unicode MS" w:hAnsi="Calibri" w:cs="Arial Unicode MS"/>
      <w:color w:val="000000"/>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B06843"/>
    <w:rPr>
      <w:outline w:val="0"/>
      <w:color w:val="000000"/>
      <w:sz w:val="16"/>
      <w:szCs w:val="16"/>
      <w:u w:val="none" w:color="000000"/>
    </w:rPr>
  </w:style>
  <w:style w:type="paragraph" w:customStyle="1" w:styleId="card">
    <w:name w:val="card"/>
    <w:basedOn w:val="Normal"/>
    <w:next w:val="Normal"/>
    <w:link w:val="cardChar"/>
    <w:qFormat/>
    <w:rsid w:val="00B06843"/>
    <w:pPr>
      <w:ind w:left="288" w:right="288"/>
    </w:pPr>
  </w:style>
  <w:style w:type="character" w:customStyle="1" w:styleId="cardChar">
    <w:name w:val="card Char"/>
    <w:link w:val="card"/>
    <w:rsid w:val="00B06843"/>
    <w:rPr>
      <w:rFonts w:ascii="Calibri" w:hAnsi="Calibri"/>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B068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B06843"/>
    <w:rPr>
      <w:u w:val="single"/>
    </w:rPr>
  </w:style>
  <w:style w:type="character" w:customStyle="1" w:styleId="UnderlineBold">
    <w:name w:val="Underline + Bold"/>
    <w:basedOn w:val="DefaultParagraphFont"/>
    <w:uiPriority w:val="1"/>
    <w:qFormat/>
    <w:rsid w:val="00B06843"/>
    <w:rPr>
      <w:b/>
      <w:bCs w:val="0"/>
      <w:sz w:val="20"/>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B06843"/>
    <w:pPr>
      <w:pBdr>
        <w:top w:val="single" w:sz="12" w:space="1" w:color="auto"/>
        <w:left w:val="single" w:sz="12" w:space="4" w:color="auto"/>
        <w:bottom w:val="single" w:sz="12" w:space="1" w:color="auto"/>
        <w:right w:val="single" w:sz="12" w:space="4" w:color="auto"/>
      </w:pBd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mrevija.si/wp-content/uploads/2019/05/SUM-11_FINAL_pages.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17</Pages>
  <Words>17407</Words>
  <Characters>99222</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1</cp:revision>
  <dcterms:created xsi:type="dcterms:W3CDTF">2022-01-08T18:14:00Z</dcterms:created>
  <dcterms:modified xsi:type="dcterms:W3CDTF">2022-01-08T18:15:00Z</dcterms:modified>
</cp:coreProperties>
</file>