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390" w:rsidRDefault="00096390" w:rsidP="00096390">
      <w:pPr>
        <w:pStyle w:val="Heading2"/>
      </w:pPr>
      <w:r>
        <w:t>NC</w:t>
      </w:r>
    </w:p>
    <w:p w:rsidR="00096390" w:rsidRDefault="00096390" w:rsidP="00096390"/>
    <w:p w:rsidR="00096390" w:rsidRDefault="00096390" w:rsidP="00096390">
      <w:pPr>
        <w:pStyle w:val="Heading3"/>
      </w:pPr>
      <w:r>
        <w:lastRenderedPageBreak/>
        <w:t>FW</w:t>
      </w:r>
    </w:p>
    <w:p w:rsidR="00096390" w:rsidRDefault="00096390" w:rsidP="00096390">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My value is morality. LD is a debate about morals- all arguments collapse to what is moral or not. </w:t>
      </w:r>
    </w:p>
    <w:p w:rsidR="00096390" w:rsidRPr="00A355C6" w:rsidRDefault="00096390" w:rsidP="0009639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96390" w:rsidRPr="00A355C6" w:rsidRDefault="00096390" w:rsidP="0009639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096390" w:rsidRPr="00A355C6" w:rsidRDefault="00096390" w:rsidP="0009639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96390" w:rsidRPr="00A355C6" w:rsidRDefault="00096390" w:rsidP="0009639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96390" w:rsidRPr="00A355C6" w:rsidRDefault="00096390" w:rsidP="0009639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96390" w:rsidRPr="00A355C6" w:rsidRDefault="00096390" w:rsidP="0009639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96390" w:rsidRPr="00A355C6" w:rsidRDefault="00096390" w:rsidP="00096390">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 xml:space="preserve">a pro </w:t>
      </w:r>
      <w:proofErr w:type="spellStart"/>
      <w:r w:rsidRPr="001E0601">
        <w:rPr>
          <w:b/>
          <w:color w:val="000000" w:themeColor="text1"/>
          <w:sz w:val="24"/>
          <w:highlight w:val="green"/>
          <w:u w:val="single"/>
        </w:rPr>
        <w:t>tanto</w:t>
      </w:r>
      <w:proofErr w:type="spellEnd"/>
      <w:r w:rsidRPr="001E0601">
        <w:rPr>
          <w:b/>
          <w:color w:val="000000" w:themeColor="text1"/>
          <w:sz w:val="24"/>
          <w:highlight w:val="green"/>
          <w:u w:val="single"/>
        </w:rPr>
        <w:t xml:space="preserve">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w:t>
      </w:r>
      <w:r w:rsidRPr="00A355C6">
        <w:rPr>
          <w:b/>
          <w:color w:val="000000" w:themeColor="text1"/>
          <w:sz w:val="24"/>
          <w:u w:val="single"/>
        </w:rPr>
        <w:lastRenderedPageBreak/>
        <w:t>pluralists are truly intrinsic values in their own right, then why do they tend to point toward pleasure and away from pain?</w:t>
      </w:r>
      <w:r w:rsidRPr="00A355C6">
        <w:rPr>
          <w:color w:val="000000" w:themeColor="text1"/>
        </w:rPr>
        <w:t>27</w:t>
      </w:r>
    </w:p>
    <w:p w:rsidR="00096390" w:rsidRPr="00A355C6" w:rsidRDefault="00096390" w:rsidP="0009639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proofErr w:type="spellStart"/>
      <w:r w:rsidRPr="00A355C6">
        <w:rPr>
          <w:rFonts w:eastAsia="Yu Mincho"/>
          <w:b/>
          <w:color w:val="000000" w:themeColor="text1"/>
          <w:sz w:val="26"/>
        </w:rPr>
        <w:t>Bostrom</w:t>
      </w:r>
      <w:proofErr w:type="spellEnd"/>
      <w:r w:rsidRPr="00A355C6">
        <w:rPr>
          <w:rFonts w:eastAsia="Yu Mincho"/>
          <w:b/>
          <w:color w:val="000000" w:themeColor="text1"/>
          <w:sz w:val="26"/>
        </w:rPr>
        <w:t xml:space="preserve"> 12</w:t>
      </w:r>
      <w:r w:rsidRPr="00A355C6">
        <w:rPr>
          <w:rFonts w:eastAsia="Yu Mincho"/>
          <w:color w:val="000000" w:themeColor="text1"/>
        </w:rPr>
        <w:t xml:space="preserve"> [Nick </w:t>
      </w:r>
      <w:proofErr w:type="spellStart"/>
      <w:r w:rsidRPr="00A355C6">
        <w:rPr>
          <w:rFonts w:eastAsia="Yu Mincho"/>
          <w:color w:val="000000" w:themeColor="text1"/>
        </w:rPr>
        <w:t>Bostrom</w:t>
      </w:r>
      <w:proofErr w:type="spellEnd"/>
      <w:r w:rsidRPr="00A355C6">
        <w:rPr>
          <w:rFonts w:eastAsia="Yu Mincho"/>
          <w:color w:val="000000" w:themeColor="text1"/>
        </w:rPr>
        <w:t>.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96390" w:rsidRPr="008B3142" w:rsidRDefault="00096390" w:rsidP="00096390">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proofErr w:type="spellStart"/>
      <w:r w:rsidRPr="00A355C6">
        <w:rPr>
          <w:b/>
          <w:color w:val="000000" w:themeColor="text1"/>
          <w:sz w:val="26"/>
          <w:szCs w:val="26"/>
        </w:rPr>
        <w:t>Bostrom</w:t>
      </w:r>
      <w:proofErr w:type="spellEnd"/>
      <w:r w:rsidRPr="00A355C6">
        <w:rPr>
          <w:b/>
          <w:color w:val="000000" w:themeColor="text1"/>
          <w:sz w:val="26"/>
          <w:szCs w:val="26"/>
        </w:rPr>
        <w:t xml:space="preserve">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096390" w:rsidRDefault="00096390" w:rsidP="00096390">
      <w:pPr>
        <w:pStyle w:val="Heading4"/>
      </w:pPr>
    </w:p>
    <w:p w:rsidR="00096390" w:rsidRPr="00CD630F" w:rsidRDefault="00096390" w:rsidP="00096390">
      <w:pPr>
        <w:pStyle w:val="Heading4"/>
        <w:rPr>
          <w:rFonts w:cs="Calibri"/>
        </w:rPr>
      </w:pPr>
      <w:r w:rsidRPr="00CD630F">
        <w:rPr>
          <w:rFonts w:cs="Calibri"/>
        </w:rPr>
        <w:t>Extinction first –</w:t>
      </w:r>
    </w:p>
    <w:p w:rsidR="00096390" w:rsidRDefault="00096390" w:rsidP="00096390">
      <w:pPr>
        <w:pStyle w:val="Heading4"/>
        <w:ind w:firstLine="720"/>
        <w:rPr>
          <w:rFonts w:cs="Calibri"/>
        </w:rPr>
      </w:pPr>
      <w:r w:rsidRPr="00CD630F">
        <w:rPr>
          <w:rFonts w:cs="Calibri"/>
        </w:rPr>
        <w:t>1 – Forecloses future improvement – we can never improve society because our impact is irreversible</w:t>
      </w:r>
    </w:p>
    <w:p w:rsidR="00096390" w:rsidRPr="00242AC9" w:rsidRDefault="00096390" w:rsidP="00096390"/>
    <w:p w:rsidR="00096390" w:rsidRDefault="00096390" w:rsidP="00096390">
      <w:pPr>
        <w:pStyle w:val="Heading4"/>
        <w:ind w:firstLine="720"/>
        <w:rPr>
          <w:rFonts w:cs="Calibri"/>
        </w:rPr>
      </w:pPr>
      <w:r w:rsidRPr="00CD630F">
        <w:rPr>
          <w:rFonts w:cs="Calibri"/>
        </w:rPr>
        <w:lastRenderedPageBreak/>
        <w:t>2 – Turns suffering – mass death causes suffering because people can’t get access to resources and basic necessities</w:t>
      </w:r>
    </w:p>
    <w:p w:rsidR="00096390" w:rsidRPr="00242AC9" w:rsidRDefault="00096390" w:rsidP="00096390"/>
    <w:p w:rsidR="00096390" w:rsidRDefault="00096390" w:rsidP="00096390">
      <w:pPr>
        <w:pStyle w:val="Heading4"/>
        <w:ind w:left="720"/>
        <w:rPr>
          <w:rFonts w:cs="Calibri"/>
        </w:rPr>
      </w:pPr>
      <w:r w:rsidRPr="00CD630F">
        <w:rPr>
          <w:rFonts w:cs="Calibri"/>
        </w:rPr>
        <w:t>3 – Moral obligation – allowing people to die is unethical and should be prevented because it creates ethics towards other people</w:t>
      </w:r>
    </w:p>
    <w:p w:rsidR="00096390" w:rsidRPr="00242AC9" w:rsidRDefault="00096390" w:rsidP="00096390"/>
    <w:p w:rsidR="00096390" w:rsidRDefault="00096390" w:rsidP="00096390">
      <w:pPr>
        <w:pStyle w:val="Heading4"/>
        <w:ind w:firstLine="720"/>
        <w:rPr>
          <w:rFonts w:cs="Calibri"/>
        </w:rPr>
      </w:pPr>
      <w:r w:rsidRPr="00CD630F">
        <w:rPr>
          <w:rFonts w:cs="Calibri"/>
        </w:rPr>
        <w:t>4 – Objectivity – body count is the most objective way to calculate impacts because comparing suffering is unethical</w:t>
      </w:r>
    </w:p>
    <w:p w:rsidR="00096390" w:rsidRPr="00242AC9" w:rsidRDefault="00096390" w:rsidP="00096390"/>
    <w:p w:rsidR="00096390" w:rsidRPr="0092000C" w:rsidRDefault="00096390" w:rsidP="00096390">
      <w:pPr>
        <w:pStyle w:val="Heading4"/>
        <w:ind w:left="720"/>
      </w:pPr>
      <w:r w:rsidRPr="00CD630F">
        <w:t>5 – Moral uncertainty – if we’re unsure about which interpretation of the world is true – we ought to preserve the world to keep debating about it</w:t>
      </w:r>
    </w:p>
    <w:p w:rsidR="00096390" w:rsidRDefault="00096390" w:rsidP="00096390">
      <w:pPr>
        <w:pStyle w:val="Heading3"/>
        <w:numPr>
          <w:ilvl w:val="0"/>
          <w:numId w:val="11"/>
        </w:numPr>
      </w:pPr>
      <w:r>
        <w:lastRenderedPageBreak/>
        <w:t xml:space="preserve">Xi </w:t>
      </w:r>
      <w:proofErr w:type="spellStart"/>
      <w:r>
        <w:t>Lashout</w:t>
      </w:r>
      <w:proofErr w:type="spellEnd"/>
    </w:p>
    <w:p w:rsidR="00096390" w:rsidRPr="00C43880" w:rsidRDefault="00096390" w:rsidP="00096390">
      <w:pPr>
        <w:pStyle w:val="Heading4"/>
      </w:pPr>
      <w:r>
        <w:t>Xi’s regime is stable now, but its success depends on strong growth and private sector development.</w:t>
      </w:r>
    </w:p>
    <w:p w:rsidR="00096390" w:rsidRPr="00C43880" w:rsidRDefault="00096390" w:rsidP="0009639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w:t>
      </w:r>
      <w:proofErr w:type="gramStart"/>
      <w:r w:rsidRPr="00C43880">
        <w:t>About</w:t>
      </w:r>
      <w:proofErr w:type="gramEnd"/>
      <w:r w:rsidRPr="00C43880">
        <w:t xml:space="preserve"> China," Harvard Business Review, </w:t>
      </w:r>
      <w:hyperlink r:id="rId8" w:history="1">
        <w:r w:rsidRPr="00D57645">
          <w:rPr>
            <w:rStyle w:val="Hyperlink"/>
          </w:rPr>
          <w:t>https://hbr.org/2021/05/what-the-west-gets-wrong-about-china accessed 12/14/21</w:t>
        </w:r>
      </w:hyperlink>
      <w:r>
        <w:t>] Adam</w:t>
      </w:r>
    </w:p>
    <w:p w:rsidR="00096390" w:rsidRPr="00607D72" w:rsidRDefault="00096390" w:rsidP="0009639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rsidR="00096390" w:rsidRPr="00607D72" w:rsidRDefault="00096390" w:rsidP="00096390">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rsidR="00096390" w:rsidRDefault="00096390" w:rsidP="00096390">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96390" w:rsidRDefault="00096390" w:rsidP="0009639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rsidR="00096390" w:rsidRDefault="00096390" w:rsidP="0009639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rsidR="00096390" w:rsidRPr="00BC42E1" w:rsidRDefault="00096390" w:rsidP="0009639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096390" w:rsidRPr="00473116" w:rsidRDefault="00096390" w:rsidP="0009639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rsidR="00096390" w:rsidRPr="00761F18" w:rsidRDefault="00096390" w:rsidP="0009639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rsidR="00096390" w:rsidRPr="00BC42E1" w:rsidRDefault="00096390" w:rsidP="0009639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rsidR="00096390" w:rsidRPr="00BC42E1" w:rsidRDefault="00096390" w:rsidP="0009639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rsidR="00096390" w:rsidRPr="00BC42E1" w:rsidRDefault="00096390" w:rsidP="00096390">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rsidR="00096390" w:rsidRPr="00BC42E1" w:rsidRDefault="00096390" w:rsidP="0009639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096390" w:rsidRPr="00761F18" w:rsidRDefault="00096390" w:rsidP="0009639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rsidR="00096390" w:rsidRPr="00BC42E1" w:rsidRDefault="00096390" w:rsidP="00096390">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rsidR="00096390" w:rsidRPr="00BE438B" w:rsidRDefault="00096390" w:rsidP="00096390">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rsidR="00096390" w:rsidRPr="006D6491" w:rsidRDefault="00096390" w:rsidP="00096390">
      <w:r w:rsidRPr="006D6491">
        <w:t>Making friends</w:t>
      </w:r>
    </w:p>
    <w:p w:rsidR="00096390" w:rsidRPr="007B3035" w:rsidRDefault="00096390" w:rsidP="00096390">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rsidR="00096390" w:rsidRPr="000834BA" w:rsidRDefault="00096390" w:rsidP="0009639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rsidR="00096390" w:rsidRPr="00BC42E1" w:rsidRDefault="00096390" w:rsidP="0009639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rsidR="00096390" w:rsidRPr="00FF5CF0" w:rsidRDefault="00096390" w:rsidP="0009639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rsidR="00096390" w:rsidRDefault="00096390" w:rsidP="00096390">
      <w:pPr>
        <w:pStyle w:val="Heading4"/>
      </w:pPr>
      <w:r>
        <w:t>Shifts in regime perception threatens CCP’s legitimacy from nationalist hardliners</w:t>
      </w:r>
    </w:p>
    <w:p w:rsidR="00096390" w:rsidRPr="00F82438" w:rsidRDefault="00096390" w:rsidP="0009639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rsidR="00096390" w:rsidRPr="00F64DA8" w:rsidRDefault="00096390" w:rsidP="00096390">
      <w:pPr>
        <w:rPr>
          <w:sz w:val="16"/>
        </w:rPr>
      </w:pPr>
      <w:r w:rsidRPr="00B6331F">
        <w:rPr>
          <w:rStyle w:val="StyleUnderline"/>
        </w:rPr>
        <w:t>Public support</w:t>
      </w:r>
      <w:r w:rsidRPr="00F64DA8">
        <w:rPr>
          <w:sz w:val="16"/>
        </w:rPr>
        <w:t>—or the appearance of it—</w:t>
      </w:r>
      <w:r w:rsidRPr="00B6331F">
        <w:rPr>
          <w:rStyle w:val="StyleUnderline"/>
        </w:rPr>
        <w:t xml:space="preserve">matters </w:t>
      </w:r>
      <w:proofErr w:type="gramStart"/>
      <w:r w:rsidRPr="00B6331F">
        <w:rPr>
          <w:rStyle w:val="StyleUnderline"/>
        </w:rPr>
        <w:t>to</w:t>
      </w:r>
      <w:proofErr w:type="gramEnd"/>
      <w:r w:rsidRPr="00B6331F">
        <w:rPr>
          <w:rStyle w:val="StyleUnderline"/>
        </w:rPr>
        <w:t xml:space="preserve">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proofErr w:type="gramStart"/>
      <w:r w:rsidRPr="00F64DA8">
        <w:rPr>
          <w:u w:val="single"/>
        </w:rPr>
        <w:t>,8</w:t>
      </w:r>
      <w:proofErr w:type="gramEnd"/>
      <w:r w:rsidRPr="00F64DA8">
        <w:rPr>
          <w:u w:val="single"/>
        </w:rPr>
        <w:t xml:space="preserve">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rsidR="00096390" w:rsidRDefault="00096390" w:rsidP="00096390">
      <w:pPr>
        <w:pStyle w:val="Heading4"/>
      </w:pPr>
      <w:r>
        <w:t xml:space="preserve">Xi will launch diversionary war to domestic backlash – escalates in </w:t>
      </w:r>
      <w:r w:rsidRPr="00B4266E">
        <w:rPr>
          <w:u w:val="single"/>
        </w:rPr>
        <w:t>multiple hotspots</w:t>
      </w:r>
      <w:r w:rsidRPr="00B4266E">
        <w:t xml:space="preserve"> </w:t>
      </w:r>
    </w:p>
    <w:p w:rsidR="00096390" w:rsidRPr="009521F3" w:rsidRDefault="00096390" w:rsidP="0009639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rsidR="00096390" w:rsidRPr="009243AC" w:rsidRDefault="00096390" w:rsidP="0009639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w:t>
      </w:r>
      <w:proofErr w:type="gramStart"/>
      <w:r w:rsidRPr="00F64DA8">
        <w:rPr>
          <w:sz w:val="14"/>
        </w:rPr>
        <w:t>This</w:t>
      </w:r>
      <w:proofErr w:type="gramEnd"/>
      <w:r w:rsidRPr="00F64DA8">
        <w:rPr>
          <w:sz w:val="14"/>
        </w:rPr>
        <w:t xml:space="preserve">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096390" w:rsidRDefault="00096390" w:rsidP="00096390">
      <w:pPr>
        <w:pStyle w:val="Heading4"/>
        <w:rPr>
          <w:rStyle w:val="Style13ptBold"/>
          <w:b/>
          <w:bCs w:val="0"/>
        </w:rPr>
      </w:pPr>
      <w:r>
        <w:rPr>
          <w:rStyle w:val="Style13ptBold"/>
          <w:b/>
          <w:bCs w:val="0"/>
        </w:rPr>
        <w:t xml:space="preserve">US–China war goes nuclear – crisis </w:t>
      </w:r>
      <w:proofErr w:type="spellStart"/>
      <w:r>
        <w:rPr>
          <w:rStyle w:val="Style13ptBold"/>
          <w:b/>
          <w:bCs w:val="0"/>
        </w:rPr>
        <w:t>mis</w:t>
      </w:r>
      <w:proofErr w:type="spellEnd"/>
      <w:r>
        <w:rPr>
          <w:rStyle w:val="Style13ptBold"/>
          <w:b/>
          <w:bCs w:val="0"/>
        </w:rPr>
        <w:t>-management ensures conventional escalation - extinction</w:t>
      </w:r>
    </w:p>
    <w:p w:rsidR="00096390" w:rsidRPr="007D7E20" w:rsidRDefault="00096390" w:rsidP="0009639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w:t>
      </w:r>
      <w:proofErr w:type="gramStart"/>
      <w:r w:rsidRPr="0060794A">
        <w:t>?,</w:t>
      </w:r>
      <w:proofErr w:type="gramEnd"/>
      <w:r w:rsidRPr="0060794A">
        <w:t xml:space="preserve"> Thediplomat.com, https://thediplomat.com/2020/04/would-china-use-nuclear-weapons-first-in-a-war-with-the-united-states/] </w:t>
      </w:r>
      <w:proofErr w:type="spellStart"/>
      <w:r w:rsidRPr="0060794A">
        <w:t>srey</w:t>
      </w:r>
      <w:proofErr w:type="spellEnd"/>
    </w:p>
    <w:p w:rsidR="00096390" w:rsidRPr="007B3035" w:rsidRDefault="00096390" w:rsidP="0009639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096390" w:rsidRDefault="00096390" w:rsidP="00096390"/>
    <w:p w:rsidR="00096390" w:rsidRPr="007C3636" w:rsidRDefault="00096390" w:rsidP="00096390">
      <w:pPr>
        <w:pStyle w:val="Heading3"/>
        <w:numPr>
          <w:ilvl w:val="0"/>
          <w:numId w:val="11"/>
        </w:numPr>
      </w:pPr>
      <w:r>
        <w:lastRenderedPageBreak/>
        <w:t>Mining</w:t>
      </w:r>
    </w:p>
    <w:p w:rsidR="00096390" w:rsidRPr="001673B5" w:rsidRDefault="00096390" w:rsidP="00096390">
      <w:pPr>
        <w:pStyle w:val="Heading4"/>
      </w:pPr>
      <w:r w:rsidRPr="001673B5">
        <w:t xml:space="preserve">Asteroid mining solves </w:t>
      </w:r>
      <w:r>
        <w:t>rare earth mineral shortages, resource conflicts,</w:t>
      </w:r>
      <w:r w:rsidRPr="001673B5">
        <w:t xml:space="preserve"> </w:t>
      </w:r>
      <w:r>
        <w:t>and toxic waste</w:t>
      </w:r>
    </w:p>
    <w:p w:rsidR="00096390" w:rsidRDefault="00096390" w:rsidP="00096390">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rsidR="00096390" w:rsidRPr="005239C9" w:rsidRDefault="00096390" w:rsidP="00096390">
      <w:pPr>
        <w:rPr>
          <w:sz w:val="16"/>
          <w:szCs w:val="16"/>
        </w:rPr>
      </w:pPr>
      <w:r w:rsidRPr="005239C9">
        <w:rPr>
          <w:sz w:val="16"/>
          <w:szCs w:val="16"/>
        </w:rPr>
        <w:t>A. Rare Element Mining on Earth</w:t>
      </w:r>
    </w:p>
    <w:p w:rsidR="00096390" w:rsidRPr="005239C9" w:rsidRDefault="00096390" w:rsidP="00096390">
      <w:pPr>
        <w:rPr>
          <w:sz w:val="16"/>
        </w:rPr>
      </w:pPr>
      <w:r w:rsidRPr="00EC1F4A">
        <w:rPr>
          <w:rStyle w:val="StyleUnderline"/>
          <w:highlight w:val="yellow"/>
        </w:rPr>
        <w:t>In</w:t>
      </w:r>
      <w:r w:rsidRPr="00377F26">
        <w:rPr>
          <w:rStyle w:val="StyleUnderline"/>
        </w:rPr>
        <w:t xml:space="preserve"> the next </w:t>
      </w:r>
      <w:r w:rsidRPr="00EC1F4A">
        <w:rPr>
          <w:rStyle w:val="StyleUnderline"/>
          <w:highlight w:val="yellow"/>
        </w:rPr>
        <w:t>sixty years</w:t>
      </w:r>
      <w:r w:rsidRPr="00377F26">
        <w:rPr>
          <w:rStyle w:val="StyleUnderline"/>
        </w:rPr>
        <w:t xml:space="preserve">, scientists predict that certain </w:t>
      </w:r>
      <w:r w:rsidRPr="00EC1F4A">
        <w:rPr>
          <w:rStyle w:val="Emphasis"/>
          <w:highlight w:val="yellow"/>
        </w:rPr>
        <w:t>elements crucial to modern industry</w:t>
      </w:r>
      <w:r w:rsidRPr="00377F26">
        <w:rPr>
          <w:rStyle w:val="StyleUnderline"/>
        </w:rPr>
        <w:t xml:space="preserve"> such as platinum, zinc, copper, phosphorous, lead, gold, and indium </w:t>
      </w:r>
      <w:r w:rsidRPr="00EC1F4A">
        <w:rPr>
          <w:rStyle w:val="StyleUnderline"/>
          <w:highlight w:val="yellow"/>
        </w:rPr>
        <w:t xml:space="preserve">could be </w:t>
      </w:r>
      <w:r w:rsidRPr="00EC1F4A">
        <w:rPr>
          <w:rStyle w:val="Emphasis"/>
          <w:highlight w:val="yellow"/>
        </w:rPr>
        <w:t>exhausted</w:t>
      </w:r>
      <w:r w:rsidRPr="00377F26">
        <w:rPr>
          <w:rStyle w:val="StyleUnderline"/>
        </w:rPr>
        <w:t xml:space="preserve"> on Earth</w:t>
      </w:r>
      <w:r w:rsidRPr="005239C9">
        <w:rPr>
          <w:sz w:val="16"/>
        </w:rPr>
        <w:t xml:space="preserve">. 12 </w:t>
      </w:r>
      <w:r w:rsidRPr="00EC1F4A">
        <w:rPr>
          <w:rStyle w:val="StyleUnderline"/>
          <w:highlight w:val="yellow"/>
        </w:rPr>
        <w:t>Many</w:t>
      </w:r>
      <w:r w:rsidRPr="00377F26">
        <w:rPr>
          <w:rStyle w:val="StyleUnderline"/>
        </w:rPr>
        <w:t xml:space="preserve"> of these </w:t>
      </w:r>
      <w:r w:rsidRPr="00EC1F4A">
        <w:rPr>
          <w:rStyle w:val="StyleUnderline"/>
          <w:highlight w:val="yellow"/>
        </w:rPr>
        <w:t>have no</w:t>
      </w:r>
      <w:r w:rsidRPr="001537A2">
        <w:rPr>
          <w:rStyle w:val="StyleUnderline"/>
        </w:rPr>
        <w:t xml:space="preserve"> </w:t>
      </w:r>
      <w:r w:rsidRPr="00D93FE9">
        <w:rPr>
          <w:rStyle w:val="StyleUnderline"/>
        </w:rPr>
        <w:t xml:space="preserve">synthetic </w:t>
      </w:r>
      <w:r w:rsidRPr="00EC1F4A">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C1F4A">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C1F4A">
        <w:rPr>
          <w:rStyle w:val="StyleUnderline"/>
          <w:highlight w:val="yellow"/>
        </w:rPr>
        <w:t xml:space="preserve">require </w:t>
      </w:r>
      <w:r w:rsidRPr="005239C9">
        <w:rPr>
          <w:rStyle w:val="StyleUnderline"/>
        </w:rPr>
        <w:t xml:space="preserve">these </w:t>
      </w:r>
      <w:r w:rsidRPr="00EC1F4A">
        <w:rPr>
          <w:rStyle w:val="StyleUnderline"/>
          <w:highlight w:val="yellow"/>
        </w:rPr>
        <w:t>rare elements</w:t>
      </w:r>
      <w:r w:rsidRPr="005239C9">
        <w:rPr>
          <w:sz w:val="16"/>
        </w:rPr>
        <w:t xml:space="preserve">. 15 </w:t>
      </w:r>
      <w:r w:rsidRPr="00EC1F4A">
        <w:rPr>
          <w:rStyle w:val="StyleUnderline"/>
          <w:highlight w:val="yellow"/>
        </w:rPr>
        <w:t>As demand rises</w:t>
      </w:r>
      <w:r w:rsidRPr="00A326CB">
        <w:rPr>
          <w:rStyle w:val="StyleUnderline"/>
        </w:rPr>
        <w:t xml:space="preserve"> for both types of technologies, </w:t>
      </w:r>
      <w:r w:rsidRPr="00EC1F4A">
        <w:rPr>
          <w:rStyle w:val="StyleUnderline"/>
          <w:highlight w:val="yellow"/>
        </w:rPr>
        <w:t>and</w:t>
      </w:r>
      <w:r w:rsidRPr="00A326CB">
        <w:rPr>
          <w:rStyle w:val="StyleUnderline"/>
        </w:rPr>
        <w:t xml:space="preserve"> as </w:t>
      </w:r>
      <w:r w:rsidRPr="00EC1F4A">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C1F4A">
        <w:rPr>
          <w:rStyle w:val="StyleUnderline"/>
          <w:highlight w:val="yellow"/>
        </w:rPr>
        <w:t>fall, prices skyrocket</w:t>
      </w:r>
      <w:r w:rsidRPr="005239C9">
        <w:rPr>
          <w:sz w:val="16"/>
        </w:rPr>
        <w:t xml:space="preserve">.16 </w:t>
      </w:r>
      <w:r w:rsidRPr="00EC1F4A">
        <w:rPr>
          <w:rStyle w:val="StyleUnderline"/>
          <w:highlight w:val="yellow"/>
        </w:rPr>
        <w:t>Demand</w:t>
      </w:r>
      <w:r w:rsidRPr="00A326CB">
        <w:rPr>
          <w:rStyle w:val="StyleUnderline"/>
        </w:rPr>
        <w:t xml:space="preserve"> for nonrenewable resources </w:t>
      </w:r>
      <w:r w:rsidRPr="00EC1F4A">
        <w:rPr>
          <w:rStyle w:val="StyleUnderline"/>
          <w:highlight w:val="yellow"/>
        </w:rPr>
        <w:t xml:space="preserve">creates </w:t>
      </w:r>
      <w:r w:rsidRPr="00EC1F4A">
        <w:rPr>
          <w:rStyle w:val="Emphasis"/>
          <w:highlight w:val="yellow"/>
        </w:rPr>
        <w:t>conflict</w:t>
      </w:r>
      <w:r w:rsidRPr="005239C9">
        <w:rPr>
          <w:sz w:val="16"/>
        </w:rPr>
        <w:t>, and consumerism in rich countries results in harsh labor treatment for poorer countries.17</w:t>
      </w:r>
    </w:p>
    <w:p w:rsidR="00096390" w:rsidRPr="005239C9" w:rsidRDefault="00096390" w:rsidP="00096390">
      <w:pPr>
        <w:rPr>
          <w:sz w:val="16"/>
        </w:rPr>
      </w:pPr>
      <w:r w:rsidRPr="005239C9">
        <w:rPr>
          <w:sz w:val="16"/>
        </w:rPr>
        <w:t xml:space="preserve">In general, </w:t>
      </w:r>
      <w:r w:rsidRPr="00F74C05">
        <w:rPr>
          <w:rStyle w:val="Emphasis"/>
        </w:rPr>
        <w:t xml:space="preserve">the </w:t>
      </w:r>
      <w:r w:rsidRPr="00EC1F4A">
        <w:rPr>
          <w:rStyle w:val="Emphasis"/>
          <w:highlight w:val="yellow"/>
        </w:rPr>
        <w:t>mining</w:t>
      </w:r>
      <w:r w:rsidRPr="00F74C05">
        <w:rPr>
          <w:rStyle w:val="Emphasis"/>
        </w:rPr>
        <w:t xml:space="preserve"> industry </w:t>
      </w:r>
      <w:r w:rsidRPr="00EC1F4A">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C1F4A">
        <w:rPr>
          <w:rStyle w:val="StyleUnderline"/>
          <w:highlight w:val="yellow"/>
        </w:rPr>
        <w:t xml:space="preserve">can destroy </w:t>
      </w:r>
      <w:r w:rsidRPr="00EC1F4A">
        <w:rPr>
          <w:rStyle w:val="Emphasis"/>
          <w:highlight w:val="yellow"/>
        </w:rPr>
        <w:t>entire ecosystems</w:t>
      </w:r>
      <w:r w:rsidRPr="00EC1F4A">
        <w:rPr>
          <w:rStyle w:val="StyleUnderline"/>
          <w:highlight w:val="yellow"/>
        </w:rPr>
        <w:t xml:space="preserve"> by </w:t>
      </w:r>
      <w:r w:rsidRPr="00EC1F4A">
        <w:rPr>
          <w:rStyle w:val="Emphasis"/>
          <w:highlight w:val="yellow"/>
        </w:rPr>
        <w:t>polluting water</w:t>
      </w:r>
      <w:r w:rsidRPr="00A326CB">
        <w:rPr>
          <w:rStyle w:val="StyleUnderline"/>
        </w:rPr>
        <w:t xml:space="preserve"> sources </w:t>
      </w:r>
      <w:r w:rsidRPr="00EC1F4A">
        <w:rPr>
          <w:rStyle w:val="StyleUnderline"/>
          <w:highlight w:val="yellow"/>
        </w:rPr>
        <w:t>and</w:t>
      </w:r>
      <w:r w:rsidRPr="00A326CB">
        <w:rPr>
          <w:rStyle w:val="StyleUnderline"/>
        </w:rPr>
        <w:t xml:space="preserve"> contributing to </w:t>
      </w:r>
      <w:r w:rsidRPr="00EC1F4A">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C1F4A">
        <w:rPr>
          <w:rStyle w:val="StyleUnderline"/>
          <w:highlight w:val="yellow"/>
        </w:rPr>
        <w:t xml:space="preserve">mining </w:t>
      </w:r>
      <w:r w:rsidRPr="005239C9">
        <w:rPr>
          <w:rStyle w:val="StyleUnderline"/>
        </w:rPr>
        <w:t xml:space="preserve">industry </w:t>
      </w:r>
      <w:r w:rsidRPr="00EC1F4A">
        <w:rPr>
          <w:rStyle w:val="StyleUnderline"/>
          <w:highlight w:val="yellow"/>
        </w:rPr>
        <w:t xml:space="preserve">contributes the </w:t>
      </w:r>
      <w:r w:rsidRPr="00EC1F4A">
        <w:rPr>
          <w:rStyle w:val="Emphasis"/>
          <w:highlight w:val="yellow"/>
        </w:rPr>
        <w:t>largest portion</w:t>
      </w:r>
      <w:r w:rsidRPr="00EC1F4A">
        <w:rPr>
          <w:rStyle w:val="StyleUnderline"/>
          <w:highlight w:val="yellow"/>
        </w:rPr>
        <w:t xml:space="preserve"> of </w:t>
      </w:r>
      <w:r w:rsidRPr="00B34E46">
        <w:rPr>
          <w:rStyle w:val="StyleUnderline"/>
        </w:rPr>
        <w:t xml:space="preserve">solid </w:t>
      </w:r>
      <w:r w:rsidRPr="00EC1F4A">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C1F4A">
        <w:rPr>
          <w:rStyle w:val="StyleUnderline"/>
          <w:highlight w:val="yellow"/>
        </w:rPr>
        <w:t xml:space="preserve">the source of </w:t>
      </w:r>
      <w:r w:rsidRPr="00EC1F4A">
        <w:rPr>
          <w:rStyle w:val="Emphasis"/>
          <w:highlight w:val="yellow"/>
        </w:rPr>
        <w:t xml:space="preserve">more toxic </w:t>
      </w:r>
      <w:r w:rsidRPr="00F74C05">
        <w:rPr>
          <w:rStyle w:val="Emphasis"/>
        </w:rPr>
        <w:t xml:space="preserve">and hazardous </w:t>
      </w:r>
      <w:r w:rsidRPr="00EC1F4A">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rsidR="00096390" w:rsidRPr="005239C9" w:rsidRDefault="00096390" w:rsidP="00096390">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C1F4A">
        <w:rPr>
          <w:rStyle w:val="Emphasis"/>
          <w:highlight w:val="yellow"/>
        </w:rPr>
        <w:t>[one] of [four]</w:t>
      </w:r>
      <w:r w:rsidRPr="00EC1F4A">
        <w:rPr>
          <w:rStyle w:val="StyleUnderline"/>
          <w:highlight w:val="yellow"/>
        </w:rPr>
        <w:t xml:space="preserve"> industrial goods</w:t>
      </w:r>
      <w:r w:rsidRPr="005239C9">
        <w:rPr>
          <w:rStyle w:val="StyleUnderline"/>
        </w:rPr>
        <w:t xml:space="preserve"> on Earth </w:t>
      </w:r>
      <w:r w:rsidRPr="00EC1F4A">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C1F4A">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C1F4A">
        <w:rPr>
          <w:rStyle w:val="StyleUnderline"/>
          <w:highlight w:val="yellow"/>
        </w:rPr>
        <w:t>will deplete in a</w:t>
      </w:r>
      <w:r w:rsidRPr="005239C9">
        <w:rPr>
          <w:rStyle w:val="StyleUnderline"/>
        </w:rPr>
        <w:t xml:space="preserve"> relatively </w:t>
      </w:r>
      <w:r w:rsidRPr="00EC1F4A">
        <w:rPr>
          <w:rStyle w:val="Emphasis"/>
          <w:highlight w:val="yellow"/>
        </w:rPr>
        <w:t>short</w:t>
      </w:r>
      <w:r w:rsidRPr="00F74C05">
        <w:rPr>
          <w:rStyle w:val="Emphasis"/>
        </w:rPr>
        <w:t xml:space="preserve"> amount of </w:t>
      </w:r>
      <w:r w:rsidRPr="00EC1F4A">
        <w:rPr>
          <w:rStyle w:val="Emphasis"/>
          <w:highlight w:val="yellow"/>
        </w:rPr>
        <w:t>time</w:t>
      </w:r>
      <w:r w:rsidRPr="005239C9">
        <w:rPr>
          <w:sz w:val="16"/>
        </w:rPr>
        <w:t>.29</w:t>
      </w:r>
    </w:p>
    <w:p w:rsidR="00096390" w:rsidRPr="005239C9" w:rsidRDefault="00096390" w:rsidP="00096390">
      <w:pPr>
        <w:rPr>
          <w:sz w:val="16"/>
        </w:rPr>
      </w:pPr>
      <w:r w:rsidRPr="005239C9">
        <w:rPr>
          <w:sz w:val="16"/>
        </w:rPr>
        <w:t>With the rate of mining at an all-time high</w:t>
      </w:r>
      <w:proofErr w:type="gramStart"/>
      <w:r w:rsidRPr="005239C9">
        <w:rPr>
          <w:sz w:val="16"/>
        </w:rPr>
        <w:t>,30</w:t>
      </w:r>
      <w:proofErr w:type="gramEnd"/>
      <w:r w:rsidRPr="005239C9">
        <w:rPr>
          <w:sz w:val="16"/>
        </w:rPr>
        <w:t xml:space="preserve">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rsidR="00096390" w:rsidRPr="005239C9" w:rsidRDefault="00096390" w:rsidP="00096390">
      <w:pPr>
        <w:rPr>
          <w:sz w:val="16"/>
        </w:rPr>
      </w:pPr>
      <w:r w:rsidRPr="005239C9">
        <w:rPr>
          <w:sz w:val="16"/>
        </w:rPr>
        <w:lastRenderedPageBreak/>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proofErr w:type="gramStart"/>
      <w:r w:rsidRPr="005239C9">
        <w:rPr>
          <w:rStyle w:val="StyleUnderline"/>
        </w:rPr>
        <w:t>The</w:t>
      </w:r>
      <w:proofErr w:type="gramEnd"/>
      <w:r w:rsidRPr="005239C9">
        <w:rPr>
          <w:rStyle w:val="StyleUnderline"/>
        </w:rPr>
        <w:t xml:space="preserve"> environmental consequences of platinum production are thus quite significant, but like the mining industry in general, the amount of waste is typically under-reported</w:t>
      </w:r>
      <w:r w:rsidRPr="005239C9">
        <w:rPr>
          <w:sz w:val="16"/>
        </w:rPr>
        <w:t>.35</w:t>
      </w:r>
    </w:p>
    <w:p w:rsidR="00096390" w:rsidRDefault="00096390" w:rsidP="00096390">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proofErr w:type="gramStart"/>
      <w:r w:rsidRPr="005239C9">
        <w:rPr>
          <w:rStyle w:val="StyleUnderline"/>
        </w:rPr>
        <w:t>The</w:t>
      </w:r>
      <w:proofErr w:type="gramEnd"/>
      <w:r w:rsidRPr="005239C9">
        <w:rPr>
          <w:rStyle w:val="StyleUnderline"/>
        </w:rPr>
        <w:t xml:space="preserve"> future environmental costs provide a major challenge in creating a sustainable system. </w:t>
      </w:r>
      <w:r w:rsidRPr="00EC1F4A">
        <w:rPr>
          <w:rStyle w:val="Emphasis"/>
          <w:highlight w:val="yellow"/>
        </w:rPr>
        <w:t>Relegating</w:t>
      </w:r>
      <w:r w:rsidRPr="00F74C05">
        <w:rPr>
          <w:rStyle w:val="Emphasis"/>
        </w:rPr>
        <w:t xml:space="preserve"> at least some </w:t>
      </w:r>
      <w:r w:rsidRPr="00EC1F4A">
        <w:rPr>
          <w:rStyle w:val="Emphasis"/>
          <w:highlight w:val="yellow"/>
        </w:rPr>
        <w:t>mining</w:t>
      </w:r>
      <w:r w:rsidRPr="00F74C05">
        <w:rPr>
          <w:rStyle w:val="Emphasis"/>
        </w:rPr>
        <w:t xml:space="preserve"> companies </w:t>
      </w:r>
      <w:r w:rsidRPr="00EC1F4A">
        <w:rPr>
          <w:rStyle w:val="Emphasis"/>
          <w:highlight w:val="yellow"/>
        </w:rPr>
        <w:t>to</w:t>
      </w:r>
      <w:r w:rsidRPr="00F74C05">
        <w:rPr>
          <w:rStyle w:val="Emphasis"/>
        </w:rPr>
        <w:t xml:space="preserve"> </w:t>
      </w:r>
      <w:r w:rsidRPr="00EC1F4A">
        <w:rPr>
          <w:rStyle w:val="Emphasis"/>
          <w:highlight w:val="yellow"/>
        </w:rPr>
        <w:t>n</w:t>
      </w:r>
      <w:r w:rsidRPr="00F74C05">
        <w:rPr>
          <w:rStyle w:val="Emphasis"/>
        </w:rPr>
        <w:t>ear-</w:t>
      </w:r>
      <w:r w:rsidRPr="00EC1F4A">
        <w:rPr>
          <w:rStyle w:val="Emphasis"/>
          <w:highlight w:val="yellow"/>
        </w:rPr>
        <w:t>E</w:t>
      </w:r>
      <w:r w:rsidRPr="00F74C05">
        <w:rPr>
          <w:rStyle w:val="Emphasis"/>
        </w:rPr>
        <w:t xml:space="preserve">arth </w:t>
      </w:r>
      <w:r w:rsidRPr="00EC1F4A">
        <w:rPr>
          <w:rStyle w:val="Emphasis"/>
          <w:highlight w:val="yellow"/>
        </w:rPr>
        <w:t>a</w:t>
      </w:r>
      <w:r w:rsidRPr="00F74C05">
        <w:rPr>
          <w:rStyle w:val="Emphasis"/>
        </w:rPr>
        <w:t xml:space="preserve">steroids </w:t>
      </w:r>
      <w:r w:rsidRPr="00EC1F4A">
        <w:rPr>
          <w:rStyle w:val="Emphasis"/>
          <w:highlight w:val="yellow"/>
        </w:rPr>
        <w:t xml:space="preserve">would reduce the negative effects of </w:t>
      </w:r>
      <w:r w:rsidRPr="00F74C05">
        <w:rPr>
          <w:rStyle w:val="Emphasis"/>
        </w:rPr>
        <w:t xml:space="preserve">future </w:t>
      </w:r>
      <w:r w:rsidRPr="00EC1F4A">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rsidR="00096390" w:rsidRDefault="00096390" w:rsidP="00096390">
      <w:pPr>
        <w:pStyle w:val="Heading4"/>
      </w:pPr>
      <w:r>
        <w:t>Mineral shortages prevent the transition to clean energy needed to solve warming</w:t>
      </w:r>
    </w:p>
    <w:p w:rsidR="00096390" w:rsidRPr="00E1031D" w:rsidRDefault="00096390" w:rsidP="00096390">
      <w:proofErr w:type="spellStart"/>
      <w:r>
        <w:t>Nafeez</w:t>
      </w:r>
      <w:proofErr w:type="spellEnd"/>
      <w:r>
        <w:t xml:space="preserve">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rsidR="00096390" w:rsidRPr="00F140F7" w:rsidRDefault="00096390" w:rsidP="00096390">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C1F4A">
        <w:rPr>
          <w:rStyle w:val="Emphasis"/>
          <w:highlight w:val="yellow"/>
        </w:rPr>
        <w:t>renewable energy</w:t>
      </w:r>
      <w:r w:rsidRPr="00F140F7">
        <w:rPr>
          <w:rStyle w:val="Emphasis"/>
        </w:rPr>
        <w:t xml:space="preserve"> industry could be about to face a </w:t>
      </w:r>
      <w:r w:rsidRPr="00EC1F4A">
        <w:rPr>
          <w:rStyle w:val="Emphasis"/>
          <w:highlight w:val="yellow"/>
        </w:rPr>
        <w:t>fundamental obstacle: shortages in</w:t>
      </w:r>
      <w:r w:rsidRPr="00F140F7">
        <w:rPr>
          <w:rStyle w:val="Emphasis"/>
        </w:rPr>
        <w:t xml:space="preserve"> the supply of </w:t>
      </w:r>
      <w:r w:rsidRPr="00EC1F4A">
        <w:rPr>
          <w:rStyle w:val="Emphasis"/>
          <w:highlight w:val="yellow"/>
        </w:rPr>
        <w:t>rare metals.</w:t>
      </w:r>
    </w:p>
    <w:p w:rsidR="00096390" w:rsidRPr="006F643B" w:rsidRDefault="00096390" w:rsidP="00096390">
      <w:pPr>
        <w:rPr>
          <w:sz w:val="16"/>
        </w:rPr>
      </w:pPr>
      <w:r w:rsidRPr="00EC1F4A">
        <w:rPr>
          <w:rStyle w:val="Emphasis"/>
          <w:highlight w:val="yellow"/>
        </w:rPr>
        <w:t>To meet</w:t>
      </w:r>
      <w:r w:rsidRPr="00F140F7">
        <w:rPr>
          <w:rStyle w:val="Emphasis"/>
        </w:rPr>
        <w:t xml:space="preserve"> greenhouse gas emission </w:t>
      </w:r>
      <w:r w:rsidRPr="00EC1F4A">
        <w:rPr>
          <w:rStyle w:val="Emphasis"/>
          <w:highlight w:val="yellow"/>
        </w:rPr>
        <w:t xml:space="preserve">reduction targets </w:t>
      </w:r>
      <w:r w:rsidRPr="00B34E46">
        <w:rPr>
          <w:rStyle w:val="Emphasis"/>
        </w:rPr>
        <w:t>under the Paris Agreement</w:t>
      </w:r>
      <w:r w:rsidRPr="00F140F7">
        <w:rPr>
          <w:rStyle w:val="Emphasis"/>
        </w:rPr>
        <w:t xml:space="preserve">, </w:t>
      </w:r>
      <w:r w:rsidRPr="00EC1F4A">
        <w:rPr>
          <w:rStyle w:val="Emphasis"/>
          <w:highlight w:val="yellow"/>
        </w:rPr>
        <w:t>renewable energy</w:t>
      </w:r>
      <w:r w:rsidRPr="00F140F7">
        <w:rPr>
          <w:rStyle w:val="Emphasis"/>
        </w:rPr>
        <w:t xml:space="preserve"> production </w:t>
      </w:r>
      <w:r w:rsidRPr="00EC1F4A">
        <w:rPr>
          <w:rStyle w:val="Emphasis"/>
          <w:highlight w:val="yellow"/>
        </w:rPr>
        <w:t>has to scale up</w:t>
      </w:r>
      <w:r w:rsidRPr="00F140F7">
        <w:rPr>
          <w:rStyle w:val="Emphasis"/>
        </w:rPr>
        <w:t xml:space="preserve"> fast. </w:t>
      </w:r>
      <w:r w:rsidRPr="00870C77">
        <w:rPr>
          <w:rStyle w:val="StyleUnderline"/>
        </w:rPr>
        <w:t xml:space="preserve">This means that global </w:t>
      </w:r>
      <w:r w:rsidRPr="00EC1F4A">
        <w:rPr>
          <w:rStyle w:val="StyleUnderline"/>
          <w:highlight w:val="yellow"/>
        </w:rPr>
        <w:t>production of</w:t>
      </w:r>
      <w:r w:rsidRPr="00870C77">
        <w:rPr>
          <w:rStyle w:val="StyleUnderline"/>
        </w:rPr>
        <w:t xml:space="preserve"> several rare earth </w:t>
      </w:r>
      <w:r w:rsidRPr="00EC1F4A">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C1F4A">
        <w:rPr>
          <w:rStyle w:val="StyleUnderline"/>
          <w:highlight w:val="yellow"/>
        </w:rPr>
        <w:t>must grow twelvefold by 2050.</w:t>
      </w:r>
    </w:p>
    <w:p w:rsidR="00096390" w:rsidRPr="00F140F7" w:rsidRDefault="00096390" w:rsidP="00096390">
      <w:pPr>
        <w:rPr>
          <w:rStyle w:val="Emphasis"/>
        </w:rPr>
      </w:pPr>
      <w:r w:rsidRPr="006F643B">
        <w:rPr>
          <w:sz w:val="16"/>
        </w:rPr>
        <w:t xml:space="preserve">But according to the new study by Dutch energy systems company Metabolic, </w:t>
      </w:r>
      <w:r w:rsidRPr="00F140F7">
        <w:rPr>
          <w:rStyle w:val="Emphasis"/>
        </w:rPr>
        <w:t>the “</w:t>
      </w:r>
      <w:r w:rsidRPr="00EC1F4A">
        <w:rPr>
          <w:rStyle w:val="Emphasis"/>
          <w:highlight w:val="yellow"/>
        </w:rPr>
        <w:t>current</w:t>
      </w:r>
      <w:r w:rsidRPr="00F140F7">
        <w:rPr>
          <w:rStyle w:val="Emphasis"/>
        </w:rPr>
        <w:t xml:space="preserve"> global </w:t>
      </w:r>
      <w:r w:rsidRPr="00EC1F4A">
        <w:rPr>
          <w:rStyle w:val="Emphasis"/>
          <w:highlight w:val="yellow"/>
        </w:rPr>
        <w:t>supply of</w:t>
      </w:r>
      <w:r w:rsidRPr="00F140F7">
        <w:rPr>
          <w:rStyle w:val="Emphasis"/>
        </w:rPr>
        <w:t xml:space="preserve"> several critical </w:t>
      </w:r>
      <w:r w:rsidRPr="00EC1F4A">
        <w:rPr>
          <w:rStyle w:val="Emphasis"/>
          <w:highlight w:val="yellow"/>
        </w:rPr>
        <w:t>metals is insufficient to transition to a renewable energy system.”</w:t>
      </w:r>
    </w:p>
    <w:p w:rsidR="00096390" w:rsidRPr="006F643B" w:rsidRDefault="00096390" w:rsidP="00096390">
      <w:pPr>
        <w:rPr>
          <w:sz w:val="16"/>
          <w:szCs w:val="16"/>
        </w:rPr>
      </w:pPr>
      <w:r w:rsidRPr="006F643B">
        <w:rPr>
          <w:sz w:val="16"/>
          <w:szCs w:val="16"/>
        </w:rPr>
        <w:t>The study focuses on demand for rare metals in the Netherlands and extrapolates this to develop a picture of how global trends are likely to develop.</w:t>
      </w:r>
    </w:p>
    <w:p w:rsidR="00096390" w:rsidRPr="00F36421" w:rsidRDefault="00096390" w:rsidP="00096390">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rsidR="00096390" w:rsidRPr="006F643B" w:rsidRDefault="00096390" w:rsidP="00096390">
      <w:pPr>
        <w:rPr>
          <w:sz w:val="16"/>
        </w:rPr>
      </w:pPr>
      <w:r w:rsidRPr="00EC1F4A">
        <w:rPr>
          <w:rStyle w:val="StyleUnderline"/>
          <w:highlight w:val="yellow"/>
        </w:rPr>
        <w:t>Demand for</w:t>
      </w:r>
      <w:r w:rsidRPr="00062588">
        <w:rPr>
          <w:rStyle w:val="StyleUnderline"/>
        </w:rPr>
        <w:t xml:space="preserve"> rare </w:t>
      </w:r>
      <w:r w:rsidRPr="00EC1F4A">
        <w:rPr>
          <w:rStyle w:val="StyleUnderline"/>
          <w:highlight w:val="yellow"/>
        </w:rPr>
        <w:t xml:space="preserve">metals </w:t>
      </w:r>
      <w:r w:rsidRPr="00A110B4">
        <w:rPr>
          <w:rStyle w:val="StyleUnderline"/>
        </w:rPr>
        <w:t xml:space="preserve">is pitched </w:t>
      </w:r>
      <w:r w:rsidRPr="00EC1F4A">
        <w:rPr>
          <w:rStyle w:val="StyleUnderline"/>
          <w:highlight w:val="yellow"/>
        </w:rPr>
        <w:t xml:space="preserve">to rise </w:t>
      </w:r>
      <w:r w:rsidRPr="00EC1F4A">
        <w:rPr>
          <w:rStyle w:val="Emphasis"/>
          <w:highlight w:val="yellow"/>
        </w:rPr>
        <w:t>exponentially</w:t>
      </w:r>
      <w:r w:rsidRPr="00062588">
        <w:rPr>
          <w:rStyle w:val="StyleUnderline"/>
        </w:rPr>
        <w:t xml:space="preserve"> across the world, and </w:t>
      </w:r>
      <w:r w:rsidRPr="00EC1F4A">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C1F4A">
        <w:rPr>
          <w:rStyle w:val="StyleUnderline"/>
          <w:highlight w:val="yellow"/>
        </w:rPr>
        <w:t>other tech</w:t>
      </w:r>
      <w:r w:rsidRPr="00062588">
        <w:rPr>
          <w:rStyle w:val="StyleUnderline"/>
        </w:rPr>
        <w:t xml:space="preserve">nical </w:t>
      </w:r>
      <w:r w:rsidRPr="00EC1F4A">
        <w:rPr>
          <w:rStyle w:val="StyleUnderline"/>
          <w:highlight w:val="yellow"/>
        </w:rPr>
        <w:t>equipment</w:t>
      </w:r>
      <w:r w:rsidRPr="00062588">
        <w:rPr>
          <w:rStyle w:val="StyleUnderline"/>
        </w:rPr>
        <w:t xml:space="preserve"> in industrial applications. The </w:t>
      </w:r>
      <w:r w:rsidRPr="00EC1F4A">
        <w:rPr>
          <w:rStyle w:val="StyleUnderline"/>
          <w:highlight w:val="yellow"/>
        </w:rPr>
        <w:t xml:space="preserve">growth of the </w:t>
      </w:r>
      <w:r w:rsidRPr="00D93613">
        <w:rPr>
          <w:rStyle w:val="StyleUnderline"/>
        </w:rPr>
        <w:t xml:space="preserve">global </w:t>
      </w:r>
      <w:r w:rsidRPr="00EC1F4A">
        <w:rPr>
          <w:rStyle w:val="StyleUnderline"/>
          <w:highlight w:val="yellow"/>
        </w:rPr>
        <w:t>middle class</w:t>
      </w:r>
      <w:r w:rsidRPr="00EC1F4A">
        <w:rPr>
          <w:sz w:val="16"/>
          <w:highlight w:val="yellow"/>
        </w:rPr>
        <w:t xml:space="preserve"> </w:t>
      </w:r>
      <w:r w:rsidRPr="00D93613">
        <w:rPr>
          <w:sz w:val="16"/>
        </w:rPr>
        <w:t xml:space="preserve">from 1 billion to 3 billion people </w:t>
      </w:r>
      <w:r w:rsidRPr="00EC1F4A">
        <w:rPr>
          <w:rStyle w:val="StyleUnderline"/>
          <w:highlight w:val="yellow"/>
        </w:rPr>
        <w:t xml:space="preserve">will only </w:t>
      </w:r>
      <w:r w:rsidRPr="007718E9">
        <w:rPr>
          <w:rStyle w:val="StyleUnderline"/>
        </w:rPr>
        <w:t xml:space="preserve">further </w:t>
      </w:r>
      <w:r w:rsidRPr="00EC1F4A">
        <w:rPr>
          <w:rStyle w:val="StyleUnderline"/>
          <w:highlight w:val="yellow"/>
        </w:rPr>
        <w:t xml:space="preserve">accelerate this </w:t>
      </w:r>
      <w:r w:rsidRPr="00D93613">
        <w:rPr>
          <w:rStyle w:val="StyleUnderline"/>
        </w:rPr>
        <w:t>growth.”</w:t>
      </w:r>
    </w:p>
    <w:p w:rsidR="00096390" w:rsidRPr="00077D50" w:rsidRDefault="00096390" w:rsidP="00096390">
      <w:pPr>
        <w:rPr>
          <w:u w:val="singl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C1F4A">
        <w:rPr>
          <w:rStyle w:val="StyleUnderline"/>
          <w:highlight w:val="yellow"/>
        </w:rPr>
        <w:t>minerals</w:t>
      </w:r>
      <w:r w:rsidRPr="006F643B">
        <w:rPr>
          <w:rStyle w:val="StyleUnderline"/>
        </w:rPr>
        <w:t xml:space="preserve"> essential for smartphones, laptops, electric cars and even copper wiring </w:t>
      </w:r>
      <w:r w:rsidRPr="00EC1F4A">
        <w:rPr>
          <w:rStyle w:val="StyleUnderline"/>
          <w:highlight w:val="yellow"/>
        </w:rPr>
        <w:t xml:space="preserve">could face </w:t>
      </w:r>
      <w:r w:rsidRPr="00EC1F4A">
        <w:rPr>
          <w:rStyle w:val="Emphasis"/>
          <w:highlight w:val="yellow"/>
        </w:rPr>
        <w:t>supply shortages</w:t>
      </w:r>
      <w:r w:rsidRPr="00EC1F4A">
        <w:rPr>
          <w:rStyle w:val="StyleUnderline"/>
          <w:highlight w:val="yellow"/>
        </w:rPr>
        <w:t xml:space="preserve"> </w:t>
      </w:r>
      <w:r w:rsidRPr="00D93613">
        <w:rPr>
          <w:rStyle w:val="StyleUnderline"/>
        </w:rPr>
        <w:t>in coming decades.</w:t>
      </w:r>
      <w:r>
        <w:t xml:space="preserve"> </w:t>
      </w:r>
    </w:p>
    <w:p w:rsidR="00096390" w:rsidRPr="008553B3" w:rsidRDefault="00096390" w:rsidP="00096390">
      <w:pPr>
        <w:pStyle w:val="Heading4"/>
      </w:pPr>
      <w:r>
        <w:lastRenderedPageBreak/>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rsidR="00096390" w:rsidRDefault="00096390" w:rsidP="00096390">
      <w:r w:rsidRPr="00C24495">
        <w:rPr>
          <w:rStyle w:val="Style13ptBold"/>
        </w:rPr>
        <w:t>Cohen 21</w:t>
      </w:r>
      <w:r>
        <w:t xml:space="preserve"> </w:t>
      </w:r>
      <w:r w:rsidRPr="00C24495">
        <w:t>Ariel Cohen 10-26-2021 "China’s Space Mining Industry Is Prepping For Launch – But What About The US?"</w:t>
      </w:r>
      <w:r>
        <w:t xml:space="preserve"> </w:t>
      </w:r>
      <w:hyperlink r:id="rId1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rsidR="00096390" w:rsidRPr="008553B3" w:rsidRDefault="00096390" w:rsidP="00096390">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China’s</w:t>
      </w:r>
      <w:r w:rsidRPr="00FF44C4">
        <w:rPr>
          <w:rStyle w:val="StyleUnderline"/>
          <w:highlight w:val="green"/>
        </w:rPr>
        <w:t xml:space="preserve"> </w:t>
      </w:r>
      <w:proofErr w:type="spellStart"/>
      <w:r w:rsidRPr="00FF44C4">
        <w:rPr>
          <w:rStyle w:val="Emphasis"/>
          <w:highlight w:val="green"/>
        </w:rPr>
        <w:t>Shenzen</w:t>
      </w:r>
      <w:proofErr w:type="spellEnd"/>
      <w:r w:rsidRPr="00FF44C4">
        <w:rPr>
          <w:rStyle w:val="StyleUnderline"/>
          <w:highlight w:val="green"/>
        </w:rPr>
        <w:t xml:space="preserve"> </w:t>
      </w:r>
      <w:r w:rsidRPr="00A73F31">
        <w:rPr>
          <w:rStyle w:val="StyleUnderline"/>
        </w:rPr>
        <w:t xml:space="preserve">Origin Space </w:t>
      </w:r>
      <w:r w:rsidRPr="00FF44C4">
        <w:rPr>
          <w:rStyle w:val="Emphasis"/>
          <w:highlight w:val="green"/>
        </w:rPr>
        <w:t>Technology Co</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FF44C4">
        <w:rPr>
          <w:rStyle w:val="Emphasis"/>
          <w:highlight w:val="green"/>
        </w:rPr>
        <w:t>Falling costs of space launches and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FF44C4">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FF44C4">
        <w:rPr>
          <w:rStyle w:val="Emphasis"/>
          <w:highlight w:val="green"/>
        </w:rPr>
        <w:t>April launch demonstrates</w:t>
      </w:r>
      <w:r w:rsidRPr="00FF44C4">
        <w:rPr>
          <w:rStyle w:val="StyleUnderline"/>
          <w:highlight w:val="green"/>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r w:rsidRPr="00FF44C4">
        <w:rPr>
          <w:rStyle w:val="Emphasis"/>
          <w:highlight w:val="green"/>
        </w:rPr>
        <w:t>much touted</w:t>
      </w:r>
      <w:r w:rsidRPr="00FF44C4">
        <w:rPr>
          <w:rStyle w:val="StyleUnderline"/>
          <w:highlight w:val="green"/>
        </w:rPr>
        <w:t xml:space="preserve"> </w:t>
      </w:r>
      <w:r w:rsidRPr="00A73F31">
        <w:rPr>
          <w:rStyle w:val="StyleUnderline"/>
        </w:rPr>
        <w:t>Planetary Resources and Deep Space Industries (</w:t>
      </w:r>
      <w:r w:rsidRPr="00FF44C4">
        <w:rPr>
          <w:rStyle w:val="Emphasis"/>
          <w:highlight w:val="green"/>
        </w:rPr>
        <w:t>DSI</w:t>
      </w:r>
      <w:r w:rsidRPr="00A73F31">
        <w:rPr>
          <w:rStyle w:val="StyleUnderline"/>
        </w:rPr>
        <w:t xml:space="preserve">) DSI -1% were </w:t>
      </w:r>
      <w:r w:rsidRPr="00FF44C4">
        <w:rPr>
          <w:rStyle w:val="Emphasis"/>
          <w:highlight w:val="green"/>
        </w:rPr>
        <w:t>supposed to be</w:t>
      </w:r>
      <w:r w:rsidRPr="00FF44C4">
        <w:rPr>
          <w:rStyle w:val="StyleUnderline"/>
          <w:highlight w:val="green"/>
        </w:rPr>
        <w:t xml:space="preserve"> </w:t>
      </w:r>
      <w:r w:rsidRPr="00A73F31">
        <w:rPr>
          <w:rStyle w:val="StyleUnderline"/>
        </w:rPr>
        <w:t xml:space="preserve">the </w:t>
      </w:r>
      <w:r w:rsidRPr="00FF44C4">
        <w:rPr>
          <w:rStyle w:val="Emphasis"/>
          <w:highlight w:val="green"/>
        </w:rPr>
        <w:t>vanguard</w:t>
      </w:r>
      <w:r w:rsidRPr="00FF44C4">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FF44C4">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FF44C4">
        <w:rPr>
          <w:rStyle w:val="Emphasis"/>
          <w:highlight w:val="green"/>
          <w:bdr w:val="single" w:sz="18" w:space="0" w:color="auto"/>
        </w:rPr>
        <w:t>neither of which are prioritizing asteroid mining.</w:t>
      </w:r>
      <w:r w:rsidRPr="00FF44C4">
        <w:rPr>
          <w:sz w:val="16"/>
          <w:highlight w:val="green"/>
        </w:rPr>
        <w:t xml:space="preserve"> </w:t>
      </w:r>
      <w:r w:rsidRPr="00A73F31">
        <w:rPr>
          <w:rStyle w:val="StyleUnderline"/>
        </w:rPr>
        <w:t xml:space="preserve">This is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rsidR="00096390" w:rsidRDefault="00096390" w:rsidP="00096390">
      <w:pPr>
        <w:pStyle w:val="Heading4"/>
        <w:rPr>
          <w:rFonts w:cs="Times New Roman"/>
        </w:rPr>
      </w:pPr>
      <w:r>
        <w:rPr>
          <w:rFonts w:cs="Times New Roman"/>
        </w:rPr>
        <w:lastRenderedPageBreak/>
        <w:t>Warming causes Extinction</w:t>
      </w:r>
    </w:p>
    <w:p w:rsidR="00096390" w:rsidRPr="00601C82" w:rsidRDefault="00096390" w:rsidP="0009639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rsidR="00096390" w:rsidRPr="000E6667" w:rsidRDefault="00096390" w:rsidP="00096390">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FF44C4">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FF44C4">
        <w:rPr>
          <w:rFonts w:asciiTheme="minorHAnsi" w:hAnsiTheme="minorHAnsi" w:cstheme="minorHAnsi"/>
          <w:b/>
          <w:szCs w:val="24"/>
          <w:highlight w:val="green"/>
          <w:u w:val="single"/>
        </w:rPr>
        <w:t>freshwater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FF44C4">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FF44C4">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FF44C4">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FF44C4">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FF44C4">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FF44C4">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FF44C4">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FF44C4">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44C4">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FF44C4">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FF44C4">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ingenious, and </w:t>
      </w:r>
      <w:r w:rsidRPr="00FF44C4">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FF44C4">
        <w:rPr>
          <w:rFonts w:asciiTheme="minorHAnsi" w:hAnsiTheme="minorHAnsi" w:cstheme="minorHAnsi"/>
          <w:b/>
          <w:szCs w:val="24"/>
          <w:highlight w:val="green"/>
          <w:u w:val="single"/>
        </w:rPr>
        <w:t>throughout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FF44C4">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FF44C4">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FF44C4">
        <w:rPr>
          <w:rFonts w:asciiTheme="minorHAnsi" w:hAnsiTheme="minorHAnsi" w:cstheme="minorHAnsi"/>
          <w:b/>
          <w:szCs w:val="24"/>
          <w:highlight w:val="green"/>
          <w:u w:val="single"/>
        </w:rPr>
        <w:t>stories</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FF44C4">
        <w:rPr>
          <w:rFonts w:asciiTheme="minorHAnsi" w:hAnsiTheme="minorHAnsi" w:cstheme="minorHAnsi"/>
          <w:b/>
          <w:szCs w:val="24"/>
          <w:highlight w:val="green"/>
          <w:u w:val="single"/>
        </w:rPr>
        <w:t>successfully</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addressing</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FF44C4">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FF44C4">
        <w:rPr>
          <w:rFonts w:asciiTheme="minorHAnsi" w:hAnsiTheme="minorHAnsi" w:cstheme="minorHAnsi"/>
          <w:szCs w:val="24"/>
          <w:highlight w:val="green"/>
          <w:u w:val="single"/>
        </w:rPr>
        <w:t>c</w:t>
      </w:r>
      <w:r w:rsidRPr="00FF44C4">
        <w:rPr>
          <w:rFonts w:asciiTheme="minorHAnsi" w:hAnsiTheme="minorHAnsi" w:cstheme="minorHAnsi"/>
          <w:b/>
          <w:szCs w:val="24"/>
          <w:highlight w:val="green"/>
          <w:u w:val="single"/>
        </w:rPr>
        <w:t>hallenges that are</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FF44C4">
        <w:rPr>
          <w:rFonts w:asciiTheme="minorHAnsi" w:hAnsiTheme="minorHAnsi" w:cstheme="minorHAnsi"/>
          <w:b/>
          <w:szCs w:val="24"/>
          <w:highlight w:val="green"/>
          <w:u w:val="single"/>
        </w:rPr>
        <w:t>linear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FF44C4">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w:t>
      </w:r>
      <w:r w:rsidRPr="00D5251F">
        <w:rPr>
          <w:rFonts w:asciiTheme="minorHAnsi" w:hAnsiTheme="minorHAnsi" w:cstheme="minorHAnsi"/>
          <w:szCs w:val="24"/>
          <w:u w:val="single"/>
        </w:rPr>
        <w:lastRenderedPageBreak/>
        <w:t>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w:t>
      </w:r>
      <w:proofErr w:type="spellStart"/>
      <w:r w:rsidRPr="00D5251F">
        <w:rPr>
          <w:rFonts w:asciiTheme="minorHAnsi" w:hAnsiTheme="minorHAnsi" w:cstheme="minorHAnsi"/>
          <w:sz w:val="16"/>
          <w:szCs w:val="24"/>
        </w:rPr>
        <w:t>Stradling</w:t>
      </w:r>
      <w:proofErr w:type="spellEnd"/>
      <w:r w:rsidRPr="00D5251F">
        <w:rPr>
          <w:rFonts w:asciiTheme="minorHAnsi" w:hAnsiTheme="minorHAnsi" w:cstheme="minorHAnsi"/>
          <w:sz w:val="16"/>
          <w:szCs w:val="24"/>
        </w:rPr>
        <w:t>,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szCs w:val="24"/>
        </w:rPr>
        <w:t>Melillo</w:t>
      </w:r>
      <w:proofErr w:type="spellEnd"/>
      <w:r w:rsidRPr="00D5251F">
        <w:rPr>
          <w:rFonts w:asciiTheme="minorHAnsi" w:hAnsiTheme="minorHAnsi" w:cstheme="minorHAnsi"/>
          <w:sz w:val="16"/>
          <w:szCs w:val="24"/>
        </w:rPr>
        <w:t xml:space="preserve">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FF44C4">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FF44C4">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FF44C4">
        <w:rPr>
          <w:rFonts w:asciiTheme="minorHAnsi" w:hAnsiTheme="minorHAnsi" w:cstheme="minorHAnsi"/>
          <w:b/>
          <w:szCs w:val="24"/>
          <w:highlight w:val="green"/>
          <w:u w:val="single"/>
        </w:rPr>
        <w:t>could catch humanity off-guard and produce a</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FF44C4">
        <w:rPr>
          <w:rFonts w:asciiTheme="minorHAnsi" w:hAnsiTheme="minorHAnsi" w:cstheme="minorHAnsi"/>
          <w:b/>
          <w:szCs w:val="24"/>
          <w:highlight w:val="green"/>
          <w:u w:val="single"/>
        </w:rPr>
        <w:t>apocalyptic event.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D5251F">
        <w:rPr>
          <w:rFonts w:asciiTheme="minorHAnsi" w:hAnsiTheme="minorHAnsi" w:cstheme="minorHAnsi"/>
          <w:sz w:val="16"/>
          <w:szCs w:val="24"/>
        </w:rPr>
        <w:t>Manabe</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DeAngelo</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FF44C4">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exhaustive and the possibility of undiscovered positive feedbacks </w:t>
      </w:r>
      <w:r w:rsidRPr="00FF44C4">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rsidR="00096390" w:rsidRDefault="00096390" w:rsidP="00096390">
      <w:pPr>
        <w:pStyle w:val="Heading3"/>
        <w:numPr>
          <w:ilvl w:val="0"/>
          <w:numId w:val="11"/>
        </w:numPr>
      </w:pPr>
      <w:proofErr w:type="spellStart"/>
      <w:r>
        <w:lastRenderedPageBreak/>
        <w:t>Reg</w:t>
      </w:r>
      <w:proofErr w:type="spellEnd"/>
      <w:r>
        <w:t xml:space="preserve"> CP</w:t>
      </w:r>
    </w:p>
    <w:p w:rsidR="00096390" w:rsidRPr="00AF42CC" w:rsidRDefault="00096390" w:rsidP="00096390">
      <w:pPr>
        <w:pStyle w:val="Heading4"/>
      </w:pPr>
      <w:r>
        <w:t xml:space="preserve">CP Text: State ought to </w:t>
      </w:r>
      <w:r w:rsidRPr="00AF42CC">
        <w:t xml:space="preserve">implement cooperative active debris removal measures </w:t>
      </w:r>
      <w:r>
        <w:t>by private entities to</w:t>
      </w:r>
      <w:r w:rsidRPr="00AF42CC">
        <w:t xml:space="preserve"> </w:t>
      </w:r>
      <w:r>
        <w:t>mitigate</w:t>
      </w:r>
      <w:r w:rsidRPr="00AF42CC">
        <w:t xml:space="preserve"> d</w:t>
      </w:r>
      <w:r>
        <w:t>ebris from mega-constellations</w:t>
      </w:r>
    </w:p>
    <w:p w:rsidR="00096390" w:rsidRPr="00A23E34" w:rsidRDefault="00096390" w:rsidP="00096390">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rsidR="00096390" w:rsidRDefault="00096390" w:rsidP="00096390">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rsidR="00096390" w:rsidRPr="00096390" w:rsidRDefault="00096390" w:rsidP="00096390">
      <w:bookmarkStart w:id="0" w:name="_GoBack"/>
      <w:bookmarkEnd w:id="0"/>
    </w:p>
    <w:p w:rsidR="00096390" w:rsidRDefault="00096390" w:rsidP="00096390">
      <w:pPr>
        <w:pStyle w:val="Heading4"/>
        <w:rPr>
          <w:rFonts w:asciiTheme="minorHAnsi" w:hAnsiTheme="minorHAnsi" w:cstheme="minorHAnsi"/>
        </w:rPr>
      </w:pPr>
    </w:p>
    <w:p w:rsidR="00096390" w:rsidRDefault="00096390" w:rsidP="00096390">
      <w:pPr>
        <w:pStyle w:val="Heading3"/>
      </w:pPr>
      <w:r>
        <w:lastRenderedPageBreak/>
        <w:t>Case</w:t>
      </w:r>
    </w:p>
    <w:p w:rsidR="00096390" w:rsidRPr="008F1D9A" w:rsidRDefault="00096390" w:rsidP="00096390">
      <w:pPr>
        <w:pStyle w:val="Heading4"/>
        <w:rPr>
          <w:rFonts w:asciiTheme="minorHAnsi" w:hAnsiTheme="minorHAnsi" w:cstheme="minorHAnsi"/>
        </w:rPr>
      </w:pPr>
      <w:r w:rsidRPr="008F1D9A">
        <w:rPr>
          <w:rFonts w:asciiTheme="minorHAnsi" w:hAnsiTheme="minorHAnsi" w:cstheme="minorHAnsi"/>
        </w:rPr>
        <w:t>Tracking debris exists now and solves collisions.</w:t>
      </w:r>
    </w:p>
    <w:p w:rsidR="00096390" w:rsidRPr="008F1D9A" w:rsidRDefault="00096390" w:rsidP="00096390">
      <w:pPr>
        <w:rPr>
          <w:rFonts w:asciiTheme="minorHAnsi" w:hAnsiTheme="minorHAnsi" w:cstheme="minorHAnsi"/>
        </w:rPr>
      </w:pPr>
      <w:r w:rsidRPr="008F1D9A">
        <w:rPr>
          <w:rFonts w:asciiTheme="minorHAnsi" w:hAnsiTheme="minorHAnsi" w:cstheme="minorHAnsi"/>
          <w:b/>
          <w:bCs/>
          <w:sz w:val="26"/>
          <w:szCs w:val="26"/>
        </w:rPr>
        <w:t xml:space="preserve">Mosher </w:t>
      </w:r>
      <w:bookmarkStart w:id="1" w:name="_Hlk18851013"/>
      <w:r w:rsidRPr="008F1D9A">
        <w:rPr>
          <w:rFonts w:asciiTheme="minorHAnsi" w:hAnsiTheme="minorHAnsi" w:cstheme="minorHAnsi"/>
          <w:b/>
          <w:bCs/>
          <w:sz w:val="26"/>
          <w:szCs w:val="26"/>
        </w:rPr>
        <w:t>’</w:t>
      </w:r>
      <w:bookmarkEnd w:id="1"/>
      <w:r w:rsidRPr="008F1D9A">
        <w:rPr>
          <w:rFonts w:asciiTheme="minorHAnsi" w:hAnsiTheme="minorHAnsi" w:cstheme="minorHAnsi"/>
          <w:b/>
          <w:bCs/>
          <w:sz w:val="26"/>
          <w:szCs w:val="26"/>
        </w:rPr>
        <w:t>19</w:t>
      </w:r>
      <w:r w:rsidRPr="008F1D9A">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w:t>
      </w:r>
      <w:proofErr w:type="gramStart"/>
      <w:r w:rsidRPr="008F1D9A">
        <w:rPr>
          <w:rFonts w:asciiTheme="minorHAnsi" w:hAnsiTheme="minorHAnsi" w:cstheme="minorHAnsi"/>
        </w:rPr>
        <w:t>How</w:t>
      </w:r>
      <w:proofErr w:type="gramEnd"/>
      <w:r w:rsidRPr="008F1D9A">
        <w:rPr>
          <w:rFonts w:asciiTheme="minorHAnsi" w:hAnsiTheme="minorHAnsi" w:cstheme="minorHAnsi"/>
        </w:rPr>
        <w:t xml:space="preserve">,” </w:t>
      </w:r>
      <w:hyperlink r:id="rId17" w:history="1">
        <w:r w:rsidRPr="008F1D9A">
          <w:rPr>
            <w:rStyle w:val="Hyperlink"/>
            <w:rFonts w:asciiTheme="minorHAnsi" w:hAnsiTheme="minorHAnsi" w:cstheme="minorHAnsi"/>
          </w:rPr>
          <w:t>https://www.usafa.edu/app/uploads/Space_and_Defense_2_3.pdf</w:t>
        </w:r>
      </w:hyperlink>
      <w:r w:rsidRPr="008F1D9A">
        <w:rPr>
          <w:rFonts w:asciiTheme="minorHAnsi" w:hAnsiTheme="minorHAnsi" w:cstheme="minorHAnsi"/>
        </w:rPr>
        <w:t>; GR]</w:t>
      </w:r>
    </w:p>
    <w:p w:rsidR="00096390" w:rsidRPr="008F1D9A" w:rsidRDefault="00096390" w:rsidP="00096390">
      <w:pPr>
        <w:rPr>
          <w:rFonts w:asciiTheme="minorHAnsi" w:hAnsiTheme="minorHAnsi" w:cstheme="minorHAnsi"/>
          <w:sz w:val="16"/>
        </w:rPr>
      </w:pPr>
      <w:r w:rsidRPr="008F1D9A">
        <w:rPr>
          <w:rStyle w:val="StyleUnderline"/>
          <w:rFonts w:asciiTheme="minorHAnsi" w:hAnsiTheme="minorHAnsi" w:cstheme="minorHAnsi"/>
        </w:rPr>
        <w:t xml:space="preserve">The </w:t>
      </w:r>
      <w:r w:rsidRPr="008F1D9A">
        <w:rPr>
          <w:rStyle w:val="Emphasis"/>
          <w:rFonts w:asciiTheme="minorHAnsi" w:hAnsiTheme="minorHAnsi" w:cstheme="minorHAnsi"/>
        </w:rPr>
        <w:t>Kessler syndrome</w:t>
      </w:r>
      <w:r w:rsidRPr="008F1D9A">
        <w:rPr>
          <w:rFonts w:asciiTheme="minorHAnsi" w:hAnsiTheme="minorHAnsi" w:cstheme="minorHAnsi"/>
          <w:sz w:val="16"/>
        </w:rPr>
        <w:t xml:space="preserve"> plays center-stage in the movie "Gravity," in which </w:t>
      </w:r>
      <w:r w:rsidRPr="008F1D9A">
        <w:rPr>
          <w:rStyle w:val="StyleUnderline"/>
          <w:rFonts w:asciiTheme="minorHAnsi" w:hAnsiTheme="minorHAnsi" w:cstheme="minorHAnsi"/>
          <w:highlight w:val="green"/>
        </w:rPr>
        <w:t>a</w:t>
      </w:r>
      <w:r w:rsidRPr="008F1D9A">
        <w:rPr>
          <w:rFonts w:asciiTheme="minorHAnsi" w:hAnsiTheme="minorHAnsi" w:cstheme="minorHAnsi"/>
          <w:highlight w:val="green"/>
          <w:u w:val="single"/>
        </w:rPr>
        <w:t>n a</w:t>
      </w:r>
      <w:r w:rsidRPr="008F1D9A">
        <w:rPr>
          <w:rStyle w:val="StyleUnderline"/>
          <w:rFonts w:asciiTheme="minorHAnsi" w:hAnsiTheme="minorHAnsi" w:cstheme="minorHAnsi"/>
          <w:highlight w:val="green"/>
        </w:rPr>
        <w:t>ccidental</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space </w:t>
      </w:r>
      <w:r w:rsidRPr="008F1D9A">
        <w:rPr>
          <w:rStyle w:val="Emphasis"/>
          <w:rFonts w:asciiTheme="minorHAnsi" w:hAnsiTheme="minorHAnsi" w:cstheme="minorHAnsi"/>
          <w:highlight w:val="green"/>
        </w:rPr>
        <w:t>collision</w:t>
      </w:r>
      <w:r w:rsidRPr="008F1D9A">
        <w:rPr>
          <w:rFonts w:asciiTheme="minorHAnsi" w:hAnsiTheme="minorHAnsi" w:cstheme="minorHAnsi"/>
          <w:sz w:val="16"/>
        </w:rPr>
        <w:t xml:space="preserve"> endangers a crew aboard a large space station. But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 xml:space="preserve">that type </w:t>
      </w:r>
      <w:r w:rsidRPr="008F1D9A">
        <w:rPr>
          <w:rStyle w:val="StyleUnderline"/>
          <w:rFonts w:asciiTheme="minorHAnsi" w:hAnsiTheme="minorHAnsi" w:cstheme="minorHAnsi"/>
          <w:highlight w:val="green"/>
        </w:rPr>
        <w:t>of</w:t>
      </w:r>
      <w:r w:rsidRPr="008F1D9A">
        <w:rPr>
          <w:rStyle w:val="StyleUnderline"/>
          <w:rFonts w:asciiTheme="minorHAnsi" w:hAnsiTheme="minorHAnsi" w:cstheme="minorHAnsi"/>
        </w:rPr>
        <w:t xml:space="preserve"> a runaway </w:t>
      </w:r>
      <w:r w:rsidRPr="008F1D9A">
        <w:rPr>
          <w:rStyle w:val="Emphasis"/>
          <w:rFonts w:asciiTheme="minorHAnsi" w:hAnsiTheme="minorHAnsi" w:cstheme="minorHAnsi"/>
          <w:highlight w:val="green"/>
        </w:rPr>
        <w:t>space-junk</w:t>
      </w:r>
      <w:r w:rsidRPr="008F1D9A">
        <w:rPr>
          <w:rStyle w:val="Emphasis"/>
          <w:rFonts w:asciiTheme="minorHAnsi" w:hAnsiTheme="minorHAnsi" w:cstheme="minorHAnsi"/>
        </w:rPr>
        <w:t xml:space="preserve"> catastrophe</w:t>
      </w:r>
      <w:r w:rsidRPr="008F1D9A">
        <w:rPr>
          <w:rStyle w:val="StyleUnderline"/>
          <w:rFonts w:asciiTheme="minorHAnsi" w:hAnsiTheme="minorHAnsi" w:cstheme="minorHAnsi"/>
        </w:rPr>
        <w:t xml:space="preserve"> </w:t>
      </w:r>
      <w:r w:rsidRPr="008F1D9A">
        <w:rPr>
          <w:rStyle w:val="StyleUnderline"/>
          <w:rFonts w:asciiTheme="minorHAnsi" w:hAnsiTheme="minorHAnsi" w:cstheme="minorHAnsi"/>
          <w:highlight w:val="green"/>
        </w:rPr>
        <w:t xml:space="preserve">is </w:t>
      </w:r>
      <w:r w:rsidRPr="008F1D9A">
        <w:rPr>
          <w:rStyle w:val="Emphasis"/>
          <w:rFonts w:asciiTheme="minorHAnsi" w:hAnsiTheme="minorHAnsi" w:cstheme="minorHAnsi"/>
          <w:highlight w:val="green"/>
        </w:rPr>
        <w:t>unlikely</w:t>
      </w:r>
      <w:r w:rsidRPr="008F1D9A">
        <w:rPr>
          <w:rFonts w:asciiTheme="minorHAnsi" w:hAnsiTheme="minorHAnsi" w:cstheme="minorHAnsi"/>
          <w:sz w:val="16"/>
        </w:rPr>
        <w:t xml:space="preserve">. "Right now </w:t>
      </w:r>
      <w:r w:rsidRPr="008F1D9A">
        <w:rPr>
          <w:rStyle w:val="StyleUnderline"/>
          <w:rFonts w:asciiTheme="minorHAnsi" w:hAnsiTheme="minorHAnsi" w:cstheme="minorHAnsi"/>
        </w:rPr>
        <w:t xml:space="preserve">I don't think we're </w:t>
      </w:r>
      <w:r w:rsidRPr="008F1D9A">
        <w:rPr>
          <w:rStyle w:val="Emphasis"/>
          <w:rFonts w:asciiTheme="minorHAnsi" w:hAnsiTheme="minorHAnsi" w:cstheme="minorHAnsi"/>
        </w:rPr>
        <w:t>close to that</w:t>
      </w:r>
      <w:r w:rsidRPr="008F1D9A">
        <w:rPr>
          <w:rFonts w:asciiTheme="minorHAnsi" w:hAnsiTheme="minorHAnsi" w:cstheme="minorHAnsi"/>
          <w:sz w:val="16"/>
        </w:rPr>
        <w:t xml:space="preserve">," he said. "I'm not saying we couldn't get there, and I'm not saying we don't need to be smart and manage the problem. But </w:t>
      </w:r>
      <w:r w:rsidRPr="008F1D9A">
        <w:rPr>
          <w:rStyle w:val="StyleUnderline"/>
          <w:rFonts w:asciiTheme="minorHAnsi" w:hAnsiTheme="minorHAnsi" w:cstheme="minorHAnsi"/>
        </w:rPr>
        <w:t xml:space="preserve">I don't see it </w:t>
      </w:r>
      <w:r w:rsidRPr="008F1D9A">
        <w:rPr>
          <w:rStyle w:val="Emphasis"/>
          <w:rFonts w:asciiTheme="minorHAnsi" w:hAnsiTheme="minorHAnsi" w:cstheme="minorHAnsi"/>
        </w:rPr>
        <w:t>ever</w:t>
      </w:r>
      <w:r w:rsidRPr="008F1D9A">
        <w:rPr>
          <w:rStyle w:val="StyleUnderline"/>
          <w:rFonts w:asciiTheme="minorHAnsi" w:hAnsiTheme="minorHAnsi" w:cstheme="minorHAnsi"/>
        </w:rPr>
        <w:t xml:space="preserve"> becoming</w:t>
      </w:r>
      <w:r w:rsidRPr="008F1D9A">
        <w:rPr>
          <w:rFonts w:asciiTheme="minorHAnsi" w:hAnsiTheme="minorHAnsi" w:cstheme="minorHAnsi"/>
          <w:sz w:val="16"/>
        </w:rPr>
        <w:t xml:space="preserve">, </w:t>
      </w:r>
      <w:r w:rsidRPr="008F1D9A">
        <w:rPr>
          <w:rStyle w:val="StyleUnderline"/>
          <w:rFonts w:asciiTheme="minorHAnsi" w:hAnsiTheme="minorHAnsi" w:cstheme="minorHAnsi"/>
        </w:rPr>
        <w:t>anytime soon</w:t>
      </w:r>
      <w:r w:rsidRPr="008F1D9A">
        <w:rPr>
          <w:rFonts w:asciiTheme="minorHAnsi" w:hAnsiTheme="minorHAnsi" w:cstheme="minorHAnsi"/>
          <w:sz w:val="16"/>
        </w:rPr>
        <w:t xml:space="preserve">, </w:t>
      </w:r>
      <w:r w:rsidRPr="008F1D9A">
        <w:rPr>
          <w:rStyle w:val="StyleUnderline"/>
          <w:rFonts w:asciiTheme="minorHAnsi" w:hAnsiTheme="minorHAnsi" w:cstheme="minorHAnsi"/>
        </w:rPr>
        <w:t>a</w:t>
      </w:r>
      <w:r w:rsidRPr="008F1D9A">
        <w:rPr>
          <w:rStyle w:val="StyleUnderline"/>
          <w:rFonts w:asciiTheme="minorHAnsi" w:hAnsiTheme="minorHAnsi" w:cstheme="minorHAnsi"/>
          <w:sz w:val="16"/>
        </w:rPr>
        <w:t xml:space="preserve">n unmanageable </w:t>
      </w:r>
      <w:r w:rsidRPr="008F1D9A">
        <w:rPr>
          <w:rStyle w:val="StyleUnderline"/>
          <w:rFonts w:asciiTheme="minorHAnsi" w:hAnsiTheme="minorHAnsi" w:cstheme="minorHAnsi"/>
        </w:rPr>
        <w:t>problem</w:t>
      </w:r>
      <w:r w:rsidRPr="008F1D9A">
        <w:rPr>
          <w:rFonts w:asciiTheme="minorHAnsi" w:hAnsiTheme="minorHAnsi" w:cstheme="minorHAnsi"/>
          <w:sz w:val="16"/>
        </w:rPr>
        <w:t xml:space="preserve">." There is no current system to remove old satellites or sweep up bits of debris in order to prevent a Kessler event. Instead, </w:t>
      </w:r>
      <w:r w:rsidRPr="008F1D9A">
        <w:rPr>
          <w:rStyle w:val="StyleUnderline"/>
          <w:rFonts w:asciiTheme="minorHAnsi" w:hAnsiTheme="minorHAnsi" w:cstheme="minorHAnsi"/>
        </w:rPr>
        <w:t>space debris is monitored from Earth</w:t>
      </w:r>
      <w:r w:rsidRPr="008F1D9A">
        <w:rPr>
          <w:rFonts w:asciiTheme="minorHAnsi" w:hAnsiTheme="minorHAnsi" w:cstheme="minorHAnsi"/>
          <w:sz w:val="16"/>
        </w:rPr>
        <w:t>, and new rules require satellites in low-Earth orbit be deorbited after 25 years so they don't wind up adding more space junk. "</w:t>
      </w:r>
      <w:r w:rsidRPr="008F1D9A">
        <w:rPr>
          <w:rStyle w:val="StyleUnderline"/>
          <w:rFonts w:asciiTheme="minorHAnsi" w:hAnsiTheme="minorHAnsi" w:cstheme="minorHAnsi"/>
        </w:rPr>
        <w:t>Our current plan is to manage the problem and not let it get that far</w:t>
      </w:r>
      <w:r w:rsidRPr="008F1D9A">
        <w:rPr>
          <w:rFonts w:asciiTheme="minorHAnsi" w:hAnsiTheme="minorHAnsi" w:cstheme="minorHAnsi"/>
          <w:sz w:val="16"/>
        </w:rPr>
        <w:t xml:space="preserve">,"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 xml:space="preserve">I don't think that we're even close to needing to </w:t>
      </w:r>
      <w:r w:rsidRPr="008F1D9A">
        <w:rPr>
          <w:rStyle w:val="Emphasis"/>
          <w:rFonts w:asciiTheme="minorHAnsi" w:hAnsiTheme="minorHAnsi" w:cstheme="minorHAnsi"/>
        </w:rPr>
        <w:t>actively remove</w:t>
      </w:r>
      <w:r w:rsidRPr="008F1D9A">
        <w:rPr>
          <w:rStyle w:val="StyleUnderline"/>
          <w:rFonts w:asciiTheme="minorHAnsi" w:hAnsiTheme="minorHAnsi" w:cstheme="minorHAnsi"/>
        </w:rPr>
        <w:t xml:space="preserve"> stuff</w:t>
      </w:r>
      <w:r w:rsidRPr="008F1D9A">
        <w:rPr>
          <w:rFonts w:asciiTheme="minorHAnsi" w:hAnsiTheme="minorHAnsi" w:cstheme="minorHAnsi"/>
          <w:sz w:val="16"/>
        </w:rPr>
        <w:t xml:space="preserve">. There's lots of research being done on that, and maybe </w:t>
      </w:r>
      <w:proofErr w:type="spellStart"/>
      <w:r w:rsidRPr="008F1D9A">
        <w:rPr>
          <w:rFonts w:asciiTheme="minorHAnsi" w:hAnsiTheme="minorHAnsi" w:cstheme="minorHAnsi"/>
          <w:sz w:val="16"/>
        </w:rPr>
        <w:t>some day</w:t>
      </w:r>
      <w:proofErr w:type="spellEnd"/>
      <w:r w:rsidRPr="008F1D9A">
        <w:rPr>
          <w:rFonts w:asciiTheme="minorHAnsi" w:hAnsiTheme="minorHAnsi" w:cstheme="minorHAnsi"/>
          <w:sz w:val="16"/>
        </w:rPr>
        <w:t xml:space="preserve"> that will happen, but I think that — </w:t>
      </w:r>
      <w:r w:rsidRPr="008F1D9A">
        <w:rPr>
          <w:rStyle w:val="StyleUnderline"/>
          <w:rFonts w:asciiTheme="minorHAnsi" w:hAnsiTheme="minorHAnsi" w:cstheme="minorHAnsi"/>
        </w:rPr>
        <w:t>at this point</w:t>
      </w:r>
      <w:r w:rsidRPr="008F1D9A">
        <w:rPr>
          <w:rFonts w:asciiTheme="minorHAnsi" w:hAnsiTheme="minorHAnsi" w:cstheme="minorHAnsi"/>
          <w:sz w:val="16"/>
        </w:rPr>
        <w:t xml:space="preserve">, and in my humble opinion — </w:t>
      </w:r>
      <w:r w:rsidRPr="008F1D9A">
        <w:rPr>
          <w:rStyle w:val="StyleUnderline"/>
          <w:rFonts w:asciiTheme="minorHAnsi" w:hAnsiTheme="minorHAnsi" w:cstheme="minorHAnsi"/>
        </w:rPr>
        <w:t>an unnecessary expense</w:t>
      </w:r>
      <w:r w:rsidRPr="008F1D9A">
        <w:rPr>
          <w:rFonts w:asciiTheme="minorHAnsi" w:hAnsiTheme="minorHAnsi" w:cstheme="minorHAnsi"/>
          <w:sz w:val="16"/>
        </w:rPr>
        <w:t xml:space="preserve">." A major part of the effort to prevent a Kessler event is </w:t>
      </w:r>
      <w:r w:rsidRPr="008F1D9A">
        <w:rPr>
          <w:rStyle w:val="StyleUnderline"/>
          <w:rFonts w:asciiTheme="minorHAnsi" w:hAnsiTheme="minorHAnsi" w:cstheme="minorHAnsi"/>
        </w:rPr>
        <w:t xml:space="preserve">the </w:t>
      </w:r>
      <w:r w:rsidRPr="008F1D9A">
        <w:rPr>
          <w:rStyle w:val="Emphasis"/>
          <w:rFonts w:asciiTheme="minorHAnsi" w:hAnsiTheme="minorHAnsi" w:cstheme="minorHAnsi"/>
        </w:rPr>
        <w:t>S</w:t>
      </w:r>
      <w:r w:rsidRPr="008F1D9A">
        <w:rPr>
          <w:rStyle w:val="StyleUnderline"/>
          <w:rFonts w:asciiTheme="minorHAnsi" w:hAnsiTheme="minorHAnsi" w:cstheme="minorHAnsi"/>
        </w:rPr>
        <w:t xml:space="preserve">pace </w:t>
      </w:r>
      <w:r w:rsidRPr="008F1D9A">
        <w:rPr>
          <w:rStyle w:val="Emphasis"/>
          <w:rFonts w:asciiTheme="minorHAnsi" w:hAnsiTheme="minorHAnsi" w:cstheme="minorHAnsi"/>
        </w:rPr>
        <w:t>S</w:t>
      </w:r>
      <w:r w:rsidRPr="008F1D9A">
        <w:rPr>
          <w:rStyle w:val="StyleUnderline"/>
          <w:rFonts w:asciiTheme="minorHAnsi" w:hAnsiTheme="minorHAnsi" w:cstheme="minorHAnsi"/>
        </w:rPr>
        <w:t xml:space="preserve">urveillance </w:t>
      </w:r>
      <w:r w:rsidRPr="008F1D9A">
        <w:rPr>
          <w:rStyle w:val="Emphasis"/>
          <w:rFonts w:asciiTheme="minorHAnsi" w:hAnsiTheme="minorHAnsi" w:cstheme="minorHAnsi"/>
        </w:rPr>
        <w:t>N</w:t>
      </w:r>
      <w:r w:rsidRPr="008F1D9A">
        <w:rPr>
          <w:rStyle w:val="StyleUnderline"/>
          <w:rFonts w:asciiTheme="minorHAnsi" w:hAnsiTheme="minorHAnsi" w:cstheme="minorHAnsi"/>
        </w:rPr>
        <w:t>etwork</w:t>
      </w:r>
      <w:r w:rsidRPr="008F1D9A">
        <w:rPr>
          <w:rFonts w:asciiTheme="minorHAnsi" w:hAnsiTheme="minorHAnsi" w:cstheme="minorHAnsi"/>
          <w:sz w:val="16"/>
        </w:rPr>
        <w:t xml:space="preserve"> (SSN). The project, </w:t>
      </w:r>
      <w:r w:rsidRPr="008F1D9A">
        <w:rPr>
          <w:rStyle w:val="StyleUnderline"/>
          <w:rFonts w:asciiTheme="minorHAnsi" w:hAnsiTheme="minorHAnsi" w:cstheme="minorHAnsi"/>
        </w:rPr>
        <w:t xml:space="preserve">led by the </w:t>
      </w:r>
      <w:r w:rsidRPr="008F1D9A">
        <w:rPr>
          <w:rStyle w:val="Emphasis"/>
          <w:rFonts w:asciiTheme="minorHAnsi" w:hAnsiTheme="minorHAnsi" w:cstheme="minorHAnsi"/>
        </w:rPr>
        <w:t>US military</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uses </w:t>
      </w:r>
      <w:r w:rsidRPr="008F1D9A">
        <w:rPr>
          <w:rStyle w:val="Emphasis"/>
          <w:rFonts w:asciiTheme="minorHAnsi" w:hAnsiTheme="minorHAnsi" w:cstheme="minorHAnsi"/>
          <w:highlight w:val="green"/>
        </w:rPr>
        <w:t>30</w:t>
      </w:r>
      <w:r w:rsidRPr="008F1D9A">
        <w:rPr>
          <w:rStyle w:val="StyleUnderline"/>
          <w:rFonts w:asciiTheme="minorHAnsi" w:hAnsiTheme="minorHAnsi" w:cstheme="minorHAnsi"/>
        </w:rPr>
        <w:t xml:space="preserve"> different </w:t>
      </w:r>
      <w:r w:rsidRPr="008F1D9A">
        <w:rPr>
          <w:rStyle w:val="StyleUnderline"/>
          <w:rFonts w:asciiTheme="minorHAnsi" w:hAnsiTheme="minorHAnsi" w:cstheme="minorHAnsi"/>
          <w:highlight w:val="green"/>
        </w:rPr>
        <w:t xml:space="preserve">systems </w:t>
      </w:r>
      <w:r w:rsidRPr="008F1D9A">
        <w:rPr>
          <w:rStyle w:val="StyleUnderline"/>
          <w:rFonts w:asciiTheme="minorHAnsi" w:hAnsiTheme="minorHAnsi" w:cstheme="minorHAnsi"/>
        </w:rPr>
        <w:t xml:space="preserve">around the </w:t>
      </w:r>
      <w:r w:rsidRPr="008F1D9A">
        <w:rPr>
          <w:rStyle w:val="Emphasis"/>
          <w:rFonts w:asciiTheme="minorHAnsi" w:hAnsiTheme="minorHAnsi" w:cstheme="minorHAnsi"/>
        </w:rPr>
        <w:t>world</w:t>
      </w:r>
      <w:r w:rsidRPr="008F1D9A">
        <w:rPr>
          <w:rStyle w:val="StyleUnderline"/>
          <w:rFonts w:asciiTheme="minorHAnsi" w:hAnsiTheme="minorHAnsi" w:cstheme="minorHAnsi"/>
        </w:rPr>
        <w:t xml:space="preserve"> to </w:t>
      </w:r>
      <w:r w:rsidRPr="008F1D9A">
        <w:rPr>
          <w:rStyle w:val="Emphasis"/>
          <w:rFonts w:asciiTheme="minorHAnsi" w:hAnsiTheme="minorHAnsi" w:cstheme="minorHAnsi"/>
          <w:highlight w:val="green"/>
        </w:rPr>
        <w:t>identify</w:t>
      </w:r>
      <w:r w:rsidRPr="008F1D9A">
        <w:rPr>
          <w:rFonts w:asciiTheme="minorHAnsi" w:hAnsiTheme="minorHAnsi" w:cstheme="minorHAnsi"/>
          <w:sz w:val="16"/>
        </w:rPr>
        <w:t xml:space="preserve">, </w:t>
      </w:r>
      <w:r w:rsidRPr="008F1D9A">
        <w:rPr>
          <w:rStyle w:val="Emphasis"/>
          <w:rFonts w:asciiTheme="minorHAnsi" w:hAnsiTheme="minorHAnsi" w:cstheme="minorHAnsi"/>
          <w:highlight w:val="green"/>
        </w:rPr>
        <w:t>track</w:t>
      </w:r>
      <w:r w:rsidRPr="008F1D9A">
        <w:rPr>
          <w:rFonts w:asciiTheme="minorHAnsi" w:hAnsiTheme="minorHAnsi" w:cstheme="minorHAnsi"/>
          <w:sz w:val="16"/>
        </w:rPr>
        <w:t xml:space="preserve">, </w:t>
      </w:r>
      <w:r w:rsidRPr="008F1D9A">
        <w:rPr>
          <w:rStyle w:val="StyleUnderline"/>
          <w:rFonts w:asciiTheme="minorHAnsi" w:hAnsiTheme="minorHAnsi" w:cstheme="minorHAnsi"/>
          <w:highlight w:val="green"/>
        </w:rPr>
        <w:t xml:space="preserve">and share </w:t>
      </w:r>
      <w:r w:rsidRPr="008F1D9A">
        <w:rPr>
          <w:rStyle w:val="Emphasis"/>
          <w:rFonts w:asciiTheme="minorHAnsi" w:hAnsiTheme="minorHAnsi" w:cstheme="minorHAnsi"/>
          <w:highlight w:val="green"/>
        </w:rPr>
        <w:t>info</w:t>
      </w:r>
      <w:r w:rsidRPr="008F1D9A">
        <w:rPr>
          <w:rStyle w:val="StyleUnderline"/>
          <w:rFonts w:asciiTheme="minorHAnsi" w:hAnsiTheme="minorHAnsi" w:cstheme="minorHAnsi"/>
        </w:rPr>
        <w:t xml:space="preserve">rmation </w:t>
      </w:r>
      <w:r w:rsidRPr="008F1D9A">
        <w:rPr>
          <w:rStyle w:val="StyleUnderline"/>
          <w:rFonts w:asciiTheme="minorHAnsi" w:hAnsiTheme="minorHAnsi" w:cstheme="minorHAnsi"/>
          <w:highlight w:val="green"/>
        </w:rPr>
        <w:t xml:space="preserve">about </w:t>
      </w:r>
      <w:r w:rsidRPr="008F1D9A">
        <w:rPr>
          <w:rStyle w:val="Emphasis"/>
          <w:rFonts w:asciiTheme="minorHAnsi" w:hAnsiTheme="minorHAnsi" w:cstheme="minorHAnsi"/>
          <w:highlight w:val="green"/>
        </w:rPr>
        <w:t>objects</w:t>
      </w:r>
      <w:r w:rsidRPr="008F1D9A">
        <w:rPr>
          <w:rStyle w:val="StyleUnderline"/>
          <w:rFonts w:asciiTheme="minorHAnsi" w:hAnsiTheme="minorHAnsi" w:cstheme="minorHAnsi"/>
        </w:rPr>
        <w:t xml:space="preserve"> in space</w:t>
      </w:r>
      <w:r w:rsidRPr="008F1D9A">
        <w:rPr>
          <w:rFonts w:asciiTheme="minorHAnsi" w:hAnsiTheme="minorHAnsi" w:cstheme="minorHAnsi"/>
          <w:sz w:val="16"/>
        </w:rPr>
        <w:t xml:space="preserve">. Many </w:t>
      </w:r>
      <w:r w:rsidRPr="008F1D9A">
        <w:rPr>
          <w:rStyle w:val="StyleUnderline"/>
          <w:rFonts w:asciiTheme="minorHAnsi" w:hAnsiTheme="minorHAnsi" w:cstheme="minorHAnsi"/>
        </w:rPr>
        <w:t xml:space="preserve">objects are tracked </w:t>
      </w:r>
      <w:r w:rsidRPr="008F1D9A">
        <w:rPr>
          <w:rStyle w:val="Emphasis"/>
          <w:rFonts w:asciiTheme="minorHAnsi" w:hAnsiTheme="minorHAnsi" w:cstheme="minorHAnsi"/>
          <w:highlight w:val="green"/>
        </w:rPr>
        <w:t>day and night</w:t>
      </w:r>
      <w:r w:rsidRPr="008F1D9A">
        <w:rPr>
          <w:rStyle w:val="StyleUnderline"/>
          <w:rFonts w:asciiTheme="minorHAnsi" w:hAnsiTheme="minorHAnsi" w:cstheme="minorHAnsi"/>
        </w:rPr>
        <w:t xml:space="preserve"> via a network</w:t>
      </w:r>
      <w:r w:rsidRPr="008F1D9A">
        <w:rPr>
          <w:rStyle w:val="StyleUnderline"/>
          <w:rFonts w:asciiTheme="minorHAnsi" w:hAnsiTheme="minorHAnsi" w:cstheme="minorHAnsi"/>
          <w:i/>
          <w:sz w:val="16"/>
        </w:rPr>
        <w:t xml:space="preserve"> </w:t>
      </w:r>
      <w:r w:rsidRPr="008F1D9A">
        <w:rPr>
          <w:rStyle w:val="StyleUnderline"/>
          <w:rFonts w:asciiTheme="minorHAnsi" w:hAnsiTheme="minorHAnsi" w:cstheme="minorHAnsi"/>
          <w:sz w:val="16"/>
        </w:rPr>
        <w:t>of</w:t>
      </w:r>
      <w:r w:rsidRPr="008F1D9A">
        <w:rPr>
          <w:rFonts w:asciiTheme="minorHAnsi" w:hAnsiTheme="minorHAnsi" w:cstheme="minorHAnsi"/>
          <w:sz w:val="16"/>
        </w:rPr>
        <w:t xml:space="preserve"> radar observatories </w:t>
      </w:r>
      <w:r w:rsidRPr="008F1D9A">
        <w:rPr>
          <w:rFonts w:asciiTheme="minorHAnsi" w:hAnsiTheme="minorHAnsi" w:cstheme="minorHAnsi"/>
          <w:u w:val="single"/>
        </w:rPr>
        <w:t>around the globe</w:t>
      </w:r>
      <w:r w:rsidRPr="008F1D9A">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The government pays for their debris-tracking services.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one major debris-tracking company</w:t>
      </w:r>
      <w:r w:rsidRPr="008F1D9A">
        <w:rPr>
          <w:rFonts w:asciiTheme="minorHAnsi" w:hAnsiTheme="minorHAnsi" w:cstheme="minorHAnsi"/>
          <w:sz w:val="16"/>
        </w:rPr>
        <w:t xml:space="preserve"> is called </w:t>
      </w:r>
      <w:proofErr w:type="spellStart"/>
      <w:r w:rsidRPr="008F1D9A">
        <w:rPr>
          <w:rStyle w:val="Emphasis"/>
          <w:rFonts w:asciiTheme="minorHAnsi" w:hAnsiTheme="minorHAnsi" w:cstheme="minorHAnsi"/>
        </w:rPr>
        <w:t>Exoanalytic</w:t>
      </w:r>
      <w:proofErr w:type="spellEnd"/>
      <w:r w:rsidRPr="008F1D9A">
        <w:rPr>
          <w:rFonts w:asciiTheme="minorHAnsi" w:hAnsiTheme="minorHAnsi" w:cstheme="minorHAnsi"/>
          <w:sz w:val="16"/>
        </w:rPr>
        <w:t xml:space="preserve">. It </w:t>
      </w:r>
      <w:r w:rsidRPr="008F1D9A">
        <w:rPr>
          <w:rStyle w:val="StyleUnderline"/>
          <w:rFonts w:asciiTheme="minorHAnsi" w:hAnsiTheme="minorHAnsi" w:cstheme="minorHAnsi"/>
        </w:rPr>
        <w:t>uses about 150 small telescopes</w:t>
      </w:r>
      <w:r w:rsidRPr="008F1D9A">
        <w:rPr>
          <w:rFonts w:asciiTheme="minorHAnsi" w:hAnsiTheme="minorHAnsi" w:cstheme="minorHAnsi"/>
          <w:sz w:val="16"/>
        </w:rPr>
        <w:t xml:space="preserve"> set up </w:t>
      </w:r>
      <w:r w:rsidRPr="008F1D9A">
        <w:rPr>
          <w:rStyle w:val="StyleUnderline"/>
          <w:rFonts w:asciiTheme="minorHAnsi" w:hAnsiTheme="minorHAnsi" w:cstheme="minorHAnsi"/>
        </w:rPr>
        <w:t xml:space="preserve">around the globe to </w:t>
      </w:r>
      <w:r w:rsidRPr="008F1D9A">
        <w:rPr>
          <w:rStyle w:val="Emphasis"/>
          <w:rFonts w:asciiTheme="minorHAnsi" w:hAnsiTheme="minorHAnsi" w:cstheme="minorHAnsi"/>
        </w:rPr>
        <w:t>detect</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track</w:t>
      </w:r>
      <w:r w:rsidRPr="008F1D9A">
        <w:rPr>
          <w:rStyle w:val="StyleUnderline"/>
          <w:rFonts w:asciiTheme="minorHAnsi" w:hAnsiTheme="minorHAnsi" w:cstheme="minorHAnsi"/>
        </w:rPr>
        <w:t xml:space="preserve">, and </w:t>
      </w:r>
      <w:r w:rsidRPr="008F1D9A">
        <w:rPr>
          <w:rStyle w:val="Emphasis"/>
          <w:rFonts w:asciiTheme="minorHAnsi" w:hAnsiTheme="minorHAnsi" w:cstheme="minorHAnsi"/>
        </w:rPr>
        <w:t>report</w:t>
      </w:r>
      <w:r w:rsidRPr="008F1D9A">
        <w:rPr>
          <w:rStyle w:val="StyleUnderline"/>
          <w:rFonts w:asciiTheme="minorHAnsi" w:hAnsiTheme="minorHAnsi" w:cstheme="minorHAnsi"/>
        </w:rPr>
        <w:t xml:space="preserve"> space debris to the SSN</w:t>
      </w:r>
      <w:r w:rsidRPr="008F1D9A">
        <w:rPr>
          <w:rFonts w:asciiTheme="minorHAnsi" w:hAnsiTheme="minorHAnsi" w:cstheme="minorHAnsi"/>
          <w:sz w:val="16"/>
        </w:rPr>
        <w:t xml:space="preserve">. </w:t>
      </w:r>
      <w:r w:rsidRPr="008F1D9A">
        <w:rPr>
          <w:rStyle w:val="StyleUnderline"/>
          <w:rFonts w:asciiTheme="minorHAnsi" w:hAnsiTheme="minorHAnsi" w:cstheme="minorHAnsi"/>
        </w:rPr>
        <w:t>Telescopes in space track debris</w:t>
      </w:r>
      <w:r w:rsidRPr="008F1D9A">
        <w:rPr>
          <w:rFonts w:asciiTheme="minorHAnsi" w:hAnsiTheme="minorHAnsi" w:cstheme="minorHAnsi"/>
          <w:sz w:val="16"/>
        </w:rPr>
        <w:t xml:space="preserve">, too. </w:t>
      </w:r>
      <w:r w:rsidRPr="008F1D9A">
        <w:rPr>
          <w:rStyle w:val="StyleUnderline"/>
          <w:rFonts w:asciiTheme="minorHAnsi" w:hAnsiTheme="minorHAnsi" w:cstheme="minorHAnsi"/>
        </w:rPr>
        <w:t>Far less is known about them</w:t>
      </w:r>
      <w:r w:rsidRPr="008F1D9A">
        <w:rPr>
          <w:rFonts w:asciiTheme="minorHAnsi" w:hAnsiTheme="minorHAnsi" w:cstheme="minorHAnsi"/>
          <w:sz w:val="16"/>
        </w:rPr>
        <w:t xml:space="preserve"> because </w:t>
      </w:r>
      <w:r w:rsidRPr="008F1D9A">
        <w:rPr>
          <w:rStyle w:val="StyleUnderline"/>
          <w:rFonts w:asciiTheme="minorHAnsi" w:hAnsiTheme="minorHAnsi" w:cstheme="minorHAnsi"/>
        </w:rPr>
        <w:t>they're likely top-secret military satellites</w:t>
      </w:r>
      <w:r w:rsidRPr="008F1D9A">
        <w:rPr>
          <w:rFonts w:asciiTheme="minorHAnsi" w:hAnsiTheme="minorHAnsi" w:cstheme="minorHAnsi"/>
          <w:sz w:val="16"/>
        </w:rPr>
        <w:t xml:space="preserve">. </w:t>
      </w:r>
      <w:r w:rsidRPr="008F1D9A">
        <w:rPr>
          <w:rStyle w:val="StyleUnderline"/>
          <w:rFonts w:asciiTheme="minorHAnsi" w:hAnsiTheme="minorHAnsi" w:cstheme="minorHAnsi"/>
          <w:highlight w:val="green"/>
        </w:rPr>
        <w:t>Objects</w:t>
      </w:r>
      <w:r w:rsidRPr="008F1D9A">
        <w:rPr>
          <w:rStyle w:val="StyleUnderline"/>
          <w:rFonts w:asciiTheme="minorHAnsi" w:hAnsiTheme="minorHAnsi" w:cstheme="minorHAnsi"/>
        </w:rPr>
        <w:t xml:space="preserve"> detected by</w:t>
      </w:r>
      <w:r w:rsidRPr="008F1D9A">
        <w:rPr>
          <w:rFonts w:asciiTheme="minorHAnsi" w:hAnsiTheme="minorHAnsi" w:cstheme="minorHAnsi"/>
          <w:sz w:val="16"/>
        </w:rPr>
        <w:t xml:space="preserve"> the </w:t>
      </w:r>
      <w:r w:rsidRPr="008F1D9A">
        <w:rPr>
          <w:rStyle w:val="StyleUnderline"/>
          <w:rFonts w:asciiTheme="minorHAnsi" w:hAnsiTheme="minorHAnsi" w:cstheme="minorHAnsi"/>
        </w:rPr>
        <w:t xml:space="preserve">government and companies </w:t>
      </w:r>
      <w:r w:rsidRPr="008F1D9A">
        <w:rPr>
          <w:rStyle w:val="StyleUnderline"/>
          <w:rFonts w:asciiTheme="minorHAnsi" w:hAnsiTheme="minorHAnsi" w:cstheme="minorHAnsi"/>
          <w:highlight w:val="green"/>
        </w:rPr>
        <w:t>get added to</w:t>
      </w:r>
      <w:r w:rsidRPr="008F1D9A">
        <w:rPr>
          <w:rStyle w:val="StyleUnderline"/>
          <w:rFonts w:asciiTheme="minorHAnsi" w:hAnsiTheme="minorHAnsi" w:cstheme="minorHAnsi"/>
        </w:rPr>
        <w:t xml:space="preserve"> a </w:t>
      </w:r>
      <w:r w:rsidRPr="008F1D9A">
        <w:rPr>
          <w:rStyle w:val="Emphasis"/>
          <w:rFonts w:asciiTheme="minorHAnsi" w:hAnsiTheme="minorHAnsi" w:cstheme="minorHAnsi"/>
          <w:highlight w:val="green"/>
        </w:rPr>
        <w:t>catalog</w:t>
      </w:r>
      <w:r w:rsidRPr="008F1D9A">
        <w:rPr>
          <w:rStyle w:val="StyleUnderline"/>
          <w:rFonts w:asciiTheme="minorHAnsi" w:hAnsiTheme="minorHAnsi" w:cstheme="minorHAnsi"/>
        </w:rPr>
        <w:t xml:space="preserve"> of space debris </w:t>
      </w:r>
      <w:r w:rsidRPr="008F1D9A">
        <w:rPr>
          <w:rStyle w:val="StyleUnderline"/>
          <w:rFonts w:asciiTheme="minorHAnsi" w:hAnsiTheme="minorHAnsi" w:cstheme="minorHAnsi"/>
          <w:highlight w:val="green"/>
        </w:rPr>
        <w:t xml:space="preserve">and </w:t>
      </w:r>
      <w:r w:rsidRPr="008F1D9A">
        <w:rPr>
          <w:rStyle w:val="Emphasis"/>
          <w:rFonts w:asciiTheme="minorHAnsi" w:hAnsiTheme="minorHAnsi" w:cstheme="minorHAnsi"/>
          <w:highlight w:val="green"/>
        </w:rPr>
        <w:t>checked</w:t>
      </w:r>
      <w:r w:rsidRPr="008F1D9A">
        <w:rPr>
          <w:rStyle w:val="StyleUnderline"/>
          <w:rFonts w:asciiTheme="minorHAnsi" w:hAnsiTheme="minorHAnsi" w:cstheme="minorHAnsi"/>
          <w:highlight w:val="green"/>
        </w:rPr>
        <w:t xml:space="preserve"> against</w:t>
      </w:r>
      <w:r w:rsidRPr="008F1D9A">
        <w:rPr>
          <w:rStyle w:val="StyleUnderline"/>
          <w:rFonts w:asciiTheme="minorHAnsi" w:hAnsiTheme="minorHAnsi" w:cstheme="minorHAnsi"/>
        </w:rPr>
        <w:t xml:space="preserve"> the orbits of </w:t>
      </w:r>
      <w:r w:rsidRPr="008F1D9A">
        <w:rPr>
          <w:rStyle w:val="StyleUnderline"/>
          <w:rFonts w:asciiTheme="minorHAnsi" w:hAnsiTheme="minorHAnsi" w:cstheme="minorHAnsi"/>
          <w:highlight w:val="green"/>
        </w:rPr>
        <w:t>other</w:t>
      </w:r>
      <w:r w:rsidRPr="008F1D9A">
        <w:rPr>
          <w:rFonts w:asciiTheme="minorHAnsi" w:hAnsiTheme="minorHAnsi" w:cstheme="minorHAnsi"/>
          <w:sz w:val="16"/>
        </w:rPr>
        <w:t xml:space="preserve"> known </w:t>
      </w:r>
      <w:r w:rsidRPr="008F1D9A">
        <w:rPr>
          <w:rStyle w:val="StyleUnderline"/>
          <w:rFonts w:asciiTheme="minorHAnsi" w:hAnsiTheme="minorHAnsi" w:cstheme="minorHAnsi"/>
          <w:highlight w:val="green"/>
        </w:rPr>
        <w:t xml:space="preserve">bits of </w:t>
      </w:r>
      <w:r w:rsidRPr="008F1D9A">
        <w:rPr>
          <w:rStyle w:val="Emphasis"/>
          <w:rFonts w:asciiTheme="minorHAnsi" w:hAnsiTheme="minorHAnsi" w:cstheme="minorHAnsi"/>
          <w:highlight w:val="green"/>
        </w:rPr>
        <w:t>space junk</w:t>
      </w:r>
      <w:r w:rsidRPr="008F1D9A">
        <w:rPr>
          <w:rStyle w:val="StyleUnderline"/>
          <w:rFonts w:asciiTheme="minorHAnsi" w:hAnsiTheme="minorHAnsi" w:cstheme="minorHAnsi"/>
          <w:highlight w:val="green"/>
        </w:rPr>
        <w:t>. New</w:t>
      </w:r>
      <w:r w:rsidRPr="008F1D9A">
        <w:rPr>
          <w:rStyle w:val="StyleUnderline"/>
          <w:rFonts w:asciiTheme="minorHAnsi" w:hAnsiTheme="minorHAnsi" w:cstheme="minorHAnsi"/>
        </w:rPr>
        <w:t xml:space="preserve"> orbits are calculated with </w:t>
      </w:r>
      <w:r w:rsidRPr="008F1D9A">
        <w:rPr>
          <w:rStyle w:val="Emphasis"/>
          <w:rFonts w:asciiTheme="minorHAnsi" w:hAnsiTheme="minorHAnsi" w:cstheme="minorHAnsi"/>
          <w:highlight w:val="green"/>
        </w:rPr>
        <w:t>supercomputers</w:t>
      </w:r>
      <w:r w:rsidRPr="008F1D9A">
        <w:rPr>
          <w:rStyle w:val="StyleUnderline"/>
          <w:rFonts w:asciiTheme="minorHAnsi" w:hAnsiTheme="minorHAnsi" w:cstheme="minorHAnsi"/>
        </w:rPr>
        <w:t xml:space="preserve"> to </w:t>
      </w:r>
      <w:r w:rsidRPr="008F1D9A">
        <w:rPr>
          <w:rStyle w:val="StyleUnderline"/>
          <w:rFonts w:asciiTheme="minorHAnsi" w:hAnsiTheme="minorHAnsi" w:cstheme="minorHAnsi"/>
          <w:highlight w:val="green"/>
        </w:rPr>
        <w:t xml:space="preserve">see if there's a </w:t>
      </w:r>
      <w:r w:rsidRPr="008F1D9A">
        <w:rPr>
          <w:rStyle w:val="Emphasis"/>
          <w:rFonts w:asciiTheme="minorHAnsi" w:hAnsiTheme="minorHAnsi" w:cstheme="minorHAnsi"/>
          <w:highlight w:val="green"/>
        </w:rPr>
        <w:t>chance</w:t>
      </w:r>
      <w:r w:rsidRPr="008F1D9A">
        <w:rPr>
          <w:rStyle w:val="StyleUnderline"/>
          <w:rFonts w:asciiTheme="minorHAnsi" w:hAnsiTheme="minorHAnsi" w:cstheme="minorHAnsi"/>
          <w:highlight w:val="green"/>
        </w:rPr>
        <w:t xml:space="preserve"> of</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any </w:t>
      </w:r>
      <w:r w:rsidRPr="008F1D9A">
        <w:rPr>
          <w:rStyle w:val="Emphasis"/>
          <w:rFonts w:asciiTheme="minorHAnsi" w:hAnsiTheme="minorHAnsi" w:cstheme="minorHAnsi"/>
          <w:highlight w:val="green"/>
        </w:rPr>
        <w:t>collision</w:t>
      </w:r>
      <w:r w:rsidRPr="008F1D9A">
        <w:rPr>
          <w:rStyle w:val="Emphasis"/>
          <w:rFonts w:asciiTheme="minorHAnsi" w:hAnsiTheme="minorHAnsi" w:cstheme="minorHAnsi"/>
        </w:rPr>
        <w:t>s</w:t>
      </w:r>
      <w:r w:rsidRPr="008F1D9A">
        <w:rPr>
          <w:rFonts w:asciiTheme="minorHAnsi" w:hAnsiTheme="minorHAnsi" w:cstheme="minorHAnsi"/>
          <w:sz w:val="16"/>
        </w:rPr>
        <w:t xml:space="preserve">. Diana </w:t>
      </w:r>
      <w:proofErr w:type="spellStart"/>
      <w:r w:rsidRPr="008F1D9A">
        <w:rPr>
          <w:rFonts w:asciiTheme="minorHAnsi" w:hAnsiTheme="minorHAnsi" w:cstheme="minorHAnsi"/>
          <w:sz w:val="16"/>
        </w:rPr>
        <w:t>McKissock</w:t>
      </w:r>
      <w:proofErr w:type="spellEnd"/>
      <w:r w:rsidRPr="008F1D9A">
        <w:rPr>
          <w:rFonts w:asciiTheme="minorHAnsi" w:hAnsiTheme="minorHAnsi" w:cstheme="minorHAnsi"/>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F1D9A">
        <w:rPr>
          <w:rStyle w:val="StyleUnderline"/>
          <w:rFonts w:asciiTheme="minorHAnsi" w:hAnsiTheme="minorHAnsi" w:cstheme="minorHAnsi"/>
        </w:rPr>
        <w:t xml:space="preserve">The </w:t>
      </w:r>
      <w:r w:rsidRPr="008F1D9A">
        <w:rPr>
          <w:rStyle w:val="StyleUnderline"/>
          <w:rFonts w:asciiTheme="minorHAnsi" w:hAnsiTheme="minorHAnsi" w:cstheme="minorHAnsi"/>
          <w:highlight w:val="green"/>
        </w:rPr>
        <w:t>SSN issues a</w:t>
      </w:r>
      <w:r w:rsidRPr="008F1D9A">
        <w:rPr>
          <w:rStyle w:val="StyleUnderline"/>
          <w:rFonts w:asciiTheme="minorHAnsi" w:hAnsiTheme="minorHAnsi" w:cstheme="minorHAnsi"/>
          <w:sz w:val="16"/>
        </w:rPr>
        <w:t xml:space="preserve"> </w:t>
      </w:r>
      <w:r w:rsidRPr="008F1D9A">
        <w:rPr>
          <w:rFonts w:asciiTheme="minorHAnsi" w:hAnsiTheme="minorHAnsi" w:cstheme="minorHAnsi"/>
          <w:sz w:val="16"/>
        </w:rPr>
        <w:t xml:space="preserve">basic </w:t>
      </w:r>
      <w:r w:rsidRPr="008F1D9A">
        <w:rPr>
          <w:rStyle w:val="StyleUnderline"/>
          <w:rFonts w:asciiTheme="minorHAnsi" w:hAnsiTheme="minorHAnsi" w:cstheme="minorHAnsi"/>
        </w:rPr>
        <w:t xml:space="preserve">emergency </w:t>
      </w:r>
      <w:r w:rsidRPr="008F1D9A">
        <w:rPr>
          <w:rStyle w:val="StyleUnderline"/>
          <w:rFonts w:asciiTheme="minorHAnsi" w:hAnsiTheme="minorHAnsi" w:cstheme="minorHAnsi"/>
          <w:highlight w:val="green"/>
        </w:rPr>
        <w:t xml:space="preserve">report to the </w:t>
      </w:r>
      <w:r w:rsidRPr="008F1D9A">
        <w:rPr>
          <w:rStyle w:val="Emphasis"/>
          <w:rFonts w:asciiTheme="minorHAnsi" w:hAnsiTheme="minorHAnsi" w:cstheme="minorHAnsi"/>
          <w:sz w:val="28"/>
          <w:highlight w:val="green"/>
        </w:rPr>
        <w:t>public three days ahead</w:t>
      </w:r>
      <w:r w:rsidRPr="008F1D9A">
        <w:rPr>
          <w:rStyle w:val="StyleUnderline"/>
          <w:rFonts w:asciiTheme="minorHAnsi" w:hAnsiTheme="minorHAnsi" w:cstheme="minorHAnsi"/>
          <w:highlight w:val="green"/>
        </w:rPr>
        <w:t xml:space="preserve"> of a 1-in-10,000 chance of</w:t>
      </w:r>
      <w:r w:rsidRPr="008F1D9A">
        <w:rPr>
          <w:rStyle w:val="StyleUnderline"/>
          <w:rFonts w:asciiTheme="minorHAnsi" w:hAnsiTheme="minorHAnsi" w:cstheme="minorHAnsi"/>
        </w:rPr>
        <w:t xml:space="preserve"> a </w:t>
      </w:r>
      <w:r w:rsidRPr="008F1D9A">
        <w:rPr>
          <w:rStyle w:val="Emphasis"/>
          <w:rFonts w:asciiTheme="minorHAnsi" w:hAnsiTheme="minorHAnsi" w:cstheme="minorHAnsi"/>
          <w:highlight w:val="green"/>
        </w:rPr>
        <w:t>collision</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It </w:t>
      </w:r>
      <w:r w:rsidRPr="008F1D9A">
        <w:rPr>
          <w:rStyle w:val="StyleUnderline"/>
          <w:rFonts w:asciiTheme="minorHAnsi" w:hAnsiTheme="minorHAnsi" w:cstheme="minorHAnsi"/>
          <w:highlight w:val="green"/>
        </w:rPr>
        <w:t xml:space="preserve">then provides </w:t>
      </w:r>
      <w:r w:rsidRPr="008F1D9A">
        <w:rPr>
          <w:rStyle w:val="Emphasis"/>
          <w:rFonts w:asciiTheme="minorHAnsi" w:hAnsiTheme="minorHAnsi" w:cstheme="minorHAnsi"/>
        </w:rPr>
        <w:t xml:space="preserve">multiple </w:t>
      </w:r>
      <w:r w:rsidRPr="008F1D9A">
        <w:rPr>
          <w:rStyle w:val="Emphasis"/>
          <w:rFonts w:asciiTheme="minorHAnsi" w:hAnsiTheme="minorHAnsi" w:cstheme="minorHAnsi"/>
          <w:highlight w:val="green"/>
        </w:rPr>
        <w:t>updates</w:t>
      </w:r>
      <w:r w:rsidRPr="008F1D9A">
        <w:rPr>
          <w:rFonts w:asciiTheme="minorHAnsi" w:hAnsiTheme="minorHAnsi" w:cstheme="minorHAnsi"/>
          <w:sz w:val="16"/>
        </w:rPr>
        <w:t xml:space="preserve"> per day </w:t>
      </w:r>
      <w:r w:rsidRPr="008F1D9A">
        <w:rPr>
          <w:rStyle w:val="StyleUnderline"/>
          <w:rFonts w:asciiTheme="minorHAnsi" w:hAnsiTheme="minorHAnsi" w:cstheme="minorHAnsi"/>
          <w:highlight w:val="green"/>
        </w:rPr>
        <w:t>until</w:t>
      </w:r>
      <w:r w:rsidRPr="008F1D9A">
        <w:rPr>
          <w:rStyle w:val="StyleUnderline"/>
          <w:rFonts w:asciiTheme="minorHAnsi" w:hAnsiTheme="minorHAnsi" w:cstheme="minorHAnsi"/>
        </w:rPr>
        <w:t xml:space="preserve"> the </w:t>
      </w:r>
      <w:r w:rsidRPr="008F1D9A">
        <w:rPr>
          <w:rStyle w:val="StyleUnderline"/>
          <w:rFonts w:asciiTheme="minorHAnsi" w:hAnsiTheme="minorHAnsi" w:cstheme="minorHAnsi"/>
          <w:highlight w:val="green"/>
        </w:rPr>
        <w:t>risk</w:t>
      </w:r>
      <w:r w:rsidRPr="008F1D9A">
        <w:rPr>
          <w:rStyle w:val="StyleUnderline"/>
          <w:rFonts w:asciiTheme="minorHAnsi" w:hAnsiTheme="minorHAnsi" w:cstheme="minorHAnsi"/>
        </w:rPr>
        <w:t xml:space="preserve"> of a collision </w:t>
      </w:r>
      <w:r w:rsidRPr="008F1D9A">
        <w:rPr>
          <w:rStyle w:val="Emphasis"/>
          <w:rFonts w:asciiTheme="minorHAnsi" w:hAnsiTheme="minorHAnsi" w:cstheme="minorHAnsi"/>
          <w:highlight w:val="green"/>
        </w:rPr>
        <w:t>passes</w:t>
      </w:r>
      <w:r w:rsidRPr="008F1D9A">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F1D9A">
        <w:rPr>
          <w:rStyle w:val="StyleUnderline"/>
          <w:rFonts w:asciiTheme="minorHAnsi" w:hAnsiTheme="minorHAnsi" w:cstheme="minorHAnsi"/>
        </w:rPr>
        <w:t>Advanced emergency reports help satellite providers see</w:t>
      </w:r>
      <w:r w:rsidRPr="008F1D9A">
        <w:rPr>
          <w:rFonts w:asciiTheme="minorHAnsi" w:hAnsiTheme="minorHAnsi" w:cstheme="minorHAnsi"/>
          <w:sz w:val="16"/>
        </w:rPr>
        <w:t xml:space="preserve"> possible </w:t>
      </w:r>
      <w:r w:rsidRPr="008F1D9A">
        <w:rPr>
          <w:rStyle w:val="StyleUnderline"/>
          <w:rFonts w:asciiTheme="minorHAnsi" w:hAnsiTheme="minorHAnsi" w:cstheme="minorHAnsi"/>
        </w:rPr>
        <w:t xml:space="preserve">collisions much more than </w:t>
      </w:r>
      <w:r w:rsidRPr="008F1D9A">
        <w:rPr>
          <w:rStyle w:val="Emphasis"/>
          <w:rFonts w:asciiTheme="minorHAnsi" w:hAnsiTheme="minorHAnsi" w:cstheme="minorHAnsi"/>
        </w:rPr>
        <w:t>three days ahead</w:t>
      </w:r>
      <w:r w:rsidRPr="008F1D9A">
        <w:rPr>
          <w:rFonts w:asciiTheme="minorHAnsi" w:hAnsiTheme="minorHAnsi" w:cstheme="minorHAnsi"/>
          <w:sz w:val="16"/>
        </w:rPr>
        <w:t>. "</w:t>
      </w:r>
      <w:r w:rsidRPr="008F1D9A">
        <w:rPr>
          <w:rStyle w:val="StyleUnderline"/>
          <w:rFonts w:asciiTheme="minorHAnsi" w:hAnsiTheme="minorHAnsi" w:cstheme="minorHAnsi"/>
        </w:rPr>
        <w:t xml:space="preserve">In </w:t>
      </w:r>
      <w:r w:rsidRPr="008F1D9A">
        <w:rPr>
          <w:rStyle w:val="Emphasis"/>
          <w:rFonts w:asciiTheme="minorHAnsi" w:hAnsiTheme="minorHAnsi" w:cstheme="minorHAnsi"/>
          <w:highlight w:val="green"/>
        </w:rPr>
        <w:t>2017</w:t>
      </w:r>
      <w:r w:rsidRPr="008F1D9A">
        <w:rPr>
          <w:rStyle w:val="StyleUnderline"/>
          <w:rFonts w:asciiTheme="minorHAnsi" w:hAnsiTheme="minorHAnsi" w:cstheme="minorHAnsi"/>
          <w:highlight w:val="green"/>
        </w:rPr>
        <w:t xml:space="preserve">, we provided </w:t>
      </w:r>
      <w:r w:rsidRPr="008F1D9A">
        <w:rPr>
          <w:rStyle w:val="Emphasis"/>
          <w:rFonts w:asciiTheme="minorHAnsi" w:hAnsiTheme="minorHAnsi" w:cstheme="minorHAnsi"/>
          <w:highlight w:val="green"/>
        </w:rPr>
        <w:t>data</w:t>
      </w:r>
      <w:r w:rsidRPr="008F1D9A">
        <w:rPr>
          <w:rStyle w:val="StyleUnderline"/>
          <w:rFonts w:asciiTheme="minorHAnsi" w:hAnsiTheme="minorHAnsi" w:cstheme="minorHAnsi"/>
          <w:highlight w:val="green"/>
        </w:rPr>
        <w:t xml:space="preserve"> for </w:t>
      </w:r>
      <w:r w:rsidRPr="008F1D9A">
        <w:rPr>
          <w:rStyle w:val="Emphasis"/>
          <w:rFonts w:asciiTheme="minorHAnsi" w:hAnsiTheme="minorHAnsi" w:cstheme="minorHAnsi"/>
          <w:highlight w:val="green"/>
        </w:rPr>
        <w:t>308,984 events</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of which </w:t>
      </w:r>
      <w:r w:rsidRPr="008F1D9A">
        <w:rPr>
          <w:rStyle w:val="StyleUnderline"/>
          <w:rFonts w:asciiTheme="minorHAnsi" w:hAnsiTheme="minorHAnsi" w:cstheme="minorHAnsi"/>
          <w:highlight w:val="green"/>
        </w:rPr>
        <w:t xml:space="preserve">only </w:t>
      </w:r>
      <w:r w:rsidRPr="008F1D9A">
        <w:rPr>
          <w:rStyle w:val="Emphasis"/>
          <w:rFonts w:asciiTheme="minorHAnsi" w:hAnsiTheme="minorHAnsi" w:cstheme="minorHAnsi"/>
          <w:highlight w:val="green"/>
        </w:rPr>
        <w:t>655</w:t>
      </w:r>
      <w:r w:rsidRPr="008F1D9A">
        <w:rPr>
          <w:rStyle w:val="StyleUnderline"/>
          <w:rFonts w:asciiTheme="minorHAnsi" w:hAnsiTheme="minorHAnsi" w:cstheme="minorHAnsi"/>
          <w:highlight w:val="green"/>
        </w:rPr>
        <w:t xml:space="preserve"> were </w:t>
      </w:r>
      <w:r w:rsidRPr="008F1D9A">
        <w:rPr>
          <w:rStyle w:val="Emphasis"/>
          <w:rFonts w:asciiTheme="minorHAnsi" w:hAnsiTheme="minorHAnsi" w:cstheme="minorHAnsi"/>
          <w:highlight w:val="green"/>
        </w:rPr>
        <w:t>emergency</w:t>
      </w:r>
      <w:r w:rsidRPr="008F1D9A">
        <w:rPr>
          <w:rStyle w:val="StyleUnderline"/>
          <w:rFonts w:asciiTheme="minorHAnsi" w:hAnsiTheme="minorHAnsi" w:cstheme="minorHAnsi"/>
        </w:rPr>
        <w:t>-reportable</w:t>
      </w:r>
      <w:r w:rsidRPr="008F1D9A">
        <w:rPr>
          <w:rFonts w:asciiTheme="minorHAnsi" w:hAnsiTheme="minorHAnsi" w:cstheme="minorHAnsi"/>
          <w:sz w:val="16"/>
        </w:rPr>
        <w:t xml:space="preserve">," </w:t>
      </w:r>
      <w:proofErr w:type="spellStart"/>
      <w:r w:rsidRPr="008F1D9A">
        <w:rPr>
          <w:rFonts w:asciiTheme="minorHAnsi" w:hAnsiTheme="minorHAnsi" w:cstheme="minorHAnsi"/>
          <w:sz w:val="16"/>
        </w:rPr>
        <w:t>McKissock</w:t>
      </w:r>
      <w:proofErr w:type="spellEnd"/>
      <w:r w:rsidRPr="008F1D9A">
        <w:rPr>
          <w:rFonts w:asciiTheme="minorHAnsi" w:hAnsiTheme="minorHAnsi" w:cstheme="minorHAnsi"/>
          <w:sz w:val="16"/>
        </w:rPr>
        <w:t xml:space="preserve"> told Business Insider in an email. Of those, 579 events were in low-Earth orbit (where it's relatively crowded with satellites).</w:t>
      </w:r>
    </w:p>
    <w:p w:rsidR="00096390" w:rsidRPr="008F1D9A" w:rsidRDefault="00096390" w:rsidP="00096390">
      <w:pPr>
        <w:rPr>
          <w:rFonts w:asciiTheme="minorHAnsi" w:hAnsiTheme="minorHAnsi" w:cstheme="minorHAnsi"/>
        </w:rPr>
      </w:pPr>
    </w:p>
    <w:p w:rsidR="00096390" w:rsidRPr="008F1D9A" w:rsidRDefault="00096390" w:rsidP="00096390">
      <w:pPr>
        <w:pStyle w:val="Heading4"/>
        <w:rPr>
          <w:rFonts w:asciiTheme="minorHAnsi" w:hAnsiTheme="minorHAnsi" w:cstheme="minorHAnsi"/>
        </w:rPr>
      </w:pPr>
      <w:r w:rsidRPr="008F1D9A">
        <w:rPr>
          <w:rFonts w:asciiTheme="minorHAnsi" w:hAnsiTheme="minorHAnsi" w:cstheme="minorHAnsi"/>
        </w:rPr>
        <w:t xml:space="preserve">The debris propagation model is a </w:t>
      </w:r>
      <w:r w:rsidRPr="008F1D9A">
        <w:rPr>
          <w:rFonts w:asciiTheme="minorHAnsi" w:hAnsiTheme="minorHAnsi" w:cstheme="minorHAnsi"/>
          <w:u w:val="single"/>
        </w:rPr>
        <w:t>process</w:t>
      </w:r>
      <w:r w:rsidRPr="008F1D9A">
        <w:rPr>
          <w:rFonts w:asciiTheme="minorHAnsi" w:hAnsiTheme="minorHAnsi" w:cstheme="minorHAnsi"/>
        </w:rPr>
        <w:t xml:space="preserve"> not an </w:t>
      </w:r>
      <w:r w:rsidRPr="008F1D9A">
        <w:rPr>
          <w:rFonts w:asciiTheme="minorHAnsi" w:hAnsiTheme="minorHAnsi" w:cstheme="minorHAnsi"/>
          <w:u w:val="single"/>
        </w:rPr>
        <w:t>event</w:t>
      </w:r>
      <w:r w:rsidRPr="008F1D9A">
        <w:rPr>
          <w:rFonts w:asciiTheme="minorHAnsi" w:hAnsiTheme="minorHAnsi" w:cstheme="minorHAnsi"/>
        </w:rPr>
        <w:t xml:space="preserve">---timeframe is </w:t>
      </w:r>
      <w:r w:rsidRPr="008F1D9A">
        <w:rPr>
          <w:rFonts w:asciiTheme="minorHAnsi" w:hAnsiTheme="minorHAnsi" w:cstheme="minorHAnsi"/>
          <w:u w:val="single"/>
        </w:rPr>
        <w:t>decades</w:t>
      </w:r>
      <w:r w:rsidRPr="008F1D9A">
        <w:rPr>
          <w:rFonts w:asciiTheme="minorHAnsi" w:hAnsiTheme="minorHAnsi" w:cstheme="minorHAnsi"/>
        </w:rPr>
        <w:t xml:space="preserve"> and </w:t>
      </w:r>
      <w:r w:rsidRPr="008F1D9A">
        <w:rPr>
          <w:rFonts w:asciiTheme="minorHAnsi" w:hAnsiTheme="minorHAnsi" w:cstheme="minorHAnsi"/>
          <w:u w:val="single"/>
        </w:rPr>
        <w:t>intervening actors</w:t>
      </w:r>
      <w:r w:rsidRPr="008F1D9A">
        <w:rPr>
          <w:rFonts w:asciiTheme="minorHAnsi" w:hAnsiTheme="minorHAnsi" w:cstheme="minorHAnsi"/>
        </w:rPr>
        <w:t xml:space="preserve"> check. Err neg -- this is Kessler, the guy who made that model.</w:t>
      </w:r>
    </w:p>
    <w:p w:rsidR="00096390" w:rsidRPr="008F1D9A" w:rsidRDefault="00096390" w:rsidP="00096390">
      <w:pPr>
        <w:rPr>
          <w:rFonts w:asciiTheme="minorHAnsi" w:hAnsiTheme="minorHAnsi" w:cstheme="minorHAnsi"/>
        </w:rPr>
      </w:pPr>
      <w:r w:rsidRPr="008F1D9A">
        <w:rPr>
          <w:rStyle w:val="Style13ptBold"/>
          <w:rFonts w:asciiTheme="minorHAnsi" w:hAnsiTheme="minorHAnsi" w:cstheme="minorHAnsi"/>
        </w:rPr>
        <w:t xml:space="preserve">Burns Interviewing Kessler </w:t>
      </w:r>
      <w:r w:rsidRPr="008F1D9A">
        <w:rPr>
          <w:rFonts w:asciiTheme="minorHAnsi" w:hAnsiTheme="minorHAnsi" w:cstheme="minorHAnsi"/>
          <w:b/>
          <w:sz w:val="26"/>
          <w:szCs w:val="26"/>
        </w:rPr>
        <w:t>’</w:t>
      </w:r>
      <w:r w:rsidRPr="008F1D9A">
        <w:rPr>
          <w:rStyle w:val="Style13ptBold"/>
          <w:rFonts w:asciiTheme="minorHAnsi" w:hAnsiTheme="minorHAnsi" w:cstheme="minorHAnsi"/>
        </w:rPr>
        <w:t>13</w:t>
      </w:r>
      <w:r w:rsidRPr="008F1D9A">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rsidR="00096390" w:rsidRDefault="00096390" w:rsidP="00096390">
      <w:pPr>
        <w:rPr>
          <w:rFonts w:asciiTheme="minorHAnsi" w:hAnsiTheme="minorHAnsi" w:cstheme="minorHAnsi"/>
          <w:sz w:val="16"/>
        </w:rPr>
      </w:pPr>
      <w:r w:rsidRPr="008F1D9A">
        <w:rPr>
          <w:rStyle w:val="StyleUnderline"/>
          <w:rFonts w:asciiTheme="minorHAnsi" w:hAnsiTheme="minorHAnsi" w:cstheme="minorHAnsi"/>
        </w:rPr>
        <w:lastRenderedPageBreak/>
        <w:t xml:space="preserve">Now? Are we in trouble? </w:t>
      </w:r>
      <w:r w:rsidRPr="008F1D9A">
        <w:rPr>
          <w:rFonts w:asciiTheme="minorHAnsi" w:hAnsiTheme="minorHAnsi" w:cstheme="minorHAnsi"/>
          <w:sz w:val="16"/>
        </w:rPr>
        <w:t xml:space="preserve">Not yet. </w:t>
      </w:r>
      <w:r w:rsidRPr="008F1D9A">
        <w:rPr>
          <w:rStyle w:val="StyleUnderline"/>
          <w:rFonts w:asciiTheme="minorHAnsi" w:hAnsiTheme="minorHAnsi" w:cstheme="minorHAnsi"/>
          <w:highlight w:val="green"/>
        </w:rPr>
        <w:t>Kessler syndrome isn't</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an </w:t>
      </w:r>
      <w:r w:rsidRPr="008F1D9A">
        <w:rPr>
          <w:rStyle w:val="Emphasis"/>
          <w:rFonts w:asciiTheme="minorHAnsi" w:hAnsiTheme="minorHAnsi" w:cstheme="minorHAnsi"/>
          <w:highlight w:val="green"/>
        </w:rPr>
        <w:t>acute</w:t>
      </w:r>
      <w:r w:rsidRPr="008F1D9A">
        <w:rPr>
          <w:rStyle w:val="Emphasis"/>
          <w:rFonts w:asciiTheme="minorHAnsi" w:hAnsiTheme="minorHAnsi" w:cstheme="minorHAnsi"/>
        </w:rPr>
        <w:t xml:space="preserve"> phenomenon</w:t>
      </w:r>
      <w:r w:rsidRPr="008F1D9A">
        <w:rPr>
          <w:rFonts w:asciiTheme="minorHAnsi" w:hAnsiTheme="minorHAnsi" w:cstheme="minorHAnsi"/>
          <w:sz w:val="16"/>
        </w:rPr>
        <w:t xml:space="preserve">, as depicted in the movie – </w:t>
      </w:r>
      <w:r w:rsidRPr="008F1D9A">
        <w:rPr>
          <w:rStyle w:val="StyleUnderline"/>
          <w:rFonts w:asciiTheme="minorHAnsi" w:hAnsiTheme="minorHAnsi" w:cstheme="minorHAnsi"/>
          <w:highlight w:val="green"/>
        </w:rPr>
        <w:t>it's</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 </w:t>
      </w:r>
      <w:r w:rsidRPr="008F1D9A">
        <w:rPr>
          <w:rStyle w:val="Emphasis"/>
          <w:rFonts w:asciiTheme="minorHAnsi" w:hAnsiTheme="minorHAnsi" w:cstheme="minorHAnsi"/>
          <w:highlight w:val="green"/>
        </w:rPr>
        <w:t>slow, decades-long process</w:t>
      </w:r>
      <w:r w:rsidRPr="008F1D9A">
        <w:rPr>
          <w:rStyle w:val="StyleUnderline"/>
          <w:rFonts w:asciiTheme="minorHAnsi" w:hAnsiTheme="minorHAnsi" w:cstheme="minorHAnsi"/>
          <w:highlight w:val="green"/>
        </w:rPr>
        <w:t>. "It'll happen through</w:t>
      </w:r>
      <w:r w:rsidRPr="008F1D9A">
        <w:rPr>
          <w:rStyle w:val="StyleUnderline"/>
          <w:rFonts w:asciiTheme="minorHAnsi" w:hAnsiTheme="minorHAnsi" w:cstheme="minorHAnsi"/>
        </w:rPr>
        <w:t xml:space="preserve">out </w:t>
      </w:r>
      <w:r w:rsidRPr="008F1D9A">
        <w:rPr>
          <w:rStyle w:val="Emphasis"/>
          <w:rFonts w:asciiTheme="minorHAnsi" w:hAnsiTheme="minorHAnsi" w:cstheme="minorHAnsi"/>
        </w:rPr>
        <w:t xml:space="preserve">the next </w:t>
      </w:r>
      <w:r w:rsidRPr="008F1D9A">
        <w:rPr>
          <w:rStyle w:val="Emphasis"/>
          <w:rFonts w:asciiTheme="minorHAnsi" w:hAnsiTheme="minorHAnsi" w:cstheme="minorHAnsi"/>
          <w:highlight w:val="green"/>
        </w:rPr>
        <w:t>100 years</w:t>
      </w:r>
      <w:r w:rsidRPr="008F1D9A">
        <w:rPr>
          <w:rStyle w:val="StyleUnderline"/>
          <w:rFonts w:asciiTheme="minorHAnsi" w:hAnsiTheme="minorHAnsi" w:cstheme="minorHAnsi"/>
          <w:highlight w:val="green"/>
        </w:rPr>
        <w:t xml:space="preserve"> – we have time to deal with it,"</w:t>
      </w:r>
      <w:r w:rsidRPr="008F1D9A">
        <w:rPr>
          <w:rStyle w:val="StyleUnderline"/>
          <w:rFonts w:asciiTheme="minorHAnsi" w:hAnsiTheme="minorHAnsi" w:cstheme="minorHAnsi"/>
        </w:rPr>
        <w:t xml:space="preserve"> Kessler says. "The </w:t>
      </w:r>
      <w:r w:rsidRPr="008F1D9A">
        <w:rPr>
          <w:rStyle w:val="StyleUnderline"/>
          <w:rFonts w:asciiTheme="minorHAnsi" w:hAnsiTheme="minorHAnsi" w:cstheme="minorHAnsi"/>
          <w:highlight w:val="green"/>
        </w:rPr>
        <w:t>time between collisions</w:t>
      </w:r>
      <w:r w:rsidRPr="008F1D9A">
        <w:rPr>
          <w:rFonts w:asciiTheme="minorHAnsi" w:hAnsiTheme="minorHAnsi" w:cstheme="minorHAnsi"/>
          <w:sz w:val="16"/>
        </w:rPr>
        <w:t xml:space="preserve"> will become shorter – </w:t>
      </w:r>
      <w:r w:rsidRPr="008F1D9A">
        <w:rPr>
          <w:rStyle w:val="StyleUnderline"/>
          <w:rFonts w:asciiTheme="minorHAnsi" w:hAnsiTheme="minorHAnsi" w:cstheme="minorHAnsi"/>
        </w:rPr>
        <w:t>it</w:t>
      </w:r>
      <w:r w:rsidRPr="008F1D9A">
        <w:rPr>
          <w:rStyle w:val="StyleUnderline"/>
          <w:rFonts w:asciiTheme="minorHAnsi" w:hAnsiTheme="minorHAnsi" w:cstheme="minorHAnsi"/>
          <w:highlight w:val="green"/>
        </w:rPr>
        <w:t>'s around 10 years</w:t>
      </w:r>
      <w:r w:rsidRPr="008F1D9A">
        <w:rPr>
          <w:rStyle w:val="StyleUnderline"/>
          <w:rFonts w:asciiTheme="minorHAnsi" w:hAnsiTheme="minorHAnsi" w:cstheme="minorHAnsi"/>
        </w:rPr>
        <w:t xml:space="preserve"> at the moment</w:t>
      </w:r>
      <w:r w:rsidRPr="008F1D9A">
        <w:rPr>
          <w:rFonts w:asciiTheme="minorHAnsi" w:hAnsiTheme="minorHAnsi"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F1D9A">
        <w:rPr>
          <w:rFonts w:asciiTheme="minorHAnsi" w:hAnsiTheme="minorHAnsi" w:cstheme="minorHAnsi"/>
          <w:sz w:val="16"/>
        </w:rPr>
        <w:t>Bewick</w:t>
      </w:r>
      <w:proofErr w:type="spellEnd"/>
      <w:r w:rsidRPr="008F1D9A">
        <w:rPr>
          <w:rFonts w:asciiTheme="minorHAnsi" w:hAnsiTheme="minorHAnsi"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F1D9A">
        <w:rPr>
          <w:rFonts w:asciiTheme="minorHAnsi" w:hAnsiTheme="minorHAnsi" w:cstheme="minorHAnsi"/>
          <w:sz w:val="16"/>
        </w:rPr>
        <w:t>harbour</w:t>
      </w:r>
      <w:proofErr w:type="spellEnd"/>
      <w:r w:rsidRPr="008F1D9A">
        <w:rPr>
          <w:rFonts w:asciiTheme="minorHAnsi" w:hAnsiTheme="minorHAnsi" w:cstheme="minorHAnsi"/>
          <w:sz w:val="16"/>
        </w:rPr>
        <w:t xml:space="preserve"> important space assets – satellites for weather forecasting, oil spill and bush fire detection, and polar ice monitoring." </w:t>
      </w:r>
      <w:proofErr w:type="spellStart"/>
      <w:r w:rsidRPr="008F1D9A">
        <w:rPr>
          <w:rFonts w:asciiTheme="minorHAnsi" w:hAnsiTheme="minorHAnsi" w:cstheme="minorHAnsi"/>
          <w:sz w:val="16"/>
        </w:rPr>
        <w:t>Bewick</w:t>
      </w:r>
      <w:proofErr w:type="spellEnd"/>
      <w:r w:rsidRPr="008F1D9A">
        <w:rPr>
          <w:rFonts w:asciiTheme="minorHAnsi" w:hAnsiTheme="minorHAnsi" w:cstheme="minorHAnsi"/>
          <w:sz w:val="16"/>
        </w:rPr>
        <w:t xml:space="preserve"> highlights the case of </w:t>
      </w:r>
      <w:proofErr w:type="spellStart"/>
      <w:r w:rsidRPr="008F1D9A">
        <w:rPr>
          <w:rFonts w:asciiTheme="minorHAnsi" w:hAnsiTheme="minorHAnsi" w:cstheme="minorHAnsi"/>
          <w:sz w:val="16"/>
        </w:rPr>
        <w:t>Envisat</w:t>
      </w:r>
      <w:proofErr w:type="spellEnd"/>
      <w:r w:rsidRPr="008F1D9A">
        <w:rPr>
          <w:rFonts w:asciiTheme="minorHAnsi" w:hAnsiTheme="minorHAnsi" w:cstheme="minorHAnsi"/>
          <w:sz w:val="16"/>
        </w:rPr>
        <w:t xml:space="preserve">, a defunct 8,000kg spacecraft circling Earth in an orbit that is very popular with space agencies and, hence, pretty crowded. "If </w:t>
      </w:r>
      <w:proofErr w:type="spellStart"/>
      <w:r w:rsidRPr="008F1D9A">
        <w:rPr>
          <w:rFonts w:asciiTheme="minorHAnsi" w:hAnsiTheme="minorHAnsi" w:cstheme="minorHAnsi"/>
          <w:sz w:val="16"/>
        </w:rPr>
        <w:t>Envisat</w:t>
      </w:r>
      <w:proofErr w:type="spellEnd"/>
      <w:r w:rsidRPr="008F1D9A">
        <w:rPr>
          <w:rFonts w:asciiTheme="minorHAnsi" w:hAnsiTheme="minorHAnsi" w:cstheme="minorHAnsi"/>
          <w:sz w:val="16"/>
        </w:rPr>
        <w:t xml:space="preserve"> collides with a piece of debris or a micrometeorite, the fragments could render the whole orbital region unusable." So can we get the junk down, I asked Massimiliano </w:t>
      </w:r>
      <w:proofErr w:type="spellStart"/>
      <w:r w:rsidRPr="008F1D9A">
        <w:rPr>
          <w:rFonts w:asciiTheme="minorHAnsi" w:hAnsiTheme="minorHAnsi" w:cstheme="minorHAnsi"/>
          <w:sz w:val="16"/>
        </w:rPr>
        <w:t>Vasile</w:t>
      </w:r>
      <w:proofErr w:type="spellEnd"/>
      <w:r w:rsidRPr="008F1D9A">
        <w:rPr>
          <w:rFonts w:asciiTheme="minorHAnsi" w:hAnsiTheme="minorHAnsi" w:cstheme="minorHAnsi"/>
          <w:sz w:val="16"/>
        </w:rPr>
        <w:t xml:space="preserve">, part of the Mechanical &amp; Aerospace Department at the University of Strathclyde and </w:t>
      </w:r>
      <w:proofErr w:type="spellStart"/>
      <w:r w:rsidRPr="008F1D9A">
        <w:rPr>
          <w:rFonts w:asciiTheme="minorHAnsi" w:hAnsiTheme="minorHAnsi" w:cstheme="minorHAnsi"/>
          <w:sz w:val="16"/>
        </w:rPr>
        <w:t>co-ordinator</w:t>
      </w:r>
      <w:proofErr w:type="spellEnd"/>
      <w:r w:rsidRPr="008F1D9A">
        <w:rPr>
          <w:rFonts w:asciiTheme="minorHAnsi" w:hAnsiTheme="minorHAnsi"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F1D9A">
        <w:rPr>
          <w:rStyle w:val="StyleUnderline"/>
          <w:rFonts w:asciiTheme="minorHAnsi" w:hAnsiTheme="minorHAnsi" w:cstheme="minorHAnsi"/>
          <w:highlight w:val="green"/>
        </w:rPr>
        <w:t>We're in no</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immediate </w:t>
      </w:r>
      <w:r w:rsidRPr="008F1D9A">
        <w:rPr>
          <w:rStyle w:val="Emphasis"/>
          <w:rFonts w:asciiTheme="minorHAnsi" w:hAnsiTheme="minorHAnsi" w:cstheme="minorHAnsi"/>
          <w:highlight w:val="green"/>
        </w:rPr>
        <w:t>danger</w:t>
      </w:r>
      <w:r w:rsidRPr="008F1D9A">
        <w:rPr>
          <w:rFonts w:asciiTheme="minorHAnsi" w:hAnsiTheme="minorHAnsi" w:cstheme="minorHAnsi"/>
          <w:sz w:val="16"/>
        </w:rPr>
        <w:t xml:space="preserve"> from Kessler syndrome – but it's not a problem that's going away. </w:t>
      </w:r>
      <w:r w:rsidRPr="008F1D9A">
        <w:rPr>
          <w:rStyle w:val="StyleUnderline"/>
          <w:rFonts w:asciiTheme="minorHAnsi" w:hAnsiTheme="minorHAnsi" w:cstheme="minorHAnsi"/>
        </w:rPr>
        <w:t>Despite Gravity's artistic license, Donald Kessler is pleased to see</w:t>
      </w:r>
      <w:r w:rsidRPr="008F1D9A">
        <w:rPr>
          <w:rFonts w:asciiTheme="minorHAnsi" w:hAnsiTheme="minorHAnsi" w:cstheme="minorHAnsi"/>
          <w:sz w:val="16"/>
        </w:rPr>
        <w:t xml:space="preserve"> the phenomenon represented on </w:t>
      </w:r>
      <w:r w:rsidRPr="008F1D9A">
        <w:rPr>
          <w:rStyle w:val="StyleUnderline"/>
          <w:rFonts w:asciiTheme="minorHAnsi" w:hAnsiTheme="minorHAnsi" w:cstheme="minorHAnsi"/>
        </w:rPr>
        <w:t>the big screen. "</w:t>
      </w:r>
      <w:r w:rsidRPr="008F1D9A">
        <w:rPr>
          <w:rStyle w:val="StyleUnderline"/>
          <w:rFonts w:asciiTheme="minorHAnsi" w:hAnsiTheme="minorHAnsi" w:cstheme="minorHAnsi"/>
          <w:highlight w:val="green"/>
        </w:rPr>
        <w:t>It is</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very </w:t>
      </w:r>
      <w:r w:rsidRPr="008F1D9A">
        <w:rPr>
          <w:rStyle w:val="Emphasis"/>
          <w:rFonts w:asciiTheme="minorHAnsi" w:hAnsiTheme="minorHAnsi" w:cstheme="minorHAnsi"/>
          <w:highlight w:val="green"/>
        </w:rPr>
        <w:t>improbable</w:t>
      </w:r>
      <w:r w:rsidRPr="008F1D9A">
        <w:rPr>
          <w:rStyle w:val="StyleUnderline"/>
          <w:rFonts w:asciiTheme="minorHAnsi" w:hAnsiTheme="minorHAnsi" w:cstheme="minorHAnsi"/>
        </w:rPr>
        <w:t xml:space="preserve"> that </w:t>
      </w:r>
      <w:r w:rsidRPr="008F1D9A">
        <w:rPr>
          <w:rStyle w:val="StyleUnderline"/>
          <w:rFonts w:asciiTheme="minorHAnsi" w:hAnsiTheme="minorHAnsi" w:cstheme="minorHAnsi"/>
          <w:highlight w:val="green"/>
        </w:rPr>
        <w:t>events would play out</w:t>
      </w:r>
      <w:r w:rsidRPr="008F1D9A">
        <w:rPr>
          <w:rStyle w:val="StyleUnderline"/>
          <w:rFonts w:asciiTheme="minorHAnsi" w:hAnsiTheme="minorHAnsi" w:cstheme="minorHAnsi"/>
        </w:rPr>
        <w:t xml:space="preserve"> as they did in the film,"</w:t>
      </w:r>
      <w:r w:rsidRPr="008F1D9A">
        <w:rPr>
          <w:rFonts w:asciiTheme="minorHAnsi" w:hAnsiTheme="minorHAnsi" w:cstheme="minorHAnsi"/>
          <w:sz w:val="16"/>
        </w:rPr>
        <w:t xml:space="preserve"> he says. "But if it raises awareness, then that's great."</w:t>
      </w:r>
    </w:p>
    <w:p w:rsidR="00096390" w:rsidRPr="00854C23" w:rsidRDefault="00096390" w:rsidP="00096390">
      <w:pPr>
        <w:pStyle w:val="Heading4"/>
        <w:rPr>
          <w:rFonts w:asciiTheme="minorHAnsi" w:hAnsiTheme="minorHAnsi" w:cstheme="minorHAnsi"/>
        </w:rPr>
      </w:pPr>
      <w:r w:rsidRPr="00854C23">
        <w:rPr>
          <w:rFonts w:asciiTheme="minorHAnsi" w:hAnsiTheme="minorHAnsi" w:cstheme="minorHAnsi"/>
        </w:rPr>
        <w:t xml:space="preserve">No </w:t>
      </w:r>
      <w:proofErr w:type="spellStart"/>
      <w:r w:rsidRPr="00854C23">
        <w:rPr>
          <w:rFonts w:asciiTheme="minorHAnsi" w:hAnsiTheme="minorHAnsi" w:cstheme="minorHAnsi"/>
        </w:rPr>
        <w:t>miscalc</w:t>
      </w:r>
      <w:proofErr w:type="spellEnd"/>
      <w:r w:rsidRPr="00854C23">
        <w:rPr>
          <w:rFonts w:asciiTheme="minorHAnsi" w:hAnsiTheme="minorHAnsi" w:cstheme="minorHAnsi"/>
        </w:rPr>
        <w:t xml:space="preserve"> from satellite disruptions or space dust -- </w:t>
      </w:r>
      <w:r w:rsidRPr="00854C23">
        <w:rPr>
          <w:rFonts w:asciiTheme="minorHAnsi" w:hAnsiTheme="minorHAnsi" w:cstheme="minorHAnsi"/>
          <w:u w:val="single"/>
        </w:rPr>
        <w:t>empirically denied</w:t>
      </w:r>
      <w:r w:rsidRPr="00854C23">
        <w:rPr>
          <w:rFonts w:asciiTheme="minorHAnsi" w:hAnsiTheme="minorHAnsi" w:cstheme="minorHAnsi"/>
        </w:rPr>
        <w:t xml:space="preserve">. Also takes out the Russia scenario---their </w:t>
      </w:r>
      <w:proofErr w:type="spellStart"/>
      <w:proofErr w:type="gramStart"/>
      <w:r w:rsidRPr="00854C23">
        <w:rPr>
          <w:rFonts w:asciiTheme="minorHAnsi" w:hAnsiTheme="minorHAnsi" w:cstheme="minorHAnsi"/>
        </w:rPr>
        <w:t>ev</w:t>
      </w:r>
      <w:proofErr w:type="spellEnd"/>
      <w:proofErr w:type="gramEnd"/>
      <w:r w:rsidRPr="00854C23">
        <w:rPr>
          <w:rFonts w:asciiTheme="minorHAnsi" w:hAnsiTheme="minorHAnsi" w:cstheme="minorHAnsi"/>
        </w:rPr>
        <w:t xml:space="preserve"> casually asserts escalation while we have examples from </w:t>
      </w:r>
      <w:r w:rsidRPr="00854C23">
        <w:rPr>
          <w:rFonts w:asciiTheme="minorHAnsi" w:hAnsiTheme="minorHAnsi" w:cstheme="minorHAnsi"/>
          <w:u w:val="single"/>
        </w:rPr>
        <w:t>after their card was written</w:t>
      </w:r>
      <w:r w:rsidRPr="00854C23">
        <w:rPr>
          <w:rFonts w:asciiTheme="minorHAnsi" w:hAnsiTheme="minorHAnsi" w:cstheme="minorHAnsi"/>
        </w:rPr>
        <w:t xml:space="preserve"> that disprove it.</w:t>
      </w:r>
    </w:p>
    <w:p w:rsidR="00096390" w:rsidRPr="00854C23" w:rsidRDefault="00096390" w:rsidP="00096390">
      <w:pPr>
        <w:rPr>
          <w:rFonts w:asciiTheme="minorHAnsi" w:hAnsiTheme="minorHAnsi" w:cstheme="minorHAnsi"/>
        </w:rPr>
      </w:pPr>
      <w:r w:rsidRPr="00854C23">
        <w:rPr>
          <w:rStyle w:val="Style13ptBold"/>
          <w:rFonts w:asciiTheme="minorHAnsi" w:hAnsiTheme="minorHAnsi" w:cstheme="minorHAnsi"/>
        </w:rPr>
        <w:t>Mazur 12</w:t>
      </w:r>
      <w:r w:rsidRPr="00854C23">
        <w:rPr>
          <w:rFonts w:asciiTheme="minorHAnsi" w:hAnsiTheme="minorHAnsi" w:cstheme="min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096390" w:rsidRPr="00854C23" w:rsidRDefault="00096390" w:rsidP="00096390">
      <w:pPr>
        <w:rPr>
          <w:rFonts w:asciiTheme="minorHAnsi" w:hAnsiTheme="minorHAnsi" w:cstheme="minorHAnsi"/>
          <w:sz w:val="16"/>
          <w:szCs w:val="26"/>
        </w:rPr>
      </w:pPr>
      <w:r w:rsidRPr="00854C23">
        <w:rPr>
          <w:rStyle w:val="Emphasis"/>
          <w:rFonts w:asciiTheme="minorHAnsi" w:hAnsiTheme="minorHAnsi" w:cstheme="minorHAnsi"/>
          <w:szCs w:val="26"/>
          <w:highlight w:val="green"/>
        </w:rPr>
        <w:t>U.S. Reactions</w:t>
      </w:r>
      <w:r w:rsidRPr="00854C23">
        <w:rPr>
          <w:rFonts w:asciiTheme="minorHAnsi" w:hAnsiTheme="minorHAnsi" w:cstheme="minorHAnsi"/>
          <w:szCs w:val="26"/>
          <w:highlight w:val="green"/>
          <w:u w:val="single"/>
        </w:rPr>
        <w:t xml:space="preserve"> </w:t>
      </w:r>
      <w:proofErr w:type="gramStart"/>
      <w:r w:rsidRPr="00854C23">
        <w:rPr>
          <w:rFonts w:asciiTheme="minorHAnsi" w:hAnsiTheme="minorHAnsi" w:cstheme="minorHAnsi"/>
          <w:szCs w:val="26"/>
          <w:highlight w:val="green"/>
          <w:u w:val="single"/>
        </w:rPr>
        <w:t xml:space="preserve">To </w:t>
      </w:r>
      <w:r w:rsidRPr="00854C23">
        <w:rPr>
          <w:rStyle w:val="Emphasis"/>
          <w:rFonts w:asciiTheme="minorHAnsi" w:hAnsiTheme="minorHAnsi" w:cstheme="minorHAnsi"/>
          <w:szCs w:val="26"/>
          <w:highlight w:val="green"/>
        </w:rPr>
        <w:t>Foreign Disruption</w:t>
      </w:r>
      <w:r w:rsidRPr="00854C23">
        <w:rPr>
          <w:rFonts w:asciiTheme="minorHAnsi" w:hAnsiTheme="minorHAnsi" w:cstheme="minorHAnsi"/>
          <w:szCs w:val="26"/>
          <w:u w:val="single"/>
        </w:rPr>
        <w:t xml:space="preserve"> Of U.S. Capabilities In</w:t>
      </w:r>
      <w:proofErr w:type="gramEnd"/>
      <w:r w:rsidRPr="00854C23">
        <w:rPr>
          <w:rFonts w:asciiTheme="minorHAnsi" w:hAnsiTheme="minorHAnsi" w:cstheme="minorHAnsi"/>
          <w:szCs w:val="26"/>
          <w:u w:val="single"/>
        </w:rPr>
        <w:t xml:space="preserve"> the</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1970s, it was suspected</w:t>
      </w:r>
      <w:r w:rsidRPr="00854C23">
        <w:rPr>
          <w:rFonts w:asciiTheme="minorHAnsi" w:hAnsiTheme="minorHAnsi" w:cstheme="minorHAnsi"/>
          <w:sz w:val="16"/>
          <w:szCs w:val="26"/>
        </w:rPr>
        <w:t xml:space="preserve"> that </w:t>
      </w:r>
      <w:r w:rsidRPr="00854C23">
        <w:rPr>
          <w:rFonts w:asciiTheme="minorHAnsi" w:hAnsiTheme="minorHAnsi" w:cstheme="minorHAnsi"/>
          <w:szCs w:val="26"/>
          <w:highlight w:val="green"/>
          <w:u w:val="single"/>
        </w:rPr>
        <w:t>a</w:t>
      </w:r>
      <w:r w:rsidRPr="00854C23">
        <w:rPr>
          <w:rFonts w:asciiTheme="minorHAnsi" w:hAnsiTheme="minorHAnsi" w:cstheme="minorHAnsi"/>
          <w:szCs w:val="26"/>
          <w:u w:val="single"/>
        </w:rPr>
        <w:t xml:space="preserve"> U.S. maritime comm</w:t>
      </w:r>
      <w:r w:rsidRPr="00854C23">
        <w:rPr>
          <w:rFonts w:asciiTheme="minorHAnsi" w:hAnsiTheme="minorHAnsi" w:cstheme="minorHAnsi"/>
          <w:sz w:val="16"/>
          <w:szCs w:val="26"/>
        </w:rPr>
        <w:t xml:space="preserve">unications </w:t>
      </w:r>
      <w:r w:rsidRPr="00854C23">
        <w:rPr>
          <w:rFonts w:asciiTheme="minorHAnsi" w:hAnsiTheme="minorHAnsi" w:cstheme="minorHAnsi"/>
          <w:szCs w:val="26"/>
          <w:highlight w:val="green"/>
          <w:u w:val="single"/>
        </w:rPr>
        <w:t>sat</w:t>
      </w:r>
      <w:r w:rsidRPr="00854C23">
        <w:rPr>
          <w:rFonts w:asciiTheme="minorHAnsi" w:hAnsiTheme="minorHAnsi" w:cstheme="minorHAnsi"/>
          <w:sz w:val="16"/>
          <w:szCs w:val="26"/>
        </w:rPr>
        <w:t xml:space="preserve">ellite </w:t>
      </w:r>
      <w:r w:rsidRPr="00854C23">
        <w:rPr>
          <w:rFonts w:asciiTheme="minorHAnsi" w:hAnsiTheme="minorHAnsi" w:cstheme="minorHAnsi"/>
          <w:szCs w:val="26"/>
          <w:highlight w:val="green"/>
          <w:u w:val="single"/>
        </w:rPr>
        <w:t>was turned off by</w:t>
      </w:r>
      <w:r w:rsidRPr="00854C23">
        <w:rPr>
          <w:rFonts w:asciiTheme="minorHAnsi" w:hAnsiTheme="minorHAnsi" w:cstheme="minorHAnsi"/>
          <w:szCs w:val="26"/>
          <w:u w:val="single"/>
        </w:rPr>
        <w:t xml:space="preserve"> the </w:t>
      </w:r>
      <w:r w:rsidRPr="00854C23">
        <w:rPr>
          <w:rFonts w:asciiTheme="minorHAnsi" w:hAnsiTheme="minorHAnsi" w:cstheme="minorHAnsi"/>
          <w:szCs w:val="26"/>
          <w:highlight w:val="green"/>
          <w:u w:val="single"/>
        </w:rPr>
        <w:t>Soviets</w:t>
      </w:r>
      <w:r w:rsidRPr="00854C23">
        <w:rPr>
          <w:rFonts w:asciiTheme="minorHAnsi" w:hAnsiTheme="minorHAnsi" w:cstheme="minorHAnsi"/>
          <w:sz w:val="16"/>
          <w:szCs w:val="26"/>
        </w:rPr>
        <w:t xml:space="preserve"> when it was outside of the range of U.S. tracking stations.25 </w:t>
      </w:r>
      <w:r w:rsidRPr="00854C23">
        <w:rPr>
          <w:rFonts w:asciiTheme="minorHAnsi" w:hAnsiTheme="minorHAnsi" w:cstheme="minorHAnsi"/>
          <w:szCs w:val="26"/>
          <w:u w:val="single"/>
        </w:rPr>
        <w:t xml:space="preserve">There does </w:t>
      </w:r>
      <w:r w:rsidRPr="00854C23">
        <w:rPr>
          <w:rStyle w:val="Emphasis"/>
          <w:rFonts w:asciiTheme="minorHAnsi" w:hAnsiTheme="minorHAnsi" w:cstheme="minorHAnsi"/>
          <w:szCs w:val="26"/>
          <w:highlight w:val="green"/>
        </w:rPr>
        <w:t>no</w:t>
      </w:r>
      <w:r w:rsidRPr="00854C23">
        <w:rPr>
          <w:rStyle w:val="Emphasis"/>
          <w:rFonts w:asciiTheme="minorHAnsi" w:hAnsiTheme="minorHAnsi" w:cstheme="minorHAnsi"/>
          <w:szCs w:val="26"/>
        </w:rPr>
        <w:t>t</w:t>
      </w:r>
      <w:r w:rsidRPr="00854C23">
        <w:rPr>
          <w:rFonts w:asciiTheme="minorHAnsi" w:hAnsiTheme="minorHAnsi" w:cstheme="minorHAnsi"/>
          <w:szCs w:val="26"/>
          <w:u w:val="single"/>
        </w:rPr>
        <w:t xml:space="preserve"> appear to be </w:t>
      </w:r>
      <w:r w:rsidRPr="00854C23">
        <w:rPr>
          <w:rStyle w:val="Emphasis"/>
          <w:rFonts w:asciiTheme="minorHAnsi" w:hAnsiTheme="minorHAnsi" w:cstheme="minorHAnsi"/>
          <w:szCs w:val="26"/>
        </w:rPr>
        <w:t>any</w:t>
      </w:r>
      <w:r w:rsidRPr="00854C23">
        <w:rPr>
          <w:rFonts w:asciiTheme="minorHAnsi" w:hAnsiTheme="minorHAnsi" w:cstheme="minorHAnsi"/>
          <w:szCs w:val="26"/>
          <w:u w:val="single"/>
        </w:rPr>
        <w:t xml:space="preserve"> documented </w:t>
      </w:r>
      <w:r w:rsidRPr="00854C23">
        <w:rPr>
          <w:rStyle w:val="Emphasis"/>
          <w:rFonts w:asciiTheme="minorHAnsi" w:hAnsiTheme="minorHAnsi" w:cstheme="minorHAnsi"/>
          <w:szCs w:val="26"/>
        </w:rPr>
        <w:t xml:space="preserve">U.S. </w:t>
      </w:r>
      <w:r w:rsidRPr="00854C23">
        <w:rPr>
          <w:rStyle w:val="Emphasis"/>
          <w:rFonts w:asciiTheme="minorHAnsi" w:hAnsiTheme="minorHAnsi" w:cstheme="minorHAnsi"/>
          <w:szCs w:val="26"/>
          <w:highlight w:val="green"/>
        </w:rPr>
        <w:t>reaction</w:t>
      </w:r>
      <w:r w:rsidRPr="00854C23">
        <w:rPr>
          <w:rFonts w:asciiTheme="minorHAnsi" w:hAnsiTheme="minorHAnsi" w:cstheme="minorHAnsi"/>
          <w:sz w:val="16"/>
          <w:szCs w:val="26"/>
        </w:rPr>
        <w:t xml:space="preserve">, and I suspect there was none. </w:t>
      </w:r>
      <w:r w:rsidRPr="00854C23">
        <w:rPr>
          <w:rFonts w:asciiTheme="minorHAnsi" w:hAnsiTheme="minorHAnsi" w:cstheme="minorHAnsi"/>
          <w:szCs w:val="26"/>
          <w:u w:val="single"/>
        </w:rPr>
        <w:t>In the</w:t>
      </w:r>
      <w:r w:rsidRPr="00854C23">
        <w:rPr>
          <w:rFonts w:asciiTheme="minorHAnsi" w:hAnsiTheme="minorHAnsi" w:cstheme="minorHAnsi"/>
          <w:sz w:val="16"/>
          <w:szCs w:val="26"/>
        </w:rPr>
        <w:t xml:space="preserve"> mid-19</w:t>
      </w:r>
      <w:r w:rsidRPr="00854C23">
        <w:rPr>
          <w:rFonts w:asciiTheme="minorHAnsi" w:hAnsiTheme="minorHAnsi" w:cstheme="minorHAnsi"/>
          <w:szCs w:val="26"/>
          <w:u w:val="single"/>
        </w:rPr>
        <w:t>90s</w:t>
      </w:r>
      <w:r w:rsidRPr="00854C23">
        <w:rPr>
          <w:rFonts w:asciiTheme="minorHAnsi" w:hAnsiTheme="minorHAnsi" w:cstheme="minorHAnsi"/>
          <w:sz w:val="16"/>
          <w:szCs w:val="26"/>
        </w:rPr>
        <w:t xml:space="preserve">, satellite </w:t>
      </w:r>
      <w:r w:rsidRPr="00854C23">
        <w:rPr>
          <w:rFonts w:asciiTheme="minorHAnsi" w:hAnsiTheme="minorHAnsi" w:cstheme="minorHAnsi"/>
          <w:szCs w:val="26"/>
          <w:u w:val="single"/>
        </w:rPr>
        <w:t>hackers</w:t>
      </w:r>
      <w:r w:rsidRPr="00854C23">
        <w:rPr>
          <w:rFonts w:asciiTheme="minorHAnsi" w:hAnsiTheme="minorHAnsi" w:cstheme="minorHAnsi"/>
          <w:sz w:val="16"/>
          <w:szCs w:val="26"/>
        </w:rPr>
        <w:t xml:space="preserve"> in Brazil </w:t>
      </w:r>
      <w:r w:rsidRPr="00854C23">
        <w:rPr>
          <w:rFonts w:asciiTheme="minorHAnsi" w:hAnsiTheme="minorHAnsi" w:cstheme="minorHAnsi"/>
          <w:szCs w:val="26"/>
          <w:u w:val="single"/>
        </w:rPr>
        <w:t>began hijacking U.S. military comm</w:t>
      </w:r>
      <w:r w:rsidRPr="00854C23">
        <w:rPr>
          <w:rFonts w:asciiTheme="minorHAnsi" w:hAnsiTheme="minorHAnsi" w:cstheme="minorHAnsi"/>
          <w:sz w:val="16"/>
          <w:szCs w:val="26"/>
        </w:rPr>
        <w:t xml:space="preserve">unication </w:t>
      </w:r>
      <w:r w:rsidRPr="00854C23">
        <w:rPr>
          <w:rFonts w:asciiTheme="minorHAnsi" w:hAnsiTheme="minorHAnsi" w:cstheme="minorHAnsi"/>
          <w:szCs w:val="26"/>
          <w:u w:val="single"/>
        </w:rPr>
        <w:t>sat</w:t>
      </w:r>
      <w:r w:rsidRPr="00854C23">
        <w:rPr>
          <w:rFonts w:asciiTheme="minorHAnsi" w:hAnsiTheme="minorHAnsi" w:cstheme="minorHAnsi"/>
          <w:sz w:val="16"/>
          <w:szCs w:val="26"/>
        </w:rPr>
        <w:t xml:space="preserve">ellite </w:t>
      </w:r>
      <w:r w:rsidRPr="00854C23">
        <w:rPr>
          <w:rFonts w:asciiTheme="minorHAnsi" w:hAnsiTheme="minorHAnsi" w:cstheme="minorHAnsi"/>
          <w:szCs w:val="26"/>
          <w:u w:val="single"/>
        </w:rPr>
        <w:t>signals</w:t>
      </w:r>
      <w:r w:rsidRPr="00854C23">
        <w:rPr>
          <w:rFonts w:asciiTheme="minorHAnsi" w:hAnsiTheme="minorHAnsi" w:cstheme="minorHAnsi"/>
          <w:sz w:val="16"/>
          <w:szCs w:val="26"/>
        </w:rPr>
        <w:t xml:space="preserve"> to broadcast their own information, though it took until 2009 for Brazil to crack down on the illegal activity with the support of the DoD.26 </w:t>
      </w:r>
      <w:r w:rsidRPr="00854C23">
        <w:rPr>
          <w:rFonts w:asciiTheme="minorHAnsi" w:hAnsiTheme="minorHAnsi" w:cstheme="minorHAnsi"/>
          <w:szCs w:val="26"/>
          <w:u w:val="single"/>
        </w:rPr>
        <w:t>In</w:t>
      </w:r>
      <w:r w:rsidRPr="00854C23">
        <w:rPr>
          <w:rFonts w:asciiTheme="minorHAnsi" w:hAnsiTheme="minorHAnsi" w:cstheme="minorHAnsi"/>
          <w:sz w:val="16"/>
          <w:szCs w:val="26"/>
        </w:rPr>
        <w:t xml:space="preserve"> 19</w:t>
      </w:r>
      <w:r w:rsidRPr="00854C23">
        <w:rPr>
          <w:rFonts w:asciiTheme="minorHAnsi" w:hAnsiTheme="minorHAnsi" w:cstheme="minorHAnsi"/>
          <w:szCs w:val="26"/>
          <w:u w:val="single"/>
        </w:rPr>
        <w:t>98</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a U.S.-German sat</w:t>
      </w:r>
      <w:r w:rsidRPr="00854C23">
        <w:rPr>
          <w:rFonts w:asciiTheme="minorHAnsi" w:hAnsiTheme="minorHAnsi" w:cstheme="minorHAnsi"/>
          <w:sz w:val="16"/>
          <w:szCs w:val="26"/>
        </w:rPr>
        <w:t xml:space="preserve">ellite known as ROSAT </w:t>
      </w:r>
      <w:r w:rsidRPr="00854C23">
        <w:rPr>
          <w:rFonts w:asciiTheme="minorHAnsi" w:hAnsiTheme="minorHAnsi" w:cstheme="minorHAnsi"/>
          <w:szCs w:val="26"/>
          <w:u w:val="single"/>
        </w:rPr>
        <w:t>was rendered useless</w:t>
      </w:r>
      <w:r w:rsidRPr="00854C23">
        <w:rPr>
          <w:rFonts w:asciiTheme="minorHAnsi" w:hAnsiTheme="minorHAnsi" w:cstheme="minorHAnsi"/>
          <w:sz w:val="16"/>
          <w:szCs w:val="26"/>
        </w:rPr>
        <w:t xml:space="preserve"> after it turned suddenly toward the sun. NASA investigators later determined the accident was possibly linked to a cyber-intrusion </w:t>
      </w:r>
      <w:r w:rsidRPr="00854C23">
        <w:rPr>
          <w:rFonts w:asciiTheme="minorHAnsi" w:hAnsiTheme="minorHAnsi" w:cstheme="minorHAnsi"/>
          <w:szCs w:val="26"/>
          <w:u w:val="single"/>
        </w:rPr>
        <w:t xml:space="preserve">by </w:t>
      </w:r>
      <w:r w:rsidRPr="00854C23">
        <w:rPr>
          <w:rStyle w:val="Emphasis"/>
          <w:rFonts w:asciiTheme="minorHAnsi" w:hAnsiTheme="minorHAnsi" w:cstheme="minorHAnsi"/>
          <w:szCs w:val="26"/>
        </w:rPr>
        <w:t>Russia</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The fallout? Though there was an ongoing</w:t>
      </w:r>
      <w:r w:rsidRPr="00854C23">
        <w:rPr>
          <w:rFonts w:asciiTheme="minorHAnsi" w:hAnsiTheme="minorHAnsi" w:cstheme="minorHAnsi"/>
          <w:sz w:val="16"/>
          <w:szCs w:val="26"/>
        </w:rPr>
        <w:t xml:space="preserve"> criminal </w:t>
      </w:r>
      <w:r w:rsidRPr="00854C23">
        <w:rPr>
          <w:rFonts w:asciiTheme="minorHAnsi" w:hAnsiTheme="minorHAnsi" w:cstheme="minorHAnsi"/>
          <w:szCs w:val="26"/>
          <w:u w:val="single"/>
        </w:rPr>
        <w:t>investigation</w:t>
      </w:r>
      <w:r w:rsidRPr="00854C23">
        <w:rPr>
          <w:rFonts w:asciiTheme="minorHAnsi" w:hAnsiTheme="minorHAnsi" w:cstheme="minorHAnsi"/>
          <w:sz w:val="16"/>
          <w:szCs w:val="26"/>
        </w:rPr>
        <w:t xml:space="preserve"> as of 2008; </w:t>
      </w:r>
      <w:r w:rsidRPr="00854C23">
        <w:rPr>
          <w:rFonts w:asciiTheme="minorHAnsi" w:hAnsiTheme="minorHAnsi" w:cstheme="minorHAnsi"/>
          <w:szCs w:val="26"/>
          <w:u w:val="single"/>
        </w:rPr>
        <w:t xml:space="preserve">NASA </w:t>
      </w:r>
      <w:r w:rsidRPr="00854C23">
        <w:rPr>
          <w:rStyle w:val="Emphasis"/>
          <w:rFonts w:asciiTheme="minorHAnsi" w:hAnsiTheme="minorHAnsi" w:cstheme="minorHAnsi"/>
          <w:szCs w:val="26"/>
          <w:highlight w:val="green"/>
        </w:rPr>
        <w:t>security officials</w:t>
      </w:r>
      <w:r w:rsidRPr="00854C23">
        <w:rPr>
          <w:rFonts w:asciiTheme="minorHAnsi" w:hAnsiTheme="minorHAnsi" w:cstheme="minorHAnsi"/>
          <w:szCs w:val="26"/>
          <w:u w:val="single"/>
        </w:rPr>
        <w:t xml:space="preserve"> have </w:t>
      </w:r>
      <w:r w:rsidRPr="00854C23">
        <w:rPr>
          <w:rFonts w:asciiTheme="minorHAnsi" w:hAnsiTheme="minorHAnsi" w:cstheme="minorHAnsi"/>
          <w:szCs w:val="26"/>
          <w:highlight w:val="green"/>
          <w:u w:val="single"/>
        </w:rPr>
        <w:t xml:space="preserve">seemed </w:t>
      </w:r>
      <w:r w:rsidRPr="00854C23">
        <w:rPr>
          <w:rStyle w:val="Emphasis"/>
          <w:rFonts w:asciiTheme="minorHAnsi" w:hAnsiTheme="minorHAnsi" w:cstheme="minorHAnsi"/>
          <w:szCs w:val="26"/>
          <w:highlight w:val="green"/>
        </w:rPr>
        <w:t>determined</w:t>
      </w:r>
      <w:r w:rsidRPr="00854C23">
        <w:rPr>
          <w:rFonts w:asciiTheme="minorHAnsi" w:hAnsiTheme="minorHAnsi" w:cstheme="minorHAnsi"/>
          <w:sz w:val="16"/>
          <w:szCs w:val="26"/>
          <w:highlight w:val="green"/>
        </w:rPr>
        <w:t xml:space="preserve"> </w:t>
      </w:r>
      <w:r w:rsidRPr="00854C23">
        <w:rPr>
          <w:rFonts w:asciiTheme="minorHAnsi" w:hAnsiTheme="minorHAnsi" w:cstheme="minorHAnsi"/>
          <w:szCs w:val="26"/>
          <w:highlight w:val="green"/>
          <w:u w:val="single"/>
        </w:rPr>
        <w:t>to</w:t>
      </w:r>
      <w:r w:rsidRPr="00854C23">
        <w:rPr>
          <w:rFonts w:asciiTheme="minorHAnsi" w:hAnsiTheme="minorHAnsi" w:cstheme="minorHAnsi"/>
          <w:szCs w:val="26"/>
          <w:u w:val="single"/>
        </w:rPr>
        <w:t xml:space="preserve"> publicly </w:t>
      </w:r>
      <w:r w:rsidRPr="00854C23">
        <w:rPr>
          <w:rStyle w:val="Emphasis"/>
          <w:rFonts w:asciiTheme="minorHAnsi" w:hAnsiTheme="minorHAnsi" w:cstheme="minorHAnsi"/>
          <w:szCs w:val="26"/>
          <w:highlight w:val="green"/>
        </w:rPr>
        <w:t>minimize</w:t>
      </w:r>
      <w:r w:rsidRPr="00854C23">
        <w:rPr>
          <w:rFonts w:asciiTheme="minorHAnsi" w:hAnsiTheme="minorHAnsi" w:cstheme="minorHAnsi"/>
          <w:szCs w:val="26"/>
          <w:u w:val="single"/>
        </w:rPr>
        <w:t xml:space="preserve"> the </w:t>
      </w:r>
      <w:r w:rsidRPr="00854C23">
        <w:rPr>
          <w:rStyle w:val="Emphasis"/>
          <w:rFonts w:asciiTheme="minorHAnsi" w:hAnsiTheme="minorHAnsi" w:cstheme="minorHAnsi"/>
          <w:szCs w:val="26"/>
        </w:rPr>
        <w:t xml:space="preserve">seriousness of </w:t>
      </w:r>
      <w:r w:rsidRPr="00854C23">
        <w:rPr>
          <w:rStyle w:val="Emphasis"/>
          <w:rFonts w:asciiTheme="minorHAnsi" w:hAnsiTheme="minorHAnsi" w:cstheme="minorHAnsi"/>
          <w:szCs w:val="26"/>
          <w:highlight w:val="green"/>
        </w:rPr>
        <w:t>the threat</w:t>
      </w:r>
      <w:r w:rsidRPr="00854C23">
        <w:rPr>
          <w:rFonts w:asciiTheme="minorHAnsi" w:hAnsiTheme="minorHAnsi" w:cstheme="minorHAnsi"/>
          <w:sz w:val="16"/>
          <w:szCs w:val="26"/>
        </w:rPr>
        <w:t xml:space="preserve">.27 In 2003, a signal originating from </w:t>
      </w:r>
      <w:r w:rsidRPr="00854C23">
        <w:rPr>
          <w:rFonts w:asciiTheme="minorHAnsi" w:hAnsiTheme="minorHAnsi" w:cstheme="minorHAnsi"/>
          <w:szCs w:val="26"/>
          <w:u w:val="single"/>
        </w:rPr>
        <w:t>Cuba</w:t>
      </w:r>
      <w:r w:rsidRPr="00854C23">
        <w:rPr>
          <w:rFonts w:asciiTheme="minorHAnsi" w:hAnsiTheme="minorHAnsi" w:cstheme="minorHAnsi"/>
          <w:sz w:val="16"/>
          <w:szCs w:val="26"/>
        </w:rPr>
        <w:t xml:space="preserve">—later determined to be coming from Iranian embassy property— </w:t>
      </w:r>
      <w:r w:rsidRPr="00854C23">
        <w:rPr>
          <w:rFonts w:asciiTheme="minorHAnsi" w:hAnsiTheme="minorHAnsi" w:cstheme="minorHAnsi"/>
          <w:szCs w:val="26"/>
          <w:u w:val="single"/>
        </w:rPr>
        <w:t>was jamming a U.S.</w:t>
      </w:r>
      <w:r w:rsidRPr="00854C23">
        <w:rPr>
          <w:rFonts w:asciiTheme="minorHAnsi" w:hAnsiTheme="minorHAnsi" w:cstheme="minorHAnsi"/>
          <w:sz w:val="16"/>
          <w:szCs w:val="26"/>
        </w:rPr>
        <w:t xml:space="preserve"> communications </w:t>
      </w:r>
      <w:r w:rsidRPr="00854C23">
        <w:rPr>
          <w:rFonts w:asciiTheme="minorHAnsi" w:hAnsiTheme="minorHAnsi" w:cstheme="minorHAnsi"/>
          <w:szCs w:val="26"/>
          <w:u w:val="single"/>
        </w:rPr>
        <w:t>sat</w:t>
      </w:r>
      <w:r w:rsidRPr="00854C23">
        <w:rPr>
          <w:rFonts w:asciiTheme="minorHAnsi" w:hAnsiTheme="minorHAnsi" w:cstheme="minorHAnsi"/>
          <w:sz w:val="16"/>
          <w:szCs w:val="26"/>
        </w:rPr>
        <w:t xml:space="preserve">ellite that was transmitting Voice of America programming over Iran, </w:t>
      </w:r>
      <w:r w:rsidRPr="00854C23">
        <w:rPr>
          <w:rFonts w:asciiTheme="minorHAnsi" w:hAnsiTheme="minorHAnsi" w:cstheme="minorHAnsi"/>
          <w:szCs w:val="26"/>
          <w:u w:val="single"/>
        </w:rPr>
        <w:t>which was</w:t>
      </w:r>
      <w:r w:rsidRPr="00854C23">
        <w:rPr>
          <w:rFonts w:asciiTheme="minorHAnsi" w:hAnsiTheme="minorHAnsi" w:cstheme="minorHAnsi"/>
          <w:sz w:val="16"/>
          <w:szCs w:val="26"/>
        </w:rPr>
        <w:t xml:space="preserve"> publicly </w:t>
      </w:r>
      <w:r w:rsidRPr="00854C23">
        <w:rPr>
          <w:rStyle w:val="Emphasis"/>
          <w:rFonts w:asciiTheme="minorHAnsi" w:hAnsiTheme="minorHAnsi" w:cstheme="minorHAnsi"/>
          <w:szCs w:val="26"/>
        </w:rPr>
        <w:t>referred to</w:t>
      </w:r>
      <w:r w:rsidRPr="00854C23">
        <w:rPr>
          <w:rFonts w:asciiTheme="minorHAnsi" w:hAnsiTheme="minorHAnsi" w:cstheme="minorHAnsi"/>
          <w:szCs w:val="26"/>
          <w:u w:val="single"/>
        </w:rPr>
        <w:t xml:space="preserve"> as an </w:t>
      </w:r>
      <w:r w:rsidRPr="00854C23">
        <w:rPr>
          <w:rStyle w:val="Emphasis"/>
          <w:rFonts w:asciiTheme="minorHAnsi" w:hAnsiTheme="minorHAnsi" w:cstheme="minorHAnsi"/>
          <w:szCs w:val="26"/>
        </w:rPr>
        <w:t>“act of war”</w:t>
      </w:r>
      <w:r w:rsidRPr="00854C23">
        <w:rPr>
          <w:rFonts w:asciiTheme="minorHAnsi" w:hAnsiTheme="minorHAnsi" w:cstheme="minorHAnsi"/>
          <w:szCs w:val="26"/>
          <w:u w:val="single"/>
        </w:rPr>
        <w:t xml:space="preserve"> by a U.S. official</w:t>
      </w:r>
      <w:r w:rsidRPr="00854C23">
        <w:rPr>
          <w:rFonts w:asciiTheme="minorHAnsi" w:hAnsiTheme="minorHAnsi" w:cstheme="minorHAnsi"/>
          <w:sz w:val="16"/>
          <w:szCs w:val="26"/>
        </w:rPr>
        <w:t xml:space="preserve">. 28 Press reporting indicates </w:t>
      </w:r>
      <w:r w:rsidRPr="00854C23">
        <w:rPr>
          <w:rFonts w:asciiTheme="minorHAnsi" w:hAnsiTheme="minorHAnsi" w:cstheme="minorHAnsi"/>
          <w:szCs w:val="26"/>
          <w:u w:val="single"/>
        </w:rPr>
        <w:t>the U.S. administration was [frozen</w:t>
      </w:r>
      <w:proofErr w:type="gramStart"/>
      <w:r w:rsidRPr="00854C23">
        <w:rPr>
          <w:rFonts w:asciiTheme="minorHAnsi" w:hAnsiTheme="minorHAnsi" w:cstheme="minorHAnsi"/>
          <w:szCs w:val="26"/>
          <w:u w:val="single"/>
        </w:rPr>
        <w:t>]</w:t>
      </w:r>
      <w:r w:rsidRPr="00854C23">
        <w:rPr>
          <w:rFonts w:asciiTheme="minorHAnsi" w:hAnsiTheme="minorHAnsi" w:cstheme="minorHAnsi"/>
          <w:sz w:val="16"/>
          <w:szCs w:val="26"/>
        </w:rPr>
        <w:t>“</w:t>
      </w:r>
      <w:proofErr w:type="gramEnd"/>
      <w:r w:rsidRPr="00854C23">
        <w:rPr>
          <w:rFonts w:asciiTheme="minorHAnsi" w:hAnsiTheme="minorHAnsi" w:cstheme="minorHAnsi"/>
          <w:sz w:val="16"/>
          <w:szCs w:val="26"/>
        </w:rPr>
        <w:t xml:space="preserve">paralyzed” </w:t>
      </w:r>
      <w:r w:rsidRPr="00854C23">
        <w:rPr>
          <w:rFonts w:asciiTheme="minorHAnsi" w:hAnsiTheme="minorHAnsi" w:cstheme="minorHAnsi"/>
          <w:szCs w:val="26"/>
          <w:u w:val="single"/>
        </w:rPr>
        <w:t>about how to cope with the jamming</w:t>
      </w:r>
      <w:r w:rsidRPr="00854C23">
        <w:rPr>
          <w:rFonts w:asciiTheme="minorHAnsi" w:hAnsiTheme="minorHAnsi" w:cstheme="min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w:t>
      </w:r>
      <w:proofErr w:type="gramStart"/>
      <w:r w:rsidRPr="00854C23">
        <w:rPr>
          <w:rFonts w:asciiTheme="minorHAnsi" w:hAnsiTheme="minorHAnsi" w:cstheme="minorHAnsi"/>
          <w:sz w:val="16"/>
          <w:szCs w:val="26"/>
        </w:rPr>
        <w:t>DoD</w:t>
      </w:r>
      <w:proofErr w:type="gramEnd"/>
      <w:r w:rsidRPr="00854C23">
        <w:rPr>
          <w:rFonts w:asciiTheme="minorHAnsi" w:hAnsiTheme="minorHAnsi" w:cstheme="minorHAnsi"/>
          <w:sz w:val="16"/>
          <w:szCs w:val="26"/>
        </w:rPr>
        <w:t xml:space="preserve"> remained tight lipped about the incident.31 “</w:t>
      </w:r>
      <w:r w:rsidRPr="00854C23">
        <w:rPr>
          <w:rFonts w:asciiTheme="minorHAnsi" w:hAnsiTheme="minorHAnsi" w:cstheme="minorHAnsi"/>
          <w:szCs w:val="26"/>
          <w:u w:val="single"/>
        </w:rPr>
        <w:t xml:space="preserve">We’re at a point where the </w:t>
      </w:r>
      <w:r w:rsidRPr="00854C23">
        <w:rPr>
          <w:rStyle w:val="Emphasis"/>
          <w:rFonts w:asciiTheme="minorHAnsi" w:hAnsiTheme="minorHAnsi" w:cstheme="minorHAnsi"/>
          <w:szCs w:val="26"/>
        </w:rPr>
        <w:t>tech</w:t>
      </w:r>
      <w:r w:rsidRPr="00854C23">
        <w:rPr>
          <w:rFonts w:asciiTheme="minorHAnsi" w:hAnsiTheme="minorHAnsi" w:cstheme="minorHAnsi"/>
          <w:sz w:val="16"/>
          <w:szCs w:val="26"/>
        </w:rPr>
        <w:t>nology</w:t>
      </w:r>
      <w:r w:rsidRPr="00854C23">
        <w:rPr>
          <w:rStyle w:val="Emphasis"/>
          <w:rFonts w:asciiTheme="minorHAnsi" w:hAnsiTheme="minorHAnsi" w:cstheme="minorHAnsi"/>
          <w:szCs w:val="26"/>
        </w:rPr>
        <w:t>’s</w:t>
      </w:r>
      <w:r w:rsidRPr="00854C23">
        <w:rPr>
          <w:rFonts w:asciiTheme="minorHAnsi" w:hAnsiTheme="minorHAnsi" w:cstheme="minorHAnsi"/>
          <w:szCs w:val="26"/>
          <w:u w:val="single"/>
        </w:rPr>
        <w:t xml:space="preserve"> out there</w:t>
      </w:r>
      <w:r w:rsidRPr="00854C23">
        <w:rPr>
          <w:rFonts w:asciiTheme="minorHAnsi" w:hAnsiTheme="minorHAnsi" w:cstheme="minorHAnsi"/>
          <w:sz w:val="16"/>
          <w:szCs w:val="26"/>
        </w:rPr>
        <w:t xml:space="preserve">, and the capability for people to do things to our satellites is there. </w:t>
      </w:r>
      <w:r w:rsidRPr="00854C23">
        <w:rPr>
          <w:rFonts w:asciiTheme="minorHAnsi" w:hAnsiTheme="minorHAnsi" w:cstheme="minorHAnsi"/>
          <w:szCs w:val="26"/>
          <w:u w:val="single"/>
        </w:rPr>
        <w:t xml:space="preserve">I’m focused on it </w:t>
      </w:r>
      <w:r w:rsidRPr="00854C23">
        <w:rPr>
          <w:rStyle w:val="Emphasis"/>
          <w:rFonts w:asciiTheme="minorHAnsi" w:hAnsiTheme="minorHAnsi" w:cstheme="minorHAnsi"/>
          <w:szCs w:val="26"/>
        </w:rPr>
        <w:t>beyond any single event</w:t>
      </w:r>
      <w:r w:rsidRPr="00854C23">
        <w:rPr>
          <w:rFonts w:asciiTheme="minorHAnsi" w:hAnsiTheme="minorHAnsi" w:cstheme="minorHAnsi"/>
          <w:sz w:val="16"/>
          <w:szCs w:val="26"/>
        </w:rPr>
        <w:t xml:space="preserve">.” – </w:t>
      </w:r>
      <w:r w:rsidRPr="00854C23">
        <w:rPr>
          <w:rStyle w:val="Emphasis"/>
          <w:rFonts w:asciiTheme="minorHAnsi" w:hAnsiTheme="minorHAnsi" w:cstheme="minorHAnsi"/>
          <w:szCs w:val="26"/>
        </w:rPr>
        <w:t>A</w:t>
      </w:r>
      <w:r w:rsidRPr="00854C23">
        <w:rPr>
          <w:rFonts w:asciiTheme="minorHAnsi" w:hAnsiTheme="minorHAnsi" w:cstheme="minorHAnsi"/>
          <w:szCs w:val="26"/>
          <w:u w:val="single"/>
        </w:rPr>
        <w:t xml:space="preserve">ir </w:t>
      </w:r>
      <w:r w:rsidRPr="00854C23">
        <w:rPr>
          <w:rStyle w:val="Emphasis"/>
          <w:rFonts w:asciiTheme="minorHAnsi" w:hAnsiTheme="minorHAnsi" w:cstheme="minorHAnsi"/>
          <w:szCs w:val="26"/>
        </w:rPr>
        <w:t>F</w:t>
      </w:r>
      <w:r w:rsidRPr="00854C23">
        <w:rPr>
          <w:rFonts w:asciiTheme="minorHAnsi" w:hAnsiTheme="minorHAnsi" w:cstheme="minorHAnsi"/>
          <w:szCs w:val="26"/>
          <w:u w:val="single"/>
        </w:rPr>
        <w:t>orce Space Command Commander, General Chilton</w:t>
      </w:r>
      <w:r w:rsidRPr="00854C23">
        <w:rPr>
          <w:rFonts w:asciiTheme="minorHAnsi" w:hAnsiTheme="minorHAnsi" w:cstheme="minorHAnsi"/>
          <w:sz w:val="16"/>
          <w:szCs w:val="26"/>
        </w:rPr>
        <w:t xml:space="preserve">, 2006 32 </w:t>
      </w:r>
      <w:r w:rsidRPr="00854C23">
        <w:rPr>
          <w:rFonts w:asciiTheme="minorHAnsi" w:hAnsiTheme="minorHAnsi" w:cstheme="minorHAnsi"/>
          <w:szCs w:val="26"/>
          <w:u w:val="single"/>
        </w:rPr>
        <w:t xml:space="preserve">In </w:t>
      </w:r>
      <w:r w:rsidRPr="00854C23">
        <w:rPr>
          <w:rFonts w:asciiTheme="minorHAnsi" w:hAnsiTheme="minorHAnsi" w:cstheme="minorHAnsi"/>
          <w:szCs w:val="26"/>
          <w:highlight w:val="green"/>
          <w:u w:val="single"/>
        </w:rPr>
        <w:t>2009</w:t>
      </w:r>
      <w:r w:rsidRPr="00854C23">
        <w:rPr>
          <w:rFonts w:asciiTheme="minorHAnsi" w:hAnsiTheme="minorHAnsi" w:cstheme="minorHAnsi"/>
          <w:szCs w:val="26"/>
          <w:u w:val="single"/>
        </w:rPr>
        <w:t>, a U.S.</w:t>
      </w:r>
      <w:r w:rsidRPr="00854C23">
        <w:rPr>
          <w:rFonts w:asciiTheme="minorHAnsi" w:hAnsiTheme="minorHAnsi" w:cstheme="minorHAnsi"/>
          <w:sz w:val="16"/>
          <w:szCs w:val="26"/>
        </w:rPr>
        <w:t xml:space="preserve"> commercial Iridium communications </w:t>
      </w:r>
      <w:r w:rsidRPr="00854C23">
        <w:rPr>
          <w:rStyle w:val="Emphasis"/>
          <w:rFonts w:asciiTheme="minorHAnsi" w:hAnsiTheme="minorHAnsi" w:cstheme="minorHAnsi"/>
          <w:highlight w:val="green"/>
        </w:rPr>
        <w:t>sat</w:t>
      </w:r>
      <w:r w:rsidRPr="00854C23">
        <w:rPr>
          <w:rFonts w:asciiTheme="minorHAnsi" w:hAnsiTheme="minorHAnsi" w:cstheme="minorHAnsi"/>
          <w:sz w:val="16"/>
          <w:szCs w:val="26"/>
        </w:rPr>
        <w:t xml:space="preserve">ellite—extensively </w:t>
      </w:r>
      <w:r w:rsidRPr="00854C23">
        <w:rPr>
          <w:rFonts w:asciiTheme="minorHAnsi" w:hAnsiTheme="minorHAnsi" w:cstheme="minorHAnsi"/>
          <w:szCs w:val="26"/>
          <w:highlight w:val="green"/>
          <w:u w:val="single"/>
        </w:rPr>
        <w:t xml:space="preserve">used by the </w:t>
      </w:r>
      <w:r w:rsidRPr="00854C23">
        <w:rPr>
          <w:rStyle w:val="Emphasis"/>
          <w:rFonts w:asciiTheme="minorHAnsi" w:hAnsiTheme="minorHAnsi" w:cstheme="minorHAnsi"/>
          <w:highlight w:val="green"/>
        </w:rPr>
        <w:t>DoD</w:t>
      </w:r>
      <w:r w:rsidRPr="00854C23">
        <w:rPr>
          <w:rFonts w:asciiTheme="minorHAnsi" w:hAnsiTheme="minorHAnsi" w:cstheme="minorHAnsi"/>
          <w:sz w:val="16"/>
          <w:szCs w:val="26"/>
        </w:rPr>
        <w:t>—</w:t>
      </w:r>
      <w:r w:rsidRPr="00854C23">
        <w:rPr>
          <w:rFonts w:asciiTheme="minorHAnsi" w:hAnsiTheme="minorHAnsi" w:cstheme="minorHAnsi"/>
          <w:szCs w:val="26"/>
          <w:u w:val="single"/>
        </w:rPr>
        <w:t xml:space="preserve">was accidently </w:t>
      </w:r>
      <w:r w:rsidRPr="00854C23">
        <w:rPr>
          <w:rStyle w:val="Emphasis"/>
          <w:rFonts w:asciiTheme="minorHAnsi" w:hAnsiTheme="minorHAnsi" w:cstheme="minorHAnsi"/>
          <w:szCs w:val="26"/>
        </w:rPr>
        <w:t>destroyed</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by</w:t>
      </w:r>
      <w:r w:rsidRPr="00854C23">
        <w:rPr>
          <w:rFonts w:asciiTheme="minorHAnsi" w:hAnsiTheme="minorHAnsi" w:cstheme="minorHAnsi"/>
          <w:sz w:val="16"/>
          <w:szCs w:val="26"/>
        </w:rPr>
        <w:t xml:space="preserve"> a </w:t>
      </w:r>
      <w:r w:rsidRPr="00854C23">
        <w:rPr>
          <w:rFonts w:asciiTheme="minorHAnsi" w:hAnsiTheme="minorHAnsi" w:cstheme="minorHAnsi"/>
          <w:szCs w:val="26"/>
          <w:highlight w:val="green"/>
          <w:u w:val="single"/>
        </w:rPr>
        <w:t>collision with a</w:t>
      </w:r>
      <w:r w:rsidRPr="00854C23">
        <w:rPr>
          <w:rFonts w:asciiTheme="minorHAnsi" w:hAnsiTheme="minorHAnsi" w:cstheme="minorHAnsi"/>
          <w:sz w:val="16"/>
          <w:szCs w:val="26"/>
        </w:rPr>
        <w:t xml:space="preserve"> dead </w:t>
      </w:r>
      <w:r w:rsidRPr="00854C23">
        <w:rPr>
          <w:rStyle w:val="Emphasis"/>
          <w:rFonts w:asciiTheme="minorHAnsi" w:hAnsiTheme="minorHAnsi" w:cstheme="minorHAnsi"/>
          <w:szCs w:val="26"/>
          <w:highlight w:val="green"/>
        </w:rPr>
        <w:lastRenderedPageBreak/>
        <w:t>Russian satellite</w:t>
      </w:r>
      <w:r w:rsidRPr="00854C23">
        <w:rPr>
          <w:rFonts w:asciiTheme="minorHAnsi" w:hAnsiTheme="minorHAnsi" w:cstheme="minorHAnsi"/>
          <w:sz w:val="16"/>
          <w:szCs w:val="26"/>
        </w:rPr>
        <w:t xml:space="preserve">.33 The U.S. company, Iridium, was able to minimize any loss of service by implementing a network solution within a few days.34 As of early 2011, </w:t>
      </w:r>
      <w:r w:rsidRPr="00854C23">
        <w:rPr>
          <w:rStyle w:val="StyleUnderline"/>
          <w:rFonts w:asciiTheme="minorHAnsi" w:hAnsiTheme="minorHAnsi" w:cstheme="minorHAnsi"/>
          <w:highlight w:val="green"/>
        </w:rPr>
        <w:t>no</w:t>
      </w:r>
      <w:r w:rsidRPr="00854C23">
        <w:rPr>
          <w:rStyle w:val="StyleUnderline"/>
          <w:rFonts w:asciiTheme="minorHAnsi" w:hAnsiTheme="minorHAnsi" w:cstheme="minorHAnsi"/>
        </w:rPr>
        <w:t xml:space="preserve"> legal </w:t>
      </w:r>
      <w:r w:rsidRPr="00854C23">
        <w:rPr>
          <w:rStyle w:val="StyleUnderline"/>
          <w:rFonts w:asciiTheme="minorHAnsi" w:hAnsiTheme="minorHAnsi" w:cstheme="minorHAnsi"/>
          <w:highlight w:val="green"/>
        </w:rPr>
        <w:t>action</w:t>
      </w:r>
      <w:r w:rsidRPr="00854C23">
        <w:rPr>
          <w:rFonts w:asciiTheme="minorHAnsi" w:hAnsiTheme="minorHAnsi" w:cstheme="minorHAnsi"/>
          <w:sz w:val="16"/>
          <w:szCs w:val="26"/>
        </w:rPr>
        <w:t xml:space="preserve"> had been </w:t>
      </w:r>
      <w:r w:rsidRPr="00854C23">
        <w:rPr>
          <w:rStyle w:val="StyleUnderline"/>
          <w:rFonts w:asciiTheme="minorHAnsi" w:hAnsiTheme="minorHAnsi" w:cstheme="minorHAnsi"/>
          <w:highlight w:val="green"/>
        </w:rPr>
        <w:t>taken</w:t>
      </w:r>
      <w:r w:rsidRPr="00854C23">
        <w:rPr>
          <w:rFonts w:asciiTheme="minorHAnsi" w:hAnsiTheme="minorHAnsi" w:cstheme="minorHAnsi"/>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854C23">
        <w:rPr>
          <w:rStyle w:val="Emphasis"/>
          <w:rFonts w:asciiTheme="minorHAnsi" w:hAnsiTheme="minorHAnsi" w:cstheme="minorHAnsi"/>
          <w:szCs w:val="26"/>
          <w:highlight w:val="green"/>
        </w:rPr>
        <w:t>No</w:t>
      </w:r>
      <w:r w:rsidRPr="00854C23">
        <w:rPr>
          <w:rFonts w:asciiTheme="minorHAnsi" w:hAnsiTheme="minorHAnsi" w:cstheme="minorHAnsi"/>
          <w:sz w:val="16"/>
          <w:szCs w:val="26"/>
        </w:rPr>
        <w:t xml:space="preserve">rth </w:t>
      </w:r>
      <w:r w:rsidRPr="00854C23">
        <w:rPr>
          <w:rStyle w:val="Emphasis"/>
          <w:rFonts w:asciiTheme="minorHAnsi" w:hAnsiTheme="minorHAnsi" w:cstheme="minorHAnsi"/>
          <w:szCs w:val="26"/>
          <w:highlight w:val="green"/>
        </w:rPr>
        <w:t>Ko</w:t>
      </w:r>
      <w:r w:rsidRPr="00854C23">
        <w:rPr>
          <w:rFonts w:asciiTheme="minorHAnsi" w:hAnsiTheme="minorHAnsi" w:cstheme="minorHAnsi"/>
          <w:sz w:val="16"/>
          <w:szCs w:val="26"/>
        </w:rPr>
        <w:t xml:space="preserve">rea </w:t>
      </w:r>
      <w:r w:rsidRPr="00854C23">
        <w:rPr>
          <w:rFonts w:asciiTheme="minorHAnsi" w:hAnsiTheme="minorHAnsi" w:cstheme="minorHAnsi"/>
          <w:szCs w:val="26"/>
          <w:highlight w:val="green"/>
          <w:u w:val="single"/>
        </w:rPr>
        <w:t>has been</w:t>
      </w:r>
      <w:r w:rsidRPr="00854C23">
        <w:rPr>
          <w:rFonts w:asciiTheme="minorHAnsi" w:hAnsiTheme="minorHAnsi" w:cstheme="minorHAnsi"/>
          <w:szCs w:val="26"/>
          <w:u w:val="single"/>
        </w:rPr>
        <w:t xml:space="preserve"> intermittently using </w:t>
      </w:r>
      <w:r w:rsidRPr="00854C23">
        <w:rPr>
          <w:rStyle w:val="Emphasis"/>
          <w:rFonts w:asciiTheme="minorHAnsi" w:hAnsiTheme="minorHAnsi" w:cstheme="minorHAnsi"/>
          <w:szCs w:val="26"/>
        </w:rPr>
        <w:t xml:space="preserve">GPS </w:t>
      </w:r>
      <w:r w:rsidRPr="00854C23">
        <w:rPr>
          <w:rStyle w:val="Emphasis"/>
          <w:rFonts w:asciiTheme="minorHAnsi" w:hAnsiTheme="minorHAnsi" w:cstheme="minorHAnsi"/>
          <w:szCs w:val="26"/>
          <w:highlight w:val="green"/>
        </w:rPr>
        <w:t>jamming</w:t>
      </w:r>
      <w:r w:rsidRPr="00854C23">
        <w:rPr>
          <w:rFonts w:asciiTheme="minorHAnsi" w:hAnsiTheme="minorHAnsi" w:cstheme="minorHAnsi"/>
          <w:szCs w:val="26"/>
          <w:u w:val="single"/>
        </w:rPr>
        <w:t xml:space="preserve"> equipment</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which</w:t>
      </w:r>
      <w:r w:rsidRPr="00854C23">
        <w:rPr>
          <w:rFonts w:asciiTheme="minorHAnsi" w:hAnsiTheme="minorHAnsi" w:cstheme="minorHAnsi"/>
          <w:sz w:val="16"/>
          <w:szCs w:val="26"/>
        </w:rPr>
        <w:t xml:space="preserve"> reportedly </w:t>
      </w:r>
      <w:r w:rsidRPr="00854C23">
        <w:rPr>
          <w:rFonts w:asciiTheme="minorHAnsi" w:hAnsiTheme="minorHAnsi" w:cstheme="minorHAnsi"/>
          <w:szCs w:val="26"/>
          <w:u w:val="single"/>
        </w:rPr>
        <w:t xml:space="preserve">has been interfering with U.S. and </w:t>
      </w:r>
      <w:r w:rsidRPr="00854C23">
        <w:rPr>
          <w:rStyle w:val="Emphasis"/>
          <w:rFonts w:asciiTheme="minorHAnsi" w:hAnsiTheme="minorHAnsi" w:cstheme="minorHAnsi"/>
          <w:szCs w:val="26"/>
        </w:rPr>
        <w:t>So</w:t>
      </w:r>
      <w:r w:rsidRPr="00854C23">
        <w:rPr>
          <w:rFonts w:asciiTheme="minorHAnsi" w:hAnsiTheme="minorHAnsi" w:cstheme="minorHAnsi"/>
          <w:szCs w:val="26"/>
          <w:u w:val="single"/>
        </w:rPr>
        <w:t xml:space="preserve">uth </w:t>
      </w:r>
      <w:r w:rsidRPr="00854C23">
        <w:rPr>
          <w:rStyle w:val="Emphasis"/>
          <w:rFonts w:asciiTheme="minorHAnsi" w:hAnsiTheme="minorHAnsi" w:cstheme="minorHAnsi"/>
          <w:szCs w:val="26"/>
        </w:rPr>
        <w:t>Ko</w:t>
      </w:r>
      <w:r w:rsidRPr="00854C23">
        <w:rPr>
          <w:rFonts w:asciiTheme="minorHAnsi" w:hAnsiTheme="minorHAnsi" w:cstheme="minorHAnsi"/>
          <w:szCs w:val="26"/>
          <w:u w:val="single"/>
        </w:rPr>
        <w:t>rean military operations</w:t>
      </w:r>
      <w:r w:rsidRPr="00854C23">
        <w:rPr>
          <w:rFonts w:asciiTheme="minorHAnsi" w:hAnsiTheme="minorHAnsi" w:cstheme="minorHAnsi"/>
          <w:sz w:val="16"/>
          <w:szCs w:val="26"/>
        </w:rPr>
        <w:t xml:space="preserve"> and civilian use south of the North Korean border.36 Reportedly, </w:t>
      </w:r>
      <w:r w:rsidRPr="00854C23">
        <w:rPr>
          <w:rStyle w:val="Emphasis"/>
          <w:rFonts w:asciiTheme="minorHAnsi" w:hAnsiTheme="minorHAnsi" w:cstheme="minorHAnsi"/>
          <w:szCs w:val="26"/>
        </w:rPr>
        <w:t>only</w:t>
      </w:r>
      <w:r w:rsidRPr="00854C23">
        <w:rPr>
          <w:rFonts w:asciiTheme="minorHAnsi" w:hAnsiTheme="minorHAnsi" w:cstheme="minorHAnsi"/>
          <w:szCs w:val="26"/>
          <w:u w:val="single"/>
        </w:rPr>
        <w:t xml:space="preserve"> </w:t>
      </w:r>
      <w:r w:rsidRPr="00854C23">
        <w:rPr>
          <w:rStyle w:val="Emphasis"/>
          <w:rFonts w:asciiTheme="minorHAnsi" w:hAnsiTheme="minorHAnsi" w:cstheme="minorHAnsi"/>
          <w:szCs w:val="26"/>
          <w:highlight w:val="green"/>
        </w:rPr>
        <w:t>So</w:t>
      </w:r>
      <w:r w:rsidRPr="00854C23">
        <w:rPr>
          <w:rFonts w:asciiTheme="minorHAnsi" w:hAnsiTheme="minorHAnsi" w:cstheme="minorHAnsi"/>
          <w:szCs w:val="26"/>
          <w:u w:val="single"/>
        </w:rPr>
        <w:t xml:space="preserve">uth </w:t>
      </w:r>
      <w:r w:rsidRPr="00854C23">
        <w:rPr>
          <w:rStyle w:val="Emphasis"/>
          <w:rFonts w:asciiTheme="minorHAnsi" w:hAnsiTheme="minorHAnsi" w:cstheme="minorHAnsi"/>
          <w:szCs w:val="26"/>
          <w:highlight w:val="green"/>
        </w:rPr>
        <w:t>Ko</w:t>
      </w:r>
      <w:r w:rsidRPr="00854C23">
        <w:rPr>
          <w:rFonts w:asciiTheme="minorHAnsi" w:hAnsiTheme="minorHAnsi" w:cstheme="minorHAnsi"/>
          <w:szCs w:val="26"/>
          <w:u w:val="single"/>
        </w:rPr>
        <w:t xml:space="preserve">rea and the </w:t>
      </w:r>
      <w:r w:rsidRPr="00854C23">
        <w:rPr>
          <w:rStyle w:val="Emphasis"/>
          <w:rFonts w:asciiTheme="minorHAnsi" w:hAnsiTheme="minorHAnsi" w:cstheme="minorHAnsi"/>
          <w:szCs w:val="26"/>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rPr>
        <w:t>N</w:t>
      </w:r>
      <w:r w:rsidRPr="00854C23">
        <w:rPr>
          <w:rFonts w:asciiTheme="minorHAnsi" w:hAnsiTheme="minorHAnsi" w:cstheme="minorHAnsi"/>
          <w:szCs w:val="26"/>
          <w:u w:val="single"/>
        </w:rPr>
        <w:t>ations</w:t>
      </w:r>
      <w:r w:rsidRPr="00854C23">
        <w:rPr>
          <w:rFonts w:asciiTheme="minorHAnsi" w:hAnsiTheme="minorHAnsi" w:cstheme="minorHAnsi"/>
          <w:sz w:val="16"/>
          <w:szCs w:val="26"/>
        </w:rPr>
        <w:t xml:space="preserve"> International Telecommunications Union—at the request of South Korea—</w:t>
      </w:r>
      <w:r w:rsidRPr="00854C23">
        <w:rPr>
          <w:rFonts w:asciiTheme="minorHAnsi" w:hAnsiTheme="minorHAnsi" w:cstheme="minorHAnsi"/>
          <w:szCs w:val="26"/>
          <w:u w:val="single"/>
        </w:rPr>
        <w:t xml:space="preserve">have </w:t>
      </w:r>
      <w:r w:rsidRPr="00854C23">
        <w:rPr>
          <w:rStyle w:val="Emphasis"/>
          <w:rFonts w:asciiTheme="minorHAnsi" w:hAnsiTheme="minorHAnsi" w:cstheme="minorHAnsi"/>
          <w:highlight w:val="green"/>
        </w:rPr>
        <w:t>issued letters</w:t>
      </w:r>
      <w:r w:rsidRPr="00854C23">
        <w:rPr>
          <w:rFonts w:asciiTheme="minorHAnsi" w:hAnsiTheme="minorHAnsi" w:cstheme="minorHAnsi"/>
          <w:szCs w:val="26"/>
          <w:u w:val="single"/>
        </w:rPr>
        <w:t xml:space="preserve"> to Pyongyang demanding</w:t>
      </w:r>
      <w:r w:rsidRPr="00854C23">
        <w:rPr>
          <w:rFonts w:asciiTheme="minorHAnsi" w:hAnsiTheme="minorHAnsi" w:cstheme="minorHAnsi"/>
          <w:sz w:val="16"/>
          <w:szCs w:val="26"/>
        </w:rPr>
        <w:t xml:space="preserve"> the </w:t>
      </w:r>
      <w:r w:rsidRPr="00854C23">
        <w:rPr>
          <w:rFonts w:asciiTheme="minorHAnsi" w:hAnsiTheme="minorHAnsi" w:cstheme="minorHAnsi"/>
          <w:szCs w:val="26"/>
          <w:u w:val="single"/>
        </w:rPr>
        <w:t>cessation of disruptive</w:t>
      </w:r>
      <w:r w:rsidRPr="00854C23">
        <w:rPr>
          <w:rFonts w:asciiTheme="minorHAnsi" w:hAnsiTheme="minorHAnsi" w:cstheme="minorHAnsi"/>
          <w:sz w:val="16"/>
          <w:szCs w:val="26"/>
        </w:rPr>
        <w:t xml:space="preserve"> communications </w:t>
      </w:r>
      <w:r w:rsidRPr="00854C23">
        <w:rPr>
          <w:rFonts w:asciiTheme="minorHAnsi" w:hAnsiTheme="minorHAnsi" w:cstheme="minorHAnsi"/>
          <w:szCs w:val="26"/>
          <w:u w:val="single"/>
        </w:rPr>
        <w:t>signals</w:t>
      </w:r>
      <w:r w:rsidRPr="00854C23">
        <w:rPr>
          <w:rFonts w:asciiTheme="minorHAnsi" w:hAnsiTheme="minorHAnsi" w:cstheme="minorHAnsi"/>
          <w:sz w:val="16"/>
          <w:szCs w:val="26"/>
        </w:rPr>
        <w:t xml:space="preserve"> in South Korea.37 It appears that </w:t>
      </w:r>
      <w:r w:rsidRPr="00854C23">
        <w:rPr>
          <w:rFonts w:asciiTheme="minorHAnsi" w:hAnsiTheme="minorHAnsi" w:cstheme="minorHAnsi"/>
          <w:szCs w:val="26"/>
          <w:highlight w:val="green"/>
          <w:u w:val="single"/>
        </w:rPr>
        <w:t xml:space="preserve">the </w:t>
      </w:r>
      <w:r w:rsidRPr="00854C23">
        <w:rPr>
          <w:rStyle w:val="Emphasis"/>
          <w:rFonts w:asciiTheme="minorHAnsi" w:hAnsiTheme="minorHAnsi" w:cstheme="minorHAnsi"/>
          <w:szCs w:val="26"/>
          <w:highlight w:val="green"/>
        </w:rPr>
        <w:t>only time</w:t>
      </w:r>
      <w:r w:rsidRPr="00854C23">
        <w:rPr>
          <w:rFonts w:asciiTheme="minorHAnsi" w:hAnsiTheme="minorHAnsi" w:cstheme="minorHAnsi"/>
          <w:szCs w:val="26"/>
          <w:highlight w:val="green"/>
          <w:u w:val="single"/>
        </w:rPr>
        <w:t xml:space="preserve"> the </w:t>
      </w:r>
      <w:r w:rsidRPr="00854C23">
        <w:rPr>
          <w:rStyle w:val="Emphasis"/>
          <w:rFonts w:asciiTheme="minorHAnsi" w:hAnsiTheme="minorHAnsi" w:cstheme="minorHAnsi"/>
          <w:szCs w:val="26"/>
          <w:highlight w:val="green"/>
        </w:rPr>
        <w:t>U.S.</w:t>
      </w:r>
      <w:r w:rsidRPr="00854C23">
        <w:rPr>
          <w:rFonts w:asciiTheme="minorHAnsi" w:hAnsiTheme="minorHAnsi" w:cstheme="minorHAnsi"/>
          <w:szCs w:val="26"/>
          <w:u w:val="single"/>
        </w:rPr>
        <w:t xml:space="preserve"> military has </w:t>
      </w:r>
      <w:r w:rsidRPr="00854C23">
        <w:rPr>
          <w:rStyle w:val="Emphasis"/>
          <w:rFonts w:asciiTheme="minorHAnsi" w:hAnsiTheme="minorHAnsi" w:cstheme="minorHAnsi"/>
          <w:szCs w:val="26"/>
          <w:highlight w:val="green"/>
        </w:rPr>
        <w:t>responded with force</w:t>
      </w:r>
      <w:r w:rsidRPr="00854C23">
        <w:rPr>
          <w:rFonts w:asciiTheme="minorHAnsi" w:hAnsiTheme="minorHAnsi" w:cstheme="minorHAnsi"/>
          <w:szCs w:val="26"/>
          <w:u w:val="single"/>
        </w:rPr>
        <w:t xml:space="preserve"> to a </w:t>
      </w:r>
      <w:r w:rsidRPr="00854C23">
        <w:rPr>
          <w:rStyle w:val="Emphasis"/>
          <w:rFonts w:asciiTheme="minorHAnsi" w:hAnsiTheme="minorHAnsi" w:cstheme="minorHAnsi"/>
          <w:szCs w:val="26"/>
        </w:rPr>
        <w:t>disruption</w:t>
      </w:r>
      <w:r w:rsidRPr="00854C23">
        <w:rPr>
          <w:rFonts w:asciiTheme="minorHAnsi" w:hAnsiTheme="minorHAnsi" w:cstheme="minorHAnsi"/>
          <w:szCs w:val="26"/>
          <w:u w:val="single"/>
        </w:rPr>
        <w:t xml:space="preserve"> in </w:t>
      </w:r>
      <w:r w:rsidRPr="00854C23">
        <w:rPr>
          <w:rStyle w:val="Emphasis"/>
          <w:rFonts w:asciiTheme="minorHAnsi" w:hAnsiTheme="minorHAnsi" w:cstheme="minorHAnsi"/>
          <w:szCs w:val="26"/>
        </w:rPr>
        <w:t>U.S. space capabilities</w:t>
      </w:r>
      <w:r w:rsidRPr="00854C23">
        <w:rPr>
          <w:rFonts w:asciiTheme="minorHAnsi" w:hAnsiTheme="minorHAnsi" w:cstheme="minorHAnsi"/>
          <w:szCs w:val="26"/>
          <w:u w:val="single"/>
        </w:rPr>
        <w:t xml:space="preserve"> </w:t>
      </w:r>
      <w:r w:rsidRPr="00854C23">
        <w:rPr>
          <w:rFonts w:asciiTheme="minorHAnsi" w:hAnsiTheme="minorHAnsi" w:cstheme="minorHAnsi"/>
          <w:szCs w:val="26"/>
          <w:highlight w:val="green"/>
          <w:u w:val="single"/>
        </w:rPr>
        <w:t>was</w:t>
      </w:r>
      <w:r w:rsidRPr="00854C23">
        <w:rPr>
          <w:rFonts w:asciiTheme="minorHAnsi" w:hAnsiTheme="minorHAnsi" w:cstheme="minorHAnsi"/>
          <w:szCs w:val="26"/>
          <w:u w:val="single"/>
        </w:rPr>
        <w:t xml:space="preserve"> in 2003</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 xml:space="preserve">a </w:t>
      </w:r>
      <w:r w:rsidRPr="00854C23">
        <w:rPr>
          <w:rStyle w:val="Emphasis"/>
          <w:rFonts w:asciiTheme="minorHAnsi" w:hAnsiTheme="minorHAnsi" w:cstheme="minorHAnsi"/>
          <w:szCs w:val="26"/>
        </w:rPr>
        <w:t>few days</w:t>
      </w:r>
      <w:r w:rsidRPr="00854C23">
        <w:rPr>
          <w:rFonts w:asciiTheme="minorHAnsi" w:hAnsiTheme="minorHAnsi" w:cstheme="minorHAnsi"/>
          <w:szCs w:val="26"/>
          <w:u w:val="single"/>
        </w:rPr>
        <w:t xml:space="preserve"> after the </w:t>
      </w:r>
      <w:r w:rsidRPr="00854C23">
        <w:rPr>
          <w:rStyle w:val="Emphasis"/>
          <w:rFonts w:asciiTheme="minorHAnsi" w:hAnsiTheme="minorHAnsi" w:cstheme="minorHAnsi"/>
          <w:szCs w:val="26"/>
        </w:rPr>
        <w:t xml:space="preserve">start of </w:t>
      </w:r>
      <w:r w:rsidRPr="00854C23">
        <w:rPr>
          <w:rStyle w:val="Emphasis"/>
          <w:rFonts w:asciiTheme="minorHAnsi" w:hAnsiTheme="minorHAnsi" w:cstheme="minorHAnsi"/>
          <w:szCs w:val="26"/>
          <w:highlight w:val="green"/>
        </w:rPr>
        <w:t>the Iraq war</w:t>
      </w:r>
      <w:r w:rsidRPr="00854C23">
        <w:rPr>
          <w:rFonts w:asciiTheme="minorHAnsi" w:hAnsiTheme="minorHAnsi" w:cstheme="minorHAnsi"/>
          <w:sz w:val="16"/>
          <w:szCs w:val="26"/>
        </w:rPr>
        <w:t xml:space="preserve">.38 According to U.S. officials, </w:t>
      </w:r>
      <w:r w:rsidRPr="00854C23">
        <w:rPr>
          <w:rFonts w:asciiTheme="minorHAnsi" w:hAnsiTheme="minorHAnsi" w:cstheme="minorHAnsi"/>
          <w:szCs w:val="26"/>
          <w:u w:val="single"/>
        </w:rPr>
        <w:t>Iraq was using multiple GPS jammers</w:t>
      </w:r>
      <w:r w:rsidRPr="00854C23">
        <w:rPr>
          <w:rFonts w:asciiTheme="minorHAnsi" w:hAnsiTheme="minorHAnsi" w:cstheme="minorHAnsi"/>
          <w:sz w:val="16"/>
          <w:szCs w:val="26"/>
        </w:rPr>
        <w:t xml:space="preserve">—which supposedly did not affect military GPS functionality. However, </w:t>
      </w:r>
      <w:r w:rsidRPr="00854C23">
        <w:rPr>
          <w:rFonts w:asciiTheme="minorHAnsi" w:hAnsiTheme="minorHAnsi" w:cstheme="minorHAnsi"/>
          <w:szCs w:val="26"/>
          <w:u w:val="single"/>
        </w:rPr>
        <w:t>the U.S. military bombed the jammers</w:t>
      </w:r>
      <w:r w:rsidRPr="00854C23">
        <w:rPr>
          <w:rFonts w:asciiTheme="minorHAnsi" w:hAnsiTheme="minorHAnsi" w:cstheme="minorHAnsi"/>
          <w:sz w:val="16"/>
          <w:szCs w:val="26"/>
        </w:rPr>
        <w:t xml:space="preserve"> anyway after a diplomatic complaint to Russia.39 </w:t>
      </w:r>
      <w:r w:rsidRPr="00854C23">
        <w:rPr>
          <w:rFonts w:asciiTheme="minorHAnsi" w:hAnsiTheme="minorHAnsi" w:cstheme="minorHAnsi"/>
          <w:szCs w:val="26"/>
          <w:u w:val="single"/>
        </w:rPr>
        <w:t xml:space="preserve">The </w:t>
      </w:r>
      <w:r w:rsidRPr="00854C23">
        <w:rPr>
          <w:rStyle w:val="Emphasis"/>
          <w:rFonts w:asciiTheme="minorHAnsi" w:hAnsiTheme="minorHAnsi" w:cstheme="minorHAnsi"/>
          <w:szCs w:val="26"/>
        </w:rPr>
        <w:t>use</w:t>
      </w:r>
      <w:r w:rsidRPr="00854C23">
        <w:rPr>
          <w:rFonts w:asciiTheme="minorHAnsi" w:hAnsiTheme="minorHAnsi" w:cstheme="minorHAnsi"/>
          <w:szCs w:val="26"/>
          <w:u w:val="single"/>
        </w:rPr>
        <w:t xml:space="preserve"> of military </w:t>
      </w:r>
      <w:r w:rsidRPr="00854C23">
        <w:rPr>
          <w:rStyle w:val="Emphasis"/>
          <w:rFonts w:asciiTheme="minorHAnsi" w:hAnsiTheme="minorHAnsi" w:cstheme="minorHAnsi"/>
          <w:szCs w:val="26"/>
        </w:rPr>
        <w:t>force</w:t>
      </w:r>
      <w:r w:rsidRPr="00854C23">
        <w:rPr>
          <w:rFonts w:asciiTheme="minorHAnsi" w:hAnsiTheme="minorHAnsi" w:cstheme="minorHAnsi"/>
          <w:szCs w:val="26"/>
          <w:u w:val="single"/>
        </w:rPr>
        <w:t xml:space="preserve"> against the GPS jamming threat was</w:t>
      </w:r>
      <w:r w:rsidRPr="00854C23">
        <w:rPr>
          <w:rFonts w:asciiTheme="minorHAnsi" w:hAnsiTheme="minorHAnsi" w:cstheme="minorHAnsi"/>
          <w:sz w:val="16"/>
          <w:szCs w:val="26"/>
        </w:rPr>
        <w:t xml:space="preserve"> possibly </w:t>
      </w:r>
      <w:r w:rsidRPr="00854C23">
        <w:rPr>
          <w:rFonts w:asciiTheme="minorHAnsi" w:hAnsiTheme="minorHAnsi" w:cstheme="minorHAnsi"/>
          <w:szCs w:val="26"/>
          <w:highlight w:val="green"/>
          <w:u w:val="single"/>
        </w:rPr>
        <w:t xml:space="preserve">because the </w:t>
      </w:r>
      <w:r w:rsidRPr="00854C23">
        <w:rPr>
          <w:rStyle w:val="Emphasis"/>
          <w:rFonts w:asciiTheme="minorHAnsi" w:hAnsiTheme="minorHAnsi" w:cstheme="minorHAnsi"/>
          <w:szCs w:val="26"/>
          <w:highlight w:val="green"/>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highlight w:val="green"/>
        </w:rPr>
        <w:t>S</w:t>
      </w:r>
      <w:r w:rsidRPr="00854C23">
        <w:rPr>
          <w:rFonts w:asciiTheme="minorHAnsi" w:hAnsiTheme="minorHAnsi" w:cstheme="minorHAnsi"/>
          <w:szCs w:val="26"/>
          <w:u w:val="single"/>
        </w:rPr>
        <w:t xml:space="preserve">tates </w:t>
      </w:r>
      <w:r w:rsidRPr="00854C23">
        <w:rPr>
          <w:rFonts w:asciiTheme="minorHAnsi" w:hAnsiTheme="minorHAnsi" w:cstheme="minorHAnsi"/>
          <w:szCs w:val="26"/>
          <w:highlight w:val="green"/>
          <w:u w:val="single"/>
        </w:rPr>
        <w:t xml:space="preserve">was </w:t>
      </w:r>
      <w:r w:rsidRPr="00854C23">
        <w:rPr>
          <w:rStyle w:val="Emphasis"/>
          <w:rFonts w:asciiTheme="minorHAnsi" w:hAnsiTheme="minorHAnsi" w:cstheme="minorHAnsi"/>
          <w:szCs w:val="26"/>
          <w:highlight w:val="green"/>
        </w:rPr>
        <w:t>already intervening</w:t>
      </w:r>
      <w:r w:rsidRPr="00854C23">
        <w:rPr>
          <w:rStyle w:val="Emphasis"/>
          <w:rFonts w:asciiTheme="minorHAnsi" w:hAnsiTheme="minorHAnsi" w:cstheme="minorHAnsi"/>
          <w:szCs w:val="26"/>
        </w:rPr>
        <w:t xml:space="preserve"> in Iraq</w:t>
      </w:r>
      <w:r w:rsidRPr="00854C23">
        <w:rPr>
          <w:rFonts w:asciiTheme="minorHAnsi" w:hAnsiTheme="minorHAnsi" w:cstheme="minorHAnsi"/>
          <w:sz w:val="16"/>
          <w:szCs w:val="26"/>
        </w:rPr>
        <w:t xml:space="preserve">, and </w:t>
      </w:r>
      <w:r w:rsidRPr="00854C23">
        <w:rPr>
          <w:rFonts w:asciiTheme="minorHAnsi" w:hAnsiTheme="minorHAnsi" w:cstheme="minorHAnsi"/>
          <w:szCs w:val="26"/>
          <w:u w:val="single"/>
        </w:rPr>
        <w:t>the bombing</w:t>
      </w:r>
      <w:r w:rsidRPr="00854C23">
        <w:rPr>
          <w:rFonts w:asciiTheme="minorHAnsi" w:hAnsiTheme="minorHAnsi" w:cstheme="minorHAnsi"/>
          <w:sz w:val="16"/>
          <w:szCs w:val="26"/>
        </w:rPr>
        <w:t xml:space="preserve"> probably </w:t>
      </w:r>
      <w:r w:rsidRPr="00854C23">
        <w:rPr>
          <w:rStyle w:val="Emphasis"/>
          <w:rFonts w:asciiTheme="minorHAnsi" w:hAnsiTheme="minorHAnsi" w:cstheme="minorHAnsi"/>
          <w:szCs w:val="26"/>
        </w:rPr>
        <w:t>would not have occurred</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 xml:space="preserve">if the </w:t>
      </w:r>
      <w:r w:rsidRPr="00854C23">
        <w:rPr>
          <w:rStyle w:val="Emphasis"/>
          <w:rFonts w:asciiTheme="minorHAnsi" w:hAnsiTheme="minorHAnsi" w:cstheme="minorHAnsi"/>
          <w:szCs w:val="26"/>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rPr>
        <w:t>S</w:t>
      </w:r>
      <w:r w:rsidRPr="00854C23">
        <w:rPr>
          <w:rFonts w:asciiTheme="minorHAnsi" w:hAnsiTheme="minorHAnsi" w:cstheme="minorHAnsi"/>
          <w:szCs w:val="26"/>
          <w:u w:val="single"/>
        </w:rPr>
        <w:t xml:space="preserve">tates was </w:t>
      </w:r>
      <w:r w:rsidRPr="00854C23">
        <w:rPr>
          <w:rStyle w:val="Emphasis"/>
          <w:rFonts w:asciiTheme="minorHAnsi" w:hAnsiTheme="minorHAnsi" w:cstheme="minorHAnsi"/>
          <w:szCs w:val="26"/>
        </w:rPr>
        <w:t>not at war</w:t>
      </w:r>
      <w:r w:rsidRPr="00854C23">
        <w:rPr>
          <w:rFonts w:asciiTheme="minorHAnsi" w:hAnsiTheme="minorHAnsi" w:cstheme="minorHAnsi"/>
          <w:sz w:val="16"/>
          <w:szCs w:val="26"/>
        </w:rPr>
        <w:t>.</w:t>
      </w:r>
    </w:p>
    <w:p w:rsidR="00096390" w:rsidRPr="008F1D9A" w:rsidRDefault="00096390" w:rsidP="00096390">
      <w:pPr>
        <w:rPr>
          <w:rFonts w:asciiTheme="minorHAnsi" w:hAnsiTheme="minorHAnsi" w:cstheme="minorHAnsi"/>
          <w:sz w:val="16"/>
        </w:rPr>
      </w:pPr>
    </w:p>
    <w:p w:rsidR="00096390" w:rsidRPr="00100A2B" w:rsidRDefault="00096390" w:rsidP="00096390">
      <w:pPr>
        <w:pStyle w:val="Heading4"/>
        <w:numPr>
          <w:ilvl w:val="0"/>
          <w:numId w:val="15"/>
        </w:numPr>
        <w:tabs>
          <w:tab w:val="num" w:pos="360"/>
        </w:tabs>
        <w:ind w:left="0" w:firstLine="0"/>
      </w:pPr>
      <w:r w:rsidRPr="00100A2B">
        <w:t xml:space="preserve">Alt cause – broad space privatization and existing debris. </w:t>
      </w:r>
    </w:p>
    <w:p w:rsidR="00096390" w:rsidRPr="00100A2B" w:rsidRDefault="00096390" w:rsidP="0009639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w:t>
      </w:r>
      <w:proofErr w:type="spellStart"/>
      <w:r w:rsidRPr="00100A2B">
        <w:t>Sorge</w:t>
      </w:r>
      <w:proofErr w:type="spellEnd"/>
      <w:r w:rsidRPr="00100A2B">
        <w:t xml:space="preserve">, Jamie Morin, Robert S. Wilson), “Space traffic management in the new space era,” Journal of Space Safety Engineering, 6/18/19, </w:t>
      </w:r>
      <w:r w:rsidRPr="00FB3D96">
        <w:t>https://doi.org/10.1016/j.jsse.2019.05.007</w:t>
      </w:r>
      <w:r w:rsidRPr="00100A2B">
        <w:t>] TDI</w:t>
      </w:r>
    </w:p>
    <w:p w:rsidR="00096390" w:rsidRPr="00100A2B" w:rsidRDefault="00096390" w:rsidP="00096390">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rsidR="00096390" w:rsidRPr="00100A2B" w:rsidRDefault="00096390" w:rsidP="00096390">
      <w:r w:rsidRPr="00100A2B">
        <w:t xml:space="preserve">2. Characterizing </w:t>
      </w:r>
      <w:proofErr w:type="spellStart"/>
      <w:r w:rsidRPr="00100A2B">
        <w:t>NewSpace</w:t>
      </w:r>
      <w:proofErr w:type="spellEnd"/>
      <w:r w:rsidRPr="00100A2B">
        <w:t>: a step change in the space environment</w:t>
      </w:r>
    </w:p>
    <w:p w:rsidR="00096390" w:rsidRPr="00100A2B" w:rsidRDefault="00096390" w:rsidP="00096390">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w:t>
      </w:r>
      <w:proofErr w:type="gramStart"/>
      <w:r w:rsidRPr="008212F1">
        <w:rPr>
          <w:rStyle w:val="StyleUnderline"/>
          <w:highlight w:val="green"/>
        </w:rPr>
        <w:t>]years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rsidR="00096390" w:rsidRPr="00100A2B" w:rsidRDefault="00096390" w:rsidP="00096390">
      <w:r w:rsidRPr="00100A2B">
        <w:t>[Table 1 Omitted]</w:t>
      </w:r>
    </w:p>
    <w:p w:rsidR="00096390" w:rsidRPr="00100A2B" w:rsidRDefault="00096390" w:rsidP="00096390">
      <w:pPr>
        <w:rPr>
          <w:rStyle w:val="Emphasis"/>
        </w:rPr>
      </w:pPr>
      <w:r w:rsidRPr="00100A2B">
        <w:lastRenderedPageBreak/>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rsidR="00096390" w:rsidRPr="00100A2B" w:rsidRDefault="00096390" w:rsidP="00096390">
      <w:r w:rsidRPr="00100A2B">
        <w:t>Current space safety, space surveillance, collision avoidance (COLA) and debris mitigation processes have been designed for and have evolved with the current population profile, launch rates and density of LEO space.</w:t>
      </w:r>
    </w:p>
    <w:p w:rsidR="00096390" w:rsidRPr="00100A2B" w:rsidRDefault="00096390" w:rsidP="00096390">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rsidR="00096390" w:rsidRPr="00100A2B" w:rsidRDefault="00096390" w:rsidP="00096390">
      <w:r w:rsidRPr="00100A2B">
        <w:t>3. Compounding effects of better SSA, more satellites, and new operational concepts</w:t>
      </w:r>
    </w:p>
    <w:p w:rsidR="00096390" w:rsidRPr="00100A2B" w:rsidRDefault="00096390" w:rsidP="00096390">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rsidR="00096390" w:rsidRPr="00100A2B" w:rsidRDefault="00096390" w:rsidP="00096390">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rsidR="00096390" w:rsidRPr="00100A2B" w:rsidRDefault="00096390" w:rsidP="00096390">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rsidR="00096390" w:rsidRPr="00100A2B" w:rsidRDefault="00096390" w:rsidP="00096390">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rsidR="00096390" w:rsidRPr="00100A2B" w:rsidRDefault="00096390" w:rsidP="00096390">
      <w:r w:rsidRPr="00100A2B">
        <w:lastRenderedPageBreak/>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rsidR="00096390" w:rsidRPr="00624789" w:rsidRDefault="00096390" w:rsidP="00096390">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rsidR="00096390" w:rsidRPr="00F22B32" w:rsidRDefault="00096390" w:rsidP="00096390">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rsidR="00096390" w:rsidRPr="00100A2B" w:rsidRDefault="00096390" w:rsidP="0009639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096390" w:rsidRPr="00100A2B" w:rsidRDefault="00096390" w:rsidP="00096390">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w:t>
      </w:r>
      <w:r w:rsidRPr="00100A2B">
        <w:rPr>
          <w:rStyle w:val="StyleUnderline"/>
        </w:rPr>
        <w:lastRenderedPageBreak/>
        <w:t>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proofErr w:type="spellStart"/>
      <w:r w:rsidRPr="008212F1">
        <w:rPr>
          <w:rStyle w:val="Emphasis"/>
          <w:highlight w:val="green"/>
        </w:rPr>
        <w:t>weaponization</w:t>
      </w:r>
      <w:proofErr w:type="spellEnd"/>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w:t>
      </w:r>
      <w:proofErr w:type="spellStart"/>
      <w:r w:rsidRPr="00100A2B">
        <w:t>Stratfor</w:t>
      </w:r>
      <w:proofErr w:type="spellEnd"/>
      <w:r w:rsidRPr="00100A2B">
        <w:t xml:space="preserve">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rsidR="00096390" w:rsidRPr="00100A2B" w:rsidRDefault="00096390" w:rsidP="00096390">
      <w:pPr>
        <w:pStyle w:val="Heading4"/>
        <w:numPr>
          <w:ilvl w:val="0"/>
          <w:numId w:val="15"/>
        </w:numPr>
        <w:tabs>
          <w:tab w:val="num" w:pos="360"/>
        </w:tabs>
        <w:ind w:left="0" w:firstLine="0"/>
      </w:pPr>
      <w:r w:rsidRPr="00100A2B">
        <w:t xml:space="preserve">Space debris creates existential deterrence and a taboo </w:t>
      </w:r>
    </w:p>
    <w:p w:rsidR="00096390" w:rsidRPr="00100A2B" w:rsidRDefault="00096390" w:rsidP="00096390">
      <w:r w:rsidRPr="00100A2B">
        <w:rPr>
          <w:rStyle w:val="StyleUnderline"/>
          <w:szCs w:val="26"/>
        </w:rPr>
        <w:t>Bowen 18</w:t>
      </w:r>
      <w:r w:rsidRPr="00100A2B">
        <w:t xml:space="preserve"> [(</w:t>
      </w:r>
      <w:proofErr w:type="spellStart"/>
      <w:r w:rsidRPr="00100A2B">
        <w:t>Bleddyn</w:t>
      </w:r>
      <w:proofErr w:type="spellEnd"/>
      <w:r w:rsidRPr="00100A2B">
        <w:t xml:space="preserve">,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096390" w:rsidRDefault="00096390" w:rsidP="00096390">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096390" w:rsidRDefault="00096390" w:rsidP="00096390"/>
    <w:p w:rsidR="00096390" w:rsidRPr="001623DC" w:rsidRDefault="00096390" w:rsidP="00096390">
      <w:pPr>
        <w:pStyle w:val="Heading4"/>
      </w:pPr>
      <w:r w:rsidRPr="001623DC">
        <w:t>Debris doesn’t matter there</w:t>
      </w:r>
    </w:p>
    <w:p w:rsidR="00096390" w:rsidRPr="001623DC" w:rsidRDefault="00096390" w:rsidP="00096390">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rsidR="00096390" w:rsidRPr="00CD23A7" w:rsidRDefault="00096390" w:rsidP="00096390">
      <w:pPr>
        <w:rPr>
          <w:sz w:val="16"/>
        </w:rPr>
      </w:pPr>
      <w:r w:rsidRPr="00A53BF8">
        <w:rPr>
          <w:rStyle w:val="Emphasis"/>
          <w:highlight w:val="green"/>
        </w:rPr>
        <w:t>GEO</w:t>
      </w:r>
      <w:r w:rsidRPr="00F57966">
        <w:rPr>
          <w:sz w:val="16"/>
        </w:rPr>
        <w:t xml:space="preserve"> - If you put a satellite far enough out from earth, the speed that the satellite travels around the earth will match the speed of the surface of the earth rotating under it. </w:t>
      </w:r>
      <w:r w:rsidRPr="00A53BF8">
        <w:rPr>
          <w:highlight w:val="green"/>
          <w:u w:val="single"/>
        </w:rPr>
        <w:t>From the ground, the satellite will appear to hang motionless</w:t>
      </w:r>
      <w:r w:rsidRPr="00F57966">
        <w:rPr>
          <w:sz w:val="16"/>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53BF8">
        <w:rPr>
          <w:rStyle w:val="Emphasis"/>
          <w:highlight w:val="green"/>
        </w:rPr>
        <w:t>all</w:t>
      </w:r>
      <w:r w:rsidRPr="00F57966">
        <w:rPr>
          <w:u w:val="single"/>
        </w:rPr>
        <w:t xml:space="preserve"> the </w:t>
      </w:r>
      <w:r w:rsidRPr="00A53BF8">
        <w:rPr>
          <w:rStyle w:val="Emphasis"/>
          <w:highlight w:val="green"/>
        </w:rPr>
        <w:t>satellites</w:t>
      </w:r>
      <w:r w:rsidRPr="00F57966">
        <w:rPr>
          <w:u w:val="single"/>
        </w:rPr>
        <w:t xml:space="preserve"> here </w:t>
      </w:r>
      <w:r w:rsidRPr="00A53BF8">
        <w:rPr>
          <w:highlight w:val="green"/>
          <w:u w:val="single"/>
        </w:rPr>
        <w:t xml:space="preserve">are </w:t>
      </w:r>
      <w:r w:rsidRPr="00A53BF8">
        <w:rPr>
          <w:rStyle w:val="Emphasis"/>
          <w:highlight w:val="green"/>
        </w:rPr>
        <w:t>moving</w:t>
      </w:r>
      <w:r w:rsidRPr="00A53BF8">
        <w:rPr>
          <w:highlight w:val="green"/>
          <w:u w:val="single"/>
        </w:rPr>
        <w:t xml:space="preserve"> the </w:t>
      </w:r>
      <w:r w:rsidRPr="00A53BF8">
        <w:rPr>
          <w:rStyle w:val="Emphasis"/>
          <w:highlight w:val="green"/>
        </w:rPr>
        <w:t>same direction</w:t>
      </w:r>
      <w:r w:rsidRPr="00A53BF8">
        <w:rPr>
          <w:highlight w:val="green"/>
          <w:u w:val="single"/>
        </w:rPr>
        <w:t xml:space="preserve"> at the </w:t>
      </w:r>
      <w:r w:rsidRPr="00A53BF8">
        <w:rPr>
          <w:rStyle w:val="Emphasis"/>
          <w:highlight w:val="green"/>
        </w:rPr>
        <w:t>same speed</w:t>
      </w:r>
      <w:r w:rsidRPr="00F57966">
        <w:rPr>
          <w:u w:val="single"/>
        </w:rPr>
        <w:t xml:space="preserve"> - </w:t>
      </w:r>
      <w:r w:rsidRPr="00A53BF8">
        <w:rPr>
          <w:rStyle w:val="Emphasis"/>
          <w:highlight w:val="green"/>
        </w:rPr>
        <w:t>debris</w:t>
      </w:r>
      <w:r w:rsidRPr="00A53BF8">
        <w:rPr>
          <w:highlight w:val="green"/>
          <w:u w:val="single"/>
        </w:rPr>
        <w:t xml:space="preserve"> </w:t>
      </w:r>
      <w:r w:rsidRPr="00A53BF8">
        <w:rPr>
          <w:rStyle w:val="Emphasis"/>
          <w:highlight w:val="green"/>
        </w:rPr>
        <w:t>doesn’t get free velocity</w:t>
      </w:r>
      <w:r w:rsidRPr="00F57966">
        <w:rPr>
          <w:u w:val="single"/>
        </w:rPr>
        <w:t xml:space="preserve"> from the speed of the satellites</w:t>
      </w:r>
      <w:r w:rsidRPr="00F57966">
        <w:rPr>
          <w:sz w:val="16"/>
        </w:rPr>
        <w:t xml:space="preserve">. Also, </w:t>
      </w:r>
      <w:r w:rsidRPr="00A53BF8">
        <w:rPr>
          <w:highlight w:val="green"/>
          <w:u w:val="single"/>
        </w:rPr>
        <w:t>it’s</w:t>
      </w:r>
      <w:r w:rsidRPr="00F57966">
        <w:rPr>
          <w:u w:val="single"/>
        </w:rPr>
        <w:t xml:space="preserve"> quite </w:t>
      </w:r>
      <w:r w:rsidRPr="00A53BF8">
        <w:rPr>
          <w:rStyle w:val="Emphasis"/>
          <w:highlight w:val="green"/>
        </w:rPr>
        <w:t>expensive</w:t>
      </w:r>
      <w:r w:rsidRPr="00A53BF8">
        <w:rPr>
          <w:highlight w:val="green"/>
          <w:u w:val="single"/>
        </w:rPr>
        <w:t xml:space="preserve"> to </w:t>
      </w:r>
      <w:r w:rsidRPr="00A53BF8">
        <w:rPr>
          <w:rStyle w:val="Emphasis"/>
          <w:highlight w:val="green"/>
        </w:rPr>
        <w:t>get a satellite</w:t>
      </w:r>
      <w:r w:rsidRPr="00A53BF8">
        <w:rPr>
          <w:highlight w:val="green"/>
          <w:u w:val="single"/>
        </w:rPr>
        <w:t xml:space="preserve"> here</w:t>
      </w:r>
      <w:r w:rsidRPr="00F57966">
        <w:rPr>
          <w:sz w:val="16"/>
        </w:rPr>
        <w:t xml:space="preserve">, and so </w:t>
      </w:r>
      <w:r w:rsidRPr="00A53BF8">
        <w:rPr>
          <w:rStyle w:val="Emphasis"/>
          <w:highlight w:val="green"/>
        </w:rPr>
        <w:t>there aren’t many</w:t>
      </w:r>
      <w:r w:rsidRPr="00F57966">
        <w:rPr>
          <w:sz w:val="16"/>
        </w:rPr>
        <w:t xml:space="preserve">, </w:t>
      </w:r>
      <w:r w:rsidRPr="00F57966">
        <w:rPr>
          <w:u w:val="single"/>
        </w:rPr>
        <w:t xml:space="preserve">only about </w:t>
      </w:r>
      <w:r w:rsidRPr="00A53BF8">
        <w:rPr>
          <w:rStyle w:val="Emphasis"/>
          <w:highlight w:val="green"/>
        </w:rPr>
        <w:t>one</w:t>
      </w:r>
      <w:r w:rsidRPr="00F57966">
        <w:rPr>
          <w:rStyle w:val="Emphasis"/>
        </w:rPr>
        <w:t xml:space="preserve"> satellite </w:t>
      </w:r>
      <w:r w:rsidRPr="00A53BF8">
        <w:rPr>
          <w:rStyle w:val="Emphasis"/>
          <w:highlight w:val="gree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rsidR="00096390" w:rsidRPr="007C10E1" w:rsidRDefault="00096390" w:rsidP="00096390">
      <w:pPr>
        <w:pStyle w:val="Heading4"/>
      </w:pPr>
      <w:r>
        <w:t xml:space="preserve">Collision risk is </w:t>
      </w:r>
      <w:r>
        <w:rPr>
          <w:u w:val="single"/>
        </w:rPr>
        <w:t>tiny</w:t>
      </w:r>
    </w:p>
    <w:p w:rsidR="00096390" w:rsidRPr="00942AE8" w:rsidRDefault="00096390" w:rsidP="00096390">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 xml:space="preserve">Jeffrey S. </w:t>
      </w:r>
      <w:proofErr w:type="spellStart"/>
      <w:r>
        <w:t>Skoll</w:t>
      </w:r>
      <w:proofErr w:type="spellEnd"/>
      <w:r>
        <w:t xml:space="preserve">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rsidR="00096390" w:rsidRDefault="00096390" w:rsidP="00096390">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proofErr w:type="spellStart"/>
      <w:r w:rsidRPr="00A53BF8">
        <w:rPr>
          <w:rStyle w:val="Emphasis"/>
          <w:highlight w:val="green"/>
        </w:rPr>
        <w:t>intacts</w:t>
      </w:r>
      <w:proofErr w:type="spellEnd"/>
      <w:r w:rsidRPr="00A53BF8">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r w:rsidRPr="00A53BF8">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rsidR="00096390" w:rsidRPr="00B55AD5" w:rsidRDefault="00096390" w:rsidP="00096390"/>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93B4F"/>
    <w:multiLevelType w:val="hybridMultilevel"/>
    <w:tmpl w:val="AF943478"/>
    <w:lvl w:ilvl="0" w:tplc="A72E19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10089"/>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96390"/>
    <w:rsid w:val="000139A3"/>
    <w:rsid w:val="0009639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06CA1-0812-4EFB-AD74-A35F8A38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96390"/>
    <w:rPr>
      <w:rFonts w:ascii="Calibri" w:hAnsi="Calibri"/>
    </w:rPr>
  </w:style>
  <w:style w:type="paragraph" w:styleId="Heading1">
    <w:name w:val="heading 1"/>
    <w:aliases w:val="Pocket"/>
    <w:basedOn w:val="Normal"/>
    <w:next w:val="Normal"/>
    <w:link w:val="Heading1Char"/>
    <w:qFormat/>
    <w:rsid w:val="000963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3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63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0963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3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390"/>
  </w:style>
  <w:style w:type="character" w:customStyle="1" w:styleId="Heading1Char">
    <w:name w:val="Heading 1 Char"/>
    <w:aliases w:val="Pocket Char"/>
    <w:basedOn w:val="DefaultParagraphFont"/>
    <w:link w:val="Heading1"/>
    <w:rsid w:val="000963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3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639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09639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09639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639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09639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096390"/>
    <w:rPr>
      <w:color w:val="auto"/>
      <w:u w:val="none"/>
    </w:rPr>
  </w:style>
  <w:style w:type="character" w:styleId="FollowedHyperlink">
    <w:name w:val="FollowedHyperlink"/>
    <w:basedOn w:val="DefaultParagraphFont"/>
    <w:uiPriority w:val="99"/>
    <w:semiHidden/>
    <w:unhideWhenUsed/>
    <w:rsid w:val="00096390"/>
    <w:rPr>
      <w:color w:val="auto"/>
      <w:u w:val="none"/>
    </w:rPr>
  </w:style>
  <w:style w:type="paragraph" w:customStyle="1" w:styleId="Emphasis1">
    <w:name w:val="Emphasis1"/>
    <w:basedOn w:val="Normal"/>
    <w:link w:val="Emphasis"/>
    <w:autoRedefine/>
    <w:uiPriority w:val="7"/>
    <w:qFormat/>
    <w:rsid w:val="000963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Card"/>
    <w:basedOn w:val="Heading1"/>
    <w:link w:val="Hyperlink"/>
    <w:autoRedefine/>
    <w:uiPriority w:val="99"/>
    <w:qFormat/>
    <w:rsid w:val="0009639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96390"/>
    <w:pPr>
      <w:ind w:left="720"/>
      <w:jc w:val="both"/>
    </w:pPr>
    <w:rPr>
      <w:b/>
      <w:iCs/>
      <w:u w:val="single"/>
    </w:rPr>
  </w:style>
  <w:style w:type="paragraph" w:styleId="ListParagraph">
    <w:name w:val="List Paragraph"/>
    <w:aliases w:val="6 font"/>
    <w:basedOn w:val="Normal"/>
    <w:uiPriority w:val="34"/>
    <w:qFormat/>
    <w:rsid w:val="00096390"/>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96390"/>
    <w:rPr>
      <w:u w:val="single"/>
    </w:rPr>
  </w:style>
  <w:style w:type="paragraph" w:styleId="Title">
    <w:name w:val="Title"/>
    <w:aliases w:val="title,UNDERLINE,Cites and Cards,Bold Underlined,Read This,Block Heading"/>
    <w:basedOn w:val="Normal"/>
    <w:link w:val="TitleChar"/>
    <w:uiPriority w:val="6"/>
    <w:qFormat/>
    <w:rsid w:val="00096390"/>
    <w:pPr>
      <w:widowControl w:val="0"/>
      <w:autoSpaceDE w:val="0"/>
      <w:autoSpaceDN w:val="0"/>
      <w:adjustRightInd w:val="0"/>
      <w:spacing w:before="240" w:after="60"/>
      <w:jc w:val="center"/>
      <w:outlineLvl w:val="0"/>
    </w:pPr>
    <w:rPr>
      <w:rFonts w:asciiTheme="minorHAnsi" w:hAnsiTheme="minorHAnsi"/>
      <w:u w:val="single"/>
    </w:rPr>
  </w:style>
  <w:style w:type="character" w:customStyle="1" w:styleId="TitleChar1">
    <w:name w:val="Title Char1"/>
    <w:basedOn w:val="DefaultParagraphFont"/>
    <w:uiPriority w:val="99"/>
    <w:rsid w:val="0009639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usafa.edu/app/uploads/Space_and_Defense_2_3.pdf" TargetMode="External"/><Relationship Id="rId2" Type="http://schemas.openxmlformats.org/officeDocument/2006/relationships/numbering" Target="numbering.xml"/><Relationship Id="rId16" Type="http://schemas.openxmlformats.org/officeDocument/2006/relationships/hyperlink" Target="https://www.forbes.com/sites/arielcohen/2021/10/26/chinas-space-mining-industry-is-prepping-for-launch--but-what-about-the-us/?sh=6b8bea862ae0"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E73AE-1995-4109-8C22-A86F1B89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26</Pages>
  <Words>15000</Words>
  <Characters>85501</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2022-04-22T01:56:00Z</dcterms:created>
  <dcterms:modified xsi:type="dcterms:W3CDTF">2022-04-22T01:58:00Z</dcterms:modified>
</cp:coreProperties>
</file>