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D84" w:rsidRDefault="00965D84" w:rsidP="00965D84">
      <w:pPr>
        <w:pStyle w:val="Heading2"/>
      </w:pPr>
      <w:r>
        <w:t>NC</w:t>
      </w:r>
    </w:p>
    <w:p w:rsidR="00965D84" w:rsidRDefault="00965D84" w:rsidP="00965D84"/>
    <w:p w:rsidR="00965D84" w:rsidRDefault="00965D84" w:rsidP="00965D84">
      <w:pPr>
        <w:pStyle w:val="Heading3"/>
      </w:pPr>
      <w:r>
        <w:lastRenderedPageBreak/>
        <w:t>FW</w:t>
      </w:r>
    </w:p>
    <w:p w:rsidR="00965D84" w:rsidRDefault="00965D84" w:rsidP="00965D84">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My value is morality. LD is a debate about morals- all arguments collapse to what is moral or not. </w:t>
      </w:r>
    </w:p>
    <w:p w:rsidR="00965D84" w:rsidRPr="00A355C6" w:rsidRDefault="00965D84" w:rsidP="00965D8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965D84" w:rsidRPr="00A355C6" w:rsidRDefault="00965D84" w:rsidP="00965D8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965D84" w:rsidRPr="00A355C6" w:rsidRDefault="00965D84" w:rsidP="00965D8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965D84" w:rsidRPr="00A355C6" w:rsidRDefault="00965D84" w:rsidP="00965D8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proofErr w:type="gramStart"/>
      <w:r w:rsidRPr="00A355C6">
        <w:rPr>
          <w:rStyle w:val="StyleUnderline"/>
          <w:color w:val="000000" w:themeColor="text1"/>
        </w:rPr>
        <w:t>The</w:t>
      </w:r>
      <w:proofErr w:type="gramEnd"/>
      <w:r w:rsidRPr="00A355C6">
        <w:rPr>
          <w:rStyle w:val="StyleUnderline"/>
          <w:color w:val="000000" w:themeColor="text1"/>
        </w:rPr>
        <w:t xml:space="preserv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965D84" w:rsidRPr="00A355C6" w:rsidRDefault="00965D84" w:rsidP="00965D8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965D84" w:rsidRPr="00A355C6" w:rsidRDefault="00965D84" w:rsidP="00965D8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965D84" w:rsidRPr="00A355C6" w:rsidRDefault="00965D84" w:rsidP="00965D84">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 xml:space="preserve">a pro </w:t>
      </w:r>
      <w:proofErr w:type="spellStart"/>
      <w:r w:rsidRPr="001E0601">
        <w:rPr>
          <w:b/>
          <w:color w:val="000000" w:themeColor="text1"/>
          <w:sz w:val="24"/>
          <w:highlight w:val="green"/>
          <w:u w:val="single"/>
        </w:rPr>
        <w:t>tanto</w:t>
      </w:r>
      <w:proofErr w:type="spellEnd"/>
      <w:r w:rsidRPr="001E0601">
        <w:rPr>
          <w:b/>
          <w:color w:val="000000" w:themeColor="text1"/>
          <w:sz w:val="24"/>
          <w:highlight w:val="green"/>
          <w:u w:val="single"/>
        </w:rPr>
        <w:t xml:space="preserve">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w:t>
      </w:r>
      <w:r w:rsidRPr="00A355C6">
        <w:rPr>
          <w:b/>
          <w:color w:val="000000" w:themeColor="text1"/>
          <w:sz w:val="24"/>
          <w:u w:val="single"/>
        </w:rPr>
        <w:lastRenderedPageBreak/>
        <w:t>pluralists are truly intrinsic values in their own right, then why do they tend to point toward pleasure and away from pain?</w:t>
      </w:r>
      <w:r w:rsidRPr="00A355C6">
        <w:rPr>
          <w:color w:val="000000" w:themeColor="text1"/>
        </w:rPr>
        <w:t>27</w:t>
      </w:r>
    </w:p>
    <w:p w:rsidR="00965D84" w:rsidRPr="00A355C6" w:rsidRDefault="00965D84" w:rsidP="00965D8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proofErr w:type="spellStart"/>
      <w:r w:rsidRPr="00A355C6">
        <w:rPr>
          <w:rFonts w:eastAsia="Yu Mincho"/>
          <w:b/>
          <w:color w:val="000000" w:themeColor="text1"/>
          <w:sz w:val="26"/>
        </w:rPr>
        <w:t>Bostrom</w:t>
      </w:r>
      <w:proofErr w:type="spellEnd"/>
      <w:r w:rsidRPr="00A355C6">
        <w:rPr>
          <w:rFonts w:eastAsia="Yu Mincho"/>
          <w:b/>
          <w:color w:val="000000" w:themeColor="text1"/>
          <w:sz w:val="26"/>
        </w:rPr>
        <w:t xml:space="preserve"> 12</w:t>
      </w:r>
      <w:r w:rsidRPr="00A355C6">
        <w:rPr>
          <w:rFonts w:eastAsia="Yu Mincho"/>
          <w:color w:val="000000" w:themeColor="text1"/>
        </w:rPr>
        <w:t xml:space="preserve"> [Nick </w:t>
      </w:r>
      <w:proofErr w:type="spellStart"/>
      <w:r w:rsidRPr="00A355C6">
        <w:rPr>
          <w:rFonts w:eastAsia="Yu Mincho"/>
          <w:color w:val="000000" w:themeColor="text1"/>
        </w:rPr>
        <w:t>Bostrom</w:t>
      </w:r>
      <w:proofErr w:type="spellEnd"/>
      <w:r w:rsidRPr="00A355C6">
        <w:rPr>
          <w:rFonts w:eastAsia="Yu Mincho"/>
          <w:color w:val="000000" w:themeColor="text1"/>
        </w:rPr>
        <w:t>. Faculty of Philosophy &amp; Oxford Martin School University of Oxford. “Existential Risk Prevention as Global Priority.” Global Policy (2012)</w:t>
      </w:r>
      <w:proofErr w:type="gramStart"/>
      <w:r w:rsidRPr="00A355C6">
        <w:rPr>
          <w:rFonts w:eastAsia="Yu Mincho"/>
          <w:color w:val="000000" w:themeColor="text1"/>
        </w:rPr>
        <w:t>]</w:t>
      </w:r>
      <w:proofErr w:type="gramEnd"/>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proofErr w:type="gramStart"/>
      <w:r w:rsidRPr="001E0601">
        <w:rPr>
          <w:rFonts w:eastAsia="Yu Mincho"/>
          <w:b/>
          <w:color w:val="000000" w:themeColor="text1"/>
          <w:sz w:val="24"/>
          <w:highlight w:val="green"/>
          <w:u w:val="single"/>
        </w:rPr>
        <w:t>Our</w:t>
      </w:r>
      <w:proofErr w:type="gramEnd"/>
      <w:r w:rsidRPr="001E0601">
        <w:rPr>
          <w:rFonts w:eastAsia="Yu Mincho"/>
          <w:b/>
          <w:color w:val="000000" w:themeColor="text1"/>
          <w:sz w:val="24"/>
          <w:highlight w:val="green"/>
          <w:u w:val="single"/>
        </w:rPr>
        <w:t xml:space="preserve">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965D84" w:rsidRPr="008B3142" w:rsidRDefault="00965D84" w:rsidP="00965D84">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proofErr w:type="spellStart"/>
      <w:r w:rsidRPr="00A355C6">
        <w:rPr>
          <w:b/>
          <w:color w:val="000000" w:themeColor="text1"/>
          <w:sz w:val="26"/>
          <w:szCs w:val="26"/>
        </w:rPr>
        <w:t>Bostrom</w:t>
      </w:r>
      <w:proofErr w:type="spellEnd"/>
      <w:r w:rsidRPr="00A355C6">
        <w:rPr>
          <w:b/>
          <w:color w:val="000000" w:themeColor="text1"/>
          <w:sz w:val="26"/>
          <w:szCs w:val="26"/>
        </w:rPr>
        <w:t xml:space="preserve">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w:t>
      </w:r>
      <w:proofErr w:type="gramStart"/>
      <w:r w:rsidRPr="001E0601">
        <w:rPr>
          <w:b/>
          <w:bCs/>
          <w:color w:val="000000" w:themeColor="text1"/>
          <w:sz w:val="24"/>
          <w:highlight w:val="green"/>
          <w:u w:val="single"/>
        </w:rPr>
        <w:t xml:space="preserve">risk </w:t>
      </w:r>
      <w:r>
        <w:rPr>
          <w:b/>
          <w:bCs/>
          <w:color w:val="000000" w:themeColor="text1"/>
          <w:sz w:val="24"/>
          <w:highlight w:val="green"/>
          <w:u w:val="single"/>
        </w:rPr>
        <w:t xml:space="preserve"> </w:t>
      </w:r>
      <w:r w:rsidRPr="001E0601">
        <w:rPr>
          <w:b/>
          <w:bCs/>
          <w:color w:val="000000" w:themeColor="text1"/>
          <w:sz w:val="24"/>
          <w:highlight w:val="green"/>
          <w:u w:val="single"/>
        </w:rPr>
        <w:t>by</w:t>
      </w:r>
      <w:proofErr w:type="gramEnd"/>
      <w:r w:rsidRPr="001E0601">
        <w:rPr>
          <w:b/>
          <w:bCs/>
          <w:color w:val="000000" w:themeColor="text1"/>
          <w:sz w:val="24"/>
          <w:highlight w:val="green"/>
          <w:u w:val="single"/>
        </w:rPr>
        <w:t xml:space="preserve">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w:t>
      </w:r>
      <w:proofErr w:type="gramStart"/>
      <w:r w:rsidRPr="00A355C6">
        <w:rPr>
          <w:color w:val="000000" w:themeColor="text1"/>
        </w:rPr>
        <w:t>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965D84" w:rsidRDefault="00965D84" w:rsidP="00965D84">
      <w:pPr>
        <w:pStyle w:val="Heading4"/>
      </w:pPr>
    </w:p>
    <w:p w:rsidR="00965D84" w:rsidRPr="00CD630F" w:rsidRDefault="00965D84" w:rsidP="00965D84">
      <w:pPr>
        <w:pStyle w:val="Heading4"/>
        <w:rPr>
          <w:rFonts w:cs="Calibri"/>
        </w:rPr>
      </w:pPr>
      <w:r w:rsidRPr="00CD630F">
        <w:rPr>
          <w:rFonts w:cs="Calibri"/>
        </w:rPr>
        <w:t>Extinction first –</w:t>
      </w:r>
    </w:p>
    <w:p w:rsidR="00965D84" w:rsidRDefault="00965D84" w:rsidP="00965D84">
      <w:pPr>
        <w:pStyle w:val="Heading4"/>
        <w:ind w:firstLine="720"/>
        <w:rPr>
          <w:rFonts w:cs="Calibri"/>
        </w:rPr>
      </w:pPr>
      <w:r w:rsidRPr="00CD630F">
        <w:rPr>
          <w:rFonts w:cs="Calibri"/>
        </w:rPr>
        <w:t>1 – Forecloses future improvement – we can never improve society because our impact is irreversible</w:t>
      </w:r>
    </w:p>
    <w:p w:rsidR="00965D84" w:rsidRPr="00242AC9" w:rsidRDefault="00965D84" w:rsidP="00965D84"/>
    <w:p w:rsidR="00965D84" w:rsidRDefault="00965D84" w:rsidP="00965D84">
      <w:pPr>
        <w:pStyle w:val="Heading4"/>
        <w:ind w:firstLine="720"/>
        <w:rPr>
          <w:rFonts w:cs="Calibri"/>
        </w:rPr>
      </w:pPr>
      <w:r w:rsidRPr="00CD630F">
        <w:rPr>
          <w:rFonts w:cs="Calibri"/>
        </w:rPr>
        <w:lastRenderedPageBreak/>
        <w:t>2 – Turns suffering – mass death causes suffering because people can’t get access to resources and basic necessities</w:t>
      </w:r>
    </w:p>
    <w:p w:rsidR="00965D84" w:rsidRPr="00242AC9" w:rsidRDefault="00965D84" w:rsidP="00965D84"/>
    <w:p w:rsidR="00965D84" w:rsidRDefault="00965D84" w:rsidP="00965D84">
      <w:pPr>
        <w:pStyle w:val="Heading4"/>
        <w:ind w:left="720"/>
        <w:rPr>
          <w:rFonts w:cs="Calibri"/>
        </w:rPr>
      </w:pPr>
      <w:r w:rsidRPr="00CD630F">
        <w:rPr>
          <w:rFonts w:cs="Calibri"/>
        </w:rPr>
        <w:t>3 – Moral obligation – allowing people to die is unethical and should be prevented because it creates ethics towards other people</w:t>
      </w:r>
    </w:p>
    <w:p w:rsidR="00965D84" w:rsidRPr="00242AC9" w:rsidRDefault="00965D84" w:rsidP="00965D84"/>
    <w:p w:rsidR="00965D84" w:rsidRDefault="00965D84" w:rsidP="00965D84">
      <w:pPr>
        <w:pStyle w:val="Heading4"/>
        <w:ind w:firstLine="720"/>
        <w:rPr>
          <w:rFonts w:cs="Calibri"/>
        </w:rPr>
      </w:pPr>
      <w:r w:rsidRPr="00CD630F">
        <w:rPr>
          <w:rFonts w:cs="Calibri"/>
        </w:rPr>
        <w:t>4 – Objectivity – body count is the most objective way to calculate impacts because comparing suffering is unethical</w:t>
      </w:r>
    </w:p>
    <w:p w:rsidR="00965D84" w:rsidRPr="00242AC9" w:rsidRDefault="00965D84" w:rsidP="00965D84"/>
    <w:p w:rsidR="00965D84" w:rsidRPr="0092000C" w:rsidRDefault="00965D84" w:rsidP="00965D84">
      <w:pPr>
        <w:pStyle w:val="Heading4"/>
        <w:ind w:left="720"/>
      </w:pPr>
      <w:r w:rsidRPr="00CD630F">
        <w:t>5 – Moral uncertainty – if we’re unsure about which interpretation of the world is true – we ought to preserve the world to keep debating about it</w:t>
      </w:r>
    </w:p>
    <w:p w:rsidR="00965D84" w:rsidRPr="006A7ABF" w:rsidRDefault="00965D84" w:rsidP="00965D84"/>
    <w:p w:rsidR="00965D84" w:rsidRPr="00417850" w:rsidRDefault="00965D84" w:rsidP="00965D84">
      <w:pPr>
        <w:rPr>
          <w:u w:val="single"/>
        </w:rPr>
      </w:pPr>
    </w:p>
    <w:p w:rsidR="00965D84" w:rsidRDefault="00965D84" w:rsidP="00965D84">
      <w:bookmarkStart w:id="0" w:name="_GoBack"/>
      <w:bookmarkEnd w:id="0"/>
    </w:p>
    <w:p w:rsidR="00965D84" w:rsidRDefault="00965D84" w:rsidP="00965D84">
      <w:pPr>
        <w:pStyle w:val="Heading3"/>
        <w:numPr>
          <w:ilvl w:val="0"/>
          <w:numId w:val="11"/>
        </w:numPr>
      </w:pPr>
      <w:r>
        <w:lastRenderedPageBreak/>
        <w:t xml:space="preserve">Xi </w:t>
      </w:r>
      <w:proofErr w:type="spellStart"/>
      <w:r>
        <w:t>Lashout</w:t>
      </w:r>
      <w:proofErr w:type="spellEnd"/>
    </w:p>
    <w:p w:rsidR="00965D84" w:rsidRPr="00C43880" w:rsidRDefault="00965D84" w:rsidP="00965D84">
      <w:pPr>
        <w:pStyle w:val="Heading4"/>
      </w:pPr>
      <w:r>
        <w:t>Xi’s regime is stable now, but its success depends on strong growth and private sector development.</w:t>
      </w:r>
    </w:p>
    <w:p w:rsidR="00965D84" w:rsidRPr="00C43880" w:rsidRDefault="00965D84" w:rsidP="00965D84">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w:t>
      </w:r>
      <w:proofErr w:type="spellStart"/>
      <w:r w:rsidRPr="00C43880">
        <w:t>Elsbeth</w:t>
      </w:r>
      <w:proofErr w:type="spellEnd"/>
      <w:r w:rsidRPr="00C43880">
        <w:t xml:space="preserve">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w:t>
      </w:r>
      <w:proofErr w:type="gramStart"/>
      <w:r w:rsidRPr="00C43880">
        <w:t>About</w:t>
      </w:r>
      <w:proofErr w:type="gramEnd"/>
      <w:r w:rsidRPr="00C43880">
        <w:t xml:space="preserve"> China," Harvard Business Review, </w:t>
      </w:r>
      <w:hyperlink r:id="rId8" w:history="1">
        <w:r w:rsidRPr="00D57645">
          <w:rPr>
            <w:rStyle w:val="Hyperlink"/>
          </w:rPr>
          <w:t>https://hbr.org/2021/05/what-the-west-gets-wrong-about-china accessed 12/14/21</w:t>
        </w:r>
      </w:hyperlink>
      <w:r>
        <w:t>] Adam</w:t>
      </w:r>
    </w:p>
    <w:p w:rsidR="00965D84" w:rsidRPr="00607D72" w:rsidRDefault="00965D84" w:rsidP="00965D84">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rsidR="00965D84" w:rsidRPr="00607D72" w:rsidRDefault="00965D84" w:rsidP="00965D84">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w:t>
      </w:r>
      <w:proofErr w:type="spellStart"/>
      <w:r w:rsidRPr="00C43880">
        <w:t>Tencent</w:t>
      </w:r>
      <w:proofErr w:type="spellEnd"/>
      <w:r w:rsidRPr="00C43880">
        <w:t xml:space="preserve">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rsidR="00965D84" w:rsidRDefault="00965D84" w:rsidP="00965D84">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965D84" w:rsidRDefault="00965D84" w:rsidP="00965D84">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rsidR="00965D84" w:rsidRDefault="00965D84" w:rsidP="00965D84">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rsidR="00965D84" w:rsidRPr="00BC42E1" w:rsidRDefault="00965D84" w:rsidP="00965D84">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rsidR="00965D84" w:rsidRPr="00473116" w:rsidRDefault="00965D84" w:rsidP="00965D84">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rsidR="00965D84" w:rsidRPr="00761F18" w:rsidRDefault="00965D84" w:rsidP="00965D84">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xml:space="preserve">,” says </w:t>
      </w:r>
      <w:proofErr w:type="spellStart"/>
      <w:r w:rsidRPr="00BC42E1">
        <w:rPr>
          <w:sz w:val="16"/>
        </w:rPr>
        <w:t>Namrata</w:t>
      </w:r>
      <w:proofErr w:type="spellEnd"/>
      <w:r w:rsidRPr="00BC42E1">
        <w:rPr>
          <w:sz w:val="16"/>
        </w:rPr>
        <w:t xml:space="preserve"> </w:t>
      </w:r>
      <w:proofErr w:type="spellStart"/>
      <w:r w:rsidRPr="00BC42E1">
        <w:rPr>
          <w:sz w:val="16"/>
        </w:rPr>
        <w:t>Goswami</w:t>
      </w:r>
      <w:proofErr w:type="spellEnd"/>
      <w:r w:rsidRPr="00BC42E1">
        <w:rPr>
          <w:sz w:val="16"/>
        </w:rPr>
        <w:t>,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rsidR="00965D84" w:rsidRPr="00BC42E1" w:rsidRDefault="00965D84" w:rsidP="00965D84">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rsidR="00965D84" w:rsidRPr="00BC42E1" w:rsidRDefault="00965D84" w:rsidP="00965D84">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rsidR="00965D84" w:rsidRPr="00BC42E1" w:rsidRDefault="00965D84" w:rsidP="00965D84">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rsidR="00965D84" w:rsidRPr="00BC42E1" w:rsidRDefault="00965D84" w:rsidP="00965D84">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rsidR="00965D84" w:rsidRPr="00761F18" w:rsidRDefault="00965D84" w:rsidP="00965D84">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rsidR="00965D84" w:rsidRPr="00BC42E1" w:rsidRDefault="00965D84" w:rsidP="00965D84">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rsidR="00965D84" w:rsidRPr="00BE438B" w:rsidRDefault="00965D84" w:rsidP="00965D84">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rsidR="00965D84" w:rsidRPr="006D6491" w:rsidRDefault="00965D84" w:rsidP="00965D84">
      <w:r w:rsidRPr="006D6491">
        <w:t>Making friends</w:t>
      </w:r>
    </w:p>
    <w:p w:rsidR="00965D84" w:rsidRPr="007B3035" w:rsidRDefault="00965D84" w:rsidP="00965D84">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rsidR="00965D84" w:rsidRPr="000834BA" w:rsidRDefault="00965D84" w:rsidP="00965D84">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w:t>
      </w:r>
      <w:proofErr w:type="spellStart"/>
      <w:r w:rsidRPr="00BC42E1">
        <w:rPr>
          <w:sz w:val="16"/>
        </w:rPr>
        <w:t>Frans</w:t>
      </w:r>
      <w:proofErr w:type="spellEnd"/>
      <w:r w:rsidRPr="00BC42E1">
        <w:rPr>
          <w:sz w:val="16"/>
        </w:rPr>
        <w:t xml:space="preserve">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rsidR="00965D84" w:rsidRPr="00BC42E1" w:rsidRDefault="00965D84" w:rsidP="00965D84">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xml:space="preserve">. “That could still lead to a lack of trust from other partners,” says </w:t>
      </w:r>
      <w:proofErr w:type="spellStart"/>
      <w:r w:rsidRPr="00BC42E1">
        <w:rPr>
          <w:sz w:val="16"/>
        </w:rPr>
        <w:t>Goswami</w:t>
      </w:r>
      <w:proofErr w:type="spellEnd"/>
      <w:r w:rsidRPr="00BC42E1">
        <w:rPr>
          <w:sz w:val="16"/>
        </w:rPr>
        <w:t>.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rsidR="00965D84" w:rsidRPr="00FF5CF0" w:rsidRDefault="00965D84" w:rsidP="00965D84">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rsidR="00965D84" w:rsidRDefault="00965D84" w:rsidP="00965D84">
      <w:pPr>
        <w:pStyle w:val="Heading4"/>
      </w:pPr>
      <w:r>
        <w:t>Shifts in regime perception threatens CCP’s legitimacy from nationalist hardliners</w:t>
      </w:r>
    </w:p>
    <w:p w:rsidR="00965D84" w:rsidRPr="00F82438" w:rsidRDefault="00965D84" w:rsidP="00965D84">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rsidR="00965D84" w:rsidRPr="00F64DA8" w:rsidRDefault="00965D84" w:rsidP="00965D84">
      <w:pPr>
        <w:rPr>
          <w:sz w:val="16"/>
        </w:rPr>
      </w:pPr>
      <w:r w:rsidRPr="00B6331F">
        <w:rPr>
          <w:rStyle w:val="StyleUnderline"/>
        </w:rPr>
        <w:t>Public support</w:t>
      </w:r>
      <w:r w:rsidRPr="00F64DA8">
        <w:rPr>
          <w:sz w:val="16"/>
        </w:rPr>
        <w:t>—or the appearance of it—</w:t>
      </w:r>
      <w:r w:rsidRPr="00B6331F">
        <w:rPr>
          <w:rStyle w:val="StyleUnderline"/>
        </w:rPr>
        <w:t xml:space="preserve">matters </w:t>
      </w:r>
      <w:proofErr w:type="gramStart"/>
      <w:r w:rsidRPr="00B6331F">
        <w:rPr>
          <w:rStyle w:val="StyleUnderline"/>
        </w:rPr>
        <w:t>to</w:t>
      </w:r>
      <w:proofErr w:type="gramEnd"/>
      <w:r w:rsidRPr="00B6331F">
        <w:rPr>
          <w:rStyle w:val="StyleUnderline"/>
        </w:rPr>
        <w:t xml:space="preserve">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proofErr w:type="gramStart"/>
      <w:r w:rsidRPr="00F64DA8">
        <w:rPr>
          <w:u w:val="single"/>
        </w:rPr>
        <w:t>,8</w:t>
      </w:r>
      <w:proofErr w:type="gramEnd"/>
      <w:r w:rsidRPr="00F64DA8">
        <w:rPr>
          <w:u w:val="single"/>
        </w:rPr>
        <w:t xml:space="preserve">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w:t>
      </w:r>
      <w:r w:rsidRPr="00B6331F">
        <w:rPr>
          <w:rStyle w:val="StyleUnderline"/>
        </w:rPr>
        <w:lastRenderedPageBreak/>
        <w:t>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rsidR="00965D84" w:rsidRDefault="00965D84" w:rsidP="00965D84">
      <w:pPr>
        <w:pStyle w:val="Heading4"/>
      </w:pPr>
      <w:r>
        <w:t xml:space="preserve">Xi will launch diversionary war to domestic backlash – escalates in </w:t>
      </w:r>
      <w:r w:rsidRPr="00B4266E">
        <w:rPr>
          <w:u w:val="single"/>
        </w:rPr>
        <w:t>multiple hotspots</w:t>
      </w:r>
      <w:r w:rsidRPr="00B4266E">
        <w:t xml:space="preserve"> </w:t>
      </w:r>
    </w:p>
    <w:p w:rsidR="00965D84" w:rsidRPr="009521F3" w:rsidRDefault="00965D84" w:rsidP="00965D84">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rsidR="00965D84" w:rsidRPr="009243AC" w:rsidRDefault="00965D84" w:rsidP="00965D84">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w:t>
      </w:r>
      <w:proofErr w:type="spellStart"/>
      <w:r w:rsidRPr="00F64DA8">
        <w:rPr>
          <w:sz w:val="14"/>
        </w:rPr>
        <w:t>Senkaku</w:t>
      </w:r>
      <w:proofErr w:type="spellEnd"/>
      <w:r w:rsidRPr="00F64DA8">
        <w:rPr>
          <w:sz w:val="14"/>
        </w:rPr>
        <w:t>/</w:t>
      </w:r>
      <w:proofErr w:type="spellStart"/>
      <w:r w:rsidRPr="00F64DA8">
        <w:rPr>
          <w:sz w:val="14"/>
        </w:rPr>
        <w:t>Diaoyu</w:t>
      </w:r>
      <w:proofErr w:type="spellEnd"/>
      <w:r w:rsidRPr="00F64DA8">
        <w:rPr>
          <w:sz w:val="14"/>
        </w:rPr>
        <w:t xml:space="preserve">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w:t>
      </w:r>
      <w:proofErr w:type="gramStart"/>
      <w:r w:rsidRPr="00F64DA8">
        <w:rPr>
          <w:sz w:val="14"/>
        </w:rPr>
        <w:t>This</w:t>
      </w:r>
      <w:proofErr w:type="gramEnd"/>
      <w:r w:rsidRPr="00F64DA8">
        <w:rPr>
          <w:sz w:val="14"/>
        </w:rPr>
        <w:t xml:space="preserve">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w:t>
      </w:r>
      <w:r w:rsidRPr="00B6331F">
        <w:rPr>
          <w:u w:val="single"/>
        </w:rPr>
        <w:lastRenderedPageBreak/>
        <w:t xml:space="preserve">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w:t>
      </w:r>
      <w:proofErr w:type="spellStart"/>
      <w:r w:rsidRPr="00F64DA8">
        <w:rPr>
          <w:sz w:val="14"/>
        </w:rPr>
        <w:t>semifinished</w:t>
      </w:r>
      <w:proofErr w:type="spellEnd"/>
      <w:r w:rsidRPr="00F64DA8">
        <w:rPr>
          <w:sz w:val="14"/>
        </w:rPr>
        <w:t xml:space="preserve"> goods for </w:t>
      </w:r>
      <w:proofErr w:type="spellStart"/>
      <w:r w:rsidRPr="00F64DA8">
        <w:rPr>
          <w:sz w:val="14"/>
        </w:rPr>
        <w:t>reexport</w:t>
      </w:r>
      <w:proofErr w:type="spellEnd"/>
      <w:r w:rsidRPr="00F64DA8">
        <w:rPr>
          <w:sz w:val="14"/>
        </w:rPr>
        <w: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rsidR="00965D84" w:rsidRDefault="00965D84" w:rsidP="00965D84">
      <w:pPr>
        <w:pStyle w:val="Heading4"/>
        <w:rPr>
          <w:rStyle w:val="Style13ptBold"/>
          <w:b/>
          <w:bCs w:val="0"/>
        </w:rPr>
      </w:pPr>
      <w:r>
        <w:rPr>
          <w:rStyle w:val="Style13ptBold"/>
          <w:b/>
          <w:bCs w:val="0"/>
        </w:rPr>
        <w:t xml:space="preserve">US–China war goes nuclear – crisis </w:t>
      </w:r>
      <w:proofErr w:type="spellStart"/>
      <w:r>
        <w:rPr>
          <w:rStyle w:val="Style13ptBold"/>
          <w:b/>
          <w:bCs w:val="0"/>
        </w:rPr>
        <w:t>mis</w:t>
      </w:r>
      <w:proofErr w:type="spellEnd"/>
      <w:r>
        <w:rPr>
          <w:rStyle w:val="Style13ptBold"/>
          <w:b/>
          <w:bCs w:val="0"/>
        </w:rPr>
        <w:t>-management ensures conventional escalation - extinction</w:t>
      </w:r>
    </w:p>
    <w:p w:rsidR="00965D84" w:rsidRPr="007D7E20" w:rsidRDefault="00965D84" w:rsidP="00965D84">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w:t>
      </w:r>
      <w:proofErr w:type="gramStart"/>
      <w:r w:rsidRPr="0060794A">
        <w:t>?,</w:t>
      </w:r>
      <w:proofErr w:type="gramEnd"/>
      <w:r w:rsidRPr="0060794A">
        <w:t xml:space="preserve"> Thediplomat.com, https://thediplomat.com/2020/04/would-china-use-nuclear-weapons-first-in-a-war-with-the-united-states/] </w:t>
      </w:r>
      <w:proofErr w:type="spellStart"/>
      <w:r w:rsidRPr="0060794A">
        <w:t>srey</w:t>
      </w:r>
      <w:proofErr w:type="spellEnd"/>
    </w:p>
    <w:p w:rsidR="00965D84" w:rsidRPr="007B3035" w:rsidRDefault="00965D84" w:rsidP="00965D84">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lastRenderedPageBreak/>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t>
      </w:r>
      <w:r w:rsidRPr="00EB5F0D">
        <w:rPr>
          <w:sz w:val="16"/>
        </w:rPr>
        <w:lastRenderedPageBreak/>
        <w:t xml:space="preserve">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rsidR="00965D84" w:rsidRPr="007C3636" w:rsidRDefault="00965D84" w:rsidP="00965D84"/>
    <w:p w:rsidR="00965D84" w:rsidRDefault="00965D84" w:rsidP="00965D84">
      <w:pPr>
        <w:pStyle w:val="Heading3"/>
      </w:pPr>
      <w:r>
        <w:lastRenderedPageBreak/>
        <w:t>CP</w:t>
      </w:r>
    </w:p>
    <w:p w:rsidR="00965D84" w:rsidRPr="00AF42CC" w:rsidRDefault="00965D84" w:rsidP="00965D84">
      <w:pPr>
        <w:pStyle w:val="Heading4"/>
      </w:pPr>
      <w:r>
        <w:t xml:space="preserve">CP Text: State ought to </w:t>
      </w:r>
      <w:r w:rsidRPr="00AF42CC">
        <w:t xml:space="preserve">implement cooperative active debris removal measures </w:t>
      </w:r>
      <w:r>
        <w:t>by private entities to</w:t>
      </w:r>
      <w:r w:rsidRPr="00AF42CC">
        <w:t xml:space="preserve"> </w:t>
      </w:r>
      <w:r>
        <w:t>mitigate</w:t>
      </w:r>
      <w:r w:rsidRPr="00AF42CC">
        <w:t xml:space="preserve"> d</w:t>
      </w:r>
      <w:r>
        <w:t>ebris from mega-constellations</w:t>
      </w:r>
    </w:p>
    <w:p w:rsidR="00965D84" w:rsidRPr="00A23E34" w:rsidRDefault="00965D84" w:rsidP="00965D84">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rsidR="00965D84" w:rsidRDefault="00965D84" w:rsidP="00965D84">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rsidR="00965D84" w:rsidRPr="00B55AD5" w:rsidRDefault="00965D84" w:rsidP="00965D84"/>
    <w:p w:rsidR="00965D84" w:rsidRDefault="00965D84" w:rsidP="00965D84">
      <w:pPr>
        <w:pStyle w:val="Heading2"/>
      </w:pPr>
      <w:r>
        <w:lastRenderedPageBreak/>
        <w:t>Case</w:t>
      </w:r>
    </w:p>
    <w:p w:rsidR="00965D84" w:rsidRDefault="00965D84" w:rsidP="00965D84"/>
    <w:p w:rsidR="00965D84" w:rsidRDefault="00965D84" w:rsidP="00965D84">
      <w:pPr>
        <w:pStyle w:val="Heading3"/>
        <w:numPr>
          <w:ilvl w:val="0"/>
          <w:numId w:val="14"/>
        </w:numPr>
      </w:pPr>
      <w:r>
        <w:lastRenderedPageBreak/>
        <w:t>Conflict</w:t>
      </w:r>
    </w:p>
    <w:p w:rsidR="00965D84" w:rsidRDefault="00965D84" w:rsidP="00965D84">
      <w:pPr>
        <w:pStyle w:val="Heading4"/>
        <w:numPr>
          <w:ilvl w:val="0"/>
          <w:numId w:val="16"/>
        </w:numPr>
      </w:pPr>
      <w:r>
        <w:t xml:space="preserve">The CP solves: </w:t>
      </w:r>
    </w:p>
    <w:p w:rsidR="00965D84" w:rsidRDefault="00965D84" w:rsidP="00965D84"/>
    <w:p w:rsidR="00965D84" w:rsidRPr="00F22B32" w:rsidRDefault="00965D84" w:rsidP="00965D84">
      <w:pPr>
        <w:pStyle w:val="ListParagraph"/>
        <w:keepNext/>
        <w:keepLines/>
        <w:numPr>
          <w:ilvl w:val="0"/>
          <w:numId w:val="17"/>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rsidR="00965D84" w:rsidRPr="00100A2B" w:rsidRDefault="00965D84" w:rsidP="00965D84">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rsidR="00965D84" w:rsidRPr="00100A2B" w:rsidRDefault="00965D84" w:rsidP="00965D84">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w:t>
      </w:r>
      <w:r w:rsidRPr="00100A2B">
        <w:lastRenderedPageBreak/>
        <w:t xml:space="preserve">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 xml:space="preserve">space </w:t>
      </w:r>
      <w:proofErr w:type="spellStart"/>
      <w:r w:rsidRPr="008212F1">
        <w:rPr>
          <w:rStyle w:val="Emphasis"/>
          <w:highlight w:val="green"/>
        </w:rPr>
        <w:t>weaponization</w:t>
      </w:r>
      <w:proofErr w:type="spellEnd"/>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w:t>
      </w:r>
      <w:proofErr w:type="spellStart"/>
      <w:r w:rsidRPr="00100A2B">
        <w:t>Stratfor</w:t>
      </w:r>
      <w:proofErr w:type="spellEnd"/>
      <w:r w:rsidRPr="00100A2B">
        <w:t xml:space="preserve">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rsidR="00965D84" w:rsidRPr="00100A2B" w:rsidRDefault="00965D84" w:rsidP="00965D84">
      <w:pPr>
        <w:pStyle w:val="Heading4"/>
        <w:numPr>
          <w:ilvl w:val="0"/>
          <w:numId w:val="17"/>
        </w:numPr>
        <w:tabs>
          <w:tab w:val="num" w:pos="360"/>
        </w:tabs>
        <w:ind w:left="0" w:firstLine="0"/>
      </w:pPr>
      <w:r w:rsidRPr="00100A2B">
        <w:t xml:space="preserve">Space debris creates existential deterrence and a taboo </w:t>
      </w:r>
    </w:p>
    <w:p w:rsidR="00965D84" w:rsidRPr="00100A2B" w:rsidRDefault="00965D84" w:rsidP="00965D84">
      <w:r w:rsidRPr="00100A2B">
        <w:rPr>
          <w:rStyle w:val="StyleUnderline"/>
          <w:szCs w:val="26"/>
        </w:rPr>
        <w:t>Bowen 18</w:t>
      </w:r>
      <w:r w:rsidRPr="00100A2B">
        <w:t xml:space="preserve"> [(</w:t>
      </w:r>
      <w:proofErr w:type="spellStart"/>
      <w:r w:rsidRPr="00100A2B">
        <w:t>Bleddyn</w:t>
      </w:r>
      <w:proofErr w:type="spellEnd"/>
      <w:r w:rsidRPr="00100A2B">
        <w:t xml:space="preserve">,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rsidR="00965D84" w:rsidRDefault="00965D84" w:rsidP="00965D84">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rsidR="00965D84" w:rsidRDefault="00965D84" w:rsidP="00965D84"/>
    <w:p w:rsidR="00965D84" w:rsidRPr="007C10E1" w:rsidRDefault="00965D84" w:rsidP="00965D84">
      <w:pPr>
        <w:pStyle w:val="Heading4"/>
      </w:pPr>
      <w:r>
        <w:t xml:space="preserve">Collision risk is </w:t>
      </w:r>
      <w:r>
        <w:rPr>
          <w:u w:val="single"/>
        </w:rPr>
        <w:t>tiny</w:t>
      </w:r>
    </w:p>
    <w:p w:rsidR="00965D84" w:rsidRPr="00942AE8" w:rsidRDefault="00965D84" w:rsidP="00965D84">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 xml:space="preserve">Jeffrey S. </w:t>
      </w:r>
      <w:proofErr w:type="spellStart"/>
      <w:r>
        <w:t>Skoll</w:t>
      </w:r>
      <w:proofErr w:type="spellEnd"/>
      <w:r>
        <w:t xml:space="preserve">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rsidR="00965D84" w:rsidRDefault="00965D84" w:rsidP="00965D84">
      <w:pPr>
        <w:rPr>
          <w:sz w:val="16"/>
        </w:rPr>
      </w:pPr>
      <w:r w:rsidRPr="007C10E1">
        <w:rPr>
          <w:sz w:val="16"/>
        </w:rPr>
        <w:t xml:space="preserve">More importantly, </w:t>
      </w:r>
      <w:r w:rsidRPr="00630060">
        <w:rPr>
          <w:rStyle w:val="TitleChar"/>
        </w:rPr>
        <w:t xml:space="preserve">while </w:t>
      </w:r>
      <w:r w:rsidRPr="00A53BF8">
        <w:rPr>
          <w:rStyle w:val="TitleChar"/>
          <w:highlight w:val="green"/>
        </w:rPr>
        <w:t xml:space="preserve">our </w:t>
      </w:r>
      <w:r w:rsidRPr="00A53BF8">
        <w:rPr>
          <w:rStyle w:val="Emphasis"/>
          <w:highlight w:val="gree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w:t>
      </w:r>
      <w:proofErr w:type="spellStart"/>
      <w:r w:rsidRPr="00BE1A43">
        <w:rPr>
          <w:rStyle w:val="TitleChar"/>
        </w:rPr>
        <w:t>Liou</w:t>
      </w:r>
      <w:proofErr w:type="spellEnd"/>
      <w:r w:rsidRPr="00BE1A43">
        <w:rPr>
          <w:rStyle w:val="TitleChar"/>
        </w:rPr>
        <w:t xml:space="preserve">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 xml:space="preserve">that stressed the importance of </w:t>
      </w:r>
      <w:proofErr w:type="spellStart"/>
      <w:r w:rsidRPr="00BE1A43">
        <w:rPr>
          <w:rStyle w:val="TitleChar"/>
        </w:rPr>
        <w:t>postmission</w:t>
      </w:r>
      <w:proofErr w:type="spellEnd"/>
      <w:r w:rsidRPr="00BE1A43">
        <w:rPr>
          <w:rStyle w:val="TitleChar"/>
        </w:rPr>
        <w:t xml:space="preserve"> deorbiting</w:t>
      </w:r>
      <w:r w:rsidRPr="007C10E1">
        <w:rPr>
          <w:sz w:val="16"/>
        </w:rPr>
        <w:t xml:space="preserve">, </w:t>
      </w:r>
      <w:r w:rsidRPr="00BE1A43">
        <w:rPr>
          <w:rStyle w:val="Emphasis"/>
        </w:rPr>
        <w:t xml:space="preserve">we </w:t>
      </w:r>
      <w:r w:rsidRPr="00A53BF8">
        <w:rPr>
          <w:rStyle w:val="Emphasis"/>
          <w:highlight w:val="green"/>
        </w:rPr>
        <w:t>do not</w:t>
      </w:r>
      <w:r w:rsidRPr="007C10E1">
        <w:rPr>
          <w:sz w:val="16"/>
        </w:rPr>
        <w:t xml:space="preserve"> necessarily </w:t>
      </w:r>
      <w:r w:rsidRPr="00A53BF8">
        <w:rPr>
          <w:rStyle w:val="Emphasis"/>
          <w:highlight w:val="green"/>
        </w:rPr>
        <w:t>agree</w:t>
      </w:r>
      <w:r w:rsidRPr="00BE1A43">
        <w:rPr>
          <w:rStyle w:val="Emphasis"/>
        </w:rPr>
        <w:t xml:space="preserve"> with the claim</w:t>
      </w:r>
      <w:r w:rsidRPr="007C10E1">
        <w:rPr>
          <w:sz w:val="16"/>
        </w:rPr>
        <w:t xml:space="preserve"> </w:t>
      </w:r>
      <w:r w:rsidRPr="00A53BF8">
        <w:rPr>
          <w:rStyle w:val="TitleChar"/>
          <w:highlight w:val="green"/>
        </w:rPr>
        <w:t>that the only way to</w:t>
      </w:r>
      <w:r w:rsidRPr="00BE1A43">
        <w:rPr>
          <w:rStyle w:val="TitleChar"/>
        </w:rPr>
        <w:t xml:space="preserve"> </w:t>
      </w:r>
      <w:r w:rsidRPr="00A53BF8">
        <w:rPr>
          <w:rStyle w:val="TitleChar"/>
          <w:highlight w:val="green"/>
        </w:rPr>
        <w:t>prevent</w:t>
      </w:r>
      <w:r w:rsidRPr="00BE1A43">
        <w:rPr>
          <w:rStyle w:val="TitleChar"/>
        </w:rPr>
        <w:t xml:space="preserve"> future </w:t>
      </w:r>
      <w:r w:rsidRPr="00A53BF8">
        <w:rPr>
          <w:rStyle w:val="TitleChar"/>
          <w:highlight w:val="green"/>
        </w:rPr>
        <w:t xml:space="preserve">problems is to </w:t>
      </w:r>
      <w:r w:rsidRPr="00A53BF8">
        <w:rPr>
          <w:rStyle w:val="Emphasis"/>
          <w:highlight w:val="green"/>
        </w:rPr>
        <w:t>remove</w:t>
      </w:r>
      <w:r w:rsidRPr="00BE1A43">
        <w:rPr>
          <w:rStyle w:val="Emphasis"/>
        </w:rPr>
        <w:t xml:space="preserve"> existing large </w:t>
      </w:r>
      <w:proofErr w:type="spellStart"/>
      <w:r w:rsidRPr="00A53BF8">
        <w:rPr>
          <w:rStyle w:val="Emphasis"/>
          <w:highlight w:val="green"/>
        </w:rPr>
        <w:t>intacts</w:t>
      </w:r>
      <w:proofErr w:type="spellEnd"/>
      <w:r w:rsidRPr="00A53BF8">
        <w:rPr>
          <w:rStyle w:val="TitleChar"/>
          <w:highlight w:val="green"/>
        </w:rPr>
        <w:t xml:space="preserve"> from space</w:t>
      </w:r>
      <w:r w:rsidRPr="007C10E1">
        <w:rPr>
          <w:sz w:val="16"/>
        </w:rPr>
        <w:t xml:space="preserve"> (</w:t>
      </w:r>
      <w:proofErr w:type="spellStart"/>
      <w:r w:rsidRPr="007C10E1">
        <w:rPr>
          <w:sz w:val="16"/>
        </w:rPr>
        <w:t>Liou</w:t>
      </w:r>
      <w:proofErr w:type="spellEnd"/>
      <w:r w:rsidRPr="007C10E1">
        <w:rPr>
          <w:sz w:val="16"/>
        </w:rPr>
        <w:t xml:space="preserve">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 xml:space="preserve">appear to be </w:t>
      </w:r>
      <w:r w:rsidRPr="00BE1A43">
        <w:rPr>
          <w:rStyle w:val="TitleChar"/>
        </w:rPr>
        <w:lastRenderedPageBreak/>
        <w:t xml:space="preserve">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A53BF8">
        <w:rPr>
          <w:rStyle w:val="Emphasis"/>
          <w:highlight w:val="green"/>
        </w:rPr>
        <w:t>the great majority of</w:t>
      </w:r>
      <w:r w:rsidRPr="00BE1A43">
        <w:rPr>
          <w:rStyle w:val="Emphasis"/>
        </w:rPr>
        <w:t xml:space="preserve"> catastrophic </w:t>
      </w:r>
      <w:r w:rsidRPr="00A53BF8">
        <w:rPr>
          <w:rStyle w:val="Emphasis"/>
          <w:highlight w:val="green"/>
        </w:rPr>
        <w:t>collisions</w:t>
      </w:r>
      <w:r w:rsidRPr="007C10E1">
        <w:rPr>
          <w:sz w:val="16"/>
        </w:rPr>
        <w:t xml:space="preserve"> </w:t>
      </w:r>
      <w:r w:rsidRPr="00BE1A43">
        <w:rPr>
          <w:rStyle w:val="TitleChar"/>
        </w:rPr>
        <w:t xml:space="preserve">in the SOI </w:t>
      </w:r>
      <w:r w:rsidRPr="00A53BF8">
        <w:rPr>
          <w:rStyle w:val="Emphasis"/>
          <w:highlight w:val="green"/>
        </w:rPr>
        <w:t>do not involve</w:t>
      </w:r>
      <w:r w:rsidRPr="00BE1A43">
        <w:rPr>
          <w:rStyle w:val="Emphasis"/>
        </w:rPr>
        <w:t xml:space="preserve"> operational </w:t>
      </w:r>
      <w:r w:rsidRPr="00A53BF8">
        <w:rPr>
          <w:rStyle w:val="Emphasis"/>
          <w:highlight w:val="green"/>
        </w:rPr>
        <w:t>spacecraft</w:t>
      </w:r>
      <w:r w:rsidRPr="007C10E1">
        <w:rPr>
          <w:sz w:val="16"/>
        </w:rPr>
        <w:t xml:space="preserve">, </w:t>
      </w:r>
      <w:r w:rsidRPr="00BE1A43">
        <w:rPr>
          <w:rStyle w:val="TitleChar"/>
        </w:rPr>
        <w:t xml:space="preserve">and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A53BF8">
        <w:rPr>
          <w:rStyle w:val="Emphasis"/>
          <w:highlight w:val="green"/>
        </w:rPr>
        <w:t>Our model predicts</w:t>
      </w:r>
      <w:r w:rsidRPr="00446357">
        <w:rPr>
          <w:rStyle w:val="TitleChar"/>
        </w:rPr>
        <w:t xml:space="preserve"> that the </w:t>
      </w:r>
      <w:r w:rsidRPr="00A53BF8">
        <w:rPr>
          <w:rStyle w:val="Emphasis"/>
          <w:highlight w:val="gree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A53BF8">
        <w:rPr>
          <w:rStyle w:val="Emphasis"/>
          <w:highlight w:val="gree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A53BF8">
        <w:rPr>
          <w:rStyle w:val="Emphasis"/>
          <w:highlight w:val="green"/>
        </w:rPr>
        <w:t>low</w:t>
      </w:r>
      <w:r w:rsidRPr="00A53BF8">
        <w:rPr>
          <w:rStyle w:val="TitleChar"/>
          <w:highlight w:val="green"/>
        </w:rPr>
        <w:t xml:space="preserve"> relative to</w:t>
      </w:r>
      <w:r w:rsidRPr="00446357">
        <w:rPr>
          <w:rStyle w:val="TitleChar"/>
        </w:rPr>
        <w:t xml:space="preserve"> the </w:t>
      </w:r>
      <w:r w:rsidRPr="00A53BF8">
        <w:rPr>
          <w:rStyle w:val="Emphasis"/>
          <w:highlight w:val="green"/>
        </w:rPr>
        <w:t>immense cost</w:t>
      </w:r>
      <w:r w:rsidRPr="00446357">
        <w:rPr>
          <w:rStyle w:val="TitleChar"/>
        </w:rPr>
        <w:t xml:space="preserve"> and </w:t>
      </w:r>
      <w:r w:rsidRPr="00446357">
        <w:rPr>
          <w:rStyle w:val="Emphasis"/>
        </w:rPr>
        <w:t xml:space="preserve">considerable technological uncertainty </w:t>
      </w:r>
      <w:r w:rsidRPr="00A53BF8">
        <w:rPr>
          <w:rStyle w:val="Emphasis"/>
          <w:highlight w:val="green"/>
        </w:rPr>
        <w:t>involved</w:t>
      </w:r>
      <w:r w:rsidRPr="00A53BF8">
        <w:rPr>
          <w:rStyle w:val="TitleChar"/>
          <w:highlight w:val="green"/>
        </w:rPr>
        <w:t xml:space="preserve"> in removing</w:t>
      </w:r>
      <w:r w:rsidRPr="00446357">
        <w:rPr>
          <w:rStyle w:val="TitleChar"/>
        </w:rPr>
        <w:t xml:space="preserve"> large </w:t>
      </w:r>
      <w:r w:rsidRPr="00A53BF8">
        <w:rPr>
          <w:rStyle w:val="TitleChar"/>
          <w:highlight w:val="green"/>
        </w:rPr>
        <w:t>objects</w:t>
      </w:r>
      <w:r w:rsidRPr="00446357">
        <w:rPr>
          <w:rStyle w:val="TitleChar"/>
        </w:rPr>
        <w:t xml:space="preserve"> from space</w:t>
      </w:r>
      <w:r w:rsidRPr="007C10E1">
        <w:rPr>
          <w:sz w:val="16"/>
        </w:rPr>
        <w:t xml:space="preserve">, </w:t>
      </w:r>
      <w:r w:rsidRPr="00446357">
        <w:rPr>
          <w:rStyle w:val="TitleChar"/>
        </w:rPr>
        <w:t xml:space="preserve">are </w:t>
      </w:r>
      <w:r w:rsidRPr="00A53BF8">
        <w:rPr>
          <w:rStyle w:val="Emphasis"/>
          <w:highlight w:val="gree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A53BF8">
        <w:rPr>
          <w:rStyle w:val="Emphasis"/>
          <w:highlight w:val="green"/>
        </w:rPr>
        <w:t>not</w:t>
      </w:r>
      <w:r w:rsidRPr="007C10E1">
        <w:rPr>
          <w:sz w:val="16"/>
        </w:rPr>
        <w:t xml:space="preserve"> necessarily </w:t>
      </w:r>
      <w:r w:rsidRPr="00A53BF8">
        <w:rPr>
          <w:rStyle w:val="Emphasis"/>
          <w:highlight w:val="green"/>
        </w:rPr>
        <w:t>mission-ending</w:t>
      </w:r>
      <w:r w:rsidRPr="00A53BF8">
        <w:rPr>
          <w:rStyle w:val="TitleChar"/>
          <w:highlight w:val="green"/>
        </w:rPr>
        <w:t xml:space="preserve">) </w:t>
      </w:r>
      <w:r w:rsidRPr="00A53BF8">
        <w:rPr>
          <w:rStyle w:val="Emphasis"/>
          <w:highlight w:val="gree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rsidR="00965D84" w:rsidRPr="00676EBE" w:rsidRDefault="00965D84" w:rsidP="00965D84"/>
    <w:p w:rsidR="00965D84" w:rsidRDefault="00965D84" w:rsidP="00965D84">
      <w:pPr>
        <w:pStyle w:val="Heading3"/>
      </w:pPr>
      <w:r>
        <w:lastRenderedPageBreak/>
        <w:t>2: Mining</w:t>
      </w:r>
    </w:p>
    <w:p w:rsidR="00965D84" w:rsidRPr="00355221" w:rsidRDefault="00965D84" w:rsidP="00965D84">
      <w:pPr>
        <w:keepNext/>
        <w:keepLines/>
        <w:spacing w:before="40"/>
        <w:outlineLvl w:val="3"/>
        <w:rPr>
          <w:rFonts w:eastAsia="MS Gothic" w:cs="Times New Roman"/>
          <w:b/>
          <w:bCs/>
          <w:sz w:val="26"/>
          <w:szCs w:val="26"/>
        </w:rPr>
      </w:pPr>
      <w:r w:rsidRPr="00355221">
        <w:rPr>
          <w:rFonts w:eastAsia="MS Gothic" w:cs="Times New Roman"/>
          <w:b/>
          <w:bCs/>
          <w:sz w:val="26"/>
          <w:szCs w:val="26"/>
        </w:rPr>
        <w:t>We’re still decades away from being able to mine asteroids</w:t>
      </w:r>
    </w:p>
    <w:p w:rsidR="00965D84" w:rsidRPr="00355221" w:rsidRDefault="00965D84" w:rsidP="00965D84">
      <w:pPr>
        <w:rPr>
          <w:rFonts w:eastAsia="MS Mincho"/>
          <w:szCs w:val="24"/>
        </w:rPr>
      </w:pPr>
      <w:proofErr w:type="spellStart"/>
      <w:r w:rsidRPr="00355221">
        <w:rPr>
          <w:rFonts w:eastAsia="MS Mincho"/>
          <w:b/>
          <w:sz w:val="26"/>
          <w:szCs w:val="24"/>
        </w:rPr>
        <w:t>Zeitz</w:t>
      </w:r>
      <w:proofErr w:type="spellEnd"/>
      <w:r w:rsidRPr="00355221">
        <w:rPr>
          <w:rFonts w:eastAsia="MS Mincho"/>
          <w:szCs w:val="24"/>
        </w:rPr>
        <w:t>, 11-26-</w:t>
      </w:r>
      <w:r w:rsidRPr="00355221">
        <w:rPr>
          <w:rFonts w:eastAsia="MS Mincho"/>
          <w:b/>
          <w:sz w:val="26"/>
          <w:szCs w:val="24"/>
        </w:rPr>
        <w:t>2018</w:t>
      </w:r>
      <w:r w:rsidRPr="00355221">
        <w:rPr>
          <w:rFonts w:eastAsia="MS Mincho"/>
          <w:szCs w:val="24"/>
        </w:rPr>
        <w:t xml:space="preserve"> (Jessica </w:t>
      </w:r>
      <w:proofErr w:type="spellStart"/>
      <w:r w:rsidRPr="00355221">
        <w:rPr>
          <w:rFonts w:eastAsia="MS Mincho"/>
          <w:szCs w:val="24"/>
        </w:rPr>
        <w:t>Zeitz</w:t>
      </w:r>
      <w:proofErr w:type="spellEnd"/>
      <w:r w:rsidRPr="00355221">
        <w:rPr>
          <w:rFonts w:eastAsia="MS Mincho"/>
          <w:szCs w:val="24"/>
        </w:rPr>
        <w:t xml:space="preserve">, "Asteroid Mining is a Loftier Goal than Previously Thought," </w:t>
      </w:r>
      <w:proofErr w:type="spellStart"/>
      <w:r w:rsidRPr="00355221">
        <w:rPr>
          <w:rFonts w:eastAsia="MS Mincho"/>
          <w:szCs w:val="24"/>
        </w:rPr>
        <w:t>Asgardia</w:t>
      </w:r>
      <w:proofErr w:type="spellEnd"/>
      <w:r w:rsidRPr="00355221">
        <w:rPr>
          <w:rFonts w:eastAsia="MS Mincho"/>
          <w:szCs w:val="24"/>
        </w:rPr>
        <w:t>: The Space Nation, https://asgardia.space/en/news/asgardia-space-news-asteroid-mining-is-a-loftier-goal-than-previously-thought, 7-30-2019) AB</w:t>
      </w:r>
    </w:p>
    <w:p w:rsidR="00965D84" w:rsidRDefault="00965D84" w:rsidP="00965D84">
      <w:pPr>
        <w:rPr>
          <w:rFonts w:eastAsia="MS Mincho"/>
          <w:sz w:val="14"/>
          <w:szCs w:val="24"/>
        </w:rPr>
      </w:pPr>
      <w:r w:rsidRPr="00355221">
        <w:rPr>
          <w:rFonts w:eastAsia="MS Mincho"/>
          <w:sz w:val="14"/>
          <w:szCs w:val="24"/>
        </w:rPr>
        <w:t xml:space="preserve">Neil </w:t>
      </w:r>
      <w:proofErr w:type="spellStart"/>
      <w:r w:rsidRPr="00355221">
        <w:rPr>
          <w:rFonts w:eastAsia="MS Mincho"/>
          <w:sz w:val="14"/>
          <w:szCs w:val="24"/>
        </w:rPr>
        <w:t>deGrasse</w:t>
      </w:r>
      <w:proofErr w:type="spellEnd"/>
      <w:r w:rsidRPr="00355221">
        <w:rPr>
          <w:rFonts w:eastAsia="MS Mincho"/>
          <w:sz w:val="14"/>
          <w:szCs w:val="24"/>
        </w:rPr>
        <w:t xml:space="preserve"> Tyson, the renowned astrophysicist, said in an interview in 2015, that the first </w:t>
      </w:r>
      <w:proofErr w:type="spellStart"/>
      <w:r w:rsidRPr="00355221">
        <w:rPr>
          <w:rFonts w:eastAsia="MS Mincho"/>
          <w:sz w:val="14"/>
          <w:szCs w:val="24"/>
        </w:rPr>
        <w:t>trillionaire</w:t>
      </w:r>
      <w:proofErr w:type="spellEnd"/>
      <w:r w:rsidRPr="00355221">
        <w:rPr>
          <w:rFonts w:eastAsia="MS Mincho"/>
          <w:sz w:val="14"/>
          <w:szCs w:val="24"/>
        </w:rPr>
        <w:t xml:space="preserve"> would be the person who exploits the natural resources on asteroids. And now numerous entrepreneurs are aiming to be the first to mine asteroids for the minerals or water they contain. One of the more prominent space-mining startups is Planetary Resources. They were founded in 2012 and feature high-profile investors such as movie director James Cameron and Google co-founder Larry Page. At the beginning of 2018, Planetary Resources had just launched a brand-new miniature satellite with a proprietary design, one that would use a mid-wave infrared imager to detect sources of water beyond Earth’s atmosphere. It was the first move toward their longer-term goal of mining the first asteroid. In 2016, Planetary Resources had raised $21 million, and then an additional $28 million via a partnership deal with the government of Luxembourg, a country aiming to position itself as the Earth-based hub for all things interplanetary mining–related. However, </w:t>
      </w:r>
      <w:r w:rsidRPr="00355221">
        <w:rPr>
          <w:rFonts w:eastAsia="MS Mincho"/>
          <w:szCs w:val="24"/>
          <w:u w:val="single"/>
        </w:rPr>
        <w:t>the company based in Redmond, Wash., soon found itself facing some issues: Not being able to raise enough funds caused employee layoffs</w:t>
      </w:r>
      <w:r w:rsidRPr="00355221">
        <w:rPr>
          <w:rFonts w:eastAsia="MS Mincho"/>
          <w:sz w:val="14"/>
          <w:szCs w:val="24"/>
        </w:rPr>
        <w:t xml:space="preserve">. </w:t>
      </w:r>
      <w:r w:rsidRPr="00355221">
        <w:rPr>
          <w:rFonts w:eastAsia="MS Mincho"/>
          <w:szCs w:val="24"/>
          <w:u w:val="single"/>
        </w:rPr>
        <w:t>It was reported that the staff shrank from approximately 70 workers to only about ten workers</w:t>
      </w:r>
      <w:r w:rsidRPr="00355221">
        <w:rPr>
          <w:rFonts w:eastAsia="MS Mincho"/>
          <w:sz w:val="14"/>
          <w:szCs w:val="24"/>
        </w:rPr>
        <w:t xml:space="preserve">. Moreover, </w:t>
      </w:r>
      <w:r w:rsidRPr="00355221">
        <w:rPr>
          <w:rFonts w:eastAsia="MS Mincho"/>
          <w:szCs w:val="24"/>
          <w:u w:val="single"/>
        </w:rPr>
        <w:t xml:space="preserve">Luxembourg sold its 10% stake in the company. By the end of August, CEO Chris </w:t>
      </w:r>
      <w:proofErr w:type="spellStart"/>
      <w:r w:rsidRPr="00355221">
        <w:rPr>
          <w:rFonts w:eastAsia="MS Mincho"/>
          <w:szCs w:val="24"/>
          <w:u w:val="single"/>
        </w:rPr>
        <w:t>Lewicki</w:t>
      </w:r>
      <w:proofErr w:type="spellEnd"/>
      <w:r w:rsidRPr="00355221">
        <w:rPr>
          <w:rFonts w:eastAsia="MS Mincho"/>
          <w:szCs w:val="24"/>
          <w:u w:val="single"/>
        </w:rPr>
        <w:t xml:space="preserve"> intended to auction off laptops and other equipment. </w:t>
      </w:r>
      <w:r w:rsidRPr="00355221">
        <w:rPr>
          <w:rFonts w:eastAsia="MS Mincho"/>
          <w:szCs w:val="24"/>
          <w:highlight w:val="cyan"/>
          <w:u w:val="single"/>
        </w:rPr>
        <w:t>Although asteroid mining is a potentially lucrative business</w:t>
      </w:r>
      <w:r w:rsidRPr="00355221">
        <w:rPr>
          <w:rFonts w:eastAsia="MS Mincho"/>
          <w:szCs w:val="24"/>
          <w:u w:val="single"/>
        </w:rPr>
        <w:t>,</w:t>
      </w:r>
      <w:r w:rsidRPr="00355221">
        <w:rPr>
          <w:rFonts w:eastAsia="MS Mincho"/>
          <w:sz w:val="14"/>
          <w:szCs w:val="24"/>
        </w:rPr>
        <w:t xml:space="preserve"> for instance, a report by Goldman Sachs estimated the platinum found on one asteroid could be worth as much as $50 billion, </w:t>
      </w:r>
      <w:r w:rsidRPr="00355221">
        <w:rPr>
          <w:rFonts w:eastAsia="MS Mincho"/>
          <w:b/>
          <w:iCs/>
          <w:szCs w:val="24"/>
          <w:highlight w:val="cyan"/>
          <w:u w:val="single"/>
        </w:rPr>
        <w:t>they still need to figure out ways to overcome the technical obstacles of mining them</w:t>
      </w:r>
      <w:r w:rsidRPr="00355221">
        <w:rPr>
          <w:rFonts w:eastAsia="MS Mincho"/>
          <w:sz w:val="14"/>
          <w:szCs w:val="24"/>
        </w:rPr>
        <w:t xml:space="preserve">. </w:t>
      </w:r>
      <w:r w:rsidRPr="00355221">
        <w:rPr>
          <w:rFonts w:eastAsia="MS Mincho"/>
          <w:szCs w:val="24"/>
          <w:highlight w:val="cyan"/>
          <w:u w:val="single"/>
        </w:rPr>
        <w:t>External observers stated that any company looking at drilling into space rocks had best get ready for a long wait</w:t>
      </w:r>
      <w:r w:rsidRPr="00355221">
        <w:rPr>
          <w:rFonts w:eastAsia="MS Mincho"/>
          <w:szCs w:val="24"/>
          <w:u w:val="single"/>
        </w:rPr>
        <w:t xml:space="preserve">. </w:t>
      </w:r>
      <w:r w:rsidRPr="00355221">
        <w:rPr>
          <w:rFonts w:eastAsia="MS Mincho"/>
          <w:sz w:val="14"/>
          <w:szCs w:val="24"/>
        </w:rPr>
        <w:t xml:space="preserve">George </w:t>
      </w:r>
      <w:r w:rsidRPr="00355221">
        <w:rPr>
          <w:rFonts w:eastAsia="MS Mincho"/>
          <w:szCs w:val="24"/>
          <w:u w:val="single"/>
        </w:rPr>
        <w:t>Sowers, a professor in the space resources program</w:t>
      </w:r>
      <w:r w:rsidRPr="00355221">
        <w:rPr>
          <w:rFonts w:eastAsia="MS Mincho"/>
          <w:sz w:val="14"/>
          <w:szCs w:val="24"/>
        </w:rPr>
        <w:t xml:space="preserve"> at the Colorado School of Mines, </w:t>
      </w:r>
      <w:r w:rsidRPr="00355221">
        <w:rPr>
          <w:rFonts w:eastAsia="MS Mincho"/>
          <w:szCs w:val="24"/>
          <w:u w:val="single"/>
        </w:rPr>
        <w:t>explained that there will be many bumps in the road to creating this entirely new field, so any startup company that had these grandiose ambitions has to be pragmatic about setting up a reliable revenue stream</w:t>
      </w:r>
      <w:r w:rsidRPr="00355221">
        <w:rPr>
          <w:rFonts w:eastAsia="MS Mincho"/>
          <w:sz w:val="14"/>
          <w:szCs w:val="24"/>
        </w:rPr>
        <w:t xml:space="preserve">. </w:t>
      </w:r>
      <w:r w:rsidRPr="00355221">
        <w:rPr>
          <w:rFonts w:eastAsia="MS Mincho"/>
          <w:szCs w:val="24"/>
          <w:u w:val="single"/>
        </w:rPr>
        <w:t>Another asteroid mining competitor company</w:t>
      </w:r>
      <w:r w:rsidRPr="00355221">
        <w:rPr>
          <w:rFonts w:eastAsia="MS Mincho"/>
          <w:sz w:val="14"/>
          <w:szCs w:val="24"/>
        </w:rPr>
        <w:t xml:space="preserve"> called Deep Space Industries (DSI), based in San Jose, </w:t>
      </w:r>
      <w:r w:rsidRPr="00355221">
        <w:rPr>
          <w:rFonts w:eastAsia="MS Mincho"/>
          <w:szCs w:val="24"/>
          <w:u w:val="single"/>
        </w:rPr>
        <w:t xml:space="preserve">has given up on their focus to mine asteroids until they can be much </w:t>
      </w:r>
      <w:proofErr w:type="gramStart"/>
      <w:r w:rsidRPr="00355221">
        <w:rPr>
          <w:rFonts w:eastAsia="MS Mincho"/>
          <w:szCs w:val="24"/>
          <w:u w:val="single"/>
        </w:rPr>
        <w:t>more sure</w:t>
      </w:r>
      <w:proofErr w:type="gramEnd"/>
      <w:r w:rsidRPr="00355221">
        <w:rPr>
          <w:rFonts w:eastAsia="MS Mincho"/>
          <w:szCs w:val="24"/>
          <w:u w:val="single"/>
        </w:rPr>
        <w:t xml:space="preserve"> that the cost of travelling to those asteroids won’t bankrupt the business. </w:t>
      </w:r>
      <w:r w:rsidRPr="00355221">
        <w:rPr>
          <w:rFonts w:eastAsia="MS Mincho"/>
          <w:sz w:val="14"/>
          <w:szCs w:val="24"/>
        </w:rPr>
        <w:t xml:space="preserve">For the past year and a half, DSI has been working on producing a spacecraft that will cost less than $10 million. CEO Bill Miller explained that there’s a big need for low-cost transportation to deep space and a commercially viable strategy, so that’s what the company is focusing on currently. This October marked another exciting turn of events for the asteroid-mining industry. They came across another technology vying to define the rest of the century. Planetary Resources’ assets were acquired by </w:t>
      </w:r>
      <w:proofErr w:type="spellStart"/>
      <w:r w:rsidRPr="00355221">
        <w:rPr>
          <w:rFonts w:eastAsia="MS Mincho"/>
          <w:sz w:val="14"/>
          <w:szCs w:val="24"/>
        </w:rPr>
        <w:t>ConsenSys</w:t>
      </w:r>
      <w:proofErr w:type="spellEnd"/>
      <w:r w:rsidRPr="00355221">
        <w:rPr>
          <w:rFonts w:eastAsia="MS Mincho"/>
          <w:sz w:val="14"/>
          <w:szCs w:val="24"/>
        </w:rPr>
        <w:t xml:space="preserve">, a Brooklyn-based </w:t>
      </w:r>
      <w:proofErr w:type="spellStart"/>
      <w:r w:rsidRPr="00355221">
        <w:rPr>
          <w:rFonts w:eastAsia="MS Mincho"/>
          <w:sz w:val="14"/>
          <w:szCs w:val="24"/>
        </w:rPr>
        <w:t>blockchain</w:t>
      </w:r>
      <w:proofErr w:type="spellEnd"/>
      <w:r w:rsidRPr="00355221">
        <w:rPr>
          <w:rFonts w:eastAsia="MS Mincho"/>
          <w:sz w:val="14"/>
          <w:szCs w:val="24"/>
        </w:rPr>
        <w:t xml:space="preserve"> company founded by Joe </w:t>
      </w:r>
      <w:proofErr w:type="spellStart"/>
      <w:r w:rsidRPr="00355221">
        <w:rPr>
          <w:rFonts w:eastAsia="MS Mincho"/>
          <w:sz w:val="14"/>
          <w:szCs w:val="24"/>
        </w:rPr>
        <w:t>Lubin</w:t>
      </w:r>
      <w:proofErr w:type="spellEnd"/>
      <w:r w:rsidRPr="00355221">
        <w:rPr>
          <w:rFonts w:eastAsia="MS Mincho"/>
          <w:sz w:val="14"/>
          <w:szCs w:val="24"/>
        </w:rPr>
        <w:t xml:space="preserve">, co-founder of the cryptocurrency </w:t>
      </w:r>
      <w:proofErr w:type="spellStart"/>
      <w:r w:rsidRPr="00355221">
        <w:rPr>
          <w:rFonts w:eastAsia="MS Mincho"/>
          <w:sz w:val="14"/>
          <w:szCs w:val="24"/>
        </w:rPr>
        <w:t>Ethereum</w:t>
      </w:r>
      <w:proofErr w:type="spellEnd"/>
      <w:r w:rsidRPr="00355221">
        <w:rPr>
          <w:rFonts w:eastAsia="MS Mincho"/>
          <w:sz w:val="14"/>
          <w:szCs w:val="24"/>
        </w:rPr>
        <w:t xml:space="preserve">. However, </w:t>
      </w:r>
      <w:r w:rsidRPr="00355221">
        <w:rPr>
          <w:rFonts w:eastAsia="MS Mincho"/>
          <w:szCs w:val="24"/>
          <w:u w:val="single"/>
        </w:rPr>
        <w:t xml:space="preserve">no one knows precisely what a </w:t>
      </w:r>
      <w:proofErr w:type="spellStart"/>
      <w:r w:rsidRPr="00355221">
        <w:rPr>
          <w:rFonts w:eastAsia="MS Mincho"/>
          <w:szCs w:val="24"/>
          <w:u w:val="single"/>
        </w:rPr>
        <w:t>blockchain</w:t>
      </w:r>
      <w:proofErr w:type="spellEnd"/>
      <w:r w:rsidRPr="00355221">
        <w:rPr>
          <w:rFonts w:eastAsia="MS Mincho"/>
          <w:szCs w:val="24"/>
          <w:u w:val="single"/>
        </w:rPr>
        <w:t xml:space="preserve"> startup wants with a space-­mining company</w:t>
      </w:r>
      <w:r w:rsidRPr="00355221">
        <w:rPr>
          <w:rFonts w:eastAsia="MS Mincho"/>
          <w:sz w:val="14"/>
          <w:szCs w:val="24"/>
        </w:rPr>
        <w:t xml:space="preserve">. Details surrounding the transaction are confidential, and in a statement, made by </w:t>
      </w:r>
      <w:proofErr w:type="spellStart"/>
      <w:r w:rsidRPr="00355221">
        <w:rPr>
          <w:rFonts w:eastAsia="MS Mincho"/>
          <w:sz w:val="14"/>
          <w:szCs w:val="24"/>
        </w:rPr>
        <w:t>Lubin</w:t>
      </w:r>
      <w:proofErr w:type="spellEnd"/>
      <w:r w:rsidRPr="00355221">
        <w:rPr>
          <w:rFonts w:eastAsia="MS Mincho"/>
          <w:sz w:val="14"/>
          <w:szCs w:val="24"/>
        </w:rPr>
        <w:t xml:space="preserve"> it seemed as if journeying into space is a natural outgrowth for his company, noting that the purchase reflects their belief in democratizing and decentralizing space initiatives. For the broad </w:t>
      </w:r>
      <w:proofErr w:type="spellStart"/>
      <w:r w:rsidRPr="00355221">
        <w:rPr>
          <w:rFonts w:eastAsia="MS Mincho"/>
          <w:sz w:val="14"/>
          <w:szCs w:val="24"/>
        </w:rPr>
        <w:t>endeavour</w:t>
      </w:r>
      <w:proofErr w:type="spellEnd"/>
      <w:r w:rsidRPr="00355221">
        <w:rPr>
          <w:rFonts w:eastAsia="MS Mincho"/>
          <w:sz w:val="14"/>
          <w:szCs w:val="24"/>
        </w:rPr>
        <w:t xml:space="preserve"> of fracking the galaxy for profit, however, the underlying message is a simple one: Find an alternative source of funding, at least for now. </w:t>
      </w:r>
      <w:r w:rsidRPr="00355221">
        <w:rPr>
          <w:rFonts w:eastAsia="MS Mincho"/>
          <w:szCs w:val="24"/>
          <w:u w:val="single"/>
        </w:rPr>
        <w:t xml:space="preserve">As per University of Arizona professor Dante Lauretta, a principal investigator for NASA’s Osiris-Rex asteroid mission, </w:t>
      </w:r>
      <w:r w:rsidRPr="00355221">
        <w:rPr>
          <w:rFonts w:eastAsia="MS Mincho"/>
          <w:szCs w:val="24"/>
          <w:highlight w:val="cyan"/>
          <w:u w:val="single"/>
        </w:rPr>
        <w:t>the concept of space mining within the next ten years seemed like a viable goal, in 2017</w:t>
      </w:r>
      <w:r w:rsidRPr="00355221">
        <w:rPr>
          <w:rFonts w:eastAsia="MS Mincho"/>
          <w:szCs w:val="24"/>
          <w:u w:val="single"/>
        </w:rPr>
        <w:t xml:space="preserve">. </w:t>
      </w:r>
      <w:r w:rsidRPr="00355221">
        <w:rPr>
          <w:rFonts w:eastAsia="MS Mincho"/>
          <w:szCs w:val="24"/>
          <w:highlight w:val="cyan"/>
          <w:u w:val="single"/>
        </w:rPr>
        <w:t>However</w:t>
      </w:r>
      <w:r w:rsidRPr="00355221">
        <w:rPr>
          <w:rFonts w:eastAsia="MS Mincho"/>
          <w:szCs w:val="24"/>
          <w:u w:val="single"/>
        </w:rPr>
        <w:t xml:space="preserve">, with 2019 soon approaching, he says, </w:t>
      </w:r>
      <w:r w:rsidRPr="00355221">
        <w:rPr>
          <w:rFonts w:eastAsia="MS Mincho"/>
          <w:b/>
          <w:iCs/>
          <w:szCs w:val="24"/>
          <w:highlight w:val="cyan"/>
          <w:u w:val="single"/>
        </w:rPr>
        <w:t>it now feels much loftier</w:t>
      </w:r>
      <w:r w:rsidRPr="00355221">
        <w:rPr>
          <w:rFonts w:eastAsia="MS Mincho"/>
          <w:szCs w:val="24"/>
          <w:u w:val="single"/>
        </w:rPr>
        <w:t>. Lauretta, who serves on Planetary Resources’ scientific advisory board, explained that</w:t>
      </w:r>
      <w:r w:rsidRPr="00355221">
        <w:rPr>
          <w:rFonts w:eastAsia="MS Mincho"/>
          <w:sz w:val="14"/>
          <w:szCs w:val="24"/>
        </w:rPr>
        <w:t xml:space="preserve"> </w:t>
      </w:r>
      <w:r w:rsidRPr="00355221">
        <w:rPr>
          <w:rFonts w:eastAsia="MS Mincho"/>
          <w:b/>
          <w:iCs/>
          <w:szCs w:val="24"/>
          <w:highlight w:val="cyan"/>
          <w:u w:val="single"/>
        </w:rPr>
        <w:t>it takes a long time to get up to an asteroid, to process material, to deliver that material</w:t>
      </w:r>
      <w:r w:rsidRPr="00355221">
        <w:rPr>
          <w:rFonts w:eastAsia="MS Mincho"/>
          <w:b/>
          <w:iCs/>
          <w:szCs w:val="24"/>
          <w:u w:val="single"/>
        </w:rPr>
        <w:t>.</w:t>
      </w:r>
      <w:r w:rsidRPr="00355221">
        <w:rPr>
          <w:rFonts w:eastAsia="MS Mincho"/>
          <w:sz w:val="14"/>
          <w:szCs w:val="24"/>
        </w:rPr>
        <w:t xml:space="preserve"> </w:t>
      </w:r>
      <w:r w:rsidRPr="00355221">
        <w:rPr>
          <w:rFonts w:eastAsia="MS Mincho"/>
          <w:b/>
          <w:iCs/>
          <w:szCs w:val="24"/>
          <w:highlight w:val="cyan"/>
          <w:u w:val="single"/>
        </w:rPr>
        <w:t>It’s a prospect that could take many decades to accomplish</w:t>
      </w:r>
      <w:r w:rsidRPr="00355221">
        <w:rPr>
          <w:rFonts w:eastAsia="MS Mincho"/>
          <w:sz w:val="14"/>
          <w:szCs w:val="24"/>
          <w:highlight w:val="cyan"/>
        </w:rPr>
        <w:t>.</w:t>
      </w:r>
      <w:r w:rsidRPr="00355221">
        <w:rPr>
          <w:rFonts w:eastAsia="MS Mincho"/>
          <w:sz w:val="14"/>
          <w:szCs w:val="24"/>
        </w:rPr>
        <w:t xml:space="preserve"> However, that doesn’t mean no one will ever mine asteroids. The Osiris spacecraft is coming close to an asteroid known as </w:t>
      </w:r>
      <w:proofErr w:type="spellStart"/>
      <w:r w:rsidRPr="00355221">
        <w:rPr>
          <w:rFonts w:eastAsia="MS Mincho"/>
          <w:sz w:val="14"/>
          <w:szCs w:val="24"/>
        </w:rPr>
        <w:t>Bennu</w:t>
      </w:r>
      <w:proofErr w:type="spellEnd"/>
      <w:r w:rsidRPr="00355221">
        <w:rPr>
          <w:rFonts w:eastAsia="MS Mincho"/>
          <w:sz w:val="14"/>
          <w:szCs w:val="24"/>
        </w:rPr>
        <w:t xml:space="preserve"> and will try to land on its surface in the summer of 2020 to gather samples to send back to Earth. Lauretta is confident that the scientific and engineering challenges of asteroid mining will be overcome, stating that there’s nothing they can’t solve it’s just about getting the business case in place.</w:t>
      </w:r>
    </w:p>
    <w:p w:rsidR="00965D84" w:rsidRDefault="00965D84" w:rsidP="00965D84">
      <w:pPr>
        <w:pStyle w:val="Heading4"/>
        <w:numPr>
          <w:ilvl w:val="0"/>
          <w:numId w:val="16"/>
        </w:numPr>
      </w:pPr>
      <w:r>
        <w:t>Regulations solve</w:t>
      </w:r>
    </w:p>
    <w:p w:rsidR="00965D84" w:rsidRDefault="00965D84" w:rsidP="00965D84">
      <w:pPr>
        <w:pStyle w:val="Heading4"/>
        <w:numPr>
          <w:ilvl w:val="0"/>
          <w:numId w:val="16"/>
        </w:numPr>
      </w:pPr>
      <w:r>
        <w:t xml:space="preserve">Mining is good </w:t>
      </w:r>
    </w:p>
    <w:p w:rsidR="00965D84" w:rsidRPr="00C370E2" w:rsidRDefault="00965D84" w:rsidP="00965D84"/>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AC3433"/>
    <w:multiLevelType w:val="hybridMultilevel"/>
    <w:tmpl w:val="6B90E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3B2CAE"/>
    <w:multiLevelType w:val="hybridMultilevel"/>
    <w:tmpl w:val="43FEB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26751A"/>
    <w:multiLevelType w:val="hybridMultilevel"/>
    <w:tmpl w:val="1B7A6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2C1797"/>
    <w:multiLevelType w:val="hybridMultilevel"/>
    <w:tmpl w:val="E0B4E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6"/>
  </w:num>
  <w:num w:numId="13">
    <w:abstractNumId w:val="11"/>
  </w:num>
  <w:num w:numId="14">
    <w:abstractNumId w:val="10"/>
  </w:num>
  <w:num w:numId="15">
    <w:abstractNumId w:val="15"/>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65D8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65D8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E96E4C-E613-4332-9203-6BA456E5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65D84"/>
    <w:rPr>
      <w:rFonts w:ascii="Calibri" w:hAnsi="Calibri"/>
    </w:rPr>
  </w:style>
  <w:style w:type="paragraph" w:styleId="Heading1">
    <w:name w:val="heading 1"/>
    <w:aliases w:val="Pocket"/>
    <w:basedOn w:val="Normal"/>
    <w:next w:val="Normal"/>
    <w:link w:val="Heading1Char"/>
    <w:qFormat/>
    <w:rsid w:val="00965D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5D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5D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Heading 21,Ch1"/>
    <w:basedOn w:val="Normal"/>
    <w:next w:val="Normal"/>
    <w:link w:val="Heading4Char"/>
    <w:uiPriority w:val="3"/>
    <w:unhideWhenUsed/>
    <w:qFormat/>
    <w:rsid w:val="00965D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5D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D84"/>
  </w:style>
  <w:style w:type="character" w:customStyle="1" w:styleId="Heading1Char">
    <w:name w:val="Heading 1 Char"/>
    <w:aliases w:val="Pocket Char"/>
    <w:basedOn w:val="DefaultParagraphFont"/>
    <w:link w:val="Heading1"/>
    <w:rsid w:val="00965D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5D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5D84"/>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965D8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965D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5D8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6"/>
    <w:qFormat/>
    <w:rsid w:val="00965D8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965D84"/>
    <w:rPr>
      <w:color w:val="auto"/>
      <w:u w:val="none"/>
    </w:rPr>
  </w:style>
  <w:style w:type="character" w:styleId="FollowedHyperlink">
    <w:name w:val="FollowedHyperlink"/>
    <w:basedOn w:val="DefaultParagraphFont"/>
    <w:uiPriority w:val="99"/>
    <w:semiHidden/>
    <w:unhideWhenUsed/>
    <w:rsid w:val="00965D84"/>
    <w:rPr>
      <w:color w:val="auto"/>
      <w:u w:val="none"/>
    </w:rPr>
  </w:style>
  <w:style w:type="paragraph" w:customStyle="1" w:styleId="Emphasis1">
    <w:name w:val="Emphasis1"/>
    <w:basedOn w:val="Normal"/>
    <w:link w:val="Emphasis"/>
    <w:autoRedefine/>
    <w:uiPriority w:val="7"/>
    <w:qFormat/>
    <w:rsid w:val="00965D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111,Card"/>
    <w:basedOn w:val="Heading1"/>
    <w:link w:val="Hyperlink"/>
    <w:autoRedefine/>
    <w:uiPriority w:val="99"/>
    <w:qFormat/>
    <w:rsid w:val="00965D8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965D84"/>
    <w:pPr>
      <w:spacing w:line="256" w:lineRule="auto"/>
      <w:ind w:left="720"/>
      <w:jc w:val="both"/>
    </w:pPr>
    <w:rPr>
      <w:b/>
      <w:iCs/>
      <w:u w:val="single"/>
    </w:rPr>
  </w:style>
  <w:style w:type="paragraph" w:styleId="ListParagraph">
    <w:name w:val="List Paragraph"/>
    <w:aliases w:val="6 font"/>
    <w:basedOn w:val="Normal"/>
    <w:uiPriority w:val="34"/>
    <w:unhideWhenUsed/>
    <w:qFormat/>
    <w:rsid w:val="00965D84"/>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965D84"/>
    <w:rPr>
      <w:u w:val="single"/>
    </w:rPr>
  </w:style>
  <w:style w:type="paragraph" w:styleId="Title">
    <w:name w:val="Title"/>
    <w:aliases w:val="title,UNDERLINE,Cites and Cards,Bold Underlined,Read This,Block Heading"/>
    <w:basedOn w:val="Normal"/>
    <w:link w:val="TitleChar"/>
    <w:uiPriority w:val="6"/>
    <w:qFormat/>
    <w:rsid w:val="00965D84"/>
    <w:pPr>
      <w:widowControl w:val="0"/>
      <w:autoSpaceDE w:val="0"/>
      <w:autoSpaceDN w:val="0"/>
      <w:adjustRightInd w:val="0"/>
      <w:spacing w:before="240" w:after="60"/>
      <w:jc w:val="center"/>
      <w:outlineLvl w:val="0"/>
    </w:pPr>
    <w:rPr>
      <w:rFonts w:asciiTheme="minorHAnsi" w:hAnsiTheme="minorHAnsi"/>
      <w:u w:val="single"/>
    </w:rPr>
  </w:style>
  <w:style w:type="character" w:customStyle="1" w:styleId="TitleChar1">
    <w:name w:val="Title Char1"/>
    <w:basedOn w:val="DefaultParagraphFont"/>
    <w:uiPriority w:val="99"/>
    <w:rsid w:val="00965D8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F478B-497E-4AEF-93AF-62DEFFAF4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18</Pages>
  <Words>9017</Words>
  <Characters>51402</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2022-04-22T01:32:00Z</dcterms:created>
  <dcterms:modified xsi:type="dcterms:W3CDTF">2022-04-22T01:37:00Z</dcterms:modified>
</cp:coreProperties>
</file>