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FB7" w:rsidRDefault="00BA4FB7" w:rsidP="00BA4FB7">
      <w:pPr>
        <w:pStyle w:val="Heading2"/>
      </w:pPr>
      <w:r>
        <w:t>NC</w:t>
      </w:r>
    </w:p>
    <w:p w:rsidR="00BA4FB7" w:rsidRDefault="00BA4FB7" w:rsidP="00BA4FB7"/>
    <w:p w:rsidR="00BA4FB7" w:rsidRDefault="00BA4FB7" w:rsidP="00BA4FB7">
      <w:pPr>
        <w:pStyle w:val="Heading3"/>
      </w:pPr>
      <w:r>
        <w:lastRenderedPageBreak/>
        <w:t>FW</w:t>
      </w:r>
    </w:p>
    <w:p w:rsidR="00BA4FB7" w:rsidRPr="00A355C6" w:rsidRDefault="00BA4FB7" w:rsidP="00BA4FB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BA4FB7" w:rsidRPr="00A355C6" w:rsidRDefault="00BA4FB7" w:rsidP="00BA4FB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rsidR="00BA4FB7" w:rsidRPr="00A355C6" w:rsidRDefault="00BA4FB7" w:rsidP="00BA4FB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BA4FB7" w:rsidRPr="00A355C6" w:rsidRDefault="00BA4FB7" w:rsidP="00BA4FB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proofErr w:type="gramStart"/>
      <w:r w:rsidRPr="00A355C6">
        <w:rPr>
          <w:rStyle w:val="StyleUnderline"/>
          <w:color w:val="000000" w:themeColor="text1"/>
        </w:rPr>
        <w:t>The</w:t>
      </w:r>
      <w:proofErr w:type="gramEnd"/>
      <w:r w:rsidRPr="00A355C6">
        <w:rPr>
          <w:rStyle w:val="StyleUnderline"/>
          <w:color w:val="000000" w:themeColor="text1"/>
        </w:rPr>
        <w:t xml:space="preserv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rsidR="00BA4FB7" w:rsidRPr="00A355C6" w:rsidRDefault="00BA4FB7" w:rsidP="00BA4FB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BA4FB7" w:rsidRPr="00A355C6" w:rsidRDefault="00BA4FB7" w:rsidP="00BA4FB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BA4FB7" w:rsidRPr="00A355C6" w:rsidRDefault="00BA4FB7" w:rsidP="00BA4FB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 xml:space="preserve">I do not think the burden of proof lies on hedonists to explain why the additional values are not intrinsic values. If someone claims that X is intrinsically valuable, this is a substantive, positive claim, </w:t>
      </w:r>
      <w:r w:rsidRPr="00A355C6">
        <w:rPr>
          <w:b/>
          <w:color w:val="000000" w:themeColor="text1"/>
          <w:sz w:val="24"/>
          <w:u w:val="single"/>
        </w:rPr>
        <w:lastRenderedPageBreak/>
        <w:t>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BA4FB7" w:rsidRPr="00A355C6" w:rsidRDefault="00BA4FB7" w:rsidP="00BA4FB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proofErr w:type="gramStart"/>
      <w:r w:rsidRPr="00A355C6">
        <w:rPr>
          <w:rFonts w:eastAsia="Yu Mincho"/>
          <w:color w:val="000000" w:themeColor="text1"/>
        </w:rPr>
        <w:t>]</w:t>
      </w:r>
      <w:proofErr w:type="gramEnd"/>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proofErr w:type="gramStart"/>
      <w:r w:rsidRPr="001E0601">
        <w:rPr>
          <w:rFonts w:eastAsia="Yu Mincho"/>
          <w:b/>
          <w:color w:val="000000" w:themeColor="text1"/>
          <w:sz w:val="24"/>
          <w:highlight w:val="green"/>
          <w:u w:val="single"/>
        </w:rPr>
        <w:t>Our</w:t>
      </w:r>
      <w:proofErr w:type="gramEnd"/>
      <w:r w:rsidRPr="001E0601">
        <w:rPr>
          <w:rFonts w:eastAsia="Yu Mincho"/>
          <w:b/>
          <w:color w:val="000000" w:themeColor="text1"/>
          <w:sz w:val="24"/>
          <w:highlight w:val="green"/>
          <w:u w:val="single"/>
        </w:rPr>
        <w:t xml:space="preserve">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BA4FB7" w:rsidRPr="008B3142" w:rsidRDefault="00BA4FB7" w:rsidP="00BA4FB7">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w:t>
      </w:r>
      <w:proofErr w:type="gramStart"/>
      <w:r w:rsidRPr="001E0601">
        <w:rPr>
          <w:b/>
          <w:bCs/>
          <w:color w:val="000000" w:themeColor="text1"/>
          <w:sz w:val="24"/>
          <w:highlight w:val="green"/>
          <w:u w:val="single"/>
        </w:rPr>
        <w:t xml:space="preserve">risk </w:t>
      </w:r>
      <w:r>
        <w:rPr>
          <w:b/>
          <w:bCs/>
          <w:color w:val="000000" w:themeColor="text1"/>
          <w:sz w:val="24"/>
          <w:highlight w:val="green"/>
          <w:u w:val="single"/>
        </w:rPr>
        <w:t xml:space="preserve"> </w:t>
      </w:r>
      <w:r w:rsidRPr="001E0601">
        <w:rPr>
          <w:b/>
          <w:bCs/>
          <w:color w:val="000000" w:themeColor="text1"/>
          <w:sz w:val="24"/>
          <w:highlight w:val="green"/>
          <w:u w:val="single"/>
        </w:rPr>
        <w:t>by</w:t>
      </w:r>
      <w:proofErr w:type="gramEnd"/>
      <w:r w:rsidRPr="001E0601">
        <w:rPr>
          <w:b/>
          <w:bCs/>
          <w:color w:val="000000" w:themeColor="text1"/>
          <w:sz w:val="24"/>
          <w:highlight w:val="green"/>
          <w:u w:val="single"/>
        </w:rPr>
        <w:t xml:space="preserve">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w:t>
      </w:r>
      <w:proofErr w:type="gramStart"/>
      <w:r w:rsidRPr="00A355C6">
        <w:rPr>
          <w:color w:val="000000" w:themeColor="text1"/>
        </w:rPr>
        <w:t>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BA4FB7" w:rsidRDefault="00BA4FB7" w:rsidP="00BA4FB7">
      <w:pPr>
        <w:pStyle w:val="Heading4"/>
      </w:pPr>
    </w:p>
    <w:p w:rsidR="00BA4FB7" w:rsidRPr="00CD630F" w:rsidRDefault="00BA4FB7" w:rsidP="00BA4FB7">
      <w:pPr>
        <w:pStyle w:val="Heading4"/>
        <w:rPr>
          <w:rFonts w:cs="Calibri"/>
        </w:rPr>
      </w:pPr>
      <w:r w:rsidRPr="00CD630F">
        <w:rPr>
          <w:rFonts w:cs="Calibri"/>
        </w:rPr>
        <w:t>Extinction first –</w:t>
      </w:r>
    </w:p>
    <w:p w:rsidR="00BA4FB7" w:rsidRPr="00CD630F" w:rsidRDefault="00BA4FB7" w:rsidP="00BA4FB7">
      <w:pPr>
        <w:pStyle w:val="Heading4"/>
        <w:ind w:firstLine="720"/>
        <w:rPr>
          <w:rFonts w:cs="Calibri"/>
        </w:rPr>
      </w:pPr>
      <w:r w:rsidRPr="00CD630F">
        <w:rPr>
          <w:rFonts w:cs="Calibri"/>
        </w:rPr>
        <w:t>1 – Forecloses future improvement – we can never improve society because our impact is irreversible</w:t>
      </w:r>
    </w:p>
    <w:p w:rsidR="00BA4FB7" w:rsidRPr="00CD630F" w:rsidRDefault="00BA4FB7" w:rsidP="00BA4FB7">
      <w:pPr>
        <w:pStyle w:val="Heading4"/>
        <w:ind w:firstLine="720"/>
        <w:rPr>
          <w:rFonts w:cs="Calibri"/>
        </w:rPr>
      </w:pPr>
      <w:r w:rsidRPr="00CD630F">
        <w:rPr>
          <w:rFonts w:cs="Calibri"/>
        </w:rPr>
        <w:t>2 – Turns suffering – mass death causes suffering because people can’t get access to resources and basic necessities</w:t>
      </w:r>
    </w:p>
    <w:p w:rsidR="00BA4FB7" w:rsidRPr="0006353C" w:rsidRDefault="00BA4FB7" w:rsidP="00BA4FB7">
      <w:pPr>
        <w:pStyle w:val="Heading4"/>
        <w:ind w:left="720"/>
        <w:rPr>
          <w:rFonts w:cs="Calibri"/>
        </w:rPr>
      </w:pPr>
      <w:r w:rsidRPr="00CD630F">
        <w:rPr>
          <w:rFonts w:cs="Calibri"/>
        </w:rPr>
        <w:t>3 – Moral obligation – allowing people to die is unethical and should be prevented because it creates ethics towards other people</w:t>
      </w:r>
    </w:p>
    <w:p w:rsidR="00BA4FB7" w:rsidRPr="00CD630F" w:rsidRDefault="00BA4FB7" w:rsidP="00BA4FB7">
      <w:pPr>
        <w:pStyle w:val="Heading4"/>
        <w:ind w:firstLine="720"/>
        <w:rPr>
          <w:rFonts w:cs="Calibri"/>
        </w:rPr>
      </w:pPr>
      <w:r w:rsidRPr="00CD630F">
        <w:rPr>
          <w:rFonts w:cs="Calibri"/>
        </w:rPr>
        <w:t>4 – Objectivity – body count is the most objective way to calculate impacts because comparing suffering is unethical</w:t>
      </w:r>
    </w:p>
    <w:p w:rsidR="00BA4FB7" w:rsidRPr="0092000C" w:rsidRDefault="00BA4FB7" w:rsidP="00BA4FB7">
      <w:pPr>
        <w:pStyle w:val="Heading4"/>
        <w:ind w:left="720"/>
      </w:pPr>
      <w:r w:rsidRPr="00CD630F">
        <w:t>5 – Moral uncertainty – if we’re unsure about which interpretation of the world is true – we ought to preserve the world to keep debating about it</w:t>
      </w:r>
    </w:p>
    <w:p w:rsidR="00BA4FB7" w:rsidRPr="006A7ABF" w:rsidRDefault="00BA4FB7" w:rsidP="00BA4FB7"/>
    <w:p w:rsidR="00BA4FB7" w:rsidRDefault="00BA4FB7" w:rsidP="00BA4FB7">
      <w:pPr>
        <w:pStyle w:val="Heading3"/>
      </w:pPr>
    </w:p>
    <w:p w:rsidR="00BA4FB7" w:rsidRDefault="00BA4FB7" w:rsidP="00BA4FB7">
      <w:pPr>
        <w:pStyle w:val="Heading3"/>
      </w:pPr>
      <w:r>
        <w:t>Contention 1: Privatization</w:t>
      </w:r>
    </w:p>
    <w:p w:rsidR="00BA4FB7" w:rsidRPr="00854C23" w:rsidRDefault="00BA4FB7" w:rsidP="00BA4FB7">
      <w:pPr>
        <w:pStyle w:val="Heading4"/>
        <w:rPr>
          <w:rFonts w:asciiTheme="minorHAnsi" w:hAnsiTheme="minorHAnsi" w:cstheme="minorHAnsi"/>
        </w:rPr>
      </w:pPr>
      <w:r w:rsidRPr="00854C23">
        <w:rPr>
          <w:rFonts w:asciiTheme="minorHAnsi" w:hAnsiTheme="minorHAnsi" w:cstheme="minorHAnsi"/>
        </w:rPr>
        <w:t>Privatization is key to space exploration and maximizing public sector efficiency.</w:t>
      </w:r>
    </w:p>
    <w:p w:rsidR="00BA4FB7" w:rsidRPr="00854C23" w:rsidRDefault="00BA4FB7" w:rsidP="00BA4FB7">
      <w:pPr>
        <w:rPr>
          <w:rFonts w:asciiTheme="minorHAnsi" w:hAnsiTheme="minorHAnsi" w:cstheme="minorHAnsi"/>
          <w:b/>
          <w:sz w:val="26"/>
        </w:rPr>
      </w:pPr>
      <w:r w:rsidRPr="00854C23">
        <w:rPr>
          <w:rStyle w:val="Style13ptBold"/>
          <w:rFonts w:asciiTheme="minorHAnsi" w:hAnsiTheme="minorHAnsi" w:cstheme="minorHAnsi"/>
        </w:rPr>
        <w:t xml:space="preserve">Houser 17 </w:t>
      </w:r>
      <w:r w:rsidRPr="00854C23">
        <w:rPr>
          <w:rFonts w:asciiTheme="minorHAnsi" w:hAnsiTheme="minorHAnsi" w:cstheme="minorHAnsi"/>
        </w:rPr>
        <w:t xml:space="preserve">[(Kristen, staff writer at Freethink, where she covers science and tech. Her written work has appeared in Business Insider, NBC News and Futurimsm), “Private Companies, Not Governments, Are Shaping the Future of Space Exploration,” June 12, 2017, </w:t>
      </w:r>
      <w:hyperlink r:id="rId6" w:history="1">
        <w:r w:rsidRPr="00854C23">
          <w:rPr>
            <w:rStyle w:val="Hyperlink"/>
            <w:rFonts w:asciiTheme="minorHAnsi" w:hAnsiTheme="minorHAnsi" w:cstheme="minorHAnsi"/>
          </w:rPr>
          <w:t>https://futurism.com/private-companies-not-governments-are-shaping-the-future-of-space-exploration</w:t>
        </w:r>
      </w:hyperlink>
      <w:r w:rsidRPr="00854C23">
        <w:rPr>
          <w:rFonts w:asciiTheme="minorHAnsi" w:hAnsiTheme="minorHAnsi" w:cstheme="minorHAnsi"/>
        </w:rPr>
        <w:t>] TDI</w:t>
      </w:r>
    </w:p>
    <w:p w:rsidR="00BA4FB7" w:rsidRPr="00854C23" w:rsidRDefault="00BA4FB7" w:rsidP="00BA4FB7">
      <w:pPr>
        <w:rPr>
          <w:rFonts w:asciiTheme="minorHAnsi" w:hAnsiTheme="minorHAnsi" w:cstheme="minorHAnsi"/>
          <w:sz w:val="12"/>
        </w:rPr>
      </w:pPr>
      <w:r w:rsidRPr="00475644">
        <w:rPr>
          <w:rStyle w:val="StyleUnderline"/>
          <w:rFonts w:asciiTheme="minorHAnsi" w:hAnsiTheme="minorHAnsi" w:cstheme="minorHAnsi"/>
          <w:b/>
          <w:highlight w:val="cyan"/>
        </w:rPr>
        <w:t>Private Companies</w:t>
      </w:r>
      <w:r w:rsidRPr="00854C23">
        <w:rPr>
          <w:rStyle w:val="StyleUnderline"/>
          <w:rFonts w:asciiTheme="minorHAnsi" w:hAnsiTheme="minorHAnsi" w:cstheme="minorHAnsi"/>
        </w:rPr>
        <w:t xml:space="preserve">, Not Governments, Are </w:t>
      </w:r>
      <w:r w:rsidRPr="00475644">
        <w:rPr>
          <w:rStyle w:val="StyleUnderline"/>
          <w:rFonts w:asciiTheme="minorHAnsi" w:hAnsiTheme="minorHAnsi" w:cstheme="minorHAnsi"/>
          <w:b/>
          <w:highlight w:val="cyan"/>
        </w:rPr>
        <w:t>Shaping</w:t>
      </w:r>
      <w:r w:rsidRPr="00854C23">
        <w:rPr>
          <w:rStyle w:val="StyleUnderline"/>
          <w:rFonts w:asciiTheme="minorHAnsi" w:hAnsiTheme="minorHAnsi" w:cstheme="minorHAnsi"/>
        </w:rPr>
        <w:t xml:space="preserve"> the </w:t>
      </w:r>
      <w:r w:rsidRPr="00475644">
        <w:rPr>
          <w:rStyle w:val="StyleUnderline"/>
          <w:rFonts w:asciiTheme="minorHAnsi" w:hAnsiTheme="minorHAnsi" w:cstheme="minorHAnsi"/>
          <w:b/>
          <w:highlight w:val="cyan"/>
        </w:rPr>
        <w:t>Future of Space Exploration</w:t>
      </w:r>
      <w:r w:rsidRPr="00854C23">
        <w:rPr>
          <w:rStyle w:val="StyleUnderline"/>
          <w:rFonts w:asciiTheme="minorHAnsi" w:hAnsiTheme="minorHAnsi" w:cstheme="minorHAnsi"/>
        </w:rPr>
        <w:t xml:space="preserve"> </w:t>
      </w:r>
      <w:proofErr w:type="gramStart"/>
      <w:r w:rsidRPr="00854C23">
        <w:rPr>
          <w:rFonts w:asciiTheme="minorHAnsi" w:hAnsiTheme="minorHAnsi" w:cstheme="minorHAnsi"/>
          <w:sz w:val="12"/>
        </w:rPr>
        <w:t>The</w:t>
      </w:r>
      <w:proofErr w:type="gramEnd"/>
      <w:r w:rsidRPr="00854C23">
        <w:rPr>
          <w:rFonts w:asciiTheme="minorHAnsi" w:hAnsiTheme="minorHAnsi" w:cstheme="minorHAnsi"/>
          <w:sz w:val="12"/>
        </w:rPr>
        <w:t xml:space="preserv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854C23">
        <w:rPr>
          <w:rStyle w:val="StyleUnderline"/>
          <w:rFonts w:asciiTheme="minorHAnsi" w:hAnsiTheme="minorHAnsi" w:cstheme="minorHAnsi"/>
        </w:rPr>
        <w:t xml:space="preserve">In recent years, however, a </w:t>
      </w:r>
      <w:r w:rsidRPr="00854C23">
        <w:rPr>
          <w:rStyle w:val="StyleUnderline"/>
          <w:rFonts w:asciiTheme="minorHAnsi" w:hAnsiTheme="minorHAnsi" w:cstheme="minorHAnsi"/>
          <w:highlight w:val="cyan"/>
        </w:rPr>
        <w:t>new Space Race</w:t>
      </w:r>
      <w:r w:rsidRPr="00854C23">
        <w:rPr>
          <w:rStyle w:val="StyleUnderline"/>
          <w:rFonts w:asciiTheme="minorHAnsi" w:hAnsiTheme="minorHAnsi" w:cstheme="minorHAnsi"/>
        </w:rPr>
        <w:t xml:space="preserve"> has </w:t>
      </w:r>
      <w:r w:rsidRPr="00854C23">
        <w:rPr>
          <w:rStyle w:val="StyleUnderline"/>
          <w:rFonts w:asciiTheme="minorHAnsi" w:hAnsiTheme="minorHAnsi" w:cstheme="minorHAnsi"/>
          <w:highlight w:val="cyan"/>
        </w:rPr>
        <w:t>taken shape</w:t>
      </w:r>
      <w:r w:rsidRPr="00854C23">
        <w:rPr>
          <w:rStyle w:val="StyleUnderline"/>
          <w:rFonts w:asciiTheme="minorHAnsi" w:hAnsiTheme="minorHAnsi" w:cstheme="minorHAnsi"/>
        </w:rPr>
        <w:t xml:space="preserve">—Space Race 2.0. Rather than powerful nations guided by presidents and premiers, however, the </w:t>
      </w:r>
      <w:r w:rsidRPr="00854C23">
        <w:rPr>
          <w:rStyle w:val="StyleUnderline"/>
          <w:rFonts w:asciiTheme="minorHAnsi" w:hAnsiTheme="minorHAnsi" w:cstheme="minorHAnsi"/>
          <w:highlight w:val="cyan"/>
        </w:rPr>
        <w:t>competitors</w:t>
      </w:r>
      <w:r w:rsidRPr="00854C23">
        <w:rPr>
          <w:rStyle w:val="StyleUnderline"/>
          <w:rFonts w:asciiTheme="minorHAnsi" w:hAnsiTheme="minorHAnsi" w:cstheme="minorHAnsi"/>
        </w:rPr>
        <w:t xml:space="preserve"> in this race are </w:t>
      </w:r>
      <w:r w:rsidRPr="00854C23">
        <w:rPr>
          <w:rStyle w:val="StyleUnderline"/>
          <w:rFonts w:asciiTheme="minorHAnsi" w:hAnsiTheme="minorHAnsi" w:cstheme="minorHAnsi"/>
          <w:highlight w:val="cyan"/>
        </w:rPr>
        <w:t>tech startups</w:t>
      </w:r>
      <w:r w:rsidRPr="00854C23">
        <w:rPr>
          <w:rStyle w:val="StyleUnderline"/>
          <w:rFonts w:asciiTheme="minorHAnsi" w:hAnsiTheme="minorHAnsi" w:cstheme="minorHAnsi"/>
        </w:rPr>
        <w:t xml:space="preserve"> and </w:t>
      </w:r>
      <w:r w:rsidRPr="00854C23">
        <w:rPr>
          <w:rStyle w:val="StyleUnderline"/>
          <w:rFonts w:asciiTheme="minorHAnsi" w:hAnsiTheme="minorHAnsi" w:cstheme="minorHAnsi"/>
          <w:highlight w:val="cyan"/>
        </w:rPr>
        <w:t>private businesses</w:t>
      </w:r>
      <w:r w:rsidRPr="00854C23">
        <w:rPr>
          <w:rStyle w:val="StyleUnderline"/>
          <w:rFonts w:asciiTheme="minorHAnsi" w:hAnsiTheme="minorHAnsi" w:cstheme="minorHAnsi"/>
        </w:rPr>
        <w:t xml:space="preserve"> spearheaded by billionaire entrepreneurs. And while the current atmosphere is far less contentious than that of the first Space Race (save the odd tweet or two), the </w:t>
      </w:r>
      <w:r w:rsidRPr="00854C23">
        <w:rPr>
          <w:rStyle w:val="StyleUnderline"/>
          <w:rFonts w:asciiTheme="minorHAnsi" w:hAnsiTheme="minorHAnsi" w:cstheme="minorHAnsi"/>
          <w:highlight w:val="cyan"/>
        </w:rPr>
        <w:t>competition is</w:t>
      </w:r>
      <w:r w:rsidRPr="00854C23">
        <w:rPr>
          <w:rStyle w:val="StyleUnderline"/>
          <w:rFonts w:asciiTheme="minorHAnsi" w:hAnsiTheme="minorHAnsi" w:cstheme="minorHAnsi"/>
        </w:rPr>
        <w:t xml:space="preserve"> just as </w:t>
      </w:r>
      <w:r w:rsidRPr="00854C23">
        <w:rPr>
          <w:rStyle w:val="StyleUnderline"/>
          <w:rFonts w:asciiTheme="minorHAnsi" w:hAnsiTheme="minorHAnsi" w:cstheme="minorHAnsi"/>
          <w:highlight w:val="cyan"/>
        </w:rPr>
        <w:t>fierce</w:t>
      </w:r>
      <w:r w:rsidRPr="00854C23">
        <w:rPr>
          <w:rStyle w:val="StyleUnderline"/>
          <w:rFonts w:asciiTheme="minorHAnsi" w:hAnsiTheme="minorHAnsi" w:cstheme="minorHAnsi"/>
        </w:rPr>
        <w:t xml:space="preserve">. </w:t>
      </w:r>
      <w:r w:rsidRPr="00854C23">
        <w:rPr>
          <w:rFonts w:asciiTheme="minorHAnsi" w:hAnsiTheme="minorHAnsi" w:cstheme="minorHAnsi"/>
          <w:sz w:val="12"/>
        </w:rPr>
        <w:t xml:space="preserve">A CROWDED FIELD </w:t>
      </w:r>
      <w:r w:rsidRPr="00854C23">
        <w:rPr>
          <w:rStyle w:val="StyleUnderline"/>
          <w:rFonts w:asciiTheme="minorHAnsi" w:hAnsiTheme="minorHAnsi" w:cstheme="minorHAnsi"/>
        </w:rPr>
        <w:t xml:space="preserve">SpaceX, Blue Origin, Bigelow Airspace, Virgin Galactic, Boeing, Lockheed Martin… Not only has the number of </w:t>
      </w:r>
      <w:r w:rsidRPr="00475644">
        <w:rPr>
          <w:rStyle w:val="StyleUnderline"/>
          <w:rFonts w:asciiTheme="minorHAnsi" w:hAnsiTheme="minorHAnsi" w:cstheme="minorHAnsi"/>
          <w:b/>
          <w:highlight w:val="cyan"/>
        </w:rPr>
        <w:t>private companies engaged in space exploration</w:t>
      </w:r>
      <w:r w:rsidRPr="00475644">
        <w:rPr>
          <w:rStyle w:val="StyleUnderline"/>
          <w:rFonts w:asciiTheme="minorHAnsi" w:hAnsiTheme="minorHAnsi" w:cstheme="minorHAnsi"/>
          <w:b/>
        </w:rPr>
        <w:t xml:space="preserve"> </w:t>
      </w:r>
      <w:r w:rsidRPr="00475644">
        <w:rPr>
          <w:rStyle w:val="StyleUnderline"/>
          <w:rFonts w:asciiTheme="minorHAnsi" w:hAnsiTheme="minorHAnsi" w:cstheme="minorHAnsi"/>
          <w:b/>
          <w:highlight w:val="cyan"/>
        </w:rPr>
        <w:t>grown remarkably</w:t>
      </w:r>
      <w:r w:rsidRPr="00854C23">
        <w:rPr>
          <w:rStyle w:val="StyleUnderline"/>
          <w:rFonts w:asciiTheme="minorHAnsi" w:hAnsiTheme="minorHAnsi" w:cstheme="minorHAnsi"/>
        </w:rPr>
        <w:t xml:space="preserve"> in recent years, these </w:t>
      </w:r>
      <w:r w:rsidRPr="00475644">
        <w:rPr>
          <w:rStyle w:val="StyleUnderline"/>
          <w:rFonts w:asciiTheme="minorHAnsi" w:hAnsiTheme="minorHAnsi" w:cstheme="minorHAnsi"/>
          <w:b/>
          <w:highlight w:val="cyan"/>
        </w:rPr>
        <w:t>companies are</w:t>
      </w:r>
      <w:r w:rsidRPr="00854C23">
        <w:rPr>
          <w:rStyle w:val="StyleUnderline"/>
          <w:rFonts w:asciiTheme="minorHAnsi" w:hAnsiTheme="minorHAnsi" w:cstheme="minorHAnsi"/>
        </w:rPr>
        <w:t xml:space="preserve"> quickly </w:t>
      </w:r>
      <w:r w:rsidRPr="00475644">
        <w:rPr>
          <w:rStyle w:val="StyleUnderline"/>
          <w:rFonts w:asciiTheme="minorHAnsi" w:hAnsiTheme="minorHAnsi" w:cstheme="minorHAnsi"/>
          <w:b/>
          <w:highlight w:val="cyan"/>
        </w:rPr>
        <w:t>besting</w:t>
      </w:r>
      <w:r w:rsidRPr="00854C23">
        <w:rPr>
          <w:rStyle w:val="StyleUnderline"/>
          <w:rFonts w:asciiTheme="minorHAnsi" w:hAnsiTheme="minorHAnsi" w:cstheme="minorHAnsi"/>
        </w:rPr>
        <w:t xml:space="preserve"> their </w:t>
      </w:r>
      <w:r w:rsidRPr="00475644">
        <w:rPr>
          <w:rStyle w:val="StyleUnderline"/>
          <w:rFonts w:asciiTheme="minorHAnsi" w:hAnsiTheme="minorHAnsi" w:cstheme="minorHAnsi"/>
          <w:b/>
          <w:highlight w:val="cyan"/>
        </w:rPr>
        <w:t>government</w:t>
      </w:r>
      <w:r w:rsidRPr="00854C23">
        <w:rPr>
          <w:rStyle w:val="StyleUnderline"/>
          <w:rFonts w:asciiTheme="minorHAnsi" w:hAnsiTheme="minorHAnsi" w:cstheme="minorHAnsi"/>
        </w:rPr>
        <w:t xml:space="preserve">-sponsored </w:t>
      </w:r>
      <w:r w:rsidRPr="00475644">
        <w:rPr>
          <w:rStyle w:val="StyleUnderline"/>
          <w:rFonts w:asciiTheme="minorHAnsi" w:hAnsiTheme="minorHAnsi" w:cstheme="minorHAnsi"/>
          <w:b/>
          <w:highlight w:val="cyan"/>
        </w:rPr>
        <w:t>competitors</w:t>
      </w:r>
      <w:r w:rsidRPr="00854C23">
        <w:rPr>
          <w:rStyle w:val="StyleUnderline"/>
          <w:rFonts w:asciiTheme="minorHAnsi" w:hAnsiTheme="minorHAnsi" w:cstheme="minorHAnsi"/>
        </w:rPr>
        <w:t xml:space="preserve">. </w:t>
      </w:r>
      <w:r w:rsidRPr="00854C23">
        <w:rPr>
          <w:rFonts w:asciiTheme="minorHAnsi" w:hAnsiTheme="minorHAnsi" w:cstheme="minorHAnsi"/>
          <w:sz w:val="12"/>
        </w:rPr>
        <w:t xml:space="preserve">ADVERTISEMENT </w:t>
      </w:r>
      <w:r w:rsidRPr="00854C23">
        <w:rPr>
          <w:rStyle w:val="StyleUnderline"/>
          <w:rFonts w:asciiTheme="minorHAnsi" w:hAnsiTheme="minorHAnsi" w:cstheme="minorHAnsi"/>
        </w:rPr>
        <w:t xml:space="preserve">“We’re starting to see advances made by private entities that are more significant than any advances in the last three years that were made by the government,” </w:t>
      </w:r>
      <w:r w:rsidRPr="00854C23">
        <w:rPr>
          <w:rFonts w:asciiTheme="minorHAnsi" w:hAnsiTheme="minorHAnsi" w:cstheme="minorHAnsi"/>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854C23">
        <w:rPr>
          <w:rStyle w:val="StyleUnderline"/>
          <w:rFonts w:asciiTheme="minorHAnsi" w:hAnsiTheme="minorHAnsi" w:cstheme="minorHAnsi"/>
        </w:rPr>
        <w:t>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w:t>
      </w:r>
      <w:r w:rsidRPr="00854C23">
        <w:rPr>
          <w:rFonts w:asciiTheme="minorHAnsi" w:hAnsiTheme="minorHAnsi" w:cstheme="minorHAnsi"/>
          <w:sz w:val="12"/>
        </w:rPr>
        <w:t xml:space="preserve"> points out Lewicki. </w:t>
      </w:r>
      <w:r w:rsidRPr="00854C23">
        <w:rPr>
          <w:rStyle w:val="StyleUnderline"/>
          <w:rFonts w:asciiTheme="minorHAnsi" w:hAnsiTheme="minorHAnsi" w:cstheme="minorHAnsi"/>
        </w:rPr>
        <w:t xml:space="preserve">Not only are </w:t>
      </w:r>
      <w:r w:rsidRPr="00854C23">
        <w:rPr>
          <w:rStyle w:val="StyleUnderline"/>
          <w:rFonts w:asciiTheme="minorHAnsi" w:hAnsiTheme="minorHAnsi" w:cstheme="minorHAnsi"/>
          <w:highlight w:val="cyan"/>
        </w:rPr>
        <w:t>private companies</w:t>
      </w:r>
      <w:r w:rsidRPr="00854C23">
        <w:rPr>
          <w:rStyle w:val="StyleUnderline"/>
          <w:rFonts w:asciiTheme="minorHAnsi" w:hAnsiTheme="minorHAnsi" w:cstheme="minorHAnsi"/>
        </w:rPr>
        <w:t xml:space="preserve"> already surpassing their government counterparts, several are </w:t>
      </w:r>
      <w:r w:rsidRPr="00854C23">
        <w:rPr>
          <w:rStyle w:val="StyleUnderline"/>
          <w:rFonts w:asciiTheme="minorHAnsi" w:hAnsiTheme="minorHAnsi" w:cstheme="minorHAnsi"/>
          <w:highlight w:val="cyan"/>
        </w:rPr>
        <w:t>poised to widen</w:t>
      </w:r>
      <w:r w:rsidRPr="00854C23">
        <w:rPr>
          <w:rStyle w:val="StyleUnderline"/>
          <w:rFonts w:asciiTheme="minorHAnsi" w:hAnsiTheme="minorHAnsi" w:cstheme="minorHAnsi"/>
        </w:rPr>
        <w:t xml:space="preserve"> their </w:t>
      </w:r>
      <w:r w:rsidRPr="00854C23">
        <w:rPr>
          <w:rStyle w:val="StyleUnderline"/>
          <w:rFonts w:asciiTheme="minorHAnsi" w:hAnsiTheme="minorHAnsi" w:cstheme="minorHAnsi"/>
          <w:highlight w:val="cyan"/>
        </w:rPr>
        <w:t>lead in</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coming</w:t>
      </w:r>
      <w:r w:rsidRPr="00854C23">
        <w:rPr>
          <w:rStyle w:val="StyleUnderline"/>
          <w:rFonts w:asciiTheme="minorHAnsi" w:hAnsiTheme="minorHAnsi" w:cstheme="minorHAnsi"/>
        </w:rPr>
        <w:t xml:space="preserve"> months and </w:t>
      </w:r>
      <w:r w:rsidRPr="00854C23">
        <w:rPr>
          <w:rStyle w:val="StyleUnderline"/>
          <w:rFonts w:asciiTheme="minorHAnsi" w:hAnsiTheme="minorHAnsi" w:cstheme="minorHAnsi"/>
          <w:highlight w:val="cyan"/>
        </w:rPr>
        <w:t>years</w:t>
      </w:r>
      <w:r w:rsidRPr="00854C23">
        <w:rPr>
          <w:rStyle w:val="StyleUnderline"/>
          <w:rFonts w:asciiTheme="minorHAnsi" w:hAnsiTheme="minorHAnsi" w:cstheme="minorHAnsi"/>
        </w:rPr>
        <w:t xml:space="preserve">. </w:t>
      </w:r>
      <w:r w:rsidRPr="00854C23">
        <w:rPr>
          <w:rFonts w:asciiTheme="minorHAnsi" w:hAnsiTheme="minorHAnsi" w:cstheme="minorHAnsi"/>
          <w:sz w:val="12"/>
        </w:rPr>
        <w:t xml:space="preserve">ADVERTISEMENT </w:t>
      </w:r>
      <w:r w:rsidRPr="00854C23">
        <w:rPr>
          <w:rStyle w:val="StyleUnderline"/>
          <w:rFonts w:asciiTheme="minorHAnsi" w:hAnsiTheme="minorHAnsi" w:cstheme="minorHAnsi"/>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854C23">
        <w:rPr>
          <w:rFonts w:asciiTheme="minorHAnsi" w:hAnsiTheme="minorHAnsi" w:cstheme="minorHAnsi"/>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854C23">
        <w:rPr>
          <w:rStyle w:val="StyleUnderline"/>
          <w:rFonts w:asciiTheme="minorHAnsi" w:hAnsiTheme="minorHAnsi" w:cstheme="minorHAnsi"/>
        </w:rPr>
        <w:t xml:space="preserve">The universe is huge, with galaxy estimates in the trillions, so </w:t>
      </w:r>
      <w:r w:rsidRPr="00854C23">
        <w:rPr>
          <w:rStyle w:val="StyleUnderline"/>
          <w:rFonts w:asciiTheme="minorHAnsi" w:hAnsiTheme="minorHAnsi" w:cstheme="minorHAnsi"/>
          <w:highlight w:val="cyan"/>
        </w:rPr>
        <w:t>the goalpost will continue moving back</w:t>
      </w:r>
      <w:r w:rsidRPr="00854C23">
        <w:rPr>
          <w:rStyle w:val="StyleUnderline"/>
          <w:rFonts w:asciiTheme="minorHAnsi" w:hAnsiTheme="minorHAnsi" w:cstheme="minorHAnsi"/>
        </w:rPr>
        <w:t xml:space="preserve"> (to bring another sport into the analogy). </w:t>
      </w:r>
      <w:r w:rsidRPr="00475644">
        <w:rPr>
          <w:rStyle w:val="StyleUnderline"/>
          <w:rFonts w:asciiTheme="minorHAnsi" w:hAnsiTheme="minorHAnsi" w:cstheme="minorHAnsi"/>
          <w:b/>
        </w:rPr>
        <w:t>Rather than</w:t>
      </w:r>
      <w:r w:rsidRPr="00854C23">
        <w:rPr>
          <w:rStyle w:val="StyleUnderline"/>
          <w:rFonts w:asciiTheme="minorHAnsi" w:hAnsiTheme="minorHAnsi" w:cstheme="minorHAnsi"/>
        </w:rPr>
        <w:t xml:space="preserve"> focusing on </w:t>
      </w:r>
      <w:r w:rsidRPr="00475644">
        <w:rPr>
          <w:rStyle w:val="StyleUnderline"/>
          <w:rFonts w:asciiTheme="minorHAnsi" w:hAnsiTheme="minorHAnsi" w:cstheme="minorHAnsi"/>
          <w:b/>
        </w:rPr>
        <w:t>competing in</w:t>
      </w:r>
      <w:r w:rsidRPr="00854C23">
        <w:rPr>
          <w:rStyle w:val="StyleUnderline"/>
          <w:rFonts w:asciiTheme="minorHAnsi" w:hAnsiTheme="minorHAnsi" w:cstheme="minorHAnsi"/>
        </w:rPr>
        <w:t xml:space="preserve"> what is ultimately </w:t>
      </w:r>
      <w:r w:rsidRPr="00475644">
        <w:rPr>
          <w:rStyle w:val="StyleUnderline"/>
          <w:rFonts w:asciiTheme="minorHAnsi" w:hAnsiTheme="minorHAnsi" w:cstheme="minorHAnsi"/>
          <w:b/>
        </w:rPr>
        <w:t xml:space="preserve">an unwinnable race, </w:t>
      </w:r>
      <w:r w:rsidRPr="00475644">
        <w:rPr>
          <w:rStyle w:val="StyleUnderline"/>
          <w:rFonts w:asciiTheme="minorHAnsi" w:hAnsiTheme="minorHAnsi" w:cstheme="minorHAnsi"/>
          <w:b/>
          <w:highlight w:val="cyan"/>
        </w:rPr>
        <w:t>private and government-backed</w:t>
      </w:r>
      <w:r w:rsidRPr="00854C23">
        <w:rPr>
          <w:rStyle w:val="StyleUnderline"/>
          <w:rFonts w:asciiTheme="minorHAnsi" w:hAnsiTheme="minorHAnsi" w:cstheme="minorHAnsi"/>
        </w:rPr>
        <w:t xml:space="preserve"> space </w:t>
      </w:r>
      <w:r w:rsidRPr="00475644">
        <w:rPr>
          <w:rStyle w:val="StyleUnderline"/>
          <w:rFonts w:asciiTheme="minorHAnsi" w:hAnsiTheme="minorHAnsi" w:cstheme="minorHAnsi"/>
          <w:b/>
          <w:highlight w:val="cyan"/>
        </w:rPr>
        <w:t>agencies</w:t>
      </w:r>
      <w:r w:rsidRPr="00854C23">
        <w:rPr>
          <w:rStyle w:val="StyleUnderline"/>
          <w:rFonts w:asciiTheme="minorHAnsi" w:hAnsiTheme="minorHAnsi" w:cstheme="minorHAnsi"/>
        </w:rPr>
        <w:t xml:space="preserve"> can actually </w:t>
      </w:r>
      <w:r w:rsidRPr="00475644">
        <w:rPr>
          <w:rStyle w:val="StyleUnderline"/>
          <w:rFonts w:asciiTheme="minorHAnsi" w:hAnsiTheme="minorHAnsi" w:cstheme="minorHAnsi"/>
          <w:b/>
          <w:highlight w:val="cyan"/>
        </w:rPr>
        <w:t>benefit from collaboration</w:t>
      </w:r>
      <w:r w:rsidRPr="00854C23">
        <w:rPr>
          <w:rStyle w:val="StyleUnderline"/>
          <w:rFonts w:asciiTheme="minorHAnsi" w:hAnsiTheme="minorHAnsi" w:cstheme="minorHAnsi"/>
        </w:rPr>
        <w:t xml:space="preserve"> thanks to their inherent differences. </w:t>
      </w:r>
      <w:r w:rsidRPr="00854C23">
        <w:rPr>
          <w:rFonts w:asciiTheme="minorHAnsi" w:hAnsiTheme="minorHAnsi" w:cstheme="minorHAnsi"/>
          <w:sz w:val="12"/>
        </w:rPr>
        <w:t xml:space="preserve">“The way that SpaceX, Planetary Resources, or Virgin Galactic approaches space exploration is going to be very different from NASA or the Air Force,” explains Lewicki. </w:t>
      </w:r>
      <w:r w:rsidRPr="00475644">
        <w:rPr>
          <w:rStyle w:val="StyleUnderline"/>
          <w:rFonts w:asciiTheme="minorHAnsi" w:hAnsiTheme="minorHAnsi" w:cstheme="minorHAnsi"/>
          <w:b/>
          <w:highlight w:val="cyan"/>
        </w:rPr>
        <w:t>Private companies</w:t>
      </w:r>
      <w:r w:rsidRPr="00475644">
        <w:rPr>
          <w:rStyle w:val="StyleUnderline"/>
          <w:rFonts w:asciiTheme="minorHAnsi" w:hAnsiTheme="minorHAnsi" w:cstheme="minorHAnsi"/>
          <w:b/>
        </w:rPr>
        <w:t xml:space="preserve"> </w:t>
      </w:r>
      <w:r w:rsidRPr="00475644">
        <w:rPr>
          <w:rStyle w:val="StyleUnderline"/>
          <w:rFonts w:asciiTheme="minorHAnsi" w:hAnsiTheme="minorHAnsi" w:cstheme="minorHAnsi"/>
          <w:b/>
          <w:highlight w:val="cyan"/>
        </w:rPr>
        <w:t>aren’t beholden to</w:t>
      </w:r>
      <w:r w:rsidRPr="00854C23">
        <w:rPr>
          <w:rStyle w:val="StyleUnderline"/>
          <w:rFonts w:asciiTheme="minorHAnsi" w:hAnsiTheme="minorHAnsi" w:cstheme="minorHAnsi"/>
        </w:rPr>
        <w:t xml:space="preserve"> the same </w:t>
      </w:r>
      <w:r w:rsidRPr="00475644">
        <w:rPr>
          <w:rStyle w:val="StyleUnderline"/>
          <w:rFonts w:asciiTheme="minorHAnsi" w:hAnsiTheme="minorHAnsi" w:cstheme="minorHAnsi"/>
          <w:b/>
          <w:highlight w:val="cyan"/>
        </w:rPr>
        <w:t>slow processes that</w:t>
      </w:r>
      <w:r w:rsidRPr="00854C23">
        <w:rPr>
          <w:rStyle w:val="StyleUnderline"/>
          <w:rFonts w:asciiTheme="minorHAnsi" w:hAnsiTheme="minorHAnsi" w:cstheme="minorHAnsi"/>
        </w:rPr>
        <w:t xml:space="preserve"> often </w:t>
      </w:r>
      <w:r w:rsidRPr="00475644">
        <w:rPr>
          <w:rStyle w:val="StyleUnderline"/>
          <w:rFonts w:asciiTheme="minorHAnsi" w:hAnsiTheme="minorHAnsi" w:cstheme="minorHAnsi"/>
          <w:b/>
          <w:highlight w:val="cyan"/>
        </w:rPr>
        <w:t>stall government projects</w:t>
      </w:r>
      <w:r w:rsidRPr="00475644">
        <w:rPr>
          <w:rStyle w:val="StyleUnderline"/>
          <w:rFonts w:asciiTheme="minorHAnsi" w:hAnsiTheme="minorHAnsi" w:cstheme="minorHAnsi"/>
          <w:b/>
        </w:rPr>
        <w:t xml:space="preserve">, </w:t>
      </w:r>
      <w:r w:rsidRPr="00854C23">
        <w:rPr>
          <w:rStyle w:val="StyleUnderline"/>
          <w:rFonts w:asciiTheme="minorHAnsi" w:hAnsiTheme="minorHAnsi" w:cstheme="minorHAnsi"/>
        </w:rPr>
        <w:t xml:space="preserve">and </w:t>
      </w:r>
      <w:r w:rsidRPr="00475644">
        <w:rPr>
          <w:rStyle w:val="StyleUnderline"/>
          <w:rFonts w:asciiTheme="minorHAnsi" w:hAnsiTheme="minorHAnsi" w:cstheme="minorHAnsi"/>
          <w:b/>
          <w:highlight w:val="cyan"/>
        </w:rPr>
        <w:t>they can secure</w:t>
      </w:r>
      <w:r w:rsidRPr="00854C23">
        <w:rPr>
          <w:rStyle w:val="StyleUnderline"/>
          <w:rFonts w:asciiTheme="minorHAnsi" w:hAnsiTheme="minorHAnsi" w:cstheme="minorHAnsi"/>
        </w:rPr>
        <w:t xml:space="preserve"> or reallocate </w:t>
      </w:r>
      <w:r w:rsidRPr="00475644">
        <w:rPr>
          <w:rStyle w:val="StyleUnderline"/>
          <w:rFonts w:asciiTheme="minorHAnsi" w:hAnsiTheme="minorHAnsi" w:cstheme="minorHAnsi"/>
          <w:b/>
          <w:highlight w:val="cyan"/>
        </w:rPr>
        <w:t>funding</w:t>
      </w:r>
      <w:r w:rsidRPr="00854C23">
        <w:rPr>
          <w:rStyle w:val="StyleUnderline"/>
          <w:rFonts w:asciiTheme="minorHAnsi" w:hAnsiTheme="minorHAnsi" w:cstheme="minorHAnsi"/>
        </w:rPr>
        <w:t xml:space="preserve"> much more </w:t>
      </w:r>
      <w:r w:rsidRPr="00475644">
        <w:rPr>
          <w:rStyle w:val="StyleUnderline"/>
          <w:rFonts w:asciiTheme="minorHAnsi" w:hAnsiTheme="minorHAnsi" w:cstheme="minorHAnsi"/>
          <w:b/>
          <w:highlight w:val="cyan"/>
        </w:rPr>
        <w:t>swiftly</w:t>
      </w:r>
      <w:r w:rsidRPr="00854C23">
        <w:rPr>
          <w:rStyle w:val="StyleUnderline"/>
          <w:rFonts w:asciiTheme="minorHAnsi" w:hAnsiTheme="minorHAnsi" w:cstheme="minorHAnsi"/>
        </w:rPr>
        <w:t xml:space="preserve"> if need be.</w:t>
      </w:r>
      <w:r w:rsidRPr="00854C23">
        <w:rPr>
          <w:rFonts w:asciiTheme="minorHAnsi" w:hAnsiTheme="minorHAnsi" w:cstheme="minorHAnsi"/>
          <w:sz w:val="12"/>
        </w:rPr>
        <w:t xml:space="preserve"> However, unlike agencies like NASA, they do have shareholders to keep happy and a need to constantly pursue profitability. ADVERTISEMENT </w:t>
      </w:r>
      <w:proofErr w:type="gramStart"/>
      <w:r w:rsidRPr="00854C23">
        <w:rPr>
          <w:rStyle w:val="StyleUnderline"/>
          <w:rFonts w:asciiTheme="minorHAnsi" w:hAnsiTheme="minorHAnsi" w:cstheme="minorHAnsi"/>
        </w:rPr>
        <w:t>The</w:t>
      </w:r>
      <w:proofErr w:type="gramEnd"/>
      <w:r w:rsidRPr="00854C23">
        <w:rPr>
          <w:rStyle w:val="StyleUnderline"/>
          <w:rFonts w:asciiTheme="minorHAnsi" w:hAnsiTheme="minorHAnsi" w:cstheme="minorHAnsi"/>
        </w:rPr>
        <w:t xml:space="preserve"> </w:t>
      </w:r>
      <w:r w:rsidRPr="00854C23">
        <w:rPr>
          <w:rStyle w:val="StyleUnderline"/>
          <w:rFonts w:asciiTheme="minorHAnsi" w:hAnsiTheme="minorHAnsi" w:cstheme="minorHAnsi"/>
          <w:highlight w:val="cyan"/>
        </w:rPr>
        <w:t>two sectors</w:t>
      </w:r>
      <w:r w:rsidRPr="00854C23">
        <w:rPr>
          <w:rStyle w:val="StyleUnderline"/>
          <w:rFonts w:asciiTheme="minorHAnsi" w:hAnsiTheme="minorHAnsi" w:cstheme="minorHAnsi"/>
        </w:rPr>
        <w:t xml:space="preserve">, therefore, </w:t>
      </w:r>
      <w:r w:rsidRPr="00854C23">
        <w:rPr>
          <w:rStyle w:val="StyleUnderline"/>
          <w:rFonts w:asciiTheme="minorHAnsi" w:hAnsiTheme="minorHAnsi" w:cstheme="minorHAnsi"/>
          <w:highlight w:val="cyan"/>
        </w:rPr>
        <w:t>have</w:t>
      </w:r>
      <w:r w:rsidRPr="00854C23">
        <w:rPr>
          <w:rStyle w:val="StyleUnderline"/>
          <w:rFonts w:asciiTheme="minorHAnsi" w:hAnsiTheme="minorHAnsi" w:cstheme="minorHAnsi"/>
        </w:rPr>
        <w:t xml:space="preserve"> a tremendous </w:t>
      </w:r>
      <w:r w:rsidRPr="00854C23">
        <w:rPr>
          <w:rStyle w:val="StyleUnderline"/>
          <w:rFonts w:asciiTheme="minorHAnsi" w:hAnsiTheme="minorHAnsi" w:cstheme="minorHAnsi"/>
          <w:highlight w:val="cyan"/>
        </w:rPr>
        <w:t>opportunity to</w:t>
      </w:r>
      <w:r w:rsidRPr="00854C23">
        <w:rPr>
          <w:rStyle w:val="StyleUnderline"/>
          <w:rFonts w:asciiTheme="minorHAnsi" w:hAnsiTheme="minorHAnsi" w:cstheme="minorHAnsi"/>
        </w:rPr>
        <w:t xml:space="preserve"> </w:t>
      </w:r>
      <w:r w:rsidRPr="00854C23">
        <w:rPr>
          <w:rStyle w:val="StyleUnderline"/>
          <w:rFonts w:asciiTheme="minorHAnsi" w:hAnsiTheme="minorHAnsi" w:cstheme="minorHAnsi"/>
          <w:highlight w:val="cyan"/>
        </w:rPr>
        <w:t>help one another</w:t>
      </w:r>
      <w:r w:rsidRPr="00854C23">
        <w:rPr>
          <w:rStyle w:val="StyleUnderline"/>
          <w:rFonts w:asciiTheme="minorHAnsi" w:hAnsiTheme="minorHAnsi" w:cstheme="minorHAnsi"/>
        </w:rPr>
        <w:t xml:space="preserve">. </w:t>
      </w:r>
      <w:r w:rsidRPr="00854C23">
        <w:rPr>
          <w:rStyle w:val="StyleUnderline"/>
          <w:rFonts w:asciiTheme="minorHAnsi" w:hAnsiTheme="minorHAnsi" w:cstheme="minorHAnsi"/>
          <w:highlight w:val="cyan"/>
        </w:rPr>
        <w:t>Private companies</w:t>
      </w:r>
      <w:r w:rsidRPr="00854C23">
        <w:rPr>
          <w:rStyle w:val="StyleUnderline"/>
          <w:rFonts w:asciiTheme="minorHAnsi" w:hAnsiTheme="minorHAnsi" w:cstheme="minorHAnsi"/>
        </w:rPr>
        <w:t xml:space="preserve"> can </w:t>
      </w:r>
      <w:r w:rsidRPr="00854C23">
        <w:rPr>
          <w:rStyle w:val="StyleUnderline"/>
          <w:rFonts w:asciiTheme="minorHAnsi" w:hAnsiTheme="minorHAnsi" w:cstheme="minorHAnsi"/>
          <w:highlight w:val="cyan"/>
        </w:rPr>
        <w:t>generate revenue through government contracts</w:t>
      </w:r>
      <w:r w:rsidRPr="00854C23">
        <w:rPr>
          <w:rStyle w:val="StyleUnderline"/>
          <w:rFonts w:asciiTheme="minorHAnsi" w:hAnsiTheme="minorHAnsi" w:cstheme="minorHAnsi"/>
        </w:rPr>
        <w:t xml:space="preserve"> —for example, NASA has contracted Boeing to transport astronauts to the International Space Station (ISS), and SpaceX just closed a deal with the U.S. Air Force to launch its secretive space drone.</w:t>
      </w:r>
      <w:r w:rsidRPr="00854C23">
        <w:rPr>
          <w:rFonts w:asciiTheme="minorHAnsi" w:hAnsiTheme="minorHAnsi" w:cstheme="minorHAnsi"/>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854C23">
        <w:rPr>
          <w:rStyle w:val="StyleUnderline"/>
          <w:rFonts w:asciiTheme="minorHAnsi" w:hAnsiTheme="minorHAnsi" w:cstheme="minorHAnsi"/>
        </w:rPr>
        <w:t xml:space="preserve">The </w:t>
      </w:r>
      <w:r w:rsidRPr="00475644">
        <w:rPr>
          <w:rStyle w:val="StyleUnderline"/>
          <w:rFonts w:asciiTheme="minorHAnsi" w:hAnsiTheme="minorHAnsi" w:cstheme="minorHAnsi"/>
          <w:b/>
          <w:highlight w:val="cyan"/>
        </w:rPr>
        <w:t>breakthroughs</w:t>
      </w:r>
      <w:r w:rsidRPr="00854C23">
        <w:rPr>
          <w:rStyle w:val="StyleUnderline"/>
          <w:rFonts w:asciiTheme="minorHAnsi" w:hAnsiTheme="minorHAnsi" w:cstheme="minorHAnsi"/>
        </w:rPr>
        <w:t xml:space="preserve"> happening </w:t>
      </w:r>
      <w:r w:rsidRPr="00475644">
        <w:rPr>
          <w:rStyle w:val="StyleUnderline"/>
          <w:rFonts w:asciiTheme="minorHAnsi" w:hAnsiTheme="minorHAnsi" w:cstheme="minorHAnsi"/>
          <w:b/>
          <w:highlight w:val="cyan"/>
        </w:rPr>
        <w:t>in space exploration benefit us all</w:t>
      </w:r>
      <w:r w:rsidRPr="00854C23">
        <w:rPr>
          <w:rStyle w:val="StyleUnderline"/>
          <w:rFonts w:asciiTheme="minorHAnsi" w:hAnsiTheme="minorHAnsi" w:cstheme="minorHAnsi"/>
        </w:rPr>
        <w:t>, and truly, a little friendly competition never hurt anyone</w:t>
      </w:r>
      <w:r w:rsidRPr="00854C23">
        <w:rPr>
          <w:rFonts w:asciiTheme="minorHAnsi" w:hAnsiTheme="minorHAnsi" w:cstheme="minorHAnsi"/>
          <w:sz w:val="12"/>
        </w:rPr>
        <w:t xml:space="preserve"> (unless you count the egos bruised by those tweets).</w:t>
      </w:r>
    </w:p>
    <w:p w:rsidR="00BA4FB7" w:rsidRPr="00854C23" w:rsidRDefault="00BA4FB7" w:rsidP="00BA4FB7">
      <w:pPr>
        <w:pStyle w:val="Heading4"/>
        <w:rPr>
          <w:rFonts w:asciiTheme="minorHAnsi" w:hAnsiTheme="minorHAnsi" w:cstheme="minorHAnsi"/>
        </w:rPr>
      </w:pPr>
      <w:r w:rsidRPr="00854C23">
        <w:rPr>
          <w:rFonts w:asciiTheme="minorHAnsi" w:hAnsiTheme="minorHAnsi" w:cstheme="minorHAnsi"/>
        </w:rPr>
        <w:t>Space exploration fails without private sector leadership.</w:t>
      </w:r>
    </w:p>
    <w:p w:rsidR="00BA4FB7" w:rsidRPr="00854C23" w:rsidRDefault="00BA4FB7" w:rsidP="00BA4FB7">
      <w:pPr>
        <w:rPr>
          <w:rFonts w:asciiTheme="minorHAnsi" w:hAnsiTheme="minorHAnsi" w:cstheme="minorHAnsi"/>
        </w:rPr>
      </w:pPr>
      <w:r w:rsidRPr="00854C23">
        <w:rPr>
          <w:rStyle w:val="Style13ptBold"/>
          <w:rFonts w:asciiTheme="minorHAnsi" w:hAnsiTheme="minorHAnsi" w:cstheme="minorHAnsi"/>
        </w:rPr>
        <w:t xml:space="preserve">WAMU 20 </w:t>
      </w:r>
      <w:r w:rsidRPr="00854C23">
        <w:rPr>
          <w:rFonts w:asciiTheme="minorHAnsi" w:hAnsiTheme="minorHAnsi" w:cstheme="minorHAnsi"/>
        </w:rPr>
        <w:t>[(interviewing Ariel Ekblaw,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rsidR="00BA4FB7" w:rsidRPr="00503D17" w:rsidRDefault="00BA4FB7" w:rsidP="00BA4FB7">
      <w:pPr>
        <w:rPr>
          <w:rFonts w:asciiTheme="minorHAnsi" w:hAnsiTheme="minorHAnsi" w:cstheme="minorHAnsi"/>
          <w:u w:val="single"/>
        </w:rPr>
      </w:pPr>
      <w:r w:rsidRPr="00854C23">
        <w:rPr>
          <w:rFonts w:asciiTheme="minorHAnsi" w:hAnsiTheme="minorHAnsi" w:cstheme="minorHAnsi"/>
          <w:sz w:val="12"/>
        </w:rPr>
        <w:t xml:space="preserve">How </w:t>
      </w:r>
      <w:r w:rsidRPr="00854C23">
        <w:rPr>
          <w:rStyle w:val="StyleUnderline"/>
          <w:rFonts w:asciiTheme="minorHAnsi" w:hAnsiTheme="minorHAnsi" w:cstheme="minorHAnsi"/>
        </w:rPr>
        <w:t xml:space="preserve">Private Companies Are Changing </w:t>
      </w:r>
      <w:proofErr w:type="gramStart"/>
      <w:r w:rsidRPr="00854C23">
        <w:rPr>
          <w:rStyle w:val="StyleUnderline"/>
          <w:rFonts w:asciiTheme="minorHAnsi" w:hAnsiTheme="minorHAnsi" w:cstheme="minorHAnsi"/>
        </w:rPr>
        <w:t>The Future Of</w:t>
      </w:r>
      <w:proofErr w:type="gramEnd"/>
      <w:r w:rsidRPr="00854C23">
        <w:rPr>
          <w:rStyle w:val="StyleUnderline"/>
          <w:rFonts w:asciiTheme="minorHAnsi" w:hAnsiTheme="minorHAnsi" w:cstheme="minorHAnsi"/>
        </w:rPr>
        <w:t xml:space="preserve"> Space Exploration</w:t>
      </w:r>
      <w:r w:rsidRPr="00854C23">
        <w:rPr>
          <w:rFonts w:asciiTheme="minorHAnsi" w:hAnsiTheme="minorHAnsi" w:cstheme="minorHAnsi"/>
          <w:sz w:val="12"/>
        </w:rPr>
        <w:t xml:space="preserve"> LISTEN SpaceX founder Elon Musk addresses the media alongside NASA Administrator Jim Bridenstine, and astronauts Doug Hurley and Bob Behnken, during a press conference announcing new developments of the Crew Dragon reusable spacecraft, at SpaceX headquarters in Hawthorne, California on October 10, 2019. (Philip Pacheco / AFP) </w:t>
      </w:r>
      <w:r w:rsidRPr="00854C23">
        <w:rPr>
          <w:rStyle w:val="StyleUnderline"/>
          <w:rFonts w:asciiTheme="minorHAnsi" w:hAnsiTheme="minorHAnsi" w:cstheme="minorHAnsi"/>
        </w:rPr>
        <w:t>Private companies like SpaceX are testing vehicles for manned space missions</w:t>
      </w:r>
      <w:r w:rsidRPr="00854C23">
        <w:rPr>
          <w:rFonts w:asciiTheme="minorHAnsi" w:hAnsiTheme="minorHAnsi" w:cstheme="minorHAnsi"/>
          <w:sz w:val="12"/>
        </w:rPr>
        <w:t xml:space="preserve">. We’ll peer out into the near future and next steps in human space exploration. Guests Ariel Ekblaw,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Ekblaw: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854C23">
        <w:rPr>
          <w:rStyle w:val="StyleUnderline"/>
          <w:rFonts w:asciiTheme="minorHAnsi" w:hAnsiTheme="minorHAnsi" w:cstheme="minorHAnsi"/>
        </w:rPr>
        <w:t xml:space="preserve">how close we are to regular space tourism </w:t>
      </w:r>
      <w:r w:rsidRPr="00854C23">
        <w:rPr>
          <w:rFonts w:asciiTheme="minorHAnsi" w:hAnsiTheme="minorHAnsi" w:cstheme="minorHAnsi"/>
          <w:sz w:val="12"/>
        </w:rPr>
        <w:t>Ariel Ekblaw</w:t>
      </w:r>
      <w:r w:rsidRPr="00854C23">
        <w:rPr>
          <w:rStyle w:val="StyleUnderline"/>
          <w:rFonts w:asciiTheme="minorHAnsi" w:hAnsiTheme="minorHAnsi" w:cstheme="minorHAnsi"/>
        </w:rPr>
        <w:t>: “I would say we’re both close — we’re dangerously close — and yet so far away. So companies like Blue Origin and Virgin Galactic are racing to be able to send some of the first space tourists into low Earth orbit on some of their crafts, in either this year, or upcoming years.</w:t>
      </w:r>
      <w:r w:rsidRPr="00854C23">
        <w:rPr>
          <w:rFonts w:asciiTheme="minorHAnsi" w:hAnsiTheme="minorHAnsi" w:cstheme="minorHAnsi"/>
          <w:sz w:val="12"/>
        </w:rPr>
        <w:t xml:space="preserve"> With Axiom and the announcement from NASA about the first commercial space station to be attached to the International Space Station. “</w:t>
      </w:r>
      <w:r w:rsidRPr="00854C23">
        <w:rPr>
          <w:rStyle w:val="StyleUnderline"/>
          <w:rFonts w:asciiTheme="minorHAnsi" w:hAnsiTheme="minorHAnsi" w:cstheme="minorHAnsi"/>
        </w:rPr>
        <w:t>We’re beginning to build up that infrastructure that could support real space tourism.</w:t>
      </w:r>
      <w:r w:rsidRPr="00854C23">
        <w:rPr>
          <w:rFonts w:asciiTheme="minorHAnsi" w:hAnsiTheme="minorHAnsi" w:cstheme="minorHAnsi"/>
          <w:sz w:val="12"/>
        </w:rPr>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854C23">
        <w:rPr>
          <w:rStyle w:val="StyleUnderline"/>
          <w:rFonts w:asciiTheme="minorHAnsi" w:hAnsiTheme="minorHAnsi" w:cstheme="minorHAnsi"/>
        </w:rPr>
        <w:t xml:space="preserve">On whether it’s possible to go to Mars without commercial interest involved </w:t>
      </w:r>
      <w:r w:rsidRPr="00854C23">
        <w:rPr>
          <w:rFonts w:asciiTheme="minorHAnsi" w:hAnsiTheme="minorHAnsi" w:cstheme="minorHAnsi"/>
          <w:sz w:val="12"/>
        </w:rPr>
        <w:t xml:space="preserve">Ariel Ekblaw: “I think </w:t>
      </w:r>
      <w:r w:rsidRPr="00475644">
        <w:rPr>
          <w:rStyle w:val="StyleUnderline"/>
          <w:rFonts w:asciiTheme="minorHAnsi" w:hAnsiTheme="minorHAnsi" w:cstheme="minorHAnsi"/>
          <w:b/>
          <w:highlight w:val="cyan"/>
        </w:rPr>
        <w:t>it’s</w:t>
      </w:r>
      <w:r w:rsidRPr="00854C23">
        <w:rPr>
          <w:rStyle w:val="StyleUnderline"/>
          <w:rFonts w:asciiTheme="minorHAnsi" w:hAnsiTheme="minorHAnsi" w:cstheme="minorHAnsi"/>
          <w:highlight w:val="cyan"/>
        </w:rPr>
        <w:t xml:space="preserve"> </w:t>
      </w:r>
      <w:r w:rsidRPr="00475644">
        <w:rPr>
          <w:rStyle w:val="StyleUnderline"/>
          <w:rFonts w:asciiTheme="minorHAnsi" w:hAnsiTheme="minorHAnsi" w:cstheme="minorHAnsi"/>
          <w:b/>
          <w:highlight w:val="cyan"/>
        </w:rPr>
        <w:t>critical to have both</w:t>
      </w:r>
      <w:r w:rsidRPr="00854C23">
        <w:rPr>
          <w:rFonts w:asciiTheme="minorHAnsi" w:hAnsiTheme="minorHAnsi" w:cstheme="minorHAnsi"/>
          <w:sz w:val="12"/>
        </w:rPr>
        <w:t xml:space="preserve">. As Charlie and Dava Newman — another colleague of mine — have shown: </w:t>
      </w:r>
      <w:r w:rsidRPr="00854C23">
        <w:rPr>
          <w:rStyle w:val="StyleUnderline"/>
          <w:rFonts w:asciiTheme="minorHAnsi" w:hAnsiTheme="minorHAnsi" w:cstheme="minorHAnsi"/>
        </w:rPr>
        <w:t xml:space="preserve">the </w:t>
      </w:r>
      <w:r w:rsidRPr="00854C23">
        <w:rPr>
          <w:rStyle w:val="StyleUnderline"/>
          <w:rFonts w:asciiTheme="minorHAnsi" w:hAnsiTheme="minorHAnsi" w:cstheme="minorHAnsi"/>
          <w:highlight w:val="cyan"/>
        </w:rPr>
        <w:t>path from moon to Mars is</w:t>
      </w:r>
      <w:r w:rsidRPr="00854C23">
        <w:rPr>
          <w:rStyle w:val="StyleUnderline"/>
          <w:rFonts w:asciiTheme="minorHAnsi" w:hAnsiTheme="minorHAnsi" w:cstheme="minorHAnsi"/>
        </w:rPr>
        <w:t xml:space="preserve"> going to be a </w:t>
      </w:r>
      <w:r w:rsidRPr="00475644">
        <w:rPr>
          <w:rStyle w:val="StyleUnderline"/>
          <w:rFonts w:asciiTheme="minorHAnsi" w:hAnsiTheme="minorHAnsi" w:cstheme="minorHAnsi"/>
          <w:b/>
          <w:highlight w:val="cyan"/>
        </w:rPr>
        <w:t>public-private partnership path</w:t>
      </w:r>
      <w:r w:rsidRPr="00854C23">
        <w:rPr>
          <w:rFonts w:asciiTheme="minorHAnsi" w:hAnsiTheme="minorHAnsi" w:cstheme="minorHAnsi"/>
          <w:sz w:val="12"/>
        </w:rPr>
        <w:t xml:space="preserve">. And </w:t>
      </w:r>
      <w:r w:rsidRPr="00475644">
        <w:rPr>
          <w:rStyle w:val="StyleUnderline"/>
          <w:rFonts w:asciiTheme="minorHAnsi" w:hAnsiTheme="minorHAnsi" w:cstheme="minorHAnsi"/>
          <w:b/>
        </w:rPr>
        <w:t xml:space="preserve">we </w:t>
      </w:r>
      <w:r w:rsidRPr="00475644">
        <w:rPr>
          <w:rStyle w:val="StyleUnderline"/>
          <w:rFonts w:asciiTheme="minorHAnsi" w:hAnsiTheme="minorHAnsi" w:cstheme="minorHAnsi"/>
          <w:b/>
          <w:highlight w:val="cyan"/>
        </w:rPr>
        <w:t>need</w:t>
      </w:r>
      <w:r w:rsidRPr="00475644">
        <w:rPr>
          <w:rStyle w:val="StyleUnderline"/>
          <w:rFonts w:asciiTheme="minorHAnsi" w:hAnsiTheme="minorHAnsi" w:cstheme="minorHAnsi"/>
          <w:b/>
        </w:rPr>
        <w:t xml:space="preserve"> the </w:t>
      </w:r>
      <w:r w:rsidRPr="00475644">
        <w:rPr>
          <w:rStyle w:val="StyleUnderline"/>
          <w:rFonts w:asciiTheme="minorHAnsi" w:hAnsiTheme="minorHAnsi" w:cstheme="minorHAnsi"/>
          <w:b/>
          <w:highlight w:val="cyan"/>
        </w:rPr>
        <w:t>capability</w:t>
      </w:r>
      <w:r w:rsidRPr="00475644">
        <w:rPr>
          <w:rStyle w:val="StyleUnderline"/>
          <w:rFonts w:asciiTheme="minorHAnsi" w:hAnsiTheme="minorHAnsi" w:cstheme="minorHAnsi"/>
          <w:b/>
        </w:rPr>
        <w:t xml:space="preserve"> that </w:t>
      </w:r>
      <w:r w:rsidRPr="00475644">
        <w:rPr>
          <w:rStyle w:val="StyleUnderline"/>
          <w:rFonts w:asciiTheme="minorHAnsi" w:hAnsiTheme="minorHAnsi" w:cstheme="minorHAnsi"/>
          <w:b/>
          <w:highlight w:val="cyan"/>
        </w:rPr>
        <w:t>private brings</w:t>
      </w:r>
      <w:r w:rsidRPr="00854C23">
        <w:rPr>
          <w:rFonts w:asciiTheme="minorHAnsi" w:hAnsiTheme="minorHAnsi" w:cstheme="minorHAnsi"/>
          <w:sz w:val="12"/>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w:t>
      </w:r>
      <w:proofErr w:type="gramStart"/>
      <w:r w:rsidRPr="00854C23">
        <w:rPr>
          <w:rFonts w:asciiTheme="minorHAnsi" w:hAnsiTheme="minorHAnsi" w:cstheme="minorHAnsi"/>
          <w:sz w:val="12"/>
        </w:rPr>
        <w:t>Democratizing</w:t>
      </w:r>
      <w:proofErr w:type="gramEnd"/>
      <w:r w:rsidRPr="00854C23">
        <w:rPr>
          <w:rFonts w:asciiTheme="minorHAnsi" w:hAnsiTheme="minorHAnsi" w:cstheme="minorHAnsi"/>
          <w:sz w:val="12"/>
        </w:rPr>
        <w:t xml:space="preserve">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475644">
        <w:rPr>
          <w:rStyle w:val="StyleUnderline"/>
          <w:rFonts w:asciiTheme="minorHAnsi" w:hAnsiTheme="minorHAnsi" w:cstheme="minorHAnsi"/>
          <w:b/>
        </w:rPr>
        <w:t xml:space="preserve">the </w:t>
      </w:r>
      <w:r w:rsidRPr="00475644">
        <w:rPr>
          <w:rStyle w:val="StyleUnderline"/>
          <w:rFonts w:asciiTheme="minorHAnsi" w:hAnsiTheme="minorHAnsi" w:cstheme="minorHAnsi"/>
          <w:b/>
          <w:highlight w:val="cyan"/>
        </w:rPr>
        <w:t>space industry</w:t>
      </w:r>
      <w:r w:rsidRPr="00475644">
        <w:rPr>
          <w:rStyle w:val="StyleUnderline"/>
          <w:rFonts w:asciiTheme="minorHAnsi" w:hAnsiTheme="minorHAnsi" w:cstheme="minorHAnsi"/>
          <w:b/>
        </w:rPr>
        <w:t xml:space="preserve"> has </w:t>
      </w:r>
      <w:r w:rsidRPr="00475644">
        <w:rPr>
          <w:rStyle w:val="StyleUnderline"/>
          <w:rFonts w:asciiTheme="minorHAnsi" w:hAnsiTheme="minorHAnsi" w:cstheme="minorHAnsi"/>
          <w:b/>
          <w:highlight w:val="cyan"/>
        </w:rPr>
        <w:t>seen</w:t>
      </w:r>
      <w:r w:rsidRPr="00475644">
        <w:rPr>
          <w:rStyle w:val="StyleUnderline"/>
          <w:rFonts w:asciiTheme="minorHAnsi" w:hAnsiTheme="minorHAnsi" w:cstheme="minorHAnsi"/>
          <w:b/>
        </w:rPr>
        <w:t xml:space="preserve"> a </w:t>
      </w:r>
      <w:r w:rsidRPr="00475644">
        <w:rPr>
          <w:rStyle w:val="StyleUnderline"/>
          <w:rFonts w:asciiTheme="minorHAnsi" w:hAnsiTheme="minorHAnsi" w:cstheme="minorHAnsi"/>
          <w:b/>
          <w:highlight w:val="cyan"/>
        </w:rPr>
        <w:t>shift in</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 xml:space="preserve">way it does </w:t>
      </w:r>
      <w:r w:rsidRPr="00475644">
        <w:rPr>
          <w:rStyle w:val="StyleUnderline"/>
          <w:rFonts w:asciiTheme="minorHAnsi" w:hAnsiTheme="minorHAnsi" w:cstheme="minorHAnsi"/>
          <w:b/>
          <w:highlight w:val="cyan"/>
        </w:rPr>
        <w:t>business</w:t>
      </w:r>
      <w:r w:rsidRPr="00854C23">
        <w:rPr>
          <w:rStyle w:val="StyleUnderline"/>
          <w:rFonts w:asciiTheme="minorHAnsi" w:hAnsiTheme="minorHAnsi" w:cstheme="minorHAnsi"/>
        </w:rPr>
        <w:t xml:space="preserve">, with </w:t>
      </w:r>
      <w:r w:rsidRPr="00475644">
        <w:rPr>
          <w:rStyle w:val="StyleUnderline"/>
          <w:rFonts w:asciiTheme="minorHAnsi" w:hAnsiTheme="minorHAnsi" w:cstheme="minorHAnsi"/>
          <w:highlight w:val="cyan"/>
        </w:rPr>
        <w:t>newer players looking to capitalize</w:t>
      </w:r>
      <w:r w:rsidRPr="00475644">
        <w:rPr>
          <w:rStyle w:val="StyleUnderline"/>
          <w:rFonts w:asciiTheme="minorHAnsi" w:hAnsiTheme="minorHAnsi" w:cstheme="minorHAnsi"/>
        </w:rPr>
        <w:t xml:space="preserve"> </w:t>
      </w:r>
      <w:r w:rsidRPr="00475644">
        <w:rPr>
          <w:rStyle w:val="StyleUnderline"/>
          <w:rFonts w:asciiTheme="minorHAnsi" w:hAnsiTheme="minorHAnsi" w:cstheme="minorHAnsi"/>
          <w:highlight w:val="cyan"/>
        </w:rPr>
        <w:t>on</w:t>
      </w:r>
      <w:r w:rsidRPr="00475644">
        <w:rPr>
          <w:rStyle w:val="StyleUnderline"/>
          <w:rFonts w:asciiTheme="minorHAnsi" w:hAnsiTheme="minorHAnsi" w:cstheme="minorHAnsi"/>
        </w:rPr>
        <w:t xml:space="preserve"> </w:t>
      </w:r>
      <w:r w:rsidRPr="00475644">
        <w:rPr>
          <w:rStyle w:val="StyleUnderline"/>
          <w:rFonts w:asciiTheme="minorHAnsi" w:hAnsiTheme="minorHAnsi" w:cstheme="minorHAnsi"/>
          <w:highlight w:val="cyan"/>
        </w:rPr>
        <w:t>different markets</w:t>
      </w:r>
      <w:r w:rsidRPr="00854C23">
        <w:rPr>
          <w:rStyle w:val="StyleUnderline"/>
          <w:rFonts w:asciiTheme="minorHAnsi" w:hAnsiTheme="minorHAnsi" w:cstheme="minorHAnsi"/>
        </w:rPr>
        <w:t xml:space="preserve"> and more ambitious projects. </w:t>
      </w:r>
      <w:r w:rsidRPr="00475644">
        <w:rPr>
          <w:rStyle w:val="StyleUnderline"/>
          <w:rFonts w:asciiTheme="minorHAnsi" w:hAnsiTheme="minorHAnsi" w:cstheme="minorHAnsi"/>
          <w:b/>
        </w:rPr>
        <w:t xml:space="preserve">The </w:t>
      </w:r>
      <w:r w:rsidRPr="00475644">
        <w:rPr>
          <w:rStyle w:val="StyleUnderline"/>
          <w:rFonts w:asciiTheme="minorHAnsi" w:hAnsiTheme="minorHAnsi" w:cstheme="minorHAnsi"/>
          <w:b/>
          <w:highlight w:val="cyan"/>
        </w:rPr>
        <w:t>result</w:t>
      </w:r>
      <w:r w:rsidRPr="00475644">
        <w:rPr>
          <w:rStyle w:val="StyleUnderline"/>
          <w:rFonts w:asciiTheme="minorHAnsi" w:hAnsiTheme="minorHAnsi" w:cstheme="minorHAnsi"/>
          <w:b/>
        </w:rPr>
        <w:t xml:space="preserve"> has been an </w:t>
      </w:r>
      <w:r w:rsidRPr="00475644">
        <w:rPr>
          <w:rStyle w:val="StyleUnderline"/>
          <w:rFonts w:asciiTheme="minorHAnsi" w:hAnsiTheme="minorHAnsi" w:cstheme="minorHAnsi"/>
          <w:b/>
          <w:highlight w:val="cyan"/>
        </w:rPr>
        <w:t xml:space="preserve">explosion of growth </w:t>
      </w:r>
      <w:r w:rsidRPr="00854C23">
        <w:rPr>
          <w:rStyle w:val="StyleUnderline"/>
          <w:rFonts w:asciiTheme="minorHAnsi" w:hAnsiTheme="minorHAnsi" w:cstheme="minorHAnsi"/>
          <w:highlight w:val="cyan"/>
        </w:rPr>
        <w:t>within</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commercial sector</w:t>
      </w:r>
      <w:r w:rsidRPr="00854C23">
        <w:rPr>
          <w:rStyle w:val="StyleUnderline"/>
          <w:rFonts w:asciiTheme="minorHAnsi" w:hAnsiTheme="minorHAnsi" w:cstheme="minorHAnsi"/>
        </w:rPr>
        <w:t xml:space="preserve">. It’s allowing for </w:t>
      </w:r>
      <w:r w:rsidRPr="00854C23">
        <w:rPr>
          <w:rStyle w:val="StyleUnderline"/>
          <w:rFonts w:asciiTheme="minorHAnsi" w:hAnsiTheme="minorHAnsi" w:cstheme="minorHAnsi"/>
          <w:highlight w:val="cyan"/>
        </w:rPr>
        <w:t>easier access to space than</w:t>
      </w:r>
      <w:r w:rsidRPr="00854C23">
        <w:rPr>
          <w:rStyle w:val="StyleUnderline"/>
          <w:rFonts w:asciiTheme="minorHAnsi" w:hAnsiTheme="minorHAnsi" w:cstheme="minorHAnsi"/>
        </w:rPr>
        <w:t xml:space="preserve"> ever </w:t>
      </w:r>
      <w:r w:rsidRPr="00854C23">
        <w:rPr>
          <w:rStyle w:val="StyleUnderline"/>
          <w:rFonts w:asciiTheme="minorHAnsi" w:hAnsiTheme="minorHAnsi" w:cstheme="minorHAnsi"/>
          <w:highlight w:val="cyan"/>
        </w:rPr>
        <w:t>before</w:t>
      </w:r>
      <w:r w:rsidRPr="00854C23">
        <w:rPr>
          <w:rFonts w:asciiTheme="minorHAnsi" w:hAnsiTheme="minorHAnsi" w:cstheme="minorHAnsi"/>
          <w:sz w:val="12"/>
        </w:rPr>
        <w:t>, with both positive and negative results. Such growth is providing the commercial space industry with lots of momentum coming into the 2020s, but it’s unclear if this pace is something that can be kept up.” Axios: “NASA’s murky commercial space future” — “</w:t>
      </w:r>
      <w:r w:rsidRPr="00854C23">
        <w:rPr>
          <w:rStyle w:val="StyleUnderline"/>
          <w:rFonts w:asciiTheme="minorHAnsi" w:hAnsiTheme="minorHAnsi" w:cstheme="minorHAnsi"/>
          <w:highlight w:val="cyan"/>
        </w:rPr>
        <w:t>NASA’s plans</w:t>
      </w:r>
      <w:r w:rsidRPr="00854C23">
        <w:rPr>
          <w:rStyle w:val="StyleUnderline"/>
          <w:rFonts w:asciiTheme="minorHAnsi" w:hAnsiTheme="minorHAnsi" w:cstheme="minorHAnsi"/>
        </w:rPr>
        <w:t xml:space="preserve"> to </w:t>
      </w:r>
      <w:r w:rsidRPr="00854C23">
        <w:rPr>
          <w:rStyle w:val="StyleUnderline"/>
          <w:rFonts w:asciiTheme="minorHAnsi" w:hAnsiTheme="minorHAnsi" w:cstheme="minorHAnsi"/>
          <w:highlight w:val="cyan"/>
        </w:rPr>
        <w:t>create a robust economy in</w:t>
      </w:r>
      <w:r w:rsidRPr="00854C23">
        <w:rPr>
          <w:rStyle w:val="StyleUnderline"/>
          <w:rFonts w:asciiTheme="minorHAnsi" w:hAnsiTheme="minorHAnsi" w:cstheme="minorHAnsi"/>
        </w:rPr>
        <w:t xml:space="preserve"> low-Earth </w:t>
      </w:r>
      <w:r w:rsidRPr="00854C23">
        <w:rPr>
          <w:rStyle w:val="StyleUnderline"/>
          <w:rFonts w:asciiTheme="minorHAnsi" w:hAnsiTheme="minorHAnsi" w:cstheme="minorHAnsi"/>
          <w:highlight w:val="cyan"/>
        </w:rPr>
        <w:t>orbit where</w:t>
      </w:r>
      <w:r w:rsidRPr="00854C23">
        <w:rPr>
          <w:rStyle w:val="StyleUnderline"/>
          <w:rFonts w:asciiTheme="minorHAnsi" w:hAnsiTheme="minorHAnsi" w:cstheme="minorHAnsi"/>
        </w:rPr>
        <w:t xml:space="preserve"> private </w:t>
      </w:r>
      <w:r w:rsidRPr="00854C23">
        <w:rPr>
          <w:rStyle w:val="StyleUnderline"/>
          <w:rFonts w:asciiTheme="minorHAnsi" w:hAnsiTheme="minorHAnsi" w:cstheme="minorHAnsi"/>
          <w:highlight w:val="cyan"/>
        </w:rPr>
        <w:t>spaceflight companies can flourish</w:t>
      </w:r>
      <w:r w:rsidRPr="00854C23">
        <w:rPr>
          <w:rStyle w:val="StyleUnderline"/>
          <w:rFonts w:asciiTheme="minorHAnsi" w:hAnsiTheme="minorHAnsi" w:cstheme="minorHAnsi"/>
        </w:rPr>
        <w:t xml:space="preserve"> could eventually </w:t>
      </w:r>
      <w:r w:rsidRPr="00854C23">
        <w:rPr>
          <w:rStyle w:val="StyleUnderline"/>
          <w:rFonts w:asciiTheme="minorHAnsi" w:hAnsiTheme="minorHAnsi" w:cstheme="minorHAnsi"/>
          <w:highlight w:val="cyan"/>
        </w:rPr>
        <w:t>leave</w:t>
      </w:r>
      <w:r w:rsidRPr="00854C23">
        <w:rPr>
          <w:rStyle w:val="StyleUnderline"/>
          <w:rFonts w:asciiTheme="minorHAnsi" w:hAnsiTheme="minorHAnsi" w:cstheme="minorHAnsi"/>
        </w:rPr>
        <w:t xml:space="preserve"> the </w:t>
      </w:r>
      <w:r w:rsidRPr="00854C23">
        <w:rPr>
          <w:rStyle w:val="StyleUnderline"/>
          <w:rFonts w:asciiTheme="minorHAnsi" w:hAnsiTheme="minorHAnsi" w:cstheme="minorHAnsi"/>
          <w:highlight w:val="cyan"/>
        </w:rPr>
        <w:t>agency’s astronauts stranded on Earth</w:t>
      </w:r>
      <w:r w:rsidRPr="00854C23">
        <w:rPr>
          <w:rStyle w:val="StyleUnderline"/>
          <w:rFonts w:asciiTheme="minorHAnsi" w:hAnsiTheme="minorHAnsi" w:cstheme="minorHAnsi"/>
        </w:rPr>
        <w:t xml:space="preserve"> with nowhere to go. </w:t>
      </w:r>
      <w:r w:rsidRPr="00854C23">
        <w:rPr>
          <w:rFonts w:asciiTheme="minorHAnsi" w:hAnsiTheme="minorHAnsi" w:cstheme="minorHAnsi"/>
          <w:sz w:val="12"/>
        </w:rPr>
        <w:t xml:space="preserve">“Why it matters: </w:t>
      </w:r>
      <w:r w:rsidRPr="00475644">
        <w:rPr>
          <w:rStyle w:val="StyleUnderline"/>
          <w:rFonts w:asciiTheme="minorHAnsi" w:hAnsiTheme="minorHAnsi" w:cstheme="minorHAnsi"/>
          <w:b/>
          <w:highlight w:val="cyan"/>
        </w:rPr>
        <w:t>NASA hopes to play a lead role</w:t>
      </w:r>
      <w:r w:rsidRPr="00475644">
        <w:rPr>
          <w:rStyle w:val="StyleUnderline"/>
          <w:rFonts w:asciiTheme="minorHAnsi" w:hAnsiTheme="minorHAnsi" w:cstheme="minorHAnsi"/>
          <w:b/>
        </w:rPr>
        <w:t xml:space="preserve"> </w:t>
      </w:r>
      <w:r w:rsidRPr="00475644">
        <w:rPr>
          <w:rStyle w:val="StyleUnderline"/>
          <w:rFonts w:asciiTheme="minorHAnsi" w:hAnsiTheme="minorHAnsi" w:cstheme="minorHAnsi"/>
          <w:b/>
          <w:highlight w:val="cyan"/>
        </w:rPr>
        <w:t>in developing</w:t>
      </w:r>
      <w:r w:rsidRPr="00475644">
        <w:rPr>
          <w:rStyle w:val="StyleUnderline"/>
          <w:rFonts w:asciiTheme="minorHAnsi" w:hAnsiTheme="minorHAnsi" w:cstheme="minorHAnsi"/>
          <w:b/>
        </w:rPr>
        <w:t xml:space="preserve"> a private </w:t>
      </w:r>
      <w:r w:rsidRPr="00475644">
        <w:rPr>
          <w:rStyle w:val="StyleUnderline"/>
          <w:rFonts w:asciiTheme="minorHAnsi" w:hAnsiTheme="minorHAnsi" w:cstheme="minorHAnsi"/>
          <w:b/>
          <w:highlight w:val="cyan"/>
        </w:rPr>
        <w:t>spaceflight economy</w:t>
      </w:r>
      <w:r w:rsidRPr="00475644">
        <w:rPr>
          <w:rStyle w:val="StyleUnderline"/>
          <w:rFonts w:asciiTheme="minorHAnsi" w:hAnsiTheme="minorHAnsi" w:cstheme="minorHAnsi"/>
          <w:b/>
        </w:rPr>
        <w:t>, including private sector astronauts.</w:t>
      </w:r>
      <w:r w:rsidRPr="00854C23">
        <w:rPr>
          <w:rStyle w:val="StyleUnderline"/>
          <w:rFonts w:asciiTheme="minorHAnsi" w:hAnsiTheme="minorHAnsi" w:cstheme="minorHAnsi"/>
        </w:rPr>
        <w:t xml:space="preserve"> The agency sees this as a </w:t>
      </w:r>
      <w:r w:rsidRPr="00854C23">
        <w:rPr>
          <w:rStyle w:val="StyleUnderline"/>
          <w:rFonts w:asciiTheme="minorHAnsi" w:hAnsiTheme="minorHAnsi" w:cstheme="minorHAnsi"/>
          <w:highlight w:val="cyan"/>
        </w:rPr>
        <w:t>way to free it</w:t>
      </w:r>
      <w:r w:rsidRPr="00854C23">
        <w:rPr>
          <w:rStyle w:val="StyleUnderline"/>
          <w:rFonts w:asciiTheme="minorHAnsi" w:hAnsiTheme="minorHAnsi" w:cstheme="minorHAnsi"/>
        </w:rPr>
        <w:t xml:space="preserve"> up </w:t>
      </w:r>
      <w:r w:rsidRPr="00854C23">
        <w:rPr>
          <w:rStyle w:val="StyleUnderline"/>
          <w:rFonts w:asciiTheme="minorHAnsi" w:hAnsiTheme="minorHAnsi" w:cstheme="minorHAnsi"/>
          <w:highlight w:val="cyan"/>
        </w:rPr>
        <w:t>to focus on</w:t>
      </w:r>
      <w:r w:rsidRPr="00854C23">
        <w:rPr>
          <w:rStyle w:val="StyleUnderline"/>
          <w:rFonts w:asciiTheme="minorHAnsi" w:hAnsiTheme="minorHAnsi" w:cstheme="minorHAnsi"/>
        </w:rPr>
        <w:t xml:space="preserve"> farther afield </w:t>
      </w:r>
      <w:r w:rsidRPr="00854C23">
        <w:rPr>
          <w:rStyle w:val="StyleUnderline"/>
          <w:rFonts w:asciiTheme="minorHAnsi" w:hAnsiTheme="minorHAnsi" w:cstheme="minorHAnsi"/>
          <w:highlight w:val="cyan"/>
        </w:rPr>
        <w:t>goals like bringing humans</w:t>
      </w:r>
      <w:r w:rsidRPr="00854C23">
        <w:rPr>
          <w:rStyle w:val="StyleUnderline"/>
          <w:rFonts w:asciiTheme="minorHAnsi" w:hAnsiTheme="minorHAnsi" w:cstheme="minorHAnsi"/>
        </w:rPr>
        <w:t xml:space="preserve"> back to the Moon and, eventually, </w:t>
      </w:r>
      <w:r w:rsidRPr="00854C23">
        <w:rPr>
          <w:rStyle w:val="StyleUnderline"/>
          <w:rFonts w:asciiTheme="minorHAnsi" w:hAnsiTheme="minorHAnsi" w:cstheme="minorHAnsi"/>
          <w:highlight w:val="cyan"/>
        </w:rPr>
        <w:t>to Mars</w:t>
      </w:r>
      <w:r w:rsidRPr="00854C23">
        <w:rPr>
          <w:rStyle w:val="StyleUnderline"/>
          <w:rFonts w:asciiTheme="minorHAnsi" w:hAnsiTheme="minorHAnsi" w:cstheme="minorHAnsi"/>
        </w:rPr>
        <w:t>.</w:t>
      </w:r>
    </w:p>
    <w:p w:rsidR="00BA4FB7" w:rsidRPr="00AE32B9" w:rsidRDefault="00BA4FB7" w:rsidP="00BA4FB7">
      <w:pPr>
        <w:pStyle w:val="Heading4"/>
        <w:spacing w:before="240" w:after="40" w:line="240" w:lineRule="auto"/>
        <w:contextualSpacing/>
        <w:rPr>
          <w:rFonts w:asciiTheme="minorHAnsi" w:hAnsiTheme="minorHAnsi" w:cstheme="minorHAnsi"/>
          <w:i/>
          <w:iCs w:val="0"/>
          <w:color w:val="000000" w:themeColor="text1"/>
          <w:shd w:val="clear" w:color="auto" w:fill="FFFFFF"/>
        </w:rPr>
      </w:pPr>
      <w:bookmarkStart w:id="0" w:name="_Toc91718341"/>
      <w:r w:rsidRPr="00AE32B9">
        <w:rPr>
          <w:rFonts w:asciiTheme="minorHAnsi" w:hAnsiTheme="minorHAnsi" w:cstheme="minorHAnsi"/>
          <w:color w:val="000000" w:themeColor="text1"/>
          <w:shd w:val="clear" w:color="auto" w:fill="FFFFFF"/>
        </w:rPr>
        <w:t>Private companies are structurally advantaged, leading to more efficiency in production</w:t>
      </w:r>
      <w:bookmarkEnd w:id="0"/>
    </w:p>
    <w:p w:rsidR="00BA4FB7" w:rsidRDefault="00BA4FB7" w:rsidP="00BA4FB7">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Tillman 19</w:t>
      </w:r>
      <w:r>
        <w:rPr>
          <w:rFonts w:asciiTheme="minorHAnsi" w:hAnsiTheme="minorHAnsi" w:cstheme="minorHAnsi"/>
          <w:color w:val="000000" w:themeColor="text1"/>
          <w:sz w:val="26"/>
          <w:szCs w:val="26"/>
          <w:shd w:val="clear" w:color="auto" w:fill="FFFFFF"/>
        </w:rPr>
        <w:t xml:space="preserve"> </w:t>
      </w:r>
      <w:r w:rsidRPr="003F5D0A">
        <w:rPr>
          <w:rFonts w:asciiTheme="minorHAnsi" w:hAnsiTheme="minorHAnsi" w:cstheme="minorHAnsi"/>
          <w:color w:val="000000" w:themeColor="text1"/>
          <w:shd w:val="clear" w:color="auto" w:fill="FFFFFF"/>
        </w:rPr>
        <w:t xml:space="preserve">[Nola Taylor Tillman, </w:t>
      </w:r>
      <w:r>
        <w:rPr>
          <w:rFonts w:asciiTheme="minorHAnsi" w:hAnsiTheme="minorHAnsi" w:cstheme="minorHAnsi"/>
          <w:color w:val="000000" w:themeColor="text1"/>
          <w:shd w:val="clear" w:color="auto" w:fill="FFFFFF"/>
        </w:rPr>
        <w:t xml:space="preserve">Graduate of </w:t>
      </w:r>
      <w:r w:rsidRPr="003F5D0A">
        <w:rPr>
          <w:rFonts w:asciiTheme="minorHAnsi" w:hAnsiTheme="minorHAnsi" w:cstheme="minorHAnsi"/>
          <w:color w:val="000000" w:themeColor="text1"/>
          <w:shd w:val="clear" w:color="auto" w:fill="FFFFFF"/>
        </w:rPr>
        <w:t>Agnes Scott College</w:t>
      </w:r>
      <w:r>
        <w:rPr>
          <w:rFonts w:asciiTheme="minorHAnsi" w:hAnsiTheme="minorHAnsi" w:cstheme="minorHAnsi"/>
          <w:color w:val="000000" w:themeColor="text1"/>
          <w:shd w:val="clear" w:color="auto" w:fill="FFFFFF"/>
        </w:rPr>
        <w:t xml:space="preserve"> and astronomy author </w:t>
      </w:r>
      <w:r w:rsidRPr="003F5D0A">
        <w:rPr>
          <w:rFonts w:asciiTheme="minorHAnsi" w:hAnsiTheme="minorHAnsi" w:cstheme="minorHAnsi"/>
          <w:color w:val="000000" w:themeColor="text1"/>
          <w:shd w:val="clear" w:color="auto" w:fill="FFFFFF"/>
        </w:rPr>
        <w:t xml:space="preserve">, “Will Private Companies Beat NASA to the Moon?”, </w:t>
      </w:r>
      <w:r>
        <w:rPr>
          <w:rFonts w:asciiTheme="minorHAnsi" w:hAnsiTheme="minorHAnsi" w:cstheme="minorHAnsi"/>
          <w:color w:val="000000" w:themeColor="text1"/>
          <w:shd w:val="clear" w:color="auto" w:fill="FFFFFF"/>
        </w:rPr>
        <w:t>07/31/2019, Space.com</w:t>
      </w:r>
      <w:r w:rsidRPr="003F5D0A">
        <w:rPr>
          <w:rFonts w:asciiTheme="minorHAnsi" w:hAnsiTheme="minorHAnsi" w:cstheme="minorHAnsi"/>
          <w:color w:val="000000" w:themeColor="text1"/>
          <w:shd w:val="clear" w:color="auto" w:fill="FFFFFF"/>
        </w:rPr>
        <w:t xml:space="preserve">, </w:t>
      </w:r>
      <w:hyperlink r:id="rId7" w:history="1">
        <w:r w:rsidRPr="003F5D0A">
          <w:rPr>
            <w:rStyle w:val="Hyperlink"/>
            <w:rFonts w:asciiTheme="minorHAnsi" w:hAnsiTheme="minorHAnsi" w:cstheme="minorHAnsi"/>
          </w:rPr>
          <w:t>https://www.space.com/nasa-private-companies-moon-race.html</w:t>
        </w:r>
      </w:hyperlink>
      <w:r w:rsidRPr="003F5D0A">
        <w:rPr>
          <w:rFonts w:asciiTheme="minorHAnsi" w:hAnsiTheme="minorHAnsi" w:cstheme="minorHAnsi"/>
          <w:color w:val="000000" w:themeColor="text1"/>
          <w:shd w:val="clear" w:color="auto" w:fill="FFFFFF"/>
        </w:rPr>
        <w:t>] /Triumph Debate</w:t>
      </w:r>
    </w:p>
    <w:p w:rsidR="00BA4FB7" w:rsidRDefault="00BA4FB7" w:rsidP="00BA4FB7">
      <w:pPr>
        <w:rPr>
          <w:rFonts w:asciiTheme="minorHAnsi" w:hAnsiTheme="minorHAnsi" w:cstheme="minorHAnsi"/>
          <w:b/>
          <w:bCs/>
          <w:u w:val="single"/>
        </w:rPr>
      </w:pPr>
      <w:r w:rsidRPr="00CC0E82">
        <w:rPr>
          <w:rFonts w:asciiTheme="minorHAnsi" w:hAnsiTheme="minorHAnsi" w:cstheme="minorHAnsi"/>
          <w:sz w:val="16"/>
          <w:szCs w:val="16"/>
        </w:rPr>
        <w:t>But private industry isn't solely focused on helping NASA make it to the moon. Companies like SpaceX and Blue Origin have stated their intentions to design their own lunar exploration programs.</w:t>
      </w:r>
      <w:r w:rsidRPr="009D2360">
        <w:rPr>
          <w:rFonts w:asciiTheme="minorHAnsi" w:hAnsiTheme="minorHAnsi" w:cstheme="minorHAnsi"/>
        </w:rPr>
        <w:t xml:space="preserve"> </w:t>
      </w:r>
      <w:r w:rsidRPr="00CC0E82">
        <w:rPr>
          <w:rFonts w:asciiTheme="minorHAnsi" w:hAnsiTheme="minorHAnsi" w:cstheme="minorHAnsi"/>
          <w:b/>
          <w:bCs/>
          <w:u w:val="single"/>
        </w:rPr>
        <w:t>Elon Musk's SpaceX is currently working on a 100-passenger vehicle called Starship, which the company envisions carrying people to the moon and Mars.</w:t>
      </w:r>
      <w:r w:rsidRPr="009D2360">
        <w:rPr>
          <w:rFonts w:asciiTheme="minorHAnsi" w:hAnsiTheme="minorHAnsi" w:cstheme="minorHAnsi"/>
        </w:rPr>
        <w:t xml:space="preserve"> </w:t>
      </w:r>
      <w:r w:rsidRPr="003F5D0A">
        <w:rPr>
          <w:rFonts w:asciiTheme="minorHAnsi" w:hAnsiTheme="minorHAnsi" w:cstheme="minorHAnsi"/>
          <w:sz w:val="16"/>
          <w:szCs w:val="16"/>
        </w:rPr>
        <w:t>Starship will be lofted off Earth's surface by a huge rocket called Super Heavy.</w:t>
      </w:r>
      <w:r w:rsidRPr="009D2360">
        <w:rPr>
          <w:rFonts w:asciiTheme="minorHAnsi" w:hAnsiTheme="minorHAnsi" w:cstheme="minorHAnsi"/>
        </w:rPr>
        <w:t xml:space="preserve"> </w:t>
      </w:r>
      <w:r w:rsidRPr="003F5D0A">
        <w:rPr>
          <w:rFonts w:asciiTheme="minorHAnsi" w:hAnsiTheme="minorHAnsi" w:cstheme="minorHAnsi"/>
          <w:b/>
          <w:bCs/>
          <w:u w:val="single"/>
        </w:rPr>
        <w:t xml:space="preserve">SpaceX already has one Starship-Super Heavy passenger flight planned for 2023. </w:t>
      </w:r>
      <w:r w:rsidRPr="003F5D0A">
        <w:rPr>
          <w:rFonts w:asciiTheme="minorHAnsi" w:hAnsiTheme="minorHAnsi" w:cstheme="minorHAnsi"/>
          <w:sz w:val="16"/>
          <w:szCs w:val="16"/>
        </w:rPr>
        <w:t xml:space="preserve">The company hopes to begin commercial operations of the pair as early as 2021, most likely with commercial satellite launches. Blue Origin, operated by Amazon founder Jeff Bezos, is working on a big lander called Blue Moon, which will deliver science instruments, lunar rovers and, eventually, astronauts to the lunar surface. Bezos sees many potential customers for Blue Moon other than NASA. "People are very excited about this capability to soft-land their cargo, their rovers, </w:t>
      </w:r>
      <w:proofErr w:type="gramStart"/>
      <w:r w:rsidRPr="003F5D0A">
        <w:rPr>
          <w:rFonts w:asciiTheme="minorHAnsi" w:hAnsiTheme="minorHAnsi" w:cstheme="minorHAnsi"/>
          <w:sz w:val="16"/>
          <w:szCs w:val="16"/>
        </w:rPr>
        <w:t>their</w:t>
      </w:r>
      <w:proofErr w:type="gramEnd"/>
      <w:r w:rsidRPr="003F5D0A">
        <w:rPr>
          <w:rFonts w:asciiTheme="minorHAnsi" w:hAnsiTheme="minorHAnsi" w:cstheme="minorHAnsi"/>
          <w:sz w:val="16"/>
          <w:szCs w:val="16"/>
        </w:rPr>
        <w:t xml:space="preserve"> science experiments on the surface of the moon in a precise way," Bezos said at the lander's unveiling in May 2019. "There is no capability to do that today." Then there's Florida-based </w:t>
      </w:r>
      <w:proofErr w:type="gramStart"/>
      <w:r w:rsidRPr="003F5D0A">
        <w:rPr>
          <w:rFonts w:asciiTheme="minorHAnsi" w:hAnsiTheme="minorHAnsi" w:cstheme="minorHAnsi"/>
          <w:sz w:val="16"/>
          <w:szCs w:val="16"/>
        </w:rPr>
        <w:t>company</w:t>
      </w:r>
      <w:proofErr w:type="gramEnd"/>
      <w:r w:rsidRPr="003F5D0A">
        <w:rPr>
          <w:rFonts w:asciiTheme="minorHAnsi" w:hAnsiTheme="minorHAnsi" w:cstheme="minorHAnsi"/>
          <w:sz w:val="16"/>
          <w:szCs w:val="16"/>
        </w:rPr>
        <w:t xml:space="preserve"> Moon Express, which is working to become the first private enterprise to reach the moon with robotic spacecraft systems. In 2016, it became the first company to receive U.S. government approval to send a robotic spacecraft to the lunar surface. "Our vision is really to expand Earth's economic and social sphere to include the moon," Alain Berinstain, Moon Express' vice president of global development, said last year at a lunar-science workshop at NASA's Ames Research Center in California. "We see the moon as the Earth's eighth continent to explore and to also mine for resources, like we have with every other continent on Earth." Pittsburgh-based Astrobotic planned to launch its Peregrine lander to the moon in 2019, but that date has since been since pushed back to 2020 or 2021. "We're really, at Astrobotic, trying to do this the right way, meaning that we're trying to be as technically rigorous as possible," Dan Hendrickson, vice president of business development at Astrobotic, said at a Washington Space Business Roundtable in February. "We're trying to be very upfront with the entire community about our current status." As with NASA, private industry has sufficient access to the technology to get to the moon, Whitman Cobb </w:t>
      </w:r>
      <w:r w:rsidRPr="00475644">
        <w:rPr>
          <w:rFonts w:asciiTheme="minorHAnsi" w:hAnsiTheme="minorHAnsi" w:cstheme="minorHAnsi"/>
          <w:sz w:val="16"/>
          <w:szCs w:val="16"/>
        </w:rPr>
        <w:t>said. "</w:t>
      </w:r>
      <w:r w:rsidRPr="00475644">
        <w:rPr>
          <w:rFonts w:asciiTheme="minorHAnsi" w:hAnsiTheme="minorHAnsi" w:cstheme="minorHAnsi"/>
          <w:bCs/>
          <w:highlight w:val="green"/>
          <w:u w:val="single"/>
        </w:rPr>
        <w:t>They also have to demonstrate that their systems are fundamentally safe and reliable in order to attract paying customers — they are a business, after all</w:t>
      </w:r>
      <w:r w:rsidRPr="00475644">
        <w:rPr>
          <w:rFonts w:asciiTheme="minorHAnsi" w:hAnsiTheme="minorHAnsi" w:cstheme="minorHAnsi"/>
          <w:sz w:val="16"/>
          <w:szCs w:val="16"/>
        </w:rPr>
        <w:t xml:space="preserve">," she </w:t>
      </w:r>
      <w:r w:rsidRPr="003F5D0A">
        <w:rPr>
          <w:rFonts w:asciiTheme="minorHAnsi" w:hAnsiTheme="minorHAnsi" w:cstheme="minorHAnsi"/>
          <w:sz w:val="16"/>
          <w:szCs w:val="16"/>
        </w:rPr>
        <w:t>said.</w:t>
      </w:r>
      <w:r w:rsidRPr="009D2360">
        <w:rPr>
          <w:rFonts w:asciiTheme="minorHAnsi" w:hAnsiTheme="minorHAnsi" w:cstheme="minorHAnsi"/>
        </w:rPr>
        <w:t xml:space="preserve"> </w:t>
      </w:r>
      <w:r w:rsidRPr="003F5D0A">
        <w:rPr>
          <w:rFonts w:asciiTheme="minorHAnsi" w:hAnsiTheme="minorHAnsi" w:cstheme="minorHAnsi"/>
          <w:b/>
          <w:bCs/>
          <w:highlight w:val="green"/>
          <w:u w:val="single"/>
        </w:rPr>
        <w:t>Private companies also tend to have a leaner leadership structure than NASA</w:t>
      </w:r>
      <w:r w:rsidRPr="00475644">
        <w:rPr>
          <w:rFonts w:asciiTheme="minorHAnsi" w:hAnsiTheme="minorHAnsi" w:cstheme="minorHAnsi"/>
          <w:bCs/>
          <w:highlight w:val="green"/>
          <w:u w:val="single"/>
        </w:rPr>
        <w:t>'s 60-year-old legacy brings with it</w:t>
      </w:r>
      <w:r w:rsidRPr="003F5D0A">
        <w:rPr>
          <w:rFonts w:asciiTheme="minorHAnsi" w:hAnsiTheme="minorHAnsi" w:cstheme="minorHAnsi"/>
          <w:b/>
          <w:bCs/>
          <w:highlight w:val="green"/>
          <w:u w:val="single"/>
        </w:rPr>
        <w:t>. "NASA's bureaucracy has stagnated since the 1960s,"</w:t>
      </w:r>
      <w:r w:rsidRPr="009D2360">
        <w:rPr>
          <w:rFonts w:asciiTheme="minorHAnsi" w:hAnsiTheme="minorHAnsi" w:cstheme="minorHAnsi"/>
        </w:rPr>
        <w:t xml:space="preserve"> </w:t>
      </w:r>
      <w:r w:rsidRPr="003F5D0A">
        <w:rPr>
          <w:rFonts w:asciiTheme="minorHAnsi" w:hAnsiTheme="minorHAnsi" w:cstheme="minorHAnsi"/>
          <w:sz w:val="16"/>
          <w:szCs w:val="16"/>
        </w:rPr>
        <w:t>Whitman Cobb said</w:t>
      </w:r>
      <w:r w:rsidRPr="003F5D0A">
        <w:rPr>
          <w:rFonts w:asciiTheme="minorHAnsi" w:hAnsiTheme="minorHAnsi" w:cstheme="minorHAnsi"/>
          <w:b/>
          <w:bCs/>
          <w:highlight w:val="green"/>
          <w:u w:val="single"/>
        </w:rPr>
        <w:t xml:space="preserve">. That makes it "more difficult for NASA to contract, make changes and adapt to new circumstances." </w:t>
      </w:r>
      <w:r w:rsidRPr="003F5D0A">
        <w:rPr>
          <w:rFonts w:asciiTheme="minorHAnsi" w:hAnsiTheme="minorHAnsi" w:cstheme="minorHAnsi"/>
          <w:b/>
          <w:bCs/>
          <w:u w:val="single"/>
        </w:rPr>
        <w:t xml:space="preserve">On the other hand, </w:t>
      </w:r>
      <w:r w:rsidRPr="003F5D0A">
        <w:rPr>
          <w:rFonts w:asciiTheme="minorHAnsi" w:hAnsiTheme="minorHAnsi" w:cstheme="minorHAnsi"/>
          <w:b/>
          <w:bCs/>
          <w:highlight w:val="green"/>
          <w:u w:val="single"/>
        </w:rPr>
        <w:t>private companies have demonstrated the ability to move through technology development at a rapid rate, incorporating design and technology changes "almost immediately,"</w:t>
      </w:r>
      <w:r w:rsidRPr="003F5D0A">
        <w:rPr>
          <w:rFonts w:asciiTheme="minorHAnsi" w:hAnsiTheme="minorHAnsi" w:cstheme="minorHAnsi"/>
          <w:b/>
          <w:bCs/>
          <w:u w:val="single"/>
        </w:rPr>
        <w:t xml:space="preserve"> she said. That brings its own advantages.</w:t>
      </w:r>
    </w:p>
    <w:p w:rsidR="00BA4FB7" w:rsidRPr="00AE32B9" w:rsidRDefault="00BA4FB7" w:rsidP="00BA4FB7">
      <w:pPr>
        <w:pStyle w:val="Heading4"/>
        <w:spacing w:before="240" w:after="40" w:line="240" w:lineRule="auto"/>
        <w:contextualSpacing/>
        <w:rPr>
          <w:rFonts w:asciiTheme="minorHAnsi" w:hAnsiTheme="minorHAnsi" w:cstheme="minorHAnsi"/>
          <w:i/>
          <w:iCs w:val="0"/>
          <w:color w:val="000000" w:themeColor="text1"/>
          <w:shd w:val="clear" w:color="auto" w:fill="FFFFFF"/>
        </w:rPr>
      </w:pPr>
      <w:r w:rsidRPr="00AE32B9">
        <w:rPr>
          <w:rFonts w:asciiTheme="minorHAnsi" w:hAnsiTheme="minorHAnsi" w:cstheme="minorHAnsi"/>
          <w:color w:val="000000" w:themeColor="text1"/>
          <w:shd w:val="clear" w:color="auto" w:fill="FFFFFF"/>
        </w:rPr>
        <w:t xml:space="preserve">Space privatization </w:t>
      </w:r>
      <w:r>
        <w:rPr>
          <w:rFonts w:asciiTheme="minorHAnsi" w:hAnsiTheme="minorHAnsi" w:cstheme="minorHAnsi"/>
          <w:color w:val="000000" w:themeColor="text1"/>
          <w:shd w:val="clear" w:color="auto" w:fill="FFFFFF"/>
        </w:rPr>
        <w:t xml:space="preserve">uniquely </w:t>
      </w:r>
      <w:r w:rsidRPr="00AE32B9">
        <w:rPr>
          <w:rFonts w:asciiTheme="minorHAnsi" w:hAnsiTheme="minorHAnsi" w:cstheme="minorHAnsi"/>
          <w:color w:val="000000" w:themeColor="text1"/>
          <w:shd w:val="clear" w:color="auto" w:fill="FFFFFF"/>
        </w:rPr>
        <w:t>spur</w:t>
      </w:r>
      <w:r>
        <w:rPr>
          <w:rFonts w:asciiTheme="minorHAnsi" w:hAnsiTheme="minorHAnsi" w:cstheme="minorHAnsi"/>
          <w:color w:val="000000" w:themeColor="text1"/>
          <w:shd w:val="clear" w:color="auto" w:fill="FFFFFF"/>
        </w:rPr>
        <w:t>s</w:t>
      </w:r>
      <w:r w:rsidRPr="00AE32B9">
        <w:rPr>
          <w:rFonts w:asciiTheme="minorHAnsi" w:hAnsiTheme="minorHAnsi" w:cstheme="minorHAnsi"/>
          <w:color w:val="000000" w:themeColor="text1"/>
          <w:shd w:val="clear" w:color="auto" w:fill="FFFFFF"/>
        </w:rPr>
        <w:t xml:space="preserve"> innovation</w:t>
      </w:r>
      <w:r>
        <w:rPr>
          <w:rFonts w:asciiTheme="minorHAnsi" w:hAnsiTheme="minorHAnsi" w:cstheme="minorHAnsi"/>
          <w:color w:val="000000" w:themeColor="text1"/>
          <w:shd w:val="clear" w:color="auto" w:fill="FFFFFF"/>
        </w:rPr>
        <w:t xml:space="preserve">- </w:t>
      </w:r>
    </w:p>
    <w:p w:rsidR="00BA4FB7" w:rsidRDefault="00BA4FB7" w:rsidP="00BA4FB7">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Daly 2020</w:t>
      </w:r>
      <w:r w:rsidRPr="0093069A">
        <w:rPr>
          <w:rFonts w:asciiTheme="minorHAnsi" w:hAnsiTheme="minorHAnsi" w:cstheme="minorHAnsi"/>
          <w:color w:val="000000" w:themeColor="text1"/>
          <w:shd w:val="clear" w:color="auto" w:fill="FFFFFF"/>
        </w:rPr>
        <w:t xml:space="preserve"> [James Daly, Business &amp; Technology Journalist, “How space exploration is now being fueled by business innovation”, </w:t>
      </w:r>
      <w:r>
        <w:rPr>
          <w:rFonts w:asciiTheme="minorHAnsi" w:hAnsiTheme="minorHAnsi" w:cstheme="minorHAnsi"/>
          <w:color w:val="000000" w:themeColor="text1"/>
          <w:shd w:val="clear" w:color="auto" w:fill="FFFFFF"/>
        </w:rPr>
        <w:t>10/27/2020, IBM</w:t>
      </w:r>
      <w:r w:rsidRPr="0093069A">
        <w:rPr>
          <w:rFonts w:asciiTheme="minorHAnsi" w:hAnsiTheme="minorHAnsi" w:cstheme="minorHAnsi"/>
          <w:color w:val="000000" w:themeColor="text1"/>
          <w:shd w:val="clear" w:color="auto" w:fill="FFFFFF"/>
        </w:rPr>
        <w:t xml:space="preserve">, </w:t>
      </w:r>
      <w:hyperlink r:id="rId8" w:history="1">
        <w:r w:rsidRPr="0093069A">
          <w:rPr>
            <w:rStyle w:val="Hyperlink"/>
            <w:rFonts w:asciiTheme="minorHAnsi" w:hAnsiTheme="minorHAnsi" w:cstheme="minorHAnsi"/>
          </w:rPr>
          <w:t>https://www.ibm.com/blogs/industries/ibm-space-tech-business-innovation-space-exploration/</w:t>
        </w:r>
      </w:hyperlink>
      <w:r w:rsidRPr="0093069A">
        <w:rPr>
          <w:rFonts w:asciiTheme="minorHAnsi" w:hAnsiTheme="minorHAnsi" w:cstheme="minorHAnsi"/>
          <w:color w:val="000000" w:themeColor="text1"/>
          <w:shd w:val="clear" w:color="auto" w:fill="FFFFFF"/>
        </w:rPr>
        <w:t>] /Triumph Debate</w:t>
      </w:r>
    </w:p>
    <w:p w:rsidR="00BA4FB7" w:rsidRPr="00503D17" w:rsidRDefault="00BA4FB7" w:rsidP="00BA4FB7">
      <w:pPr>
        <w:rPr>
          <w:rFonts w:asciiTheme="minorHAnsi" w:hAnsiTheme="minorHAnsi" w:cstheme="minorHAnsi"/>
          <w:b/>
          <w:bCs/>
          <w:u w:val="single"/>
        </w:rPr>
      </w:pPr>
      <w:r w:rsidRPr="000B493E">
        <w:rPr>
          <w:rFonts w:asciiTheme="minorHAnsi" w:hAnsiTheme="minorHAnsi" w:cstheme="minorHAnsi"/>
          <w:b/>
          <w:bCs/>
          <w:u w:val="single"/>
        </w:rPr>
        <w:t>Camera phones. Wireless headsets. Scratch-resistant lens. CAT scans. The portable computer. They’re just a few of the enduring technologies the space program helped create, and which made their way into improving everyday life on earth.</w:t>
      </w:r>
      <w:r w:rsidRPr="00D97F52">
        <w:rPr>
          <w:rFonts w:asciiTheme="minorHAnsi" w:hAnsiTheme="minorHAnsi" w:cstheme="minorHAnsi"/>
        </w:rPr>
        <w:t xml:space="preserve"> </w:t>
      </w:r>
      <w:r w:rsidRPr="000B493E">
        <w:rPr>
          <w:rFonts w:asciiTheme="minorHAnsi" w:hAnsiTheme="minorHAnsi" w:cstheme="minorHAnsi"/>
          <w:b/>
          <w:bCs/>
          <w:highlight w:val="green"/>
          <w:u w:val="single"/>
        </w:rPr>
        <w:t>Now the business world is returning the favor. Innovations in the terrestrial corporate world—both in products and practices—are spurring the exploration of our solar system and beyond.</w:t>
      </w:r>
      <w:r w:rsidRPr="00D97F52">
        <w:rPr>
          <w:rFonts w:asciiTheme="minorHAnsi" w:hAnsiTheme="minorHAnsi" w:cstheme="minorHAnsi"/>
        </w:rPr>
        <w:t xml:space="preserve"> </w:t>
      </w:r>
      <w:r w:rsidRPr="000B493E">
        <w:rPr>
          <w:rFonts w:asciiTheme="minorHAnsi" w:hAnsiTheme="minorHAnsi" w:cstheme="minorHAnsi"/>
          <w:sz w:val="16"/>
          <w:szCs w:val="16"/>
        </w:rPr>
        <w:t>In recent years, technologies like edge computing, artificial intelligence, quantum computing, Internet of Things (IoT), digital twins and blockchain have transformed the business world with new efficiency and insight</w:t>
      </w:r>
      <w:r w:rsidRPr="000B493E">
        <w:rPr>
          <w:rFonts w:asciiTheme="minorHAnsi" w:hAnsiTheme="minorHAnsi" w:cstheme="minorHAnsi"/>
          <w:b/>
          <w:bCs/>
          <w:highlight w:val="green"/>
          <w:u w:val="single"/>
        </w:rPr>
        <w:t>. Soon they will have a similar effect on how we expand our knowledge of outer space, reducing costs while gathering and processing critical information with expanding speed and scale. “</w:t>
      </w:r>
      <w:r w:rsidRPr="0093069A">
        <w:rPr>
          <w:rFonts w:asciiTheme="minorHAnsi" w:hAnsiTheme="minorHAnsi" w:cstheme="minorHAnsi"/>
          <w:sz w:val="16"/>
          <w:szCs w:val="16"/>
        </w:rPr>
        <w:t>A new space age is dawning, and the business world is helping drive it,” Naeem Altaf, the CTO for space industry tech at IBM, told Industrious. “One great thing about technology is that an innovation focused on one area or problem can sometimes impact another in wonderful ways.” Want to create your own out-of-this-world innovations? In addition to business process innovation,</w:t>
      </w:r>
      <w:r w:rsidRPr="00D97F52">
        <w:rPr>
          <w:rFonts w:asciiTheme="minorHAnsi" w:hAnsiTheme="minorHAnsi" w:cstheme="minorHAnsi"/>
        </w:rPr>
        <w:t xml:space="preserve"> </w:t>
      </w:r>
      <w:r w:rsidRPr="0093069A">
        <w:rPr>
          <w:rFonts w:asciiTheme="minorHAnsi" w:hAnsiTheme="minorHAnsi" w:cstheme="minorHAnsi"/>
          <w:b/>
          <w:bCs/>
          <w:highlight w:val="green"/>
          <w:u w:val="single"/>
        </w:rPr>
        <w:t>technological advances by the private commercial sector are modernizing traditional and costly space practices by reusing rockets and building more efficient spacecraft, reducing per-launch costs</w:t>
      </w:r>
      <w:r w:rsidRPr="00D97F52">
        <w:rPr>
          <w:rFonts w:asciiTheme="minorHAnsi" w:hAnsiTheme="minorHAnsi" w:cstheme="minorHAnsi"/>
        </w:rPr>
        <w:t xml:space="preserve">. </w:t>
      </w:r>
      <w:r w:rsidRPr="0093069A">
        <w:rPr>
          <w:rFonts w:asciiTheme="minorHAnsi" w:hAnsiTheme="minorHAnsi" w:cstheme="minorHAnsi"/>
          <w:b/>
          <w:bCs/>
          <w:u w:val="single"/>
        </w:rPr>
        <w:t>The global space industry is expected to generate revenue of $1.1 trillion or more in 2040, up from the current $350 billion</w:t>
      </w:r>
      <w:r w:rsidRPr="00D97F52">
        <w:rPr>
          <w:rFonts w:asciiTheme="minorHAnsi" w:hAnsiTheme="minorHAnsi" w:cstheme="minorHAnsi"/>
        </w:rPr>
        <w:t xml:space="preserve">, </w:t>
      </w:r>
      <w:r w:rsidRPr="0093069A">
        <w:rPr>
          <w:rFonts w:asciiTheme="minorHAnsi" w:hAnsiTheme="minorHAnsi" w:cstheme="minorHAnsi"/>
          <w:sz w:val="16"/>
          <w:szCs w:val="16"/>
        </w:rPr>
        <w:t>according to a recent report by Morgan Stanley. “This entrepreneurial space age will change the course of human history,” Altaf said.</w:t>
      </w:r>
      <w:r>
        <w:rPr>
          <w:rFonts w:asciiTheme="minorHAnsi" w:hAnsiTheme="minorHAnsi" w:cstheme="minorHAnsi"/>
        </w:rPr>
        <w:t xml:space="preserve"> </w:t>
      </w:r>
      <w:r w:rsidRPr="0093069A">
        <w:rPr>
          <w:rFonts w:asciiTheme="minorHAnsi" w:hAnsiTheme="minorHAnsi" w:cstheme="minorHAnsi"/>
          <w:b/>
          <w:bCs/>
          <w:u w:val="single"/>
        </w:rPr>
        <w:t>Arguably no innovation is having as cosmic an impact on space exploration as cloud and edge—so much so that Industrious is devoting an entire post to it later this week.</w:t>
      </w:r>
      <w:r w:rsidRPr="00D97F52">
        <w:rPr>
          <w:rFonts w:asciiTheme="minorHAnsi" w:hAnsiTheme="minorHAnsi" w:cstheme="minorHAnsi"/>
        </w:rPr>
        <w:t xml:space="preserve"> </w:t>
      </w:r>
      <w:r w:rsidRPr="0093069A">
        <w:rPr>
          <w:rFonts w:asciiTheme="minorHAnsi" w:hAnsiTheme="minorHAnsi" w:cstheme="minorHAnsi"/>
          <w:sz w:val="16"/>
          <w:szCs w:val="16"/>
        </w:rPr>
        <w:t xml:space="preserve">Check back Thursday to learn how the ability to perform expansive, high-speed processing remotely will push the bounds of what’s possible in our solar system and beyond. (Update: Read all about it here.) That’s just the beginning. Several other business tools are also making a significant impact. Digital twins, for instance, are having a big impact on both experimenting with new ideas and reducing costs. The twin concept uses a digital representation of a physical thing or system to stress test and reimagine various scenarios, with applications as diverse as quality management, security and product design. Digital twins are a key tool used in the servicing, assembly and manufacturing of both satellites and spacecraft. They improve the entire processes; digital twins can take data from IoT-embedded in-flight assets and then map that to new models and simulations, with AI helping analyze and iterate throughout the process. The European Union is also creating an ambitious digital twin of Earth that maps and analyzes massive amounts of geospatial data gleaned from satellites to simulate changes in the atmosphere. The EU model is expected to use machine learning techniques to provide more accurate predictions of climate change. “The world is a dynamic place–deeply connected, constantly evolving and always presenting humanity with new challenges,” Jim Whitehurst, IBM’s president, said in a post on IBM’s THINK blog. “Answers to global problems are grounded in two powerful forces: innovation and human ingenuity.” Quantum, and blockchain, mechanics Blockchain, with its shared, replicated, decentralized ledger system, also has an expanded role in space exploration optimization. Just as it eases cross-border commerce on Earth, blockchain could simplify or speed development efforts, offering “major potential to reduce costs, accelerate processes and transactions, provides provenance and transparency and ultimately shortens the time to market,” Altaf said. One place where blockchain can be useful is in optimizing resupply journeys to the International Space Station, also known as the ISS. This part of the aerospace industry is rapidly growing, particularly with the most recent innovations in launch facilities and payload vehicles from both the public and private sectors. One of the main concerns is ensuring that ISS resupply components align with regulatory requirements. Blockchain provides near real-time information that can improve the scheduling and auditing of each payload. Blockchain may even play a role in the management of space junk, creating a centralized and verifiable database of tens of thousands of pieces of manmade detritus circling the planet. Looking further out, quantum computing </w:t>
      </w:r>
      <w:proofErr w:type="gramStart"/>
      <w:r w:rsidRPr="0093069A">
        <w:rPr>
          <w:rFonts w:asciiTheme="minorHAnsi" w:hAnsiTheme="minorHAnsi" w:cstheme="minorHAnsi"/>
          <w:sz w:val="16"/>
          <w:szCs w:val="16"/>
        </w:rPr>
        <w:t>will  solve</w:t>
      </w:r>
      <w:proofErr w:type="gramEnd"/>
      <w:r w:rsidRPr="0093069A">
        <w:rPr>
          <w:rFonts w:asciiTheme="minorHAnsi" w:hAnsiTheme="minorHAnsi" w:cstheme="minorHAnsi"/>
          <w:sz w:val="16"/>
          <w:szCs w:val="16"/>
        </w:rPr>
        <w:t xml:space="preserve"> complex-as-the-cosmos problems not only on Earth. In July, as part of its Mars 2020 effort, NASA launched the car-size Perseverance rover, which will search for ancient microbial life on the red planet. The rover has a drill to collect core samples of Martian rock and soil, then store them in sealed tubes for pickup by a future mission that would ferry them back to Earth for detailed analysis. In 2026 these samples will be retrieved for a trip back to earth. Quantum computing in future can play a critical role in such decision optimization scenarios. Carl Sagan, the popular astronomer, once noted, “Somewhere, something incredible is waiting to be known.” </w:t>
      </w:r>
      <w:r w:rsidRPr="0093069A">
        <w:rPr>
          <w:rFonts w:asciiTheme="minorHAnsi" w:hAnsiTheme="minorHAnsi" w:cstheme="minorHAnsi"/>
          <w:b/>
          <w:bCs/>
          <w:u w:val="single"/>
        </w:rPr>
        <w:t>The symbiotic relationship between business, space exploration and the business of space could reveal these incredible things even sooner. “The future of space exploration is unlimited,” Altaf said. “Now we hope to use our best technology from here on earth to push it even further forward.”</w:t>
      </w:r>
    </w:p>
    <w:p w:rsidR="00BA4FB7" w:rsidRDefault="00BA4FB7" w:rsidP="00BA4FB7">
      <w:pPr>
        <w:pStyle w:val="Heading3"/>
      </w:pPr>
      <w:r>
        <w:t>Contention 2: Mining</w:t>
      </w:r>
    </w:p>
    <w:p w:rsidR="00BA4FB7" w:rsidRPr="001673B5" w:rsidRDefault="00BA4FB7" w:rsidP="00BA4FB7">
      <w:pPr>
        <w:pStyle w:val="Heading4"/>
      </w:pPr>
      <w:r w:rsidRPr="001673B5">
        <w:t xml:space="preserve">Asteroid mining solves </w:t>
      </w:r>
      <w:r>
        <w:t>rare earth mineral shortages, resource conflicts,</w:t>
      </w:r>
      <w:r w:rsidRPr="001673B5">
        <w:t xml:space="preserve"> </w:t>
      </w:r>
      <w:r>
        <w:t>and toxic waste</w:t>
      </w:r>
    </w:p>
    <w:p w:rsidR="00BA4FB7" w:rsidRDefault="00BA4FB7" w:rsidP="00BA4FB7">
      <w:r>
        <w:t xml:space="preserve">Kevin </w:t>
      </w:r>
      <w:r w:rsidRPr="00377F26">
        <w:rPr>
          <w:rStyle w:val="Style13ptBold"/>
        </w:rPr>
        <w:t>MacWhorter 16</w:t>
      </w:r>
      <w:r>
        <w:t>,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bookmarkStart w:id="1" w:name="_GoBack"/>
      <w:bookmarkEnd w:id="1"/>
    </w:p>
    <w:p w:rsidR="00BA4FB7" w:rsidRPr="005239C9" w:rsidRDefault="00BA4FB7" w:rsidP="00BA4FB7">
      <w:pPr>
        <w:rPr>
          <w:sz w:val="16"/>
          <w:szCs w:val="16"/>
        </w:rPr>
      </w:pPr>
      <w:r w:rsidRPr="005239C9">
        <w:rPr>
          <w:sz w:val="16"/>
          <w:szCs w:val="16"/>
        </w:rPr>
        <w:t>A. Rare Element Mining on Earth</w:t>
      </w:r>
    </w:p>
    <w:p w:rsidR="00BA4FB7" w:rsidRPr="005239C9" w:rsidRDefault="00BA4FB7" w:rsidP="00BA4FB7">
      <w:pPr>
        <w:rPr>
          <w:sz w:val="16"/>
        </w:rPr>
      </w:pPr>
      <w:r w:rsidRPr="00EC1F4A">
        <w:rPr>
          <w:rStyle w:val="StyleUnderline"/>
          <w:highlight w:val="yellow"/>
        </w:rPr>
        <w:t>In</w:t>
      </w:r>
      <w:r w:rsidRPr="00377F26">
        <w:rPr>
          <w:rStyle w:val="StyleUnderline"/>
        </w:rPr>
        <w:t xml:space="preserve"> the next </w:t>
      </w:r>
      <w:r w:rsidRPr="00EC1F4A">
        <w:rPr>
          <w:rStyle w:val="StyleUnderline"/>
          <w:highlight w:val="yellow"/>
        </w:rPr>
        <w:t>sixty years</w:t>
      </w:r>
      <w:r w:rsidRPr="00377F26">
        <w:rPr>
          <w:rStyle w:val="StyleUnderline"/>
        </w:rPr>
        <w:t xml:space="preserve">, scientists predict that certain </w:t>
      </w:r>
      <w:r w:rsidRPr="00EC1F4A">
        <w:rPr>
          <w:rStyle w:val="Emphasis"/>
          <w:highlight w:val="yellow"/>
        </w:rPr>
        <w:t>elements crucial to modern industry</w:t>
      </w:r>
      <w:r w:rsidRPr="00377F26">
        <w:rPr>
          <w:rStyle w:val="StyleUnderline"/>
        </w:rPr>
        <w:t xml:space="preserve"> such as platinum, zinc, copper, phosphorous, lead, gold, and indium </w:t>
      </w:r>
      <w:r w:rsidRPr="00EC1F4A">
        <w:rPr>
          <w:rStyle w:val="StyleUnderline"/>
          <w:highlight w:val="yellow"/>
        </w:rPr>
        <w:t xml:space="preserve">could be </w:t>
      </w:r>
      <w:r w:rsidRPr="00EC1F4A">
        <w:rPr>
          <w:rStyle w:val="Emphasis"/>
          <w:highlight w:val="yellow"/>
        </w:rPr>
        <w:t>exhausted</w:t>
      </w:r>
      <w:r w:rsidRPr="00377F26">
        <w:rPr>
          <w:rStyle w:val="StyleUnderline"/>
        </w:rPr>
        <w:t xml:space="preserve"> on Earth</w:t>
      </w:r>
      <w:r w:rsidRPr="005239C9">
        <w:rPr>
          <w:sz w:val="16"/>
        </w:rPr>
        <w:t xml:space="preserve">. 12 </w:t>
      </w:r>
      <w:r w:rsidRPr="00EC1F4A">
        <w:rPr>
          <w:rStyle w:val="StyleUnderline"/>
          <w:highlight w:val="yellow"/>
        </w:rPr>
        <w:t>Many</w:t>
      </w:r>
      <w:r w:rsidRPr="00377F26">
        <w:rPr>
          <w:rStyle w:val="StyleUnderline"/>
        </w:rPr>
        <w:t xml:space="preserve"> of these </w:t>
      </w:r>
      <w:r w:rsidRPr="00EC1F4A">
        <w:rPr>
          <w:rStyle w:val="StyleUnderline"/>
          <w:highlight w:val="yellow"/>
        </w:rPr>
        <w:t>have no</w:t>
      </w:r>
      <w:r w:rsidRPr="001537A2">
        <w:rPr>
          <w:rStyle w:val="StyleUnderline"/>
        </w:rPr>
        <w:t xml:space="preserve"> </w:t>
      </w:r>
      <w:r w:rsidRPr="00D93FE9">
        <w:rPr>
          <w:rStyle w:val="StyleUnderline"/>
        </w:rPr>
        <w:t xml:space="preserve">synthetic </w:t>
      </w:r>
      <w:r w:rsidRPr="00EC1F4A">
        <w:rPr>
          <w:rStyle w:val="StyleUnderline"/>
          <w:highlight w:val="yellow"/>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EC1F4A">
        <w:rPr>
          <w:rStyle w:val="Emphasis"/>
          <w:highlight w:val="yellow"/>
        </w:rPr>
        <w:t>green tech</w:t>
      </w:r>
      <w:r w:rsidRPr="00F74C05">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EC1F4A">
        <w:rPr>
          <w:rStyle w:val="StyleUnderline"/>
          <w:highlight w:val="yellow"/>
        </w:rPr>
        <w:t xml:space="preserve">require </w:t>
      </w:r>
      <w:r w:rsidRPr="005239C9">
        <w:rPr>
          <w:rStyle w:val="StyleUnderline"/>
        </w:rPr>
        <w:t xml:space="preserve">these </w:t>
      </w:r>
      <w:r w:rsidRPr="00EC1F4A">
        <w:rPr>
          <w:rStyle w:val="StyleUnderline"/>
          <w:highlight w:val="yellow"/>
        </w:rPr>
        <w:t>rare elements</w:t>
      </w:r>
      <w:r w:rsidRPr="005239C9">
        <w:rPr>
          <w:sz w:val="16"/>
        </w:rPr>
        <w:t xml:space="preserve">. 15 </w:t>
      </w:r>
      <w:r w:rsidRPr="00EC1F4A">
        <w:rPr>
          <w:rStyle w:val="StyleUnderline"/>
          <w:highlight w:val="yellow"/>
        </w:rPr>
        <w:t>As demand rises</w:t>
      </w:r>
      <w:r w:rsidRPr="00A326CB">
        <w:rPr>
          <w:rStyle w:val="StyleUnderline"/>
        </w:rPr>
        <w:t xml:space="preserve"> for both types of technologies, </w:t>
      </w:r>
      <w:r w:rsidRPr="00EC1F4A">
        <w:rPr>
          <w:rStyle w:val="StyleUnderline"/>
          <w:highlight w:val="yellow"/>
        </w:rPr>
        <w:t>and</w:t>
      </w:r>
      <w:r w:rsidRPr="00A326CB">
        <w:rPr>
          <w:rStyle w:val="StyleUnderline"/>
        </w:rPr>
        <w:t xml:space="preserve"> as </w:t>
      </w:r>
      <w:r w:rsidRPr="00EC1F4A">
        <w:rPr>
          <w:rStyle w:val="StyleUnderline"/>
          <w:highlight w:val="yellow"/>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EC1F4A">
        <w:rPr>
          <w:rStyle w:val="StyleUnderline"/>
          <w:highlight w:val="yellow"/>
        </w:rPr>
        <w:t>fall, prices skyrocket</w:t>
      </w:r>
      <w:r w:rsidRPr="005239C9">
        <w:rPr>
          <w:sz w:val="16"/>
        </w:rPr>
        <w:t xml:space="preserve">.16 </w:t>
      </w:r>
      <w:r w:rsidRPr="00EC1F4A">
        <w:rPr>
          <w:rStyle w:val="StyleUnderline"/>
          <w:highlight w:val="yellow"/>
        </w:rPr>
        <w:t>Demand</w:t>
      </w:r>
      <w:r w:rsidRPr="00A326CB">
        <w:rPr>
          <w:rStyle w:val="StyleUnderline"/>
        </w:rPr>
        <w:t xml:space="preserve"> for nonrenewable resources </w:t>
      </w:r>
      <w:r w:rsidRPr="00EC1F4A">
        <w:rPr>
          <w:rStyle w:val="StyleUnderline"/>
          <w:highlight w:val="yellow"/>
        </w:rPr>
        <w:t xml:space="preserve">creates </w:t>
      </w:r>
      <w:r w:rsidRPr="00EC1F4A">
        <w:rPr>
          <w:rStyle w:val="Emphasis"/>
          <w:highlight w:val="yellow"/>
        </w:rPr>
        <w:t>conflict</w:t>
      </w:r>
      <w:r w:rsidRPr="005239C9">
        <w:rPr>
          <w:sz w:val="16"/>
        </w:rPr>
        <w:t>, and consumerism in rich countries results in harsh labor treatment for poorer countries.17</w:t>
      </w:r>
    </w:p>
    <w:p w:rsidR="00BA4FB7" w:rsidRPr="005239C9" w:rsidRDefault="00BA4FB7" w:rsidP="00BA4FB7">
      <w:pPr>
        <w:rPr>
          <w:sz w:val="16"/>
        </w:rPr>
      </w:pPr>
      <w:r w:rsidRPr="005239C9">
        <w:rPr>
          <w:sz w:val="16"/>
        </w:rPr>
        <w:t xml:space="preserve">In general, </w:t>
      </w:r>
      <w:r w:rsidRPr="00F74C05">
        <w:rPr>
          <w:rStyle w:val="Emphasis"/>
        </w:rPr>
        <w:t xml:space="preserve">the </w:t>
      </w:r>
      <w:r w:rsidRPr="00EC1F4A">
        <w:rPr>
          <w:rStyle w:val="Emphasis"/>
          <w:highlight w:val="yellow"/>
        </w:rPr>
        <w:t>mining</w:t>
      </w:r>
      <w:r w:rsidRPr="00F74C05">
        <w:rPr>
          <w:rStyle w:val="Emphasis"/>
        </w:rPr>
        <w:t xml:space="preserve"> industry </w:t>
      </w:r>
      <w:r w:rsidRPr="00EC1F4A">
        <w:rPr>
          <w:rStyle w:val="Emphasis"/>
          <w:highlight w:val="yellow"/>
        </w:rPr>
        <w:t>is extremely destructive to Earth’s environment</w:t>
      </w:r>
      <w:r w:rsidRPr="005239C9">
        <w:rPr>
          <w:sz w:val="16"/>
        </w:rPr>
        <w:t xml:space="preserve">.18 In fact, depending on the method employed, </w:t>
      </w:r>
      <w:r w:rsidRPr="00A326CB">
        <w:rPr>
          <w:rStyle w:val="StyleUnderline"/>
        </w:rPr>
        <w:t xml:space="preserve">mining </w:t>
      </w:r>
      <w:r w:rsidRPr="00EC1F4A">
        <w:rPr>
          <w:rStyle w:val="StyleUnderline"/>
          <w:highlight w:val="yellow"/>
        </w:rPr>
        <w:t xml:space="preserve">can destroy </w:t>
      </w:r>
      <w:r w:rsidRPr="00EC1F4A">
        <w:rPr>
          <w:rStyle w:val="Emphasis"/>
          <w:highlight w:val="yellow"/>
        </w:rPr>
        <w:t>entire ecosystems</w:t>
      </w:r>
      <w:r w:rsidRPr="00EC1F4A">
        <w:rPr>
          <w:rStyle w:val="StyleUnderline"/>
          <w:highlight w:val="yellow"/>
        </w:rPr>
        <w:t xml:space="preserve"> by </w:t>
      </w:r>
      <w:r w:rsidRPr="00EC1F4A">
        <w:rPr>
          <w:rStyle w:val="Emphasis"/>
          <w:highlight w:val="yellow"/>
        </w:rPr>
        <w:t>polluting water</w:t>
      </w:r>
      <w:r w:rsidRPr="00A326CB">
        <w:rPr>
          <w:rStyle w:val="StyleUnderline"/>
        </w:rPr>
        <w:t xml:space="preserve"> sources </w:t>
      </w:r>
      <w:r w:rsidRPr="00EC1F4A">
        <w:rPr>
          <w:rStyle w:val="StyleUnderline"/>
          <w:highlight w:val="yellow"/>
        </w:rPr>
        <w:t>and</w:t>
      </w:r>
      <w:r w:rsidRPr="00A326CB">
        <w:rPr>
          <w:rStyle w:val="StyleUnderline"/>
        </w:rPr>
        <w:t xml:space="preserve"> contributing to </w:t>
      </w:r>
      <w:r w:rsidRPr="00EC1F4A">
        <w:rPr>
          <w:rStyle w:val="Emphasis"/>
          <w:highlight w:val="yellow"/>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EC1F4A">
        <w:rPr>
          <w:rStyle w:val="StyleUnderline"/>
          <w:highlight w:val="yellow"/>
        </w:rPr>
        <w:t xml:space="preserve">mining </w:t>
      </w:r>
      <w:r w:rsidRPr="005239C9">
        <w:rPr>
          <w:rStyle w:val="StyleUnderline"/>
        </w:rPr>
        <w:t xml:space="preserve">industry </w:t>
      </w:r>
      <w:r w:rsidRPr="00EC1F4A">
        <w:rPr>
          <w:rStyle w:val="StyleUnderline"/>
          <w:highlight w:val="yellow"/>
        </w:rPr>
        <w:t xml:space="preserve">contributes the </w:t>
      </w:r>
      <w:r w:rsidRPr="00EC1F4A">
        <w:rPr>
          <w:rStyle w:val="Emphasis"/>
          <w:highlight w:val="yellow"/>
        </w:rPr>
        <w:t>largest portion</w:t>
      </w:r>
      <w:r w:rsidRPr="00EC1F4A">
        <w:rPr>
          <w:rStyle w:val="StyleUnderline"/>
          <w:highlight w:val="yellow"/>
        </w:rPr>
        <w:t xml:space="preserve"> of </w:t>
      </w:r>
      <w:r w:rsidRPr="00B34E46">
        <w:rPr>
          <w:rStyle w:val="StyleUnderline"/>
        </w:rPr>
        <w:t xml:space="preserve">solid </w:t>
      </w:r>
      <w:r w:rsidRPr="00EC1F4A">
        <w:rPr>
          <w:rStyle w:val="StyleUnderline"/>
          <w:highlight w:val="yellow"/>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EC1F4A">
        <w:rPr>
          <w:rStyle w:val="StyleUnderline"/>
          <w:highlight w:val="yellow"/>
        </w:rPr>
        <w:t xml:space="preserve">the source of </w:t>
      </w:r>
      <w:r w:rsidRPr="00EC1F4A">
        <w:rPr>
          <w:rStyle w:val="Emphasis"/>
          <w:highlight w:val="yellow"/>
        </w:rPr>
        <w:t xml:space="preserve">more toxic </w:t>
      </w:r>
      <w:r w:rsidRPr="00F74C05">
        <w:rPr>
          <w:rStyle w:val="Emphasis"/>
        </w:rPr>
        <w:t xml:space="preserve">and hazardous </w:t>
      </w:r>
      <w:r w:rsidRPr="00EC1F4A">
        <w:rPr>
          <w:rStyle w:val="Emphasis"/>
          <w:highlight w:val="yellow"/>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p>
    <w:p w:rsidR="00BA4FB7" w:rsidRPr="005239C9" w:rsidRDefault="00BA4FB7" w:rsidP="00BA4FB7">
      <w:pPr>
        <w:rPr>
          <w:sz w:val="16"/>
        </w:rPr>
      </w:pP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EC1F4A">
        <w:rPr>
          <w:rStyle w:val="Emphasis"/>
          <w:highlight w:val="yellow"/>
        </w:rPr>
        <w:t>[one] of [four]</w:t>
      </w:r>
      <w:r w:rsidRPr="00EC1F4A">
        <w:rPr>
          <w:rStyle w:val="StyleUnderline"/>
          <w:highlight w:val="yellow"/>
        </w:rPr>
        <w:t xml:space="preserve"> industrial goods</w:t>
      </w:r>
      <w:r w:rsidRPr="005239C9">
        <w:rPr>
          <w:rStyle w:val="StyleUnderline"/>
        </w:rPr>
        <w:t xml:space="preserve"> on Earth </w:t>
      </w:r>
      <w:r w:rsidRPr="00EC1F4A">
        <w:rPr>
          <w:rStyle w:val="StyleUnderline"/>
          <w:highlight w:val="yellow"/>
        </w:rPr>
        <w:t xml:space="preserve">require </w:t>
      </w:r>
      <w:r w:rsidRPr="00B34E46">
        <w:rPr>
          <w:rStyle w:val="StyleUnderline"/>
        </w:rPr>
        <w:t>them</w:t>
      </w:r>
      <w:r w:rsidRPr="005239C9">
        <w:rPr>
          <w:rStyle w:val="StyleUnderline"/>
        </w:rPr>
        <w:t xml:space="preserve"> in production.</w:t>
      </w:r>
      <w:r w:rsidRPr="005239C9">
        <w:rPr>
          <w:sz w:val="16"/>
        </w:rPr>
        <w:t xml:space="preserve"> 26 </w:t>
      </w:r>
      <w:r w:rsidRPr="005239C9">
        <w:rPr>
          <w:rStyle w:val="StyleUnderline"/>
        </w:rPr>
        <w:t>Scholars do not expect demand to slow any time soon</w:t>
      </w:r>
      <w:r w:rsidRPr="005239C9">
        <w:rPr>
          <w:sz w:val="16"/>
        </w:rPr>
        <w:t xml:space="preserve">.27 Among other technologies, </w:t>
      </w:r>
      <w:r w:rsidRPr="005239C9">
        <w:rPr>
          <w:rStyle w:val="StyleUnderline"/>
        </w:rPr>
        <w:t xml:space="preserve">industries use </w:t>
      </w:r>
      <w:r w:rsidRPr="00EC1F4A">
        <w:rPr>
          <w:rStyle w:val="StyleUnderline"/>
          <w:highlight w:val="yellow"/>
        </w:rPr>
        <w:t>platinum</w:t>
      </w:r>
      <w:r w:rsidRPr="005239C9">
        <w:rPr>
          <w:rStyle w:val="StyleUnderline"/>
        </w:rPr>
        <w:t xml:space="preserve"> in products such as catalytic converters, jewelry production, various catalysts for chemical processing, and hydrogen fuel cells</w:t>
      </w:r>
      <w:r w:rsidRPr="005239C9">
        <w:rPr>
          <w:sz w:val="16"/>
        </w:rPr>
        <w:t xml:space="preserve">.28 While there is no consensus on how far the Earth’s reserves of platinum will take humanity, many </w:t>
      </w:r>
      <w:r w:rsidRPr="005239C9">
        <w:rPr>
          <w:rStyle w:val="StyleUnderline"/>
        </w:rPr>
        <w:t xml:space="preserve">scientists agree that </w:t>
      </w:r>
      <w:r w:rsidRPr="00B34E46">
        <w:rPr>
          <w:rStyle w:val="StyleUnderline"/>
        </w:rPr>
        <w:t>platinum</w:t>
      </w:r>
      <w:r w:rsidRPr="005239C9">
        <w:rPr>
          <w:rStyle w:val="StyleUnderline"/>
        </w:rPr>
        <w:t xml:space="preserve"> ore reserves </w:t>
      </w:r>
      <w:r w:rsidRPr="00EC1F4A">
        <w:rPr>
          <w:rStyle w:val="StyleUnderline"/>
          <w:highlight w:val="yellow"/>
        </w:rPr>
        <w:t>will deplete in a</w:t>
      </w:r>
      <w:r w:rsidRPr="005239C9">
        <w:rPr>
          <w:rStyle w:val="StyleUnderline"/>
        </w:rPr>
        <w:t xml:space="preserve"> relatively </w:t>
      </w:r>
      <w:r w:rsidRPr="00EC1F4A">
        <w:rPr>
          <w:rStyle w:val="Emphasis"/>
          <w:highlight w:val="yellow"/>
        </w:rPr>
        <w:t>short</w:t>
      </w:r>
      <w:r w:rsidRPr="00F74C05">
        <w:rPr>
          <w:rStyle w:val="Emphasis"/>
        </w:rPr>
        <w:t xml:space="preserve"> amount of </w:t>
      </w:r>
      <w:r w:rsidRPr="00EC1F4A">
        <w:rPr>
          <w:rStyle w:val="Emphasis"/>
          <w:highlight w:val="yellow"/>
        </w:rPr>
        <w:t>time</w:t>
      </w:r>
      <w:r w:rsidRPr="005239C9">
        <w:rPr>
          <w:sz w:val="16"/>
        </w:rPr>
        <w:t>.29</w:t>
      </w:r>
    </w:p>
    <w:p w:rsidR="00BA4FB7" w:rsidRPr="005239C9" w:rsidRDefault="00BA4FB7" w:rsidP="00BA4FB7">
      <w:pPr>
        <w:rPr>
          <w:sz w:val="16"/>
        </w:rPr>
      </w:pPr>
      <w:r w:rsidRPr="005239C9">
        <w:rPr>
          <w:sz w:val="16"/>
        </w:rPr>
        <w:t>With the rate of mining at an all-time high</w:t>
      </w:r>
      <w:proofErr w:type="gramStart"/>
      <w:r w:rsidRPr="005239C9">
        <w:rPr>
          <w:sz w:val="16"/>
        </w:rPr>
        <w:t>,30</w:t>
      </w:r>
      <w:proofErr w:type="gramEnd"/>
      <w:r w:rsidRPr="005239C9">
        <w:rPr>
          <w:sz w:val="16"/>
        </w:rPr>
        <w:t xml:space="preserve"> it is increasingly clear that </w:t>
      </w:r>
      <w:r w:rsidRPr="005239C9">
        <w:rPr>
          <w:rStyle w:val="StyleUnderline"/>
        </w:rPr>
        <w:t>historical patterns of mineral resources and development cannot simply be assumed to continue unaltered into the future</w:t>
      </w:r>
      <w:r w:rsidRPr="005239C9">
        <w:rPr>
          <w:sz w:val="16"/>
        </w:rPr>
        <w:t xml:space="preserve">. 31 </w:t>
      </w:r>
      <w:r w:rsidRPr="005239C9">
        <w:rPr>
          <w:rStyle w:val="StyleUnderline"/>
        </w:rPr>
        <w:t>The platinum mining industry, however, has a strong incentive to increase its rate of extraction as profits grow with the rate of demand. Without any alternative, this destructive practice will continue</w:t>
      </w:r>
      <w:r w:rsidRPr="005239C9">
        <w:rPr>
          <w:sz w:val="16"/>
        </w:rPr>
        <w:t xml:space="preserve"> into the future.32</w:t>
      </w:r>
    </w:p>
    <w:p w:rsidR="00BA4FB7" w:rsidRPr="005239C9" w:rsidRDefault="00BA4FB7" w:rsidP="00BA4FB7">
      <w:pPr>
        <w:rPr>
          <w:sz w:val="16"/>
        </w:rPr>
      </w:pP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proofErr w:type="gramStart"/>
      <w:r w:rsidRPr="005239C9">
        <w:rPr>
          <w:rStyle w:val="StyleUnderline"/>
        </w:rPr>
        <w:t>The</w:t>
      </w:r>
      <w:proofErr w:type="gramEnd"/>
      <w:r w:rsidRPr="005239C9">
        <w:rPr>
          <w:rStyle w:val="StyleUnderline"/>
        </w:rPr>
        <w:t xml:space="preserve"> environmental consequences of platinum production are thus quite significant, but like the mining industry in general, the amount of waste is typically under-reported</w:t>
      </w:r>
      <w:r w:rsidRPr="005239C9">
        <w:rPr>
          <w:sz w:val="16"/>
        </w:rPr>
        <w:t>.35</w:t>
      </w:r>
    </w:p>
    <w:p w:rsidR="00BA4FB7" w:rsidRDefault="00BA4FB7" w:rsidP="00BA4FB7">
      <w:pPr>
        <w:rPr>
          <w:sz w:val="16"/>
        </w:rPr>
      </w:pP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proofErr w:type="gramStart"/>
      <w:r w:rsidRPr="005239C9">
        <w:rPr>
          <w:rStyle w:val="StyleUnderline"/>
        </w:rPr>
        <w:t>The</w:t>
      </w:r>
      <w:proofErr w:type="gramEnd"/>
      <w:r w:rsidRPr="005239C9">
        <w:rPr>
          <w:rStyle w:val="StyleUnderline"/>
        </w:rPr>
        <w:t xml:space="preserve"> future environmental costs provide a major challenge in creating a sustainable system. </w:t>
      </w:r>
      <w:r w:rsidRPr="00EC1F4A">
        <w:rPr>
          <w:rStyle w:val="Emphasis"/>
          <w:highlight w:val="yellow"/>
        </w:rPr>
        <w:t>Relegating</w:t>
      </w:r>
      <w:r w:rsidRPr="00F74C05">
        <w:rPr>
          <w:rStyle w:val="Emphasis"/>
        </w:rPr>
        <w:t xml:space="preserve"> at least some </w:t>
      </w:r>
      <w:r w:rsidRPr="00EC1F4A">
        <w:rPr>
          <w:rStyle w:val="Emphasis"/>
          <w:highlight w:val="yellow"/>
        </w:rPr>
        <w:t>mining</w:t>
      </w:r>
      <w:r w:rsidRPr="00F74C05">
        <w:rPr>
          <w:rStyle w:val="Emphasis"/>
        </w:rPr>
        <w:t xml:space="preserve"> companies </w:t>
      </w:r>
      <w:r w:rsidRPr="00EC1F4A">
        <w:rPr>
          <w:rStyle w:val="Emphasis"/>
          <w:highlight w:val="yellow"/>
        </w:rPr>
        <w:t>to</w:t>
      </w:r>
      <w:r w:rsidRPr="00F74C05">
        <w:rPr>
          <w:rStyle w:val="Emphasis"/>
        </w:rPr>
        <w:t xml:space="preserve"> </w:t>
      </w:r>
      <w:r w:rsidRPr="00EC1F4A">
        <w:rPr>
          <w:rStyle w:val="Emphasis"/>
          <w:highlight w:val="yellow"/>
        </w:rPr>
        <w:t>n</w:t>
      </w:r>
      <w:r w:rsidRPr="00F74C05">
        <w:rPr>
          <w:rStyle w:val="Emphasis"/>
        </w:rPr>
        <w:t>ear-</w:t>
      </w:r>
      <w:r w:rsidRPr="00EC1F4A">
        <w:rPr>
          <w:rStyle w:val="Emphasis"/>
          <w:highlight w:val="yellow"/>
        </w:rPr>
        <w:t>E</w:t>
      </w:r>
      <w:r w:rsidRPr="00F74C05">
        <w:rPr>
          <w:rStyle w:val="Emphasis"/>
        </w:rPr>
        <w:t xml:space="preserve">arth </w:t>
      </w:r>
      <w:r w:rsidRPr="00EC1F4A">
        <w:rPr>
          <w:rStyle w:val="Emphasis"/>
          <w:highlight w:val="yellow"/>
        </w:rPr>
        <w:t>a</w:t>
      </w:r>
      <w:r w:rsidRPr="00F74C05">
        <w:rPr>
          <w:rStyle w:val="Emphasis"/>
        </w:rPr>
        <w:t xml:space="preserve">steroids </w:t>
      </w:r>
      <w:r w:rsidRPr="00EC1F4A">
        <w:rPr>
          <w:rStyle w:val="Emphasis"/>
          <w:highlight w:val="yellow"/>
        </w:rPr>
        <w:t xml:space="preserve">would reduce the negative effects of </w:t>
      </w:r>
      <w:r w:rsidRPr="00F74C05">
        <w:rPr>
          <w:rStyle w:val="Emphasis"/>
        </w:rPr>
        <w:t xml:space="preserve">future </w:t>
      </w:r>
      <w:r w:rsidRPr="00EC1F4A">
        <w:rPr>
          <w:rStyle w:val="Emphasis"/>
          <w:highlight w:val="yellow"/>
        </w:rPr>
        <w:t>mining</w:t>
      </w:r>
      <w:r w:rsidRPr="00F74C05">
        <w:rPr>
          <w:rStyle w:val="Emphasis"/>
        </w:rPr>
        <w:t xml:space="preserve"> levels on Earth</w:t>
      </w:r>
      <w:r w:rsidRPr="005239C9">
        <w:rPr>
          <w:sz w:val="16"/>
        </w:rPr>
        <w:t>. The economic benefits of mining need not be sacrificed for the sake of the environment.38</w:t>
      </w:r>
    </w:p>
    <w:p w:rsidR="00BA4FB7" w:rsidRDefault="00BA4FB7" w:rsidP="00BA4FB7">
      <w:pPr>
        <w:pStyle w:val="Heading4"/>
      </w:pPr>
      <w:r>
        <w:t>Mineral shortages prevent the transition to clean energy needed to solve warming</w:t>
      </w:r>
    </w:p>
    <w:p w:rsidR="00BA4FB7" w:rsidRPr="00E1031D" w:rsidRDefault="00BA4FB7" w:rsidP="00BA4FB7">
      <w:r>
        <w:t xml:space="preserve">Nafeez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rsidR="00BA4FB7" w:rsidRPr="00F140F7" w:rsidRDefault="00BA4FB7" w:rsidP="00BA4FB7">
      <w:pPr>
        <w:rPr>
          <w:rStyle w:val="Emphasis"/>
        </w:rPr>
      </w:pPr>
      <w:r w:rsidRPr="006F643B">
        <w:rPr>
          <w:sz w:val="16"/>
        </w:rPr>
        <w:t xml:space="preserve">A new scientific study supported by the Dutch Ministry of Infrastructure warns that </w:t>
      </w:r>
      <w:r w:rsidRPr="00F140F7">
        <w:rPr>
          <w:rStyle w:val="Emphasis"/>
        </w:rPr>
        <w:t xml:space="preserve">the </w:t>
      </w:r>
      <w:r w:rsidRPr="00EC1F4A">
        <w:rPr>
          <w:rStyle w:val="Emphasis"/>
          <w:highlight w:val="yellow"/>
        </w:rPr>
        <w:t>renewable energy</w:t>
      </w:r>
      <w:r w:rsidRPr="00F140F7">
        <w:rPr>
          <w:rStyle w:val="Emphasis"/>
        </w:rPr>
        <w:t xml:space="preserve"> industry could be about to face a </w:t>
      </w:r>
      <w:r w:rsidRPr="00EC1F4A">
        <w:rPr>
          <w:rStyle w:val="Emphasis"/>
          <w:highlight w:val="yellow"/>
        </w:rPr>
        <w:t>fundamental obstacle: shortages in</w:t>
      </w:r>
      <w:r w:rsidRPr="00F140F7">
        <w:rPr>
          <w:rStyle w:val="Emphasis"/>
        </w:rPr>
        <w:t xml:space="preserve"> the supply of </w:t>
      </w:r>
      <w:r w:rsidRPr="00EC1F4A">
        <w:rPr>
          <w:rStyle w:val="Emphasis"/>
          <w:highlight w:val="yellow"/>
        </w:rPr>
        <w:t>rare metals.</w:t>
      </w:r>
    </w:p>
    <w:p w:rsidR="00BA4FB7" w:rsidRPr="006F643B" w:rsidRDefault="00BA4FB7" w:rsidP="00BA4FB7">
      <w:pPr>
        <w:rPr>
          <w:sz w:val="16"/>
        </w:rPr>
      </w:pPr>
      <w:r w:rsidRPr="00EC1F4A">
        <w:rPr>
          <w:rStyle w:val="Emphasis"/>
          <w:highlight w:val="yellow"/>
        </w:rPr>
        <w:t>To meet</w:t>
      </w:r>
      <w:r w:rsidRPr="00F140F7">
        <w:rPr>
          <w:rStyle w:val="Emphasis"/>
        </w:rPr>
        <w:t xml:space="preserve"> greenhouse gas emission </w:t>
      </w:r>
      <w:r w:rsidRPr="00EC1F4A">
        <w:rPr>
          <w:rStyle w:val="Emphasis"/>
          <w:highlight w:val="yellow"/>
        </w:rPr>
        <w:t xml:space="preserve">reduction targets </w:t>
      </w:r>
      <w:r w:rsidRPr="00B34E46">
        <w:rPr>
          <w:rStyle w:val="Emphasis"/>
        </w:rPr>
        <w:t>under the Paris Agreement</w:t>
      </w:r>
      <w:r w:rsidRPr="00F140F7">
        <w:rPr>
          <w:rStyle w:val="Emphasis"/>
        </w:rPr>
        <w:t xml:space="preserve">, </w:t>
      </w:r>
      <w:r w:rsidRPr="00EC1F4A">
        <w:rPr>
          <w:rStyle w:val="Emphasis"/>
          <w:highlight w:val="yellow"/>
        </w:rPr>
        <w:t>renewable energy</w:t>
      </w:r>
      <w:r w:rsidRPr="00F140F7">
        <w:rPr>
          <w:rStyle w:val="Emphasis"/>
        </w:rPr>
        <w:t xml:space="preserve"> production </w:t>
      </w:r>
      <w:r w:rsidRPr="00EC1F4A">
        <w:rPr>
          <w:rStyle w:val="Emphasis"/>
          <w:highlight w:val="yellow"/>
        </w:rPr>
        <w:t>has to scale up</w:t>
      </w:r>
      <w:r w:rsidRPr="00F140F7">
        <w:rPr>
          <w:rStyle w:val="Emphasis"/>
        </w:rPr>
        <w:t xml:space="preserve"> fast. </w:t>
      </w:r>
      <w:r w:rsidRPr="00870C77">
        <w:rPr>
          <w:rStyle w:val="StyleUnderline"/>
        </w:rPr>
        <w:t xml:space="preserve">This means that global </w:t>
      </w:r>
      <w:r w:rsidRPr="00EC1F4A">
        <w:rPr>
          <w:rStyle w:val="StyleUnderline"/>
          <w:highlight w:val="yellow"/>
        </w:rPr>
        <w:t>production of</w:t>
      </w:r>
      <w:r w:rsidRPr="00870C77">
        <w:rPr>
          <w:rStyle w:val="StyleUnderline"/>
        </w:rPr>
        <w:t xml:space="preserve"> several rare earth </w:t>
      </w:r>
      <w:r w:rsidRPr="00EC1F4A">
        <w:rPr>
          <w:rStyle w:val="StyleUnderline"/>
          <w:highlight w:val="yellow"/>
        </w:rPr>
        <w:t xml:space="preserve">minerals </w:t>
      </w:r>
      <w:r w:rsidRPr="00B34E46">
        <w:rPr>
          <w:rStyle w:val="StyleUnderline"/>
        </w:rPr>
        <w:t>used in solar panels and wind turbines</w:t>
      </w:r>
      <w:r w:rsidRPr="00B34E46">
        <w:rPr>
          <w:sz w:val="16"/>
        </w:rPr>
        <w:t>—especially neodymium, terbium, indium, dysprosium, and praseodymium</w:t>
      </w:r>
      <w:r w:rsidRPr="006F643B">
        <w:rPr>
          <w:sz w:val="16"/>
        </w:rPr>
        <w:t>—</w:t>
      </w:r>
      <w:r w:rsidRPr="00EC1F4A">
        <w:rPr>
          <w:rStyle w:val="StyleUnderline"/>
          <w:highlight w:val="yellow"/>
        </w:rPr>
        <w:t>must grow twelvefold by 2050.</w:t>
      </w:r>
    </w:p>
    <w:p w:rsidR="00BA4FB7" w:rsidRPr="00F140F7" w:rsidRDefault="00BA4FB7" w:rsidP="00BA4FB7">
      <w:pPr>
        <w:rPr>
          <w:rStyle w:val="Emphasis"/>
        </w:rPr>
      </w:pPr>
      <w:r w:rsidRPr="006F643B">
        <w:rPr>
          <w:sz w:val="16"/>
        </w:rPr>
        <w:t xml:space="preserve">But according to the new study by Dutch energy systems company Metabolic, </w:t>
      </w:r>
      <w:r w:rsidRPr="00F140F7">
        <w:rPr>
          <w:rStyle w:val="Emphasis"/>
        </w:rPr>
        <w:t>the “</w:t>
      </w:r>
      <w:r w:rsidRPr="00EC1F4A">
        <w:rPr>
          <w:rStyle w:val="Emphasis"/>
          <w:highlight w:val="yellow"/>
        </w:rPr>
        <w:t>current</w:t>
      </w:r>
      <w:r w:rsidRPr="00F140F7">
        <w:rPr>
          <w:rStyle w:val="Emphasis"/>
        </w:rPr>
        <w:t xml:space="preserve"> global </w:t>
      </w:r>
      <w:r w:rsidRPr="00EC1F4A">
        <w:rPr>
          <w:rStyle w:val="Emphasis"/>
          <w:highlight w:val="yellow"/>
        </w:rPr>
        <w:t>supply of</w:t>
      </w:r>
      <w:r w:rsidRPr="00F140F7">
        <w:rPr>
          <w:rStyle w:val="Emphasis"/>
        </w:rPr>
        <w:t xml:space="preserve"> several critical </w:t>
      </w:r>
      <w:r w:rsidRPr="00EC1F4A">
        <w:rPr>
          <w:rStyle w:val="Emphasis"/>
          <w:highlight w:val="yellow"/>
        </w:rPr>
        <w:t>metals is insufficient to transition to a renewable energy system.”</w:t>
      </w:r>
    </w:p>
    <w:p w:rsidR="00BA4FB7" w:rsidRPr="006F643B" w:rsidRDefault="00BA4FB7" w:rsidP="00BA4FB7">
      <w:pPr>
        <w:rPr>
          <w:sz w:val="16"/>
          <w:szCs w:val="16"/>
        </w:rPr>
      </w:pPr>
      <w:r w:rsidRPr="006F643B">
        <w:rPr>
          <w:sz w:val="16"/>
          <w:szCs w:val="16"/>
        </w:rPr>
        <w:t>The study focuses on demand for rare metals in the Netherlands and extrapolates this to develop a picture of how global trends are likely to develop.</w:t>
      </w:r>
    </w:p>
    <w:p w:rsidR="00BA4FB7" w:rsidRPr="00F36421" w:rsidRDefault="00BA4FB7" w:rsidP="00BA4FB7">
      <w:pPr>
        <w:rPr>
          <w:rStyle w:val="StyleUnderline"/>
        </w:rPr>
      </w:pPr>
      <w:r w:rsidRPr="00F36421">
        <w:rPr>
          <w:rStyle w:val="StyleUnderline"/>
        </w:rPr>
        <w:t>“</w:t>
      </w:r>
      <w:r w:rsidRPr="00B34E46">
        <w:rPr>
          <w:rStyle w:val="StyleUnderline"/>
        </w:rPr>
        <w:t xml:space="preserve">If the rest of the world would develop renewable electricity capacity at a comparable pace with the Netherlands, a considerable </w:t>
      </w:r>
      <w:r w:rsidRPr="00B34E46">
        <w:rPr>
          <w:rStyle w:val="Emphasis"/>
        </w:rPr>
        <w:t>shortage would arise</w:t>
      </w:r>
      <w:r w:rsidRPr="00B34E46">
        <w:rPr>
          <w:rStyle w:val="StyleUnderline"/>
        </w:rPr>
        <w:t>,”</w:t>
      </w:r>
      <w:r w:rsidRPr="00B34E46">
        <w:rPr>
          <w:sz w:val="16"/>
        </w:rPr>
        <w:t xml:space="preserve"> the study finds. </w:t>
      </w:r>
      <w:r w:rsidRPr="00B34E46">
        <w:rPr>
          <w:rStyle w:val="StyleUnderline"/>
        </w:rPr>
        <w:t>This doesn’t include other applications of rare earth metals in other electronics industries (rare earth metals are widely used in smartphones, for example). “When other applications (such as electric vehicles) are also taken into consideration, the required</w:t>
      </w:r>
      <w:r w:rsidRPr="00F36421">
        <w:rPr>
          <w:rStyle w:val="StyleUnderline"/>
        </w:rPr>
        <w:t xml:space="preserve"> amount of certain metals would further increase.”</w:t>
      </w:r>
    </w:p>
    <w:p w:rsidR="00BA4FB7" w:rsidRPr="006F643B" w:rsidRDefault="00BA4FB7" w:rsidP="00BA4FB7">
      <w:pPr>
        <w:rPr>
          <w:sz w:val="16"/>
        </w:rPr>
      </w:pPr>
      <w:r w:rsidRPr="00EC1F4A">
        <w:rPr>
          <w:rStyle w:val="StyleUnderline"/>
          <w:highlight w:val="yellow"/>
        </w:rPr>
        <w:t>Demand for</w:t>
      </w:r>
      <w:r w:rsidRPr="00062588">
        <w:rPr>
          <w:rStyle w:val="StyleUnderline"/>
        </w:rPr>
        <w:t xml:space="preserve"> rare </w:t>
      </w:r>
      <w:r w:rsidRPr="00EC1F4A">
        <w:rPr>
          <w:rStyle w:val="StyleUnderline"/>
          <w:highlight w:val="yellow"/>
        </w:rPr>
        <w:t xml:space="preserve">metals </w:t>
      </w:r>
      <w:r w:rsidRPr="00A110B4">
        <w:rPr>
          <w:rStyle w:val="StyleUnderline"/>
        </w:rPr>
        <w:t xml:space="preserve">is pitched </w:t>
      </w:r>
      <w:r w:rsidRPr="00EC1F4A">
        <w:rPr>
          <w:rStyle w:val="StyleUnderline"/>
          <w:highlight w:val="yellow"/>
        </w:rPr>
        <w:t xml:space="preserve">to rise </w:t>
      </w:r>
      <w:r w:rsidRPr="00EC1F4A">
        <w:rPr>
          <w:rStyle w:val="Emphasis"/>
          <w:highlight w:val="yellow"/>
        </w:rPr>
        <w:t>exponentially</w:t>
      </w:r>
      <w:r w:rsidRPr="00062588">
        <w:rPr>
          <w:rStyle w:val="StyleUnderline"/>
        </w:rPr>
        <w:t xml:space="preserve"> across the world, and </w:t>
      </w:r>
      <w:r w:rsidRPr="00EC1F4A">
        <w:rPr>
          <w:rStyle w:val="StyleUnderline"/>
          <w:highlight w:val="yellow"/>
        </w:rPr>
        <w:t>not just due to renewables</w:t>
      </w:r>
      <w:r w:rsidRPr="00062588">
        <w:rPr>
          <w:rStyle w:val="StyleUnderline"/>
        </w:rPr>
        <w:t xml:space="preserve">. Demand is most evident in “consumer </w:t>
      </w:r>
      <w:r w:rsidRPr="007718E9">
        <w:rPr>
          <w:rStyle w:val="StyleUnderline"/>
        </w:rPr>
        <w:t>electronics, military applications</w:t>
      </w:r>
      <w:r w:rsidRPr="00062588">
        <w:rPr>
          <w:rStyle w:val="StyleUnderline"/>
        </w:rPr>
        <w:t xml:space="preserve">, and </w:t>
      </w:r>
      <w:r w:rsidRPr="00EC1F4A">
        <w:rPr>
          <w:rStyle w:val="StyleUnderline"/>
          <w:highlight w:val="yellow"/>
        </w:rPr>
        <w:t>other tech</w:t>
      </w:r>
      <w:r w:rsidRPr="00062588">
        <w:rPr>
          <w:rStyle w:val="StyleUnderline"/>
        </w:rPr>
        <w:t xml:space="preserve">nical </w:t>
      </w:r>
      <w:r w:rsidRPr="00EC1F4A">
        <w:rPr>
          <w:rStyle w:val="StyleUnderline"/>
          <w:highlight w:val="yellow"/>
        </w:rPr>
        <w:t>equipment</w:t>
      </w:r>
      <w:r w:rsidRPr="00062588">
        <w:rPr>
          <w:rStyle w:val="StyleUnderline"/>
        </w:rPr>
        <w:t xml:space="preserve"> in industrial applications. The </w:t>
      </w:r>
      <w:r w:rsidRPr="00EC1F4A">
        <w:rPr>
          <w:rStyle w:val="StyleUnderline"/>
          <w:highlight w:val="yellow"/>
        </w:rPr>
        <w:t xml:space="preserve">growth of the </w:t>
      </w:r>
      <w:r w:rsidRPr="00D93613">
        <w:rPr>
          <w:rStyle w:val="StyleUnderline"/>
        </w:rPr>
        <w:t xml:space="preserve">global </w:t>
      </w:r>
      <w:r w:rsidRPr="00EC1F4A">
        <w:rPr>
          <w:rStyle w:val="StyleUnderline"/>
          <w:highlight w:val="yellow"/>
        </w:rPr>
        <w:t>middle class</w:t>
      </w:r>
      <w:r w:rsidRPr="00EC1F4A">
        <w:rPr>
          <w:sz w:val="16"/>
          <w:highlight w:val="yellow"/>
        </w:rPr>
        <w:t xml:space="preserve"> </w:t>
      </w:r>
      <w:r w:rsidRPr="00D93613">
        <w:rPr>
          <w:sz w:val="16"/>
        </w:rPr>
        <w:t xml:space="preserve">from 1 billion to 3 billion people </w:t>
      </w:r>
      <w:r w:rsidRPr="00EC1F4A">
        <w:rPr>
          <w:rStyle w:val="StyleUnderline"/>
          <w:highlight w:val="yellow"/>
        </w:rPr>
        <w:t xml:space="preserve">will only </w:t>
      </w:r>
      <w:r w:rsidRPr="007718E9">
        <w:rPr>
          <w:rStyle w:val="StyleUnderline"/>
        </w:rPr>
        <w:t xml:space="preserve">further </w:t>
      </w:r>
      <w:r w:rsidRPr="00EC1F4A">
        <w:rPr>
          <w:rStyle w:val="StyleUnderline"/>
          <w:highlight w:val="yellow"/>
        </w:rPr>
        <w:t xml:space="preserve">accelerate this </w:t>
      </w:r>
      <w:r w:rsidRPr="00D93613">
        <w:rPr>
          <w:rStyle w:val="StyleUnderline"/>
        </w:rPr>
        <w:t>growth.”</w:t>
      </w:r>
    </w:p>
    <w:p w:rsidR="00BA4FB7" w:rsidRPr="006F643B" w:rsidRDefault="00BA4FB7" w:rsidP="00BA4FB7">
      <w:pPr>
        <w:rPr>
          <w:rStyle w:val="StyleUnderline"/>
        </w:rPr>
      </w:pPr>
      <w:r w:rsidRPr="00062588">
        <w:rPr>
          <w:rStyle w:val="StyleUnderline"/>
        </w:rPr>
        <w:t xml:space="preserve">But the study did not account for those other industries. This means the actual problem could be far more </w:t>
      </w:r>
      <w:r w:rsidRPr="006F643B">
        <w:rPr>
          <w:rStyle w:val="StyleUnderline"/>
        </w:rPr>
        <w:t xml:space="preserve">intractable. In 2017, a study in Nature found that a range of </w:t>
      </w:r>
      <w:r w:rsidRPr="00EC1F4A">
        <w:rPr>
          <w:rStyle w:val="StyleUnderline"/>
          <w:highlight w:val="yellow"/>
        </w:rPr>
        <w:t>minerals</w:t>
      </w:r>
      <w:r w:rsidRPr="006F643B">
        <w:rPr>
          <w:rStyle w:val="StyleUnderline"/>
        </w:rPr>
        <w:t xml:space="preserve"> essential for smartphones, laptops, electric cars and even copper wiring </w:t>
      </w:r>
      <w:r w:rsidRPr="00EC1F4A">
        <w:rPr>
          <w:rStyle w:val="StyleUnderline"/>
          <w:highlight w:val="yellow"/>
        </w:rPr>
        <w:t xml:space="preserve">could face </w:t>
      </w:r>
      <w:r w:rsidRPr="00EC1F4A">
        <w:rPr>
          <w:rStyle w:val="Emphasis"/>
          <w:highlight w:val="yellow"/>
        </w:rPr>
        <w:t>supply shortages</w:t>
      </w:r>
      <w:r w:rsidRPr="00EC1F4A">
        <w:rPr>
          <w:rStyle w:val="StyleUnderline"/>
          <w:highlight w:val="yellow"/>
        </w:rPr>
        <w:t xml:space="preserve"> </w:t>
      </w:r>
      <w:r w:rsidRPr="00D93613">
        <w:rPr>
          <w:rStyle w:val="StyleUnderline"/>
        </w:rPr>
        <w:t>in coming decades.</w:t>
      </w:r>
    </w:p>
    <w:p w:rsidR="00BA4FB7" w:rsidRDefault="00BA4FB7" w:rsidP="00BA4FB7">
      <w:pPr>
        <w:rPr>
          <w:sz w:val="16"/>
        </w:rPr>
      </w:pPr>
    </w:p>
    <w:p w:rsidR="00BA4FB7" w:rsidRPr="008E4D83" w:rsidRDefault="00BA4FB7" w:rsidP="00BA4FB7">
      <w:pPr>
        <w:pStyle w:val="Heading4"/>
        <w:rPr>
          <w:rStyle w:val="Style13ptBold"/>
          <w:rFonts w:cs="Arial"/>
          <w:b/>
          <w:u w:val="single"/>
        </w:rPr>
      </w:pPr>
      <w:r>
        <w:rPr>
          <w:rStyle w:val="Style13ptBold"/>
          <w:rFonts w:cs="Arial"/>
          <w:b/>
          <w:u w:val="single"/>
        </w:rPr>
        <w:t xml:space="preserve">Climate change exacerbates all conflict- it’s the biggest existential threat to humanity. </w:t>
      </w:r>
    </w:p>
    <w:p w:rsidR="00BA4FB7" w:rsidRDefault="00BA4FB7" w:rsidP="00BA4FB7">
      <w:pPr>
        <w:rPr>
          <w:sz w:val="12"/>
          <w:szCs w:val="12"/>
        </w:rPr>
      </w:pPr>
      <w:r>
        <w:rPr>
          <w:rStyle w:val="Style13ptBold"/>
          <w:rFonts w:cs="Arial"/>
        </w:rPr>
        <w:t>Sharp and Kennedy, 14</w:t>
      </w:r>
      <w:r>
        <w:t xml:space="preserve"> </w:t>
      </w:r>
      <w:r>
        <w:rPr>
          <w:sz w:val="12"/>
          <w:szCs w:val="12"/>
        </w:rPr>
        <w:t>– is an associate professor on the faculty of the Near East South Asia Center for Strategic Studies (NESA). A former British Army Colonel he retired in 2006 and emigrated to the U.S. Since joining NESA in 2010, he has focused on Yemen and Lebanon, and also supported NESA events into Afghanistan, Turkey, Egypt, Israel, Palestine and Qatar. He is the faculty lead for NESA’s work supporting theUAE National Defense College through an ongoing Foreign Military Sales (FMS) case. He also directs the Network of Defense and Staff Colleges (NDSC) which aims to provide best practice support to regional professional military and security sector education development and reform. Prior to joining NESA, he served for 4 years as an assistant professor at the College of International Security Affairs (CISA) at National Defense University where he wrote and taught a Masters' Degree syllabus for a program concentration in Conflict Management of Stability Operations and also taught strategy, counterterrorism, counterinsurgency, and also created an International Homeland Defense Fellowship program. At CISA he also designed, wrote and taught courses supporting the State Department's Civilian Response Corps utilizing conflict management approaches. Bob served 25 years in the British Army and was personally decorated by Her Majesty the Queen twice. Aftergraduating from the Royal Military Academy, Sandhurst in 1981, he served in command and staff roles on operations in Northern Ireland, Kosovo, Gulf War 1, Afghanistan, and Cyprus. He has worked in policy and technical staff appointments in the UK Ministry of Defense and also UK Defense Intelligence plus several multi-national organizations including the Organization for Security and Cooperation in Europe (OSCE). In his later career, he specialized in intelligence. He is a 2004 distinguished graduate of the National War College and holds a masters degree in National Security Strategy from National Defense University, Washington, D.C. AND is a renewable energy and climate change specialist who has worked for the World Bank and the Spanish Electric Utility ENDESA on carbon policy and markets (Robert and Edward, 8-22, “Climate Change and Implications for National Security” http://www.internationalpolicydigest.org/2014/08/22/climate-change-implications-national-security/)djm</w:t>
      </w:r>
    </w:p>
    <w:p w:rsidR="00BA4FB7" w:rsidRPr="00CD5720" w:rsidRDefault="00BA4FB7" w:rsidP="00BA4FB7">
      <w:pPr>
        <w:rPr>
          <w:sz w:val="16"/>
        </w:rPr>
      </w:pPr>
      <w:r>
        <w:rPr>
          <w:sz w:val="16"/>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Pr>
          <w:rStyle w:val="StyleUnderline"/>
          <w:rFonts w:cs="Arial"/>
        </w:rPr>
        <w:t>The release of</w:t>
      </w:r>
      <w:r>
        <w:rPr>
          <w:sz w:val="16"/>
        </w:rPr>
        <w:t xml:space="preserve"> this </w:t>
      </w:r>
      <w:r>
        <w:rPr>
          <w:rStyle w:val="StyleUnderline"/>
          <w:rFonts w:cs="Arial"/>
        </w:rPr>
        <w:t>carbon</w:t>
      </w:r>
      <w:r>
        <w:rPr>
          <w:sz w:val="16"/>
        </w:rPr>
        <w:t xml:space="preserve"> – however – </w:t>
      </w:r>
      <w:r>
        <w:rPr>
          <w:rStyle w:val="StyleUnderline"/>
          <w:rFonts w:cs="Arial"/>
        </w:rPr>
        <w:t>is changing our climate at</w:t>
      </w:r>
      <w:r>
        <w:rPr>
          <w:sz w:val="16"/>
        </w:rPr>
        <w:t xml:space="preserve"> such </w:t>
      </w:r>
      <w:r>
        <w:rPr>
          <w:rStyle w:val="StyleUnderline"/>
          <w:rFonts w:cs="Arial"/>
        </w:rPr>
        <w:t>a rapid rate that</w:t>
      </w:r>
      <w:r>
        <w:rPr>
          <w:sz w:val="16"/>
        </w:rPr>
        <w:t xml:space="preserve"> </w:t>
      </w:r>
      <w:r>
        <w:rPr>
          <w:rStyle w:val="Emphasis"/>
        </w:rPr>
        <w:t xml:space="preserve">it threatens our survival and presence on earth. </w:t>
      </w:r>
      <w:r>
        <w:rPr>
          <w:sz w:val="16"/>
        </w:rPr>
        <w:t xml:space="preserve">It defies imagination that so much damage has been done in such a relatively short time. </w:t>
      </w:r>
      <w:r>
        <w:rPr>
          <w:rStyle w:val="StyleUnderline"/>
          <w:rFonts w:cs="Arial"/>
        </w:rPr>
        <w:t xml:space="preserve">The </w:t>
      </w:r>
      <w:r>
        <w:rPr>
          <w:rStyle w:val="StyleUnderline"/>
          <w:rFonts w:cs="Arial"/>
          <w:shd w:val="clear" w:color="auto" w:fill="00FF00"/>
        </w:rPr>
        <w:t>implications of climate change are</w:t>
      </w:r>
      <w:r>
        <w:rPr>
          <w:sz w:val="16"/>
          <w:shd w:val="clear" w:color="auto" w:fill="00FF00"/>
        </w:rPr>
        <w:t xml:space="preserve"> </w:t>
      </w:r>
      <w:r>
        <w:rPr>
          <w:rStyle w:val="Emphasis"/>
          <w:shd w:val="clear" w:color="auto" w:fill="00FF00"/>
        </w:rPr>
        <w:t>the single most significant threat to life</w:t>
      </w:r>
      <w:r>
        <w:rPr>
          <w:rStyle w:val="Emphasis"/>
        </w:rPr>
        <w:t xml:space="preserve"> on earth</w:t>
      </w:r>
      <w:r>
        <w:rPr>
          <w:sz w:val="16"/>
        </w:rPr>
        <w:t xml:space="preserve"> and, put simply, </w:t>
      </w:r>
      <w:r>
        <w:rPr>
          <w:rStyle w:val="StyleUnderline"/>
          <w:rFonts w:cs="Arial"/>
        </w:rPr>
        <w:t xml:space="preserve">we are not doing enough to rectify the damage. </w:t>
      </w:r>
      <w:r>
        <w:rPr>
          <w:sz w:val="16"/>
        </w:rPr>
        <w:t xml:space="preserve">This relatively very recent ability to change our climate is an inconvenient truth; </w:t>
      </w:r>
      <w:r>
        <w:rPr>
          <w:rStyle w:val="StyleUnderline"/>
          <w:rFonts w:cs="Arial"/>
        </w:rPr>
        <w:t>the science is sound</w:t>
      </w:r>
      <w:r>
        <w:rPr>
          <w:sz w:val="16"/>
        </w:rPr>
        <w:t xml:space="preserve">. </w:t>
      </w:r>
      <w:r>
        <w:rPr>
          <w:rStyle w:val="StyleUnderline"/>
          <w:rFonts w:cs="Arial"/>
        </w:rPr>
        <w:t>We know of the</w:t>
      </w:r>
      <w:r>
        <w:rPr>
          <w:sz w:val="16"/>
        </w:rPr>
        <w:t xml:space="preserve"> complex set of interrelated </w:t>
      </w:r>
      <w:r>
        <w:rPr>
          <w:rStyle w:val="StyleUnderline"/>
          <w:rFonts w:cs="Arial"/>
        </w:rPr>
        <w:t>national and global security risks that are a</w:t>
      </w:r>
      <w:r>
        <w:rPr>
          <w:sz w:val="16"/>
        </w:rPr>
        <w:t xml:space="preserve"> </w:t>
      </w:r>
      <w:r>
        <w:rPr>
          <w:rStyle w:val="Emphasis"/>
        </w:rPr>
        <w:t xml:space="preserve">result of global </w:t>
      </w:r>
      <w:r>
        <w:rPr>
          <w:rStyle w:val="Emphasis"/>
          <w:shd w:val="clear" w:color="auto" w:fill="00FF00"/>
        </w:rPr>
        <w:t>warming</w:t>
      </w:r>
      <w:r>
        <w:rPr>
          <w:sz w:val="16"/>
        </w:rPr>
        <w:t xml:space="preserve"> and the velocity at which climate change is occurring. We worry it may already be too late. Climate change writ large has informed few, interested some, confused many, and polarized politics. </w:t>
      </w:r>
      <w:r>
        <w:rPr>
          <w:rStyle w:val="StyleUnderline"/>
          <w:rFonts w:cs="Arial"/>
        </w:rPr>
        <w:t>It has</w:t>
      </w:r>
      <w:r>
        <w:rPr>
          <w:sz w:val="16"/>
        </w:rPr>
        <w:t xml:space="preserve"> already </w:t>
      </w:r>
      <w:r>
        <w:rPr>
          <w:rStyle w:val="StyleUnderline"/>
          <w:rFonts w:cs="Arial"/>
          <w:shd w:val="clear" w:color="auto" w:fill="00FF00"/>
        </w:rPr>
        <w:t>led to</w:t>
      </w:r>
      <w:r>
        <w:rPr>
          <w:rStyle w:val="StyleUnderline"/>
          <w:rFonts w:cs="Arial"/>
        </w:rPr>
        <w:t xml:space="preserve"> an increase in </w:t>
      </w:r>
      <w:r>
        <w:rPr>
          <w:rStyle w:val="Emphasis"/>
          <w:shd w:val="clear" w:color="auto" w:fill="00FF00"/>
        </w:rPr>
        <w:t>natural disasters</w:t>
      </w:r>
      <w:r>
        <w:rPr>
          <w:sz w:val="16"/>
        </w:rPr>
        <w:t xml:space="preserve"> including but not limited to droughts, storms, floods, fires etc. The year 2012 was among the 10 warmest years on record according to an American Meteorological Society (AMS) report. Research suggests that </w:t>
      </w:r>
      <w:r>
        <w:rPr>
          <w:rStyle w:val="StyleUnderline"/>
          <w:rFonts w:cs="Arial"/>
        </w:rPr>
        <w:t>climate change is</w:t>
      </w:r>
      <w:r>
        <w:rPr>
          <w:sz w:val="16"/>
        </w:rPr>
        <w:t xml:space="preserve"> already </w:t>
      </w:r>
      <w:r>
        <w:rPr>
          <w:rStyle w:val="StyleUnderline"/>
          <w:rFonts w:cs="Arial"/>
        </w:rPr>
        <w:t>affecting human displacement</w:t>
      </w:r>
      <w:r>
        <w:rPr>
          <w:sz w:val="16"/>
        </w:rPr>
        <w:t xml:space="preserve">; reportedly 36 million people were displaced in 2008 alone because of sudden natural disasters. Figures for 2010 and 2011 paint a grimmer picture of </w:t>
      </w:r>
      <w:r>
        <w:rPr>
          <w:rStyle w:val="StyleUnderline"/>
          <w:rFonts w:cs="Arial"/>
        </w:rPr>
        <w:t>people displaced because of rising sea levels, heat and storms</w:t>
      </w:r>
      <w:r>
        <w:rPr>
          <w:sz w:val="16"/>
        </w:rPr>
        <w:t xml:space="preserve">. </w:t>
      </w:r>
      <w:r>
        <w:rPr>
          <w:rStyle w:val="StyleUnderline"/>
          <w:rFonts w:cs="Arial"/>
        </w:rPr>
        <w:t>Climate change affects</w:t>
      </w:r>
      <w:r>
        <w:rPr>
          <w:sz w:val="16"/>
        </w:rPr>
        <w:t xml:space="preserve"> </w:t>
      </w:r>
      <w:r>
        <w:rPr>
          <w:rStyle w:val="Emphasis"/>
        </w:rPr>
        <w:t>all natural systems</w:t>
      </w:r>
      <w:r>
        <w:rPr>
          <w:sz w:val="16"/>
        </w:rPr>
        <w:t xml:space="preserve">. It impacts temperature and consequently </w:t>
      </w:r>
      <w:r>
        <w:rPr>
          <w:rStyle w:val="StyleUnderline"/>
          <w:rFonts w:cs="Arial"/>
        </w:rPr>
        <w:t xml:space="preserve">it affects water and </w:t>
      </w:r>
      <w:r>
        <w:rPr>
          <w:rStyle w:val="Emphasis"/>
        </w:rPr>
        <w:t>weather patterns</w:t>
      </w:r>
      <w:r>
        <w:rPr>
          <w:sz w:val="16"/>
        </w:rPr>
        <w:t xml:space="preserve">. </w:t>
      </w:r>
      <w:r>
        <w:rPr>
          <w:rStyle w:val="StyleUnderline"/>
          <w:rFonts w:cs="Arial"/>
          <w:shd w:val="clear" w:color="auto" w:fill="00FF00"/>
        </w:rPr>
        <w:t xml:space="preserve">It contributes to desertification, </w:t>
      </w:r>
      <w:r>
        <w:rPr>
          <w:rStyle w:val="Emphasis"/>
          <w:shd w:val="clear" w:color="auto" w:fill="00FF00"/>
        </w:rPr>
        <w:t>deforestation</w:t>
      </w:r>
      <w:r>
        <w:rPr>
          <w:rStyle w:val="StyleUnderline"/>
          <w:rFonts w:cs="Arial"/>
          <w:shd w:val="clear" w:color="auto" w:fill="00FF00"/>
        </w:rPr>
        <w:t xml:space="preserve"> and </w:t>
      </w:r>
      <w:r>
        <w:rPr>
          <w:rStyle w:val="Emphasis"/>
          <w:shd w:val="clear" w:color="auto" w:fill="00FF00"/>
        </w:rPr>
        <w:t>acidification of</w:t>
      </w:r>
      <w:r>
        <w:rPr>
          <w:rStyle w:val="StyleUnderline"/>
          <w:rFonts w:cs="Arial"/>
          <w:shd w:val="clear" w:color="auto" w:fill="00FF00"/>
        </w:rPr>
        <w:t xml:space="preserve"> the </w:t>
      </w:r>
      <w:r>
        <w:rPr>
          <w:rStyle w:val="Emphasis"/>
          <w:shd w:val="clear" w:color="auto" w:fill="00FF00"/>
        </w:rPr>
        <w:t>oceans</w:t>
      </w:r>
      <w:r>
        <w:rPr>
          <w:sz w:val="16"/>
        </w:rPr>
        <w:t xml:space="preserve">. Changes in weather patterns may mean droughts in one area and floods in another. Counter-intuitively, perhaps, </w:t>
      </w:r>
      <w:r>
        <w:rPr>
          <w:rStyle w:val="StyleUnderline"/>
          <w:rFonts w:cs="Arial"/>
        </w:rPr>
        <w:t>sea levels rise but</w:t>
      </w:r>
      <w:r>
        <w:rPr>
          <w:sz w:val="16"/>
        </w:rPr>
        <w:t xml:space="preserve"> </w:t>
      </w:r>
      <w:proofErr w:type="gramStart"/>
      <w:r>
        <w:rPr>
          <w:sz w:val="16"/>
        </w:rPr>
        <w:t xml:space="preserve">perennial </w:t>
      </w:r>
      <w:r>
        <w:rPr>
          <w:rStyle w:val="StyleUnderline"/>
          <w:rFonts w:cs="Arial"/>
        </w:rPr>
        <w:t>river</w:t>
      </w:r>
      <w:proofErr w:type="gramEnd"/>
      <w:r>
        <w:rPr>
          <w:rStyle w:val="StyleUnderline"/>
          <w:rFonts w:cs="Arial"/>
        </w:rPr>
        <w:t xml:space="preserve"> water supplies are reduced because glaciers are retreating</w:t>
      </w:r>
      <w:r>
        <w:rPr>
          <w:sz w:val="16"/>
        </w:rPr>
        <w:t xml:space="preserve">. </w:t>
      </w:r>
      <w:r>
        <w:rPr>
          <w:rStyle w:val="StyleUnderline"/>
          <w:rFonts w:cs="Arial"/>
        </w:rPr>
        <w:t>As glaciers</w:t>
      </w:r>
      <w:r>
        <w:rPr>
          <w:sz w:val="16"/>
        </w:rPr>
        <w:t xml:space="preserve"> and polar ice caps </w:t>
      </w:r>
      <w:r>
        <w:rPr>
          <w:rStyle w:val="StyleUnderline"/>
          <w:rFonts w:cs="Arial"/>
        </w:rPr>
        <w:t>melt, there is an albedo effect</w:t>
      </w:r>
      <w:r>
        <w:rPr>
          <w:sz w:val="16"/>
        </w:rPr>
        <w:t xml:space="preserve">, </w:t>
      </w:r>
      <w:r>
        <w:rPr>
          <w:rStyle w:val="StyleUnderline"/>
          <w:rFonts w:cs="Arial"/>
        </w:rPr>
        <w:t xml:space="preserve">which is a </w:t>
      </w:r>
      <w:r>
        <w:rPr>
          <w:rStyle w:val="Emphasis"/>
        </w:rPr>
        <w:t>double whammy of less temperature</w:t>
      </w:r>
      <w:r>
        <w:rPr>
          <w:sz w:val="16"/>
        </w:rPr>
        <w:t xml:space="preserve"> regulation </w:t>
      </w:r>
      <w:r>
        <w:rPr>
          <w:rStyle w:val="StyleUnderline"/>
          <w:rFonts w:cs="Arial"/>
        </w:rPr>
        <w:t>because of less</w:t>
      </w:r>
      <w:r>
        <w:rPr>
          <w:sz w:val="16"/>
        </w:rPr>
        <w:t xml:space="preserve"> surface area of </w:t>
      </w:r>
      <w:r>
        <w:rPr>
          <w:rStyle w:val="StyleUnderline"/>
          <w:rFonts w:cs="Arial"/>
        </w:rPr>
        <w:t>ice</w:t>
      </w:r>
      <w:r>
        <w:rPr>
          <w:sz w:val="16"/>
        </w:rPr>
        <w:t xml:space="preserve"> present. </w:t>
      </w:r>
      <w:r>
        <w:rPr>
          <w:rStyle w:val="StyleUnderline"/>
          <w:rFonts w:cs="Arial"/>
        </w:rPr>
        <w:t>This</w:t>
      </w:r>
      <w:r>
        <w:rPr>
          <w:sz w:val="16"/>
        </w:rPr>
        <w:t xml:space="preserve"> </w:t>
      </w:r>
      <w:r>
        <w:rPr>
          <w:rStyle w:val="StyleUnderline"/>
          <w:rFonts w:cs="Arial"/>
        </w:rPr>
        <w:t>means</w:t>
      </w:r>
      <w:r>
        <w:rPr>
          <w:sz w:val="16"/>
        </w:rPr>
        <w:t xml:space="preserve"> that less absorption occurs and also </w:t>
      </w:r>
      <w:r>
        <w:rPr>
          <w:rStyle w:val="StyleUnderline"/>
          <w:rFonts w:cs="Arial"/>
        </w:rPr>
        <w:t>there is less reflection of the sun’s light</w:t>
      </w:r>
      <w:r>
        <w:rPr>
          <w:sz w:val="16"/>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r>
        <w:rPr>
          <w:rStyle w:val="StyleUnderline"/>
          <w:rFonts w:cs="Arial"/>
        </w:rPr>
        <w:t>The planet</w:t>
      </w:r>
      <w:r>
        <w:rPr>
          <w:sz w:val="16"/>
        </w:rPr>
        <w:t xml:space="preserve"> has </w:t>
      </w:r>
      <w:r>
        <w:rPr>
          <w:rStyle w:val="StyleUnderline"/>
          <w:rFonts w:cs="Arial"/>
        </w:rPr>
        <w:t>already adapted</w:t>
      </w:r>
      <w:r>
        <w:rPr>
          <w:sz w:val="16"/>
        </w:rPr>
        <w:t xml:space="preserve"> itself </w:t>
      </w:r>
      <w:r>
        <w:rPr>
          <w:rStyle w:val="StyleUnderline"/>
          <w:rFonts w:cs="Arial"/>
        </w:rPr>
        <w:t>to</w:t>
      </w:r>
      <w:r>
        <w:rPr>
          <w:sz w:val="16"/>
        </w:rPr>
        <w:t xml:space="preserve"> dramatic </w:t>
      </w:r>
      <w:r>
        <w:rPr>
          <w:rStyle w:val="StyleUnderline"/>
          <w:rFonts w:cs="Arial"/>
        </w:rPr>
        <w:t>climate change</w:t>
      </w:r>
      <w:r>
        <w:rPr>
          <w:sz w:val="16"/>
        </w:rPr>
        <w:t xml:space="preserve"> including a wide range of distinct geologic periods and multiple extinctions, and </w:t>
      </w:r>
      <w:r>
        <w:rPr>
          <w:rStyle w:val="StyleUnderline"/>
          <w:rFonts w:cs="Arial"/>
        </w:rPr>
        <w:t>at a pace that it can be managed</w:t>
      </w:r>
      <w:r>
        <w:rPr>
          <w:sz w:val="16"/>
        </w:rPr>
        <w:t xml:space="preserve">. It is </w:t>
      </w:r>
      <w:r>
        <w:rPr>
          <w:rStyle w:val="Emphasis"/>
          <w:shd w:val="clear" w:color="auto" w:fill="00FF00"/>
        </w:rPr>
        <w:t>human intervention</w:t>
      </w:r>
      <w:r>
        <w:rPr>
          <w:sz w:val="16"/>
        </w:rPr>
        <w:t xml:space="preserve"> that </w:t>
      </w:r>
      <w:r>
        <w:rPr>
          <w:rStyle w:val="Emphasis"/>
        </w:rPr>
        <w:t xml:space="preserve">has </w:t>
      </w:r>
      <w:r>
        <w:rPr>
          <w:rStyle w:val="Emphasis"/>
          <w:shd w:val="clear" w:color="auto" w:fill="00FF00"/>
        </w:rPr>
        <w:t>accelerated the pace</w:t>
      </w:r>
      <w:r>
        <w:rPr>
          <w:rStyle w:val="Emphasis"/>
        </w:rPr>
        <w:t xml:space="preserve"> dramatically</w:t>
      </w:r>
      <w:r>
        <w:rPr>
          <w:sz w:val="16"/>
        </w:rPr>
        <w:t xml:space="preserve">: An </w:t>
      </w:r>
      <w:r>
        <w:rPr>
          <w:rStyle w:val="StyleUnderline"/>
          <w:rFonts w:cs="Arial"/>
          <w:shd w:val="clear" w:color="auto" w:fill="00FF00"/>
        </w:rPr>
        <w:t>increased</w:t>
      </w:r>
      <w:r>
        <w:rPr>
          <w:sz w:val="16"/>
        </w:rPr>
        <w:t xml:space="preserve"> surface </w:t>
      </w:r>
      <w:r>
        <w:rPr>
          <w:rStyle w:val="StyleUnderline"/>
          <w:rFonts w:cs="Arial"/>
          <w:shd w:val="clear" w:color="auto" w:fill="00FF00"/>
        </w:rPr>
        <w:t>temperature</w:t>
      </w:r>
      <w:r>
        <w:rPr>
          <w:sz w:val="16"/>
        </w:rPr>
        <w:t xml:space="preserve">, </w:t>
      </w:r>
      <w:r>
        <w:rPr>
          <w:rStyle w:val="StyleUnderline"/>
          <w:rFonts w:cs="Arial"/>
        </w:rPr>
        <w:t>coupled with</w:t>
      </w:r>
      <w:r>
        <w:rPr>
          <w:sz w:val="16"/>
        </w:rPr>
        <w:t xml:space="preserve"> more </w:t>
      </w:r>
      <w:r>
        <w:rPr>
          <w:rStyle w:val="StyleUnderline"/>
          <w:rFonts w:cs="Arial"/>
        </w:rPr>
        <w:t>severe weather and changes in</w:t>
      </w:r>
      <w:r>
        <w:rPr>
          <w:sz w:val="16"/>
        </w:rPr>
        <w:t xml:space="preserve"> </w:t>
      </w:r>
      <w:r>
        <w:rPr>
          <w:rStyle w:val="StyleUnderline"/>
          <w:rFonts w:cs="Arial"/>
        </w:rPr>
        <w:t xml:space="preserve">water distribution will </w:t>
      </w:r>
      <w:r>
        <w:rPr>
          <w:rStyle w:val="StyleUnderline"/>
          <w:rFonts w:cs="Arial"/>
          <w:shd w:val="clear" w:color="auto" w:fill="00FF00"/>
        </w:rPr>
        <w:t>create</w:t>
      </w:r>
      <w:r>
        <w:rPr>
          <w:rStyle w:val="StyleUnderline"/>
          <w:rFonts w:cs="Arial"/>
        </w:rPr>
        <w:t xml:space="preserve"> uneven </w:t>
      </w:r>
      <w:r>
        <w:rPr>
          <w:rStyle w:val="Emphasis"/>
          <w:shd w:val="clear" w:color="auto" w:fill="00FF00"/>
        </w:rPr>
        <w:t>threats</w:t>
      </w:r>
      <w:r>
        <w:rPr>
          <w:rStyle w:val="StyleUnderline"/>
          <w:rFonts w:cs="Arial"/>
          <w:shd w:val="clear" w:color="auto" w:fill="00FF00"/>
        </w:rPr>
        <w:t xml:space="preserve"> to</w:t>
      </w:r>
      <w:r>
        <w:rPr>
          <w:rStyle w:val="StyleUnderline"/>
          <w:rFonts w:cs="Arial"/>
        </w:rPr>
        <w:t xml:space="preserve"> our</w:t>
      </w:r>
      <w:r>
        <w:rPr>
          <w:sz w:val="16"/>
        </w:rPr>
        <w:t xml:space="preserve"> </w:t>
      </w:r>
      <w:r>
        <w:rPr>
          <w:rStyle w:val="Emphasis"/>
          <w:shd w:val="clear" w:color="auto" w:fill="00FF00"/>
        </w:rPr>
        <w:t>ag</w:t>
      </w:r>
      <w:r>
        <w:rPr>
          <w:rStyle w:val="Emphasis"/>
        </w:rPr>
        <w:t>ricultural systems</w:t>
      </w:r>
      <w:r>
        <w:rPr>
          <w:sz w:val="16"/>
        </w:rPr>
        <w:t xml:space="preserve"> and will </w:t>
      </w:r>
      <w:r>
        <w:rPr>
          <w:rStyle w:val="StyleUnderline"/>
          <w:rFonts w:cs="Arial"/>
        </w:rPr>
        <w:t>foster and</w:t>
      </w:r>
      <w:r>
        <w:rPr>
          <w:sz w:val="16"/>
        </w:rPr>
        <w:t xml:space="preserve"> support </w:t>
      </w:r>
      <w:r>
        <w:rPr>
          <w:rStyle w:val="StyleUnderline"/>
          <w:rFonts w:cs="Arial"/>
        </w:rPr>
        <w:t xml:space="preserve">the </w:t>
      </w:r>
      <w:r>
        <w:rPr>
          <w:rStyle w:val="StyleUnderline"/>
          <w:rFonts w:cs="Arial"/>
          <w:shd w:val="clear" w:color="auto" w:fill="00FF00"/>
        </w:rPr>
        <w:t>spread of</w:t>
      </w:r>
      <w:r>
        <w:rPr>
          <w:sz w:val="16"/>
        </w:rPr>
        <w:t xml:space="preserve"> insect borne </w:t>
      </w:r>
      <w:r>
        <w:rPr>
          <w:rStyle w:val="Emphasis"/>
          <w:shd w:val="clear" w:color="auto" w:fill="00FF00"/>
        </w:rPr>
        <w:t>diseases</w:t>
      </w:r>
      <w:r>
        <w:rPr>
          <w:sz w:val="16"/>
        </w:rPr>
        <w:t xml:space="preserve"> like Malaria, Dengue and the West Nile virus. </w:t>
      </w:r>
      <w:r>
        <w:rPr>
          <w:rStyle w:val="Emphasis"/>
        </w:rPr>
        <w:t xml:space="preserve">Rising </w:t>
      </w:r>
      <w:r>
        <w:rPr>
          <w:rStyle w:val="Emphasis"/>
          <w:shd w:val="clear" w:color="auto" w:fill="00FF00"/>
        </w:rPr>
        <w:t>sea levels</w:t>
      </w:r>
      <w:r>
        <w:rPr>
          <w:rStyle w:val="Emphasis"/>
        </w:rPr>
        <w:t xml:space="preserve"> will</w:t>
      </w:r>
      <w:r>
        <w:rPr>
          <w:sz w:val="16"/>
        </w:rPr>
        <w:t xml:space="preserve"> increasingly </w:t>
      </w:r>
      <w:r>
        <w:rPr>
          <w:rStyle w:val="Emphasis"/>
          <w:shd w:val="clear" w:color="auto" w:fill="00FF00"/>
        </w:rPr>
        <w:t>threaten</w:t>
      </w:r>
      <w:r>
        <w:rPr>
          <w:sz w:val="16"/>
        </w:rPr>
        <w:t xml:space="preserve"> our coastal population and infrastructure centers and with more than 3.5 billion people – </w:t>
      </w:r>
      <w:r>
        <w:rPr>
          <w:rStyle w:val="Emphasis"/>
        </w:rPr>
        <w:t xml:space="preserve">half </w:t>
      </w:r>
      <w:r>
        <w:rPr>
          <w:rStyle w:val="Emphasis"/>
          <w:shd w:val="clear" w:color="auto" w:fill="00FF00"/>
        </w:rPr>
        <w:t>the planet</w:t>
      </w:r>
      <w:r>
        <w:rPr>
          <w:sz w:val="16"/>
        </w:rPr>
        <w:t xml:space="preserve"> – depending on the ocean for their primary source of food, ocean acidification may dangerously undercut critical natural food systems which would result in reduced rations. Climate change also carries significant inertia. Even if emissions were completely halted today, temperature increases would continue for some time. Thus </w:t>
      </w:r>
      <w:r>
        <w:rPr>
          <w:rStyle w:val="Emphasis"/>
          <w:shd w:val="clear" w:color="auto" w:fill="00FF00"/>
        </w:rPr>
        <w:t>the impact is</w:t>
      </w:r>
      <w:r>
        <w:rPr>
          <w:rStyle w:val="StyleUnderline"/>
          <w:rFonts w:cs="Arial"/>
        </w:rPr>
        <w:t xml:space="preserve"> not</w:t>
      </w:r>
      <w:r>
        <w:rPr>
          <w:sz w:val="16"/>
        </w:rPr>
        <w:t xml:space="preserve"> </w:t>
      </w:r>
      <w:r>
        <w:rPr>
          <w:rStyle w:val="StyleUnderline"/>
          <w:rFonts w:cs="Arial"/>
        </w:rPr>
        <w:t>only to the environment, water, coastal homes, agriculture and fisheries</w:t>
      </w:r>
      <w:r>
        <w:rPr>
          <w:sz w:val="16"/>
        </w:rPr>
        <w:t xml:space="preserve"> as mentioned, </w:t>
      </w:r>
      <w:r>
        <w:rPr>
          <w:rStyle w:val="StyleUnderline"/>
          <w:rFonts w:cs="Arial"/>
        </w:rPr>
        <w:t>but also would</w:t>
      </w:r>
      <w:r>
        <w:rPr>
          <w:sz w:val="16"/>
        </w:rPr>
        <w:t xml:space="preserve"> </w:t>
      </w:r>
      <w:r>
        <w:rPr>
          <w:rStyle w:val="Emphasis"/>
        </w:rPr>
        <w:t xml:space="preserve">lead to </w:t>
      </w:r>
      <w:r>
        <w:rPr>
          <w:rStyle w:val="Emphasis"/>
          <w:shd w:val="clear" w:color="auto" w:fill="00FF00"/>
        </w:rPr>
        <w:t>conflict and</w:t>
      </w:r>
      <w:r>
        <w:rPr>
          <w:rStyle w:val="Emphasis"/>
        </w:rPr>
        <w:t xml:space="preserve"> thus impact national security</w:t>
      </w:r>
      <w:r>
        <w:rPr>
          <w:sz w:val="16"/>
        </w:rPr>
        <w:t xml:space="preserve">. </w:t>
      </w:r>
      <w:r>
        <w:rPr>
          <w:rStyle w:val="Emphasis"/>
          <w:shd w:val="clear" w:color="auto" w:fill="00FF00"/>
        </w:rPr>
        <w:t>Resource wars</w:t>
      </w:r>
      <w:r>
        <w:rPr>
          <w:rStyle w:val="Emphasis"/>
        </w:rPr>
        <w:t xml:space="preserve"> are inevitable </w:t>
      </w:r>
      <w:r>
        <w:rPr>
          <w:rStyle w:val="Emphasis"/>
          <w:shd w:val="clear" w:color="auto" w:fill="00FF00"/>
        </w:rPr>
        <w:t>as countries</w:t>
      </w:r>
      <w:r>
        <w:rPr>
          <w:rStyle w:val="Emphasis"/>
        </w:rPr>
        <w:t xml:space="preserve"> respond, adapt and </w:t>
      </w:r>
      <w:r>
        <w:rPr>
          <w:rStyle w:val="Emphasis"/>
          <w:shd w:val="clear" w:color="auto" w:fill="00FF00"/>
        </w:rPr>
        <w:t>compete for</w:t>
      </w:r>
      <w:r>
        <w:rPr>
          <w:rStyle w:val="Emphasis"/>
        </w:rPr>
        <w:t xml:space="preserve"> the </w:t>
      </w:r>
      <w:r>
        <w:rPr>
          <w:rStyle w:val="Emphasis"/>
          <w:shd w:val="clear" w:color="auto" w:fill="00FF00"/>
        </w:rPr>
        <w:t>shrinking</w:t>
      </w:r>
      <w:r>
        <w:rPr>
          <w:rStyle w:val="Emphasis"/>
        </w:rPr>
        <w:t xml:space="preserve"> set of</w:t>
      </w:r>
      <w:r>
        <w:rPr>
          <w:sz w:val="16"/>
        </w:rPr>
        <w:t xml:space="preserve"> those available </w:t>
      </w:r>
      <w:r>
        <w:rPr>
          <w:rStyle w:val="Emphasis"/>
          <w:shd w:val="clear" w:color="auto" w:fill="00FF00"/>
        </w:rPr>
        <w:t>resources</w:t>
      </w:r>
      <w:r>
        <w:rPr>
          <w:sz w:val="16"/>
        </w:rPr>
        <w:t xml:space="preserve">. These wars have arguably already started and will continue in the future because </w:t>
      </w:r>
      <w:r>
        <w:rPr>
          <w:rStyle w:val="StyleUnderline"/>
          <w:rFonts w:cs="Arial"/>
        </w:rPr>
        <w:t>climate change will force countries to act for national survival</w:t>
      </w:r>
      <w:r>
        <w:rPr>
          <w:sz w:val="16"/>
        </w:rPr>
        <w:t xml:space="preserve">; the so-called Climate Wars. As early as 2003 Greenpeace alluded to a report which it claimed was commissioned by </w:t>
      </w:r>
      <w:r>
        <w:rPr>
          <w:rStyle w:val="StyleUnderline"/>
          <w:rFonts w:cs="Arial"/>
        </w:rPr>
        <w:t>the Pentagon</w:t>
      </w:r>
      <w:r>
        <w:rPr>
          <w:sz w:val="16"/>
        </w:rPr>
        <w:t xml:space="preserve"> titled: </w:t>
      </w:r>
      <w:r>
        <w:rPr>
          <w:rStyle w:val="StyleUnderline"/>
          <w:rFonts w:cs="Arial"/>
        </w:rPr>
        <w:t>An Abrupt Climate Change Scenario</w:t>
      </w:r>
      <w:r>
        <w:rPr>
          <w:sz w:val="16"/>
        </w:rPr>
        <w:t xml:space="preserve"> and Its Implications for U.S. National Security. It </w:t>
      </w:r>
      <w:r>
        <w:rPr>
          <w:rStyle w:val="StyleUnderline"/>
          <w:rFonts w:cs="Arial"/>
        </w:rPr>
        <w:t>painted a picture of</w:t>
      </w:r>
      <w:r>
        <w:rPr>
          <w:sz w:val="16"/>
        </w:rPr>
        <w:t xml:space="preserve"> a world in </w:t>
      </w:r>
      <w:r>
        <w:rPr>
          <w:rStyle w:val="StyleUnderline"/>
          <w:rFonts w:cs="Arial"/>
        </w:rPr>
        <w:t>turmoil because global warming</w:t>
      </w:r>
      <w:r>
        <w:rPr>
          <w:sz w:val="16"/>
        </w:rPr>
        <w:t xml:space="preserve"> had </w:t>
      </w:r>
      <w:r>
        <w:rPr>
          <w:rStyle w:val="StyleUnderline"/>
          <w:rFonts w:cs="Arial"/>
        </w:rPr>
        <w:t>accelerated</w:t>
      </w:r>
      <w:r>
        <w:rPr>
          <w:sz w:val="16"/>
        </w:rPr>
        <w:t xml:space="preserve">.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In 2006 </w:t>
      </w:r>
      <w:r>
        <w:rPr>
          <w:rStyle w:val="StyleUnderline"/>
          <w:rFonts w:cs="Arial"/>
        </w:rPr>
        <w:t>the</w:t>
      </w:r>
      <w:r>
        <w:rPr>
          <w:sz w:val="16"/>
        </w:rPr>
        <w:t xml:space="preserve"> Center for Naval Analyses (</w:t>
      </w:r>
      <w:r>
        <w:rPr>
          <w:rStyle w:val="StyleUnderline"/>
          <w:rFonts w:cs="Arial"/>
        </w:rPr>
        <w:t>CNA</w:t>
      </w:r>
      <w:r>
        <w:rPr>
          <w:sz w:val="16"/>
        </w:rPr>
        <w:t xml:space="preserve">) – Institute of Public Research – </w:t>
      </w:r>
      <w:r>
        <w:rPr>
          <w:rStyle w:val="StyleUnderline"/>
          <w:rFonts w:cs="Arial"/>
        </w:rPr>
        <w:t>convened a board of 11</w:t>
      </w:r>
      <w:r>
        <w:rPr>
          <w:sz w:val="16"/>
        </w:rPr>
        <w:t xml:space="preserve"> senior retired </w:t>
      </w:r>
      <w:r>
        <w:rPr>
          <w:rStyle w:val="StyleUnderline"/>
          <w:rFonts w:cs="Arial"/>
        </w:rPr>
        <w:t>generals and admirals to assess National Security and the Threat to Climate Change</w:t>
      </w:r>
      <w:r>
        <w:rPr>
          <w:sz w:val="16"/>
        </w:rPr>
        <w:t xml:space="preserve">. Their initial report was published in April 2007 and made no mention of the potential acceleration of climate change. </w:t>
      </w:r>
      <w:r>
        <w:rPr>
          <w:rStyle w:val="StyleUnderline"/>
          <w:rFonts w:cs="Arial"/>
        </w:rPr>
        <w:t>The team found</w:t>
      </w:r>
      <w:r>
        <w:rPr>
          <w:sz w:val="16"/>
        </w:rPr>
        <w:t xml:space="preserve"> that </w:t>
      </w:r>
      <w:r>
        <w:rPr>
          <w:rStyle w:val="StyleUnderline"/>
          <w:rFonts w:cs="Arial"/>
        </w:rPr>
        <w:t>climate change</w:t>
      </w:r>
      <w:r>
        <w:rPr>
          <w:sz w:val="16"/>
        </w:rPr>
        <w:t xml:space="preserve"> </w:t>
      </w:r>
      <w:r>
        <w:rPr>
          <w:rStyle w:val="Emphasis"/>
        </w:rPr>
        <w:t>was a serious threat to national security</w:t>
      </w:r>
      <w:r>
        <w:rPr>
          <w:sz w:val="16"/>
        </w:rPr>
        <w:t xml:space="preserve"> and that it was: “most likely to happen in regions of the world that are already fertile ground for extremism.” The team made recommendations from their analysis of regional impacts which suggested the following. </w:t>
      </w:r>
      <w:r>
        <w:rPr>
          <w:rStyle w:val="Emphasis"/>
          <w:shd w:val="clear" w:color="auto" w:fill="00FF00"/>
        </w:rPr>
        <w:t>Europe</w:t>
      </w:r>
      <w:r>
        <w:rPr>
          <w:rStyle w:val="StyleUnderline"/>
          <w:rFonts w:cs="Arial"/>
          <w:shd w:val="clear" w:color="auto" w:fill="00FF00"/>
        </w:rPr>
        <w:t xml:space="preserve"> would experience</w:t>
      </w:r>
      <w:r>
        <w:rPr>
          <w:sz w:val="16"/>
        </w:rPr>
        <w:t xml:space="preserve"> some </w:t>
      </w:r>
      <w:r>
        <w:rPr>
          <w:rStyle w:val="StyleUnderline"/>
          <w:rFonts w:cs="Arial"/>
          <w:shd w:val="clear" w:color="auto" w:fill="00FF00"/>
        </w:rPr>
        <w:t>fracturing</w:t>
      </w:r>
      <w:r>
        <w:rPr>
          <w:rStyle w:val="StyleUnderline"/>
          <w:rFonts w:cs="Arial"/>
        </w:rPr>
        <w:t xml:space="preserve"> because of border migration</w:t>
      </w:r>
      <w:r>
        <w:rPr>
          <w:sz w:val="16"/>
        </w:rPr>
        <w:t xml:space="preserve">. </w:t>
      </w:r>
      <w:r>
        <w:rPr>
          <w:rStyle w:val="Emphasis"/>
          <w:shd w:val="clear" w:color="auto" w:fill="00FF00"/>
        </w:rPr>
        <w:t>Africa</w:t>
      </w:r>
      <w:r>
        <w:rPr>
          <w:sz w:val="16"/>
          <w:shd w:val="clear" w:color="auto" w:fill="00FF00"/>
        </w:rPr>
        <w:t xml:space="preserve"> </w:t>
      </w:r>
      <w:r>
        <w:rPr>
          <w:rStyle w:val="StyleUnderline"/>
          <w:rFonts w:cs="Arial"/>
          <w:shd w:val="clear" w:color="auto" w:fill="00FF00"/>
        </w:rPr>
        <w:t>would need</w:t>
      </w:r>
      <w:r>
        <w:rPr>
          <w:rStyle w:val="StyleUnderline"/>
          <w:rFonts w:cs="Arial"/>
        </w:rPr>
        <w:t xml:space="preserve"> more stability and </w:t>
      </w:r>
      <w:r>
        <w:rPr>
          <w:rStyle w:val="StyleUnderline"/>
          <w:rFonts w:cs="Arial"/>
          <w:shd w:val="clear" w:color="auto" w:fill="00FF00"/>
        </w:rPr>
        <w:t>humanitarian operations</w:t>
      </w:r>
      <w:r>
        <w:rPr>
          <w:rStyle w:val="StyleUnderline"/>
          <w:rFonts w:cs="Arial"/>
        </w:rPr>
        <w:t xml:space="preserve"> provided by the U</w:t>
      </w:r>
      <w:r>
        <w:rPr>
          <w:sz w:val="16"/>
        </w:rPr>
        <w:t xml:space="preserve">nited </w:t>
      </w:r>
      <w:r>
        <w:rPr>
          <w:rStyle w:val="StyleUnderline"/>
          <w:rFonts w:cs="Arial"/>
        </w:rPr>
        <w:t>S</w:t>
      </w:r>
      <w:r>
        <w:rPr>
          <w:sz w:val="16"/>
        </w:rPr>
        <w:t xml:space="preserve">tates. </w:t>
      </w:r>
      <w:r>
        <w:rPr>
          <w:rStyle w:val="Emphasis"/>
          <w:shd w:val="clear" w:color="auto" w:fill="00FF00"/>
        </w:rPr>
        <w:t>The Middle East</w:t>
      </w:r>
      <w:r>
        <w:rPr>
          <w:sz w:val="16"/>
          <w:shd w:val="clear" w:color="auto" w:fill="00FF00"/>
        </w:rPr>
        <w:t xml:space="preserve"> </w:t>
      </w:r>
      <w:r>
        <w:rPr>
          <w:rStyle w:val="StyleUnderline"/>
          <w:rFonts w:cs="Arial"/>
          <w:shd w:val="clear" w:color="auto" w:fill="00FF00"/>
        </w:rPr>
        <w:t>would experience a “loss</w:t>
      </w:r>
      <w:r>
        <w:rPr>
          <w:rStyle w:val="StyleUnderline"/>
          <w:rFonts w:cs="Arial"/>
        </w:rPr>
        <w:t xml:space="preserve"> of food and water </w:t>
      </w:r>
      <w:r>
        <w:rPr>
          <w:rStyle w:val="StyleUnderline"/>
          <w:rFonts w:cs="Arial"/>
          <w:shd w:val="clear" w:color="auto" w:fill="00FF00"/>
        </w:rPr>
        <w:t>security</w:t>
      </w:r>
      <w:r>
        <w:rPr>
          <w:sz w:val="16"/>
        </w:rPr>
        <w:t xml:space="preserve"> (which) </w:t>
      </w:r>
      <w:r>
        <w:rPr>
          <w:rStyle w:val="StyleUnderline"/>
          <w:rFonts w:cs="Arial"/>
        </w:rPr>
        <w:t>will increase pressure to emigrate across borders</w:t>
      </w:r>
      <w:r>
        <w:rPr>
          <w:sz w:val="16"/>
        </w:rPr>
        <w:t xml:space="preserve">.” </w:t>
      </w:r>
      <w:r>
        <w:rPr>
          <w:rStyle w:val="Emphasis"/>
          <w:shd w:val="clear" w:color="auto" w:fill="00FF00"/>
        </w:rPr>
        <w:t>Asia</w:t>
      </w:r>
      <w:r>
        <w:rPr>
          <w:sz w:val="16"/>
          <w:shd w:val="clear" w:color="auto" w:fill="00FF00"/>
        </w:rPr>
        <w:t xml:space="preserve"> </w:t>
      </w:r>
      <w:r>
        <w:rPr>
          <w:rStyle w:val="StyleUnderline"/>
          <w:rFonts w:cs="Arial"/>
          <w:shd w:val="clear" w:color="auto" w:fill="00FF00"/>
        </w:rPr>
        <w:t xml:space="preserve">would suffer </w:t>
      </w:r>
      <w:r>
        <w:rPr>
          <w:rStyle w:val="StyleUnderline"/>
          <w:rFonts w:cs="Arial"/>
        </w:rPr>
        <w:t>from “threats to water and the spread of infectious disease.</w:t>
      </w:r>
      <w:r>
        <w:rPr>
          <w:sz w:val="16"/>
        </w:rPr>
        <w:t xml:space="preserve">” In 2009 the CIA opened a Center on Climate Change and National Security to coordinate across the intelligence community and to focus policy. </w:t>
      </w:r>
      <w:r>
        <w:rPr>
          <w:rStyle w:val="StyleUnderline"/>
          <w:rFonts w:cs="Arial"/>
        </w:rPr>
        <w:t>In</w:t>
      </w:r>
      <w:r>
        <w:rPr>
          <w:sz w:val="16"/>
        </w:rPr>
        <w:t xml:space="preserve"> May </w:t>
      </w:r>
      <w:r>
        <w:rPr>
          <w:rStyle w:val="StyleUnderline"/>
          <w:rFonts w:cs="Arial"/>
        </w:rPr>
        <w:t>2014</w:t>
      </w:r>
      <w:r>
        <w:rPr>
          <w:sz w:val="16"/>
        </w:rPr>
        <w:t xml:space="preserve">, </w:t>
      </w:r>
      <w:r>
        <w:rPr>
          <w:rStyle w:val="StyleUnderline"/>
          <w:rFonts w:cs="Arial"/>
        </w:rPr>
        <w:t>CNA</w:t>
      </w:r>
      <w:r>
        <w:rPr>
          <w:sz w:val="16"/>
        </w:rPr>
        <w:t xml:space="preserve"> again </w:t>
      </w:r>
      <w:r>
        <w:rPr>
          <w:rStyle w:val="StyleUnderline"/>
          <w:rFonts w:cs="Arial"/>
        </w:rPr>
        <w:t>convened a Military Advisory Board</w:t>
      </w:r>
      <w:r>
        <w:rPr>
          <w:sz w:val="16"/>
        </w:rPr>
        <w:t xml:space="preserve"> but this time </w:t>
      </w:r>
      <w:r>
        <w:rPr>
          <w:rStyle w:val="StyleUnderline"/>
          <w:rFonts w:cs="Arial"/>
        </w:rPr>
        <w:t>to assess National Security and the Accelerating Risk of Climate Change</w:t>
      </w:r>
      <w:r>
        <w:rPr>
          <w:sz w:val="16"/>
        </w:rPr>
        <w:t xml:space="preserve">. </w:t>
      </w:r>
      <w:r>
        <w:rPr>
          <w:rStyle w:val="StyleUnderline"/>
          <w:rFonts w:cs="Arial"/>
        </w:rPr>
        <w:t>The report</w:t>
      </w:r>
      <w:r>
        <w:rPr>
          <w:sz w:val="16"/>
        </w:rPr>
        <w:t xml:space="preserve"> </w:t>
      </w:r>
      <w:r>
        <w:rPr>
          <w:rStyle w:val="Emphasis"/>
        </w:rPr>
        <w:t>concludes</w:t>
      </w:r>
      <w:r>
        <w:rPr>
          <w:sz w:val="16"/>
        </w:rPr>
        <w:t xml:space="preserve"> that </w:t>
      </w:r>
      <w:r>
        <w:rPr>
          <w:rStyle w:val="StyleUnderline"/>
          <w:rFonts w:cs="Arial"/>
          <w:shd w:val="clear" w:color="auto" w:fill="00FF00"/>
        </w:rPr>
        <w:t>climate change is</w:t>
      </w:r>
      <w:r>
        <w:rPr>
          <w:rStyle w:val="StyleUnderline"/>
          <w:rFonts w:cs="Arial"/>
        </w:rPr>
        <w:t xml:space="preserve"> no longer a future threat</w:t>
      </w:r>
      <w:r>
        <w:rPr>
          <w:sz w:val="16"/>
        </w:rPr>
        <w:t xml:space="preserve"> </w:t>
      </w:r>
      <w:r>
        <w:rPr>
          <w:rStyle w:val="Emphasis"/>
        </w:rPr>
        <w:t xml:space="preserve">but </w:t>
      </w:r>
      <w:r>
        <w:rPr>
          <w:rStyle w:val="Emphasis"/>
          <w:shd w:val="clear" w:color="auto" w:fill="00FF00"/>
        </w:rPr>
        <w:t>occurring</w:t>
      </w:r>
      <w:r>
        <w:rPr>
          <w:rStyle w:val="Emphasis"/>
        </w:rPr>
        <w:t xml:space="preserve"> right now</w:t>
      </w:r>
      <w:r>
        <w:rPr>
          <w:sz w:val="16"/>
        </w:rPr>
        <w:t xml:space="preserve"> and the authors </w:t>
      </w:r>
      <w:r>
        <w:rPr>
          <w:rStyle w:val="StyleUnderline"/>
          <w:rFonts w:cs="Arial"/>
        </w:rPr>
        <w:t>appeal to</w:t>
      </w:r>
      <w:r>
        <w:rPr>
          <w:sz w:val="16"/>
        </w:rPr>
        <w:t xml:space="preserve"> the security community, </w:t>
      </w:r>
      <w:r>
        <w:rPr>
          <w:rStyle w:val="StyleUnderline"/>
          <w:rFonts w:cs="Arial"/>
        </w:rPr>
        <w:t>the entire government</w:t>
      </w:r>
      <w:r>
        <w:rPr>
          <w:sz w:val="16"/>
        </w:rPr>
        <w:t xml:space="preserve"> and the American people to not only build resilience against projected climate change impacts but </w:t>
      </w:r>
      <w:r>
        <w:rPr>
          <w:rStyle w:val="StyleUnderline"/>
          <w:rFonts w:cs="Arial"/>
        </w:rPr>
        <w:t>to form agreements to stabilize climate change</w:t>
      </w:r>
      <w:r>
        <w:rPr>
          <w:sz w:val="16"/>
        </w:rPr>
        <w:t xml:space="preserve"> </w:t>
      </w:r>
      <w:r>
        <w:rPr>
          <w:rStyle w:val="StyleUnderline"/>
          <w:rFonts w:cs="Arial"/>
        </w:rPr>
        <w:t>and</w:t>
      </w:r>
      <w:r>
        <w:rPr>
          <w:sz w:val="16"/>
        </w:rPr>
        <w:t xml:space="preserve"> also to </w:t>
      </w:r>
      <w:r>
        <w:rPr>
          <w:rStyle w:val="Emphasis"/>
        </w:rPr>
        <w:t>integrate climate change across</w:t>
      </w:r>
      <w:r>
        <w:rPr>
          <w:sz w:val="16"/>
        </w:rPr>
        <w:t xml:space="preserve"> all </w:t>
      </w:r>
      <w:r>
        <w:rPr>
          <w:rStyle w:val="Emphasis"/>
        </w:rPr>
        <w:t>strategy and planning</w:t>
      </w:r>
      <w:r>
        <w:rPr>
          <w:sz w:val="16"/>
        </w:rPr>
        <w:t xml:space="preserve">.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w:t>
      </w:r>
      <w:r>
        <w:rPr>
          <w:rStyle w:val="StyleUnderline"/>
          <w:rFonts w:cs="Arial"/>
        </w:rPr>
        <w:t>Actions by the U</w:t>
      </w:r>
      <w:r>
        <w:rPr>
          <w:sz w:val="16"/>
        </w:rPr>
        <w:t xml:space="preserve">nited </w:t>
      </w:r>
      <w:r>
        <w:rPr>
          <w:rStyle w:val="StyleUnderline"/>
          <w:rFonts w:cs="Arial"/>
        </w:rPr>
        <w:t>S</w:t>
      </w:r>
      <w:r>
        <w:rPr>
          <w:sz w:val="16"/>
        </w:rPr>
        <w:t xml:space="preserve">tates and the international community </w:t>
      </w:r>
      <w:r>
        <w:rPr>
          <w:rStyle w:val="StyleUnderline"/>
          <w:rFonts w:cs="Arial"/>
        </w:rPr>
        <w:t>have been insufficient</w:t>
      </w:r>
      <w:r>
        <w:rPr>
          <w:sz w:val="16"/>
        </w:rPr>
        <w:t xml:space="preserve"> to adapt to the challenges associated with projected climate change. </w:t>
      </w:r>
      <w:r>
        <w:rPr>
          <w:rStyle w:val="StyleUnderline"/>
          <w:rFonts w:cs="Arial"/>
        </w:rPr>
        <w:t>Strengthening resilience</w:t>
      </w:r>
      <w:r>
        <w:rPr>
          <w:sz w:val="16"/>
        </w:rPr>
        <w:t xml:space="preserve"> to climate impacts already locked into the system </w:t>
      </w:r>
      <w:r>
        <w:rPr>
          <w:rStyle w:val="StyleUnderline"/>
          <w:rFonts w:cs="Arial"/>
        </w:rPr>
        <w:t xml:space="preserve">is critical, but this will reduce </w:t>
      </w:r>
      <w:r>
        <w:rPr>
          <w:rStyle w:val="Emphasis"/>
        </w:rPr>
        <w:t>long-term risk only</w:t>
      </w:r>
      <w:r>
        <w:rPr>
          <w:sz w:val="16"/>
        </w:rPr>
        <w:t xml:space="preserve"> if </w:t>
      </w:r>
      <w:r>
        <w:rPr>
          <w:rStyle w:val="StyleUnderline"/>
          <w:rFonts w:cs="Arial"/>
        </w:rPr>
        <w:t>improvements in resilience</w:t>
      </w:r>
      <w:r>
        <w:rPr>
          <w:sz w:val="16"/>
        </w:rPr>
        <w:t xml:space="preserve"> </w:t>
      </w:r>
      <w:r>
        <w:rPr>
          <w:rStyle w:val="StyleUnderline"/>
          <w:rFonts w:cs="Arial"/>
        </w:rPr>
        <w:t>are accompanied by</w:t>
      </w:r>
      <w:r>
        <w:rPr>
          <w:sz w:val="16"/>
        </w:rPr>
        <w:t xml:space="preserve"> actionable </w:t>
      </w:r>
      <w:r>
        <w:rPr>
          <w:rStyle w:val="StyleUnderline"/>
          <w:rFonts w:cs="Arial"/>
        </w:rPr>
        <w:t>agreements on ways to stabilize climate change</w:t>
      </w:r>
      <w:r>
        <w:rPr>
          <w:sz w:val="16"/>
        </w:rPr>
        <w:t xml:space="preserve">. The 9/11 Report framed the terrorist attacks as less of a failure of intelligence than a failure of imagination. Greenpeace’s 2003 account of </w:t>
      </w:r>
      <w:r>
        <w:rPr>
          <w:rStyle w:val="StyleUnderline"/>
          <w:rFonts w:cs="Arial"/>
        </w:rPr>
        <w:t xml:space="preserve">the Pentagon’s </w:t>
      </w:r>
      <w:r>
        <w:rPr>
          <w:sz w:val="16"/>
        </w:rPr>
        <w:t xml:space="preserve">alleged </w:t>
      </w:r>
      <w:r>
        <w:rPr>
          <w:rStyle w:val="StyleUnderline"/>
          <w:rFonts w:cs="Arial"/>
        </w:rPr>
        <w:t>report</w:t>
      </w:r>
      <w:r>
        <w:rPr>
          <w:sz w:val="16"/>
        </w:rPr>
        <w:t xml:space="preserve"> </w:t>
      </w:r>
      <w:r>
        <w:rPr>
          <w:rStyle w:val="StyleUnderline"/>
          <w:rFonts w:cs="Arial"/>
        </w:rPr>
        <w:t xml:space="preserve">describes a coming </w:t>
      </w:r>
      <w:r>
        <w:rPr>
          <w:rStyle w:val="Emphasis"/>
        </w:rPr>
        <w:t>climate Armageddon</w:t>
      </w:r>
      <w:r>
        <w:rPr>
          <w:sz w:val="16"/>
        </w:rPr>
        <w:t xml:space="preserve"> which to readers was unimaginable and hence the report was not really taken seriously. It described: </w:t>
      </w:r>
      <w:r>
        <w:rPr>
          <w:rStyle w:val="Emphasis"/>
        </w:rPr>
        <w:t xml:space="preserve">A world thrown into turmoil by drought, floods, </w:t>
      </w:r>
      <w:proofErr w:type="gramStart"/>
      <w:r>
        <w:rPr>
          <w:rStyle w:val="Emphasis"/>
        </w:rPr>
        <w:t>typhoons</w:t>
      </w:r>
      <w:proofErr w:type="gramEnd"/>
      <w:r>
        <w:rPr>
          <w:sz w:val="16"/>
        </w:rPr>
        <w:t xml:space="preserve">. Whole </w:t>
      </w:r>
      <w:r>
        <w:rPr>
          <w:rStyle w:val="Emphasis"/>
          <w:shd w:val="clear" w:color="auto" w:fill="00FF00"/>
        </w:rPr>
        <w:t>countries rendered uninhabitable</w:t>
      </w:r>
      <w:r>
        <w:rPr>
          <w:sz w:val="16"/>
        </w:rPr>
        <w:t xml:space="preserve">. The capital of the Netherlands submerged. The </w:t>
      </w:r>
      <w:r>
        <w:rPr>
          <w:rStyle w:val="StyleUnderline"/>
          <w:rFonts w:cs="Arial"/>
        </w:rPr>
        <w:t>borders</w:t>
      </w:r>
      <w:r>
        <w:rPr>
          <w:sz w:val="16"/>
        </w:rPr>
        <w:t xml:space="preserve"> of the U.S. and Australia </w:t>
      </w:r>
      <w:r>
        <w:rPr>
          <w:rStyle w:val="StyleUnderline"/>
          <w:rFonts w:cs="Arial"/>
        </w:rPr>
        <w:t>patrolled by armies firing into waves of starving boat people desperate to find a new home</w:t>
      </w:r>
      <w:r>
        <w:rPr>
          <w:sz w:val="16"/>
        </w:rPr>
        <w:t xml:space="preserve">. Fishing boats armed with cannon to drive off competitors. </w:t>
      </w:r>
      <w:r>
        <w:rPr>
          <w:rStyle w:val="StyleUnderline"/>
          <w:rFonts w:cs="Arial"/>
          <w:shd w:val="clear" w:color="auto" w:fill="00FF00"/>
        </w:rPr>
        <w:t xml:space="preserve">Demands for access to water and farmland backed up with </w:t>
      </w:r>
      <w:r>
        <w:rPr>
          <w:rStyle w:val="Emphasis"/>
          <w:shd w:val="clear" w:color="auto" w:fill="00FF00"/>
        </w:rPr>
        <w:t>nuclear weapons</w:t>
      </w:r>
      <w:r>
        <w:rPr>
          <w:sz w:val="16"/>
          <w:shd w:val="clear" w:color="auto" w:fill="00FF00"/>
        </w:rPr>
        <w:t>.</w:t>
      </w:r>
      <w:r>
        <w:rPr>
          <w:sz w:val="16"/>
        </w:rPr>
        <w:t xml:space="preserve"> </w:t>
      </w:r>
      <w:r>
        <w:rPr>
          <w:rStyle w:val="StyleUnderline"/>
          <w:rFonts w:cs="Arial"/>
        </w:rPr>
        <w:t>The</w:t>
      </w:r>
      <w:r>
        <w:rPr>
          <w:sz w:val="16"/>
        </w:rPr>
        <w:t xml:space="preserve"> CNA and Greenpeace/Pentagon reports are both mirrored by similar </w:t>
      </w:r>
      <w:r>
        <w:rPr>
          <w:rStyle w:val="StyleUnderline"/>
          <w:rFonts w:cs="Arial"/>
        </w:rPr>
        <w:t>analysis</w:t>
      </w:r>
      <w:r>
        <w:rPr>
          <w:sz w:val="16"/>
        </w:rPr>
        <w:t xml:space="preserve"> by the World Bank which </w:t>
      </w:r>
      <w:r>
        <w:rPr>
          <w:rStyle w:val="StyleUnderline"/>
          <w:rFonts w:cs="Arial"/>
        </w:rPr>
        <w:t>highlighted not only the physical manifestations</w:t>
      </w:r>
      <w:r>
        <w:rPr>
          <w:sz w:val="16"/>
        </w:rPr>
        <w:t xml:space="preserve"> of climate change, </w:t>
      </w:r>
      <w:r>
        <w:rPr>
          <w:rStyle w:val="StyleUnderline"/>
          <w:rFonts w:cs="Arial"/>
        </w:rPr>
        <w:t>but also the</w:t>
      </w:r>
      <w:r>
        <w:rPr>
          <w:sz w:val="16"/>
        </w:rPr>
        <w:t xml:space="preserve"> significant human </w:t>
      </w:r>
      <w:r>
        <w:rPr>
          <w:rStyle w:val="StyleUnderline"/>
          <w:rFonts w:cs="Arial"/>
          <w:shd w:val="clear" w:color="auto" w:fill="00FF00"/>
        </w:rPr>
        <w:t>impacts</w:t>
      </w:r>
      <w:r>
        <w:rPr>
          <w:rStyle w:val="StyleUnderline"/>
          <w:rFonts w:cs="Arial"/>
        </w:rPr>
        <w:t xml:space="preserve"> that threaten to </w:t>
      </w:r>
      <w:r>
        <w:rPr>
          <w:rStyle w:val="StyleUnderline"/>
          <w:rFonts w:cs="Arial"/>
          <w:shd w:val="clear" w:color="auto" w:fill="00FF00"/>
        </w:rPr>
        <w:t>unravel</w:t>
      </w:r>
      <w:r>
        <w:rPr>
          <w:sz w:val="16"/>
        </w:rPr>
        <w:t xml:space="preserve"> </w:t>
      </w:r>
      <w:r>
        <w:rPr>
          <w:rStyle w:val="Emphasis"/>
        </w:rPr>
        <w:t xml:space="preserve">decades of </w:t>
      </w:r>
      <w:r>
        <w:rPr>
          <w:rStyle w:val="Emphasis"/>
          <w:shd w:val="clear" w:color="auto" w:fill="00FF00"/>
        </w:rPr>
        <w:t>economic development</w:t>
      </w:r>
      <w:r>
        <w:rPr>
          <w:sz w:val="16"/>
          <w:shd w:val="clear" w:color="auto" w:fill="00FF00"/>
        </w:rPr>
        <w:t xml:space="preserve">, </w:t>
      </w:r>
      <w:r>
        <w:rPr>
          <w:rStyle w:val="Emphasis"/>
          <w:shd w:val="clear" w:color="auto" w:fill="00FF00"/>
        </w:rPr>
        <w:t>which</w:t>
      </w:r>
      <w:r>
        <w:rPr>
          <w:rStyle w:val="Emphasis"/>
        </w:rPr>
        <w:t xml:space="preserve"> will</w:t>
      </w:r>
      <w:r>
        <w:rPr>
          <w:sz w:val="16"/>
        </w:rPr>
        <w:t xml:space="preserve"> ultimately </w:t>
      </w:r>
      <w:r>
        <w:rPr>
          <w:rStyle w:val="Emphasis"/>
          <w:shd w:val="clear" w:color="auto" w:fill="00FF00"/>
        </w:rPr>
        <w:t>foster conflict</w:t>
      </w:r>
      <w:r>
        <w:rPr>
          <w:sz w:val="16"/>
          <w:shd w:val="clear" w:color="auto" w:fill="00FF00"/>
        </w:rPr>
        <w:t>.</w:t>
      </w:r>
      <w:r>
        <w:rPr>
          <w:sz w:val="16"/>
        </w:rPr>
        <w:t xml:space="preserve"> </w:t>
      </w:r>
      <w:r>
        <w:rPr>
          <w:rStyle w:val="StyleUnderline"/>
          <w:rFonts w:cs="Arial"/>
        </w:rPr>
        <w:t xml:space="preserve">Climate change is </w:t>
      </w:r>
      <w:r>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Pr>
          <w:rStyle w:val="StyleUnderline"/>
          <w:rFonts w:cs="Arial"/>
        </w:rPr>
        <w:t>global</w:t>
      </w:r>
      <w:r>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26751A"/>
    <w:multiLevelType w:val="hybridMultilevel"/>
    <w:tmpl w:val="1B7A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A4FB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4FB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F30E3-065B-4B71-B06F-652D98EB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A4FB7"/>
    <w:rPr>
      <w:rFonts w:ascii="Calibri" w:hAnsi="Calibri"/>
    </w:rPr>
  </w:style>
  <w:style w:type="paragraph" w:styleId="Heading1">
    <w:name w:val="heading 1"/>
    <w:aliases w:val="Pocket"/>
    <w:basedOn w:val="Normal"/>
    <w:next w:val="Normal"/>
    <w:link w:val="Heading1Char"/>
    <w:qFormat/>
    <w:rsid w:val="00BA4F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4F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4F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Heading 21,Ch1"/>
    <w:basedOn w:val="Normal"/>
    <w:next w:val="Normal"/>
    <w:link w:val="Heading4Char"/>
    <w:uiPriority w:val="3"/>
    <w:unhideWhenUsed/>
    <w:qFormat/>
    <w:rsid w:val="00BA4F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4F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4FB7"/>
  </w:style>
  <w:style w:type="character" w:customStyle="1" w:styleId="Heading1Char">
    <w:name w:val="Heading 1 Char"/>
    <w:aliases w:val="Pocket Char"/>
    <w:basedOn w:val="DefaultParagraphFont"/>
    <w:link w:val="Heading1"/>
    <w:rsid w:val="00BA4F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4F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4FB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BA4FB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7"/>
    <w:qFormat/>
    <w:rsid w:val="00BA4F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4FB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BA4FB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BA4FB7"/>
    <w:rPr>
      <w:color w:val="auto"/>
      <w:u w:val="none"/>
    </w:rPr>
  </w:style>
  <w:style w:type="character" w:styleId="FollowedHyperlink">
    <w:name w:val="FollowedHyperlink"/>
    <w:basedOn w:val="DefaultParagraphFont"/>
    <w:uiPriority w:val="99"/>
    <w:semiHidden/>
    <w:unhideWhenUsed/>
    <w:rsid w:val="00BA4FB7"/>
    <w:rPr>
      <w:color w:val="auto"/>
      <w:u w:val="none"/>
    </w:rPr>
  </w:style>
  <w:style w:type="paragraph" w:customStyle="1" w:styleId="Emphasis1">
    <w:name w:val="Emphasis1"/>
    <w:basedOn w:val="Normal"/>
    <w:link w:val="Emphasis"/>
    <w:autoRedefine/>
    <w:uiPriority w:val="7"/>
    <w:qFormat/>
    <w:rsid w:val="00BA4FB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111111"/>
    <w:basedOn w:val="Heading1"/>
    <w:link w:val="Hyperlink"/>
    <w:autoRedefine/>
    <w:uiPriority w:val="99"/>
    <w:qFormat/>
    <w:rsid w:val="00BA4F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m.com/blogs/industries/ibm-space-tech-business-innovation-space-exploration/" TargetMode="External"/><Relationship Id="rId3" Type="http://schemas.openxmlformats.org/officeDocument/2006/relationships/styles" Target="styles.xml"/><Relationship Id="rId7" Type="http://schemas.openxmlformats.org/officeDocument/2006/relationships/hyperlink" Target="https://www.space.com/nasa-private-companies-moon-rac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uturism.com/private-companies-not-governments-are-shaping-the-future-of-space-explor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532E-5338-4E58-8E70-9AEFF36E2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8125</Words>
  <Characters>46319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2022-04-07T06:36:00Z</dcterms:created>
  <dcterms:modified xsi:type="dcterms:W3CDTF">2022-04-07T06:37:00Z</dcterms:modified>
</cp:coreProperties>
</file>