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158" w:rsidRDefault="00255158" w:rsidP="00255158">
      <w:pPr>
        <w:pStyle w:val="Heading1"/>
      </w:pPr>
      <w:r>
        <w:t>1AC – Capitalist Realism</w:t>
      </w:r>
    </w:p>
    <w:p w:rsidR="00255158" w:rsidRPr="00EB0D61" w:rsidRDefault="00255158" w:rsidP="00255158">
      <w:pPr>
        <w:pStyle w:val="Heading2"/>
        <w:rPr>
          <w:rFonts w:cs="Calibri"/>
        </w:rPr>
      </w:pPr>
      <w:r w:rsidRPr="009A3F1E">
        <w:rPr>
          <w:rFonts w:cs="Calibri"/>
        </w:rPr>
        <w:lastRenderedPageBreak/>
        <w:t>1AC</w:t>
      </w:r>
    </w:p>
    <w:p w:rsidR="00255158" w:rsidRDefault="00255158" w:rsidP="00255158">
      <w:pPr>
        <w:pStyle w:val="Heading3"/>
        <w:rPr>
          <w:rFonts w:cs="Calibri"/>
        </w:rPr>
      </w:pPr>
      <w:r w:rsidRPr="009A3F1E">
        <w:rPr>
          <w:rFonts w:cs="Calibri"/>
        </w:rPr>
        <w:lastRenderedPageBreak/>
        <w:t>ADV – Capitalist Realism</w:t>
      </w:r>
    </w:p>
    <w:p w:rsidR="00255158" w:rsidRPr="000E7CC0" w:rsidRDefault="00255158" w:rsidP="00255158">
      <w:pPr>
        <w:pStyle w:val="Heading4"/>
      </w:pPr>
      <w:r>
        <w:t xml:space="preserve">We have reached the end of history. Capitalism has universalized itself – destroying all alternatives and constraining political imaginaries to false solutions and short-term fixes like space colonization. </w:t>
      </w:r>
    </w:p>
    <w:p w:rsidR="00255158" w:rsidRPr="009A3F1E" w:rsidRDefault="00255158" w:rsidP="00255158">
      <w:r w:rsidRPr="009A3F1E">
        <w:rPr>
          <w:rStyle w:val="Style13ptBold"/>
        </w:rPr>
        <w:t>Gunderson et al 21</w:t>
      </w:r>
      <w:r w:rsidRPr="009A3F1E">
        <w:t xml:space="preserve">, Ryan Gunderson has a PhD and is an Assistant Prof. @ the Dpt. Of Sociology &amp; Gerontology at Miamiu, Diana Stuart is Associate Prof. @ N. ArizonaU, Brian Peterson is Associate Prof in Geography, Planning, and Recreation @ N. ArizonaU, In search of plan(et) B: Irrational rationality, capitalist realism, and space colonization, Science Direct, 2021, https://www.sciencedirect.com/science/article/abs/pii/S001632872100166X, Accessed: 4-5-2022, Hari </w:t>
      </w:r>
    </w:p>
    <w:p w:rsidR="00255158" w:rsidRPr="009A3F1E" w:rsidRDefault="00255158" w:rsidP="00255158">
      <w:pPr>
        <w:rPr>
          <w:sz w:val="14"/>
        </w:rPr>
      </w:pPr>
      <w:r w:rsidRPr="009A3F1E">
        <w:rPr>
          <w:sz w:val="14"/>
        </w:rPr>
        <w:t xml:space="preserve">3.2. </w:t>
      </w:r>
      <w:r w:rsidRPr="009A3F1E">
        <w:rPr>
          <w:rStyle w:val="StyleUnderline"/>
        </w:rPr>
        <w:t>Capitalist realism</w:t>
      </w:r>
    </w:p>
    <w:p w:rsidR="00255158" w:rsidRPr="009A3F1E" w:rsidRDefault="00255158" w:rsidP="00255158">
      <w:pPr>
        <w:rPr>
          <w:sz w:val="14"/>
        </w:rPr>
      </w:pPr>
      <w:r w:rsidRPr="00635BE4">
        <w:rPr>
          <w:rStyle w:val="StyleUnderline"/>
          <w:highlight w:val="cyan"/>
        </w:rPr>
        <w:t>Capitalist realism is</w:t>
      </w:r>
      <w:r w:rsidRPr="009A3F1E">
        <w:rPr>
          <w:sz w:val="14"/>
        </w:rPr>
        <w:t xml:space="preserve"> a concept introduced </w:t>
      </w:r>
      <w:r w:rsidRPr="009A3F1E">
        <w:rPr>
          <w:rStyle w:val="StyleUnderline"/>
        </w:rPr>
        <w:t xml:space="preserve">to describe </w:t>
      </w:r>
      <w:r w:rsidRPr="00635BE4">
        <w:rPr>
          <w:rStyle w:val="StyleUnderline"/>
          <w:highlight w:val="cyan"/>
        </w:rPr>
        <w:t>the</w:t>
      </w:r>
      <w:r w:rsidRPr="009A3F1E">
        <w:rPr>
          <w:sz w:val="14"/>
        </w:rPr>
        <w:t xml:space="preserve"> “widespread </w:t>
      </w:r>
      <w:r w:rsidRPr="00635BE4">
        <w:rPr>
          <w:rStyle w:val="StyleUnderline"/>
          <w:highlight w:val="cyan"/>
        </w:rPr>
        <w:t>sense that</w:t>
      </w:r>
      <w:r w:rsidRPr="009A3F1E">
        <w:rPr>
          <w:sz w:val="14"/>
        </w:rPr>
        <w:t xml:space="preserve"> </w:t>
      </w:r>
      <w:r w:rsidRPr="009A3F1E">
        <w:rPr>
          <w:rStyle w:val="StyleUnderline"/>
        </w:rPr>
        <w:t>not only</w:t>
      </w:r>
      <w:r w:rsidRPr="009A3F1E">
        <w:rPr>
          <w:sz w:val="14"/>
        </w:rPr>
        <w:t xml:space="preserve"> </w:t>
      </w:r>
      <w:r w:rsidRPr="009A3F1E">
        <w:rPr>
          <w:rStyle w:val="StyleUnderline"/>
        </w:rPr>
        <w:t>is</w:t>
      </w:r>
      <w:r w:rsidRPr="009A3F1E">
        <w:rPr>
          <w:sz w:val="14"/>
        </w:rPr>
        <w:t xml:space="preserve"> </w:t>
      </w:r>
      <w:r w:rsidRPr="00635BE4">
        <w:rPr>
          <w:rStyle w:val="StyleUnderline"/>
          <w:highlight w:val="cyan"/>
        </w:rPr>
        <w:t>capitalism</w:t>
      </w:r>
      <w:r w:rsidRPr="009A3F1E">
        <w:rPr>
          <w:sz w:val="14"/>
        </w:rPr>
        <w:t xml:space="preserve"> </w:t>
      </w:r>
      <w:r w:rsidRPr="009A3F1E">
        <w:rPr>
          <w:rStyle w:val="StyleUnderline"/>
        </w:rPr>
        <w:t>the</w:t>
      </w:r>
      <w:r w:rsidRPr="009A3F1E">
        <w:rPr>
          <w:sz w:val="14"/>
        </w:rPr>
        <w:t xml:space="preserve"> </w:t>
      </w:r>
      <w:r w:rsidRPr="00635BE4">
        <w:rPr>
          <w:rStyle w:val="StyleUnderline"/>
          <w:highlight w:val="cyan"/>
        </w:rPr>
        <w:t>only viable</w:t>
      </w:r>
      <w:r w:rsidRPr="009A3F1E">
        <w:rPr>
          <w:rStyle w:val="StyleUnderline"/>
        </w:rPr>
        <w:t xml:space="preserve"> political and economic</w:t>
      </w:r>
      <w:r w:rsidRPr="009A3F1E">
        <w:rPr>
          <w:sz w:val="14"/>
        </w:rPr>
        <w:t xml:space="preserve"> </w:t>
      </w:r>
      <w:r w:rsidRPr="00635BE4">
        <w:rPr>
          <w:rStyle w:val="StyleUnderline"/>
          <w:highlight w:val="cyan"/>
        </w:rPr>
        <w:t>system</w:t>
      </w:r>
      <w:r w:rsidRPr="00635BE4">
        <w:rPr>
          <w:sz w:val="14"/>
          <w:highlight w:val="cyan"/>
        </w:rPr>
        <w:t xml:space="preserve">, </w:t>
      </w:r>
      <w:r w:rsidRPr="009A3F1E">
        <w:rPr>
          <w:rStyle w:val="StyleUnderline"/>
        </w:rPr>
        <w:t>but</w:t>
      </w:r>
      <w:r w:rsidRPr="009A3F1E">
        <w:rPr>
          <w:sz w:val="14"/>
        </w:rPr>
        <w:t xml:space="preserve"> also that </w:t>
      </w:r>
      <w:r w:rsidRPr="00635BE4">
        <w:rPr>
          <w:rStyle w:val="StyleUnderline"/>
          <w:highlight w:val="cyan"/>
        </w:rPr>
        <w:t>it is</w:t>
      </w:r>
      <w:r w:rsidRPr="009A3F1E">
        <w:rPr>
          <w:rStyle w:val="StyleUnderline"/>
        </w:rPr>
        <w:t xml:space="preserve"> now </w:t>
      </w:r>
      <w:r w:rsidRPr="00635BE4">
        <w:rPr>
          <w:rStyle w:val="StyleUnderline"/>
          <w:highlight w:val="cyan"/>
        </w:rPr>
        <w:t>impossible</w:t>
      </w:r>
      <w:r w:rsidRPr="009A3F1E">
        <w:rPr>
          <w:sz w:val="14"/>
        </w:rPr>
        <w:t xml:space="preserve"> even </w:t>
      </w:r>
      <w:r w:rsidRPr="00635BE4">
        <w:rPr>
          <w:rStyle w:val="StyleUnderline"/>
          <w:highlight w:val="cyan"/>
        </w:rPr>
        <w:t>to imagine a coherent alternative</w:t>
      </w:r>
      <w:r w:rsidRPr="009A3F1E">
        <w:rPr>
          <w:sz w:val="14"/>
        </w:rPr>
        <w:t xml:space="preserve"> to it,” an “</w:t>
      </w:r>
      <w:r w:rsidRPr="009A3F1E">
        <w:rPr>
          <w:rStyle w:val="StyleUnderline"/>
        </w:rPr>
        <w:t>invisible</w:t>
      </w:r>
      <w:r w:rsidRPr="009A3F1E">
        <w:rPr>
          <w:sz w:val="14"/>
        </w:rPr>
        <w:t xml:space="preserve"> </w:t>
      </w:r>
      <w:r w:rsidRPr="009A3F1E">
        <w:rPr>
          <w:rStyle w:val="StyleUnderline"/>
        </w:rPr>
        <w:t>barrier</w:t>
      </w:r>
      <w:r w:rsidRPr="009A3F1E">
        <w:rPr>
          <w:sz w:val="14"/>
        </w:rPr>
        <w:t xml:space="preserve"> </w:t>
      </w:r>
      <w:r w:rsidRPr="009A3F1E">
        <w:rPr>
          <w:rStyle w:val="Emphasis"/>
        </w:rPr>
        <w:t>constraining thought and action</w:t>
      </w:r>
      <w:r w:rsidRPr="009A3F1E">
        <w:rPr>
          <w:sz w:val="14"/>
        </w:rPr>
        <w:t xml:space="preserve">” (Fisher, 2008: 2, 16) </w:t>
      </w:r>
      <w:r w:rsidRPr="009A3F1E">
        <w:rPr>
          <w:rStyle w:val="StyleUnderline"/>
        </w:rPr>
        <w:t>embodied</w:t>
      </w:r>
      <w:r w:rsidRPr="009A3F1E">
        <w:rPr>
          <w:sz w:val="14"/>
        </w:rPr>
        <w:t xml:space="preserve"> </w:t>
      </w:r>
      <w:r w:rsidRPr="009A3F1E">
        <w:rPr>
          <w:rStyle w:val="StyleUnderline"/>
        </w:rPr>
        <w:t>in</w:t>
      </w:r>
      <w:r w:rsidRPr="009A3F1E">
        <w:rPr>
          <w:sz w:val="14"/>
        </w:rPr>
        <w:t xml:space="preserve"> the slogan that </w:t>
      </w:r>
      <w:r w:rsidRPr="009A3F1E">
        <w:rPr>
          <w:rStyle w:val="StyleUnderline"/>
        </w:rPr>
        <w:t>it is “easier to imagine the end of the world</w:t>
      </w:r>
      <w:r w:rsidRPr="009A3F1E">
        <w:rPr>
          <w:sz w:val="14"/>
        </w:rPr>
        <w:t xml:space="preserve"> </w:t>
      </w:r>
      <w:r w:rsidRPr="009A3F1E">
        <w:rPr>
          <w:rStyle w:val="StyleUnderline"/>
        </w:rPr>
        <w:t>than</w:t>
      </w:r>
      <w:r w:rsidRPr="009A3F1E">
        <w:rPr>
          <w:sz w:val="14"/>
        </w:rPr>
        <w:t xml:space="preserve"> to imagine </w:t>
      </w:r>
      <w:r w:rsidRPr="009A3F1E">
        <w:rPr>
          <w:rStyle w:val="StyleUnderline"/>
        </w:rPr>
        <w:t>the end of capitalism</w:t>
      </w:r>
      <w:r w:rsidRPr="009A3F1E">
        <w:rPr>
          <w:sz w:val="14"/>
        </w:rPr>
        <w:t xml:space="preserve">” (Jameson, 2003: 73). </w:t>
      </w:r>
      <w:r w:rsidRPr="00635BE4">
        <w:rPr>
          <w:rStyle w:val="StyleUnderline"/>
          <w:highlight w:val="cyan"/>
        </w:rPr>
        <w:t>Capitalist realism</w:t>
      </w:r>
      <w:r w:rsidRPr="00785C99">
        <w:rPr>
          <w:rStyle w:val="StyleUnderline"/>
        </w:rPr>
        <w:t xml:space="preserve"> is an anti-ideology</w:t>
      </w:r>
      <w:r w:rsidRPr="009A3F1E">
        <w:rPr>
          <w:sz w:val="14"/>
        </w:rPr>
        <w:t xml:space="preserve"> ideology </w:t>
      </w:r>
      <w:r w:rsidRPr="00785C99">
        <w:rPr>
          <w:rStyle w:val="StyleUnderline"/>
        </w:rPr>
        <w:t xml:space="preserve">of </w:t>
      </w:r>
      <w:r w:rsidRPr="00635BE4">
        <w:rPr>
          <w:rStyle w:val="StyleUnderline"/>
          <w:highlight w:val="cyan"/>
        </w:rPr>
        <w:t>lowered expectations</w:t>
      </w:r>
      <w:r w:rsidRPr="009A3F1E">
        <w:rPr>
          <w:sz w:val="14"/>
        </w:rPr>
        <w:t xml:space="preserve">, one </w:t>
      </w:r>
      <w:r w:rsidRPr="009A3F1E">
        <w:rPr>
          <w:rStyle w:val="StyleUnderline"/>
        </w:rPr>
        <w:t>that</w:t>
      </w:r>
      <w:r w:rsidRPr="009A3F1E">
        <w:rPr>
          <w:sz w:val="14"/>
        </w:rPr>
        <w:t xml:space="preserve"> implicitly </w:t>
      </w:r>
      <w:r w:rsidRPr="00635BE4">
        <w:rPr>
          <w:rStyle w:val="StyleUnderline"/>
          <w:highlight w:val="cyan"/>
        </w:rPr>
        <w:t>justifies capitalism negatively</w:t>
      </w:r>
      <w:r w:rsidRPr="009A3F1E">
        <w:rPr>
          <w:sz w:val="14"/>
        </w:rPr>
        <w:t xml:space="preserve"> and indirectly: “capitalism may not be perfect,” the typically unstated legitimation goes, “but </w:t>
      </w:r>
      <w:r w:rsidRPr="009A3F1E">
        <w:rPr>
          <w:rStyle w:val="StyleUnderline"/>
        </w:rPr>
        <w:t>it is the</w:t>
      </w:r>
      <w:r w:rsidRPr="009A3F1E">
        <w:rPr>
          <w:sz w:val="14"/>
        </w:rPr>
        <w:t xml:space="preserve"> </w:t>
      </w:r>
      <w:r w:rsidRPr="009A3F1E">
        <w:rPr>
          <w:rStyle w:val="StyleUnderline"/>
        </w:rPr>
        <w:t>only possible</w:t>
      </w:r>
      <w:r w:rsidRPr="009A3F1E">
        <w:rPr>
          <w:sz w:val="14"/>
        </w:rPr>
        <w:t xml:space="preserve"> </w:t>
      </w:r>
      <w:r w:rsidRPr="009A3F1E">
        <w:rPr>
          <w:rStyle w:val="StyleUnderline"/>
        </w:rPr>
        <w:t>socio-economic system that protects</w:t>
      </w:r>
      <w:r w:rsidRPr="009A3F1E">
        <w:rPr>
          <w:sz w:val="14"/>
        </w:rPr>
        <w:t xml:space="preserve"> </w:t>
      </w:r>
      <w:r w:rsidRPr="009A3F1E">
        <w:rPr>
          <w:rStyle w:val="StyleUnderline"/>
        </w:rPr>
        <w:t>us</w:t>
      </w:r>
      <w:r w:rsidRPr="009A3F1E">
        <w:rPr>
          <w:sz w:val="14"/>
        </w:rPr>
        <w:t xml:space="preserve"> from terror and totalitarianism of past political projects.” </w:t>
      </w:r>
      <w:r w:rsidRPr="009A3F1E">
        <w:rPr>
          <w:rStyle w:val="StyleUnderline"/>
        </w:rPr>
        <w:t>Post-Fordist work- er-consumers</w:t>
      </w:r>
      <w:r w:rsidRPr="009A3F1E">
        <w:rPr>
          <w:sz w:val="14"/>
        </w:rPr>
        <w:t xml:space="preserve"> are </w:t>
      </w:r>
      <w:r w:rsidRPr="009A3F1E">
        <w:rPr>
          <w:rStyle w:val="StyleUnderline"/>
        </w:rPr>
        <w:t>assure</w:t>
      </w:r>
      <w:r w:rsidRPr="009A3F1E">
        <w:rPr>
          <w:sz w:val="14"/>
        </w:rPr>
        <w:t xml:space="preserve">d </w:t>
      </w:r>
      <w:r w:rsidRPr="009A3F1E">
        <w:rPr>
          <w:rStyle w:val="StyleUnderline"/>
        </w:rPr>
        <w:t>that</w:t>
      </w:r>
      <w:r w:rsidRPr="009A3F1E">
        <w:rPr>
          <w:sz w:val="14"/>
        </w:rPr>
        <w:t xml:space="preserve"> </w:t>
      </w:r>
      <w:r w:rsidRPr="009A3F1E">
        <w:rPr>
          <w:rStyle w:val="StyleUnderline"/>
        </w:rPr>
        <w:t>it is</w:t>
      </w:r>
      <w:r w:rsidRPr="009A3F1E">
        <w:rPr>
          <w:sz w:val="14"/>
        </w:rPr>
        <w:t xml:space="preserve"> </w:t>
      </w:r>
      <w:r w:rsidRPr="009A3F1E">
        <w:rPr>
          <w:rStyle w:val="StyleUnderline"/>
        </w:rPr>
        <w:t>far better</w:t>
      </w:r>
      <w:r w:rsidRPr="009A3F1E">
        <w:rPr>
          <w:sz w:val="14"/>
        </w:rPr>
        <w:t xml:space="preserve"> </w:t>
      </w:r>
      <w:r w:rsidRPr="009A3F1E">
        <w:rPr>
          <w:rStyle w:val="StyleUnderline"/>
        </w:rPr>
        <w:t>to be a disengaged cynical spectator</w:t>
      </w:r>
      <w:r w:rsidRPr="009A3F1E">
        <w:rPr>
          <w:sz w:val="14"/>
        </w:rPr>
        <w:t xml:space="preserve"> </w:t>
      </w:r>
      <w:r w:rsidRPr="009A3F1E">
        <w:rPr>
          <w:rStyle w:val="StyleUnderline"/>
        </w:rPr>
        <w:t>than</w:t>
      </w:r>
      <w:r w:rsidRPr="009A3F1E">
        <w:rPr>
          <w:sz w:val="14"/>
        </w:rPr>
        <w:t xml:space="preserve">, what is assumed to be the only alternative, </w:t>
      </w:r>
      <w:r w:rsidRPr="009A3F1E">
        <w:rPr>
          <w:rStyle w:val="Emphasis"/>
        </w:rPr>
        <w:t>a fanatic dogmatist</w:t>
      </w:r>
      <w:r w:rsidRPr="009A3F1E">
        <w:rPr>
          <w:sz w:val="14"/>
        </w:rPr>
        <w:t>.</w:t>
      </w:r>
    </w:p>
    <w:p w:rsidR="00255158" w:rsidRPr="009A3F1E" w:rsidRDefault="00255158" w:rsidP="00255158">
      <w:pPr>
        <w:rPr>
          <w:sz w:val="14"/>
        </w:rPr>
      </w:pPr>
      <w:r w:rsidRPr="009A3F1E">
        <w:rPr>
          <w:sz w:val="14"/>
        </w:rPr>
        <w:t>Capitalist realism is distinct from postmodernism—when the latter term is understood as an objective cultural condition birthed by consumer capitalism, rather than a viable theory—because: (1) a more ubiquitous and profound “cultural and political sterility” has hardened as there are now no “really existing” political alternatives (i.e., state “socialism”) (Fisher, 2008: 7); (2) modernist cultural forms are no longer confronted and commodified as they were in postmodernism, but, instead, modernism is irrevocably lost; and, most importantly, (3) capitalism has already absorbed everything “external.” There are no longer any outside opposing forces to absorb: “[</w:t>
      </w:r>
      <w:r w:rsidRPr="009A3F1E">
        <w:rPr>
          <w:rStyle w:val="StyleUnderline"/>
        </w:rPr>
        <w:t>c]</w:t>
      </w:r>
      <w:r w:rsidRPr="00635BE4">
        <w:rPr>
          <w:rStyle w:val="StyleUnderline"/>
          <w:highlight w:val="cyan"/>
        </w:rPr>
        <w:t>apitalism</w:t>
      </w:r>
      <w:r w:rsidRPr="009A3F1E">
        <w:rPr>
          <w:sz w:val="14"/>
        </w:rPr>
        <w:t xml:space="preserve"> </w:t>
      </w:r>
      <w:r w:rsidRPr="009A3F1E">
        <w:rPr>
          <w:rStyle w:val="StyleUnderline"/>
        </w:rPr>
        <w:t xml:space="preserve">seamlessly </w:t>
      </w:r>
      <w:r w:rsidRPr="00635BE4">
        <w:rPr>
          <w:rStyle w:val="StyleUnderline"/>
          <w:highlight w:val="cyan"/>
        </w:rPr>
        <w:t>occupies</w:t>
      </w:r>
      <w:r w:rsidRPr="00635BE4">
        <w:rPr>
          <w:sz w:val="14"/>
          <w:highlight w:val="cyan"/>
        </w:rPr>
        <w:t xml:space="preserve"> </w:t>
      </w:r>
      <w:r w:rsidRPr="00635BE4">
        <w:rPr>
          <w:rStyle w:val="StyleUnderline"/>
          <w:highlight w:val="cyan"/>
        </w:rPr>
        <w:t>the</w:t>
      </w:r>
      <w:r w:rsidRPr="009A3F1E">
        <w:rPr>
          <w:sz w:val="14"/>
        </w:rPr>
        <w:t xml:space="preserve"> </w:t>
      </w:r>
      <w:r w:rsidRPr="009A3F1E">
        <w:rPr>
          <w:rStyle w:val="Emphasis"/>
        </w:rPr>
        <w:t xml:space="preserve">horizons of the </w:t>
      </w:r>
      <w:r w:rsidRPr="00635BE4">
        <w:rPr>
          <w:rStyle w:val="Emphasis"/>
          <w:highlight w:val="cyan"/>
        </w:rPr>
        <w:t>thinkable</w:t>
      </w:r>
      <w:r w:rsidRPr="009A3F1E">
        <w:rPr>
          <w:sz w:val="14"/>
        </w:rPr>
        <w:t xml:space="preserve">” (Fisher, 2008: 9). </w:t>
      </w:r>
      <w:r w:rsidRPr="009A3F1E">
        <w:rPr>
          <w:rStyle w:val="StyleUnderline"/>
        </w:rPr>
        <w:t>There is no</w:t>
      </w:r>
      <w:r w:rsidRPr="009A3F1E">
        <w:rPr>
          <w:sz w:val="14"/>
        </w:rPr>
        <w:t xml:space="preserve"> longer an </w:t>
      </w:r>
      <w:r w:rsidRPr="009A3F1E">
        <w:rPr>
          <w:rStyle w:val="StyleUnderline"/>
        </w:rPr>
        <w:t>interplay</w:t>
      </w:r>
      <w:r w:rsidRPr="009A3F1E">
        <w:rPr>
          <w:sz w:val="14"/>
        </w:rPr>
        <w:t xml:space="preserve"> </w:t>
      </w:r>
      <w:r w:rsidRPr="009A3F1E">
        <w:rPr>
          <w:rStyle w:val="StyleUnderline"/>
        </w:rPr>
        <w:t>between</w:t>
      </w:r>
      <w:r w:rsidRPr="009A3F1E">
        <w:rPr>
          <w:sz w:val="14"/>
        </w:rPr>
        <w:t xml:space="preserve"> </w:t>
      </w:r>
      <w:r w:rsidRPr="009A3F1E">
        <w:rPr>
          <w:rStyle w:val="StyleUnderline"/>
        </w:rPr>
        <w:t>alternative oppositional potentials</w:t>
      </w:r>
      <w:r w:rsidRPr="009A3F1E">
        <w:rPr>
          <w:sz w:val="14"/>
        </w:rPr>
        <w:t xml:space="preserve"> and their incorporation into capitalism via commodification. </w:t>
      </w:r>
      <w:r w:rsidRPr="009A3F1E">
        <w:rPr>
          <w:rStyle w:val="StyleUnderline"/>
        </w:rPr>
        <w:t>Instead</w:t>
      </w:r>
      <w:r w:rsidRPr="009A3F1E">
        <w:rPr>
          <w:sz w:val="14"/>
        </w:rPr>
        <w:t xml:space="preserve">, </w:t>
      </w:r>
      <w:r w:rsidRPr="009A3F1E">
        <w:rPr>
          <w:rStyle w:val="StyleUnderline"/>
        </w:rPr>
        <w:t>there is</w:t>
      </w:r>
      <w:r w:rsidRPr="009A3F1E">
        <w:rPr>
          <w:sz w:val="14"/>
        </w:rPr>
        <w:t xml:space="preserve"> a “</w:t>
      </w:r>
      <w:r w:rsidRPr="009A3F1E">
        <w:rPr>
          <w:rStyle w:val="StyleUnderline"/>
        </w:rPr>
        <w:t>precorporation” of subversion</w:t>
      </w:r>
      <w:r w:rsidRPr="009A3F1E">
        <w:rPr>
          <w:sz w:val="14"/>
        </w:rPr>
        <w:t>: “</w:t>
      </w:r>
      <w:r w:rsidRPr="009A3F1E">
        <w:rPr>
          <w:rStyle w:val="StyleUnderline"/>
        </w:rPr>
        <w:t>the</w:t>
      </w:r>
      <w:r w:rsidRPr="009A3F1E">
        <w:rPr>
          <w:sz w:val="14"/>
        </w:rPr>
        <w:t xml:space="preserve"> </w:t>
      </w:r>
      <w:r w:rsidRPr="009A3F1E">
        <w:rPr>
          <w:rStyle w:val="Emphasis"/>
        </w:rPr>
        <w:t>pre-emptive formatting</w:t>
      </w:r>
      <w:r w:rsidRPr="009A3F1E">
        <w:rPr>
          <w:sz w:val="14"/>
        </w:rPr>
        <w:t xml:space="preserve"> </w:t>
      </w:r>
      <w:r w:rsidRPr="009A3F1E">
        <w:rPr>
          <w:rStyle w:val="StyleUnderline"/>
        </w:rPr>
        <w:t>and shaping</w:t>
      </w:r>
      <w:r w:rsidRPr="009A3F1E">
        <w:rPr>
          <w:sz w:val="14"/>
        </w:rPr>
        <w:t xml:space="preserve"> of desires, aspirations, and hopes </w:t>
      </w:r>
      <w:r w:rsidRPr="009A3F1E">
        <w:rPr>
          <w:rStyle w:val="StyleUnderline"/>
        </w:rPr>
        <w:t>by capitalist culture</w:t>
      </w:r>
      <w:r w:rsidRPr="009A3F1E">
        <w:rPr>
          <w:sz w:val="14"/>
        </w:rPr>
        <w:t>” (Fisher, 2008: 10).</w:t>
      </w:r>
    </w:p>
    <w:p w:rsidR="00255158" w:rsidRDefault="00255158" w:rsidP="00255158">
      <w:pPr>
        <w:rPr>
          <w:b/>
          <w:bCs/>
          <w:szCs w:val="36"/>
          <w:u w:val="single"/>
        </w:rPr>
      </w:pPr>
      <w:r w:rsidRPr="00635BE4">
        <w:rPr>
          <w:rStyle w:val="StyleUnderline"/>
          <w:highlight w:val="cyan"/>
        </w:rPr>
        <w:t>Social conditions</w:t>
      </w:r>
      <w:r w:rsidRPr="009A3F1E">
        <w:rPr>
          <w:sz w:val="14"/>
        </w:rPr>
        <w:t xml:space="preserve"> today, Fisher (2008: 16ff) reasons, </w:t>
      </w:r>
      <w:r w:rsidRPr="00635BE4">
        <w:rPr>
          <w:rStyle w:val="StyleUnderline"/>
          <w:highlight w:val="cyan"/>
        </w:rPr>
        <w:t>cannot be challenged</w:t>
      </w:r>
      <w:r w:rsidRPr="009A3F1E">
        <w:rPr>
          <w:rStyle w:val="StyleUnderline"/>
        </w:rPr>
        <w:t xml:space="preserve"> through moral critique</w:t>
      </w:r>
      <w:r w:rsidRPr="009A3F1E">
        <w:rPr>
          <w:sz w:val="14"/>
        </w:rPr>
        <w:t xml:space="preserve"> </w:t>
      </w:r>
      <w:r w:rsidRPr="00635BE4">
        <w:rPr>
          <w:rStyle w:val="StyleUnderline"/>
          <w:highlight w:val="cyan"/>
        </w:rPr>
        <w:t>because capitalism</w:t>
      </w:r>
      <w:r w:rsidRPr="009A3F1E">
        <w:rPr>
          <w:sz w:val="14"/>
        </w:rPr>
        <w:t xml:space="preserve"> now swiftly </w:t>
      </w:r>
      <w:r w:rsidRPr="00635BE4">
        <w:rPr>
          <w:rStyle w:val="StyleUnderline"/>
          <w:highlight w:val="cyan"/>
        </w:rPr>
        <w:t>offers</w:t>
      </w:r>
      <w:r w:rsidRPr="009A3F1E">
        <w:rPr>
          <w:rStyle w:val="StyleUnderline"/>
        </w:rPr>
        <w:t xml:space="preserve"> immediate</w:t>
      </w:r>
      <w:r w:rsidRPr="009A3F1E">
        <w:rPr>
          <w:sz w:val="14"/>
        </w:rPr>
        <w:t xml:space="preserve"> solutions, many </w:t>
      </w:r>
      <w:r w:rsidRPr="00635BE4">
        <w:rPr>
          <w:rStyle w:val="Emphasis"/>
          <w:highlight w:val="cyan"/>
        </w:rPr>
        <w:t>false solutions</w:t>
      </w:r>
      <w:r w:rsidRPr="009A3F1E">
        <w:rPr>
          <w:sz w:val="14"/>
        </w:rPr>
        <w:t xml:space="preserve"> to be sure, for its alleged moral shortcomings (e.g., humanitarian rock concerts to address poverty). </w:t>
      </w:r>
      <w:r w:rsidRPr="009A3F1E">
        <w:rPr>
          <w:rStyle w:val="StyleUnderline"/>
        </w:rPr>
        <w:t>The</w:t>
      </w:r>
      <w:r w:rsidRPr="009A3F1E">
        <w:rPr>
          <w:sz w:val="14"/>
        </w:rPr>
        <w:t xml:space="preserve"> only potentially </w:t>
      </w:r>
      <w:r w:rsidRPr="009A3F1E">
        <w:rPr>
          <w:rStyle w:val="StyleUnderline"/>
        </w:rPr>
        <w:t>successful ideology critique of capitalist realism is</w:t>
      </w:r>
      <w:r w:rsidRPr="009A3F1E">
        <w:rPr>
          <w:sz w:val="14"/>
        </w:rPr>
        <w:t xml:space="preserve"> “</w:t>
      </w:r>
      <w:r w:rsidRPr="009A3F1E">
        <w:rPr>
          <w:rStyle w:val="StyleUnderline"/>
        </w:rPr>
        <w:t>if it is shown to be</w:t>
      </w:r>
      <w:r w:rsidRPr="009A3F1E">
        <w:rPr>
          <w:sz w:val="14"/>
        </w:rPr>
        <w:t xml:space="preserve"> in some way </w:t>
      </w:r>
      <w:r w:rsidRPr="009A3F1E">
        <w:rPr>
          <w:rStyle w:val="StyleUnderline"/>
        </w:rPr>
        <w:t>inconsistent or untenable</w:t>
      </w:r>
      <w:r w:rsidRPr="009A3F1E">
        <w:rPr>
          <w:sz w:val="14"/>
        </w:rPr>
        <w:t>; if, that is to say, capitalism’s ostensible ‘realism’ turns out to be nothing of the sort” by confronting the pseudo-natural reality of capitalism with the Real, “</w:t>
      </w:r>
      <w:r w:rsidRPr="009A3F1E">
        <w:rPr>
          <w:rStyle w:val="StyleUnderline"/>
        </w:rPr>
        <w:t>a</w:t>
      </w:r>
      <w:r w:rsidRPr="009A3F1E">
        <w:rPr>
          <w:sz w:val="14"/>
        </w:rPr>
        <w:t xml:space="preserve"> traumatic </w:t>
      </w:r>
      <w:r w:rsidRPr="009A3F1E">
        <w:rPr>
          <w:rStyle w:val="StyleUnderline"/>
        </w:rPr>
        <w:t>void</w:t>
      </w:r>
      <w:r w:rsidRPr="009A3F1E">
        <w:rPr>
          <w:sz w:val="14"/>
        </w:rPr>
        <w:t xml:space="preserve"> </w:t>
      </w:r>
      <w:r w:rsidRPr="009A3F1E">
        <w:rPr>
          <w:rStyle w:val="StyleUnderline"/>
        </w:rPr>
        <w:t>that can only be glimpsed in</w:t>
      </w:r>
      <w:r w:rsidRPr="009A3F1E">
        <w:rPr>
          <w:sz w:val="14"/>
        </w:rPr>
        <w:t xml:space="preserve"> the </w:t>
      </w:r>
      <w:r w:rsidRPr="009A3F1E">
        <w:rPr>
          <w:rStyle w:val="StyleUnderline"/>
        </w:rPr>
        <w:t>fractures</w:t>
      </w:r>
      <w:r w:rsidRPr="009A3F1E">
        <w:rPr>
          <w:sz w:val="14"/>
        </w:rPr>
        <w:t xml:space="preserve"> </w:t>
      </w:r>
      <w:r w:rsidRPr="009A3F1E">
        <w:rPr>
          <w:rStyle w:val="StyleUnderline"/>
        </w:rPr>
        <w:t>and inconsistencies</w:t>
      </w:r>
      <w:r w:rsidRPr="009A3F1E">
        <w:rPr>
          <w:sz w:val="14"/>
        </w:rPr>
        <w:t xml:space="preserve"> </w:t>
      </w:r>
      <w:r w:rsidRPr="009A3F1E">
        <w:rPr>
          <w:rStyle w:val="StyleUnderline"/>
        </w:rPr>
        <w:t>in</w:t>
      </w:r>
      <w:r w:rsidRPr="009A3F1E">
        <w:rPr>
          <w:sz w:val="14"/>
        </w:rPr>
        <w:t xml:space="preserve"> the field of </w:t>
      </w:r>
      <w:r w:rsidRPr="009A3F1E">
        <w:rPr>
          <w:rStyle w:val="StyleUnderline"/>
        </w:rPr>
        <w:t>apparent reality</w:t>
      </w:r>
      <w:r w:rsidRPr="009A3F1E">
        <w:rPr>
          <w:sz w:val="14"/>
        </w:rPr>
        <w:t xml:space="preserve">” (Fisher, 2008: 16, 18). Looming environmental catastrophe is a key example. On the one hand, </w:t>
      </w:r>
      <w:r w:rsidRPr="00635BE4">
        <w:rPr>
          <w:rStyle w:val="StyleUnderline"/>
          <w:highlight w:val="cyan"/>
        </w:rPr>
        <w:t>capitalist realism assumes</w:t>
      </w:r>
      <w:r w:rsidRPr="009A3F1E">
        <w:rPr>
          <w:sz w:val="14"/>
        </w:rPr>
        <w:t xml:space="preserve"> that </w:t>
      </w:r>
      <w:r w:rsidRPr="00635BE4">
        <w:rPr>
          <w:rStyle w:val="StyleUnderline"/>
          <w:highlight w:val="cyan"/>
        </w:rPr>
        <w:t>any</w:t>
      </w:r>
      <w:r w:rsidRPr="009A3F1E">
        <w:rPr>
          <w:rStyle w:val="StyleUnderline"/>
        </w:rPr>
        <w:t xml:space="preserve"> environmental </w:t>
      </w:r>
      <w:r w:rsidRPr="00635BE4">
        <w:rPr>
          <w:rStyle w:val="StyleUnderline"/>
          <w:highlight w:val="cyan"/>
        </w:rPr>
        <w:t>problem can be solved</w:t>
      </w:r>
      <w:r w:rsidRPr="00635BE4">
        <w:rPr>
          <w:sz w:val="14"/>
          <w:highlight w:val="cyan"/>
        </w:rPr>
        <w:t xml:space="preserve"> </w:t>
      </w:r>
      <w:r w:rsidRPr="00635BE4">
        <w:rPr>
          <w:rStyle w:val="StyleUnderline"/>
          <w:highlight w:val="cyan"/>
        </w:rPr>
        <w:t>through capitalist processes</w:t>
      </w:r>
      <w:r w:rsidRPr="009A3F1E">
        <w:rPr>
          <w:sz w:val="14"/>
        </w:rPr>
        <w:t xml:space="preserve"> (e.g., green consumerism) and always assumes that resources are infinite. </w:t>
      </w:r>
      <w:r w:rsidRPr="009A3F1E">
        <w:rPr>
          <w:rStyle w:val="StyleUnderline"/>
        </w:rPr>
        <w:t>On the other hand</w:t>
      </w:r>
      <w:r w:rsidRPr="009A3F1E">
        <w:rPr>
          <w:sz w:val="14"/>
        </w:rPr>
        <w:t xml:space="preserve">, </w:t>
      </w:r>
      <w:r w:rsidRPr="009A3F1E">
        <w:rPr>
          <w:rStyle w:val="StyleUnderline"/>
        </w:rPr>
        <w:t xml:space="preserve">the real consequences of </w:t>
      </w:r>
      <w:r w:rsidRPr="009A3F1E">
        <w:rPr>
          <w:sz w:val="14"/>
        </w:rPr>
        <w:t xml:space="preserve">a prospect of </w:t>
      </w:r>
      <w:r w:rsidRPr="009A3F1E">
        <w:rPr>
          <w:rStyle w:val="StyleUnderline"/>
        </w:rPr>
        <w:t>environmental catastrophe</w:t>
      </w:r>
      <w:r w:rsidRPr="009A3F1E">
        <w:rPr>
          <w:sz w:val="14"/>
        </w:rPr>
        <w:t xml:space="preserve"> for capitalism </w:t>
      </w:r>
      <w:r w:rsidRPr="009A3F1E">
        <w:rPr>
          <w:rStyle w:val="StyleUnderline"/>
        </w:rPr>
        <w:t>are</w:t>
      </w:r>
      <w:r w:rsidRPr="009A3F1E">
        <w:rPr>
          <w:sz w:val="14"/>
        </w:rPr>
        <w:t xml:space="preserve"> “</w:t>
      </w:r>
      <w:r w:rsidRPr="009A3F1E">
        <w:rPr>
          <w:rStyle w:val="Emphasis"/>
        </w:rPr>
        <w:t>too traumatic</w:t>
      </w:r>
      <w:r w:rsidRPr="009A3F1E">
        <w:rPr>
          <w:sz w:val="14"/>
        </w:rPr>
        <w:t xml:space="preserve"> </w:t>
      </w:r>
      <w:r w:rsidRPr="009A3F1E">
        <w:rPr>
          <w:rStyle w:val="StyleUnderline"/>
        </w:rPr>
        <w:t>to be assimilated</w:t>
      </w:r>
      <w:r w:rsidRPr="009A3F1E">
        <w:rPr>
          <w:sz w:val="14"/>
        </w:rPr>
        <w:t xml:space="preserve"> into the system” (Fisher, 2008: 18) precisely </w:t>
      </w:r>
      <w:r w:rsidRPr="009A3F1E">
        <w:rPr>
          <w:rStyle w:val="StyleUnderline"/>
        </w:rPr>
        <w:t>because</w:t>
      </w:r>
      <w:r w:rsidRPr="009A3F1E">
        <w:rPr>
          <w:sz w:val="14"/>
        </w:rPr>
        <w:t xml:space="preserve"> environmental problems like </w:t>
      </w:r>
      <w:r w:rsidRPr="009A3F1E">
        <w:rPr>
          <w:rStyle w:val="StyleUnderline"/>
        </w:rPr>
        <w:t>climate change are endemic to</w:t>
      </w:r>
      <w:r w:rsidRPr="009A3F1E">
        <w:rPr>
          <w:sz w:val="14"/>
        </w:rPr>
        <w:t xml:space="preserve"> the </w:t>
      </w:r>
      <w:r w:rsidRPr="009A3F1E">
        <w:rPr>
          <w:rStyle w:val="StyleUnderline"/>
        </w:rPr>
        <w:t>basic</w:t>
      </w:r>
      <w:r w:rsidRPr="009A3F1E">
        <w:rPr>
          <w:sz w:val="14"/>
        </w:rPr>
        <w:t xml:space="preserve"> processes of </w:t>
      </w:r>
      <w:r w:rsidRPr="009A3F1E">
        <w:rPr>
          <w:rStyle w:val="StyleUnderline"/>
        </w:rPr>
        <w:t>capitalism</w:t>
      </w:r>
      <w:r w:rsidRPr="009A3F1E">
        <w:rPr>
          <w:sz w:val="14"/>
        </w:rPr>
        <w:t xml:space="preserve">, </w:t>
      </w:r>
      <w:r w:rsidRPr="009A3F1E">
        <w:rPr>
          <w:rStyle w:val="StyleUnderline"/>
        </w:rPr>
        <w:t>namely</w:t>
      </w:r>
      <w:r w:rsidRPr="009A3F1E">
        <w:rPr>
          <w:sz w:val="14"/>
        </w:rPr>
        <w:t xml:space="preserve"> </w:t>
      </w:r>
      <w:r w:rsidRPr="009A3F1E">
        <w:rPr>
          <w:rStyle w:val="StyleUnderline"/>
        </w:rPr>
        <w:t>its</w:t>
      </w:r>
      <w:r w:rsidRPr="009A3F1E">
        <w:rPr>
          <w:sz w:val="14"/>
        </w:rPr>
        <w:t xml:space="preserve"> </w:t>
      </w:r>
      <w:r w:rsidRPr="009A3F1E">
        <w:rPr>
          <w:rStyle w:val="StyleUnderline"/>
        </w:rPr>
        <w:t>need for constant growth</w:t>
      </w:r>
      <w:r w:rsidRPr="009A3F1E">
        <w:rPr>
          <w:sz w:val="14"/>
        </w:rPr>
        <w:t xml:space="preserve"> (see also Foster, Clark, &amp; York, 2010; Stuart, Gunderson, &amp; Petersen, 2020). In this paper, we argue that </w:t>
      </w:r>
      <w:r w:rsidRPr="00635BE4">
        <w:rPr>
          <w:rStyle w:val="StyleUnderline"/>
          <w:highlight w:val="cyan"/>
        </w:rPr>
        <w:t>the case for space</w:t>
      </w:r>
      <w:r w:rsidRPr="009A3F1E">
        <w:rPr>
          <w:rStyle w:val="StyleUnderline"/>
        </w:rPr>
        <w:t xml:space="preserve"> colonization</w:t>
      </w:r>
      <w:r w:rsidRPr="009A3F1E">
        <w:rPr>
          <w:sz w:val="14"/>
        </w:rPr>
        <w:t xml:space="preserve"> as a survival strategy </w:t>
      </w:r>
      <w:r w:rsidRPr="00635BE4">
        <w:rPr>
          <w:rStyle w:val="StyleUnderline"/>
          <w:highlight w:val="cyan"/>
        </w:rPr>
        <w:t>is</w:t>
      </w:r>
      <w:r w:rsidRPr="009A3F1E">
        <w:rPr>
          <w:rStyle w:val="StyleUnderline"/>
        </w:rPr>
        <w:t xml:space="preserve"> best </w:t>
      </w:r>
      <w:r w:rsidRPr="00635BE4">
        <w:rPr>
          <w:rStyle w:val="StyleUnderline"/>
          <w:highlight w:val="cyan"/>
        </w:rPr>
        <w:t>understood in</w:t>
      </w:r>
      <w:r w:rsidRPr="009A3F1E">
        <w:rPr>
          <w:sz w:val="14"/>
        </w:rPr>
        <w:t xml:space="preserve"> the context of </w:t>
      </w:r>
      <w:r w:rsidRPr="00635BE4">
        <w:rPr>
          <w:rStyle w:val="StyleUnderline"/>
          <w:highlight w:val="cyan"/>
        </w:rPr>
        <w:t>capitalist realism</w:t>
      </w:r>
      <w:r w:rsidRPr="005372B5">
        <w:rPr>
          <w:szCs w:val="36"/>
          <w:u w:val="single"/>
        </w:rPr>
        <w:t xml:space="preserve">. Paraphrasing Jameson, the notion of capitalist </w:t>
      </w:r>
      <w:r w:rsidRPr="005372B5">
        <w:rPr>
          <w:szCs w:val="36"/>
          <w:u w:val="single"/>
        </w:rPr>
        <w:lastRenderedPageBreak/>
        <w:t xml:space="preserve">realism can help illuminate why </w:t>
      </w:r>
      <w:r w:rsidRPr="00635BE4">
        <w:rPr>
          <w:b/>
          <w:bCs/>
          <w:szCs w:val="36"/>
          <w:highlight w:val="cyan"/>
          <w:u w:val="single"/>
        </w:rPr>
        <w:t>it is easier to imagine McDonald’s on Mars than</w:t>
      </w:r>
      <w:r w:rsidRPr="005372B5">
        <w:rPr>
          <w:b/>
          <w:bCs/>
          <w:szCs w:val="36"/>
          <w:u w:val="single"/>
        </w:rPr>
        <w:t xml:space="preserve"> to imagine </w:t>
      </w:r>
      <w:r w:rsidRPr="00635BE4">
        <w:rPr>
          <w:b/>
          <w:bCs/>
          <w:szCs w:val="36"/>
          <w:highlight w:val="cyan"/>
          <w:u w:val="single"/>
        </w:rPr>
        <w:t>the end of capitalism.</w:t>
      </w:r>
    </w:p>
    <w:p w:rsidR="00255158" w:rsidRDefault="00255158" w:rsidP="00255158">
      <w:pPr>
        <w:pStyle w:val="Heading4"/>
      </w:pPr>
      <w:r>
        <w:t xml:space="preserve">Capitalist realism creates the irrational rationality of space colonization. It is irrational because of the existential risks it creates, and it replicates capitalism which is the root cause of crises on earth. </w:t>
      </w:r>
    </w:p>
    <w:p w:rsidR="00255158" w:rsidRPr="009A3F1E" w:rsidRDefault="00255158" w:rsidP="00255158">
      <w:r w:rsidRPr="009A3F1E">
        <w:rPr>
          <w:rStyle w:val="Style13ptBold"/>
        </w:rPr>
        <w:t>Gunderson et al 21</w:t>
      </w:r>
      <w:r w:rsidRPr="009A3F1E">
        <w:t>, Ryan Gunderson has a PhD and is an Assistant Prof. @ the Dpt. Of Sociology &amp; Gerontology at Miamiu, Diana Stuart is Associate Prof. @ N. ArizonaU, Brian Peterson is Associate Prof in Geography, Planning, and Recreation @ N. ArizonaU, In search of plan(et) B: Irrational rationality, capitalist realism, and space colonization, Science Direct, 2021, https://www.sciencedirect.com/science/article/abs/pii/S001632872100166X, Accessed: 4-5-2022, Hari *edited for ableist language</w:t>
      </w:r>
    </w:p>
    <w:p w:rsidR="00255158" w:rsidRPr="009A3F1E" w:rsidRDefault="00255158" w:rsidP="00255158">
      <w:pPr>
        <w:rPr>
          <w:sz w:val="14"/>
        </w:rPr>
      </w:pPr>
      <w:r w:rsidRPr="009A3F1E">
        <w:rPr>
          <w:sz w:val="14"/>
        </w:rPr>
        <w:t xml:space="preserve">4.1. </w:t>
      </w:r>
      <w:r w:rsidRPr="009A3F1E">
        <w:rPr>
          <w:rStyle w:val="StyleUnderline"/>
        </w:rPr>
        <w:t>The</w:t>
      </w:r>
      <w:r w:rsidRPr="009A3F1E">
        <w:rPr>
          <w:sz w:val="14"/>
        </w:rPr>
        <w:t xml:space="preserve"> </w:t>
      </w:r>
      <w:r w:rsidRPr="009A3F1E">
        <w:rPr>
          <w:rStyle w:val="Emphasis"/>
        </w:rPr>
        <w:t>irrational rationality of space colonization</w:t>
      </w:r>
    </w:p>
    <w:p w:rsidR="00255158" w:rsidRPr="009A3F1E" w:rsidRDefault="00255158" w:rsidP="00255158">
      <w:pPr>
        <w:rPr>
          <w:sz w:val="14"/>
        </w:rPr>
      </w:pPr>
      <w:r w:rsidRPr="009A3F1E">
        <w:rPr>
          <w:sz w:val="14"/>
        </w:rPr>
        <w:t xml:space="preserve">While </w:t>
      </w:r>
      <w:r w:rsidRPr="00635BE4">
        <w:rPr>
          <w:rStyle w:val="StyleUnderline"/>
          <w:highlight w:val="cyan"/>
        </w:rPr>
        <w:t>there are</w:t>
      </w:r>
      <w:r w:rsidRPr="009A3F1E">
        <w:rPr>
          <w:sz w:val="14"/>
        </w:rPr>
        <w:t xml:space="preserve"> </w:t>
      </w:r>
      <w:r w:rsidRPr="009A3F1E">
        <w:rPr>
          <w:rStyle w:val="Emphasis"/>
        </w:rPr>
        <w:t xml:space="preserve">incredible </w:t>
      </w:r>
      <w:r w:rsidRPr="00635BE4">
        <w:rPr>
          <w:rStyle w:val="Emphasis"/>
          <w:highlight w:val="cyan"/>
        </w:rPr>
        <w:t>challenges</w:t>
      </w:r>
      <w:r w:rsidRPr="00635BE4">
        <w:rPr>
          <w:sz w:val="14"/>
          <w:highlight w:val="cyan"/>
        </w:rPr>
        <w:t xml:space="preserve"> </w:t>
      </w:r>
      <w:r w:rsidRPr="00635BE4">
        <w:rPr>
          <w:rStyle w:val="StyleUnderline"/>
          <w:highlight w:val="cyan"/>
        </w:rPr>
        <w:t>that</w:t>
      </w:r>
      <w:r w:rsidRPr="009A3F1E">
        <w:rPr>
          <w:sz w:val="14"/>
        </w:rPr>
        <w:t xml:space="preserve"> could potentially </w:t>
      </w:r>
      <w:r w:rsidRPr="00635BE4">
        <w:rPr>
          <w:rStyle w:val="StyleUnderline"/>
          <w:highlight w:val="cyan"/>
        </w:rPr>
        <w:t>limit</w:t>
      </w:r>
      <w:r w:rsidRPr="009A3F1E">
        <w:rPr>
          <w:rStyle w:val="StyleUnderline"/>
        </w:rPr>
        <w:t xml:space="preserve"> visions of </w:t>
      </w:r>
      <w:r w:rsidRPr="00635BE4">
        <w:rPr>
          <w:rStyle w:val="StyleUnderline"/>
          <w:highlight w:val="cyan"/>
        </w:rPr>
        <w:t>space colonization</w:t>
      </w:r>
      <w:r w:rsidRPr="009A3F1E">
        <w:rPr>
          <w:sz w:val="14"/>
        </w:rPr>
        <w:t xml:space="preserve">, our focus is to examine if space colonization is rational in terms of preserving the human species from the escalating existential threats on Earth. From what we know, </w:t>
      </w:r>
      <w:r w:rsidRPr="009A3F1E">
        <w:rPr>
          <w:rStyle w:val="StyleUnderline"/>
        </w:rPr>
        <w:t>does space colonization</w:t>
      </w:r>
      <w:r w:rsidRPr="009A3F1E">
        <w:rPr>
          <w:sz w:val="14"/>
        </w:rPr>
        <w:t xml:space="preserve"> </w:t>
      </w:r>
      <w:r w:rsidRPr="009A3F1E">
        <w:rPr>
          <w:rStyle w:val="StyleUnderline"/>
        </w:rPr>
        <w:t>represent</w:t>
      </w:r>
      <w:r w:rsidRPr="009A3F1E">
        <w:rPr>
          <w:sz w:val="14"/>
        </w:rPr>
        <w:t xml:space="preserve"> </w:t>
      </w:r>
      <w:r w:rsidRPr="009A3F1E">
        <w:rPr>
          <w:rStyle w:val="StyleUnderline"/>
        </w:rPr>
        <w:t>an effective and efficient way to protect</w:t>
      </w:r>
      <w:r w:rsidRPr="009A3F1E">
        <w:rPr>
          <w:sz w:val="14"/>
        </w:rPr>
        <w:t xml:space="preserve"> the </w:t>
      </w:r>
      <w:r w:rsidRPr="009A3F1E">
        <w:rPr>
          <w:rStyle w:val="StyleUnderline"/>
        </w:rPr>
        <w:t>human s</w:t>
      </w:r>
      <w:r w:rsidRPr="009A3F1E">
        <w:rPr>
          <w:sz w:val="14"/>
        </w:rPr>
        <w:t xml:space="preserve">pecies? How rational are the justifications for space colonization to save the human species on their own instrumental grounds? We argue the following: (1) that </w:t>
      </w:r>
      <w:r w:rsidRPr="00635BE4">
        <w:rPr>
          <w:rStyle w:val="StyleUnderline"/>
          <w:highlight w:val="cyan"/>
        </w:rPr>
        <w:t>alternatives</w:t>
      </w:r>
      <w:r w:rsidRPr="009A3F1E">
        <w:rPr>
          <w:rStyle w:val="StyleUnderline"/>
        </w:rPr>
        <w:t xml:space="preserve"> to Earth </w:t>
      </w:r>
      <w:r w:rsidRPr="00635BE4">
        <w:rPr>
          <w:rStyle w:val="StyleUnderline"/>
          <w:highlight w:val="cyan"/>
        </w:rPr>
        <w:t>are</w:t>
      </w:r>
      <w:r w:rsidRPr="009A3F1E">
        <w:rPr>
          <w:sz w:val="14"/>
        </w:rPr>
        <w:t xml:space="preserve"> obviously f</w:t>
      </w:r>
      <w:r w:rsidRPr="009A3F1E">
        <w:rPr>
          <w:rStyle w:val="Emphasis"/>
        </w:rPr>
        <w:t xml:space="preserve">ar more </w:t>
      </w:r>
      <w:r w:rsidRPr="00635BE4">
        <w:rPr>
          <w:rStyle w:val="Emphasis"/>
          <w:highlight w:val="cyan"/>
        </w:rPr>
        <w:t>inhospitable</w:t>
      </w:r>
      <w:r w:rsidRPr="009A3F1E">
        <w:rPr>
          <w:sz w:val="14"/>
        </w:rPr>
        <w:t xml:space="preserve"> for human life than Earth </w:t>
      </w:r>
      <w:r w:rsidRPr="009A3F1E">
        <w:rPr>
          <w:rStyle w:val="StyleUnderline"/>
        </w:rPr>
        <w:t>and</w:t>
      </w:r>
      <w:r w:rsidRPr="009A3F1E">
        <w:rPr>
          <w:sz w:val="14"/>
        </w:rPr>
        <w:t xml:space="preserve">, thus, </w:t>
      </w:r>
      <w:r w:rsidRPr="00635BE4">
        <w:rPr>
          <w:rStyle w:val="StyleUnderline"/>
          <w:highlight w:val="cyan"/>
        </w:rPr>
        <w:t>preserving Earth is</w:t>
      </w:r>
      <w:r w:rsidRPr="00106266">
        <w:rPr>
          <w:sz w:val="14"/>
        </w:rPr>
        <w:t xml:space="preserve"> </w:t>
      </w:r>
      <w:r w:rsidRPr="00106266">
        <w:rPr>
          <w:rStyle w:val="Emphasis"/>
        </w:rPr>
        <w:t>more</w:t>
      </w:r>
      <w:r w:rsidRPr="009A3F1E">
        <w:rPr>
          <w:rStyle w:val="Emphasis"/>
        </w:rPr>
        <w:t xml:space="preserve"> instrumentally </w:t>
      </w:r>
      <w:r w:rsidRPr="00635BE4">
        <w:rPr>
          <w:rStyle w:val="Emphasis"/>
          <w:highlight w:val="cyan"/>
        </w:rPr>
        <w:t>rational</w:t>
      </w:r>
      <w:r w:rsidRPr="009A3F1E">
        <w:rPr>
          <w:sz w:val="14"/>
        </w:rPr>
        <w:t xml:space="preserve">; (2) if the goal of space colonization is to preserve the human species, then </w:t>
      </w:r>
      <w:r w:rsidRPr="009A3F1E">
        <w:rPr>
          <w:rStyle w:val="StyleUnderline"/>
        </w:rPr>
        <w:t>it is more</w:t>
      </w:r>
      <w:r w:rsidRPr="009A3F1E">
        <w:rPr>
          <w:sz w:val="14"/>
        </w:rPr>
        <w:t xml:space="preserve"> </w:t>
      </w:r>
      <w:r w:rsidRPr="009A3F1E">
        <w:rPr>
          <w:rStyle w:val="StyleUnderline"/>
        </w:rPr>
        <w:t>instrumentally rational to save</w:t>
      </w:r>
      <w:r w:rsidRPr="009A3F1E">
        <w:rPr>
          <w:sz w:val="14"/>
        </w:rPr>
        <w:t xml:space="preserve"> many </w:t>
      </w:r>
      <w:r w:rsidRPr="009A3F1E">
        <w:rPr>
          <w:rStyle w:val="StyleUnderline"/>
        </w:rPr>
        <w:t>more lives on Earth than create space colonies</w:t>
      </w:r>
      <w:r w:rsidRPr="009A3F1E">
        <w:rPr>
          <w:sz w:val="14"/>
        </w:rPr>
        <w:t xml:space="preserve"> </w:t>
      </w:r>
      <w:r w:rsidRPr="009A3F1E">
        <w:rPr>
          <w:rStyle w:val="StyleUnderline"/>
        </w:rPr>
        <w:t>for a small</w:t>
      </w:r>
      <w:r w:rsidRPr="009A3F1E">
        <w:rPr>
          <w:sz w:val="14"/>
        </w:rPr>
        <w:t xml:space="preserve"> </w:t>
      </w:r>
      <w:r w:rsidRPr="009A3F1E">
        <w:rPr>
          <w:rStyle w:val="StyleUnderline"/>
        </w:rPr>
        <w:t>population</w:t>
      </w:r>
      <w:r w:rsidRPr="009A3F1E">
        <w:rPr>
          <w:sz w:val="14"/>
        </w:rPr>
        <w:t xml:space="preserve"> </w:t>
      </w:r>
      <w:r w:rsidRPr="009A3F1E">
        <w:rPr>
          <w:rStyle w:val="StyleUnderline"/>
        </w:rPr>
        <w:t>who can afford the ticket</w:t>
      </w:r>
      <w:r w:rsidRPr="009A3F1E">
        <w:rPr>
          <w:sz w:val="14"/>
        </w:rPr>
        <w:t xml:space="preserve">; and, most importantly, (3) there is reason to predict that </w:t>
      </w:r>
      <w:r w:rsidRPr="00635BE4">
        <w:rPr>
          <w:rStyle w:val="StyleUnderline"/>
          <w:highlight w:val="cyan"/>
        </w:rPr>
        <w:t>humans</w:t>
      </w:r>
      <w:r w:rsidRPr="009A3F1E">
        <w:rPr>
          <w:rStyle w:val="StyleUnderline"/>
        </w:rPr>
        <w:t xml:space="preserve"> would </w:t>
      </w:r>
      <w:r w:rsidRPr="00635BE4">
        <w:rPr>
          <w:rStyle w:val="StyleUnderline"/>
          <w:highlight w:val="cyan"/>
        </w:rPr>
        <w:t>take a</w:t>
      </w:r>
      <w:r w:rsidRPr="009A3F1E">
        <w:rPr>
          <w:sz w:val="14"/>
        </w:rPr>
        <w:t xml:space="preserve">n irrational rational </w:t>
      </w:r>
      <w:r w:rsidRPr="00635BE4">
        <w:rPr>
          <w:rStyle w:val="StyleUnderline"/>
          <w:highlight w:val="cyan"/>
        </w:rPr>
        <w:t>logic</w:t>
      </w:r>
      <w:r w:rsidRPr="009A3F1E">
        <w:rPr>
          <w:rStyle w:val="StyleUnderline"/>
        </w:rPr>
        <w:t xml:space="preserve"> with them to space</w:t>
      </w:r>
      <w:r w:rsidRPr="009A3F1E">
        <w:rPr>
          <w:sz w:val="14"/>
        </w:rPr>
        <w:t xml:space="preserve">, the same rationality </w:t>
      </w:r>
      <w:r w:rsidRPr="00635BE4">
        <w:rPr>
          <w:rStyle w:val="StyleUnderline"/>
          <w:highlight w:val="cyan"/>
        </w:rPr>
        <w:t>that</w:t>
      </w:r>
      <w:r w:rsidRPr="00635BE4">
        <w:rPr>
          <w:sz w:val="14"/>
          <w:highlight w:val="cyan"/>
        </w:rPr>
        <w:t xml:space="preserve"> </w:t>
      </w:r>
      <w:r w:rsidRPr="00635BE4">
        <w:rPr>
          <w:rStyle w:val="StyleUnderline"/>
          <w:highlight w:val="cyan"/>
        </w:rPr>
        <w:t xml:space="preserve">oversaw </w:t>
      </w:r>
      <w:r w:rsidRPr="00635BE4">
        <w:rPr>
          <w:rStyle w:val="Emphasis"/>
          <w:highlight w:val="cyan"/>
        </w:rPr>
        <w:t>the destruction of Earth</w:t>
      </w:r>
      <w:r w:rsidRPr="009A3F1E">
        <w:rPr>
          <w:sz w:val="14"/>
        </w:rPr>
        <w:t xml:space="preserve"> </w:t>
      </w:r>
      <w:r w:rsidRPr="009A3F1E">
        <w:rPr>
          <w:rStyle w:val="StyleUnderline"/>
        </w:rPr>
        <w:t>and brought them off-planet in the first place</w:t>
      </w:r>
      <w:r w:rsidRPr="009A3F1E">
        <w:rPr>
          <w:sz w:val="14"/>
        </w:rPr>
        <w:t xml:space="preserve">. The point is to develop an immanent critique of the instrumental case for space colonization to show the extent to which </w:t>
      </w:r>
      <w:r w:rsidRPr="009A3F1E">
        <w:rPr>
          <w:rStyle w:val="StyleUnderline"/>
        </w:rPr>
        <w:t>this form of logic is still unreasonable</w:t>
      </w:r>
      <w:r w:rsidRPr="009A3F1E">
        <w:rPr>
          <w:sz w:val="14"/>
        </w:rPr>
        <w:t xml:space="preserve">, </w:t>
      </w:r>
      <w:r w:rsidRPr="009A3F1E">
        <w:rPr>
          <w:rStyle w:val="StyleUnderline"/>
        </w:rPr>
        <w:t>even</w:t>
      </w:r>
      <w:r w:rsidRPr="009A3F1E">
        <w:rPr>
          <w:sz w:val="14"/>
        </w:rPr>
        <w:t xml:space="preserve"> judged </w:t>
      </w:r>
      <w:r w:rsidRPr="009A3F1E">
        <w:rPr>
          <w:rStyle w:val="StyleUnderline"/>
        </w:rPr>
        <w:t>by its own means-oriented criteria</w:t>
      </w:r>
      <w:r w:rsidRPr="009A3F1E">
        <w:rPr>
          <w:sz w:val="14"/>
        </w:rPr>
        <w:t>.</w:t>
      </w:r>
    </w:p>
    <w:p w:rsidR="00255158" w:rsidRPr="009A3F1E" w:rsidRDefault="00255158" w:rsidP="00255158">
      <w:pPr>
        <w:rPr>
          <w:sz w:val="14"/>
        </w:rPr>
      </w:pPr>
      <w:r w:rsidRPr="009A3F1E">
        <w:rPr>
          <w:sz w:val="14"/>
        </w:rPr>
        <w:t xml:space="preserve">While space colonization is justified to avoid risks and threats on Earth, </w:t>
      </w:r>
      <w:r w:rsidRPr="009A3F1E">
        <w:rPr>
          <w:rStyle w:val="StyleUnderline"/>
        </w:rPr>
        <w:t>there will be new risks</w:t>
      </w:r>
      <w:r w:rsidRPr="009A3F1E">
        <w:rPr>
          <w:sz w:val="14"/>
        </w:rPr>
        <w:t xml:space="preserve"> and threats </w:t>
      </w:r>
      <w:r w:rsidRPr="009A3F1E">
        <w:rPr>
          <w:rStyle w:val="StyleUnderline"/>
        </w:rPr>
        <w:t>in space</w:t>
      </w:r>
      <w:r w:rsidRPr="009A3F1E">
        <w:rPr>
          <w:sz w:val="14"/>
        </w:rPr>
        <w:t xml:space="preserve"> – some that are </w:t>
      </w:r>
      <w:r w:rsidRPr="009A3F1E">
        <w:rPr>
          <w:rStyle w:val="Emphasis"/>
        </w:rPr>
        <w:t>even more severe</w:t>
      </w:r>
      <w:r w:rsidRPr="009A3F1E">
        <w:rPr>
          <w:sz w:val="14"/>
        </w:rPr>
        <w:t xml:space="preserve">. Kovic (2020) discusses some of these risks and in certain scenarios </w:t>
      </w:r>
      <w:r w:rsidRPr="00635BE4">
        <w:rPr>
          <w:rStyle w:val="StyleUnderline"/>
          <w:highlight w:val="cyan"/>
        </w:rPr>
        <w:t>the risks of space</w:t>
      </w:r>
      <w:r w:rsidRPr="009A3F1E">
        <w:rPr>
          <w:rStyle w:val="StyleUnderline"/>
        </w:rPr>
        <w:t xml:space="preserve"> travel and colonization</w:t>
      </w:r>
      <w:r w:rsidRPr="009A3F1E">
        <w:rPr>
          <w:sz w:val="14"/>
        </w:rPr>
        <w:t xml:space="preserve"> </w:t>
      </w:r>
      <w:r w:rsidRPr="009A3F1E">
        <w:rPr>
          <w:rStyle w:val="Emphasis"/>
        </w:rPr>
        <w:t xml:space="preserve">greatly </w:t>
      </w:r>
      <w:r w:rsidRPr="00635BE4">
        <w:rPr>
          <w:rStyle w:val="Emphasis"/>
          <w:highlight w:val="cyan"/>
        </w:rPr>
        <w:t>outweigh</w:t>
      </w:r>
      <w:r w:rsidRPr="00635BE4">
        <w:rPr>
          <w:sz w:val="14"/>
          <w:highlight w:val="cyan"/>
        </w:rPr>
        <w:t xml:space="preserve"> </w:t>
      </w:r>
      <w:r w:rsidRPr="00635BE4">
        <w:rPr>
          <w:rStyle w:val="StyleUnderline"/>
          <w:highlight w:val="cyan"/>
        </w:rPr>
        <w:t>the risks of staying</w:t>
      </w:r>
      <w:r w:rsidRPr="009A3F1E">
        <w:rPr>
          <w:rStyle w:val="StyleUnderline"/>
        </w:rPr>
        <w:t xml:space="preserve"> on Earth</w:t>
      </w:r>
      <w:r w:rsidRPr="009A3F1E">
        <w:rPr>
          <w:sz w:val="14"/>
        </w:rPr>
        <w:t xml:space="preserve"> </w:t>
      </w:r>
      <w:r w:rsidRPr="009A3F1E">
        <w:rPr>
          <w:rStyle w:val="StyleUnderline"/>
        </w:rPr>
        <w:t>and</w:t>
      </w:r>
      <w:r w:rsidRPr="009A3F1E">
        <w:rPr>
          <w:sz w:val="14"/>
        </w:rPr>
        <w:t xml:space="preserve"> the </w:t>
      </w:r>
      <w:r w:rsidRPr="009A3F1E">
        <w:rPr>
          <w:rStyle w:val="StyleUnderline"/>
        </w:rPr>
        <w:t>benefits of colonizing space</w:t>
      </w:r>
      <w:r w:rsidRPr="009A3F1E">
        <w:rPr>
          <w:sz w:val="14"/>
        </w:rPr>
        <w:t>. Kovic (2020): 3) explains,</w:t>
      </w:r>
    </w:p>
    <w:p w:rsidR="00255158" w:rsidRPr="009A3F1E" w:rsidRDefault="00255158" w:rsidP="00255158">
      <w:pPr>
        <w:ind w:left="720"/>
        <w:rPr>
          <w:sz w:val="14"/>
        </w:rPr>
      </w:pPr>
      <w:r w:rsidRPr="009A3F1E">
        <w:rPr>
          <w:sz w:val="14"/>
        </w:rPr>
        <w:t xml:space="preserve">[i]n general, there are two ways in which space colonization-related risks might affect the long-term future of humankind. First, </w:t>
      </w:r>
      <w:r w:rsidRPr="00635BE4">
        <w:rPr>
          <w:rStyle w:val="StyleUnderline"/>
          <w:highlight w:val="cyan"/>
        </w:rPr>
        <w:t>humankind</w:t>
      </w:r>
      <w:r w:rsidRPr="009A3F1E">
        <w:rPr>
          <w:rStyle w:val="StyleUnderline"/>
        </w:rPr>
        <w:t xml:space="preserve"> might </w:t>
      </w:r>
      <w:r w:rsidRPr="00635BE4">
        <w:rPr>
          <w:rStyle w:val="StyleUnderline"/>
          <w:highlight w:val="cyan"/>
        </w:rPr>
        <w:t>become</w:t>
      </w:r>
      <w:r w:rsidRPr="00635BE4">
        <w:rPr>
          <w:sz w:val="14"/>
          <w:highlight w:val="cyan"/>
        </w:rPr>
        <w:t xml:space="preserve"> </w:t>
      </w:r>
      <w:r w:rsidRPr="00635BE4">
        <w:rPr>
          <w:rStyle w:val="Emphasis"/>
          <w:highlight w:val="cyan"/>
        </w:rPr>
        <w:t>more susceptible</w:t>
      </w:r>
      <w:r w:rsidRPr="00635BE4">
        <w:rPr>
          <w:sz w:val="14"/>
          <w:highlight w:val="cyan"/>
        </w:rPr>
        <w:t xml:space="preserve"> </w:t>
      </w:r>
      <w:r w:rsidRPr="00635BE4">
        <w:rPr>
          <w:rStyle w:val="StyleUnderline"/>
          <w:highlight w:val="cyan"/>
        </w:rPr>
        <w:t>to</w:t>
      </w:r>
      <w:r w:rsidRPr="009A3F1E">
        <w:rPr>
          <w:rStyle w:val="StyleUnderline"/>
        </w:rPr>
        <w:t xml:space="preserve"> existing </w:t>
      </w:r>
      <w:r w:rsidRPr="00635BE4">
        <w:rPr>
          <w:rStyle w:val="StyleUnderline"/>
          <w:highlight w:val="cyan"/>
        </w:rPr>
        <w:t>(existential) risks</w:t>
      </w:r>
      <w:r w:rsidRPr="009A3F1E">
        <w:rPr>
          <w:sz w:val="14"/>
        </w:rPr>
        <w:t xml:space="preserve">. Second, </w:t>
      </w:r>
      <w:r w:rsidRPr="00635BE4">
        <w:rPr>
          <w:rStyle w:val="StyleUnderline"/>
          <w:highlight w:val="cyan"/>
        </w:rPr>
        <w:t>space</w:t>
      </w:r>
      <w:r w:rsidRPr="009A3F1E">
        <w:rPr>
          <w:rStyle w:val="StyleUnderline"/>
        </w:rPr>
        <w:t xml:space="preserve"> colonization</w:t>
      </w:r>
      <w:r w:rsidRPr="009A3F1E">
        <w:rPr>
          <w:sz w:val="14"/>
        </w:rPr>
        <w:t xml:space="preserve"> itself </w:t>
      </w:r>
      <w:r w:rsidRPr="00635BE4">
        <w:rPr>
          <w:rStyle w:val="StyleUnderline"/>
          <w:highlight w:val="cyan"/>
        </w:rPr>
        <w:t>might create</w:t>
      </w:r>
      <w:r w:rsidRPr="00635BE4">
        <w:rPr>
          <w:sz w:val="14"/>
          <w:highlight w:val="cyan"/>
        </w:rPr>
        <w:t xml:space="preserve"> </w:t>
      </w:r>
      <w:r w:rsidRPr="00635BE4">
        <w:rPr>
          <w:rStyle w:val="Emphasis"/>
          <w:highlight w:val="cyan"/>
        </w:rPr>
        <w:t>new</w:t>
      </w:r>
      <w:r w:rsidRPr="009A3F1E">
        <w:rPr>
          <w:rStyle w:val="Emphasis"/>
        </w:rPr>
        <w:t xml:space="preserve"> (existential) </w:t>
      </w:r>
      <w:r w:rsidRPr="00635BE4">
        <w:rPr>
          <w:rStyle w:val="Emphasis"/>
          <w:highlight w:val="cyan"/>
        </w:rPr>
        <w:t>risks</w:t>
      </w:r>
      <w:r w:rsidRPr="009A3F1E">
        <w:rPr>
          <w:sz w:val="14"/>
        </w:rPr>
        <w:t xml:space="preserve"> that could result in highly undesirable or even catastrophic outcomes.</w:t>
      </w:r>
    </w:p>
    <w:p w:rsidR="00255158" w:rsidRPr="009A3F1E" w:rsidRDefault="00255158" w:rsidP="00255158">
      <w:pPr>
        <w:rPr>
          <w:sz w:val="14"/>
        </w:rPr>
      </w:pPr>
      <w:r w:rsidRPr="009A3F1E">
        <w:rPr>
          <w:sz w:val="14"/>
        </w:rPr>
        <w:t xml:space="preserve">Kovic (2020) in the end argues that </w:t>
      </w:r>
      <w:r w:rsidRPr="009A3F1E">
        <w:rPr>
          <w:rStyle w:val="StyleUnderline"/>
        </w:rPr>
        <w:t>prioritizing space colonization</w:t>
      </w:r>
      <w:r w:rsidRPr="009A3F1E">
        <w:rPr>
          <w:sz w:val="14"/>
        </w:rPr>
        <w:t xml:space="preserve"> as a survival strategy overlooks or </w:t>
      </w:r>
      <w:r w:rsidRPr="009A3F1E">
        <w:rPr>
          <w:rStyle w:val="StyleUnderline"/>
        </w:rPr>
        <w:t>ignores the high probability of existential threats</w:t>
      </w:r>
      <w:r w:rsidRPr="009A3F1E">
        <w:rPr>
          <w:sz w:val="14"/>
        </w:rPr>
        <w:t xml:space="preserve"> and risks </w:t>
      </w:r>
      <w:r w:rsidRPr="009A3F1E">
        <w:rPr>
          <w:rStyle w:val="StyleUnderline"/>
        </w:rPr>
        <w:t>in space</w:t>
      </w:r>
      <w:r w:rsidRPr="009A3F1E">
        <w:rPr>
          <w:sz w:val="14"/>
        </w:rPr>
        <w:t xml:space="preserve">. </w:t>
      </w:r>
      <w:r w:rsidRPr="009A3F1E">
        <w:rPr>
          <w:rStyle w:val="StyleUnderline"/>
        </w:rPr>
        <w:t>The</w:t>
      </w:r>
      <w:r w:rsidRPr="009A3F1E">
        <w:rPr>
          <w:sz w:val="14"/>
        </w:rPr>
        <w:t xml:space="preserve"> rapid </w:t>
      </w:r>
      <w:r w:rsidRPr="009A3F1E">
        <w:rPr>
          <w:rStyle w:val="StyleUnderline"/>
        </w:rPr>
        <w:t>creation</w:t>
      </w:r>
      <w:r w:rsidRPr="009A3F1E">
        <w:rPr>
          <w:sz w:val="14"/>
        </w:rPr>
        <w:t xml:space="preserve"> </w:t>
      </w:r>
      <w:r w:rsidRPr="009A3F1E">
        <w:rPr>
          <w:rStyle w:val="StyleUnderline"/>
        </w:rPr>
        <w:t>of new technologies</w:t>
      </w:r>
      <w:r w:rsidRPr="009A3F1E">
        <w:rPr>
          <w:sz w:val="14"/>
        </w:rPr>
        <w:t xml:space="preserve"> for space living may also </w:t>
      </w:r>
      <w:r w:rsidRPr="009A3F1E">
        <w:rPr>
          <w:rStyle w:val="StyleUnderline"/>
        </w:rPr>
        <w:t>create</w:t>
      </w:r>
      <w:r w:rsidRPr="009A3F1E">
        <w:rPr>
          <w:sz w:val="14"/>
        </w:rPr>
        <w:t xml:space="preserve"> </w:t>
      </w:r>
      <w:r w:rsidRPr="009A3F1E">
        <w:rPr>
          <w:rStyle w:val="Emphasis"/>
        </w:rPr>
        <w:t>unexpected consequences</w:t>
      </w:r>
      <w:r w:rsidRPr="009A3F1E">
        <w:rPr>
          <w:sz w:val="14"/>
        </w:rPr>
        <w:t xml:space="preserve"> and risks </w:t>
      </w:r>
      <w:r w:rsidRPr="009A3F1E">
        <w:rPr>
          <w:rStyle w:val="StyleUnderline"/>
        </w:rPr>
        <w:t>that</w:t>
      </w:r>
      <w:r w:rsidRPr="009A3F1E">
        <w:rPr>
          <w:sz w:val="14"/>
        </w:rPr>
        <w:t xml:space="preserve"> could undermine or </w:t>
      </w:r>
      <w:r w:rsidRPr="009A3F1E">
        <w:rPr>
          <w:rStyle w:val="StyleUnderline"/>
        </w:rPr>
        <w:t>threaten space colonization</w:t>
      </w:r>
      <w:r w:rsidRPr="009A3F1E">
        <w:rPr>
          <w:sz w:val="14"/>
        </w:rPr>
        <w:t xml:space="preserve">. For example, </w:t>
      </w:r>
      <w:r w:rsidRPr="009A3F1E">
        <w:rPr>
          <w:rStyle w:val="StyleUnderline"/>
        </w:rPr>
        <w:t>on Mars</w:t>
      </w:r>
      <w:r w:rsidRPr="009A3F1E">
        <w:rPr>
          <w:sz w:val="14"/>
        </w:rPr>
        <w:t xml:space="preserve">, </w:t>
      </w:r>
      <w:r w:rsidRPr="009A3F1E">
        <w:rPr>
          <w:rStyle w:val="StyleUnderline"/>
        </w:rPr>
        <w:t xml:space="preserve">hostile conditions including </w:t>
      </w:r>
      <w:r w:rsidRPr="00635BE4">
        <w:rPr>
          <w:rStyle w:val="StyleUnderline"/>
          <w:highlight w:val="cyan"/>
        </w:rPr>
        <w:t>dust storms, sub-freezing</w:t>
      </w:r>
      <w:r w:rsidRPr="009A3F1E">
        <w:rPr>
          <w:sz w:val="14"/>
        </w:rPr>
        <w:t xml:space="preserve"> night time </w:t>
      </w:r>
      <w:r w:rsidRPr="00635BE4">
        <w:rPr>
          <w:rStyle w:val="StyleUnderline"/>
          <w:highlight w:val="cyan"/>
        </w:rPr>
        <w:t>temperatures</w:t>
      </w:r>
      <w:r w:rsidRPr="009A3F1E">
        <w:rPr>
          <w:sz w:val="14"/>
        </w:rPr>
        <w:t xml:space="preserve">, and </w:t>
      </w:r>
      <w:r w:rsidRPr="00635BE4">
        <w:rPr>
          <w:rStyle w:val="StyleUnderline"/>
          <w:highlight w:val="cyan"/>
        </w:rPr>
        <w:t>lack of water or carbon-dioxide to grow plants</w:t>
      </w:r>
      <w:r w:rsidRPr="009A3F1E">
        <w:rPr>
          <w:sz w:val="14"/>
        </w:rPr>
        <w:t xml:space="preserve"> (Szocik, Wo ́jtowicz, Rappaport, &amp; Corbally, 2020) could </w:t>
      </w:r>
      <w:r w:rsidRPr="009A3F1E">
        <w:rPr>
          <w:rStyle w:val="StyleUnderline"/>
        </w:rPr>
        <w:t>result in death, starvation, cannibalism a</w:t>
      </w:r>
      <w:r w:rsidRPr="009A3F1E">
        <w:rPr>
          <w:sz w:val="14"/>
        </w:rPr>
        <w:t xml:space="preserve">nd extremely </w:t>
      </w:r>
      <w:r w:rsidRPr="009A3F1E">
        <w:rPr>
          <w:rStyle w:val="StyleUnderline"/>
        </w:rPr>
        <w:t>stress</w:t>
      </w:r>
      <w:r w:rsidRPr="009A3F1E">
        <w:rPr>
          <w:sz w:val="14"/>
        </w:rPr>
        <w:t xml:space="preserve">ful survival decisions </w:t>
      </w:r>
      <w:r w:rsidRPr="00635BE4">
        <w:rPr>
          <w:rStyle w:val="StyleUnderline"/>
          <w:highlight w:val="cyan"/>
        </w:rPr>
        <w:t>caus</w:t>
      </w:r>
      <w:r w:rsidRPr="009A3F1E">
        <w:rPr>
          <w:rStyle w:val="StyleUnderline"/>
        </w:rPr>
        <w:t xml:space="preserve">ing </w:t>
      </w:r>
      <w:r w:rsidRPr="00635BE4">
        <w:rPr>
          <w:rStyle w:val="Emphasis"/>
          <w:highlight w:val="cyan"/>
        </w:rPr>
        <w:t>“astronomical amounts”</w:t>
      </w:r>
      <w:r w:rsidRPr="00635BE4">
        <w:rPr>
          <w:rStyle w:val="StyleUnderline"/>
          <w:highlight w:val="cyan"/>
        </w:rPr>
        <w:t xml:space="preserve"> of suffering</w:t>
      </w:r>
      <w:r w:rsidRPr="009A3F1E">
        <w:rPr>
          <w:sz w:val="14"/>
        </w:rPr>
        <w:t xml:space="preserve"> (Torres, 2018: 75).</w:t>
      </w:r>
    </w:p>
    <w:p w:rsidR="00255158" w:rsidRPr="009A3F1E" w:rsidRDefault="00255158" w:rsidP="00255158">
      <w:pPr>
        <w:rPr>
          <w:sz w:val="14"/>
        </w:rPr>
      </w:pPr>
      <w:r w:rsidRPr="009A3F1E">
        <w:rPr>
          <w:sz w:val="14"/>
        </w:rPr>
        <w:t xml:space="preserve">In addition, the </w:t>
      </w:r>
      <w:r w:rsidRPr="009A3F1E">
        <w:rPr>
          <w:rStyle w:val="StyleUnderline"/>
        </w:rPr>
        <w:t>space colonies currently proposed</w:t>
      </w:r>
      <w:r w:rsidRPr="009A3F1E">
        <w:rPr>
          <w:sz w:val="14"/>
        </w:rPr>
        <w:t xml:space="preserve"> still </w:t>
      </w:r>
      <w:r w:rsidRPr="009A3F1E">
        <w:rPr>
          <w:rStyle w:val="StyleUnderline"/>
        </w:rPr>
        <w:t>would not protect</w:t>
      </w:r>
      <w:r w:rsidRPr="009A3F1E">
        <w:rPr>
          <w:sz w:val="14"/>
        </w:rPr>
        <w:t xml:space="preserve"> humans </w:t>
      </w:r>
      <w:r w:rsidRPr="009A3F1E">
        <w:rPr>
          <w:rStyle w:val="StyleUnderline"/>
        </w:rPr>
        <w:t>from</w:t>
      </w:r>
      <w:r w:rsidRPr="009A3F1E">
        <w:rPr>
          <w:sz w:val="14"/>
        </w:rPr>
        <w:t xml:space="preserve"> large-scale </w:t>
      </w:r>
      <w:r w:rsidRPr="009A3F1E">
        <w:rPr>
          <w:rStyle w:val="StyleUnderline"/>
        </w:rPr>
        <w:t>stellular events like supernovae or</w:t>
      </w:r>
      <w:r w:rsidRPr="009A3F1E">
        <w:rPr>
          <w:sz w:val="14"/>
        </w:rPr>
        <w:t xml:space="preserve"> an </w:t>
      </w:r>
      <w:r w:rsidRPr="009A3F1E">
        <w:rPr>
          <w:rStyle w:val="StyleUnderline"/>
        </w:rPr>
        <w:t>expansion of the sun</w:t>
      </w:r>
      <w:r w:rsidRPr="009A3F1E">
        <w:rPr>
          <w:sz w:val="14"/>
        </w:rPr>
        <w:t xml:space="preserve">. As explained by Stoner (2017) in the context of a Mars colony, the same </w:t>
      </w:r>
      <w:r w:rsidRPr="009A3F1E">
        <w:rPr>
          <w:sz w:val="14"/>
        </w:rPr>
        <w:lastRenderedPageBreak/>
        <w:t xml:space="preserve">risks as well as </w:t>
      </w:r>
      <w:r w:rsidRPr="009A3F1E">
        <w:rPr>
          <w:rStyle w:val="StyleUnderline"/>
        </w:rPr>
        <w:t>new risks make the colony</w:t>
      </w:r>
      <w:r w:rsidRPr="009A3F1E">
        <w:rPr>
          <w:sz w:val="14"/>
        </w:rPr>
        <w:t xml:space="preserve"> very </w:t>
      </w:r>
      <w:r w:rsidRPr="009A3F1E">
        <w:rPr>
          <w:rStyle w:val="StyleUnderline"/>
        </w:rPr>
        <w:t>dangerous</w:t>
      </w:r>
      <w:r w:rsidRPr="009A3F1E">
        <w:rPr>
          <w:sz w:val="14"/>
        </w:rPr>
        <w:t xml:space="preserve"> </w:t>
      </w:r>
      <w:r w:rsidRPr="009A3F1E">
        <w:rPr>
          <w:rStyle w:val="StyleUnderline"/>
        </w:rPr>
        <w:t>and</w:t>
      </w:r>
      <w:r w:rsidRPr="009A3F1E">
        <w:rPr>
          <w:sz w:val="14"/>
        </w:rPr>
        <w:t xml:space="preserve"> </w:t>
      </w:r>
      <w:r w:rsidRPr="00635BE4">
        <w:rPr>
          <w:rStyle w:val="StyleUnderline"/>
          <w:highlight w:val="cyan"/>
        </w:rPr>
        <w:t>protective</w:t>
      </w:r>
      <w:r w:rsidRPr="00635BE4">
        <w:rPr>
          <w:sz w:val="14"/>
          <w:highlight w:val="cyan"/>
        </w:rPr>
        <w:t xml:space="preserve"> </w:t>
      </w:r>
      <w:r w:rsidRPr="00635BE4">
        <w:rPr>
          <w:rStyle w:val="StyleUnderline"/>
          <w:highlight w:val="cyan"/>
        </w:rPr>
        <w:t>measures</w:t>
      </w:r>
      <w:r w:rsidRPr="00635BE4">
        <w:rPr>
          <w:sz w:val="14"/>
          <w:highlight w:val="cyan"/>
        </w:rPr>
        <w:t xml:space="preserve"> </w:t>
      </w:r>
      <w:r w:rsidRPr="00635BE4">
        <w:rPr>
          <w:rStyle w:val="Emphasis"/>
          <w:highlight w:val="cyan"/>
        </w:rPr>
        <w:t>would be</w:t>
      </w:r>
      <w:r w:rsidRPr="009A3F1E">
        <w:rPr>
          <w:rStyle w:val="Emphasis"/>
        </w:rPr>
        <w:t xml:space="preserve"> immensely </w:t>
      </w:r>
      <w:r w:rsidRPr="00635BE4">
        <w:rPr>
          <w:rStyle w:val="Emphasis"/>
          <w:highlight w:val="cyan"/>
        </w:rPr>
        <w:t>expensive</w:t>
      </w:r>
      <w:r w:rsidRPr="009A3F1E">
        <w:rPr>
          <w:sz w:val="14"/>
        </w:rPr>
        <w:t xml:space="preserve"> in a cost-benefit analysis:</w:t>
      </w:r>
    </w:p>
    <w:p w:rsidR="00255158" w:rsidRPr="009A3F1E" w:rsidRDefault="00255158" w:rsidP="00255158">
      <w:pPr>
        <w:ind w:left="720"/>
        <w:rPr>
          <w:sz w:val="14"/>
        </w:rPr>
      </w:pPr>
      <w:r w:rsidRPr="009A3F1E">
        <w:rPr>
          <w:sz w:val="14"/>
        </w:rPr>
        <w:t xml:space="preserve">[i]f the goal is species survival, and given that </w:t>
      </w:r>
      <w:r w:rsidRPr="009A3F1E">
        <w:rPr>
          <w:rStyle w:val="StyleUnderline"/>
        </w:rPr>
        <w:t>the Martian environment is</w:t>
      </w:r>
      <w:r w:rsidRPr="009A3F1E">
        <w:rPr>
          <w:sz w:val="14"/>
        </w:rPr>
        <w:t xml:space="preserve"> much </w:t>
      </w:r>
      <w:r w:rsidRPr="009A3F1E">
        <w:rPr>
          <w:rStyle w:val="StyleUnderline"/>
        </w:rPr>
        <w:t>less survivable than</w:t>
      </w:r>
      <w:r w:rsidRPr="009A3F1E">
        <w:rPr>
          <w:sz w:val="14"/>
        </w:rPr>
        <w:t xml:space="preserve"> even </w:t>
      </w:r>
      <w:r w:rsidRPr="009A3F1E">
        <w:rPr>
          <w:rStyle w:val="StyleUnderline"/>
        </w:rPr>
        <w:t>a</w:t>
      </w:r>
      <w:r w:rsidRPr="009A3F1E">
        <w:rPr>
          <w:sz w:val="14"/>
        </w:rPr>
        <w:t xml:space="preserve"> </w:t>
      </w:r>
      <w:r w:rsidRPr="009A3F1E">
        <w:rPr>
          <w:rStyle w:val="StyleUnderline"/>
        </w:rPr>
        <w:t>post-strike Earth</w:t>
      </w:r>
      <w:r w:rsidRPr="009A3F1E">
        <w:rPr>
          <w:sz w:val="14"/>
        </w:rPr>
        <w:t xml:space="preserve"> would be, then there is no remotely realistic budget point at which the marginal dollar would be more effectively spent on Mars colonization than on protecting Earth and the creatures and civilizations that evolved to live within its shelters.</w:t>
      </w:r>
    </w:p>
    <w:p w:rsidR="00255158" w:rsidRPr="009A3F1E" w:rsidRDefault="00255158" w:rsidP="00255158">
      <w:pPr>
        <w:rPr>
          <w:sz w:val="14"/>
        </w:rPr>
      </w:pPr>
      <w:r w:rsidRPr="009A3F1E">
        <w:rPr>
          <w:sz w:val="14"/>
        </w:rPr>
        <w:t xml:space="preserve">Stoner (2017) goes on to argue that the </w:t>
      </w:r>
      <w:r w:rsidRPr="009A3F1E">
        <w:rPr>
          <w:rStyle w:val="StyleUnderline"/>
        </w:rPr>
        <w:t>analysis for the operations of</w:t>
      </w:r>
      <w:r w:rsidRPr="009A3F1E">
        <w:rPr>
          <w:sz w:val="14"/>
        </w:rPr>
        <w:t xml:space="preserve"> projects like those of </w:t>
      </w:r>
      <w:r w:rsidRPr="00635BE4">
        <w:rPr>
          <w:rStyle w:val="StyleUnderline"/>
          <w:highlight w:val="cyan"/>
        </w:rPr>
        <w:t>SpaceX</w:t>
      </w:r>
      <w:r w:rsidRPr="009A3F1E">
        <w:rPr>
          <w:sz w:val="14"/>
        </w:rPr>
        <w:t xml:space="preserve">, “only </w:t>
      </w:r>
      <w:r w:rsidRPr="009A3F1E">
        <w:rPr>
          <w:rStyle w:val="StyleUnderline"/>
        </w:rPr>
        <w:t>appears rational because</w:t>
      </w:r>
      <w:r w:rsidRPr="009A3F1E">
        <w:rPr>
          <w:sz w:val="14"/>
        </w:rPr>
        <w:t xml:space="preserve"> </w:t>
      </w:r>
      <w:r w:rsidRPr="009A3F1E">
        <w:rPr>
          <w:rStyle w:val="StyleUnderline"/>
        </w:rPr>
        <w:t>they have</w:t>
      </w:r>
      <w:r w:rsidRPr="009A3F1E">
        <w:rPr>
          <w:sz w:val="14"/>
        </w:rPr>
        <w:t xml:space="preserve"> </w:t>
      </w:r>
      <w:r w:rsidRPr="00635BE4">
        <w:rPr>
          <w:rStyle w:val="Emphasis"/>
          <w:highlight w:val="cyan"/>
        </w:rPr>
        <w:t>carefully loaded</w:t>
      </w:r>
      <w:r w:rsidRPr="009A3F1E">
        <w:rPr>
          <w:rStyle w:val="Emphasis"/>
        </w:rPr>
        <w:t xml:space="preserve"> the comparison </w:t>
      </w:r>
      <w:r w:rsidRPr="00635BE4">
        <w:rPr>
          <w:rStyle w:val="Emphasis"/>
          <w:highlight w:val="cyan"/>
        </w:rPr>
        <w:t>scenarios</w:t>
      </w:r>
      <w:r w:rsidRPr="009A3F1E">
        <w:rPr>
          <w:sz w:val="14"/>
        </w:rPr>
        <w:t xml:space="preserve"> </w:t>
      </w:r>
      <w:r w:rsidRPr="009A3F1E">
        <w:rPr>
          <w:rStyle w:val="StyleUnderline"/>
        </w:rPr>
        <w:t>in a way that guarantees</w:t>
      </w:r>
      <w:r w:rsidRPr="009A3F1E">
        <w:rPr>
          <w:sz w:val="14"/>
        </w:rPr>
        <w:t xml:space="preserve"> </w:t>
      </w:r>
      <w:r w:rsidRPr="009A3F1E">
        <w:rPr>
          <w:rStyle w:val="StyleUnderline"/>
        </w:rPr>
        <w:t>a pro-colonization conclusion</w:t>
      </w:r>
      <w:r w:rsidRPr="009A3F1E">
        <w:rPr>
          <w:sz w:val="14"/>
        </w:rPr>
        <w:t xml:space="preserve">.” While space colonization may be a better preservation strategy than doing nothing, </w:t>
      </w:r>
      <w:r w:rsidRPr="009A3F1E">
        <w:rPr>
          <w:rStyle w:val="StyleUnderline"/>
        </w:rPr>
        <w:t>there are many more options</w:t>
      </w:r>
      <w:r w:rsidRPr="009A3F1E">
        <w:rPr>
          <w:sz w:val="14"/>
        </w:rPr>
        <w:t xml:space="preserve"> </w:t>
      </w:r>
      <w:r w:rsidRPr="009A3F1E">
        <w:rPr>
          <w:rStyle w:val="StyleUnderline"/>
        </w:rPr>
        <w:t>that are less risky and</w:t>
      </w:r>
      <w:r w:rsidRPr="009A3F1E">
        <w:rPr>
          <w:sz w:val="14"/>
        </w:rPr>
        <w:t xml:space="preserve"> </w:t>
      </w:r>
      <w:r w:rsidRPr="009A3F1E">
        <w:rPr>
          <w:rStyle w:val="StyleUnderline"/>
        </w:rPr>
        <w:t>more likely to preserve a greater number of human lives</w:t>
      </w:r>
      <w:r w:rsidRPr="009A3F1E">
        <w:rPr>
          <w:sz w:val="14"/>
        </w:rPr>
        <w:t>.</w:t>
      </w:r>
    </w:p>
    <w:p w:rsidR="00255158" w:rsidRPr="009A3F1E" w:rsidRDefault="00255158" w:rsidP="00255158">
      <w:pPr>
        <w:rPr>
          <w:sz w:val="14"/>
        </w:rPr>
      </w:pPr>
      <w:r w:rsidRPr="009A3F1E">
        <w:rPr>
          <w:rStyle w:val="StyleUnderline"/>
        </w:rPr>
        <w:t>Another commonly overlooked aspect of space colonization</w:t>
      </w:r>
      <w:r w:rsidRPr="009A3F1E">
        <w:rPr>
          <w:sz w:val="14"/>
        </w:rPr>
        <w:t xml:space="preserve"> as a species survival strategy </w:t>
      </w:r>
      <w:r w:rsidRPr="009A3F1E">
        <w:rPr>
          <w:rStyle w:val="StyleUnderline"/>
        </w:rPr>
        <w:t>is</w:t>
      </w:r>
      <w:r w:rsidRPr="009A3F1E">
        <w:rPr>
          <w:sz w:val="14"/>
        </w:rPr>
        <w:t xml:space="preserve"> the fact that </w:t>
      </w:r>
      <w:r w:rsidRPr="00635BE4">
        <w:rPr>
          <w:rStyle w:val="Emphasis"/>
          <w:highlight w:val="cyan"/>
        </w:rPr>
        <w:t>not everyone will</w:t>
      </w:r>
      <w:r w:rsidRPr="009A3F1E">
        <w:rPr>
          <w:rStyle w:val="Emphasis"/>
        </w:rPr>
        <w:t xml:space="preserve"> be able to </w:t>
      </w:r>
      <w:r w:rsidRPr="00635BE4">
        <w:rPr>
          <w:rStyle w:val="Emphasis"/>
          <w:highlight w:val="cyan"/>
        </w:rPr>
        <w:t>go</w:t>
      </w:r>
      <w:r w:rsidRPr="009A3F1E">
        <w:rPr>
          <w:sz w:val="14"/>
        </w:rPr>
        <w:t xml:space="preserve">, and </w:t>
      </w:r>
      <w:r w:rsidRPr="00635BE4">
        <w:rPr>
          <w:rStyle w:val="StyleUnderline"/>
          <w:highlight w:val="cyan"/>
        </w:rPr>
        <w:t>many</w:t>
      </w:r>
      <w:r w:rsidRPr="009A3F1E">
        <w:rPr>
          <w:sz w:val="14"/>
        </w:rPr>
        <w:t xml:space="preserve"> of Earth’s </w:t>
      </w:r>
      <w:r w:rsidRPr="009A579D">
        <w:rPr>
          <w:rStyle w:val="StyleUnderline"/>
        </w:rPr>
        <w:t>commoners and</w:t>
      </w:r>
      <w:r w:rsidRPr="009A3F1E">
        <w:rPr>
          <w:rStyle w:val="StyleUnderline"/>
        </w:rPr>
        <w:t xml:space="preserve"> </w:t>
      </w:r>
      <w:r w:rsidRPr="009A579D">
        <w:rPr>
          <w:rStyle w:val="StyleUnderline"/>
        </w:rPr>
        <w:t>poor</w:t>
      </w:r>
      <w:r w:rsidRPr="009A579D">
        <w:rPr>
          <w:sz w:val="14"/>
        </w:rPr>
        <w:t xml:space="preserve"> </w:t>
      </w:r>
      <w:r w:rsidRPr="00635BE4">
        <w:rPr>
          <w:rStyle w:val="StyleUnderline"/>
          <w:highlight w:val="cyan"/>
        </w:rPr>
        <w:t>will</w:t>
      </w:r>
      <w:r w:rsidRPr="009A3F1E">
        <w:rPr>
          <w:sz w:val="14"/>
        </w:rPr>
        <w:t xml:space="preserve"> likely </w:t>
      </w:r>
      <w:r w:rsidRPr="00635BE4">
        <w:rPr>
          <w:rStyle w:val="StyleUnderline"/>
          <w:highlight w:val="cyan"/>
        </w:rPr>
        <w:t>be left on Earth</w:t>
      </w:r>
      <w:r w:rsidRPr="009A3F1E">
        <w:rPr>
          <w:sz w:val="14"/>
        </w:rPr>
        <w:t xml:space="preserve">. Only a portion of the human population would be able to live off-planet, perhaps only the economic elite. It is not unreasonable to assume that, </w:t>
      </w:r>
      <w:r w:rsidRPr="009A3F1E">
        <w:rPr>
          <w:rStyle w:val="StyleUnderline"/>
        </w:rPr>
        <w:t>if there are large inequalities in power and wealth</w:t>
      </w:r>
      <w:r w:rsidRPr="009A3F1E">
        <w:rPr>
          <w:sz w:val="14"/>
        </w:rPr>
        <w:t xml:space="preserve">, that </w:t>
      </w:r>
      <w:r w:rsidRPr="009A3F1E">
        <w:rPr>
          <w:rStyle w:val="StyleUnderline"/>
        </w:rPr>
        <w:t>the most wealthy will be in power and</w:t>
      </w:r>
      <w:r w:rsidRPr="009A3F1E">
        <w:rPr>
          <w:sz w:val="14"/>
        </w:rPr>
        <w:t xml:space="preserve"> that these </w:t>
      </w:r>
      <w:r w:rsidRPr="009A3F1E">
        <w:rPr>
          <w:rStyle w:val="StyleUnderline"/>
        </w:rPr>
        <w:t>elites will decide to be</w:t>
      </w:r>
      <w:r w:rsidRPr="009A3F1E">
        <w:rPr>
          <w:sz w:val="14"/>
        </w:rPr>
        <w:t xml:space="preserve"> </w:t>
      </w:r>
      <w:r w:rsidRPr="009A3F1E">
        <w:rPr>
          <w:rStyle w:val="StyleUnderline"/>
        </w:rPr>
        <w:t>the “lucky” few space settlers</w:t>
      </w:r>
      <w:r w:rsidRPr="009A3F1E">
        <w:rPr>
          <w:sz w:val="14"/>
        </w:rPr>
        <w:t>. It is not possible for Mars, for example, to provide a safe habitat for all humans on Earth. Thus, a possible scenario is economic elites leaving behind the vast majority of humans on an inhospitable Earth. As Billings (2019: 45) questions,</w:t>
      </w:r>
    </w:p>
    <w:p w:rsidR="00255158" w:rsidRPr="009A3F1E" w:rsidRDefault="00255158" w:rsidP="00255158">
      <w:pPr>
        <w:ind w:left="720"/>
        <w:rPr>
          <w:sz w:val="14"/>
          <w:szCs w:val="14"/>
        </w:rPr>
      </w:pPr>
      <w:r w:rsidRPr="009A3F1E">
        <w:rPr>
          <w:sz w:val="14"/>
          <w:szCs w:val="14"/>
        </w:rPr>
        <w:t>“how many poverty-stricken Bangladeshis, how many sub-Saharan Africans, how many permanently displaced Syrian refugees, how many disabled and unemployable workers could come up with $200,000 – or $2,000,000 for that matter – to move to another planet and start a new life. What are the ethics of giving the rich yet another advantage over the poor? What are the ethics of ignoring the need to check the rapid pace of climate change on our own planet?”</w:t>
      </w:r>
    </w:p>
    <w:p w:rsidR="00255158" w:rsidRPr="009A3F1E" w:rsidRDefault="00255158" w:rsidP="00255158">
      <w:pPr>
        <w:rPr>
          <w:sz w:val="14"/>
        </w:rPr>
      </w:pPr>
      <w:r w:rsidRPr="00635BE4">
        <w:rPr>
          <w:rStyle w:val="StyleUnderline"/>
          <w:highlight w:val="cyan"/>
        </w:rPr>
        <w:t>Under capitalism</w:t>
      </w:r>
      <w:r w:rsidRPr="009A3F1E">
        <w:rPr>
          <w:sz w:val="14"/>
        </w:rPr>
        <w:t xml:space="preserve">, </w:t>
      </w:r>
      <w:r w:rsidRPr="009A3F1E">
        <w:rPr>
          <w:rStyle w:val="StyleUnderline"/>
        </w:rPr>
        <w:t xml:space="preserve">any </w:t>
      </w:r>
      <w:r w:rsidRPr="00635BE4">
        <w:rPr>
          <w:rStyle w:val="StyleUnderline"/>
          <w:highlight w:val="cyan"/>
        </w:rPr>
        <w:t>solution to crises</w:t>
      </w:r>
      <w:r w:rsidRPr="009A3F1E">
        <w:rPr>
          <w:sz w:val="14"/>
        </w:rPr>
        <w:t xml:space="preserve"> on Earth </w:t>
      </w:r>
      <w:r w:rsidRPr="009A3F1E">
        <w:rPr>
          <w:rStyle w:val="StyleUnderline"/>
        </w:rPr>
        <w:t>focused on moving off-planet</w:t>
      </w:r>
      <w:r w:rsidRPr="009A3F1E">
        <w:rPr>
          <w:sz w:val="14"/>
        </w:rPr>
        <w:t xml:space="preserve"> </w:t>
      </w:r>
      <w:r w:rsidRPr="009A3F1E">
        <w:rPr>
          <w:rStyle w:val="StyleUnderline"/>
        </w:rPr>
        <w:t>will</w:t>
      </w:r>
      <w:r w:rsidRPr="009A3F1E">
        <w:rPr>
          <w:sz w:val="14"/>
        </w:rPr>
        <w:t xml:space="preserve"> likely </w:t>
      </w:r>
      <w:r w:rsidRPr="00635BE4">
        <w:rPr>
          <w:rStyle w:val="Emphasis"/>
          <w:highlight w:val="cyan"/>
        </w:rPr>
        <w:t>exclude the masses</w:t>
      </w:r>
      <w:r w:rsidRPr="009A3F1E">
        <w:rPr>
          <w:rStyle w:val="Emphasis"/>
        </w:rPr>
        <w:t xml:space="preserve"> and the poor</w:t>
      </w:r>
      <w:r w:rsidRPr="009A3F1E">
        <w:rPr>
          <w:sz w:val="14"/>
        </w:rPr>
        <w:t>. Are these lives not worth saving? Are there other strategies that would save more lives?</w:t>
      </w:r>
    </w:p>
    <w:p w:rsidR="00255158" w:rsidRPr="009A3F1E" w:rsidRDefault="00255158" w:rsidP="00255158">
      <w:pPr>
        <w:rPr>
          <w:sz w:val="14"/>
        </w:rPr>
      </w:pPr>
      <w:r w:rsidRPr="009A3F1E">
        <w:rPr>
          <w:rStyle w:val="StyleUnderline"/>
        </w:rPr>
        <w:t>Saving the most</w:t>
      </w:r>
      <w:r w:rsidRPr="009A3F1E">
        <w:rPr>
          <w:sz w:val="14"/>
        </w:rPr>
        <w:t xml:space="preserve"> present and future human lives </w:t>
      </w:r>
      <w:r w:rsidRPr="009A3F1E">
        <w:rPr>
          <w:rStyle w:val="StyleUnderline"/>
        </w:rPr>
        <w:t>would require addressing</w:t>
      </w:r>
      <w:r w:rsidRPr="009A3F1E">
        <w:rPr>
          <w:sz w:val="14"/>
        </w:rPr>
        <w:t xml:space="preserve"> </w:t>
      </w:r>
      <w:r w:rsidRPr="009A3F1E">
        <w:rPr>
          <w:rStyle w:val="StyleUnderline"/>
        </w:rPr>
        <w:t>the threats on Earth</w:t>
      </w:r>
      <w:r w:rsidRPr="009A3F1E">
        <w:rPr>
          <w:sz w:val="14"/>
        </w:rPr>
        <w:t xml:space="preserve">, </w:t>
      </w:r>
      <w:r w:rsidRPr="009A3F1E">
        <w:rPr>
          <w:rStyle w:val="StyleUnderline"/>
        </w:rPr>
        <w:t>including</w:t>
      </w:r>
      <w:r w:rsidRPr="009A3F1E">
        <w:rPr>
          <w:sz w:val="14"/>
        </w:rPr>
        <w:t xml:space="preserve"> </w:t>
      </w:r>
      <w:r w:rsidRPr="009A3F1E">
        <w:rPr>
          <w:rStyle w:val="StyleUnderline"/>
        </w:rPr>
        <w:t>climate change, biodi- versity loss, poverty, disease, and famine</w:t>
      </w:r>
      <w:r w:rsidRPr="009A3F1E">
        <w:rPr>
          <w:sz w:val="14"/>
        </w:rPr>
        <w:t xml:space="preserve">. As stated by Kovic (2020: 6), “[g]iven these acute problems, pursuing space colonization today could be a misguided use of limited resources.” He poses the following question: If the goal is to save as many lives and to maximize overall wellbeing, then </w:t>
      </w:r>
      <w:r w:rsidRPr="009A3F1E">
        <w:rPr>
          <w:rStyle w:val="StyleUnderline"/>
        </w:rPr>
        <w:t>why focus on an alternative that only benefits a very small population</w:t>
      </w:r>
      <w:r w:rsidRPr="009A3F1E">
        <w:rPr>
          <w:sz w:val="14"/>
        </w:rPr>
        <w:t xml:space="preserve">, while the vast majority struggle to survive or perish? Others argue that </w:t>
      </w:r>
      <w:r w:rsidRPr="009A3F1E">
        <w:rPr>
          <w:rStyle w:val="Emphasis"/>
        </w:rPr>
        <w:t>much more than human lives</w:t>
      </w:r>
      <w:r w:rsidRPr="009A3F1E">
        <w:rPr>
          <w:sz w:val="14"/>
        </w:rPr>
        <w:t xml:space="preserve"> </w:t>
      </w:r>
      <w:r w:rsidRPr="009A3F1E">
        <w:rPr>
          <w:rStyle w:val="StyleUnderline"/>
        </w:rPr>
        <w:t>need to be saved to live successfully off-planet</w:t>
      </w:r>
      <w:r w:rsidRPr="009A3F1E">
        <w:rPr>
          <w:sz w:val="14"/>
        </w:rPr>
        <w:t xml:space="preserve">; </w:t>
      </w:r>
      <w:r w:rsidRPr="009A3F1E">
        <w:rPr>
          <w:rStyle w:val="StyleUnderline"/>
        </w:rPr>
        <w:t>we need</w:t>
      </w:r>
      <w:r w:rsidRPr="009A3F1E">
        <w:rPr>
          <w:sz w:val="14"/>
        </w:rPr>
        <w:t xml:space="preserve"> a diversity of </w:t>
      </w:r>
      <w:r w:rsidRPr="009A3F1E">
        <w:rPr>
          <w:rStyle w:val="StyleUnderline"/>
        </w:rPr>
        <w:t>other organisms and a measurable portion of the Earth’s biodiversity</w:t>
      </w:r>
      <w:r w:rsidRPr="009A3F1E">
        <w:rPr>
          <w:sz w:val="14"/>
        </w:rPr>
        <w:t xml:space="preserve"> (Johnson, 2019). </w:t>
      </w:r>
      <w:r w:rsidRPr="009A3F1E">
        <w:rPr>
          <w:rStyle w:val="StyleUnderline"/>
        </w:rPr>
        <w:t>Given the rate of existential threats</w:t>
      </w:r>
      <w:r w:rsidRPr="009A3F1E">
        <w:rPr>
          <w:sz w:val="14"/>
        </w:rPr>
        <w:t xml:space="preserve"> like climate change, </w:t>
      </w:r>
      <w:r w:rsidRPr="00635BE4">
        <w:rPr>
          <w:rStyle w:val="StyleUnderline"/>
          <w:highlight w:val="cyan"/>
        </w:rPr>
        <w:t>how much time is there to develop</w:t>
      </w:r>
      <w:r w:rsidRPr="009A3F1E">
        <w:rPr>
          <w:rStyle w:val="StyleUnderline"/>
        </w:rPr>
        <w:t xml:space="preserve"> this </w:t>
      </w:r>
      <w:r w:rsidRPr="00635BE4">
        <w:rPr>
          <w:rStyle w:val="StyleUnderline"/>
          <w:highlight w:val="cyan"/>
        </w:rPr>
        <w:t>tech</w:t>
      </w:r>
      <w:r w:rsidRPr="009A579D">
        <w:rPr>
          <w:rStyle w:val="StyleUnderline"/>
        </w:rPr>
        <w:t>nology</w:t>
      </w:r>
      <w:r w:rsidRPr="009A579D">
        <w:rPr>
          <w:sz w:val="14"/>
        </w:rPr>
        <w:t xml:space="preserve"> </w:t>
      </w:r>
      <w:r w:rsidRPr="00635BE4">
        <w:rPr>
          <w:rStyle w:val="StyleUnderline"/>
          <w:highlight w:val="cyan"/>
        </w:rPr>
        <w:t>and transport</w:t>
      </w:r>
      <w:r w:rsidRPr="009A3F1E">
        <w:rPr>
          <w:rStyle w:val="StyleUnderline"/>
        </w:rPr>
        <w:t xml:space="preserve"> all </w:t>
      </w:r>
      <w:r w:rsidRPr="00AA2AE1">
        <w:rPr>
          <w:rStyle w:val="StyleUnderline"/>
          <w:highlight w:val="cyan"/>
        </w:rPr>
        <w:t>people and</w:t>
      </w:r>
      <w:r w:rsidRPr="00AA2AE1">
        <w:rPr>
          <w:rStyle w:val="StyleUnderline"/>
        </w:rPr>
        <w:t xml:space="preserve"> enough other </w:t>
      </w:r>
      <w:r w:rsidRPr="00AA2AE1">
        <w:rPr>
          <w:rStyle w:val="StyleUnderline"/>
          <w:highlight w:val="cyan"/>
        </w:rPr>
        <w:t>organisms</w:t>
      </w:r>
      <w:r w:rsidRPr="009A3F1E">
        <w:rPr>
          <w:rStyle w:val="StyleUnderline"/>
        </w:rPr>
        <w:t xml:space="preserve"> off-planet</w:t>
      </w:r>
      <w:r w:rsidRPr="009A3F1E">
        <w:rPr>
          <w:sz w:val="14"/>
        </w:rPr>
        <w:t xml:space="preserve">? If the goal is species survival, </w:t>
      </w:r>
      <w:r w:rsidRPr="009A3F1E">
        <w:rPr>
          <w:rStyle w:val="StyleUnderline"/>
        </w:rPr>
        <w:t>the time</w:t>
      </w:r>
      <w:r w:rsidRPr="009A3F1E">
        <w:rPr>
          <w:sz w:val="14"/>
        </w:rPr>
        <w:t xml:space="preserve"> (and the immense resources required) </w:t>
      </w:r>
      <w:r w:rsidRPr="009A3F1E">
        <w:rPr>
          <w:rStyle w:val="StyleUnderline"/>
        </w:rPr>
        <w:t>could be spent in more effective ways</w:t>
      </w:r>
      <w:r w:rsidRPr="009A3F1E">
        <w:rPr>
          <w:sz w:val="14"/>
        </w:rPr>
        <w:t xml:space="preserve"> to benefit all people and species. However, </w:t>
      </w:r>
      <w:r w:rsidRPr="009A3F1E">
        <w:rPr>
          <w:rStyle w:val="StyleUnderline"/>
        </w:rPr>
        <w:t>these alternatives are</w:t>
      </w:r>
      <w:r w:rsidRPr="009A3F1E">
        <w:rPr>
          <w:sz w:val="14"/>
        </w:rPr>
        <w:t xml:space="preserve"> unseen or </w:t>
      </w:r>
      <w:r w:rsidRPr="009A3F1E">
        <w:rPr>
          <w:rStyle w:val="Emphasis"/>
        </w:rPr>
        <w:t>considered impossible</w:t>
      </w:r>
      <w:r w:rsidRPr="009A3F1E">
        <w:rPr>
          <w:sz w:val="14"/>
        </w:rPr>
        <w:t xml:space="preserve"> </w:t>
      </w:r>
      <w:r w:rsidRPr="009A3F1E">
        <w:rPr>
          <w:rStyle w:val="StyleUnderline"/>
        </w:rPr>
        <w:t>in the context of capitalist realism</w:t>
      </w:r>
      <w:r w:rsidRPr="009A3F1E">
        <w:rPr>
          <w:sz w:val="14"/>
        </w:rPr>
        <w:t xml:space="preserve"> (see proceeding section).</w:t>
      </w:r>
    </w:p>
    <w:p w:rsidR="00255158" w:rsidRPr="009A3F1E" w:rsidRDefault="00255158" w:rsidP="00255158">
      <w:pPr>
        <w:rPr>
          <w:sz w:val="14"/>
        </w:rPr>
      </w:pPr>
      <w:r w:rsidRPr="009A3F1E">
        <w:rPr>
          <w:sz w:val="14"/>
        </w:rPr>
        <w:t xml:space="preserve">Lastly, </w:t>
      </w:r>
      <w:r w:rsidRPr="009A3F1E">
        <w:rPr>
          <w:rStyle w:val="StyleUnderline"/>
        </w:rPr>
        <w:t>the current social order dominating</w:t>
      </w:r>
      <w:r w:rsidRPr="009A3F1E">
        <w:rPr>
          <w:sz w:val="14"/>
        </w:rPr>
        <w:t xml:space="preserve"> human-human and human-material </w:t>
      </w:r>
      <w:r w:rsidRPr="009A3F1E">
        <w:rPr>
          <w:rStyle w:val="StyleUnderline"/>
        </w:rPr>
        <w:t>relations</w:t>
      </w:r>
      <w:r w:rsidRPr="009A3F1E">
        <w:rPr>
          <w:sz w:val="14"/>
        </w:rPr>
        <w:t xml:space="preserve"> (capitalism) </w:t>
      </w:r>
      <w:r w:rsidRPr="009A3F1E">
        <w:rPr>
          <w:rStyle w:val="StyleUnderline"/>
        </w:rPr>
        <w:t>is likely to result in negative outcomes</w:t>
      </w:r>
      <w:r w:rsidRPr="009A3F1E">
        <w:rPr>
          <w:sz w:val="14"/>
        </w:rPr>
        <w:t xml:space="preserve"> and problems even </w:t>
      </w:r>
      <w:r w:rsidRPr="009A3F1E">
        <w:rPr>
          <w:rStyle w:val="StyleUnderline"/>
        </w:rPr>
        <w:t>off-planet</w:t>
      </w:r>
      <w:r w:rsidRPr="009A3F1E">
        <w:rPr>
          <w:sz w:val="14"/>
        </w:rPr>
        <w:t xml:space="preserve">. For example, </w:t>
      </w:r>
      <w:r w:rsidRPr="009A579D">
        <w:rPr>
          <w:rStyle w:val="StyleUnderline"/>
        </w:rPr>
        <w:t xml:space="preserve">mining and </w:t>
      </w:r>
      <w:r w:rsidRPr="00635BE4">
        <w:rPr>
          <w:rStyle w:val="StyleUnderline"/>
          <w:highlight w:val="cyan"/>
        </w:rPr>
        <w:t>development on Mars</w:t>
      </w:r>
      <w:r w:rsidRPr="009A579D">
        <w:rPr>
          <w:sz w:val="14"/>
        </w:rPr>
        <w:t xml:space="preserve"> </w:t>
      </w:r>
      <w:r w:rsidRPr="009A579D">
        <w:rPr>
          <w:rStyle w:val="StyleUnderline"/>
        </w:rPr>
        <w:t>would</w:t>
      </w:r>
      <w:r w:rsidRPr="009A3F1E">
        <w:rPr>
          <w:sz w:val="14"/>
        </w:rPr>
        <w:t xml:space="preserve"> </w:t>
      </w:r>
      <w:r w:rsidRPr="009A3F1E">
        <w:rPr>
          <w:rStyle w:val="Emphasis"/>
        </w:rPr>
        <w:t>very likely</w:t>
      </w:r>
      <w:r w:rsidRPr="009A3F1E">
        <w:rPr>
          <w:sz w:val="14"/>
        </w:rPr>
        <w:t xml:space="preserve"> </w:t>
      </w:r>
      <w:r w:rsidRPr="009A579D">
        <w:rPr>
          <w:rStyle w:val="StyleUnderline"/>
        </w:rPr>
        <w:t>be</w:t>
      </w:r>
      <w:r w:rsidRPr="009A579D">
        <w:rPr>
          <w:sz w:val="14"/>
        </w:rPr>
        <w:t xml:space="preserve"> </w:t>
      </w:r>
      <w:r w:rsidRPr="00635BE4">
        <w:rPr>
          <w:rStyle w:val="Emphasis"/>
          <w:highlight w:val="cyan"/>
        </w:rPr>
        <w:t>environmentally destructive</w:t>
      </w:r>
      <w:r w:rsidRPr="009A3F1E">
        <w:rPr>
          <w:sz w:val="14"/>
        </w:rPr>
        <w:t xml:space="preserve"> as colonization is unlikely to have a light impact on the planet (Stoner, 2017). </w:t>
      </w:r>
      <w:r w:rsidRPr="009A3F1E">
        <w:rPr>
          <w:rStyle w:val="StyleUnderline"/>
        </w:rPr>
        <w:t>We would bring these relations and the associated problems with us</w:t>
      </w:r>
      <w:r w:rsidRPr="009A3F1E">
        <w:rPr>
          <w:sz w:val="14"/>
        </w:rPr>
        <w:t>. As Marino (2019: 15) explains,</w:t>
      </w:r>
    </w:p>
    <w:p w:rsidR="00255158" w:rsidRPr="009A3F1E" w:rsidRDefault="00255158" w:rsidP="00255158">
      <w:pPr>
        <w:ind w:left="720"/>
        <w:rPr>
          <w:sz w:val="14"/>
        </w:rPr>
      </w:pPr>
      <w:r w:rsidRPr="009A3F1E">
        <w:rPr>
          <w:sz w:val="14"/>
        </w:rPr>
        <w:t xml:space="preserve">[i]n Musk’s view we need a back-up planet. But he doesn’t acknowledge that </w:t>
      </w:r>
      <w:r w:rsidRPr="009A3F1E">
        <w:rPr>
          <w:rStyle w:val="Emphasis"/>
        </w:rPr>
        <w:t>we ourselves</w:t>
      </w:r>
      <w:r w:rsidRPr="009A3F1E">
        <w:rPr>
          <w:sz w:val="14"/>
        </w:rPr>
        <w:t xml:space="preserve"> </w:t>
      </w:r>
      <w:r w:rsidRPr="009A3F1E">
        <w:rPr>
          <w:rStyle w:val="StyleUnderline"/>
        </w:rPr>
        <w:t>are the cause of this dire situation</w:t>
      </w:r>
      <w:r w:rsidRPr="009A3F1E">
        <w:rPr>
          <w:sz w:val="14"/>
        </w:rPr>
        <w:t xml:space="preserve">. And therein lies the problem and the reason </w:t>
      </w:r>
      <w:r w:rsidRPr="009A3F1E">
        <w:rPr>
          <w:rStyle w:val="StyleUnderline"/>
        </w:rPr>
        <w:t>we</w:t>
      </w:r>
      <w:r w:rsidRPr="009A3F1E">
        <w:rPr>
          <w:sz w:val="14"/>
        </w:rPr>
        <w:t xml:space="preserve">, as a species, </w:t>
      </w:r>
      <w:r w:rsidRPr="009A3F1E">
        <w:rPr>
          <w:rStyle w:val="StyleUnderline"/>
        </w:rPr>
        <w:t>have no business trying to colonize another planet</w:t>
      </w:r>
      <w:r w:rsidRPr="009A3F1E">
        <w:rPr>
          <w:sz w:val="14"/>
        </w:rPr>
        <w:t xml:space="preserve">. </w:t>
      </w:r>
      <w:r w:rsidRPr="009A3F1E">
        <w:rPr>
          <w:rStyle w:val="StyleUnderline"/>
        </w:rPr>
        <w:t>Musk’s reason</w:t>
      </w:r>
      <w:r w:rsidRPr="009A3F1E">
        <w:rPr>
          <w:sz w:val="14"/>
        </w:rPr>
        <w:t xml:space="preserve"> for wanting </w:t>
      </w:r>
      <w:r w:rsidRPr="009A3F1E">
        <w:rPr>
          <w:rStyle w:val="StyleUnderline"/>
        </w:rPr>
        <w:t>to colonize</w:t>
      </w:r>
      <w:r w:rsidRPr="009A3F1E">
        <w:rPr>
          <w:sz w:val="14"/>
        </w:rPr>
        <w:t xml:space="preserve"> Mars </w:t>
      </w:r>
      <w:r w:rsidRPr="009A3F1E">
        <w:rPr>
          <w:rStyle w:val="StyleUnderline"/>
        </w:rPr>
        <w:t>is</w:t>
      </w:r>
      <w:r w:rsidRPr="009A3F1E">
        <w:rPr>
          <w:sz w:val="14"/>
        </w:rPr>
        <w:t xml:space="preserve"> </w:t>
      </w:r>
      <w:r w:rsidRPr="009A3F1E">
        <w:rPr>
          <w:rStyle w:val="StyleUnderline"/>
        </w:rPr>
        <w:t>to save ourselves from ourselves</w:t>
      </w:r>
      <w:r w:rsidRPr="009A3F1E">
        <w:rPr>
          <w:sz w:val="14"/>
        </w:rPr>
        <w:t xml:space="preserve"> and it is self-evident that </w:t>
      </w:r>
      <w:r w:rsidRPr="009A3F1E">
        <w:rPr>
          <w:rStyle w:val="StyleUnderline"/>
        </w:rPr>
        <w:t>this alone recommends</w:t>
      </w:r>
      <w:r w:rsidRPr="009A3F1E">
        <w:rPr>
          <w:sz w:val="14"/>
        </w:rPr>
        <w:t xml:space="preserve"> </w:t>
      </w:r>
      <w:r w:rsidRPr="009A3F1E">
        <w:rPr>
          <w:rStyle w:val="Emphasis"/>
        </w:rPr>
        <w:t>we should not be going anywhere</w:t>
      </w:r>
      <w:r w:rsidRPr="009A3F1E">
        <w:rPr>
          <w:sz w:val="14"/>
        </w:rPr>
        <w:t>.</w:t>
      </w:r>
    </w:p>
    <w:p w:rsidR="00255158" w:rsidRPr="004772DA" w:rsidRDefault="00255158" w:rsidP="00255158">
      <w:pPr>
        <w:rPr>
          <w:sz w:val="14"/>
        </w:rPr>
      </w:pPr>
      <w:r w:rsidRPr="009A579D">
        <w:rPr>
          <w:rStyle w:val="StyleUnderline"/>
        </w:rPr>
        <w:lastRenderedPageBreak/>
        <w:t xml:space="preserve">There is </w:t>
      </w:r>
      <w:r w:rsidRPr="00635BE4">
        <w:rPr>
          <w:rStyle w:val="StyleUnderline"/>
          <w:highlight w:val="cyan"/>
        </w:rPr>
        <w:t>no reason to assume</w:t>
      </w:r>
      <w:r w:rsidRPr="009A3F1E">
        <w:rPr>
          <w:sz w:val="14"/>
        </w:rPr>
        <w:t xml:space="preserve"> that </w:t>
      </w:r>
      <w:r w:rsidRPr="00635BE4">
        <w:rPr>
          <w:rStyle w:val="StyleUnderline"/>
          <w:highlight w:val="cyan"/>
        </w:rPr>
        <w:t>we</w:t>
      </w:r>
      <w:r w:rsidRPr="009A3F1E">
        <w:rPr>
          <w:rStyle w:val="StyleUnderline"/>
        </w:rPr>
        <w:t xml:space="preserve"> have </w:t>
      </w:r>
      <w:r w:rsidRPr="00635BE4">
        <w:rPr>
          <w:rStyle w:val="StyleUnderline"/>
          <w:highlight w:val="cyan"/>
        </w:rPr>
        <w:t>learned our lesson</w:t>
      </w:r>
      <w:r w:rsidRPr="009A3F1E">
        <w:rPr>
          <w:sz w:val="14"/>
        </w:rPr>
        <w:t xml:space="preserve"> on Earth </w:t>
      </w:r>
      <w:r w:rsidRPr="009A3F1E">
        <w:rPr>
          <w:rStyle w:val="StyleUnderline"/>
        </w:rPr>
        <w:t>and will create a new civilization with better outcomes</w:t>
      </w:r>
      <w:r w:rsidRPr="009A3F1E">
        <w:rPr>
          <w:sz w:val="14"/>
        </w:rPr>
        <w:t xml:space="preserve">, </w:t>
      </w:r>
      <w:r w:rsidRPr="009A3F1E">
        <w:rPr>
          <w:rStyle w:val="StyleUnderline"/>
        </w:rPr>
        <w:t>when the same system</w:t>
      </w:r>
      <w:r w:rsidRPr="009A3F1E">
        <w:rPr>
          <w:sz w:val="14"/>
        </w:rPr>
        <w:t xml:space="preserve"> and drivers (namely, capital accumulation) </w:t>
      </w:r>
      <w:r w:rsidRPr="009A3F1E">
        <w:rPr>
          <w:rStyle w:val="Emphasis"/>
        </w:rPr>
        <w:t>continue to dominate the social order</w:t>
      </w:r>
      <w:r w:rsidRPr="009A3F1E">
        <w:rPr>
          <w:sz w:val="14"/>
        </w:rPr>
        <w:t>.</w:t>
      </w:r>
    </w:p>
    <w:p w:rsidR="00255158" w:rsidRPr="005718CA" w:rsidRDefault="00255158" w:rsidP="00255158">
      <w:pPr>
        <w:pStyle w:val="Heading4"/>
      </w:pPr>
      <w:r>
        <w:t>Capitalist realism prompts us to look towards space colonization as the solution to existential threats while denouncing political changes that would be faster and easier.</w:t>
      </w:r>
    </w:p>
    <w:p w:rsidR="00255158" w:rsidRPr="009A3F1E" w:rsidRDefault="00255158" w:rsidP="00255158">
      <w:r w:rsidRPr="009A3F1E">
        <w:rPr>
          <w:rStyle w:val="Style13ptBold"/>
        </w:rPr>
        <w:t>Gunderson et al 21</w:t>
      </w:r>
      <w:r w:rsidRPr="009A3F1E">
        <w:t>, Ryan Gunderson has a PhD and is an Assistant Prof. @ the Dpt. Of Sociology &amp; Gerontology at Miamiu, Diana Stuart is Associate Prof. @ N. ArizonaU, Brian Peterson is Associate Prof in Geography, Planning, and Recreation @ N. ArizonaU, In search of plan(et) B: Irrational rationality, capitalist realism, and space colonization, Science Direct, 2021, https://www.sciencedirect.com/science/article/abs/pii/S001632872100166X, Accessed: 4-11-2022, Hari **edited for ableism</w:t>
      </w:r>
    </w:p>
    <w:p w:rsidR="00255158" w:rsidRPr="009A3F1E" w:rsidRDefault="00255158" w:rsidP="00255158">
      <w:pPr>
        <w:rPr>
          <w:sz w:val="14"/>
        </w:rPr>
      </w:pPr>
      <w:r w:rsidRPr="009A3F1E">
        <w:rPr>
          <w:sz w:val="14"/>
        </w:rPr>
        <w:t xml:space="preserve">4.2. </w:t>
      </w:r>
      <w:r w:rsidRPr="00635BE4">
        <w:rPr>
          <w:rStyle w:val="Emphasis"/>
          <w:highlight w:val="cyan"/>
        </w:rPr>
        <w:t>Capitalist realism</w:t>
      </w:r>
      <w:r w:rsidRPr="00635BE4">
        <w:rPr>
          <w:sz w:val="14"/>
          <w:highlight w:val="cyan"/>
        </w:rPr>
        <w:t xml:space="preserve"> </w:t>
      </w:r>
      <w:r w:rsidRPr="00635BE4">
        <w:rPr>
          <w:rStyle w:val="StyleUnderline"/>
          <w:highlight w:val="cyan"/>
        </w:rPr>
        <w:t>underpins the</w:t>
      </w:r>
      <w:r w:rsidRPr="009A3F1E">
        <w:rPr>
          <w:rStyle w:val="StyleUnderline"/>
        </w:rPr>
        <w:t xml:space="preserve"> contemporary </w:t>
      </w:r>
      <w:r w:rsidRPr="00635BE4">
        <w:rPr>
          <w:rStyle w:val="StyleUnderline"/>
          <w:highlight w:val="cyan"/>
        </w:rPr>
        <w:t>case for space colonization</w:t>
      </w:r>
    </w:p>
    <w:p w:rsidR="00255158" w:rsidRPr="009A3F1E" w:rsidRDefault="00255158" w:rsidP="00255158">
      <w:pPr>
        <w:rPr>
          <w:sz w:val="14"/>
        </w:rPr>
      </w:pPr>
      <w:r w:rsidRPr="009A3F1E">
        <w:rPr>
          <w:sz w:val="14"/>
        </w:rPr>
        <w:t xml:space="preserve">This section continues the sociological examination of the case for space colonization by drawing on Fisher’s (2008) concept of capitalist realism. </w:t>
      </w:r>
      <w:r w:rsidRPr="009A3F1E">
        <w:rPr>
          <w:rStyle w:val="StyleUnderline"/>
        </w:rPr>
        <w:t>The social context of capitalist realism helps illuminate the case for space colonization</w:t>
      </w:r>
      <w:r w:rsidRPr="009A3F1E">
        <w:rPr>
          <w:sz w:val="14"/>
        </w:rPr>
        <w:t xml:space="preserve"> in three ways:</w:t>
      </w:r>
    </w:p>
    <w:p w:rsidR="00255158" w:rsidRPr="009A3F1E" w:rsidRDefault="00255158" w:rsidP="00255158">
      <w:pPr>
        <w:ind w:left="720"/>
        <w:rPr>
          <w:sz w:val="14"/>
        </w:rPr>
      </w:pPr>
      <w:r w:rsidRPr="009A3F1E">
        <w:rPr>
          <w:sz w:val="14"/>
        </w:rPr>
        <w:t xml:space="preserve">(1) </w:t>
      </w:r>
      <w:r w:rsidRPr="009A579D">
        <w:rPr>
          <w:rStyle w:val="StyleUnderline"/>
        </w:rPr>
        <w:t>Capitalist goals inform</w:t>
      </w:r>
      <w:r w:rsidRPr="009A3F1E">
        <w:rPr>
          <w:sz w:val="14"/>
        </w:rPr>
        <w:t xml:space="preserve"> </w:t>
      </w:r>
      <w:r w:rsidRPr="009A579D">
        <w:rPr>
          <w:rStyle w:val="StyleUnderline"/>
        </w:rPr>
        <w:t>contemporary justifications</w:t>
      </w:r>
      <w:r w:rsidRPr="009A3F1E">
        <w:rPr>
          <w:sz w:val="14"/>
        </w:rPr>
        <w:t xml:space="preserve"> </w:t>
      </w:r>
      <w:r w:rsidRPr="009A3F1E">
        <w:rPr>
          <w:rStyle w:val="StyleUnderline"/>
        </w:rPr>
        <w:t>for space colonization</w:t>
      </w:r>
      <w:r w:rsidRPr="009A3F1E">
        <w:rPr>
          <w:sz w:val="14"/>
        </w:rPr>
        <w:t xml:space="preserve"> </w:t>
      </w:r>
      <w:r w:rsidRPr="009A3F1E">
        <w:rPr>
          <w:rStyle w:val="StyleUnderline"/>
        </w:rPr>
        <w:t>and</w:t>
      </w:r>
      <w:r w:rsidRPr="009A3F1E">
        <w:rPr>
          <w:sz w:val="14"/>
        </w:rPr>
        <w:t xml:space="preserve">, more fundamentally, </w:t>
      </w:r>
      <w:r w:rsidRPr="00635BE4">
        <w:rPr>
          <w:rStyle w:val="StyleUnderline"/>
          <w:highlight w:val="cyan"/>
        </w:rPr>
        <w:t>the assumption that capitalism will carry</w:t>
      </w:r>
      <w:r w:rsidRPr="00635BE4">
        <w:rPr>
          <w:sz w:val="14"/>
          <w:highlight w:val="cyan"/>
        </w:rPr>
        <w:t xml:space="preserve"> </w:t>
      </w:r>
      <w:r w:rsidRPr="00635BE4">
        <w:rPr>
          <w:rStyle w:val="StyleUnderline"/>
          <w:highlight w:val="cyan"/>
        </w:rPr>
        <w:t>on</w:t>
      </w:r>
      <w:r w:rsidRPr="009A3F1E">
        <w:rPr>
          <w:sz w:val="14"/>
        </w:rPr>
        <w:t xml:space="preserve"> in the long-term </w:t>
      </w:r>
      <w:r w:rsidRPr="00635BE4">
        <w:rPr>
          <w:rStyle w:val="StyleUnderline"/>
          <w:highlight w:val="cyan"/>
        </w:rPr>
        <w:t>is unquestioned</w:t>
      </w:r>
      <w:r w:rsidRPr="009A3F1E">
        <w:rPr>
          <w:sz w:val="14"/>
        </w:rPr>
        <w:t>.</w:t>
      </w:r>
    </w:p>
    <w:p w:rsidR="00255158" w:rsidRPr="009A3F1E" w:rsidRDefault="00255158" w:rsidP="00255158">
      <w:pPr>
        <w:ind w:left="720"/>
        <w:rPr>
          <w:sz w:val="14"/>
        </w:rPr>
      </w:pPr>
      <w:r w:rsidRPr="009A3F1E">
        <w:rPr>
          <w:sz w:val="14"/>
        </w:rPr>
        <w:t xml:space="preserve">(2) </w:t>
      </w:r>
      <w:r w:rsidRPr="00635BE4">
        <w:rPr>
          <w:rStyle w:val="StyleUnderline"/>
          <w:highlight w:val="cyan"/>
        </w:rPr>
        <w:t>The future fantasy</w:t>
      </w:r>
      <w:r w:rsidRPr="009A3F1E">
        <w:rPr>
          <w:rStyle w:val="StyleUnderline"/>
        </w:rPr>
        <w:t xml:space="preserve"> of space colonization </w:t>
      </w:r>
      <w:r w:rsidRPr="00635BE4">
        <w:rPr>
          <w:rStyle w:val="StyleUnderline"/>
          <w:highlight w:val="cyan"/>
        </w:rPr>
        <w:t>deters attention from</w:t>
      </w:r>
      <w:r w:rsidRPr="009A3F1E">
        <w:rPr>
          <w:sz w:val="14"/>
        </w:rPr>
        <w:t xml:space="preserve"> more </w:t>
      </w:r>
      <w:r w:rsidRPr="00635BE4">
        <w:rPr>
          <w:rStyle w:val="StyleUnderline"/>
          <w:highlight w:val="cyan"/>
        </w:rPr>
        <w:t>effective and just solutions to</w:t>
      </w:r>
      <w:r w:rsidRPr="009A3F1E">
        <w:rPr>
          <w:rStyle w:val="StyleUnderline"/>
        </w:rPr>
        <w:t xml:space="preserve"> the </w:t>
      </w:r>
      <w:r w:rsidRPr="00635BE4">
        <w:rPr>
          <w:rStyle w:val="StyleUnderline"/>
          <w:highlight w:val="cyan"/>
        </w:rPr>
        <w:t>ecological crisis</w:t>
      </w:r>
      <w:r w:rsidRPr="009A3F1E">
        <w:rPr>
          <w:sz w:val="14"/>
        </w:rPr>
        <w:t>.</w:t>
      </w:r>
    </w:p>
    <w:p w:rsidR="00255158" w:rsidRPr="009A3F1E" w:rsidRDefault="00255158" w:rsidP="00255158">
      <w:pPr>
        <w:ind w:left="720"/>
        <w:rPr>
          <w:rStyle w:val="StyleUnderline"/>
        </w:rPr>
      </w:pPr>
      <w:r w:rsidRPr="009A3F1E">
        <w:rPr>
          <w:sz w:val="14"/>
        </w:rPr>
        <w:t xml:space="preserve">(3) </w:t>
      </w:r>
      <w:r w:rsidRPr="009A3F1E">
        <w:rPr>
          <w:rStyle w:val="StyleUnderline"/>
        </w:rPr>
        <w:t>The case for space colonization is only viable if there are no alternatives to capitalism</w:t>
      </w:r>
      <w:r w:rsidRPr="009A3F1E">
        <w:rPr>
          <w:sz w:val="14"/>
        </w:rPr>
        <w:t xml:space="preserve">. In other words, </w:t>
      </w:r>
      <w:r w:rsidRPr="009A3F1E">
        <w:rPr>
          <w:rStyle w:val="StyleUnderline"/>
        </w:rPr>
        <w:t>when social alternatives</w:t>
      </w:r>
    </w:p>
    <w:p w:rsidR="00255158" w:rsidRPr="009A3F1E" w:rsidRDefault="00255158" w:rsidP="00255158">
      <w:pPr>
        <w:ind w:left="720"/>
        <w:rPr>
          <w:sz w:val="14"/>
        </w:rPr>
      </w:pPr>
      <w:r w:rsidRPr="009A3F1E">
        <w:rPr>
          <w:rStyle w:val="StyleUnderline"/>
        </w:rPr>
        <w:t>to capitalism are considered</w:t>
      </w:r>
      <w:r w:rsidRPr="009A3F1E">
        <w:rPr>
          <w:sz w:val="14"/>
        </w:rPr>
        <w:t xml:space="preserve">, </w:t>
      </w:r>
      <w:r w:rsidRPr="009A3F1E">
        <w:rPr>
          <w:rStyle w:val="StyleUnderline"/>
        </w:rPr>
        <w:t>space colonization</w:t>
      </w:r>
      <w:r w:rsidRPr="009A3F1E">
        <w:rPr>
          <w:sz w:val="14"/>
        </w:rPr>
        <w:t xml:space="preserve"> as a climate change strategy </w:t>
      </w:r>
      <w:r w:rsidRPr="009A3F1E">
        <w:rPr>
          <w:rStyle w:val="Emphasis"/>
        </w:rPr>
        <w:t>is unjustifiable</w:t>
      </w:r>
      <w:r w:rsidRPr="009A3F1E">
        <w:rPr>
          <w:sz w:val="14"/>
        </w:rPr>
        <w:t>.</w:t>
      </w:r>
    </w:p>
    <w:p w:rsidR="00255158" w:rsidRPr="009A3F1E" w:rsidRDefault="00255158" w:rsidP="00255158">
      <w:pPr>
        <w:rPr>
          <w:sz w:val="14"/>
          <w:szCs w:val="14"/>
        </w:rPr>
      </w:pPr>
      <w:r w:rsidRPr="009A3F1E">
        <w:rPr>
          <w:sz w:val="14"/>
          <w:szCs w:val="14"/>
        </w:rPr>
        <w:t>We discuss each point in turn.</w:t>
      </w:r>
    </w:p>
    <w:p w:rsidR="00255158" w:rsidRPr="009A3F1E" w:rsidRDefault="00255158" w:rsidP="00255158">
      <w:pPr>
        <w:rPr>
          <w:sz w:val="14"/>
        </w:rPr>
      </w:pPr>
      <w:r w:rsidRPr="009A3F1E">
        <w:rPr>
          <w:sz w:val="14"/>
        </w:rPr>
        <w:t xml:space="preserve">That capitalism as a system is taken-for-granted in the case for space colonization, and capitalist priorities inform motives to colonize space, is not surprising when space colonization is framed as a solution to future ecological collapse. </w:t>
      </w:r>
      <w:r w:rsidRPr="009A3F1E">
        <w:rPr>
          <w:rStyle w:val="StyleUnderline"/>
        </w:rPr>
        <w:t>The only climate change solution strategies</w:t>
      </w:r>
      <w:r w:rsidRPr="009A3F1E">
        <w:rPr>
          <w:sz w:val="14"/>
        </w:rPr>
        <w:t xml:space="preserve"> </w:t>
      </w:r>
      <w:r w:rsidRPr="009A3F1E">
        <w:rPr>
          <w:rStyle w:val="StyleUnderline"/>
        </w:rPr>
        <w:t>being</w:t>
      </w:r>
      <w:r w:rsidRPr="009A3F1E">
        <w:rPr>
          <w:sz w:val="14"/>
        </w:rPr>
        <w:t xml:space="preserve"> widely </w:t>
      </w:r>
      <w:r w:rsidRPr="009A3F1E">
        <w:rPr>
          <w:rStyle w:val="StyleUnderline"/>
        </w:rPr>
        <w:t>adopted or seriously considered in</w:t>
      </w:r>
      <w:r w:rsidRPr="009A3F1E">
        <w:rPr>
          <w:sz w:val="14"/>
        </w:rPr>
        <w:t xml:space="preserve"> policy circles and </w:t>
      </w:r>
      <w:r w:rsidRPr="009A3F1E">
        <w:rPr>
          <w:rStyle w:val="StyleUnderline"/>
        </w:rPr>
        <w:t>international organizations are</w:t>
      </w:r>
      <w:r w:rsidRPr="009A3F1E">
        <w:rPr>
          <w:sz w:val="14"/>
        </w:rPr>
        <w:t xml:space="preserve"> </w:t>
      </w:r>
      <w:r w:rsidRPr="009A3F1E">
        <w:rPr>
          <w:rStyle w:val="StyleUnderline"/>
        </w:rPr>
        <w:t>solutions in line with capitalist goals</w:t>
      </w:r>
      <w:r w:rsidRPr="009A3F1E">
        <w:rPr>
          <w:sz w:val="14"/>
        </w:rPr>
        <w:t xml:space="preserve">. Project Drawdown (2021), for example, claims to offer the most comprehensive set of solutions to minimize global warming. Their mission is simple: “stopping catastrophic climate change — as quickly, safely, and equitably as possible.” Yet, </w:t>
      </w:r>
      <w:r w:rsidRPr="00635BE4">
        <w:rPr>
          <w:rStyle w:val="StyleUnderline"/>
          <w:highlight w:val="cyan"/>
        </w:rPr>
        <w:t>all</w:t>
      </w:r>
      <w:r w:rsidRPr="009A3F1E">
        <w:rPr>
          <w:rStyle w:val="StyleUnderline"/>
        </w:rPr>
        <w:t xml:space="preserve"> their </w:t>
      </w:r>
      <w:r w:rsidRPr="00635BE4">
        <w:rPr>
          <w:rStyle w:val="StyleUnderline"/>
          <w:highlight w:val="cyan"/>
        </w:rPr>
        <w:t>solutions must</w:t>
      </w:r>
      <w:r w:rsidRPr="009A3F1E">
        <w:rPr>
          <w:sz w:val="14"/>
        </w:rPr>
        <w:t xml:space="preserve"> meet five specific criteria, the second one </w:t>
      </w:r>
      <w:r w:rsidRPr="00635BE4">
        <w:rPr>
          <w:rStyle w:val="StyleUnderline"/>
          <w:highlight w:val="cyan"/>
        </w:rPr>
        <w:t>be</w:t>
      </w:r>
      <w:r w:rsidRPr="009A3F1E">
        <w:rPr>
          <w:sz w:val="14"/>
        </w:rPr>
        <w:t>ing: “</w:t>
      </w:r>
      <w:r w:rsidRPr="009A3F1E">
        <w:rPr>
          <w:rStyle w:val="StyleUnderline"/>
        </w:rPr>
        <w:t xml:space="preserve">Is it </w:t>
      </w:r>
      <w:r w:rsidRPr="00635BE4">
        <w:rPr>
          <w:rStyle w:val="StyleUnderline"/>
          <w:highlight w:val="cyan"/>
        </w:rPr>
        <w:t>economically viable</w:t>
      </w:r>
      <w:r w:rsidRPr="009A3F1E">
        <w:rPr>
          <w:sz w:val="14"/>
        </w:rPr>
        <w:t xml:space="preserve">? </w:t>
      </w:r>
      <w:r w:rsidRPr="009A3F1E">
        <w:rPr>
          <w:rStyle w:val="StyleUnderline"/>
        </w:rPr>
        <w:t>In other words</w:t>
      </w:r>
      <w:r w:rsidRPr="009A3F1E">
        <w:rPr>
          <w:sz w:val="14"/>
        </w:rPr>
        <w:t xml:space="preserve">, </w:t>
      </w:r>
      <w:r w:rsidRPr="009A3F1E">
        <w:rPr>
          <w:rStyle w:val="Emphasis"/>
        </w:rPr>
        <w:t>is there a business case</w:t>
      </w:r>
      <w:r w:rsidRPr="009A3F1E">
        <w:rPr>
          <w:sz w:val="14"/>
        </w:rPr>
        <w:t>?” (quoted in DiCaprio 2019). Only solutions that fit this “win-win” model are supported. Those that might be more effective but will not result in profits are discarded.</w:t>
      </w:r>
    </w:p>
    <w:p w:rsidR="00255158" w:rsidRPr="009A3F1E" w:rsidRDefault="00255158" w:rsidP="00255158">
      <w:pPr>
        <w:rPr>
          <w:sz w:val="14"/>
        </w:rPr>
      </w:pPr>
      <w:r w:rsidRPr="009A3F1E">
        <w:rPr>
          <w:sz w:val="14"/>
        </w:rPr>
        <w:t xml:space="preserve">Project Drawdown is only one example of the norm: </w:t>
      </w:r>
      <w:r w:rsidRPr="009A3F1E">
        <w:rPr>
          <w:rStyle w:val="StyleUnderline"/>
        </w:rPr>
        <w:t>solutions to the ecological crisis that reproduce rather than challenge the current social or</w:t>
      </w:r>
      <w:r w:rsidRPr="009A3F1E">
        <w:rPr>
          <w:sz w:val="14"/>
        </w:rPr>
        <w:t xml:space="preserve">der (e.g., Foster et al., 2010; Stuart et al., 2020a). In a paradigm </w:t>
      </w:r>
      <w:r w:rsidRPr="009A3F1E">
        <w:rPr>
          <w:rStyle w:val="StyleUnderline"/>
        </w:rPr>
        <w:t>where all solutions must adapt to capitalism</w:t>
      </w:r>
      <w:r w:rsidRPr="009A3F1E">
        <w:rPr>
          <w:sz w:val="14"/>
        </w:rPr>
        <w:t xml:space="preserve">, </w:t>
      </w:r>
      <w:r w:rsidRPr="009A3F1E">
        <w:rPr>
          <w:rStyle w:val="StyleUnderline"/>
        </w:rPr>
        <w:t>we find justification for space colonization</w:t>
      </w:r>
      <w:r w:rsidRPr="009A3F1E">
        <w:rPr>
          <w:sz w:val="14"/>
        </w:rPr>
        <w:t xml:space="preserve"> if other technological strategies are not enough </w:t>
      </w:r>
      <w:r w:rsidRPr="009A3F1E">
        <w:rPr>
          <w:rStyle w:val="StyleUnderline"/>
        </w:rPr>
        <w:t>to save humanity</w:t>
      </w:r>
      <w:r w:rsidRPr="009A3F1E">
        <w:rPr>
          <w:sz w:val="14"/>
        </w:rPr>
        <w:t xml:space="preserve">. Indeed, </w:t>
      </w:r>
      <w:r w:rsidRPr="009A3F1E">
        <w:rPr>
          <w:rStyle w:val="StyleUnderline"/>
        </w:rPr>
        <w:t>although rationalized by aspirations to save humanity</w:t>
      </w:r>
      <w:r w:rsidRPr="009A3F1E">
        <w:rPr>
          <w:sz w:val="14"/>
        </w:rPr>
        <w:t xml:space="preserve">, </w:t>
      </w:r>
      <w:r w:rsidRPr="00635BE4">
        <w:rPr>
          <w:rStyle w:val="StyleUnderline"/>
          <w:highlight w:val="cyan"/>
        </w:rPr>
        <w:t>those who</w:t>
      </w:r>
      <w:r w:rsidRPr="009A3F1E">
        <w:rPr>
          <w:sz w:val="14"/>
        </w:rPr>
        <w:t xml:space="preserve"> actually </w:t>
      </w:r>
      <w:r w:rsidRPr="009A3F1E">
        <w:rPr>
          <w:rStyle w:val="StyleUnderline"/>
        </w:rPr>
        <w:t xml:space="preserve">have </w:t>
      </w:r>
      <w:r w:rsidRPr="00635BE4">
        <w:rPr>
          <w:rStyle w:val="StyleUnderline"/>
          <w:highlight w:val="cyan"/>
        </w:rPr>
        <w:t>control</w:t>
      </w:r>
      <w:r w:rsidRPr="009A3F1E">
        <w:rPr>
          <w:rStyle w:val="StyleUnderline"/>
        </w:rPr>
        <w:t xml:space="preserve"> over</w:t>
      </w:r>
      <w:r w:rsidRPr="009A3F1E">
        <w:rPr>
          <w:sz w:val="14"/>
        </w:rPr>
        <w:t xml:space="preserve"> the plans for </w:t>
      </w:r>
      <w:r w:rsidRPr="00635BE4">
        <w:rPr>
          <w:rStyle w:val="StyleUnderline"/>
          <w:highlight w:val="cyan"/>
        </w:rPr>
        <w:t>space colonization</w:t>
      </w:r>
      <w:r w:rsidRPr="009A3F1E">
        <w:rPr>
          <w:sz w:val="14"/>
        </w:rPr>
        <w:t xml:space="preserve"> seem to be </w:t>
      </w:r>
      <w:r w:rsidRPr="00635BE4">
        <w:rPr>
          <w:rStyle w:val="StyleUnderline"/>
          <w:highlight w:val="cyan"/>
        </w:rPr>
        <w:t>focus</w:t>
      </w:r>
      <w:r w:rsidRPr="009A3F1E">
        <w:rPr>
          <w:sz w:val="14"/>
        </w:rPr>
        <w:t xml:space="preserve">ed more </w:t>
      </w:r>
      <w:r w:rsidRPr="00635BE4">
        <w:rPr>
          <w:rStyle w:val="StyleUnderline"/>
          <w:highlight w:val="cyan"/>
        </w:rPr>
        <w:t>on</w:t>
      </w:r>
      <w:r w:rsidRPr="00635BE4">
        <w:rPr>
          <w:sz w:val="14"/>
          <w:highlight w:val="cyan"/>
        </w:rPr>
        <w:t xml:space="preserve"> </w:t>
      </w:r>
      <w:r w:rsidRPr="00635BE4">
        <w:rPr>
          <w:rStyle w:val="Emphasis"/>
          <w:highlight w:val="cyan"/>
        </w:rPr>
        <w:t>maintaining the</w:t>
      </w:r>
      <w:r w:rsidRPr="009A3F1E">
        <w:rPr>
          <w:rStyle w:val="Emphasis"/>
        </w:rPr>
        <w:t xml:space="preserve"> </w:t>
      </w:r>
      <w:r w:rsidRPr="00635BE4">
        <w:rPr>
          <w:rStyle w:val="Emphasis"/>
          <w:highlight w:val="cyan"/>
        </w:rPr>
        <w:t>current system</w:t>
      </w:r>
      <w:r w:rsidRPr="00635BE4">
        <w:rPr>
          <w:rStyle w:val="StyleUnderline"/>
          <w:highlight w:val="cyan"/>
        </w:rPr>
        <w:t xml:space="preserve"> and </w:t>
      </w:r>
      <w:r w:rsidRPr="00635BE4">
        <w:rPr>
          <w:rStyle w:val="Emphasis"/>
          <w:highlight w:val="cyan"/>
        </w:rPr>
        <w:t>chasing profit</w:t>
      </w:r>
      <w:r w:rsidRPr="009A3F1E">
        <w:rPr>
          <w:sz w:val="14"/>
        </w:rPr>
        <w:t xml:space="preserve">. Not only could </w:t>
      </w:r>
      <w:r w:rsidRPr="009A3F1E">
        <w:rPr>
          <w:rStyle w:val="StyleUnderline"/>
        </w:rPr>
        <w:t>a space colony</w:t>
      </w:r>
      <w:r w:rsidRPr="009A3F1E">
        <w:rPr>
          <w:sz w:val="14"/>
        </w:rPr>
        <w:t xml:space="preserve"> unintentionally </w:t>
      </w:r>
      <w:r w:rsidRPr="009A3F1E">
        <w:rPr>
          <w:rStyle w:val="StyleUnderline"/>
        </w:rPr>
        <w:t>recreate</w:t>
      </w:r>
      <w:r w:rsidRPr="009A3F1E">
        <w:rPr>
          <w:sz w:val="14"/>
        </w:rPr>
        <w:t xml:space="preserve"> </w:t>
      </w:r>
      <w:r w:rsidRPr="009A3F1E">
        <w:rPr>
          <w:rStyle w:val="StyleUnderline"/>
        </w:rPr>
        <w:t>the same social conditions</w:t>
      </w:r>
      <w:r w:rsidRPr="009A3F1E">
        <w:rPr>
          <w:sz w:val="14"/>
        </w:rPr>
        <w:t xml:space="preserve"> </w:t>
      </w:r>
      <w:r w:rsidRPr="009A3F1E">
        <w:rPr>
          <w:rStyle w:val="StyleUnderline"/>
        </w:rPr>
        <w:t>that lead to its formation</w:t>
      </w:r>
      <w:r w:rsidRPr="009A3F1E">
        <w:rPr>
          <w:sz w:val="14"/>
        </w:rPr>
        <w:t xml:space="preserve"> (see preceding section), but there is evidence that </w:t>
      </w:r>
      <w:r w:rsidRPr="009A3F1E">
        <w:rPr>
          <w:rStyle w:val="StyleUnderline"/>
        </w:rPr>
        <w:t>this may be precisely why space colonies would be formed in the first place</w:t>
      </w:r>
      <w:r w:rsidRPr="009A3F1E">
        <w:rPr>
          <w:sz w:val="14"/>
        </w:rPr>
        <w:t>. For example</w:t>
      </w:r>
      <w:r w:rsidRPr="005665B0">
        <w:rPr>
          <w:b/>
          <w:bCs/>
          <w:sz w:val="14"/>
        </w:rPr>
        <w:t xml:space="preserve">, </w:t>
      </w:r>
      <w:r w:rsidRPr="005665B0">
        <w:rPr>
          <w:rStyle w:val="StyleUnderline"/>
        </w:rPr>
        <w:t xml:space="preserve">Bezos envisions the Moon as the future </w:t>
      </w:r>
      <w:r w:rsidRPr="005665B0">
        <w:rPr>
          <w:rStyle w:val="StyleUnderline"/>
        </w:rPr>
        <w:lastRenderedPageBreak/>
        <w:t>“manufacturing sector</w:t>
      </w:r>
      <w:r w:rsidRPr="009A3F1E">
        <w:rPr>
          <w:rStyle w:val="StyleUnderline"/>
        </w:rPr>
        <w:t xml:space="preserve"> of the universe”</w:t>
      </w:r>
      <w:r w:rsidRPr="009A3F1E">
        <w:rPr>
          <w:sz w:val="14"/>
        </w:rPr>
        <w:t xml:space="preserve"> (Liberto, 2019). Or take </w:t>
      </w:r>
      <w:r w:rsidRPr="009A3F1E">
        <w:rPr>
          <w:rStyle w:val="StyleUnderline"/>
        </w:rPr>
        <w:t>the case of keeping a Martian colony warm</w:t>
      </w:r>
      <w:r w:rsidRPr="009A3F1E">
        <w:rPr>
          <w:sz w:val="14"/>
        </w:rPr>
        <w:t xml:space="preserve">: </w:t>
      </w:r>
      <w:r w:rsidRPr="009A3F1E">
        <w:rPr>
          <w:rStyle w:val="StyleUnderline"/>
        </w:rPr>
        <w:t>fossil fuels extracted on Earth</w:t>
      </w:r>
      <w:r w:rsidRPr="009A3F1E">
        <w:rPr>
          <w:sz w:val="14"/>
        </w:rPr>
        <w:t xml:space="preserve"> </w:t>
      </w:r>
      <w:r w:rsidRPr="009A3F1E">
        <w:rPr>
          <w:rStyle w:val="StyleUnderline"/>
        </w:rPr>
        <w:t>could be burned in space transport</w:t>
      </w:r>
      <w:r w:rsidRPr="009A3F1E">
        <w:rPr>
          <w:sz w:val="14"/>
        </w:rPr>
        <w:t xml:space="preserve"> and at colony sites, </w:t>
      </w:r>
      <w:r w:rsidRPr="009A3F1E">
        <w:rPr>
          <w:rStyle w:val="StyleUnderline"/>
        </w:rPr>
        <w:t>increasing fossil fuel profits</w:t>
      </w:r>
      <w:r w:rsidRPr="009A3F1E">
        <w:rPr>
          <w:sz w:val="14"/>
        </w:rPr>
        <w:t>. Relatedly, there are plans to mine Mars and the Moon for minerals to increase wealth accumulation. In addition, the companies working on space colonization projects are private companies with “pecuniary reasons” for their projects beyond saving (some of) humanity (Kovic, 2020: 5). As affluence represents a primary driver of the existential threats humans face (Wiedmann, Lenzen, &amp; Keyßer, 2020</w:t>
      </w:r>
      <w:r w:rsidRPr="009A3F1E">
        <w:rPr>
          <w:rStyle w:val="StyleUnderline"/>
        </w:rPr>
        <w:t>), it is not surprising that the primary supporters of space exploration are billionaires</w:t>
      </w:r>
      <w:r w:rsidRPr="009A3F1E">
        <w:rPr>
          <w:sz w:val="14"/>
        </w:rPr>
        <w:t xml:space="preserve"> trying to flee problems of the system that lined their pockets.</w:t>
      </w:r>
    </w:p>
    <w:p w:rsidR="00255158" w:rsidRPr="009A3F1E" w:rsidRDefault="00255158" w:rsidP="00255158">
      <w:pPr>
        <w:rPr>
          <w:sz w:val="14"/>
        </w:rPr>
      </w:pPr>
      <w:r w:rsidRPr="009A3F1E">
        <w:rPr>
          <w:rStyle w:val="StyleUnderline"/>
        </w:rPr>
        <w:t>The case for space colonization is</w:t>
      </w:r>
      <w:r w:rsidRPr="009A3F1E">
        <w:rPr>
          <w:sz w:val="14"/>
        </w:rPr>
        <w:t xml:space="preserve"> not only a social-reproduction strategy in the sense that, if successful, it could maintain the current system and even allow those profiting from the current system to continue to benefit as Earth faces increasing threats. It is also </w:t>
      </w:r>
      <w:r w:rsidRPr="009A3F1E">
        <w:rPr>
          <w:rStyle w:val="StyleUnderline"/>
        </w:rPr>
        <w:t>a social-reproduction strategy because it deters</w:t>
      </w:r>
      <w:r w:rsidRPr="009A3F1E">
        <w:rPr>
          <w:sz w:val="14"/>
        </w:rPr>
        <w:t xml:space="preserve"> </w:t>
      </w:r>
      <w:r w:rsidRPr="009A3F1E">
        <w:rPr>
          <w:rStyle w:val="StyleUnderline"/>
        </w:rPr>
        <w:t>attention from social alternatives</w:t>
      </w:r>
      <w:r w:rsidRPr="009A3F1E">
        <w:rPr>
          <w:sz w:val="14"/>
        </w:rPr>
        <w:t xml:space="preserve"> </w:t>
      </w:r>
      <w:r w:rsidRPr="009A3F1E">
        <w:rPr>
          <w:rStyle w:val="StyleUnderline"/>
        </w:rPr>
        <w:t>that</w:t>
      </w:r>
      <w:r w:rsidRPr="009A3F1E">
        <w:rPr>
          <w:sz w:val="14"/>
        </w:rPr>
        <w:t xml:space="preserve"> have the potential to </w:t>
      </w:r>
      <w:r w:rsidRPr="009A3F1E">
        <w:rPr>
          <w:rStyle w:val="StyleUnderline"/>
        </w:rPr>
        <w:t>address the ecological crisis</w:t>
      </w:r>
      <w:r w:rsidRPr="009A3F1E">
        <w:rPr>
          <w:sz w:val="14"/>
        </w:rPr>
        <w:t xml:space="preserve">. Like other “false solutions” to climate change that deter attention and resources from the need for systemic change to reduce emissions (Stuart, Gunderson, &amp; Petersen, 2020b), </w:t>
      </w:r>
      <w:r w:rsidRPr="00635BE4">
        <w:rPr>
          <w:rStyle w:val="StyleUnderline"/>
          <w:highlight w:val="cyan"/>
        </w:rPr>
        <w:t>hopes of escaping Earth’s problems</w:t>
      </w:r>
      <w:r w:rsidRPr="009A3F1E">
        <w:rPr>
          <w:rStyle w:val="StyleUnderline"/>
        </w:rPr>
        <w:t xml:space="preserve"> through</w:t>
      </w:r>
      <w:r w:rsidRPr="009A3F1E">
        <w:rPr>
          <w:sz w:val="14"/>
        </w:rPr>
        <w:t xml:space="preserve"> </w:t>
      </w:r>
      <w:r w:rsidRPr="009A3F1E">
        <w:rPr>
          <w:rStyle w:val="StyleUnderline"/>
        </w:rPr>
        <w:t>a</w:t>
      </w:r>
      <w:r w:rsidRPr="009A3F1E">
        <w:rPr>
          <w:sz w:val="14"/>
        </w:rPr>
        <w:t xml:space="preserve"> </w:t>
      </w:r>
      <w:r w:rsidRPr="009A3F1E">
        <w:rPr>
          <w:rStyle w:val="StyleUnderline"/>
        </w:rPr>
        <w:t>future home on a space colony</w:t>
      </w:r>
      <w:r w:rsidRPr="009A3F1E">
        <w:rPr>
          <w:sz w:val="14"/>
        </w:rPr>
        <w:t xml:space="preserve"> </w:t>
      </w:r>
      <w:r w:rsidRPr="00635BE4">
        <w:rPr>
          <w:rStyle w:val="Emphasis"/>
          <w:highlight w:val="cyan"/>
        </w:rPr>
        <w:t>weakens the case for solving Earth’s problems</w:t>
      </w:r>
      <w:r w:rsidRPr="009A3F1E">
        <w:rPr>
          <w:sz w:val="14"/>
        </w:rPr>
        <w:t xml:space="preserve">. Why not trash the planet if a Golden Ticket to live in an “outdoorsy, fun atmosphere” on Mars awaits? In other words, the case for </w:t>
      </w:r>
      <w:r w:rsidRPr="009A3F1E">
        <w:rPr>
          <w:rStyle w:val="StyleUnderline"/>
        </w:rPr>
        <w:t xml:space="preserve">space </w:t>
      </w:r>
      <w:r w:rsidRPr="00635BE4">
        <w:rPr>
          <w:rStyle w:val="StyleUnderline"/>
          <w:highlight w:val="cyan"/>
        </w:rPr>
        <w:t>colonization</w:t>
      </w:r>
      <w:r w:rsidRPr="009A3F1E">
        <w:rPr>
          <w:sz w:val="14"/>
        </w:rPr>
        <w:t xml:space="preserve"> is another silver bullet narrative that </w:t>
      </w:r>
      <w:r w:rsidRPr="009A3F1E">
        <w:rPr>
          <w:rStyle w:val="StyleUnderline"/>
        </w:rPr>
        <w:t>delays concrete action and maintains the current system</w:t>
      </w:r>
      <w:r w:rsidRPr="009A3F1E">
        <w:rPr>
          <w:sz w:val="14"/>
        </w:rPr>
        <w:t xml:space="preserve">. Fisher would add here that </w:t>
      </w:r>
      <w:r w:rsidRPr="009A3F1E">
        <w:rPr>
          <w:rStyle w:val="StyleUnderline"/>
        </w:rPr>
        <w:t>the case for space colonization</w:t>
      </w:r>
      <w:r w:rsidRPr="009A3F1E">
        <w:rPr>
          <w:sz w:val="14"/>
        </w:rPr>
        <w:t xml:space="preserve"> further </w:t>
      </w:r>
      <w:r w:rsidRPr="009A3F1E">
        <w:rPr>
          <w:rStyle w:val="StyleUnderline"/>
        </w:rPr>
        <w:t>allows ideology to escape from</w:t>
      </w:r>
      <w:r w:rsidRPr="009A3F1E">
        <w:rPr>
          <w:sz w:val="14"/>
        </w:rPr>
        <w:t xml:space="preserve"> the contradiction </w:t>
      </w:r>
      <w:r w:rsidRPr="009A3F1E">
        <w:rPr>
          <w:rStyle w:val="StyleUnderline"/>
        </w:rPr>
        <w:t>that ecological collapse is</w:t>
      </w:r>
      <w:r w:rsidRPr="009A3F1E">
        <w:rPr>
          <w:sz w:val="14"/>
        </w:rPr>
        <w:t xml:space="preserve"> </w:t>
      </w:r>
      <w:r w:rsidRPr="009A3F1E">
        <w:rPr>
          <w:rStyle w:val="StyleUnderline"/>
        </w:rPr>
        <w:t>built into</w:t>
      </w:r>
      <w:r w:rsidRPr="009A3F1E">
        <w:rPr>
          <w:sz w:val="14"/>
        </w:rPr>
        <w:t xml:space="preserve"> the </w:t>
      </w:r>
      <w:r w:rsidRPr="009A3F1E">
        <w:rPr>
          <w:rStyle w:val="StyleUnderline"/>
        </w:rPr>
        <w:t>basic</w:t>
      </w:r>
      <w:r w:rsidRPr="009A3F1E">
        <w:rPr>
          <w:sz w:val="14"/>
        </w:rPr>
        <w:t xml:space="preserve"> processes of </w:t>
      </w:r>
      <w:r w:rsidRPr="009A3F1E">
        <w:rPr>
          <w:rStyle w:val="StyleUnderline"/>
        </w:rPr>
        <w:t>capitalism</w:t>
      </w:r>
      <w:r w:rsidRPr="009A3F1E">
        <w:rPr>
          <w:sz w:val="14"/>
        </w:rPr>
        <w:t xml:space="preserve">. This reality is “too traumatic to be assimilated into the system” (Fisher, 2008: 18) and </w:t>
      </w:r>
      <w:r w:rsidRPr="009A3F1E">
        <w:rPr>
          <w:rStyle w:val="StyleUnderline"/>
        </w:rPr>
        <w:t>space colonization is a</w:t>
      </w:r>
      <w:r w:rsidRPr="009A3F1E">
        <w:rPr>
          <w:sz w:val="14"/>
        </w:rPr>
        <w:t xml:space="preserve"> </w:t>
      </w:r>
      <w:r w:rsidRPr="009A3F1E">
        <w:rPr>
          <w:rStyle w:val="Emphasis"/>
        </w:rPr>
        <w:t>comforting futuristic fantasy</w:t>
      </w:r>
      <w:r w:rsidRPr="009A3F1E">
        <w:rPr>
          <w:sz w:val="14"/>
        </w:rPr>
        <w:t xml:space="preserve"> to flee this trauma.</w:t>
      </w:r>
    </w:p>
    <w:p w:rsidR="00255158" w:rsidRPr="009A3F1E" w:rsidRDefault="00255158" w:rsidP="00255158">
      <w:pPr>
        <w:rPr>
          <w:sz w:val="14"/>
        </w:rPr>
      </w:pPr>
      <w:r w:rsidRPr="009A3F1E">
        <w:rPr>
          <w:sz w:val="14"/>
        </w:rPr>
        <w:t xml:space="preserve">Our </w:t>
      </w:r>
      <w:r w:rsidRPr="009A3F1E">
        <w:rPr>
          <w:rStyle w:val="StyleUnderline"/>
        </w:rPr>
        <w:t>claim that</w:t>
      </w:r>
      <w:r w:rsidRPr="009A3F1E">
        <w:rPr>
          <w:sz w:val="14"/>
        </w:rPr>
        <w:t xml:space="preserve"> the case for </w:t>
      </w:r>
      <w:r w:rsidRPr="009A3F1E">
        <w:rPr>
          <w:rStyle w:val="StyleUnderline"/>
        </w:rPr>
        <w:t xml:space="preserve">space colonization </w:t>
      </w:r>
      <w:r w:rsidRPr="00635BE4">
        <w:rPr>
          <w:rStyle w:val="StyleUnderline"/>
          <w:highlight w:val="cyan"/>
        </w:rPr>
        <w:t>is</w:t>
      </w:r>
      <w:r w:rsidRPr="009A3F1E">
        <w:rPr>
          <w:sz w:val="14"/>
        </w:rPr>
        <w:t xml:space="preserve"> </w:t>
      </w:r>
      <w:r w:rsidRPr="009A3F1E">
        <w:rPr>
          <w:strike/>
          <w:sz w:val="14"/>
        </w:rPr>
        <w:t>blind</w:t>
      </w:r>
      <w:r w:rsidRPr="009A3F1E">
        <w:rPr>
          <w:sz w:val="14"/>
        </w:rPr>
        <w:t xml:space="preserve"> [</w:t>
      </w:r>
      <w:r w:rsidRPr="00635BE4">
        <w:rPr>
          <w:rStyle w:val="StyleUnderline"/>
          <w:highlight w:val="cyan"/>
        </w:rPr>
        <w:t>ignorant</w:t>
      </w:r>
      <w:r w:rsidRPr="00635BE4">
        <w:rPr>
          <w:sz w:val="14"/>
          <w:highlight w:val="cyan"/>
        </w:rPr>
        <w:t xml:space="preserve">] </w:t>
      </w:r>
      <w:r w:rsidRPr="00635BE4">
        <w:rPr>
          <w:rStyle w:val="StyleUnderline"/>
          <w:highlight w:val="cyan"/>
        </w:rPr>
        <w:t>to social alternatives</w:t>
      </w:r>
      <w:r w:rsidRPr="009A3F1E">
        <w:rPr>
          <w:sz w:val="14"/>
        </w:rPr>
        <w:t xml:space="preserve"> </w:t>
      </w:r>
      <w:r w:rsidRPr="009A3F1E">
        <w:rPr>
          <w:rStyle w:val="StyleUnderline"/>
        </w:rPr>
        <w:t>is</w:t>
      </w:r>
      <w:r w:rsidRPr="009A3F1E">
        <w:rPr>
          <w:sz w:val="14"/>
        </w:rPr>
        <w:t xml:space="preserve"> </w:t>
      </w:r>
      <w:r w:rsidRPr="00635BE4">
        <w:rPr>
          <w:rStyle w:val="StyleUnderline"/>
          <w:highlight w:val="cyan"/>
        </w:rPr>
        <w:t>illustrated by</w:t>
      </w:r>
      <w:r w:rsidRPr="009A3F1E">
        <w:rPr>
          <w:sz w:val="14"/>
        </w:rPr>
        <w:t xml:space="preserve"> the </w:t>
      </w:r>
      <w:r w:rsidRPr="00635BE4">
        <w:rPr>
          <w:rStyle w:val="StyleUnderline"/>
          <w:highlight w:val="cyan"/>
        </w:rPr>
        <w:t>extreme techniques</w:t>
      </w:r>
      <w:r w:rsidRPr="009A3F1E">
        <w:rPr>
          <w:sz w:val="14"/>
        </w:rPr>
        <w:t xml:space="preserve"> necessary </w:t>
      </w:r>
      <w:r w:rsidRPr="009A3F1E">
        <w:rPr>
          <w:rStyle w:val="StyleUnderline"/>
        </w:rPr>
        <w:t>to make Mars</w:t>
      </w:r>
      <w:r w:rsidRPr="009A3F1E">
        <w:rPr>
          <w:sz w:val="14"/>
        </w:rPr>
        <w:t xml:space="preserve"> </w:t>
      </w:r>
      <w:r w:rsidRPr="009A3F1E">
        <w:rPr>
          <w:rStyle w:val="StyleUnderline"/>
        </w:rPr>
        <w:t>colonization</w:t>
      </w:r>
      <w:r w:rsidRPr="009A3F1E">
        <w:rPr>
          <w:sz w:val="14"/>
        </w:rPr>
        <w:t xml:space="preserve"> a </w:t>
      </w:r>
      <w:r w:rsidRPr="009A3F1E">
        <w:rPr>
          <w:rStyle w:val="StyleUnderline"/>
        </w:rPr>
        <w:t>real</w:t>
      </w:r>
      <w:r w:rsidRPr="009A3F1E">
        <w:rPr>
          <w:sz w:val="14"/>
        </w:rPr>
        <w:t xml:space="preserve"> possibility, </w:t>
      </w:r>
      <w:r w:rsidRPr="00635BE4">
        <w:rPr>
          <w:rStyle w:val="StyleUnderline"/>
          <w:highlight w:val="cyan"/>
        </w:rPr>
        <w:t>especially</w:t>
      </w:r>
      <w:r w:rsidRPr="00635BE4">
        <w:rPr>
          <w:sz w:val="14"/>
          <w:highlight w:val="cyan"/>
        </w:rPr>
        <w:t xml:space="preserve"> </w:t>
      </w:r>
      <w:r w:rsidRPr="00635BE4">
        <w:rPr>
          <w:rStyle w:val="Emphasis"/>
          <w:highlight w:val="cyan"/>
        </w:rPr>
        <w:t>biotechnological alterations of the human</w:t>
      </w:r>
      <w:r w:rsidRPr="009A3F1E">
        <w:rPr>
          <w:rStyle w:val="Emphasis"/>
        </w:rPr>
        <w:t xml:space="preserve"> body</w:t>
      </w:r>
      <w:r w:rsidRPr="009A3F1E">
        <w:rPr>
          <w:sz w:val="14"/>
        </w:rPr>
        <w:t xml:space="preserve">. As explained by Szocik et al. (2020), </w:t>
      </w:r>
      <w:r w:rsidRPr="009A3F1E">
        <w:rPr>
          <w:rStyle w:val="StyleUnderline"/>
        </w:rPr>
        <w:t>because</w:t>
      </w:r>
      <w:r w:rsidRPr="009A3F1E">
        <w:rPr>
          <w:sz w:val="14"/>
        </w:rPr>
        <w:t xml:space="preserve"> the </w:t>
      </w:r>
      <w:r w:rsidRPr="009A3F1E">
        <w:rPr>
          <w:rStyle w:val="StyleUnderline"/>
        </w:rPr>
        <w:t>Martian</w:t>
      </w:r>
      <w:r w:rsidRPr="009A3F1E">
        <w:rPr>
          <w:sz w:val="14"/>
        </w:rPr>
        <w:t xml:space="preserve"> </w:t>
      </w:r>
      <w:r w:rsidRPr="009A3F1E">
        <w:rPr>
          <w:rStyle w:val="StyleUnderline"/>
        </w:rPr>
        <w:t>environment is exceptionally harsh</w:t>
      </w:r>
      <w:r w:rsidRPr="009A3F1E">
        <w:rPr>
          <w:sz w:val="14"/>
        </w:rPr>
        <w:t xml:space="preserve"> and different than Earth, </w:t>
      </w:r>
      <w:r w:rsidRPr="009A3F1E">
        <w:rPr>
          <w:rStyle w:val="StyleUnderline"/>
        </w:rPr>
        <w:t>we</w:t>
      </w:r>
      <w:r w:rsidRPr="009A3F1E">
        <w:rPr>
          <w:sz w:val="14"/>
        </w:rPr>
        <w:t xml:space="preserve"> may </w:t>
      </w:r>
      <w:r w:rsidRPr="009A3F1E">
        <w:rPr>
          <w:rStyle w:val="StyleUnderline"/>
        </w:rPr>
        <w:t>need to change the human genome and characteristics</w:t>
      </w:r>
      <w:r w:rsidRPr="009A3F1E">
        <w:rPr>
          <w:sz w:val="14"/>
        </w:rPr>
        <w:t xml:space="preserve"> to be more suitable for colonization. Mars has less gravity but much more radiation, which could inhibit main- taining human civilizations on Mars. Protective gear would be necessary, but sterility could still result. Szocik et al. (2020) also explain that </w:t>
      </w:r>
      <w:r w:rsidRPr="009A3F1E">
        <w:rPr>
          <w:rStyle w:val="StyleUnderline"/>
        </w:rPr>
        <w:t>living in isolated conditions is psychologically stressful and</w:t>
      </w:r>
      <w:r w:rsidRPr="009A3F1E">
        <w:rPr>
          <w:sz w:val="14"/>
        </w:rPr>
        <w:t xml:space="preserve"> </w:t>
      </w:r>
      <w:r w:rsidRPr="009A3F1E">
        <w:rPr>
          <w:rStyle w:val="StyleUnderline"/>
        </w:rPr>
        <w:t>the</w:t>
      </w:r>
      <w:r w:rsidRPr="009A3F1E">
        <w:rPr>
          <w:sz w:val="14"/>
        </w:rPr>
        <w:t xml:space="preserve"> human </w:t>
      </w:r>
      <w:r w:rsidRPr="009A3F1E">
        <w:rPr>
          <w:rStyle w:val="StyleUnderline"/>
        </w:rPr>
        <w:t>psyche may</w:t>
      </w:r>
      <w:r w:rsidRPr="009A3F1E">
        <w:rPr>
          <w:sz w:val="14"/>
        </w:rPr>
        <w:t xml:space="preserve"> </w:t>
      </w:r>
      <w:r w:rsidRPr="009A3F1E">
        <w:rPr>
          <w:rStyle w:val="StyleUnderline"/>
        </w:rPr>
        <w:t>not be able to stand up to the pressures</w:t>
      </w:r>
      <w:r w:rsidRPr="009A3F1E">
        <w:rPr>
          <w:sz w:val="14"/>
        </w:rPr>
        <w:t xml:space="preserve">. Therefore, we may need a “radical modification and interference with ‘human nature,’ psychology, and anatomy” to cope with these new conditions and </w:t>
      </w:r>
      <w:r w:rsidRPr="009A3F1E">
        <w:rPr>
          <w:rStyle w:val="StyleUnderline"/>
        </w:rPr>
        <w:t>we also may need to modify ethical and moral standards</w:t>
      </w:r>
      <w:r w:rsidRPr="009A3F1E">
        <w:rPr>
          <w:sz w:val="14"/>
        </w:rPr>
        <w:t xml:space="preserve"> (Szocik et al., 2020: 10). With all of the modification that may be necessary, Szocik et al. (2020: 12) asks, “Is there a sufficiently strong reason to go to space which justifies the enhancement of future astronauts?”</w:t>
      </w:r>
    </w:p>
    <w:p w:rsidR="00255158" w:rsidRPr="009A3F1E" w:rsidRDefault="00255158" w:rsidP="00255158">
      <w:pPr>
        <w:rPr>
          <w:sz w:val="14"/>
        </w:rPr>
      </w:pPr>
      <w:r w:rsidRPr="009A3F1E">
        <w:rPr>
          <w:sz w:val="14"/>
        </w:rPr>
        <w:t xml:space="preserve">In other words, </w:t>
      </w:r>
      <w:r w:rsidRPr="009A3F1E">
        <w:rPr>
          <w:rStyle w:val="StyleUnderline"/>
        </w:rPr>
        <w:t>it is easier to imagine the modification of the human genome</w:t>
      </w:r>
      <w:r w:rsidRPr="009A3F1E">
        <w:rPr>
          <w:sz w:val="14"/>
        </w:rPr>
        <w:t xml:space="preserve"> to live on Mars </w:t>
      </w:r>
      <w:r w:rsidRPr="009A3F1E">
        <w:rPr>
          <w:rStyle w:val="StyleUnderline"/>
        </w:rPr>
        <w:t>than to imagine the end of capitalism</w:t>
      </w:r>
      <w:r w:rsidRPr="009A3F1E">
        <w:rPr>
          <w:sz w:val="14"/>
        </w:rPr>
        <w:t xml:space="preserve">. Such proposals are considered because </w:t>
      </w:r>
      <w:r w:rsidRPr="009A3F1E">
        <w:rPr>
          <w:rStyle w:val="StyleUnderline"/>
        </w:rPr>
        <w:t>changing the system continues to be</w:t>
      </w:r>
      <w:r w:rsidRPr="009A3F1E">
        <w:rPr>
          <w:sz w:val="14"/>
        </w:rPr>
        <w:t xml:space="preserve"> an unattractive solution and to many, </w:t>
      </w:r>
      <w:r w:rsidRPr="009A3F1E">
        <w:rPr>
          <w:rStyle w:val="Emphasis"/>
        </w:rPr>
        <w:t>a “non-starter.”</w:t>
      </w:r>
      <w:r w:rsidRPr="009A3F1E">
        <w:rPr>
          <w:sz w:val="14"/>
        </w:rPr>
        <w:t xml:space="preserve"> Kovic (2020: 5) explains that given the potential economic gains of technological development, space colonization “could be perceived as the more attractive option.” Green (2019: 37) makes this argument clear:</w:t>
      </w:r>
    </w:p>
    <w:p w:rsidR="00255158" w:rsidRPr="009A3F1E" w:rsidRDefault="00255158" w:rsidP="00255158">
      <w:pPr>
        <w:ind w:left="720"/>
        <w:rPr>
          <w:sz w:val="14"/>
          <w:szCs w:val="14"/>
        </w:rPr>
      </w:pPr>
      <w:r w:rsidRPr="009A3F1E">
        <w:rPr>
          <w:sz w:val="14"/>
          <w:szCs w:val="14"/>
        </w:rPr>
        <w:t>considering the relative difficulties of establishing world peace and regulating the development of all dangerous technologies, settling on Mars may actually be relatively easy. It certainly has fewer political difficulties, though the technical ones remain immense.</w:t>
      </w:r>
    </w:p>
    <w:p w:rsidR="00255158" w:rsidRPr="009A3F1E" w:rsidRDefault="00255158" w:rsidP="00255158">
      <w:pPr>
        <w:rPr>
          <w:sz w:val="14"/>
          <w:szCs w:val="14"/>
        </w:rPr>
      </w:pPr>
      <w:r w:rsidRPr="009A3F1E">
        <w:rPr>
          <w:sz w:val="14"/>
          <w:szCs w:val="14"/>
        </w:rPr>
        <w:t>Green (2019: 37), therefore, concludes that space colonization is the “relatively-easiest solution to the problem of saving at least some of humanity.” In the eyes of most decision-makers, challenging the dominant social order, profits, and wealth accumulation simply is not an option. Capitalism remains inevitable and unquestioned: “there is no alternative.”</w:t>
      </w:r>
    </w:p>
    <w:p w:rsidR="00255158" w:rsidRPr="009A3F1E" w:rsidRDefault="00255158" w:rsidP="00255158">
      <w:pPr>
        <w:rPr>
          <w:sz w:val="14"/>
        </w:rPr>
      </w:pPr>
      <w:r w:rsidRPr="009A3F1E">
        <w:rPr>
          <w:sz w:val="14"/>
        </w:rPr>
        <w:t xml:space="preserve">Skeptical readers may agree that capitalism is typically taken for granted in cases for space colonization but find this a moot point because perhaps there really is no alternative to capitalism. The prospects for an alternative to capitalism are grim. The concept of capitalist realism is meant to shine light on an ideology and real social conditions. In other words, </w:t>
      </w:r>
      <w:r w:rsidRPr="009A3F1E">
        <w:rPr>
          <w:rStyle w:val="StyleUnderline"/>
        </w:rPr>
        <w:t>capitalist realism</w:t>
      </w:r>
      <w:r w:rsidRPr="009A3F1E">
        <w:rPr>
          <w:sz w:val="14"/>
        </w:rPr>
        <w:t xml:space="preserve"> does not arise from distorted beliefs, but </w:t>
      </w:r>
      <w:r w:rsidRPr="009A3F1E">
        <w:rPr>
          <w:rStyle w:val="StyleUnderline"/>
        </w:rPr>
        <w:t>is a response to social conditions that</w:t>
      </w:r>
      <w:r w:rsidRPr="009A3F1E">
        <w:rPr>
          <w:sz w:val="14"/>
        </w:rPr>
        <w:t xml:space="preserve"> (seem to) </w:t>
      </w:r>
      <w:r w:rsidRPr="009A3F1E">
        <w:rPr>
          <w:rStyle w:val="StyleUnderline"/>
        </w:rPr>
        <w:t>close off the possibility for a better world.</w:t>
      </w:r>
      <w:r w:rsidRPr="009A3F1E">
        <w:rPr>
          <w:sz w:val="14"/>
        </w:rPr>
        <w:t xml:space="preserve"> </w:t>
      </w:r>
      <w:r w:rsidRPr="009A3F1E">
        <w:rPr>
          <w:rStyle w:val="StyleUnderline"/>
        </w:rPr>
        <w:t>There is a genuine difficulty in imagining alternatives to capitalism</w:t>
      </w:r>
      <w:r w:rsidRPr="009A3F1E">
        <w:rPr>
          <w:sz w:val="14"/>
        </w:rPr>
        <w:t xml:space="preserve"> in part </w:t>
      </w:r>
      <w:r w:rsidRPr="009A3F1E">
        <w:rPr>
          <w:rStyle w:val="StyleUnderline"/>
        </w:rPr>
        <w:t>because</w:t>
      </w:r>
      <w:r w:rsidRPr="009A3F1E">
        <w:rPr>
          <w:sz w:val="14"/>
        </w:rPr>
        <w:t xml:space="preserve"> </w:t>
      </w:r>
      <w:r w:rsidRPr="009A3F1E">
        <w:rPr>
          <w:rStyle w:val="StyleUnderline"/>
        </w:rPr>
        <w:t>there is not a</w:t>
      </w:r>
      <w:r w:rsidRPr="009A3F1E">
        <w:rPr>
          <w:sz w:val="14"/>
        </w:rPr>
        <w:t xml:space="preserve"> functioning political infrastructure or </w:t>
      </w:r>
      <w:r w:rsidRPr="009A3F1E">
        <w:rPr>
          <w:rStyle w:val="StyleUnderline"/>
        </w:rPr>
        <w:t>global social movement to alter current conditions</w:t>
      </w:r>
      <w:r w:rsidRPr="009A3F1E">
        <w:rPr>
          <w:sz w:val="14"/>
        </w:rPr>
        <w:t xml:space="preserve">. In this context, </w:t>
      </w:r>
      <w:r w:rsidRPr="009A3F1E">
        <w:rPr>
          <w:rStyle w:val="StyleUnderline"/>
        </w:rPr>
        <w:t>it is tempting to openly affirm</w:t>
      </w:r>
      <w:r w:rsidRPr="009A3F1E">
        <w:rPr>
          <w:sz w:val="14"/>
        </w:rPr>
        <w:t xml:space="preserve"> or cynically accept </w:t>
      </w:r>
      <w:r w:rsidRPr="009A3F1E">
        <w:rPr>
          <w:rStyle w:val="StyleUnderline"/>
        </w:rPr>
        <w:t>the thought that</w:t>
      </w:r>
      <w:r w:rsidRPr="009A3F1E">
        <w:rPr>
          <w:sz w:val="14"/>
        </w:rPr>
        <w:t xml:space="preserve"> the continuation of </w:t>
      </w:r>
      <w:r w:rsidRPr="009A3F1E">
        <w:rPr>
          <w:rStyle w:val="StyleUnderline"/>
        </w:rPr>
        <w:t>business as usual off-planet for those who can afford it</w:t>
      </w:r>
      <w:r w:rsidRPr="009A3F1E">
        <w:rPr>
          <w:sz w:val="14"/>
        </w:rPr>
        <w:t xml:space="preserve"> </w:t>
      </w:r>
      <w:r w:rsidRPr="009A3F1E">
        <w:rPr>
          <w:sz w:val="14"/>
        </w:rPr>
        <w:lastRenderedPageBreak/>
        <w:t xml:space="preserve">really </w:t>
      </w:r>
      <w:r w:rsidRPr="009A3F1E">
        <w:rPr>
          <w:rStyle w:val="StyleUnderline"/>
        </w:rPr>
        <w:t>is</w:t>
      </w:r>
      <w:r w:rsidRPr="009A3F1E">
        <w:rPr>
          <w:sz w:val="14"/>
        </w:rPr>
        <w:t xml:space="preserve"> </w:t>
      </w:r>
      <w:r w:rsidRPr="009A3F1E">
        <w:rPr>
          <w:rStyle w:val="StyleUnderline"/>
        </w:rPr>
        <w:t>easier</w:t>
      </w:r>
      <w:r w:rsidRPr="009A3F1E">
        <w:rPr>
          <w:sz w:val="14"/>
        </w:rPr>
        <w:t xml:space="preserve"> to envision than the far simpler task of altering the social relations that drive climate change. Indeed, </w:t>
      </w:r>
      <w:r w:rsidRPr="009A3F1E">
        <w:rPr>
          <w:rStyle w:val="StyleUnderline"/>
        </w:rPr>
        <w:t>the fact that the case for space colonization strikes contemporary consciousness</w:t>
      </w:r>
      <w:r w:rsidRPr="009A3F1E">
        <w:rPr>
          <w:sz w:val="14"/>
        </w:rPr>
        <w:t xml:space="preserve"> </w:t>
      </w:r>
      <w:r w:rsidRPr="009A3F1E">
        <w:rPr>
          <w:rStyle w:val="StyleUnderline"/>
        </w:rPr>
        <w:t>as</w:t>
      </w:r>
      <w:r w:rsidRPr="009A3F1E">
        <w:rPr>
          <w:sz w:val="14"/>
        </w:rPr>
        <w:t xml:space="preserve"> a </w:t>
      </w:r>
      <w:r w:rsidRPr="009A3F1E">
        <w:rPr>
          <w:rStyle w:val="StyleUnderline"/>
        </w:rPr>
        <w:t>more realistic</w:t>
      </w:r>
      <w:r w:rsidRPr="009A3F1E">
        <w:rPr>
          <w:sz w:val="14"/>
        </w:rPr>
        <w:t xml:space="preserve"> strategy </w:t>
      </w:r>
      <w:r w:rsidRPr="009A3F1E">
        <w:rPr>
          <w:rStyle w:val="StyleUnderline"/>
        </w:rPr>
        <w:t>than transitioning out of capitalism speaks</w:t>
      </w:r>
      <w:r w:rsidRPr="009A3F1E">
        <w:rPr>
          <w:sz w:val="14"/>
        </w:rPr>
        <w:t xml:space="preserve"> </w:t>
      </w:r>
      <w:r w:rsidRPr="009A3F1E">
        <w:rPr>
          <w:rStyle w:val="StyleUnderline"/>
        </w:rPr>
        <w:t>to</w:t>
      </w:r>
      <w:r w:rsidRPr="009A3F1E">
        <w:rPr>
          <w:sz w:val="14"/>
        </w:rPr>
        <w:t xml:space="preserve"> </w:t>
      </w:r>
      <w:r w:rsidRPr="009A3F1E">
        <w:rPr>
          <w:rStyle w:val="StyleUnderline"/>
        </w:rPr>
        <w:t>the</w:t>
      </w:r>
      <w:r w:rsidRPr="009A3F1E">
        <w:rPr>
          <w:sz w:val="14"/>
        </w:rPr>
        <w:t xml:space="preserve"> </w:t>
      </w:r>
      <w:r w:rsidRPr="009A3F1E">
        <w:rPr>
          <w:rStyle w:val="Emphasis"/>
        </w:rPr>
        <w:t>helplessness and hopelessness</w:t>
      </w:r>
      <w:r w:rsidRPr="009A3F1E">
        <w:rPr>
          <w:sz w:val="14"/>
        </w:rPr>
        <w:t xml:space="preserve"> </w:t>
      </w:r>
      <w:r w:rsidRPr="009A3F1E">
        <w:rPr>
          <w:rStyle w:val="StyleUnderline"/>
        </w:rPr>
        <w:t>of our times</w:t>
      </w:r>
      <w:r w:rsidRPr="009A3F1E">
        <w:rPr>
          <w:sz w:val="14"/>
        </w:rPr>
        <w:t>.</w:t>
      </w:r>
    </w:p>
    <w:p w:rsidR="00255158" w:rsidRPr="009A3F1E" w:rsidRDefault="00255158" w:rsidP="00255158">
      <w:pPr>
        <w:rPr>
          <w:sz w:val="14"/>
        </w:rPr>
      </w:pPr>
      <w:r w:rsidRPr="009A3F1E">
        <w:rPr>
          <w:sz w:val="14"/>
        </w:rPr>
        <w:t xml:space="preserve">Despite the political-economic barriers obstructing social alternatives to the system driving climate change (capitalism), </w:t>
      </w:r>
      <w:r w:rsidRPr="009A3F1E">
        <w:rPr>
          <w:rStyle w:val="StyleUnderline"/>
        </w:rPr>
        <w:t xml:space="preserve">there are </w:t>
      </w:r>
      <w:r w:rsidRPr="00635BE4">
        <w:rPr>
          <w:rStyle w:val="StyleUnderline"/>
          <w:highlight w:val="cyan"/>
        </w:rPr>
        <w:t>alternatives</w:t>
      </w:r>
      <w:r w:rsidRPr="009A3F1E">
        <w:rPr>
          <w:sz w:val="14"/>
        </w:rPr>
        <w:t xml:space="preserve">, </w:t>
      </w:r>
      <w:r w:rsidRPr="009A3F1E">
        <w:rPr>
          <w:rStyle w:val="StyleUnderline"/>
        </w:rPr>
        <w:t>and</w:t>
      </w:r>
      <w:r w:rsidRPr="009A3F1E">
        <w:rPr>
          <w:sz w:val="14"/>
        </w:rPr>
        <w:t xml:space="preserve"> </w:t>
      </w:r>
      <w:r w:rsidRPr="009A3F1E">
        <w:rPr>
          <w:rStyle w:val="StyleUnderline"/>
        </w:rPr>
        <w:t xml:space="preserve">they </w:t>
      </w:r>
      <w:r w:rsidRPr="00635BE4">
        <w:rPr>
          <w:rStyle w:val="StyleUnderline"/>
          <w:highlight w:val="cyan"/>
        </w:rPr>
        <w:t xml:space="preserve">should be </w:t>
      </w:r>
      <w:r w:rsidRPr="00635BE4">
        <w:rPr>
          <w:rStyle w:val="Emphasis"/>
          <w:highlight w:val="cyan"/>
        </w:rPr>
        <w:t>kept in constant view</w:t>
      </w:r>
      <w:r w:rsidRPr="009A3F1E">
        <w:rPr>
          <w:sz w:val="14"/>
        </w:rPr>
        <w:t xml:space="preserve">. For example, </w:t>
      </w:r>
      <w:r w:rsidRPr="009A3F1E">
        <w:rPr>
          <w:rStyle w:val="StyleUnderline"/>
        </w:rPr>
        <w:t xml:space="preserve">the case </w:t>
      </w:r>
      <w:r w:rsidRPr="009A579D">
        <w:rPr>
          <w:rStyle w:val="StyleUnderline"/>
          <w:highlight w:val="cyan"/>
        </w:rPr>
        <w:t>for “degrowth”</w:t>
      </w:r>
      <w:r w:rsidRPr="009A3F1E">
        <w:rPr>
          <w:sz w:val="14"/>
        </w:rPr>
        <w:t xml:space="preserve"> aims </w:t>
      </w:r>
      <w:r w:rsidRPr="00635BE4">
        <w:rPr>
          <w:rStyle w:val="StyleUnderline"/>
          <w:highlight w:val="cyan"/>
        </w:rPr>
        <w:t>to keep</w:t>
      </w:r>
      <w:r w:rsidRPr="009A3F1E">
        <w:rPr>
          <w:rStyle w:val="StyleUnderline"/>
        </w:rPr>
        <w:t xml:space="preserve"> energy and resource </w:t>
      </w:r>
      <w:r w:rsidRPr="00635BE4">
        <w:rPr>
          <w:rStyle w:val="StyleUnderline"/>
          <w:highlight w:val="cyan"/>
        </w:rPr>
        <w:t>use</w:t>
      </w:r>
      <w:r w:rsidRPr="00635BE4">
        <w:rPr>
          <w:sz w:val="14"/>
          <w:highlight w:val="cyan"/>
        </w:rPr>
        <w:t xml:space="preserve"> </w:t>
      </w:r>
      <w:r w:rsidRPr="00635BE4">
        <w:rPr>
          <w:rStyle w:val="StyleUnderline"/>
          <w:highlight w:val="cyan"/>
        </w:rPr>
        <w:t>within</w:t>
      </w:r>
      <w:r w:rsidRPr="009A3F1E">
        <w:rPr>
          <w:sz w:val="14"/>
        </w:rPr>
        <w:t xml:space="preserve"> planetary </w:t>
      </w:r>
      <w:r w:rsidRPr="00635BE4">
        <w:rPr>
          <w:rStyle w:val="StyleUnderline"/>
          <w:highlight w:val="cyan"/>
        </w:rPr>
        <w:t>limits</w:t>
      </w:r>
      <w:r w:rsidRPr="009A3F1E">
        <w:rPr>
          <w:sz w:val="14"/>
        </w:rPr>
        <w:t xml:space="preserve"> </w:t>
      </w:r>
      <w:r w:rsidRPr="009A3F1E">
        <w:rPr>
          <w:rStyle w:val="StyleUnderline"/>
        </w:rPr>
        <w:t>by</w:t>
      </w:r>
      <w:r w:rsidRPr="009A3F1E">
        <w:rPr>
          <w:sz w:val="14"/>
        </w:rPr>
        <w:t xml:space="preserve"> purposefully </w:t>
      </w:r>
      <w:r w:rsidRPr="009A3F1E">
        <w:rPr>
          <w:rStyle w:val="StyleUnderline"/>
        </w:rPr>
        <w:t>limiting material and energy</w:t>
      </w:r>
      <w:r w:rsidRPr="009A3F1E">
        <w:rPr>
          <w:sz w:val="14"/>
        </w:rPr>
        <w:t xml:space="preserve"> </w:t>
      </w:r>
      <w:r w:rsidRPr="009A3F1E">
        <w:rPr>
          <w:rStyle w:val="StyleUnderline"/>
        </w:rPr>
        <w:t>throughput</w:t>
      </w:r>
      <w:r w:rsidRPr="009A3F1E">
        <w:rPr>
          <w:sz w:val="14"/>
        </w:rPr>
        <w:t xml:space="preserve"> </w:t>
      </w:r>
      <w:r w:rsidRPr="009A3F1E">
        <w:rPr>
          <w:rStyle w:val="StyleUnderline"/>
        </w:rPr>
        <w:t>in wealthy countries</w:t>
      </w:r>
      <w:r w:rsidRPr="009A3F1E">
        <w:rPr>
          <w:sz w:val="14"/>
        </w:rPr>
        <w:t xml:space="preserve"> through means such as worker, consumer, and energy cooperatives, work time reduction, deliberative democracy, and other means (e.g., Kallis, 2018; Hickel, 2020; Stuart et al., 2020b). </w:t>
      </w:r>
      <w:r w:rsidRPr="009A579D">
        <w:rPr>
          <w:rStyle w:val="StyleUnderline"/>
        </w:rPr>
        <w:t>Increasing</w:t>
      </w:r>
      <w:r w:rsidRPr="009A3F1E">
        <w:rPr>
          <w:sz w:val="14"/>
        </w:rPr>
        <w:t xml:space="preserve"> economic </w:t>
      </w:r>
      <w:r w:rsidRPr="009A579D">
        <w:rPr>
          <w:rStyle w:val="StyleUnderline"/>
        </w:rPr>
        <w:t>growth is associated with</w:t>
      </w:r>
      <w:r w:rsidRPr="009A3F1E">
        <w:rPr>
          <w:sz w:val="14"/>
        </w:rPr>
        <w:t xml:space="preserve"> </w:t>
      </w:r>
      <w:r w:rsidRPr="009A3F1E">
        <w:rPr>
          <w:rStyle w:val="StyleUnderline"/>
        </w:rPr>
        <w:t>g</w:t>
      </w:r>
      <w:r w:rsidRPr="009A3F1E">
        <w:rPr>
          <w:sz w:val="14"/>
        </w:rPr>
        <w:t>reen</w:t>
      </w:r>
      <w:r w:rsidRPr="009A3F1E">
        <w:rPr>
          <w:rStyle w:val="StyleUnderline"/>
        </w:rPr>
        <w:t>h</w:t>
      </w:r>
      <w:r w:rsidRPr="009A3F1E">
        <w:rPr>
          <w:sz w:val="14"/>
        </w:rPr>
        <w:t xml:space="preserve">ouse </w:t>
      </w:r>
      <w:r w:rsidRPr="009A3F1E">
        <w:rPr>
          <w:rStyle w:val="StyleUnderline"/>
        </w:rPr>
        <w:t>g</w:t>
      </w:r>
      <w:r w:rsidRPr="009A3F1E">
        <w:rPr>
          <w:sz w:val="14"/>
        </w:rPr>
        <w:t xml:space="preserve">as </w:t>
      </w:r>
      <w:r w:rsidRPr="009A579D">
        <w:rPr>
          <w:rStyle w:val="StyleUnderline"/>
        </w:rPr>
        <w:t>emissions</w:t>
      </w:r>
      <w:r w:rsidRPr="009A3F1E">
        <w:rPr>
          <w:sz w:val="14"/>
        </w:rPr>
        <w:t xml:space="preserve">, </w:t>
      </w:r>
      <w:r w:rsidRPr="009A3F1E">
        <w:rPr>
          <w:rStyle w:val="StyleUnderline"/>
        </w:rPr>
        <w:t>does not make humans happier</w:t>
      </w:r>
      <w:r w:rsidRPr="009A3F1E">
        <w:rPr>
          <w:sz w:val="14"/>
        </w:rPr>
        <w:t xml:space="preserve"> after basic needs are met, </w:t>
      </w:r>
      <w:r w:rsidRPr="009A3F1E">
        <w:rPr>
          <w:rStyle w:val="StyleUnderline"/>
        </w:rPr>
        <w:t>and is an</w:t>
      </w:r>
      <w:r w:rsidRPr="009A3F1E">
        <w:rPr>
          <w:sz w:val="14"/>
        </w:rPr>
        <w:t xml:space="preserve"> </w:t>
      </w:r>
      <w:r w:rsidRPr="009A3F1E">
        <w:rPr>
          <w:rStyle w:val="Emphasis"/>
        </w:rPr>
        <w:t>ecological impossibility</w:t>
      </w:r>
      <w:r w:rsidRPr="009A3F1E">
        <w:rPr>
          <w:sz w:val="14"/>
        </w:rPr>
        <w:t xml:space="preserve"> in the long-term. </w:t>
      </w:r>
      <w:r w:rsidRPr="009A3F1E">
        <w:rPr>
          <w:rStyle w:val="StyleUnderline"/>
        </w:rPr>
        <w:t>Downscaling</w:t>
      </w:r>
      <w:r w:rsidRPr="009A3F1E">
        <w:rPr>
          <w:sz w:val="14"/>
        </w:rPr>
        <w:t xml:space="preserve"> overall material and energy </w:t>
      </w:r>
      <w:r w:rsidRPr="009A3F1E">
        <w:rPr>
          <w:rStyle w:val="StyleUnderline"/>
        </w:rPr>
        <w:t>throughput to avoid</w:t>
      </w:r>
      <w:r w:rsidRPr="009A3F1E">
        <w:rPr>
          <w:sz w:val="14"/>
        </w:rPr>
        <w:t xml:space="preserve"> </w:t>
      </w:r>
      <w:r w:rsidRPr="009A3F1E">
        <w:rPr>
          <w:rStyle w:val="StyleUnderline"/>
        </w:rPr>
        <w:t>catastrophic climate change is possible</w:t>
      </w:r>
      <w:r w:rsidRPr="009A3F1E">
        <w:rPr>
          <w:sz w:val="14"/>
        </w:rPr>
        <w:t xml:space="preserve"> and can be achieved </w:t>
      </w:r>
      <w:r w:rsidRPr="009A3F1E">
        <w:rPr>
          <w:rStyle w:val="StyleUnderline"/>
        </w:rPr>
        <w:t>through desirable social changes</w:t>
      </w:r>
      <w:r w:rsidRPr="009A3F1E">
        <w:rPr>
          <w:sz w:val="14"/>
        </w:rPr>
        <w:t xml:space="preserve"> </w:t>
      </w:r>
      <w:r w:rsidRPr="009A3F1E">
        <w:rPr>
          <w:rStyle w:val="StyleUnderline"/>
        </w:rPr>
        <w:t>that</w:t>
      </w:r>
      <w:r w:rsidRPr="009A3F1E">
        <w:rPr>
          <w:sz w:val="14"/>
        </w:rPr>
        <w:t xml:space="preserve"> </w:t>
      </w:r>
      <w:r w:rsidRPr="009A3F1E">
        <w:rPr>
          <w:rStyle w:val="Emphasis"/>
        </w:rPr>
        <w:t>increase equality and happiness</w:t>
      </w:r>
      <w:r w:rsidRPr="009A3F1E">
        <w:rPr>
          <w:sz w:val="14"/>
        </w:rPr>
        <w:t>. Some will reasonably ask, “Could this work in the real world?”</w:t>
      </w:r>
    </w:p>
    <w:p w:rsidR="00255158" w:rsidRPr="009A3F1E" w:rsidRDefault="00255158" w:rsidP="00255158">
      <w:pPr>
        <w:rPr>
          <w:sz w:val="14"/>
        </w:rPr>
      </w:pPr>
      <w:r w:rsidRPr="009A3F1E">
        <w:rPr>
          <w:rStyle w:val="StyleUnderline"/>
        </w:rPr>
        <w:t>We reply to</w:t>
      </w:r>
      <w:r w:rsidRPr="009A3F1E">
        <w:rPr>
          <w:sz w:val="14"/>
        </w:rPr>
        <w:t xml:space="preserve"> the question </w:t>
      </w:r>
      <w:r w:rsidRPr="009A3F1E">
        <w:rPr>
          <w:rStyle w:val="StyleUnderline"/>
        </w:rPr>
        <w:t>“Isn’t ‘degrowth’ utopian</w:t>
      </w:r>
      <w:r w:rsidRPr="009A3F1E">
        <w:rPr>
          <w:sz w:val="14"/>
        </w:rPr>
        <w:t xml:space="preserve"> (in the sense of </w:t>
      </w:r>
      <w:r w:rsidRPr="009A3F1E">
        <w:rPr>
          <w:rStyle w:val="StyleUnderline"/>
        </w:rPr>
        <w:t>unrealistic</w:t>
      </w:r>
      <w:r w:rsidRPr="009A3F1E">
        <w:rPr>
          <w:sz w:val="14"/>
        </w:rPr>
        <w:t xml:space="preserve"> </w:t>
      </w:r>
      <w:r w:rsidRPr="009A3F1E">
        <w:rPr>
          <w:rStyle w:val="StyleUnderline"/>
        </w:rPr>
        <w:t>and</w:t>
      </w:r>
      <w:r w:rsidRPr="009A3F1E">
        <w:rPr>
          <w:sz w:val="14"/>
        </w:rPr>
        <w:t xml:space="preserve"> </w:t>
      </w:r>
      <w:r w:rsidRPr="009A3F1E">
        <w:rPr>
          <w:rStyle w:val="StyleUnderline"/>
        </w:rPr>
        <w:t>unachievable</w:t>
      </w:r>
      <w:r w:rsidRPr="009A3F1E">
        <w:rPr>
          <w:sz w:val="14"/>
        </w:rPr>
        <w:t xml:space="preserve">)?” with a different question: </w:t>
      </w:r>
      <w:r w:rsidRPr="009A3F1E">
        <w:rPr>
          <w:rStyle w:val="StyleUnderline"/>
        </w:rPr>
        <w:t>Why is ceasing</w:t>
      </w:r>
      <w:r w:rsidRPr="009A3F1E">
        <w:rPr>
          <w:sz w:val="14"/>
        </w:rPr>
        <w:t xml:space="preserve"> </w:t>
      </w:r>
      <w:r w:rsidRPr="009A3F1E">
        <w:rPr>
          <w:rStyle w:val="StyleUnderline"/>
        </w:rPr>
        <w:t>to</w:t>
      </w:r>
      <w:r w:rsidRPr="009A3F1E">
        <w:rPr>
          <w:sz w:val="14"/>
        </w:rPr>
        <w:t xml:space="preserve"> </w:t>
      </w:r>
      <w:r w:rsidRPr="009A3F1E">
        <w:rPr>
          <w:rStyle w:val="StyleUnderline"/>
        </w:rPr>
        <w:t>produce</w:t>
      </w:r>
      <w:r w:rsidRPr="009A3F1E">
        <w:rPr>
          <w:sz w:val="14"/>
        </w:rPr>
        <w:t xml:space="preserve"> and consume </w:t>
      </w:r>
      <w:r w:rsidRPr="009A3F1E">
        <w:rPr>
          <w:rStyle w:val="StyleUnderline"/>
        </w:rPr>
        <w:t>for</w:t>
      </w:r>
      <w:r w:rsidRPr="009A3F1E">
        <w:rPr>
          <w:sz w:val="14"/>
        </w:rPr>
        <w:t xml:space="preserve"> the sake of </w:t>
      </w:r>
      <w:r w:rsidRPr="009A3F1E">
        <w:rPr>
          <w:rStyle w:val="StyleUnderline"/>
        </w:rPr>
        <w:t>production and consumption less realistic than space colonization</w:t>
      </w:r>
      <w:r w:rsidRPr="009A3F1E">
        <w:rPr>
          <w:sz w:val="14"/>
        </w:rPr>
        <w:t xml:space="preserve">? To make the proposal for degrowth more concrete, </w:t>
      </w:r>
      <w:r w:rsidRPr="009A3F1E">
        <w:rPr>
          <w:rStyle w:val="StyleUnderline"/>
        </w:rPr>
        <w:t>the following strategies are</w:t>
      </w:r>
      <w:r w:rsidRPr="009A3F1E">
        <w:rPr>
          <w:sz w:val="14"/>
        </w:rPr>
        <w:t xml:space="preserve"> often </w:t>
      </w:r>
      <w:r w:rsidRPr="009A3F1E">
        <w:rPr>
          <w:rStyle w:val="StyleUnderline"/>
        </w:rPr>
        <w:t>proposed by “degrowthers”</w:t>
      </w:r>
      <w:r w:rsidRPr="009A3F1E">
        <w:rPr>
          <w:sz w:val="14"/>
        </w:rPr>
        <w:t xml:space="preserve"> and related activists (e.g., “eco- socialists”): </w:t>
      </w:r>
      <w:r w:rsidRPr="009A3F1E">
        <w:rPr>
          <w:rStyle w:val="StyleUnderline"/>
        </w:rPr>
        <w:t>Using</w:t>
      </w:r>
      <w:r w:rsidRPr="009A3F1E">
        <w:rPr>
          <w:sz w:val="14"/>
        </w:rPr>
        <w:t xml:space="preserve"> productivity </w:t>
      </w:r>
      <w:r w:rsidRPr="009A3F1E">
        <w:rPr>
          <w:rStyle w:val="StyleUnderline"/>
        </w:rPr>
        <w:t>gains to reduce</w:t>
      </w:r>
      <w:r w:rsidRPr="009A3F1E">
        <w:rPr>
          <w:sz w:val="14"/>
        </w:rPr>
        <w:t xml:space="preserve"> the amount of </w:t>
      </w:r>
      <w:r w:rsidRPr="009A3F1E">
        <w:rPr>
          <w:rStyle w:val="StyleUnderline"/>
        </w:rPr>
        <w:t>time spent at work</w:t>
      </w:r>
      <w:r w:rsidRPr="009A3F1E">
        <w:rPr>
          <w:sz w:val="14"/>
        </w:rPr>
        <w:t xml:space="preserve">, </w:t>
      </w:r>
      <w:r w:rsidRPr="009A3F1E">
        <w:rPr>
          <w:rStyle w:val="StyleUnderline"/>
        </w:rPr>
        <w:t>upscaling</w:t>
      </w:r>
      <w:r w:rsidRPr="009A3F1E">
        <w:rPr>
          <w:sz w:val="14"/>
        </w:rPr>
        <w:t xml:space="preserve"> </w:t>
      </w:r>
      <w:r w:rsidRPr="009A3F1E">
        <w:rPr>
          <w:rStyle w:val="StyleUnderline"/>
        </w:rPr>
        <w:t>renewable energy through cooperative ownership</w:t>
      </w:r>
      <w:r w:rsidRPr="009A3F1E">
        <w:rPr>
          <w:sz w:val="14"/>
        </w:rPr>
        <w:t xml:space="preserve"> (and other forms of public ownership), and </w:t>
      </w:r>
      <w:r w:rsidRPr="009A3F1E">
        <w:rPr>
          <w:rStyle w:val="StyleUnderline"/>
        </w:rPr>
        <w:t>nationalizing fossil fuel</w:t>
      </w:r>
      <w:r w:rsidRPr="009A3F1E">
        <w:rPr>
          <w:sz w:val="14"/>
        </w:rPr>
        <w:t xml:space="preserve"> </w:t>
      </w:r>
      <w:r w:rsidRPr="009A3F1E">
        <w:rPr>
          <w:rStyle w:val="StyleUnderline"/>
        </w:rPr>
        <w:t>companies</w:t>
      </w:r>
      <w:r w:rsidRPr="009A3F1E">
        <w:rPr>
          <w:sz w:val="14"/>
        </w:rPr>
        <w:t xml:space="preserve"> in order </w:t>
      </w:r>
      <w:r w:rsidRPr="009A3F1E">
        <w:rPr>
          <w:rStyle w:val="StyleUnderline"/>
        </w:rPr>
        <w:t>to phase out</w:t>
      </w:r>
      <w:r w:rsidRPr="009A3F1E">
        <w:rPr>
          <w:sz w:val="14"/>
        </w:rPr>
        <w:t xml:space="preserve"> most </w:t>
      </w:r>
      <w:r w:rsidRPr="009A3F1E">
        <w:rPr>
          <w:rStyle w:val="StyleUnderline"/>
        </w:rPr>
        <w:t>fossil fuel extraction</w:t>
      </w:r>
      <w:r w:rsidRPr="009A3F1E">
        <w:rPr>
          <w:sz w:val="14"/>
        </w:rPr>
        <w:t xml:space="preserve"> while reemploying fossil fuel workers in renewable energy efforts (for summary, see Stuart et al., 2020a). </w:t>
      </w:r>
      <w:r w:rsidRPr="00635BE4">
        <w:rPr>
          <w:rStyle w:val="Emphasis"/>
          <w:highlight w:val="cyan"/>
        </w:rPr>
        <w:t>On what grounds</w:t>
      </w:r>
      <w:r w:rsidRPr="00635BE4">
        <w:rPr>
          <w:sz w:val="14"/>
          <w:highlight w:val="cyan"/>
        </w:rPr>
        <w:t xml:space="preserve"> </w:t>
      </w:r>
      <w:r w:rsidRPr="00635BE4">
        <w:rPr>
          <w:rStyle w:val="StyleUnderline"/>
          <w:highlight w:val="cyan"/>
        </w:rPr>
        <w:t>are these</w:t>
      </w:r>
      <w:r w:rsidRPr="009A3F1E">
        <w:rPr>
          <w:rStyle w:val="StyleUnderline"/>
        </w:rPr>
        <w:t xml:space="preserve"> proposals</w:t>
      </w:r>
      <w:r w:rsidRPr="009A3F1E">
        <w:rPr>
          <w:sz w:val="14"/>
        </w:rPr>
        <w:t xml:space="preserve"> </w:t>
      </w:r>
      <w:r w:rsidRPr="00635BE4">
        <w:rPr>
          <w:rStyle w:val="StyleUnderline"/>
          <w:highlight w:val="cyan"/>
        </w:rPr>
        <w:t>unrealistic relative to space colonization</w:t>
      </w:r>
      <w:r w:rsidRPr="009A3F1E">
        <w:rPr>
          <w:sz w:val="14"/>
        </w:rPr>
        <w:t xml:space="preserve">? In comparison to space colonization, </w:t>
      </w:r>
      <w:r w:rsidRPr="00635BE4">
        <w:rPr>
          <w:rStyle w:val="StyleUnderline"/>
          <w:highlight w:val="cyan"/>
        </w:rPr>
        <w:t>work time reduction, fossil fuel nationalization, and</w:t>
      </w:r>
      <w:r w:rsidRPr="009A3F1E">
        <w:rPr>
          <w:rStyle w:val="StyleUnderline"/>
        </w:rPr>
        <w:t xml:space="preserve"> cooperative/public renewable </w:t>
      </w:r>
      <w:r w:rsidRPr="00635BE4">
        <w:rPr>
          <w:rStyle w:val="StyleUnderline"/>
          <w:highlight w:val="cyan"/>
        </w:rPr>
        <w:t>systems</w:t>
      </w:r>
      <w:r w:rsidRPr="00635BE4">
        <w:rPr>
          <w:sz w:val="14"/>
          <w:highlight w:val="cyan"/>
        </w:rPr>
        <w:t xml:space="preserve"> </w:t>
      </w:r>
      <w:r w:rsidRPr="00635BE4">
        <w:rPr>
          <w:rStyle w:val="StyleUnderline"/>
          <w:highlight w:val="cyan"/>
        </w:rPr>
        <w:t>are</w:t>
      </w:r>
      <w:r w:rsidRPr="009A3F1E">
        <w:rPr>
          <w:sz w:val="14"/>
        </w:rPr>
        <w:t xml:space="preserve"> arguably </w:t>
      </w:r>
      <w:r w:rsidRPr="009A3F1E">
        <w:rPr>
          <w:rStyle w:val="Emphasis"/>
        </w:rPr>
        <w:t xml:space="preserve">more </w:t>
      </w:r>
      <w:r w:rsidRPr="00635BE4">
        <w:rPr>
          <w:rStyle w:val="Emphasis"/>
          <w:highlight w:val="cyan"/>
        </w:rPr>
        <w:t>rational, realistic, and just strategies</w:t>
      </w:r>
      <w:r w:rsidRPr="009A3F1E">
        <w:rPr>
          <w:sz w:val="14"/>
        </w:rPr>
        <w:t xml:space="preserve"> </w:t>
      </w:r>
      <w:r w:rsidRPr="009A3F1E">
        <w:rPr>
          <w:rStyle w:val="StyleUnderline"/>
        </w:rPr>
        <w:t>to address the threat of species extinction through ecological collapse</w:t>
      </w:r>
      <w:r w:rsidRPr="009A3F1E">
        <w:rPr>
          <w:sz w:val="14"/>
        </w:rPr>
        <w:t xml:space="preserve">. </w:t>
      </w:r>
      <w:r w:rsidRPr="009A3F1E">
        <w:rPr>
          <w:rStyle w:val="StyleUnderline"/>
        </w:rPr>
        <w:t>One reason</w:t>
      </w:r>
      <w:r w:rsidRPr="009A3F1E">
        <w:rPr>
          <w:sz w:val="14"/>
        </w:rPr>
        <w:t xml:space="preserve"> these proposals may seem unrealistic </w:t>
      </w:r>
      <w:r w:rsidRPr="009A3F1E">
        <w:rPr>
          <w:rStyle w:val="StyleUnderline"/>
        </w:rPr>
        <w:t>is</w:t>
      </w:r>
      <w:r w:rsidRPr="009A3F1E">
        <w:rPr>
          <w:sz w:val="14"/>
        </w:rPr>
        <w:t xml:space="preserve"> that </w:t>
      </w:r>
      <w:r w:rsidRPr="009A3F1E">
        <w:rPr>
          <w:rStyle w:val="StyleUnderline"/>
        </w:rPr>
        <w:t>they are labeled “political” while</w:t>
      </w:r>
      <w:r w:rsidRPr="009A3F1E">
        <w:rPr>
          <w:sz w:val="14"/>
        </w:rPr>
        <w:t xml:space="preserve"> sp</w:t>
      </w:r>
      <w:r w:rsidRPr="009A3F1E">
        <w:rPr>
          <w:rStyle w:val="StyleUnderline"/>
        </w:rPr>
        <w:t>ace col</w:t>
      </w:r>
      <w:r w:rsidRPr="009A3F1E">
        <w:rPr>
          <w:sz w:val="14"/>
        </w:rPr>
        <w:t xml:space="preserve">onization </w:t>
      </w:r>
      <w:r w:rsidRPr="009A3F1E">
        <w:rPr>
          <w:rStyle w:val="StyleUnderline"/>
        </w:rPr>
        <w:t>is considered</w:t>
      </w:r>
      <w:r w:rsidRPr="009A3F1E">
        <w:rPr>
          <w:sz w:val="14"/>
        </w:rPr>
        <w:t xml:space="preserve"> an apological, merely </w:t>
      </w:r>
      <w:r w:rsidRPr="009A3F1E">
        <w:rPr>
          <w:rStyle w:val="StyleUnderline"/>
        </w:rPr>
        <w:t>“technical”</w:t>
      </w:r>
      <w:r w:rsidRPr="009A3F1E">
        <w:rPr>
          <w:sz w:val="14"/>
        </w:rPr>
        <w:t xml:space="preserve"> approach. We disagree with this premise. One goal of this paper is to highlight how </w:t>
      </w:r>
      <w:r w:rsidRPr="009A3F1E">
        <w:rPr>
          <w:rStyle w:val="StyleUnderline"/>
        </w:rPr>
        <w:t>space colonization is</w:t>
      </w:r>
      <w:r w:rsidRPr="009A3F1E">
        <w:rPr>
          <w:sz w:val="14"/>
        </w:rPr>
        <w:t xml:space="preserve"> </w:t>
      </w:r>
      <w:r w:rsidRPr="009A3F1E">
        <w:rPr>
          <w:rStyle w:val="Emphasis"/>
        </w:rPr>
        <w:t>necessarily political</w:t>
      </w:r>
      <w:r w:rsidRPr="009A3F1E">
        <w:rPr>
          <w:sz w:val="14"/>
        </w:rPr>
        <w:t>. From the seemingly purely technical decisions of space scientists to the sources and allocation of funding for colonization projects, the entire endeavor has a constant political-economic context, though one that is typically taken for granted, and will have social impacts. Thus, any of the questions leveled at “political” approaches to address the ecological crisis should also be directed toward those advocating space colonization: Is there a guarantee that this plan can be implemented? How are you going to gain mass support? The strategy is untested - what if it fails? Etc.</w:t>
      </w:r>
    </w:p>
    <w:p w:rsidR="00255158" w:rsidRPr="009A3F1E" w:rsidRDefault="00255158" w:rsidP="00255158">
      <w:pPr>
        <w:rPr>
          <w:sz w:val="14"/>
        </w:rPr>
      </w:pPr>
      <w:r w:rsidRPr="009A3F1E">
        <w:rPr>
          <w:sz w:val="14"/>
        </w:rPr>
        <w:t xml:space="preserve">Ideological norms are another basis for deeming work time reduction, fossil fuel nationalization, and publicly-owned renewable unrealistic. Indeed, </w:t>
      </w:r>
      <w:r w:rsidRPr="00635BE4">
        <w:rPr>
          <w:rStyle w:val="StyleUnderline"/>
          <w:highlight w:val="cyan"/>
        </w:rPr>
        <w:t>capitalist realism sees</w:t>
      </w:r>
      <w:r w:rsidRPr="009A3F1E">
        <w:rPr>
          <w:sz w:val="14"/>
        </w:rPr>
        <w:t xml:space="preserve"> all </w:t>
      </w:r>
      <w:r w:rsidRPr="00635BE4">
        <w:rPr>
          <w:rStyle w:val="StyleUnderline"/>
          <w:highlight w:val="cyan"/>
        </w:rPr>
        <w:t>alternative models</w:t>
      </w:r>
      <w:r w:rsidRPr="009A3F1E">
        <w:rPr>
          <w:rStyle w:val="StyleUnderline"/>
        </w:rPr>
        <w:t xml:space="preserve"> for the future </w:t>
      </w:r>
      <w:r w:rsidRPr="00635BE4">
        <w:rPr>
          <w:rStyle w:val="StyleUnderline"/>
          <w:highlight w:val="cyan"/>
        </w:rPr>
        <w:t>as</w:t>
      </w:r>
      <w:r w:rsidRPr="009A3F1E">
        <w:rPr>
          <w:sz w:val="14"/>
        </w:rPr>
        <w:t xml:space="preserve"> </w:t>
      </w:r>
      <w:r w:rsidRPr="00635BE4">
        <w:rPr>
          <w:rStyle w:val="Emphasis"/>
          <w:highlight w:val="cyan"/>
        </w:rPr>
        <w:t>dogmatic and dangerous</w:t>
      </w:r>
      <w:r w:rsidRPr="009A3F1E">
        <w:rPr>
          <w:sz w:val="14"/>
        </w:rPr>
        <w:t xml:space="preserve"> (Fisher, 2008). Further, </w:t>
      </w:r>
      <w:r w:rsidRPr="009A3F1E">
        <w:rPr>
          <w:rStyle w:val="StyleUnderline"/>
        </w:rPr>
        <w:t>these</w:t>
      </w:r>
      <w:r w:rsidRPr="009A3F1E">
        <w:rPr>
          <w:sz w:val="14"/>
        </w:rPr>
        <w:t xml:space="preserve"> proposals </w:t>
      </w:r>
      <w:r w:rsidRPr="009A3F1E">
        <w:rPr>
          <w:rStyle w:val="StyleUnderline"/>
        </w:rPr>
        <w:t>go against the</w:t>
      </w:r>
      <w:r w:rsidRPr="009A3F1E">
        <w:rPr>
          <w:sz w:val="14"/>
        </w:rPr>
        <w:t xml:space="preserve"> </w:t>
      </w:r>
      <w:r w:rsidRPr="009A3F1E">
        <w:rPr>
          <w:rStyle w:val="StyleUnderline"/>
        </w:rPr>
        <w:t>hegemonic notion that growth is good</w:t>
      </w:r>
      <w:r w:rsidRPr="009A3F1E">
        <w:rPr>
          <w:sz w:val="14"/>
        </w:rPr>
        <w:t xml:space="preserve"> </w:t>
      </w:r>
      <w:r w:rsidRPr="009A3F1E">
        <w:rPr>
          <w:rStyle w:val="StyleUnderline"/>
        </w:rPr>
        <w:t>at all costs</w:t>
      </w:r>
      <w:r w:rsidRPr="009A3F1E">
        <w:rPr>
          <w:sz w:val="14"/>
        </w:rPr>
        <w:t>. In a recent piece, Tim Jackson (2021) argues that the billionaire space race is the “ultimate symbol of capitalism’s flawed obsession with growth” and highlights an irony</w:t>
      </w:r>
      <w:r w:rsidRPr="009A579D">
        <w:rPr>
          <w:sz w:val="14"/>
        </w:rPr>
        <w:t xml:space="preserve">: </w:t>
      </w:r>
      <w:r w:rsidRPr="00635BE4">
        <w:rPr>
          <w:rStyle w:val="StyleUnderline"/>
          <w:highlight w:val="cyan"/>
        </w:rPr>
        <w:t>the quest for space</w:t>
      </w:r>
      <w:r w:rsidRPr="009A3F1E">
        <w:rPr>
          <w:sz w:val="14"/>
        </w:rPr>
        <w:t xml:space="preserve"> colonization </w:t>
      </w:r>
      <w:r w:rsidRPr="00635BE4">
        <w:rPr>
          <w:rStyle w:val="StyleUnderline"/>
          <w:highlight w:val="cyan"/>
        </w:rPr>
        <w:t>implicitly acknowledges</w:t>
      </w:r>
      <w:r w:rsidRPr="009A3F1E">
        <w:rPr>
          <w:sz w:val="14"/>
        </w:rPr>
        <w:t xml:space="preserve"> </w:t>
      </w:r>
      <w:r w:rsidRPr="009A3F1E">
        <w:rPr>
          <w:rStyle w:val="StyleUnderline"/>
        </w:rPr>
        <w:t>that</w:t>
      </w:r>
      <w:r w:rsidRPr="009A3F1E">
        <w:rPr>
          <w:sz w:val="14"/>
        </w:rPr>
        <w:t xml:space="preserve"> </w:t>
      </w:r>
      <w:r w:rsidRPr="00635BE4">
        <w:rPr>
          <w:rStyle w:val="Emphasis"/>
          <w:highlight w:val="cyan"/>
        </w:rPr>
        <w:t>unlimited growth is</w:t>
      </w:r>
      <w:r w:rsidRPr="009A3F1E">
        <w:rPr>
          <w:rStyle w:val="Emphasis"/>
        </w:rPr>
        <w:t xml:space="preserve"> </w:t>
      </w:r>
      <w:r w:rsidRPr="00635BE4">
        <w:rPr>
          <w:rStyle w:val="Emphasis"/>
          <w:highlight w:val="cyan"/>
        </w:rPr>
        <w:t>impossible</w:t>
      </w:r>
      <w:r w:rsidRPr="009A3F1E">
        <w:rPr>
          <w:sz w:val="14"/>
        </w:rPr>
        <w:t>, yet simultaneously assumes that the solution to natural limits is more growth (into space). Yet ideology always has a social context. An accelerating capitalist “treadmill of production,” for example, provides historical validity to that idea that “growth is good” (Schnaiberg, 1980).</w:t>
      </w:r>
    </w:p>
    <w:p w:rsidR="00255158" w:rsidRPr="009A3F1E" w:rsidRDefault="00255158" w:rsidP="00255158">
      <w:pPr>
        <w:rPr>
          <w:sz w:val="14"/>
        </w:rPr>
      </w:pPr>
      <w:r w:rsidRPr="009A3F1E">
        <w:rPr>
          <w:sz w:val="14"/>
        </w:rPr>
        <w:t xml:space="preserve">A third and more serious basis for labeling these strategies unrealistic relative to space colonization is discussed above: the problem of real political helplessness in developing a viable alternative to capitalism. We agree that the latter is an enormous obstacle to forming alternative social futures. </w:t>
      </w:r>
      <w:r w:rsidRPr="009A3F1E">
        <w:rPr>
          <w:rStyle w:val="StyleUnderline"/>
        </w:rPr>
        <w:t>Helplessness is one social cause of capitalist-realist ideology</w:t>
      </w:r>
      <w:r w:rsidRPr="009A3F1E">
        <w:rPr>
          <w:sz w:val="14"/>
        </w:rPr>
        <w:t xml:space="preserve"> (Gunderson, under review). However, </w:t>
      </w:r>
      <w:r w:rsidRPr="009A3F1E">
        <w:rPr>
          <w:rStyle w:val="StyleUnderline"/>
        </w:rPr>
        <w:t xml:space="preserve">the awareness of possible social alternatives, and organizing </w:t>
      </w:r>
      <w:r w:rsidRPr="009A3F1E">
        <w:rPr>
          <w:sz w:val="14"/>
        </w:rPr>
        <w:t xml:space="preserve">social movements to achieve them, </w:t>
      </w:r>
      <w:r w:rsidRPr="009A3F1E">
        <w:rPr>
          <w:rStyle w:val="StyleUnderline"/>
        </w:rPr>
        <w:t>will remain a thorn</w:t>
      </w:r>
      <w:r w:rsidRPr="009A3F1E">
        <w:rPr>
          <w:sz w:val="14"/>
        </w:rPr>
        <w:t xml:space="preserve"> </w:t>
      </w:r>
      <w:r w:rsidRPr="009A3F1E">
        <w:rPr>
          <w:rStyle w:val="StyleUnderline"/>
        </w:rPr>
        <w:t>in the side of capitalist realism</w:t>
      </w:r>
      <w:r w:rsidRPr="009A3F1E">
        <w:rPr>
          <w:sz w:val="14"/>
        </w:rPr>
        <w:t xml:space="preserve">, </w:t>
      </w:r>
      <w:r w:rsidRPr="009A3F1E">
        <w:rPr>
          <w:rStyle w:val="StyleUnderline"/>
        </w:rPr>
        <w:t>not to mention the only route to avoid climate catastrophe</w:t>
      </w:r>
      <w:r w:rsidRPr="009A3F1E">
        <w:rPr>
          <w:sz w:val="14"/>
        </w:rPr>
        <w:t>.</w:t>
      </w:r>
    </w:p>
    <w:p w:rsidR="00255158" w:rsidRPr="009A3F1E" w:rsidRDefault="00255158" w:rsidP="00255158">
      <w:pPr>
        <w:rPr>
          <w:sz w:val="14"/>
        </w:rPr>
      </w:pPr>
      <w:r w:rsidRPr="009A3F1E">
        <w:rPr>
          <w:sz w:val="14"/>
        </w:rPr>
        <w:t xml:space="preserve">The continuation of capitalism assumed in the case for space colonization and capitalist priorities also explicitly inform motives to colonize space (e.g., it is supported by some billionaires precisely because it is a mean to increase profits). </w:t>
      </w:r>
      <w:r w:rsidRPr="00635BE4">
        <w:rPr>
          <w:rStyle w:val="StyleUnderline"/>
          <w:highlight w:val="cyan"/>
        </w:rPr>
        <w:t>Focusing on space</w:t>
      </w:r>
      <w:r w:rsidRPr="009A3F1E">
        <w:rPr>
          <w:rStyle w:val="StyleUnderline"/>
        </w:rPr>
        <w:t xml:space="preserve"> colo- nization </w:t>
      </w:r>
      <w:r w:rsidRPr="00635BE4">
        <w:rPr>
          <w:rStyle w:val="StyleUnderline"/>
          <w:highlight w:val="cyan"/>
        </w:rPr>
        <w:t>detracts</w:t>
      </w:r>
      <w:r w:rsidRPr="00635BE4">
        <w:rPr>
          <w:sz w:val="14"/>
          <w:highlight w:val="cyan"/>
        </w:rPr>
        <w:t xml:space="preserve"> </w:t>
      </w:r>
      <w:r w:rsidRPr="00635BE4">
        <w:rPr>
          <w:rStyle w:val="Emphasis"/>
          <w:highlight w:val="cyan"/>
        </w:rPr>
        <w:t>attention, resources, and energy</w:t>
      </w:r>
      <w:r w:rsidRPr="009A3F1E">
        <w:rPr>
          <w:sz w:val="14"/>
        </w:rPr>
        <w:t xml:space="preserve"> away </w:t>
      </w:r>
      <w:r w:rsidRPr="00635BE4">
        <w:rPr>
          <w:rStyle w:val="StyleUnderline"/>
          <w:highlight w:val="cyan"/>
        </w:rPr>
        <w:t>from</w:t>
      </w:r>
      <w:r w:rsidRPr="009A3F1E">
        <w:rPr>
          <w:sz w:val="14"/>
        </w:rPr>
        <w:t xml:space="preserve"> </w:t>
      </w:r>
      <w:r w:rsidRPr="009A3F1E">
        <w:rPr>
          <w:rStyle w:val="StyleUnderline"/>
        </w:rPr>
        <w:t>the need to rapidly adopt systemic changes to save Earth</w:t>
      </w:r>
      <w:r w:rsidRPr="009A3F1E">
        <w:rPr>
          <w:sz w:val="14"/>
        </w:rPr>
        <w:t xml:space="preserve">. The case for space colonization is untenable when </w:t>
      </w:r>
      <w:r w:rsidRPr="009A579D">
        <w:rPr>
          <w:rStyle w:val="StyleUnderline"/>
        </w:rPr>
        <w:t xml:space="preserve">social </w:t>
      </w:r>
      <w:r w:rsidRPr="00635BE4">
        <w:rPr>
          <w:rStyle w:val="StyleUnderline"/>
          <w:highlight w:val="cyan"/>
        </w:rPr>
        <w:t>alternatives to</w:t>
      </w:r>
      <w:r w:rsidRPr="009A579D">
        <w:rPr>
          <w:sz w:val="14"/>
        </w:rPr>
        <w:t xml:space="preserve"> </w:t>
      </w:r>
      <w:r w:rsidRPr="009A579D">
        <w:rPr>
          <w:rStyle w:val="StyleUnderline"/>
        </w:rPr>
        <w:t>the</w:t>
      </w:r>
      <w:r w:rsidRPr="009A579D">
        <w:rPr>
          <w:sz w:val="14"/>
        </w:rPr>
        <w:t xml:space="preserve"> </w:t>
      </w:r>
      <w:r w:rsidRPr="00635BE4">
        <w:rPr>
          <w:rStyle w:val="Emphasis"/>
          <w:highlight w:val="cyan"/>
        </w:rPr>
        <w:t>structural drivers</w:t>
      </w:r>
      <w:r w:rsidRPr="00635BE4">
        <w:rPr>
          <w:sz w:val="14"/>
          <w:highlight w:val="cyan"/>
        </w:rPr>
        <w:t xml:space="preserve"> </w:t>
      </w:r>
      <w:r w:rsidRPr="00635BE4">
        <w:rPr>
          <w:rStyle w:val="StyleUnderline"/>
          <w:highlight w:val="cyan"/>
        </w:rPr>
        <w:t>of</w:t>
      </w:r>
      <w:r w:rsidRPr="009A3F1E">
        <w:rPr>
          <w:sz w:val="14"/>
        </w:rPr>
        <w:t xml:space="preserve"> </w:t>
      </w:r>
      <w:r w:rsidRPr="009A3F1E">
        <w:rPr>
          <w:rStyle w:val="StyleUnderline"/>
        </w:rPr>
        <w:t xml:space="preserve">possible ecological </w:t>
      </w:r>
      <w:r w:rsidRPr="00635BE4">
        <w:rPr>
          <w:rStyle w:val="StyleUnderline"/>
          <w:highlight w:val="cyan"/>
        </w:rPr>
        <w:t>collapse</w:t>
      </w:r>
      <w:r w:rsidRPr="009A3F1E">
        <w:rPr>
          <w:rStyle w:val="StyleUnderline"/>
        </w:rPr>
        <w:t xml:space="preserve"> are considered</w:t>
      </w:r>
      <w:r w:rsidRPr="009A3F1E">
        <w:rPr>
          <w:sz w:val="14"/>
        </w:rPr>
        <w:t>.</w:t>
      </w:r>
    </w:p>
    <w:p w:rsidR="00255158" w:rsidRDefault="00255158" w:rsidP="00255158">
      <w:pPr>
        <w:pStyle w:val="Heading4"/>
      </w:pPr>
      <w:r>
        <w:lastRenderedPageBreak/>
        <w:t xml:space="preserve">Vote aff to engage in </w:t>
      </w:r>
      <w:r w:rsidRPr="0036505E">
        <w:rPr>
          <w:u w:val="single"/>
        </w:rPr>
        <w:t>post-capitalist realism</w:t>
      </w:r>
      <w:r>
        <w:t>. By making the normative statement that private appropriation of outer space is unjust, we invert capitalist realism and reveal the necessity of a post-capitalist society.</w:t>
      </w:r>
    </w:p>
    <w:p w:rsidR="00255158" w:rsidRPr="00211747" w:rsidRDefault="00255158" w:rsidP="00255158">
      <w:r>
        <w:t xml:space="preserve">Ksenia </w:t>
      </w:r>
      <w:r w:rsidRPr="00211747">
        <w:rPr>
          <w:rFonts w:eastAsiaTheme="majorEastAsia" w:cstheme="majorBidi"/>
          <w:b/>
          <w:iCs/>
          <w:sz w:val="26"/>
        </w:rPr>
        <w:t>Arapko, 20</w:t>
      </w:r>
      <w:r w:rsidRPr="00211747">
        <w:t>, Masters on the Marx-Engels-Gesamtausgabe from the university of New South Wales</w:t>
      </w:r>
      <w:r>
        <w:t xml:space="preserve">, </w:t>
      </w:r>
      <w:r w:rsidRPr="00211747">
        <w:t xml:space="preserve">(Authors, (PDF) Toward Post-Capitalist Realism: A Revival of the Negative in Herbert Marcuse and Mark Fisher, ResearchGate, https://www.researchgate.net/publication/344412150_Toward_Post-Capitalist_Realism_A_Revival_of_the_Negative_in_Herbert_Marcuse_and_Mark_Fisher, </w:t>
      </w:r>
      <w:r>
        <w:t>7-2020</w:t>
      </w:r>
      <w:r w:rsidRPr="00211747">
        <w:t>)//iLake-</w:t>
      </w:r>
      <w:r w:rsidRPr="00211747">
        <w:rPr>
          <w:rFonts w:ascii="Segoe UI Emoji" w:hAnsi="Segoe UI Emoji" w:cs="Segoe UI Emoji"/>
        </w:rPr>
        <w:t>💣🍔</w:t>
      </w:r>
      <w:r w:rsidRPr="00211747">
        <w:t xml:space="preserve">  </w:t>
      </w:r>
    </w:p>
    <w:p w:rsidR="00255158" w:rsidRPr="007A4983" w:rsidRDefault="00255158" w:rsidP="00255158">
      <w:pPr>
        <w:rPr>
          <w:sz w:val="10"/>
        </w:rPr>
      </w:pPr>
      <w:r w:rsidRPr="00C41D0A">
        <w:rPr>
          <w:b/>
          <w:bCs/>
          <w:highlight w:val="cyan"/>
          <w:u w:val="single"/>
        </w:rPr>
        <w:t>Post-capitalist realism is</w:t>
      </w:r>
      <w:r w:rsidRPr="00C41D0A">
        <w:rPr>
          <w:b/>
          <w:bCs/>
          <w:u w:val="single"/>
        </w:rPr>
        <w:t xml:space="preserve">, in short, </w:t>
      </w:r>
      <w:r w:rsidRPr="00C41D0A">
        <w:rPr>
          <w:b/>
          <w:bCs/>
          <w:highlight w:val="cyan"/>
          <w:u w:val="single"/>
        </w:rPr>
        <w:t>an inversion</w:t>
      </w:r>
      <w:r w:rsidRPr="00C41D0A">
        <w:rPr>
          <w:b/>
          <w:bCs/>
          <w:u w:val="single"/>
        </w:rPr>
        <w:t xml:space="preserve"> of capitalist realism:</w:t>
      </w:r>
      <w:r w:rsidRPr="00C41D0A">
        <w:rPr>
          <w:u w:val="single"/>
        </w:rPr>
        <w:t xml:space="preserve"> ‘the widespread sense </w:t>
      </w:r>
      <w:r w:rsidRPr="00E7600F">
        <w:rPr>
          <w:highlight w:val="cyan"/>
          <w:u w:val="single"/>
        </w:rPr>
        <w:t>that</w:t>
      </w:r>
      <w:r w:rsidRPr="00C41D0A">
        <w:rPr>
          <w:u w:val="single"/>
        </w:rPr>
        <w:t xml:space="preserve"> not only is </w:t>
      </w:r>
      <w:r w:rsidRPr="00E7600F">
        <w:rPr>
          <w:highlight w:val="cyan"/>
          <w:u w:val="single"/>
        </w:rPr>
        <w:t>[post-capitalism] the only viable political</w:t>
      </w:r>
      <w:r w:rsidRPr="00C41D0A">
        <w:rPr>
          <w:u w:val="single"/>
        </w:rPr>
        <w:t xml:space="preserve"> and economic </w:t>
      </w:r>
      <w:r w:rsidRPr="00E7600F">
        <w:rPr>
          <w:highlight w:val="cyan"/>
          <w:u w:val="single"/>
        </w:rPr>
        <w:t>system,</w:t>
      </w:r>
      <w:r w:rsidRPr="00C41D0A">
        <w:rPr>
          <w:u w:val="single"/>
        </w:rPr>
        <w:t xml:space="preserve"> but also that it is now impossible even to imagine a coherent alternative to it’.</w:t>
      </w:r>
      <w:r w:rsidRPr="007A4983">
        <w:rPr>
          <w:sz w:val="10"/>
        </w:rPr>
        <w:t xml:space="preserve">111 Its radicality lies in declaring that there is no longer a choice between socialism or barbarism, because there is only post-capitalism. This realism takes as its starting point the real potentiality of the ought, a potentiality that has a force of necessity. </w:t>
      </w:r>
      <w:r w:rsidRPr="00C41D0A">
        <w:rPr>
          <w:rStyle w:val="StyleUnderline"/>
        </w:rPr>
        <w:t xml:space="preserve">It interprets and critiques that which is on the terms of that which is not yet. </w:t>
      </w:r>
      <w:r w:rsidRPr="007A4983">
        <w:rPr>
          <w:sz w:val="10"/>
        </w:rPr>
        <w:t xml:space="preserve">Which is to say, </w:t>
      </w:r>
      <w:r w:rsidRPr="00C41D0A">
        <w:rPr>
          <w:u w:val="single"/>
        </w:rPr>
        <w:t>from the standpoint of the potentialities which are immanent to the established reality.</w:t>
      </w:r>
      <w:r w:rsidRPr="007A4983">
        <w:rPr>
          <w:sz w:val="10"/>
        </w:rPr>
        <w:t xml:space="preserve"> Here, the theory of post-capitalist realism takes its lessons from the dialectical method and hence from the negative. In particular, it holds on to the critical tension between the is and the ought, alongside appearance and reality. But it also goes beyond this tension. In apprehending that the possible is contingent on the actual, post-capitalist realism posits a necessary reality in accordance with the real possibilities that are opened up by the material and intellectual conditions of the existing state of affairs.112 </w:t>
      </w:r>
    </w:p>
    <w:p w:rsidR="00255158" w:rsidRPr="007A4983" w:rsidRDefault="00255158" w:rsidP="00255158">
      <w:pPr>
        <w:rPr>
          <w:sz w:val="10"/>
        </w:rPr>
      </w:pPr>
      <w:r w:rsidRPr="00C41D0A">
        <w:rPr>
          <w:highlight w:val="cyan"/>
          <w:u w:val="single"/>
        </w:rPr>
        <w:t>Negativity</w:t>
      </w:r>
      <w:r w:rsidRPr="00211747">
        <w:rPr>
          <w:u w:val="single"/>
        </w:rPr>
        <w:t xml:space="preserve"> is</w:t>
      </w:r>
      <w:r w:rsidRPr="00C41D0A">
        <w:rPr>
          <w:u w:val="single"/>
        </w:rPr>
        <w:t xml:space="preserve"> thus </w:t>
      </w:r>
      <w:r w:rsidRPr="00211747">
        <w:rPr>
          <w:u w:val="single"/>
        </w:rPr>
        <w:t>the precondition</w:t>
      </w:r>
      <w:r w:rsidRPr="00C41D0A">
        <w:rPr>
          <w:u w:val="single"/>
        </w:rPr>
        <w:t xml:space="preserve"> of post-capitalist realism insofar as it is ‘freedom from the oppressive and ideological power of given facts’.113</w:t>
      </w:r>
      <w:r w:rsidRPr="00C41D0A">
        <w:rPr>
          <w:b/>
          <w:bCs/>
          <w:u w:val="single"/>
        </w:rPr>
        <w:t xml:space="preserve"> It renders impossible the elimination, absorption, and flattening out of the tensions and contradictions which serve as the preconditions for refusal and two-dimensional thought.</w:t>
      </w:r>
      <w:r w:rsidRPr="007A4983">
        <w:rPr>
          <w:sz w:val="10"/>
        </w:rPr>
        <w:t xml:space="preserve"> The state of estrangement, alienation, and antagonism to the rational appearance of the given reality evoked by the negative recognises this same rationality for what it is, utterly irrational. All its negative features come to light: repression, insecurity, waste, overproduction, starvation, unemployment, and the like. This recognition is not, however, from the standpoint of capital, but from the standpoint of post-capitalism which apprehends the human potentials capitalism technologically opens up.</w:t>
      </w:r>
    </w:p>
    <w:p w:rsidR="00255158" w:rsidRPr="007A4983" w:rsidRDefault="00255158" w:rsidP="00255158">
      <w:pPr>
        <w:rPr>
          <w:sz w:val="10"/>
        </w:rPr>
      </w:pPr>
      <w:r w:rsidRPr="007A4983">
        <w:rPr>
          <w:sz w:val="10"/>
        </w:rPr>
        <w:t xml:space="preserve">For Marcuse however, </w:t>
      </w:r>
      <w:r w:rsidRPr="00C41D0A">
        <w:rPr>
          <w:u w:val="single"/>
        </w:rPr>
        <w:t xml:space="preserve">the negative does not stop short at what is, </w:t>
      </w:r>
      <w:r w:rsidRPr="00211747">
        <w:rPr>
          <w:u w:val="single"/>
        </w:rPr>
        <w:t>it reaches beyond</w:t>
      </w:r>
      <w:r w:rsidRPr="00C41D0A">
        <w:rPr>
          <w:u w:val="single"/>
        </w:rPr>
        <w:t xml:space="preserve"> – toward transcendence.</w:t>
      </w:r>
      <w:r w:rsidRPr="007A4983">
        <w:rPr>
          <w:sz w:val="10"/>
        </w:rPr>
        <w:t xml:space="preserve"> </w:t>
      </w:r>
      <w:r w:rsidRPr="00E7600F">
        <w:rPr>
          <w:u w:val="single"/>
        </w:rPr>
        <w:t xml:space="preserve">While the established order militates against negativity, and in so doing forecloses liberatory potentialities which are immanent to it, the negative nevertheless returns </w:t>
      </w:r>
      <w:r w:rsidRPr="00211747">
        <w:rPr>
          <w:u w:val="single"/>
        </w:rPr>
        <w:t xml:space="preserve">and </w:t>
      </w:r>
      <w:r w:rsidRPr="00E7600F">
        <w:rPr>
          <w:highlight w:val="cyan"/>
          <w:u w:val="single"/>
        </w:rPr>
        <w:t>unconceals</w:t>
      </w:r>
      <w:r w:rsidRPr="00E7600F">
        <w:rPr>
          <w:u w:val="single"/>
        </w:rPr>
        <w:t xml:space="preserve"> two-dimensional society and thought, </w:t>
      </w:r>
      <w:r w:rsidRPr="00E7600F">
        <w:rPr>
          <w:highlight w:val="cyan"/>
          <w:u w:val="single"/>
        </w:rPr>
        <w:t>rendering</w:t>
      </w:r>
      <w:r w:rsidRPr="00E7600F">
        <w:rPr>
          <w:u w:val="single"/>
        </w:rPr>
        <w:t xml:space="preserve"> these </w:t>
      </w:r>
      <w:r w:rsidRPr="00E7600F">
        <w:rPr>
          <w:highlight w:val="cyan"/>
          <w:u w:val="single"/>
        </w:rPr>
        <w:t>possibilities intelligible</w:t>
      </w:r>
      <w:r w:rsidRPr="00E7600F">
        <w:rPr>
          <w:u w:val="single"/>
        </w:rPr>
        <w:t>.</w:t>
      </w:r>
      <w:r w:rsidRPr="007A4983">
        <w:rPr>
          <w:sz w:val="10"/>
        </w:rPr>
        <w:t xml:space="preserve"> </w:t>
      </w:r>
      <w:r w:rsidRPr="00E7600F">
        <w:rPr>
          <w:b/>
          <w:bCs/>
          <w:u w:val="single"/>
        </w:rPr>
        <w:t xml:space="preserve">Recognising that the existing world possesses but withholds the means </w:t>
      </w:r>
      <w:r w:rsidRPr="00E7600F">
        <w:rPr>
          <w:b/>
          <w:bCs/>
          <w:highlight w:val="cyan"/>
          <w:u w:val="single"/>
        </w:rPr>
        <w:t>for qualitative transformation</w:t>
      </w:r>
      <w:r w:rsidRPr="00E7600F">
        <w:rPr>
          <w:b/>
          <w:bCs/>
          <w:u w:val="single"/>
        </w:rPr>
        <w:t xml:space="preserve"> toward the new</w:t>
      </w:r>
      <w:r w:rsidRPr="00E7600F">
        <w:rPr>
          <w:u w:val="single"/>
        </w:rPr>
        <w:t xml:space="preserve">, the negative presses on the limits of the former to break open the latter. The negative once again </w:t>
      </w:r>
      <w:r w:rsidRPr="00E7600F">
        <w:rPr>
          <w:b/>
          <w:bCs/>
          <w:highlight w:val="cyan"/>
          <w:u w:val="single"/>
        </w:rPr>
        <w:t>rekindles the disposition for the alternative</w:t>
      </w:r>
      <w:r w:rsidRPr="00E7600F">
        <w:rPr>
          <w:b/>
          <w:bCs/>
          <w:u w:val="single"/>
        </w:rPr>
        <w:t>.</w:t>
      </w:r>
      <w:r w:rsidRPr="007A4983">
        <w:rPr>
          <w:sz w:val="10"/>
        </w:rPr>
        <w:t xml:space="preserve"> It is out of this space between the is and the ought, the given reality and the one which lies beyond, that post-capitalist realism emerges. </w:t>
      </w:r>
      <w:r w:rsidRPr="00E7600F">
        <w:rPr>
          <w:u w:val="single"/>
        </w:rPr>
        <w:t>This is why the realism is that of post-capitalism. It recognises that any transcendence begins on the basis of what is and keeps the future open for that which lies beyond.</w:t>
      </w:r>
      <w:r w:rsidRPr="007A4983">
        <w:rPr>
          <w:sz w:val="10"/>
        </w:rPr>
        <w:t xml:space="preserve"> </w:t>
      </w:r>
    </w:p>
    <w:p w:rsidR="00255158" w:rsidRPr="00E7600F" w:rsidRDefault="00255158" w:rsidP="00255158">
      <w:pPr>
        <w:rPr>
          <w:u w:val="single"/>
        </w:rPr>
      </w:pPr>
      <w:r w:rsidRPr="007A4983">
        <w:rPr>
          <w:sz w:val="10"/>
        </w:rPr>
        <w:t xml:space="preserve">Where the negative processes the outside, the ought, through the limits and gaps of the inside, the is, post-capitalist realism can simultaneously make the opposite move: processing the limits and gaps of the inside, the is, through the perspective of the outside, the ought. In other words, beginning from the standpoint of post-capitalism, as the only viable and realistic system, to recognise the irrationality of the established order as well as the necessity of that which lies beyond it. Ursula K. Le Guin’s The Dispossessed is one example of such an inversion.114 Shevek, the protagonist of the story, travels to Urras, an administered capitalist state, from his anarchosyndicalist home Anarres. Despite doing so to break the isolation between the two places, Shevek gradually witnesses and understands the toils and misery of a state that he originally idealised while living on Anarres. Arguably, he is able to do so as a result of his upbringing in a truly equal, albeit not perfect, society. Although two different worlds, Urras serves as an analogy of the is and Anarres of the ought in Le Guin’s novel, representing the very act of constructing an outside, a new world, from which to apprehend the inside, the existing one. </w:t>
      </w:r>
      <w:r w:rsidRPr="00E7600F">
        <w:rPr>
          <w:u w:val="single"/>
        </w:rPr>
        <w:t xml:space="preserve">It is this act which denotes post-capitalist realism – positing the possibilities of the outside as an absolute necessity in and against the oppressive world of the inside. </w:t>
      </w:r>
    </w:p>
    <w:p w:rsidR="00255158" w:rsidRPr="007A4983" w:rsidRDefault="00255158" w:rsidP="00255158">
      <w:pPr>
        <w:rPr>
          <w:sz w:val="10"/>
        </w:rPr>
      </w:pPr>
      <w:r w:rsidRPr="007A4983">
        <w:rPr>
          <w:sz w:val="10"/>
        </w:rPr>
        <w:t xml:space="preserve">Critique of the inside via the outside is not only possible on an aesthetic or artistic realm, but on a political one, in the very social forces of people. This language of inside and outside is derived both from Marcuse and Fisher, neither for whom is it reducible to art, such as a work of literature. It is understood not as a spatial category but as a qualitative difference between that which is and that which ought to be. </w:t>
      </w:r>
      <w:r w:rsidRPr="00E7600F">
        <w:rPr>
          <w:u w:val="single"/>
        </w:rPr>
        <w:t xml:space="preserve">For Marcuse, the integration of the working class into one-dimensional society and the stifling of political consciousness among the masses requires the catalysts of transformation to operate </w:t>
      </w:r>
      <w:r w:rsidRPr="00E7600F">
        <w:rPr>
          <w:u w:val="single"/>
        </w:rPr>
        <w:lastRenderedPageBreak/>
        <w:t>from the outside, from ‘without’ the capitalist system.</w:t>
      </w:r>
      <w:r w:rsidRPr="007A4983">
        <w:rPr>
          <w:sz w:val="10"/>
        </w:rPr>
        <w:t xml:space="preserve">115 </w:t>
      </w:r>
      <w:r w:rsidRPr="00211747">
        <w:rPr>
          <w:b/>
          <w:bCs/>
          <w:u w:val="single"/>
        </w:rPr>
        <w:t>This outside is</w:t>
      </w:r>
      <w:r w:rsidRPr="00E7600F">
        <w:rPr>
          <w:b/>
          <w:bCs/>
          <w:u w:val="single"/>
        </w:rPr>
        <w:t xml:space="preserve"> constituted by social forces that are still </w:t>
      </w:r>
      <w:r w:rsidRPr="00211747">
        <w:rPr>
          <w:b/>
          <w:bCs/>
          <w:u w:val="single"/>
        </w:rPr>
        <w:t>not contained by the administered society</w:t>
      </w:r>
      <w:r w:rsidRPr="00E7600F">
        <w:rPr>
          <w:b/>
          <w:bCs/>
          <w:u w:val="single"/>
        </w:rPr>
        <w:t>, whose aims and needs represent what is suppressed and barred from development in the established order</w:t>
      </w:r>
      <w:r w:rsidRPr="00E7600F">
        <w:rPr>
          <w:u w:val="single"/>
        </w:rPr>
        <w:t>.</w:t>
      </w:r>
      <w:r w:rsidRPr="007A4983">
        <w:rPr>
          <w:sz w:val="10"/>
        </w:rPr>
        <w:t xml:space="preserve"> </w:t>
      </w:r>
      <w:r w:rsidRPr="00E7600F">
        <w:rPr>
          <w:u w:val="single"/>
        </w:rPr>
        <w:t xml:space="preserve">It is </w:t>
      </w:r>
      <w:r w:rsidRPr="00E7600F">
        <w:rPr>
          <w:highlight w:val="cyan"/>
          <w:u w:val="single"/>
        </w:rPr>
        <w:t>this</w:t>
      </w:r>
      <w:r w:rsidRPr="00E7600F">
        <w:rPr>
          <w:u w:val="single"/>
        </w:rPr>
        <w:t xml:space="preserve"> social </w:t>
      </w:r>
      <w:r w:rsidRPr="00E7600F">
        <w:rPr>
          <w:highlight w:val="cyan"/>
          <w:u w:val="single"/>
        </w:rPr>
        <w:t>force</w:t>
      </w:r>
      <w:r w:rsidRPr="00E7600F">
        <w:rPr>
          <w:u w:val="single"/>
        </w:rPr>
        <w:t xml:space="preserve">, as one which is utmost excluded and oppressed, that not only has ‘nothing to lose but their chains’,116 but, </w:t>
      </w:r>
      <w:r w:rsidRPr="00E7600F">
        <w:rPr>
          <w:b/>
          <w:bCs/>
          <w:u w:val="single"/>
        </w:rPr>
        <w:t xml:space="preserve">precisely because of this social standing, </w:t>
      </w:r>
      <w:r w:rsidRPr="00E7600F">
        <w:rPr>
          <w:b/>
          <w:bCs/>
          <w:highlight w:val="cyan"/>
          <w:u w:val="single"/>
        </w:rPr>
        <w:t>has the capacity to break through</w:t>
      </w:r>
      <w:r w:rsidRPr="00E7600F">
        <w:rPr>
          <w:b/>
          <w:bCs/>
          <w:u w:val="single"/>
        </w:rPr>
        <w:t xml:space="preserve"> subjective </w:t>
      </w:r>
      <w:r w:rsidRPr="00E7600F">
        <w:rPr>
          <w:b/>
          <w:bCs/>
          <w:highlight w:val="cyan"/>
          <w:u w:val="single"/>
        </w:rPr>
        <w:t>repression</w:t>
      </w:r>
      <w:r w:rsidRPr="00E7600F">
        <w:rPr>
          <w:b/>
          <w:bCs/>
          <w:u w:val="single"/>
        </w:rPr>
        <w:t xml:space="preserve"> and imagine a qualitatively new society.</w:t>
      </w:r>
      <w:r w:rsidRPr="007A4983">
        <w:rPr>
          <w:sz w:val="10"/>
        </w:rPr>
        <w:t xml:space="preserve"> The outside, while not necessarily the revolutionary force in the traditional sense of a working class nor the masses, is nevertheless a force of negation which ‘testifies to the truth of the alternative – the real need, and the real possibility of a free society’.117 </w:t>
      </w:r>
    </w:p>
    <w:p w:rsidR="00255158" w:rsidRPr="007A4983" w:rsidRDefault="00255158" w:rsidP="00255158">
      <w:pPr>
        <w:rPr>
          <w:sz w:val="10"/>
          <w:szCs w:val="10"/>
        </w:rPr>
      </w:pPr>
      <w:r w:rsidRPr="007A4983">
        <w:rPr>
          <w:sz w:val="10"/>
          <w:szCs w:val="10"/>
        </w:rPr>
        <w:t xml:space="preserve">In his text The Weird and the Eerie, Fisher distinguishes between the two terms of the title, both of which process the inside via the outside but produce a different set of affects.118 The weird is constituted by a presence of that which does not belong, bringing to the familiar something which ordinarily lies beyond it.119 Entailing a certain relationship to realism, the weird signifies the previously familiar and conventional as outmoded and obsolete. Something from the outside irrupts into the inner, into this world, denaturalising the inner.120 The outer therein evokes a sense of the weird when confronted with the negative features of the inner, of the established reality. The eerie, on the other hand, is constituted by a failure of presence or a failure of absence. 121 Marked by the unknown, it elicits a sense of alterity which is either obscured in mundane reality or lies beyond common experience.122 There is a suspense to the eerie which pushes one to engage with it and explore the outside, at times providing access to a space beyond the mundane of everyday reality altogether. In other words, it reveals what the inner would ordinarily foreclose and keep out of reach. </w:t>
      </w:r>
    </w:p>
    <w:p w:rsidR="00255158" w:rsidRPr="00E7600F" w:rsidRDefault="00255158" w:rsidP="00255158">
      <w:pPr>
        <w:rPr>
          <w:u w:val="single"/>
        </w:rPr>
      </w:pPr>
      <w:r w:rsidRPr="007A4983">
        <w:rPr>
          <w:sz w:val="10"/>
        </w:rPr>
        <w:t xml:space="preserve">For both Marcuse and Fisher then, the outside is a productive concept for both critique and transcendence. However, where Marcuse, rightly, demarcates this outside to the limits of the periphery or the margins, post-capitalist realism extends and expands this outside for all, most especially to the revolutionary subject. The outside becomes a concept which foregrounds postcapitalist realism to apprehend not only the irrationality and unfreedom of the inner, but equally the necessity of the qualitatively new as conceptualised by the outer. </w:t>
      </w:r>
      <w:r w:rsidRPr="007A4983">
        <w:rPr>
          <w:u w:val="single"/>
        </w:rPr>
        <w:t>It unplugs the individual from the circuit of the administered society, including its mass media and culture, resurrecting the alienatory function of the I as that which stands apart from its given reality. Post-capitalist realism hence fractures capitalist realism in the psyche of those who are faced by the outside.</w:t>
      </w:r>
      <w:r w:rsidRPr="007A4983">
        <w:rPr>
          <w:sz w:val="10"/>
        </w:rPr>
        <w:t xml:space="preserve"> By bringing to the fore the inconsistencies and unrealised potentialities, ‘capitalism’s ostensible ‘realism’ turns out to be nothing of the sort’.123</w:t>
      </w:r>
      <w:r w:rsidRPr="00E7600F">
        <w:rPr>
          <w:u w:val="single"/>
        </w:rPr>
        <w:t xml:space="preserve"> </w:t>
      </w:r>
    </w:p>
    <w:p w:rsidR="00255158" w:rsidRPr="007A4983" w:rsidRDefault="00255158" w:rsidP="00255158">
      <w:pPr>
        <w:rPr>
          <w:rStyle w:val="StyleUnderline"/>
        </w:rPr>
      </w:pPr>
      <w:r w:rsidRPr="007A4983">
        <w:rPr>
          <w:sz w:val="10"/>
        </w:rPr>
        <w:t xml:space="preserve">Insofar as the experimental and creative material of the imagination is derived from sensuous experience, post-capitalist realism is bound to be restrained and guided by existing concepts and sensibilities.124 </w:t>
      </w:r>
      <w:r w:rsidRPr="007A4983">
        <w:rPr>
          <w:u w:val="single"/>
        </w:rPr>
        <w:t>The images of a qualitatively new world and new ways of life are, in other words, historically determined. This historical determination, rather than confining the imagination, foregrounds post-capitalist realism in the immanent possibilities of the given reality.</w:t>
      </w:r>
      <w:r w:rsidRPr="007A4983">
        <w:rPr>
          <w:sz w:val="10"/>
        </w:rPr>
        <w:t xml:space="preserve"> With the outside filled by the content of repressed potentialities contained in the inner, post-capitalism realism transgresses the limits of the established order, unconcealing and rendering intelligible that which can and ought to be. </w:t>
      </w:r>
      <w:r w:rsidRPr="007A4983">
        <w:rPr>
          <w:u w:val="single"/>
        </w:rPr>
        <w:t>In so doing, revealing the possibility not only of the satisfaction of vital needs but equally the formation and fulfilment of new ones – both of which are irreconcilable with and stifled by the administered society.</w:t>
      </w:r>
      <w:r w:rsidRPr="007A4983">
        <w:rPr>
          <w:sz w:val="10"/>
        </w:rPr>
        <w:t xml:space="preserve">125 The outside henceforth, as employed by postcapitalist realism, </w:t>
      </w:r>
      <w:r w:rsidRPr="007A4983">
        <w:rPr>
          <w:rStyle w:val="StyleUnderline"/>
        </w:rPr>
        <w:t xml:space="preserve">marks the capacity to anticipate needs and sensibilities that are no longer tied to the administrative society of repression and domination, attesting not only to the plasticity of our brains but equally to the mutability of any given system. </w:t>
      </w:r>
    </w:p>
    <w:p w:rsidR="00255158" w:rsidRPr="007A4983" w:rsidRDefault="00255158" w:rsidP="00255158">
      <w:pPr>
        <w:rPr>
          <w:sz w:val="8"/>
        </w:rPr>
      </w:pPr>
      <w:r w:rsidRPr="007A4983">
        <w:rPr>
          <w:sz w:val="8"/>
        </w:rPr>
        <w:t xml:space="preserve">Where the negative both exposes the falsity of the rational appearance of the given reality and orients itself toward a future which is contained in the present, </w:t>
      </w:r>
      <w:r w:rsidRPr="007A4983">
        <w:rPr>
          <w:u w:val="single"/>
        </w:rPr>
        <w:t xml:space="preserve">post-capitalist realism builds on this orientation to propose a new and true way of life, one which is free from the negative aspects of the repression and oppression that is necessitated by the administered society. Since </w:t>
      </w:r>
      <w:r w:rsidRPr="007A4983">
        <w:rPr>
          <w:highlight w:val="cyan"/>
          <w:u w:val="single"/>
        </w:rPr>
        <w:t>negativity</w:t>
      </w:r>
      <w:r w:rsidRPr="00211747">
        <w:rPr>
          <w:u w:val="single"/>
        </w:rPr>
        <w:t xml:space="preserve"> is </w:t>
      </w:r>
      <w:r w:rsidRPr="007A4983">
        <w:rPr>
          <w:highlight w:val="cyan"/>
          <w:u w:val="single"/>
        </w:rPr>
        <w:t>oriented toward transcendence</w:t>
      </w:r>
      <w:r w:rsidRPr="007A4983">
        <w:rPr>
          <w:u w:val="single"/>
        </w:rPr>
        <w:t xml:space="preserve"> out of the given possibilities, </w:t>
      </w:r>
      <w:r w:rsidRPr="00211747">
        <w:rPr>
          <w:u w:val="single"/>
        </w:rPr>
        <w:t xml:space="preserve">it </w:t>
      </w:r>
      <w:r w:rsidRPr="007A4983">
        <w:rPr>
          <w:highlight w:val="cyan"/>
          <w:u w:val="single"/>
        </w:rPr>
        <w:t>is</w:t>
      </w:r>
      <w:r w:rsidRPr="007A4983">
        <w:rPr>
          <w:u w:val="single"/>
        </w:rPr>
        <w:t xml:space="preserve"> in this sense </w:t>
      </w:r>
      <w:r w:rsidRPr="007A4983">
        <w:rPr>
          <w:highlight w:val="cyan"/>
          <w:u w:val="single"/>
        </w:rPr>
        <w:t>‘positive’.</w:t>
      </w:r>
      <w:r w:rsidRPr="007A4983">
        <w:rPr>
          <w:sz w:val="8"/>
        </w:rPr>
        <w:t xml:space="preserve"> This positivity however is not one of the happy consciousness which affirms the existing state of affairs but one which, </w:t>
      </w:r>
      <w:r w:rsidRPr="007A4983">
        <w:rPr>
          <w:u w:val="single"/>
        </w:rPr>
        <w:t>against hopelessness and defeatism, apprehends a qualitatively new future which enlarges the realm of freedom.</w:t>
      </w:r>
      <w:r w:rsidRPr="007A4983">
        <w:rPr>
          <w:sz w:val="8"/>
        </w:rPr>
        <w:t xml:space="preserve">127 Hence, when Fisher states that capitalist realism is ‘analogous to the deflationary perspective of a depressive who believes that any positive state, any hope, is a dangerous illusion’128 </w:t>
      </w:r>
      <w:r w:rsidRPr="007A4983">
        <w:rPr>
          <w:u w:val="single"/>
        </w:rPr>
        <w:t>it is precisely the positive state which is vital to Marcuse’s negativity, one which not only negates the established reality, but negates this negation.</w:t>
      </w:r>
      <w:r w:rsidRPr="007A4983">
        <w:rPr>
          <w:sz w:val="8"/>
        </w:rPr>
        <w:t xml:space="preserve"> Put simply, </w:t>
      </w:r>
      <w:r w:rsidRPr="007A4983">
        <w:rPr>
          <w:u w:val="single"/>
        </w:rPr>
        <w:t xml:space="preserve">the negative serves as </w:t>
      </w:r>
      <w:r w:rsidRPr="00211747">
        <w:rPr>
          <w:u w:val="single"/>
        </w:rPr>
        <w:t>a precondition</w:t>
      </w:r>
      <w:r w:rsidRPr="007A4983">
        <w:rPr>
          <w:u w:val="single"/>
        </w:rPr>
        <w:t xml:space="preserve"> for determinate negation and as such </w:t>
      </w:r>
      <w:r w:rsidRPr="00211747">
        <w:rPr>
          <w:u w:val="single"/>
        </w:rPr>
        <w:t>for change.</w:t>
      </w:r>
      <w:r w:rsidRPr="007A4983">
        <w:rPr>
          <w:sz w:val="8"/>
        </w:rPr>
        <w:t xml:space="preserve"> </w:t>
      </w:r>
      <w:r w:rsidRPr="007A4983">
        <w:rPr>
          <w:u w:val="single"/>
        </w:rPr>
        <w:t xml:space="preserve">It recognises the irrationality of reality and on this account </w:t>
      </w:r>
      <w:r w:rsidRPr="005665B0">
        <w:rPr>
          <w:b/>
          <w:bCs/>
          <w:highlight w:val="cyan"/>
          <w:u w:val="single"/>
        </w:rPr>
        <w:t>grapples with the ought</w:t>
      </w:r>
      <w:r w:rsidRPr="00211747">
        <w:rPr>
          <w:u w:val="single"/>
        </w:rPr>
        <w:t xml:space="preserve"> to be of the world.</w:t>
      </w:r>
      <w:r w:rsidRPr="007A4983">
        <w:rPr>
          <w:sz w:val="8"/>
        </w:rPr>
        <w:t xml:space="preserve">129 The very same negativity which is called for by Fisher himself.130 </w:t>
      </w:r>
    </w:p>
    <w:p w:rsidR="00255158" w:rsidRPr="007A4983" w:rsidRDefault="00255158" w:rsidP="00255158">
      <w:pPr>
        <w:rPr>
          <w:sz w:val="10"/>
          <w:szCs w:val="10"/>
        </w:rPr>
      </w:pPr>
      <w:r w:rsidRPr="007A4983">
        <w:rPr>
          <w:sz w:val="10"/>
          <w:szCs w:val="10"/>
        </w:rPr>
        <w:t xml:space="preserve">In this spirit of the negative, the realism of post-capitalism here, contrary both to Fisher and Marcuse’s rejection of realism for a post-capitalist project,131 functions to presuppose and represent reality for what it could be. The realism of post-capitalism thus differentiates itself from that of capitalism. While capitalist realism provides only a mediated access to reality by obfuscating both the negative aspects as well as its possibilities for liberation – ‘there is no alternative’ – postcapitalist realism is a direct access to reality, representing the unmediated reality of the qualitatively new.132 Post-capitalist realism: </w:t>
      </w:r>
    </w:p>
    <w:p w:rsidR="00255158" w:rsidRDefault="00255158" w:rsidP="00255158">
      <w:r w:rsidRPr="007A4983">
        <w:rPr>
          <w:u w:val="single"/>
        </w:rPr>
        <w:t xml:space="preserve">is about soberly and </w:t>
      </w:r>
      <w:r w:rsidRPr="007A4983">
        <w:rPr>
          <w:highlight w:val="cyan"/>
          <w:u w:val="single"/>
        </w:rPr>
        <w:t>pragmatically assessing</w:t>
      </w:r>
      <w:r w:rsidRPr="007A4983">
        <w:rPr>
          <w:u w:val="single"/>
        </w:rPr>
        <w:t xml:space="preserve"> the </w:t>
      </w:r>
      <w:r w:rsidRPr="007A4983">
        <w:rPr>
          <w:highlight w:val="cyan"/>
          <w:u w:val="single"/>
        </w:rPr>
        <w:t>resources</w:t>
      </w:r>
      <w:r w:rsidRPr="007A4983">
        <w:rPr>
          <w:u w:val="single"/>
        </w:rPr>
        <w:t xml:space="preserve"> that are </w:t>
      </w:r>
      <w:r w:rsidRPr="007A4983">
        <w:rPr>
          <w:highlight w:val="cyan"/>
          <w:u w:val="single"/>
        </w:rPr>
        <w:t>available</w:t>
      </w:r>
      <w:r w:rsidRPr="007A4983">
        <w:rPr>
          <w:u w:val="single"/>
        </w:rPr>
        <w:t xml:space="preserve"> to us here and now, and thinking about how we can best use and increase those resources. It is about </w:t>
      </w:r>
      <w:r w:rsidRPr="007A4983">
        <w:rPr>
          <w:highlight w:val="cyan"/>
          <w:u w:val="single"/>
        </w:rPr>
        <w:t>moving</w:t>
      </w:r>
      <w:r w:rsidRPr="007A4983">
        <w:rPr>
          <w:u w:val="single"/>
        </w:rPr>
        <w:t xml:space="preserve"> — perhaps slowly, but certainly </w:t>
      </w:r>
      <w:r w:rsidRPr="007A4983">
        <w:rPr>
          <w:highlight w:val="cyan"/>
          <w:u w:val="single"/>
        </w:rPr>
        <w:t>purposively</w:t>
      </w:r>
      <w:r w:rsidRPr="007A4983">
        <w:rPr>
          <w:u w:val="single"/>
        </w:rPr>
        <w:t xml:space="preserve"> — from where we are now </w:t>
      </w:r>
      <w:r w:rsidRPr="007A4983">
        <w:rPr>
          <w:highlight w:val="cyan"/>
          <w:u w:val="single"/>
        </w:rPr>
        <w:t>to somewhere very different</w:t>
      </w:r>
      <w:r w:rsidRPr="007A4983">
        <w:rPr>
          <w:u w:val="single"/>
        </w:rPr>
        <w:t>.</w:t>
      </w:r>
      <w:r>
        <w:t xml:space="preserve">133 </w:t>
      </w:r>
    </w:p>
    <w:p w:rsidR="00255158" w:rsidRPr="007A4983" w:rsidRDefault="00255158" w:rsidP="00255158">
      <w:pPr>
        <w:rPr>
          <w:sz w:val="10"/>
        </w:rPr>
      </w:pPr>
      <w:r w:rsidRPr="007A4983">
        <w:rPr>
          <w:sz w:val="10"/>
        </w:rPr>
        <w:lastRenderedPageBreak/>
        <w:t xml:space="preserve">It infers a determinate negation, a movement which negates the is while upholding the ought that is contained within it which passes away into a new is. </w:t>
      </w:r>
      <w:r w:rsidRPr="007A4983">
        <w:rPr>
          <w:u w:val="single"/>
        </w:rPr>
        <w:t>Post-capitalist realism thereby apprehends and anticipates the absolute necessary process of a movement and creation of qualitatively new modes of relations, needs, sensibilities, and non-repressive sublimation, with the destruction of the old which ‘sustain the present system of domination and the negation of the values on which they are based’.</w:t>
      </w:r>
      <w:r w:rsidRPr="007A4983">
        <w:rPr>
          <w:sz w:val="10"/>
        </w:rPr>
        <w:t xml:space="preserve">134 In other words, bringing to consciousness the actuality of these possibilities and the forces which hinder and deny them. But it does not stop short as simply puncturing the pervasive atmosphere of capitalist realism. On the contrary, post-capitalist realism further stands as capitalist realism’s opposite. By unveiling the alternatives which exist and are contained with the given reality, it declares that it is not capitalism which is the realism of today, but post-capitalism. </w:t>
      </w:r>
    </w:p>
    <w:p w:rsidR="00255158" w:rsidRPr="007A4983" w:rsidRDefault="00255158" w:rsidP="00255158">
      <w:pPr>
        <w:rPr>
          <w:sz w:val="10"/>
        </w:rPr>
      </w:pPr>
      <w:r w:rsidRPr="007A4983">
        <w:rPr>
          <w:highlight w:val="cyan"/>
          <w:u w:val="single"/>
        </w:rPr>
        <w:t>Becoming conscious of</w:t>
      </w:r>
      <w:r w:rsidRPr="007A4983">
        <w:rPr>
          <w:u w:val="single"/>
        </w:rPr>
        <w:t xml:space="preserve"> the </w:t>
      </w:r>
      <w:r w:rsidRPr="00211747">
        <w:rPr>
          <w:u w:val="single"/>
        </w:rPr>
        <w:t>free</w:t>
      </w:r>
      <w:r w:rsidRPr="007A4983">
        <w:rPr>
          <w:u w:val="single"/>
        </w:rPr>
        <w:t xml:space="preserve">dom that is nowhere already in existence – a </w:t>
      </w:r>
      <w:r w:rsidRPr="007A4983">
        <w:rPr>
          <w:highlight w:val="cyan"/>
          <w:u w:val="single"/>
        </w:rPr>
        <w:t>utopia</w:t>
      </w:r>
      <w:r w:rsidRPr="007A4983">
        <w:rPr>
          <w:u w:val="single"/>
        </w:rPr>
        <w:t xml:space="preserve"> in the etymological sense of ‘no place’ – human beings nevertheless recognise that because the real possibility of liberation is contained within the present historical moment, the </w:t>
      </w:r>
      <w:r w:rsidRPr="007A4983">
        <w:rPr>
          <w:highlight w:val="cyan"/>
          <w:u w:val="single"/>
        </w:rPr>
        <w:t>objective factors no longer stand in the way of transformation.</w:t>
      </w:r>
      <w:r w:rsidRPr="007A4983">
        <w:rPr>
          <w:sz w:val="10"/>
        </w:rPr>
        <w:t xml:space="preserve">135 As a universe of thought and practice against and within the existing one, post-capitalist realism, by evoking the outside, testifies to the validity of its images – </w:t>
      </w:r>
      <w:r w:rsidRPr="007A4983">
        <w:rPr>
          <w:u w:val="single"/>
        </w:rPr>
        <w:t>apprehending that the so-called utopian possibilities are no longer at all utopian.</w:t>
      </w:r>
      <w:r w:rsidRPr="007A4983">
        <w:rPr>
          <w:sz w:val="10"/>
        </w:rPr>
        <w:t xml:space="preserve"> </w:t>
      </w:r>
      <w:r w:rsidRPr="007A4983">
        <w:rPr>
          <w:highlight w:val="cyan"/>
          <w:u w:val="single"/>
        </w:rPr>
        <w:t>This</w:t>
      </w:r>
      <w:r w:rsidRPr="007A4983">
        <w:rPr>
          <w:u w:val="single"/>
        </w:rPr>
        <w:t xml:space="preserve"> realism </w:t>
      </w:r>
      <w:r w:rsidRPr="007A4983">
        <w:rPr>
          <w:highlight w:val="cyan"/>
          <w:u w:val="single"/>
        </w:rPr>
        <w:t>instils into the</w:t>
      </w:r>
      <w:r w:rsidRPr="007A4983">
        <w:rPr>
          <w:u w:val="single"/>
        </w:rPr>
        <w:t xml:space="preserve"> very psyche and sensibility of the </w:t>
      </w:r>
      <w:r w:rsidRPr="007A4983">
        <w:rPr>
          <w:highlight w:val="cyan"/>
          <w:u w:val="single"/>
        </w:rPr>
        <w:t>masses</w:t>
      </w:r>
      <w:r w:rsidRPr="007A4983">
        <w:rPr>
          <w:u w:val="single"/>
        </w:rPr>
        <w:t xml:space="preserve"> the widespread sense </w:t>
      </w:r>
      <w:r w:rsidRPr="007A4983">
        <w:rPr>
          <w:highlight w:val="cyan"/>
          <w:u w:val="single"/>
        </w:rPr>
        <w:t>that postcapitalist is the</w:t>
      </w:r>
      <w:r w:rsidRPr="007A4983">
        <w:rPr>
          <w:u w:val="single"/>
        </w:rPr>
        <w:t xml:space="preserve"> one and </w:t>
      </w:r>
      <w:r w:rsidRPr="007A4983">
        <w:rPr>
          <w:highlight w:val="cyan"/>
          <w:u w:val="single"/>
        </w:rPr>
        <w:t>only viable option.</w:t>
      </w:r>
      <w:r w:rsidRPr="007A4983">
        <w:rPr>
          <w:u w:val="single"/>
        </w:rPr>
        <w:t xml:space="preserve"> It becomes a normative horizon through which everything shows up in the world. And, as Hegel reminds us, </w:t>
      </w:r>
      <w:r w:rsidRPr="007A4983">
        <w:rPr>
          <w:b/>
          <w:bCs/>
          <w:sz w:val="32"/>
          <w:szCs w:val="32"/>
          <w:highlight w:val="cyan"/>
          <w:u w:val="single"/>
        </w:rPr>
        <w:t>once a change has taken hold in thought, reality cannot resist.</w:t>
      </w:r>
      <w:r w:rsidRPr="007A4983">
        <w:rPr>
          <w:sz w:val="10"/>
        </w:rPr>
        <w:t xml:space="preserve">136 </w:t>
      </w:r>
    </w:p>
    <w:p w:rsidR="00255158" w:rsidRPr="007A4983" w:rsidRDefault="00255158" w:rsidP="00255158">
      <w:pPr>
        <w:rPr>
          <w:sz w:val="10"/>
        </w:rPr>
      </w:pPr>
      <w:r w:rsidRPr="007A4983">
        <w:rPr>
          <w:sz w:val="10"/>
        </w:rPr>
        <w:t xml:space="preserve">Situated outside of the cave, what was hitherto invisible in the darkness of it is revealed as a new meaning of the world. From this perspective of the outside, post-capitalist realism unconceals the truth of the world in its twofold negativity and positivity. In exposing the oppressive and illusive condition of the inner, as well as the exit which leads to the outer, post-capitalist realism reconciles the discrepancy between the in-itself and the for-itself, the objective and the subjective. </w:t>
      </w:r>
      <w:r w:rsidRPr="007A4983">
        <w:rPr>
          <w:u w:val="single"/>
        </w:rPr>
        <w:t>Lost futures are recovered, and the future once more opens itself up to us. Freed from the darkness of the cave, it becomes a duty, akin to the prisoner, to return to the cave in order to free the rest and organise an exit of the great masses of people.</w:t>
      </w:r>
      <w:r w:rsidRPr="007A4983">
        <w:rPr>
          <w:sz w:val="10"/>
        </w:rPr>
        <w:t xml:space="preserve">137 It is, in other words, the work of political practice – to deliberate, educate, and agitate – to finally translate the real potentialities evoked by post capitalist realism into actuality proper.138 </w:t>
      </w:r>
      <w:r w:rsidRPr="007A4983">
        <w:rPr>
          <w:u w:val="single"/>
        </w:rPr>
        <w:t xml:space="preserve">And it is in this struggle that </w:t>
      </w:r>
      <w:r w:rsidRPr="007A4983">
        <w:rPr>
          <w:highlight w:val="cyan"/>
          <w:u w:val="single"/>
        </w:rPr>
        <w:t>the masses</w:t>
      </w:r>
      <w:r w:rsidRPr="007A4983">
        <w:rPr>
          <w:u w:val="single"/>
        </w:rPr>
        <w:t xml:space="preserve"> come to be finally and fully constituted as a for-itself, </w:t>
      </w:r>
      <w:r w:rsidRPr="007A4983">
        <w:rPr>
          <w:highlight w:val="cyan"/>
          <w:u w:val="single"/>
        </w:rPr>
        <w:t>defend</w:t>
      </w:r>
      <w:r w:rsidRPr="007A4983">
        <w:rPr>
          <w:u w:val="single"/>
        </w:rPr>
        <w:t xml:space="preserve">ing and realising the interests of freedom and </w:t>
      </w:r>
      <w:r w:rsidRPr="007A4983">
        <w:rPr>
          <w:highlight w:val="cyan"/>
          <w:u w:val="single"/>
        </w:rPr>
        <w:t>liberation on an objective scale.</w:t>
      </w:r>
      <w:r w:rsidRPr="007A4983">
        <w:rPr>
          <w:sz w:val="10"/>
        </w:rPr>
        <w:t>139</w:t>
      </w:r>
    </w:p>
    <w:p w:rsidR="00255158" w:rsidRPr="00211747" w:rsidRDefault="00255158" w:rsidP="00255158"/>
    <w:p w:rsidR="00255158" w:rsidRPr="009A3F1E" w:rsidRDefault="00255158" w:rsidP="00255158">
      <w:pPr>
        <w:pStyle w:val="AnalyticsHG"/>
        <w:rPr>
          <w:rFonts w:cs="Calibri"/>
        </w:rPr>
      </w:pPr>
      <w:r w:rsidRPr="009A3F1E">
        <w:rPr>
          <w:rFonts w:cs="Calibri"/>
        </w:rPr>
        <w:t xml:space="preserve">Capitalism hides under the </w:t>
      </w:r>
      <w:r w:rsidRPr="009A3F1E">
        <w:rPr>
          <w:rFonts w:cs="Calibri"/>
          <w:u w:val="single"/>
        </w:rPr>
        <w:t>myth</w:t>
      </w:r>
      <w:r w:rsidRPr="009A3F1E">
        <w:rPr>
          <w:rFonts w:cs="Calibri"/>
        </w:rPr>
        <w:t xml:space="preserve"> of</w:t>
      </w:r>
      <w:r>
        <w:rPr>
          <w:rFonts w:cs="Calibri"/>
        </w:rPr>
        <w:t xml:space="preserve"> ‘</w:t>
      </w:r>
      <w:r>
        <w:rPr>
          <w:rFonts w:cs="Calibri"/>
          <w:u w:val="single"/>
        </w:rPr>
        <w:t>short term</w:t>
      </w:r>
      <w:r>
        <w:rPr>
          <w:rFonts w:cs="Calibri"/>
        </w:rPr>
        <w:t>’</w:t>
      </w:r>
      <w:r w:rsidRPr="009A3F1E">
        <w:rPr>
          <w:rFonts w:cs="Calibri"/>
        </w:rPr>
        <w:t xml:space="preserve"> sustainability to mask its major contribution to ecological crises</w:t>
      </w:r>
      <w:r>
        <w:rPr>
          <w:rFonts w:cs="Calibri"/>
        </w:rPr>
        <w:t>:</w:t>
      </w:r>
      <w:r w:rsidRPr="009A3F1E">
        <w:rPr>
          <w:rFonts w:cs="Calibri"/>
        </w:rPr>
        <w:t xml:space="preserve"> </w:t>
      </w:r>
    </w:p>
    <w:p w:rsidR="00255158" w:rsidRPr="009A3F1E" w:rsidRDefault="00255158" w:rsidP="00255158">
      <w:pPr>
        <w:pStyle w:val="AnalyticsHG"/>
        <w:rPr>
          <w:rFonts w:cs="Calibri"/>
        </w:rPr>
      </w:pPr>
      <w:r w:rsidRPr="009A3F1E">
        <w:rPr>
          <w:rFonts w:cs="Calibri"/>
        </w:rPr>
        <w:t xml:space="preserve">1. Growth is </w:t>
      </w:r>
      <w:r w:rsidRPr="009A3F1E">
        <w:rPr>
          <w:rFonts w:cs="Calibri"/>
          <w:u w:val="single"/>
        </w:rPr>
        <w:t>unsustainable</w:t>
      </w:r>
      <w:r w:rsidRPr="009A3F1E">
        <w:rPr>
          <w:rFonts w:cs="Calibri"/>
        </w:rPr>
        <w:t xml:space="preserve">---no backing for negative emissions or decoupling, renewables </w:t>
      </w:r>
      <w:r w:rsidRPr="009A3F1E">
        <w:rPr>
          <w:rFonts w:cs="Calibri"/>
          <w:u w:val="single"/>
        </w:rPr>
        <w:t>ensure</w:t>
      </w:r>
      <w:r w:rsidRPr="009A3F1E">
        <w:rPr>
          <w:rFonts w:cs="Calibri"/>
        </w:rPr>
        <w:t xml:space="preserve"> ecological crises, and increases in efficiency cause </w:t>
      </w:r>
      <w:r w:rsidRPr="009A3F1E">
        <w:rPr>
          <w:rFonts w:cs="Calibri"/>
          <w:u w:val="single"/>
        </w:rPr>
        <w:t>more</w:t>
      </w:r>
      <w:r w:rsidRPr="009A3F1E">
        <w:rPr>
          <w:rFonts w:cs="Calibri"/>
        </w:rPr>
        <w:t xml:space="preserve"> consumption and production.</w:t>
      </w:r>
    </w:p>
    <w:p w:rsidR="00255158" w:rsidRPr="009A3F1E" w:rsidRDefault="00255158" w:rsidP="00255158">
      <w:r w:rsidRPr="009A3F1E">
        <w:rPr>
          <w:rStyle w:val="Style13ptBold"/>
        </w:rPr>
        <w:t xml:space="preserve">Foramitti 20, </w:t>
      </w:r>
      <w:r w:rsidRPr="009A3F1E">
        <w:t xml:space="preserve">Joël Foramitti is an enviro activist &amp; PhD candidate @ ICTA-UAB in Barcelona, Marula Tsagkari is a PhD candidate in Energy Policy &amp; Econ @ UBarrcelona, Christos Zografos is a Snr. Research Fellow with JHU – Pompeu FabraU Public Policy Center in Barcelona, Spain, “Why Degrowth Is the Only Responsible Way Forward”, Naked Capitalism, 2020, https://www.nakedcapitalism.com/2019/09/why-degrowth-is-the-only-responsible-way-forward.html, Accessed: 4-11-2022, Hari (ty Nora xx) </w:t>
      </w:r>
    </w:p>
    <w:p w:rsidR="00255158" w:rsidRPr="009A3F1E" w:rsidRDefault="00255158" w:rsidP="00255158">
      <w:pPr>
        <w:pStyle w:val="authorcreds"/>
        <w:rPr>
          <w:rFonts w:cs="Calibri"/>
        </w:rPr>
      </w:pPr>
      <w:r w:rsidRPr="004772DA">
        <w:rPr>
          <w:rStyle w:val="StyleUnderline"/>
          <w:rFonts w:cs="Calibri"/>
        </w:rPr>
        <w:t>Phillips</w:t>
      </w:r>
      <w:r w:rsidRPr="009A3F1E">
        <w:rPr>
          <w:rFonts w:cs="Calibri"/>
        </w:rPr>
        <w:t xml:space="preserve"> acknowledges that we need to stay within planetary boundaries. But as an ecomodernist, he </w:t>
      </w:r>
      <w:r w:rsidRPr="004772DA">
        <w:rPr>
          <w:rStyle w:val="StyleUnderline"/>
          <w:rFonts w:cs="Calibri"/>
        </w:rPr>
        <w:t>believes</w:t>
      </w:r>
      <w:r w:rsidRPr="004772DA">
        <w:rPr>
          <w:rFonts w:cs="Calibri"/>
          <w:sz w:val="22"/>
          <w:szCs w:val="32"/>
          <w:u w:val="single"/>
        </w:rPr>
        <w:t xml:space="preserve"> </w:t>
      </w:r>
      <w:r w:rsidRPr="00635BE4">
        <w:rPr>
          <w:rFonts w:cs="Calibri"/>
          <w:sz w:val="22"/>
          <w:szCs w:val="32"/>
          <w:highlight w:val="cyan"/>
          <w:u w:val="single"/>
        </w:rPr>
        <w:t>that</w:t>
      </w:r>
      <w:r w:rsidRPr="00635BE4">
        <w:rPr>
          <w:rFonts w:cs="Calibri"/>
          <w:sz w:val="22"/>
          <w:szCs w:val="32"/>
          <w:highlight w:val="cyan"/>
        </w:rPr>
        <w:t xml:space="preserve"> </w:t>
      </w:r>
      <w:r w:rsidRPr="00635BE4">
        <w:rPr>
          <w:rStyle w:val="StyleUnderline"/>
          <w:rFonts w:cs="Calibri"/>
          <w:highlight w:val="cyan"/>
        </w:rPr>
        <w:t>all</w:t>
      </w:r>
      <w:r w:rsidRPr="009A3F1E">
        <w:rPr>
          <w:rStyle w:val="StyleUnderline"/>
          <w:rFonts w:cs="Calibri"/>
        </w:rPr>
        <w:t xml:space="preserve"> environmental </w:t>
      </w:r>
      <w:r w:rsidRPr="00635BE4">
        <w:rPr>
          <w:rStyle w:val="StyleUnderline"/>
          <w:rFonts w:cs="Calibri"/>
          <w:highlight w:val="cyan"/>
        </w:rPr>
        <w:t>problems can be solved by a shift</w:t>
      </w:r>
      <w:r w:rsidRPr="009A3F1E">
        <w:rPr>
          <w:rStyle w:val="StyleUnderline"/>
          <w:rFonts w:cs="Calibri"/>
        </w:rPr>
        <w:t xml:space="preserve"> in technology</w:t>
      </w:r>
      <w:r w:rsidRPr="009A3F1E">
        <w:rPr>
          <w:rFonts w:cs="Calibri"/>
        </w:rPr>
        <w:t xml:space="preserve">. All we need to do is become more efficient. </w:t>
      </w:r>
      <w:r w:rsidRPr="004772DA">
        <w:rPr>
          <w:rStyle w:val="StyleUnderline"/>
          <w:rFonts w:cs="Calibri"/>
        </w:rPr>
        <w:t>This</w:t>
      </w:r>
      <w:r w:rsidRPr="009A3F1E">
        <w:rPr>
          <w:rFonts w:cs="Calibri"/>
        </w:rPr>
        <w:t xml:space="preserve"> version of post-environmentalism has received a lot of support, as it aligns well with existing powerful interests in the economy. But it </w:t>
      </w:r>
      <w:r w:rsidRPr="00635BE4">
        <w:rPr>
          <w:rStyle w:val="Emphasis"/>
          <w:highlight w:val="cyan"/>
        </w:rPr>
        <w:t>is problematic</w:t>
      </w:r>
      <w:r w:rsidRPr="009A3F1E">
        <w:rPr>
          <w:rStyle w:val="Emphasis"/>
        </w:rPr>
        <w:t xml:space="preserve"> for many reasons</w:t>
      </w:r>
      <w:r w:rsidRPr="009A3F1E">
        <w:rPr>
          <w:rFonts w:cs="Calibri"/>
        </w:rPr>
        <w:t xml:space="preserve">. First, </w:t>
      </w:r>
      <w:r w:rsidRPr="00635BE4">
        <w:rPr>
          <w:rStyle w:val="Emphasis"/>
          <w:highlight w:val="cyan"/>
        </w:rPr>
        <w:t>there is no evidence</w:t>
      </w:r>
      <w:r w:rsidRPr="009A3F1E">
        <w:rPr>
          <w:rFonts w:cs="Calibri"/>
        </w:rPr>
        <w:t xml:space="preserve"> </w:t>
      </w:r>
      <w:r w:rsidRPr="004772DA">
        <w:rPr>
          <w:rStyle w:val="StyleUnderline"/>
          <w:rFonts w:cs="Calibri"/>
        </w:rPr>
        <w:t>for this</w:t>
      </w:r>
      <w:r w:rsidRPr="009A3F1E">
        <w:rPr>
          <w:rStyle w:val="StyleUnderline"/>
          <w:rFonts w:cs="Calibri"/>
        </w:rPr>
        <w:t xml:space="preserve"> claim</w:t>
      </w:r>
      <w:r w:rsidRPr="009A3F1E">
        <w:rPr>
          <w:rFonts w:cs="Calibri"/>
        </w:rPr>
        <w:t xml:space="preserve">. </w:t>
      </w:r>
      <w:r w:rsidRPr="009A3F1E">
        <w:rPr>
          <w:rStyle w:val="StyleUnderline"/>
          <w:rFonts w:cs="Calibri"/>
        </w:rPr>
        <w:t xml:space="preserve">The </w:t>
      </w:r>
      <w:r w:rsidRPr="00635BE4">
        <w:rPr>
          <w:rStyle w:val="StyleUnderline"/>
          <w:rFonts w:cs="Calibri"/>
          <w:highlight w:val="cyan"/>
        </w:rPr>
        <w:t>potential of</w:t>
      </w:r>
      <w:r w:rsidRPr="009A3F1E">
        <w:rPr>
          <w:rStyle w:val="StyleUnderline"/>
          <w:rFonts w:cs="Calibri"/>
        </w:rPr>
        <w:t xml:space="preserve"> our current </w:t>
      </w:r>
      <w:r w:rsidRPr="00635BE4">
        <w:rPr>
          <w:rStyle w:val="StyleUnderline"/>
          <w:rFonts w:cs="Calibri"/>
          <w:highlight w:val="cyan"/>
        </w:rPr>
        <w:t>tech</w:t>
      </w:r>
      <w:r w:rsidRPr="009A3F1E">
        <w:rPr>
          <w:rStyle w:val="StyleUnderline"/>
          <w:rFonts w:cs="Calibri"/>
        </w:rPr>
        <w:t xml:space="preserve">nology </w:t>
      </w:r>
      <w:r w:rsidRPr="00635BE4">
        <w:rPr>
          <w:rStyle w:val="StyleUnderline"/>
          <w:rFonts w:cs="Calibri"/>
          <w:highlight w:val="cyan"/>
        </w:rPr>
        <w:t>is limited</w:t>
      </w:r>
      <w:r w:rsidRPr="009A3F1E">
        <w:rPr>
          <w:rFonts w:cs="Calibri"/>
        </w:rPr>
        <w:t xml:space="preserve">. And </w:t>
      </w:r>
      <w:r w:rsidRPr="009A3F1E">
        <w:rPr>
          <w:rStyle w:val="StyleUnderline"/>
          <w:rFonts w:cs="Calibri"/>
        </w:rPr>
        <w:t xml:space="preserve">the </w:t>
      </w:r>
      <w:r w:rsidRPr="004772DA">
        <w:rPr>
          <w:rStyle w:val="StyleUnderline"/>
          <w:rFonts w:cs="Calibri"/>
        </w:rPr>
        <w:t>potential of future</w:t>
      </w:r>
      <w:r w:rsidRPr="009A3F1E">
        <w:rPr>
          <w:rStyle w:val="StyleUnderline"/>
          <w:rFonts w:cs="Calibri"/>
        </w:rPr>
        <w:t xml:space="preserve"> </w:t>
      </w:r>
      <w:r w:rsidRPr="00635BE4">
        <w:rPr>
          <w:rStyle w:val="StyleUnderline"/>
          <w:rFonts w:cs="Calibri"/>
          <w:highlight w:val="cyan"/>
        </w:rPr>
        <w:t>innovation is uncertain</w:t>
      </w:r>
      <w:r w:rsidRPr="009A3F1E">
        <w:rPr>
          <w:rFonts w:cs="Calibri"/>
        </w:rPr>
        <w:t xml:space="preserve">. As Phillips acknowledges himself, </w:t>
      </w:r>
      <w:r w:rsidRPr="00635BE4">
        <w:rPr>
          <w:rStyle w:val="StyleUnderline"/>
          <w:rFonts w:cs="Calibri"/>
          <w:highlight w:val="cyan"/>
        </w:rPr>
        <w:t>it will take</w:t>
      </w:r>
      <w:r w:rsidRPr="009A3F1E">
        <w:rPr>
          <w:rFonts w:cs="Calibri"/>
        </w:rPr>
        <w:t xml:space="preserve"> </w:t>
      </w:r>
      <w:r w:rsidRPr="009A3F1E">
        <w:rPr>
          <w:rStyle w:val="Emphasis"/>
        </w:rPr>
        <w:t xml:space="preserve">considerable </w:t>
      </w:r>
      <w:r w:rsidRPr="00635BE4">
        <w:rPr>
          <w:rStyle w:val="Emphasis"/>
          <w:highlight w:val="cyan"/>
        </w:rPr>
        <w:t>time</w:t>
      </w:r>
      <w:r w:rsidRPr="009A3F1E">
        <w:rPr>
          <w:rFonts w:cs="Calibri"/>
        </w:rPr>
        <w:t xml:space="preserve"> </w:t>
      </w:r>
      <w:r w:rsidRPr="009A3F1E">
        <w:rPr>
          <w:rStyle w:val="StyleUnderline"/>
          <w:rFonts w:cs="Calibri"/>
        </w:rPr>
        <w:t>until new technology</w:t>
      </w:r>
      <w:r w:rsidRPr="009A3F1E">
        <w:rPr>
          <w:rFonts w:cs="Calibri"/>
        </w:rPr>
        <w:t xml:space="preserve"> arrives. </w:t>
      </w:r>
      <w:r w:rsidRPr="009A3F1E">
        <w:rPr>
          <w:rStyle w:val="Emphasis"/>
        </w:rPr>
        <w:t xml:space="preserve">We should not </w:t>
      </w:r>
      <w:r w:rsidRPr="009A3F1E">
        <w:rPr>
          <w:rStyle w:val="Emphasis"/>
        </w:rPr>
        <w:lastRenderedPageBreak/>
        <w:t>gamble away our future</w:t>
      </w:r>
      <w:r w:rsidRPr="009A3F1E">
        <w:rPr>
          <w:rFonts w:cs="Calibri"/>
        </w:rPr>
        <w:t xml:space="preserve"> </w:t>
      </w:r>
      <w:r w:rsidRPr="009A3F1E">
        <w:rPr>
          <w:rStyle w:val="StyleUnderline"/>
          <w:rFonts w:cs="Calibri"/>
        </w:rPr>
        <w:t>on</w:t>
      </w:r>
      <w:r w:rsidRPr="009A3F1E">
        <w:rPr>
          <w:rFonts w:cs="Calibri"/>
        </w:rPr>
        <w:t xml:space="preserve"> ideas with </w:t>
      </w:r>
      <w:r w:rsidRPr="009A3F1E">
        <w:rPr>
          <w:rStyle w:val="StyleUnderline"/>
          <w:rFonts w:cs="Calibri"/>
        </w:rPr>
        <w:t>such</w:t>
      </w:r>
      <w:r w:rsidRPr="009A3F1E">
        <w:rPr>
          <w:rFonts w:cs="Calibri"/>
        </w:rPr>
        <w:t xml:space="preserve"> </w:t>
      </w:r>
      <w:r w:rsidRPr="009A3F1E">
        <w:rPr>
          <w:rStyle w:val="StyleUnderline"/>
          <w:rFonts w:cs="Calibri"/>
        </w:rPr>
        <w:t>a</w:t>
      </w:r>
      <w:r w:rsidRPr="009A3F1E">
        <w:rPr>
          <w:rFonts w:cs="Calibri"/>
        </w:rPr>
        <w:t xml:space="preserve"> </w:t>
      </w:r>
      <w:r w:rsidRPr="009A3F1E">
        <w:rPr>
          <w:rStyle w:val="StyleUnderline"/>
          <w:rFonts w:cs="Calibri"/>
        </w:rPr>
        <w:t>low</w:t>
      </w:r>
      <w:r w:rsidRPr="009A3F1E">
        <w:rPr>
          <w:rFonts w:cs="Calibri"/>
        </w:rPr>
        <w:t xml:space="preserve"> (</w:t>
      </w:r>
      <w:r w:rsidRPr="009A3F1E">
        <w:rPr>
          <w:rStyle w:val="StyleUnderline"/>
          <w:rFonts w:cs="Calibri"/>
        </w:rPr>
        <w:t>if even</w:t>
      </w:r>
      <w:r w:rsidRPr="009A3F1E">
        <w:rPr>
          <w:rFonts w:cs="Calibri"/>
        </w:rPr>
        <w:t xml:space="preserve"> known </w:t>
      </w:r>
      <w:r w:rsidRPr="009A3F1E">
        <w:rPr>
          <w:rStyle w:val="StyleUnderline"/>
          <w:rFonts w:cs="Calibri"/>
        </w:rPr>
        <w:t>at all</w:t>
      </w:r>
      <w:r w:rsidRPr="009A3F1E">
        <w:rPr>
          <w:rFonts w:cs="Calibri"/>
        </w:rPr>
        <w:t xml:space="preserve">) </w:t>
      </w:r>
      <w:r w:rsidRPr="009A3F1E">
        <w:rPr>
          <w:rStyle w:val="StyleUnderline"/>
          <w:rFonts w:cs="Calibri"/>
        </w:rPr>
        <w:t>probability of success</w:t>
      </w:r>
      <w:r w:rsidRPr="009A3F1E">
        <w:rPr>
          <w:rFonts w:cs="Calibri"/>
        </w:rPr>
        <w:t xml:space="preserve">. Let us illustrate this in relation to climate change. </w:t>
      </w:r>
      <w:r w:rsidRPr="00635BE4">
        <w:rPr>
          <w:rStyle w:val="StyleUnderline"/>
          <w:rFonts w:cs="Calibri"/>
          <w:highlight w:val="cyan"/>
        </w:rPr>
        <w:t>The latest</w:t>
      </w:r>
      <w:r w:rsidRPr="009A3F1E">
        <w:rPr>
          <w:rFonts w:cs="Calibri"/>
        </w:rPr>
        <w:t xml:space="preserve"> IPCC </w:t>
      </w:r>
      <w:r w:rsidRPr="00635BE4">
        <w:rPr>
          <w:rStyle w:val="StyleUnderline"/>
          <w:rFonts w:cs="Calibri"/>
          <w:highlight w:val="cyan"/>
        </w:rPr>
        <w:t xml:space="preserve">report to limit </w:t>
      </w:r>
      <w:r w:rsidRPr="009A3F1E">
        <w:rPr>
          <w:rStyle w:val="StyleUnderline"/>
          <w:rFonts w:cs="Calibri"/>
        </w:rPr>
        <w:t xml:space="preserve">global </w:t>
      </w:r>
      <w:r w:rsidRPr="00635BE4">
        <w:rPr>
          <w:rStyle w:val="StyleUnderline"/>
          <w:rFonts w:cs="Calibri"/>
          <w:highlight w:val="cyan"/>
        </w:rPr>
        <w:t>warming</w:t>
      </w:r>
      <w:r w:rsidRPr="009A3F1E">
        <w:rPr>
          <w:rFonts w:cs="Calibri"/>
        </w:rPr>
        <w:t xml:space="preserve"> to 1.5° presents four scenarios. Three of them </w:t>
      </w:r>
      <w:r w:rsidRPr="009A3F1E">
        <w:rPr>
          <w:rStyle w:val="StyleUnderline"/>
          <w:rFonts w:cs="Calibri"/>
        </w:rPr>
        <w:t xml:space="preserve">strongly </w:t>
      </w:r>
      <w:r w:rsidRPr="00635BE4">
        <w:rPr>
          <w:rStyle w:val="StyleUnderline"/>
          <w:rFonts w:cs="Calibri"/>
          <w:highlight w:val="cyan"/>
        </w:rPr>
        <w:t>depend on</w:t>
      </w:r>
      <w:r w:rsidRPr="00635BE4">
        <w:rPr>
          <w:rFonts w:cs="Calibri"/>
          <w:highlight w:val="cyan"/>
        </w:rPr>
        <w:t xml:space="preserve"> </w:t>
      </w:r>
      <w:r w:rsidRPr="00635BE4">
        <w:rPr>
          <w:rStyle w:val="StyleUnderline"/>
          <w:rFonts w:cs="Calibri"/>
          <w:highlight w:val="cyan"/>
        </w:rPr>
        <w:t>negative emission tech</w:t>
      </w:r>
      <w:r w:rsidRPr="009A3F1E">
        <w:rPr>
          <w:rStyle w:val="StyleUnderline"/>
          <w:rFonts w:cs="Calibri"/>
        </w:rPr>
        <w:t>nologie</w:t>
      </w:r>
      <w:r w:rsidRPr="004772DA">
        <w:rPr>
          <w:rStyle w:val="StyleUnderline"/>
          <w:rFonts w:cs="Calibri"/>
        </w:rPr>
        <w:t>s</w:t>
      </w:r>
      <w:r w:rsidRPr="009A3F1E">
        <w:rPr>
          <w:rFonts w:cs="Calibri"/>
        </w:rPr>
        <w:t xml:space="preserve">, </w:t>
      </w:r>
      <w:r w:rsidRPr="00635BE4">
        <w:rPr>
          <w:rStyle w:val="StyleUnderline"/>
          <w:rFonts w:cs="Calibri"/>
          <w:highlight w:val="cyan"/>
        </w:rPr>
        <w:t>which</w:t>
      </w:r>
      <w:r w:rsidRPr="009A3F1E">
        <w:rPr>
          <w:rFonts w:cs="Calibri"/>
        </w:rPr>
        <w:t xml:space="preserve"> are highly controversial as they </w:t>
      </w:r>
      <w:r w:rsidRPr="00635BE4">
        <w:rPr>
          <w:rStyle w:val="StyleUnderline"/>
          <w:rFonts w:cs="Calibri"/>
          <w:highlight w:val="cyan"/>
        </w:rPr>
        <w:t>have not been proven</w:t>
      </w:r>
      <w:r w:rsidRPr="009A3F1E">
        <w:rPr>
          <w:rStyle w:val="StyleUnderline"/>
          <w:rFonts w:cs="Calibri"/>
        </w:rPr>
        <w:t xml:space="preserve"> to work at the required scale</w:t>
      </w:r>
      <w:r w:rsidRPr="009A3F1E">
        <w:rPr>
          <w:rFonts w:cs="Calibri"/>
        </w:rPr>
        <w:t xml:space="preserve"> </w:t>
      </w:r>
      <w:r w:rsidRPr="009A3F1E">
        <w:rPr>
          <w:rStyle w:val="StyleUnderline"/>
          <w:rFonts w:cs="Calibri"/>
        </w:rPr>
        <w:t>and represent an</w:t>
      </w:r>
      <w:r w:rsidRPr="009A3F1E">
        <w:rPr>
          <w:rFonts w:cs="Calibri"/>
        </w:rPr>
        <w:t xml:space="preserve"> “</w:t>
      </w:r>
      <w:r w:rsidRPr="009A3F1E">
        <w:rPr>
          <w:rStyle w:val="Emphasis"/>
        </w:rPr>
        <w:t>unjust and high-stakes gamble</w:t>
      </w:r>
      <w:r w:rsidRPr="009A3F1E">
        <w:rPr>
          <w:rFonts w:cs="Calibri"/>
        </w:rPr>
        <w:t xml:space="preserve">”. </w:t>
      </w:r>
      <w:r w:rsidRPr="00635BE4">
        <w:rPr>
          <w:rStyle w:val="StyleUnderline"/>
          <w:rFonts w:cs="Calibri"/>
          <w:highlight w:val="cyan"/>
        </w:rPr>
        <w:t>The</w:t>
      </w:r>
      <w:r w:rsidRPr="009A3F1E">
        <w:rPr>
          <w:rStyle w:val="StyleUnderline"/>
          <w:rFonts w:cs="Calibri"/>
        </w:rPr>
        <w:t xml:space="preserve"> IPCC</w:t>
      </w:r>
      <w:r w:rsidRPr="009A3F1E">
        <w:rPr>
          <w:rFonts w:cs="Calibri"/>
        </w:rPr>
        <w:t xml:space="preserve"> also </w:t>
      </w:r>
      <w:r w:rsidRPr="009A3F1E">
        <w:rPr>
          <w:rStyle w:val="StyleUnderline"/>
          <w:rFonts w:cs="Calibri"/>
        </w:rPr>
        <w:t xml:space="preserve">provides a </w:t>
      </w:r>
      <w:r w:rsidRPr="00635BE4">
        <w:rPr>
          <w:rStyle w:val="StyleUnderline"/>
          <w:rFonts w:cs="Calibri"/>
          <w:highlight w:val="cyan"/>
        </w:rPr>
        <w:t>fourth scenario</w:t>
      </w:r>
      <w:r w:rsidRPr="009A3F1E">
        <w:rPr>
          <w:rStyle w:val="StyleUnderline"/>
          <w:rFonts w:cs="Calibri"/>
        </w:rPr>
        <w:t xml:space="preserve"> that</w:t>
      </w:r>
      <w:r w:rsidRPr="009A3F1E">
        <w:rPr>
          <w:rFonts w:cs="Calibri"/>
        </w:rPr>
        <w:t xml:space="preserve"> does not rely on negative emissions, but which notably </w:t>
      </w:r>
      <w:r w:rsidRPr="00635BE4">
        <w:rPr>
          <w:rStyle w:val="StyleUnderline"/>
          <w:rFonts w:cs="Calibri"/>
          <w:highlight w:val="cyan"/>
        </w:rPr>
        <w:t>requires</w:t>
      </w:r>
      <w:r w:rsidRPr="009A3F1E">
        <w:rPr>
          <w:rFonts w:cs="Calibri"/>
        </w:rPr>
        <w:t xml:space="preserve"> </w:t>
      </w:r>
      <w:r w:rsidRPr="009A3F1E">
        <w:rPr>
          <w:rStyle w:val="StyleUnderline"/>
          <w:rFonts w:cs="Calibri"/>
        </w:rPr>
        <w:t>that</w:t>
      </w:r>
      <w:r w:rsidRPr="009A3F1E">
        <w:rPr>
          <w:rFonts w:cs="Calibri"/>
        </w:rPr>
        <w:t xml:space="preserve"> “</w:t>
      </w:r>
      <w:r w:rsidRPr="009A3F1E">
        <w:rPr>
          <w:rStyle w:val="StyleUnderline"/>
          <w:rFonts w:cs="Calibri"/>
        </w:rPr>
        <w:t>global material</w:t>
      </w:r>
      <w:r w:rsidRPr="009A3F1E">
        <w:rPr>
          <w:rFonts w:cs="Calibri"/>
        </w:rPr>
        <w:t xml:space="preserve"> </w:t>
      </w:r>
      <w:r w:rsidRPr="009A3F1E">
        <w:rPr>
          <w:rStyle w:val="Emphasis"/>
        </w:rPr>
        <w:t xml:space="preserve">production and </w:t>
      </w:r>
      <w:r w:rsidRPr="00635BE4">
        <w:rPr>
          <w:rStyle w:val="Emphasis"/>
          <w:highlight w:val="cyan"/>
        </w:rPr>
        <w:t>consumption</w:t>
      </w:r>
      <w:r w:rsidRPr="009A3F1E">
        <w:rPr>
          <w:rStyle w:val="Emphasis"/>
        </w:rPr>
        <w:t xml:space="preserve"> </w:t>
      </w:r>
      <w:r w:rsidRPr="00635BE4">
        <w:rPr>
          <w:rStyle w:val="Emphasis"/>
          <w:highlight w:val="cyan"/>
        </w:rPr>
        <w:t>declines significantly</w:t>
      </w:r>
      <w:r w:rsidRPr="009A3F1E">
        <w:rPr>
          <w:rFonts w:cs="Calibri"/>
        </w:rPr>
        <w:t xml:space="preserve">”. Some demand reduction could be achieved through efficiency improvements. But these might be less effective than they appear. </w:t>
      </w:r>
      <w:r w:rsidRPr="009A3F1E">
        <w:rPr>
          <w:rStyle w:val="StyleUnderline"/>
          <w:rFonts w:cs="Calibri"/>
        </w:rPr>
        <w:t xml:space="preserve">As long as we keep pursuing </w:t>
      </w:r>
      <w:r w:rsidRPr="00635BE4">
        <w:rPr>
          <w:rStyle w:val="StyleUnderline"/>
          <w:rFonts w:cs="Calibri"/>
          <w:highlight w:val="cyan"/>
        </w:rPr>
        <w:t>growth</w:t>
      </w:r>
      <w:r w:rsidRPr="009A3F1E">
        <w:rPr>
          <w:rFonts w:cs="Calibri"/>
        </w:rPr>
        <w:t xml:space="preserve">, such </w:t>
      </w:r>
      <w:r w:rsidRPr="009A3F1E">
        <w:rPr>
          <w:rStyle w:val="StyleUnderline"/>
          <w:rFonts w:cs="Calibri"/>
        </w:rPr>
        <w:t>improvements will be used for further expansion</w:t>
      </w:r>
      <w:r w:rsidRPr="009A3F1E">
        <w:rPr>
          <w:rFonts w:cs="Calibri"/>
        </w:rPr>
        <w:t xml:space="preserve">. </w:t>
      </w:r>
      <w:r w:rsidRPr="009A3F1E">
        <w:rPr>
          <w:rStyle w:val="StyleUnderline"/>
          <w:rFonts w:cs="Calibri"/>
        </w:rPr>
        <w:t>This</w:t>
      </w:r>
      <w:r w:rsidRPr="009A3F1E">
        <w:rPr>
          <w:rFonts w:cs="Calibri"/>
        </w:rPr>
        <w:t xml:space="preserve"> </w:t>
      </w:r>
      <w:r w:rsidRPr="009A3F1E">
        <w:rPr>
          <w:rStyle w:val="StyleUnderline"/>
          <w:rFonts w:cs="Calibri"/>
        </w:rPr>
        <w:t xml:space="preserve">can </w:t>
      </w:r>
      <w:r w:rsidRPr="00635BE4">
        <w:rPr>
          <w:rStyle w:val="StyleUnderline"/>
          <w:rFonts w:cs="Calibri"/>
          <w:highlight w:val="cyan"/>
        </w:rPr>
        <w:t>counteract</w:t>
      </w:r>
      <w:r w:rsidRPr="009A3F1E">
        <w:rPr>
          <w:rFonts w:cs="Calibri"/>
        </w:rPr>
        <w:t xml:space="preserve"> possible </w:t>
      </w:r>
      <w:r w:rsidRPr="00635BE4">
        <w:rPr>
          <w:rStyle w:val="StyleUnderline"/>
          <w:rFonts w:cs="Calibri"/>
          <w:highlight w:val="cyan"/>
        </w:rPr>
        <w:t>environmental gains</w:t>
      </w:r>
      <w:r w:rsidRPr="009A3F1E">
        <w:rPr>
          <w:rFonts w:cs="Calibri"/>
        </w:rPr>
        <w:t xml:space="preserve">. Simply put, </w:t>
      </w:r>
      <w:r w:rsidRPr="00635BE4">
        <w:rPr>
          <w:rStyle w:val="StyleUnderline"/>
          <w:rFonts w:cs="Calibri"/>
          <w:highlight w:val="cyan"/>
        </w:rPr>
        <w:t>efficiency improvements</w:t>
      </w:r>
      <w:r w:rsidRPr="009A3F1E">
        <w:rPr>
          <w:rStyle w:val="StyleUnderline"/>
          <w:rFonts w:cs="Calibri"/>
        </w:rPr>
        <w:t xml:space="preserve"> make things cheaper</w:t>
      </w:r>
      <w:r w:rsidRPr="009A3F1E">
        <w:rPr>
          <w:rFonts w:cs="Calibri"/>
        </w:rPr>
        <w:t xml:space="preserve"> </w:t>
      </w:r>
      <w:r w:rsidRPr="009A3F1E">
        <w:rPr>
          <w:rStyle w:val="StyleUnderline"/>
          <w:rFonts w:cs="Calibri"/>
        </w:rPr>
        <w:t>and</w:t>
      </w:r>
      <w:r w:rsidRPr="009A3F1E">
        <w:rPr>
          <w:rFonts w:cs="Calibri"/>
        </w:rPr>
        <w:t xml:space="preserve"> therefore </w:t>
      </w:r>
      <w:r w:rsidRPr="00635BE4">
        <w:rPr>
          <w:rStyle w:val="Emphasis"/>
          <w:highlight w:val="cyan"/>
        </w:rPr>
        <w:t>push up consumption</w:t>
      </w:r>
      <w:r w:rsidRPr="009A3F1E">
        <w:rPr>
          <w:rFonts w:cs="Calibri"/>
        </w:rPr>
        <w:t xml:space="preserve">. </w:t>
      </w:r>
      <w:r w:rsidRPr="00635BE4">
        <w:rPr>
          <w:rStyle w:val="StyleUnderline"/>
          <w:rFonts w:cs="Calibri"/>
          <w:highlight w:val="cyan"/>
        </w:rPr>
        <w:t>Such</w:t>
      </w:r>
      <w:r w:rsidRPr="009A3F1E">
        <w:rPr>
          <w:rFonts w:cs="Calibri"/>
        </w:rPr>
        <w:t xml:space="preserve"> a rebound effect </w:t>
      </w:r>
      <w:r w:rsidRPr="00635BE4">
        <w:rPr>
          <w:rStyle w:val="StyleUnderline"/>
          <w:rFonts w:cs="Calibri"/>
          <w:highlight w:val="cyan"/>
        </w:rPr>
        <w:t>has been found</w:t>
      </w:r>
      <w:r w:rsidRPr="009A3F1E">
        <w:rPr>
          <w:rStyle w:val="StyleUnderline"/>
          <w:rFonts w:cs="Calibri"/>
        </w:rPr>
        <w:t xml:space="preserve"> both </w:t>
      </w:r>
      <w:r w:rsidRPr="00635BE4">
        <w:rPr>
          <w:rStyle w:val="StyleUnderline"/>
          <w:rFonts w:cs="Calibri"/>
          <w:highlight w:val="cyan"/>
        </w:rPr>
        <w:t>in</w:t>
      </w:r>
      <w:r w:rsidRPr="009A3F1E">
        <w:rPr>
          <w:rFonts w:cs="Calibri"/>
        </w:rPr>
        <w:t xml:space="preserve"> </w:t>
      </w:r>
      <w:r w:rsidRPr="009A3F1E">
        <w:rPr>
          <w:rStyle w:val="Emphasis"/>
        </w:rPr>
        <w:t xml:space="preserve">different </w:t>
      </w:r>
      <w:r w:rsidRPr="00635BE4">
        <w:rPr>
          <w:rStyle w:val="Emphasis"/>
          <w:highlight w:val="cyan"/>
        </w:rPr>
        <w:t>countries and industries</w:t>
      </w:r>
      <w:r w:rsidRPr="009A3F1E">
        <w:rPr>
          <w:rFonts w:cs="Calibri"/>
        </w:rPr>
        <w:t xml:space="preserve">. What is more, </w:t>
      </w:r>
      <w:r w:rsidRPr="004772DA">
        <w:rPr>
          <w:rStyle w:val="StyleUnderline"/>
          <w:rFonts w:cs="Calibri"/>
        </w:rPr>
        <w:t>tech</w:t>
      </w:r>
      <w:r w:rsidRPr="009A3F1E">
        <w:rPr>
          <w:rStyle w:val="StyleUnderline"/>
          <w:rFonts w:cs="Calibri"/>
        </w:rPr>
        <w:t xml:space="preserve">nological </w:t>
      </w:r>
      <w:r w:rsidRPr="004772DA">
        <w:rPr>
          <w:rStyle w:val="StyleUnderline"/>
          <w:rFonts w:cs="Calibri"/>
        </w:rPr>
        <w:t>shifts</w:t>
      </w:r>
      <w:r w:rsidRPr="004772DA">
        <w:rPr>
          <w:rFonts w:cs="Calibri"/>
        </w:rPr>
        <w:t xml:space="preserve"> </w:t>
      </w:r>
      <w:r w:rsidRPr="004772DA">
        <w:rPr>
          <w:rStyle w:val="Emphasis"/>
        </w:rPr>
        <w:t>always</w:t>
      </w:r>
      <w:r w:rsidRPr="009A3F1E">
        <w:rPr>
          <w:rStyle w:val="Emphasis"/>
        </w:rPr>
        <w:t xml:space="preserve"> come at an </w:t>
      </w:r>
      <w:r w:rsidRPr="004772DA">
        <w:rPr>
          <w:rStyle w:val="Emphasis"/>
        </w:rPr>
        <w:t>environmental cost</w:t>
      </w:r>
      <w:r w:rsidRPr="009A3F1E">
        <w:rPr>
          <w:rFonts w:cs="Calibri"/>
        </w:rPr>
        <w:t xml:space="preserve">. </w:t>
      </w:r>
      <w:r w:rsidRPr="00635BE4">
        <w:rPr>
          <w:rStyle w:val="StyleUnderline"/>
          <w:rFonts w:cs="Calibri"/>
          <w:highlight w:val="cyan"/>
        </w:rPr>
        <w:t>Every sector</w:t>
      </w:r>
      <w:r w:rsidRPr="004772DA">
        <w:rPr>
          <w:rStyle w:val="StyleUnderline"/>
          <w:rFonts w:cs="Calibri"/>
        </w:rPr>
        <w:t xml:space="preserve"> of</w:t>
      </w:r>
      <w:r w:rsidRPr="009A3F1E">
        <w:rPr>
          <w:rStyle w:val="StyleUnderline"/>
          <w:rFonts w:cs="Calibri"/>
        </w:rPr>
        <w:t xml:space="preserve"> our </w:t>
      </w:r>
      <w:r w:rsidRPr="004772DA">
        <w:rPr>
          <w:rStyle w:val="StyleUnderline"/>
          <w:rFonts w:cs="Calibri"/>
        </w:rPr>
        <w:t>economy</w:t>
      </w:r>
      <w:r w:rsidRPr="004772DA">
        <w:rPr>
          <w:rFonts w:cs="Calibri"/>
        </w:rPr>
        <w:t xml:space="preserve"> </w:t>
      </w:r>
      <w:r w:rsidRPr="00635BE4">
        <w:rPr>
          <w:rStyle w:val="StyleUnderline"/>
          <w:rFonts w:cs="Calibri"/>
          <w:highlight w:val="cyan"/>
        </w:rPr>
        <w:t>is</w:t>
      </w:r>
      <w:r w:rsidRPr="009A3F1E">
        <w:rPr>
          <w:rFonts w:cs="Calibri"/>
        </w:rPr>
        <w:t xml:space="preserve"> still </w:t>
      </w:r>
      <w:r w:rsidRPr="00635BE4">
        <w:rPr>
          <w:rStyle w:val="StyleUnderline"/>
          <w:rFonts w:cs="Calibri"/>
          <w:highlight w:val="cyan"/>
        </w:rPr>
        <w:t>based on</w:t>
      </w:r>
      <w:r w:rsidRPr="009A3F1E">
        <w:rPr>
          <w:rFonts w:cs="Calibri"/>
        </w:rPr>
        <w:t xml:space="preserve"> some form of </w:t>
      </w:r>
      <w:r w:rsidRPr="00635BE4">
        <w:rPr>
          <w:rStyle w:val="Emphasis"/>
          <w:highlight w:val="cyan"/>
        </w:rPr>
        <w:t>extraction, pollution, and waste</w:t>
      </w:r>
      <w:r w:rsidRPr="009A3F1E">
        <w:rPr>
          <w:rFonts w:cs="Calibri"/>
        </w:rPr>
        <w:t xml:space="preserve">. And </w:t>
      </w:r>
      <w:r w:rsidRPr="009A3F1E">
        <w:rPr>
          <w:rStyle w:val="StyleUnderline"/>
          <w:rFonts w:cs="Calibri"/>
        </w:rPr>
        <w:t>all of them depend on carbon</w:t>
      </w:r>
      <w:r w:rsidRPr="009A3F1E">
        <w:rPr>
          <w:rFonts w:cs="Calibri"/>
        </w:rPr>
        <w:t xml:space="preserve">. </w:t>
      </w:r>
      <w:r w:rsidRPr="009A3F1E">
        <w:rPr>
          <w:rStyle w:val="StyleUnderline"/>
          <w:rFonts w:cs="Calibri"/>
        </w:rPr>
        <w:t>Renewable energy</w:t>
      </w:r>
      <w:r w:rsidRPr="009A3F1E">
        <w:rPr>
          <w:rFonts w:cs="Calibri"/>
        </w:rPr>
        <w:t xml:space="preserve">, in particular, </w:t>
      </w:r>
      <w:r w:rsidRPr="009A3F1E">
        <w:rPr>
          <w:rStyle w:val="StyleUnderline"/>
          <w:rFonts w:cs="Calibri"/>
        </w:rPr>
        <w:t>requires a great amount of rare minerals and land-use</w:t>
      </w:r>
      <w:r w:rsidRPr="009A3F1E">
        <w:rPr>
          <w:rFonts w:cs="Calibri"/>
        </w:rPr>
        <w:t xml:space="preserve">. The same goes for </w:t>
      </w:r>
      <w:r w:rsidRPr="004772DA">
        <w:rPr>
          <w:rStyle w:val="StyleUnderline"/>
          <w:rFonts w:cs="Calibri"/>
        </w:rPr>
        <w:t>nuclear energy</w:t>
      </w:r>
      <w:r w:rsidRPr="009A3F1E">
        <w:rPr>
          <w:rFonts w:cs="Calibri"/>
        </w:rPr>
        <w:t xml:space="preserve">, which </w:t>
      </w:r>
      <w:r w:rsidRPr="004772DA">
        <w:rPr>
          <w:rStyle w:val="StyleUnderline"/>
          <w:rFonts w:cs="Calibri"/>
        </w:rPr>
        <w:t>demands</w:t>
      </w:r>
      <w:r w:rsidRPr="009A3F1E">
        <w:rPr>
          <w:rStyle w:val="StyleUnderline"/>
          <w:rFonts w:cs="Calibri"/>
        </w:rPr>
        <w:t xml:space="preserve"> considerable </w:t>
      </w:r>
      <w:r w:rsidRPr="004772DA">
        <w:rPr>
          <w:rStyle w:val="StyleUnderline"/>
          <w:rFonts w:cs="Calibri"/>
        </w:rPr>
        <w:t>resources</w:t>
      </w:r>
      <w:r w:rsidRPr="009A3F1E">
        <w:rPr>
          <w:rFonts w:cs="Calibri"/>
        </w:rPr>
        <w:t xml:space="preserve"> in order </w:t>
      </w:r>
      <w:r w:rsidRPr="009A3F1E">
        <w:rPr>
          <w:rStyle w:val="StyleUnderline"/>
          <w:rFonts w:cs="Calibri"/>
        </w:rPr>
        <w:t>to mine uranium</w:t>
      </w:r>
      <w:r w:rsidRPr="009A3F1E">
        <w:rPr>
          <w:rFonts w:cs="Calibri"/>
        </w:rPr>
        <w:t xml:space="preserve">, </w:t>
      </w:r>
      <w:r w:rsidRPr="009A3F1E">
        <w:rPr>
          <w:rStyle w:val="StyleUnderline"/>
          <w:rFonts w:cs="Calibri"/>
        </w:rPr>
        <w:t>construct power plants</w:t>
      </w:r>
      <w:r w:rsidRPr="009A3F1E">
        <w:rPr>
          <w:rFonts w:cs="Calibri"/>
        </w:rPr>
        <w:t xml:space="preserve">, </w:t>
      </w:r>
      <w:r w:rsidRPr="009A3F1E">
        <w:rPr>
          <w:rStyle w:val="StyleUnderline"/>
          <w:rFonts w:cs="Calibri"/>
        </w:rPr>
        <w:t>and deal with its waste</w:t>
      </w:r>
      <w:r w:rsidRPr="009A3F1E">
        <w:rPr>
          <w:rFonts w:cs="Calibri"/>
        </w:rPr>
        <w:t xml:space="preserve">. Even </w:t>
      </w:r>
      <w:r w:rsidRPr="009A3F1E">
        <w:rPr>
          <w:rStyle w:val="StyleUnderline"/>
          <w:rFonts w:cs="Calibri"/>
        </w:rPr>
        <w:t>digital technology has environmental impacts</w:t>
      </w:r>
      <w:r w:rsidRPr="009A3F1E">
        <w:rPr>
          <w:rFonts w:cs="Calibri"/>
        </w:rPr>
        <w:t xml:space="preserve">. </w:t>
      </w:r>
      <w:r w:rsidRPr="009A3F1E">
        <w:rPr>
          <w:rStyle w:val="StyleUnderline"/>
          <w:rFonts w:cs="Calibri"/>
        </w:rPr>
        <w:t>Phillips</w:t>
      </w:r>
      <w:r w:rsidRPr="009A3F1E">
        <w:rPr>
          <w:rFonts w:cs="Calibri"/>
        </w:rPr>
        <w:t xml:space="preserve"> tries to argue against this by pointing at past solutions to environmental problems, like the ozone layer or deforestation. However, he </w:t>
      </w:r>
      <w:r w:rsidRPr="009A3F1E">
        <w:rPr>
          <w:rStyle w:val="StyleUnderline"/>
          <w:rFonts w:cs="Calibri"/>
        </w:rPr>
        <w:t>does acknowledge that</w:t>
      </w:r>
      <w:r w:rsidRPr="009A3F1E">
        <w:rPr>
          <w:rFonts w:cs="Calibri"/>
        </w:rPr>
        <w:t xml:space="preserve"> those examples do not compare well to a bigger challenge like climate change. Some of those </w:t>
      </w:r>
      <w:r w:rsidRPr="004772DA">
        <w:rPr>
          <w:rStyle w:val="StyleUnderline"/>
          <w:rFonts w:cs="Calibri"/>
        </w:rPr>
        <w:t>challenges were solvable because</w:t>
      </w:r>
      <w:r w:rsidRPr="004772DA">
        <w:rPr>
          <w:rFonts w:cs="Calibri"/>
          <w:b/>
          <w:bCs/>
        </w:rPr>
        <w:t xml:space="preserve"> </w:t>
      </w:r>
      <w:r w:rsidRPr="004772DA">
        <w:rPr>
          <w:rStyle w:val="StyleUnderline"/>
          <w:rFonts w:cs="Calibri"/>
        </w:rPr>
        <w:t>they only affected a single sector</w:t>
      </w:r>
      <w:r w:rsidRPr="009A3F1E">
        <w:rPr>
          <w:rFonts w:cs="Calibri"/>
        </w:rPr>
        <w:t xml:space="preserve"> and an easy technological replacement was available. Additionally, </w:t>
      </w:r>
      <w:r w:rsidRPr="009A3F1E">
        <w:rPr>
          <w:rStyle w:val="StyleUnderline"/>
          <w:rFonts w:cs="Calibri"/>
        </w:rPr>
        <w:t>many</w:t>
      </w:r>
      <w:r w:rsidRPr="009A3F1E">
        <w:rPr>
          <w:rFonts w:cs="Calibri"/>
        </w:rPr>
        <w:t xml:space="preserve"> past </w:t>
      </w:r>
      <w:r w:rsidRPr="00635BE4">
        <w:rPr>
          <w:rStyle w:val="StyleUnderline"/>
          <w:rFonts w:cs="Calibri"/>
          <w:highlight w:val="cyan"/>
        </w:rPr>
        <w:t>environmental</w:t>
      </w:r>
      <w:r w:rsidRPr="00635BE4">
        <w:rPr>
          <w:rFonts w:cs="Calibri"/>
          <w:highlight w:val="cyan"/>
        </w:rPr>
        <w:t xml:space="preserve"> </w:t>
      </w:r>
      <w:r w:rsidRPr="00635BE4">
        <w:rPr>
          <w:rStyle w:val="StyleUnderline"/>
          <w:rFonts w:cs="Calibri"/>
          <w:highlight w:val="cyan"/>
        </w:rPr>
        <w:t>challenges</w:t>
      </w:r>
      <w:r w:rsidRPr="009A3F1E">
        <w:rPr>
          <w:rStyle w:val="StyleUnderline"/>
          <w:rFonts w:cs="Calibri"/>
        </w:rPr>
        <w:t xml:space="preserve"> have not been overcome</w:t>
      </w:r>
      <w:r w:rsidRPr="009A3F1E">
        <w:rPr>
          <w:rFonts w:cs="Calibri"/>
        </w:rPr>
        <w:t xml:space="preserve">, </w:t>
      </w:r>
      <w:r w:rsidRPr="009A3F1E">
        <w:rPr>
          <w:rStyle w:val="StyleUnderline"/>
          <w:rFonts w:cs="Calibri"/>
        </w:rPr>
        <w:t>but</w:t>
      </w:r>
      <w:r w:rsidRPr="009A3F1E">
        <w:rPr>
          <w:rFonts w:cs="Calibri"/>
        </w:rPr>
        <w:t xml:space="preserve"> </w:t>
      </w:r>
      <w:r w:rsidRPr="00635BE4">
        <w:rPr>
          <w:rStyle w:val="StyleUnderline"/>
          <w:rFonts w:cs="Calibri"/>
          <w:highlight w:val="cyan"/>
        </w:rPr>
        <w:t>have</w:t>
      </w:r>
      <w:r w:rsidRPr="009A3F1E">
        <w:rPr>
          <w:rFonts w:cs="Calibri"/>
        </w:rPr>
        <w:t xml:space="preserve"> simply </w:t>
      </w:r>
      <w:r w:rsidRPr="00635BE4">
        <w:rPr>
          <w:rStyle w:val="StyleUnderline"/>
          <w:rFonts w:cs="Calibri"/>
          <w:highlight w:val="cyan"/>
        </w:rPr>
        <w:t>been</w:t>
      </w:r>
      <w:r w:rsidRPr="00635BE4">
        <w:rPr>
          <w:rFonts w:cs="Calibri"/>
          <w:highlight w:val="cyan"/>
        </w:rPr>
        <w:t xml:space="preserve"> </w:t>
      </w:r>
      <w:r w:rsidRPr="00635BE4">
        <w:rPr>
          <w:rStyle w:val="Emphasis"/>
          <w:highlight w:val="cyan"/>
        </w:rPr>
        <w:t>reshaped and displaced</w:t>
      </w:r>
      <w:r w:rsidRPr="009A3F1E">
        <w:rPr>
          <w:rFonts w:cs="Calibri"/>
        </w:rPr>
        <w:t xml:space="preserve">. Philips points towards the fact that </w:t>
      </w:r>
      <w:r w:rsidRPr="009A3F1E">
        <w:rPr>
          <w:rStyle w:val="StyleUnderline"/>
          <w:rFonts w:cs="Calibri"/>
        </w:rPr>
        <w:t>net deforestation</w:t>
      </w:r>
      <w:r w:rsidRPr="009A3F1E">
        <w:rPr>
          <w:rFonts w:cs="Calibri"/>
        </w:rPr>
        <w:t xml:space="preserve"> </w:t>
      </w:r>
      <w:r w:rsidRPr="009A3F1E">
        <w:rPr>
          <w:rStyle w:val="StyleUnderline"/>
          <w:rFonts w:cs="Calibri"/>
        </w:rPr>
        <w:t>ceases in rich countries</w:t>
      </w:r>
      <w:r w:rsidRPr="009A3F1E">
        <w:rPr>
          <w:rFonts w:cs="Calibri"/>
        </w:rPr>
        <w:t xml:space="preserve">. But this is mainly </w:t>
      </w:r>
      <w:r w:rsidRPr="009A3F1E">
        <w:rPr>
          <w:rStyle w:val="StyleUnderline"/>
          <w:rFonts w:cs="Calibri"/>
        </w:rPr>
        <w:t>because</w:t>
      </w:r>
      <w:r w:rsidRPr="009A3F1E">
        <w:rPr>
          <w:rFonts w:cs="Calibri"/>
        </w:rPr>
        <w:t xml:space="preserve"> agricultural </w:t>
      </w:r>
      <w:r w:rsidRPr="009A3F1E">
        <w:rPr>
          <w:rStyle w:val="StyleUnderline"/>
          <w:rFonts w:cs="Calibri"/>
        </w:rPr>
        <w:t>production is outsourced to poorer ones</w:t>
      </w:r>
      <w:r w:rsidRPr="009A3F1E">
        <w:rPr>
          <w:rFonts w:cs="Calibri"/>
        </w:rPr>
        <w:t xml:space="preserve">. The study he uses to show the increase in global tree-cover also shows an alarming reduction in tropical areas. </w:t>
      </w:r>
      <w:r w:rsidRPr="009A3F1E">
        <w:rPr>
          <w:rStyle w:val="StyleUnderline"/>
          <w:rFonts w:cs="Calibri"/>
        </w:rPr>
        <w:t xml:space="preserve">The recent </w:t>
      </w:r>
      <w:r w:rsidRPr="00635BE4">
        <w:rPr>
          <w:rStyle w:val="StyleUnderline"/>
          <w:rFonts w:cs="Calibri"/>
          <w:highlight w:val="cyan"/>
        </w:rPr>
        <w:t>Amazon fires</w:t>
      </w:r>
      <w:r w:rsidRPr="009A3F1E">
        <w:rPr>
          <w:rFonts w:cs="Calibri"/>
        </w:rPr>
        <w:t xml:space="preserve"> in Brazil, for example, </w:t>
      </w:r>
      <w:r w:rsidRPr="00635BE4">
        <w:rPr>
          <w:rStyle w:val="StyleUnderline"/>
          <w:rFonts w:cs="Calibri"/>
          <w:highlight w:val="cyan"/>
        </w:rPr>
        <w:t>are connected to</w:t>
      </w:r>
      <w:r w:rsidRPr="009A3F1E">
        <w:rPr>
          <w:rStyle w:val="StyleUnderline"/>
          <w:rFonts w:cs="Calibri"/>
        </w:rPr>
        <w:t xml:space="preserve"> increased </w:t>
      </w:r>
      <w:r w:rsidRPr="00635BE4">
        <w:rPr>
          <w:rStyle w:val="StyleUnderline"/>
          <w:rFonts w:cs="Calibri"/>
          <w:highlight w:val="cyan"/>
        </w:rPr>
        <w:t>deforestation</w:t>
      </w:r>
      <w:r w:rsidRPr="009A3F1E">
        <w:rPr>
          <w:rStyle w:val="StyleUnderline"/>
          <w:rFonts w:cs="Calibri"/>
        </w:rPr>
        <w:t xml:space="preserve"> efforts</w:t>
      </w:r>
      <w:r w:rsidRPr="009A3F1E">
        <w:rPr>
          <w:rFonts w:cs="Calibri"/>
        </w:rPr>
        <w:t xml:space="preserve"> </w:t>
      </w:r>
      <w:r w:rsidRPr="00635BE4">
        <w:rPr>
          <w:rStyle w:val="StyleUnderline"/>
          <w:rFonts w:cs="Calibri"/>
          <w:highlight w:val="cyan"/>
        </w:rPr>
        <w:t>for agricultural expansion</w:t>
      </w:r>
      <w:r w:rsidRPr="009A3F1E">
        <w:rPr>
          <w:rFonts w:cs="Calibri"/>
        </w:rPr>
        <w:t xml:space="preserve"> in the territory of the world’s 22nd largest export economy. The total amount of </w:t>
      </w:r>
      <w:r w:rsidRPr="00635BE4">
        <w:rPr>
          <w:rStyle w:val="StyleUnderline"/>
          <w:rFonts w:cs="Calibri"/>
          <w:highlight w:val="cyan"/>
        </w:rPr>
        <w:t>environmental degradation</w:t>
      </w:r>
      <w:r w:rsidRPr="009A3F1E">
        <w:rPr>
          <w:rFonts w:cs="Calibri"/>
        </w:rPr>
        <w:t xml:space="preserve"> </w:t>
      </w:r>
      <w:r w:rsidRPr="009A3F1E">
        <w:rPr>
          <w:rStyle w:val="StyleUnderline"/>
          <w:rFonts w:cs="Calibri"/>
        </w:rPr>
        <w:t>caused by our economy</w:t>
      </w:r>
      <w:r w:rsidRPr="009A3F1E">
        <w:rPr>
          <w:rFonts w:cs="Calibri"/>
        </w:rPr>
        <w:t xml:space="preserve"> </w:t>
      </w:r>
      <w:r w:rsidRPr="00635BE4">
        <w:rPr>
          <w:rStyle w:val="Emphasis"/>
          <w:highlight w:val="cyan"/>
        </w:rPr>
        <w:t>remains coupled to economic activity</w:t>
      </w:r>
      <w:r w:rsidRPr="009A3F1E">
        <w:rPr>
          <w:rFonts w:cs="Calibri"/>
        </w:rPr>
        <w:t xml:space="preserve">. Finally, it is important to understand that </w:t>
      </w:r>
      <w:r w:rsidRPr="00635BE4">
        <w:rPr>
          <w:rStyle w:val="StyleUnderline"/>
          <w:rFonts w:cs="Calibri"/>
          <w:highlight w:val="cyan"/>
        </w:rPr>
        <w:t>environmental issues are</w:t>
      </w:r>
      <w:r w:rsidRPr="009A3F1E">
        <w:rPr>
          <w:rStyle w:val="StyleUnderline"/>
          <w:rFonts w:cs="Calibri"/>
        </w:rPr>
        <w:t xml:space="preserve"> all </w:t>
      </w:r>
      <w:r w:rsidRPr="00635BE4">
        <w:rPr>
          <w:rStyle w:val="StyleUnderline"/>
          <w:rFonts w:cs="Calibri"/>
          <w:highlight w:val="cyan"/>
        </w:rPr>
        <w:t>interrelated</w:t>
      </w:r>
      <w:r w:rsidRPr="009A3F1E">
        <w:rPr>
          <w:rFonts w:cs="Calibri"/>
        </w:rPr>
        <w:t xml:space="preserve">. Even </w:t>
      </w:r>
      <w:r w:rsidRPr="009A3F1E">
        <w:rPr>
          <w:rStyle w:val="StyleUnderline"/>
          <w:rFonts w:cs="Calibri"/>
        </w:rPr>
        <w:t>the successful ozone depletion</w:t>
      </w:r>
      <w:r w:rsidRPr="009A3F1E">
        <w:rPr>
          <w:rFonts w:cs="Calibri"/>
        </w:rPr>
        <w:t xml:space="preserve"> </w:t>
      </w:r>
      <w:r w:rsidRPr="009A3F1E">
        <w:rPr>
          <w:rStyle w:val="StyleUnderline"/>
          <w:rFonts w:cs="Calibri"/>
        </w:rPr>
        <w:t>is</w:t>
      </w:r>
      <w:r w:rsidRPr="009A3F1E">
        <w:rPr>
          <w:rFonts w:cs="Calibri"/>
        </w:rPr>
        <w:t xml:space="preserve"> nowadays </w:t>
      </w:r>
      <w:r w:rsidRPr="009A3F1E">
        <w:rPr>
          <w:rStyle w:val="StyleUnderline"/>
          <w:rFonts w:cs="Calibri"/>
        </w:rPr>
        <w:t>under threat as climate change could reverse the recovery of the ozone layer</w:t>
      </w:r>
      <w:r w:rsidRPr="009A3F1E">
        <w:rPr>
          <w:rFonts w:cs="Calibri"/>
        </w:rPr>
        <w:t xml:space="preserve">. The deforestation study mentioned above shows that </w:t>
      </w:r>
      <w:r w:rsidRPr="009A3F1E">
        <w:rPr>
          <w:rStyle w:val="StyleUnderline"/>
          <w:rFonts w:cs="Calibri"/>
        </w:rPr>
        <w:t>climate change has contributed to</w:t>
      </w:r>
      <w:r w:rsidRPr="009A3F1E">
        <w:rPr>
          <w:rFonts w:cs="Calibri"/>
        </w:rPr>
        <w:t xml:space="preserve"> both </w:t>
      </w:r>
      <w:r w:rsidRPr="009A3F1E">
        <w:rPr>
          <w:rStyle w:val="StyleUnderline"/>
          <w:rFonts w:cs="Calibri"/>
        </w:rPr>
        <w:t>increases and decreases of vegetation</w:t>
      </w:r>
      <w:r w:rsidRPr="009A3F1E">
        <w:rPr>
          <w:rFonts w:cs="Calibri"/>
        </w:rPr>
        <w:t xml:space="preserve"> in different parts of the world. </w:t>
      </w:r>
      <w:r w:rsidRPr="00635BE4">
        <w:rPr>
          <w:rStyle w:val="StyleUnderline"/>
          <w:rFonts w:cs="Calibri"/>
          <w:highlight w:val="cyan"/>
        </w:rPr>
        <w:t>Mass extinction</w:t>
      </w:r>
      <w:r w:rsidRPr="009A3F1E">
        <w:rPr>
          <w:rStyle w:val="StyleUnderline"/>
          <w:rFonts w:cs="Calibri"/>
        </w:rPr>
        <w:t xml:space="preserve"> is</w:t>
      </w:r>
      <w:r w:rsidRPr="009A3F1E">
        <w:rPr>
          <w:rFonts w:cs="Calibri"/>
        </w:rPr>
        <w:t xml:space="preserve"> </w:t>
      </w:r>
      <w:r w:rsidRPr="009A3F1E">
        <w:rPr>
          <w:rStyle w:val="Emphasis"/>
        </w:rPr>
        <w:t>another serious threat</w:t>
      </w:r>
      <w:r w:rsidRPr="009A3F1E">
        <w:rPr>
          <w:rFonts w:cs="Calibri"/>
        </w:rPr>
        <w:t xml:space="preserve"> that our planet is experiencing at the moment, </w:t>
      </w:r>
      <w:r w:rsidRPr="009A3F1E">
        <w:rPr>
          <w:rStyle w:val="StyleUnderline"/>
          <w:rFonts w:cs="Calibri"/>
        </w:rPr>
        <w:t xml:space="preserve">which </w:t>
      </w:r>
      <w:r w:rsidRPr="00635BE4">
        <w:rPr>
          <w:rStyle w:val="StyleUnderline"/>
          <w:rFonts w:cs="Calibri"/>
          <w:highlight w:val="cyan"/>
        </w:rPr>
        <w:t>is also</w:t>
      </w:r>
      <w:r w:rsidRPr="009A3F1E">
        <w:rPr>
          <w:rStyle w:val="StyleUnderline"/>
          <w:rFonts w:cs="Calibri"/>
        </w:rPr>
        <w:t xml:space="preserve"> connected to deforestation</w:t>
      </w:r>
      <w:r w:rsidRPr="009A3F1E">
        <w:rPr>
          <w:rFonts w:cs="Calibri"/>
        </w:rPr>
        <w:t xml:space="preserve">. And we know that most mass extinctions of the past “had something to do with rapid climate changes”. All this means that </w:t>
      </w:r>
      <w:r w:rsidRPr="009A3F1E">
        <w:rPr>
          <w:rStyle w:val="StyleUnderline"/>
          <w:rFonts w:cs="Calibri"/>
        </w:rPr>
        <w:t>it is hard to see a way</w:t>
      </w:r>
      <w:r w:rsidRPr="009A3F1E">
        <w:rPr>
          <w:rFonts w:cs="Calibri"/>
        </w:rPr>
        <w:t xml:space="preserve"> </w:t>
      </w:r>
      <w:r w:rsidRPr="009A3F1E">
        <w:rPr>
          <w:rStyle w:val="StyleUnderline"/>
          <w:rFonts w:cs="Calibri"/>
        </w:rPr>
        <w:t>around a reduction of economic activity</w:t>
      </w:r>
      <w:r w:rsidRPr="009A3F1E">
        <w:rPr>
          <w:rFonts w:cs="Calibri"/>
        </w:rPr>
        <w:t xml:space="preserve">. Of course </w:t>
      </w:r>
      <w:r w:rsidRPr="009A3F1E">
        <w:rPr>
          <w:rStyle w:val="StyleUnderline"/>
          <w:rFonts w:cs="Calibri"/>
        </w:rPr>
        <w:t>it is theoretically possible that we could</w:t>
      </w:r>
      <w:r w:rsidRPr="009A3F1E">
        <w:rPr>
          <w:rFonts w:cs="Calibri"/>
        </w:rPr>
        <w:t xml:space="preserve"> </w:t>
      </w:r>
      <w:r w:rsidRPr="009A3F1E">
        <w:rPr>
          <w:rStyle w:val="StyleUnderline"/>
          <w:rFonts w:cs="Calibri"/>
        </w:rPr>
        <w:t>grow</w:t>
      </w:r>
      <w:r w:rsidRPr="009A3F1E">
        <w:rPr>
          <w:rFonts w:cs="Calibri"/>
        </w:rPr>
        <w:t xml:space="preserve"> and produce more within our limits if technology improves. </w:t>
      </w:r>
      <w:r w:rsidRPr="009A3F1E">
        <w:rPr>
          <w:rStyle w:val="StyleUnderline"/>
          <w:rFonts w:cs="Calibri"/>
        </w:rPr>
        <w:t>But</w:t>
      </w:r>
      <w:r w:rsidRPr="009A3F1E">
        <w:rPr>
          <w:rFonts w:cs="Calibri"/>
        </w:rPr>
        <w:t xml:space="preserve"> so far </w:t>
      </w:r>
      <w:r w:rsidRPr="009A3F1E">
        <w:rPr>
          <w:rStyle w:val="StyleUnderline"/>
          <w:rFonts w:cs="Calibri"/>
        </w:rPr>
        <w:t>this hasn’t happened</w:t>
      </w:r>
      <w:r w:rsidRPr="009A3F1E">
        <w:rPr>
          <w:rFonts w:cs="Calibri"/>
        </w:rPr>
        <w:t xml:space="preserve">, </w:t>
      </w:r>
      <w:r w:rsidRPr="009A3F1E">
        <w:rPr>
          <w:rStyle w:val="StyleUnderline"/>
          <w:rFonts w:cs="Calibri"/>
        </w:rPr>
        <w:t>there is little to show that it will</w:t>
      </w:r>
      <w:r w:rsidRPr="009A3F1E">
        <w:rPr>
          <w:rFonts w:cs="Calibri"/>
        </w:rPr>
        <w:t xml:space="preserve">, </w:t>
      </w:r>
      <w:r w:rsidRPr="009A3F1E">
        <w:rPr>
          <w:rStyle w:val="StyleUnderline"/>
          <w:rFonts w:cs="Calibri"/>
        </w:rPr>
        <w:t>and</w:t>
      </w:r>
      <w:r w:rsidRPr="009A3F1E">
        <w:rPr>
          <w:rFonts w:cs="Calibri"/>
        </w:rPr>
        <w:t xml:space="preserve"> as long as it doesn’t, </w:t>
      </w:r>
      <w:r w:rsidRPr="009A3F1E">
        <w:rPr>
          <w:rStyle w:val="Emphasis"/>
        </w:rPr>
        <w:t>we need a practical plan</w:t>
      </w:r>
      <w:r w:rsidRPr="009A3F1E">
        <w:rPr>
          <w:rFonts w:cs="Calibri"/>
        </w:rPr>
        <w:t xml:space="preserve">. The logic of eco-modernism – </w:t>
      </w:r>
      <w:r w:rsidRPr="00635BE4">
        <w:rPr>
          <w:rStyle w:val="StyleUnderline"/>
          <w:rFonts w:cs="Calibri"/>
          <w:highlight w:val="cyan"/>
        </w:rPr>
        <w:t>to</w:t>
      </w:r>
      <w:r w:rsidRPr="009A3F1E">
        <w:rPr>
          <w:rFonts w:cs="Calibri"/>
        </w:rPr>
        <w:t xml:space="preserve"> </w:t>
      </w:r>
      <w:r w:rsidRPr="009A3F1E">
        <w:rPr>
          <w:rFonts w:cs="Calibri"/>
          <w:strike/>
        </w:rPr>
        <w:t>blindly</w:t>
      </w:r>
      <w:r w:rsidRPr="009A3F1E">
        <w:rPr>
          <w:rFonts w:cs="Calibri"/>
        </w:rPr>
        <w:t xml:space="preserve"> [</w:t>
      </w:r>
      <w:r w:rsidRPr="00635BE4">
        <w:rPr>
          <w:rStyle w:val="StyleUnderline"/>
          <w:rFonts w:cs="Calibri"/>
          <w:highlight w:val="cyan"/>
        </w:rPr>
        <w:t>ignorantly</w:t>
      </w:r>
      <w:r w:rsidRPr="00635BE4">
        <w:rPr>
          <w:rFonts w:cs="Calibri"/>
          <w:highlight w:val="cyan"/>
        </w:rPr>
        <w:t xml:space="preserve">] </w:t>
      </w:r>
      <w:r w:rsidRPr="00635BE4">
        <w:rPr>
          <w:rStyle w:val="StyleUnderline"/>
          <w:rFonts w:cs="Calibri"/>
          <w:highlight w:val="cyan"/>
        </w:rPr>
        <w:t>bet on future innovation</w:t>
      </w:r>
      <w:r w:rsidRPr="009A3F1E">
        <w:rPr>
          <w:rFonts w:cs="Calibri"/>
        </w:rPr>
        <w:t xml:space="preserve"> – </w:t>
      </w:r>
      <w:r w:rsidRPr="009A3F1E">
        <w:rPr>
          <w:rStyle w:val="StyleUnderline"/>
          <w:rFonts w:cs="Calibri"/>
        </w:rPr>
        <w:t>has</w:t>
      </w:r>
      <w:r w:rsidRPr="009A3F1E">
        <w:rPr>
          <w:rFonts w:cs="Calibri"/>
        </w:rPr>
        <w:t xml:space="preserve"> already </w:t>
      </w:r>
      <w:r w:rsidRPr="00635BE4">
        <w:rPr>
          <w:rStyle w:val="StyleUnderline"/>
          <w:rFonts w:cs="Calibri"/>
          <w:highlight w:val="cyan"/>
        </w:rPr>
        <w:t>caused us to delay action for more than thirty years</w:t>
      </w:r>
      <w:r w:rsidRPr="009A3F1E">
        <w:rPr>
          <w:rFonts w:cs="Calibri"/>
        </w:rPr>
        <w:t xml:space="preserve">, </w:t>
      </w:r>
      <w:r w:rsidRPr="009A3F1E">
        <w:rPr>
          <w:rStyle w:val="StyleUnderline"/>
          <w:rFonts w:cs="Calibri"/>
        </w:rPr>
        <w:t>and</w:t>
      </w:r>
      <w:r w:rsidRPr="009A3F1E">
        <w:rPr>
          <w:rFonts w:cs="Calibri"/>
        </w:rPr>
        <w:t xml:space="preserve"> </w:t>
      </w:r>
      <w:r w:rsidRPr="009A3F1E">
        <w:rPr>
          <w:rStyle w:val="Emphasis"/>
        </w:rPr>
        <w:t>there is simply no time left</w:t>
      </w:r>
      <w:r w:rsidRPr="009A3F1E">
        <w:rPr>
          <w:rFonts w:cs="Calibri"/>
        </w:rPr>
        <w:t>. We need to act now, and within our current technological means.</w:t>
      </w:r>
    </w:p>
    <w:p w:rsidR="00255158" w:rsidRPr="00D71268" w:rsidRDefault="00255158" w:rsidP="00255158">
      <w:pPr>
        <w:pStyle w:val="Heading4"/>
      </w:pPr>
      <w:r>
        <w:t xml:space="preserve">2. Environmental degradation and warming lead to extinction – unknown feedback loops acidify oceans and kill freshwater – pursuing growth </w:t>
      </w:r>
      <w:r>
        <w:rPr>
          <w:u w:val="single"/>
        </w:rPr>
        <w:t>worsens</w:t>
      </w:r>
      <w:r>
        <w:t xml:space="preserve"> effects.</w:t>
      </w:r>
    </w:p>
    <w:p w:rsidR="00255158" w:rsidRPr="00EB0F8F" w:rsidRDefault="00255158" w:rsidP="00255158">
      <w:r w:rsidRPr="00EB0F8F">
        <w:rPr>
          <w:rStyle w:val="Style13ptBold"/>
        </w:rPr>
        <w:t>Kareiva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rsidR="00255158" w:rsidRDefault="00255158" w:rsidP="00255158">
      <w:pPr>
        <w:rPr>
          <w:sz w:val="10"/>
        </w:rPr>
      </w:pPr>
      <w:r w:rsidRPr="00BB3859">
        <w:rPr>
          <w:sz w:val="10"/>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E7216">
        <w:rPr>
          <w:rStyle w:val="StyleUnderline"/>
          <w:highlight w:val="cyan"/>
        </w:rPr>
        <w:t>climate change</w:t>
      </w:r>
      <w:r w:rsidRPr="00BB3859">
        <w:rPr>
          <w:rStyle w:val="StyleUnderline"/>
        </w:rPr>
        <w:t>, global freshwater cycle, and ocean acidification</w:t>
      </w:r>
      <w:r w:rsidRPr="00BB3859">
        <w:rPr>
          <w:sz w:val="10"/>
        </w:rPr>
        <w:t xml:space="preserve">) do </w:t>
      </w:r>
      <w:r w:rsidRPr="00BE7216">
        <w:rPr>
          <w:rStyle w:val="StyleUnderline"/>
          <w:highlight w:val="cyan"/>
        </w:rPr>
        <w:t xml:space="preserve">pose </w:t>
      </w:r>
      <w:r w:rsidRPr="00BE7216">
        <w:rPr>
          <w:rStyle w:val="Emphasis"/>
          <w:highlight w:val="cyan"/>
        </w:rPr>
        <w:t>existential risks</w:t>
      </w:r>
      <w:r w:rsidRPr="00BB3859">
        <w:rPr>
          <w:sz w:val="10"/>
        </w:rPr>
        <w:t xml:space="preserve">. </w:t>
      </w:r>
      <w:r w:rsidRPr="00BB3859">
        <w:rPr>
          <w:rStyle w:val="StyleUnderline"/>
        </w:rPr>
        <w:t xml:space="preserve">This is </w:t>
      </w:r>
      <w:r w:rsidRPr="00BE7216">
        <w:rPr>
          <w:rStyle w:val="StyleUnderline"/>
          <w:highlight w:val="cyan"/>
        </w:rPr>
        <w:t>because of</w:t>
      </w:r>
      <w:r w:rsidRPr="00BB3859">
        <w:rPr>
          <w:rStyle w:val="StyleUnderline"/>
        </w:rPr>
        <w:t xml:space="preserve"> intrinsic </w:t>
      </w:r>
      <w:r w:rsidRPr="00BE7216">
        <w:rPr>
          <w:rStyle w:val="Emphasis"/>
          <w:highlight w:val="cyan"/>
        </w:rPr>
        <w:t>positive feedback loops</w:t>
      </w:r>
      <w:r w:rsidRPr="00BB3859">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BB3859">
        <w:rPr>
          <w:sz w:val="10"/>
        </w:rPr>
        <w:t xml:space="preserve">. In addition, </w:t>
      </w:r>
      <w:r w:rsidRPr="00BE7216">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BE7216">
        <w:rPr>
          <w:rStyle w:val="StyleUnderline"/>
          <w:highlight w:val="cyan"/>
        </w:rPr>
        <w:t>directly connected to</w:t>
      </w:r>
      <w:r w:rsidRPr="00BB3859">
        <w:rPr>
          <w:rStyle w:val="StyleUnderline"/>
        </w:rPr>
        <w:t xml:space="preserve"> the provision of </w:t>
      </w:r>
      <w:r w:rsidRPr="00BE7216">
        <w:rPr>
          <w:rStyle w:val="Emphasis"/>
          <w:highlight w:val="cyan"/>
        </w:rPr>
        <w:t>food</w:t>
      </w:r>
      <w:r w:rsidRPr="00BE7216">
        <w:rPr>
          <w:rStyle w:val="StyleUnderline"/>
          <w:highlight w:val="cyan"/>
        </w:rPr>
        <w:t xml:space="preserve"> and </w:t>
      </w:r>
      <w:r w:rsidRPr="00BE7216">
        <w:rPr>
          <w:rStyle w:val="Emphasis"/>
          <w:highlight w:val="cyan"/>
        </w:rPr>
        <w:t>water</w:t>
      </w:r>
      <w:r w:rsidRPr="00BB3859">
        <w:rPr>
          <w:rStyle w:val="StyleUnderline"/>
        </w:rPr>
        <w:t>, and shortages</w:t>
      </w:r>
      <w:r w:rsidRPr="00BB3859">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BE7216">
        <w:rPr>
          <w:rStyle w:val="StyleUnderline"/>
          <w:highlight w:val="cyan"/>
        </w:rPr>
        <w:t xml:space="preserve">expected to </w:t>
      </w:r>
      <w:r w:rsidRPr="00BE7216">
        <w:rPr>
          <w:rStyle w:val="Emphasis"/>
          <w:highlight w:val="cyan"/>
        </w:rPr>
        <w:t>exacerbate drought</w:t>
      </w:r>
      <w:r w:rsidRPr="00BE7216">
        <w:rPr>
          <w:rStyle w:val="StyleUnderline"/>
          <w:highlight w:val="cyan"/>
        </w:rPr>
        <w:t xml:space="preserve"> </w:t>
      </w:r>
      <w:r w:rsidRPr="00BE5252">
        <w:rPr>
          <w:rStyle w:val="StyleUnderline"/>
        </w:rPr>
        <w:t>and</w:t>
      </w:r>
      <w:r w:rsidRPr="00BE5252">
        <w:rPr>
          <w:sz w:val="10"/>
        </w:rPr>
        <w:t xml:space="preserve"> </w:t>
      </w:r>
      <w:r w:rsidRPr="00BE5252">
        <w:rPr>
          <w:rStyle w:val="Emphasis"/>
        </w:rPr>
        <w:t>water scarcity</w:t>
      </w:r>
      <w:r w:rsidRPr="00BB3859">
        <w:rPr>
          <w:rStyle w:val="StyleUnderline"/>
        </w:rPr>
        <w:t xml:space="preserve">, </w:t>
      </w:r>
      <w:r w:rsidRPr="00BB3859">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B3859">
        <w:rPr>
          <w:rStyle w:val="StyleUnderline"/>
        </w:rPr>
        <w:t xml:space="preserve">Ample </w:t>
      </w:r>
      <w:r w:rsidRPr="00BE7216">
        <w:rPr>
          <w:rStyle w:val="StyleUnderline"/>
          <w:highlight w:val="cyan"/>
        </w:rPr>
        <w:t>clean water</w:t>
      </w:r>
      <w:r w:rsidRPr="00BB3859">
        <w:rPr>
          <w:sz w:val="10"/>
        </w:rPr>
        <w:t xml:space="preserve"> is not a luxury—it </w:t>
      </w:r>
      <w:r w:rsidRPr="00BB3859">
        <w:rPr>
          <w:rStyle w:val="StyleUnderline"/>
        </w:rPr>
        <w:t xml:space="preserve">is </w:t>
      </w:r>
      <w:r w:rsidRPr="00BE7216">
        <w:rPr>
          <w:rStyle w:val="StyleUnderline"/>
          <w:highlight w:val="cyan"/>
        </w:rPr>
        <w:t>essential for human survival</w:t>
      </w:r>
      <w:r w:rsidRPr="00BB3859">
        <w:rPr>
          <w:rStyle w:val="StyleUnderline"/>
        </w:rPr>
        <w:t>.</w:t>
      </w:r>
      <w:r w:rsidRPr="00BB3859">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BE7216">
        <w:rPr>
          <w:rStyle w:val="StyleUnderline"/>
          <w:highlight w:val="cyan"/>
        </w:rPr>
        <w:t xml:space="preserve">increases </w:t>
      </w:r>
      <w:r w:rsidRPr="00BE7216">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BB3859">
        <w:rPr>
          <w:rStyle w:val="Emphasis"/>
        </w:rPr>
        <w:t xml:space="preserve">coastal communities will be exposed to </w:t>
      </w:r>
      <w:r w:rsidRPr="00BE7216">
        <w:rPr>
          <w:rStyle w:val="Emphasis"/>
          <w:highlight w:val="cyan"/>
        </w:rPr>
        <w:t>unprecedented storm 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BB3859">
        <w:rPr>
          <w:rStyle w:val="StyleUnderline"/>
        </w:rPr>
        <w:t xml:space="preserve">Society will have a hard time responding to </w:t>
      </w:r>
      <w:r w:rsidRPr="00BE7216">
        <w:rPr>
          <w:rStyle w:val="StyleUnderline"/>
          <w:highlight w:val="cyan"/>
        </w:rPr>
        <w:t xml:space="preserve">shorter intervals between rare </w:t>
      </w:r>
      <w:r w:rsidRPr="00BE7216">
        <w:rPr>
          <w:rStyle w:val="Emphasis"/>
          <w:highlight w:val="cya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ingenious, and have </w:t>
      </w:r>
      <w:r w:rsidRPr="00BB3859">
        <w:rPr>
          <w:rStyle w:val="Emphasis"/>
        </w:rPr>
        <w:t>adapted</w:t>
      </w:r>
      <w:r w:rsidRPr="00BB3859">
        <w:rPr>
          <w:rStyle w:val="StyleUnderline"/>
        </w:rPr>
        <w:t xml:space="preserve"> to crises throughout their history</w:t>
      </w:r>
      <w:r w:rsidRPr="00BB3859">
        <w:rPr>
          <w:sz w:val="10"/>
        </w:rPr>
        <w:t xml:space="preserve">. Our doom has been repeatedly predicted, only to be averted by innovation (Ridley, 2011). </w:t>
      </w:r>
      <w:r w:rsidRPr="00BB3859">
        <w:rPr>
          <w:rStyle w:val="StyleUnderline"/>
        </w:rPr>
        <w:t xml:space="preserve">However, the many stories of </w:t>
      </w:r>
      <w:r w:rsidRPr="00BE7216">
        <w:rPr>
          <w:rStyle w:val="StyleUnderline"/>
          <w:highlight w:val="cyan"/>
        </w:rPr>
        <w:t>human ingenuity successfully addressing existential risks</w:t>
      </w:r>
      <w:r w:rsidRPr="00BB3859">
        <w:rPr>
          <w:sz w:val="10"/>
        </w:rPr>
        <w:t xml:space="preserve"> such as global famine or extreme air pollution </w:t>
      </w:r>
      <w:r w:rsidRPr="00BE7216">
        <w:rPr>
          <w:rStyle w:val="StyleUnderline"/>
          <w:highlight w:val="cyan"/>
        </w:rPr>
        <w:t>represent</w:t>
      </w:r>
      <w:r w:rsidRPr="00BB3859">
        <w:rPr>
          <w:rStyle w:val="StyleUnderline"/>
        </w:rPr>
        <w:t xml:space="preserve"> environmental </w:t>
      </w:r>
      <w:r w:rsidRPr="00BE7216">
        <w:rPr>
          <w:rStyle w:val="StyleUnderline"/>
          <w:highlight w:val="cyan"/>
        </w:rPr>
        <w:t>challenges that are</w:t>
      </w:r>
      <w:r w:rsidRPr="00BB3859">
        <w:rPr>
          <w:rStyle w:val="StyleUnderline"/>
        </w:rPr>
        <w:t xml:space="preserve"> largely </w:t>
      </w:r>
      <w:r w:rsidRPr="00BE7216">
        <w:rPr>
          <w:rStyle w:val="StyleUnderline"/>
          <w:highlight w:val="cyan"/>
        </w:rPr>
        <w:t>linear, have immediate consequences</w:t>
      </w:r>
      <w:r w:rsidRPr="00BB3859">
        <w:rPr>
          <w:rStyle w:val="StyleUnderline"/>
        </w:rPr>
        <w:t xml:space="preserve">, </w:t>
      </w:r>
      <w:r w:rsidRPr="00BE7216">
        <w:rPr>
          <w:rStyle w:val="StyleUnderline"/>
          <w:highlight w:val="cyan"/>
        </w:rPr>
        <w:t>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BB3859">
        <w:rPr>
          <w:rStyle w:val="Emphasis"/>
        </w:rPr>
        <w:t xml:space="preserve">the Earth’s </w:t>
      </w:r>
      <w:r w:rsidRPr="00BE7216">
        <w:rPr>
          <w:rStyle w:val="Emphasis"/>
          <w:highlight w:val="cyan"/>
        </w:rPr>
        <w:t>climate system is rife with positive feedback loops</w:t>
      </w:r>
      <w:r w:rsidRPr="00BB3859">
        <w:rPr>
          <w:sz w:val="10"/>
        </w:rPr>
        <w:t xml:space="preserve">. </w:t>
      </w:r>
      <w:r w:rsidRPr="00BB3859">
        <w:rPr>
          <w:rStyle w:val="StyleUnderline"/>
        </w:rPr>
        <w:t>In particular, as CO2 increases and the climate warms, that very warming can cause more CO2 release which further increases global warming, and then more CO2, and so on</w:t>
      </w:r>
      <w:r w:rsidRPr="00BB3859">
        <w:rPr>
          <w:sz w:val="1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w:t>
      </w:r>
      <w:r w:rsidRPr="00BB3859">
        <w:rPr>
          <w:rStyle w:val="StyleUnderline"/>
        </w:rPr>
        <w:t>The expectation is that forest fires will become more frequent and severe with climate warming and drought</w:t>
      </w:r>
      <w:r w:rsidRPr="00BB3859">
        <w:rPr>
          <w:sz w:val="10"/>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and interacting factors that </w:t>
      </w:r>
      <w:r w:rsidRPr="00BE7216">
        <w:rPr>
          <w:rStyle w:val="StyleUnderline"/>
          <w:highlight w:val="cyan"/>
        </w:rPr>
        <w:t xml:space="preserve">could </w:t>
      </w:r>
      <w:r w:rsidRPr="00BE7216">
        <w:rPr>
          <w:rStyle w:val="Emphasis"/>
          <w:highlight w:val="cyan"/>
        </w:rPr>
        <w:t>catch humanity off-guard</w:t>
      </w:r>
      <w:r w:rsidRPr="00BE7216">
        <w:rPr>
          <w:sz w:val="10"/>
          <w:highlight w:val="cyan"/>
        </w:rPr>
        <w:t xml:space="preserve"> </w:t>
      </w:r>
      <w:r w:rsidRPr="00BE7216">
        <w:rPr>
          <w:rStyle w:val="StyleUnderline"/>
          <w:highlight w:val="cyan"/>
        </w:rPr>
        <w:t xml:space="preserve">and produce a true </w:t>
      </w:r>
      <w:r w:rsidRPr="00BE7216">
        <w:rPr>
          <w:rStyle w:val="Emphasis"/>
          <w:highlight w:val="cyan"/>
        </w:rPr>
        <w:lastRenderedPageBreak/>
        <w:t>apocalyptic event</w:t>
      </w:r>
      <w:r w:rsidRPr="00BB3859">
        <w:rPr>
          <w:sz w:val="1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BB3859">
        <w:rPr>
          <w:rStyle w:val="StyleUnderline"/>
        </w:rPr>
        <w:t>The key lesson from the long list of potentially positive feedbacks and their interactions is that</w:t>
      </w:r>
      <w:r w:rsidRPr="00BB3859">
        <w:rPr>
          <w:sz w:val="10"/>
        </w:rPr>
        <w:t xml:space="preserve"> </w:t>
      </w:r>
      <w:r w:rsidRPr="00BB3859">
        <w:rPr>
          <w:rStyle w:val="Emphasis"/>
        </w:rPr>
        <w:t>runaway climate change</w:t>
      </w:r>
      <w:r w:rsidRPr="00BB3859">
        <w:rPr>
          <w:rStyle w:val="StyleUnderline"/>
        </w:rPr>
        <w:t>, and runaway perturbations have to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exhaustive and the possibility of undiscovered positive feedbacks portends </w:t>
      </w:r>
      <w:r w:rsidRPr="00BB3859">
        <w:rPr>
          <w:rStyle w:val="Emphasis"/>
        </w:rPr>
        <w:t>even greater existential risks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w:t>
      </w:r>
      <w:r>
        <w:rPr>
          <w:sz w:val="10"/>
        </w:rPr>
        <w:t>ge</w:t>
      </w:r>
    </w:p>
    <w:p w:rsidR="00255158" w:rsidRDefault="00255158" w:rsidP="00255158">
      <w:pPr>
        <w:rPr>
          <w:b/>
          <w:bCs/>
          <w:szCs w:val="44"/>
          <w:u w:val="single"/>
        </w:rPr>
      </w:pPr>
    </w:p>
    <w:p w:rsidR="00255158" w:rsidRPr="0010618E" w:rsidRDefault="00255158" w:rsidP="00255158">
      <w:pPr>
        <w:pStyle w:val="Heading4"/>
      </w:pPr>
      <w:r>
        <w:rPr>
          <w:szCs w:val="44"/>
          <w:u w:val="single"/>
        </w:rPr>
        <w:t xml:space="preserve">3. </w:t>
      </w:r>
      <w:r>
        <w:rPr>
          <w:u w:val="single"/>
        </w:rPr>
        <w:t>Phosphorus</w:t>
      </w:r>
      <w:r>
        <w:t xml:space="preserve"> – shortages </w:t>
      </w:r>
      <w:r>
        <w:rPr>
          <w:u w:val="single"/>
        </w:rPr>
        <w:t>existential</w:t>
      </w:r>
      <w:r w:rsidRPr="006379D9">
        <w:t xml:space="preserve"> </w:t>
      </w:r>
      <w:r>
        <w:t xml:space="preserve">– trends show they’re </w:t>
      </w:r>
      <w:r>
        <w:rPr>
          <w:u w:val="single"/>
        </w:rPr>
        <w:t>coming now</w:t>
      </w:r>
      <w:r>
        <w:t xml:space="preserve"> due to human short-circuiting of the phosphorus cycle</w:t>
      </w:r>
    </w:p>
    <w:p w:rsidR="00255158" w:rsidRDefault="00255158" w:rsidP="00255158">
      <w:r>
        <w:rPr>
          <w:rStyle w:val="Style13ptBold"/>
        </w:rPr>
        <w:t>Rosen 21</w:t>
      </w:r>
      <w:r>
        <w:rPr>
          <w:rStyle w:val="Style13ptBold"/>
          <w:b w:val="0"/>
        </w:rPr>
        <w:t xml:space="preserve"> </w:t>
      </w:r>
      <w:r w:rsidRPr="00AE05AF">
        <w:rPr>
          <w:rStyle w:val="Style13ptBold"/>
          <w:b w:val="0"/>
          <w:sz w:val="24"/>
        </w:rPr>
        <w:t>– journalist covering science and the environment</w:t>
      </w:r>
      <w:r>
        <w:rPr>
          <w:rStyle w:val="Style13ptBold"/>
          <w:b w:val="0"/>
          <w:sz w:val="24"/>
        </w:rPr>
        <w:t xml:space="preserve">, PhD in geology, multiple national awards in science journalism [Julia, 2-8-2021, “Humanity Is Flushing Away One of Life’s Essential Elements”, The Atlantic, </w:t>
      </w:r>
      <w:r w:rsidRPr="00E93787">
        <w:rPr>
          <w:rStyle w:val="Style13ptBold"/>
          <w:b w:val="0"/>
          <w:sz w:val="24"/>
        </w:rPr>
        <w:t>https://www.theatlantic.com/science/archive/2021/02/phosphorus-pollution-fertilizer/617937/</w:t>
      </w:r>
      <w:r>
        <w:rPr>
          <w:rStyle w:val="Style13ptBold"/>
          <w:b w:val="0"/>
          <w:sz w:val="24"/>
        </w:rPr>
        <w:t>] jmhe</w:t>
      </w:r>
    </w:p>
    <w:p w:rsidR="00255158" w:rsidRPr="005A3211" w:rsidRDefault="00255158" w:rsidP="00255158">
      <w:pPr>
        <w:rPr>
          <w:sz w:val="16"/>
        </w:rPr>
      </w:pPr>
      <w:r w:rsidRPr="006744CF">
        <w:rPr>
          <w:u w:val="single"/>
        </w:rPr>
        <w:t>In</w:t>
      </w:r>
      <w:r w:rsidRPr="00A816C4">
        <w:rPr>
          <w:sz w:val="16"/>
        </w:rPr>
        <w:t xml:space="preserve"> the course of these </w:t>
      </w:r>
      <w:r w:rsidRPr="006744CF">
        <w:rPr>
          <w:u w:val="single"/>
        </w:rPr>
        <w:t>exploits</w:t>
      </w:r>
      <w:r w:rsidRPr="00A816C4">
        <w:rPr>
          <w:sz w:val="16"/>
        </w:rPr>
        <w:t xml:space="preserve">, </w:t>
      </w:r>
      <w:r w:rsidRPr="006744CF">
        <w:rPr>
          <w:u w:val="single"/>
        </w:rPr>
        <w:t>humans reached across vast distances to secure phosphorus</w:t>
      </w:r>
      <w:r w:rsidRPr="00A816C4">
        <w:rPr>
          <w:sz w:val="16"/>
        </w:rPr>
        <w:t xml:space="preserve">. The </w:t>
      </w:r>
      <w:r w:rsidRPr="006744CF">
        <w:rPr>
          <w:u w:val="single"/>
        </w:rPr>
        <w:t>discovery</w:t>
      </w:r>
      <w:r w:rsidRPr="00A816C4">
        <w:rPr>
          <w:sz w:val="16"/>
        </w:rPr>
        <w:t xml:space="preserve"> of coprolites in British fields </w:t>
      </w:r>
      <w:r w:rsidRPr="006744CF">
        <w:rPr>
          <w:u w:val="single"/>
        </w:rPr>
        <w:t xml:space="preserve">allowed </w:t>
      </w:r>
      <w:r w:rsidRPr="005A3211">
        <w:rPr>
          <w:highlight w:val="cyan"/>
          <w:u w:val="single"/>
        </w:rPr>
        <w:t>humans</w:t>
      </w:r>
      <w:r w:rsidRPr="006744CF">
        <w:rPr>
          <w:u w:val="single"/>
        </w:rPr>
        <w:t xml:space="preserve"> to reach back</w:t>
      </w:r>
      <w:r w:rsidRPr="00A816C4">
        <w:rPr>
          <w:sz w:val="16"/>
        </w:rPr>
        <w:t xml:space="preserve"> in time, too, </w:t>
      </w:r>
      <w:r w:rsidRPr="006744CF">
        <w:rPr>
          <w:b/>
          <w:u w:val="single"/>
        </w:rPr>
        <w:t>seizing nutrients from another era</w:t>
      </w:r>
      <w:r w:rsidRPr="00A816C4">
        <w:rPr>
          <w:sz w:val="16"/>
        </w:rPr>
        <w:t xml:space="preserve"> </w:t>
      </w:r>
      <w:r w:rsidRPr="006744CF">
        <w:rPr>
          <w:u w:val="single"/>
        </w:rPr>
        <w:t xml:space="preserve">and </w:t>
      </w:r>
      <w:r w:rsidRPr="005A3211">
        <w:rPr>
          <w:rStyle w:val="Emphasis"/>
          <w:highlight w:val="cyan"/>
        </w:rPr>
        <w:t>short-circuiting</w:t>
      </w:r>
      <w:r w:rsidRPr="005A3211">
        <w:rPr>
          <w:highlight w:val="cyan"/>
          <w:u w:val="single"/>
        </w:rPr>
        <w:t xml:space="preserve"> the</w:t>
      </w:r>
      <w:r w:rsidRPr="006744CF">
        <w:rPr>
          <w:u w:val="single"/>
        </w:rPr>
        <w:t xml:space="preserve"> geologic </w:t>
      </w:r>
      <w:r w:rsidRPr="005A3211">
        <w:rPr>
          <w:rStyle w:val="Emphasis"/>
          <w:highlight w:val="cyan"/>
        </w:rPr>
        <w:t>phosphorus cycle</w:t>
      </w:r>
      <w:r w:rsidRPr="006744CF">
        <w:rPr>
          <w:u w:val="single"/>
        </w:rPr>
        <w:t xml:space="preserve"> altogether</w:t>
      </w:r>
      <w:r w:rsidRPr="00A816C4">
        <w:rPr>
          <w:sz w:val="16"/>
        </w:rPr>
        <w:t>. We saw a way to turn the stubborn trickle into a torrent, and that’s exactly what we did.</w:t>
      </w:r>
      <w:r>
        <w:rPr>
          <w:sz w:val="16"/>
        </w:rPr>
        <w:t xml:space="preserve"> </w:t>
      </w:r>
      <w:r w:rsidRPr="00A816C4">
        <w:rPr>
          <w:sz w:val="16"/>
          <w:szCs w:val="16"/>
        </w:rPr>
        <w:t>Until the late 1800s, the “stinking stones” that dotted the fields of South Carolina were considered a nuisance. But as the cost of imported guano soared and the Civil War reshaped southern agriculture, scientists discovered that these nodules of phosphate rock could be processed into decent fertilizer. By 1870, the first U.S. phosphate mines opened near Charleston and along the coast, tearing up fields, forests, and swamps to reach the bedrock below.</w:t>
      </w:r>
      <w:r>
        <w:rPr>
          <w:sz w:val="16"/>
          <w:szCs w:val="16"/>
        </w:rPr>
        <w:t xml:space="preserve"> </w:t>
      </w:r>
      <w:r w:rsidRPr="00A816C4">
        <w:rPr>
          <w:sz w:val="16"/>
        </w:rPr>
        <w:t xml:space="preserve">A decade later, geologists discovered even larger deposits in Florida. (To this day, most of the phosphorus on American fields and plates comes from the southeastern U.S.) Other </w:t>
      </w:r>
      <w:r w:rsidRPr="006744CF">
        <w:rPr>
          <w:u w:val="single"/>
        </w:rPr>
        <w:t>massive formations of phosphate rock have</w:t>
      </w:r>
      <w:r w:rsidRPr="00A816C4">
        <w:rPr>
          <w:sz w:val="16"/>
        </w:rPr>
        <w:t xml:space="preserve"> since </w:t>
      </w:r>
      <w:r w:rsidRPr="006744CF">
        <w:rPr>
          <w:u w:val="single"/>
        </w:rPr>
        <w:t>been identified in the American West</w:t>
      </w:r>
      <w:r w:rsidRPr="00A816C4">
        <w:rPr>
          <w:sz w:val="16"/>
        </w:rPr>
        <w:t xml:space="preserve">, </w:t>
      </w:r>
      <w:r w:rsidRPr="006744CF">
        <w:rPr>
          <w:u w:val="single"/>
        </w:rPr>
        <w:t>China, the Middle East, and northern Africa</w:t>
      </w:r>
      <w:r w:rsidRPr="00A816C4">
        <w:rPr>
          <w:sz w:val="16"/>
        </w:rPr>
        <w:t>.</w:t>
      </w:r>
      <w:r>
        <w:rPr>
          <w:sz w:val="16"/>
        </w:rPr>
        <w:t xml:space="preserve"> </w:t>
      </w:r>
      <w:r w:rsidRPr="00A816C4">
        <w:rPr>
          <w:sz w:val="16"/>
        </w:rPr>
        <w:t xml:space="preserve">These </w:t>
      </w:r>
      <w:r w:rsidRPr="006744CF">
        <w:rPr>
          <w:u w:val="single"/>
        </w:rPr>
        <w:t>deposits became increasingly important</w:t>
      </w:r>
      <w:r w:rsidRPr="00A816C4">
        <w:rPr>
          <w:sz w:val="16"/>
        </w:rPr>
        <w:t xml:space="preserve"> in the 20th century, </w:t>
      </w:r>
      <w:r w:rsidRPr="006744CF">
        <w:rPr>
          <w:u w:val="single"/>
        </w:rPr>
        <w:t>during</w:t>
      </w:r>
      <w:r w:rsidRPr="00A816C4">
        <w:rPr>
          <w:sz w:val="16"/>
        </w:rPr>
        <w:t xml:space="preserve"> the </w:t>
      </w:r>
      <w:r w:rsidRPr="006744CF">
        <w:rPr>
          <w:u w:val="single"/>
        </w:rPr>
        <w:t>Green Revolution</w:t>
      </w:r>
      <w:r w:rsidRPr="00A816C4">
        <w:rPr>
          <w:sz w:val="16"/>
        </w:rPr>
        <w:t xml:space="preserve"> (the third revolution in agriculture, if you’re keeping track). Plant breeders developed more productive crops to feed the world and farmers nourished them with nitrogen fertilizer, which became readily available after scientists discovered a way of making it from the nitrogen in air. Now, </w:t>
      </w:r>
      <w:r w:rsidRPr="005A3211">
        <w:rPr>
          <w:b/>
          <w:highlight w:val="cyan"/>
          <w:u w:val="single"/>
        </w:rPr>
        <w:t>the</w:t>
      </w:r>
      <w:r w:rsidRPr="006744CF">
        <w:rPr>
          <w:b/>
          <w:u w:val="single"/>
        </w:rPr>
        <w:t xml:space="preserve"> main </w:t>
      </w:r>
      <w:r w:rsidRPr="005A3211">
        <w:rPr>
          <w:b/>
          <w:highlight w:val="cyan"/>
          <w:u w:val="single"/>
        </w:rPr>
        <w:t>limit to</w:t>
      </w:r>
      <w:r w:rsidRPr="006744CF">
        <w:rPr>
          <w:b/>
          <w:u w:val="single"/>
        </w:rPr>
        <w:t xml:space="preserve"> crop </w:t>
      </w:r>
      <w:r w:rsidRPr="005A3211">
        <w:rPr>
          <w:b/>
          <w:highlight w:val="cyan"/>
          <w:u w:val="single"/>
        </w:rPr>
        <w:t>growth was phosphorus</w:t>
      </w:r>
      <w:r w:rsidRPr="00A816C4">
        <w:rPr>
          <w:sz w:val="16"/>
        </w:rPr>
        <w:t xml:space="preserve">—and as long as the phosphate mines hummed, that was no limit at all. </w:t>
      </w:r>
      <w:r w:rsidRPr="006744CF">
        <w:rPr>
          <w:u w:val="single"/>
        </w:rPr>
        <w:t>Between 1950 and 2000</w:t>
      </w:r>
      <w:r w:rsidRPr="00A816C4">
        <w:rPr>
          <w:sz w:val="16"/>
        </w:rPr>
        <w:t xml:space="preserve">, </w:t>
      </w:r>
      <w:r w:rsidRPr="006744CF">
        <w:rPr>
          <w:u w:val="single"/>
        </w:rPr>
        <w:t>global</w:t>
      </w:r>
      <w:r w:rsidRPr="00A816C4">
        <w:rPr>
          <w:sz w:val="16"/>
        </w:rPr>
        <w:t xml:space="preserve"> </w:t>
      </w:r>
      <w:r w:rsidRPr="006744CF">
        <w:rPr>
          <w:u w:val="single"/>
        </w:rPr>
        <w:t>phosphate</w:t>
      </w:r>
      <w:r w:rsidRPr="00A816C4">
        <w:rPr>
          <w:sz w:val="16"/>
        </w:rPr>
        <w:t xml:space="preserve">-rock </w:t>
      </w:r>
      <w:r w:rsidRPr="006744CF">
        <w:rPr>
          <w:u w:val="single"/>
        </w:rPr>
        <w:t>production increased sixfold</w:t>
      </w:r>
      <w:r w:rsidRPr="00A816C4">
        <w:rPr>
          <w:sz w:val="16"/>
        </w:rPr>
        <w:t>, and helped the human population more than double.</w:t>
      </w:r>
      <w:r>
        <w:rPr>
          <w:sz w:val="16"/>
        </w:rPr>
        <w:t xml:space="preserve"> </w:t>
      </w:r>
      <w:r w:rsidRPr="006744CF">
        <w:rPr>
          <w:u w:val="single"/>
        </w:rPr>
        <w:t>But</w:t>
      </w:r>
      <w:r w:rsidRPr="00A816C4">
        <w:rPr>
          <w:sz w:val="16"/>
        </w:rPr>
        <w:t xml:space="preserve"> for as long as </w:t>
      </w:r>
      <w:r w:rsidRPr="006744CF">
        <w:rPr>
          <w:u w:val="single"/>
        </w:rPr>
        <w:t>scientists have understood the importance of phosphorus</w:t>
      </w:r>
      <w:r w:rsidRPr="00A816C4">
        <w:rPr>
          <w:sz w:val="16"/>
        </w:rPr>
        <w:t xml:space="preserve">, </w:t>
      </w:r>
      <w:r w:rsidRPr="006744CF">
        <w:rPr>
          <w:u w:val="single"/>
        </w:rPr>
        <w:t xml:space="preserve">people have worried about </w:t>
      </w:r>
      <w:r w:rsidRPr="005A3211">
        <w:rPr>
          <w:b/>
          <w:highlight w:val="cyan"/>
          <w:u w:val="single"/>
        </w:rPr>
        <w:t>running out</w:t>
      </w:r>
      <w:r w:rsidRPr="006744CF">
        <w:rPr>
          <w:b/>
          <w:u w:val="single"/>
        </w:rPr>
        <w:t xml:space="preserve"> of it</w:t>
      </w:r>
      <w:r w:rsidRPr="00A816C4">
        <w:rPr>
          <w:sz w:val="16"/>
        </w:rPr>
        <w:t>. These fears sparked the fertilizer races of the 19th century as well as a series of anxious reports in the 20th century, including one as early as 1939, after President Franklin D. Roosevelt asked Congress to assess the country’s phosphate resources so that “continuous and adequate supplies be insured.”</w:t>
      </w:r>
      <w:r>
        <w:rPr>
          <w:sz w:val="16"/>
        </w:rPr>
        <w:t xml:space="preserve"> </w:t>
      </w:r>
      <w:r w:rsidRPr="00A816C4">
        <w:rPr>
          <w:sz w:val="16"/>
        </w:rPr>
        <w:t xml:space="preserve">There were also cautionary tales: </w:t>
      </w:r>
      <w:r w:rsidRPr="006744CF">
        <w:rPr>
          <w:u w:val="single"/>
        </w:rPr>
        <w:t>Large deposits</w:t>
      </w:r>
      <w:r w:rsidRPr="00A816C4">
        <w:rPr>
          <w:sz w:val="16"/>
        </w:rPr>
        <w:t xml:space="preserve"> of phosphate rock </w:t>
      </w:r>
      <w:r w:rsidRPr="006744CF">
        <w:rPr>
          <w:u w:val="single"/>
        </w:rPr>
        <w:t>on</w:t>
      </w:r>
      <w:r w:rsidRPr="00A816C4">
        <w:rPr>
          <w:sz w:val="16"/>
        </w:rPr>
        <w:t xml:space="preserve"> the tiny Pacific island of </w:t>
      </w:r>
      <w:r w:rsidRPr="006744CF">
        <w:rPr>
          <w:u w:val="single"/>
        </w:rPr>
        <w:t>Nauru</w:t>
      </w:r>
      <w:r w:rsidRPr="00A816C4">
        <w:rPr>
          <w:sz w:val="16"/>
        </w:rPr>
        <w:t xml:space="preserve"> bolstered Australia and New Zealand’s agricultural progress during the 20th century. But </w:t>
      </w:r>
      <w:r w:rsidRPr="006744CF">
        <w:rPr>
          <w:u w:val="single"/>
        </w:rPr>
        <w:t>by the 1990s</w:t>
      </w:r>
      <w:r w:rsidRPr="00A816C4">
        <w:rPr>
          <w:sz w:val="16"/>
        </w:rPr>
        <w:t xml:space="preserve">, </w:t>
      </w:r>
      <w:r w:rsidRPr="006744CF">
        <w:rPr>
          <w:u w:val="single"/>
        </w:rPr>
        <w:t>Nauru’s mines had run low,</w:t>
      </w:r>
      <w:r w:rsidRPr="00A816C4">
        <w:rPr>
          <w:sz w:val="16"/>
        </w:rPr>
        <w:t xml:space="preserve"> leaving its 10,000 residents destitute and the island in ecological ruins. (In recent years, Nauru has housed a controversial immigrant detention center for Australia.)</w:t>
      </w:r>
      <w:r>
        <w:rPr>
          <w:sz w:val="16"/>
        </w:rPr>
        <w:t xml:space="preserve"> </w:t>
      </w:r>
      <w:r w:rsidRPr="00A816C4">
        <w:rPr>
          <w:sz w:val="16"/>
        </w:rPr>
        <w:t xml:space="preserve">These </w:t>
      </w:r>
      <w:r w:rsidRPr="006744CF">
        <w:rPr>
          <w:u w:val="single"/>
        </w:rPr>
        <w:t xml:space="preserve">events raised a </w:t>
      </w:r>
      <w:r w:rsidRPr="006744CF">
        <w:rPr>
          <w:rStyle w:val="Emphasis"/>
        </w:rPr>
        <w:t>terrifying possibility</w:t>
      </w:r>
      <w:r w:rsidRPr="00A816C4">
        <w:rPr>
          <w:sz w:val="16"/>
        </w:rPr>
        <w:t xml:space="preserve">: </w:t>
      </w:r>
      <w:r w:rsidRPr="006744CF">
        <w:rPr>
          <w:u w:val="single"/>
        </w:rPr>
        <w:t>What if</w:t>
      </w:r>
      <w:r w:rsidRPr="00A816C4">
        <w:rPr>
          <w:sz w:val="16"/>
        </w:rPr>
        <w:t xml:space="preserve"> the </w:t>
      </w:r>
      <w:r w:rsidRPr="006744CF">
        <w:rPr>
          <w:u w:val="single"/>
        </w:rPr>
        <w:t>phosphorus floodgates were to suddenly slam shut</w:t>
      </w:r>
      <w:r w:rsidRPr="00A816C4">
        <w:rPr>
          <w:sz w:val="16"/>
        </w:rPr>
        <w:t xml:space="preserve">, </w:t>
      </w:r>
      <w:r w:rsidRPr="005A3211">
        <w:rPr>
          <w:rStyle w:val="Emphasis"/>
          <w:highlight w:val="cyan"/>
        </w:rPr>
        <w:t>relegating humanity</w:t>
      </w:r>
      <w:r w:rsidRPr="006744CF">
        <w:rPr>
          <w:u w:val="single"/>
        </w:rPr>
        <w:t xml:space="preserve"> once more </w:t>
      </w:r>
      <w:r w:rsidRPr="005A3211">
        <w:rPr>
          <w:rStyle w:val="Emphasis"/>
          <w:highlight w:val="cyan"/>
        </w:rPr>
        <w:t>to</w:t>
      </w:r>
      <w:r w:rsidRPr="006744CF">
        <w:rPr>
          <w:rStyle w:val="Emphasis"/>
        </w:rPr>
        <w:t xml:space="preserve"> the confines of</w:t>
      </w:r>
      <w:r w:rsidRPr="006744CF">
        <w:rPr>
          <w:u w:val="single"/>
        </w:rPr>
        <w:t xml:space="preserve"> their parochial </w:t>
      </w:r>
      <w:r w:rsidRPr="005A3211">
        <w:rPr>
          <w:rStyle w:val="Emphasis"/>
          <w:highlight w:val="cyan"/>
        </w:rPr>
        <w:t>phosphorus loops</w:t>
      </w:r>
      <w:r w:rsidRPr="00A816C4">
        <w:rPr>
          <w:sz w:val="16"/>
        </w:rPr>
        <w:t xml:space="preserve">? </w:t>
      </w:r>
      <w:r w:rsidRPr="006744CF">
        <w:rPr>
          <w:u w:val="single"/>
        </w:rPr>
        <w:t xml:space="preserve">What if our </w:t>
      </w:r>
      <w:r w:rsidRPr="006744CF">
        <w:rPr>
          <w:rStyle w:val="Emphasis"/>
        </w:rPr>
        <w:t>liberation</w:t>
      </w:r>
      <w:r w:rsidRPr="006744CF">
        <w:rPr>
          <w:u w:val="single"/>
        </w:rPr>
        <w:t xml:space="preserve"> from the geologic phosphorus cycle </w:t>
      </w:r>
      <w:r w:rsidRPr="006744CF">
        <w:rPr>
          <w:rStyle w:val="Emphasis"/>
        </w:rPr>
        <w:t>is only temporary</w:t>
      </w:r>
      <w:r w:rsidRPr="00A816C4">
        <w:rPr>
          <w:sz w:val="16"/>
        </w:rPr>
        <w:t>?</w:t>
      </w:r>
      <w:r>
        <w:rPr>
          <w:sz w:val="16"/>
        </w:rPr>
        <w:t xml:space="preserve"> </w:t>
      </w:r>
      <w:r w:rsidRPr="00A816C4">
        <w:rPr>
          <w:sz w:val="16"/>
        </w:rPr>
        <w:t xml:space="preserve">In recent years, Cordell </w:t>
      </w:r>
      <w:r w:rsidRPr="00A816C4">
        <w:rPr>
          <w:sz w:val="16"/>
        </w:rPr>
        <w:lastRenderedPageBreak/>
        <w:t xml:space="preserve">has voiced concerns that </w:t>
      </w:r>
      <w:r w:rsidRPr="005A3211">
        <w:rPr>
          <w:b/>
          <w:highlight w:val="cyan"/>
          <w:u w:val="single"/>
        </w:rPr>
        <w:t>we are fast consuming our</w:t>
      </w:r>
      <w:r w:rsidRPr="006744CF">
        <w:rPr>
          <w:b/>
          <w:u w:val="single"/>
        </w:rPr>
        <w:t xml:space="preserve"> richest and most accessible </w:t>
      </w:r>
      <w:r w:rsidRPr="005A3211">
        <w:rPr>
          <w:b/>
          <w:highlight w:val="cyan"/>
          <w:u w:val="single"/>
        </w:rPr>
        <w:t>reserves</w:t>
      </w:r>
      <w:r w:rsidRPr="00A816C4">
        <w:rPr>
          <w:sz w:val="16"/>
        </w:rPr>
        <w:t xml:space="preserve">. </w:t>
      </w:r>
      <w:r w:rsidRPr="006744CF">
        <w:rPr>
          <w:b/>
          <w:u w:val="single"/>
        </w:rPr>
        <w:t xml:space="preserve">U.S. phosphate </w:t>
      </w:r>
      <w:r w:rsidRPr="005A3211">
        <w:rPr>
          <w:b/>
          <w:highlight w:val="cyan"/>
          <w:u w:val="single"/>
        </w:rPr>
        <w:t>production has fallen</w:t>
      </w:r>
      <w:r w:rsidRPr="006744CF">
        <w:rPr>
          <w:b/>
          <w:u w:val="single"/>
        </w:rPr>
        <w:t xml:space="preserve"> by about </w:t>
      </w:r>
      <w:r w:rsidRPr="005A3211">
        <w:rPr>
          <w:b/>
          <w:highlight w:val="cyan"/>
          <w:u w:val="single"/>
        </w:rPr>
        <w:t>50 percent</w:t>
      </w:r>
      <w:r w:rsidRPr="006744CF">
        <w:rPr>
          <w:b/>
          <w:u w:val="single"/>
        </w:rPr>
        <w:t xml:space="preserve"> since 1980</w:t>
      </w:r>
      <w:r w:rsidRPr="00A816C4">
        <w:rPr>
          <w:sz w:val="16"/>
        </w:rPr>
        <w:t xml:space="preserve">, </w:t>
      </w:r>
      <w:r w:rsidRPr="006744CF">
        <w:rPr>
          <w:u w:val="single"/>
        </w:rPr>
        <w:t>and</w:t>
      </w:r>
      <w:r w:rsidRPr="00A816C4">
        <w:rPr>
          <w:sz w:val="16"/>
        </w:rPr>
        <w:t xml:space="preserve"> the country—</w:t>
      </w:r>
      <w:r w:rsidRPr="006744CF">
        <w:rPr>
          <w:u w:val="single"/>
        </w:rPr>
        <w:t>once the world’s largest exporter</w:t>
      </w:r>
      <w:r w:rsidRPr="00A816C4">
        <w:rPr>
          <w:sz w:val="16"/>
        </w:rPr>
        <w:t>—</w:t>
      </w:r>
      <w:r w:rsidRPr="006744CF">
        <w:rPr>
          <w:b/>
          <w:u w:val="single"/>
        </w:rPr>
        <w:t>has become a net importer</w:t>
      </w:r>
      <w:r w:rsidRPr="00A816C4">
        <w:rPr>
          <w:sz w:val="16"/>
        </w:rPr>
        <w:t xml:space="preserve">. According to some estimates, </w:t>
      </w:r>
      <w:r w:rsidRPr="00046D25">
        <w:rPr>
          <w:u w:val="single"/>
        </w:rPr>
        <w:t>China</w:t>
      </w:r>
      <w:r w:rsidRPr="00A816C4">
        <w:rPr>
          <w:sz w:val="16"/>
        </w:rPr>
        <w:t xml:space="preserve">, now the leading producer, </w:t>
      </w:r>
      <w:r w:rsidRPr="00046D25">
        <w:rPr>
          <w:u w:val="single"/>
        </w:rPr>
        <w:t xml:space="preserve">might have only a </w:t>
      </w:r>
      <w:r w:rsidRPr="00046D25">
        <w:rPr>
          <w:rStyle w:val="Emphasis"/>
        </w:rPr>
        <w:t>few decades of supply left</w:t>
      </w:r>
      <w:r w:rsidRPr="00A816C4">
        <w:rPr>
          <w:sz w:val="16"/>
        </w:rPr>
        <w:t xml:space="preserve">. And </w:t>
      </w:r>
      <w:r w:rsidRPr="00046D25">
        <w:rPr>
          <w:u w:val="single"/>
        </w:rPr>
        <w:t>under current projections</w:t>
      </w:r>
      <w:r w:rsidRPr="00A816C4">
        <w:rPr>
          <w:sz w:val="16"/>
        </w:rPr>
        <w:t xml:space="preserve">, </w:t>
      </w:r>
      <w:r w:rsidRPr="00046D25">
        <w:rPr>
          <w:u w:val="single"/>
        </w:rPr>
        <w:t>global production</w:t>
      </w:r>
      <w:r w:rsidRPr="00A816C4">
        <w:rPr>
          <w:sz w:val="16"/>
        </w:rPr>
        <w:t xml:space="preserve"> of phosphate rock </w:t>
      </w:r>
      <w:r w:rsidRPr="00046D25">
        <w:rPr>
          <w:u w:val="single"/>
        </w:rPr>
        <w:t xml:space="preserve">could start to </w:t>
      </w:r>
      <w:r w:rsidRPr="005A3211">
        <w:rPr>
          <w:highlight w:val="cyan"/>
          <w:u w:val="single"/>
        </w:rPr>
        <w:t>decline</w:t>
      </w:r>
      <w:r w:rsidRPr="00046D25">
        <w:rPr>
          <w:u w:val="single"/>
        </w:rPr>
        <w:t xml:space="preserve"> </w:t>
      </w:r>
      <w:r w:rsidRPr="00046D25">
        <w:rPr>
          <w:rStyle w:val="Emphasis"/>
        </w:rPr>
        <w:t xml:space="preserve">well </w:t>
      </w:r>
      <w:r w:rsidRPr="005A3211">
        <w:rPr>
          <w:rStyle w:val="Emphasis"/>
          <w:highlight w:val="cyan"/>
        </w:rPr>
        <w:t>before the end of the century</w:t>
      </w:r>
      <w:r w:rsidRPr="00A816C4">
        <w:rPr>
          <w:sz w:val="16"/>
        </w:rPr>
        <w:t xml:space="preserve">. This </w:t>
      </w:r>
      <w:r w:rsidRPr="005A3211">
        <w:rPr>
          <w:highlight w:val="cyan"/>
          <w:u w:val="single"/>
        </w:rPr>
        <w:t xml:space="preserve">represents an </w:t>
      </w:r>
      <w:r w:rsidRPr="005A3211">
        <w:rPr>
          <w:rStyle w:val="Emphasis"/>
          <w:sz w:val="32"/>
          <w:szCs w:val="32"/>
          <w:highlight w:val="cyan"/>
        </w:rPr>
        <w:t>existential threat</w:t>
      </w:r>
      <w:r w:rsidRPr="00A816C4">
        <w:rPr>
          <w:sz w:val="16"/>
        </w:rPr>
        <w:t>, Cordell says: “</w:t>
      </w:r>
      <w:r w:rsidRPr="00046D25">
        <w:rPr>
          <w:b/>
          <w:u w:val="single"/>
        </w:rPr>
        <w:t>We now have</w:t>
      </w:r>
      <w:r w:rsidRPr="00046D25">
        <w:rPr>
          <w:u w:val="single"/>
        </w:rPr>
        <w:t xml:space="preserve"> </w:t>
      </w:r>
      <w:r w:rsidRPr="00046D25">
        <w:rPr>
          <w:b/>
          <w:u w:val="single"/>
        </w:rPr>
        <w:t>a</w:t>
      </w:r>
      <w:r w:rsidRPr="00046D25">
        <w:rPr>
          <w:u w:val="single"/>
        </w:rPr>
        <w:t xml:space="preserve"> </w:t>
      </w:r>
      <w:r w:rsidRPr="00046D25">
        <w:rPr>
          <w:rStyle w:val="Emphasis"/>
        </w:rPr>
        <w:t>massive population</w:t>
      </w:r>
      <w:r w:rsidRPr="00046D25">
        <w:rPr>
          <w:u w:val="single"/>
        </w:rPr>
        <w:t xml:space="preserve"> </w:t>
      </w:r>
      <w:r w:rsidRPr="00046D25">
        <w:rPr>
          <w:b/>
          <w:u w:val="single"/>
        </w:rPr>
        <w:t>that is dependent on those phosphorus supplies</w:t>
      </w:r>
      <w:r w:rsidRPr="00A816C4">
        <w:rPr>
          <w:sz w:val="16"/>
        </w:rPr>
        <w:t>.”</w:t>
      </w:r>
      <w:r>
        <w:rPr>
          <w:sz w:val="16"/>
        </w:rPr>
        <w:t xml:space="preserve"> </w:t>
      </w:r>
      <w:r w:rsidRPr="00A816C4">
        <w:rPr>
          <w:sz w:val="16"/>
          <w:szCs w:val="16"/>
        </w:rPr>
        <w:t>Many experts dispute these dire predictions. They argue that peak phosphorus—like peak oil—is a specter that always seems to recede just before its prophecy is fulfilled. Humans will never extract all of the phosphorus from the Earth’s crust, they say, and whenever we have needed more in the past, mining companies have found it. “I don’t think anybody really knows how much there is,” says Achim Dobermann, the chief scientist at the International Fertilizer Association, an industry group. But Dobermann, whose job involves forecasting phosphorus demand, is confident that “whatever it is is going to last several hundred more years.”</w:t>
      </w:r>
      <w:r>
        <w:rPr>
          <w:sz w:val="16"/>
          <w:szCs w:val="16"/>
        </w:rPr>
        <w:t xml:space="preserve"> </w:t>
      </w:r>
      <w:r w:rsidRPr="00046D25">
        <w:rPr>
          <w:u w:val="single"/>
        </w:rPr>
        <w:t>Simply extracting more phosphate rock</w:t>
      </w:r>
      <w:r w:rsidRPr="00A816C4">
        <w:rPr>
          <w:sz w:val="16"/>
        </w:rPr>
        <w:t xml:space="preserve"> might </w:t>
      </w:r>
      <w:r w:rsidRPr="00046D25">
        <w:rPr>
          <w:u w:val="single"/>
        </w:rPr>
        <w:t>not solve all of our problems</w:t>
      </w:r>
      <w:r w:rsidRPr="00A816C4">
        <w:rPr>
          <w:sz w:val="16"/>
        </w:rPr>
        <w:t xml:space="preserve">, Cordell says. Already, </w:t>
      </w:r>
      <w:r w:rsidRPr="00046D25">
        <w:rPr>
          <w:u w:val="single"/>
        </w:rPr>
        <w:t xml:space="preserve">one in six farmers worldwide </w:t>
      </w:r>
      <w:r w:rsidRPr="00046D25">
        <w:rPr>
          <w:b/>
          <w:u w:val="single"/>
        </w:rPr>
        <w:t>can’t afford fertilizer</w:t>
      </w:r>
      <w:r w:rsidRPr="00A816C4">
        <w:rPr>
          <w:sz w:val="16"/>
        </w:rPr>
        <w:t xml:space="preserve">, </w:t>
      </w:r>
      <w:r w:rsidRPr="00046D25">
        <w:rPr>
          <w:b/>
          <w:u w:val="single"/>
        </w:rPr>
        <w:t>and phosphate prices have started to rise</w:t>
      </w:r>
      <w:r w:rsidRPr="00A816C4">
        <w:rPr>
          <w:sz w:val="16"/>
        </w:rPr>
        <w:t xml:space="preserve">. Due to a tragic quirk of geology, </w:t>
      </w:r>
      <w:r w:rsidRPr="00046D25">
        <w:rPr>
          <w:u w:val="single"/>
        </w:rPr>
        <w:t xml:space="preserve">many tropical soils also </w:t>
      </w:r>
      <w:r w:rsidRPr="00046D25">
        <w:rPr>
          <w:rStyle w:val="Emphasis"/>
        </w:rPr>
        <w:t>lock away</w:t>
      </w:r>
      <w:r w:rsidRPr="00046D25">
        <w:rPr>
          <w:u w:val="single"/>
        </w:rPr>
        <w:t xml:space="preserve"> phosphorus efficiently</w:t>
      </w:r>
      <w:r w:rsidRPr="00A816C4">
        <w:rPr>
          <w:sz w:val="16"/>
        </w:rPr>
        <w:t xml:space="preserve">, </w:t>
      </w:r>
      <w:r w:rsidRPr="00046D25">
        <w:rPr>
          <w:u w:val="single"/>
        </w:rPr>
        <w:t>forcing farmers to apply more fertilizer than their counterparts</w:t>
      </w:r>
      <w:r w:rsidRPr="00A816C4">
        <w:rPr>
          <w:sz w:val="16"/>
        </w:rPr>
        <w:t xml:space="preserve"> in other areas of the world.</w:t>
      </w:r>
      <w:r>
        <w:rPr>
          <w:sz w:val="16"/>
        </w:rPr>
        <w:t xml:space="preserve"> </w:t>
      </w:r>
      <w:r w:rsidRPr="00A816C4">
        <w:rPr>
          <w:sz w:val="16"/>
        </w:rPr>
        <w:t xml:space="preserve">The </w:t>
      </w:r>
      <w:r w:rsidRPr="00046D25">
        <w:rPr>
          <w:u w:val="single"/>
        </w:rPr>
        <w:t>grossly unequal distribution</w:t>
      </w:r>
      <w:r w:rsidRPr="00A816C4">
        <w:rPr>
          <w:sz w:val="16"/>
        </w:rPr>
        <w:t xml:space="preserve"> of phosphate-rock resources </w:t>
      </w:r>
      <w:r w:rsidRPr="00046D25">
        <w:rPr>
          <w:u w:val="single"/>
        </w:rPr>
        <w:t>adds an additional layer of geopolitical complexity</w:t>
      </w:r>
      <w:r w:rsidRPr="00A816C4">
        <w:rPr>
          <w:sz w:val="16"/>
        </w:rPr>
        <w:t>. Morocco and its disputed territory, Western Sahara, contain about three-quarters of the world’s known reserves of phosphate rock, while India, the nations of the European Union, and many other countries depend largely on phosphorus imports. (In 2014, the EU added phosphate rock to its list of critical raw materials with high supply risk and economic importance.) And as U.S. and Chinese deposits dwindle, the world will increasingly rely on Morocco’s mines.</w:t>
      </w:r>
      <w:r>
        <w:rPr>
          <w:sz w:val="16"/>
        </w:rPr>
        <w:t xml:space="preserve"> </w:t>
      </w:r>
      <w:r w:rsidRPr="00A816C4">
        <w:rPr>
          <w:sz w:val="16"/>
        </w:rPr>
        <w:t xml:space="preserve">We have already glimpsed how the phosphorus supply chain can go haywire. In 2008, at the height of a global food crisis, the cost of phosphate rock spiked by almost 800 percent before dropping again over the next several months. The causes were numerous: a collapsing global economy, increased imports of phosphorus by India, and decreased exports by China. But the lesson was clear: </w:t>
      </w:r>
      <w:r w:rsidRPr="00046D25">
        <w:rPr>
          <w:u w:val="single"/>
        </w:rPr>
        <w:t>Practically speaking</w:t>
      </w:r>
      <w:r w:rsidRPr="00A816C4">
        <w:rPr>
          <w:sz w:val="16"/>
        </w:rPr>
        <w:t xml:space="preserve">, </w:t>
      </w:r>
      <w:r w:rsidRPr="005A3211">
        <w:rPr>
          <w:highlight w:val="cyan"/>
          <w:u w:val="single"/>
        </w:rPr>
        <w:t>phosphorus</w:t>
      </w:r>
      <w:r w:rsidRPr="00046D25">
        <w:rPr>
          <w:u w:val="single"/>
        </w:rPr>
        <w:t xml:space="preserve"> is an </w:t>
      </w:r>
      <w:r w:rsidRPr="005A3211">
        <w:rPr>
          <w:rStyle w:val="Emphasis"/>
          <w:sz w:val="28"/>
          <w:szCs w:val="28"/>
          <w:highlight w:val="cyan"/>
        </w:rPr>
        <w:t>undeniably finite</w:t>
      </w:r>
      <w:r w:rsidRPr="00046D25">
        <w:rPr>
          <w:rStyle w:val="Emphasis"/>
          <w:sz w:val="28"/>
          <w:szCs w:val="28"/>
        </w:rPr>
        <w:t xml:space="preserve"> resource</w:t>
      </w:r>
      <w:r w:rsidRPr="00A816C4">
        <w:rPr>
          <w:sz w:val="16"/>
        </w:rPr>
        <w:t>.</w:t>
      </w:r>
      <w:r>
        <w:rPr>
          <w:sz w:val="16"/>
        </w:rPr>
        <w:t xml:space="preserve"> </w:t>
      </w:r>
      <w:r w:rsidRPr="00A816C4">
        <w:rPr>
          <w:sz w:val="16"/>
          <w:szCs w:val="16"/>
        </w:rPr>
        <w:t>I first heard about the potential for a phosphorus catastrophe a few years later, when a farmer friend mentioned casually that we consume mined phosphorus every day and that those mines are running out. The more I learned, the more fascinated I became by the story, not only because of its surprising and arcane details—eating rocks! mining poop!—but because of its universality.</w:t>
      </w:r>
      <w:r>
        <w:rPr>
          <w:sz w:val="16"/>
          <w:szCs w:val="16"/>
        </w:rPr>
        <w:t xml:space="preserve"> </w:t>
      </w:r>
      <w:r w:rsidRPr="00046D25">
        <w:rPr>
          <w:u w:val="single"/>
        </w:rPr>
        <w:t>Phosphorus is a classic natural-resource parable</w:t>
      </w:r>
      <w:r w:rsidRPr="00A816C4">
        <w:rPr>
          <w:sz w:val="16"/>
        </w:rPr>
        <w:t xml:space="preserve">: </w:t>
      </w:r>
      <w:r w:rsidRPr="00046D25">
        <w:rPr>
          <w:u w:val="single"/>
        </w:rPr>
        <w:t>Humans strain against some kind of scarcity for centuries</w:t>
      </w:r>
      <w:r w:rsidRPr="00A816C4">
        <w:rPr>
          <w:sz w:val="16"/>
        </w:rPr>
        <w:t xml:space="preserve">, then finally find a way to overcome it. </w:t>
      </w:r>
      <w:r w:rsidRPr="00046D25">
        <w:rPr>
          <w:u w:val="single"/>
        </w:rPr>
        <w:t>We extract more and more of what we need</w:t>
      </w:r>
      <w:r w:rsidRPr="00A816C4">
        <w:rPr>
          <w:sz w:val="16"/>
        </w:rPr>
        <w:t xml:space="preserve">—often in the name of improving the human condition, sometimes transforming society through celebrated revolutions. </w:t>
      </w:r>
      <w:r w:rsidRPr="00046D25">
        <w:rPr>
          <w:u w:val="single"/>
        </w:rPr>
        <w:t>But eventually</w:t>
      </w:r>
      <w:r w:rsidRPr="00A816C4">
        <w:rPr>
          <w:sz w:val="16"/>
        </w:rPr>
        <w:t xml:space="preserve">, </w:t>
      </w:r>
      <w:r w:rsidRPr="00046D25">
        <w:rPr>
          <w:u w:val="single"/>
        </w:rPr>
        <w:t>and</w:t>
      </w:r>
      <w:r w:rsidRPr="00A816C4">
        <w:rPr>
          <w:sz w:val="16"/>
        </w:rPr>
        <w:t xml:space="preserve"> usually </w:t>
      </w:r>
      <w:r w:rsidRPr="00046D25">
        <w:rPr>
          <w:b/>
          <w:u w:val="single"/>
        </w:rPr>
        <w:t>too late</w:t>
      </w:r>
      <w:r w:rsidRPr="00A816C4">
        <w:rPr>
          <w:sz w:val="16"/>
        </w:rPr>
        <w:t xml:space="preserve">, </w:t>
      </w:r>
      <w:r w:rsidRPr="00046D25">
        <w:rPr>
          <w:b/>
          <w:u w:val="single"/>
        </w:rPr>
        <w:t xml:space="preserve">we discover </w:t>
      </w:r>
      <w:r w:rsidRPr="005A3211">
        <w:rPr>
          <w:b/>
          <w:highlight w:val="cyan"/>
          <w:u w:val="single"/>
        </w:rPr>
        <w:t>the cost of overextraction</w:t>
      </w:r>
      <w:r w:rsidRPr="00A816C4">
        <w:rPr>
          <w:sz w:val="16"/>
        </w:rPr>
        <w:t xml:space="preserve">. And the </w:t>
      </w:r>
      <w:r w:rsidRPr="00046D25">
        <w:rPr>
          <w:u w:val="single"/>
        </w:rPr>
        <w:t xml:space="preserve">cost of breaking the phosphorus cycle </w:t>
      </w:r>
      <w:r w:rsidRPr="005A3211">
        <w:rPr>
          <w:highlight w:val="cyan"/>
          <w:u w:val="single"/>
        </w:rPr>
        <w:t>is</w:t>
      </w:r>
      <w:r w:rsidRPr="00046D25">
        <w:rPr>
          <w:u w:val="single"/>
        </w:rPr>
        <w:t xml:space="preserve"> not just </w:t>
      </w:r>
      <w:r w:rsidRPr="005A3211">
        <w:rPr>
          <w:highlight w:val="cyan"/>
          <w:u w:val="single"/>
        </w:rPr>
        <w:t>looming scarcity</w:t>
      </w:r>
      <w:r w:rsidRPr="00A816C4">
        <w:rPr>
          <w:sz w:val="16"/>
        </w:rPr>
        <w:t xml:space="preserve">, </w:t>
      </w:r>
      <w:r w:rsidRPr="00046D25">
        <w:rPr>
          <w:u w:val="single"/>
        </w:rPr>
        <w:t>but</w:t>
      </w:r>
      <w:r w:rsidRPr="00A816C4">
        <w:rPr>
          <w:sz w:val="16"/>
        </w:rPr>
        <w:t xml:space="preserve"> also </w:t>
      </w:r>
      <w:r w:rsidRPr="005A3211">
        <w:rPr>
          <w:highlight w:val="cyan"/>
          <w:u w:val="single"/>
        </w:rPr>
        <w:t>rampant pollution</w:t>
      </w:r>
      <w:r w:rsidRPr="00A816C4">
        <w:rPr>
          <w:sz w:val="16"/>
        </w:rPr>
        <w:t>. “We have a too-little-too-much problem,” says Geneviève Metson, an environmental scientist at Linköping University in Sweden, “which is what makes this conversation very difficult.”</w:t>
      </w:r>
    </w:p>
    <w:p w:rsidR="00255158" w:rsidRPr="00333B89" w:rsidRDefault="00255158" w:rsidP="00255158">
      <w:pPr>
        <w:pStyle w:val="Heading4"/>
        <w:rPr>
          <w:rFonts w:cs="Calibri"/>
        </w:rPr>
      </w:pPr>
      <w:r w:rsidRPr="00333B89">
        <w:rPr>
          <w:rFonts w:cs="Calibri"/>
        </w:rPr>
        <w:t>4. Deforestation causes extinction in the next two decades.</w:t>
      </w:r>
    </w:p>
    <w:p w:rsidR="00255158" w:rsidRPr="00333B89" w:rsidRDefault="00255158" w:rsidP="00255158">
      <w:r w:rsidRPr="00333B89">
        <w:rPr>
          <w:rStyle w:val="Heading4Char"/>
          <w:rFonts w:cs="Calibri"/>
        </w:rPr>
        <w:t>Maxwell, 7/28</w:t>
      </w:r>
      <w:r w:rsidRPr="00333B89">
        <w:t xml:space="preserve"> (Jamie Maxwell, The paper is written by career physicists Dr Gerardo Aquino, a research associate at the Alan Turing Institute in London currently working on political, economic and cultural complex system modeling to predict conflicts; and Professor Mauro Bologna of the Department of Electronic Engineering at the University of Tarapaca in Chile."Theoretical Physicists Say 90% Chance of Societal Collapse Within Several Decades," No Publication, https://www.vice.com/en_us/article/akzn5a/theoretical-physicists-say-90-chance-of-societal-collapse-within-several-decades, 7-28-2020) //ILake-NC [Hari recut some] [[ty neo xx]]</w:t>
      </w:r>
    </w:p>
    <w:p w:rsidR="00255158" w:rsidRPr="00333B89" w:rsidRDefault="00255158" w:rsidP="00255158">
      <w:pPr>
        <w:rPr>
          <w:sz w:val="14"/>
        </w:rPr>
      </w:pPr>
      <w:r w:rsidRPr="00333B89">
        <w:rPr>
          <w:sz w:val="14"/>
        </w:rPr>
        <w:t xml:space="preserve">Two </w:t>
      </w:r>
      <w:r w:rsidRPr="00333B89">
        <w:rPr>
          <w:rStyle w:val="StyleUnderline"/>
        </w:rPr>
        <w:t>theoretical physicists specializing in complex systems conclude</w:t>
      </w:r>
      <w:r w:rsidRPr="00333B89">
        <w:rPr>
          <w:sz w:val="14"/>
        </w:rPr>
        <w:t xml:space="preserve"> that </w:t>
      </w:r>
      <w:r w:rsidRPr="00333B89">
        <w:rPr>
          <w:rStyle w:val="StyleUnderline"/>
        </w:rPr>
        <w:t xml:space="preserve">global </w:t>
      </w:r>
      <w:r w:rsidRPr="00333B89">
        <w:rPr>
          <w:rStyle w:val="StyleUnderline"/>
          <w:highlight w:val="cyan"/>
        </w:rPr>
        <w:t>deforestation</w:t>
      </w:r>
      <w:r w:rsidRPr="00333B89">
        <w:rPr>
          <w:rStyle w:val="StyleUnderline"/>
        </w:rPr>
        <w:t xml:space="preserve"> due to human activities is </w:t>
      </w:r>
      <w:r w:rsidRPr="00333B89">
        <w:rPr>
          <w:rStyle w:val="StyleUnderline"/>
          <w:highlight w:val="cyan"/>
        </w:rPr>
        <w:t>on track to</w:t>
      </w:r>
      <w:r w:rsidRPr="00333B89">
        <w:rPr>
          <w:rStyle w:val="StyleUnderline"/>
        </w:rPr>
        <w:t xml:space="preserve"> trigger</w:t>
      </w:r>
      <w:r w:rsidRPr="00333B89">
        <w:rPr>
          <w:sz w:val="14"/>
        </w:rPr>
        <w:t xml:space="preserve"> the “</w:t>
      </w:r>
      <w:r w:rsidRPr="00333B89">
        <w:rPr>
          <w:rStyle w:val="Emphasis"/>
          <w:highlight w:val="cyan"/>
        </w:rPr>
        <w:t>irreversible collapse</w:t>
      </w:r>
      <w:r w:rsidRPr="00333B89">
        <w:rPr>
          <w:rStyle w:val="Emphasis"/>
        </w:rPr>
        <w:t>” of human civilization with</w:t>
      </w:r>
      <w:r w:rsidRPr="00333B89">
        <w:rPr>
          <w:rStyle w:val="Emphasis"/>
          <w:highlight w:val="cyan"/>
        </w:rPr>
        <w:t>in</w:t>
      </w:r>
      <w:r w:rsidRPr="00333B89">
        <w:rPr>
          <w:rStyle w:val="Emphasis"/>
        </w:rPr>
        <w:t xml:space="preserve"> the </w:t>
      </w:r>
      <w:r w:rsidRPr="00333B89">
        <w:rPr>
          <w:rStyle w:val="Emphasis"/>
          <w:highlight w:val="cyan"/>
        </w:rPr>
        <w:t>next two</w:t>
      </w:r>
      <w:r w:rsidRPr="00333B89">
        <w:rPr>
          <w:rStyle w:val="Emphasis"/>
        </w:rPr>
        <w:t xml:space="preserve"> to four </w:t>
      </w:r>
      <w:r w:rsidRPr="00333B89">
        <w:rPr>
          <w:rStyle w:val="Emphasis"/>
          <w:highlight w:val="cyan"/>
        </w:rPr>
        <w:t>decades</w:t>
      </w:r>
      <w:r w:rsidRPr="00333B89">
        <w:rPr>
          <w:rStyle w:val="Emphasis"/>
        </w:rPr>
        <w:t xml:space="preserve">. </w:t>
      </w:r>
      <w:r w:rsidRPr="00333B89">
        <w:rPr>
          <w:rStyle w:val="StyleUnderline"/>
        </w:rPr>
        <w:t>If we continue</w:t>
      </w:r>
      <w:r w:rsidRPr="00333B89">
        <w:rPr>
          <w:sz w:val="14"/>
        </w:rPr>
        <w:t xml:space="preserve"> destroying and degrading the world’s forests, </w:t>
      </w:r>
      <w:r w:rsidRPr="00333B89">
        <w:rPr>
          <w:rStyle w:val="Emphasis"/>
          <w:highlight w:val="cyan"/>
        </w:rPr>
        <w:t>Earth will no longer be able to sustain</w:t>
      </w:r>
      <w:r w:rsidRPr="00333B89">
        <w:rPr>
          <w:rStyle w:val="Emphasis"/>
        </w:rPr>
        <w:t xml:space="preserve"> a large </w:t>
      </w:r>
      <w:r w:rsidRPr="00333B89">
        <w:rPr>
          <w:rStyle w:val="Emphasis"/>
          <w:highlight w:val="cyan"/>
        </w:rPr>
        <w:t>human population</w:t>
      </w:r>
      <w:r w:rsidRPr="00333B89">
        <w:rPr>
          <w:sz w:val="14"/>
          <w:highlight w:val="cyan"/>
        </w:rPr>
        <w:t>,</w:t>
      </w:r>
      <w:r w:rsidRPr="00333B89">
        <w:rPr>
          <w:sz w:val="14"/>
        </w:rPr>
        <w:t xml:space="preserve"> according to a peer-reviewed paper published this May in Nature Scientific Reports. They say that </w:t>
      </w:r>
      <w:r w:rsidRPr="00333B89">
        <w:rPr>
          <w:rStyle w:val="StyleUnderline"/>
        </w:rPr>
        <w:t>if the rate of deforestation continues, "all the forests would disappear approximately in 100–200 years</w:t>
      </w:r>
      <w:r w:rsidRPr="00333B89">
        <w:rPr>
          <w:sz w:val="14"/>
        </w:rPr>
        <w:t xml:space="preserve">.” "Clearly </w:t>
      </w:r>
      <w:r w:rsidRPr="00333B89">
        <w:rPr>
          <w:rStyle w:val="StyleUnderline"/>
        </w:rPr>
        <w:t>it is unrealistic to imagine that the human society would s</w:t>
      </w:r>
      <w:r w:rsidRPr="00333B89">
        <w:rPr>
          <w:sz w:val="14"/>
        </w:rPr>
        <w:t xml:space="preserve">tart to be affected by the deforestation only when the last tree would be cut down," they write. </w:t>
      </w:r>
      <w:r w:rsidRPr="00333B89">
        <w:rPr>
          <w:rStyle w:val="StyleUnderline"/>
          <w:highlight w:val="cyan"/>
        </w:rPr>
        <w:t>This trajectory would make</w:t>
      </w:r>
      <w:r w:rsidRPr="00333B89">
        <w:rPr>
          <w:rStyle w:val="StyleUnderline"/>
        </w:rPr>
        <w:t xml:space="preserve"> the </w:t>
      </w:r>
      <w:r w:rsidRPr="00333B89">
        <w:rPr>
          <w:rStyle w:val="StyleUnderline"/>
          <w:highlight w:val="cyan"/>
        </w:rPr>
        <w:t>collapse</w:t>
      </w:r>
      <w:r w:rsidRPr="00333B89">
        <w:rPr>
          <w:rStyle w:val="StyleUnderline"/>
        </w:rPr>
        <w:t xml:space="preserve"> of human civilization </w:t>
      </w:r>
      <w:r w:rsidRPr="00333B89">
        <w:rPr>
          <w:rStyle w:val="StyleUnderline"/>
          <w:highlight w:val="cyan"/>
        </w:rPr>
        <w:t xml:space="preserve">take place </w:t>
      </w:r>
      <w:r w:rsidRPr="00333B89">
        <w:rPr>
          <w:rStyle w:val="Emphasis"/>
          <w:highlight w:val="cyan"/>
        </w:rPr>
        <w:t>much earlier</w:t>
      </w:r>
      <w:r w:rsidRPr="00333B89">
        <w:rPr>
          <w:rStyle w:val="StyleUnderline"/>
        </w:rPr>
        <w:t xml:space="preserve"> </w:t>
      </w:r>
      <w:r w:rsidRPr="00333B89">
        <w:rPr>
          <w:rStyle w:val="StyleUnderline"/>
          <w:highlight w:val="cyan"/>
        </w:rPr>
        <w:t>due to</w:t>
      </w:r>
      <w:r w:rsidRPr="00333B89">
        <w:rPr>
          <w:sz w:val="14"/>
        </w:rPr>
        <w:t xml:space="preserve"> the </w:t>
      </w:r>
      <w:r w:rsidRPr="00333B89">
        <w:rPr>
          <w:rStyle w:val="StyleUnderline"/>
        </w:rPr>
        <w:t xml:space="preserve">escalating </w:t>
      </w:r>
      <w:r w:rsidRPr="00333B89">
        <w:rPr>
          <w:rStyle w:val="StyleUnderline"/>
          <w:highlight w:val="cyan"/>
        </w:rPr>
        <w:t>impacts</w:t>
      </w:r>
      <w:r w:rsidRPr="00333B89">
        <w:rPr>
          <w:rStyle w:val="StyleUnderline"/>
        </w:rPr>
        <w:t xml:space="preserve"> of deforestation </w:t>
      </w:r>
      <w:r w:rsidRPr="00333B89">
        <w:rPr>
          <w:rStyle w:val="StyleUnderline"/>
          <w:highlight w:val="cyan"/>
        </w:rPr>
        <w:t>on</w:t>
      </w:r>
      <w:r w:rsidRPr="00333B89">
        <w:rPr>
          <w:sz w:val="14"/>
        </w:rPr>
        <w:t xml:space="preserve"> the </w:t>
      </w:r>
      <w:r w:rsidRPr="00333B89">
        <w:rPr>
          <w:rStyle w:val="StyleUnderline"/>
        </w:rPr>
        <w:t xml:space="preserve">planetary </w:t>
      </w:r>
      <w:r w:rsidRPr="00333B89">
        <w:rPr>
          <w:rStyle w:val="StyleUnderline"/>
          <w:highlight w:val="cyan"/>
        </w:rPr>
        <w:t>life-support</w:t>
      </w:r>
      <w:r w:rsidRPr="00333B89">
        <w:rPr>
          <w:rStyle w:val="StyleUnderline"/>
        </w:rPr>
        <w:t xml:space="preserve"> systems </w:t>
      </w:r>
      <w:r w:rsidRPr="00333B89">
        <w:rPr>
          <w:rStyle w:val="Emphasis"/>
        </w:rPr>
        <w:t>necessary for human survival</w:t>
      </w:r>
      <w:r w:rsidRPr="00333B89">
        <w:rPr>
          <w:sz w:val="14"/>
        </w:rPr>
        <w:t>—</w:t>
      </w:r>
      <w:r w:rsidRPr="00333B89">
        <w:rPr>
          <w:rStyle w:val="StyleUnderline"/>
          <w:highlight w:val="cyan"/>
        </w:rPr>
        <w:t>including</w:t>
      </w:r>
      <w:r w:rsidRPr="00333B89">
        <w:rPr>
          <w:sz w:val="14"/>
          <w:highlight w:val="cyan"/>
        </w:rPr>
        <w:t xml:space="preserve"> </w:t>
      </w:r>
      <w:r w:rsidRPr="00333B89">
        <w:rPr>
          <w:rStyle w:val="Emphasis"/>
          <w:highlight w:val="cyan"/>
        </w:rPr>
        <w:t>carbon</w:t>
      </w:r>
      <w:r w:rsidRPr="00333B89">
        <w:rPr>
          <w:rStyle w:val="Emphasis"/>
        </w:rPr>
        <w:t xml:space="preserve"> </w:t>
      </w:r>
      <w:r w:rsidRPr="00333B89">
        <w:rPr>
          <w:rStyle w:val="Emphasis"/>
          <w:highlight w:val="cyan"/>
        </w:rPr>
        <w:t>storage</w:t>
      </w:r>
      <w:r w:rsidRPr="00333B89">
        <w:rPr>
          <w:sz w:val="14"/>
          <w:highlight w:val="cyan"/>
        </w:rPr>
        <w:t xml:space="preserve">, </w:t>
      </w:r>
      <w:r w:rsidRPr="00333B89">
        <w:rPr>
          <w:rStyle w:val="Emphasis"/>
          <w:highlight w:val="cyan"/>
        </w:rPr>
        <w:t>oxygen production</w:t>
      </w:r>
      <w:r w:rsidRPr="00333B89">
        <w:rPr>
          <w:sz w:val="14"/>
          <w:highlight w:val="cyan"/>
        </w:rPr>
        <w:t xml:space="preserve">, </w:t>
      </w:r>
      <w:r w:rsidRPr="00333B89">
        <w:rPr>
          <w:rStyle w:val="Emphasis"/>
          <w:highlight w:val="cyan"/>
        </w:rPr>
        <w:t>soil</w:t>
      </w:r>
      <w:r w:rsidRPr="00333B89">
        <w:rPr>
          <w:rStyle w:val="Emphasis"/>
        </w:rPr>
        <w:t xml:space="preserve"> conservation</w:t>
      </w:r>
      <w:r w:rsidRPr="00333B89">
        <w:rPr>
          <w:sz w:val="14"/>
        </w:rPr>
        <w:t xml:space="preserve">, </w:t>
      </w:r>
      <w:r w:rsidRPr="00333B89">
        <w:rPr>
          <w:rStyle w:val="Emphasis"/>
          <w:highlight w:val="cyan"/>
        </w:rPr>
        <w:t>water</w:t>
      </w:r>
      <w:r w:rsidRPr="00333B89">
        <w:rPr>
          <w:sz w:val="14"/>
        </w:rPr>
        <w:t xml:space="preserve"> cycle </w:t>
      </w:r>
      <w:r w:rsidRPr="00333B89">
        <w:rPr>
          <w:rStyle w:val="Emphasis"/>
          <w:highlight w:val="cyan"/>
        </w:rPr>
        <w:t>regulation</w:t>
      </w:r>
      <w:r w:rsidRPr="00333B89">
        <w:rPr>
          <w:sz w:val="14"/>
        </w:rPr>
        <w:t xml:space="preserve">, support for natural and human </w:t>
      </w:r>
      <w:r w:rsidRPr="00333B89">
        <w:rPr>
          <w:rStyle w:val="Emphasis"/>
          <w:highlight w:val="cyan"/>
        </w:rPr>
        <w:t>food systems</w:t>
      </w:r>
      <w:r w:rsidRPr="00333B89">
        <w:rPr>
          <w:sz w:val="14"/>
        </w:rPr>
        <w:t xml:space="preserve">, and </w:t>
      </w:r>
      <w:r w:rsidRPr="00333B89">
        <w:rPr>
          <w:rStyle w:val="Emphasis"/>
          <w:highlight w:val="cyan"/>
        </w:rPr>
        <w:t>homes for</w:t>
      </w:r>
      <w:r w:rsidRPr="00333B89">
        <w:rPr>
          <w:rStyle w:val="Emphasis"/>
        </w:rPr>
        <w:t xml:space="preserve"> countless </w:t>
      </w:r>
      <w:r w:rsidRPr="00333B89">
        <w:rPr>
          <w:rStyle w:val="Emphasis"/>
          <w:highlight w:val="cyan"/>
        </w:rPr>
        <w:t>species</w:t>
      </w:r>
      <w:r w:rsidRPr="00333B89">
        <w:rPr>
          <w:sz w:val="14"/>
        </w:rPr>
        <w:t xml:space="preserve">.  </w:t>
      </w:r>
    </w:p>
    <w:p w:rsidR="00255158" w:rsidRPr="00333B89" w:rsidRDefault="00255158" w:rsidP="00255158">
      <w:pPr>
        <w:pStyle w:val="Heading4"/>
        <w:rPr>
          <w:rFonts w:cs="Calibri"/>
        </w:rPr>
      </w:pPr>
      <w:r w:rsidRPr="00333B89">
        <w:rPr>
          <w:rFonts w:cs="Calibri"/>
        </w:rPr>
        <w:t xml:space="preserve">5. Ocean acidification </w:t>
      </w:r>
      <w:r w:rsidRPr="00333B89">
        <w:rPr>
          <w:rFonts w:cs="Calibri"/>
          <w:u w:val="single"/>
        </w:rPr>
        <w:t>kills</w:t>
      </w:r>
      <w:r w:rsidRPr="00333B89">
        <w:rPr>
          <w:rFonts w:cs="Calibri"/>
        </w:rPr>
        <w:t xml:space="preserve"> plankton – </w:t>
      </w:r>
      <w:r w:rsidRPr="00333B89">
        <w:rPr>
          <w:rFonts w:cs="Calibri"/>
          <w:u w:val="single"/>
        </w:rPr>
        <w:t>extinction</w:t>
      </w:r>
      <w:r w:rsidRPr="00333B89">
        <w:rPr>
          <w:rFonts w:cs="Calibri"/>
        </w:rPr>
        <w:t xml:space="preserve"> in 2-3 years.</w:t>
      </w:r>
    </w:p>
    <w:p w:rsidR="00255158" w:rsidRPr="00333B89" w:rsidRDefault="00255158" w:rsidP="00255158">
      <w:r w:rsidRPr="00333B89">
        <w:rPr>
          <w:b/>
          <w:sz w:val="26"/>
          <w:szCs w:val="26"/>
        </w:rPr>
        <w:t>Holthaus, 15</w:t>
      </w:r>
      <w:r w:rsidRPr="00333B89">
        <w:t xml:space="preserve"> (Eric Holthaus, cites Dutkiewicz, who has a Ph.D. from the University of Rhode Island (1997), has been at MIT since 1998. She became a Principal Research Scientist in 2012. And cites Jacquelyn Gill who is an Associate Professor of Paleoecology &amp; Plant Ecology, School of Biology and Ecology and Climate Change Institute  "The Point of No Return: Climate Change Nightmares Are Here," Rolling Stone, https://www.rollingstone.com/politics/politics-news/the-point-of-no-return-climate-change-nightmares-are-already-here-37626/, 8-5-2015) //ILake-NC</w:t>
      </w:r>
    </w:p>
    <w:p w:rsidR="00255158" w:rsidRPr="00333B89" w:rsidRDefault="00255158" w:rsidP="00255158">
      <w:pPr>
        <w:rPr>
          <w:sz w:val="16"/>
          <w:szCs w:val="16"/>
        </w:rPr>
      </w:pPr>
      <w:r w:rsidRPr="00333B89">
        <w:rPr>
          <w:sz w:val="16"/>
          <w:szCs w:val="16"/>
        </w:rPr>
        <w:t xml:space="preserve">Attendant with this weird wildlife behavior is a </w:t>
      </w:r>
      <w:r w:rsidRPr="00333B89">
        <w:rPr>
          <w:u w:val="single"/>
        </w:rPr>
        <w:t xml:space="preserve">stunning </w:t>
      </w:r>
      <w:r w:rsidRPr="00333B89">
        <w:rPr>
          <w:highlight w:val="green"/>
          <w:u w:val="single"/>
        </w:rPr>
        <w:t>drop in</w:t>
      </w:r>
      <w:r w:rsidRPr="00333B89">
        <w:rPr>
          <w:u w:val="single"/>
        </w:rPr>
        <w:t xml:space="preserve"> the number of </w:t>
      </w:r>
      <w:r w:rsidRPr="00333B89">
        <w:rPr>
          <w:highlight w:val="green"/>
          <w:u w:val="single"/>
        </w:rPr>
        <w:t>plankton</w:t>
      </w:r>
      <w:r w:rsidRPr="00333B89">
        <w:rPr>
          <w:sz w:val="16"/>
          <w:szCs w:val="16"/>
        </w:rPr>
        <w:t xml:space="preserve"> </w:t>
      </w:r>
      <w:r w:rsidRPr="00333B89">
        <w:rPr>
          <w:b/>
          <w:u w:val="single"/>
        </w:rPr>
        <w:t xml:space="preserve">— </w:t>
      </w:r>
      <w:r w:rsidRPr="00333B89">
        <w:rPr>
          <w:b/>
          <w:highlight w:val="green"/>
          <w:u w:val="single"/>
        </w:rPr>
        <w:t>the basis</w:t>
      </w:r>
      <w:r w:rsidRPr="00333B89">
        <w:rPr>
          <w:b/>
          <w:u w:val="single"/>
        </w:rPr>
        <w:t xml:space="preserve"> of the ocean’s </w:t>
      </w:r>
      <w:r w:rsidRPr="00333B89">
        <w:rPr>
          <w:b/>
          <w:highlight w:val="green"/>
          <w:u w:val="single"/>
        </w:rPr>
        <w:t>food chain</w:t>
      </w:r>
      <w:r w:rsidRPr="00333B89">
        <w:rPr>
          <w:sz w:val="16"/>
          <w:szCs w:val="16"/>
        </w:rPr>
        <w:t xml:space="preserve">. In July, another </w:t>
      </w:r>
      <w:r w:rsidRPr="00333B89">
        <w:rPr>
          <w:u w:val="single"/>
        </w:rPr>
        <w:t>major study concluded</w:t>
      </w:r>
      <w:r w:rsidRPr="00333B89">
        <w:rPr>
          <w:sz w:val="16"/>
          <w:szCs w:val="16"/>
        </w:rPr>
        <w:t xml:space="preserve"> that </w:t>
      </w:r>
      <w:r w:rsidRPr="00333B89">
        <w:rPr>
          <w:u w:val="single"/>
        </w:rPr>
        <w:t>acidifying oceans</w:t>
      </w:r>
      <w:r w:rsidRPr="00333B89">
        <w:rPr>
          <w:sz w:val="16"/>
          <w:szCs w:val="16"/>
        </w:rPr>
        <w:t xml:space="preserve"> are likely to </w:t>
      </w:r>
      <w:r w:rsidRPr="00333B89">
        <w:rPr>
          <w:u w:val="single"/>
        </w:rPr>
        <w:t>have a “quite traumatic</w:t>
      </w:r>
      <w:r w:rsidRPr="00333B89">
        <w:rPr>
          <w:sz w:val="16"/>
          <w:szCs w:val="16"/>
        </w:rPr>
        <w:t xml:space="preserve">” </w:t>
      </w:r>
      <w:r w:rsidRPr="00333B89">
        <w:rPr>
          <w:u w:val="single"/>
        </w:rPr>
        <w:t xml:space="preserve">impact on plankton diversity, </w:t>
      </w:r>
      <w:r w:rsidRPr="00333B89">
        <w:rPr>
          <w:sz w:val="16"/>
          <w:szCs w:val="16"/>
        </w:rPr>
        <w:t>with some species dying out while others flourish. As the oceans absorb carbon dioxide from the atmosphere, it’s converted into carbonic acid — and the pH of seawater declines. According to lead author Stephanie Dutkiewicz of MIT, that trend means “</w:t>
      </w:r>
      <w:r w:rsidRPr="00333B89">
        <w:rPr>
          <w:u w:val="single"/>
        </w:rPr>
        <w:t>the whole food chain is going to be different</w:t>
      </w:r>
      <w:r w:rsidRPr="00333B89">
        <w:rPr>
          <w:sz w:val="16"/>
          <w:szCs w:val="16"/>
        </w:rPr>
        <w:t xml:space="preserve">.” The Hansen study may have gotten more attention, but the Dutkiewicz study, and others like </w:t>
      </w:r>
      <w:r w:rsidRPr="00333B89">
        <w:rPr>
          <w:b/>
          <w:u w:val="single"/>
        </w:rPr>
        <w:t>it, could have even more dire implications for our future</w:t>
      </w:r>
      <w:r w:rsidRPr="00333B89">
        <w:rPr>
          <w:sz w:val="16"/>
          <w:szCs w:val="16"/>
        </w:rPr>
        <w:t xml:space="preserve">. The </w:t>
      </w:r>
      <w:r w:rsidRPr="00333B89">
        <w:rPr>
          <w:u w:val="single"/>
        </w:rPr>
        <w:t>rapid changes</w:t>
      </w:r>
      <w:r w:rsidRPr="00333B89">
        <w:rPr>
          <w:sz w:val="16"/>
          <w:szCs w:val="16"/>
        </w:rPr>
        <w:t xml:space="preserve"> Dutkiewicz and her colleagues are observing have shocked some of their fellow scientists into thinking that yes, actually, we’re heading toward the worst-case scenario. </w:t>
      </w:r>
      <w:r w:rsidRPr="00333B89">
        <w:rPr>
          <w:u w:val="single"/>
        </w:rPr>
        <w:t>Unlike a prediction of massive sea-level rise just decades away</w:t>
      </w:r>
      <w:r w:rsidRPr="00333B89">
        <w:rPr>
          <w:sz w:val="16"/>
          <w:szCs w:val="16"/>
        </w:rPr>
        <w:t xml:space="preserve">, the warming and </w:t>
      </w:r>
      <w:r w:rsidRPr="00333B89">
        <w:rPr>
          <w:highlight w:val="green"/>
          <w:u w:val="single"/>
        </w:rPr>
        <w:t>acidifying oceans</w:t>
      </w:r>
      <w:r w:rsidRPr="00333B89">
        <w:rPr>
          <w:u w:val="single"/>
        </w:rPr>
        <w:t xml:space="preserve"> represent a problem that seems to</w:t>
      </w:r>
      <w:r w:rsidRPr="00333B89">
        <w:rPr>
          <w:sz w:val="16"/>
          <w:szCs w:val="16"/>
        </w:rPr>
        <w:t xml:space="preserve"> have </w:t>
      </w:r>
      <w:r w:rsidRPr="00333B89">
        <w:rPr>
          <w:b/>
          <w:highlight w:val="green"/>
          <w:u w:val="single"/>
        </w:rPr>
        <w:t>kick-start</w:t>
      </w:r>
      <w:r w:rsidRPr="00333B89">
        <w:rPr>
          <w:b/>
          <w:u w:val="single"/>
        </w:rPr>
        <w:t xml:space="preserve">ed a </w:t>
      </w:r>
      <w:r w:rsidRPr="00333B89">
        <w:rPr>
          <w:b/>
          <w:highlight w:val="green"/>
          <w:u w:val="single"/>
        </w:rPr>
        <w:t>mass extinction</w:t>
      </w:r>
      <w:r w:rsidRPr="00333B89">
        <w:rPr>
          <w:u w:val="single"/>
        </w:rPr>
        <w:t xml:space="preserve"> on the same time scale</w:t>
      </w:r>
      <w:r w:rsidRPr="00333B89">
        <w:rPr>
          <w:sz w:val="16"/>
          <w:szCs w:val="16"/>
        </w:rPr>
        <w:t xml:space="preserve">. Jacquelyn </w:t>
      </w:r>
      <w:r w:rsidRPr="00333B89">
        <w:rPr>
          <w:u w:val="single"/>
        </w:rPr>
        <w:t>Gill is</w:t>
      </w:r>
      <w:r w:rsidRPr="00333B89">
        <w:rPr>
          <w:sz w:val="16"/>
          <w:szCs w:val="16"/>
        </w:rPr>
        <w:t xml:space="preserve"> a paleoecologist at the University of Maine. She knows a lot about extinction, and her work is more relevant than ever. Essentially, she’s </w:t>
      </w:r>
      <w:r w:rsidRPr="00333B89">
        <w:rPr>
          <w:u w:val="single"/>
        </w:rPr>
        <w:t>trying to save the species that are alive right now</w:t>
      </w:r>
      <w:r w:rsidRPr="00333B89">
        <w:rPr>
          <w:sz w:val="16"/>
          <w:szCs w:val="16"/>
        </w:rPr>
        <w:t xml:space="preserve"> by learning more about what killed off the ones that aren’t. </w:t>
      </w:r>
      <w:r w:rsidRPr="00333B89">
        <w:rPr>
          <w:u w:val="single"/>
        </w:rPr>
        <w:t xml:space="preserve">The </w:t>
      </w:r>
      <w:r w:rsidRPr="00333B89">
        <w:rPr>
          <w:highlight w:val="green"/>
          <w:u w:val="single"/>
        </w:rPr>
        <w:t>ancient data</w:t>
      </w:r>
      <w:r w:rsidRPr="00333B89">
        <w:rPr>
          <w:u w:val="single"/>
        </w:rPr>
        <w:t xml:space="preserve"> she studies </w:t>
      </w:r>
      <w:r w:rsidRPr="00333B89">
        <w:rPr>
          <w:highlight w:val="green"/>
          <w:u w:val="single"/>
        </w:rPr>
        <w:t>shows</w:t>
      </w:r>
      <w:r w:rsidRPr="00333B89">
        <w:rPr>
          <w:sz w:val="16"/>
          <w:szCs w:val="16"/>
        </w:rPr>
        <w:t xml:space="preserve"> “really </w:t>
      </w:r>
      <w:r w:rsidRPr="00333B89">
        <w:rPr>
          <w:b/>
          <w:highlight w:val="green"/>
          <w:u w:val="single"/>
        </w:rPr>
        <w:t>compelling evidence</w:t>
      </w:r>
      <w:r w:rsidRPr="00333B89">
        <w:rPr>
          <w:b/>
          <w:u w:val="single"/>
        </w:rPr>
        <w:t xml:space="preserve"> that </w:t>
      </w:r>
      <w:r w:rsidRPr="00333B89">
        <w:rPr>
          <w:b/>
          <w:highlight w:val="green"/>
          <w:u w:val="single"/>
        </w:rPr>
        <w:t>there can be events of abrupt climate change</w:t>
      </w:r>
      <w:r w:rsidRPr="00333B89">
        <w:rPr>
          <w:sz w:val="16"/>
          <w:szCs w:val="16"/>
        </w:rPr>
        <w:t xml:space="preserve"> that can happen well within human life spans. </w:t>
      </w:r>
      <w:r w:rsidRPr="00333B89">
        <w:rPr>
          <w:b/>
          <w:highlight w:val="green"/>
          <w:u w:val="single"/>
        </w:rPr>
        <w:t>We’re talking less than a decade</w:t>
      </w:r>
      <w:r w:rsidRPr="00333B89">
        <w:rPr>
          <w:sz w:val="16"/>
          <w:szCs w:val="16"/>
        </w:rPr>
        <w:t>.”</w:t>
      </w:r>
    </w:p>
    <w:p w:rsidR="00255158" w:rsidRPr="009A3F1E" w:rsidRDefault="00255158" w:rsidP="00255158">
      <w:pPr>
        <w:pStyle w:val="Heading4"/>
        <w:rPr>
          <w:rFonts w:cs="Calibri"/>
        </w:rPr>
      </w:pPr>
      <w:r w:rsidRPr="009A3F1E">
        <w:rPr>
          <w:rFonts w:cs="Calibri"/>
        </w:rPr>
        <w:t xml:space="preserve">Finally, be skeptical of </w:t>
      </w:r>
      <w:r w:rsidRPr="009A3F1E">
        <w:rPr>
          <w:rFonts w:cs="Calibri"/>
          <w:u w:val="single"/>
        </w:rPr>
        <w:t>long-term</w:t>
      </w:r>
      <w:r w:rsidRPr="009A3F1E">
        <w:rPr>
          <w:rFonts w:cs="Calibri"/>
        </w:rPr>
        <w:t xml:space="preserve"> sustainability – several, structural, factors ensure capitalism’s collapse:</w:t>
      </w:r>
    </w:p>
    <w:p w:rsidR="00255158" w:rsidRPr="009A3F1E" w:rsidRDefault="00255158" w:rsidP="00255158">
      <w:pPr>
        <w:pStyle w:val="Heading4"/>
        <w:rPr>
          <w:rFonts w:cs="Calibri"/>
        </w:rPr>
      </w:pPr>
      <w:r w:rsidRPr="009A3F1E">
        <w:rPr>
          <w:rFonts w:cs="Calibri"/>
        </w:rPr>
        <w:t xml:space="preserve">1. </w:t>
      </w:r>
      <w:r w:rsidRPr="009A3F1E">
        <w:rPr>
          <w:rFonts w:cs="Calibri"/>
          <w:u w:val="single"/>
        </w:rPr>
        <w:t>Financialization</w:t>
      </w:r>
      <w:r w:rsidRPr="009A3F1E">
        <w:rPr>
          <w:rFonts w:cs="Calibri"/>
        </w:rPr>
        <w:t xml:space="preserve"> and </w:t>
      </w:r>
      <w:r w:rsidRPr="009A3F1E">
        <w:rPr>
          <w:rFonts w:cs="Calibri"/>
          <w:u w:val="single"/>
        </w:rPr>
        <w:t>speculation</w:t>
      </w:r>
      <w:r w:rsidRPr="009A3F1E">
        <w:rPr>
          <w:rFonts w:cs="Calibri"/>
        </w:rPr>
        <w:t>.</w:t>
      </w:r>
    </w:p>
    <w:p w:rsidR="00255158" w:rsidRPr="009A3F1E" w:rsidRDefault="00255158" w:rsidP="00255158">
      <w:r w:rsidRPr="009A3F1E">
        <w:rPr>
          <w:rStyle w:val="Style13ptBold"/>
        </w:rPr>
        <w:t>Foster</w:t>
      </w:r>
      <w:r w:rsidRPr="009A3F1E">
        <w:rPr>
          <w:rStyle w:val="Style13ptBold"/>
          <w:b w:val="0"/>
        </w:rPr>
        <w:t xml:space="preserve"> et al. </w:t>
      </w:r>
      <w:r w:rsidRPr="009A3F1E">
        <w:rPr>
          <w:rStyle w:val="Style13ptBold"/>
        </w:rPr>
        <w:t>21</w:t>
      </w:r>
      <w:r w:rsidRPr="009A3F1E">
        <w:t xml:space="preserve"> [John Bellamy Foster, R. Jamil Jonna, and Brett Clark, * professor of sociology at the University of Oregon, *** professor of sociology at the University of Utah,  “The Contagion of Capital: Financialized Capitalism, COVID-19, and the Great Divide,” 2021, </w:t>
      </w:r>
      <w:r w:rsidRPr="009A3F1E">
        <w:rPr>
          <w:i/>
          <w:iCs/>
        </w:rPr>
        <w:t>Monthly Review</w:t>
      </w:r>
      <w:r w:rsidRPr="009A3F1E">
        <w:t>, Vol. 27, Issue 8, https://monthlyreview.org/2021/01/01/the-contagion-of-capital/, Accessed: 04/04/21, EA – Charts Omitted]</w:t>
      </w:r>
    </w:p>
    <w:p w:rsidR="00255158" w:rsidRPr="009A3F1E" w:rsidRDefault="00255158" w:rsidP="00255158">
      <w:pPr>
        <w:rPr>
          <w:rStyle w:val="Emphasis"/>
        </w:rPr>
      </w:pPr>
      <w:r w:rsidRPr="009A3F1E">
        <w:rPr>
          <w:rStyle w:val="Emphasis"/>
        </w:rPr>
        <w:t>Free Cash</w:t>
      </w:r>
      <w:r w:rsidRPr="009A3F1E">
        <w:rPr>
          <w:rStyle w:val="StyleUnderline"/>
        </w:rPr>
        <w:t xml:space="preserve"> and</w:t>
      </w:r>
      <w:r w:rsidRPr="009A3F1E">
        <w:rPr>
          <w:sz w:val="16"/>
        </w:rPr>
        <w:t xml:space="preserve"> the </w:t>
      </w:r>
      <w:r w:rsidRPr="009A3F1E">
        <w:rPr>
          <w:rStyle w:val="Emphasis"/>
        </w:rPr>
        <w:t>Financialization of Capital</w:t>
      </w:r>
    </w:p>
    <w:p w:rsidR="00255158" w:rsidRPr="009A3F1E" w:rsidRDefault="00255158" w:rsidP="00255158">
      <w:pPr>
        <w:rPr>
          <w:rStyle w:val="StyleUnderline"/>
        </w:rPr>
      </w:pPr>
      <w:r w:rsidRPr="009A3F1E">
        <w:rPr>
          <w:sz w:val="16"/>
        </w:rPr>
        <w:t xml:space="preserve">“Capitalism,” as left economist Robert Heilbroner wrote in The Nature and Logic of Capitalism in 1985, is “a social formation in which the accumulation of capital becomes the organizing basis for socioeconomic life.”1 </w:t>
      </w:r>
      <w:r w:rsidRPr="009A3F1E">
        <w:rPr>
          <w:rStyle w:val="StyleUnderline"/>
        </w:rPr>
        <w:t>Economic crises</w:t>
      </w:r>
      <w:r w:rsidRPr="009A3F1E">
        <w:rPr>
          <w:sz w:val="16"/>
        </w:rPr>
        <w:t xml:space="preserve"> in capitalism, whether short term or long term, </w:t>
      </w:r>
      <w:r w:rsidRPr="009A3F1E">
        <w:rPr>
          <w:rStyle w:val="StyleUnderline"/>
        </w:rPr>
        <w:t>are</w:t>
      </w:r>
      <w:r w:rsidRPr="009A3F1E">
        <w:rPr>
          <w:sz w:val="16"/>
        </w:rPr>
        <w:t xml:space="preserve"> primarily </w:t>
      </w:r>
      <w:r w:rsidRPr="009A3F1E">
        <w:rPr>
          <w:rStyle w:val="Emphasis"/>
        </w:rPr>
        <w:t>crises of accumulation</w:t>
      </w:r>
      <w:r w:rsidRPr="009A3F1E">
        <w:rPr>
          <w:sz w:val="16"/>
        </w:rPr>
        <w:t xml:space="preserve">, that is, of the savings-and-investment (or surplus-and-investment) dynamics. </w:t>
      </w:r>
      <w:r w:rsidRPr="009A3F1E">
        <w:rPr>
          <w:rStyle w:val="Emphasis"/>
        </w:rPr>
        <w:t>Investment</w:t>
      </w:r>
      <w:r w:rsidRPr="009A3F1E">
        <w:rPr>
          <w:sz w:val="16"/>
        </w:rPr>
        <w:t xml:space="preserve"> in new productive capacity in new or existing businesses is what</w:t>
      </w:r>
      <w:r w:rsidRPr="009A3F1E">
        <w:rPr>
          <w:rStyle w:val="Emphasis"/>
        </w:rPr>
        <w:t xml:space="preserve"> determines growth</w:t>
      </w:r>
      <w:r w:rsidRPr="009A3F1E">
        <w:rPr>
          <w:sz w:val="16"/>
        </w:rPr>
        <w:t xml:space="preserve">. Such </w:t>
      </w:r>
      <w:r w:rsidRPr="009A3F1E">
        <w:rPr>
          <w:rStyle w:val="StyleUnderline"/>
        </w:rPr>
        <w:t>investment decisions are governed by expected profits on new investments.</w:t>
      </w:r>
    </w:p>
    <w:p w:rsidR="00255158" w:rsidRPr="009A3F1E" w:rsidRDefault="00255158" w:rsidP="00255158">
      <w:pPr>
        <w:rPr>
          <w:sz w:val="16"/>
        </w:rPr>
      </w:pPr>
      <w:r w:rsidRPr="009A3F1E">
        <w:rPr>
          <w:sz w:val="16"/>
        </w:rPr>
        <w:t xml:space="preserve">Viewed in these terms, </w:t>
      </w:r>
      <w:r w:rsidRPr="009A3F1E">
        <w:rPr>
          <w:rStyle w:val="StyleUnderline"/>
        </w:rPr>
        <w:t xml:space="preserve">the </w:t>
      </w:r>
      <w:r w:rsidRPr="00635BE4">
        <w:rPr>
          <w:rStyle w:val="StyleUnderline"/>
          <w:highlight w:val="cyan"/>
        </w:rPr>
        <w:t>decline in</w:t>
      </w:r>
      <w:r w:rsidRPr="009A3F1E">
        <w:rPr>
          <w:sz w:val="16"/>
        </w:rPr>
        <w:t xml:space="preserve"> the </w:t>
      </w:r>
      <w:r w:rsidRPr="009A3F1E">
        <w:rPr>
          <w:rStyle w:val="StyleUnderline"/>
        </w:rPr>
        <w:t xml:space="preserve">long-term </w:t>
      </w:r>
      <w:r w:rsidRPr="00635BE4">
        <w:rPr>
          <w:rStyle w:val="StyleUnderline"/>
          <w:highlight w:val="cyan"/>
        </w:rPr>
        <w:t>growth</w:t>
      </w:r>
      <w:r w:rsidRPr="009A3F1E">
        <w:rPr>
          <w:sz w:val="16"/>
        </w:rPr>
        <w:t xml:space="preserve"> rate </w:t>
      </w:r>
      <w:r w:rsidRPr="009A3F1E">
        <w:rPr>
          <w:rStyle w:val="StyleUnderline"/>
        </w:rPr>
        <w:t>experienced by</w:t>
      </w:r>
      <w:r w:rsidRPr="009A3F1E">
        <w:rPr>
          <w:sz w:val="16"/>
        </w:rPr>
        <w:t xml:space="preserve"> the mature, </w:t>
      </w:r>
      <w:r w:rsidRPr="009A3F1E">
        <w:rPr>
          <w:rStyle w:val="Emphasis"/>
        </w:rPr>
        <w:t>monopolistic economies</w:t>
      </w:r>
      <w:r w:rsidRPr="009A3F1E">
        <w:rPr>
          <w:sz w:val="16"/>
        </w:rPr>
        <w:t xml:space="preserve"> of the United States, Europe, and Japan </w:t>
      </w:r>
      <w:r w:rsidRPr="009A3F1E">
        <w:rPr>
          <w:rStyle w:val="StyleUnderline"/>
        </w:rPr>
        <w:t>over the last half century can be</w:t>
      </w:r>
      <w:r w:rsidRPr="009A3F1E">
        <w:rPr>
          <w:sz w:val="16"/>
        </w:rPr>
        <w:t xml:space="preserve"> seen as </w:t>
      </w:r>
      <w:r w:rsidRPr="00635BE4">
        <w:rPr>
          <w:rStyle w:val="StyleUnderline"/>
          <w:highlight w:val="cyan"/>
        </w:rPr>
        <w:t>related</w:t>
      </w:r>
      <w:r w:rsidRPr="009A3F1E">
        <w:rPr>
          <w:rStyle w:val="StyleUnderline"/>
        </w:rPr>
        <w:t xml:space="preserve"> principally </w:t>
      </w:r>
      <w:r w:rsidRPr="00635BE4">
        <w:rPr>
          <w:rStyle w:val="StyleUnderline"/>
          <w:highlight w:val="cyan"/>
        </w:rPr>
        <w:t>to</w:t>
      </w:r>
      <w:r w:rsidRPr="009A3F1E">
        <w:rPr>
          <w:sz w:val="16"/>
        </w:rPr>
        <w:t xml:space="preserve"> the </w:t>
      </w:r>
      <w:r w:rsidRPr="009A3F1E">
        <w:rPr>
          <w:rStyle w:val="Emphasis"/>
        </w:rPr>
        <w:t xml:space="preserve">atrophy of </w:t>
      </w:r>
      <w:r w:rsidRPr="00635BE4">
        <w:rPr>
          <w:rStyle w:val="Emphasis"/>
          <w:highlight w:val="cyan"/>
        </w:rPr>
        <w:t>net investment</w:t>
      </w:r>
      <w:r w:rsidRPr="009A3F1E">
        <w:rPr>
          <w:sz w:val="16"/>
        </w:rPr>
        <w:t xml:space="preserve">.2 Existing </w:t>
      </w:r>
      <w:r w:rsidRPr="00635BE4">
        <w:rPr>
          <w:rStyle w:val="StyleUnderline"/>
          <w:highlight w:val="cyan"/>
        </w:rPr>
        <w:t>excess capacity</w:t>
      </w:r>
      <w:r w:rsidRPr="009A3F1E">
        <w:rPr>
          <w:rStyle w:val="StyleUnderline"/>
        </w:rPr>
        <w:t xml:space="preserve"> in plant and equipment, a product of</w:t>
      </w:r>
      <w:r w:rsidRPr="009A3F1E">
        <w:rPr>
          <w:sz w:val="16"/>
        </w:rPr>
        <w:t xml:space="preserve"> the </w:t>
      </w:r>
      <w:r w:rsidRPr="009A3F1E">
        <w:rPr>
          <w:rStyle w:val="StyleUnderline"/>
        </w:rPr>
        <w:t>monopolistic</w:t>
      </w:r>
      <w:r w:rsidRPr="009A3F1E">
        <w:rPr>
          <w:sz w:val="16"/>
        </w:rPr>
        <w:t xml:space="preserve"> structure of </w:t>
      </w:r>
      <w:r w:rsidRPr="009A3F1E">
        <w:rPr>
          <w:rStyle w:val="StyleUnderline"/>
        </w:rPr>
        <w:t xml:space="preserve">accumulation, tends to </w:t>
      </w:r>
      <w:r w:rsidRPr="00635BE4">
        <w:rPr>
          <w:rStyle w:val="Emphasis"/>
          <w:highlight w:val="cyan"/>
        </w:rPr>
        <w:t>decrease</w:t>
      </w:r>
      <w:r w:rsidRPr="009A3F1E">
        <w:rPr>
          <w:rStyle w:val="Emphasis"/>
        </w:rPr>
        <w:t xml:space="preserve"> expected </w:t>
      </w:r>
      <w:r w:rsidRPr="00635BE4">
        <w:rPr>
          <w:rStyle w:val="Emphasis"/>
          <w:highlight w:val="cyan"/>
        </w:rPr>
        <w:t>profits</w:t>
      </w:r>
      <w:r w:rsidRPr="009A3F1E">
        <w:rPr>
          <w:rStyle w:val="StyleUnderline"/>
        </w:rPr>
        <w:t xml:space="preserve"> on new investment.</w:t>
      </w:r>
      <w:r w:rsidRPr="009A3F1E">
        <w:rPr>
          <w:sz w:val="16"/>
        </w:rPr>
        <w:t xml:space="preserve">3 </w:t>
      </w:r>
      <w:r w:rsidRPr="009A3F1E">
        <w:rPr>
          <w:rStyle w:val="StyleUnderline"/>
        </w:rPr>
        <w:t>The U.S.</w:t>
      </w:r>
      <w:r w:rsidRPr="009A3F1E">
        <w:rPr>
          <w:sz w:val="16"/>
        </w:rPr>
        <w:t xml:space="preserve"> economy </w:t>
      </w:r>
      <w:r w:rsidRPr="009A3F1E">
        <w:rPr>
          <w:rStyle w:val="StyleUnderline"/>
        </w:rPr>
        <w:t>has seen a long-term decline in capacity utilization</w:t>
      </w:r>
      <w:r w:rsidRPr="009A3F1E">
        <w:rPr>
          <w:sz w:val="16"/>
        </w:rPr>
        <w:t xml:space="preserve"> in manufacturing, which has averaged 78 percent from 1972 to 2019—</w:t>
      </w:r>
      <w:r w:rsidRPr="009A3F1E">
        <w:rPr>
          <w:rStyle w:val="StyleUnderline"/>
        </w:rPr>
        <w:t>well below levels that stimulate net investment</w:t>
      </w:r>
      <w:r w:rsidRPr="009A3F1E">
        <w:rPr>
          <w:sz w:val="16"/>
        </w:rPr>
        <w:t xml:space="preserve">.4 As a result, the </w:t>
      </w:r>
      <w:r w:rsidRPr="009A3F1E">
        <w:rPr>
          <w:rStyle w:val="StyleUnderline"/>
        </w:rPr>
        <w:t>capital accumulation</w:t>
      </w:r>
      <w:r w:rsidRPr="009A3F1E">
        <w:rPr>
          <w:sz w:val="16"/>
        </w:rPr>
        <w:t xml:space="preserve"> process within production has </w:t>
      </w:r>
      <w:r w:rsidRPr="009A3F1E">
        <w:rPr>
          <w:rStyle w:val="Emphasis"/>
        </w:rPr>
        <w:t>stagnated</w:t>
      </w:r>
      <w:r w:rsidRPr="009A3F1E">
        <w:rPr>
          <w:rStyle w:val="StyleUnderline"/>
        </w:rPr>
        <w:t xml:space="preserve">, with </w:t>
      </w:r>
      <w:r w:rsidRPr="00635BE4">
        <w:rPr>
          <w:rStyle w:val="StyleUnderline"/>
          <w:highlight w:val="cyan"/>
        </w:rPr>
        <w:t>existing</w:t>
      </w:r>
      <w:r w:rsidRPr="009A3F1E">
        <w:rPr>
          <w:rStyle w:val="StyleUnderline"/>
        </w:rPr>
        <w:t xml:space="preserve"> idle </w:t>
      </w:r>
      <w:r w:rsidRPr="00635BE4">
        <w:rPr>
          <w:rStyle w:val="StyleUnderline"/>
          <w:highlight w:val="cyan"/>
        </w:rPr>
        <w:t>capacity</w:t>
      </w:r>
      <w:r w:rsidRPr="009A3F1E">
        <w:rPr>
          <w:rStyle w:val="StyleUnderline"/>
        </w:rPr>
        <w:t xml:space="preserve"> tending to </w:t>
      </w:r>
      <w:r w:rsidRPr="00635BE4">
        <w:rPr>
          <w:rStyle w:val="Emphasis"/>
          <w:highlight w:val="cyan"/>
        </w:rPr>
        <w:t>shut</w:t>
      </w:r>
      <w:r w:rsidRPr="00635BE4">
        <w:rPr>
          <w:rStyle w:val="StyleUnderline"/>
          <w:highlight w:val="cyan"/>
        </w:rPr>
        <w:t xml:space="preserve"> </w:t>
      </w:r>
      <w:r w:rsidRPr="00635BE4">
        <w:rPr>
          <w:rStyle w:val="Emphasis"/>
          <w:highlight w:val="cyan"/>
        </w:rPr>
        <w:t>off</w:t>
      </w:r>
      <w:r w:rsidRPr="009A3F1E">
        <w:rPr>
          <w:sz w:val="16"/>
        </w:rPr>
        <w:t xml:space="preserve"> the </w:t>
      </w:r>
      <w:r w:rsidRPr="009A3F1E">
        <w:rPr>
          <w:rStyle w:val="StyleUnderline"/>
        </w:rPr>
        <w:t xml:space="preserve">creation of </w:t>
      </w:r>
      <w:r w:rsidRPr="00635BE4">
        <w:rPr>
          <w:rStyle w:val="Emphasis"/>
          <w:highlight w:val="cyan"/>
        </w:rPr>
        <w:t>new capacity</w:t>
      </w:r>
      <w:r w:rsidRPr="009A3F1E">
        <w:rPr>
          <w:rStyle w:val="Emphasis"/>
        </w:rPr>
        <w:t>.</w:t>
      </w:r>
      <w:r w:rsidRPr="009A3F1E">
        <w:rPr>
          <w:sz w:val="16"/>
        </w:rPr>
        <w:t xml:space="preserve"> From 1960 to 1980, it was common for </w:t>
      </w:r>
      <w:r w:rsidRPr="009A3F1E">
        <w:rPr>
          <w:rStyle w:val="StyleUnderline"/>
        </w:rPr>
        <w:t>private net investment</w:t>
      </w:r>
      <w:r w:rsidRPr="009A3F1E">
        <w:rPr>
          <w:sz w:val="16"/>
        </w:rPr>
        <w:t xml:space="preserve"> to constitute around 40 percent of private gross investment. Since 2000, this has </w:t>
      </w:r>
      <w:r w:rsidRPr="009A3F1E">
        <w:rPr>
          <w:rStyle w:val="StyleUnderline"/>
        </w:rPr>
        <w:t>dropped to</w:t>
      </w:r>
      <w:r w:rsidRPr="009A3F1E">
        <w:rPr>
          <w:sz w:val="16"/>
        </w:rPr>
        <w:t xml:space="preserve"> around </w:t>
      </w:r>
      <w:r w:rsidRPr="009A3F1E">
        <w:rPr>
          <w:rStyle w:val="Emphasis"/>
        </w:rPr>
        <w:t>20 percent</w:t>
      </w:r>
      <w:r w:rsidRPr="009A3F1E">
        <w:rPr>
          <w:sz w:val="16"/>
        </w:rPr>
        <w:t>, even as gross investment has weakened relative to national income.5</w:t>
      </w:r>
    </w:p>
    <w:p w:rsidR="00255158" w:rsidRPr="009A3F1E" w:rsidRDefault="00255158" w:rsidP="00255158">
      <w:pPr>
        <w:rPr>
          <w:sz w:val="16"/>
          <w:szCs w:val="16"/>
        </w:rPr>
      </w:pPr>
      <w:r w:rsidRPr="009A3F1E">
        <w:rPr>
          <w:sz w:val="16"/>
          <w:szCs w:val="16"/>
        </w:rPr>
        <w:t>The significance of the atrophy of net investment in the core capitalist countries cannot be exaggerated. As the foremost emerging economy in the world today, China has what economist Zhun Xu calls a “high Baran ratio,” standing for investment as a share of economic surplus. Conceptually, economic surplus—the difference between national output and wage income or essential consumption—is gross property income (profit, rent, interest). Zhun uses the income of the top 10 percent as a proxy for economic surplus. On this basis, he explains, China has invested around 80 percent of its economic surplus, leading to high growth rates of 7 percent or higher. In contrast, mature, monopolistic economies such as the Group of 7 (the United States, Japan, Germany, the United Kingdom, France, Italy, and Canada) typically have relatively low Baran ratios, investing less than 50 percent of economic surplus, resulting in what for decades have been weak and declining average annual growth rates.6</w:t>
      </w:r>
    </w:p>
    <w:p w:rsidR="00255158" w:rsidRPr="009A3F1E" w:rsidRDefault="00255158" w:rsidP="00255158">
      <w:pPr>
        <w:rPr>
          <w:sz w:val="16"/>
          <w:szCs w:val="16"/>
        </w:rPr>
      </w:pPr>
      <w:r w:rsidRPr="009A3F1E">
        <w:rPr>
          <w:sz w:val="16"/>
          <w:szCs w:val="16"/>
        </w:rPr>
        <w:t xml:space="preserve">Given these conditions, it is important to ask: </w:t>
      </w:r>
      <w:r w:rsidRPr="009A3F1E">
        <w:rPr>
          <w:rStyle w:val="StyleUnderline"/>
        </w:rPr>
        <w:t>What happens to</w:t>
      </w:r>
      <w:r w:rsidRPr="009A3F1E">
        <w:rPr>
          <w:sz w:val="16"/>
          <w:szCs w:val="16"/>
        </w:rPr>
        <w:t xml:space="preserve"> that part of the </w:t>
      </w:r>
      <w:r w:rsidRPr="009A3F1E">
        <w:rPr>
          <w:rStyle w:val="Emphasis"/>
        </w:rPr>
        <w:t>economic surplus</w:t>
      </w:r>
      <w:r w:rsidRPr="009A3F1E">
        <w:rPr>
          <w:sz w:val="16"/>
          <w:szCs w:val="16"/>
        </w:rPr>
        <w:t xml:space="preserve"> held by corporations and individual capitalists that is</w:t>
      </w:r>
      <w:r w:rsidRPr="009A3F1E">
        <w:t xml:space="preserve"> </w:t>
      </w:r>
      <w:r w:rsidRPr="009A3F1E">
        <w:rPr>
          <w:rStyle w:val="StyleUnderline"/>
        </w:rPr>
        <w:t>not invested in new capacity?</w:t>
      </w:r>
      <w:r w:rsidRPr="009A3F1E">
        <w:rPr>
          <w:sz w:val="16"/>
          <w:szCs w:val="16"/>
        </w:rPr>
        <w:t>7 Some of it is used for capitalist consumption, but this has inherent limits. The vast economic surplus (actual and potential) generated by the system of economic exploitation far exceeds what can be spent in the luxury consumption of the wealthy, however ostentatious. More importantly, capitalists do not desire to consume the larger part of the economic surplus at their disposal, since, above all else, they seek to amass wealth.</w:t>
      </w:r>
    </w:p>
    <w:p w:rsidR="00255158" w:rsidRPr="009A3F1E" w:rsidRDefault="00255158" w:rsidP="00255158">
      <w:pPr>
        <w:rPr>
          <w:sz w:val="16"/>
        </w:rPr>
      </w:pPr>
      <w:r w:rsidRPr="009A3F1E">
        <w:rPr>
          <w:sz w:val="16"/>
        </w:rPr>
        <w:t xml:space="preserve">Government spending absorbs some of the economic surplus, as does waste in the business process. However, government deficit spending also increases corporate profits after taxes above the level determined by capitalist spending on consumption and investment.8 Hence, with both the growth of the federal deficit and the stagnation of investment, the amount of </w:t>
      </w:r>
      <w:r w:rsidRPr="00635BE4">
        <w:rPr>
          <w:rStyle w:val="Emphasis"/>
          <w:highlight w:val="cyan"/>
        </w:rPr>
        <w:t>free cash</w:t>
      </w:r>
      <w:r w:rsidRPr="009A3F1E">
        <w:rPr>
          <w:rStyle w:val="StyleUnderline"/>
        </w:rPr>
        <w:t xml:space="preserve"> in corporate coffers</w:t>
      </w:r>
      <w:r w:rsidRPr="009A3F1E">
        <w:rPr>
          <w:sz w:val="16"/>
        </w:rPr>
        <w:t xml:space="preserve"> has </w:t>
      </w:r>
      <w:r w:rsidRPr="009A3F1E">
        <w:rPr>
          <w:rStyle w:val="Emphasis"/>
        </w:rPr>
        <w:t>dramatically expanded.</w:t>
      </w:r>
      <w:r w:rsidRPr="009A3F1E">
        <w:rPr>
          <w:rStyle w:val="StyleUnderline"/>
        </w:rPr>
        <w:t xml:space="preserve"> This</w:t>
      </w:r>
      <w:r w:rsidRPr="009A3F1E">
        <w:rPr>
          <w:sz w:val="16"/>
        </w:rPr>
        <w:t xml:space="preserve"> free cash </w:t>
      </w:r>
      <w:r w:rsidRPr="009A3F1E">
        <w:rPr>
          <w:rStyle w:val="StyleUnderline"/>
        </w:rPr>
        <w:t xml:space="preserve">plays a </w:t>
      </w:r>
      <w:r w:rsidRPr="009A3F1E">
        <w:rPr>
          <w:rStyle w:val="Emphasis"/>
        </w:rPr>
        <w:t>central</w:t>
      </w:r>
      <w:r w:rsidRPr="009A3F1E">
        <w:rPr>
          <w:rStyle w:val="StyleUnderline"/>
        </w:rPr>
        <w:t xml:space="preserve"> </w:t>
      </w:r>
      <w:r w:rsidRPr="009A3F1E">
        <w:rPr>
          <w:rStyle w:val="Emphasis"/>
        </w:rPr>
        <w:t>role</w:t>
      </w:r>
      <w:r w:rsidRPr="009A3F1E">
        <w:rPr>
          <w:rStyle w:val="StyleUnderline"/>
        </w:rPr>
        <w:t xml:space="preserve"> in</w:t>
      </w:r>
      <w:r w:rsidRPr="009A3F1E">
        <w:rPr>
          <w:sz w:val="16"/>
        </w:rPr>
        <w:t xml:space="preserve"> the </w:t>
      </w:r>
      <w:r w:rsidRPr="009A3F1E">
        <w:rPr>
          <w:rStyle w:val="StyleUnderline"/>
        </w:rPr>
        <w:t>financialization</w:t>
      </w:r>
      <w:r w:rsidRPr="009A3F1E">
        <w:rPr>
          <w:sz w:val="16"/>
        </w:rPr>
        <w:t xml:space="preserve"> of capital </w:t>
      </w:r>
      <w:r w:rsidRPr="009A3F1E">
        <w:rPr>
          <w:rStyle w:val="StyleUnderline"/>
        </w:rPr>
        <w:t>and</w:t>
      </w:r>
      <w:r w:rsidRPr="009A3F1E">
        <w:rPr>
          <w:sz w:val="16"/>
        </w:rPr>
        <w:t xml:space="preserve"> the resulting </w:t>
      </w:r>
      <w:r w:rsidRPr="009A3F1E">
        <w:rPr>
          <w:rStyle w:val="Emphasis"/>
        </w:rPr>
        <w:t>extreme polarization</w:t>
      </w:r>
      <w:r w:rsidRPr="009A3F1E">
        <w:rPr>
          <w:rStyle w:val="StyleUnderline"/>
        </w:rPr>
        <w:t xml:space="preserve"> of society</w:t>
      </w:r>
      <w:r w:rsidRPr="009A3F1E">
        <w:rPr>
          <w:sz w:val="16"/>
        </w:rPr>
        <w:t>.9</w:t>
      </w:r>
    </w:p>
    <w:p w:rsidR="00255158" w:rsidRPr="009A3F1E" w:rsidRDefault="00255158" w:rsidP="00255158">
      <w:pPr>
        <w:rPr>
          <w:sz w:val="16"/>
          <w:szCs w:val="16"/>
        </w:rPr>
      </w:pPr>
      <w:r w:rsidRPr="009A3F1E">
        <w:rPr>
          <w:sz w:val="16"/>
          <w:szCs w:val="16"/>
        </w:rPr>
        <w:t>As stipulated by Craig Medlen in Free Cash, Capital Accumulation and Inequality, free cash equals corporate profits after taxes plus depreciation minus investment. (In national income accounting, corporate profits after taxes plus depreciation is known as corporate cash flow. The funds associated with depreciation [or capital consumption] are part of the gross surplus available to corporations.)10</w:t>
      </w:r>
    </w:p>
    <w:p w:rsidR="00255158" w:rsidRPr="009A3F1E" w:rsidRDefault="00255158" w:rsidP="00255158">
      <w:pPr>
        <w:rPr>
          <w:sz w:val="16"/>
          <w:szCs w:val="16"/>
        </w:rPr>
      </w:pPr>
      <w:r w:rsidRPr="009A3F1E">
        <w:rPr>
          <w:sz w:val="16"/>
          <w:szCs w:val="16"/>
        </w:rPr>
        <w:t>A wider conception of free cash, utilized in this article, also includes net interest. Hence, in the wide version, Free Cash = Corporate Profits After Taxes + Depreciation + Net Interest – Investment.11 This free cash is held by corporations or is distributed to stockholders through dividend payouts and/or stock buybacks.12</w:t>
      </w:r>
    </w:p>
    <w:p w:rsidR="00255158" w:rsidRPr="009A3F1E" w:rsidRDefault="00255158" w:rsidP="00255158">
      <w:pPr>
        <w:rPr>
          <w:sz w:val="16"/>
          <w:szCs w:val="16"/>
        </w:rPr>
      </w:pPr>
      <w:r w:rsidRPr="009A3F1E">
        <w:rPr>
          <w:sz w:val="16"/>
          <w:szCs w:val="16"/>
        </w:rPr>
        <w:t>Building on the research of Michał Kalecki, Medlen demonstrates that the amount of free cash is identical to the federal government deficit minus the excess of savings over investment of the noncorporate sector (now usually negative) plus the current account balance. The three factors of (1) the federal deficit, (2) the country’s current account balance (or the trade deficit), and (3) the deficit spending of the noncorporate sector (encompassing noncorporate business, housing, and personal finance) can therefore be seen as underpinning free cash.13</w:t>
      </w:r>
    </w:p>
    <w:p w:rsidR="00255158" w:rsidRPr="009A3F1E" w:rsidRDefault="00255158" w:rsidP="00255158">
      <w:pPr>
        <w:rPr>
          <w:sz w:val="16"/>
          <w:szCs w:val="16"/>
        </w:rPr>
      </w:pPr>
      <w:r w:rsidRPr="009A3F1E">
        <w:rPr>
          <w:sz w:val="16"/>
          <w:szCs w:val="16"/>
        </w:rPr>
        <w:t>Chart 1 shows the growth of corporate free cash in the U.S. economy from the period immediately after the Second World War to the present. Free cash, as non-invested surplus, became a much bigger and bigger factor in the U.S. economy beginning in the 1980s due mainly to the combined effects of a long-term decline in corporate taxation, the increasing federal deficit, and the atrophy of net investment.14 Free cash falls in recessions (due to lower business activity and income), but then rockets up soon afterward due to investment not keeping up with increasing economic activity, freeing up more cash after investment. This sudden rebound in cash is also a product of the fact that the Federal Reserve Board now steps in during every recession, at precisely such “Minsky Moments” when the prospects for investment are at their worst, with lavish provision of low-interest credit.</w:t>
      </w:r>
    </w:p>
    <w:p w:rsidR="00255158" w:rsidRPr="009A3F1E" w:rsidRDefault="00255158" w:rsidP="00255158">
      <w:pPr>
        <w:rPr>
          <w:sz w:val="16"/>
        </w:rPr>
      </w:pPr>
      <w:r w:rsidRPr="009A3F1E">
        <w:rPr>
          <w:sz w:val="16"/>
        </w:rPr>
        <w:t xml:space="preserve">Another way of looking at this phenomenon is to chart the total cash or liquid funds that corporations actually have ready at hand, if they were to choose to invest (or otherwise productively use) the surplus at their disposal. Of course, corporate investment is not dependent on the prior availability of savings/surplus, since capitalism, as Joseph Schumpeter long ago explained, is a system that creates “credit ad hoc”; while John Maynard Keynes and Kalecki taught that investment determines savings, not the other way around.15 Nevertheless, it is significant that the cash funds of corporations in the current phase of monopoly-finance capital far exceed profitable investment outlets. At the beginning of 2020, nonfinancial corporations were sitting on over $4 trillion dollars in cash; before the end of 2020 this had risen to over $5 trillion.16 According to the Federal Reserve Flow of Funds data, shown in Chart 2, total </w:t>
      </w:r>
      <w:r w:rsidRPr="009A3F1E">
        <w:rPr>
          <w:rStyle w:val="StyleUnderline"/>
        </w:rPr>
        <w:t>cash held by U.S.</w:t>
      </w:r>
      <w:r w:rsidRPr="009A3F1E">
        <w:rPr>
          <w:sz w:val="16"/>
        </w:rPr>
        <w:t xml:space="preserve"> nonfinancial </w:t>
      </w:r>
      <w:r w:rsidRPr="009A3F1E">
        <w:rPr>
          <w:rStyle w:val="StyleUnderline"/>
        </w:rPr>
        <w:t>corporations</w:t>
      </w:r>
      <w:r w:rsidRPr="009A3F1E">
        <w:rPr>
          <w:sz w:val="16"/>
        </w:rPr>
        <w:t xml:space="preserve"> as a share of gross domestic product (GDP)—much of it parked abroad in tax havens—has almost </w:t>
      </w:r>
      <w:r w:rsidRPr="00635BE4">
        <w:rPr>
          <w:rStyle w:val="Emphasis"/>
          <w:highlight w:val="cyan"/>
        </w:rPr>
        <w:t>tripled</w:t>
      </w:r>
      <w:r w:rsidRPr="009A3F1E">
        <w:rPr>
          <w:rStyle w:val="StyleUnderline"/>
        </w:rPr>
        <w:t xml:space="preserve"> between the</w:t>
      </w:r>
      <w:r w:rsidRPr="009A3F1E">
        <w:rPr>
          <w:sz w:val="16"/>
        </w:rPr>
        <w:t xml:space="preserve"> early </w:t>
      </w:r>
      <w:r w:rsidRPr="009A3F1E">
        <w:rPr>
          <w:rStyle w:val="StyleUnderline"/>
        </w:rPr>
        <w:t>1990s and the present</w:t>
      </w:r>
      <w:r w:rsidRPr="009A3F1E">
        <w:rPr>
          <w:sz w:val="16"/>
        </w:rPr>
        <w:t>.17</w:t>
      </w:r>
    </w:p>
    <w:p w:rsidR="00255158" w:rsidRPr="009A3F1E" w:rsidRDefault="00255158" w:rsidP="00255158">
      <w:pPr>
        <w:rPr>
          <w:rStyle w:val="StyleUnderline"/>
        </w:rPr>
      </w:pPr>
      <w:r w:rsidRPr="009A3F1E">
        <w:rPr>
          <w:sz w:val="16"/>
        </w:rPr>
        <w:t xml:space="preserve">The total cash holdings of nonfinancial corporations on hand at any given time are not to be confused with free cash, which is that part of the corporate cash flow left over after investment in a given year—much of which is not held as cash deposits but instead spent on mergers and acquisitions, stock buybacks, and other financial instruments. Rather, total cash on hand, as defined by the Federal Reserve Flow of Funds, simply measures the actual cash deposits sitting in the accounts of nonfinancial corporations presented as annual averages based on quarterly data. Still, </w:t>
      </w:r>
      <w:r w:rsidRPr="009A3F1E">
        <w:rPr>
          <w:rStyle w:val="StyleUnderline"/>
        </w:rPr>
        <w:t>the rapid growth of total cash</w:t>
      </w:r>
      <w:r w:rsidRPr="009A3F1E">
        <w:rPr>
          <w:sz w:val="16"/>
        </w:rPr>
        <w:t xml:space="preserve"> currently </w:t>
      </w:r>
      <w:r w:rsidRPr="009A3F1E">
        <w:rPr>
          <w:rStyle w:val="StyleUnderline"/>
        </w:rPr>
        <w:t>held by</w:t>
      </w:r>
      <w:r w:rsidRPr="009A3F1E">
        <w:rPr>
          <w:sz w:val="16"/>
        </w:rPr>
        <w:t xml:space="preserve"> nonfinancial </w:t>
      </w:r>
      <w:r w:rsidRPr="009A3F1E">
        <w:rPr>
          <w:rStyle w:val="StyleUnderline"/>
        </w:rPr>
        <w:t>corporations</w:t>
      </w:r>
      <w:r w:rsidRPr="009A3F1E">
        <w:rPr>
          <w:sz w:val="16"/>
        </w:rPr>
        <w:t xml:space="preserve"> in the form of ready monies, both absolutely and as a proportion of GDP (as shown in Chart 2), </w:t>
      </w:r>
      <w:r w:rsidRPr="009A3F1E">
        <w:rPr>
          <w:rStyle w:val="StyleUnderline"/>
        </w:rPr>
        <w:t xml:space="preserve">is a </w:t>
      </w:r>
      <w:r w:rsidRPr="009A3F1E">
        <w:rPr>
          <w:rStyle w:val="Emphasis"/>
        </w:rPr>
        <w:t>further</w:t>
      </w:r>
      <w:r w:rsidRPr="009A3F1E">
        <w:rPr>
          <w:rStyle w:val="StyleUnderline"/>
        </w:rPr>
        <w:t xml:space="preserve"> </w:t>
      </w:r>
      <w:r w:rsidRPr="009A3F1E">
        <w:rPr>
          <w:rStyle w:val="Emphasis"/>
        </w:rPr>
        <w:t>indication</w:t>
      </w:r>
      <w:r w:rsidRPr="009A3F1E">
        <w:rPr>
          <w:rStyle w:val="StyleUnderline"/>
        </w:rPr>
        <w:t xml:space="preserve"> of an economy that</w:t>
      </w:r>
      <w:r w:rsidRPr="009A3F1E">
        <w:rPr>
          <w:sz w:val="16"/>
        </w:rPr>
        <w:t xml:space="preserve"> has </w:t>
      </w:r>
      <w:r w:rsidRPr="009A3F1E">
        <w:rPr>
          <w:rStyle w:val="StyleUnderline"/>
        </w:rPr>
        <w:t>shifted</w:t>
      </w:r>
      <w:r w:rsidRPr="009A3F1E">
        <w:rPr>
          <w:sz w:val="16"/>
        </w:rPr>
        <w:t xml:space="preserve"> from capital formation</w:t>
      </w:r>
      <w:r w:rsidRPr="009A3F1E">
        <w:rPr>
          <w:rStyle w:val="StyleUnderline"/>
        </w:rPr>
        <w:t xml:space="preserve"> to </w:t>
      </w:r>
      <w:r w:rsidRPr="009A3F1E">
        <w:rPr>
          <w:rStyle w:val="Emphasis"/>
        </w:rPr>
        <w:t>speculation</w:t>
      </w:r>
      <w:r w:rsidRPr="009A3F1E">
        <w:rPr>
          <w:rStyle w:val="StyleUnderline"/>
        </w:rPr>
        <w:t>.</w:t>
      </w:r>
    </w:p>
    <w:p w:rsidR="00255158" w:rsidRPr="009A3F1E" w:rsidRDefault="00255158" w:rsidP="00255158">
      <w:pPr>
        <w:rPr>
          <w:sz w:val="16"/>
        </w:rPr>
      </w:pPr>
      <w:r w:rsidRPr="009A3F1E">
        <w:rPr>
          <w:sz w:val="16"/>
        </w:rPr>
        <w:t xml:space="preserve">As we have seen, </w:t>
      </w:r>
      <w:r w:rsidRPr="009A3F1E">
        <w:rPr>
          <w:rStyle w:val="StyleUnderline"/>
        </w:rPr>
        <w:t>when corporations do not invest</w:t>
      </w:r>
      <w:r w:rsidRPr="009A3F1E">
        <w:rPr>
          <w:sz w:val="16"/>
        </w:rPr>
        <w:t xml:space="preserve"> their </w:t>
      </w:r>
      <w:r w:rsidRPr="009A3F1E">
        <w:rPr>
          <w:rStyle w:val="StyleUnderline"/>
        </w:rPr>
        <w:t>economic surplus in new capital</w:t>
      </w:r>
      <w:r w:rsidRPr="009A3F1E">
        <w:rPr>
          <w:sz w:val="16"/>
        </w:rPr>
        <w:t xml:space="preserve"> formation—primarily due to vanishing investment opportunities in an economy characterized by excess capacity—</w:t>
      </w:r>
      <w:r w:rsidRPr="009A3F1E">
        <w:rPr>
          <w:rStyle w:val="StyleUnderline"/>
        </w:rPr>
        <w:t xml:space="preserve">they are left with </w:t>
      </w:r>
      <w:r w:rsidRPr="009A3F1E">
        <w:rPr>
          <w:rStyle w:val="Emphasis"/>
        </w:rPr>
        <w:t>abundant free cash</w:t>
      </w:r>
      <w:r w:rsidRPr="009A3F1E">
        <w:rPr>
          <w:sz w:val="16"/>
        </w:rPr>
        <w:t xml:space="preserve"> that is partly returned to the shareholders through share buybacks and, to a lesser degree, dividends. It is also </w:t>
      </w:r>
      <w:r w:rsidRPr="009A3F1E">
        <w:rPr>
          <w:rStyle w:val="StyleUnderline"/>
        </w:rPr>
        <w:t xml:space="preserve">used </w:t>
      </w:r>
      <w:r w:rsidRPr="00635BE4">
        <w:rPr>
          <w:rStyle w:val="StyleUnderline"/>
          <w:highlight w:val="cyan"/>
        </w:rPr>
        <w:t xml:space="preserve">for </w:t>
      </w:r>
      <w:r w:rsidRPr="00635BE4">
        <w:rPr>
          <w:rStyle w:val="Emphasis"/>
          <w:highlight w:val="cyan"/>
        </w:rPr>
        <w:t>speculation</w:t>
      </w:r>
      <w:r w:rsidRPr="009A3F1E">
        <w:rPr>
          <w:sz w:val="16"/>
        </w:rPr>
        <w:t xml:space="preserve">, including mergers, acquisitions, and the panoply of corporate “cash management” techniques that amount to the leveraging of free cash to enhance returns.18 This gives rise to a whole alphabet soup of financial instruments, in which </w:t>
      </w:r>
      <w:r w:rsidRPr="009A3F1E">
        <w:rPr>
          <w:rStyle w:val="StyleUnderline"/>
        </w:rPr>
        <w:t>corporations use</w:t>
      </w:r>
      <w:r w:rsidRPr="009A3F1E">
        <w:rPr>
          <w:sz w:val="16"/>
        </w:rPr>
        <w:t xml:space="preserve"> the </w:t>
      </w:r>
      <w:r w:rsidRPr="009A3F1E">
        <w:rPr>
          <w:rStyle w:val="StyleUnderline"/>
        </w:rPr>
        <w:t>cash</w:t>
      </w:r>
      <w:r w:rsidRPr="009A3F1E">
        <w:rPr>
          <w:sz w:val="16"/>
        </w:rPr>
        <w:t xml:space="preserve"> at their disposal partly </w:t>
      </w:r>
      <w:r w:rsidRPr="009A3F1E">
        <w:rPr>
          <w:rStyle w:val="StyleUnderline"/>
        </w:rPr>
        <w:t xml:space="preserve">as collateral for </w:t>
      </w:r>
      <w:r w:rsidRPr="009A3F1E">
        <w:rPr>
          <w:rStyle w:val="Emphasis"/>
        </w:rPr>
        <w:t>debt</w:t>
      </w:r>
      <w:r w:rsidRPr="009A3F1E">
        <w:rPr>
          <w:rStyle w:val="StyleUnderline"/>
        </w:rPr>
        <w:t xml:space="preserve"> </w:t>
      </w:r>
      <w:r w:rsidRPr="009A3F1E">
        <w:rPr>
          <w:rStyle w:val="Emphasis"/>
        </w:rPr>
        <w:t>leverage</w:t>
      </w:r>
      <w:r w:rsidRPr="009A3F1E">
        <w:rPr>
          <w:sz w:val="16"/>
        </w:rPr>
        <w:t xml:space="preserve">, </w:t>
      </w:r>
      <w:r w:rsidRPr="009A3F1E">
        <w:rPr>
          <w:rStyle w:val="StyleUnderline"/>
        </w:rPr>
        <w:t>with</w:t>
      </w:r>
      <w:r w:rsidRPr="009A3F1E">
        <w:rPr>
          <w:sz w:val="16"/>
        </w:rPr>
        <w:t xml:space="preserve"> nonfinancial corporate </w:t>
      </w:r>
      <w:r w:rsidRPr="009A3F1E">
        <w:rPr>
          <w:rStyle w:val="StyleUnderline"/>
        </w:rPr>
        <w:t>debt</w:t>
      </w:r>
      <w:r w:rsidRPr="009A3F1E">
        <w:rPr>
          <w:rStyle w:val="Emphasis"/>
        </w:rPr>
        <w:t xml:space="preserve"> rising rapidly</w:t>
      </w:r>
      <w:r w:rsidRPr="009A3F1E">
        <w:rPr>
          <w:sz w:val="16"/>
        </w:rPr>
        <w:t xml:space="preserve"> as a share of national income. Predictably recurring internal corporate funds in the form of free cash constitute a “flow collateral” allowing for further leverage, feeding speculation. A speculative economy relies on borrowed funds for leverage, backed up in part by cash. </w:t>
      </w:r>
      <w:r w:rsidRPr="009A3F1E">
        <w:rPr>
          <w:rStyle w:val="StyleUnderline"/>
        </w:rPr>
        <w:t xml:space="preserve">Expanding cash reserves are also needed as </w:t>
      </w:r>
      <w:r w:rsidRPr="009A3F1E">
        <w:rPr>
          <w:rStyle w:val="Emphasis"/>
        </w:rPr>
        <w:t>hedges</w:t>
      </w:r>
      <w:r w:rsidRPr="009A3F1E">
        <w:rPr>
          <w:rStyle w:val="StyleUnderline"/>
        </w:rPr>
        <w:t xml:space="preserve"> in case of financial defaults. </w:t>
      </w:r>
      <w:r w:rsidRPr="009A3F1E">
        <w:rPr>
          <w:sz w:val="16"/>
        </w:rPr>
        <w:t>The whole system is a house of cards.</w:t>
      </w:r>
    </w:p>
    <w:p w:rsidR="00255158" w:rsidRPr="009A3F1E" w:rsidRDefault="00255158" w:rsidP="00255158">
      <w:pPr>
        <w:rPr>
          <w:rStyle w:val="Emphasis"/>
        </w:rPr>
      </w:pPr>
      <w:r w:rsidRPr="009A3F1E">
        <w:rPr>
          <w:sz w:val="16"/>
        </w:rPr>
        <w:t xml:space="preserve">The </w:t>
      </w:r>
      <w:r w:rsidRPr="009A3F1E">
        <w:rPr>
          <w:rStyle w:val="Emphasis"/>
        </w:rPr>
        <w:t xml:space="preserve">progressive </w:t>
      </w:r>
      <w:r w:rsidRPr="00635BE4">
        <w:rPr>
          <w:rStyle w:val="Emphasis"/>
          <w:highlight w:val="cyan"/>
        </w:rPr>
        <w:t>financialization</w:t>
      </w:r>
      <w:r w:rsidRPr="009A3F1E">
        <w:rPr>
          <w:sz w:val="16"/>
        </w:rPr>
        <w:t xml:space="preserve"> of the capitalist economy, whereby the financial superstructure continues to expand as a share of the underlying productive economy, has </w:t>
      </w:r>
      <w:r w:rsidRPr="00635BE4">
        <w:rPr>
          <w:rStyle w:val="StyleUnderline"/>
          <w:highlight w:val="cyan"/>
        </w:rPr>
        <w:t>led to</w:t>
      </w:r>
      <w:r w:rsidRPr="009A3F1E">
        <w:rPr>
          <w:sz w:val="16"/>
        </w:rPr>
        <w:t xml:space="preserve"> ever-greater asset </w:t>
      </w:r>
      <w:r w:rsidRPr="009A3F1E">
        <w:rPr>
          <w:rStyle w:val="Emphasis"/>
        </w:rPr>
        <w:t>price bubbles</w:t>
      </w:r>
      <w:r w:rsidRPr="009A3F1E">
        <w:rPr>
          <w:rStyle w:val="StyleUnderline"/>
        </w:rPr>
        <w:t xml:space="preserve"> and growing </w:t>
      </w:r>
      <w:r w:rsidRPr="00635BE4">
        <w:rPr>
          <w:rStyle w:val="StyleUnderline"/>
          <w:highlight w:val="cyan"/>
        </w:rPr>
        <w:t>threats of</w:t>
      </w:r>
      <w:r w:rsidRPr="009A3F1E">
        <w:rPr>
          <w:rStyle w:val="Emphasis"/>
        </w:rPr>
        <w:t xml:space="preserve"> world economic </w:t>
      </w:r>
      <w:r w:rsidRPr="00635BE4">
        <w:rPr>
          <w:rStyle w:val="Emphasis"/>
          <w:highlight w:val="cyan"/>
        </w:rPr>
        <w:t>meltdown</w:t>
      </w:r>
      <w:r w:rsidRPr="009A3F1E">
        <w:rPr>
          <w:rStyle w:val="Emphasis"/>
        </w:rPr>
        <w:t>.</w:t>
      </w:r>
      <w:r w:rsidRPr="009A3F1E">
        <w:rPr>
          <w:sz w:val="16"/>
        </w:rPr>
        <w:t xml:space="preserve"> So far, </w:t>
      </w:r>
      <w:r w:rsidRPr="009A3F1E">
        <w:rPr>
          <w:rStyle w:val="StyleUnderline"/>
        </w:rPr>
        <w:t>a complete meltdown has been headed off by central banks</w:t>
      </w:r>
      <w:r w:rsidRPr="009A3F1E">
        <w:rPr>
          <w:sz w:val="16"/>
        </w:rPr>
        <w:t xml:space="preserve">, as in the 2000 and 2008 financial crashes. </w:t>
      </w:r>
      <w:r w:rsidRPr="009A3F1E">
        <w:rPr>
          <w:rStyle w:val="StyleUnderline"/>
        </w:rPr>
        <w:t>At every</w:t>
      </w:r>
      <w:r w:rsidRPr="009A3F1E">
        <w:rPr>
          <w:sz w:val="16"/>
        </w:rPr>
        <w:t xml:space="preserve"> major </w:t>
      </w:r>
      <w:r w:rsidRPr="009A3F1E">
        <w:rPr>
          <w:rStyle w:val="StyleUnderline"/>
        </w:rPr>
        <w:t>recurring disturbance, and with serious economic repercussions</w:t>
      </w:r>
      <w:r w:rsidRPr="009A3F1E">
        <w:rPr>
          <w:sz w:val="16"/>
        </w:rPr>
        <w:t xml:space="preserve">, the </w:t>
      </w:r>
      <w:r w:rsidRPr="00635BE4">
        <w:rPr>
          <w:rStyle w:val="StyleUnderline"/>
          <w:highlight w:val="cyan"/>
        </w:rPr>
        <w:t>monetary authorities</w:t>
      </w:r>
      <w:r w:rsidRPr="009A3F1E">
        <w:rPr>
          <w:rStyle w:val="StyleUnderline"/>
        </w:rPr>
        <w:t xml:space="preserve"> </w:t>
      </w:r>
      <w:r w:rsidRPr="009A3F1E">
        <w:rPr>
          <w:rStyle w:val="Emphasis"/>
        </w:rPr>
        <w:t>pump</w:t>
      </w:r>
      <w:r w:rsidRPr="009A3F1E">
        <w:rPr>
          <w:sz w:val="16"/>
        </w:rPr>
        <w:t xml:space="preserve"> massive amounts of </w:t>
      </w:r>
      <w:r w:rsidRPr="009A3F1E">
        <w:rPr>
          <w:rStyle w:val="Emphasis"/>
        </w:rPr>
        <w:t>cash</w:t>
      </w:r>
      <w:r w:rsidRPr="009A3F1E">
        <w:rPr>
          <w:rStyle w:val="StyleUnderline"/>
        </w:rPr>
        <w:t xml:space="preserve"> into the</w:t>
      </w:r>
      <w:r w:rsidRPr="009A3F1E">
        <w:rPr>
          <w:sz w:val="16"/>
        </w:rPr>
        <w:t xml:space="preserve"> financial superstructure of the </w:t>
      </w:r>
      <w:r w:rsidRPr="009A3F1E">
        <w:rPr>
          <w:rStyle w:val="StyleUnderline"/>
        </w:rPr>
        <w:t>economy</w:t>
      </w:r>
      <w:r w:rsidRPr="009A3F1E">
        <w:rPr>
          <w:rStyle w:val="Emphasis"/>
        </w:rPr>
        <w:t xml:space="preserve"> only to </w:t>
      </w:r>
      <w:r w:rsidRPr="00635BE4">
        <w:rPr>
          <w:rStyle w:val="Emphasis"/>
          <w:highlight w:val="cyan"/>
        </w:rPr>
        <w:t>give rise to greater bubbles</w:t>
      </w:r>
      <w:r w:rsidRPr="009A3F1E">
        <w:rPr>
          <w:rStyle w:val="Emphasis"/>
        </w:rPr>
        <w:t xml:space="preserve"> in the future.</w:t>
      </w:r>
    </w:p>
    <w:p w:rsidR="00255158" w:rsidRPr="009A3F1E" w:rsidRDefault="00255158" w:rsidP="00255158">
      <w:pPr>
        <w:rPr>
          <w:sz w:val="16"/>
        </w:rPr>
      </w:pPr>
      <w:r w:rsidRPr="009A3F1E">
        <w:rPr>
          <w:sz w:val="16"/>
        </w:rPr>
        <w:t xml:space="preserve">Theoretically, stock values represent future expected streams of earnings arising primarily from production.19 Nowadays, however, </w:t>
      </w:r>
      <w:r w:rsidRPr="00635BE4">
        <w:rPr>
          <w:rStyle w:val="StyleUnderline"/>
          <w:highlight w:val="cyan"/>
        </w:rPr>
        <w:t>finance has become</w:t>
      </w:r>
      <w:r w:rsidRPr="009A3F1E">
        <w:rPr>
          <w:sz w:val="16"/>
        </w:rPr>
        <w:t xml:space="preserve"> increasingly </w:t>
      </w:r>
      <w:r w:rsidRPr="00635BE4">
        <w:rPr>
          <w:rStyle w:val="Emphasis"/>
          <w:highlight w:val="cyan"/>
        </w:rPr>
        <w:t>autonomous</w:t>
      </w:r>
      <w:r w:rsidRPr="009A3F1E">
        <w:rPr>
          <w:rStyle w:val="StyleUnderline"/>
        </w:rPr>
        <w:t xml:space="preserve"> from production</w:t>
      </w:r>
      <w:r w:rsidRPr="009A3F1E">
        <w:rPr>
          <w:sz w:val="16"/>
        </w:rPr>
        <w:t xml:space="preserve"> (or the “real economy”), </w:t>
      </w:r>
      <w:r w:rsidRPr="009A3F1E">
        <w:rPr>
          <w:rStyle w:val="StyleUnderline"/>
        </w:rPr>
        <w:t>relying on</w:t>
      </w:r>
      <w:r w:rsidRPr="009A3F1E">
        <w:rPr>
          <w:sz w:val="16"/>
        </w:rPr>
        <w:t xml:space="preserve"> its </w:t>
      </w:r>
      <w:r w:rsidRPr="009A3F1E">
        <w:rPr>
          <w:rStyle w:val="Emphasis"/>
        </w:rPr>
        <w:t>own speculative “self-financing,”</w:t>
      </w:r>
      <w:r w:rsidRPr="009A3F1E">
        <w:rPr>
          <w:rStyle w:val="StyleUnderline"/>
        </w:rPr>
        <w:t xml:space="preserve"> leading to</w:t>
      </w:r>
      <w:r w:rsidRPr="009A3F1E">
        <w:rPr>
          <w:sz w:val="16"/>
        </w:rPr>
        <w:t xml:space="preserve"> financial </w:t>
      </w:r>
      <w:r w:rsidRPr="009A3F1E">
        <w:rPr>
          <w:rStyle w:val="Emphasis"/>
        </w:rPr>
        <w:t>bubbles</w:t>
      </w:r>
      <w:r w:rsidRPr="009A3F1E">
        <w:rPr>
          <w:sz w:val="16"/>
        </w:rPr>
        <w:t xml:space="preserve">, </w:t>
      </w:r>
      <w:r w:rsidRPr="009A3F1E">
        <w:rPr>
          <w:rStyle w:val="Emphasis"/>
        </w:rPr>
        <w:t>contagions</w:t>
      </w:r>
      <w:r w:rsidRPr="009A3F1E">
        <w:rPr>
          <w:sz w:val="16"/>
        </w:rPr>
        <w:t xml:space="preserve">, </w:t>
      </w:r>
      <w:r w:rsidRPr="009A3F1E">
        <w:rPr>
          <w:rStyle w:val="StyleUnderline"/>
        </w:rPr>
        <w:t xml:space="preserve">and </w:t>
      </w:r>
      <w:r w:rsidRPr="009A3F1E">
        <w:rPr>
          <w:rStyle w:val="Emphasis"/>
        </w:rPr>
        <w:t>crashes</w:t>
      </w:r>
      <w:r w:rsidRPr="009A3F1E">
        <w:rPr>
          <w:sz w:val="16"/>
        </w:rPr>
        <w:t xml:space="preserve">, </w:t>
      </w:r>
      <w:r w:rsidRPr="009A3F1E">
        <w:rPr>
          <w:rStyle w:val="StyleUnderline"/>
        </w:rPr>
        <w:t>with</w:t>
      </w:r>
      <w:r w:rsidRPr="009A3F1E">
        <w:rPr>
          <w:sz w:val="16"/>
        </w:rPr>
        <w:t xml:space="preserve"> the </w:t>
      </w:r>
      <w:r w:rsidRPr="009A3F1E">
        <w:rPr>
          <w:rStyle w:val="StyleUnderline"/>
        </w:rPr>
        <w:t>monetary authorities intervening to</w:t>
      </w:r>
      <w:r w:rsidRPr="009A3F1E">
        <w:rPr>
          <w:rStyle w:val="Emphasis"/>
        </w:rPr>
        <w:t xml:space="preserve"> keep the whole house of cards from collapsing. </w:t>
      </w:r>
      <w:r w:rsidRPr="009A3F1E">
        <w:rPr>
          <w:sz w:val="16"/>
        </w:rPr>
        <w:t xml:space="preserve">This serves to reduce the risk to speculators, thereby keeping the value of stocks and other financial assets rising on a long-term basis, along with the overall wealth/income ratio. In these circumstances, so-called asset accumulation by </w:t>
      </w:r>
      <w:r w:rsidRPr="00635BE4">
        <w:rPr>
          <w:rStyle w:val="Emphasis"/>
          <w:highlight w:val="cyan"/>
        </w:rPr>
        <w:t>speculative</w:t>
      </w:r>
      <w:r w:rsidRPr="00635BE4">
        <w:rPr>
          <w:rStyle w:val="StyleUnderline"/>
          <w:highlight w:val="cyan"/>
        </w:rPr>
        <w:t xml:space="preserve"> </w:t>
      </w:r>
      <w:r w:rsidRPr="00635BE4">
        <w:rPr>
          <w:rStyle w:val="Emphasis"/>
          <w:highlight w:val="cyan"/>
        </w:rPr>
        <w:t>means</w:t>
      </w:r>
      <w:r w:rsidRPr="009A3F1E">
        <w:rPr>
          <w:sz w:val="16"/>
        </w:rPr>
        <w:t xml:space="preserve"> has </w:t>
      </w:r>
      <w:r w:rsidRPr="00635BE4">
        <w:rPr>
          <w:rStyle w:val="Emphasis"/>
          <w:highlight w:val="cyan"/>
        </w:rPr>
        <w:t>replaced</w:t>
      </w:r>
      <w:r w:rsidRPr="009A3F1E">
        <w:rPr>
          <w:sz w:val="16"/>
        </w:rPr>
        <w:t xml:space="preserve"> actual accumulation or </w:t>
      </w:r>
      <w:r w:rsidRPr="00635BE4">
        <w:rPr>
          <w:rStyle w:val="Emphasis"/>
          <w:highlight w:val="cyan"/>
        </w:rPr>
        <w:t>productive investment</w:t>
      </w:r>
      <w:r w:rsidRPr="009A3F1E">
        <w:rPr>
          <w:sz w:val="16"/>
        </w:rPr>
        <w:t xml:space="preserve"> as a route to the increase of wealth, </w:t>
      </w:r>
      <w:r w:rsidRPr="009A3F1E">
        <w:rPr>
          <w:rStyle w:val="StyleUnderline"/>
        </w:rPr>
        <w:t>generating</w:t>
      </w:r>
      <w:r w:rsidRPr="009A3F1E">
        <w:rPr>
          <w:sz w:val="16"/>
        </w:rPr>
        <w:t xml:space="preserve"> a condition of “</w:t>
      </w:r>
      <w:r w:rsidRPr="009A3F1E">
        <w:rPr>
          <w:rStyle w:val="Emphasis"/>
        </w:rPr>
        <w:t>profits without production</w:t>
      </w:r>
      <w:r w:rsidRPr="009A3F1E">
        <w:rPr>
          <w:sz w:val="16"/>
        </w:rPr>
        <w:t>.”20</w:t>
      </w:r>
    </w:p>
    <w:p w:rsidR="00255158" w:rsidRPr="009A3F1E" w:rsidRDefault="00255158" w:rsidP="00255158">
      <w:pPr>
        <w:rPr>
          <w:sz w:val="16"/>
          <w:szCs w:val="16"/>
        </w:rPr>
      </w:pPr>
      <w:r w:rsidRPr="009A3F1E">
        <w:rPr>
          <w:sz w:val="16"/>
          <w:szCs w:val="16"/>
        </w:rPr>
        <w:t>In order to grasp the full significance of the financialization of the economy, it is useful to look at the two conceptions of capital (relative to national income) depicted in Chart 3.21 One of these, the numerator of the lower line, is the traditional conception of capital as fixed investment stock (physical structures and equipment) at historical cost minus depreciation. This is called the fixed capital stock of the nation and is tied directly to economic growth.22 It represents what economic theorists from Adam Smith to Karl Marx to Keynes have referred to as the accumulation of capital. Capital formation and national income are closely related, generally rising and falling together, producing the relatively flat line, representing the ratio of fixed capital stock to national income, shown in Chart 3.</w:t>
      </w:r>
    </w:p>
    <w:p w:rsidR="00255158" w:rsidRPr="009A3F1E" w:rsidRDefault="00255158" w:rsidP="00255158">
      <w:pPr>
        <w:rPr>
          <w:sz w:val="16"/>
          <w:szCs w:val="16"/>
        </w:rPr>
      </w:pPr>
      <w:r w:rsidRPr="009A3F1E">
        <w:rPr>
          <w:sz w:val="16"/>
          <w:szCs w:val="16"/>
        </w:rPr>
        <w:t>Yet, capital, as Marx noted very early in the process, has more and more taken on the “duplicate” form of “fictitious capital,” that is, the structure of financial claims (in monetary values) produced by the formal title to this real capital. Insofar as economic activity is directed to the appreciation of such financial claims to wealth relatively independently of the accumulation of capital at the level of production, it has metamorphosed into a largely speculative form.23</w:t>
      </w:r>
    </w:p>
    <w:p w:rsidR="00255158" w:rsidRPr="009A3F1E" w:rsidRDefault="00255158" w:rsidP="00255158">
      <w:pPr>
        <w:rPr>
          <w:sz w:val="16"/>
        </w:rPr>
      </w:pPr>
      <w:r w:rsidRPr="009A3F1E">
        <w:rPr>
          <w:sz w:val="16"/>
        </w:rPr>
        <w:t xml:space="preserve">This can be seen by looking again at Chart 3. In contrast to the lower line, the upper line depicts what is traditionally seen as the wealth/income ratio (which some economic theorists, such as Thomas Piketty, conflate with the capital/income ratio, treating wealth as capital).24 The numerator here is the value of corporate stocks. </w:t>
      </w:r>
      <w:r w:rsidRPr="009A3F1E">
        <w:rPr>
          <w:rStyle w:val="StyleUnderline"/>
        </w:rPr>
        <w:t>Since the mid–1980s, the ratio of stock value to national income</w:t>
      </w:r>
      <w:r w:rsidRPr="009A3F1E">
        <w:rPr>
          <w:sz w:val="16"/>
        </w:rPr>
        <w:t xml:space="preserve"> has </w:t>
      </w:r>
      <w:r w:rsidRPr="009A3F1E">
        <w:rPr>
          <w:rStyle w:val="StyleUnderline"/>
        </w:rPr>
        <w:t xml:space="preserve">increased </w:t>
      </w:r>
      <w:r w:rsidRPr="009A3F1E">
        <w:rPr>
          <w:rStyle w:val="Emphasis"/>
        </w:rPr>
        <w:t>more than 300 percent.</w:t>
      </w:r>
      <w:r w:rsidRPr="009A3F1E">
        <w:rPr>
          <w:sz w:val="16"/>
        </w:rPr>
        <w:t xml:space="preserve"> This marks an enormous growth of financial wealth, with speculation-induced asset growth sidelining the role of productive investment or capital accumulation as such in the amassing of wealth. </w:t>
      </w:r>
      <w:r w:rsidRPr="009A3F1E">
        <w:rPr>
          <w:sz w:val="16"/>
          <w:szCs w:val="16"/>
        </w:rPr>
        <w:t>This is associated with a massive redistribution of wealth to the top of society. The top 10 per</w:t>
      </w:r>
      <w:r w:rsidRPr="009A3F1E">
        <w:rPr>
          <w:sz w:val="16"/>
        </w:rPr>
        <w:t>cent of the U.S. population owns 88 percent of the value of stocks, while the top 1 percent owns 56 percent.25 Rising stock values relative to national income thus mean, all other things being equal, rapidly rising wealth (and income) inequality.26</w:t>
      </w:r>
    </w:p>
    <w:p w:rsidR="00255158" w:rsidRPr="009A3F1E" w:rsidRDefault="00255158" w:rsidP="00255158">
      <w:pPr>
        <w:rPr>
          <w:sz w:val="16"/>
          <w:szCs w:val="16"/>
        </w:rPr>
      </w:pPr>
      <w:r w:rsidRPr="009A3F1E">
        <w:rPr>
          <w:sz w:val="16"/>
          <w:szCs w:val="16"/>
        </w:rPr>
        <w:t>The existence of the two conceptions of capital (and of capital/income ratios) presented here—one representing historical investment cost minus depreciation, and conforming to the notion of accumulated capital stock, the other the monetary value of stock equities (in economics traditionally treated as wealth rather than capital)—is often downplayed within establishment economics under the assumption that in the long run they will simply fall in line with each other, and with national income. As leading mainstream economic growth theorist Robert Solow writes: “Stock market values, the financial counterpart of corporate productive capital, can fluctuate violently, more violently than national income. In a recession the wealth-income ratio may fall noticeably, although the stock of productive capital, and even its expected future earning power, may have changed very little or not at all. But as long as we stick to longer-run trends…this difficulty can safely be disregarded.”27</w:t>
      </w:r>
    </w:p>
    <w:p w:rsidR="00255158" w:rsidRPr="009A3F1E" w:rsidRDefault="00255158" w:rsidP="00255158">
      <w:pPr>
        <w:rPr>
          <w:sz w:val="16"/>
        </w:rPr>
      </w:pPr>
      <w:r w:rsidRPr="009A3F1E">
        <w:rPr>
          <w:sz w:val="16"/>
        </w:rPr>
        <w:t xml:space="preserve">But can the divergence of stock values from income (and from fixed capital stock) in reality be so easily disregarded? Chart 3 depicts a sharp increase in stock values relative to national income, which has now continued for over a third of a century, with decreases in total stock values as a ratio of national income (output) occurring during recessions, then rebounding during recoveries.28 </w:t>
      </w:r>
      <w:r w:rsidRPr="009A3F1E">
        <w:rPr>
          <w:rStyle w:val="StyleUnderline"/>
        </w:rPr>
        <w:t>The overall movement is</w:t>
      </w:r>
      <w:r w:rsidRPr="009A3F1E">
        <w:rPr>
          <w:sz w:val="16"/>
        </w:rPr>
        <w:t xml:space="preserve"> clearly in the direction of </w:t>
      </w:r>
      <w:r w:rsidRPr="009A3F1E">
        <w:rPr>
          <w:rStyle w:val="Emphasis"/>
        </w:rPr>
        <w:t>compounded financial hyperextension.</w:t>
      </w:r>
      <w:r w:rsidRPr="009A3F1E">
        <w:rPr>
          <w:rStyle w:val="StyleUnderline"/>
        </w:rPr>
        <w:t xml:space="preserve"> This conforms to</w:t>
      </w:r>
      <w:r w:rsidRPr="009A3F1E">
        <w:rPr>
          <w:sz w:val="16"/>
        </w:rPr>
        <w:t xml:space="preserve"> the </w:t>
      </w:r>
      <w:r w:rsidRPr="009A3F1E">
        <w:rPr>
          <w:rStyle w:val="Emphasis"/>
        </w:rPr>
        <w:t>general</w:t>
      </w:r>
      <w:r w:rsidRPr="009A3F1E">
        <w:rPr>
          <w:sz w:val="16"/>
        </w:rPr>
        <w:t xml:space="preserve"> pattern of the </w:t>
      </w:r>
      <w:r w:rsidRPr="009A3F1E">
        <w:rPr>
          <w:rStyle w:val="Emphasis"/>
        </w:rPr>
        <w:t>financialization</w:t>
      </w:r>
      <w:r w:rsidRPr="009A3F1E">
        <w:rPr>
          <w:rStyle w:val="StyleUnderline"/>
        </w:rPr>
        <w:t xml:space="preserve"> of the capitalist economy, constituting</w:t>
      </w:r>
      <w:r w:rsidRPr="009A3F1E">
        <w:rPr>
          <w:sz w:val="16"/>
        </w:rPr>
        <w:t xml:space="preserve"> a </w:t>
      </w:r>
      <w:r w:rsidRPr="009A3F1E">
        <w:rPr>
          <w:rStyle w:val="Emphasis"/>
        </w:rPr>
        <w:t>structural change</w:t>
      </w:r>
      <w:r w:rsidRPr="009A3F1E">
        <w:rPr>
          <w:sz w:val="16"/>
        </w:rPr>
        <w:t xml:space="preserve"> in the system </w:t>
      </w:r>
      <w:r w:rsidRPr="009A3F1E">
        <w:rPr>
          <w:rStyle w:val="StyleUnderline"/>
        </w:rPr>
        <w:t>associated with the growth of monopoly-finance capital</w:t>
      </w:r>
      <w:r w:rsidRPr="009A3F1E">
        <w:rPr>
          <w:sz w:val="16"/>
        </w:rPr>
        <w:t>. This has gone hand in hand with a bubblier economy, with financial bubbles bursting in 1987, 1991, 2001, and 2008, but ultimately shored up by the Federal Reserve and other central banks.</w:t>
      </w:r>
    </w:p>
    <w:p w:rsidR="00255158" w:rsidRPr="009A3F1E" w:rsidRDefault="00255158" w:rsidP="00255158">
      <w:pPr>
        <w:rPr>
          <w:sz w:val="16"/>
        </w:rPr>
      </w:pPr>
      <w:r w:rsidRPr="009A3F1E">
        <w:rPr>
          <w:sz w:val="16"/>
        </w:rPr>
        <w:t xml:space="preserve">Today, </w:t>
      </w:r>
      <w:r w:rsidRPr="009A3F1E">
        <w:rPr>
          <w:rStyle w:val="StyleUnderline"/>
        </w:rPr>
        <w:t>vast amounts of free cash are spilling over into</w:t>
      </w:r>
      <w:r w:rsidRPr="009A3F1E">
        <w:rPr>
          <w:sz w:val="16"/>
        </w:rPr>
        <w:t xml:space="preserve"> waves of </w:t>
      </w:r>
      <w:r w:rsidRPr="009A3F1E">
        <w:rPr>
          <w:rStyle w:val="Emphasis"/>
        </w:rPr>
        <w:t>mergers and acquisitions</w:t>
      </w:r>
      <w:r w:rsidRPr="009A3F1E">
        <w:rPr>
          <w:sz w:val="16"/>
        </w:rPr>
        <w:t xml:space="preserve">, typically </w:t>
      </w:r>
      <w:r w:rsidRPr="009A3F1E">
        <w:rPr>
          <w:rStyle w:val="StyleUnderline"/>
        </w:rPr>
        <w:t>aimed at acquiring megamonopoly positions</w:t>
      </w:r>
      <w:r w:rsidRPr="009A3F1E">
        <w:rPr>
          <w:sz w:val="16"/>
        </w:rPr>
        <w:t xml:space="preserve"> in the economy. </w:t>
      </w:r>
      <w:r w:rsidRPr="009A3F1E">
        <w:rPr>
          <w:rStyle w:val="StyleUnderline"/>
        </w:rPr>
        <w:t xml:space="preserve">A major focus is </w:t>
      </w:r>
      <w:r w:rsidRPr="00635BE4">
        <w:rPr>
          <w:rStyle w:val="StyleUnderline"/>
          <w:highlight w:val="cyan"/>
        </w:rPr>
        <w:t xml:space="preserve">the </w:t>
      </w:r>
      <w:r w:rsidRPr="00635BE4">
        <w:rPr>
          <w:rStyle w:val="Emphasis"/>
          <w:highlight w:val="cyan"/>
        </w:rPr>
        <w:t>tech</w:t>
      </w:r>
      <w:r w:rsidRPr="00635BE4">
        <w:rPr>
          <w:rStyle w:val="StyleUnderline"/>
          <w:highlight w:val="cyan"/>
        </w:rPr>
        <w:t xml:space="preserve"> </w:t>
      </w:r>
      <w:r w:rsidRPr="00635BE4">
        <w:rPr>
          <w:rStyle w:val="Emphasis"/>
          <w:highlight w:val="cyan"/>
        </w:rPr>
        <w:t>sector</w:t>
      </w:r>
      <w:r w:rsidRPr="009A3F1E">
        <w:rPr>
          <w:sz w:val="16"/>
        </w:rPr>
        <w:t xml:space="preserve">, much of which is directed at commodifying all information in society, in the form of a ubiquitous surveillance capitalism.29 </w:t>
      </w:r>
      <w:r w:rsidRPr="009A3F1E">
        <w:rPr>
          <w:rStyle w:val="StyleUnderline"/>
        </w:rPr>
        <w:t>All financial bubbles derive their animus from some common rationale, which claims that this time is different</w:t>
      </w:r>
      <w:r w:rsidRPr="009A3F1E">
        <w:rPr>
          <w:sz w:val="16"/>
        </w:rPr>
        <w:t xml:space="preserve">, discounting the reality of a bubble. In the present case, the rationale is that the advance of the FAANG stocks (Facebook, Apple, Amazon, Netflix, and Google), which now comprise almost a quarter of the value of Standard and Poor 500’s total capitalization, is unstoppable, reflecting the dominance of technology. Apple alone has reached a stock market valuation of $2 trillion. All of this is feeding a massive increase in income and wealth inequality in the United States, as the gains from financial assets rise relative to income. Yet, </w:t>
      </w:r>
      <w:r w:rsidRPr="009A3F1E">
        <w:rPr>
          <w:rStyle w:val="StyleUnderline"/>
        </w:rPr>
        <w:t xml:space="preserve">like all previous bubbles, </w:t>
      </w:r>
      <w:r w:rsidRPr="009A3F1E">
        <w:rPr>
          <w:rStyle w:val="Emphasis"/>
        </w:rPr>
        <w:t xml:space="preserve">this one too </w:t>
      </w:r>
      <w:r w:rsidRPr="00635BE4">
        <w:rPr>
          <w:rStyle w:val="Emphasis"/>
          <w:highlight w:val="cyan"/>
        </w:rPr>
        <w:t>will burst</w:t>
      </w:r>
      <w:r w:rsidRPr="009A3F1E">
        <w:rPr>
          <w:rStyle w:val="Emphasis"/>
        </w:rPr>
        <w:t>.</w:t>
      </w:r>
      <w:r w:rsidRPr="009A3F1E">
        <w:rPr>
          <w:sz w:val="16"/>
        </w:rPr>
        <w:t>30</w:t>
      </w:r>
    </w:p>
    <w:p w:rsidR="00255158" w:rsidRPr="009A3F1E" w:rsidRDefault="00255158" w:rsidP="00255158">
      <w:pPr>
        <w:rPr>
          <w:sz w:val="16"/>
          <w:szCs w:val="16"/>
        </w:rPr>
      </w:pPr>
      <w:r w:rsidRPr="009A3F1E">
        <w:rPr>
          <w:sz w:val="16"/>
          <w:szCs w:val="16"/>
        </w:rPr>
        <w:t>Kalecki determined that the export surplus on the U.S. current account increased free cash, as did the federal deficit.31 However, the current account deficit cannot be seen, in today’s overall structural context, as simply reducing free cash, because of the changed role of multinational corporations in late imperialism, which alters other parts of the equation. Due to globalization and the rise of the global labor arbitrage, U.S. multinational corporations in their intrafirm relations have in effect substituted production overseas by their affiliates for parent company exports, thereby decreasing their investment in fixed capital in the United States.32 The sales abroad of goods by majority-owned affiliates of U.S. multinational corporations in 2018 were 14.5 times the exports of goods to majority-owned affiliates.33 Foreign profits of U.S. corporations as a proportion of U.S. domestic corporate profits rose from 4 percent in 1950 to 9 percent in 1970 to 29 percent in 2019. This mainly reflects the shift in production to low unit labor cost countries in the Global South. Samir Amin described the vast expropriation of surplus from the Global South, based on the global labor arbitrage, as a form of “imperialist rent.”34</w:t>
      </w:r>
    </w:p>
    <w:p w:rsidR="00255158" w:rsidRPr="009A3F1E" w:rsidRDefault="00255158" w:rsidP="00255158">
      <w:pPr>
        <w:rPr>
          <w:sz w:val="16"/>
          <w:szCs w:val="16"/>
        </w:rPr>
      </w:pPr>
      <w:r w:rsidRPr="009A3F1E">
        <w:rPr>
          <w:sz w:val="16"/>
          <w:szCs w:val="16"/>
        </w:rPr>
        <w:t>This expansion of global labor-value chains is also associated with an epochal increase in what is called the non-equity mode of production, or arm’s length production. Companies like Apple and Nike rely not on foreign direct investment abroad, but instead draw on subcontractors overseas to produce their goods at extremely low unit labor costs, often generating gross profit margins on shipping prices on the order of 50 to 60 percent.35</w:t>
      </w:r>
    </w:p>
    <w:p w:rsidR="00255158" w:rsidRPr="009A3F1E" w:rsidRDefault="00255158" w:rsidP="00255158">
      <w:pPr>
        <w:rPr>
          <w:sz w:val="16"/>
        </w:rPr>
      </w:pPr>
      <w:r w:rsidRPr="009A3F1E">
        <w:rPr>
          <w:rStyle w:val="StyleUnderline"/>
        </w:rPr>
        <w:t>The loss of investment in the United States</w:t>
      </w:r>
      <w:r w:rsidRPr="009A3F1E">
        <w:rPr>
          <w:sz w:val="16"/>
        </w:rPr>
        <w:t xml:space="preserve">, as U.S. multinational corporations have substituted production overseas, </w:t>
      </w:r>
      <w:r w:rsidRPr="009A3F1E">
        <w:rPr>
          <w:rStyle w:val="StyleUnderline"/>
        </w:rPr>
        <w:t xml:space="preserve">coupled with the growth of </w:t>
      </w:r>
      <w:r w:rsidRPr="009A3F1E">
        <w:rPr>
          <w:rStyle w:val="Emphasis"/>
        </w:rPr>
        <w:t>foreign</w:t>
      </w:r>
      <w:r w:rsidRPr="009A3F1E">
        <w:rPr>
          <w:rStyle w:val="StyleUnderline"/>
        </w:rPr>
        <w:t xml:space="preserve"> </w:t>
      </w:r>
      <w:r w:rsidRPr="009A3F1E">
        <w:rPr>
          <w:rStyle w:val="Emphasis"/>
        </w:rPr>
        <w:t>profits</w:t>
      </w:r>
      <w:r w:rsidRPr="009A3F1E">
        <w:rPr>
          <w:rStyle w:val="StyleUnderline"/>
        </w:rPr>
        <w:t xml:space="preserve"> </w:t>
      </w:r>
      <w:r w:rsidRPr="009A3F1E">
        <w:rPr>
          <w:sz w:val="16"/>
        </w:rPr>
        <w:t xml:space="preserve">of U.S. megafirms, has further </w:t>
      </w:r>
      <w:r w:rsidRPr="009A3F1E">
        <w:rPr>
          <w:rStyle w:val="Emphasis"/>
        </w:rPr>
        <w:t>increased</w:t>
      </w:r>
      <w:r w:rsidRPr="009A3F1E">
        <w:rPr>
          <w:sz w:val="16"/>
        </w:rPr>
        <w:t xml:space="preserve"> the </w:t>
      </w:r>
      <w:r w:rsidRPr="009A3F1E">
        <w:rPr>
          <w:rStyle w:val="Emphasis"/>
        </w:rPr>
        <w:t>free cash</w:t>
      </w:r>
      <w:r w:rsidRPr="009A3F1E">
        <w:rPr>
          <w:rStyle w:val="StyleUnderline"/>
        </w:rPr>
        <w:t xml:space="preserve"> at the disposal of corporations</w:t>
      </w:r>
      <w:r w:rsidRPr="009A3F1E">
        <w:rPr>
          <w:sz w:val="16"/>
        </w:rPr>
        <w:t xml:space="preserve"> (even with a growing deficit in the current account), thereby </w:t>
      </w:r>
      <w:r w:rsidRPr="009A3F1E">
        <w:rPr>
          <w:rStyle w:val="Emphasis"/>
        </w:rPr>
        <w:t>intensifying</w:t>
      </w:r>
      <w:r w:rsidRPr="009A3F1E">
        <w:rPr>
          <w:sz w:val="16"/>
        </w:rPr>
        <w:t xml:space="preserve"> the all-around </w:t>
      </w:r>
      <w:r w:rsidRPr="009A3F1E">
        <w:rPr>
          <w:rStyle w:val="StyleUnderline"/>
        </w:rPr>
        <w:t xml:space="preserve">contradictions of </w:t>
      </w:r>
      <w:r w:rsidRPr="009A3F1E">
        <w:rPr>
          <w:rStyle w:val="Emphasis"/>
        </w:rPr>
        <w:t>overaccumulation, stagnation</w:t>
      </w:r>
      <w:r w:rsidRPr="009A3F1E">
        <w:rPr>
          <w:rStyle w:val="StyleUnderline"/>
        </w:rPr>
        <w:t xml:space="preserve">, and </w:t>
      </w:r>
      <w:r w:rsidRPr="009A3F1E">
        <w:rPr>
          <w:rStyle w:val="Emphasis"/>
        </w:rPr>
        <w:t>financialization</w:t>
      </w:r>
      <w:r w:rsidRPr="009A3F1E">
        <w:rPr>
          <w:sz w:val="16"/>
        </w:rPr>
        <w:t xml:space="preserve"> in the U.S. economy. Much of this free cash is parked in tax havens overseas to escape U.S. taxes.36</w:t>
      </w:r>
    </w:p>
    <w:p w:rsidR="00255158" w:rsidRPr="009A3F1E" w:rsidRDefault="00255158" w:rsidP="00255158">
      <w:pPr>
        <w:rPr>
          <w:sz w:val="16"/>
        </w:rPr>
      </w:pPr>
      <w:r w:rsidRPr="009A3F1E">
        <w:rPr>
          <w:sz w:val="16"/>
        </w:rPr>
        <w:t xml:space="preserve">Washington uses its printing press, through the federal deficit, to compensate for the U.S. current account deficit. Foreign governments cooperate, providing the “giant gift” of accepting dollars in lieu of goods, thereby acquiring massive dollar reserves.37 </w:t>
      </w:r>
      <w:r w:rsidRPr="009A3F1E">
        <w:rPr>
          <w:rStyle w:val="StyleUnderline"/>
        </w:rPr>
        <w:t>At some point</w:t>
      </w:r>
      <w:r w:rsidRPr="009A3F1E">
        <w:rPr>
          <w:sz w:val="16"/>
        </w:rPr>
        <w:t xml:space="preserve">, however, these </w:t>
      </w:r>
      <w:r w:rsidRPr="00635BE4">
        <w:rPr>
          <w:rStyle w:val="StyleUnderline"/>
          <w:highlight w:val="cyan"/>
        </w:rPr>
        <w:t>contradictions</w:t>
      </w:r>
      <w:r w:rsidRPr="009A3F1E">
        <w:rPr>
          <w:rStyle w:val="StyleUnderline"/>
        </w:rPr>
        <w:t xml:space="preserve"> are bound to </w:t>
      </w:r>
      <w:r w:rsidRPr="00635BE4">
        <w:rPr>
          <w:rStyle w:val="Emphasis"/>
          <w:highlight w:val="cyan"/>
        </w:rPr>
        <w:t>undermine</w:t>
      </w:r>
      <w:r w:rsidRPr="009A3F1E">
        <w:rPr>
          <w:rStyle w:val="Emphasis"/>
        </w:rPr>
        <w:t xml:space="preserve"> the </w:t>
      </w:r>
      <w:r w:rsidRPr="00635BE4">
        <w:rPr>
          <w:rStyle w:val="Emphasis"/>
          <w:highlight w:val="cyan"/>
        </w:rPr>
        <w:t>hegemony of the dollar</w:t>
      </w:r>
      <w:r w:rsidRPr="009A3F1E">
        <w:rPr>
          <w:rStyle w:val="StyleUnderline"/>
        </w:rPr>
        <w:t xml:space="preserve"> as the world’s reserve currency</w:t>
      </w:r>
      <w:r w:rsidRPr="009A3F1E">
        <w:rPr>
          <w:sz w:val="16"/>
        </w:rPr>
        <w:t>, with dire ramifications for the U.S.-based world empire.</w:t>
      </w:r>
    </w:p>
    <w:p w:rsidR="00255158" w:rsidRPr="009A3F1E" w:rsidRDefault="00255158" w:rsidP="00255158">
      <w:pPr>
        <w:rPr>
          <w:sz w:val="16"/>
          <w:szCs w:val="16"/>
        </w:rPr>
      </w:pPr>
      <w:r w:rsidRPr="009A3F1E">
        <w:rPr>
          <w:sz w:val="16"/>
          <w:szCs w:val="16"/>
        </w:rPr>
        <w:t>The COVID-19 Crisis and the Great Divide</w:t>
      </w:r>
    </w:p>
    <w:p w:rsidR="00255158" w:rsidRPr="009A3F1E" w:rsidRDefault="00255158" w:rsidP="00255158">
      <w:pPr>
        <w:rPr>
          <w:sz w:val="16"/>
        </w:rPr>
      </w:pPr>
      <w:r w:rsidRPr="009A3F1E">
        <w:rPr>
          <w:sz w:val="16"/>
        </w:rPr>
        <w:t xml:space="preserve">Received economic ideology, with its compartmentalized view, treats the COVID-19 pandemic as simply an external shock to the economy emanating from the natural environment and thus unrelated to capitalism. However, as Rob Wallace and his colleagues have shown, </w:t>
      </w:r>
      <w:r w:rsidRPr="00635BE4">
        <w:rPr>
          <w:rStyle w:val="StyleUnderline"/>
          <w:highlight w:val="cyan"/>
        </w:rPr>
        <w:t>contagions</w:t>
      </w:r>
      <w:r w:rsidRPr="009A3F1E">
        <w:rPr>
          <w:rStyle w:val="StyleUnderline"/>
        </w:rPr>
        <w:t xml:space="preserve"> like COVID-19 </w:t>
      </w:r>
      <w:r w:rsidRPr="00635BE4">
        <w:rPr>
          <w:rStyle w:val="StyleUnderline"/>
          <w:highlight w:val="cyan"/>
        </w:rPr>
        <w:t>arise from</w:t>
      </w:r>
      <w:r w:rsidRPr="009A3F1E">
        <w:rPr>
          <w:sz w:val="16"/>
        </w:rPr>
        <w:t xml:space="preserve"> the </w:t>
      </w:r>
      <w:r w:rsidRPr="009A3F1E">
        <w:rPr>
          <w:rStyle w:val="Emphasis"/>
        </w:rPr>
        <w:t>worldwide circuits of capital</w:t>
      </w:r>
      <w:r w:rsidRPr="009A3F1E">
        <w:rPr>
          <w:rStyle w:val="StyleUnderline"/>
        </w:rPr>
        <w:t xml:space="preserve"> associated with</w:t>
      </w:r>
      <w:r w:rsidRPr="009A3F1E">
        <w:rPr>
          <w:sz w:val="16"/>
        </w:rPr>
        <w:t xml:space="preserve"> the </w:t>
      </w:r>
      <w:r w:rsidRPr="009A3F1E">
        <w:rPr>
          <w:rStyle w:val="Emphasis"/>
        </w:rPr>
        <w:t>global</w:t>
      </w:r>
      <w:r w:rsidRPr="009A3F1E">
        <w:rPr>
          <w:rStyle w:val="StyleUnderline"/>
        </w:rPr>
        <w:t xml:space="preserve"> </w:t>
      </w:r>
      <w:r w:rsidRPr="009A3F1E">
        <w:rPr>
          <w:rStyle w:val="Emphasis"/>
        </w:rPr>
        <w:t>labor</w:t>
      </w:r>
      <w:r w:rsidRPr="009A3F1E">
        <w:rPr>
          <w:rStyle w:val="StyleUnderline"/>
        </w:rPr>
        <w:t xml:space="preserve"> </w:t>
      </w:r>
      <w:r w:rsidRPr="009A3F1E">
        <w:rPr>
          <w:rStyle w:val="Emphasis"/>
        </w:rPr>
        <w:t>arbitrage</w:t>
      </w:r>
      <w:r w:rsidRPr="009A3F1E">
        <w:rPr>
          <w:rStyle w:val="StyleUnderline"/>
        </w:rPr>
        <w:t xml:space="preserve"> and</w:t>
      </w:r>
      <w:r w:rsidRPr="009A3F1E">
        <w:rPr>
          <w:sz w:val="16"/>
        </w:rPr>
        <w:t xml:space="preserve"> the </w:t>
      </w:r>
      <w:r w:rsidRPr="009A3F1E">
        <w:rPr>
          <w:rStyle w:val="Emphasis"/>
        </w:rPr>
        <w:t>accelerated extraction</w:t>
      </w:r>
      <w:r w:rsidRPr="009A3F1E">
        <w:rPr>
          <w:rStyle w:val="StyleUnderline"/>
        </w:rPr>
        <w:t xml:space="preserve"> of</w:t>
      </w:r>
      <w:r w:rsidRPr="009A3F1E">
        <w:rPr>
          <w:sz w:val="16"/>
        </w:rPr>
        <w:t xml:space="preserve"> the planet’s </w:t>
      </w:r>
      <w:r w:rsidRPr="009A3F1E">
        <w:rPr>
          <w:rStyle w:val="StyleUnderline"/>
        </w:rPr>
        <w:t>resources</w:t>
      </w:r>
      <w:r w:rsidRPr="009A3F1E">
        <w:rPr>
          <w:sz w:val="16"/>
        </w:rPr>
        <w:t xml:space="preserve">.38 This is </w:t>
      </w:r>
      <w:r w:rsidRPr="009A3F1E">
        <w:rPr>
          <w:rStyle w:val="StyleUnderline"/>
        </w:rPr>
        <w:t xml:space="preserve">tied especially to </w:t>
      </w:r>
      <w:r w:rsidRPr="00635BE4">
        <w:rPr>
          <w:rStyle w:val="Emphasis"/>
          <w:highlight w:val="cyan"/>
        </w:rPr>
        <w:t>global</w:t>
      </w:r>
      <w:r w:rsidRPr="00635BE4">
        <w:rPr>
          <w:rStyle w:val="StyleUnderline"/>
          <w:highlight w:val="cyan"/>
        </w:rPr>
        <w:t xml:space="preserve"> </w:t>
      </w:r>
      <w:r w:rsidRPr="00635BE4">
        <w:rPr>
          <w:rStyle w:val="Emphasis"/>
          <w:highlight w:val="cyan"/>
        </w:rPr>
        <w:t>agribusiness</w:t>
      </w:r>
      <w:r w:rsidRPr="009A3F1E">
        <w:rPr>
          <w:sz w:val="16"/>
        </w:rPr>
        <w:t xml:space="preserve">, which displaces, often forcibly, subsistence farmers while advancing into wilderness areas, destroying ecosystems, and disrupting wildlife. </w:t>
      </w:r>
      <w:r w:rsidRPr="009A3F1E">
        <w:rPr>
          <w:rStyle w:val="StyleUnderline"/>
        </w:rPr>
        <w:t>The result is a</w:t>
      </w:r>
      <w:r w:rsidRPr="009A3F1E">
        <w:rPr>
          <w:sz w:val="16"/>
        </w:rPr>
        <w:t xml:space="preserve"> growing </w:t>
      </w:r>
      <w:r w:rsidRPr="009A3F1E">
        <w:rPr>
          <w:rStyle w:val="Emphasis"/>
        </w:rPr>
        <w:t>spillover</w:t>
      </w:r>
      <w:r w:rsidRPr="009A3F1E">
        <w:rPr>
          <w:rStyle w:val="StyleUnderline"/>
        </w:rPr>
        <w:t xml:space="preserve"> of </w:t>
      </w:r>
      <w:r w:rsidRPr="009A3F1E">
        <w:rPr>
          <w:rStyle w:val="Emphasis"/>
        </w:rPr>
        <w:t>zoonoses</w:t>
      </w:r>
      <w:r w:rsidRPr="009A3F1E">
        <w:rPr>
          <w:sz w:val="16"/>
        </w:rPr>
        <w:t xml:space="preserve"> (or diseases from other animals that are capable of being transmitted to human populations). From the standpoint of the Structural One Health tradition in epidemiology, the COVID-19 pandemic can therefore be seen as part of the larger planetary ecological crisis or metabolic rift engendered by twenty-first-century capitalism.39</w:t>
      </w:r>
    </w:p>
    <w:p w:rsidR="00255158" w:rsidRPr="009A3F1E" w:rsidRDefault="00255158" w:rsidP="00255158">
      <w:pPr>
        <w:rPr>
          <w:sz w:val="16"/>
          <w:szCs w:val="16"/>
        </w:rPr>
      </w:pPr>
      <w:r w:rsidRPr="009A3F1E">
        <w:rPr>
          <w:sz w:val="16"/>
          <w:szCs w:val="16"/>
        </w:rPr>
        <w:t>In March 2020, the U.S. stock market saw a sharp dip as COVID-19 spread in the United States. The Federal Reserve immediately brought out its firehose to flood the market with liquidity, purchasing, from March to June 2020, $1.6 trillion in U.S. Treasuries and $700 billion in mortgage-backed securities, and letting markets know that there was virtually no limit to the trillions that they were ready to pour into markets.40 The result was that—just as social distancing and lockdowns were being instituted and unemployment was soaring to the highest levels since the Great Depression, reaching almost seventeen million—the U.S. stock market experienced its biggest increase since 1974 in the week of April 6 to 10.41 Wall Street profits rose in the first half of 2020 by 82 percent over the year before.42 The total wealth of U.S. billionaires skyrocketed by $700 billion between March and July 2020, even as the number of those dying from COVID-19 in the United States continued to mount and as millions of U.S. workers found themselves hit hard by the crisis.43 Amazon centi-billionaire Jeff Bezos experienced an increase in his total wealth by more than $74 billion in 2020, while Tesla megacapitalist Elon Musk saw his wealth increase in 2020 by $76 billion, making him too a centi-billionaire. (For comparison, the Supplemental Nutrition Assistance Program benefits provided by the federal government in Fiscal Year 2019, aiding tens of millions of low-income families, seniors on fixed incomes, and disabled people, amounted to $62.3 billion.)44 All of this points to the continuing operation of what Marx termed “the absolute general law of capitalist accumulation,” polarizing wealth and poverty, or what Solow, commenting on the work of Piketty, calls “the rich-get-richer dynamic.”45</w:t>
      </w:r>
    </w:p>
    <w:p w:rsidR="00255158" w:rsidRPr="009A3F1E" w:rsidRDefault="00255158" w:rsidP="00255158">
      <w:pPr>
        <w:rPr>
          <w:sz w:val="16"/>
          <w:szCs w:val="16"/>
        </w:rPr>
      </w:pPr>
      <w:r w:rsidRPr="009A3F1E">
        <w:rPr>
          <w:sz w:val="16"/>
          <w:szCs w:val="16"/>
        </w:rPr>
        <w:t>The wreckage inflicted on the U.S. population as a whole has been enormous. In mid–October 2020, more than 25 million workers in the United States were hurt in the pandemic crisis. According to official unemployment figures, 11.1 million workers in the United States were officially unemployed; another 3.1 million had lost their jobs but were misclassified as a result of the lockdowns; 4.5 million had dropped out of the labor force since the pandemic; and 7 million were still employed but experiencing cuts in pay and hours due to the coronavirus crisis. The number claiming unemployment compensation in all programs in October equaled 21.5 million people.46 Millions are behind in payments for rent, home mortgages, and student loans while food insecurity has grown from 35 million to over 50 million as a result of insufficient government help during the pandemic.47</w:t>
      </w:r>
    </w:p>
    <w:p w:rsidR="00255158" w:rsidRPr="009A3F1E" w:rsidRDefault="00255158" w:rsidP="00255158">
      <w:pPr>
        <w:rPr>
          <w:sz w:val="16"/>
          <w:szCs w:val="16"/>
        </w:rPr>
      </w:pPr>
      <w:r w:rsidRPr="009A3F1E">
        <w:rPr>
          <w:sz w:val="16"/>
          <w:szCs w:val="16"/>
        </w:rPr>
        <w:t>According to the 2020 U.S. Financial Health Pulse Report, published by the U.S. Financial Network, more than two-thirds of the U.S. population at present are in a financially unhealthy condition. Of these, more than 20 percent are concerned about not having enough food, while more than a quarter are worried about their ability to pay their next month’s rent or mortgage. Ironically, the financial health of the bottom two-thirds of the population at the time the survey was completed (August 2020) was slightly improved compared to 2019 (prior to the present economic and epidemiological crisis), due to the temporary relief mainly in the form of unemployment compensation provided by the federal government in response to the pandemic.48 In the third quarter of 2020, the U.S. economy was still 3.5 percent smaller than in the fourth quarter of 2019, with tens of millions of people suffering as a result of the crisis.49</w:t>
      </w:r>
    </w:p>
    <w:p w:rsidR="00255158" w:rsidRPr="009A3F1E" w:rsidRDefault="00255158" w:rsidP="00255158">
      <w:pPr>
        <w:rPr>
          <w:sz w:val="16"/>
          <w:szCs w:val="16"/>
        </w:rPr>
      </w:pPr>
      <w:r w:rsidRPr="009A3F1E">
        <w:rPr>
          <w:sz w:val="16"/>
          <w:szCs w:val="16"/>
        </w:rPr>
        <w:t>Exploiting these conditions, the richest 1 percent saw their financial assets skyrocketing as a share of national income. FAANG stocks led the way as corporations and the wealthy turned increasingly from investment to speculative outlets, focusing on the big tech monopolies. By October 2020, Facebook, Apple, Amazon, Netflix, and Google had seen the value of their shares rise year-to-date by 29, 61, 77, 64, and 61 percent respectively.50</w:t>
      </w:r>
    </w:p>
    <w:p w:rsidR="00255158" w:rsidRPr="009A3F1E" w:rsidRDefault="00255158" w:rsidP="00255158">
      <w:pPr>
        <w:rPr>
          <w:sz w:val="16"/>
        </w:rPr>
      </w:pPr>
      <w:r w:rsidRPr="009A3F1E">
        <w:rPr>
          <w:sz w:val="16"/>
        </w:rPr>
        <w:t xml:space="preserve">Such </w:t>
      </w:r>
      <w:r w:rsidRPr="009A3F1E">
        <w:rPr>
          <w:rStyle w:val="StyleUnderline"/>
        </w:rPr>
        <w:t>frenetic speculation</w:t>
      </w:r>
      <w:r w:rsidRPr="009A3F1E">
        <w:rPr>
          <w:sz w:val="16"/>
        </w:rPr>
        <w:t xml:space="preserve"> naturally </w:t>
      </w:r>
      <w:r w:rsidRPr="009A3F1E">
        <w:rPr>
          <w:rStyle w:val="StyleUnderline"/>
        </w:rPr>
        <w:t>carries</w:t>
      </w:r>
      <w:r w:rsidRPr="009A3F1E">
        <w:rPr>
          <w:sz w:val="16"/>
        </w:rPr>
        <w:t xml:space="preserve"> with it </w:t>
      </w:r>
      <w:r w:rsidRPr="009A3F1E">
        <w:rPr>
          <w:rStyle w:val="StyleUnderline"/>
        </w:rPr>
        <w:t>the growing danger of</w:t>
      </w:r>
      <w:r w:rsidRPr="009A3F1E">
        <w:rPr>
          <w:sz w:val="16"/>
        </w:rPr>
        <w:t xml:space="preserve"> a </w:t>
      </w:r>
      <w:r w:rsidRPr="009A3F1E">
        <w:rPr>
          <w:rStyle w:val="Emphasis"/>
        </w:rPr>
        <w:t>financial meltdown</w:t>
      </w:r>
      <w:r w:rsidRPr="009A3F1E">
        <w:rPr>
          <w:sz w:val="16"/>
        </w:rPr>
        <w:t xml:space="preserve">. At present, </w:t>
      </w:r>
      <w:r w:rsidRPr="00635BE4">
        <w:rPr>
          <w:rStyle w:val="StyleUnderline"/>
          <w:highlight w:val="cyan"/>
        </w:rPr>
        <w:t>the U.S.</w:t>
      </w:r>
      <w:r w:rsidRPr="009A3F1E">
        <w:rPr>
          <w:rStyle w:val="StyleUnderline"/>
        </w:rPr>
        <w:t xml:space="preserve"> economy </w:t>
      </w:r>
      <w:r w:rsidRPr="00635BE4">
        <w:rPr>
          <w:rStyle w:val="StyleUnderline"/>
          <w:highlight w:val="cyan"/>
        </w:rPr>
        <w:t xml:space="preserve">is faced with a </w:t>
      </w:r>
      <w:r w:rsidRPr="00635BE4">
        <w:rPr>
          <w:rStyle w:val="Emphasis"/>
          <w:highlight w:val="cyan"/>
        </w:rPr>
        <w:t>stock</w:t>
      </w:r>
      <w:r w:rsidRPr="009A3F1E">
        <w:rPr>
          <w:rStyle w:val="Emphasis"/>
        </w:rPr>
        <w:t xml:space="preserve"> market </w:t>
      </w:r>
      <w:r w:rsidRPr="00635BE4">
        <w:rPr>
          <w:rStyle w:val="Emphasis"/>
          <w:highlight w:val="cyan"/>
        </w:rPr>
        <w:t>bubble</w:t>
      </w:r>
      <w:r w:rsidRPr="009A3F1E">
        <w:rPr>
          <w:sz w:val="16"/>
        </w:rPr>
        <w:t xml:space="preserve"> that is </w:t>
      </w:r>
      <w:r w:rsidRPr="009A3F1E">
        <w:rPr>
          <w:rStyle w:val="StyleUnderline"/>
        </w:rPr>
        <w:t>threatening to burst. Two</w:t>
      </w:r>
      <w:r w:rsidRPr="009A3F1E">
        <w:rPr>
          <w:sz w:val="16"/>
        </w:rPr>
        <w:t xml:space="preserve"> of the more influential </w:t>
      </w:r>
      <w:r w:rsidRPr="009A3F1E">
        <w:rPr>
          <w:rStyle w:val="StyleUnderline"/>
        </w:rPr>
        <w:t>ways of ascertaining whether a financial crisis</w:t>
      </w:r>
      <w:r w:rsidRPr="009A3F1E">
        <w:rPr>
          <w:sz w:val="16"/>
        </w:rPr>
        <w:t xml:space="preserve"> centered on the stock market </w:t>
      </w:r>
      <w:r w:rsidRPr="009A3F1E">
        <w:rPr>
          <w:rStyle w:val="StyleUnderline"/>
        </w:rPr>
        <w:t>is imminent are</w:t>
      </w:r>
      <w:r w:rsidRPr="009A3F1E">
        <w:rPr>
          <w:sz w:val="16"/>
        </w:rPr>
        <w:t xml:space="preserve">: (1) the </w:t>
      </w:r>
      <w:r w:rsidRPr="009A3F1E">
        <w:rPr>
          <w:rStyle w:val="StyleUnderline"/>
        </w:rPr>
        <w:t xml:space="preserve">stock price to company </w:t>
      </w:r>
      <w:r w:rsidRPr="00635BE4">
        <w:rPr>
          <w:rStyle w:val="StyleUnderline"/>
          <w:highlight w:val="cyan"/>
        </w:rPr>
        <w:t>earnings ratios</w:t>
      </w:r>
      <w:r w:rsidRPr="009A3F1E">
        <w:rPr>
          <w:sz w:val="16"/>
        </w:rPr>
        <w:t xml:space="preserve"> </w:t>
      </w:r>
      <w:r w:rsidRPr="009A3F1E">
        <w:rPr>
          <w:rStyle w:val="Emphasis"/>
        </w:rPr>
        <w:t xml:space="preserve">(P/E) </w:t>
      </w:r>
      <w:r w:rsidRPr="009A3F1E">
        <w:rPr>
          <w:rStyle w:val="StyleUnderline"/>
        </w:rPr>
        <w:t>of stocks</w:t>
      </w:r>
      <w:r w:rsidRPr="009A3F1E">
        <w:rPr>
          <w:sz w:val="16"/>
        </w:rPr>
        <w:t xml:space="preserve">, </w:t>
      </w:r>
      <w:r w:rsidRPr="009A3F1E">
        <w:rPr>
          <w:rStyle w:val="StyleUnderline"/>
        </w:rPr>
        <w:t>and</w:t>
      </w:r>
      <w:r w:rsidRPr="009A3F1E">
        <w:rPr>
          <w:sz w:val="16"/>
        </w:rPr>
        <w:t xml:space="preserve"> (2) </w:t>
      </w:r>
      <w:r w:rsidRPr="009A3F1E">
        <w:rPr>
          <w:rStyle w:val="StyleUnderline"/>
        </w:rPr>
        <w:t xml:space="preserve">Warren Buffett’s </w:t>
      </w:r>
      <w:r w:rsidRPr="00635BE4">
        <w:rPr>
          <w:rStyle w:val="Emphasis"/>
          <w:highlight w:val="cyan"/>
        </w:rPr>
        <w:t>Expensive Market</w:t>
      </w:r>
      <w:r w:rsidRPr="009A3F1E">
        <w:rPr>
          <w:rStyle w:val="Emphasis"/>
        </w:rPr>
        <w:t xml:space="preserve"> Rule</w:t>
      </w:r>
      <w:r w:rsidRPr="009A3F1E">
        <w:rPr>
          <w:rStyle w:val="StyleUnderline"/>
        </w:rPr>
        <w:t>.</w:t>
      </w:r>
      <w:r w:rsidRPr="009A3F1E">
        <w:rPr>
          <w:sz w:val="16"/>
        </w:rPr>
        <w:t xml:space="preserve"> The </w:t>
      </w:r>
      <w:r w:rsidRPr="009A3F1E">
        <w:rPr>
          <w:rStyle w:val="Emphasis"/>
        </w:rPr>
        <w:t>historical</w:t>
      </w:r>
      <w:r w:rsidRPr="009A3F1E">
        <w:rPr>
          <w:rStyle w:val="StyleUnderline"/>
        </w:rPr>
        <w:t xml:space="preserve"> </w:t>
      </w:r>
      <w:r w:rsidRPr="009A3F1E">
        <w:rPr>
          <w:rStyle w:val="Emphasis"/>
        </w:rPr>
        <w:t>average</w:t>
      </w:r>
      <w:r w:rsidRPr="009A3F1E">
        <w:rPr>
          <w:rStyle w:val="StyleUnderline"/>
        </w:rPr>
        <w:t xml:space="preserve"> P/E ratio</w:t>
      </w:r>
      <w:r w:rsidRPr="009A3F1E">
        <w:rPr>
          <w:sz w:val="16"/>
        </w:rPr>
        <w:t xml:space="preserve">, according to the Shiller Index, </w:t>
      </w:r>
      <w:r w:rsidRPr="009A3F1E">
        <w:rPr>
          <w:rStyle w:val="StyleUnderline"/>
        </w:rPr>
        <w:t xml:space="preserve">is </w:t>
      </w:r>
      <w:r w:rsidRPr="009A3F1E">
        <w:rPr>
          <w:rStyle w:val="Emphasis"/>
        </w:rPr>
        <w:t>16</w:t>
      </w:r>
      <w:r w:rsidRPr="009A3F1E">
        <w:rPr>
          <w:rStyle w:val="StyleUnderline"/>
        </w:rPr>
        <w:t>. In August 2020, the U.S. stock market was priced at</w:t>
      </w:r>
      <w:r w:rsidRPr="009A3F1E">
        <w:rPr>
          <w:sz w:val="16"/>
        </w:rPr>
        <w:t xml:space="preserve"> more than twice that, at </w:t>
      </w:r>
      <w:r w:rsidRPr="009A3F1E">
        <w:rPr>
          <w:rStyle w:val="Emphasis"/>
        </w:rPr>
        <w:t>35</w:t>
      </w:r>
      <w:r w:rsidRPr="009A3F1E">
        <w:rPr>
          <w:rStyle w:val="StyleUnderline"/>
        </w:rPr>
        <w:t>. On Black Tuesday during the 1929 stock market crash</w:t>
      </w:r>
      <w:r w:rsidRPr="009A3F1E">
        <w:rPr>
          <w:sz w:val="16"/>
        </w:rPr>
        <w:t xml:space="preserve">, which led to the Great Depression, </w:t>
      </w:r>
      <w:r w:rsidRPr="009A3F1E">
        <w:rPr>
          <w:rStyle w:val="StyleUnderline"/>
        </w:rPr>
        <w:t>the P/E ratio</w:t>
      </w:r>
      <w:r w:rsidRPr="009A3F1E">
        <w:rPr>
          <w:sz w:val="16"/>
        </w:rPr>
        <w:t xml:space="preserve"> had </w:t>
      </w:r>
      <w:r w:rsidRPr="009A3F1E">
        <w:rPr>
          <w:rStyle w:val="StyleUnderline"/>
        </w:rPr>
        <w:t xml:space="preserve">reached </w:t>
      </w:r>
      <w:r w:rsidRPr="009A3F1E">
        <w:rPr>
          <w:rStyle w:val="Emphasis"/>
        </w:rPr>
        <w:t>30</w:t>
      </w:r>
      <w:r w:rsidRPr="009A3F1E">
        <w:rPr>
          <w:rStyle w:val="StyleUnderline"/>
        </w:rPr>
        <w:t>.</w:t>
      </w:r>
      <w:r w:rsidRPr="009A3F1E">
        <w:rPr>
          <w:sz w:val="16"/>
        </w:rPr>
        <w:t xml:space="preserve"> The 2000 stock market crash that ended the tech boom of the 1990s occurred when the P/E ratio reached 43.51</w:t>
      </w:r>
    </w:p>
    <w:p w:rsidR="00255158" w:rsidRPr="009A3F1E" w:rsidRDefault="00255158" w:rsidP="00255158">
      <w:pPr>
        <w:rPr>
          <w:sz w:val="16"/>
        </w:rPr>
      </w:pPr>
      <w:r w:rsidRPr="009A3F1E">
        <w:rPr>
          <w:sz w:val="16"/>
        </w:rPr>
        <w:t xml:space="preserve">According to Buffett’s Expensive Market Rule, </w:t>
      </w:r>
      <w:r w:rsidRPr="009A3F1E">
        <w:rPr>
          <w:rStyle w:val="StyleUnderline"/>
        </w:rPr>
        <w:t>the mean average of stock values</w:t>
      </w:r>
      <w:r w:rsidRPr="009A3F1E">
        <w:rPr>
          <w:sz w:val="16"/>
        </w:rPr>
        <w:t xml:space="preserve"> (measured by Wilshire 5000 market-value capitalization index) </w:t>
      </w:r>
      <w:r w:rsidRPr="009A3F1E">
        <w:rPr>
          <w:rStyle w:val="StyleUnderline"/>
        </w:rPr>
        <w:t xml:space="preserve">as a ratio of GDP is </w:t>
      </w:r>
      <w:r w:rsidRPr="009A3F1E">
        <w:rPr>
          <w:rStyle w:val="Emphasis"/>
        </w:rPr>
        <w:t>80</w:t>
      </w:r>
      <w:r w:rsidRPr="009A3F1E">
        <w:rPr>
          <w:rStyle w:val="StyleUnderline"/>
        </w:rPr>
        <w:t xml:space="preserve"> </w:t>
      </w:r>
      <w:r w:rsidRPr="009A3F1E">
        <w:rPr>
          <w:rStyle w:val="Emphasis"/>
        </w:rPr>
        <w:t>percent</w:t>
      </w:r>
      <w:r w:rsidRPr="009A3F1E">
        <w:rPr>
          <w:rStyle w:val="StyleUnderline"/>
        </w:rPr>
        <w:t>. The 2000 tech crash occurred when the stock to income ratio</w:t>
      </w:r>
      <w:r w:rsidRPr="009A3F1E">
        <w:rPr>
          <w:sz w:val="16"/>
        </w:rPr>
        <w:t xml:space="preserve">, measured in this way, </w:t>
      </w:r>
      <w:r w:rsidRPr="009A3F1E">
        <w:rPr>
          <w:rStyle w:val="StyleUnderline"/>
        </w:rPr>
        <w:t>reached</w:t>
      </w:r>
      <w:r w:rsidRPr="009A3F1E">
        <w:rPr>
          <w:rStyle w:val="Emphasis"/>
        </w:rPr>
        <w:t xml:space="preserve"> 130 percent</w:t>
      </w:r>
      <w:r w:rsidRPr="009A3F1E">
        <w:rPr>
          <w:sz w:val="16"/>
        </w:rPr>
        <w:t xml:space="preserve">, while </w:t>
      </w:r>
      <w:r w:rsidRPr="009A3F1E">
        <w:rPr>
          <w:rStyle w:val="StyleUnderline"/>
        </w:rPr>
        <w:t xml:space="preserve">the 2007 Great Financial Crisis occurred when it reached </w:t>
      </w:r>
      <w:r w:rsidRPr="009A3F1E">
        <w:rPr>
          <w:rStyle w:val="Emphasis"/>
        </w:rPr>
        <w:t>110</w:t>
      </w:r>
      <w:r w:rsidRPr="009A3F1E">
        <w:rPr>
          <w:rStyle w:val="StyleUnderline"/>
        </w:rPr>
        <w:t xml:space="preserve"> </w:t>
      </w:r>
      <w:r w:rsidRPr="009A3F1E">
        <w:rPr>
          <w:rStyle w:val="Emphasis"/>
        </w:rPr>
        <w:t>percent</w:t>
      </w:r>
      <w:r w:rsidRPr="009A3F1E">
        <w:rPr>
          <w:rStyle w:val="StyleUnderline"/>
        </w:rPr>
        <w:t>. In August 2020, the ratio was</w:t>
      </w:r>
      <w:r w:rsidRPr="009A3F1E">
        <w:rPr>
          <w:sz w:val="16"/>
        </w:rPr>
        <w:t xml:space="preserve"> at </w:t>
      </w:r>
      <w:r w:rsidRPr="009A3F1E">
        <w:rPr>
          <w:rStyle w:val="Emphasis"/>
        </w:rPr>
        <w:t>180 percent.</w:t>
      </w:r>
      <w:r w:rsidRPr="009A3F1E">
        <w:rPr>
          <w:sz w:val="16"/>
        </w:rPr>
        <w:t>52</w:t>
      </w:r>
    </w:p>
    <w:p w:rsidR="00255158" w:rsidRPr="009A3F1E" w:rsidRDefault="00255158" w:rsidP="00255158">
      <w:pPr>
        <w:rPr>
          <w:sz w:val="16"/>
        </w:rPr>
      </w:pPr>
      <w:r w:rsidRPr="009A3F1E">
        <w:rPr>
          <w:rStyle w:val="StyleUnderline"/>
        </w:rPr>
        <w:t>Another key indicator</w:t>
      </w:r>
      <w:r w:rsidRPr="009A3F1E">
        <w:rPr>
          <w:sz w:val="16"/>
        </w:rPr>
        <w:t xml:space="preserve"> of growing financial instability </w:t>
      </w:r>
      <w:r w:rsidRPr="009A3F1E">
        <w:rPr>
          <w:rStyle w:val="StyleUnderline"/>
        </w:rPr>
        <w:t xml:space="preserve">is the ratio of </w:t>
      </w:r>
      <w:r w:rsidRPr="009A3F1E">
        <w:rPr>
          <w:rStyle w:val="Emphasis"/>
        </w:rPr>
        <w:t xml:space="preserve">nonfinancial corporate </w:t>
      </w:r>
      <w:r w:rsidRPr="00635BE4">
        <w:rPr>
          <w:rStyle w:val="Emphasis"/>
          <w:highlight w:val="cyan"/>
        </w:rPr>
        <w:t>debt to GDP</w:t>
      </w:r>
      <w:r w:rsidRPr="009A3F1E">
        <w:rPr>
          <w:sz w:val="16"/>
        </w:rPr>
        <w:t xml:space="preserve">, depicted in Chart 4. </w:t>
      </w:r>
      <w:r w:rsidRPr="009A3F1E">
        <w:rPr>
          <w:rStyle w:val="StyleUnderline"/>
        </w:rPr>
        <w:t>Corporations</w:t>
      </w:r>
      <w:r w:rsidRPr="009A3F1E">
        <w:rPr>
          <w:sz w:val="16"/>
        </w:rPr>
        <w:t xml:space="preserve"> flush with free cash </w:t>
      </w:r>
      <w:r w:rsidRPr="009A3F1E">
        <w:rPr>
          <w:rStyle w:val="StyleUnderline"/>
        </w:rPr>
        <w:t>have taken on debt</w:t>
      </w:r>
      <w:r w:rsidRPr="009A3F1E">
        <w:rPr>
          <w:sz w:val="16"/>
        </w:rPr>
        <w:t xml:space="preserve">, available </w:t>
      </w:r>
      <w:r w:rsidRPr="009A3F1E">
        <w:rPr>
          <w:rStyle w:val="StyleUnderline"/>
        </w:rPr>
        <w:t>at very low interest rates</w:t>
      </w:r>
      <w:r w:rsidRPr="009A3F1E">
        <w:rPr>
          <w:sz w:val="16"/>
        </w:rPr>
        <w:t xml:space="preserve">, in order </w:t>
      </w:r>
      <w:r w:rsidRPr="009A3F1E">
        <w:rPr>
          <w:rStyle w:val="StyleUnderline"/>
        </w:rPr>
        <w:t>to</w:t>
      </w:r>
      <w:r w:rsidRPr="009A3F1E">
        <w:rPr>
          <w:sz w:val="16"/>
        </w:rPr>
        <w:t xml:space="preserve"> further </w:t>
      </w:r>
      <w:r w:rsidRPr="009A3F1E">
        <w:rPr>
          <w:rStyle w:val="StyleUnderline"/>
        </w:rPr>
        <w:t>pursue</w:t>
      </w:r>
      <w:r w:rsidRPr="009A3F1E">
        <w:rPr>
          <w:rStyle w:val="Emphasis"/>
        </w:rPr>
        <w:t xml:space="preserve"> nonproductive ventures </w:t>
      </w:r>
      <w:r w:rsidRPr="009A3F1E">
        <w:rPr>
          <w:sz w:val="16"/>
        </w:rPr>
        <w:t xml:space="preserve">such as mergers, acquisitions, and various forms of speculation, </w:t>
      </w:r>
      <w:r w:rsidRPr="009A3F1E">
        <w:rPr>
          <w:rStyle w:val="StyleUnderline"/>
        </w:rPr>
        <w:t>using</w:t>
      </w:r>
      <w:r w:rsidRPr="009A3F1E">
        <w:rPr>
          <w:sz w:val="16"/>
        </w:rPr>
        <w:t xml:space="preserve"> the </w:t>
      </w:r>
      <w:r w:rsidRPr="009A3F1E">
        <w:rPr>
          <w:rStyle w:val="StyleUnderline"/>
        </w:rPr>
        <w:t>free cash as</w:t>
      </w:r>
      <w:r w:rsidRPr="009A3F1E">
        <w:rPr>
          <w:sz w:val="16"/>
        </w:rPr>
        <w:t xml:space="preserve"> flow </w:t>
      </w:r>
      <w:r w:rsidRPr="009A3F1E">
        <w:rPr>
          <w:rStyle w:val="Emphasis"/>
        </w:rPr>
        <w:t>collateral</w:t>
      </w:r>
      <w:r w:rsidRPr="009A3F1E">
        <w:rPr>
          <w:sz w:val="16"/>
        </w:rPr>
        <w:t xml:space="preserve">. In each of the three previous economic crises of 1991, 2000, and 2008, </w:t>
      </w:r>
      <w:r w:rsidRPr="009A3F1E">
        <w:rPr>
          <w:rStyle w:val="StyleUnderline"/>
        </w:rPr>
        <w:t xml:space="preserve">nonfinancial corporate debt reached </w:t>
      </w:r>
      <w:r w:rsidRPr="009A3F1E">
        <w:rPr>
          <w:rStyle w:val="Emphasis"/>
        </w:rPr>
        <w:t>cyclical</w:t>
      </w:r>
      <w:r w:rsidRPr="009A3F1E">
        <w:rPr>
          <w:rStyle w:val="StyleUnderline"/>
        </w:rPr>
        <w:t xml:space="preserve"> </w:t>
      </w:r>
      <w:r w:rsidRPr="009A3F1E">
        <w:rPr>
          <w:rStyle w:val="Emphasis"/>
        </w:rPr>
        <w:t>peaks</w:t>
      </w:r>
      <w:r w:rsidRPr="009A3F1E">
        <w:rPr>
          <w:rStyle w:val="StyleUnderline"/>
        </w:rPr>
        <w:t xml:space="preserve"> in the range of 43 to 45 percent of national income. In 2020, nonfinancial corporate debt</w:t>
      </w:r>
      <w:r w:rsidRPr="009A3F1E">
        <w:rPr>
          <w:sz w:val="16"/>
        </w:rPr>
        <w:t xml:space="preserve"> in relation to national income </w:t>
      </w:r>
      <w:r w:rsidRPr="009A3F1E">
        <w:rPr>
          <w:rStyle w:val="StyleUnderline"/>
        </w:rPr>
        <w:t xml:space="preserve">reached a record </w:t>
      </w:r>
      <w:r w:rsidRPr="009A3F1E">
        <w:rPr>
          <w:rStyle w:val="Emphasis"/>
        </w:rPr>
        <w:t>56 percent</w:t>
      </w:r>
      <w:r w:rsidRPr="009A3F1E">
        <w:rPr>
          <w:rStyle w:val="StyleUnderline"/>
        </w:rPr>
        <w:t>.</w:t>
      </w:r>
      <w:r w:rsidRPr="009A3F1E">
        <w:rPr>
          <w:sz w:val="16"/>
        </w:rPr>
        <w:t xml:space="preserve"> This is a sure sign of a financial bubble stretched beyond its limits.</w:t>
      </w:r>
    </w:p>
    <w:p w:rsidR="00255158" w:rsidRPr="009A3F1E" w:rsidRDefault="00255158" w:rsidP="00255158">
      <w:pPr>
        <w:rPr>
          <w:sz w:val="16"/>
          <w:szCs w:val="16"/>
        </w:rPr>
      </w:pPr>
      <w:r w:rsidRPr="009A3F1E">
        <w:rPr>
          <w:sz w:val="16"/>
        </w:rPr>
        <w:t xml:space="preserve">The entire world economy, apart from China, is now in crisis, with over a million and a half lives lost worldwide to COVID-19 as of the beginning of December, disrupting normal production relations. The International Monetary Fund has projected a -5.8 percent rate of growth in the advanced economies in 2020 and a -4.4 percent rate of growth in the world.53 In these circumstances, there will be no fast recovery from the current capitalist crisis. Heavy storm winds will continue. </w:t>
      </w:r>
      <w:r w:rsidRPr="009A3F1E">
        <w:rPr>
          <w:rStyle w:val="StyleUnderline"/>
        </w:rPr>
        <w:t xml:space="preserve">The U.S. ability to </w:t>
      </w:r>
      <w:r w:rsidRPr="009A3F1E">
        <w:rPr>
          <w:rStyle w:val="Emphasis"/>
        </w:rPr>
        <w:t>print</w:t>
      </w:r>
      <w:r w:rsidRPr="009A3F1E">
        <w:rPr>
          <w:rStyle w:val="StyleUnderline"/>
        </w:rPr>
        <w:t xml:space="preserve"> </w:t>
      </w:r>
      <w:r w:rsidRPr="00635BE4">
        <w:rPr>
          <w:rStyle w:val="Emphasis"/>
          <w:highlight w:val="cyan"/>
        </w:rPr>
        <w:t>dollars</w:t>
      </w:r>
      <w:r w:rsidRPr="009A3F1E">
        <w:rPr>
          <w:rStyle w:val="StyleUnderline"/>
        </w:rPr>
        <w:t xml:space="preserve"> to stave off financial crises as well as</w:t>
      </w:r>
      <w:r w:rsidRPr="009A3F1E">
        <w:rPr>
          <w:sz w:val="16"/>
        </w:rPr>
        <w:t xml:space="preserve"> its </w:t>
      </w:r>
      <w:r w:rsidRPr="009A3F1E">
        <w:rPr>
          <w:rStyle w:val="StyleUnderline"/>
        </w:rPr>
        <w:t xml:space="preserve">capacity to </w:t>
      </w:r>
      <w:r w:rsidRPr="009A3F1E">
        <w:rPr>
          <w:rStyle w:val="Emphasis"/>
        </w:rPr>
        <w:t>devalue its currency</w:t>
      </w:r>
      <w:r w:rsidRPr="009A3F1E">
        <w:rPr>
          <w:sz w:val="16"/>
        </w:rPr>
        <w:t xml:space="preserve"> so as </w:t>
      </w:r>
      <w:r w:rsidRPr="009A3F1E">
        <w:rPr>
          <w:rStyle w:val="StyleUnderline"/>
        </w:rPr>
        <w:t>to increase its exports</w:t>
      </w:r>
      <w:r w:rsidRPr="009A3F1E">
        <w:rPr>
          <w:sz w:val="16"/>
        </w:rPr>
        <w:t xml:space="preserve"> (thereby reducing the value of dollar reserves held by countries around the world) </w:t>
      </w:r>
      <w:r w:rsidRPr="009A3F1E">
        <w:rPr>
          <w:rStyle w:val="StyleUnderline"/>
        </w:rPr>
        <w:t>may</w:t>
      </w:r>
      <w:r w:rsidRPr="009A3F1E">
        <w:rPr>
          <w:sz w:val="16"/>
        </w:rPr>
        <w:t xml:space="preserve"> both </w:t>
      </w:r>
      <w:r w:rsidRPr="00635BE4">
        <w:rPr>
          <w:rStyle w:val="StyleUnderline"/>
          <w:highlight w:val="cyan"/>
        </w:rPr>
        <w:t>come up against</w:t>
      </w:r>
      <w:r w:rsidRPr="009A3F1E">
        <w:rPr>
          <w:rStyle w:val="StyleUnderline"/>
        </w:rPr>
        <w:t xml:space="preserve"> </w:t>
      </w:r>
      <w:r w:rsidRPr="009A3F1E">
        <w:rPr>
          <w:rStyle w:val="Emphasis"/>
        </w:rPr>
        <w:t>mounting</w:t>
      </w:r>
      <w:r w:rsidRPr="009A3F1E">
        <w:rPr>
          <w:rStyle w:val="StyleUnderline"/>
        </w:rPr>
        <w:t xml:space="preserve"> </w:t>
      </w:r>
      <w:r w:rsidRPr="00635BE4">
        <w:rPr>
          <w:rStyle w:val="Emphasis"/>
          <w:highlight w:val="cyan"/>
        </w:rPr>
        <w:t>resistance</w:t>
      </w:r>
      <w:r w:rsidRPr="009A3F1E">
        <w:rPr>
          <w:sz w:val="16"/>
        </w:rPr>
        <w:t xml:space="preserve"> </w:t>
      </w:r>
      <w:r w:rsidRPr="009A3F1E">
        <w:rPr>
          <w:rStyle w:val="StyleUnderline"/>
        </w:rPr>
        <w:t>to the dollar</w:t>
      </w:r>
      <w:r w:rsidRPr="009A3F1E">
        <w:rPr>
          <w:sz w:val="16"/>
        </w:rPr>
        <w:t xml:space="preserve"> system, further </w:t>
      </w:r>
      <w:r w:rsidRPr="00635BE4">
        <w:rPr>
          <w:rStyle w:val="StyleUnderline"/>
          <w:highlight w:val="cyan"/>
        </w:rPr>
        <w:t>hastening</w:t>
      </w:r>
      <w:r w:rsidRPr="009A3F1E">
        <w:rPr>
          <w:rStyle w:val="StyleUnderline"/>
        </w:rPr>
        <w:t xml:space="preserve"> the </w:t>
      </w:r>
      <w:r w:rsidRPr="00635BE4">
        <w:rPr>
          <w:rStyle w:val="StyleUnderline"/>
          <w:highlight w:val="cyan"/>
        </w:rPr>
        <w:t>decline of</w:t>
      </w:r>
      <w:r w:rsidRPr="009A3F1E">
        <w:rPr>
          <w:rStyle w:val="StyleUnderline"/>
        </w:rPr>
        <w:t xml:space="preserve"> </w:t>
      </w:r>
      <w:r w:rsidRPr="009A3F1E">
        <w:rPr>
          <w:rStyle w:val="Emphasis"/>
        </w:rPr>
        <w:t xml:space="preserve">U.S. </w:t>
      </w:r>
      <w:r w:rsidRPr="00635BE4">
        <w:rPr>
          <w:rStyle w:val="Emphasis"/>
          <w:highlight w:val="cyan"/>
        </w:rPr>
        <w:t>heg</w:t>
      </w:r>
      <w:r w:rsidRPr="009A3F1E">
        <w:rPr>
          <w:rStyle w:val="Emphasis"/>
        </w:rPr>
        <w:t>emony</w:t>
      </w:r>
      <w:r w:rsidRPr="009A3F1E">
        <w:rPr>
          <w:sz w:val="16"/>
        </w:rPr>
        <w:t>. As in other areas, the contagion of capital, which spreads like a virus, ultimately undermining its own basis, is operative here.54</w:t>
      </w:r>
      <w:r w:rsidRPr="009A3F1E">
        <w:rPr>
          <w:sz w:val="16"/>
          <w:szCs w:val="16"/>
        </w:rPr>
        <w:t xml:space="preserve"> Washington’s attempt to create trade pacts that will ensure the continued dominance of U.S.-centered global commodity chains is running into increasing competition from Beijing. The 2020 Regional Comprehensive Economic Partnership, the largest trade bloc in the world, accounting for around 30 percent of the global economy, has China as its center of gravity.</w:t>
      </w:r>
    </w:p>
    <w:p w:rsidR="00255158" w:rsidRPr="009A3F1E" w:rsidRDefault="00255158" w:rsidP="00255158">
      <w:pPr>
        <w:rPr>
          <w:sz w:val="16"/>
        </w:rPr>
      </w:pPr>
      <w:r w:rsidRPr="009A3F1E">
        <w:rPr>
          <w:sz w:val="16"/>
        </w:rPr>
        <w:t>Faced with economic stagnation, periodic financial crises, and declining economic hegemony, and confronted with rapid Chinese growth</w:t>
      </w:r>
      <w:r w:rsidRPr="009A3F1E">
        <w:rPr>
          <w:sz w:val="16"/>
          <w:szCs w:val="16"/>
        </w:rPr>
        <w:t>, the United States is heading toward a New Cold War with China. This was made clear in the Novembe</w:t>
      </w:r>
      <w:r w:rsidRPr="009A3F1E">
        <w:rPr>
          <w:sz w:val="16"/>
        </w:rPr>
        <w:t>r 2020 U.S. State Department report, The Elements of the China Challenge, accusing the “People’s Republic of China of authoritarian goals and hegemonic ambitions.” The State Department report proceeded to outline a strategy for the defeat of China by targeting the Chinese Communist Party (CCP), exploiting the CCP’s economic and other “vulnerabilities.”55</w:t>
      </w:r>
    </w:p>
    <w:p w:rsidR="00255158" w:rsidRPr="009A3F1E" w:rsidRDefault="00255158" w:rsidP="00255158">
      <w:pPr>
        <w:rPr>
          <w:sz w:val="16"/>
          <w:szCs w:val="16"/>
        </w:rPr>
      </w:pPr>
      <w:r w:rsidRPr="009A3F1E">
        <w:rPr>
          <w:sz w:val="16"/>
          <w:szCs w:val="16"/>
        </w:rPr>
        <w:t>Here, the chief economic weapon of the United States is its dominance over world finance. Former Chinese Finance Minister, Lou Jiwei, recently indicated that the United States is preparing to launch a “financial war” against China. U.S. attempts at “the suppression of China” by financial means under a Joe Biden administration, he says, “will be inevitable.” Under these circumstances, Lou insists, China’s earlier goals of internationalizing its currency and initiating full capital account convertibility, which would lead to the loss of its control of state finance, are “no longer safe options.” If Washington were to use its power over the world financial system to smother Chinese growth, Beijing, according to Chen Yuan, a former Chinese central bank deputy governor, could be forced to weaponize its holdings of U.S. sovereign debt (totaling $1.2 trillion) in response. This is viewed as the financial equivalent of nuclear war. A financial (not to mention military) war between the United States and China, driven by U.S. attempts to shore up its declining economic hegemony by attempting to derail its emerging rival, could well spell utter disaster for the global capitalist economy and humanity as a whole.56</w:t>
      </w:r>
    </w:p>
    <w:p w:rsidR="00255158" w:rsidRPr="009A3F1E" w:rsidRDefault="00255158" w:rsidP="00255158">
      <w:pPr>
        <w:rPr>
          <w:sz w:val="16"/>
          <w:szCs w:val="16"/>
        </w:rPr>
      </w:pPr>
      <w:r w:rsidRPr="009A3F1E">
        <w:rPr>
          <w:sz w:val="16"/>
          <w:szCs w:val="16"/>
        </w:rPr>
        <w:t>The Boundary Line and the Contagion of Capital</w:t>
      </w:r>
    </w:p>
    <w:p w:rsidR="00255158" w:rsidRPr="009A3F1E" w:rsidRDefault="00255158" w:rsidP="00255158">
      <w:pPr>
        <w:rPr>
          <w:sz w:val="16"/>
        </w:rPr>
      </w:pPr>
      <w:r w:rsidRPr="009A3F1E">
        <w:rPr>
          <w:rStyle w:val="StyleUnderline"/>
        </w:rPr>
        <w:t>The crisis</w:t>
      </w:r>
      <w:r w:rsidRPr="009A3F1E">
        <w:rPr>
          <w:sz w:val="16"/>
        </w:rPr>
        <w:t xml:space="preserve"> of the U.S. system and </w:t>
      </w:r>
      <w:r w:rsidRPr="009A3F1E">
        <w:rPr>
          <w:rStyle w:val="StyleUnderline"/>
        </w:rPr>
        <w:t>of</w:t>
      </w:r>
      <w:r w:rsidRPr="009A3F1E">
        <w:rPr>
          <w:sz w:val="16"/>
        </w:rPr>
        <w:t xml:space="preserve"> late </w:t>
      </w:r>
      <w:r w:rsidRPr="009A3F1E">
        <w:rPr>
          <w:rStyle w:val="StyleUnderline"/>
        </w:rPr>
        <w:t>capitalism</w:t>
      </w:r>
      <w:r w:rsidRPr="009A3F1E">
        <w:rPr>
          <w:sz w:val="16"/>
        </w:rPr>
        <w:t xml:space="preserve"> as a whole </w:t>
      </w:r>
      <w:r w:rsidRPr="009A3F1E">
        <w:rPr>
          <w:rStyle w:val="StyleUnderline"/>
        </w:rPr>
        <w:t>is</w:t>
      </w:r>
      <w:r w:rsidRPr="009A3F1E">
        <w:rPr>
          <w:sz w:val="16"/>
        </w:rPr>
        <w:t xml:space="preserve"> one of </w:t>
      </w:r>
      <w:r w:rsidRPr="009A3F1E">
        <w:rPr>
          <w:rStyle w:val="Emphasis"/>
        </w:rPr>
        <w:t>overaccumulation.</w:t>
      </w:r>
      <w:r w:rsidRPr="009A3F1E">
        <w:rPr>
          <w:rStyle w:val="StyleUnderline"/>
        </w:rPr>
        <w:t xml:space="preserve"> </w:t>
      </w:r>
      <w:r w:rsidRPr="009A3F1E">
        <w:rPr>
          <w:rStyle w:val="Emphasis"/>
        </w:rPr>
        <w:t>Economic</w:t>
      </w:r>
      <w:r w:rsidRPr="009A3F1E">
        <w:rPr>
          <w:rStyle w:val="StyleUnderline"/>
        </w:rPr>
        <w:t xml:space="preserve"> </w:t>
      </w:r>
      <w:r w:rsidRPr="009A3F1E">
        <w:rPr>
          <w:rStyle w:val="Emphasis"/>
        </w:rPr>
        <w:t>surplus</w:t>
      </w:r>
      <w:r w:rsidRPr="009A3F1E">
        <w:rPr>
          <w:rStyle w:val="StyleUnderline"/>
        </w:rPr>
        <w:t xml:space="preserve"> is</w:t>
      </w:r>
      <w:r w:rsidRPr="009A3F1E">
        <w:rPr>
          <w:sz w:val="16"/>
        </w:rPr>
        <w:t xml:space="preserve"> generated </w:t>
      </w:r>
      <w:r w:rsidRPr="009A3F1E">
        <w:rPr>
          <w:rStyle w:val="StyleUnderline"/>
        </w:rPr>
        <w:t>beyond what can profitably be absorbed</w:t>
      </w:r>
      <w:r w:rsidRPr="009A3F1E">
        <w:rPr>
          <w:sz w:val="16"/>
        </w:rPr>
        <w:t xml:space="preserve"> in a mature, monopolistic system. </w:t>
      </w:r>
      <w:r w:rsidRPr="009A3F1E">
        <w:rPr>
          <w:rStyle w:val="StyleUnderline"/>
        </w:rPr>
        <w:t>This</w:t>
      </w:r>
      <w:r w:rsidRPr="009A3F1E">
        <w:rPr>
          <w:sz w:val="16"/>
        </w:rPr>
        <w:t xml:space="preserve"> dynamic </w:t>
      </w:r>
      <w:r w:rsidRPr="009A3F1E">
        <w:rPr>
          <w:rStyle w:val="StyleUnderline"/>
        </w:rPr>
        <w:t>is associated with</w:t>
      </w:r>
      <w:r w:rsidRPr="009A3F1E">
        <w:rPr>
          <w:sz w:val="16"/>
        </w:rPr>
        <w:t xml:space="preserve"> high levels of </w:t>
      </w:r>
      <w:r w:rsidRPr="009A3F1E">
        <w:rPr>
          <w:rStyle w:val="Emphasis"/>
        </w:rPr>
        <w:t>idle capacity</w:t>
      </w:r>
      <w:r w:rsidRPr="009A3F1E">
        <w:rPr>
          <w:sz w:val="16"/>
        </w:rPr>
        <w:t xml:space="preserve">, the </w:t>
      </w:r>
      <w:r w:rsidRPr="009A3F1E">
        <w:rPr>
          <w:rStyle w:val="Emphasis"/>
        </w:rPr>
        <w:t>atrophy</w:t>
      </w:r>
      <w:r w:rsidRPr="009A3F1E">
        <w:rPr>
          <w:rStyle w:val="StyleUnderline"/>
        </w:rPr>
        <w:t xml:space="preserve"> </w:t>
      </w:r>
      <w:r w:rsidRPr="009A3F1E">
        <w:rPr>
          <w:rStyle w:val="Emphasis"/>
        </w:rPr>
        <w:t>of</w:t>
      </w:r>
      <w:r w:rsidRPr="009A3F1E">
        <w:rPr>
          <w:sz w:val="16"/>
        </w:rPr>
        <w:t xml:space="preserve"> net </w:t>
      </w:r>
      <w:r w:rsidRPr="009A3F1E">
        <w:rPr>
          <w:rStyle w:val="Emphasis"/>
        </w:rPr>
        <w:t>investment</w:t>
      </w:r>
      <w:r w:rsidRPr="009A3F1E">
        <w:rPr>
          <w:sz w:val="16"/>
        </w:rPr>
        <w:t xml:space="preserve">, continuing </w:t>
      </w:r>
      <w:r w:rsidRPr="009A3F1E">
        <w:rPr>
          <w:rStyle w:val="Emphasis"/>
        </w:rPr>
        <w:t>slow growth</w:t>
      </w:r>
      <w:r w:rsidRPr="009A3F1E">
        <w:rPr>
          <w:sz w:val="16"/>
        </w:rPr>
        <w:t xml:space="preserve"> (secular stagnation), </w:t>
      </w:r>
      <w:r w:rsidRPr="009A3F1E">
        <w:rPr>
          <w:rStyle w:val="Emphasis"/>
        </w:rPr>
        <w:t>enhanced military spending</w:t>
      </w:r>
      <w:r w:rsidRPr="009A3F1E">
        <w:rPr>
          <w:rStyle w:val="StyleUnderline"/>
        </w:rPr>
        <w:t xml:space="preserve">, and </w:t>
      </w:r>
      <w:r w:rsidRPr="009A3F1E">
        <w:rPr>
          <w:rStyle w:val="Emphasis"/>
        </w:rPr>
        <w:t>financial</w:t>
      </w:r>
      <w:r w:rsidRPr="009A3F1E">
        <w:rPr>
          <w:rStyle w:val="StyleUnderline"/>
        </w:rPr>
        <w:t xml:space="preserve"> </w:t>
      </w:r>
      <w:r w:rsidRPr="009A3F1E">
        <w:rPr>
          <w:rStyle w:val="Emphasis"/>
        </w:rPr>
        <w:t>hyperexpansion</w:t>
      </w:r>
      <w:r w:rsidRPr="009A3F1E">
        <w:rPr>
          <w:sz w:val="16"/>
        </w:rPr>
        <w:t xml:space="preserve">. The inability of private investment (and capitalist consumption) to absorb all of the surplus actually and potentially available, coupled with government deficit spending, leads to growing amounts of free cash in the hands of corporations. The result is the rise of a system of </w:t>
      </w:r>
      <w:r w:rsidRPr="009A3F1E">
        <w:rPr>
          <w:rStyle w:val="StyleUnderline"/>
        </w:rPr>
        <w:t>asset speculation</w:t>
      </w:r>
      <w:r w:rsidRPr="009A3F1E">
        <w:rPr>
          <w:sz w:val="16"/>
        </w:rPr>
        <w:t xml:space="preserve"> that </w:t>
      </w:r>
      <w:r w:rsidRPr="009A3F1E">
        <w:rPr>
          <w:rStyle w:val="StyleUnderline"/>
        </w:rPr>
        <w:t>partially stimulates the economy</w:t>
      </w:r>
      <w:r w:rsidRPr="009A3F1E">
        <w:rPr>
          <w:sz w:val="16"/>
        </w:rPr>
        <w:t xml:space="preserve"> due to the wealth effect (increases in capitalist consumption fed by a part of the increased returns on wealth), </w:t>
      </w:r>
      <w:r w:rsidRPr="009A3F1E">
        <w:rPr>
          <w:rStyle w:val="StyleUnderline"/>
        </w:rPr>
        <w:t>but</w:t>
      </w:r>
      <w:r w:rsidRPr="009A3F1E">
        <w:rPr>
          <w:sz w:val="16"/>
        </w:rPr>
        <w:t xml:space="preserve"> which </w:t>
      </w:r>
      <w:r w:rsidRPr="009A3F1E">
        <w:rPr>
          <w:rStyle w:val="StyleUnderline"/>
        </w:rPr>
        <w:t xml:space="preserve">is </w:t>
      </w:r>
      <w:r w:rsidRPr="009A3F1E">
        <w:rPr>
          <w:rStyle w:val="Emphasis"/>
        </w:rPr>
        <w:t>unable to overcome</w:t>
      </w:r>
      <w:r w:rsidRPr="009A3F1E">
        <w:rPr>
          <w:rStyle w:val="StyleUnderline"/>
        </w:rPr>
        <w:t xml:space="preserve"> the underlying tendency toward </w:t>
      </w:r>
      <w:r w:rsidRPr="009A3F1E">
        <w:rPr>
          <w:rStyle w:val="Emphasis"/>
        </w:rPr>
        <w:t>stagnation</w:t>
      </w:r>
      <w:r w:rsidRPr="009A3F1E">
        <w:rPr>
          <w:sz w:val="16"/>
        </w:rPr>
        <w:t>.57</w:t>
      </w:r>
    </w:p>
    <w:p w:rsidR="00255158" w:rsidRPr="009A3F1E" w:rsidRDefault="00255158" w:rsidP="00255158">
      <w:pPr>
        <w:rPr>
          <w:sz w:val="16"/>
        </w:rPr>
      </w:pPr>
      <w:r w:rsidRPr="009A3F1E">
        <w:rPr>
          <w:sz w:val="16"/>
        </w:rPr>
        <w:t xml:space="preserve">Hence, monopoly-finance capital of today is a deeply irrational system, in which money is seen as begetting more money without the mediation of production, or what Marx characterized as M-M’ (Money-Money + Δm or surplus value).58 “The viability of </w:t>
      </w:r>
      <w:r w:rsidRPr="009A3F1E">
        <w:rPr>
          <w:rStyle w:val="StyleUnderline"/>
        </w:rPr>
        <w:t>today’s</w:t>
      </w:r>
      <w:r w:rsidRPr="009A3F1E">
        <w:rPr>
          <w:sz w:val="16"/>
        </w:rPr>
        <w:t xml:space="preserve"> money manager </w:t>
      </w:r>
      <w:r w:rsidRPr="009A3F1E">
        <w:rPr>
          <w:rStyle w:val="StyleUnderline"/>
        </w:rPr>
        <w:t>capitalism</w:t>
      </w:r>
      <w:r w:rsidRPr="009A3F1E">
        <w:rPr>
          <w:sz w:val="16"/>
        </w:rPr>
        <w:t>,” as the heterodox economist Hyman Minsky called it,</w:t>
      </w:r>
    </w:p>
    <w:p w:rsidR="00255158" w:rsidRPr="009A3F1E" w:rsidRDefault="00255158" w:rsidP="00255158">
      <w:pPr>
        <w:ind w:left="720"/>
        <w:rPr>
          <w:sz w:val="16"/>
        </w:rPr>
      </w:pPr>
      <w:r w:rsidRPr="009A3F1E">
        <w:rPr>
          <w:rStyle w:val="Emphasis"/>
        </w:rPr>
        <w:t>depends</w:t>
      </w:r>
      <w:r w:rsidRPr="009A3F1E">
        <w:rPr>
          <w:sz w:val="16"/>
        </w:rPr>
        <w:t xml:space="preserve"> up</w:t>
      </w:r>
      <w:r w:rsidRPr="009A3F1E">
        <w:rPr>
          <w:rStyle w:val="Emphasis"/>
        </w:rPr>
        <w:t>on not having a serious depression</w:t>
      </w:r>
      <w:r w:rsidRPr="009A3F1E">
        <w:rPr>
          <w:sz w:val="16"/>
        </w:rPr>
        <w:t xml:space="preserve">: the </w:t>
      </w:r>
      <w:r w:rsidRPr="009A3F1E">
        <w:rPr>
          <w:rStyle w:val="StyleUnderline"/>
        </w:rPr>
        <w:t xml:space="preserve">continued </w:t>
      </w:r>
      <w:r w:rsidRPr="00635BE4">
        <w:rPr>
          <w:rStyle w:val="StyleUnderline"/>
          <w:highlight w:val="cyan"/>
        </w:rPr>
        <w:t>absence of</w:t>
      </w:r>
      <w:r w:rsidRPr="009A3F1E">
        <w:rPr>
          <w:sz w:val="16"/>
        </w:rPr>
        <w:t xml:space="preserve"> a </w:t>
      </w:r>
      <w:r w:rsidRPr="009A3F1E">
        <w:rPr>
          <w:rStyle w:val="StyleUnderline"/>
        </w:rPr>
        <w:t xml:space="preserve">serious </w:t>
      </w:r>
      <w:r w:rsidRPr="00635BE4">
        <w:rPr>
          <w:rStyle w:val="StyleUnderline"/>
          <w:highlight w:val="cyan"/>
        </w:rPr>
        <w:t xml:space="preserve">depression </w:t>
      </w:r>
      <w:r w:rsidRPr="00635BE4">
        <w:rPr>
          <w:rStyle w:val="Emphasis"/>
          <w:highlight w:val="cyan"/>
        </w:rPr>
        <w:t>fosters</w:t>
      </w:r>
      <w:r w:rsidRPr="00635BE4">
        <w:rPr>
          <w:rStyle w:val="StyleUnderline"/>
          <w:highlight w:val="cyan"/>
        </w:rPr>
        <w:t xml:space="preserve"> </w:t>
      </w:r>
      <w:r w:rsidRPr="00635BE4">
        <w:rPr>
          <w:rStyle w:val="Emphasis"/>
          <w:highlight w:val="cyan"/>
        </w:rPr>
        <w:t>experimentation</w:t>
      </w:r>
      <w:r w:rsidRPr="009A3F1E">
        <w:rPr>
          <w:sz w:val="16"/>
        </w:rPr>
        <w:t xml:space="preserve"> with portfolio managing techniques </w:t>
      </w:r>
      <w:r w:rsidRPr="009A3F1E">
        <w:rPr>
          <w:rStyle w:val="StyleUnderline"/>
        </w:rPr>
        <w:t>that</w:t>
      </w:r>
      <w:r w:rsidRPr="009A3F1E">
        <w:rPr>
          <w:rStyle w:val="Emphasis"/>
        </w:rPr>
        <w:t xml:space="preserve"> </w:t>
      </w:r>
      <w:r w:rsidRPr="00635BE4">
        <w:rPr>
          <w:rStyle w:val="Emphasis"/>
          <w:highlight w:val="cyan"/>
        </w:rPr>
        <w:t>increases</w:t>
      </w:r>
      <w:r w:rsidRPr="009A3F1E">
        <w:rPr>
          <w:rStyle w:val="Emphasis"/>
        </w:rPr>
        <w:t xml:space="preserve"> the </w:t>
      </w:r>
      <w:r w:rsidRPr="00635BE4">
        <w:rPr>
          <w:rStyle w:val="Emphasis"/>
          <w:highlight w:val="cyan"/>
        </w:rPr>
        <w:t>likelihood of</w:t>
      </w:r>
      <w:r w:rsidRPr="009A3F1E">
        <w:rPr>
          <w:rStyle w:val="Emphasis"/>
        </w:rPr>
        <w:t xml:space="preserve"> system threatening </w:t>
      </w:r>
      <w:r w:rsidRPr="00635BE4">
        <w:rPr>
          <w:rStyle w:val="Emphasis"/>
          <w:highlight w:val="cyan"/>
        </w:rPr>
        <w:t>crises</w:t>
      </w:r>
      <w:r w:rsidRPr="009A3F1E">
        <w:rPr>
          <w:sz w:val="16"/>
        </w:rPr>
        <w:t>, that is, increases the likelihood of depressions. There is a basic contradiction in money manager capitalism which makes continued success ever more dependent upon an apt structure of supportive government interventions. Money manager capitalism rests upon the power of government to prevent a sharp decline in aggregate business profits.… We can expect future crises to be met with some form of ad hoc intervention which will in part reflect an unwillingness by policy makers to appreciate that once again capitalism has changed.59</w:t>
      </w:r>
    </w:p>
    <w:p w:rsidR="00255158" w:rsidRPr="009A3F1E" w:rsidRDefault="00255158" w:rsidP="00255158">
      <w:pPr>
        <w:rPr>
          <w:sz w:val="16"/>
        </w:rPr>
      </w:pPr>
      <w:r w:rsidRPr="009A3F1E">
        <w:rPr>
          <w:sz w:val="16"/>
        </w:rPr>
        <w:t xml:space="preserve">A rational strategy with which to escape this trap—if only partially—would be to increase the direct U.S. governmental role in investment and consumption in order to address the multiple crises of society, including public spending in response to: (1) the climate emergency; (2) the public health crisis; (3) the shortage of adequate housing for much of the population; (4) the deterioration of the public education system under neoliberalism; (5) the absence of a national mass transit system, and so on. Yet, for the government to enter directly into such areas would involve crossing </w:t>
      </w:r>
      <w:r w:rsidRPr="009A3F1E">
        <w:rPr>
          <w:rStyle w:val="StyleUnderline"/>
        </w:rPr>
        <w:t xml:space="preserve">the </w:t>
      </w:r>
      <w:r w:rsidRPr="00635BE4">
        <w:rPr>
          <w:rStyle w:val="Emphasis"/>
          <w:highlight w:val="cyan"/>
        </w:rPr>
        <w:t>private sector</w:t>
      </w:r>
      <w:r w:rsidRPr="009A3F1E">
        <w:rPr>
          <w:rStyle w:val="Emphasis"/>
        </w:rPr>
        <w:t>-government boundary line</w:t>
      </w:r>
      <w:r w:rsidRPr="009A3F1E">
        <w:rPr>
          <w:sz w:val="16"/>
        </w:rPr>
        <w:t xml:space="preserve">, which </w:t>
      </w:r>
      <w:r w:rsidRPr="009A3F1E">
        <w:rPr>
          <w:rStyle w:val="Emphasis"/>
        </w:rPr>
        <w:t>ensures</w:t>
      </w:r>
      <w:r w:rsidRPr="009A3F1E">
        <w:rPr>
          <w:sz w:val="16"/>
        </w:rPr>
        <w:t xml:space="preserve"> the present near-complete </w:t>
      </w:r>
      <w:r w:rsidRPr="00635BE4">
        <w:rPr>
          <w:rStyle w:val="Emphasis"/>
          <w:highlight w:val="cyan"/>
        </w:rPr>
        <w:t>dominance</w:t>
      </w:r>
      <w:r w:rsidRPr="009A3F1E">
        <w:rPr>
          <w:rStyle w:val="StyleUnderline"/>
        </w:rPr>
        <w:t xml:space="preserve"> of the economy by the </w:t>
      </w:r>
      <w:r w:rsidRPr="009A3F1E">
        <w:rPr>
          <w:rStyle w:val="Emphasis"/>
        </w:rPr>
        <w:t>private</w:t>
      </w:r>
      <w:r w:rsidRPr="009A3F1E">
        <w:rPr>
          <w:rStyle w:val="StyleUnderline"/>
        </w:rPr>
        <w:t xml:space="preserve"> </w:t>
      </w:r>
      <w:r w:rsidRPr="009A3F1E">
        <w:rPr>
          <w:rStyle w:val="Emphasis"/>
        </w:rPr>
        <w:t>sector</w:t>
      </w:r>
      <w:r w:rsidRPr="009A3F1E">
        <w:rPr>
          <w:sz w:val="16"/>
        </w:rPr>
        <w:t xml:space="preserve">, a phenomenon first critically diagnosed by Marxist economists Paul A. Baran and Paul M. Sweezy in Monopoly Capital in 1966.60 As Medlen writes, “the </w:t>
      </w:r>
      <w:r w:rsidRPr="009A3F1E">
        <w:rPr>
          <w:rStyle w:val="StyleUnderline"/>
        </w:rPr>
        <w:t>institutional arrangements for profit-seeking</w:t>
      </w:r>
      <w:r w:rsidRPr="009A3F1E">
        <w:rPr>
          <w:sz w:val="16"/>
        </w:rPr>
        <w:t xml:space="preserve"> investment </w:t>
      </w:r>
      <w:r w:rsidRPr="00635BE4">
        <w:rPr>
          <w:rStyle w:val="StyleUnderline"/>
          <w:highlight w:val="cyan"/>
        </w:rPr>
        <w:t>are</w:t>
      </w:r>
      <w:r w:rsidRPr="009A3F1E">
        <w:rPr>
          <w:sz w:val="16"/>
        </w:rPr>
        <w:t xml:space="preserve"> simply </w:t>
      </w:r>
      <w:r w:rsidRPr="00635BE4">
        <w:rPr>
          <w:rStyle w:val="Emphasis"/>
          <w:highlight w:val="cyan"/>
        </w:rPr>
        <w:t>taken for granted</w:t>
      </w:r>
      <w:r w:rsidRPr="009A3F1E">
        <w:rPr>
          <w:sz w:val="16"/>
        </w:rPr>
        <w:t xml:space="preserve"> as a boundary line that is not to be violated.”61</w:t>
      </w:r>
    </w:p>
    <w:p w:rsidR="00255158" w:rsidRPr="009A3F1E" w:rsidRDefault="00255158" w:rsidP="00255158">
      <w:pPr>
        <w:rPr>
          <w:sz w:val="16"/>
        </w:rPr>
      </w:pPr>
      <w:r w:rsidRPr="009A3F1E">
        <w:rPr>
          <w:sz w:val="16"/>
        </w:rPr>
        <w:t xml:space="preserve">So strict is the boundary line in the U.S. economy that outside of the Tennessee Valley Authority, as well as various municipal utilities and land leases, government-owned productive facilities cannot be said to produce internal revenues sufficient to compensate for costs of production. “This is primarily because </w:t>
      </w:r>
      <w:r w:rsidRPr="009A3F1E">
        <w:rPr>
          <w:rStyle w:val="StyleUnderline"/>
        </w:rPr>
        <w:t>the government</w:t>
      </w:r>
      <w:r w:rsidRPr="009A3F1E">
        <w:rPr>
          <w:sz w:val="16"/>
        </w:rPr>
        <w:t xml:space="preserve">, outside a considerable land mass, the public school system, the U.S. Postal Service and toll-free roads, </w:t>
      </w:r>
      <w:r w:rsidRPr="009A3F1E">
        <w:rPr>
          <w:rStyle w:val="Emphasis"/>
        </w:rPr>
        <w:t>owns essentially nothing</w:t>
      </w:r>
      <w:r w:rsidRPr="009A3F1E">
        <w:rPr>
          <w:sz w:val="16"/>
        </w:rPr>
        <w:t xml:space="preserve">.”62 </w:t>
      </w:r>
      <w:r w:rsidRPr="009A3F1E">
        <w:rPr>
          <w:rStyle w:val="StyleUnderline"/>
        </w:rPr>
        <w:t>The bulk of</w:t>
      </w:r>
      <w:r w:rsidRPr="009A3F1E">
        <w:rPr>
          <w:sz w:val="16"/>
        </w:rPr>
        <w:t xml:space="preserve"> federal government </w:t>
      </w:r>
      <w:r w:rsidRPr="009A3F1E">
        <w:rPr>
          <w:rStyle w:val="StyleUnderline"/>
        </w:rPr>
        <w:t xml:space="preserve">discretionary spending goes to the military, which constitutes a </w:t>
      </w:r>
      <w:r w:rsidRPr="009A3F1E">
        <w:rPr>
          <w:rStyle w:val="Emphasis"/>
        </w:rPr>
        <w:t>huge subsidy to private capital</w:t>
      </w:r>
      <w:r w:rsidRPr="009A3F1E">
        <w:rPr>
          <w:sz w:val="16"/>
        </w:rPr>
        <w:t xml:space="preserve"> while avoiding any intrusions on the private sector. Meanwhile, the privatization of public health infrastructure and public education is further pushing the boundary line in the direction of the complete dominance of a private sector already prone to overaccumulation and the contagion of capital.</w:t>
      </w:r>
    </w:p>
    <w:p w:rsidR="00255158" w:rsidRPr="009A3F1E" w:rsidRDefault="00255158" w:rsidP="00255158">
      <w:pPr>
        <w:rPr>
          <w:sz w:val="16"/>
        </w:rPr>
      </w:pPr>
      <w:r w:rsidRPr="009A3F1E">
        <w:rPr>
          <w:sz w:val="16"/>
        </w:rPr>
        <w:t xml:space="preserve">A little more than forty years ago in “Whither U.S. Capitalism?,” Sweezy, writing in Monthly Review, questioned </w:t>
      </w:r>
      <w:r w:rsidRPr="009A3F1E">
        <w:rPr>
          <w:rStyle w:val="StyleUnderline"/>
        </w:rPr>
        <w:t>the</w:t>
      </w:r>
      <w:r w:rsidRPr="009A3F1E">
        <w:rPr>
          <w:sz w:val="16"/>
        </w:rPr>
        <w:t xml:space="preserve"> then common </w:t>
      </w:r>
      <w:r w:rsidRPr="009A3F1E">
        <w:rPr>
          <w:rStyle w:val="StyleUnderline"/>
        </w:rPr>
        <w:t>view that the United States</w:t>
      </w:r>
      <w:r w:rsidRPr="009A3F1E">
        <w:rPr>
          <w:sz w:val="16"/>
        </w:rPr>
        <w:t xml:space="preserve">, caught in economic stagnation, </w:t>
      </w:r>
      <w:r w:rsidRPr="009A3F1E">
        <w:rPr>
          <w:rStyle w:val="StyleUnderline"/>
        </w:rPr>
        <w:t xml:space="preserve">was headed </w:t>
      </w:r>
      <w:r w:rsidRPr="009A3F1E">
        <w:rPr>
          <w:rStyle w:val="Emphasis"/>
        </w:rPr>
        <w:t>inevitably</w:t>
      </w:r>
      <w:r w:rsidRPr="009A3F1E">
        <w:rPr>
          <w:rStyle w:val="StyleUnderline"/>
        </w:rPr>
        <w:t xml:space="preserve"> to “an American version of the corporate state, authoritarian and repressive internally, increasingly militaristic and aggressive externally</w:t>
      </w:r>
      <w:r w:rsidRPr="009A3F1E">
        <w:rPr>
          <w:sz w:val="16"/>
        </w:rPr>
        <w:t>.”63 His reasoning is worth recalling today:</w:t>
      </w:r>
    </w:p>
    <w:p w:rsidR="00255158" w:rsidRPr="009A3F1E" w:rsidRDefault="00255158" w:rsidP="00255158">
      <w:pPr>
        <w:ind w:left="720"/>
        <w:rPr>
          <w:sz w:val="16"/>
        </w:rPr>
      </w:pPr>
      <w:r w:rsidRPr="009A3F1E">
        <w:rPr>
          <w:sz w:val="16"/>
        </w:rPr>
        <w:t xml:space="preserve">There are at least two problems with this “solution” to the crisis of U.S. capitalism. First, it </w:t>
      </w:r>
      <w:r w:rsidRPr="009A3F1E">
        <w:rPr>
          <w:rStyle w:val="StyleUnderline"/>
        </w:rPr>
        <w:t xml:space="preserve">assumes that because the working class has never yet organized itself for effective independent political action </w:t>
      </w:r>
      <w:r w:rsidRPr="009A3F1E">
        <w:rPr>
          <w:rStyle w:val="Emphasis"/>
        </w:rPr>
        <w:t>it never will in the future</w:t>
      </w:r>
      <w:r w:rsidRPr="009A3F1E">
        <w:rPr>
          <w:sz w:val="16"/>
        </w:rPr>
        <w:t xml:space="preserve"> either. In my view </w:t>
      </w:r>
      <w:r w:rsidRPr="009A3F1E">
        <w:rPr>
          <w:rStyle w:val="StyleUnderline"/>
        </w:rPr>
        <w:t xml:space="preserve">this reflects a </w:t>
      </w:r>
      <w:r w:rsidRPr="00635BE4">
        <w:rPr>
          <w:rStyle w:val="Emphasis"/>
          <w:highlight w:val="cyan"/>
        </w:rPr>
        <w:t>simplistic</w:t>
      </w:r>
      <w:r w:rsidRPr="00635BE4">
        <w:rPr>
          <w:rStyle w:val="StyleUnderline"/>
          <w:highlight w:val="cyan"/>
        </w:rPr>
        <w:t xml:space="preserve"> </w:t>
      </w:r>
      <w:r w:rsidRPr="00635BE4">
        <w:rPr>
          <w:rStyle w:val="Emphasis"/>
          <w:highlight w:val="cyan"/>
        </w:rPr>
        <w:t>view</w:t>
      </w:r>
      <w:r w:rsidRPr="009A3F1E">
        <w:rPr>
          <w:rStyle w:val="StyleUnderline"/>
        </w:rPr>
        <w:t xml:space="preserve"> of</w:t>
      </w:r>
      <w:r w:rsidRPr="009A3F1E">
        <w:rPr>
          <w:sz w:val="16"/>
        </w:rPr>
        <w:t xml:space="preserve"> the history of </w:t>
      </w:r>
      <w:r w:rsidRPr="009A3F1E">
        <w:rPr>
          <w:rStyle w:val="StyleUnderline"/>
        </w:rPr>
        <w:t>class struggles</w:t>
      </w:r>
      <w:r w:rsidRPr="009A3F1E">
        <w:rPr>
          <w:sz w:val="16"/>
        </w:rPr>
        <w:t xml:space="preserve"> in the United States </w:t>
      </w:r>
      <w:r w:rsidRPr="009A3F1E">
        <w:rPr>
          <w:rStyle w:val="StyleUnderline"/>
        </w:rPr>
        <w:t>and</w:t>
      </w:r>
      <w:r w:rsidRPr="009A3F1E">
        <w:rPr>
          <w:sz w:val="16"/>
        </w:rPr>
        <w:t xml:space="preserve"> quite unjustifiably </w:t>
      </w:r>
      <w:r w:rsidRPr="00635BE4">
        <w:rPr>
          <w:rStyle w:val="StyleUnderline"/>
          <w:highlight w:val="cyan"/>
        </w:rPr>
        <w:t>rules out</w:t>
      </w:r>
      <w:r w:rsidRPr="009A3F1E">
        <w:rPr>
          <w:sz w:val="16"/>
        </w:rPr>
        <w:t xml:space="preserve"> the emergence of </w:t>
      </w:r>
      <w:r w:rsidRPr="00635BE4">
        <w:rPr>
          <w:rStyle w:val="Emphasis"/>
          <w:highlight w:val="cyan"/>
        </w:rPr>
        <w:t>new</w:t>
      </w:r>
      <w:r w:rsidRPr="009A3F1E">
        <w:rPr>
          <w:sz w:val="16"/>
        </w:rPr>
        <w:t xml:space="preserve"> patterns of behavior and </w:t>
      </w:r>
      <w:r w:rsidRPr="009A3F1E">
        <w:rPr>
          <w:rStyle w:val="Emphasis"/>
        </w:rPr>
        <w:t xml:space="preserve">forms of </w:t>
      </w:r>
      <w:r w:rsidRPr="00635BE4">
        <w:rPr>
          <w:rStyle w:val="Emphasis"/>
          <w:highlight w:val="cyan"/>
        </w:rPr>
        <w:t>struggle</w:t>
      </w:r>
      <w:r w:rsidRPr="009A3F1E">
        <w:rPr>
          <w:sz w:val="16"/>
        </w:rPr>
        <w:t xml:space="preserve">. Second, </w:t>
      </w:r>
      <w:r w:rsidRPr="009A3F1E">
        <w:rPr>
          <w:rStyle w:val="StyleUnderline"/>
        </w:rPr>
        <w:t>it assumes</w:t>
      </w:r>
      <w:r w:rsidRPr="009A3F1E">
        <w:rPr>
          <w:sz w:val="16"/>
        </w:rPr>
        <w:t xml:space="preserve"> that the </w:t>
      </w:r>
      <w:r w:rsidRPr="009A3F1E">
        <w:rPr>
          <w:rStyle w:val="StyleUnderline"/>
        </w:rPr>
        <w:t xml:space="preserve">capitalists will be </w:t>
      </w:r>
      <w:r w:rsidRPr="009A3F1E">
        <w:rPr>
          <w:rStyle w:val="Emphasis"/>
        </w:rPr>
        <w:t>united</w:t>
      </w:r>
      <w:r w:rsidRPr="009A3F1E">
        <w:rPr>
          <w:rStyle w:val="StyleUnderline"/>
        </w:rPr>
        <w:t xml:space="preserve"> behind</w:t>
      </w:r>
      <w:r w:rsidRPr="009A3F1E">
        <w:rPr>
          <w:sz w:val="16"/>
        </w:rPr>
        <w:t xml:space="preserve"> a </w:t>
      </w:r>
      <w:r w:rsidRPr="00635BE4">
        <w:rPr>
          <w:rStyle w:val="Emphasis"/>
          <w:highlight w:val="cyan"/>
        </w:rPr>
        <w:t>fascist</w:t>
      </w:r>
      <w:r w:rsidRPr="009A3F1E">
        <w:rPr>
          <w:sz w:val="16"/>
        </w:rPr>
        <w:t xml:space="preserve">-type policy of </w:t>
      </w:r>
      <w:r w:rsidRPr="00635BE4">
        <w:rPr>
          <w:rStyle w:val="Emphasis"/>
          <w:highlight w:val="cyan"/>
        </w:rPr>
        <w:t>repression</w:t>
      </w:r>
      <w:r w:rsidRPr="009A3F1E">
        <w:rPr>
          <w:sz w:val="16"/>
        </w:rPr>
        <w:t xml:space="preserve">, and this seems to me doubtful too. </w:t>
      </w:r>
      <w:r w:rsidRPr="009A3F1E">
        <w:rPr>
          <w:rStyle w:val="StyleUnderline"/>
        </w:rPr>
        <w:t xml:space="preserve">Not only is a strategy of this kind </w:t>
      </w:r>
      <w:r w:rsidRPr="009A3F1E">
        <w:rPr>
          <w:rStyle w:val="Emphasis"/>
        </w:rPr>
        <w:t>costly</w:t>
      </w:r>
      <w:r w:rsidRPr="009A3F1E">
        <w:rPr>
          <w:rStyle w:val="StyleUnderline"/>
        </w:rPr>
        <w:t xml:space="preserve"> to</w:t>
      </w:r>
      <w:r w:rsidRPr="009A3F1E">
        <w:rPr>
          <w:sz w:val="16"/>
        </w:rPr>
        <w:t xml:space="preserve"> large elements of the </w:t>
      </w:r>
      <w:r w:rsidRPr="009A3F1E">
        <w:rPr>
          <w:rStyle w:val="StyleUnderline"/>
        </w:rPr>
        <w:t>middle and upper classes</w:t>
      </w:r>
      <w:r w:rsidRPr="009A3F1E">
        <w:rPr>
          <w:sz w:val="16"/>
        </w:rPr>
        <w:t xml:space="preserve">, as the whole history of fascism shows, </w:t>
      </w:r>
      <w:r w:rsidRPr="009A3F1E">
        <w:rPr>
          <w:rStyle w:val="StyleUnderline"/>
        </w:rPr>
        <w:t>but</w:t>
      </w:r>
      <w:r w:rsidRPr="009A3F1E">
        <w:rPr>
          <w:sz w:val="16"/>
        </w:rPr>
        <w:t xml:space="preserve"> even more important, </w:t>
      </w:r>
      <w:r w:rsidRPr="009A3F1E">
        <w:rPr>
          <w:rStyle w:val="StyleUnderline"/>
        </w:rPr>
        <w:t xml:space="preserve">it </w:t>
      </w:r>
      <w:r w:rsidRPr="00635BE4">
        <w:rPr>
          <w:rStyle w:val="StyleUnderline"/>
          <w:highlight w:val="cyan"/>
        </w:rPr>
        <w:t xml:space="preserve">is </w:t>
      </w:r>
      <w:r w:rsidRPr="00635BE4">
        <w:rPr>
          <w:rStyle w:val="Emphasis"/>
          <w:highlight w:val="cyan"/>
        </w:rPr>
        <w:t>no solution</w:t>
      </w:r>
      <w:r w:rsidRPr="009A3F1E">
        <w:rPr>
          <w:rStyle w:val="Emphasis"/>
        </w:rPr>
        <w:t xml:space="preserve"> at all</w:t>
      </w:r>
      <w:r w:rsidRPr="009A3F1E">
        <w:rPr>
          <w:rStyle w:val="StyleUnderline"/>
        </w:rPr>
        <w:t xml:space="preserve"> </w:t>
      </w:r>
      <w:r w:rsidRPr="00635BE4">
        <w:rPr>
          <w:rStyle w:val="StyleUnderline"/>
          <w:highlight w:val="cyan"/>
        </w:rPr>
        <w:t>to</w:t>
      </w:r>
      <w:r w:rsidRPr="009A3F1E">
        <w:rPr>
          <w:sz w:val="16"/>
        </w:rPr>
        <w:t xml:space="preserve"> the </w:t>
      </w:r>
      <w:r w:rsidRPr="009A3F1E">
        <w:rPr>
          <w:rStyle w:val="Emphasis"/>
        </w:rPr>
        <w:t>real</w:t>
      </w:r>
      <w:r w:rsidRPr="009A3F1E">
        <w:rPr>
          <w:rStyle w:val="StyleUnderline"/>
        </w:rPr>
        <w:t xml:space="preserve"> </w:t>
      </w:r>
      <w:r w:rsidRPr="00635BE4">
        <w:rPr>
          <w:rStyle w:val="Emphasis"/>
          <w:highlight w:val="cyan"/>
        </w:rPr>
        <w:t>problems</w:t>
      </w:r>
      <w:r w:rsidRPr="009A3F1E">
        <w:rPr>
          <w:rStyle w:val="StyleUnderline"/>
        </w:rPr>
        <w:t xml:space="preserve"> of</w:t>
      </w:r>
      <w:r w:rsidRPr="009A3F1E">
        <w:rPr>
          <w:sz w:val="16"/>
        </w:rPr>
        <w:t xml:space="preserve"> U.S. </w:t>
      </w:r>
      <w:r w:rsidRPr="009A3F1E">
        <w:rPr>
          <w:rStyle w:val="StyleUnderline"/>
        </w:rPr>
        <w:t>capitalism. The basic disease of monopoly capitalism is a</w:t>
      </w:r>
      <w:r w:rsidRPr="009A3F1E">
        <w:rPr>
          <w:sz w:val="16"/>
        </w:rPr>
        <w:t xml:space="preserve">n increasingly powerful </w:t>
      </w:r>
      <w:r w:rsidRPr="009A3F1E">
        <w:rPr>
          <w:rStyle w:val="Emphasis"/>
        </w:rPr>
        <w:t>tendency to overaccumulate.</w:t>
      </w:r>
      <w:r w:rsidRPr="009A3F1E">
        <w:rPr>
          <w:sz w:val="16"/>
        </w:rPr>
        <w:t xml:space="preserve"> At anything approaching full employment, the surplus accruing to the propertied classes is far more than they can profitably invest. An attempt to remedy this by further curtailing the standard of living of the lower-income groups can only make things worse. What is needed, in fact, is the exact opposite, a substantial and increasing standard of living of the lower-income groups, not necessarily in the form of more individual consumption: more important at this stage of capitalist development is a greater improvement in collective consumption and the quality of life.64</w:t>
      </w:r>
    </w:p>
    <w:p w:rsidR="00255158" w:rsidRPr="009A3F1E" w:rsidRDefault="00255158" w:rsidP="00255158">
      <w:pPr>
        <w:rPr>
          <w:sz w:val="16"/>
          <w:szCs w:val="16"/>
        </w:rPr>
      </w:pPr>
      <w:r w:rsidRPr="009A3F1E">
        <w:rPr>
          <w:sz w:val="16"/>
          <w:szCs w:val="16"/>
        </w:rPr>
        <w:t>Sweezy followed this up with the notion of building a “cross-class alliance” between those suffering most from monopoly capitalism and the more far-seeing elements of the ruling class, a kind of new New Deal, but with the working class as the organizing and hegemonic force. This was consistent with a political praxis emphasizing protecting the population in the immediate present while working toward the long-run revolutionary reconstitution of society at large.</w:t>
      </w:r>
    </w:p>
    <w:p w:rsidR="00255158" w:rsidRPr="009A3F1E" w:rsidRDefault="00255158" w:rsidP="00255158">
      <w:pPr>
        <w:rPr>
          <w:sz w:val="16"/>
        </w:rPr>
      </w:pPr>
      <w:r w:rsidRPr="009A3F1E">
        <w:rPr>
          <w:sz w:val="16"/>
        </w:rPr>
        <w:t xml:space="preserve">More than four decades later, in 2021, the basic conditions are similar, if more serious and threatening. The current struggle for a People’s Green New Deal, based on a just transition, is a call for a cross-class movement to protect humanity as a whole, one which, however, can only be successful by going against the logic of capital and establishing the basis for a new society geared to substantive equality and environmental sustainability: the historical struggle for socialism. </w:t>
      </w:r>
      <w:r w:rsidRPr="00635BE4">
        <w:rPr>
          <w:rStyle w:val="StyleUnderline"/>
          <w:highlight w:val="cyan"/>
        </w:rPr>
        <w:t>If</w:t>
      </w:r>
      <w:r w:rsidRPr="009A3F1E">
        <w:rPr>
          <w:rStyle w:val="StyleUnderline"/>
        </w:rPr>
        <w:t xml:space="preserve"> the danger of</w:t>
      </w:r>
      <w:r w:rsidRPr="009A3F1E">
        <w:rPr>
          <w:sz w:val="16"/>
        </w:rPr>
        <w:t xml:space="preserve"> “a </w:t>
      </w:r>
      <w:r w:rsidRPr="009A3F1E">
        <w:rPr>
          <w:rStyle w:val="StyleUnderline"/>
        </w:rPr>
        <w:t>fascist</w:t>
      </w:r>
      <w:r w:rsidRPr="009A3F1E">
        <w:rPr>
          <w:sz w:val="16"/>
        </w:rPr>
        <w:t xml:space="preserve">-type policy of </w:t>
      </w:r>
      <w:r w:rsidRPr="00635BE4">
        <w:rPr>
          <w:rStyle w:val="StyleUnderline"/>
          <w:highlight w:val="cyan"/>
        </w:rPr>
        <w:t>repression</w:t>
      </w:r>
      <w:r w:rsidRPr="009A3F1E">
        <w:rPr>
          <w:sz w:val="16"/>
        </w:rPr>
        <w:t xml:space="preserve">” of the kind that Sweezy pointed to has </w:t>
      </w:r>
      <w:r w:rsidRPr="00635BE4">
        <w:rPr>
          <w:rStyle w:val="StyleUnderline"/>
          <w:highlight w:val="cyan"/>
        </w:rPr>
        <w:t>reemerged</w:t>
      </w:r>
      <w:r w:rsidRPr="009A3F1E">
        <w:rPr>
          <w:sz w:val="16"/>
        </w:rPr>
        <w:t xml:space="preserve"> in the twenty-first century in the context of the contagion of capital, </w:t>
      </w:r>
      <w:r w:rsidRPr="00635BE4">
        <w:rPr>
          <w:rStyle w:val="Emphasis"/>
          <w:highlight w:val="cyan"/>
        </w:rPr>
        <w:t>so has a new socialist movement</w:t>
      </w:r>
      <w:r w:rsidRPr="009A3F1E">
        <w:rPr>
          <w:sz w:val="16"/>
        </w:rPr>
        <w:t xml:space="preserve"> from below </w:t>
      </w:r>
      <w:r w:rsidRPr="00635BE4">
        <w:rPr>
          <w:rStyle w:val="StyleUnderline"/>
          <w:highlight w:val="cyan"/>
        </w:rPr>
        <w:t>aimed at</w:t>
      </w:r>
      <w:r w:rsidRPr="009A3F1E">
        <w:rPr>
          <w:rStyle w:val="StyleUnderline"/>
        </w:rPr>
        <w:t xml:space="preserve"> </w:t>
      </w:r>
      <w:r w:rsidRPr="009A3F1E">
        <w:rPr>
          <w:rStyle w:val="Emphasis"/>
        </w:rPr>
        <w:t>ensuring</w:t>
      </w:r>
      <w:r w:rsidRPr="009A3F1E">
        <w:rPr>
          <w:sz w:val="16"/>
        </w:rPr>
        <w:t xml:space="preserve"> a world of </w:t>
      </w:r>
      <w:r w:rsidRPr="00635BE4">
        <w:rPr>
          <w:rStyle w:val="Emphasis"/>
          <w:highlight w:val="cyan"/>
        </w:rPr>
        <w:t>sustainable</w:t>
      </w:r>
      <w:r w:rsidRPr="009A3F1E">
        <w:rPr>
          <w:sz w:val="16"/>
        </w:rPr>
        <w:t xml:space="preserve"> human </w:t>
      </w:r>
      <w:r w:rsidRPr="00635BE4">
        <w:rPr>
          <w:rStyle w:val="Emphasis"/>
          <w:highlight w:val="cyan"/>
        </w:rPr>
        <w:t>development</w:t>
      </w:r>
      <w:r w:rsidRPr="009A3F1E">
        <w:rPr>
          <w:sz w:val="16"/>
        </w:rPr>
        <w:t>. Predictions as to the future are meaningless in this context. The point is to struggle.</w:t>
      </w:r>
    </w:p>
    <w:p w:rsidR="00255158" w:rsidRPr="00B32FE1" w:rsidRDefault="00255158" w:rsidP="00255158">
      <w:pPr>
        <w:pStyle w:val="Heading4"/>
      </w:pPr>
      <w:r>
        <w:t xml:space="preserve">2. </w:t>
      </w:r>
      <w:r w:rsidRPr="002900A4">
        <w:rPr>
          <w:u w:val="single"/>
        </w:rPr>
        <w:t>Resources</w:t>
      </w:r>
      <w:r>
        <w:t xml:space="preserve"> – growth will cause </w:t>
      </w:r>
      <w:r w:rsidRPr="0096709A">
        <w:rPr>
          <w:u w:val="single"/>
        </w:rPr>
        <w:t>complete societal collapse</w:t>
      </w:r>
      <w:r>
        <w:t xml:space="preserve"> by </w:t>
      </w:r>
      <w:r w:rsidRPr="0096709A">
        <w:rPr>
          <w:u w:val="single"/>
        </w:rPr>
        <w:t>2050</w:t>
      </w:r>
      <w:r>
        <w:t xml:space="preserve">. Finite resources and the jevons paradox mean decoupling is impossible </w:t>
      </w:r>
      <w:r w:rsidRPr="00B32FE1">
        <w:rPr>
          <w:b w:val="0"/>
        </w:rPr>
        <w:t xml:space="preserve">– their impact scenarios are </w:t>
      </w:r>
      <w:r w:rsidRPr="00B32FE1">
        <w:rPr>
          <w:b w:val="0"/>
          <w:u w:val="single"/>
        </w:rPr>
        <w:t>terminally non uq</w:t>
      </w:r>
      <w:r>
        <w:t>.</w:t>
      </w:r>
    </w:p>
    <w:p w:rsidR="00255158" w:rsidRPr="0096709A" w:rsidRDefault="00255158" w:rsidP="00255158">
      <w:pPr>
        <w:rPr>
          <w:rStyle w:val="Style13ptBold"/>
        </w:rPr>
      </w:pPr>
      <w:r>
        <w:rPr>
          <w:rStyle w:val="Style13ptBold"/>
        </w:rPr>
        <w:t xml:space="preserve">Kallis et. al. ‘18 </w:t>
      </w:r>
      <w:r>
        <w:t>[Giorgos Kallis, Vasilis Kostakis, Steffen Lange, Barbara Muraca, Susan Paulson, Matthias Schmelzer. “Research on Degrowth.” Annual Review of Environment and Resources 2018 43:1, 291-316. WMK]</w:t>
      </w:r>
    </w:p>
    <w:p w:rsidR="00255158" w:rsidRPr="00314EA8" w:rsidRDefault="00255158" w:rsidP="00255158">
      <w:pPr>
        <w:rPr>
          <w:sz w:val="16"/>
        </w:rPr>
      </w:pPr>
      <w:r w:rsidRPr="0096709A">
        <w:rPr>
          <w:sz w:val="16"/>
        </w:rPr>
        <w:t xml:space="preserve">Although driven by political, institutional, and discursive processes, </w:t>
      </w:r>
      <w:r w:rsidRPr="0096709A">
        <w:rPr>
          <w:rStyle w:val="StyleUnderline"/>
        </w:rPr>
        <w:t xml:space="preserve">growth is </w:t>
      </w:r>
      <w:r w:rsidRPr="0096709A">
        <w:rPr>
          <w:sz w:val="16"/>
        </w:rPr>
        <w:t xml:space="preserve">also </w:t>
      </w:r>
      <w:r w:rsidRPr="0096709A">
        <w:rPr>
          <w:rStyle w:val="StyleUnderline"/>
        </w:rPr>
        <w:t>biophysical</w:t>
      </w:r>
      <w:r w:rsidRPr="0096709A">
        <w:rPr>
          <w:sz w:val="16"/>
        </w:rPr>
        <w:t xml:space="preserve">. </w:t>
      </w:r>
      <w:r w:rsidRPr="0096709A">
        <w:rPr>
          <w:rStyle w:val="StyleUnderline"/>
        </w:rPr>
        <w:t>The economic process converts energy, resources, and matter to goods, services, and waste</w:t>
      </w:r>
      <w:r w:rsidRPr="0096709A">
        <w:rPr>
          <w:sz w:val="16"/>
        </w:rPr>
        <w:t xml:space="preserve"> (34). In theory, it seems possible to decouple material throughput from economic output by improving the resource efficiency of production. Ecological economists, however, argue that i</w:t>
      </w:r>
      <w:r w:rsidRPr="0096709A">
        <w:rPr>
          <w:rStyle w:val="Emphasis"/>
        </w:rPr>
        <w:t xml:space="preserve">n practice absolute </w:t>
      </w:r>
      <w:r w:rsidRPr="00C32F7F">
        <w:rPr>
          <w:rStyle w:val="Emphasis"/>
          <w:highlight w:val="cyan"/>
        </w:rPr>
        <w:t>decoupling is unlikely</w:t>
      </w:r>
      <w:r w:rsidRPr="0096709A">
        <w:rPr>
          <w:rStyle w:val="Emphasis"/>
        </w:rPr>
        <w:t xml:space="preserve">, </w:t>
      </w:r>
      <w:r w:rsidRPr="0096709A">
        <w:rPr>
          <w:sz w:val="16"/>
        </w:rPr>
        <w:t xml:space="preserve">even though relative decoupling is common (34). </w:t>
      </w:r>
      <w:r w:rsidRPr="0096709A">
        <w:rPr>
          <w:rStyle w:val="Emphasis"/>
        </w:rPr>
        <w:t>Efficiency should not be confused with scale</w:t>
      </w:r>
      <w:r w:rsidRPr="0096709A">
        <w:rPr>
          <w:rStyle w:val="StyleUnderline"/>
        </w:rPr>
        <w:t xml:space="preserve"> (</w:t>
      </w:r>
      <w:r w:rsidRPr="0096709A">
        <w:rPr>
          <w:sz w:val="16"/>
        </w:rPr>
        <w:t xml:space="preserve">35): </w:t>
      </w:r>
      <w:r w:rsidRPr="00C32F7F">
        <w:rPr>
          <w:rStyle w:val="StyleUnderline"/>
          <w:highlight w:val="cyan"/>
        </w:rPr>
        <w:t>The more efficiently we use</w:t>
      </w:r>
      <w:r w:rsidRPr="0096709A">
        <w:rPr>
          <w:rStyle w:val="StyleUnderline"/>
        </w:rPr>
        <w:t xml:space="preserve"> resources, the lower they cost, and </w:t>
      </w:r>
      <w:r w:rsidRPr="00C32F7F">
        <w:rPr>
          <w:rStyle w:val="StyleUnderline"/>
          <w:highlight w:val="cyan"/>
        </w:rPr>
        <w:t>the more</w:t>
      </w:r>
      <w:r w:rsidRPr="0096709A">
        <w:rPr>
          <w:rStyle w:val="StyleUnderline"/>
        </w:rPr>
        <w:t xml:space="preserve"> of them </w:t>
      </w:r>
      <w:r w:rsidRPr="00C32F7F">
        <w:rPr>
          <w:rStyle w:val="StyleUnderline"/>
          <w:highlight w:val="cyan"/>
        </w:rPr>
        <w:t>we end up using</w:t>
      </w:r>
      <w:r w:rsidRPr="0096709A">
        <w:rPr>
          <w:rStyle w:val="StyleUnderline"/>
        </w:rPr>
        <w:t xml:space="preserve"> </w:t>
      </w:r>
      <w:r w:rsidRPr="0096709A">
        <w:rPr>
          <w:sz w:val="16"/>
        </w:rPr>
        <w:t>(36</w:t>
      </w:r>
      <w:r w:rsidRPr="0096709A">
        <w:rPr>
          <w:rStyle w:val="StyleUnderline"/>
        </w:rPr>
        <w:t>). This is</w:t>
      </w:r>
      <w:r w:rsidRPr="0096709A">
        <w:rPr>
          <w:sz w:val="16"/>
        </w:rPr>
        <w:t xml:space="preserve">, in essence, </w:t>
      </w:r>
      <w:r w:rsidRPr="0096709A">
        <w:rPr>
          <w:rStyle w:val="StyleUnderline"/>
        </w:rPr>
        <w:t>growth</w:t>
      </w:r>
      <w:r w:rsidRPr="0096709A">
        <w:rPr>
          <w:sz w:val="16"/>
        </w:rPr>
        <w:t xml:space="preserve">. </w:t>
      </w:r>
      <w:r w:rsidRPr="0096709A">
        <w:rPr>
          <w:rStyle w:val="StyleUnderline"/>
        </w:rPr>
        <w:t>Just as increases in labor productivity lead to growth and new jobs, not to less employment, increases in resource productivity increase output and resource use</w:t>
      </w:r>
      <w:r w:rsidRPr="0096709A">
        <w:rPr>
          <w:sz w:val="16"/>
        </w:rPr>
        <w:t xml:space="preserve"> (37). </w:t>
      </w:r>
      <w:r w:rsidRPr="00C32F7F">
        <w:rPr>
          <w:rStyle w:val="StyleUnderline"/>
          <w:highlight w:val="cyan"/>
        </w:rPr>
        <w:t>Capitalist economies grow by using</w:t>
      </w:r>
      <w:r w:rsidRPr="0096709A">
        <w:rPr>
          <w:rStyle w:val="StyleUnderline"/>
        </w:rPr>
        <w:t xml:space="preserve"> more </w:t>
      </w:r>
      <w:r w:rsidRPr="00C32F7F">
        <w:rPr>
          <w:rStyle w:val="StyleUnderline"/>
          <w:highlight w:val="cyan"/>
        </w:rPr>
        <w:t>resources and</w:t>
      </w:r>
      <w:r w:rsidRPr="0096709A">
        <w:rPr>
          <w:rStyle w:val="StyleUnderline"/>
        </w:rPr>
        <w:t xml:space="preserve"> more </w:t>
      </w:r>
      <w:r w:rsidRPr="00C32F7F">
        <w:rPr>
          <w:rStyle w:val="StyleUnderline"/>
          <w:highlight w:val="cyan"/>
        </w:rPr>
        <w:t>people</w:t>
      </w:r>
      <w:r w:rsidRPr="0096709A">
        <w:rPr>
          <w:rStyle w:val="StyleUnderline"/>
        </w:rPr>
        <w:t xml:space="preserve">, </w:t>
      </w:r>
      <w:r w:rsidRPr="00C32F7F">
        <w:rPr>
          <w:rStyle w:val="Emphasis"/>
          <w:highlight w:val="cyan"/>
        </w:rPr>
        <w:t>more intensively</w:t>
      </w:r>
      <w:r w:rsidRPr="0096709A">
        <w:rPr>
          <w:rStyle w:val="Emphasis"/>
        </w:rPr>
        <w:t xml:space="preserve">. </w:t>
      </w:r>
      <w:r w:rsidRPr="0096709A">
        <w:rPr>
          <w:rStyle w:val="StyleUnderline"/>
        </w:rPr>
        <w:t>Accelerating this is unlikely to spare resources.</w:t>
      </w:r>
      <w:r w:rsidRPr="0096709A">
        <w:rPr>
          <w:sz w:val="16"/>
        </w:rPr>
        <w:t xml:space="preserve"> </w:t>
      </w:r>
      <w:r w:rsidRPr="0096709A">
        <w:rPr>
          <w:rStyle w:val="StyleUnderline"/>
        </w:rPr>
        <w:t>Growth can become “cleaner” or “greener” by substituting,</w:t>
      </w:r>
      <w:r w:rsidRPr="0096709A">
        <w:rPr>
          <w:sz w:val="16"/>
        </w:rPr>
        <w:t xml:space="preserve"> for example, </w:t>
      </w:r>
      <w:r w:rsidRPr="0096709A">
        <w:rPr>
          <w:rStyle w:val="StyleUnderline"/>
        </w:rPr>
        <w:t xml:space="preserve">fossil fuels with solar power, </w:t>
      </w:r>
      <w:r w:rsidRPr="0096709A">
        <w:rPr>
          <w:sz w:val="16"/>
        </w:rPr>
        <w:t xml:space="preserve">or scarce, environmentally intensive metals with more abundant and less intensive </w:t>
      </w:r>
      <w:r w:rsidRPr="0096709A">
        <w:rPr>
          <w:rStyle w:val="Emphasis"/>
        </w:rPr>
        <w:t xml:space="preserve">metals. But </w:t>
      </w:r>
      <w:r w:rsidRPr="00C32F7F">
        <w:rPr>
          <w:rStyle w:val="Emphasis"/>
          <w:highlight w:val="cyan"/>
        </w:rPr>
        <w:t>new substitutes have resource</w:t>
      </w:r>
      <w:r w:rsidRPr="0096709A">
        <w:rPr>
          <w:rStyle w:val="Emphasis"/>
        </w:rPr>
        <w:t xml:space="preserve"> </w:t>
      </w:r>
      <w:r w:rsidRPr="00C32F7F">
        <w:rPr>
          <w:rStyle w:val="Emphasis"/>
          <w:highlight w:val="cyan"/>
        </w:rPr>
        <w:t>requirements</w:t>
      </w:r>
      <w:r w:rsidRPr="0096709A">
        <w:rPr>
          <w:rStyle w:val="Emphasis"/>
        </w:rPr>
        <w:t>, and life-cycle impacts that cross space and time.</w:t>
      </w:r>
      <w:r w:rsidRPr="0096709A">
        <w:rPr>
          <w:sz w:val="16"/>
        </w:rPr>
        <w:t xml:space="preserve"> </w:t>
      </w:r>
      <w:r w:rsidRPr="0096709A">
        <w:rPr>
          <w:rStyle w:val="StyleUnderline"/>
        </w:rPr>
        <w:t>Energy is a vital source of useful wor</w:t>
      </w:r>
      <w:r w:rsidRPr="0096709A">
        <w:rPr>
          <w:sz w:val="16"/>
        </w:rPr>
        <w:t xml:space="preserve">k (38); </w:t>
      </w:r>
      <w:r w:rsidRPr="0096709A">
        <w:rPr>
          <w:rStyle w:val="StyleUnderline"/>
        </w:rPr>
        <w:t xml:space="preserve">growth has been possible because </w:t>
      </w:r>
      <w:r w:rsidRPr="00C32F7F">
        <w:rPr>
          <w:rStyle w:val="StyleUnderline"/>
        </w:rPr>
        <w:t>fossil fuels did things human labor alone could not do.</w:t>
      </w:r>
      <w:r w:rsidRPr="00C32F7F">
        <w:rPr>
          <w:sz w:val="16"/>
        </w:rPr>
        <w:t xml:space="preserve"> </w:t>
      </w:r>
      <w:r w:rsidRPr="00C32F7F">
        <w:rPr>
          <w:rStyle w:val="StyleUnderline"/>
        </w:rPr>
        <w:t>Ending the use of fossil fuels is likely to reduce labor productivity and limit output</w:t>
      </w:r>
      <w:r w:rsidRPr="00C32F7F">
        <w:rPr>
          <w:sz w:val="16"/>
        </w:rPr>
        <w:t xml:space="preserve"> (34</w:t>
      </w:r>
      <w:r w:rsidRPr="0096709A">
        <w:rPr>
          <w:sz w:val="16"/>
        </w:rPr>
        <w:t xml:space="preserve">). </w:t>
      </w:r>
      <w:r w:rsidRPr="00C32F7F">
        <w:rPr>
          <w:rStyle w:val="StyleUnderline"/>
          <w:highlight w:val="cyan"/>
        </w:rPr>
        <w:t>Solar and wind</w:t>
      </w:r>
      <w:r w:rsidRPr="0096709A">
        <w:rPr>
          <w:rStyle w:val="StyleUnderline"/>
        </w:rPr>
        <w:t xml:space="preserve"> power are </w:t>
      </w:r>
      <w:r w:rsidRPr="00C32F7F">
        <w:rPr>
          <w:rStyle w:val="StyleUnderline"/>
          <w:highlight w:val="cyan"/>
        </w:rPr>
        <w:t>constrained</w:t>
      </w:r>
      <w:r w:rsidRPr="0096709A">
        <w:rPr>
          <w:rStyle w:val="StyleUnderline"/>
        </w:rPr>
        <w:t xml:space="preserve"> only </w:t>
      </w:r>
      <w:r w:rsidRPr="00C32F7F">
        <w:rPr>
          <w:rStyle w:val="StyleUnderline"/>
          <w:highlight w:val="cyan"/>
        </w:rPr>
        <w:t>by</w:t>
      </w:r>
      <w:r w:rsidRPr="0096709A">
        <w:rPr>
          <w:rStyle w:val="StyleUnderline"/>
        </w:rPr>
        <w:t xml:space="preserve"> their </w:t>
      </w:r>
      <w:r w:rsidRPr="00C32F7F">
        <w:rPr>
          <w:rStyle w:val="StyleUnderline"/>
          <w:highlight w:val="cyan"/>
        </w:rPr>
        <w:t>rate of flow</w:t>
      </w:r>
      <w:r w:rsidRPr="0096709A">
        <w:rPr>
          <w:sz w:val="16"/>
        </w:rPr>
        <w:t xml:space="preserve">, but unlike fossil fuels, </w:t>
      </w:r>
      <w:r w:rsidRPr="0096709A">
        <w:rPr>
          <w:rStyle w:val="StyleUnderline"/>
        </w:rPr>
        <w:t>they are diffuse—more like rain than a lake</w:t>
      </w:r>
      <w:r w:rsidRPr="0096709A">
        <w:rPr>
          <w:sz w:val="16"/>
        </w:rPr>
        <w:t xml:space="preserve"> (3). To collect and concentrate a diffuse flow of energy, </w:t>
      </w:r>
      <w:r w:rsidRPr="00C32F7F">
        <w:rPr>
          <w:rStyle w:val="Emphasis"/>
          <w:highlight w:val="cyan"/>
        </w:rPr>
        <w:t>more energy</w:t>
      </w:r>
      <w:r w:rsidRPr="0096709A">
        <w:rPr>
          <w:rStyle w:val="Emphasis"/>
        </w:rPr>
        <w:t xml:space="preserve"> is necessary </w:t>
      </w:r>
      <w:r w:rsidRPr="00C32F7F">
        <w:rPr>
          <w:rStyle w:val="Emphasis"/>
          <w:highlight w:val="cyan"/>
        </w:rPr>
        <w:t>and</w:t>
      </w:r>
      <w:r w:rsidRPr="0096709A">
        <w:rPr>
          <w:rStyle w:val="Emphasis"/>
        </w:rPr>
        <w:t xml:space="preserve"> more </w:t>
      </w:r>
      <w:r w:rsidRPr="00C32F7F">
        <w:rPr>
          <w:rStyle w:val="Emphasis"/>
          <w:highlight w:val="cyan"/>
        </w:rPr>
        <w:t>land is required</w:t>
      </w:r>
      <w:r w:rsidRPr="0096709A">
        <w:rPr>
          <w:sz w:val="16"/>
        </w:rPr>
        <w:t xml:space="preserve">. The EROIs (energy returns on energy investment) of renewable energies are between 10:1 and 20:1, compared to more than 50:1 for earlier deposits of oil and coal (39). </w:t>
      </w:r>
      <w:r w:rsidRPr="0096709A">
        <w:rPr>
          <w:rStyle w:val="StyleUnderline"/>
        </w:rPr>
        <w:t>An economy powered by a diffuse energy flow is then likely to be an economy of lower net energy and lower output than one powered by concentrated stocks</w:t>
      </w:r>
      <w:r w:rsidRPr="0096709A">
        <w:rPr>
          <w:sz w:val="16"/>
        </w:rPr>
        <w:t xml:space="preserve"> (3). </w:t>
      </w:r>
      <w:r w:rsidRPr="0096709A">
        <w:rPr>
          <w:rStyle w:val="StyleUnderline"/>
        </w:rPr>
        <w:t xml:space="preserve">Land use for </w:t>
      </w:r>
      <w:r w:rsidRPr="00C32F7F">
        <w:rPr>
          <w:rStyle w:val="StyleUnderline"/>
          <w:highlight w:val="cyan"/>
        </w:rPr>
        <w:t>solar</w:t>
      </w:r>
      <w:r w:rsidRPr="0096709A">
        <w:rPr>
          <w:rStyle w:val="StyleUnderline"/>
        </w:rPr>
        <w:t xml:space="preserve"> or </w:t>
      </w:r>
      <w:r w:rsidRPr="00C32F7F">
        <w:rPr>
          <w:rStyle w:val="StyleUnderline"/>
          <w:highlight w:val="cyan"/>
        </w:rPr>
        <w:t>wind</w:t>
      </w:r>
      <w:r w:rsidRPr="0096709A">
        <w:rPr>
          <w:rStyle w:val="StyleUnderline"/>
        </w:rPr>
        <w:t xml:space="preserve"> also </w:t>
      </w:r>
      <w:r w:rsidRPr="00C32F7F">
        <w:rPr>
          <w:rStyle w:val="StyleUnderline"/>
          <w:highlight w:val="cyan"/>
        </w:rPr>
        <w:t>competes with</w:t>
      </w:r>
      <w:r w:rsidRPr="0096709A">
        <w:rPr>
          <w:rStyle w:val="StyleUnderline"/>
        </w:rPr>
        <w:t xml:space="preserve"> the use of land for </w:t>
      </w:r>
      <w:r w:rsidRPr="00C32F7F">
        <w:rPr>
          <w:rStyle w:val="StyleUnderline"/>
          <w:highlight w:val="cyan"/>
        </w:rPr>
        <w:t>food production</w:t>
      </w:r>
      <w:r w:rsidRPr="0096709A">
        <w:rPr>
          <w:rStyle w:val="StyleUnderline"/>
        </w:rPr>
        <w:t>,</w:t>
      </w:r>
      <w:r w:rsidRPr="0096709A">
        <w:rPr>
          <w:sz w:val="16"/>
        </w:rPr>
        <w:t xml:space="preserve"> </w:t>
      </w:r>
      <w:r w:rsidRPr="0096709A">
        <w:rPr>
          <w:rStyle w:val="StyleUnderline"/>
        </w:rPr>
        <w:t>and rare materials are necessary for infrastructures and batteries that store their intermittent flows, with significant environmental effects</w:t>
      </w:r>
      <w:r w:rsidRPr="0096709A">
        <w:rPr>
          <w:sz w:val="16"/>
        </w:rPr>
        <w:t xml:space="preserve">. Historical data corroborate </w:t>
      </w:r>
      <w:r w:rsidRPr="00C32F7F">
        <w:rPr>
          <w:sz w:val="16"/>
        </w:rPr>
        <w:t>ecological</w:t>
      </w:r>
      <w:r w:rsidRPr="0096709A">
        <w:rPr>
          <w:sz w:val="16"/>
        </w:rPr>
        <w:t xml:space="preserve"> economic theory (40). Ayres &amp; Warr (38) find that the use of net energy after conversion losses explains a big portion of the United States’ total factor productivity and economic growth. At </w:t>
      </w:r>
      <w:r w:rsidRPr="0096709A">
        <w:rPr>
          <w:rStyle w:val="StyleUnderline"/>
        </w:rPr>
        <w:t xml:space="preserve">the global </w:t>
      </w:r>
      <w:r w:rsidRPr="00C32F7F">
        <w:rPr>
          <w:rStyle w:val="StyleUnderline"/>
        </w:rPr>
        <w:t>level, GDP and material use have increased approximately 1:1</w:t>
      </w:r>
      <w:r w:rsidRPr="00C32F7F">
        <w:rPr>
          <w:sz w:val="16"/>
        </w:rPr>
        <w:t xml:space="preserve">. </w:t>
      </w:r>
      <w:r w:rsidRPr="00C32F7F">
        <w:rPr>
          <w:rStyle w:val="StyleUnderline"/>
        </w:rPr>
        <w:t>Carbon emissions have</w:t>
      </w:r>
      <w:r w:rsidRPr="00C32F7F">
        <w:rPr>
          <w:sz w:val="16"/>
        </w:rPr>
        <w:t xml:space="preserve"> increased somewhat slower than GDP, but </w:t>
      </w:r>
      <w:r w:rsidRPr="00C32F7F">
        <w:rPr>
          <w:rStyle w:val="StyleUnderline"/>
        </w:rPr>
        <w:t>still</w:t>
      </w:r>
      <w:r w:rsidRPr="00C32F7F">
        <w:rPr>
          <w:sz w:val="16"/>
        </w:rPr>
        <w:t xml:space="preserve"> have </w:t>
      </w:r>
      <w:r w:rsidRPr="00C32F7F">
        <w:rPr>
          <w:rStyle w:val="StyleUnderline"/>
        </w:rPr>
        <w:t>increased</w:t>
      </w:r>
      <w:r w:rsidRPr="00C32F7F">
        <w:rPr>
          <w:sz w:val="16"/>
        </w:rPr>
        <w:t xml:space="preserve"> (34). </w:t>
      </w:r>
      <w:r w:rsidRPr="00C32F7F">
        <w:rPr>
          <w:rStyle w:val="Emphasis"/>
        </w:rPr>
        <w:t>This is unlikely to be a coincidence.</w:t>
      </w:r>
      <w:r w:rsidRPr="00C32F7F">
        <w:rPr>
          <w:sz w:val="16"/>
        </w:rPr>
        <w:t xml:space="preserve"> Exceptions may exist, but</w:t>
      </w:r>
      <w:r w:rsidRPr="00C32F7F">
        <w:rPr>
          <w:rStyle w:val="StyleUnderline"/>
        </w:rPr>
        <w:t xml:space="preserve"> cross-panel data analysis sho</w:t>
      </w:r>
      <w:r w:rsidRPr="0096709A">
        <w:rPr>
          <w:rStyle w:val="StyleUnderline"/>
        </w:rPr>
        <w:t xml:space="preserve">ws that overall, </w:t>
      </w:r>
      <w:r w:rsidRPr="00C32F7F">
        <w:rPr>
          <w:rStyle w:val="StyleUnderline"/>
          <w:highlight w:val="cyan"/>
        </w:rPr>
        <w:t>1% growth of</w:t>
      </w:r>
      <w:r w:rsidRPr="0096709A">
        <w:rPr>
          <w:rStyle w:val="StyleUnderline"/>
        </w:rPr>
        <w:t xml:space="preserve"> a national </w:t>
      </w:r>
      <w:r w:rsidRPr="00C32F7F">
        <w:rPr>
          <w:rStyle w:val="StyleUnderline"/>
          <w:highlight w:val="cyan"/>
        </w:rPr>
        <w:t>economy is associated with</w:t>
      </w:r>
      <w:r w:rsidRPr="0096709A">
        <w:rPr>
          <w:rStyle w:val="StyleUnderline"/>
        </w:rPr>
        <w:t xml:space="preserve"> 0.6% to </w:t>
      </w:r>
      <w:r w:rsidRPr="00C32F7F">
        <w:rPr>
          <w:rStyle w:val="StyleUnderline"/>
          <w:highlight w:val="cyan"/>
        </w:rPr>
        <w:t>0.8% increase in</w:t>
      </w:r>
      <w:r w:rsidRPr="0096709A">
        <w:rPr>
          <w:rStyle w:val="StyleUnderline"/>
        </w:rPr>
        <w:t xml:space="preserve"> its </w:t>
      </w:r>
      <w:r w:rsidRPr="00C32F7F">
        <w:rPr>
          <w:rStyle w:val="StyleUnderline"/>
          <w:highlight w:val="cyan"/>
        </w:rPr>
        <w:t>carbon emissions</w:t>
      </w:r>
      <w:r w:rsidRPr="0096709A">
        <w:rPr>
          <w:rStyle w:val="StyleUnderline"/>
        </w:rPr>
        <w:t xml:space="preserve"> </w:t>
      </w:r>
      <w:r w:rsidRPr="0096709A">
        <w:rPr>
          <w:sz w:val="16"/>
        </w:rPr>
        <w:t xml:space="preserve">(41) </w:t>
      </w:r>
      <w:r w:rsidRPr="0096709A">
        <w:rPr>
          <w:rStyle w:val="StyleUnderline"/>
        </w:rPr>
        <w:t>and 0.8% growth in its resource use</w:t>
      </w:r>
      <w:r w:rsidRPr="0096709A">
        <w:rPr>
          <w:sz w:val="16"/>
        </w:rPr>
        <w:t xml:space="preserve"> (42). </w:t>
      </w:r>
      <w:r w:rsidRPr="0096709A">
        <w:rPr>
          <w:rStyle w:val="Emphasis"/>
        </w:rPr>
        <w:t xml:space="preserve">Global </w:t>
      </w:r>
      <w:r w:rsidRPr="00C32F7F">
        <w:rPr>
          <w:rStyle w:val="Emphasis"/>
          <w:highlight w:val="cyan"/>
        </w:rPr>
        <w:t>resource use follows</w:t>
      </w:r>
      <w:r w:rsidRPr="0096709A">
        <w:rPr>
          <w:rStyle w:val="Emphasis"/>
        </w:rPr>
        <w:t xml:space="preserve"> currently </w:t>
      </w:r>
      <w:r w:rsidRPr="00C32F7F">
        <w:rPr>
          <w:rStyle w:val="Emphasis"/>
          <w:highlight w:val="cyan"/>
        </w:rPr>
        <w:t>the</w:t>
      </w:r>
      <w:r w:rsidRPr="0096709A">
        <w:rPr>
          <w:rStyle w:val="Emphasis"/>
        </w:rPr>
        <w:t xml:space="preserve"> </w:t>
      </w:r>
      <w:r w:rsidRPr="00C32F7F">
        <w:rPr>
          <w:rStyle w:val="Emphasis"/>
          <w:highlight w:val="cyan"/>
        </w:rPr>
        <w:t>“collapse by 2050” scenario</w:t>
      </w:r>
      <w:r w:rsidRPr="0096709A">
        <w:rPr>
          <w:rStyle w:val="Emphasis"/>
        </w:rPr>
        <w:t xml:space="preserve"> </w:t>
      </w:r>
      <w:r w:rsidRPr="0096709A">
        <w:rPr>
          <w:sz w:val="16"/>
        </w:rPr>
        <w:t xml:space="preserve">foreseen in the “Limits to Growth” 1971 report (43–45). </w:t>
      </w:r>
      <w:r w:rsidRPr="0096709A">
        <w:rPr>
          <w:rStyle w:val="StyleUnderline"/>
        </w:rPr>
        <w:t xml:space="preserve">Domestic material use in </w:t>
      </w:r>
      <w:r w:rsidRPr="0096709A">
        <w:rPr>
          <w:sz w:val="16"/>
        </w:rPr>
        <w:t xml:space="preserve">some </w:t>
      </w:r>
      <w:r w:rsidRPr="0096709A">
        <w:rPr>
          <w:rStyle w:val="StyleUnderline"/>
        </w:rPr>
        <w:t>developed</w:t>
      </w:r>
      <w:r w:rsidRPr="0096709A">
        <w:rPr>
          <w:sz w:val="16"/>
        </w:rPr>
        <w:t xml:space="preserve"> OECD </w:t>
      </w:r>
      <w:r w:rsidRPr="0096709A">
        <w:rPr>
          <w:rStyle w:val="StyleUnderline"/>
        </w:rPr>
        <w:t>economies has</w:t>
      </w:r>
      <w:r w:rsidRPr="0096709A">
        <w:rPr>
          <w:sz w:val="16"/>
        </w:rPr>
        <w:t xml:space="preserve"> </w:t>
      </w:r>
      <w:r w:rsidRPr="0096709A">
        <w:rPr>
          <w:rStyle w:val="Emphasis"/>
        </w:rPr>
        <w:t>reached a plateau,</w:t>
      </w:r>
      <w:r w:rsidRPr="0096709A">
        <w:rPr>
          <w:sz w:val="16"/>
        </w:rPr>
        <w:t xml:space="preserve"> but this is because of globalization and trade. If we take into account imported goods, then the material requirements of products and services consumed in OECD countries have grown hand in hand with GDP, with no decoupling (46</w:t>
      </w:r>
      <w:r w:rsidRPr="0096709A">
        <w:rPr>
          <w:rStyle w:val="StyleUnderline"/>
        </w:rPr>
        <w:t>). For water use</w:t>
      </w:r>
      <w:r w:rsidRPr="0096709A">
        <w:rPr>
          <w:sz w:val="16"/>
        </w:rPr>
        <w:t xml:space="preserve">, </w:t>
      </w:r>
      <w:r w:rsidRPr="0096709A">
        <w:rPr>
          <w:rStyle w:val="Emphasis"/>
        </w:rPr>
        <w:t xml:space="preserve">the </w:t>
      </w:r>
      <w:r w:rsidRPr="00C32F7F">
        <w:rPr>
          <w:rStyle w:val="Emphasis"/>
          <w:highlight w:val="cyan"/>
        </w:rPr>
        <w:t>effects of growth overwhelm</w:t>
      </w:r>
      <w:r w:rsidRPr="0096709A">
        <w:rPr>
          <w:rStyle w:val="Emphasis"/>
        </w:rPr>
        <w:t xml:space="preserve"> any </w:t>
      </w:r>
      <w:r w:rsidRPr="00C32F7F">
        <w:rPr>
          <w:rStyle w:val="Emphasis"/>
          <w:highlight w:val="cyan"/>
        </w:rPr>
        <w:t>realistic savings</w:t>
      </w:r>
      <w:r w:rsidRPr="0096709A">
        <w:rPr>
          <w:rStyle w:val="Emphasis"/>
        </w:rPr>
        <w:t xml:space="preserve"> from technologies and efficiency</w:t>
      </w:r>
      <w:r w:rsidRPr="0096709A">
        <w:rPr>
          <w:sz w:val="16"/>
        </w:rPr>
        <w:t xml:space="preserve"> (47); </w:t>
      </w:r>
      <w:r w:rsidRPr="0096709A">
        <w:rPr>
          <w:rStyle w:val="Emphasis"/>
        </w:rPr>
        <w:t>water footprints have increased even in regions such as California</w:t>
      </w:r>
      <w:r w:rsidRPr="0096709A">
        <w:rPr>
          <w:sz w:val="16"/>
        </w:rPr>
        <w:t xml:space="preserve"> where water withdrawals were stabilized (40). </w:t>
      </w:r>
      <w:r w:rsidRPr="0096709A">
        <w:rPr>
          <w:rStyle w:val="StyleUnderline"/>
        </w:rPr>
        <w:t>Carbon emission</w:t>
      </w:r>
      <w:r w:rsidRPr="0096709A">
        <w:rPr>
          <w:sz w:val="16"/>
        </w:rPr>
        <w:t xml:space="preserve">s in some EU (European Union) countries have been declining, even after trade is taken into account, suggesting some substitution of fossil fuels by cleaner energies. [Although recession also played a role (34).] These </w:t>
      </w:r>
      <w:r w:rsidRPr="0096709A">
        <w:rPr>
          <w:rStyle w:val="StyleUnderline"/>
        </w:rPr>
        <w:t>declines are nowhere near the 8–10%, year-afteryear reductions in carbon emissions required for developed nations under scenarios compatible with a 50% chance of limiting warming to 2</w:t>
      </w:r>
      <w:r w:rsidRPr="0096709A">
        <w:rPr>
          <w:rStyle w:val="StyleUnderline"/>
          <w:rFonts w:ascii="Times New Roman" w:hAnsi="Times New Roman" w:cs="Times New Roman"/>
        </w:rPr>
        <w:t>◦</w:t>
      </w:r>
      <w:r w:rsidRPr="0096709A">
        <w:rPr>
          <w:rStyle w:val="StyleUnderline"/>
        </w:rPr>
        <w:t xml:space="preserve">C </w:t>
      </w:r>
      <w:r w:rsidRPr="0096709A">
        <w:rPr>
          <w:sz w:val="16"/>
        </w:rPr>
        <w:t xml:space="preserve">(48). </w:t>
      </w:r>
      <w:r w:rsidRPr="0096709A">
        <w:rPr>
          <w:rStyle w:val="Emphasis"/>
        </w:rPr>
        <w:t xml:space="preserve">Further </w:t>
      </w:r>
      <w:r w:rsidRPr="00C32F7F">
        <w:rPr>
          <w:rStyle w:val="Emphasis"/>
          <w:highlight w:val="cyan"/>
        </w:rPr>
        <w:t>reductions</w:t>
      </w:r>
      <w:r w:rsidRPr="0096709A">
        <w:rPr>
          <w:rStyle w:val="Emphasis"/>
        </w:rPr>
        <w:t xml:space="preserve"> will be </w:t>
      </w:r>
      <w:r w:rsidRPr="00C32F7F">
        <w:rPr>
          <w:rStyle w:val="Emphasis"/>
          <w:highlight w:val="cyan"/>
        </w:rPr>
        <w:t>hard</w:t>
      </w:r>
      <w:r w:rsidRPr="0096709A">
        <w:rPr>
          <w:rStyle w:val="Emphasis"/>
        </w:rPr>
        <w:t xml:space="preserve">er </w:t>
      </w:r>
      <w:r w:rsidRPr="00C32F7F">
        <w:rPr>
          <w:rStyle w:val="Emphasis"/>
          <w:highlight w:val="cyan"/>
        </w:rPr>
        <w:t>to sustain</w:t>
      </w:r>
      <w:r w:rsidRPr="0096709A">
        <w:rPr>
          <w:rStyle w:val="Emphasis"/>
        </w:rPr>
        <w:t xml:space="preserve"> once one-off substitutions of oil or coal with natural gas are exhausted</w:t>
      </w:r>
      <w:r w:rsidRPr="0096709A">
        <w:rPr>
          <w:sz w:val="16"/>
        </w:rPr>
        <w:t xml:space="preserve"> (34). Resource use or carbon emissions are a product of the scale of the economy (GDP) times its resource or carbon intensity (kg/GDP or kgCO2/GDP). With 1.5% annual increase in global income per capita, carbon intensity has to decline 4.4% each year for staying within 2</w:t>
      </w:r>
      <w:r w:rsidRPr="0096709A">
        <w:rPr>
          <w:rFonts w:ascii="Times New Roman" w:hAnsi="Times New Roman" w:cs="Times New Roman"/>
          <w:sz w:val="16"/>
        </w:rPr>
        <w:t>◦</w:t>
      </w:r>
      <w:r w:rsidRPr="0096709A">
        <w:rPr>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96709A">
        <w:rPr>
          <w:rStyle w:val="Emphasis"/>
        </w:rPr>
        <w:t xml:space="preserve">it is </w:t>
      </w:r>
      <w:r w:rsidRPr="00C32F7F">
        <w:rPr>
          <w:rStyle w:val="Emphasis"/>
          <w:highlight w:val="cyan"/>
        </w:rPr>
        <w:t>practically</w:t>
      </w:r>
      <w:r w:rsidRPr="0096709A">
        <w:rPr>
          <w:rStyle w:val="Emphasis"/>
        </w:rPr>
        <w:t xml:space="preserve"> </w:t>
      </w:r>
      <w:r w:rsidRPr="00C32F7F">
        <w:rPr>
          <w:rStyle w:val="Emphasis"/>
          <w:highlight w:val="cyan"/>
        </w:rPr>
        <w:t>impossible to envisage</w:t>
      </w:r>
      <w:r w:rsidRPr="0096709A">
        <w:rPr>
          <w:rStyle w:val="Emphasis"/>
        </w:rPr>
        <w:t xml:space="preserve"> viable </w:t>
      </w:r>
      <w:r w:rsidRPr="00C32F7F">
        <w:rPr>
          <w:rStyle w:val="Emphasis"/>
          <w:highlight w:val="cyan"/>
        </w:rPr>
        <w:t>climate mitigation</w:t>
      </w:r>
      <w:r w:rsidRPr="0096709A">
        <w:rPr>
          <w:rStyle w:val="Emphasis"/>
        </w:rPr>
        <w:t xml:space="preserve"> scenarios </w:t>
      </w:r>
      <w:r w:rsidRPr="00C32F7F">
        <w:rPr>
          <w:rStyle w:val="Emphasis"/>
          <w:highlight w:val="cyan"/>
        </w:rPr>
        <w:t>that involve growth.</w:t>
      </w:r>
      <w:r w:rsidRPr="0096709A">
        <w:rPr>
          <w:rStyle w:val="Emphasis"/>
        </w:rPr>
        <w:t xml:space="preserve"> </w:t>
      </w:r>
      <w:r w:rsidRPr="0096709A">
        <w:rPr>
          <w:rStyle w:val="StyleUnderline"/>
        </w:rPr>
        <w:t>This calls for research on managing, or prospering, without growth</w:t>
      </w:r>
      <w:r w:rsidRPr="0096709A">
        <w:rPr>
          <w:sz w:val="16"/>
        </w:rPr>
        <w:t xml:space="preserve"> (50, 51). </w:t>
      </w:r>
      <w:r w:rsidRPr="0096709A">
        <w:rPr>
          <w:rStyle w:val="StyleUnderline"/>
        </w:rPr>
        <w:t>Some scenarios deem possible meeting climate targets while sustaining growth, but these</w:t>
      </w:r>
      <w:r w:rsidRPr="0096709A">
        <w:rPr>
          <w:sz w:val="16"/>
        </w:rPr>
        <w:t xml:space="preserve"> generally </w:t>
      </w:r>
      <w:r w:rsidRPr="0096709A">
        <w:rPr>
          <w:rStyle w:val="StyleUnderline"/>
        </w:rPr>
        <w:t>assume after 2050 some sort of “negative emissions technology,” geo-engineering or otherwise</w:t>
      </w:r>
      <w:r w:rsidRPr="0096709A">
        <w:rPr>
          <w:sz w:val="16"/>
        </w:rPr>
        <w:t xml:space="preserve">. According to a recent Nature editorial, </w:t>
      </w:r>
      <w:r w:rsidRPr="0096709A">
        <w:rPr>
          <w:rStyle w:val="Emphasis"/>
        </w:rPr>
        <w:t>these technologies remain currently “magical thinking</w:t>
      </w:r>
      <w:r w:rsidRPr="0096709A">
        <w:rPr>
          <w:sz w:val="16"/>
        </w:rPr>
        <w:t xml:space="preserve">” (52). Clean energy investments can stimulate the economy in the short run, but in the long run growth may be limited by their low EROIs. Studies suggest that economic growth requires a minimum EROI of close to 11:1 (53). Less EROI means less labor productivity, and hence less growth. </w:t>
      </w:r>
      <w:r w:rsidRPr="0096709A">
        <w:rPr>
          <w:rStyle w:val="StyleUnderline"/>
        </w:rPr>
        <w:t>Indeed, “Limits to Growth” scenarios do not predict growth ending when resources are exhausted but, rather, when the quality of resources declines to such an extent that further extraction diverts more and more investment away from productive industry (</w:t>
      </w:r>
      <w:r w:rsidRPr="0096709A">
        <w:rPr>
          <w:sz w:val="16"/>
        </w:rPr>
        <w:t xml:space="preserve">44). Degrowth is defined by ecological economists as an equitable downscaling of throughput, with a concomitant securing of wellbeing. </w:t>
      </w:r>
      <w:r w:rsidRPr="0096709A">
        <w:rPr>
          <w:rStyle w:val="StyleUnderline"/>
        </w:rPr>
        <w:t>If there is a fundamental coupling of economic activity and resource use, as ecological economics suggests there is, then serious environmental or climate policies will slow down the economy. Vice versa, a slower economy will use fewer resources and emit less carbon</w:t>
      </w:r>
      <w:r w:rsidRPr="0096709A">
        <w:rPr>
          <w:sz w:val="16"/>
        </w:rPr>
        <w:t xml:space="preserve"> (40). This is not the same as saying that the degrowth goal is to reduce GDP (54); slowing down the economy is not an end but a likely outcome in a transition toward equitable wellbeing and environmental sustainability. Advancing a position of “a-growth,” van den Bergh (54) proposes ignoring GDP and implementing a global carbon price, indifferent to what its effect on growth turns out to be. </w:t>
      </w:r>
      <w:r w:rsidRPr="0096709A">
        <w:rPr>
          <w:rStyle w:val="StyleUnderline"/>
        </w:rPr>
        <w:t>Ignoring GDP is a normative position</w:t>
      </w:r>
      <w:r w:rsidRPr="0096709A">
        <w:rPr>
          <w:sz w:val="16"/>
        </w:rPr>
        <w:t xml:space="preserve">—but in the end, </w:t>
      </w:r>
      <w:r w:rsidRPr="0096709A">
        <w:rPr>
          <w:rStyle w:val="StyleUnderline"/>
        </w:rPr>
        <w:t xml:space="preserve">the economy will either grow or not, and if it does not, then </w:t>
      </w:r>
      <w:r w:rsidRPr="00C32F7F">
        <w:rPr>
          <w:rStyle w:val="StyleUnderline"/>
          <w:highlight w:val="cyan"/>
        </w:rPr>
        <w:t xml:space="preserve">there should </w:t>
      </w:r>
      <w:r w:rsidRPr="00C32F7F">
        <w:rPr>
          <w:rStyle w:val="Emphasis"/>
          <w:highlight w:val="cyan"/>
        </w:rPr>
        <w:t>be plans for managing without growth</w:t>
      </w:r>
      <w:r w:rsidRPr="0096709A">
        <w:rPr>
          <w:sz w:val="16"/>
        </w:rPr>
        <w:t xml:space="preserve">. Given how entrenched GDP growth is in existing institutional and political structures, a-growth approaches must be advanced as part of broader systemic change (55). </w:t>
      </w:r>
    </w:p>
    <w:p w:rsidR="00255158" w:rsidRPr="009114FE" w:rsidRDefault="00255158" w:rsidP="00255158">
      <w:pPr>
        <w:pStyle w:val="Heading4"/>
      </w:pPr>
      <w:r>
        <w:t>3. Structural factors prevent war now and humanity will survive but exponential growth means future war will be existential</w:t>
      </w:r>
    </w:p>
    <w:p w:rsidR="00255158" w:rsidRDefault="00255158" w:rsidP="00255158">
      <w:r w:rsidRPr="00CA249E">
        <w:t xml:space="preserve">Jaime L. </w:t>
      </w:r>
      <w:r w:rsidRPr="00CA249E">
        <w:rPr>
          <w:rFonts w:eastAsiaTheme="majorEastAsia" w:cstheme="majorBidi"/>
          <w:b/>
          <w:iCs/>
          <w:sz w:val="26"/>
        </w:rPr>
        <w:t>McGaughran 13</w:t>
      </w:r>
      <w:r w:rsidRPr="00CA249E">
        <w:t>, Jaime L. McGaughran</w:t>
      </w:r>
      <w:r>
        <w:t xml:space="preserve"> received a PhD in environmental studies from the University of Colorado, Boulder.</w:t>
      </w:r>
      <w:r w:rsidRPr="00CA249E">
        <w:t xml:space="preserve"> 7-2013, "(PDF) Future War Will Likely Be Unsustainable for the Survival and Continuation of Humanity and the Earth’s Biosphere," ResearchGate, https://www.researchgate.net/publication/251232595_Future_War_Will_Likely_Be_Unsustainable_for_the_Survival_and_Continuation_of_Humanity_and_the_Earth%27s_Biosphere </w:t>
      </w:r>
      <w:r>
        <w:t xml:space="preserve">[Graphs Omitted] </w:t>
      </w:r>
    </w:p>
    <w:p w:rsidR="00255158" w:rsidRPr="00E24E96" w:rsidRDefault="00255158" w:rsidP="00255158">
      <w:r w:rsidRPr="00CA249E">
        <w:rPr>
          <w:b/>
          <w:bCs/>
          <w:highlight w:val="cyan"/>
          <w:u w:val="single"/>
        </w:rPr>
        <w:t>War is</w:t>
      </w:r>
      <w:r w:rsidRPr="00CA249E">
        <w:rPr>
          <w:b/>
          <w:bCs/>
          <w:u w:val="single"/>
        </w:rPr>
        <w:t xml:space="preserve"> quickly </w:t>
      </w:r>
      <w:r w:rsidRPr="00CA249E">
        <w:rPr>
          <w:b/>
          <w:bCs/>
          <w:highlight w:val="cyan"/>
          <w:u w:val="single"/>
        </w:rPr>
        <w:t>becoming unsustainable</w:t>
      </w:r>
      <w:r w:rsidRPr="00AC4701">
        <w:rPr>
          <w:b/>
          <w:bCs/>
          <w:u w:val="single"/>
        </w:rPr>
        <w:t>. If we are to survive as a species</w:t>
      </w:r>
      <w:r w:rsidRPr="00CA249E">
        <w:rPr>
          <w:u w:val="single"/>
        </w:rPr>
        <w:t xml:space="preserve"> and preserve and maintain the natural and livable biosphere that planet Earth provides, </w:t>
      </w:r>
      <w:r w:rsidRPr="00057598">
        <w:rPr>
          <w:u w:val="single"/>
        </w:rPr>
        <w:t>transcending war</w:t>
      </w:r>
      <w:r w:rsidRPr="00CA249E">
        <w:rPr>
          <w:u w:val="single"/>
        </w:rPr>
        <w:t xml:space="preserve"> and mass violence in the coming decades </w:t>
      </w:r>
      <w:r w:rsidRPr="00057598">
        <w:rPr>
          <w:u w:val="single"/>
        </w:rPr>
        <w:t>is imperative</w:t>
      </w:r>
      <w:r w:rsidRPr="00CA249E">
        <w:rPr>
          <w:u w:val="single"/>
        </w:rPr>
        <w:t>.</w:t>
      </w:r>
      <w:r w:rsidRPr="004D41D2">
        <w:rPr>
          <w:sz w:val="8"/>
        </w:rPr>
        <w:t xml:space="preserve"> </w:t>
      </w:r>
      <w:r w:rsidRPr="004D41D2">
        <w:rPr>
          <w:u w:val="single"/>
        </w:rPr>
        <w:t xml:space="preserve">War as Usual (WAU) will not be sustainable as it has been for the past millennia due to </w:t>
      </w:r>
      <w:r w:rsidRPr="004D41D2">
        <w:rPr>
          <w:highlight w:val="cyan"/>
          <w:u w:val="single"/>
        </w:rPr>
        <w:t>the exponential</w:t>
      </w:r>
      <w:r w:rsidRPr="004D41D2">
        <w:rPr>
          <w:u w:val="single"/>
        </w:rPr>
        <w:t xml:space="preserve"> increase in information and development of technology.</w:t>
      </w:r>
      <w:r w:rsidRPr="004D41D2">
        <w:rPr>
          <w:sz w:val="8"/>
        </w:rPr>
        <w:t xml:space="preserve"> This is particularly observable in the fields of robotics, artificial intelligence, bioinformatics/genetics and nanotechnology. </w:t>
      </w:r>
      <w:r w:rsidRPr="004D41D2">
        <w:rPr>
          <w:u w:val="single"/>
        </w:rPr>
        <w:t xml:space="preserve">At the </w:t>
      </w:r>
      <w:r w:rsidRPr="006A1FE8">
        <w:rPr>
          <w:highlight w:val="cyan"/>
          <w:u w:val="single"/>
        </w:rPr>
        <w:t>rate</w:t>
      </w:r>
      <w:r w:rsidRPr="006A1FE8">
        <w:rPr>
          <w:u w:val="single"/>
        </w:rPr>
        <w:t xml:space="preserve"> that </w:t>
      </w:r>
      <w:r w:rsidRPr="006A1FE8">
        <w:rPr>
          <w:highlight w:val="cyan"/>
          <w:u w:val="single"/>
        </w:rPr>
        <w:t>we are</w:t>
      </w:r>
      <w:r w:rsidRPr="006A1FE8">
        <w:rPr>
          <w:u w:val="single"/>
        </w:rPr>
        <w:t xml:space="preserve"> technologically </w:t>
      </w:r>
      <w:r w:rsidRPr="006A1FE8">
        <w:rPr>
          <w:highlight w:val="cyan"/>
          <w:u w:val="single"/>
        </w:rPr>
        <w:t>advancing</w:t>
      </w:r>
      <w:r w:rsidRPr="006A1FE8">
        <w:rPr>
          <w:u w:val="single"/>
        </w:rPr>
        <w:t xml:space="preserve"> as a species, </w:t>
      </w:r>
      <w:r w:rsidRPr="006A1FE8">
        <w:rPr>
          <w:highlight w:val="cyan"/>
          <w:u w:val="single"/>
        </w:rPr>
        <w:t>war</w:t>
      </w:r>
      <w:r w:rsidRPr="006A1FE8">
        <w:rPr>
          <w:u w:val="single"/>
        </w:rPr>
        <w:t xml:space="preserve">’s continued existence in the coming decades </w:t>
      </w:r>
      <w:r w:rsidRPr="00AC4701">
        <w:rPr>
          <w:u w:val="single"/>
        </w:rPr>
        <w:t xml:space="preserve">will </w:t>
      </w:r>
      <w:r w:rsidRPr="006A1FE8">
        <w:rPr>
          <w:highlight w:val="cyan"/>
          <w:u w:val="single"/>
        </w:rPr>
        <w:t>not</w:t>
      </w:r>
      <w:r w:rsidRPr="006A1FE8">
        <w:rPr>
          <w:u w:val="single"/>
        </w:rPr>
        <w:t xml:space="preserve"> be biospherically </w:t>
      </w:r>
      <w:r w:rsidRPr="006A1FE8">
        <w:rPr>
          <w:highlight w:val="cyan"/>
          <w:u w:val="single"/>
        </w:rPr>
        <w:t>containable</w:t>
      </w:r>
      <w:r w:rsidRPr="006A1FE8">
        <w:rPr>
          <w:u w:val="single"/>
        </w:rPr>
        <w:t xml:space="preserve"> or able to exist within our planetary biological support system.</w:t>
      </w:r>
      <w:r w:rsidRPr="004D41D2">
        <w:rPr>
          <w:sz w:val="8"/>
        </w:rPr>
        <w:t xml:space="preserve"> In examining the trends of growth of these emerging sciences, it seems logical to hypothesize that future weapons will be too technologically powerful to employ as a solution for socio-political problems and disagreements. We often perceive and experience technological advancement in the macro world with items ranging from pocket computers, to Mars probes, and the International Space Station. Yet it is in the micro world in which the biggest changes are yet to come. </w:t>
      </w:r>
      <w:r w:rsidRPr="00AC4701">
        <w:rPr>
          <w:b/>
          <w:bCs/>
          <w:highlight w:val="cyan"/>
          <w:u w:val="single"/>
        </w:rPr>
        <w:t>Future weapons</w:t>
      </w:r>
      <w:r w:rsidRPr="00AC4701">
        <w:rPr>
          <w:b/>
          <w:bCs/>
          <w:u w:val="single"/>
        </w:rPr>
        <w:t xml:space="preserve"> such as </w:t>
      </w:r>
      <w:r w:rsidRPr="00057598">
        <w:rPr>
          <w:b/>
          <w:bCs/>
          <w:u w:val="single"/>
        </w:rPr>
        <w:t>super viruses and</w:t>
      </w:r>
      <w:r w:rsidRPr="006A1FE8">
        <w:rPr>
          <w:b/>
          <w:bCs/>
          <w:u w:val="single"/>
        </w:rPr>
        <w:t xml:space="preserve"> self-replicating </w:t>
      </w:r>
      <w:r w:rsidRPr="00057598">
        <w:rPr>
          <w:b/>
          <w:bCs/>
          <w:u w:val="single"/>
        </w:rPr>
        <w:t>nanobots</w:t>
      </w:r>
      <w:r w:rsidRPr="006A1FE8">
        <w:rPr>
          <w:b/>
          <w:bCs/>
          <w:u w:val="single"/>
        </w:rPr>
        <w:t xml:space="preserve"> (microscopic robots) could cause disaster</w:t>
      </w:r>
      <w:r w:rsidRPr="006A1FE8">
        <w:rPr>
          <w:u w:val="single"/>
        </w:rPr>
        <w:t xml:space="preserve"> to humans and our biosphere if used by any actor or agent. In the case of </w:t>
      </w:r>
      <w:r w:rsidRPr="006A1FE8">
        <w:rPr>
          <w:b/>
          <w:bCs/>
          <w:u w:val="single"/>
        </w:rPr>
        <w:t>a virus, it would likely be lethal towards a specific target, such as people</w:t>
      </w:r>
      <w:r w:rsidRPr="006A1FE8">
        <w:rPr>
          <w:u w:val="single"/>
        </w:rPr>
        <w:t xml:space="preserve">, however, in the case of runaway, </w:t>
      </w:r>
      <w:r w:rsidRPr="006A1FE8">
        <w:rPr>
          <w:b/>
          <w:bCs/>
          <w:u w:val="single"/>
        </w:rPr>
        <w:t xml:space="preserve">self replicating, environment consuming nanobots, we could literally be facing the </w:t>
      </w:r>
      <w:r w:rsidRPr="00B33874">
        <w:rPr>
          <w:b/>
          <w:bCs/>
          <w:highlight w:val="cyan"/>
          <w:u w:val="single"/>
        </w:rPr>
        <w:t>obliterat</w:t>
      </w:r>
      <w:r w:rsidRPr="006A1FE8">
        <w:rPr>
          <w:b/>
          <w:bCs/>
          <w:u w:val="single"/>
        </w:rPr>
        <w:t xml:space="preserve">ion of </w:t>
      </w:r>
      <w:r w:rsidRPr="00B33874">
        <w:rPr>
          <w:b/>
          <w:bCs/>
          <w:highlight w:val="cyan"/>
          <w:u w:val="single"/>
        </w:rPr>
        <w:t>the biosphere</w:t>
      </w:r>
      <w:r w:rsidRPr="006A1FE8">
        <w:rPr>
          <w:u w:val="single"/>
        </w:rPr>
        <w:t>.</w:t>
      </w:r>
      <w:r w:rsidRPr="004D41D2">
        <w:rPr>
          <w:sz w:val="8"/>
        </w:rPr>
        <w:t xml:space="preserve"> Because war technology is slated to advance so rapidly, future warfare will literally look very different than it currently does. Future combat scenarios will be more involved than just robots sweeping the ground and air alongside soldiers, which are currently in the beginning stages with the U.S. wars in Iraq, Afghanistan and Pakistan. </w:t>
      </w:r>
      <w:r w:rsidRPr="006A1FE8">
        <w:rPr>
          <w:u w:val="single"/>
        </w:rPr>
        <w:t xml:space="preserve">Future war will likely be simultaneously waged on a microscopic level, where a whole new and lethal battlefront will be 6 potentially fought. On the micro level of war many possibilities may </w:t>
      </w:r>
      <w:r w:rsidRPr="006A1FE8">
        <w:rPr>
          <w:b/>
          <w:bCs/>
          <w:highlight w:val="cyan"/>
          <w:u w:val="single"/>
        </w:rPr>
        <w:t>become unmanageable</w:t>
      </w:r>
      <w:r w:rsidRPr="006A1FE8">
        <w:rPr>
          <w:u w:val="single"/>
        </w:rPr>
        <w:t xml:space="preserve"> under certain circumstances as will be discussed in chapter three of this paper.</w:t>
      </w:r>
      <w:r w:rsidRPr="004D41D2">
        <w:rPr>
          <w:sz w:val="8"/>
        </w:rPr>
        <w:t xml:space="preserve"> At our present rate of technological advancement, war’s mere existence in the coming decades may likely bring endangerment to our species as well as our biological support system. It is likely that future war will hold the destructive power to eliminate the biosphere several times over employing a varied and diverse hi-tech arsenal. The difference between linear and exponential growth is huge. An example of linear growth could be seen in growing at 1 unit per year over a 10 year period. Starting at 0 one would end up with 10 units in 10 years. An example of exponential growth in this same example in the case of doubling each year yields a far higher result of 512. The difference between these two growth rates can be orders of magnitude and in fact is in terms of technology. A prime example of exponential advance is Moore’s Law as seen in figure 1. Moore’s Law is based on the doubling of transistors in a microprocessor every 1.5 to 2 years. The microprocessor acts as the brain of a computer and through Moore’s Law has continued to increase its calculations at ever faster rates, while, consuming less energy per unit of computing power. 7 Figure 1 Moore's Law CPU Transistor Counts 1971-2008 (MacHugh, 2009) Author, inventor and futurist Ray Kurzweil has been studying exponentiality, forming models and making predictions from them for more than two decades. Kurzweil asserts that around the year 2020, a one thousand dollar computer will be as powerful as a human brain and within a decade or so after that it will be more powerful than all human brains combined (Kurzweil, 2005). Figure 2 projects a timeframe from 1900 through 2100 in relation to the power of exponential growth in computing. 8 Figure 2 Calculations Per Second Per $1000 Computer (Kurzweil, 2005) Currently, we hold the power to destroy the world’s surface with nuclear weapons technology several times over and still the revolutions occurring in bioinformatics (information technology applied to biology) and nanotechnology (technology smaller than 100 nanometers) promise to reshape human civilization and warfare in the coming decades. In addition, technology such as computers will likely be in and around our body connecting us internally and biologically to the future Internet (Kurzweil, 2005). The future will likely include </w:t>
      </w:r>
      <w:r w:rsidRPr="00B33874">
        <w:rPr>
          <w:b/>
          <w:bCs/>
          <w:u w:val="single"/>
        </w:rPr>
        <w:t xml:space="preserve">teleportation, invisibility, </w:t>
      </w:r>
      <w:r w:rsidRPr="00AC4701">
        <w:rPr>
          <w:b/>
          <w:bCs/>
          <w:u w:val="single"/>
        </w:rPr>
        <w:t>super lasers</w:t>
      </w:r>
      <w:r w:rsidRPr="00B33874">
        <w:rPr>
          <w:b/>
          <w:bCs/>
          <w:u w:val="single"/>
        </w:rPr>
        <w:t>, molecular manufacture and much</w:t>
      </w:r>
      <w:r w:rsidRPr="00B33874">
        <w:rPr>
          <w:u w:val="single"/>
        </w:rPr>
        <w:t xml:space="preserve"> more (Kurzweil, 2005). Because of the severe consequences of </w:t>
      </w:r>
      <w:r w:rsidRPr="00B33874">
        <w:rPr>
          <w:b/>
          <w:bCs/>
          <w:u w:val="single"/>
        </w:rPr>
        <w:t>extremely powerful future technologies</w:t>
      </w:r>
      <w:r w:rsidRPr="00B33874">
        <w:rPr>
          <w:u w:val="single"/>
        </w:rPr>
        <w:t xml:space="preserve"> we can no longer afford to use war as a 9 tool or option to solve political, social or cultural conflicts.</w:t>
      </w:r>
      <w:r w:rsidRPr="004D41D2">
        <w:rPr>
          <w:sz w:val="8"/>
        </w:rPr>
        <w:t xml:space="preserve"> Assertive solutions must be implemented between states, regions, cultures and people in order to cease war and continue human civilization. Therefore, future war will likely be unsustainable for the survival and continuation of humanity and the Earth’s biosphere. War So Far Has Been Biospherically Sustainable Throughout the ages, war by Homo sapiens has been sustainable. Historically, regardless of the loss of a particular people or civilization, empires and societies waged war year after year and life would go on continuously changing leaders and governments. However, during the 20th century human ingenuity became so great that we discovered ways to destroy our Homo sapien civilization. By the 1940’s the nuclear age had begun and soon enough bombs were produced that could theoretically destroy much of the Earth’s surface. </w:t>
      </w:r>
      <w:r w:rsidRPr="004D41D2">
        <w:rPr>
          <w:b/>
          <w:bCs/>
          <w:highlight w:val="cyan"/>
          <w:u w:val="single"/>
        </w:rPr>
        <w:t>Currently, we lack the capability to destroy earth’s biosphere</w:t>
      </w:r>
      <w:r w:rsidRPr="004D41D2">
        <w:rPr>
          <w:b/>
          <w:bCs/>
          <w:u w:val="single"/>
        </w:rPr>
        <w:t xml:space="preserve"> in its entirety</w:t>
      </w:r>
      <w:r w:rsidRPr="00B33874">
        <w:rPr>
          <w:u w:val="single"/>
        </w:rPr>
        <w:t xml:space="preserve"> (considering microbes living several miles deep in the Earth’s crust being out of human range), but we are conceivably very close when viewed through the lens of exponential advance.</w:t>
      </w:r>
      <w:r w:rsidRPr="004D41D2">
        <w:rPr>
          <w:sz w:val="8"/>
        </w:rPr>
        <w:t xml:space="preserve"> </w:t>
      </w:r>
      <w:r w:rsidRPr="00B33874">
        <w:rPr>
          <w:u w:val="single"/>
        </w:rPr>
        <w:t xml:space="preserve">This is most likely due to the fact that there are microbes deep in the crust of the earth that we to date would not feasibly be able to completely eradicate thus </w:t>
      </w:r>
      <w:r w:rsidRPr="004D41D2">
        <w:rPr>
          <w:b/>
          <w:bCs/>
          <w:highlight w:val="cyan"/>
          <w:u w:val="single"/>
        </w:rPr>
        <w:t>leaving the possibility of continued life rather than</w:t>
      </w:r>
      <w:r w:rsidRPr="004D41D2">
        <w:rPr>
          <w:b/>
          <w:bCs/>
          <w:u w:val="single"/>
        </w:rPr>
        <w:t xml:space="preserve"> biospheric </w:t>
      </w:r>
      <w:r w:rsidRPr="004D41D2">
        <w:rPr>
          <w:b/>
          <w:bCs/>
          <w:highlight w:val="cyan"/>
          <w:u w:val="single"/>
        </w:rPr>
        <w:t>extinction</w:t>
      </w:r>
      <w:r w:rsidRPr="004D41D2">
        <w:rPr>
          <w:sz w:val="8"/>
        </w:rPr>
        <w:t xml:space="preserve"> (Roach, 2004). </w:t>
      </w:r>
      <w:r w:rsidRPr="00057598">
        <w:rPr>
          <w:b/>
          <w:bCs/>
          <w:u w:val="single"/>
        </w:rPr>
        <w:t>Historically</w:t>
      </w:r>
      <w:r w:rsidRPr="00B33874">
        <w:rPr>
          <w:b/>
          <w:bCs/>
          <w:u w:val="single"/>
        </w:rPr>
        <w:t xml:space="preserve"> most </w:t>
      </w:r>
      <w:r w:rsidRPr="00057598">
        <w:rPr>
          <w:b/>
          <w:bCs/>
          <w:u w:val="single"/>
        </w:rPr>
        <w:t>nations</w:t>
      </w:r>
      <w:r w:rsidRPr="00B33874">
        <w:rPr>
          <w:b/>
          <w:bCs/>
          <w:u w:val="single"/>
        </w:rPr>
        <w:t xml:space="preserve"> have </w:t>
      </w:r>
      <w:r w:rsidRPr="00057598">
        <w:rPr>
          <w:b/>
          <w:bCs/>
          <w:u w:val="single"/>
        </w:rPr>
        <w:t>ignore</w:t>
      </w:r>
      <w:r w:rsidRPr="00B33874">
        <w:rPr>
          <w:b/>
          <w:bCs/>
          <w:u w:val="single"/>
        </w:rPr>
        <w:t xml:space="preserve">d any set code of </w:t>
      </w:r>
      <w:r w:rsidRPr="00057598">
        <w:rPr>
          <w:b/>
          <w:bCs/>
          <w:u w:val="single"/>
        </w:rPr>
        <w:t>rules in</w:t>
      </w:r>
      <w:r w:rsidRPr="00B33874">
        <w:rPr>
          <w:b/>
          <w:bCs/>
          <w:u w:val="single"/>
        </w:rPr>
        <w:t xml:space="preserve"> the conduct of </w:t>
      </w:r>
      <w:r w:rsidRPr="00057598">
        <w:rPr>
          <w:b/>
          <w:bCs/>
          <w:u w:val="single"/>
        </w:rPr>
        <w:t>war.</w:t>
      </w:r>
      <w:r w:rsidRPr="004D41D2">
        <w:rPr>
          <w:sz w:val="8"/>
        </w:rPr>
        <w:t xml:space="preserve"> Still, rules have been devised by communities, peoples and nations throughout history. Treaties and rules ultimately are just individuals and/or States words printed on paper. The fact is they can be broken, manipulated or abolished at any time by any actor. Some rules have had a longer shelf life than others; however, war has never had rules that have stood the test of time. War ultimately only has means. Empires, States and Nations that claim there are rules and guidelines to war 10 readily break those if need be in order to win, even if it is to merely win more quickly and/or with fewer causalities on their side. As an example </w:t>
      </w:r>
      <w:r w:rsidRPr="00A65A72">
        <w:rPr>
          <w:u w:val="single"/>
        </w:rPr>
        <w:t>the United States simply does whatever is necessary in order to win including implementing the use of torture, which is internationally recognized as amoral and illegal.</w:t>
      </w:r>
      <w:r w:rsidRPr="004D41D2">
        <w:rPr>
          <w:sz w:val="8"/>
        </w:rPr>
        <w:t xml:space="preserve"> </w:t>
      </w:r>
      <w:r w:rsidRPr="00A65A72">
        <w:rPr>
          <w:u w:val="single"/>
        </w:rPr>
        <w:t>The U.S. has also used banned substances such as white phosphorus on combatants in Fallujah, Iraq, in 2004, when forcing the surrender of their combatant foes there became increasingly difficult (BBC NEWS | Middle East | US used white phosphorus in Iraq, 2005).</w:t>
      </w:r>
      <w:r w:rsidRPr="004D41D2">
        <w:rPr>
          <w:sz w:val="8"/>
        </w:rPr>
        <w:t xml:space="preserve"> Amnesty International released a report that claimed to prove there were fragments of U.S. manufactured white phosphorus munitions marked with identifiable and traceable military codes in Fallujah. They called for an immediate arms embargo on both Israel and Palestine and urged the Obama administration to suspend military aid to Israel (McCarthy, 2009). It is also widely documented that the U.S. used depleted uranium munitions in both Iraq wars and indeed the U.S. and other nations did use depleted uranium in their munitions, which is known to have severe ecological and health related repercussions (BBC NEWS | In Depth | US to use depleted uranium, 2003). There are ailments like ‘Gulf War Syndrome’ that Iraqi’s and U.S. GI’s have been suffering now for close to two decades which are attributed to many sources, including depleted uranium (Bertell, 1998). After the initial invasion of Iraq in 2003, Colonel James Naughton of U.S. Army Material Command said “Iraqi complaints about depleted uranium (DU) shells had no medical basis...They want it to go away because we kicked the crap out of them... [and] moves to ban depleted uranium ammunition are just an attempt by America's enemies to blunt its military might" (BBC NEWS | In Depth | US to use depleted uranium, 2003). And still we are told that war has rules. There were rules in 1776 when Britain and the newly founded U.S. were fighting over the fate of the U.S. as an independent nation. An example of this is when General George Washington’s army famously crossed the Delaware River in the 11 middle of the night and attacked a legion of sleeping mercenary Hessians in the early hours of Christmas morning. There is also the example of early American militias shooting British officers and simply refusing to adhere to standard in line warfare as the British and French practiced in the time period prior to the formation of the US. These tactics were against the British rules of war but apparently not the newly christened American’s. The U.S. knowingly broke those rules then just as it breaks rules today. Again, war does have rules but they are bent or ignored when the need arises. And in war, the only goal is to win even if winning is defined by merely surviving. Current day suicidal and homicidal bombers and other </w:t>
      </w:r>
      <w:r w:rsidRPr="00057598">
        <w:rPr>
          <w:u w:val="single"/>
        </w:rPr>
        <w:t>violent extremists do not play by any rules</w:t>
      </w:r>
      <w:r w:rsidRPr="00A65A72">
        <w:rPr>
          <w:u w:val="single"/>
        </w:rPr>
        <w:t xml:space="preserve"> of conventional war as these conventional rules do not favor them.</w:t>
      </w:r>
      <w:r w:rsidRPr="004D41D2">
        <w:rPr>
          <w:sz w:val="8"/>
        </w:rPr>
        <w:t xml:space="preserve"> So ultimately, the rules of war down through the ages have been, for the most part, invented, implemented and broken by those who have waged it. The victors write the rules of war as they do the chronicles of history. This leads to another point: War is not always fought by equals. The concept of asymmetrical advantage entices those who do not have it to seek it through other means to destroy the enemy. The current enemies of the United States such as Al Qaeda are a good example. They cannot compete in the sport of war with the U.S. on the battlefield. They would be overwhelmed and thoroughly defeated like Iraq was in 1991 even though it was the fourth largest army in the world. Al Queda, the Taliban, and other extremist groups are at an asymmetrical disadvantage. Therefore, they openly resort to tactics of destruction or terrorism where their strikes can be violently effective all the while skipping the battlefield and producing casualties. The tragedy of the World Trade Center buildings being hit by planes on 9/11 is an example of this. </w:t>
      </w:r>
      <w:r w:rsidRPr="00A65A72">
        <w:rPr>
          <w:b/>
          <w:bCs/>
          <w:u w:val="single"/>
        </w:rPr>
        <w:t>Presently this type of destructive potential remains largely unexpressed when you factor in highly and more deadly levels and means of technology</w:t>
      </w:r>
      <w:r w:rsidRPr="004D41D2">
        <w:rPr>
          <w:sz w:val="8"/>
        </w:rPr>
        <w:t xml:space="preserve">. What desperate groups 12 would be willing to do to inflict damage on their enemies is a very serious issue that we face collectively now and into the future. If a group or State becomes irrational and feels it cannot win, it is possible it may attempt to inflict massive damage even if the outcome is a lose-lose scenario. Some religious groups such as Al Queda look for their treasure in the afterlife and give little thought to preserving life and civilization here on Earth. They have stated that they are ready to die and take anyone and everyone with them in order to achieve their goals. Technology is evolving rapidly with little attention placed upon the consequences this will have on the future of conflict. One of the primary reasons that </w:t>
      </w:r>
      <w:r w:rsidRPr="00057598">
        <w:rPr>
          <w:u w:val="single"/>
        </w:rPr>
        <w:t xml:space="preserve">the </w:t>
      </w:r>
      <w:r w:rsidRPr="00A65A72">
        <w:rPr>
          <w:highlight w:val="cyan"/>
          <w:u w:val="single"/>
        </w:rPr>
        <w:t>nuclear arms race</w:t>
      </w:r>
      <w:r w:rsidRPr="00A65A72">
        <w:rPr>
          <w:u w:val="single"/>
        </w:rPr>
        <w:t xml:space="preserve"> has </w:t>
      </w:r>
      <w:r w:rsidRPr="00A65A72">
        <w:rPr>
          <w:highlight w:val="cyan"/>
          <w:u w:val="single"/>
        </w:rPr>
        <w:t>not</w:t>
      </w:r>
      <w:r w:rsidRPr="00A65A72">
        <w:rPr>
          <w:u w:val="single"/>
        </w:rPr>
        <w:t xml:space="preserve"> gotten </w:t>
      </w:r>
      <w:r w:rsidRPr="00A65A72">
        <w:rPr>
          <w:highlight w:val="cyan"/>
          <w:u w:val="single"/>
        </w:rPr>
        <w:t>out of control</w:t>
      </w:r>
      <w:r w:rsidRPr="00A65A72">
        <w:rPr>
          <w:u w:val="single"/>
        </w:rPr>
        <w:t xml:space="preserve"> and created a worldwide or regional holocaust is because the </w:t>
      </w:r>
      <w:r w:rsidRPr="00A65A72">
        <w:rPr>
          <w:highlight w:val="cyan"/>
          <w:u w:val="single"/>
        </w:rPr>
        <w:t>tech</w:t>
      </w:r>
      <w:r w:rsidRPr="00867A5C">
        <w:rPr>
          <w:u w:val="single"/>
        </w:rPr>
        <w:t xml:space="preserve">nology </w:t>
      </w:r>
      <w:r w:rsidRPr="00A65A72">
        <w:rPr>
          <w:highlight w:val="cyan"/>
          <w:u w:val="single"/>
        </w:rPr>
        <w:t>is</w:t>
      </w:r>
      <w:r w:rsidRPr="00A65A72">
        <w:rPr>
          <w:u w:val="single"/>
        </w:rPr>
        <w:t xml:space="preserve"> so </w:t>
      </w:r>
      <w:r w:rsidRPr="00A65A72">
        <w:rPr>
          <w:highlight w:val="cyan"/>
          <w:u w:val="single"/>
        </w:rPr>
        <w:t>difficult</w:t>
      </w:r>
      <w:r w:rsidRPr="00A65A72">
        <w:rPr>
          <w:u w:val="single"/>
        </w:rPr>
        <w:t xml:space="preserve"> to create and that the </w:t>
      </w:r>
      <w:r w:rsidRPr="00142C54">
        <w:rPr>
          <w:u w:val="single"/>
        </w:rPr>
        <w:t>consequences</w:t>
      </w:r>
      <w:r w:rsidRPr="00A65A72">
        <w:rPr>
          <w:u w:val="single"/>
        </w:rPr>
        <w:t xml:space="preserve"> </w:t>
      </w:r>
      <w:r w:rsidRPr="00A65A72">
        <w:rPr>
          <w:highlight w:val="cyan"/>
          <w:u w:val="single"/>
        </w:rPr>
        <w:t>have</w:t>
      </w:r>
      <w:r w:rsidRPr="00A65A72">
        <w:rPr>
          <w:u w:val="single"/>
        </w:rPr>
        <w:t xml:space="preserve"> so </w:t>
      </w:r>
      <w:r w:rsidRPr="00A65A72">
        <w:rPr>
          <w:highlight w:val="cyan"/>
          <w:u w:val="single"/>
        </w:rPr>
        <w:t>little benefit</w:t>
      </w:r>
      <w:r w:rsidRPr="00A65A72">
        <w:rPr>
          <w:u w:val="single"/>
        </w:rPr>
        <w:t xml:space="preserve"> as compared to conventional warfare because of mass causalities and longstanding environmental degradation.</w:t>
      </w:r>
      <w:r w:rsidRPr="004D41D2">
        <w:rPr>
          <w:sz w:val="8"/>
        </w:rPr>
        <w:t xml:space="preserve"> It does not generate incentive to know that the place you claim as yours and wish to take over is uninhabitable for many years to come, particularly with short term interests in mind. Mutually assured destruction is the other major factor in that if one state attacks another with nuclear weapons it can expect a devastating response with no reservations on the limit of destruction. The actors or states that have nuclear weapons are also rational save North Korea through 2010. This is why mutually assured destruction has been the single most successful instrument in staving off nuclear war and attack. During the Cold War when the Soviet Union and U.S. were locked in military competition the main reason no nuclear weapons were ever fired were because of this phenomena. When the U.S. announced it was developing a missle defense shield aka ‘Star Wars’ the Soviet Union announced the Perimeter System dubbed ‘Deadhand’ that would ensure a response if attacked and even obliterated, thus continuing to demonstrate the effectiveness of mutually assured 13 destruction. Thus Star Wars vs Deadhand = MAD (mutually assured destruction) which, is an equation and outcome that would benefit neither side (Thomson, 2009) The Exponential Advance of Technology and Its Implications on the Tool of War Technology is advancing at an extremely rapid rate as has been evidenced by personal computing. One major component of this advance is the size of the technology. </w:t>
      </w:r>
      <w:r w:rsidRPr="00205C19">
        <w:rPr>
          <w:u w:val="single"/>
        </w:rPr>
        <w:t xml:space="preserve">As we rapidly progress toward </w:t>
      </w:r>
      <w:r w:rsidRPr="00205C19">
        <w:rPr>
          <w:highlight w:val="cyan"/>
          <w:u w:val="single"/>
        </w:rPr>
        <w:t>nano</w:t>
      </w:r>
      <w:r w:rsidRPr="00A67986">
        <w:rPr>
          <w:u w:val="single"/>
        </w:rPr>
        <w:t xml:space="preserve">scale </w:t>
      </w:r>
      <w:r w:rsidRPr="00205C19">
        <w:rPr>
          <w:highlight w:val="cyan"/>
          <w:u w:val="single"/>
        </w:rPr>
        <w:t>tech</w:t>
      </w:r>
      <w:r w:rsidRPr="00A67986">
        <w:rPr>
          <w:u w:val="single"/>
        </w:rPr>
        <w:t>nologies</w:t>
      </w:r>
      <w:r w:rsidRPr="00205C19">
        <w:rPr>
          <w:u w:val="single"/>
        </w:rPr>
        <w:t xml:space="preserve"> and their daily integration, life as we know it will be </w:t>
      </w:r>
      <w:r w:rsidRPr="00205C19">
        <w:rPr>
          <w:highlight w:val="cyan"/>
          <w:u w:val="single"/>
        </w:rPr>
        <w:t>fundamentally</w:t>
      </w:r>
      <w:r w:rsidRPr="00057598">
        <w:rPr>
          <w:u w:val="single"/>
        </w:rPr>
        <w:t xml:space="preserve"> quite </w:t>
      </w:r>
      <w:r w:rsidRPr="00205C19">
        <w:rPr>
          <w:highlight w:val="cyan"/>
          <w:u w:val="single"/>
        </w:rPr>
        <w:t>different</w:t>
      </w:r>
      <w:r w:rsidRPr="00205C19">
        <w:rPr>
          <w:u w:val="single"/>
        </w:rPr>
        <w:t>.</w:t>
      </w:r>
      <w:r w:rsidRPr="004D41D2">
        <w:rPr>
          <w:sz w:val="8"/>
        </w:rPr>
        <w:t xml:space="preserve"> Some scientists believe that the 21st century is going to be the age of nanotechnology (Kurzweil, 2005). This belief has encouraged many individuals to be thinking and comprehending on a microscale level. Since the advent of the modern microscope in the 19th century, the concept of the microscale of life has been and continues to be an important part of science in our world. For example, rides at Disney World’s Epcot theme park such as the 3D computer generated ride ‘Body Wars’ (a video of this can be seen at http://www.youtube.com/watch?v=ybLGzie1mfU) provide individuals with some understanding of the nanoworld as do pictorial graphics and 3D models of the microworld. Charts such as Figure 3 below provide an in depth understanding of the microworlds on which our reality is based. 14 Figure 3 Cutting it Down to Nano (Misner, 2007) In general, developed countries will be quicker to adapt to nanotechnologies compared to developing countries mainly due to available resources and access to technology. Although, we are in the early stages of developing and implementing nanotechnology, many people remain unaware of this scientific trend. Most people understand the concepts of germs and vaccinations. Many also understand the concept of atoms. Yet, there are many individuals who experience considerable difficulty understanding how billions of nanocomputers will be able to assist and 15 mimic internal bodily functions. </w:t>
      </w:r>
      <w:r w:rsidRPr="00205C19">
        <w:rPr>
          <w:u w:val="single"/>
        </w:rPr>
        <w:t>Nanotechnology is the next Industrial Revolution and the early formative stages are underway.</w:t>
      </w:r>
      <w:r w:rsidRPr="004D41D2">
        <w:rPr>
          <w:sz w:val="8"/>
        </w:rPr>
        <w:t xml:space="preserve"> For many years scientists have looked to create artificial life or synthetic life. Recently scientists have made a break through discovery in the creation of synthetic life. Dr Craig Venter and his team announced this landmark discovery to an understandably mixed reaction. Although this will open up new medical treatments, energy developments, aid in ridding pollution it will also bring a whole range of potential negatives. “We have now accomplished the last piece on the list that was required to do what ethicists called playing God" (Gill, 2010). There are deep seated ethical issues associated with this discovery and because it is so new, </w:t>
      </w:r>
      <w:r w:rsidRPr="00DE58DF">
        <w:rPr>
          <w:highlight w:val="cyan"/>
          <w:u w:val="single"/>
        </w:rPr>
        <w:t>there are</w:t>
      </w:r>
      <w:r w:rsidRPr="00DE58DF">
        <w:rPr>
          <w:u w:val="single"/>
        </w:rPr>
        <w:t xml:space="preserve"> really </w:t>
      </w:r>
      <w:r w:rsidRPr="00DE58DF">
        <w:rPr>
          <w:highlight w:val="cyan"/>
          <w:u w:val="single"/>
        </w:rPr>
        <w:t>no regulations</w:t>
      </w:r>
      <w:r w:rsidRPr="00DE58DF">
        <w:rPr>
          <w:u w:val="single"/>
        </w:rPr>
        <w:t xml:space="preserve"> as of yet.</w:t>
      </w:r>
      <w:r w:rsidRPr="004D41D2">
        <w:rPr>
          <w:sz w:val="8"/>
        </w:rPr>
        <w:t xml:space="preserve"> </w:t>
      </w:r>
      <w:r w:rsidRPr="00DE58DF">
        <w:rPr>
          <w:u w:val="single"/>
        </w:rPr>
        <w:t>Thus weaponizing discoveries in this field immediately become a very dangerous reality</w:t>
      </w:r>
      <w:r w:rsidRPr="004D41D2">
        <w:rPr>
          <w:sz w:val="8"/>
        </w:rPr>
        <w:t xml:space="preserve"> (Gill, 2010). </w:t>
      </w:r>
      <w:r w:rsidRPr="00DE58DF">
        <w:rPr>
          <w:u w:val="single"/>
        </w:rPr>
        <w:t>One of the Pentagon’s military arms or the Defense Advanced Research Projects Agency (DARPA) is working on creating synthetic organisms with built in kill switches providing evidence that</w:t>
      </w:r>
      <w:r w:rsidRPr="004D41D2">
        <w:rPr>
          <w:sz w:val="8"/>
        </w:rPr>
        <w:t xml:space="preserve"> </w:t>
      </w:r>
      <w:r w:rsidRPr="00057598">
        <w:rPr>
          <w:u w:val="single"/>
        </w:rPr>
        <w:t>this</w:t>
      </w:r>
      <w:r w:rsidRPr="00DE58DF">
        <w:rPr>
          <w:u w:val="single"/>
        </w:rPr>
        <w:t xml:space="preserve"> area of </w:t>
      </w:r>
      <w:r w:rsidRPr="00DE58DF">
        <w:rPr>
          <w:highlight w:val="cyan"/>
          <w:u w:val="single"/>
        </w:rPr>
        <w:t>research is</w:t>
      </w:r>
      <w:r w:rsidRPr="00057598">
        <w:rPr>
          <w:u w:val="single"/>
        </w:rPr>
        <w:t xml:space="preserve"> already being </w:t>
      </w:r>
      <w:r w:rsidRPr="00DE58DF">
        <w:rPr>
          <w:highlight w:val="cyan"/>
          <w:u w:val="single"/>
        </w:rPr>
        <w:t>weaponized</w:t>
      </w:r>
      <w:r w:rsidRPr="00DE58DF">
        <w:rPr>
          <w:u w:val="single"/>
        </w:rPr>
        <w:t xml:space="preserve"> </w:t>
      </w:r>
      <w:r w:rsidRPr="00F60F24">
        <w:rPr>
          <w:color w:val="FF0000"/>
          <w:u w:val="single"/>
        </w:rPr>
        <w:t>with back up kill switches in case the subject decides to quit or switch sides against its creator</w:t>
      </w:r>
      <w:r w:rsidRPr="00F60F24">
        <w:rPr>
          <w:color w:val="FF0000"/>
          <w:sz w:val="8"/>
        </w:rPr>
        <w:t xml:space="preserve"> (Drummond, 2010). Another example of this presently arriving nano-revolution can be seen with Tel Aviv University researcher Yael Hanein [having] succeeded in growing living neurons on a mass of carbon nanotubes that act as an electrode to stimulate the neurons and monitor their electrical activity. [This] foundational research that may give sight to blind eyes, merging retinal nerves with electrodes to stimulate cell growth. Until then, her half-human, half-machine invention can be used by drug developers investigating new compounds or formulations to treat delicate nerve tissues in the brain (American Friends of Tel Aviv University: Seeing a Bionic Eye on Medicine's Horizon, 2010). 16 Other areas of research that overlap here are the development of transistors controlled by adenosine triphosphate (ATP) have been developed by researchers at Lawrence Livermore National Laboratory that include applications such as wiring prosthetic devices directly into the nervous system (Barras, 2010). Looking at how these technologies will affect one another is something we will have to reckon with in order to understand just how different tomorrow’s warfare will be. Noted futurist Kurzweil speculates that within the next two decades we will be living in a world capable of molecular manufacturing on a mass scale (Kurzweil, 2005). “Molecular manufacturing is a future technology that will allow us to build large objects to atomic precision, quickly and cheaply, with virtually no defects. Robotic mechanisms will position and react molecules to build systems to complex atomic specification” (Institute for Molecular Manufacturing, 1997). Progress in numerous prototype situations with nearly endless possibilities are continuously being achieved. In the near future we may see viruses being used as batteries to power artificial immune systems patrolling alongside our natural immune systems within the human body (Researchers Build Tiny Batteries with Viruses, 2006). In consideration of future developments of this nature, the coming decades may look completely alien to our current understanding and perception of reality. Science is fast working on developing artificial immune systems to complement and enhance our very capable natural immune systems (Burke and Kendall, 2010). Our world may seem to be evolving slower than it really is because when these technologies mature and come to market things will operate and look very different in our day to day reality. We could see the weaponization of synthetic organisms complete with artificial immune systems storming the battlefield or worse, civilian areas. 17 Nanotechnology has the potential to radically transform our world and species in the coming decades of the 21st century. Conversely, negative effects have been experienced as a result of new nanotechnologies. For example, a nanotech consumer product claiming an active nanoscale ingredient was recalled in Germany for public health reasons in 2006. “At least 77 people reported severe respiratory problems over a one-week period at the end of March -- including six who were hospitalized with pulmonary edema, or fluid in the lungs -- after using a ‘Magic Nano’ bathroom cleansing product, according to the Federal Institute for Risk Assessment in Berlin” (Thayer, 2006). The good news in nano news is that thus far there is not much bad news in regards to numbers of nano-victims (Talbot, 2006). </w:t>
      </w:r>
      <w:r w:rsidRPr="00F60F24">
        <w:rPr>
          <w:color w:val="FF0000"/>
          <w:u w:val="single"/>
        </w:rPr>
        <w:t>There will however be unforeseen negative consequences which we will discover and learn about as they pop into existence.</w:t>
      </w:r>
      <w:r w:rsidRPr="00F60F24">
        <w:rPr>
          <w:color w:val="FF0000"/>
          <w:sz w:val="8"/>
        </w:rPr>
        <w:t xml:space="preserve"> If we had given foresight to how the invention or discovery of electricity, factories, automobiles, nuclear power and the Internet might affect people and society, we might have done a much better job in managing their negative consequences - such as economic disruption, urban sprawl, pollution, nuclear arms race and high-tech crimes," explained Patrick Lin, research director for The Nanoethics Group (Rockets, 2006). From my research there are just not many cases that have existed to explore in depth what harm nanotechnologies have brought or will bring. But there is foresight and speculation on what they could bring. “The National Institute for Occupational Safety and Health, which conducts research on workplace safety, has no recommended exposure limit guidelines for nanomaterials, and the Occupational Safety and Health Administration has no permissible exposure limit specific to engineered nanomaterials” (Environmental Health Perspectives: No Small Worry: Airborne Nanomaterials in the Lab Raise Concerns, 2010). “The National Institute for Occupational Safety and Health also reports that some recent animal toxicology studies suggest 18 nanomaterials may cause specific health effects [such as] carbon nanotubes having been shown to induce inflammation and oxidative stress in animal models” (Environmental Health Perspectives: No Small Worry: Airborne Nanomaterials in the Lab Raise Concerns, 2010). Consequently, the question remains whether or not the nano transformation will be a blessing or a curse. </w:t>
      </w:r>
      <w:r w:rsidRPr="00F60F24">
        <w:rPr>
          <w:color w:val="FF0000"/>
          <w:u w:val="single"/>
        </w:rPr>
        <w:t xml:space="preserve">Although nanotechnology carries great promise, </w:t>
      </w:r>
      <w:r w:rsidRPr="00F60F24">
        <w:rPr>
          <w:color w:val="FF0000"/>
          <w:highlight w:val="cyan"/>
          <w:u w:val="single"/>
        </w:rPr>
        <w:t>serious threat</w:t>
      </w:r>
      <w:r w:rsidRPr="00F60F24">
        <w:rPr>
          <w:color w:val="FF0000"/>
          <w:u w:val="single"/>
        </w:rPr>
        <w:t xml:space="preserve">s </w:t>
      </w:r>
      <w:r w:rsidRPr="00F60F24">
        <w:rPr>
          <w:color w:val="FF0000"/>
          <w:highlight w:val="cyan"/>
          <w:u w:val="single"/>
        </w:rPr>
        <w:t>to</w:t>
      </w:r>
      <w:r w:rsidRPr="00F60F24">
        <w:rPr>
          <w:color w:val="FF0000"/>
          <w:u w:val="single"/>
        </w:rPr>
        <w:t xml:space="preserve"> the survival of </w:t>
      </w:r>
      <w:r w:rsidRPr="00F60F24">
        <w:rPr>
          <w:color w:val="FF0000"/>
          <w:highlight w:val="cyan"/>
          <w:u w:val="single"/>
        </w:rPr>
        <w:t>the human race and</w:t>
      </w:r>
      <w:r w:rsidRPr="00F60F24">
        <w:rPr>
          <w:color w:val="FF0000"/>
          <w:u w:val="single"/>
        </w:rPr>
        <w:t xml:space="preserve"> well being of </w:t>
      </w:r>
      <w:r w:rsidRPr="00F60F24">
        <w:rPr>
          <w:color w:val="FF0000"/>
          <w:highlight w:val="cyan"/>
          <w:u w:val="single"/>
        </w:rPr>
        <w:t>the biosphere</w:t>
      </w:r>
      <w:r w:rsidRPr="00F60F24">
        <w:rPr>
          <w:color w:val="FF0000"/>
          <w:u w:val="single"/>
        </w:rPr>
        <w:t xml:space="preserve"> may arise</w:t>
      </w:r>
      <w:r w:rsidRPr="00F60F24">
        <w:rPr>
          <w:color w:val="FF0000"/>
          <w:sz w:val="8"/>
        </w:rPr>
        <w:t xml:space="preserve"> (Nanotechnology Research, 2010). In an accelerating manner we are moving toward a future with wireless energy and information. Cables used for power transfer will be replaced by energy. An example of this is seen in information transfer via wireless power technologies. New Scientist magazine, among other scientific publications, have published various articles on power cables being phased out and power transfer becoming wireless (Robson, 2010). </w:t>
      </w:r>
      <w:r w:rsidRPr="00F60F24">
        <w:rPr>
          <w:color w:val="FF0000"/>
          <w:u w:val="single"/>
        </w:rPr>
        <w:t>Concurrently, efforts are in progress toward reverse engineering of the human brain and applying the brain’s capabilities, resources and design to AI, intelligence amplification/augmentation (IA), robotics and computers.</w:t>
      </w:r>
      <w:r w:rsidRPr="00F60F24">
        <w:rPr>
          <w:color w:val="FF0000"/>
          <w:sz w:val="8"/>
        </w:rPr>
        <w:t xml:space="preserve"> Presently there is a documentary underway that is actively filming the reverse engineering of the mammalian brain. One major area of work underway is called The Blue Brain Project. This “is the first comprehensive attempt to reverse-engineer the mammalian brain, in order to understand brain function and dysfunction through detailed simulations” (Blue Brain Project, 2010). </w:t>
      </w:r>
      <w:r w:rsidRPr="00F60F24">
        <w:rPr>
          <w:color w:val="FF0000"/>
          <w:u w:val="single"/>
        </w:rPr>
        <w:t>When the human brain is successfully reverse engineered, experts predict life as we know it will advance to a significantly higher technological level.</w:t>
      </w:r>
      <w:r w:rsidRPr="00F60F24">
        <w:rPr>
          <w:color w:val="FF0000"/>
          <w:sz w:val="8"/>
        </w:rPr>
        <w:t xml:space="preserve"> Figure 4 shows the implication of this in the growth of supercomputers in exponentially increasing floating point operations. 19 Figure 4 Growth in Supercomputer power via FLOPS or floating point operations (Kurzweil, 2005). In his landmark book, “The Singularity is Near”, Ray Kurzweil purports that there are three overlapping revolutions slated to change the very nature of our reality. According to Kurzweil, these specifically are the exponentially advancing fields of Genetics, Nanotechnology and Robotics. With regard to genetics, it is predicted that the field of bioinformatics will grow exponentially from the integration of the fields of information, technology and biology. In the areas utilizing nanotechnology, we will see the intersection of technology and information with the organic and inorganic world. This will likely lead to biological assembly and molecular manufacturing that may create startling changes on global societies. This will also likely aid in augmenting the intelligence of human beings through methods such as direct connection to the Internet and world bank of knowledge from a connection attached to or within one’s brain , which, in turn, may very well radically transform the concept of ‘humanness’. In addition, there is the third field of Robotics, what Kurzweil and others say will become infused with ‘Strong AI’ 20 (Artificial Intelligence that matches or exceeds human intelligence). </w:t>
      </w:r>
      <w:r w:rsidRPr="00F60F24">
        <w:rPr>
          <w:color w:val="FF0000"/>
          <w:u w:val="single"/>
        </w:rPr>
        <w:t>Strong AI calculates and forecasts that both computers and machines can reach and surpass human levels of intelligence or ability make decisions based on rational thinking.</w:t>
      </w:r>
      <w:r w:rsidRPr="00F60F24">
        <w:rPr>
          <w:color w:val="FF0000"/>
          <w:sz w:val="8"/>
        </w:rPr>
        <w:t xml:space="preserve"> Strong AI’s existence and validity is hypothesized to be comparably equal to a biological human. When anything, whether biological or non biological, is ‘truly intelligent’, then it can be considered to have mind in the sense that people do (Kurzweil, 2005). Mind being the ability to comprehend, conceptualize, calculate, resourcefully problem solve and be able to pass the famous Turing Test, is then as valid as a human beings. The Turing test is the scientific criterion of interacting with artificial intelligence in which one cannot distinguish whether one is interacting with a human or in fact a robot or artificial intelligence of some form (Harnad, 1992). It is conjectured in some scientific circles that when molecular manufacturing comes of age it will represent a significant technological breakthrough comparable to that of the Industrial Revolution, only accomplished in a much shorter period of time (Nanotechnology: Dangers of Molecular Manufacturing, 2010). </w:t>
      </w:r>
      <w:r w:rsidRPr="00F60F24">
        <w:rPr>
          <w:color w:val="FF0000"/>
          <w:u w:val="single"/>
        </w:rPr>
        <w:t xml:space="preserve">The late Nobel Prize winner in physics, Richard Feynman, spoke of wanting to build billions upon billions of tiny factories, exact duplicates of each other, which would ceaselessly manufacture and create anything atom by atom. </w:t>
      </w:r>
      <w:r w:rsidRPr="00F60F24">
        <w:rPr>
          <w:color w:val="FF0000"/>
          <w:sz w:val="8"/>
        </w:rPr>
        <w:t xml:space="preserve">Feynman is quoted as saying “The principles of physics, as far as I can see, do not speak against the possibility of maneuvering things atom by atom. It is not an attempt to violate any laws; it is something, in principle, that can be done” (Hey, 2002). These types of developments may very well require a new paradigm in thinking. It appears that we are moving into the realm of microscale coherence, intelligence, computing and information storage. Multiple fields such as bioinformatics, robotics and AI are experiencing full scale technological revolutions and opening up new sub fields such as Quantum Computing and molecular manufacturing. Although we continue to see and 21 experience technological advancement in the macro world as illustrated in the continuation of smaller, faster computers, space satellites and the beginnings of commercial space flight, rather, it is in the realm of the microworld in which the biggest changes are yet to come. We have been creating new technologies and refining age old technologies and continue to do so with tremendous will based on the incentives of the interconnectivity and convenience they bring. With each passing year our world becomes more interconnected. Examples include telephones, computers, the Internet, email, social networking sites such as Facebook among others. It appears that not only are we interconnected but we are also interdependent due to these advancements and our state of technological progress. This has resulted in great advantages to people worldwide. An example of global interdependency can be best seen with global trade, transportation and shipping. There are also many companies such as Federal Express and Coca Cola that are present all over the globe. Chinese exports flow to various countries and the presence of U.S. computer operating systems such as Microsoft Windows and Apple Mac OS are in use worldwide. However, downsides exist between interconnectivity and interdependence. Prior to global political organizations such as the United Nations and the World Trade Organization many nations exercised considerable self sufficiency. Many countries were not nearly as interdependent in the past as they currently are and although this economic comparative advantage brings about tremendous benefits, it also brings potential disadvantages. When compared to our present civilization it can be seen that another world war would not only affect everyone on the planet, but most certainly doom countless millions, even possibly billions of people in the event of energy and food lines being disrupted in which all likelihood they would. The point here is simple. We are interconnected and interdependent and this is accompanied with both pros and cons. This was seen in both World Wars I and II. Thus future war can throw 22 economic comparative advantage into a state of disadvantage for many countries, regions, and peoples. This is yet another reason on a long list of how unsustainable and devastating future war will likely be to human and biospheric prosperity. </w:t>
      </w:r>
      <w:r w:rsidRPr="00F60F24">
        <w:rPr>
          <w:color w:val="FF0000"/>
          <w:u w:val="single"/>
        </w:rPr>
        <w:t xml:space="preserve">Customarily the most advanced technologies are used in war. They are frequently invented out of the interest of national defense or offense. Exponentially advancing technologies appear to have a destructive aspect in relation to this. These technologies can be used to kill on levels that may very well exceed all other known levels. </w:t>
      </w:r>
      <w:r w:rsidRPr="00F60F24">
        <w:rPr>
          <w:color w:val="FF0000"/>
          <w:sz w:val="8"/>
        </w:rPr>
        <w:t xml:space="preserve">Presently, the human species engages in war primarily on the macro level. What happens when we open up the microworld of warfare alongside the macro world? Will we conduct war in ways never before seen and in ways unable to be seen physically? Technology ranging from the ability to cloak jets and submarines to insect size and smaller miniature robots storming the battlefield are already operational. The U.S. and UK already have over 8,000 robots in use on the ground and in the air in wars in Iraq and Afghanistan (Bowlby, 2010). There are deadly remote control flying drones that kill insurgents from the sky and bomb disposal robots that save lives by disarming explosives on the ground. </w:t>
      </w:r>
      <w:r w:rsidRPr="00F60F24">
        <w:rPr>
          <w:color w:val="FF0000"/>
          <w:u w:val="single"/>
        </w:rPr>
        <w:t>Iraq and Afghanistan have been more than battle fronts; they have been technological testing grounds for robotic military hardware.</w:t>
      </w:r>
      <w:r w:rsidRPr="00F60F24">
        <w:rPr>
          <w:color w:val="FF0000"/>
          <w:sz w:val="8"/>
        </w:rPr>
        <w:t xml:space="preserve"> A new prototype currently being developed and tested by the Pentagon is a robot called the Energetically Autonomous Tactical Robot or EATR. “It can refuel itself on long journeys by scavenging for organic material - which raises the haunting spectre of a machine consuming corpses on the battlefield” (Bowlby, 2010). Dr Robert Finkelstein of Robotic Technology Inc, the inventor of the machine, insists it will consume "organic material, but mostly vegetarian” (Bowlby, 2010). </w:t>
      </w:r>
      <w:r w:rsidRPr="00F60F24">
        <w:rPr>
          <w:color w:val="FF0000"/>
          <w:u w:val="single"/>
        </w:rPr>
        <w:t>At present, we are in a global technological race. There appears to be no limit to how as to how sophisticated and powerful computers will become nor is there an end in sight to how destructive bombs or weapons may become.</w:t>
      </w:r>
      <w:r w:rsidRPr="00F60F24">
        <w:rPr>
          <w:color w:val="FF0000"/>
          <w:sz w:val="8"/>
        </w:rPr>
        <w:t xml:space="preserve"> Moore’s Law is a great example of this as explained earlier. In regards to the macro level, it is commonly understood that there is a continual increase in the power of explosives. Until recently, the U.S. had the most powerful non-nuclear weapon in the history of human civilization. A satellite-guided air bomb named the ‘Massive Ordnance Air Blast’, was unrivaled in non-nuclear explosivity and aptly nicknamed the ‘Mother Of All Bombs’(Russian military uses nanotechnology to build world's most powerful non-nuclear bomb, 2007). In 2007 the Russians developed a significantly more explosive non-nuclear weapon. As </w:t>
      </w:r>
      <w:r w:rsidRPr="00F60F24">
        <w:rPr>
          <w:color w:val="FF0000"/>
          <w:u w:val="single"/>
        </w:rPr>
        <w:t>with exponential technological advancement, such as seen with computers and robotics, the Russian bomb is smaller in size than its U.S. counterpart while being significantly more powerful.</w:t>
      </w:r>
      <w:r w:rsidRPr="00F60F24">
        <w:rPr>
          <w:color w:val="FF0000"/>
          <w:sz w:val="8"/>
        </w:rPr>
        <w:t xml:space="preserve"> It is reported “that while the Russian bomb contains about 7 tons of high explosives compared with more than 8 tons of explosives in the U.S. bomb, it's four times more powerful because it uses a new, highly efficient type of explosives [that were] developed with the use of nanotechnology” (Russian military uses nanotechnology to build world's most powerful non-nuclear bomb, 2007). It is reported that the blast radius of the Russian bomb is more than twice as large as the U.S. bomb and in terms of TNT explosiveness, the Russian bomb rates at 44 tons of regular explosives compared to 11 tons packed by the U.S. bomb (Russian military uses nanotechnology to build world's most powerful non-nuclear bomb, 2007). </w:t>
      </w:r>
      <w:r w:rsidRPr="00F60F24">
        <w:rPr>
          <w:color w:val="FF0000"/>
          <w:u w:val="single"/>
        </w:rPr>
        <w:t xml:space="preserve">This further </w:t>
      </w:r>
      <w:r w:rsidRPr="00F60F24">
        <w:rPr>
          <w:color w:val="FF0000"/>
          <w:highlight w:val="cyan"/>
          <w:u w:val="single"/>
        </w:rPr>
        <w:t>fuels</w:t>
      </w:r>
      <w:r w:rsidRPr="00F60F24">
        <w:rPr>
          <w:color w:val="FF0000"/>
          <w:u w:val="single"/>
        </w:rPr>
        <w:t xml:space="preserve"> the </w:t>
      </w:r>
      <w:r w:rsidRPr="00F60F24">
        <w:rPr>
          <w:color w:val="FF0000"/>
          <w:highlight w:val="cyan"/>
          <w:u w:val="single"/>
        </w:rPr>
        <w:t>race for the most powerful</w:t>
      </w:r>
      <w:r w:rsidRPr="00F60F24">
        <w:rPr>
          <w:color w:val="FF0000"/>
          <w:u w:val="single"/>
        </w:rPr>
        <w:t xml:space="preserve"> war </w:t>
      </w:r>
      <w:r w:rsidRPr="00F60F24">
        <w:rPr>
          <w:color w:val="FF0000"/>
          <w:highlight w:val="cyan"/>
          <w:u w:val="single"/>
        </w:rPr>
        <w:t>capabilities</w:t>
      </w:r>
      <w:r w:rsidRPr="00F60F24">
        <w:rPr>
          <w:color w:val="FF0000"/>
          <w:u w:val="single"/>
        </w:rPr>
        <w:t xml:space="preserve">. </w:t>
      </w:r>
      <w:r w:rsidRPr="00F60F24">
        <w:rPr>
          <w:color w:val="FF0000"/>
          <w:sz w:val="8"/>
        </w:rPr>
        <w:t>The U.S. is not sitting idle having a defense budget that is nearly as large as the rest of the world combined (List of countries by military expenditures, 2009). The U.S. military will spend about $1.7 billion on ground-based robots in the next five years, covering the 2006-2012 period, according to figures reported by a 24 defense analyst from the National Center for Defense Robotics, a congressionally funded consortium of 160 companies (U.S. will spend $1.7B on military robots, 2007). According to Frank Allen, operations director for Florida State University's High Performance Materials Institute, “the U.S. military is using nanotechnology to make lighter body armor that is more durable, flexible and shellproof. In addition, they are using the same nanofabric in developing a super-strong, extra-light ‘unmanned aerial vehicle’ that could be carried into battle, unfolded and launched over the horizon to spy on [or kill] the enemy. A soldier could carry it in his backpack'' (Tasker, 2009). This nanomaterial is known as “buckypaper made from thin sheets of carbon nanotubes -- carbon that has been vaporized and reformed into particles only a few atoms in size, becoming many times lighter and stronger than steel” (Tasker, 2009). It is also reported that Iran is making advanced attack drones i.e. military robo-planes that are “capable of carrying out assaults with high precision” (Iran to make 'advanced' attack drones – Telegraph, 2010). War as usual on the macro level alone is not sustainable and may lead to severe consequences if it is waged unabated in the coming decades. However, this is not the only threat to humanity and the biosphere. According to this author’s research, war on the micro level potentially looks to be even deadlier by possible orders of magnitude. Figure 4 below provides a look at our technological evolution into the nanoworld.</w:t>
      </w:r>
      <w:r w:rsidRPr="00F60F24">
        <w:rPr>
          <w:color w:val="FF0000"/>
          <w:sz w:val="10"/>
        </w:rPr>
        <w:t xml:space="preserve">Human technology is moving more towards the nano and micro scales as can be seen from figure 3. According to the Center for Responsible Nanotechnology ‘CRN’ (Nanotechnology: Dangers of Molecular Manufacturing, 2010), when molecular manufacturing begins, this technology has the potential to open an unstable arms race between competing and socially differing nations. </w:t>
      </w:r>
      <w:r w:rsidRPr="00F60F24">
        <w:rPr>
          <w:color w:val="FF0000"/>
          <w:u w:val="single"/>
        </w:rPr>
        <w:t xml:space="preserve">The mere </w:t>
      </w:r>
      <w:r w:rsidRPr="00F60F24">
        <w:rPr>
          <w:color w:val="FF0000"/>
          <w:highlight w:val="cyan"/>
          <w:u w:val="single"/>
        </w:rPr>
        <w:t>overuse of</w:t>
      </w:r>
      <w:r w:rsidRPr="00F60F24">
        <w:rPr>
          <w:color w:val="FF0000"/>
          <w:u w:val="single"/>
        </w:rPr>
        <w:t xml:space="preserve"> cheap </w:t>
      </w:r>
      <w:r w:rsidRPr="00F60F24">
        <w:rPr>
          <w:color w:val="FF0000"/>
          <w:highlight w:val="cyan"/>
          <w:u w:val="single"/>
        </w:rPr>
        <w:t>nanoproducts</w:t>
      </w:r>
      <w:r w:rsidRPr="00F60F24">
        <w:rPr>
          <w:color w:val="FF0000"/>
          <w:u w:val="single"/>
        </w:rPr>
        <w:t xml:space="preserve"> alone could </w:t>
      </w:r>
      <w:r w:rsidRPr="00F60F24">
        <w:rPr>
          <w:color w:val="FF0000"/>
          <w:highlight w:val="cyan"/>
          <w:u w:val="single"/>
        </w:rPr>
        <w:t>inflict widespread environmental damage</w:t>
      </w:r>
      <w:r w:rsidRPr="00F60F24">
        <w:rPr>
          <w:color w:val="FF0000"/>
          <w:u w:val="single"/>
        </w:rPr>
        <w:t>. This pales in comparison to using nanotechnology as weaponry with its affects on the environment.</w:t>
      </w:r>
      <w:r w:rsidRPr="00F60F24">
        <w:rPr>
          <w:color w:val="FF0000"/>
          <w:sz w:val="10"/>
        </w:rPr>
        <w:t xml:space="preserve"> </w:t>
      </w:r>
      <w:r w:rsidRPr="00F60F24">
        <w:rPr>
          <w:color w:val="FF0000"/>
          <w:u w:val="single"/>
        </w:rPr>
        <w:t xml:space="preserve">Nanofactories would be small enough to fit in a suitcase and unleash an unfathomable amount of payloads. One scenario the CRN raises is the possibility of </w:t>
      </w:r>
      <w:r w:rsidRPr="00F60F24">
        <w:rPr>
          <w:b/>
          <w:bCs/>
          <w:color w:val="FF0000"/>
          <w:highlight w:val="cyan"/>
          <w:u w:val="single"/>
        </w:rPr>
        <w:t>a</w:t>
      </w:r>
      <w:r w:rsidRPr="00F60F24">
        <w:rPr>
          <w:b/>
          <w:bCs/>
          <w:color w:val="FF0000"/>
          <w:u w:val="single"/>
        </w:rPr>
        <w:t xml:space="preserve"> human species </w:t>
      </w:r>
      <w:r w:rsidRPr="00F60F24">
        <w:rPr>
          <w:b/>
          <w:bCs/>
          <w:color w:val="FF0000"/>
          <w:highlight w:val="cyan"/>
          <w:u w:val="single"/>
        </w:rPr>
        <w:t>extinction nanotech</w:t>
      </w:r>
      <w:r w:rsidRPr="00F60F24">
        <w:rPr>
          <w:b/>
          <w:bCs/>
          <w:color w:val="FF0000"/>
          <w:u w:val="single"/>
        </w:rPr>
        <w:t>nology</w:t>
      </w:r>
    </w:p>
    <w:p w:rsidR="00A95652" w:rsidRPr="00B55AD5" w:rsidRDefault="00A95652" w:rsidP="00B55AD5">
      <w:bookmarkStart w:id="0" w:name="_GoBack"/>
      <w:bookmarkEnd w:id="0"/>
    </w:p>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Georgia">
    <w:altName w:val="﷽﷽﷽﷽﷽﷽﷽﷽ꫠʋ怀"/>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3B7543"/>
    <w:multiLevelType w:val="hybridMultilevel"/>
    <w:tmpl w:val="F9D06D52"/>
    <w:lvl w:ilvl="0" w:tplc="2AFC5598">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6F5BF6"/>
    <w:multiLevelType w:val="hybridMultilevel"/>
    <w:tmpl w:val="FC12E0CE"/>
    <w:lvl w:ilvl="0" w:tplc="C5F027FA">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293CFC"/>
    <w:multiLevelType w:val="hybridMultilevel"/>
    <w:tmpl w:val="08002650"/>
    <w:lvl w:ilvl="0" w:tplc="F294B682">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55158"/>
    <w:rsid w:val="000139A3"/>
    <w:rsid w:val="00100833"/>
    <w:rsid w:val="00104529"/>
    <w:rsid w:val="00105942"/>
    <w:rsid w:val="00107396"/>
    <w:rsid w:val="00144A4C"/>
    <w:rsid w:val="00176AB0"/>
    <w:rsid w:val="00177B7D"/>
    <w:rsid w:val="0018322D"/>
    <w:rsid w:val="001B5776"/>
    <w:rsid w:val="001E527A"/>
    <w:rsid w:val="001F78CE"/>
    <w:rsid w:val="00251FC7"/>
    <w:rsid w:val="0025515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7C2E6-7776-43D4-8BE2-F20B98B53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55158"/>
    <w:rPr>
      <w:rFonts w:ascii="Calibri" w:hAnsi="Calibri"/>
    </w:rPr>
  </w:style>
  <w:style w:type="paragraph" w:styleId="Heading1">
    <w:name w:val="heading 1"/>
    <w:aliases w:val="Pocket"/>
    <w:basedOn w:val="Normal"/>
    <w:next w:val="Normal"/>
    <w:link w:val="Heading1Char"/>
    <w:qFormat/>
    <w:rsid w:val="002551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51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51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No Spacing21,Ta,No Spacing11111"/>
    <w:basedOn w:val="Normal"/>
    <w:next w:val="Normal"/>
    <w:link w:val="Heading4Char"/>
    <w:uiPriority w:val="3"/>
    <w:unhideWhenUsed/>
    <w:qFormat/>
    <w:rsid w:val="002551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5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158"/>
  </w:style>
  <w:style w:type="character" w:customStyle="1" w:styleId="Heading1Char">
    <w:name w:val="Heading 1 Char"/>
    <w:aliases w:val="Pocket Char"/>
    <w:basedOn w:val="DefaultParagraphFont"/>
    <w:link w:val="Heading1"/>
    <w:rsid w:val="002551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51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515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25515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Box,Debate"/>
    <w:basedOn w:val="DefaultParagraphFont"/>
    <w:link w:val="Emphasis1"/>
    <w:uiPriority w:val="7"/>
    <w:qFormat/>
    <w:rsid w:val="002551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515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UnderlinePara"/>
    <w:uiPriority w:val="6"/>
    <w:qFormat/>
    <w:rsid w:val="0025515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255158"/>
    <w:rPr>
      <w:color w:val="auto"/>
      <w:u w:val="none"/>
    </w:rPr>
  </w:style>
  <w:style w:type="character" w:styleId="FollowedHyperlink">
    <w:name w:val="FollowedHyperlink"/>
    <w:basedOn w:val="DefaultParagraphFont"/>
    <w:uiPriority w:val="99"/>
    <w:semiHidden/>
    <w:unhideWhenUsed/>
    <w:rsid w:val="00255158"/>
    <w:rPr>
      <w:color w:val="auto"/>
      <w:u w:val="none"/>
    </w:rPr>
  </w:style>
  <w:style w:type="paragraph" w:styleId="DocumentMap">
    <w:name w:val="Document Map"/>
    <w:basedOn w:val="Normal"/>
    <w:link w:val="DocumentMapChar"/>
    <w:uiPriority w:val="99"/>
    <w:semiHidden/>
    <w:unhideWhenUsed/>
    <w:rsid w:val="002551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5158"/>
    <w:rPr>
      <w:rFonts w:ascii="Lucida Grande" w:hAnsi="Lucida Grande" w:cs="Lucida Grande"/>
      <w:sz w:val="24"/>
    </w:rPr>
  </w:style>
  <w:style w:type="paragraph" w:customStyle="1" w:styleId="Style1">
    <w:name w:val="Style1"/>
    <w:basedOn w:val="Normal"/>
    <w:autoRedefine/>
    <w:qFormat/>
    <w:rsid w:val="00255158"/>
    <w:rPr>
      <w:rFonts w:ascii="Georgia" w:hAnsi="Georgia"/>
      <w:b/>
      <w:color w:val="5B9BD5" w:themeColor="accent1"/>
    </w:rPr>
  </w:style>
  <w:style w:type="paragraph" w:customStyle="1" w:styleId="good">
    <w:name w:val="good"/>
    <w:basedOn w:val="Normal"/>
    <w:autoRedefine/>
    <w:qFormat/>
    <w:rsid w:val="00255158"/>
    <w:rPr>
      <w:b/>
      <w:color w:val="002060"/>
      <w:sz w:val="26"/>
    </w:rPr>
  </w:style>
  <w:style w:type="paragraph" w:customStyle="1" w:styleId="AnalyticsHari">
    <w:name w:val="Analytics [Hari]"/>
    <w:basedOn w:val="Normal"/>
    <w:autoRedefine/>
    <w:qFormat/>
    <w:rsid w:val="00255158"/>
    <w:rPr>
      <w:b/>
      <w:color w:val="002060"/>
      <w:sz w:val="26"/>
    </w:rPr>
  </w:style>
  <w:style w:type="paragraph" w:customStyle="1" w:styleId="AnalyticsHG">
    <w:name w:val="Analytics [HG]"/>
    <w:basedOn w:val="Heading4"/>
    <w:next w:val="Normal"/>
    <w:link w:val="AnalyticsHGChar"/>
    <w:autoRedefine/>
    <w:qFormat/>
    <w:rsid w:val="00255158"/>
    <w:rPr>
      <w:color w:val="000000" w:themeColor="text1"/>
    </w:rPr>
  </w:style>
  <w:style w:type="character" w:customStyle="1" w:styleId="AnalyticsHGChar">
    <w:name w:val="Analytics [HG] Char"/>
    <w:basedOn w:val="DefaultParagraphFont"/>
    <w:link w:val="AnalyticsHG"/>
    <w:rsid w:val="00255158"/>
    <w:rPr>
      <w:rFonts w:ascii="Calibri" w:eastAsiaTheme="majorEastAsia" w:hAnsi="Calibri" w:cstheme="majorBidi"/>
      <w:b/>
      <w:iCs/>
      <w:color w:val="000000" w:themeColor="text1"/>
      <w:sz w:val="26"/>
    </w:rPr>
  </w:style>
  <w:style w:type="paragraph" w:customStyle="1" w:styleId="AnalyticsInitials">
    <w:name w:val="Analytics [Initials]"/>
    <w:basedOn w:val="Heading4"/>
    <w:next w:val="Normal"/>
    <w:link w:val="AnalyticsInitialsChar"/>
    <w:autoRedefine/>
    <w:qFormat/>
    <w:rsid w:val="00255158"/>
    <w:rPr>
      <w:color w:val="000000" w:themeColor="text1"/>
    </w:rPr>
  </w:style>
  <w:style w:type="character" w:customStyle="1" w:styleId="AnalyticsInitialsChar">
    <w:name w:val="Analytics [Initials] Char"/>
    <w:basedOn w:val="Heading4Char"/>
    <w:link w:val="AnalyticsInitials"/>
    <w:rsid w:val="00255158"/>
    <w:rPr>
      <w:rFonts w:ascii="Calibri" w:eastAsiaTheme="majorEastAsia" w:hAnsi="Calibri" w:cstheme="majorBidi"/>
      <w:b/>
      <w:iCs/>
      <w:color w:val="000000" w:themeColor="text1"/>
      <w:sz w:val="26"/>
    </w:rPr>
  </w:style>
  <w:style w:type="paragraph" w:customStyle="1" w:styleId="Card">
    <w:name w:val="Card"/>
    <w:aliases w:val="Medium Grid 21,No Spacing31,No Spacing22,No Spacing3,tag,Tag and Cite,nonunderlined,Dont use,Very Small Text,No Spacing111112,No Spacing41,card,Tags,tags,Debate Text,No Spacing11,No Spacing111111,No Spacing111,No Spacing2,Read stuff,Note Level 2"/>
    <w:basedOn w:val="Heading1"/>
    <w:link w:val="Hyperlink"/>
    <w:autoRedefine/>
    <w:uiPriority w:val="99"/>
    <w:qFormat/>
    <w:rsid w:val="002551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255158"/>
    <w:pPr>
      <w:ind w:left="720"/>
      <w:contextualSpacing/>
    </w:pPr>
  </w:style>
  <w:style w:type="paragraph" w:customStyle="1" w:styleId="Emphasis1">
    <w:name w:val="Emphasis1"/>
    <w:basedOn w:val="Normal"/>
    <w:link w:val="Emphasis"/>
    <w:autoRedefine/>
    <w:uiPriority w:val="7"/>
    <w:qFormat/>
    <w:rsid w:val="002551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link w:val="StyleUnderline"/>
    <w:autoRedefine/>
    <w:uiPriority w:val="6"/>
    <w:qFormat/>
    <w:rsid w:val="00255158"/>
    <w:pPr>
      <w:widowControl w:val="0"/>
      <w:suppressAutoHyphens/>
      <w:spacing w:after="200"/>
      <w:contextualSpacing/>
    </w:pPr>
    <w:rPr>
      <w:rFonts w:asciiTheme="minorHAnsi" w:hAnsiTheme="minorHAnsi"/>
      <w:u w:val="single"/>
    </w:rPr>
  </w:style>
  <w:style w:type="paragraph" w:customStyle="1" w:styleId="authorcreds">
    <w:name w:val="authorcreds"/>
    <w:basedOn w:val="Normal"/>
    <w:link w:val="authorcredsChar"/>
    <w:autoRedefine/>
    <w:uiPriority w:val="4"/>
    <w:qFormat/>
    <w:rsid w:val="00255158"/>
    <w:rPr>
      <w:rFonts w:cstheme="minorHAnsi"/>
      <w:sz w:val="16"/>
    </w:rPr>
  </w:style>
  <w:style w:type="character" w:customStyle="1" w:styleId="authorcredsChar">
    <w:name w:val="authorcreds Char"/>
    <w:basedOn w:val="DefaultParagraphFont"/>
    <w:link w:val="authorcreds"/>
    <w:uiPriority w:val="4"/>
    <w:rsid w:val="00255158"/>
    <w:rPr>
      <w:rFonts w:ascii="Calibri" w:hAnsi="Calibri" w:cstheme="minorHAnsi"/>
      <w:sz w:val="16"/>
    </w:rPr>
  </w:style>
  <w:style w:type="paragraph" w:styleId="Revision">
    <w:name w:val="Revision"/>
    <w:hidden/>
    <w:uiPriority w:val="99"/>
    <w:semiHidden/>
    <w:rsid w:val="00255158"/>
    <w:pPr>
      <w:spacing w:after="0" w:line="240" w:lineRule="auto"/>
    </w:pPr>
    <w:rPr>
      <w:rFonts w:ascii="Calibri" w:eastAsiaTheme="minorEastAsia" w:hAnsi="Calibri" w:cs="Calibri"/>
      <w:szCs w:val="24"/>
    </w:rPr>
  </w:style>
  <w:style w:type="paragraph" w:customStyle="1" w:styleId="textbold">
    <w:name w:val="text bold"/>
    <w:basedOn w:val="Normal"/>
    <w:autoRedefine/>
    <w:uiPriority w:val="7"/>
    <w:qFormat/>
    <w:rsid w:val="0025515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
    <w:name w:val="Analytic"/>
    <w:basedOn w:val="Heading4"/>
    <w:next w:val="Normal"/>
    <w:link w:val="AnalyticChar"/>
    <w:autoRedefine/>
    <w:uiPriority w:val="4"/>
    <w:qFormat/>
    <w:rsid w:val="00255158"/>
    <w:rPr>
      <w:bCs/>
      <w:iCs w:val="0"/>
      <w:szCs w:val="20"/>
    </w:rPr>
  </w:style>
  <w:style w:type="character" w:customStyle="1" w:styleId="AnalyticChar">
    <w:name w:val="Analytic Char"/>
    <w:basedOn w:val="DefaultParagraphFont"/>
    <w:link w:val="Analytic"/>
    <w:uiPriority w:val="4"/>
    <w:rsid w:val="00255158"/>
    <w:rPr>
      <w:rFonts w:ascii="Calibri" w:eastAsiaTheme="majorEastAsia" w:hAnsi="Calibri" w:cstheme="majorBidi"/>
      <w:b/>
      <w:b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7103B-33C9-4C79-8345-1FEDC6073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15</Pages>
  <Words>22365</Words>
  <Characters>127483</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2022-04-23T23:49:00Z</dcterms:created>
  <dcterms:modified xsi:type="dcterms:W3CDTF">2022-04-23T23:50:00Z</dcterms:modified>
</cp:coreProperties>
</file>