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801956" w14:textId="1F27BFE0" w:rsidR="00EF3831" w:rsidRDefault="00EF3831" w:rsidP="00EF3831">
      <w:pPr>
        <w:pStyle w:val="Heading3"/>
      </w:pPr>
      <w:r>
        <w:t>Framework</w:t>
      </w:r>
    </w:p>
    <w:p w14:paraId="61F0E554" w14:textId="59FEB55A" w:rsidR="00EF3831" w:rsidRPr="00A96BFB" w:rsidRDefault="00EF3831" w:rsidP="00EF3831">
      <w:pPr>
        <w:pStyle w:val="Heading4"/>
      </w:pPr>
      <w:r>
        <w:t>My Value is justice</w:t>
      </w:r>
    </w:p>
    <w:p w14:paraId="719AAF37" w14:textId="77777777" w:rsidR="00EF3831" w:rsidRPr="005C3F96" w:rsidRDefault="00EF3831" w:rsidP="00EF3831">
      <w:pPr>
        <w:pStyle w:val="Heading4"/>
      </w:pPr>
      <w:r>
        <w:t xml:space="preserve">The </w:t>
      </w:r>
      <w:proofErr w:type="gramStart"/>
      <w:r>
        <w:t>meta</w:t>
      </w:r>
      <w:proofErr w:type="gramEnd"/>
      <w:r>
        <w:t xml:space="preserve"> ethic is </w:t>
      </w:r>
      <w:proofErr w:type="spellStart"/>
      <w:r>
        <w:t>motivationalism</w:t>
      </w:r>
      <w:proofErr w:type="spellEnd"/>
      <w:r>
        <w:t xml:space="preserve"> – people need to want to follow a theory of justice any other starting point begs the question of why we follow the framework in the first place.</w:t>
      </w:r>
    </w:p>
    <w:p w14:paraId="5640B9CE" w14:textId="77777777" w:rsidR="00EF3831" w:rsidRPr="00F17D01" w:rsidRDefault="00EF3831" w:rsidP="00EF3831">
      <w:pPr>
        <w:pStyle w:val="Heading4"/>
      </w:pPr>
      <w:r>
        <w:t xml:space="preserve">Other frameworks fail. </w:t>
      </w:r>
      <w:r w:rsidRPr="00F17D01">
        <w:t xml:space="preserve">Motivational externalism collapses into </w:t>
      </w:r>
      <w:proofErr w:type="spellStart"/>
      <w:r w:rsidRPr="00F17D01">
        <w:t>internalism</w:t>
      </w:r>
      <w:proofErr w:type="spellEnd"/>
      <w:r w:rsidRPr="00F17D01">
        <w:t xml:space="preserve">. </w:t>
      </w:r>
    </w:p>
    <w:p w14:paraId="0C24F22D" w14:textId="77777777" w:rsidR="00EF3831" w:rsidRPr="00F17D01" w:rsidRDefault="00EF3831" w:rsidP="00EF3831">
      <w:pPr>
        <w:rPr>
          <w:sz w:val="16"/>
          <w:szCs w:val="16"/>
        </w:rPr>
      </w:pPr>
      <w:r w:rsidRPr="00F17D01">
        <w:rPr>
          <w:rStyle w:val="Style13ptBold"/>
        </w:rPr>
        <w:t>Joyce</w:t>
      </w:r>
      <w:r>
        <w:rPr>
          <w:color w:val="000000"/>
        </w:rPr>
        <w:t xml:space="preserve"> </w:t>
      </w:r>
      <w:proofErr w:type="spellStart"/>
      <w:r w:rsidRPr="00F17D01">
        <w:rPr>
          <w:color w:val="000000"/>
          <w:sz w:val="16"/>
          <w:szCs w:val="16"/>
        </w:rPr>
        <w:t>Joyce</w:t>
      </w:r>
      <w:proofErr w:type="spellEnd"/>
      <w:r w:rsidRPr="00F17D01">
        <w:rPr>
          <w:color w:val="000000"/>
          <w:sz w:val="16"/>
          <w:szCs w:val="16"/>
        </w:rPr>
        <w:t>, Richard. “Richard Joyce - The Myth of Morality (Cambridge Studies in Philosophy) (2002).” www.docme.ru/doc/1269345/richard-joyce---the-myth-of-morality--</w:t>
      </w:r>
      <w:proofErr w:type="spellStart"/>
      <w:r w:rsidRPr="00F17D01">
        <w:rPr>
          <w:color w:val="000000"/>
          <w:sz w:val="16"/>
          <w:szCs w:val="16"/>
        </w:rPr>
        <w:t>cambridge</w:t>
      </w:r>
      <w:proofErr w:type="spellEnd"/>
      <w:r w:rsidRPr="00F17D01">
        <w:rPr>
          <w:color w:val="000000"/>
          <w:sz w:val="16"/>
          <w:szCs w:val="16"/>
        </w:rPr>
        <w:t>-studies-</w:t>
      </w:r>
      <w:proofErr w:type="spellStart"/>
      <w:r w:rsidRPr="00F17D01">
        <w:rPr>
          <w:color w:val="000000"/>
          <w:sz w:val="16"/>
          <w:szCs w:val="16"/>
        </w:rPr>
        <w:t>i</w:t>
      </w:r>
      <w:proofErr w:type="spellEnd"/>
      <w:r w:rsidRPr="00F17D01">
        <w:rPr>
          <w:color w:val="000000"/>
          <w:sz w:val="16"/>
          <w:szCs w:val="16"/>
        </w:rPr>
        <w:t>...</w:t>
      </w:r>
    </w:p>
    <w:p w14:paraId="006B4FC4" w14:textId="77777777" w:rsidR="00EF3831" w:rsidRPr="00DA711A" w:rsidRDefault="00EF3831" w:rsidP="00EF3831">
      <w:pPr>
        <w:rPr>
          <w:color w:val="000000"/>
          <w:sz w:val="14"/>
          <w:szCs w:val="20"/>
        </w:rPr>
      </w:pPr>
      <w:r w:rsidRPr="00DA711A">
        <w:rPr>
          <w:color w:val="000000"/>
          <w:sz w:val="14"/>
          <w:szCs w:val="12"/>
        </w:rPr>
        <w:t>Back to the</w:t>
      </w:r>
      <w:r w:rsidRPr="00DA711A">
        <w:rPr>
          <w:color w:val="000000"/>
          <w:sz w:val="14"/>
        </w:rPr>
        <w:t xml:space="preserve"> </w:t>
      </w:r>
      <w:r w:rsidRPr="00DA711A">
        <w:rPr>
          <w:color w:val="000000"/>
          <w:sz w:val="14"/>
          <w:szCs w:val="12"/>
        </w:rPr>
        <w:t xml:space="preserve">[Suppose] external reason[s]. Suppose it were claimed, instead, that I have a reason to refrain from drinking the coffee because it is </w:t>
      </w:r>
      <w:proofErr w:type="spellStart"/>
      <w:r w:rsidRPr="00DA711A">
        <w:rPr>
          <w:color w:val="000000"/>
          <w:sz w:val="14"/>
          <w:szCs w:val="12"/>
        </w:rPr>
        <w:t>tapu</w:t>
      </w:r>
      <w:proofErr w:type="spellEnd"/>
      <w:r w:rsidRPr="00DA711A">
        <w:rPr>
          <w:color w:val="000000"/>
          <w:sz w:val="14"/>
          <w:szCs w:val="12"/>
        </w:rPr>
        <w:t xml:space="preserve"> and must not be touched. This reason claim will be urged regardless of what I may say about my indifference to </w:t>
      </w:r>
      <w:proofErr w:type="spellStart"/>
      <w:r w:rsidRPr="00DA711A">
        <w:rPr>
          <w:color w:val="000000"/>
          <w:sz w:val="14"/>
          <w:szCs w:val="12"/>
        </w:rPr>
        <w:t>tapu</w:t>
      </w:r>
      <w:proofErr w:type="spellEnd"/>
      <w:r w:rsidRPr="00DA711A">
        <w:rPr>
          <w:color w:val="000000"/>
          <w:sz w:val="14"/>
          <w:szCs w:val="12"/>
        </w:rPr>
        <w:t>, or my citing of nihilistic desires to tempt the hand of fate. [r]</w:t>
      </w:r>
      <w:proofErr w:type="spellStart"/>
      <w:r w:rsidRPr="00DA711A">
        <w:rPr>
          <w:color w:val="000000"/>
          <w:sz w:val="14"/>
          <w:szCs w:val="12"/>
        </w:rPr>
        <w:t>egardless</w:t>
      </w:r>
      <w:proofErr w:type="spellEnd"/>
      <w:r w:rsidRPr="00DA711A">
        <w:rPr>
          <w:color w:val="000000"/>
          <w:sz w:val="14"/>
          <w:szCs w:val="12"/>
        </w:rPr>
        <w:t xml:space="preserve"> of my desires (it is claimed) I ought </w:t>
      </w:r>
      <w:proofErr w:type="gramStart"/>
      <w:r w:rsidRPr="00DA711A">
        <w:rPr>
          <w:color w:val="000000"/>
          <w:sz w:val="14"/>
          <w:szCs w:val="12"/>
        </w:rPr>
        <w:t>not</w:t>
      </w:r>
      <w:proofErr w:type="gramEnd"/>
      <w:r w:rsidRPr="00DA711A">
        <w:rPr>
          <w:color w:val="000000"/>
          <w:sz w:val="14"/>
          <w:szCs w:val="12"/>
        </w:rPr>
        <w:t xml:space="preserve"> drink - l have a reason not to drink</w:t>
      </w:r>
      <w:r w:rsidRPr="00F17D01">
        <w:rPr>
          <w:color w:val="000000"/>
          <w:u w:val="single"/>
        </w:rPr>
        <w:t xml:space="preserve">. </w:t>
      </w:r>
      <w:r w:rsidRPr="00DA711A">
        <w:rPr>
          <w:color w:val="000000"/>
          <w:sz w:val="14"/>
          <w:szCs w:val="12"/>
        </w:rPr>
        <w:t>But</w:t>
      </w:r>
      <w:r w:rsidRPr="00F17D01">
        <w:rPr>
          <w:color w:val="000000"/>
          <w:u w:val="single"/>
        </w:rPr>
        <w:t xml:space="preserve"> </w:t>
      </w:r>
      <w:r w:rsidRPr="00BE7216">
        <w:rPr>
          <w:b/>
          <w:bCs/>
          <w:color w:val="000000"/>
          <w:highlight w:val="cyan"/>
          <w:u w:val="single"/>
        </w:rPr>
        <w:t>how could</w:t>
      </w:r>
      <w:r w:rsidRPr="00DA711A">
        <w:rPr>
          <w:color w:val="000000"/>
          <w:sz w:val="14"/>
        </w:rPr>
        <w:t xml:space="preserve"> </w:t>
      </w:r>
      <w:r w:rsidRPr="00DA711A">
        <w:rPr>
          <w:color w:val="000000"/>
          <w:sz w:val="14"/>
          <w:szCs w:val="12"/>
        </w:rPr>
        <w:t xml:space="preserve">that reason ever explain any action of mine? Could the </w:t>
      </w:r>
      <w:r w:rsidRPr="00BE7216">
        <w:rPr>
          <w:b/>
          <w:bCs/>
          <w:color w:val="000000"/>
          <w:highlight w:val="cyan"/>
          <w:u w:val="single"/>
        </w:rPr>
        <w:t>external reason</w:t>
      </w:r>
      <w:r w:rsidRPr="00DA711A">
        <w:rPr>
          <w:color w:val="000000"/>
          <w:sz w:val="14"/>
        </w:rPr>
        <w:t xml:space="preserve"> </w:t>
      </w:r>
      <w:r w:rsidRPr="00DA711A">
        <w:rPr>
          <w:color w:val="000000"/>
          <w:sz w:val="14"/>
          <w:szCs w:val="12"/>
        </w:rPr>
        <w:t>even</w:t>
      </w:r>
      <w:r w:rsidRPr="00DA711A">
        <w:rPr>
          <w:color w:val="000000"/>
          <w:sz w:val="14"/>
        </w:rPr>
        <w:t xml:space="preserve"> </w:t>
      </w:r>
      <w:r w:rsidRPr="00BE7216">
        <w:rPr>
          <w:b/>
          <w:bCs/>
          <w:color w:val="000000"/>
          <w:highlight w:val="cyan"/>
          <w:u w:val="single"/>
        </w:rPr>
        <w:t>explain</w:t>
      </w:r>
      <w:r w:rsidRPr="00F17D01">
        <w:rPr>
          <w:color w:val="000000"/>
          <w:u w:val="single"/>
        </w:rPr>
        <w:t xml:space="preserve"> </w:t>
      </w:r>
      <w:r w:rsidRPr="00DA711A">
        <w:rPr>
          <w:color w:val="000000"/>
          <w:sz w:val="14"/>
          <w:szCs w:val="12"/>
        </w:rPr>
        <w:t xml:space="preserve">my </w:t>
      </w:r>
      <w:r w:rsidRPr="00BE7216">
        <w:rPr>
          <w:b/>
          <w:bCs/>
          <w:color w:val="000000"/>
          <w:highlight w:val="cyan"/>
          <w:u w:val="single"/>
        </w:rPr>
        <w:t>[action]</w:t>
      </w:r>
      <w:r w:rsidRPr="00F17D01">
        <w:rPr>
          <w:color w:val="000000"/>
          <w:u w:val="single"/>
        </w:rPr>
        <w:t xml:space="preserve"> </w:t>
      </w:r>
      <w:r w:rsidRPr="00DA711A">
        <w:rPr>
          <w:color w:val="000000"/>
          <w:sz w:val="14"/>
          <w:szCs w:val="12"/>
        </w:rPr>
        <w:t>from drinking</w:t>
      </w:r>
      <w:r w:rsidRPr="00F17D01">
        <w:rPr>
          <w:b/>
          <w:bCs/>
          <w:color w:val="000000"/>
          <w:u w:val="single"/>
        </w:rPr>
        <w:t>?</w:t>
      </w:r>
      <w:r w:rsidRPr="00DA711A">
        <w:rPr>
          <w:color w:val="000000"/>
          <w:sz w:val="14"/>
        </w:rPr>
        <w:t xml:space="preserve"> </w:t>
      </w:r>
      <w:r w:rsidRPr="00DA711A">
        <w:rPr>
          <w:color w:val="000000"/>
          <w:sz w:val="14"/>
          <w:szCs w:val="12"/>
        </w:rPr>
        <w:t>Clearly,</w:t>
      </w:r>
      <w:r w:rsidRPr="00DA711A">
        <w:rPr>
          <w:color w:val="000000"/>
          <w:sz w:val="14"/>
        </w:rPr>
        <w:t xml:space="preserve"> </w:t>
      </w:r>
      <w:r w:rsidRPr="00DA711A">
        <w:rPr>
          <w:color w:val="000000"/>
          <w:sz w:val="14"/>
          <w:szCs w:val="12"/>
        </w:rPr>
        <w:t>in order to explain</w:t>
      </w:r>
      <w:r w:rsidRPr="00F17D01">
        <w:rPr>
          <w:color w:val="000000"/>
          <w:u w:val="single"/>
        </w:rPr>
        <w:t xml:space="preserve"> </w:t>
      </w:r>
      <w:r w:rsidRPr="00DA711A">
        <w:rPr>
          <w:color w:val="000000"/>
          <w:sz w:val="14"/>
          <w:szCs w:val="12"/>
        </w:rPr>
        <w:t xml:space="preserve">it </w:t>
      </w:r>
      <w:r w:rsidRPr="00BE7216">
        <w:rPr>
          <w:b/>
          <w:bCs/>
          <w:color w:val="000000"/>
          <w:highlight w:val="cyan"/>
          <w:u w:val="single"/>
        </w:rPr>
        <w:t>the</w:t>
      </w:r>
      <w:r w:rsidRPr="00F17D01">
        <w:rPr>
          <w:color w:val="000000"/>
          <w:u w:val="single"/>
        </w:rPr>
        <w:t xml:space="preserve"> </w:t>
      </w:r>
      <w:r w:rsidRPr="00DA711A">
        <w:rPr>
          <w:color w:val="000000"/>
          <w:sz w:val="14"/>
          <w:szCs w:val="12"/>
        </w:rPr>
        <w:t xml:space="preserve">external </w:t>
      </w:r>
      <w:r w:rsidRPr="00BE7216">
        <w:rPr>
          <w:b/>
          <w:bCs/>
          <w:color w:val="000000"/>
          <w:highlight w:val="cyan"/>
          <w:u w:val="single"/>
        </w:rPr>
        <w:t>reason must have some causal</w:t>
      </w:r>
      <w:r w:rsidRPr="00DA711A">
        <w:rPr>
          <w:color w:val="000000"/>
          <w:sz w:val="14"/>
          <w:szCs w:val="12"/>
        </w:rPr>
        <w:t xml:space="preserve">ly efficacious </w:t>
      </w:r>
      <w:r w:rsidRPr="00BE7216">
        <w:rPr>
          <w:b/>
          <w:bCs/>
          <w:color w:val="000000"/>
          <w:highlight w:val="cyan"/>
          <w:u w:val="single"/>
        </w:rPr>
        <w:t>role [in]</w:t>
      </w:r>
      <w:r w:rsidRPr="00F17D01">
        <w:rPr>
          <w:color w:val="000000"/>
          <w:u w:val="single"/>
        </w:rPr>
        <w:t xml:space="preserve"> </w:t>
      </w:r>
      <w:r w:rsidRPr="00DA711A">
        <w:rPr>
          <w:color w:val="000000"/>
          <w:sz w:val="14"/>
          <w:szCs w:val="12"/>
        </w:rPr>
        <w:t xml:space="preserve">among the antecedents of </w:t>
      </w:r>
      <w:r w:rsidRPr="00BE7216">
        <w:rPr>
          <w:b/>
          <w:bCs/>
          <w:color w:val="000000"/>
          <w:highlight w:val="cyan"/>
          <w:u w:val="single"/>
        </w:rPr>
        <w:t>the action</w:t>
      </w:r>
      <w:r w:rsidRPr="00DA711A">
        <w:rPr>
          <w:color w:val="000000"/>
          <w:sz w:val="14"/>
        </w:rPr>
        <w:t xml:space="preserve"> </w:t>
      </w:r>
      <w:r w:rsidRPr="00DA711A">
        <w:rPr>
          <w:color w:val="000000"/>
          <w:sz w:val="14"/>
          <w:szCs w:val="12"/>
        </w:rPr>
        <w:t xml:space="preserve">(in this case, an omission) — l must have. </w:t>
      </w:r>
      <w:proofErr w:type="gramStart"/>
      <w:r w:rsidRPr="00DA711A">
        <w:rPr>
          <w:color w:val="000000"/>
          <w:sz w:val="14"/>
          <w:szCs w:val="12"/>
        </w:rPr>
        <w:t>in</w:t>
      </w:r>
      <w:proofErr w:type="gramEnd"/>
      <w:r w:rsidRPr="00DA711A">
        <w:rPr>
          <w:color w:val="000000"/>
          <w:sz w:val="14"/>
          <w:szCs w:val="12"/>
        </w:rPr>
        <w:t xml:space="preserve"> some manner. "</w:t>
      </w:r>
      <w:proofErr w:type="gramStart"/>
      <w:r w:rsidRPr="00DA711A">
        <w:rPr>
          <w:color w:val="000000"/>
          <w:sz w:val="14"/>
          <w:szCs w:val="12"/>
        </w:rPr>
        <w:t>internalized</w:t>
      </w:r>
      <w:proofErr w:type="gramEnd"/>
      <w:r w:rsidRPr="00DA711A">
        <w:rPr>
          <w:color w:val="000000"/>
          <w:sz w:val="14"/>
          <w:szCs w:val="12"/>
        </w:rPr>
        <w:t>" it.</w:t>
      </w:r>
      <w:r w:rsidRPr="00DA711A">
        <w:rPr>
          <w:color w:val="000000"/>
          <w:sz w:val="14"/>
        </w:rPr>
        <w:t xml:space="preserve"> </w:t>
      </w:r>
      <w:r w:rsidRPr="00DA711A">
        <w:rPr>
          <w:color w:val="000000"/>
          <w:sz w:val="14"/>
          <w:szCs w:val="12"/>
        </w:rPr>
        <w:t>The only possibility, it would seem, consistent with its being an external reason, is that I believe the external reason claim [but</w:t>
      </w:r>
      <w:proofErr w:type="gramStart"/>
      <w:r w:rsidRPr="00DA711A">
        <w:rPr>
          <w:color w:val="000000"/>
          <w:sz w:val="14"/>
          <w:szCs w:val="12"/>
        </w:rPr>
        <w:t>] :</w:t>
      </w:r>
      <w:proofErr w:type="gramEnd"/>
      <w:r w:rsidRPr="00DA711A">
        <w:rPr>
          <w:color w:val="000000"/>
          <w:sz w:val="14"/>
          <w:szCs w:val="12"/>
        </w:rPr>
        <w:t xml:space="preserve"> I believe that the coffee is </w:t>
      </w:r>
      <w:proofErr w:type="spellStart"/>
      <w:r w:rsidRPr="00DA711A">
        <w:rPr>
          <w:color w:val="000000"/>
          <w:sz w:val="14"/>
          <w:szCs w:val="12"/>
        </w:rPr>
        <w:t>tapu</w:t>
      </w:r>
      <w:proofErr w:type="spellEnd"/>
      <w:r w:rsidRPr="00DA711A">
        <w:rPr>
          <w:color w:val="000000"/>
          <w:sz w:val="14"/>
          <w:szCs w:val="12"/>
        </w:rPr>
        <w:t>. There's no doubting that such a belief can play a role in explaining actions - including my refraining from drinking the coffee. The question is whether the</w:t>
      </w:r>
      <w:r w:rsidRPr="00DA711A">
        <w:rPr>
          <w:color w:val="000000"/>
          <w:sz w:val="14"/>
        </w:rPr>
        <w:t xml:space="preserve"> </w:t>
      </w:r>
      <w:r w:rsidRPr="00BE7216">
        <w:rPr>
          <w:b/>
          <w:bCs/>
          <w:color w:val="000000"/>
          <w:highlight w:val="cyan"/>
          <w:u w:val="single"/>
        </w:rPr>
        <w:t xml:space="preserve">belief alone </w:t>
      </w:r>
      <w:proofErr w:type="gramStart"/>
      <w:r w:rsidRPr="00BE7216">
        <w:rPr>
          <w:b/>
          <w:bCs/>
          <w:color w:val="000000"/>
          <w:highlight w:val="cyan"/>
          <w:u w:val="single"/>
        </w:rPr>
        <w:t>can[</w:t>
      </w:r>
      <w:proofErr w:type="gramEnd"/>
      <w:r w:rsidRPr="00BE7216">
        <w:rPr>
          <w:b/>
          <w:bCs/>
          <w:color w:val="000000"/>
          <w:highlight w:val="cyan"/>
          <w:u w:val="single"/>
        </w:rPr>
        <w:t>not] produce action</w:t>
      </w:r>
      <w:r w:rsidRPr="00DA711A">
        <w:rPr>
          <w:color w:val="000000"/>
          <w:sz w:val="14"/>
          <w:szCs w:val="12"/>
        </w:rPr>
        <w:t>, to which the correct answer is “No.” A very familiar and eminently sensible view says that</w:t>
      </w:r>
      <w:r w:rsidRPr="00DA711A">
        <w:rPr>
          <w:color w:val="000000"/>
          <w:sz w:val="14"/>
        </w:rPr>
        <w:t xml:space="preserve"> </w:t>
      </w:r>
      <w:r w:rsidRPr="00BE7216">
        <w:rPr>
          <w:b/>
          <w:bCs/>
          <w:color w:val="000000"/>
          <w:highlight w:val="cyan"/>
          <w:u w:val="single"/>
        </w:rPr>
        <w:t>in order to explain</w:t>
      </w:r>
      <w:r w:rsidRPr="00F17D01">
        <w:rPr>
          <w:color w:val="000000"/>
          <w:u w:val="single"/>
        </w:rPr>
        <w:t xml:space="preserve"> </w:t>
      </w:r>
      <w:r w:rsidRPr="00DA711A">
        <w:rPr>
          <w:color w:val="000000"/>
          <w:sz w:val="14"/>
          <w:szCs w:val="12"/>
        </w:rPr>
        <w:t xml:space="preserve">an </w:t>
      </w:r>
      <w:r w:rsidRPr="00BE7216">
        <w:rPr>
          <w:b/>
          <w:bCs/>
          <w:color w:val="000000"/>
          <w:highlight w:val="cyan"/>
          <w:u w:val="single"/>
        </w:rPr>
        <w:t>action</w:t>
      </w:r>
      <w:r w:rsidRPr="00F17D01">
        <w:rPr>
          <w:color w:val="000000"/>
          <w:u w:val="single"/>
        </w:rPr>
        <w:t xml:space="preserve"> </w:t>
      </w:r>
      <w:r w:rsidRPr="00DA711A">
        <w:rPr>
          <w:color w:val="000000"/>
          <w:sz w:val="14"/>
          <w:szCs w:val="12"/>
        </w:rPr>
        <w:t>the</w:t>
      </w:r>
      <w:r w:rsidRPr="00F17D01">
        <w:rPr>
          <w:color w:val="000000"/>
          <w:u w:val="single"/>
        </w:rPr>
        <w:t xml:space="preserve"> </w:t>
      </w:r>
      <w:r w:rsidRPr="00BE7216">
        <w:rPr>
          <w:b/>
          <w:bCs/>
          <w:color w:val="000000"/>
          <w:highlight w:val="cyan"/>
          <w:u w:val="single"/>
        </w:rPr>
        <w:t>belief must couple with desire</w:t>
      </w:r>
      <w:r w:rsidRPr="00DA711A">
        <w:rPr>
          <w:sz w:val="14"/>
        </w:rPr>
        <w:t>s</w:t>
      </w:r>
      <w:r w:rsidRPr="00DA711A">
        <w:rPr>
          <w:color w:val="000000"/>
          <w:sz w:val="14"/>
        </w:rPr>
        <w:t xml:space="preserve"> </w:t>
      </w:r>
      <w:r w:rsidRPr="00DA711A">
        <w:rPr>
          <w:color w:val="000000"/>
          <w:sz w:val="14"/>
          <w:szCs w:val="12"/>
        </w:rPr>
        <w:t xml:space="preserve">(such that those same desires had in the absence of the belief would not have resulted in the action). And this seems correct: if I believe that the coffee is [bad] </w:t>
      </w:r>
      <w:proofErr w:type="spellStart"/>
      <w:r w:rsidRPr="00DA711A">
        <w:rPr>
          <w:color w:val="000000"/>
          <w:sz w:val="14"/>
          <w:szCs w:val="12"/>
        </w:rPr>
        <w:t>tapu</w:t>
      </w:r>
      <w:proofErr w:type="spellEnd"/>
      <w:r w:rsidRPr="00DA711A">
        <w:rPr>
          <w:color w:val="000000"/>
          <w:sz w:val="14"/>
          <w:szCs w:val="12"/>
        </w:rPr>
        <w:t xml:space="preserve"> but really just don’t care about that, then I will not refrain from drinking it. So in order</w:t>
      </w:r>
      <w:r w:rsidRPr="00F17D01">
        <w:rPr>
          <w:color w:val="000000"/>
          <w:u w:val="single"/>
        </w:rPr>
        <w:t xml:space="preserve"> </w:t>
      </w:r>
      <w:r w:rsidRPr="00DA711A">
        <w:rPr>
          <w:color w:val="000000"/>
          <w:sz w:val="14"/>
          <w:szCs w:val="12"/>
        </w:rPr>
        <w:t>for the belief to explain action it must couple with [desire]</w:t>
      </w:r>
      <w:r w:rsidRPr="00F17D01">
        <w:rPr>
          <w:color w:val="000000"/>
          <w:u w:val="single"/>
        </w:rPr>
        <w:t xml:space="preserve"> </w:t>
      </w:r>
      <w:r w:rsidRPr="00DA711A">
        <w:rPr>
          <w:color w:val="000000"/>
          <w:sz w:val="14"/>
          <w:szCs w:val="12"/>
        </w:rPr>
        <w:t>elements - but in that case the putative</w:t>
      </w:r>
      <w:r w:rsidRPr="00DA711A">
        <w:rPr>
          <w:color w:val="000000"/>
          <w:sz w:val="14"/>
        </w:rPr>
        <w:t xml:space="preserve"> </w:t>
      </w:r>
      <w:r w:rsidRPr="00BE7216">
        <w:rPr>
          <w:b/>
          <w:bCs/>
          <w:color w:val="000000"/>
          <w:highlight w:val="cyan"/>
          <w:u w:val="single"/>
        </w:rPr>
        <w:t xml:space="preserve">external reason </w:t>
      </w:r>
      <w:proofErr w:type="gramStart"/>
      <w:r w:rsidRPr="00BE7216">
        <w:rPr>
          <w:b/>
          <w:bCs/>
          <w:color w:val="000000"/>
          <w:highlight w:val="cyan"/>
          <w:u w:val="single"/>
        </w:rPr>
        <w:t>collapses</w:t>
      </w:r>
      <w:proofErr w:type="gramEnd"/>
      <w:r w:rsidRPr="00BE7216">
        <w:rPr>
          <w:b/>
          <w:bCs/>
          <w:color w:val="000000"/>
          <w:highlight w:val="cyan"/>
          <w:u w:val="single"/>
        </w:rPr>
        <w:t xml:space="preserve"> into</w:t>
      </w:r>
      <w:r w:rsidRPr="00F17D01">
        <w:rPr>
          <w:color w:val="000000"/>
          <w:u w:val="single"/>
        </w:rPr>
        <w:t xml:space="preserve"> </w:t>
      </w:r>
      <w:r w:rsidRPr="00DA711A">
        <w:rPr>
          <w:color w:val="000000"/>
          <w:sz w:val="14"/>
          <w:szCs w:val="12"/>
        </w:rPr>
        <w:t>an</w:t>
      </w:r>
      <w:r w:rsidRPr="00DA711A">
        <w:rPr>
          <w:color w:val="000000"/>
          <w:sz w:val="14"/>
        </w:rPr>
        <w:t xml:space="preserve"> </w:t>
      </w:r>
      <w:r w:rsidRPr="00BE7216">
        <w:rPr>
          <w:b/>
          <w:bCs/>
          <w:color w:val="000000"/>
          <w:highlight w:val="cyan"/>
          <w:u w:val="single"/>
        </w:rPr>
        <w:t>internal</w:t>
      </w:r>
      <w:r w:rsidRPr="00F17D01">
        <w:rPr>
          <w:color w:val="000000"/>
          <w:u w:val="single"/>
        </w:rPr>
        <w:t xml:space="preserve"> </w:t>
      </w:r>
      <w:r w:rsidRPr="00DA711A">
        <w:rPr>
          <w:color w:val="000000"/>
          <w:sz w:val="14"/>
          <w:szCs w:val="12"/>
        </w:rPr>
        <w:t xml:space="preserve">one.3 </w:t>
      </w:r>
    </w:p>
    <w:p w14:paraId="2FDFB426" w14:textId="77777777" w:rsidR="00EF3831" w:rsidRPr="009B77D8" w:rsidRDefault="00EF3831" w:rsidP="00EF3831">
      <w:pPr>
        <w:pStyle w:val="Heading4"/>
      </w:pPr>
      <w:r w:rsidRPr="76E8A924">
        <w:rPr>
          <w:color w:val="000000" w:themeColor="text1"/>
        </w:rPr>
        <w:t xml:space="preserve">Agents can only be motivated their own desires; not the external desires of another because A) one can’t access the desires of others and B) because there are infinite desires of others that aren’t communicated and thus accounted for.  </w:t>
      </w:r>
    </w:p>
    <w:p w14:paraId="340ED426" w14:textId="77777777" w:rsidR="00EF3831" w:rsidRDefault="00EF3831" w:rsidP="00EF3831">
      <w:pPr>
        <w:pStyle w:val="Heading4"/>
      </w:pPr>
      <w:r>
        <w:t>Only</w:t>
      </w:r>
      <w:r w:rsidRPr="00662726">
        <w:t xml:space="preserve"> contractarianism’s foundation in the empirical fact that individuals have desires provides a non-circular origin for the ability to form a </w:t>
      </w:r>
      <w:r>
        <w:t>moral</w:t>
      </w:r>
      <w:r w:rsidRPr="00662726">
        <w:t xml:space="preserve"> obligation.</w:t>
      </w:r>
      <w:r w:rsidRPr="00AE1E88">
        <w:t xml:space="preserve"> </w:t>
      </w:r>
    </w:p>
    <w:p w14:paraId="37ED7994" w14:textId="77777777" w:rsidR="00EF3831" w:rsidRDefault="00EF3831" w:rsidP="00EF3831">
      <w:pPr>
        <w:pStyle w:val="Normal1"/>
        <w:rPr>
          <w:rFonts w:ascii="Calibri" w:eastAsia="Times New Roman" w:hAnsi="Calibri" w:cs="Calibri"/>
          <w:b/>
          <w:color w:val="auto"/>
          <w:sz w:val="24"/>
          <w:u w:val="single"/>
        </w:rPr>
      </w:pPr>
      <w:r w:rsidRPr="002457DB">
        <w:rPr>
          <w:rStyle w:val="Style13ptBold"/>
        </w:rPr>
        <w:t>Gauthier</w:t>
      </w:r>
      <w:r w:rsidRPr="00AE1E88">
        <w:rPr>
          <w:rFonts w:ascii="Calibri" w:eastAsia="Times New Roman" w:hAnsi="Calibri" w:cs="Calibri"/>
          <w:b/>
          <w:color w:val="auto"/>
          <w:sz w:val="24"/>
        </w:rPr>
        <w:t xml:space="preserve">, </w:t>
      </w:r>
      <w:r w:rsidRPr="00AE1E88">
        <w:rPr>
          <w:rFonts w:ascii="Calibri" w:eastAsia="Times New Roman" w:hAnsi="Calibri" w:cs="Calibri"/>
          <w:sz w:val="12"/>
          <w:szCs w:val="12"/>
        </w:rPr>
        <w:t xml:space="preserve">Gauthier, David P. </w:t>
      </w:r>
      <w:r w:rsidRPr="00AE1E88">
        <w:rPr>
          <w:rFonts w:ascii="Calibri" w:eastAsia="Times New Roman" w:hAnsi="Calibri" w:cs="Calibri"/>
          <w:i/>
          <w:sz w:val="12"/>
          <w:szCs w:val="12"/>
        </w:rPr>
        <w:t>Morals by Agreement</w:t>
      </w:r>
      <w:r w:rsidRPr="00AE1E88">
        <w:rPr>
          <w:rFonts w:ascii="Calibri" w:eastAsia="Times New Roman" w:hAnsi="Calibri" w:cs="Calibri"/>
          <w:sz w:val="12"/>
          <w:szCs w:val="12"/>
        </w:rPr>
        <w:t>. Oxford: Clarendon, 1986. Print.</w:t>
      </w:r>
      <w:r w:rsidRPr="00AE1E88">
        <w:rPr>
          <w:rFonts w:ascii="Calibri" w:eastAsia="Times New Roman" w:hAnsi="Calibri" w:cs="Calibri"/>
          <w:b/>
          <w:color w:val="auto"/>
          <w:sz w:val="24"/>
          <w:u w:val="single"/>
        </w:rPr>
        <w:t xml:space="preserve"> </w:t>
      </w:r>
    </w:p>
    <w:p w14:paraId="2C5DF4B4" w14:textId="77777777" w:rsidR="00EF3831" w:rsidRDefault="00EF3831" w:rsidP="00EF3831">
      <w:pPr>
        <w:pStyle w:val="Normal1"/>
        <w:rPr>
          <w:rFonts w:ascii="Calibri" w:eastAsia="Times New Roman" w:hAnsi="Calibri" w:cs="Calibri"/>
          <w:color w:val="auto"/>
          <w:sz w:val="12"/>
          <w:szCs w:val="12"/>
        </w:rPr>
      </w:pPr>
      <w:r w:rsidRPr="00D27C83">
        <w:rPr>
          <w:rFonts w:ascii="Calibri" w:eastAsia="Times New Roman" w:hAnsi="Calibri" w:cs="Calibri"/>
          <w:b/>
          <w:color w:val="auto"/>
          <w:sz w:val="24"/>
          <w:u w:val="single"/>
        </w:rPr>
        <w:t xml:space="preserve">“A </w:t>
      </w:r>
      <w:r w:rsidRPr="00BE7216">
        <w:rPr>
          <w:rFonts w:ascii="Calibri" w:eastAsia="Times New Roman" w:hAnsi="Calibri" w:cs="Calibri"/>
          <w:b/>
          <w:color w:val="auto"/>
          <w:sz w:val="24"/>
          <w:highlight w:val="cyan"/>
          <w:u w:val="single"/>
        </w:rPr>
        <w:t>contractarian theory</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of morals,</w:t>
      </w:r>
      <w:r w:rsidRPr="00AE1E88">
        <w:rPr>
          <w:rFonts w:ascii="Calibri" w:eastAsia="Times New Roman" w:hAnsi="Calibri" w:cs="Calibri"/>
          <w:color w:val="auto"/>
          <w:sz w:val="24"/>
        </w:rPr>
        <w:t xml:space="preserve"> </w:t>
      </w:r>
      <w:r w:rsidRPr="00AE1E88">
        <w:rPr>
          <w:rFonts w:ascii="Calibri" w:eastAsia="Times New Roman" w:hAnsi="Calibri" w:cs="Calibri"/>
          <w:color w:val="auto"/>
          <w:sz w:val="12"/>
          <w:szCs w:val="12"/>
        </w:rPr>
        <w:t>developed as part of the theory of rational choice, has evident strengths. It enables us to</w:t>
      </w:r>
      <w:r w:rsidRPr="00AE1E88">
        <w:rPr>
          <w:rFonts w:ascii="Calibri" w:eastAsia="Times New Roman" w:hAnsi="Calibri" w:cs="Calibri"/>
          <w:b/>
          <w:color w:val="auto"/>
          <w:sz w:val="18"/>
          <w:u w:val="single"/>
        </w:rPr>
        <w:t xml:space="preserve"> </w:t>
      </w:r>
      <w:r w:rsidRPr="00BE7216">
        <w:rPr>
          <w:rFonts w:ascii="Calibri" w:eastAsia="Times New Roman" w:hAnsi="Calibri" w:cs="Calibri"/>
          <w:b/>
          <w:color w:val="auto"/>
          <w:sz w:val="24"/>
          <w:highlight w:val="cyan"/>
          <w:u w:val="single"/>
        </w:rPr>
        <w:t>demonstrate[s] the rationality of</w:t>
      </w:r>
      <w:r w:rsidRPr="00D27C83">
        <w:rPr>
          <w:rFonts w:ascii="Calibri" w:eastAsia="Times New Roman" w:hAnsi="Calibri" w:cs="Calibri"/>
          <w:b/>
          <w:color w:val="auto"/>
          <w:sz w:val="24"/>
          <w:u w:val="single"/>
        </w:rPr>
        <w:t xml:space="preserve"> impartial </w:t>
      </w:r>
      <w:r w:rsidRPr="00BE7216">
        <w:rPr>
          <w:rFonts w:ascii="Calibri" w:eastAsia="Times New Roman" w:hAnsi="Calibri" w:cs="Calibri"/>
          <w:b/>
          <w:color w:val="auto"/>
          <w:sz w:val="24"/>
          <w:highlight w:val="cyan"/>
          <w:u w:val="single"/>
        </w:rPr>
        <w:t>constraints on</w:t>
      </w:r>
      <w:r w:rsidRPr="00D27C83">
        <w:rPr>
          <w:rFonts w:ascii="Calibri" w:eastAsia="Times New Roman" w:hAnsi="Calibri" w:cs="Calibri"/>
          <w:b/>
          <w:color w:val="auto"/>
          <w:sz w:val="24"/>
          <w:u w:val="single"/>
        </w:rPr>
        <w:t xml:space="preserve"> the </w:t>
      </w:r>
      <w:r w:rsidRPr="00BF11EE">
        <w:rPr>
          <w:rFonts w:ascii="Calibri" w:eastAsia="Times New Roman" w:hAnsi="Calibri" w:cs="Calibri"/>
          <w:b/>
          <w:color w:val="auto"/>
          <w:sz w:val="24"/>
          <w:u w:val="single"/>
        </w:rPr>
        <w:t xml:space="preserve">pursuit of </w:t>
      </w:r>
      <w:r w:rsidRPr="00BE7216">
        <w:rPr>
          <w:rFonts w:ascii="Calibri" w:eastAsia="Times New Roman" w:hAnsi="Calibri" w:cs="Calibri"/>
          <w:b/>
          <w:color w:val="auto"/>
          <w:sz w:val="24"/>
          <w:highlight w:val="cyan"/>
          <w:u w:val="single"/>
        </w:rPr>
        <w:t>individual interest</w:t>
      </w:r>
      <w:r w:rsidRPr="00D27C83">
        <w:rPr>
          <w:rFonts w:ascii="Calibri" w:eastAsia="Times New Roman" w:hAnsi="Calibri" w:cs="Calibri"/>
          <w:b/>
          <w:color w:val="auto"/>
          <w:sz w:val="24"/>
          <w:u w:val="single"/>
        </w:rPr>
        <w:t xml:space="preserve"> to persons who</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may</w:t>
      </w:r>
      <w:r w:rsidRPr="00AE1E88">
        <w:rPr>
          <w:rFonts w:ascii="Calibri" w:eastAsia="Times New Roman" w:hAnsi="Calibri" w:cs="Calibri"/>
          <w:b/>
          <w:color w:val="auto"/>
          <w:sz w:val="14"/>
          <w:u w:val="single"/>
        </w:rPr>
        <w:t xml:space="preserve"> </w:t>
      </w:r>
      <w:r w:rsidRPr="00D27C83">
        <w:rPr>
          <w:rFonts w:ascii="Calibri" w:eastAsia="Times New Roman" w:hAnsi="Calibri" w:cs="Calibri"/>
          <w:b/>
          <w:color w:val="auto"/>
          <w:sz w:val="24"/>
          <w:u w:val="single"/>
        </w:rPr>
        <w:t>take no interest in others'</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interests</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Morality</w:t>
      </w:r>
      <w:r w:rsidRPr="00AE1E88">
        <w:rPr>
          <w:rFonts w:ascii="Calibri" w:eastAsia="Times New Roman" w:hAnsi="Calibri" w:cs="Calibri"/>
          <w:b/>
          <w:color w:val="auto"/>
          <w:sz w:val="24"/>
          <w:u w:val="single"/>
        </w:rPr>
        <w:t xml:space="preserve"> </w:t>
      </w:r>
      <w:r w:rsidRPr="00D27C83">
        <w:rPr>
          <w:rFonts w:ascii="Calibri" w:eastAsia="Times New Roman" w:hAnsi="Calibri" w:cs="Calibri"/>
          <w:b/>
          <w:color w:val="auto"/>
          <w:sz w:val="24"/>
          <w:u w:val="single"/>
        </w:rPr>
        <w:t>is</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thus</w:t>
      </w:r>
      <w:r w:rsidRPr="00AE1E88">
        <w:rPr>
          <w:rFonts w:ascii="Calibri" w:eastAsia="Times New Roman" w:hAnsi="Calibri" w:cs="Calibri"/>
          <w:b/>
          <w:color w:val="auto"/>
          <w:sz w:val="14"/>
          <w:u w:val="single"/>
        </w:rPr>
        <w:t xml:space="preserve"> </w:t>
      </w:r>
      <w:r w:rsidRPr="00D27C83">
        <w:rPr>
          <w:rFonts w:ascii="Calibri" w:eastAsia="Times New Roman" w:hAnsi="Calibri" w:cs="Calibri"/>
          <w:b/>
          <w:color w:val="auto"/>
          <w:sz w:val="24"/>
          <w:u w:val="single"/>
        </w:rPr>
        <w:t>given a</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sure</w:t>
      </w:r>
      <w:r w:rsidRPr="00AE1E88">
        <w:rPr>
          <w:rFonts w:ascii="Calibri" w:eastAsia="Times New Roman" w:hAnsi="Calibri" w:cs="Calibri"/>
          <w:b/>
          <w:color w:val="auto"/>
          <w:sz w:val="18"/>
          <w:u w:val="single"/>
        </w:rPr>
        <w:t xml:space="preserve"> </w:t>
      </w:r>
      <w:r w:rsidRPr="00D27C83">
        <w:rPr>
          <w:rFonts w:ascii="Calibri" w:eastAsia="Times New Roman" w:hAnsi="Calibri" w:cs="Calibri"/>
          <w:b/>
          <w:color w:val="auto"/>
          <w:sz w:val="24"/>
          <w:u w:val="single"/>
        </w:rPr>
        <w:t xml:space="preserve">grounding in </w:t>
      </w:r>
      <w:r w:rsidRPr="00BF11EE">
        <w:rPr>
          <w:rFonts w:ascii="Calibri" w:eastAsia="Times New Roman" w:hAnsi="Calibri" w:cs="Calibri"/>
          <w:b/>
          <w:color w:val="auto"/>
          <w:sz w:val="24"/>
          <w:u w:val="single"/>
        </w:rPr>
        <w:t>a</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weak and widely accepted</w:t>
      </w:r>
      <w:r w:rsidRPr="00AE1E88">
        <w:rPr>
          <w:rFonts w:ascii="Calibri" w:eastAsia="Times New Roman" w:hAnsi="Calibri" w:cs="Calibri"/>
          <w:b/>
          <w:color w:val="auto"/>
          <w:sz w:val="18"/>
          <w:u w:val="single"/>
        </w:rPr>
        <w:t xml:space="preserve"> </w:t>
      </w:r>
      <w:r w:rsidRPr="00BF11EE">
        <w:rPr>
          <w:rFonts w:ascii="Calibri" w:eastAsia="Times New Roman" w:hAnsi="Calibri" w:cs="Calibri"/>
          <w:b/>
          <w:color w:val="auto"/>
          <w:sz w:val="24"/>
          <w:u w:val="single"/>
        </w:rPr>
        <w:t xml:space="preserve">conception of practical rationality. </w:t>
      </w:r>
      <w:r w:rsidRPr="00BE7216">
        <w:rPr>
          <w:rFonts w:ascii="Calibri" w:eastAsia="Times New Roman" w:hAnsi="Calibri" w:cs="Calibri"/>
          <w:b/>
          <w:color w:val="auto"/>
          <w:sz w:val="24"/>
          <w:highlight w:val="cyan"/>
          <w:u w:val="single"/>
        </w:rPr>
        <w:t>No alternative account</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of morality</w:t>
      </w:r>
      <w:r w:rsidRPr="00AE1E88">
        <w:rPr>
          <w:rFonts w:ascii="Calibri" w:eastAsia="Times New Roman" w:hAnsi="Calibri" w:cs="Calibri"/>
          <w:b/>
          <w:color w:val="auto"/>
          <w:sz w:val="24"/>
          <w:u w:val="single"/>
        </w:rPr>
        <w:t xml:space="preserve"> </w:t>
      </w:r>
      <w:r w:rsidRPr="00BE7216">
        <w:rPr>
          <w:rFonts w:ascii="Calibri" w:eastAsia="Times New Roman" w:hAnsi="Calibri" w:cs="Calibri"/>
          <w:b/>
          <w:color w:val="auto"/>
          <w:sz w:val="24"/>
          <w:highlight w:val="cyan"/>
          <w:u w:val="single"/>
        </w:rPr>
        <w:t>accomplishes</w:t>
      </w:r>
      <w:r w:rsidRPr="00D27C83">
        <w:rPr>
          <w:rFonts w:ascii="Calibri" w:eastAsia="Times New Roman" w:hAnsi="Calibri" w:cs="Calibri"/>
          <w:b/>
          <w:color w:val="auto"/>
          <w:sz w:val="24"/>
          <w:u w:val="single"/>
        </w:rPr>
        <w:t xml:space="preserve"> this. </w:t>
      </w:r>
      <w:r w:rsidRPr="00BE7216">
        <w:rPr>
          <w:rFonts w:ascii="Calibri" w:eastAsia="Times New Roman" w:hAnsi="Calibri" w:cs="Calibri"/>
          <w:b/>
          <w:color w:val="auto"/>
          <w:sz w:val="24"/>
          <w:highlight w:val="cyan"/>
          <w:u w:val="single"/>
        </w:rPr>
        <w:t xml:space="preserve">Those </w:t>
      </w:r>
      <w:r w:rsidRPr="00BF11EE">
        <w:rPr>
          <w:rFonts w:ascii="Calibri" w:eastAsia="Times New Roman" w:hAnsi="Calibri" w:cs="Calibri"/>
          <w:b/>
          <w:color w:val="auto"/>
          <w:sz w:val="24"/>
          <w:u w:val="single"/>
        </w:rPr>
        <w:t>who claim</w:t>
      </w:r>
      <w:r w:rsidRPr="00D27C83">
        <w:rPr>
          <w:rFonts w:ascii="Calibri" w:eastAsia="Times New Roman" w:hAnsi="Calibri" w:cs="Calibri"/>
          <w:b/>
          <w:color w:val="auto"/>
          <w:sz w:val="24"/>
          <w:u w:val="single"/>
        </w:rPr>
        <w:t xml:space="preserve"> that</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 xml:space="preserve">moral </w:t>
      </w:r>
      <w:r w:rsidRPr="00BE7216">
        <w:rPr>
          <w:rFonts w:ascii="Calibri" w:eastAsia="Times New Roman" w:hAnsi="Calibri" w:cs="Calibri"/>
          <w:b/>
          <w:color w:val="auto"/>
          <w:sz w:val="24"/>
          <w:highlight w:val="cyan"/>
          <w:u w:val="single"/>
        </w:rPr>
        <w:t>principles</w:t>
      </w:r>
      <w:r w:rsidRPr="00BF11EE">
        <w:rPr>
          <w:rFonts w:ascii="Calibri" w:eastAsia="Times New Roman" w:hAnsi="Calibri" w:cs="Calibri"/>
          <w:b/>
          <w:color w:val="auto"/>
          <w:sz w:val="24"/>
          <w:u w:val="single"/>
        </w:rPr>
        <w:t xml:space="preserve"> are</w:t>
      </w:r>
      <w:r w:rsidRPr="00D27C83">
        <w:rPr>
          <w:rFonts w:ascii="Calibri" w:eastAsia="Times New Roman" w:hAnsi="Calibri" w:cs="Calibri"/>
          <w:b/>
          <w:color w:val="auto"/>
          <w:sz w:val="24"/>
          <w:u w:val="single"/>
        </w:rPr>
        <w:t xml:space="preserve"> objects of </w:t>
      </w:r>
      <w:r w:rsidRPr="00BF11EE">
        <w:rPr>
          <w:rFonts w:ascii="Calibri" w:eastAsia="Times New Roman" w:hAnsi="Calibri" w:cs="Calibri"/>
          <w:b/>
          <w:color w:val="auto"/>
          <w:sz w:val="24"/>
          <w:u w:val="single"/>
        </w:rPr>
        <w:t>rational choice</w:t>
      </w:r>
      <w:r w:rsidRPr="00D27C83">
        <w:rPr>
          <w:rFonts w:ascii="Calibri" w:eastAsia="Times New Roman" w:hAnsi="Calibri" w:cs="Calibri"/>
          <w:b/>
          <w:color w:val="auto"/>
          <w:sz w:val="24"/>
          <w:u w:val="single"/>
        </w:rPr>
        <w:t xml:space="preserve"> in special circumstances </w:t>
      </w:r>
      <w:r w:rsidRPr="00BE7216">
        <w:rPr>
          <w:rFonts w:ascii="Calibri" w:eastAsia="Times New Roman" w:hAnsi="Calibri" w:cs="Calibri"/>
          <w:b/>
          <w:color w:val="auto"/>
          <w:sz w:val="24"/>
          <w:highlight w:val="cyan"/>
          <w:u w:val="single"/>
        </w:rPr>
        <w:t>fail to establish the rationality of</w:t>
      </w:r>
      <w:r w:rsidRPr="00D27C83">
        <w:rPr>
          <w:rFonts w:ascii="Calibri" w:eastAsia="Times New Roman" w:hAnsi="Calibri" w:cs="Calibri"/>
          <w:b/>
          <w:color w:val="auto"/>
          <w:sz w:val="24"/>
          <w:u w:val="single"/>
        </w:rPr>
        <w:t xml:space="preserve"> actual </w:t>
      </w:r>
      <w:r w:rsidRPr="00BE7216">
        <w:rPr>
          <w:rFonts w:ascii="Calibri" w:eastAsia="Times New Roman" w:hAnsi="Calibri" w:cs="Calibri"/>
          <w:b/>
          <w:color w:val="auto"/>
          <w:sz w:val="24"/>
          <w:highlight w:val="cyan"/>
          <w:u w:val="single"/>
        </w:rPr>
        <w:t>compliance</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with these principles.  Those who claim</w:t>
      </w:r>
      <w:r w:rsidRPr="00AE1E88">
        <w:rPr>
          <w:rFonts w:ascii="Calibri" w:eastAsia="Times New Roman" w:hAnsi="Calibri" w:cs="Calibri"/>
          <w:b/>
          <w:color w:val="auto"/>
          <w:sz w:val="18"/>
          <w:u w:val="single"/>
        </w:rPr>
        <w:t xml:space="preserve"> </w:t>
      </w:r>
      <w:r w:rsidRPr="00D27C83">
        <w:rPr>
          <w:rFonts w:ascii="Calibri" w:eastAsia="Times New Roman" w:hAnsi="Calibri" w:cs="Calibri"/>
          <w:b/>
          <w:color w:val="auto"/>
          <w:sz w:val="24"/>
          <w:u w:val="single"/>
        </w:rPr>
        <w:t xml:space="preserve">to establish </w:t>
      </w:r>
      <w:r w:rsidRPr="00BE7216">
        <w:rPr>
          <w:rFonts w:ascii="Calibri" w:eastAsia="Times New Roman" w:hAnsi="Calibri" w:cs="Calibri"/>
          <w:b/>
          <w:color w:val="auto"/>
          <w:sz w:val="24"/>
          <w:highlight w:val="cyan"/>
          <w:u w:val="single"/>
        </w:rPr>
        <w:t>the rationality of</w:t>
      </w:r>
      <w:r w:rsidRPr="00D27C83">
        <w:rPr>
          <w:rFonts w:ascii="Calibri" w:eastAsia="Times New Roman" w:hAnsi="Calibri" w:cs="Calibri"/>
          <w:b/>
          <w:color w:val="auto"/>
          <w:sz w:val="24"/>
          <w:u w:val="single"/>
        </w:rPr>
        <w:t xml:space="preserve"> such </w:t>
      </w:r>
      <w:r w:rsidRPr="00BE7216">
        <w:rPr>
          <w:rFonts w:ascii="Calibri" w:eastAsia="Times New Roman" w:hAnsi="Calibri" w:cs="Calibri"/>
          <w:b/>
          <w:color w:val="auto"/>
          <w:sz w:val="24"/>
          <w:highlight w:val="cyan"/>
          <w:u w:val="single"/>
        </w:rPr>
        <w:t>compliance appeal[s] to</w:t>
      </w:r>
      <w:r w:rsidRPr="00BF11EE">
        <w:rPr>
          <w:rFonts w:ascii="Calibri" w:eastAsia="Times New Roman" w:hAnsi="Calibri" w:cs="Calibri"/>
          <w:b/>
          <w:color w:val="auto"/>
          <w:sz w:val="24"/>
          <w:u w:val="single"/>
        </w:rPr>
        <w:t xml:space="preserve"> a</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strong and controversial</w:t>
      </w:r>
      <w:r w:rsidRPr="00AE1E88">
        <w:rPr>
          <w:rFonts w:ascii="Calibri" w:eastAsia="Times New Roman" w:hAnsi="Calibri" w:cs="Calibri"/>
          <w:b/>
          <w:color w:val="auto"/>
          <w:sz w:val="18"/>
          <w:u w:val="single"/>
        </w:rPr>
        <w:t xml:space="preserve"> </w:t>
      </w:r>
      <w:r w:rsidRPr="00D27C83">
        <w:rPr>
          <w:rFonts w:ascii="Calibri" w:eastAsia="Times New Roman" w:hAnsi="Calibri" w:cs="Calibri"/>
          <w:b/>
          <w:color w:val="auto"/>
          <w:sz w:val="24"/>
          <w:u w:val="single"/>
        </w:rPr>
        <w:t xml:space="preserve">conception of </w:t>
      </w:r>
      <w:r w:rsidRPr="00BF11EE">
        <w:rPr>
          <w:rFonts w:ascii="Calibri" w:eastAsia="Times New Roman" w:hAnsi="Calibri" w:cs="Calibri"/>
          <w:b/>
          <w:color w:val="auto"/>
          <w:sz w:val="24"/>
          <w:u w:val="single"/>
        </w:rPr>
        <w:t>reason that</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seems to</w:t>
      </w:r>
      <w:r w:rsidRPr="00AE1E88">
        <w:rPr>
          <w:rFonts w:ascii="Calibri" w:eastAsia="Times New Roman" w:hAnsi="Calibri" w:cs="Calibri"/>
          <w:b/>
          <w:color w:val="auto"/>
          <w:sz w:val="18"/>
          <w:u w:val="single"/>
        </w:rPr>
        <w:t xml:space="preserve"> </w:t>
      </w:r>
      <w:r w:rsidRPr="00BF11EE">
        <w:rPr>
          <w:rFonts w:ascii="Calibri" w:eastAsia="Times New Roman" w:hAnsi="Calibri" w:cs="Calibri"/>
          <w:b/>
          <w:color w:val="auto"/>
          <w:sz w:val="24"/>
          <w:u w:val="single"/>
        </w:rPr>
        <w:t xml:space="preserve">incorporate[s] </w:t>
      </w:r>
      <w:r w:rsidRPr="00BE7216">
        <w:rPr>
          <w:rFonts w:ascii="Calibri" w:eastAsia="Times New Roman" w:hAnsi="Calibri" w:cs="Calibri"/>
          <w:b/>
          <w:color w:val="auto"/>
          <w:sz w:val="24"/>
          <w:highlight w:val="cyan"/>
          <w:u w:val="single"/>
        </w:rPr>
        <w:t>prior</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moral</w:t>
      </w:r>
      <w:r w:rsidRPr="00AE1E88">
        <w:rPr>
          <w:rFonts w:ascii="Calibri" w:eastAsia="Times New Roman" w:hAnsi="Calibri" w:cs="Calibri"/>
          <w:b/>
          <w:color w:val="auto"/>
          <w:sz w:val="24"/>
          <w:u w:val="single"/>
        </w:rPr>
        <w:t xml:space="preserve"> </w:t>
      </w:r>
      <w:r w:rsidRPr="00BE7216">
        <w:rPr>
          <w:rFonts w:ascii="Calibri" w:eastAsia="Times New Roman" w:hAnsi="Calibri" w:cs="Calibri"/>
          <w:b/>
          <w:color w:val="auto"/>
          <w:sz w:val="24"/>
          <w:highlight w:val="cyan"/>
          <w:u w:val="single"/>
        </w:rPr>
        <w:t>suppositions</w:t>
      </w:r>
      <w:r w:rsidRPr="00AE1E88">
        <w:rPr>
          <w:rFonts w:ascii="Calibri" w:eastAsia="Times New Roman" w:hAnsi="Calibri" w:cs="Calibri"/>
          <w:color w:val="auto"/>
          <w:sz w:val="12"/>
          <w:szCs w:val="12"/>
        </w:rPr>
        <w:t>. No alternative account generates morals, as a rational constraint on choice and action, from a non-moral, or morally neutral, base.”</w:t>
      </w:r>
    </w:p>
    <w:p w14:paraId="2B815597" w14:textId="77777777" w:rsidR="00EF3831" w:rsidRDefault="00EF3831" w:rsidP="00EF3831">
      <w:pPr>
        <w:pStyle w:val="Heading4"/>
        <w:rPr>
          <w:rFonts w:eastAsia="Times New Roman"/>
        </w:rPr>
      </w:pPr>
      <w:r w:rsidRPr="002457DB">
        <w:rPr>
          <w:rFonts w:eastAsia="Times New Roman"/>
        </w:rPr>
        <w:lastRenderedPageBreak/>
        <w:t xml:space="preserve">Thus, the standard is consistency with </w:t>
      </w:r>
      <w:r>
        <w:rPr>
          <w:rFonts w:eastAsia="Times New Roman"/>
        </w:rPr>
        <w:t>contractual obligations</w:t>
      </w:r>
      <w:r w:rsidRPr="002457DB">
        <w:rPr>
          <w:rFonts w:eastAsia="Times New Roman"/>
        </w:rPr>
        <w:t>.</w:t>
      </w:r>
    </w:p>
    <w:p w14:paraId="1BBD3E2D" w14:textId="77777777" w:rsidR="00EF3831" w:rsidRPr="00091E88" w:rsidRDefault="00EF3831" w:rsidP="00EF3831">
      <w:pPr>
        <w:pStyle w:val="Heading4"/>
      </w:pPr>
      <w:r>
        <w:t>This isn’t consequentialist</w:t>
      </w:r>
      <w:r w:rsidRPr="002457DB">
        <w:t xml:space="preserve">. </w:t>
      </w:r>
      <w:r>
        <w:t>Contractual obligations</w:t>
      </w:r>
      <w:r w:rsidRPr="002457DB">
        <w:t xml:space="preserve"> are a question of the inherent action not aggregating violations. </w:t>
      </w:r>
      <w:r>
        <w:t>I</w:t>
      </w:r>
      <w:r w:rsidRPr="002457DB">
        <w:t xml:space="preserve">f you buy a nice car from a store, and a criminal sees you driving and decides to steal </w:t>
      </w:r>
      <w:r>
        <w:t xml:space="preserve">it you didn’t </w:t>
      </w:r>
      <w:r w:rsidRPr="002457DB">
        <w:t>break the law even though your action consequentially led to more violations.</w:t>
      </w:r>
    </w:p>
    <w:p w14:paraId="4607004A" w14:textId="77777777" w:rsidR="00EF3831" w:rsidRDefault="00EF3831" w:rsidP="00EF3831">
      <w:pPr>
        <w:pStyle w:val="Heading4"/>
      </w:pPr>
      <w:r>
        <w:t xml:space="preserve">Prefer additionally </w:t>
      </w:r>
    </w:p>
    <w:p w14:paraId="15A2FCB7" w14:textId="77777777" w:rsidR="00EF3831" w:rsidRPr="002457DB" w:rsidRDefault="00EF3831" w:rsidP="00EF3831">
      <w:pPr>
        <w:pStyle w:val="Heading4"/>
        <w:rPr>
          <w:rFonts w:cs="Calibri"/>
        </w:rPr>
      </w:pPr>
      <w:r>
        <w:rPr>
          <w:rFonts w:cs="Calibri"/>
        </w:rPr>
        <w:t xml:space="preserve">A] </w:t>
      </w:r>
      <w:proofErr w:type="spellStart"/>
      <w:r>
        <w:rPr>
          <w:rFonts w:cs="Calibri"/>
        </w:rPr>
        <w:t>Prereq</w:t>
      </w:r>
      <w:proofErr w:type="spellEnd"/>
      <w:r>
        <w:rPr>
          <w:rFonts w:cs="Calibri"/>
        </w:rPr>
        <w:t xml:space="preserve">: </w:t>
      </w:r>
      <w:r w:rsidRPr="002457DB">
        <w:rPr>
          <w:rFonts w:cs="Calibri"/>
        </w:rPr>
        <w:t xml:space="preserve">Only contracts dictate action without begging the question of why actors ought to comply since they brought the expectations upon themselves and can’t justify disobeying. </w:t>
      </w:r>
    </w:p>
    <w:p w14:paraId="28C5A630" w14:textId="77777777" w:rsidR="00EF3831" w:rsidRDefault="00EF3831" w:rsidP="00EF3831">
      <w:pPr>
        <w:pStyle w:val="Heading4"/>
      </w:pPr>
      <w:r>
        <w:t xml:space="preserve">B] Topic Lit: space appropriation’s legality is the core of the topic -- most literature is on whether actions follow agreements not whether they cause harms. </w:t>
      </w:r>
    </w:p>
    <w:p w14:paraId="418551A2" w14:textId="77777777" w:rsidR="00EF3831" w:rsidRDefault="00EF3831" w:rsidP="00EF3831">
      <w:pPr>
        <w:pStyle w:val="Heading4"/>
        <w:rPr>
          <w:rFonts w:eastAsia="Times New Roman"/>
        </w:rPr>
      </w:pPr>
      <w:r>
        <w:rPr>
          <w:rFonts w:eastAsia="Times New Roman"/>
        </w:rPr>
        <w:t>C]</w:t>
      </w:r>
      <w:r w:rsidRPr="00ED187A">
        <w:rPr>
          <w:rFonts w:eastAsia="Times New Roman"/>
        </w:rPr>
        <w:t xml:space="preserve"> Contracts controls all layers, every ballot claim presumes a contractual expectation between the judge and debater to vote on arguments made in round, otherwise the judge has no motivation to not simply intervene however they wish</w:t>
      </w:r>
      <w:r>
        <w:rPr>
          <w:rFonts w:eastAsia="Times New Roman"/>
        </w:rPr>
        <w:t xml:space="preserve">. </w:t>
      </w:r>
    </w:p>
    <w:p w14:paraId="329997A8" w14:textId="77777777" w:rsidR="00EF3831" w:rsidRDefault="00EF3831" w:rsidP="00EF3831">
      <w:pPr>
        <w:pStyle w:val="Analytic"/>
      </w:pPr>
      <w:r>
        <w:t xml:space="preserve">D] Its textually based: just means legally correct </w:t>
      </w:r>
    </w:p>
    <w:p w14:paraId="495BDFC6" w14:textId="77777777" w:rsidR="00EF3831" w:rsidRDefault="00EF3831" w:rsidP="00EF3831">
      <w:r w:rsidRPr="00017C30">
        <w:rPr>
          <w:rFonts w:eastAsiaTheme="majorEastAsia" w:cstheme="majorBidi"/>
          <w:b/>
          <w:iCs/>
          <w:sz w:val="26"/>
        </w:rPr>
        <w:t>Merriam Webster</w:t>
      </w:r>
      <w:r w:rsidRPr="00017C30">
        <w:t xml:space="preserve"> (</w:t>
      </w:r>
      <w:r>
        <w:t>Merriam Webster</w:t>
      </w:r>
      <w:r w:rsidRPr="00017C30">
        <w:t xml:space="preserve">, Definition of JUST, No Publication, https://www.merriam-webster.com/dictionary/just, </w:t>
      </w:r>
      <w:r>
        <w:t>accessed 1-5-2022</w:t>
      </w:r>
      <w:r w:rsidRPr="00017C30">
        <w:t>)//</w:t>
      </w:r>
      <w:proofErr w:type="spellStart"/>
      <w:r w:rsidRPr="00017C30">
        <w:t>iLake</w:t>
      </w:r>
      <w:proofErr w:type="spellEnd"/>
      <w:r w:rsidRPr="00017C30">
        <w:t>-</w:t>
      </w:r>
      <w:r w:rsidRPr="00017C30">
        <w:rPr>
          <w:rFonts w:ascii="Segoe UI Emoji" w:hAnsi="Segoe UI Emoji" w:cs="Segoe UI Emoji"/>
        </w:rPr>
        <w:t>💣🍔</w:t>
      </w:r>
      <w:r w:rsidRPr="00017C30">
        <w:t xml:space="preserve">  </w:t>
      </w:r>
    </w:p>
    <w:p w14:paraId="64A47D4E" w14:textId="77777777" w:rsidR="00EF3831" w:rsidRPr="00017C30" w:rsidRDefault="00EF3831" w:rsidP="00EF3831">
      <w:pPr>
        <w:rPr>
          <w:rStyle w:val="StyleUnderline"/>
        </w:rPr>
      </w:pPr>
      <w:proofErr w:type="gramStart"/>
      <w:r w:rsidRPr="00017C30">
        <w:rPr>
          <w:rStyle w:val="StyleUnderline"/>
        </w:rPr>
        <w:t>legally</w:t>
      </w:r>
      <w:proofErr w:type="gramEnd"/>
      <w:r w:rsidRPr="00017C30">
        <w:rPr>
          <w:rStyle w:val="StyleUnderline"/>
        </w:rPr>
        <w:t xml:space="preserve"> correct: </w:t>
      </w:r>
      <w:hyperlink r:id="rId6" w:history="1">
        <w:r w:rsidRPr="00017C30">
          <w:rPr>
            <w:rStyle w:val="StyleUnderline"/>
          </w:rPr>
          <w:t>LAWFUL</w:t>
        </w:r>
      </w:hyperlink>
      <w:r w:rsidRPr="00017C30">
        <w:rPr>
          <w:rStyle w:val="StyleUnderline"/>
        </w:rPr>
        <w:t xml:space="preserve"> //just title to an estate</w:t>
      </w:r>
    </w:p>
    <w:p w14:paraId="1567F307" w14:textId="77777777" w:rsidR="00EF3831" w:rsidRDefault="00EF3831" w:rsidP="00EF3831">
      <w:pPr>
        <w:pStyle w:val="Heading4"/>
      </w:pPr>
      <w:r>
        <w:t>Just means in accordance with law</w:t>
      </w:r>
    </w:p>
    <w:p w14:paraId="4FE31747" w14:textId="77777777" w:rsidR="00EF3831" w:rsidRDefault="00EF3831" w:rsidP="00EF3831">
      <w:r w:rsidRPr="00466E23">
        <w:rPr>
          <w:rFonts w:eastAsiaTheme="majorEastAsia" w:cstheme="majorBidi"/>
          <w:b/>
          <w:iCs/>
          <w:sz w:val="26"/>
        </w:rPr>
        <w:t>Black’s Law Dictionary</w:t>
      </w:r>
      <w:r w:rsidRPr="00017C30">
        <w:t xml:space="preserve"> (</w:t>
      </w:r>
      <w:r>
        <w:t xml:space="preserve">Black’s </w:t>
      </w:r>
      <w:r w:rsidRPr="00017C30">
        <w:t xml:space="preserve">Law Dictionary, What is JUST? definition of JUST (Black's Law Dictionary), </w:t>
      </w:r>
      <w:hyperlink r:id="rId7" w:history="1">
        <w:r w:rsidRPr="000133CA">
          <w:rPr>
            <w:rStyle w:val="Hyperlink"/>
          </w:rPr>
          <w:t>https://thelawdictionary.org/just/</w:t>
        </w:r>
      </w:hyperlink>
      <w:r w:rsidRPr="00017C30">
        <w:t>,</w:t>
      </w:r>
      <w:r>
        <w:t xml:space="preserve"> accessed 1</w:t>
      </w:r>
      <w:r w:rsidRPr="00017C30">
        <w:t>-</w:t>
      </w:r>
      <w:r>
        <w:t>5</w:t>
      </w:r>
      <w:r w:rsidRPr="00017C30">
        <w:t>-</w:t>
      </w:r>
      <w:r>
        <w:t>2022</w:t>
      </w:r>
      <w:r w:rsidRPr="00017C30">
        <w:t>)//</w:t>
      </w:r>
      <w:proofErr w:type="spellStart"/>
      <w:r w:rsidRPr="00017C30">
        <w:t>iLake</w:t>
      </w:r>
      <w:proofErr w:type="spellEnd"/>
      <w:r w:rsidRPr="00017C30">
        <w:t>-</w:t>
      </w:r>
      <w:r w:rsidRPr="00017C30">
        <w:rPr>
          <w:rFonts w:ascii="Segoe UI Emoji" w:hAnsi="Segoe UI Emoji" w:cs="Segoe UI Emoji"/>
        </w:rPr>
        <w:t>💣🍔</w:t>
      </w:r>
      <w:r w:rsidRPr="00017C30">
        <w:t xml:space="preserve">  </w:t>
      </w:r>
    </w:p>
    <w:p w14:paraId="5600E06C" w14:textId="77777777" w:rsidR="00EF3831" w:rsidRPr="00017C30" w:rsidRDefault="00EF3831" w:rsidP="00EF3831">
      <w:pPr>
        <w:rPr>
          <w:u w:val="single"/>
        </w:rPr>
      </w:pPr>
      <w:r w:rsidRPr="00017C30">
        <w:rPr>
          <w:u w:val="single"/>
        </w:rPr>
        <w:t>What is JUST? Right; in accordance with law and justice. “</w:t>
      </w:r>
    </w:p>
    <w:p w14:paraId="7AAE8312" w14:textId="77777777" w:rsidR="00EF3831" w:rsidRPr="00FE02FB" w:rsidRDefault="00EF3831" w:rsidP="00EF3831">
      <w:pPr>
        <w:pStyle w:val="Heading4"/>
        <w:rPr>
          <w:rFonts w:cs="Calibri"/>
        </w:rPr>
      </w:pPr>
      <w:r>
        <w:rPr>
          <w:rFonts w:cs="Calibri"/>
        </w:rPr>
        <w:t>Thus, the plan</w:t>
      </w:r>
      <w:r w:rsidRPr="007875CF">
        <w:rPr>
          <w:rFonts w:cs="Calibri"/>
        </w:rPr>
        <w:t>: States ought to prohibit the appropriation of Low Earth Orbit by private entities.</w:t>
      </w:r>
    </w:p>
    <w:p w14:paraId="13E742B3" w14:textId="77777777" w:rsidR="00EF3831" w:rsidRPr="007875CF" w:rsidRDefault="00EF3831" w:rsidP="00EF3831">
      <w:pPr>
        <w:pStyle w:val="Heading4"/>
        <w:rPr>
          <w:rFonts w:cs="Calibri"/>
        </w:rPr>
      </w:pPr>
      <w:r>
        <w:rPr>
          <w:rFonts w:cs="Calibri"/>
        </w:rPr>
        <w:t xml:space="preserve">Customary law provides a </w:t>
      </w:r>
      <w:r w:rsidRPr="00263D12">
        <w:rPr>
          <w:rFonts w:cs="Calibri"/>
          <w:sz w:val="36"/>
          <w:szCs w:val="32"/>
          <w:u w:val="single"/>
        </w:rPr>
        <w:t>contractual prohibition</w:t>
      </w:r>
      <w:r w:rsidRPr="009A7A23">
        <w:rPr>
          <w:rFonts w:cs="Calibri"/>
          <w:sz w:val="36"/>
          <w:szCs w:val="32"/>
        </w:rPr>
        <w:t xml:space="preserve"> </w:t>
      </w:r>
      <w:r>
        <w:rPr>
          <w:rFonts w:cs="Calibri"/>
        </w:rPr>
        <w:t xml:space="preserve">on space appropriation and the plan </w:t>
      </w:r>
      <w:r>
        <w:rPr>
          <w:rFonts w:cs="Calibri"/>
          <w:u w:val="single"/>
        </w:rPr>
        <w:t>clarifies</w:t>
      </w:r>
      <w:r>
        <w:rPr>
          <w:rFonts w:cs="Calibri"/>
        </w:rPr>
        <w:t xml:space="preserve"> it to</w:t>
      </w:r>
      <w:r w:rsidRPr="007875CF">
        <w:rPr>
          <w:rFonts w:cs="Calibri"/>
        </w:rPr>
        <w:t xml:space="preserve"> </w:t>
      </w:r>
      <w:r w:rsidRPr="007875CF">
        <w:rPr>
          <w:rFonts w:cs="Calibri"/>
          <w:u w:val="single"/>
        </w:rPr>
        <w:t>ba</w:t>
      </w:r>
      <w:r>
        <w:rPr>
          <w:rFonts w:cs="Calibri"/>
          <w:u w:val="single"/>
        </w:rPr>
        <w:t>n</w:t>
      </w:r>
      <w:r w:rsidRPr="007875CF">
        <w:rPr>
          <w:rFonts w:cs="Calibri"/>
        </w:rPr>
        <w:t xml:space="preserve"> private satellite </w:t>
      </w:r>
      <w:r w:rsidRPr="007875CF">
        <w:rPr>
          <w:rFonts w:cs="Calibri"/>
          <w:u w:val="single"/>
        </w:rPr>
        <w:t>mega</w:t>
      </w:r>
      <w:r w:rsidRPr="007875CF">
        <w:rPr>
          <w:rFonts w:cs="Calibri"/>
        </w:rPr>
        <w:t xml:space="preserve">-constellations that </w:t>
      </w:r>
      <w:r w:rsidRPr="007875CF">
        <w:rPr>
          <w:rFonts w:cs="Calibri"/>
          <w:u w:val="single"/>
        </w:rPr>
        <w:t>appropriate</w:t>
      </w:r>
      <w:r w:rsidRPr="007875CF">
        <w:rPr>
          <w:rFonts w:cs="Calibri"/>
        </w:rPr>
        <w:t xml:space="preserve"> Low Earth Orbit and solves </w:t>
      </w:r>
      <w:r w:rsidRPr="007875CF">
        <w:rPr>
          <w:rFonts w:cs="Calibri"/>
          <w:u w:val="single"/>
        </w:rPr>
        <w:t>otherwise detrimental</w:t>
      </w:r>
      <w:r w:rsidRPr="007875CF">
        <w:rPr>
          <w:rFonts w:cs="Calibri"/>
        </w:rPr>
        <w:t xml:space="preserve"> space debris.</w:t>
      </w:r>
      <w:r>
        <w:rPr>
          <w:rFonts w:cs="Calibri"/>
        </w:rPr>
        <w:t xml:space="preserve"> That’s offense under our framework. </w:t>
      </w:r>
    </w:p>
    <w:p w14:paraId="29F69BEE" w14:textId="77777777" w:rsidR="00EF3831" w:rsidRPr="007875CF" w:rsidRDefault="00EF3831" w:rsidP="00EF3831">
      <w:r w:rsidRPr="007875CF">
        <w:rPr>
          <w:rStyle w:val="Style13ptBold"/>
        </w:rPr>
        <w:t>Johnson 20</w:t>
      </w:r>
      <w:r w:rsidRPr="007875CF">
        <w:t xml:space="preserve"> [Chris, Space Law Advisor for Secure World Foundation, 9 years of professional experience in international space law and policy. J.D. from New York Law School; 2020; “The Legal Status of </w:t>
      </w:r>
      <w:proofErr w:type="spellStart"/>
      <w:r w:rsidRPr="007875CF">
        <w:t>MegaLEO</w:t>
      </w:r>
      <w:proofErr w:type="spellEnd"/>
      <w:r w:rsidRPr="007875CF">
        <w:t xml:space="preserve"> Constellations and Concerns </w:t>
      </w:r>
      <w:proofErr w:type="gramStart"/>
      <w:r w:rsidRPr="007875CF">
        <w:t>About</w:t>
      </w:r>
      <w:proofErr w:type="gramEnd"/>
      <w:r w:rsidRPr="007875CF">
        <w:t xml:space="preserve"> Appropriation of Large Swaths of Earth Orbit,” </w:t>
      </w:r>
      <w:hyperlink r:id="rId8" w:history="1">
        <w:r w:rsidRPr="007875CF">
          <w:rPr>
            <w:rStyle w:val="Hyperlink"/>
          </w:rPr>
          <w:t>https://swfound.org/media/206951/johnson2020_referenceworkentry_thelegalstatusofmegaleoconstel.pdf</w:t>
        </w:r>
      </w:hyperlink>
      <w:r w:rsidRPr="007875CF">
        <w:t xml:space="preserve">] </w:t>
      </w:r>
      <w:proofErr w:type="spellStart"/>
      <w:r w:rsidRPr="007875CF">
        <w:t>brett</w:t>
      </w:r>
      <w:proofErr w:type="spellEnd"/>
    </w:p>
    <w:p w14:paraId="74C8B733" w14:textId="77777777" w:rsidR="00EF3831" w:rsidRPr="007875CF" w:rsidRDefault="00EF3831" w:rsidP="00EF3831">
      <w:pPr>
        <w:rPr>
          <w:rStyle w:val="Emphasis"/>
        </w:rPr>
      </w:pPr>
      <w:r w:rsidRPr="007875CF">
        <w:rPr>
          <w:sz w:val="16"/>
        </w:rPr>
        <w:t xml:space="preserve">Yes, </w:t>
      </w:r>
      <w:r w:rsidRPr="007875CF">
        <w:rPr>
          <w:rStyle w:val="Emphasis"/>
        </w:rPr>
        <w:t>This Is Impermissible Appropriation</w:t>
      </w:r>
    </w:p>
    <w:p w14:paraId="53291324" w14:textId="77777777" w:rsidR="00EF3831" w:rsidRPr="007875CF" w:rsidRDefault="00EF3831" w:rsidP="00EF3831">
      <w:pPr>
        <w:rPr>
          <w:sz w:val="16"/>
        </w:rPr>
      </w:pPr>
      <w:r w:rsidRPr="007875CF">
        <w:rPr>
          <w:rStyle w:val="StyleUnderline"/>
        </w:rPr>
        <w:lastRenderedPageBreak/>
        <w:t xml:space="preserve">Article II of </w:t>
      </w:r>
      <w:r w:rsidRPr="00BE7216">
        <w:rPr>
          <w:rStyle w:val="StyleUnderline"/>
          <w:highlight w:val="cyan"/>
        </w:rPr>
        <w:t>the</w:t>
      </w:r>
      <w:r w:rsidRPr="00BE7216">
        <w:rPr>
          <w:sz w:val="16"/>
          <w:highlight w:val="cyan"/>
        </w:rPr>
        <w:t xml:space="preserve"> </w:t>
      </w:r>
      <w:r w:rsidRPr="00BE7216">
        <w:rPr>
          <w:rStyle w:val="Emphasis"/>
          <w:highlight w:val="cyan"/>
        </w:rPr>
        <w:t>O</w:t>
      </w:r>
      <w:r w:rsidRPr="007875CF">
        <w:rPr>
          <w:sz w:val="16"/>
        </w:rPr>
        <w:t xml:space="preserve">uter </w:t>
      </w:r>
      <w:r w:rsidRPr="00BE7216">
        <w:rPr>
          <w:rStyle w:val="Emphasis"/>
          <w:highlight w:val="cyan"/>
        </w:rPr>
        <w:t>S</w:t>
      </w:r>
      <w:r w:rsidRPr="007875CF">
        <w:rPr>
          <w:sz w:val="16"/>
        </w:rPr>
        <w:t xml:space="preserve">pace </w:t>
      </w:r>
      <w:r w:rsidRPr="00BE7216">
        <w:rPr>
          <w:rStyle w:val="Emphasis"/>
          <w:highlight w:val="cyan"/>
        </w:rPr>
        <w:t>T</w:t>
      </w:r>
      <w:r w:rsidRPr="007875CF">
        <w:rPr>
          <w:sz w:val="16"/>
        </w:rPr>
        <w:t xml:space="preserve">reaty, discussed above, </w:t>
      </w:r>
      <w:proofErr w:type="gramStart"/>
      <w:r w:rsidRPr="00BE7216">
        <w:rPr>
          <w:rStyle w:val="StyleUnderline"/>
          <w:highlight w:val="cyan"/>
        </w:rPr>
        <w:t>is</w:t>
      </w:r>
      <w:proofErr w:type="gramEnd"/>
      <w:r w:rsidRPr="00BE7216">
        <w:rPr>
          <w:rStyle w:val="StyleUnderline"/>
          <w:highlight w:val="cyan"/>
        </w:rPr>
        <w:t xml:space="preserve"> clear</w:t>
      </w:r>
      <w:r w:rsidRPr="007875CF">
        <w:rPr>
          <w:sz w:val="16"/>
        </w:rPr>
        <w:t xml:space="preserve"> on the point </w:t>
      </w:r>
      <w:r w:rsidRPr="007875CF">
        <w:rPr>
          <w:rStyle w:val="StyleUnderline"/>
        </w:rPr>
        <w:t xml:space="preserve">that the </w:t>
      </w:r>
      <w:r w:rsidRPr="00BE7216">
        <w:rPr>
          <w:rStyle w:val="Emphasis"/>
          <w:highlight w:val="cyan"/>
        </w:rPr>
        <w:t>appropriation of outer space</w:t>
      </w:r>
      <w:r w:rsidRPr="007875CF">
        <w:rPr>
          <w:rStyle w:val="StyleUnderline"/>
        </w:rPr>
        <w:t xml:space="preserve">, </w:t>
      </w:r>
      <w:r w:rsidRPr="00343544">
        <w:rPr>
          <w:rStyle w:val="StyleUnderline"/>
        </w:rPr>
        <w:t>including</w:t>
      </w:r>
      <w:r w:rsidRPr="007875CF">
        <w:rPr>
          <w:sz w:val="16"/>
        </w:rPr>
        <w:t xml:space="preserve"> the appropriation </w:t>
      </w:r>
      <w:r w:rsidRPr="007875CF">
        <w:rPr>
          <w:rStyle w:val="StyleUnderline"/>
        </w:rPr>
        <w:t>of</w:t>
      </w:r>
      <w:r w:rsidRPr="007875CF">
        <w:rPr>
          <w:sz w:val="16"/>
        </w:rPr>
        <w:t xml:space="preserve"> either </w:t>
      </w:r>
      <w:r w:rsidRPr="00343544">
        <w:rPr>
          <w:rStyle w:val="Emphasis"/>
        </w:rPr>
        <w:t>void space</w:t>
      </w:r>
      <w:r w:rsidRPr="007875CF">
        <w:rPr>
          <w:rStyle w:val="StyleUnderline"/>
        </w:rPr>
        <w:t xml:space="preserve"> or of celestial bodies</w:t>
      </w:r>
      <w:r w:rsidRPr="007875CF">
        <w:rPr>
          <w:sz w:val="16"/>
        </w:rPr>
        <w:t xml:space="preserve">, </w:t>
      </w:r>
      <w:r w:rsidRPr="00BE7216">
        <w:rPr>
          <w:rStyle w:val="StyleUnderline"/>
          <w:highlight w:val="cyan"/>
        </w:rPr>
        <w:t>is</w:t>
      </w:r>
      <w:r w:rsidRPr="007875CF">
        <w:rPr>
          <w:sz w:val="16"/>
        </w:rPr>
        <w:t xml:space="preserve"> an </w:t>
      </w:r>
      <w:r w:rsidRPr="00343544">
        <w:rPr>
          <w:rStyle w:val="Emphasis"/>
        </w:rPr>
        <w:t>impermissible</w:t>
      </w:r>
      <w:r w:rsidRPr="007875CF">
        <w:rPr>
          <w:rStyle w:val="StyleUnderline"/>
        </w:rPr>
        <w:t xml:space="preserve"> </w:t>
      </w:r>
      <w:r w:rsidRPr="00343544">
        <w:rPr>
          <w:rStyle w:val="StyleUnderline"/>
        </w:rPr>
        <w:t>and</w:t>
      </w:r>
      <w:r w:rsidRPr="007875CF">
        <w:rPr>
          <w:rStyle w:val="StyleUnderline"/>
        </w:rPr>
        <w:t xml:space="preserve"> </w:t>
      </w:r>
      <w:r w:rsidRPr="00BE7216">
        <w:rPr>
          <w:rStyle w:val="Emphasis"/>
          <w:highlight w:val="cyan"/>
        </w:rPr>
        <w:t>prohibited</w:t>
      </w:r>
      <w:r w:rsidRPr="007875CF">
        <w:rPr>
          <w:sz w:val="16"/>
        </w:rPr>
        <w:t xml:space="preserve"> action </w:t>
      </w:r>
      <w:r w:rsidRPr="007875CF">
        <w:rPr>
          <w:rStyle w:val="Emphasis"/>
        </w:rPr>
        <w:t>under international law</w:t>
      </w:r>
      <w:r w:rsidRPr="007875CF">
        <w:rPr>
          <w:sz w:val="16"/>
        </w:rPr>
        <w:t xml:space="preserve">. </w:t>
      </w:r>
      <w:r w:rsidRPr="007875CF">
        <w:rPr>
          <w:rStyle w:val="Emphasis"/>
        </w:rPr>
        <w:t>No means</w:t>
      </w:r>
      <w:r w:rsidRPr="007875CF">
        <w:rPr>
          <w:rStyle w:val="StyleUnderline"/>
        </w:rPr>
        <w:t xml:space="preserve"> or methods of </w:t>
      </w:r>
      <w:r w:rsidRPr="007875CF">
        <w:rPr>
          <w:rStyle w:val="Emphasis"/>
        </w:rPr>
        <w:t>possession</w:t>
      </w:r>
      <w:r w:rsidRPr="007875CF">
        <w:rPr>
          <w:rStyle w:val="StyleUnderline"/>
        </w:rPr>
        <w:t xml:space="preserve"> of outer space will legitimize the </w:t>
      </w:r>
      <w:r w:rsidRPr="007875CF">
        <w:rPr>
          <w:rStyle w:val="Emphasis"/>
        </w:rPr>
        <w:t>appropriation</w:t>
      </w:r>
      <w:r w:rsidRPr="007875CF">
        <w:rPr>
          <w:rStyle w:val="StyleUnderline"/>
        </w:rPr>
        <w:t xml:space="preserve"> or ownership of outer space, or subsections thereof</w:t>
      </w:r>
      <w:r w:rsidRPr="007875CF">
        <w:rPr>
          <w:sz w:val="16"/>
        </w:rPr>
        <w:t>.</w:t>
      </w:r>
    </w:p>
    <w:p w14:paraId="69D03068" w14:textId="77777777" w:rsidR="00EF3831" w:rsidRPr="007875CF" w:rsidRDefault="00EF3831" w:rsidP="00EF3831">
      <w:pPr>
        <w:rPr>
          <w:rStyle w:val="Emphasis"/>
        </w:rPr>
      </w:pPr>
      <w:r w:rsidRPr="007875CF">
        <w:rPr>
          <w:rStyle w:val="Emphasis"/>
        </w:rPr>
        <w:t>Excludes Others</w:t>
      </w:r>
    </w:p>
    <w:p w14:paraId="72DDE7EF" w14:textId="77777777" w:rsidR="00EF3831" w:rsidRPr="007875CF" w:rsidRDefault="00EF3831" w:rsidP="00EF3831">
      <w:pPr>
        <w:rPr>
          <w:sz w:val="16"/>
        </w:rPr>
      </w:pPr>
      <w:r w:rsidRPr="007875CF">
        <w:rPr>
          <w:sz w:val="16"/>
        </w:rPr>
        <w:t xml:space="preserve">The </w:t>
      </w:r>
      <w:r w:rsidRPr="00BE7216">
        <w:rPr>
          <w:rStyle w:val="Emphasis"/>
          <w:highlight w:val="cyan"/>
        </w:rPr>
        <w:t>constellations</w:t>
      </w:r>
      <w:r w:rsidRPr="007875CF">
        <w:rPr>
          <w:sz w:val="16"/>
        </w:rPr>
        <w:t xml:space="preserve"> above, because they seem to </w:t>
      </w:r>
      <w:r w:rsidRPr="007875CF">
        <w:rPr>
          <w:rStyle w:val="StyleUnderline"/>
        </w:rPr>
        <w:t xml:space="preserve">so overwhelmingly possess particular orbits through the use </w:t>
      </w:r>
      <w:r w:rsidRPr="00BE7216">
        <w:rPr>
          <w:rStyle w:val="StyleUnderline"/>
          <w:highlight w:val="cyan"/>
        </w:rPr>
        <w:t>of</w:t>
      </w:r>
      <w:r w:rsidRPr="007875CF">
        <w:rPr>
          <w:rStyle w:val="StyleUnderline"/>
        </w:rPr>
        <w:t xml:space="preserve"> multiple </w:t>
      </w:r>
      <w:r w:rsidRPr="00BE7216">
        <w:rPr>
          <w:rStyle w:val="StyleUnderline"/>
          <w:highlight w:val="cyan"/>
        </w:rPr>
        <w:t>satellites</w:t>
      </w:r>
      <w:r w:rsidRPr="007875CF">
        <w:rPr>
          <w:rStyle w:val="StyleUnderline"/>
        </w:rPr>
        <w:t xml:space="preserve"> to occupy orbital planes</w:t>
      </w:r>
      <w:r w:rsidRPr="007875CF">
        <w:rPr>
          <w:sz w:val="16"/>
        </w:rPr>
        <w:t xml:space="preserve">, and </w:t>
      </w:r>
      <w:r w:rsidRPr="007875CF">
        <w:rPr>
          <w:rStyle w:val="StyleUnderline"/>
        </w:rPr>
        <w:t xml:space="preserve">in a manner that </w:t>
      </w:r>
      <w:r w:rsidRPr="00BE7216">
        <w:rPr>
          <w:rStyle w:val="Emphasis"/>
          <w:highlight w:val="cyan"/>
        </w:rPr>
        <w:t>precludes other actors</w:t>
      </w:r>
      <w:r w:rsidRPr="007875CF">
        <w:rPr>
          <w:rStyle w:val="StyleUnderline"/>
        </w:rPr>
        <w:t xml:space="preserve"> from using those exact planes, </w:t>
      </w:r>
      <w:r w:rsidRPr="00BE7216">
        <w:rPr>
          <w:rStyle w:val="StyleUnderline"/>
          <w:highlight w:val="cyan"/>
        </w:rPr>
        <w:t>constitute</w:t>
      </w:r>
      <w:r w:rsidRPr="007875CF">
        <w:rPr>
          <w:rStyle w:val="StyleUnderline"/>
        </w:rPr>
        <w:t xml:space="preserve"> an </w:t>
      </w:r>
      <w:r w:rsidRPr="00BE7216">
        <w:rPr>
          <w:rStyle w:val="Emphasis"/>
          <w:highlight w:val="cyan"/>
        </w:rPr>
        <w:t>appropriation</w:t>
      </w:r>
      <w:r w:rsidRPr="007875CF">
        <w:rPr>
          <w:rStyle w:val="StyleUnderline"/>
        </w:rPr>
        <w:t xml:space="preserve"> of those orbits</w:t>
      </w:r>
      <w:r w:rsidRPr="007875CF">
        <w:rPr>
          <w:sz w:val="16"/>
        </w:rPr>
        <w:t xml:space="preserve">. While the access to outer space is </w:t>
      </w:r>
      <w:proofErr w:type="spellStart"/>
      <w:r w:rsidRPr="007875CF">
        <w:rPr>
          <w:sz w:val="16"/>
        </w:rPr>
        <w:t>nonrivalrous</w:t>
      </w:r>
      <w:proofErr w:type="spellEnd"/>
      <w:r w:rsidRPr="007875CF">
        <w:rPr>
          <w:sz w:val="16"/>
        </w:rPr>
        <w:t xml:space="preserve"> – in the sense that anyone with the technological capacity to launch space objects can therefore explore space – it is also true that </w:t>
      </w:r>
      <w:r w:rsidRPr="007875CF">
        <w:rPr>
          <w:rStyle w:val="Emphasis"/>
        </w:rPr>
        <w:t>orbits closer to Earth are unique</w:t>
      </w:r>
      <w:r w:rsidRPr="007875CF">
        <w:rPr>
          <w:sz w:val="16"/>
        </w:rPr>
        <w:t xml:space="preserve">, </w:t>
      </w:r>
      <w:r w:rsidRPr="007875CF">
        <w:rPr>
          <w:rStyle w:val="StyleUnderline"/>
        </w:rPr>
        <w:t xml:space="preserve">and when any actor utilizes that orbit to such an extent to these proposed </w:t>
      </w:r>
      <w:r w:rsidRPr="007875CF">
        <w:rPr>
          <w:rStyle w:val="Emphasis"/>
        </w:rPr>
        <w:t>constellations</w:t>
      </w:r>
      <w:r w:rsidRPr="007875CF">
        <w:rPr>
          <w:rStyle w:val="StyleUnderline"/>
        </w:rPr>
        <w:t xml:space="preserve"> will, it means that other actors simply cannot go there</w:t>
      </w:r>
      <w:r w:rsidRPr="007875CF">
        <w:rPr>
          <w:sz w:val="16"/>
        </w:rPr>
        <w:t>.</w:t>
      </w:r>
    </w:p>
    <w:p w14:paraId="4617BA14" w14:textId="77777777" w:rsidR="00EF3831" w:rsidRPr="007875CF" w:rsidRDefault="00EF3831" w:rsidP="00EF3831">
      <w:pPr>
        <w:rPr>
          <w:sz w:val="16"/>
        </w:rPr>
      </w:pPr>
      <w:r w:rsidRPr="007875CF">
        <w:rPr>
          <w:rStyle w:val="StyleUnderline"/>
        </w:rPr>
        <w:t xml:space="preserve">To allow </w:t>
      </w:r>
      <w:r w:rsidRPr="007875CF">
        <w:rPr>
          <w:rStyle w:val="Emphasis"/>
        </w:rPr>
        <w:t>SpaceX</w:t>
      </w:r>
      <w:r w:rsidRPr="007875CF">
        <w:rPr>
          <w:sz w:val="16"/>
        </w:rPr>
        <w:t xml:space="preserve">, for example, </w:t>
      </w:r>
      <w:r w:rsidRPr="00BE7216">
        <w:rPr>
          <w:rStyle w:val="StyleUnderline"/>
          <w:highlight w:val="cyan"/>
        </w:rPr>
        <w:t>to</w:t>
      </w:r>
      <w:r w:rsidRPr="007875CF">
        <w:rPr>
          <w:rStyle w:val="StyleUnderline"/>
        </w:rPr>
        <w:t xml:space="preserve"> so </w:t>
      </w:r>
      <w:r w:rsidRPr="00BE7216">
        <w:rPr>
          <w:rStyle w:val="StyleUnderline"/>
          <w:highlight w:val="cyan"/>
        </w:rPr>
        <w:t xml:space="preserve">overwhelmingly occupy a </w:t>
      </w:r>
      <w:r w:rsidRPr="00BE7216">
        <w:rPr>
          <w:rStyle w:val="Emphasis"/>
          <w:highlight w:val="cyan"/>
        </w:rPr>
        <w:t>number of altitudes</w:t>
      </w:r>
      <w:r w:rsidRPr="007875CF">
        <w:rPr>
          <w:rStyle w:val="StyleUnderline"/>
        </w:rPr>
        <w:t xml:space="preserve"> with so many of their spacecraft</w:t>
      </w:r>
      <w:r w:rsidRPr="007875CF">
        <w:rPr>
          <w:sz w:val="16"/>
        </w:rPr>
        <w:t xml:space="preserve">, essentially </w:t>
      </w:r>
      <w:r w:rsidRPr="00BE7216">
        <w:rPr>
          <w:rStyle w:val="StyleUnderline"/>
          <w:highlight w:val="cyan"/>
        </w:rPr>
        <w:t xml:space="preserve">means </w:t>
      </w:r>
      <w:r w:rsidRPr="00343544">
        <w:rPr>
          <w:rStyle w:val="StyleUnderline"/>
        </w:rPr>
        <w:t xml:space="preserve">that </w:t>
      </w:r>
      <w:r w:rsidRPr="00BE7216">
        <w:rPr>
          <w:rStyle w:val="StyleUnderline"/>
          <w:highlight w:val="cyan"/>
        </w:rPr>
        <w:t>SpaceX will</w:t>
      </w:r>
      <w:r w:rsidRPr="007875CF">
        <w:rPr>
          <w:rStyle w:val="StyleUnderline"/>
        </w:rPr>
        <w:t xml:space="preserve"> henceforth </w:t>
      </w:r>
      <w:r w:rsidRPr="00BE7216">
        <w:rPr>
          <w:rStyle w:val="StyleUnderline"/>
          <w:highlight w:val="cyan"/>
        </w:rPr>
        <w:t>be</w:t>
      </w:r>
      <w:r w:rsidRPr="00343544">
        <w:rPr>
          <w:rStyle w:val="StyleUnderline"/>
        </w:rPr>
        <w:t xml:space="preserve"> the </w:t>
      </w:r>
      <w:r w:rsidRPr="00BE7216">
        <w:rPr>
          <w:rStyle w:val="Emphasis"/>
          <w:highlight w:val="cyan"/>
        </w:rPr>
        <w:t>sole owner</w:t>
      </w:r>
      <w:r w:rsidRPr="007875CF">
        <w:rPr>
          <w:rStyle w:val="StyleUnderline"/>
        </w:rPr>
        <w:t xml:space="preserve"> and user of that orbit</w:t>
      </w:r>
      <w:r w:rsidRPr="007875CF">
        <w:rPr>
          <w:sz w:val="16"/>
        </w:rPr>
        <w:t xml:space="preserve"> (at least until their satellites are removed). </w:t>
      </w:r>
      <w:r w:rsidRPr="007875CF">
        <w:rPr>
          <w:rStyle w:val="StyleUnderline"/>
        </w:rPr>
        <w:t>No other actors can realistically</w:t>
      </w:r>
      <w:r w:rsidRPr="007875CF">
        <w:rPr>
          <w:sz w:val="16"/>
        </w:rPr>
        <w:t xml:space="preserve"> expect to </w:t>
      </w:r>
      <w:r w:rsidRPr="007875CF">
        <w:rPr>
          <w:rStyle w:val="Emphasis"/>
        </w:rPr>
        <w:t>operate</w:t>
      </w:r>
      <w:r w:rsidRPr="007875CF">
        <w:rPr>
          <w:rStyle w:val="StyleUnderline"/>
        </w:rPr>
        <w:t xml:space="preserve"> there</w:t>
      </w:r>
      <w:r w:rsidRPr="007875CF">
        <w:rPr>
          <w:sz w:val="16"/>
        </w:rPr>
        <w:t xml:space="preserve"> until that time. No other operator would dare run the risk of possible collision with so many other spacecraft in that orbit. Consequently, </w:t>
      </w:r>
      <w:r w:rsidRPr="007875CF">
        <w:rPr>
          <w:rStyle w:val="StyleUnderline"/>
        </w:rPr>
        <w:t>the sole occupant will be SpaceX</w:t>
      </w:r>
      <w:r w:rsidRPr="007875CF">
        <w:rPr>
          <w:sz w:val="16"/>
        </w:rPr>
        <w:t xml:space="preserve">, and if “possession is 9/10th of the law,” </w:t>
      </w:r>
      <w:r w:rsidRPr="007875CF">
        <w:rPr>
          <w:rStyle w:val="StyleUnderline"/>
        </w:rPr>
        <w:t>then SpaceX appears to be the owner of that orbit</w:t>
      </w:r>
      <w:r w:rsidRPr="007875CF">
        <w:rPr>
          <w:sz w:val="16"/>
        </w:rPr>
        <w:t>.</w:t>
      </w:r>
    </w:p>
    <w:p w14:paraId="174A6DA8" w14:textId="77777777" w:rsidR="00EF3831" w:rsidRPr="007875CF" w:rsidRDefault="00EF3831" w:rsidP="00EF3831">
      <w:pPr>
        <w:rPr>
          <w:sz w:val="16"/>
          <w:szCs w:val="16"/>
        </w:rPr>
      </w:pPr>
      <w:r w:rsidRPr="007875CF">
        <w:rPr>
          <w:sz w:val="16"/>
          <w:szCs w:val="16"/>
        </w:rPr>
        <w:t>Done Without Coordination</w:t>
      </w:r>
    </w:p>
    <w:p w14:paraId="1D5D7816" w14:textId="77777777" w:rsidR="00EF3831" w:rsidRPr="007875CF" w:rsidRDefault="00EF3831" w:rsidP="00EF3831">
      <w:pPr>
        <w:rPr>
          <w:sz w:val="16"/>
          <w:szCs w:val="16"/>
        </w:rPr>
      </w:pPr>
      <w:r w:rsidRPr="007875CF">
        <w:rPr>
          <w:sz w:val="16"/>
          <w:szCs w:val="16"/>
        </w:rPr>
        <w:t xml:space="preserve">Additionally, SpaceX and other operators of </w:t>
      </w:r>
      <w:proofErr w:type="spellStart"/>
      <w:r w:rsidRPr="007875CF">
        <w:rPr>
          <w:sz w:val="16"/>
          <w:szCs w:val="16"/>
        </w:rPr>
        <w:t>megaconstellations</w:t>
      </w:r>
      <w:proofErr w:type="spellEnd"/>
      <w:r w:rsidRPr="007875CF">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25D4A45C" w14:textId="77777777" w:rsidR="00EF3831" w:rsidRPr="007875CF" w:rsidRDefault="00EF3831" w:rsidP="00EF3831">
      <w:pPr>
        <w:rPr>
          <w:rStyle w:val="Emphasis"/>
        </w:rPr>
      </w:pPr>
      <w:r w:rsidRPr="007D6903">
        <w:rPr>
          <w:rStyle w:val="Emphasis"/>
        </w:rPr>
        <w:t>Governments Are</w:t>
      </w:r>
      <w:r w:rsidRPr="007875CF">
        <w:rPr>
          <w:rStyle w:val="Emphasis"/>
        </w:rPr>
        <w:t xml:space="preserve"> Ultimately </w:t>
      </w:r>
      <w:r w:rsidRPr="007D6903">
        <w:rPr>
          <w:rStyle w:val="Emphasis"/>
        </w:rPr>
        <w:t>Implicated</w:t>
      </w:r>
    </w:p>
    <w:p w14:paraId="69B21205" w14:textId="77777777" w:rsidR="00EF3831" w:rsidRPr="007875CF" w:rsidRDefault="00EF3831" w:rsidP="00EF3831">
      <w:pPr>
        <w:rPr>
          <w:sz w:val="16"/>
        </w:rPr>
      </w:pPr>
      <w:r w:rsidRPr="007875CF">
        <w:rPr>
          <w:sz w:val="16"/>
        </w:rPr>
        <w:t>As we know</w:t>
      </w:r>
      <w:r w:rsidRPr="00BF3059">
        <w:rPr>
          <w:szCs w:val="32"/>
          <w:u w:val="single"/>
        </w:rPr>
        <w:t xml:space="preserve">, </w:t>
      </w:r>
      <w:r w:rsidRPr="00BE7216">
        <w:rPr>
          <w:szCs w:val="32"/>
          <w:highlight w:val="cyan"/>
          <w:u w:val="single"/>
        </w:rPr>
        <w:t>under international</w:t>
      </w:r>
      <w:r w:rsidRPr="00BF3059">
        <w:rPr>
          <w:szCs w:val="32"/>
          <w:u w:val="single"/>
        </w:rPr>
        <w:t xml:space="preserve"> space </w:t>
      </w:r>
      <w:r w:rsidRPr="00BE7216">
        <w:rPr>
          <w:szCs w:val="32"/>
          <w:highlight w:val="cyan"/>
          <w:u w:val="single"/>
        </w:rPr>
        <w:t>law</w:t>
      </w:r>
      <w:r w:rsidRPr="00BF3059">
        <w:rPr>
          <w:szCs w:val="32"/>
          <w:u w:val="single"/>
        </w:rPr>
        <w:t>,</w:t>
      </w:r>
      <w:r w:rsidRPr="00BF3059">
        <w:rPr>
          <w:szCs w:val="32"/>
        </w:rPr>
        <w:t xml:space="preserve"> </w:t>
      </w:r>
      <w:r w:rsidRPr="007875CF">
        <w:rPr>
          <w:rStyle w:val="StyleUnderline"/>
        </w:rPr>
        <w:t xml:space="preserve">what </w:t>
      </w:r>
      <w:r w:rsidRPr="00BF3059">
        <w:rPr>
          <w:rStyle w:val="StyleUnderline"/>
        </w:rPr>
        <w:t>a n</w:t>
      </w:r>
      <w:r w:rsidRPr="007875CF">
        <w:rPr>
          <w:rStyle w:val="StyleUnderline"/>
        </w:rPr>
        <w:t>on</w:t>
      </w:r>
      <w:r w:rsidRPr="00BF3059">
        <w:rPr>
          <w:rStyle w:val="StyleUnderline"/>
        </w:rPr>
        <w:t>go</w:t>
      </w:r>
      <w:r w:rsidRPr="007875CF">
        <w:rPr>
          <w:rStyle w:val="StyleUnderline"/>
        </w:rPr>
        <w:t xml:space="preserve">vernmental entity does, </w:t>
      </w:r>
      <w:r w:rsidRPr="00BE7216">
        <w:rPr>
          <w:rStyle w:val="StyleUnderline"/>
          <w:highlight w:val="cyan"/>
        </w:rPr>
        <w:t>a State is responsible for</w:t>
      </w:r>
      <w:r w:rsidRPr="007875CF">
        <w:rPr>
          <w:sz w:val="16"/>
        </w:rPr>
        <w:t xml:space="preserve">. Article VI of the Outer Space Treaty requires that at least one State authorize and supervise its </w:t>
      </w:r>
      <w:r w:rsidRPr="00BE7216">
        <w:rPr>
          <w:sz w:val="24"/>
          <w:szCs w:val="36"/>
          <w:highlight w:val="cyan"/>
          <w:u w:val="single"/>
        </w:rPr>
        <w:t>nongovernmental entities</w:t>
      </w:r>
      <w:r w:rsidRPr="000D7344">
        <w:rPr>
          <w:sz w:val="24"/>
          <w:szCs w:val="36"/>
        </w:rPr>
        <w:t xml:space="preserve"> </w:t>
      </w:r>
      <w:r w:rsidRPr="007875CF">
        <w:rPr>
          <w:sz w:val="16"/>
        </w:rPr>
        <w:t xml:space="preserve">and assure their continuing compliance with international law. As such, </w:t>
      </w:r>
      <w:r w:rsidRPr="00BE7216">
        <w:rPr>
          <w:rStyle w:val="StyleUnderline"/>
          <w:highlight w:val="cyan"/>
        </w:rPr>
        <w:t xml:space="preserve">the prohibition on </w:t>
      </w:r>
      <w:proofErr w:type="spellStart"/>
      <w:r w:rsidRPr="00BE7216">
        <w:rPr>
          <w:rStyle w:val="StyleUnderline"/>
          <w:highlight w:val="cyan"/>
        </w:rPr>
        <w:t>nonappropriation</w:t>
      </w:r>
      <w:proofErr w:type="spellEnd"/>
      <w:r w:rsidRPr="007875CF">
        <w:rPr>
          <w:rStyle w:val="StyleUnderline"/>
        </w:rPr>
        <w:t xml:space="preserve"> imposed upon States</w:t>
      </w:r>
      <w:r w:rsidRPr="007875CF">
        <w:rPr>
          <w:sz w:val="16"/>
        </w:rPr>
        <w:t xml:space="preserve"> under Article II of the Outer Space Treaty </w:t>
      </w:r>
      <w:r w:rsidRPr="00BE7216">
        <w:rPr>
          <w:rStyle w:val="Emphasis"/>
          <w:highlight w:val="cyan"/>
        </w:rPr>
        <w:t>applies equally to</w:t>
      </w:r>
      <w:r w:rsidRPr="007875CF">
        <w:rPr>
          <w:rStyle w:val="Emphasis"/>
        </w:rPr>
        <w:t xml:space="preserve"> nongovernmental </w:t>
      </w:r>
      <w:r w:rsidRPr="00BE7216">
        <w:rPr>
          <w:rStyle w:val="Emphasis"/>
          <w:highlight w:val="cyan"/>
        </w:rPr>
        <w:t>private entities such as SpaceX</w:t>
      </w:r>
      <w:r w:rsidRPr="00BE7216">
        <w:rPr>
          <w:sz w:val="16"/>
          <w:highlight w:val="cyan"/>
        </w:rPr>
        <w:t>.</w:t>
      </w:r>
    </w:p>
    <w:p w14:paraId="6F6A3749" w14:textId="77777777" w:rsidR="00EF3831" w:rsidRPr="007875CF" w:rsidRDefault="00EF3831" w:rsidP="00EF3831">
      <w:r w:rsidRPr="007875CF">
        <w:t xml:space="preserve">Nevertheless, </w:t>
      </w:r>
      <w:r w:rsidRPr="007875CF">
        <w:rPr>
          <w:rStyle w:val="StyleUnderline"/>
        </w:rPr>
        <w:t xml:space="preserve">through the launching and bringing into use of the </w:t>
      </w:r>
      <w:proofErr w:type="spellStart"/>
      <w:r w:rsidRPr="007875CF">
        <w:rPr>
          <w:rStyle w:val="StyleUnderline"/>
        </w:rPr>
        <w:t>Starlink</w:t>
      </w:r>
      <w:proofErr w:type="spellEnd"/>
      <w:r w:rsidRPr="007875CF">
        <w:rPr>
          <w:rStyle w:val="StyleUnderline"/>
        </w:rPr>
        <w:t xml:space="preserve"> constellation, SpaceX will be the sole occupant, and thereby, possessor, both fact and in law, of 550 km, 1100 km, 1130 km, 1275 km, and 1325 km above our planet</w:t>
      </w:r>
      <w:r w:rsidRPr="007875CF">
        <w:t xml:space="preserve"> (</w:t>
      </w:r>
      <w:r w:rsidRPr="007875CF">
        <w:rPr>
          <w:rStyle w:val="StyleUnderline"/>
        </w:rPr>
        <w:t>or whatever orbits they finally come to occupy</w:t>
      </w:r>
      <w:r w:rsidRPr="007875CF">
        <w:t xml:space="preserve">). </w:t>
      </w:r>
      <w:r w:rsidRPr="007875CF">
        <w:rPr>
          <w:rStyle w:val="StyleUnderline"/>
        </w:rPr>
        <w:t>The same is true for the other operators of these large constellations which will be solely occupying entire orbits</w:t>
      </w:r>
      <w:r w:rsidRPr="007875CF">
        <w:t>.</w:t>
      </w:r>
    </w:p>
    <w:p w14:paraId="58D7D3D2" w14:textId="77777777" w:rsidR="00EF3831" w:rsidRPr="007875CF" w:rsidRDefault="00EF3831" w:rsidP="00EF3831">
      <w:pPr>
        <w:rPr>
          <w:rStyle w:val="Emphasis"/>
        </w:rPr>
      </w:pPr>
      <w:r w:rsidRPr="00BE7216">
        <w:rPr>
          <w:rStyle w:val="Emphasis"/>
          <w:highlight w:val="cyan"/>
        </w:rPr>
        <w:t>Long-Term Occupation Constitutes Appropriation</w:t>
      </w:r>
    </w:p>
    <w:p w14:paraId="6AE5F322" w14:textId="77777777" w:rsidR="00EF3831" w:rsidRPr="007875CF" w:rsidRDefault="00EF3831" w:rsidP="00EF3831">
      <w:pPr>
        <w:rPr>
          <w:sz w:val="16"/>
        </w:rPr>
      </w:pPr>
      <w:r w:rsidRPr="007875CF">
        <w:rPr>
          <w:sz w:val="16"/>
        </w:rPr>
        <w:t xml:space="preserve">These </w:t>
      </w:r>
      <w:r w:rsidRPr="007875CF">
        <w:rPr>
          <w:rStyle w:val="StyleUnderline"/>
        </w:rPr>
        <w:t>altitudes are additionally significant</w:t>
      </w:r>
      <w:r w:rsidRPr="007875CF">
        <w:rPr>
          <w:sz w:val="16"/>
        </w:rPr>
        <w:t xml:space="preserve">, as nonfunctional spacecraft in orbits lower than around 500 km will re-enter the Earth’s atmosphere in months or a few years, but </w:t>
      </w:r>
      <w:r w:rsidRPr="007875CF">
        <w:rPr>
          <w:rStyle w:val="StyleUnderline"/>
        </w:rPr>
        <w:t xml:space="preserve">the </w:t>
      </w:r>
      <w:r w:rsidRPr="00BE7216">
        <w:rPr>
          <w:rStyle w:val="StyleUnderline"/>
          <w:highlight w:val="cyan"/>
        </w:rPr>
        <w:t>altitudes</w:t>
      </w:r>
      <w:r w:rsidRPr="007875CF">
        <w:rPr>
          <w:rStyle w:val="StyleUnderline"/>
        </w:rPr>
        <w:t xml:space="preserve"> selected for the </w:t>
      </w:r>
      <w:proofErr w:type="spellStart"/>
      <w:r w:rsidRPr="007875CF">
        <w:rPr>
          <w:rStyle w:val="StyleUnderline"/>
        </w:rPr>
        <w:t>Starlink</w:t>
      </w:r>
      <w:proofErr w:type="spellEnd"/>
      <w:r w:rsidRPr="007875CF">
        <w:rPr>
          <w:rStyle w:val="StyleUnderline"/>
        </w:rPr>
        <w:t xml:space="preserve"> constellation, while technologically desirable for their purposes, also </w:t>
      </w:r>
      <w:r w:rsidRPr="00BE7216">
        <w:rPr>
          <w:rStyle w:val="StyleUnderline"/>
          <w:highlight w:val="cyan"/>
        </w:rPr>
        <w:t>mean</w:t>
      </w:r>
      <w:r w:rsidRPr="007875CF">
        <w:rPr>
          <w:rStyle w:val="StyleUnderline"/>
        </w:rPr>
        <w:t xml:space="preserve"> that </w:t>
      </w:r>
      <w:r w:rsidRPr="00BE7216">
        <w:rPr>
          <w:rStyle w:val="StyleUnderline"/>
          <w:highlight w:val="cyan"/>
        </w:rPr>
        <w:t>any spacecraft</w:t>
      </w:r>
      <w:r w:rsidRPr="007875CF">
        <w:rPr>
          <w:rStyle w:val="StyleUnderline"/>
        </w:rPr>
        <w:t xml:space="preserve"> which are not de-orbited from these regions </w:t>
      </w:r>
      <w:r w:rsidRPr="00BE7216">
        <w:rPr>
          <w:rStyle w:val="StyleUnderline"/>
          <w:highlight w:val="cyan"/>
        </w:rPr>
        <w:t xml:space="preserve">may be there for </w:t>
      </w:r>
      <w:r w:rsidRPr="00BE7216">
        <w:rPr>
          <w:rStyle w:val="Emphasis"/>
          <w:highlight w:val="cyan"/>
        </w:rPr>
        <w:t>decades</w:t>
      </w:r>
      <w:r w:rsidRPr="007875CF">
        <w:rPr>
          <w:rStyle w:val="StyleUnderline"/>
        </w:rPr>
        <w:t>, or possibly even hundreds of years</w:t>
      </w:r>
      <w:r w:rsidRPr="007875CF">
        <w:rPr>
          <w:sz w:val="16"/>
        </w:rPr>
        <w:t xml:space="preserve">. By comparison, </w:t>
      </w:r>
      <w:r w:rsidRPr="007875CF">
        <w:rPr>
          <w:rStyle w:val="StyleUnderline"/>
        </w:rPr>
        <w:t xml:space="preserve">the granting of rights for orbital slots at GSO is in 15-year increments, a length of time much less than what the altitudes of the </w:t>
      </w:r>
      <w:proofErr w:type="spellStart"/>
      <w:r w:rsidRPr="007875CF">
        <w:rPr>
          <w:rStyle w:val="StyleUnderline"/>
        </w:rPr>
        <w:t>megaconstellations</w:t>
      </w:r>
      <w:proofErr w:type="spellEnd"/>
      <w:r w:rsidRPr="007875CF">
        <w:rPr>
          <w:rStyle w:val="StyleUnderline"/>
        </w:rPr>
        <w:t xml:space="preserve"> threaten</w:t>
      </w:r>
      <w:r w:rsidRPr="007875CF">
        <w:rPr>
          <w:sz w:val="16"/>
        </w:rPr>
        <w:t xml:space="preserve">. </w:t>
      </w:r>
      <w:r w:rsidRPr="007875CF">
        <w:rPr>
          <w:rStyle w:val="StyleUnderline"/>
        </w:rPr>
        <w:t xml:space="preserve">Such long spans of time at these altitudes by these </w:t>
      </w:r>
      <w:proofErr w:type="spellStart"/>
      <w:r w:rsidRPr="007875CF">
        <w:rPr>
          <w:rStyle w:val="StyleUnderline"/>
        </w:rPr>
        <w:lastRenderedPageBreak/>
        <w:t>megaconstellations</w:t>
      </w:r>
      <w:proofErr w:type="spellEnd"/>
      <w:r w:rsidRPr="007875CF">
        <w:rPr>
          <w:rStyle w:val="StyleUnderline"/>
        </w:rPr>
        <w:t xml:space="preserve"> further bolster the contention </w:t>
      </w:r>
      <w:r w:rsidRPr="00BE7216">
        <w:rPr>
          <w:rStyle w:val="StyleUnderline"/>
          <w:highlight w:val="cyan"/>
        </w:rPr>
        <w:t>that</w:t>
      </w:r>
      <w:r w:rsidRPr="007875CF">
        <w:rPr>
          <w:rStyle w:val="StyleUnderline"/>
        </w:rPr>
        <w:t xml:space="preserve"> this occupation </w:t>
      </w:r>
      <w:r w:rsidRPr="00BE7216">
        <w:rPr>
          <w:rStyle w:val="StyleUnderline"/>
          <w:highlight w:val="cyan"/>
        </w:rPr>
        <w:t xml:space="preserve">rises to the level of </w:t>
      </w:r>
      <w:r w:rsidRPr="00BE7216">
        <w:rPr>
          <w:rStyle w:val="Emphasis"/>
          <w:highlight w:val="cyan"/>
        </w:rPr>
        <w:t>appropriation</w:t>
      </w:r>
      <w:r w:rsidRPr="007875CF">
        <w:rPr>
          <w:rStyle w:val="StyleUnderline"/>
        </w:rPr>
        <w:t xml:space="preserve"> of these orbits</w:t>
      </w:r>
      <w:r w:rsidRPr="007875CF">
        <w:rPr>
          <w:sz w:val="16"/>
        </w:rPr>
        <w:t>.</w:t>
      </w:r>
    </w:p>
    <w:p w14:paraId="12AD4302" w14:textId="77777777" w:rsidR="00EF3831" w:rsidRPr="007875CF" w:rsidRDefault="00EF3831" w:rsidP="00EF3831">
      <w:pPr>
        <w:rPr>
          <w:rStyle w:val="Emphasis"/>
        </w:rPr>
      </w:pPr>
      <w:r w:rsidRPr="007875CF">
        <w:rPr>
          <w:rStyle w:val="Emphasis"/>
        </w:rPr>
        <w:t>Prevents Others from Using Space</w:t>
      </w:r>
    </w:p>
    <w:p w14:paraId="1BF06DAF" w14:textId="77777777" w:rsidR="00EF3831" w:rsidRPr="007875CF" w:rsidRDefault="00EF3831" w:rsidP="00EF3831">
      <w:pPr>
        <w:rPr>
          <w:sz w:val="16"/>
        </w:rPr>
      </w:pPr>
      <w:r w:rsidRPr="007875CF">
        <w:rPr>
          <w:rStyle w:val="StyleUnderline"/>
        </w:rPr>
        <w:t>Article I of the</w:t>
      </w:r>
      <w:r w:rsidRPr="007875CF">
        <w:rPr>
          <w:sz w:val="16"/>
        </w:rPr>
        <w:t xml:space="preserve"> </w:t>
      </w:r>
      <w:r w:rsidRPr="007875CF">
        <w:rPr>
          <w:rStyle w:val="StyleUnderline"/>
        </w:rPr>
        <w:t>O</w:t>
      </w:r>
      <w:r w:rsidRPr="007875CF">
        <w:rPr>
          <w:sz w:val="16"/>
        </w:rPr>
        <w:t xml:space="preserve">uter </w:t>
      </w:r>
      <w:r w:rsidRPr="007875CF">
        <w:rPr>
          <w:rStyle w:val="StyleUnderline"/>
        </w:rPr>
        <w:t>S</w:t>
      </w:r>
      <w:r w:rsidRPr="007875CF">
        <w:rPr>
          <w:sz w:val="16"/>
        </w:rPr>
        <w:t xml:space="preserve">pace </w:t>
      </w:r>
      <w:r w:rsidRPr="007875CF">
        <w:rPr>
          <w:rStyle w:val="StyleUnderline"/>
        </w:rPr>
        <w:t>T</w:t>
      </w:r>
      <w:r w:rsidRPr="007875CF">
        <w:rPr>
          <w:sz w:val="16"/>
        </w:rPr>
        <w:t xml:space="preserve">reaty </w:t>
      </w:r>
      <w:r w:rsidRPr="007875CF">
        <w:rPr>
          <w:rStyle w:val="StyleUnderline"/>
        </w:rPr>
        <w:t>establishes that the exploration and use of outer space is “the province of all mankind.”</w:t>
      </w:r>
      <w:r w:rsidRPr="007875CF">
        <w:rPr>
          <w:sz w:val="16"/>
        </w:rPr>
        <w:t xml:space="preserve"> </w:t>
      </w:r>
      <w:r w:rsidRPr="007875CF">
        <w:rPr>
          <w:rStyle w:val="StyleUnderline"/>
        </w:rPr>
        <w:t>It further requires</w:t>
      </w:r>
      <w:r w:rsidRPr="007875CF">
        <w:rPr>
          <w:sz w:val="16"/>
        </w:rPr>
        <w:t xml:space="preserve"> that this </w:t>
      </w:r>
      <w:r w:rsidRPr="007875CF">
        <w:rPr>
          <w:rStyle w:val="StyleUnderline"/>
        </w:rPr>
        <w:t>exploration and use shall be by all States “without discrimination of any kind</w:t>
      </w:r>
      <w:r w:rsidRPr="007875CF">
        <w:rPr>
          <w:sz w:val="16"/>
        </w:rPr>
        <w:t xml:space="preserve">, on a basis of equality and in accordance with international law...” However, </w:t>
      </w:r>
      <w:r w:rsidRPr="007875CF">
        <w:rPr>
          <w:rStyle w:val="StyleUnderline"/>
        </w:rPr>
        <w:t>when one private corporation so overwhelmingly possesses entire portions of outer space, their use is discriminatory to other potential users and interferes with their freedom to access, explore, and use outer space</w:t>
      </w:r>
      <w:r w:rsidRPr="007875CF">
        <w:rPr>
          <w:sz w:val="16"/>
        </w:rPr>
        <w:t xml:space="preserve">. So long as </w:t>
      </w:r>
      <w:r w:rsidRPr="007875CF">
        <w:rPr>
          <w:rStyle w:val="StyleUnderline"/>
        </w:rPr>
        <w:t>these actors</w:t>
      </w:r>
      <w:r w:rsidRPr="007875CF">
        <w:rPr>
          <w:sz w:val="16"/>
        </w:rPr>
        <w:t xml:space="preserve"> are so dominantly possessing and occupying those orbits, their actions </w:t>
      </w:r>
      <w:r w:rsidRPr="007875CF">
        <w:rPr>
          <w:rStyle w:val="StyleUnderline"/>
        </w:rPr>
        <w:t>exclude others from using them</w:t>
      </w:r>
      <w:r w:rsidRPr="007875CF">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7875CF">
        <w:rPr>
          <w:rStyle w:val="Emphasis"/>
        </w:rPr>
        <w:t>massive occupation</w:t>
      </w:r>
      <w:r w:rsidRPr="007875CF">
        <w:rPr>
          <w:sz w:val="16"/>
        </w:rPr>
        <w:t xml:space="preserve"> of particular orbits </w:t>
      </w:r>
      <w:r w:rsidRPr="007875CF">
        <w:rPr>
          <w:rStyle w:val="StyleUnderline"/>
        </w:rPr>
        <w:t>effectively defeats others from enjoying the use of outer space</w:t>
      </w:r>
      <w:r w:rsidRPr="007875CF">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71AC90C3" w14:textId="77777777" w:rsidR="00EF3831" w:rsidRPr="007875CF" w:rsidRDefault="00EF3831" w:rsidP="00EF3831">
      <w:pPr>
        <w:rPr>
          <w:sz w:val="16"/>
          <w:szCs w:val="16"/>
        </w:rPr>
      </w:pPr>
      <w:r w:rsidRPr="007875CF">
        <w:rPr>
          <w:sz w:val="16"/>
          <w:szCs w:val="16"/>
        </w:rPr>
        <w:t>No Due Regard for Others</w:t>
      </w:r>
    </w:p>
    <w:p w14:paraId="043A7FE8" w14:textId="77777777" w:rsidR="00EF3831" w:rsidRPr="007875CF" w:rsidRDefault="00EF3831" w:rsidP="00EF3831">
      <w:pPr>
        <w:rPr>
          <w:sz w:val="16"/>
          <w:szCs w:val="16"/>
        </w:rPr>
      </w:pPr>
      <w:r w:rsidRPr="007875CF">
        <w:rPr>
          <w:sz w:val="16"/>
          <w:szCs w:val="16"/>
        </w:rPr>
        <w:t xml:space="preserve">That these </w:t>
      </w:r>
      <w:proofErr w:type="spellStart"/>
      <w:r w:rsidRPr="007875CF">
        <w:rPr>
          <w:sz w:val="16"/>
          <w:szCs w:val="16"/>
        </w:rPr>
        <w:t>megaconstellations</w:t>
      </w:r>
      <w:proofErr w:type="spellEnd"/>
      <w:r w:rsidRPr="007875CF">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7875CF">
        <w:rPr>
          <w:sz w:val="16"/>
          <w:szCs w:val="16"/>
        </w:rPr>
        <w:t>megaconstellations</w:t>
      </w:r>
      <w:proofErr w:type="spellEnd"/>
      <w:r w:rsidRPr="007875CF">
        <w:rPr>
          <w:sz w:val="16"/>
          <w:szCs w:val="16"/>
        </w:rPr>
        <w:t xml:space="preserve"> as showing any type of due regard to the corresponding interests of others. This lack of regard further supports the notion of their unilateral transgressive violations of the purposes of space law norms.</w:t>
      </w:r>
    </w:p>
    <w:p w14:paraId="53498C85" w14:textId="77777777" w:rsidR="00EF3831" w:rsidRPr="007875CF" w:rsidRDefault="00EF3831" w:rsidP="00EF3831">
      <w:pPr>
        <w:rPr>
          <w:rStyle w:val="Emphasis"/>
        </w:rPr>
      </w:pPr>
      <w:r w:rsidRPr="007875CF">
        <w:rPr>
          <w:rStyle w:val="Emphasis"/>
        </w:rPr>
        <w:t>Harmful Contamination</w:t>
      </w:r>
    </w:p>
    <w:p w14:paraId="47A0AEB8" w14:textId="77777777" w:rsidR="00EF3831" w:rsidRPr="007875CF" w:rsidRDefault="00EF3831" w:rsidP="00EF3831">
      <w:pPr>
        <w:rPr>
          <w:sz w:val="16"/>
          <w:szCs w:val="16"/>
        </w:rPr>
      </w:pPr>
      <w:r w:rsidRPr="007875CF">
        <w:rPr>
          <w:sz w:val="16"/>
          <w:szCs w:val="16"/>
        </w:rPr>
        <w:t xml:space="preserve">The impacts of the spacecraft on the pressing issue of space debris need not be gone into detail here. Suffice it to say, </w:t>
      </w:r>
      <w:proofErr w:type="spellStart"/>
      <w:r w:rsidRPr="00BE7216">
        <w:rPr>
          <w:rStyle w:val="Emphasis"/>
          <w:highlight w:val="cyan"/>
        </w:rPr>
        <w:t>megaconstellations</w:t>
      </w:r>
      <w:proofErr w:type="spellEnd"/>
      <w:r w:rsidRPr="00BE7216">
        <w:rPr>
          <w:rStyle w:val="StyleUnderline"/>
          <w:highlight w:val="cyan"/>
        </w:rPr>
        <w:t xml:space="preserve"> threaten </w:t>
      </w:r>
      <w:r w:rsidRPr="00BE7216">
        <w:rPr>
          <w:rStyle w:val="Emphasis"/>
          <w:highlight w:val="cyan"/>
        </w:rPr>
        <w:t>mega-debris</w:t>
      </w:r>
      <w:r w:rsidRPr="007875CF">
        <w:rPr>
          <w:sz w:val="16"/>
          <w:szCs w:val="16"/>
        </w:rPr>
        <w:t xml:space="preserve">. The </w:t>
      </w:r>
      <w:r w:rsidRPr="007875CF">
        <w:rPr>
          <w:rStyle w:val="StyleUnderline"/>
        </w:rPr>
        <w:t>failure rate of these comparatively cheap satellites should give pause</w:t>
      </w:r>
      <w:r w:rsidRPr="007875CF">
        <w:rPr>
          <w:sz w:val="16"/>
          <w:szCs w:val="16"/>
        </w:rPr>
        <w:t xml:space="preserve">, because </w:t>
      </w:r>
      <w:r w:rsidRPr="007875CF">
        <w:rPr>
          <w:rStyle w:val="StyleUnderline"/>
        </w:rPr>
        <w:t>if 5% of a constellation of 100 satellites fails, this is 5 guaranteed new pieces of debris</w:t>
      </w:r>
      <w:r w:rsidRPr="007875CF">
        <w:rPr>
          <w:sz w:val="16"/>
          <w:szCs w:val="16"/>
        </w:rPr>
        <w:t xml:space="preserve"> intentionally introduced </w:t>
      </w:r>
      <w:r w:rsidRPr="007875CF">
        <w:rPr>
          <w:rStyle w:val="StyleUnderline"/>
        </w:rPr>
        <w:t>to the fragile space domain</w:t>
      </w:r>
      <w:r w:rsidRPr="007875CF">
        <w:rPr>
          <w:sz w:val="16"/>
          <w:szCs w:val="16"/>
        </w:rPr>
        <w:t xml:space="preserve">. Article </w:t>
      </w:r>
      <w:r w:rsidRPr="00BF3059">
        <w:rPr>
          <w:u w:val="single"/>
        </w:rPr>
        <w:t xml:space="preserve">IX of </w:t>
      </w:r>
      <w:r w:rsidRPr="00BE7216">
        <w:rPr>
          <w:highlight w:val="cyan"/>
          <w:u w:val="single"/>
        </w:rPr>
        <w:t>the O</w:t>
      </w:r>
      <w:r w:rsidRPr="00BF3059">
        <w:rPr>
          <w:u w:val="single"/>
        </w:rPr>
        <w:t xml:space="preserve">uter </w:t>
      </w:r>
      <w:r w:rsidRPr="00BE7216">
        <w:rPr>
          <w:highlight w:val="cyan"/>
          <w:u w:val="single"/>
        </w:rPr>
        <w:t>S</w:t>
      </w:r>
      <w:r w:rsidRPr="00BF3059">
        <w:rPr>
          <w:u w:val="single"/>
        </w:rPr>
        <w:t xml:space="preserve">pace </w:t>
      </w:r>
      <w:r w:rsidRPr="00BE7216">
        <w:rPr>
          <w:highlight w:val="cyan"/>
          <w:u w:val="single"/>
        </w:rPr>
        <w:t>T</w:t>
      </w:r>
      <w:r w:rsidRPr="00BF3059">
        <w:rPr>
          <w:u w:val="single"/>
        </w:rPr>
        <w:t xml:space="preserve">reaty warns of harmful contamination of the space environment and </w:t>
      </w:r>
      <w:r w:rsidRPr="00BE7216">
        <w:rPr>
          <w:highlight w:val="cyan"/>
          <w:u w:val="single"/>
        </w:rPr>
        <w:t>requires States to</w:t>
      </w:r>
      <w:r w:rsidRPr="00BF3059">
        <w:rPr>
          <w:u w:val="single"/>
        </w:rPr>
        <w:t xml:space="preserve"> take appropriate measures to </w:t>
      </w:r>
      <w:r w:rsidRPr="00BE7216">
        <w:rPr>
          <w:highlight w:val="cyan"/>
          <w:u w:val="single"/>
        </w:rPr>
        <w:t>prevent</w:t>
      </w:r>
      <w:r w:rsidRPr="00BF3059">
        <w:rPr>
          <w:u w:val="single"/>
        </w:rPr>
        <w:t xml:space="preserve"> this </w:t>
      </w:r>
      <w:r w:rsidRPr="00BE7216">
        <w:rPr>
          <w:highlight w:val="cyan"/>
          <w:u w:val="single"/>
        </w:rPr>
        <w:t>harmful contamination</w:t>
      </w:r>
      <w:r w:rsidRPr="00BF3059">
        <w:rPr>
          <w:u w:val="single"/>
        </w:rPr>
        <w:t>.</w:t>
      </w:r>
      <w:r w:rsidRPr="007875CF">
        <w:rPr>
          <w:sz w:val="16"/>
          <w:szCs w:val="16"/>
        </w:rPr>
        <w:t xml:space="preserve"> A responsible government could not, in all seriousness, permit the intentional release of such amounts of space debris, especially in the already fraught orbits that many </w:t>
      </w:r>
      <w:proofErr w:type="spellStart"/>
      <w:r w:rsidRPr="007875CF">
        <w:rPr>
          <w:sz w:val="16"/>
          <w:szCs w:val="16"/>
        </w:rPr>
        <w:t>megaconstellations</w:t>
      </w:r>
      <w:proofErr w:type="spellEnd"/>
      <w:r w:rsidRPr="007875CF">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7A5BB1F7" w14:textId="77777777" w:rsidR="00EF3831" w:rsidRPr="007875CF" w:rsidRDefault="00EF3831" w:rsidP="00EF3831">
      <w:pPr>
        <w:rPr>
          <w:rStyle w:val="Emphasis"/>
        </w:rPr>
      </w:pPr>
      <w:r w:rsidRPr="007875CF">
        <w:rPr>
          <w:rStyle w:val="Emphasis"/>
        </w:rPr>
        <w:t>If This Isn’t Appropriation, Then What Is?</w:t>
      </w:r>
    </w:p>
    <w:p w14:paraId="2AC74ADD" w14:textId="77777777" w:rsidR="00EF3831" w:rsidRPr="007875CF" w:rsidRDefault="00EF3831" w:rsidP="00EF3831">
      <w:pPr>
        <w:rPr>
          <w:sz w:val="16"/>
        </w:rPr>
      </w:pPr>
      <w:r w:rsidRPr="007875CF">
        <w:rPr>
          <w:sz w:val="16"/>
        </w:rPr>
        <w:t xml:space="preserve">Arguing in the alternative, </w:t>
      </w:r>
      <w:r w:rsidRPr="007875CF">
        <w:rPr>
          <w:rStyle w:val="StyleUnderline"/>
        </w:rPr>
        <w:t xml:space="preserve">if these </w:t>
      </w:r>
      <w:proofErr w:type="spellStart"/>
      <w:r w:rsidRPr="007875CF">
        <w:rPr>
          <w:rStyle w:val="StyleUnderline"/>
        </w:rPr>
        <w:t>megaconstellations</w:t>
      </w:r>
      <w:proofErr w:type="spellEnd"/>
      <w:r w:rsidRPr="007875CF">
        <w:rPr>
          <w:sz w:val="16"/>
        </w:rPr>
        <w:t xml:space="preserve"> — in their dominant occupation of entire orbits in orbital planes with numerous satellites — </w:t>
      </w:r>
      <w:r w:rsidRPr="007875CF">
        <w:rPr>
          <w:rStyle w:val="StyleUnderline"/>
        </w:rPr>
        <w:t>could be considered</w:t>
      </w:r>
      <w:r w:rsidRPr="007875CF">
        <w:rPr>
          <w:sz w:val="16"/>
        </w:rPr>
        <w:t xml:space="preserve"> (merely for the sake of argument) </w:t>
      </w:r>
      <w:r w:rsidRPr="007875CF">
        <w:rPr>
          <w:rStyle w:val="StyleUnderline"/>
        </w:rPr>
        <w:t>to not be appropriation</w:t>
      </w:r>
      <w:r w:rsidRPr="007875CF">
        <w:rPr>
          <w:sz w:val="16"/>
        </w:rPr>
        <w:t xml:space="preserve">, we must therefore ask: </w:t>
      </w:r>
      <w:r w:rsidRPr="007875CF">
        <w:rPr>
          <w:rStyle w:val="StyleUnderline"/>
        </w:rPr>
        <w:t>what would be appropriation?</w:t>
      </w:r>
      <w:r w:rsidRPr="007875CF">
        <w:rPr>
          <w:sz w:val="16"/>
        </w:rPr>
        <w:t xml:space="preserve"> </w:t>
      </w:r>
      <w:r w:rsidRPr="007875CF">
        <w:rPr>
          <w:rStyle w:val="StyleUnderline"/>
        </w:rPr>
        <w:t xml:space="preserve">What use of </w:t>
      </w:r>
      <w:r w:rsidRPr="007875CF">
        <w:rPr>
          <w:rStyle w:val="Emphasis"/>
        </w:rPr>
        <w:t>void space</w:t>
      </w:r>
      <w:r w:rsidRPr="007875CF">
        <w:rPr>
          <w:rStyle w:val="StyleUnderline"/>
        </w:rPr>
        <w:t xml:space="preserve">, including orbits of the Earth, would </w:t>
      </w:r>
      <w:r w:rsidRPr="007875CF">
        <w:rPr>
          <w:rStyle w:val="Emphasis"/>
        </w:rPr>
        <w:t>constitute actual appropriation</w:t>
      </w:r>
      <w:r w:rsidRPr="007875CF">
        <w:rPr>
          <w:rStyle w:val="StyleUnderline"/>
        </w:rPr>
        <w:t>?</w:t>
      </w:r>
      <w:r w:rsidRPr="007875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7875CF">
        <w:rPr>
          <w:sz w:val="16"/>
        </w:rPr>
        <w:t>megaconstellations</w:t>
      </w:r>
      <w:proofErr w:type="spellEnd"/>
      <w:r w:rsidRPr="007875CF">
        <w:rPr>
          <w:sz w:val="16"/>
        </w:rPr>
        <w:t xml:space="preserve"> which would then cross the threshold into appropriation. However, a formal claim of sovereignty would be merely an act occurring on Earth and would not change any actual facts in the space domain. Consequently, </w:t>
      </w:r>
      <w:r w:rsidRPr="00BE7216">
        <w:rPr>
          <w:rStyle w:val="StyleUnderline"/>
          <w:highlight w:val="cyan"/>
        </w:rPr>
        <w:t>the lack of</w:t>
      </w:r>
      <w:r w:rsidRPr="007875CF">
        <w:rPr>
          <w:rStyle w:val="StyleUnderline"/>
        </w:rPr>
        <w:t xml:space="preserve"> a </w:t>
      </w:r>
      <w:r w:rsidRPr="00BE7216">
        <w:rPr>
          <w:rStyle w:val="Emphasis"/>
          <w:highlight w:val="cyan"/>
        </w:rPr>
        <w:t>formal</w:t>
      </w:r>
      <w:r w:rsidRPr="007875CF">
        <w:rPr>
          <w:rStyle w:val="StyleUnderline"/>
        </w:rPr>
        <w:t xml:space="preserve"> claim of </w:t>
      </w:r>
      <w:r w:rsidRPr="00BE7216">
        <w:rPr>
          <w:rStyle w:val="Emphasis"/>
          <w:highlight w:val="cyan"/>
        </w:rPr>
        <w:t>sovereignty</w:t>
      </w:r>
      <w:r w:rsidRPr="007875CF">
        <w:rPr>
          <w:rStyle w:val="StyleUnderline"/>
        </w:rPr>
        <w:t xml:space="preserve"> </w:t>
      </w:r>
      <w:r w:rsidRPr="00BE7216">
        <w:rPr>
          <w:rStyle w:val="StyleUnderline"/>
          <w:highlight w:val="cyan"/>
        </w:rPr>
        <w:t>should not be the deciding criteria</w:t>
      </w:r>
      <w:r w:rsidRPr="007875CF">
        <w:rPr>
          <w:rStyle w:val="StyleUnderline"/>
        </w:rPr>
        <w:t xml:space="preserve"> in arriving at the conclusion that </w:t>
      </w:r>
      <w:proofErr w:type="spellStart"/>
      <w:r w:rsidRPr="007875CF">
        <w:rPr>
          <w:rStyle w:val="StyleUnderline"/>
        </w:rPr>
        <w:t>megaconstellations</w:t>
      </w:r>
      <w:proofErr w:type="spellEnd"/>
      <w:r w:rsidRPr="007875CF">
        <w:rPr>
          <w:rStyle w:val="StyleUnderline"/>
        </w:rPr>
        <w:t xml:space="preserve"> constitute appropriation of orbits</w:t>
      </w:r>
      <w:r w:rsidRPr="007875CF">
        <w:rPr>
          <w:sz w:val="16"/>
        </w:rPr>
        <w:t>.</w:t>
      </w:r>
    </w:p>
    <w:p w14:paraId="3A8FDD1F" w14:textId="77777777" w:rsidR="00EF3831" w:rsidRPr="007875CF" w:rsidRDefault="00EF3831" w:rsidP="00EF3831">
      <w:pPr>
        <w:rPr>
          <w:rStyle w:val="Emphasis"/>
        </w:rPr>
      </w:pPr>
      <w:r w:rsidRPr="007875CF">
        <w:rPr>
          <w:rStyle w:val="Emphasis"/>
        </w:rPr>
        <w:t>Conclusion</w:t>
      </w:r>
    </w:p>
    <w:p w14:paraId="3C22CA20" w14:textId="77777777" w:rsidR="00EF3831" w:rsidRDefault="00EF3831" w:rsidP="00EF3831">
      <w:pPr>
        <w:rPr>
          <w:sz w:val="16"/>
        </w:rPr>
      </w:pPr>
      <w:r w:rsidRPr="007875CF">
        <w:rPr>
          <w:sz w:val="16"/>
        </w:rPr>
        <w:lastRenderedPageBreak/>
        <w:t xml:space="preserve">In conclusion, these </w:t>
      </w:r>
      <w:proofErr w:type="spellStart"/>
      <w:r w:rsidRPr="007875CF">
        <w:rPr>
          <w:rStyle w:val="StyleUnderline"/>
        </w:rPr>
        <w:t>megaconstellations</w:t>
      </w:r>
      <w:proofErr w:type="spellEnd"/>
      <w:r w:rsidRPr="007875CF">
        <w:rPr>
          <w:rStyle w:val="StyleUnderline"/>
        </w:rPr>
        <w:t xml:space="preserve"> effectively occupy entire orbital regions</w:t>
      </w:r>
      <w:r w:rsidRPr="007875CF">
        <w:rPr>
          <w:sz w:val="16"/>
        </w:rPr>
        <w:t xml:space="preserve"> with their vast fleet of spacecraft </w:t>
      </w:r>
      <w:r w:rsidRPr="007875CF">
        <w:rPr>
          <w:rStyle w:val="StyleUnderline"/>
        </w:rPr>
        <w:t>and</w:t>
      </w:r>
      <w:r w:rsidRPr="007875CF">
        <w:rPr>
          <w:sz w:val="16"/>
        </w:rPr>
        <w:t xml:space="preserve"> in so doing effectively </w:t>
      </w:r>
      <w:r w:rsidRPr="007875CF">
        <w:rPr>
          <w:rStyle w:val="StyleUnderline"/>
        </w:rPr>
        <w:t>preclude other actors from sharing those domains</w:t>
      </w:r>
      <w:r w:rsidRPr="007875CF">
        <w:rPr>
          <w:sz w:val="16"/>
        </w:rPr>
        <w:t xml:space="preserve">. </w:t>
      </w:r>
      <w:r w:rsidRPr="007875CF">
        <w:rPr>
          <w:rStyle w:val="StyleUnderline"/>
        </w:rPr>
        <w:t>They have done so, or are attempting to do so</w:t>
      </w:r>
      <w:r w:rsidRPr="007875CF">
        <w:rPr>
          <w:sz w:val="16"/>
        </w:rPr>
        <w:t xml:space="preserve">, without any international consensus or discussion, </w:t>
      </w:r>
      <w:r w:rsidRPr="007875CF">
        <w:rPr>
          <w:rStyle w:val="StyleUnderline"/>
        </w:rPr>
        <w:t>which is</w:t>
      </w:r>
      <w:r w:rsidRPr="007875CF">
        <w:rPr>
          <w:sz w:val="16"/>
        </w:rPr>
        <w:t xml:space="preserve"> most </w:t>
      </w:r>
      <w:r w:rsidRPr="007875CF">
        <w:rPr>
          <w:rStyle w:val="StyleUnderline"/>
        </w:rPr>
        <w:t>egregious for a domain outside of State sovereignty and which no State can own</w:t>
      </w:r>
      <w:r w:rsidRPr="007875CF">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875CF">
        <w:rPr>
          <w:rStyle w:val="StyleUnderline"/>
        </w:rPr>
        <w:t>constellations significantly prevent others from using those regions, which therefore interferes with others’ right to explore and use space</w:t>
      </w:r>
      <w:r w:rsidRPr="007875CF">
        <w:rPr>
          <w:sz w:val="16"/>
        </w:rPr>
        <w:t xml:space="preserve">. And ultimately, </w:t>
      </w:r>
      <w:r w:rsidRPr="007875CF">
        <w:rPr>
          <w:rStyle w:val="StyleUnderline"/>
        </w:rPr>
        <w:t>this reckless ambition shows absolutely no due regard</w:t>
      </w:r>
      <w:r w:rsidRPr="007875CF">
        <w:rPr>
          <w:sz w:val="16"/>
        </w:rPr>
        <w:t xml:space="preserve"> (as per Article IX) </w:t>
      </w:r>
      <w:r w:rsidRPr="007875CF">
        <w:rPr>
          <w:rStyle w:val="StyleUnderline"/>
        </w:rPr>
        <w:t>for the corresponding rights of others</w:t>
      </w:r>
      <w:r w:rsidRPr="007875CF">
        <w:rPr>
          <w:sz w:val="16"/>
        </w:rPr>
        <w:t xml:space="preserve">. As such, </w:t>
      </w:r>
      <w:r w:rsidRPr="007875CF">
        <w:rPr>
          <w:rStyle w:val="StyleUnderline"/>
        </w:rPr>
        <w:t xml:space="preserve">these </w:t>
      </w:r>
      <w:proofErr w:type="spellStart"/>
      <w:r w:rsidRPr="00BE7216">
        <w:rPr>
          <w:rStyle w:val="Emphasis"/>
          <w:highlight w:val="cyan"/>
        </w:rPr>
        <w:t>megaconstellations</w:t>
      </w:r>
      <w:proofErr w:type="spellEnd"/>
      <w:r w:rsidRPr="00BE7216">
        <w:rPr>
          <w:rStyle w:val="StyleUnderline"/>
          <w:highlight w:val="cyan"/>
        </w:rPr>
        <w:t xml:space="preserve"> constitute an </w:t>
      </w:r>
      <w:r w:rsidRPr="00BE7216">
        <w:rPr>
          <w:rStyle w:val="Emphasis"/>
          <w:highlight w:val="cyan"/>
        </w:rPr>
        <w:t>impermissible</w:t>
      </w:r>
      <w:r w:rsidRPr="00BE7216">
        <w:rPr>
          <w:rStyle w:val="StyleUnderline"/>
          <w:highlight w:val="cyan"/>
        </w:rPr>
        <w:t xml:space="preserve"> appropriation of</w:t>
      </w:r>
      <w:r w:rsidRPr="007875CF">
        <w:rPr>
          <w:rStyle w:val="StyleUnderline"/>
        </w:rPr>
        <w:t xml:space="preserve"> </w:t>
      </w:r>
      <w:r w:rsidRPr="007875CF">
        <w:rPr>
          <w:rStyle w:val="Emphasis"/>
        </w:rPr>
        <w:t>particular regions</w:t>
      </w:r>
      <w:r w:rsidRPr="007875CF">
        <w:rPr>
          <w:rStyle w:val="StyleUnderline"/>
        </w:rPr>
        <w:t xml:space="preserve"> of </w:t>
      </w:r>
      <w:r w:rsidRPr="00BE7216">
        <w:rPr>
          <w:rStyle w:val="Emphasis"/>
          <w:highlight w:val="cyan"/>
        </w:rPr>
        <w:t>outer space</w:t>
      </w:r>
      <w:r w:rsidRPr="007875CF">
        <w:rPr>
          <w:rStyle w:val="StyleUnderline"/>
        </w:rPr>
        <w:t xml:space="preserve">, </w:t>
      </w:r>
      <w:r w:rsidRPr="00BE7216">
        <w:rPr>
          <w:rStyle w:val="StyleUnderline"/>
          <w:highlight w:val="cyan"/>
        </w:rPr>
        <w:t>regardless of any formal</w:t>
      </w:r>
      <w:r w:rsidRPr="007875CF">
        <w:rPr>
          <w:rStyle w:val="StyleUnderline"/>
        </w:rPr>
        <w:t xml:space="preserve">, official </w:t>
      </w:r>
      <w:r w:rsidRPr="00BE7216">
        <w:rPr>
          <w:rStyle w:val="StyleUnderline"/>
          <w:highlight w:val="cyan"/>
        </w:rPr>
        <w:t>claim</w:t>
      </w:r>
      <w:r w:rsidRPr="007875CF">
        <w:rPr>
          <w:rStyle w:val="StyleUnderline"/>
        </w:rPr>
        <w:t xml:space="preserve"> of such </w:t>
      </w:r>
      <w:r w:rsidRPr="00BE7216">
        <w:rPr>
          <w:rStyle w:val="Emphasis"/>
          <w:highlight w:val="cyan"/>
        </w:rPr>
        <w:t>by a responsible, authorizing government</w:t>
      </w:r>
      <w:r w:rsidRPr="007875CF">
        <w:rPr>
          <w:sz w:val="16"/>
        </w:rPr>
        <w:t>.</w:t>
      </w:r>
    </w:p>
    <w:p w14:paraId="1DB0FBA1" w14:textId="77777777" w:rsidR="00EF3831" w:rsidRPr="00962B6E" w:rsidRDefault="00EF3831" w:rsidP="00EF3831">
      <w:pPr>
        <w:rPr>
          <w:sz w:val="16"/>
        </w:rPr>
      </w:pPr>
    </w:p>
    <w:p w14:paraId="29B20656" w14:textId="77777777" w:rsidR="00EF3831" w:rsidRPr="007875CF" w:rsidRDefault="00EF3831" w:rsidP="00EF3831">
      <w:pPr>
        <w:pStyle w:val="Heading4"/>
        <w:rPr>
          <w:rFonts w:cs="Calibri"/>
        </w:rPr>
      </w:pPr>
      <w:r w:rsidRPr="007875CF">
        <w:rPr>
          <w:rFonts w:cs="Calibri"/>
        </w:rPr>
        <w:t xml:space="preserve">No circumvention. </w:t>
      </w:r>
      <w:r w:rsidRPr="007875CF">
        <w:rPr>
          <w:rFonts w:cs="Calibri"/>
          <w:u w:val="single"/>
        </w:rPr>
        <w:t>Authorization</w:t>
      </w:r>
      <w:r w:rsidRPr="007875CF">
        <w:rPr>
          <w:rFonts w:cs="Calibri"/>
        </w:rPr>
        <w:t xml:space="preserve">, </w:t>
      </w:r>
      <w:r w:rsidRPr="007875CF">
        <w:rPr>
          <w:rFonts w:cs="Calibri"/>
          <w:u w:val="single"/>
        </w:rPr>
        <w:t>supervision</w:t>
      </w:r>
      <w:r w:rsidRPr="007875CF">
        <w:rPr>
          <w:rFonts w:cs="Calibri"/>
        </w:rPr>
        <w:t xml:space="preserve">, and </w:t>
      </w:r>
      <w:r w:rsidRPr="007875CF">
        <w:rPr>
          <w:rFonts w:cs="Calibri"/>
          <w:u w:val="single"/>
        </w:rPr>
        <w:t>liability</w:t>
      </w:r>
      <w:r w:rsidRPr="007875CF">
        <w:rPr>
          <w:rFonts w:cs="Calibri"/>
        </w:rPr>
        <w:t xml:space="preserve"> ensure compliance -- </w:t>
      </w:r>
      <w:r w:rsidRPr="007875CF">
        <w:rPr>
          <w:rFonts w:cs="Calibri"/>
          <w:u w:val="single"/>
        </w:rPr>
        <w:t>potential</w:t>
      </w:r>
      <w:r w:rsidRPr="007875CF">
        <w:rPr>
          <w:rFonts w:cs="Calibri"/>
        </w:rPr>
        <w:t xml:space="preserve"> for liability causes </w:t>
      </w:r>
      <w:r w:rsidRPr="007875CF">
        <w:rPr>
          <w:rFonts w:cs="Calibri"/>
          <w:u w:val="single"/>
        </w:rPr>
        <w:t>self-regulation</w:t>
      </w:r>
      <w:r w:rsidRPr="007875CF">
        <w:rPr>
          <w:rFonts w:cs="Calibri"/>
        </w:rPr>
        <w:t>.</w:t>
      </w:r>
    </w:p>
    <w:p w14:paraId="2DA9E996" w14:textId="77777777" w:rsidR="00EF3831" w:rsidRPr="007875CF" w:rsidRDefault="00EF3831" w:rsidP="00EF3831">
      <w:r w:rsidRPr="007875CF">
        <w:rPr>
          <w:rStyle w:val="Style13ptBold"/>
        </w:rPr>
        <w:t>Johnson 20</w:t>
      </w:r>
      <w:r w:rsidRPr="007875CF">
        <w:t xml:space="preserve"> [Chris, Space Law Advisor for Secure World Foundation, 9 years of professional experience in international space law and policy. J.D. from New York Law School; 2020; “The Legal Status of </w:t>
      </w:r>
      <w:proofErr w:type="spellStart"/>
      <w:r w:rsidRPr="007875CF">
        <w:t>MegaLEO</w:t>
      </w:r>
      <w:proofErr w:type="spellEnd"/>
      <w:r w:rsidRPr="007875CF">
        <w:t xml:space="preserve"> Constellations and Concerns </w:t>
      </w:r>
      <w:proofErr w:type="gramStart"/>
      <w:r w:rsidRPr="007875CF">
        <w:t>About</w:t>
      </w:r>
      <w:proofErr w:type="gramEnd"/>
      <w:r w:rsidRPr="007875CF">
        <w:t xml:space="preserve"> Appropriation of Large Swaths of Earth Orbit,” </w:t>
      </w:r>
      <w:hyperlink r:id="rId9" w:history="1">
        <w:r w:rsidRPr="007875CF">
          <w:rPr>
            <w:rStyle w:val="Hyperlink"/>
          </w:rPr>
          <w:t>https://swfound.org/media/206951/johnson2020_referenceworkentry_thelegalstatusofmegaleoconstel.pdf</w:t>
        </w:r>
      </w:hyperlink>
      <w:r w:rsidRPr="007875CF">
        <w:t xml:space="preserve">] </w:t>
      </w:r>
      <w:proofErr w:type="spellStart"/>
      <w:r w:rsidRPr="007875CF">
        <w:t>brett</w:t>
      </w:r>
      <w:proofErr w:type="spellEnd"/>
    </w:p>
    <w:p w14:paraId="6A72D8E3" w14:textId="77777777" w:rsidR="00EF3831" w:rsidRPr="007875CF" w:rsidRDefault="00EF3831" w:rsidP="00EF3831">
      <w:pPr>
        <w:rPr>
          <w:rStyle w:val="Emphasis"/>
        </w:rPr>
      </w:pPr>
      <w:r w:rsidRPr="007875CF">
        <w:rPr>
          <w:rStyle w:val="Emphasis"/>
        </w:rPr>
        <w:t>Authorization and Continuing Supervision</w:t>
      </w:r>
    </w:p>
    <w:p w14:paraId="52F75B8C" w14:textId="77777777" w:rsidR="00EF3831" w:rsidRPr="007875CF" w:rsidRDefault="00EF3831" w:rsidP="00EF3831">
      <w:pPr>
        <w:rPr>
          <w:sz w:val="16"/>
        </w:rPr>
      </w:pPr>
      <w:r w:rsidRPr="007875CF">
        <w:rPr>
          <w:sz w:val="16"/>
        </w:rPr>
        <w:t xml:space="preserve">The second sentence of </w:t>
      </w:r>
      <w:r w:rsidRPr="007875CF">
        <w:rPr>
          <w:rStyle w:val="Emphasis"/>
        </w:rPr>
        <w:t>Article VI</w:t>
      </w:r>
      <w:r w:rsidRPr="007875CF">
        <w:rPr>
          <w:sz w:val="16"/>
        </w:rPr>
        <w:t xml:space="preserve"> then </w:t>
      </w:r>
      <w:r w:rsidRPr="007875CF">
        <w:rPr>
          <w:rStyle w:val="StyleUnderline"/>
        </w:rPr>
        <w:t xml:space="preserve">gives States a </w:t>
      </w:r>
      <w:r w:rsidRPr="007875CF">
        <w:rPr>
          <w:rStyle w:val="Emphasis"/>
        </w:rPr>
        <w:t>positive obligation</w:t>
      </w:r>
      <w:r w:rsidRPr="007875CF">
        <w:rPr>
          <w:rStyle w:val="StyleUnderline"/>
        </w:rPr>
        <w:t xml:space="preserve"> to undertake </w:t>
      </w:r>
      <w:r w:rsidRPr="007875CF">
        <w:rPr>
          <w:rStyle w:val="Emphasis"/>
        </w:rPr>
        <w:t>authorization</w:t>
      </w:r>
      <w:r w:rsidRPr="007875CF">
        <w:rPr>
          <w:rStyle w:val="StyleUnderline"/>
        </w:rPr>
        <w:t xml:space="preserve"> and continuing </w:t>
      </w:r>
      <w:r w:rsidRPr="007875CF">
        <w:rPr>
          <w:rStyle w:val="Emphasis"/>
        </w:rPr>
        <w:t>supervision</w:t>
      </w:r>
      <w:r w:rsidRPr="007875CF">
        <w:rPr>
          <w:rStyle w:val="StyleUnderline"/>
        </w:rPr>
        <w:t xml:space="preserve"> of nongovernmental entities</w:t>
      </w:r>
      <w:r w:rsidRPr="007875CF">
        <w:rPr>
          <w:sz w:val="16"/>
        </w:rPr>
        <w:t>.</w:t>
      </w:r>
    </w:p>
    <w:p w14:paraId="767FF6F4" w14:textId="77777777" w:rsidR="00EF3831" w:rsidRPr="007875CF" w:rsidRDefault="00EF3831" w:rsidP="00EF3831">
      <w:pPr>
        <w:ind w:left="720"/>
        <w:rPr>
          <w:sz w:val="16"/>
        </w:rPr>
      </w:pPr>
      <w:r w:rsidRPr="007875CF">
        <w:rPr>
          <w:sz w:val="16"/>
        </w:rPr>
        <w:t xml:space="preserve">The </w:t>
      </w:r>
      <w:r w:rsidRPr="007875CF">
        <w:rPr>
          <w:rStyle w:val="StyleUnderline"/>
        </w:rPr>
        <w:t>activities of non-governmental entities in outer space</w:t>
      </w:r>
      <w:r w:rsidRPr="007875CF">
        <w:rPr>
          <w:sz w:val="16"/>
        </w:rPr>
        <w:t xml:space="preserve">, including the Moon and other celestial bodies, </w:t>
      </w:r>
      <w:r w:rsidRPr="007875CF">
        <w:rPr>
          <w:rStyle w:val="StyleUnderline"/>
        </w:rPr>
        <w:t>shall require authorization and continuing supervision by the appropriate State Party to the Treaty</w:t>
      </w:r>
      <w:r w:rsidRPr="007875CF">
        <w:rPr>
          <w:sz w:val="16"/>
        </w:rPr>
        <w:t>.</w:t>
      </w:r>
    </w:p>
    <w:p w14:paraId="2631DA77" w14:textId="77777777" w:rsidR="00EF3831" w:rsidRPr="007875CF" w:rsidRDefault="00EF3831" w:rsidP="00EF3831">
      <w:pPr>
        <w:rPr>
          <w:sz w:val="16"/>
        </w:rPr>
      </w:pPr>
      <w:r w:rsidRPr="007875CF">
        <w:rPr>
          <w:sz w:val="16"/>
        </w:rPr>
        <w:t xml:space="preserve">Consequently, </w:t>
      </w:r>
      <w:r w:rsidRPr="007875CF">
        <w:rPr>
          <w:rStyle w:val="StyleUnderline"/>
        </w:rPr>
        <w:t>it is not merely sufficient that governments allow private actors to access and explore space</w:t>
      </w:r>
      <w:r w:rsidRPr="007875CF">
        <w:rPr>
          <w:sz w:val="16"/>
        </w:rPr>
        <w:t xml:space="preserve">. </w:t>
      </w:r>
      <w:r w:rsidRPr="007875CF">
        <w:rPr>
          <w:rStyle w:val="StyleUnderline"/>
        </w:rPr>
        <w:t>States have a duty to authorize and supervise them</w:t>
      </w:r>
      <w:r w:rsidRPr="007875CF">
        <w:rPr>
          <w:sz w:val="16"/>
        </w:rPr>
        <w:t xml:space="preserve">. </w:t>
      </w:r>
      <w:r w:rsidRPr="007875CF">
        <w:rPr>
          <w:rStyle w:val="StyleUnderline"/>
        </w:rPr>
        <w:t>Looking</w:t>
      </w:r>
      <w:r w:rsidRPr="007875CF">
        <w:rPr>
          <w:sz w:val="16"/>
        </w:rPr>
        <w:t xml:space="preserve"> again </w:t>
      </w:r>
      <w:r w:rsidRPr="007875CF">
        <w:rPr>
          <w:rStyle w:val="StyleUnderline"/>
        </w:rPr>
        <w:t>at the first sentence</w:t>
      </w:r>
      <w:r w:rsidRPr="007875CF">
        <w:rPr>
          <w:sz w:val="16"/>
        </w:rPr>
        <w:t xml:space="preserve"> of </w:t>
      </w:r>
      <w:r w:rsidRPr="00BE7216">
        <w:rPr>
          <w:rStyle w:val="Emphasis"/>
          <w:highlight w:val="cyan"/>
        </w:rPr>
        <w:t>Article VI</w:t>
      </w:r>
      <w:r w:rsidRPr="007875CF">
        <w:rPr>
          <w:sz w:val="16"/>
        </w:rPr>
        <w:t xml:space="preserve">, above, </w:t>
      </w:r>
      <w:r w:rsidRPr="00BE7216">
        <w:rPr>
          <w:rStyle w:val="StyleUnderline"/>
          <w:highlight w:val="cyan"/>
        </w:rPr>
        <w:t>gives</w:t>
      </w:r>
      <w:r w:rsidRPr="007875CF">
        <w:rPr>
          <w:sz w:val="16"/>
        </w:rPr>
        <w:t xml:space="preserve"> some </w:t>
      </w:r>
      <w:r w:rsidRPr="00BE7216">
        <w:rPr>
          <w:rStyle w:val="StyleUnderline"/>
          <w:highlight w:val="cyan"/>
        </w:rPr>
        <w:t>indication as to what standard</w:t>
      </w:r>
      <w:r w:rsidRPr="007875CF">
        <w:rPr>
          <w:rStyle w:val="StyleUnderline"/>
        </w:rPr>
        <w:t xml:space="preserve"> this </w:t>
      </w:r>
      <w:r w:rsidRPr="00BE7216">
        <w:rPr>
          <w:rStyle w:val="Emphasis"/>
          <w:highlight w:val="cyan"/>
        </w:rPr>
        <w:t>supervision</w:t>
      </w:r>
      <w:r w:rsidRPr="00BE7216">
        <w:rPr>
          <w:rStyle w:val="StyleUnderline"/>
          <w:highlight w:val="cyan"/>
        </w:rPr>
        <w:t xml:space="preserve"> must meet</w:t>
      </w:r>
      <w:r w:rsidRPr="007875CF">
        <w:rPr>
          <w:sz w:val="16"/>
        </w:rPr>
        <w:t xml:space="preserve">. The first sentence of </w:t>
      </w:r>
      <w:r w:rsidRPr="007875CF">
        <w:rPr>
          <w:rStyle w:val="Emphasis"/>
        </w:rPr>
        <w:t>Article VI</w:t>
      </w:r>
      <w:r w:rsidRPr="007875CF">
        <w:rPr>
          <w:sz w:val="16"/>
        </w:rPr>
        <w:t xml:space="preserve"> </w:t>
      </w:r>
      <w:r w:rsidRPr="007875CF">
        <w:rPr>
          <w:rStyle w:val="StyleUnderline"/>
        </w:rPr>
        <w:t>ends with</w:t>
      </w:r>
      <w:r w:rsidRPr="007875CF">
        <w:rPr>
          <w:sz w:val="16"/>
        </w:rPr>
        <w:t xml:space="preserve"> </w:t>
      </w:r>
      <w:r w:rsidRPr="007875CF">
        <w:rPr>
          <w:rStyle w:val="StyleUnderline"/>
        </w:rPr>
        <w:t xml:space="preserve">“... </w:t>
      </w:r>
      <w:r w:rsidRPr="007875CF">
        <w:rPr>
          <w:rStyle w:val="Emphasis"/>
        </w:rPr>
        <w:t>and for assuring that national activities are carried out in conformity with the provisions set forth in the present Treaty</w:t>
      </w:r>
      <w:r w:rsidRPr="007875CF">
        <w:rPr>
          <w:sz w:val="16"/>
        </w:rPr>
        <w:t xml:space="preserve">.” Consequently, </w:t>
      </w:r>
      <w:r w:rsidRPr="00BE7216">
        <w:rPr>
          <w:rStyle w:val="Emphasis"/>
          <w:highlight w:val="cyan"/>
        </w:rPr>
        <w:t>States must authorize</w:t>
      </w:r>
      <w:r w:rsidRPr="007875CF">
        <w:rPr>
          <w:rStyle w:val="StyleUnderline"/>
        </w:rPr>
        <w:t xml:space="preserve"> </w:t>
      </w:r>
      <w:r w:rsidRPr="00BE7216">
        <w:rPr>
          <w:rStyle w:val="StyleUnderline"/>
          <w:highlight w:val="cyan"/>
        </w:rPr>
        <w:t xml:space="preserve">and </w:t>
      </w:r>
      <w:r w:rsidRPr="00BE7216">
        <w:rPr>
          <w:rStyle w:val="Emphasis"/>
          <w:highlight w:val="cyan"/>
        </w:rPr>
        <w:t>supervise</w:t>
      </w:r>
      <w:r w:rsidRPr="00BE7216">
        <w:rPr>
          <w:rStyle w:val="StyleUnderline"/>
          <w:highlight w:val="cyan"/>
        </w:rPr>
        <w:t xml:space="preserve"> </w:t>
      </w:r>
      <w:r w:rsidRPr="00BE7216">
        <w:rPr>
          <w:rStyle w:val="Emphasis"/>
          <w:highlight w:val="cyan"/>
        </w:rPr>
        <w:t>private entities</w:t>
      </w:r>
      <w:r w:rsidRPr="007875CF">
        <w:rPr>
          <w:rStyle w:val="StyleUnderline"/>
        </w:rPr>
        <w:t xml:space="preserve"> </w:t>
      </w:r>
      <w:r w:rsidRPr="00BE7216">
        <w:rPr>
          <w:rStyle w:val="StyleUnderline"/>
          <w:highlight w:val="cyan"/>
        </w:rPr>
        <w:t>to make sure</w:t>
      </w:r>
      <w:r w:rsidRPr="007875CF">
        <w:rPr>
          <w:rStyle w:val="StyleUnderline"/>
        </w:rPr>
        <w:t xml:space="preserve"> that these </w:t>
      </w:r>
      <w:r w:rsidRPr="00BE7216">
        <w:rPr>
          <w:rStyle w:val="StyleUnderline"/>
          <w:highlight w:val="cyan"/>
        </w:rPr>
        <w:t xml:space="preserve">private entities conform </w:t>
      </w:r>
      <w:proofErr w:type="gramStart"/>
      <w:r w:rsidRPr="00BE7216">
        <w:rPr>
          <w:rStyle w:val="StyleUnderline"/>
          <w:highlight w:val="cyan"/>
        </w:rPr>
        <w:t>with</w:t>
      </w:r>
      <w:proofErr w:type="gramEnd"/>
      <w:r w:rsidRPr="00BE7216">
        <w:rPr>
          <w:rStyle w:val="StyleUnderline"/>
          <w:highlight w:val="cyan"/>
        </w:rPr>
        <w:t xml:space="preserve"> the</w:t>
      </w:r>
      <w:r w:rsidRPr="007875CF">
        <w:rPr>
          <w:rStyle w:val="StyleUnderline"/>
        </w:rPr>
        <w:t xml:space="preserve"> </w:t>
      </w:r>
      <w:r w:rsidRPr="00BE7216">
        <w:rPr>
          <w:rStyle w:val="Emphasis"/>
          <w:highlight w:val="cyan"/>
        </w:rPr>
        <w:t>O</w:t>
      </w:r>
      <w:r w:rsidRPr="007875CF">
        <w:rPr>
          <w:rStyle w:val="StyleUnderline"/>
        </w:rPr>
        <w:t xml:space="preserve">uter </w:t>
      </w:r>
      <w:r w:rsidRPr="00BE7216">
        <w:rPr>
          <w:rStyle w:val="Emphasis"/>
          <w:highlight w:val="cyan"/>
        </w:rPr>
        <w:t>S</w:t>
      </w:r>
      <w:r w:rsidRPr="007875CF">
        <w:rPr>
          <w:rStyle w:val="StyleUnderline"/>
        </w:rPr>
        <w:t xml:space="preserve">pace </w:t>
      </w:r>
      <w:r w:rsidRPr="00BE7216">
        <w:rPr>
          <w:rStyle w:val="Emphasis"/>
          <w:highlight w:val="cyan"/>
        </w:rPr>
        <w:t>T</w:t>
      </w:r>
      <w:r w:rsidRPr="007875CF">
        <w:rPr>
          <w:rStyle w:val="StyleUnderline"/>
        </w:rPr>
        <w:t>reaty</w:t>
      </w:r>
      <w:r w:rsidRPr="007875CF">
        <w:rPr>
          <w:sz w:val="16"/>
        </w:rPr>
        <w:t>.</w:t>
      </w:r>
    </w:p>
    <w:p w14:paraId="6196C964" w14:textId="77777777" w:rsidR="00EF3831" w:rsidRPr="007875CF" w:rsidRDefault="00EF3831" w:rsidP="00EF3831">
      <w:pPr>
        <w:rPr>
          <w:sz w:val="16"/>
        </w:rPr>
      </w:pPr>
      <w:r w:rsidRPr="007875CF">
        <w:rPr>
          <w:sz w:val="16"/>
        </w:rPr>
        <w:t xml:space="preserve">Additionally, Article III of the Outer Space Treaty creates a link between the treaty and the rest of international law, including the UN Charter. Therefore, and to the extent that other sources of </w:t>
      </w:r>
      <w:r w:rsidRPr="007875CF">
        <w:rPr>
          <w:rStyle w:val="Emphasis"/>
        </w:rPr>
        <w:t>international law create norms applicable</w:t>
      </w:r>
      <w:r w:rsidRPr="007875CF">
        <w:rPr>
          <w:rStyle w:val="StyleUnderline"/>
        </w:rPr>
        <w:t xml:space="preserve"> for private entities in outer space</w:t>
      </w:r>
      <w:r w:rsidRPr="007875CF">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7875CF">
        <w:rPr>
          <w:sz w:val="16"/>
        </w:rPr>
        <w:t>enviromental</w:t>
      </w:r>
      <w:proofErr w:type="spellEnd"/>
      <w:r w:rsidRPr="007875CF">
        <w:rPr>
          <w:sz w:val="16"/>
        </w:rPr>
        <w:t xml:space="preserve"> law, international </w:t>
      </w:r>
      <w:proofErr w:type="spellStart"/>
      <w:r w:rsidRPr="007875CF">
        <w:rPr>
          <w:sz w:val="16"/>
        </w:rPr>
        <w:t>humanitiarian</w:t>
      </w:r>
      <w:proofErr w:type="spellEnd"/>
      <w:r w:rsidRPr="007875CF">
        <w:rPr>
          <w:sz w:val="16"/>
        </w:rPr>
        <w:t xml:space="preserve"> law, and other special regimes also form the rest of the normative order for outer space.</w:t>
      </w:r>
    </w:p>
    <w:p w14:paraId="70B8EA13" w14:textId="77777777" w:rsidR="00EF3831" w:rsidRPr="007875CF" w:rsidRDefault="00EF3831" w:rsidP="00EF3831">
      <w:pPr>
        <w:rPr>
          <w:rStyle w:val="Emphasis"/>
        </w:rPr>
      </w:pPr>
      <w:r w:rsidRPr="007875CF">
        <w:rPr>
          <w:rStyle w:val="Emphasis"/>
        </w:rPr>
        <w:t>Potential Liability</w:t>
      </w:r>
    </w:p>
    <w:p w14:paraId="00F8D890" w14:textId="77777777" w:rsidR="00EF3831" w:rsidRDefault="00EF3831" w:rsidP="00EF3831">
      <w:pPr>
        <w:rPr>
          <w:sz w:val="16"/>
        </w:rPr>
      </w:pPr>
      <w:r w:rsidRPr="007875CF">
        <w:rPr>
          <w:rStyle w:val="Emphasis"/>
        </w:rPr>
        <w:t>Supplemental to international responsibility</w:t>
      </w:r>
      <w:r w:rsidRPr="007875CF">
        <w:rPr>
          <w:rStyle w:val="StyleUnderline"/>
        </w:rPr>
        <w:t xml:space="preserve"> for acts in space </w:t>
      </w:r>
      <w:r w:rsidRPr="007875CF">
        <w:rPr>
          <w:rStyle w:val="Emphasis"/>
        </w:rPr>
        <w:t>committed by private entities</w:t>
      </w:r>
      <w:r w:rsidRPr="007875CF">
        <w:rPr>
          <w:rStyle w:val="StyleUnderline"/>
        </w:rPr>
        <w:t xml:space="preserve"> is the potential for liability for damage resulting from their activities</w:t>
      </w:r>
      <w:r w:rsidRPr="007875CF">
        <w:rPr>
          <w:sz w:val="16"/>
        </w:rPr>
        <w:t xml:space="preserve">. </w:t>
      </w:r>
      <w:r w:rsidRPr="007875CF">
        <w:rPr>
          <w:rStyle w:val="Emphasis"/>
        </w:rPr>
        <w:t>Article VIII</w:t>
      </w:r>
      <w:r w:rsidRPr="007875CF">
        <w:rPr>
          <w:sz w:val="16"/>
        </w:rPr>
        <w:t xml:space="preserve"> </w:t>
      </w:r>
      <w:r w:rsidRPr="007875CF">
        <w:rPr>
          <w:rStyle w:val="StyleUnderline"/>
        </w:rPr>
        <w:t xml:space="preserve">of </w:t>
      </w:r>
      <w:r w:rsidRPr="00BE7216">
        <w:rPr>
          <w:rStyle w:val="StyleUnderline"/>
          <w:highlight w:val="cyan"/>
        </w:rPr>
        <w:t>the</w:t>
      </w:r>
      <w:r w:rsidRPr="007875CF">
        <w:rPr>
          <w:sz w:val="16"/>
        </w:rPr>
        <w:t xml:space="preserve"> </w:t>
      </w:r>
      <w:r w:rsidRPr="00BE7216">
        <w:rPr>
          <w:rStyle w:val="Emphasis"/>
          <w:highlight w:val="cyan"/>
        </w:rPr>
        <w:t>O</w:t>
      </w:r>
      <w:r w:rsidRPr="007875CF">
        <w:rPr>
          <w:sz w:val="16"/>
        </w:rPr>
        <w:t xml:space="preserve">uter </w:t>
      </w:r>
      <w:r w:rsidRPr="00BE7216">
        <w:rPr>
          <w:rStyle w:val="Emphasis"/>
          <w:highlight w:val="cyan"/>
        </w:rPr>
        <w:t>S</w:t>
      </w:r>
      <w:r w:rsidRPr="007875CF">
        <w:rPr>
          <w:sz w:val="16"/>
        </w:rPr>
        <w:t xml:space="preserve">pace </w:t>
      </w:r>
      <w:r w:rsidRPr="00BE7216">
        <w:rPr>
          <w:rStyle w:val="Emphasis"/>
          <w:highlight w:val="cyan"/>
        </w:rPr>
        <w:t>T</w:t>
      </w:r>
      <w:r w:rsidRPr="007875CF">
        <w:rPr>
          <w:sz w:val="16"/>
        </w:rPr>
        <w:t xml:space="preserve">reaty </w:t>
      </w:r>
      <w:r w:rsidRPr="00BE7216">
        <w:rPr>
          <w:rStyle w:val="StyleUnderline"/>
          <w:highlight w:val="cyan"/>
        </w:rPr>
        <w:t xml:space="preserve">establishes a </w:t>
      </w:r>
      <w:r w:rsidRPr="00BE7216">
        <w:rPr>
          <w:rStyle w:val="Emphasis"/>
          <w:highlight w:val="cyan"/>
        </w:rPr>
        <w:t>liability provision</w:t>
      </w:r>
      <w:r w:rsidRPr="007875CF">
        <w:rPr>
          <w:rStyle w:val="StyleUnderline"/>
        </w:rPr>
        <w:t>,</w:t>
      </w:r>
      <w:r w:rsidRPr="007875CF">
        <w:rPr>
          <w:sz w:val="16"/>
        </w:rPr>
        <w:t xml:space="preserve"> </w:t>
      </w:r>
      <w:r w:rsidRPr="007875CF">
        <w:rPr>
          <w:rStyle w:val="StyleUnderline"/>
        </w:rPr>
        <w:t xml:space="preserve">and the 1972 Liability Convention expands the mechanisms for dealing </w:t>
      </w:r>
      <w:r w:rsidRPr="007875CF">
        <w:rPr>
          <w:rStyle w:val="StyleUnderline"/>
        </w:rPr>
        <w:lastRenderedPageBreak/>
        <w:t>with liability claims</w:t>
      </w:r>
      <w:r w:rsidRPr="007875CF">
        <w:rPr>
          <w:sz w:val="16"/>
        </w:rPr>
        <w:t xml:space="preserve">. </w:t>
      </w:r>
      <w:r w:rsidRPr="007875CF">
        <w:rPr>
          <w:rStyle w:val="StyleUnderline"/>
        </w:rPr>
        <w:t xml:space="preserve">Liability is a </w:t>
      </w:r>
      <w:r w:rsidRPr="00BE7216">
        <w:rPr>
          <w:rStyle w:val="Emphasis"/>
          <w:highlight w:val="cyan"/>
        </w:rPr>
        <w:t>requirement to pay</w:t>
      </w:r>
      <w:r w:rsidRPr="007875CF">
        <w:rPr>
          <w:rStyle w:val="Emphasis"/>
        </w:rPr>
        <w:t xml:space="preserve"> compensation</w:t>
      </w:r>
      <w:r w:rsidRPr="007875CF">
        <w:rPr>
          <w:rStyle w:val="StyleUnderline"/>
        </w:rPr>
        <w:t xml:space="preserve"> to </w:t>
      </w:r>
      <w:r w:rsidRPr="00BE7216">
        <w:rPr>
          <w:rStyle w:val="StyleUnderline"/>
          <w:highlight w:val="cyan"/>
        </w:rPr>
        <w:t>an injured party</w:t>
      </w:r>
      <w:r w:rsidRPr="007875CF">
        <w:rPr>
          <w:rStyle w:val="StyleUnderline"/>
        </w:rPr>
        <w:t xml:space="preserve"> for the damage or suffering that has been caused to them</w:t>
      </w:r>
      <w:r w:rsidRPr="007875CF">
        <w:rPr>
          <w:sz w:val="16"/>
        </w:rPr>
        <w:t xml:space="preserve">. In space law, </w:t>
      </w:r>
      <w:r w:rsidRPr="007875CF">
        <w:rPr>
          <w:rStyle w:val="StyleUnderline"/>
        </w:rPr>
        <w:t xml:space="preserve">liability is </w:t>
      </w:r>
      <w:r w:rsidRPr="00BE7216">
        <w:rPr>
          <w:rStyle w:val="StyleUnderline"/>
          <w:highlight w:val="cyan"/>
        </w:rPr>
        <w:t>for</w:t>
      </w:r>
      <w:r w:rsidRPr="007875CF">
        <w:rPr>
          <w:rStyle w:val="StyleUnderline"/>
        </w:rPr>
        <w:t xml:space="preserve"> </w:t>
      </w:r>
      <w:r w:rsidRPr="007875CF">
        <w:rPr>
          <w:rStyle w:val="Emphasis"/>
        </w:rPr>
        <w:t xml:space="preserve">physical </w:t>
      </w:r>
      <w:r w:rsidRPr="00BE7216">
        <w:rPr>
          <w:rStyle w:val="Emphasis"/>
          <w:highlight w:val="cyan"/>
        </w:rPr>
        <w:t>damage</w:t>
      </w:r>
      <w:r w:rsidRPr="007875CF">
        <w:rPr>
          <w:rStyle w:val="StyleUnderline"/>
        </w:rPr>
        <w:t xml:space="preserve"> to a </w:t>
      </w:r>
      <w:r w:rsidRPr="007875CF">
        <w:rPr>
          <w:rStyle w:val="Emphasis"/>
        </w:rPr>
        <w:t>space object</w:t>
      </w:r>
      <w:r w:rsidRPr="007875CF">
        <w:rPr>
          <w:rStyle w:val="StyleUnderline"/>
        </w:rPr>
        <w:t xml:space="preserve"> by another space object</w:t>
      </w:r>
      <w:r w:rsidRPr="007875CF">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BE7216">
        <w:rPr>
          <w:rStyle w:val="Emphasis"/>
          <w:highlight w:val="cyan"/>
        </w:rPr>
        <w:t>potential for liability</w:t>
      </w:r>
      <w:r w:rsidRPr="007875CF">
        <w:rPr>
          <w:rStyle w:val="StyleUnderline"/>
        </w:rPr>
        <w:t xml:space="preserve"> </w:t>
      </w:r>
      <w:r w:rsidRPr="00BE7216">
        <w:rPr>
          <w:rStyle w:val="StyleUnderline"/>
          <w:highlight w:val="cyan"/>
        </w:rPr>
        <w:t>serves</w:t>
      </w:r>
      <w:r w:rsidRPr="007875CF">
        <w:rPr>
          <w:rStyle w:val="StyleUnderline"/>
        </w:rPr>
        <w:t xml:space="preserve"> as </w:t>
      </w:r>
      <w:r w:rsidRPr="00BE7216">
        <w:rPr>
          <w:rStyle w:val="StyleUnderline"/>
          <w:highlight w:val="cyan"/>
        </w:rPr>
        <w:t>a strong motivator</w:t>
      </w:r>
      <w:r w:rsidRPr="007875CF">
        <w:rPr>
          <w:rStyle w:val="StyleUnderline"/>
        </w:rPr>
        <w:t xml:space="preserve"> and incentive for States </w:t>
      </w:r>
      <w:r w:rsidRPr="00BE7216">
        <w:rPr>
          <w:rStyle w:val="StyleUnderline"/>
          <w:highlight w:val="cyan"/>
        </w:rPr>
        <w:t xml:space="preserve">to </w:t>
      </w:r>
      <w:r w:rsidRPr="007875CF">
        <w:rPr>
          <w:rStyle w:val="Emphasis"/>
        </w:rPr>
        <w:t>oversee</w:t>
      </w:r>
      <w:r w:rsidRPr="007875CF">
        <w:rPr>
          <w:rStyle w:val="StyleUnderline"/>
        </w:rPr>
        <w:t xml:space="preserve">, </w:t>
      </w:r>
      <w:r w:rsidRPr="00BE7216">
        <w:rPr>
          <w:rStyle w:val="Emphasis"/>
          <w:highlight w:val="cyan"/>
        </w:rPr>
        <w:t>monitor</w:t>
      </w:r>
      <w:r w:rsidRPr="007875CF">
        <w:rPr>
          <w:rStyle w:val="StyleUnderline"/>
        </w:rPr>
        <w:t xml:space="preserve">, and </w:t>
      </w:r>
      <w:r w:rsidRPr="007875CF">
        <w:rPr>
          <w:rStyle w:val="Emphasis"/>
        </w:rPr>
        <w:t>regulate</w:t>
      </w:r>
      <w:r w:rsidRPr="007875CF">
        <w:rPr>
          <w:rStyle w:val="StyleUnderline"/>
        </w:rPr>
        <w:t xml:space="preserve"> what </w:t>
      </w:r>
      <w:r w:rsidRPr="00BE7216">
        <w:rPr>
          <w:rStyle w:val="Emphasis"/>
          <w:highlight w:val="cyan"/>
        </w:rPr>
        <w:t>private actors</w:t>
      </w:r>
      <w:r w:rsidRPr="007875CF">
        <w:rPr>
          <w:rStyle w:val="StyleUnderline"/>
        </w:rPr>
        <w:t xml:space="preserve"> are doing in space</w:t>
      </w:r>
      <w:r w:rsidRPr="007875CF">
        <w:rPr>
          <w:sz w:val="16"/>
        </w:rPr>
        <w:t>.</w:t>
      </w:r>
    </w:p>
    <w:p w14:paraId="6598B0F3" w14:textId="77777777" w:rsidR="00EF3831" w:rsidRDefault="00EF3831" w:rsidP="00EF3831">
      <w:pPr>
        <w:rPr>
          <w:sz w:val="16"/>
        </w:rPr>
      </w:pPr>
    </w:p>
    <w:p w14:paraId="2DC953AA" w14:textId="77777777" w:rsidR="00EF3831" w:rsidRDefault="00EF3831" w:rsidP="00EF3831">
      <w:pPr>
        <w:pStyle w:val="Heading4"/>
      </w:pPr>
      <w:bookmarkStart w:id="0" w:name="_Hlk92399097"/>
      <w:r>
        <w:t xml:space="preserve">LEO is in outer space. </w:t>
      </w:r>
      <w:proofErr w:type="spellStart"/>
      <w:r>
        <w:t>Outerspace</w:t>
      </w:r>
      <w:proofErr w:type="spellEnd"/>
      <w:r>
        <w:t xml:space="preserve"> is defined in the card. </w:t>
      </w:r>
    </w:p>
    <w:p w14:paraId="1F9B6997" w14:textId="77777777" w:rsidR="00EF3831" w:rsidRDefault="00EF3831" w:rsidP="00EF3831">
      <w:proofErr w:type="spellStart"/>
      <w:r w:rsidRPr="0092692B">
        <w:rPr>
          <w:rStyle w:val="Style13ptBold"/>
        </w:rPr>
        <w:t>DoC</w:t>
      </w:r>
      <w:proofErr w:type="spellEnd"/>
      <w:r w:rsidRPr="0092692B">
        <w:rPr>
          <w:rStyle w:val="Style13ptBold"/>
        </w:rPr>
        <w:t xml:space="preserve"> 16</w:t>
      </w:r>
      <w:r>
        <w:t xml:space="preserve"> [Department of Commerce; February 22, 2016; National Oceanic &amp; Atmospheric Administration, “Where is Space?</w:t>
      </w:r>
      <w:proofErr w:type="gramStart"/>
      <w:r>
        <w:t>”,</w:t>
      </w:r>
      <w:proofErr w:type="gramEnd"/>
      <w:r>
        <w:t xml:space="preserve"> </w:t>
      </w:r>
      <w:hyperlink r:id="rId10" w:history="1">
        <w:r w:rsidRPr="00D63099">
          <w:rPr>
            <w:rStyle w:val="Hyperlink"/>
          </w:rPr>
          <w:t>https://www.nesdis.noaa.gov/news/where-space</w:t>
        </w:r>
      </w:hyperlink>
      <w:r>
        <w:t xml:space="preserve">] </w:t>
      </w:r>
      <w:proofErr w:type="spellStart"/>
      <w:r>
        <w:t>brett</w:t>
      </w:r>
      <w:proofErr w:type="spellEnd"/>
    </w:p>
    <w:p w14:paraId="282E8E9D" w14:textId="77777777" w:rsidR="00EF3831" w:rsidRPr="00AD1F05" w:rsidRDefault="00EF3831" w:rsidP="00EF3831">
      <w:pPr>
        <w:rPr>
          <w:sz w:val="16"/>
        </w:rPr>
      </w:pPr>
      <w:r w:rsidRPr="00AD1F05">
        <w:rPr>
          <w:sz w:val="16"/>
        </w:rPr>
        <w:t xml:space="preserve">But where is “space” exactly? This may seem like a simple question, but any answer beyond “up” may be more complicated than you think. Although </w:t>
      </w:r>
      <w:r w:rsidRPr="00BE7216">
        <w:rPr>
          <w:rStyle w:val="StyleUnderline"/>
          <w:highlight w:val="cya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BE7216">
        <w:rPr>
          <w:rStyle w:val="Emphasis"/>
          <w:highlight w:val="cyan"/>
        </w:rPr>
        <w:t>agree</w:t>
      </w:r>
      <w:r w:rsidRPr="00AD1F05">
        <w:rPr>
          <w:rStyle w:val="StyleUnderline"/>
        </w:rPr>
        <w:t>ment</w:t>
      </w:r>
      <w:r w:rsidRPr="00AD1F05">
        <w:rPr>
          <w:sz w:val="16"/>
        </w:rPr>
        <w:t xml:space="preserve"> that </w:t>
      </w:r>
      <w:r w:rsidRPr="00BE7216">
        <w:rPr>
          <w:rStyle w:val="Emphasis"/>
          <w:highlight w:val="cyan"/>
        </w:rPr>
        <w:t>space begins when Earth’s atmosphere ends</w:t>
      </w:r>
      <w:r w:rsidRPr="00AD1F05">
        <w:rPr>
          <w:sz w:val="16"/>
        </w:rPr>
        <w:t>— where exactly that is depends on who you ask.</w:t>
      </w:r>
    </w:p>
    <w:p w14:paraId="1D21DED3" w14:textId="77777777" w:rsidR="00EF3831" w:rsidRPr="00AD1F05" w:rsidRDefault="00EF3831" w:rsidP="00EF3831">
      <w:pPr>
        <w:rPr>
          <w:sz w:val="16"/>
          <w:szCs w:val="16"/>
        </w:rPr>
      </w:pPr>
      <w:r w:rsidRPr="00AD1F05">
        <w:rPr>
          <w:sz w:val="16"/>
          <w:szCs w:val="16"/>
        </w:rPr>
        <w:t>International law states that outer space shall be free for exploration and use by all, but there is no definitive law stating where national air space actually ends and outer space begins. This leaves the door open for a variety of interpretations.</w:t>
      </w:r>
    </w:p>
    <w:p w14:paraId="376E0A90" w14:textId="77777777" w:rsidR="00EF3831" w:rsidRPr="00AD1F05" w:rsidRDefault="00EF3831" w:rsidP="00EF3831">
      <w:pPr>
        <w:rPr>
          <w:sz w:val="16"/>
        </w:rPr>
      </w:pPr>
      <w:r w:rsidRPr="00AD1F05">
        <w:rPr>
          <w:sz w:val="16"/>
        </w:rPr>
        <w:t xml:space="preserve">A common definition of space is known as </w:t>
      </w:r>
      <w:r w:rsidRPr="00BE7216">
        <w:rPr>
          <w:rStyle w:val="Emphasis"/>
          <w:highlight w:val="cyan"/>
        </w:rPr>
        <w:t xml:space="preserve">the </w:t>
      </w:r>
      <w:proofErr w:type="spellStart"/>
      <w:r w:rsidRPr="00BE7216">
        <w:rPr>
          <w:rStyle w:val="Emphasis"/>
          <w:highlight w:val="cyan"/>
        </w:rPr>
        <w:t>Kármán</w:t>
      </w:r>
      <w:proofErr w:type="spellEnd"/>
      <w:r w:rsidRPr="00BE7216">
        <w:rPr>
          <w:rStyle w:val="Emphasis"/>
          <w:highlight w:val="cyan"/>
        </w:rPr>
        <w:t xml:space="preserve"> Line</w:t>
      </w:r>
      <w:r w:rsidRPr="00AD1F05">
        <w:rPr>
          <w:sz w:val="16"/>
        </w:rPr>
        <w:t xml:space="preserve">, </w:t>
      </w:r>
      <w:r w:rsidRPr="00AD1F05">
        <w:rPr>
          <w:rStyle w:val="StyleUnderline"/>
        </w:rPr>
        <w:t>an imaginary boundary 100 kilometers</w:t>
      </w:r>
      <w:r w:rsidRPr="00AD1F05">
        <w:rPr>
          <w:sz w:val="16"/>
        </w:rPr>
        <w:t xml:space="preserve"> (</w:t>
      </w:r>
      <w:r w:rsidRPr="00BE7216">
        <w:rPr>
          <w:rStyle w:val="Emphasis"/>
          <w:highlight w:val="cyan"/>
        </w:rPr>
        <w:t>62 miles</w:t>
      </w:r>
      <w:r w:rsidRPr="00AD1F05">
        <w:rPr>
          <w:sz w:val="16"/>
        </w:rPr>
        <w:t xml:space="preserve">) </w:t>
      </w:r>
      <w:r w:rsidRPr="00BE7216">
        <w:rPr>
          <w:rStyle w:val="StyleUnderline"/>
          <w:highlight w:val="cyan"/>
        </w:rPr>
        <w:t>above mean sea level</w:t>
      </w:r>
      <w:r w:rsidRPr="00AD1F05">
        <w:rPr>
          <w:sz w:val="16"/>
        </w:rPr>
        <w:t xml:space="preserve">. In theory, once this 100 km line is crossed, </w:t>
      </w:r>
      <w:r w:rsidRPr="00AD1F05">
        <w:rPr>
          <w:rStyle w:val="StyleUnderline"/>
        </w:rPr>
        <w:t xml:space="preserve">the </w:t>
      </w:r>
      <w:r w:rsidRPr="00BE7216">
        <w:rPr>
          <w:rStyle w:val="Emphasis"/>
          <w:highlight w:val="cyan"/>
        </w:rPr>
        <w:t>atmosphere</w:t>
      </w:r>
      <w:r w:rsidRPr="00C52D74">
        <w:rPr>
          <w:rStyle w:val="Emphasis"/>
        </w:rPr>
        <w:t xml:space="preserve"> becomes </w:t>
      </w:r>
      <w:r w:rsidRPr="00BE7216">
        <w:rPr>
          <w:rStyle w:val="Emphasis"/>
          <w:highlight w:val="cyan"/>
        </w:rPr>
        <w:t>too thin</w:t>
      </w:r>
      <w:r w:rsidRPr="00AD1F05">
        <w:rPr>
          <w:rStyle w:val="StyleUnderline"/>
        </w:rPr>
        <w:t xml:space="preserve"> to provide enough lift </w:t>
      </w:r>
      <w:r w:rsidRPr="00BE7216">
        <w:rPr>
          <w:rStyle w:val="StyleUnderline"/>
          <w:highlight w:val="cya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1397FBD9" w14:textId="77777777" w:rsidR="00EF3831" w:rsidRDefault="00EF3831" w:rsidP="00EF3831">
      <w:pPr>
        <w:rPr>
          <w:sz w:val="16"/>
        </w:rPr>
      </w:pPr>
      <w:r w:rsidRPr="00AD1F05">
        <w:rPr>
          <w:rStyle w:val="StyleUnderline"/>
        </w:rPr>
        <w:t xml:space="preserve">The </w:t>
      </w:r>
      <w:r w:rsidRPr="00C52D74">
        <w:rPr>
          <w:rStyle w:val="Emphasis"/>
        </w:rPr>
        <w:t>world governing body for aeronautic and astronautic records</w:t>
      </w:r>
      <w:r w:rsidRPr="00AD1F05">
        <w:rPr>
          <w:rStyle w:val="StyleUnderline"/>
        </w:rPr>
        <w:t>, the</w:t>
      </w:r>
      <w:r w:rsidRPr="00AD1F05">
        <w:rPr>
          <w:sz w:val="16"/>
        </w:rPr>
        <w:t xml:space="preserve"> </w:t>
      </w:r>
      <w:proofErr w:type="spellStart"/>
      <w:r w:rsidRPr="00AD1F05">
        <w:rPr>
          <w:sz w:val="16"/>
        </w:rPr>
        <w:t>Fédération</w:t>
      </w:r>
      <w:proofErr w:type="spellEnd"/>
      <w:r w:rsidRPr="00AD1F05">
        <w:rPr>
          <w:sz w:val="16"/>
        </w:rPr>
        <w:t xml:space="preserve"> </w:t>
      </w:r>
      <w:proofErr w:type="spellStart"/>
      <w:r w:rsidRPr="00AD1F05">
        <w:rPr>
          <w:sz w:val="16"/>
        </w:rPr>
        <w:t>Aéronautique</w:t>
      </w:r>
      <w:proofErr w:type="spellEnd"/>
      <w:r w:rsidRPr="00AD1F05">
        <w:rPr>
          <w:sz w:val="16"/>
        </w:rPr>
        <w:t xml:space="preserve"> </w:t>
      </w:r>
      <w:proofErr w:type="spellStart"/>
      <w:r w:rsidRPr="00AD1F05">
        <w:rPr>
          <w:sz w:val="16"/>
        </w:rPr>
        <w:t>Internationale</w:t>
      </w:r>
      <w:proofErr w:type="spellEnd"/>
      <w:r w:rsidRPr="00AD1F05">
        <w:rPr>
          <w:sz w:val="16"/>
        </w:rPr>
        <w:t xml:space="preserve"> (</w:t>
      </w:r>
      <w:r w:rsidRPr="00AD1F05">
        <w:rPr>
          <w:rStyle w:val="Emphasis"/>
        </w:rPr>
        <w:t>FAI</w:t>
      </w:r>
      <w:r w:rsidRPr="00AD1F05">
        <w:rPr>
          <w:sz w:val="16"/>
        </w:rPr>
        <w:t xml:space="preserve">), </w:t>
      </w:r>
      <w:r w:rsidRPr="00AD1F05">
        <w:rPr>
          <w:rStyle w:val="StyleUnderline"/>
        </w:rPr>
        <w:t xml:space="preserve">and </w:t>
      </w:r>
      <w:r w:rsidRPr="00BE7216">
        <w:rPr>
          <w:rStyle w:val="StyleUnderline"/>
          <w:highlight w:val="cyan"/>
        </w:rPr>
        <w:t>many</w:t>
      </w:r>
      <w:r w:rsidRPr="00AD1F05">
        <w:rPr>
          <w:rStyle w:val="StyleUnderline"/>
        </w:rPr>
        <w:t xml:space="preserve"> other </w:t>
      </w:r>
      <w:r w:rsidRPr="00BE7216">
        <w:rPr>
          <w:rStyle w:val="StyleUnderline"/>
          <w:highlight w:val="cyan"/>
        </w:rPr>
        <w:t xml:space="preserve">organizations use the </w:t>
      </w:r>
      <w:proofErr w:type="spellStart"/>
      <w:r w:rsidRPr="00BE7216">
        <w:rPr>
          <w:rStyle w:val="Emphasis"/>
          <w:highlight w:val="cyan"/>
        </w:rPr>
        <w:t>Kármán</w:t>
      </w:r>
      <w:proofErr w:type="spellEnd"/>
      <w:r w:rsidRPr="00BE7216">
        <w:rPr>
          <w:rStyle w:val="Emphasis"/>
          <w:highlight w:val="cyan"/>
        </w:rPr>
        <w:t xml:space="preserve"> Line</w:t>
      </w:r>
      <w:r w:rsidRPr="00AD1F05">
        <w:rPr>
          <w:rStyle w:val="StyleUnderline"/>
        </w:rPr>
        <w:t xml:space="preserve"> </w:t>
      </w:r>
      <w:r w:rsidRPr="00AD1F05">
        <w:rPr>
          <w:sz w:val="16"/>
        </w:rPr>
        <w:t>as a way of determining when space flight has been achieved.</w:t>
      </w:r>
    </w:p>
    <w:bookmarkEnd w:id="0"/>
    <w:p w14:paraId="48A57CE3" w14:textId="77777777" w:rsidR="00EF3831" w:rsidRDefault="00EF3831" w:rsidP="00EF3831">
      <w:pPr>
        <w:pStyle w:val="Heading3"/>
      </w:pPr>
      <w:r>
        <w:lastRenderedPageBreak/>
        <w:t>Advantage 1 is war</w:t>
      </w:r>
    </w:p>
    <w:p w14:paraId="0FB4EE21" w14:textId="77777777" w:rsidR="00EF3831" w:rsidRPr="007875CF" w:rsidRDefault="00EF3831" w:rsidP="00EF3831">
      <w:pPr>
        <w:pStyle w:val="Heading4"/>
        <w:rPr>
          <w:rFonts w:cs="Calibri"/>
        </w:rPr>
      </w:pPr>
      <w:bookmarkStart w:id="1" w:name="_GoBack"/>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14:paraId="2B201D6A" w14:textId="77777777" w:rsidR="00EF3831" w:rsidRPr="007875CF" w:rsidRDefault="00EF3831" w:rsidP="00EF3831">
      <w:proofErr w:type="spellStart"/>
      <w:r w:rsidRPr="007875CF">
        <w:rPr>
          <w:rStyle w:val="Style13ptBold"/>
        </w:rPr>
        <w:t>Boley</w:t>
      </w:r>
      <w:proofErr w:type="spellEnd"/>
      <w:r w:rsidRPr="007875CF">
        <w:rPr>
          <w:rStyle w:val="Style13ptBold"/>
        </w:rPr>
        <w:t xml:space="preserve">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1" w:history="1">
        <w:r w:rsidRPr="007875CF">
          <w:rPr>
            <w:rStyle w:val="Hyperlink"/>
          </w:rPr>
          <w:t>https://www.nature.com/articles/s41598-021-89909-7</w:t>
        </w:r>
      </w:hyperlink>
      <w:r w:rsidRPr="007875CF">
        <w:t xml:space="preserve">] </w:t>
      </w:r>
      <w:proofErr w:type="spellStart"/>
      <w:r w:rsidRPr="007875CF">
        <w:t>brett</w:t>
      </w:r>
      <w:proofErr w:type="spellEnd"/>
    </w:p>
    <w:p w14:paraId="0A15328B" w14:textId="77777777" w:rsidR="00EF3831" w:rsidRDefault="00EF3831" w:rsidP="00EF3831">
      <w:pPr>
        <w:rPr>
          <w:sz w:val="16"/>
        </w:rPr>
      </w:pPr>
      <w:r w:rsidRPr="00BE7216">
        <w:rPr>
          <w:rStyle w:val="StyleUnderline"/>
          <w:highlight w:val="cyan"/>
        </w:rPr>
        <w:t>Companies</w:t>
      </w:r>
      <w:r w:rsidRPr="007875CF">
        <w:rPr>
          <w:rStyle w:val="StyleUnderline"/>
        </w:rPr>
        <w:t xml:space="preserve"> are placing satellites into orbit at an unprecedented frequency to </w:t>
      </w:r>
      <w:r w:rsidRPr="00BE7216">
        <w:rPr>
          <w:rStyle w:val="StyleUnderline"/>
          <w:highlight w:val="cyan"/>
        </w:rPr>
        <w:t xml:space="preserve">build </w:t>
      </w:r>
      <w:r w:rsidRPr="00BE7216">
        <w:rPr>
          <w:rStyle w:val="Emphasis"/>
          <w:highlight w:val="cyan"/>
        </w:rPr>
        <w:t>‘mega-constellations’</w:t>
      </w:r>
      <w:r w:rsidRPr="00BE7216">
        <w:rPr>
          <w:rStyle w:val="StyleUnderline"/>
          <w:highlight w:val="cyan"/>
        </w:rPr>
        <w:t xml:space="preserve"> of</w:t>
      </w:r>
      <w:r w:rsidRPr="007875CF">
        <w:rPr>
          <w:rStyle w:val="StyleUnderline"/>
        </w:rPr>
        <w:t xml:space="preserve"> communications </w:t>
      </w:r>
      <w:r w:rsidRPr="00BE7216">
        <w:rPr>
          <w:rStyle w:val="StyleUnderline"/>
          <w:highlight w:val="cyan"/>
        </w:rPr>
        <w:t xml:space="preserve">satellites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BE7216">
        <w:rPr>
          <w:rStyle w:val="StyleUnderline"/>
          <w:highlight w:val="cyan"/>
        </w:rPr>
        <w:t>the number</w:t>
      </w:r>
      <w:r w:rsidRPr="007875CF">
        <w:rPr>
          <w:rStyle w:val="StyleUnderline"/>
        </w:rPr>
        <w:t xml:space="preserve"> of</w:t>
      </w:r>
      <w:r w:rsidRPr="007875CF">
        <w:rPr>
          <w:sz w:val="16"/>
        </w:rPr>
        <w:t xml:space="preserve"> active and defunct </w:t>
      </w:r>
      <w:r w:rsidRPr="007875CF">
        <w:rPr>
          <w:rStyle w:val="StyleUnderline"/>
        </w:rPr>
        <w:t xml:space="preserve">satellites </w:t>
      </w:r>
      <w:r w:rsidRPr="00BE7216">
        <w:rPr>
          <w:rStyle w:val="StyleUnderline"/>
          <w:highlight w:val="cyan"/>
        </w:rPr>
        <w:t xml:space="preserve">in </w:t>
      </w:r>
      <w:r w:rsidRPr="00BE7216">
        <w:rPr>
          <w:rStyle w:val="Emphasis"/>
          <w:highlight w:val="cyan"/>
        </w:rPr>
        <w:t>LEO</w:t>
      </w:r>
      <w:r w:rsidRPr="00BE7216">
        <w:rPr>
          <w:rStyle w:val="StyleUnderline"/>
          <w:highlight w:val="cyan"/>
        </w:rPr>
        <w:t xml:space="preserve"> has increased by</w:t>
      </w:r>
      <w:r w:rsidRPr="007875CF">
        <w:rPr>
          <w:rStyle w:val="StyleUnderline"/>
        </w:rPr>
        <w:t xml:space="preserve"> over </w:t>
      </w:r>
      <w:r w:rsidRPr="00BE7216">
        <w:rPr>
          <w:rStyle w:val="StyleUnderline"/>
          <w:highlight w:val="cyan"/>
        </w:rPr>
        <w:t>50%</w:t>
      </w:r>
      <w:r w:rsidRPr="00BE7216">
        <w:rPr>
          <w:sz w:val="16"/>
          <w:highlight w:val="cya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BE7216">
        <w:rPr>
          <w:rStyle w:val="Emphasis"/>
          <w:highlight w:val="cya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BE7216">
        <w:rPr>
          <w:rStyle w:val="StyleUnderline"/>
          <w:highlight w:val="cyan"/>
        </w:rPr>
        <w:t>add 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BE7216">
        <w:rPr>
          <w:rStyle w:val="StyleUnderline"/>
          <w:highlight w:val="cyan"/>
        </w:rPr>
        <w:t>and</w:t>
      </w:r>
      <w:r w:rsidRPr="007875CF">
        <w:rPr>
          <w:rStyle w:val="StyleUnderline"/>
        </w:rPr>
        <w:t xml:space="preserve"> has</w:t>
      </w:r>
      <w:r w:rsidRPr="007875CF">
        <w:rPr>
          <w:sz w:val="16"/>
        </w:rPr>
        <w:t xml:space="preserve"> already </w:t>
      </w:r>
      <w:r w:rsidRPr="00BE7216">
        <w:rPr>
          <w:rStyle w:val="StyleUnderline"/>
          <w:highlight w:val="cyan"/>
        </w:rPr>
        <w:t>filed for</w:t>
      </w:r>
      <w:r w:rsidRPr="007875CF">
        <w:rPr>
          <w:rStyle w:val="StyleUnderline"/>
        </w:rPr>
        <w:t xml:space="preserve"> permission for </w:t>
      </w:r>
      <w:r w:rsidRPr="00BE7216">
        <w:rPr>
          <w:rStyle w:val="StyleUnderline"/>
          <w:highlight w:val="cyan"/>
        </w:rPr>
        <w:t>another 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proofErr w:type="gramStart"/>
      <w:r w:rsidRPr="007875CF">
        <w:rPr>
          <w:sz w:val="16"/>
        </w:rPr>
        <w:t>)1</w:t>
      </w:r>
      <w:proofErr w:type="gramEnd"/>
      <w:r w:rsidRPr="007875CF">
        <w:rPr>
          <w:sz w:val="16"/>
        </w:rPr>
        <w:t xml:space="preserve">.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BE7216">
        <w:rPr>
          <w:rStyle w:val="Emphasis"/>
          <w:highlight w:val="cya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BE7216">
        <w:rPr>
          <w:rStyle w:val="StyleUnderline"/>
          <w:highlight w:val="cyan"/>
        </w:rPr>
        <w:t xml:space="preserve">increased risk of </w:t>
      </w:r>
      <w:r w:rsidRPr="00BE7216">
        <w:rPr>
          <w:rStyle w:val="Emphasis"/>
          <w:highlight w:val="cya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 xml:space="preserve">uter </w:t>
      </w:r>
    </w:p>
    <w:p w14:paraId="6A40B976" w14:textId="77777777" w:rsidR="00EF3831" w:rsidRPr="007875CF" w:rsidRDefault="00EF3831" w:rsidP="00EF3831">
      <w:pPr>
        <w:rPr>
          <w:sz w:val="16"/>
        </w:rPr>
      </w:pP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p>
    <w:p w14:paraId="5017E232" w14:textId="77777777" w:rsidR="00EF3831" w:rsidRPr="007875CF" w:rsidRDefault="00EF3831" w:rsidP="00EF3831">
      <w:pPr>
        <w:rPr>
          <w:sz w:val="16"/>
        </w:rPr>
      </w:pPr>
      <w:r w:rsidRPr="00BE7216">
        <w:rPr>
          <w:rStyle w:val="StyleUnderline"/>
          <w:highlight w:val="cyan"/>
        </w:rPr>
        <w:t>Thousands</w:t>
      </w:r>
      <w:r w:rsidRPr="007875CF">
        <w:rPr>
          <w:rStyle w:val="StyleUnderline"/>
        </w:rPr>
        <w:t xml:space="preserve"> of </w:t>
      </w:r>
      <w:r w:rsidRPr="007875CF">
        <w:rPr>
          <w:rStyle w:val="Emphasis"/>
        </w:rPr>
        <w:t>satellites</w:t>
      </w:r>
      <w:r w:rsidRPr="007875CF">
        <w:rPr>
          <w:sz w:val="16"/>
        </w:rPr>
        <w:t xml:space="preserve"> and 1500 rocket bodies </w:t>
      </w:r>
      <w:r w:rsidRPr="00BE7216">
        <w:rPr>
          <w:rStyle w:val="StyleUnderline"/>
          <w:highlight w:val="cyan"/>
        </w:rPr>
        <w:t xml:space="preserve">provide </w:t>
      </w:r>
      <w:r w:rsidRPr="00BE7216">
        <w:rPr>
          <w:rStyle w:val="Emphasis"/>
          <w:highlight w:val="cyan"/>
        </w:rPr>
        <w:t>considerable mass</w:t>
      </w:r>
      <w:r w:rsidRPr="007875CF">
        <w:rPr>
          <w:rStyle w:val="StyleUnderline"/>
        </w:rPr>
        <w:t xml:space="preserve"> in LEO</w:t>
      </w:r>
      <w:r w:rsidRPr="007875CF">
        <w:rPr>
          <w:sz w:val="16"/>
        </w:rPr>
        <w:t xml:space="preserve">, </w:t>
      </w:r>
      <w:r w:rsidRPr="00BE7216">
        <w:rPr>
          <w:rStyle w:val="StyleUnderline"/>
          <w:highlight w:val="cyan"/>
        </w:rPr>
        <w:t>which</w:t>
      </w:r>
      <w:r w:rsidRPr="007875CF">
        <w:rPr>
          <w:rStyle w:val="StyleUnderline"/>
        </w:rPr>
        <w:t xml:space="preserve"> can </w:t>
      </w:r>
      <w:r w:rsidRPr="00BE7216">
        <w:rPr>
          <w:rStyle w:val="StyleUnderline"/>
          <w:highlight w:val="cyan"/>
        </w:rPr>
        <w:t xml:space="preserve">break </w:t>
      </w:r>
      <w:r w:rsidRPr="007875CF">
        <w:rPr>
          <w:rStyle w:val="StyleUnderline"/>
        </w:rPr>
        <w:t xml:space="preserve">into debris </w:t>
      </w:r>
      <w:r w:rsidRPr="00BE7216">
        <w:rPr>
          <w:rStyle w:val="StyleUnderline"/>
          <w:highlight w:val="cyan"/>
        </w:rPr>
        <w:t>upon</w:t>
      </w:r>
      <w:r w:rsidRPr="007875CF">
        <w:rPr>
          <w:rStyle w:val="StyleUnderline"/>
        </w:rPr>
        <w:t xml:space="preserve"> </w:t>
      </w:r>
      <w:r w:rsidRPr="00BE7216">
        <w:rPr>
          <w:rStyle w:val="Emphasis"/>
          <w:highlight w:val="cyan"/>
        </w:rPr>
        <w:t>collisions</w:t>
      </w:r>
      <w:r w:rsidRPr="007875CF">
        <w:rPr>
          <w:rStyle w:val="StyleUnderline"/>
        </w:rPr>
        <w:t xml:space="preserve">, explosions, </w:t>
      </w:r>
      <w:r w:rsidRPr="00BE7216">
        <w:rPr>
          <w:rStyle w:val="StyleUnderline"/>
          <w:highlight w:val="cyan"/>
        </w:rPr>
        <w:t>or</w:t>
      </w:r>
      <w:r w:rsidRPr="007875CF">
        <w:rPr>
          <w:rStyle w:val="StyleUnderline"/>
        </w:rPr>
        <w:t xml:space="preserve"> </w:t>
      </w:r>
      <w:r w:rsidRPr="00BE7216">
        <w:rPr>
          <w:rStyle w:val="Emphasis"/>
          <w:highlight w:val="cyan"/>
        </w:rPr>
        <w:t>degradation</w:t>
      </w:r>
      <w:r w:rsidRPr="007875CF">
        <w:rPr>
          <w:rStyle w:val="StyleUnderline"/>
        </w:rPr>
        <w:t xml:space="preserve"> in the </w:t>
      </w:r>
      <w:r w:rsidRPr="007875CF">
        <w:rPr>
          <w:rStyle w:val="Emphasis"/>
        </w:rPr>
        <w:t>harsh space environment</w:t>
      </w:r>
      <w:r w:rsidRPr="007875CF">
        <w:rPr>
          <w:sz w:val="16"/>
        </w:rPr>
        <w:t xml:space="preserve">. </w:t>
      </w:r>
      <w:r w:rsidRPr="00BE7216">
        <w:rPr>
          <w:rStyle w:val="Emphasis"/>
          <w:highlight w:val="cyan"/>
        </w:rPr>
        <w:t>Fragmentations</w:t>
      </w:r>
      <w:r w:rsidRPr="00BE7216">
        <w:rPr>
          <w:rStyle w:val="StyleUnderline"/>
          <w:highlight w:val="cyan"/>
        </w:rPr>
        <w:t xml:space="preserve"> 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BE7216">
        <w:rPr>
          <w:rStyle w:val="Emphasis"/>
          <w:highlight w:val="cyan"/>
        </w:rPr>
        <w:t>collision probability</w:t>
      </w:r>
      <w:r w:rsidRPr="00BE7216">
        <w:rPr>
          <w:rStyle w:val="StyleUnderline"/>
          <w:highlight w:val="cyan"/>
        </w:rPr>
        <w:t xml:space="preserve"> per time</w:t>
      </w:r>
      <w:r w:rsidRPr="007875CF">
        <w:rPr>
          <w:sz w:val="16"/>
        </w:rPr>
        <w:t xml:space="preserve">. </w:t>
      </w:r>
      <w:r w:rsidRPr="007875CF">
        <w:rPr>
          <w:rStyle w:val="StyleUnderline"/>
        </w:rPr>
        <w:t xml:space="preserve">Eventually, </w:t>
      </w:r>
      <w:r w:rsidRPr="00BE7216">
        <w:rPr>
          <w:rStyle w:val="StyleUnderline"/>
          <w:highlight w:val="cyan"/>
        </w:rPr>
        <w:t>collisions could dominate</w:t>
      </w:r>
      <w:r w:rsidRPr="007875CF">
        <w:rPr>
          <w:rStyle w:val="StyleUnderline"/>
        </w:rPr>
        <w:t xml:space="preserve"> on-orbit evolution, </w:t>
      </w:r>
      <w:r w:rsidRPr="00BE7216">
        <w:rPr>
          <w:rStyle w:val="StyleUnderline"/>
          <w:highlight w:val="cyan"/>
        </w:rPr>
        <w:t xml:space="preserve">a situation called the </w:t>
      </w:r>
      <w:r w:rsidRPr="00BE7216">
        <w:rPr>
          <w:rStyle w:val="Emphasis"/>
          <w:highlight w:val="cya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E7216">
        <w:rPr>
          <w:rStyle w:val="StyleUnderline"/>
          <w:highlight w:val="cyan"/>
        </w:rPr>
        <w:t>Simulations of</w:t>
      </w:r>
      <w:r w:rsidRPr="007875CF">
        <w:rPr>
          <w:rStyle w:val="StyleUnderline"/>
        </w:rPr>
        <w:t xml:space="preserve"> the </w:t>
      </w:r>
      <w:r w:rsidRPr="00BE7216">
        <w:rPr>
          <w:rStyle w:val="Emphasis"/>
          <w:highlight w:val="cyan"/>
        </w:rPr>
        <w:t>long-term evolution</w:t>
      </w:r>
      <w:r w:rsidRPr="007875CF">
        <w:rPr>
          <w:rStyle w:val="StyleUnderline"/>
        </w:rPr>
        <w:t xml:space="preserve"> </w:t>
      </w:r>
      <w:r w:rsidRPr="00BE7216">
        <w:rPr>
          <w:rStyle w:val="StyleUnderline"/>
          <w:highlight w:val="cyan"/>
        </w:rPr>
        <w:t>of debris suggest</w:t>
      </w:r>
      <w:r w:rsidRPr="007875CF">
        <w:rPr>
          <w:rStyle w:val="StyleUnderline"/>
        </w:rPr>
        <w:t xml:space="preserve"> that LEO is already in the</w:t>
      </w:r>
      <w:r w:rsidRPr="007875CF">
        <w:rPr>
          <w:sz w:val="16"/>
        </w:rPr>
        <w:t xml:space="preserve"> protracted </w:t>
      </w:r>
      <w:r w:rsidRPr="00BE7216">
        <w:rPr>
          <w:rStyle w:val="Emphasis"/>
          <w:highlight w:val="cyan"/>
        </w:rPr>
        <w:t xml:space="preserve">initial stages </w:t>
      </w:r>
      <w:r w:rsidRPr="007875CF">
        <w:rPr>
          <w:rStyle w:val="Emphasis"/>
        </w:rPr>
        <w:t>of the Kessler Syndrome</w:t>
      </w:r>
      <w:r w:rsidRPr="007875CF">
        <w:rPr>
          <w:sz w:val="16"/>
        </w:rPr>
        <w:t xml:space="preserve">, </w:t>
      </w:r>
      <w:r w:rsidRPr="00BE7216">
        <w:rPr>
          <w:rStyle w:val="StyleUnderline"/>
          <w:highlight w:val="cya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BE7216">
        <w:rPr>
          <w:rStyle w:val="StyleUnderline"/>
          <w:highlight w:val="cyan"/>
        </w:rPr>
        <w:t>addition of</w:t>
      </w:r>
      <w:r w:rsidRPr="007875CF">
        <w:rPr>
          <w:rStyle w:val="StyleUnderline"/>
        </w:rPr>
        <w:t xml:space="preserve"> satellite </w:t>
      </w:r>
      <w:r w:rsidRPr="00BE7216">
        <w:rPr>
          <w:rStyle w:val="Emphasis"/>
          <w:highlight w:val="cyan"/>
        </w:rPr>
        <w:t>mega-constellations</w:t>
      </w:r>
      <w:r w:rsidRPr="007875CF">
        <w:rPr>
          <w:rStyle w:val="StyleUnderline"/>
        </w:rPr>
        <w:t xml:space="preserve"> and the general proliferation of low-cost satellites </w:t>
      </w:r>
      <w:r w:rsidRPr="00BE7216">
        <w:rPr>
          <w:rStyle w:val="StyleUnderline"/>
          <w:highlight w:val="cyan"/>
        </w:rPr>
        <w:t xml:space="preserve">in LEO </w:t>
      </w:r>
      <w:r w:rsidRPr="00BE7216">
        <w:rPr>
          <w:rStyle w:val="Emphasis"/>
          <w:highlight w:val="cyan"/>
        </w:rPr>
        <w:t>stresses the environment further</w:t>
      </w:r>
      <w:r w:rsidRPr="007875CF">
        <w:rPr>
          <w:sz w:val="16"/>
        </w:rPr>
        <w:t>5</w:t>
      </w:r>
      <w:proofErr w:type="gramStart"/>
      <w:r w:rsidRPr="007875CF">
        <w:rPr>
          <w:sz w:val="16"/>
        </w:rPr>
        <w:t>,6,7,8</w:t>
      </w:r>
      <w:proofErr w:type="gramEnd"/>
      <w:r w:rsidRPr="007875CF">
        <w:rPr>
          <w:sz w:val="16"/>
        </w:rPr>
        <w:t>.</w:t>
      </w:r>
    </w:p>
    <w:p w14:paraId="3F4D7B72" w14:textId="77777777" w:rsidR="00EF3831" w:rsidRPr="007875CF" w:rsidRDefault="00EF3831" w:rsidP="00EF3831">
      <w:pPr>
        <w:rPr>
          <w:sz w:val="8"/>
          <w:szCs w:val="8"/>
        </w:rPr>
      </w:pPr>
      <w:r w:rsidRPr="007875CF">
        <w:rPr>
          <w:sz w:val="8"/>
          <w:szCs w:val="8"/>
        </w:rPr>
        <w:t>Results</w:t>
      </w:r>
    </w:p>
    <w:p w14:paraId="1A8591BE" w14:textId="77777777" w:rsidR="00EF3831" w:rsidRPr="007875CF" w:rsidRDefault="00EF3831" w:rsidP="00EF3831">
      <w:pPr>
        <w:rPr>
          <w:sz w:val="8"/>
          <w:szCs w:val="8"/>
        </w:rPr>
      </w:pPr>
      <w:r w:rsidRPr="007875CF">
        <w:rPr>
          <w:sz w:val="8"/>
          <w:szCs w:val="8"/>
        </w:rPr>
        <w:t>The overall setting</w:t>
      </w:r>
    </w:p>
    <w:p w14:paraId="1134EAE3" w14:textId="77777777" w:rsidR="00EF3831" w:rsidRPr="007875CF" w:rsidRDefault="00EF3831" w:rsidP="00EF3831">
      <w:pPr>
        <w:rPr>
          <w:sz w:val="8"/>
          <w:szCs w:val="8"/>
        </w:rPr>
      </w:pPr>
      <w:r w:rsidRPr="007875CF">
        <w:rPr>
          <w:sz w:val="8"/>
          <w:szCs w:val="8"/>
        </w:rPr>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3623B72B" w14:textId="77777777" w:rsidR="00EF3831" w:rsidRPr="007875CF" w:rsidRDefault="00EF3831" w:rsidP="00EF3831">
      <w:pPr>
        <w:rPr>
          <w:sz w:val="8"/>
          <w:szCs w:val="8"/>
        </w:rPr>
      </w:pPr>
      <w:r w:rsidRPr="007875CF">
        <w:rPr>
          <w:sz w:val="8"/>
          <w:szCs w:val="8"/>
        </w:rPr>
        <w:t>Figure 1</w:t>
      </w:r>
    </w:p>
    <w:p w14:paraId="1336C903" w14:textId="77777777" w:rsidR="00EF3831" w:rsidRPr="007875CF" w:rsidRDefault="00EF3831" w:rsidP="00EF3831">
      <w:pPr>
        <w:rPr>
          <w:sz w:val="8"/>
          <w:szCs w:val="8"/>
        </w:rPr>
      </w:pPr>
      <w:r w:rsidRPr="007875CF">
        <w:rPr>
          <w:sz w:val="8"/>
          <w:szCs w:val="8"/>
        </w:rPr>
        <w:t>[Figure 1 omitted]</w:t>
      </w:r>
      <w:r w:rsidRPr="007875CF">
        <w:rPr>
          <w:sz w:val="8"/>
          <w:szCs w:val="8"/>
        </w:rPr>
        <w:tab/>
      </w:r>
    </w:p>
    <w:p w14:paraId="37CA2A25" w14:textId="77777777" w:rsidR="00EF3831" w:rsidRPr="007875CF" w:rsidRDefault="00EF3831" w:rsidP="00EF3831">
      <w:pPr>
        <w:rPr>
          <w:sz w:val="8"/>
          <w:szCs w:val="8"/>
        </w:rPr>
      </w:pP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p>
    <w:p w14:paraId="61BF8DCE" w14:textId="77777777" w:rsidR="00EF3831" w:rsidRPr="007875CF" w:rsidRDefault="00EF3831" w:rsidP="00EF3831">
      <w:pPr>
        <w:rPr>
          <w:sz w:val="8"/>
          <w:szCs w:val="8"/>
        </w:rPr>
      </w:pPr>
      <w:r w:rsidRPr="007875CF">
        <w:rPr>
          <w:sz w:val="8"/>
          <w:szCs w:val="8"/>
        </w:rPr>
        <w:t>Full size image</w:t>
      </w:r>
    </w:p>
    <w:p w14:paraId="0CAFF2CD" w14:textId="77777777" w:rsidR="00EF3831" w:rsidRPr="007875CF" w:rsidRDefault="00EF3831" w:rsidP="00EF3831">
      <w:pPr>
        <w:rPr>
          <w:sz w:val="8"/>
          <w:szCs w:val="8"/>
        </w:rPr>
      </w:pPr>
      <w:r w:rsidRPr="007875CF">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5026994" w14:textId="77777777" w:rsidR="00EF3831" w:rsidRPr="007875CF" w:rsidRDefault="00EF3831" w:rsidP="00EF3831">
      <w:pPr>
        <w:rPr>
          <w:sz w:val="8"/>
          <w:szCs w:val="8"/>
        </w:rPr>
      </w:pPr>
      <w:r w:rsidRPr="007875CF">
        <w:rPr>
          <w:sz w:val="8"/>
          <w:szCs w:val="8"/>
        </w:rPr>
        <w:lastRenderedPageBreak/>
        <w:t>Figure 2</w:t>
      </w:r>
    </w:p>
    <w:p w14:paraId="58993B11" w14:textId="77777777" w:rsidR="00EF3831" w:rsidRPr="007875CF" w:rsidRDefault="00EF3831" w:rsidP="00EF3831">
      <w:pPr>
        <w:rPr>
          <w:sz w:val="8"/>
          <w:szCs w:val="8"/>
        </w:rPr>
      </w:pPr>
      <w:r w:rsidRPr="007875CF">
        <w:rPr>
          <w:sz w:val="8"/>
          <w:szCs w:val="8"/>
        </w:rPr>
        <w:t>[Figure 2 omitted]</w:t>
      </w:r>
    </w:p>
    <w:p w14:paraId="097BCF06" w14:textId="77777777" w:rsidR="00EF3831" w:rsidRPr="007875CF" w:rsidRDefault="00EF3831" w:rsidP="00EF3831">
      <w:pPr>
        <w:rPr>
          <w:sz w:val="8"/>
          <w:szCs w:val="8"/>
        </w:rPr>
      </w:pP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875CF">
        <w:rPr>
          <w:sz w:val="8"/>
          <w:szCs w:val="8"/>
        </w:rPr>
        <w:t>Starlink</w:t>
      </w:r>
      <w:proofErr w:type="spellEnd"/>
      <w:r w:rsidRPr="007875CF">
        <w:rPr>
          <w:sz w:val="8"/>
          <w:szCs w:val="8"/>
        </w:rPr>
        <w:t xml:space="preserve"> cluster at 550 km and 55° inclination is already evident in both plots (Left and Right).</w:t>
      </w:r>
    </w:p>
    <w:p w14:paraId="6DC1D678" w14:textId="77777777" w:rsidR="00EF3831" w:rsidRPr="007875CF" w:rsidRDefault="00EF3831" w:rsidP="00EF3831">
      <w:pPr>
        <w:rPr>
          <w:sz w:val="8"/>
          <w:szCs w:val="8"/>
        </w:rPr>
      </w:pPr>
      <w:r w:rsidRPr="007875CF">
        <w:rPr>
          <w:sz w:val="8"/>
          <w:szCs w:val="8"/>
        </w:rPr>
        <w:t>Full size image</w:t>
      </w:r>
    </w:p>
    <w:p w14:paraId="404DA9C3" w14:textId="77777777" w:rsidR="00EF3831" w:rsidRPr="007875CF" w:rsidRDefault="00EF3831" w:rsidP="00EF3831">
      <w:pPr>
        <w:rPr>
          <w:sz w:val="16"/>
        </w:rPr>
      </w:pPr>
      <w:r w:rsidRPr="007875CF">
        <w:rPr>
          <w:sz w:val="16"/>
        </w:rPr>
        <w:t xml:space="preserve">When completed, </w:t>
      </w:r>
      <w:proofErr w:type="spellStart"/>
      <w:r w:rsidRPr="00BE7216">
        <w:rPr>
          <w:rStyle w:val="Emphasis"/>
          <w:highlight w:val="cyan"/>
        </w:rPr>
        <w:t>Starlink</w:t>
      </w:r>
      <w:proofErr w:type="spellEnd"/>
      <w:r w:rsidRPr="007875CF">
        <w:rPr>
          <w:rStyle w:val="StyleUnderline"/>
        </w:rPr>
        <w:t xml:space="preserve"> will include about as many satellites as there are trackable debris pieces</w:t>
      </w:r>
      <w:r w:rsidRPr="007875CF">
        <w:rPr>
          <w:sz w:val="16"/>
        </w:rPr>
        <w:t xml:space="preserve"> today, </w:t>
      </w:r>
      <w:r w:rsidRPr="007875CF">
        <w:rPr>
          <w:rStyle w:val="StyleUnderline"/>
        </w:rPr>
        <w:t xml:space="preserve">while its </w:t>
      </w:r>
      <w:r w:rsidRPr="00FF72AB">
        <w:rPr>
          <w:rStyle w:val="Emphasis"/>
        </w:rPr>
        <w:t>total mass will equal all</w:t>
      </w:r>
      <w:r w:rsidRPr="007875CF">
        <w:rPr>
          <w:rStyle w:val="Emphasis"/>
        </w:rPr>
        <w:t xml:space="preserve"> the </w:t>
      </w:r>
      <w:r w:rsidRPr="00FF72AB">
        <w:rPr>
          <w:rStyle w:val="Emphasis"/>
        </w:rPr>
        <w:t>mass currently in LEO</w:t>
      </w:r>
      <w:r w:rsidRPr="007875CF">
        <w:rPr>
          <w:rStyle w:val="StyleUnderline"/>
        </w:rPr>
        <w:t xml:space="preserve">—over 3000 </w:t>
      </w:r>
      <w:proofErr w:type="spellStart"/>
      <w:r w:rsidRPr="007875CF">
        <w:rPr>
          <w:rStyle w:val="StyleUnderline"/>
        </w:rPr>
        <w:t>tonnes</w:t>
      </w:r>
      <w:proofErr w:type="spellEnd"/>
      <w:r w:rsidRPr="007875CF">
        <w:rPr>
          <w:sz w:val="16"/>
        </w:rPr>
        <w:t xml:space="preserve">. </w:t>
      </w:r>
      <w:r w:rsidRPr="007875CF">
        <w:rPr>
          <w:rStyle w:val="StyleUnderline"/>
        </w:rPr>
        <w:t>The satellites will be</w:t>
      </w:r>
      <w:r w:rsidRPr="007875CF">
        <w:rPr>
          <w:sz w:val="16"/>
        </w:rPr>
        <w:t xml:space="preserve"> placed </w:t>
      </w:r>
      <w:r w:rsidRPr="007875CF">
        <w:rPr>
          <w:rStyle w:val="StyleUnderline"/>
        </w:rPr>
        <w:t xml:space="preserve">in narrow orbital shells, </w:t>
      </w:r>
      <w:r w:rsidRPr="00BE7216">
        <w:rPr>
          <w:rStyle w:val="StyleUnderline"/>
          <w:highlight w:val="cyan"/>
        </w:rPr>
        <w:t>creat</w:t>
      </w:r>
      <w:r w:rsidRPr="00FF72AB">
        <w:rPr>
          <w:rStyle w:val="StyleUnderline"/>
        </w:rPr>
        <w:t>ing</w:t>
      </w:r>
      <w:r w:rsidRPr="00BE7216">
        <w:rPr>
          <w:rStyle w:val="StyleUnderline"/>
          <w:highlight w:val="cyan"/>
        </w:rPr>
        <w:t xml:space="preserve"> </w:t>
      </w:r>
      <w:r w:rsidRPr="00BE7216">
        <w:rPr>
          <w:rStyle w:val="Emphasis"/>
          <w:highlight w:val="cyan"/>
        </w:rPr>
        <w:t>unprecedented congestion</w:t>
      </w:r>
      <w:r w:rsidRPr="007875CF">
        <w:rPr>
          <w:sz w:val="16"/>
        </w:rPr>
        <w:t xml:space="preserve">, with 1258 already in orbit (as of 30 March 2021). </w:t>
      </w:r>
      <w:proofErr w:type="spellStart"/>
      <w:r w:rsidRPr="007875CF">
        <w:rPr>
          <w:rStyle w:val="Emphasis"/>
        </w:rPr>
        <w:t>OneWeb</w:t>
      </w:r>
      <w:proofErr w:type="spellEnd"/>
      <w:r w:rsidRPr="007875CF">
        <w:rPr>
          <w:sz w:val="16"/>
        </w:rPr>
        <w:t xml:space="preserve"> </w:t>
      </w:r>
      <w:r w:rsidRPr="007875CF">
        <w:rPr>
          <w:rStyle w:val="StyleUnderline"/>
        </w:rPr>
        <w:t>has already placed an initial 146 satellites</w:t>
      </w:r>
      <w:r w:rsidRPr="007875CF">
        <w:rPr>
          <w:sz w:val="16"/>
        </w:rPr>
        <w:t xml:space="preserve">, </w:t>
      </w:r>
      <w:r w:rsidRPr="007875CF">
        <w:rPr>
          <w:rStyle w:val="StyleUnderline"/>
        </w:rPr>
        <w:t>and</w:t>
      </w:r>
      <w:r w:rsidRPr="007875CF">
        <w:rPr>
          <w:sz w:val="16"/>
        </w:rPr>
        <w:t xml:space="preserve"> </w:t>
      </w:r>
      <w:r w:rsidRPr="007875CF">
        <w:rPr>
          <w:rStyle w:val="Emphasis"/>
        </w:rPr>
        <w:t>Amazon,</w:t>
      </w:r>
      <w:r w:rsidRPr="007875CF">
        <w:rPr>
          <w:sz w:val="16"/>
        </w:rPr>
        <w:t xml:space="preserve"> </w:t>
      </w:r>
      <w:proofErr w:type="spellStart"/>
      <w:r w:rsidRPr="007875CF">
        <w:rPr>
          <w:rStyle w:val="Emphasis"/>
        </w:rPr>
        <w:t>Telesat</w:t>
      </w:r>
      <w:proofErr w:type="spellEnd"/>
      <w:r w:rsidRPr="007875CF">
        <w:rPr>
          <w:rStyle w:val="Emphasis"/>
        </w:rPr>
        <w:t>,</w:t>
      </w:r>
      <w:r w:rsidRPr="007875CF">
        <w:rPr>
          <w:sz w:val="16"/>
        </w:rPr>
        <w:t xml:space="preserve"> </w:t>
      </w:r>
      <w:r w:rsidRPr="007875CF">
        <w:rPr>
          <w:rStyle w:val="Emphasis"/>
        </w:rPr>
        <w:t>GW</w:t>
      </w:r>
      <w:r w:rsidRPr="007875CF">
        <w:rPr>
          <w:sz w:val="16"/>
        </w:rPr>
        <w:t xml:space="preserve"> </w:t>
      </w:r>
      <w:r w:rsidRPr="007875CF">
        <w:rPr>
          <w:rStyle w:val="StyleUnderline"/>
        </w:rPr>
        <w:t xml:space="preserve">and </w:t>
      </w:r>
      <w:r w:rsidRPr="00BE7216">
        <w:rPr>
          <w:rStyle w:val="Emphasis"/>
          <w:highlight w:val="cyan"/>
        </w:rPr>
        <w:t>other companies</w:t>
      </w:r>
      <w:r w:rsidRPr="007875CF">
        <w:rPr>
          <w:rStyle w:val="Emphasis"/>
        </w:rPr>
        <w:t>,</w:t>
      </w:r>
      <w:r w:rsidRPr="007875CF">
        <w:rPr>
          <w:sz w:val="16"/>
        </w:rPr>
        <w:t xml:space="preserve"> operating under different national regulatory regimes, </w:t>
      </w:r>
      <w:r w:rsidRPr="00BE7216">
        <w:rPr>
          <w:rStyle w:val="StyleUnderline"/>
          <w:highlight w:val="cyan"/>
        </w:rPr>
        <w:t>are soon</w:t>
      </w:r>
      <w:r w:rsidRPr="007875CF">
        <w:rPr>
          <w:sz w:val="16"/>
        </w:rPr>
        <w:t xml:space="preserve"> likely </w:t>
      </w:r>
      <w:r w:rsidRPr="00BE7216">
        <w:rPr>
          <w:rStyle w:val="StyleUnderline"/>
          <w:highlight w:val="cyan"/>
        </w:rPr>
        <w:t>to follow</w:t>
      </w:r>
      <w:r w:rsidRPr="007875CF">
        <w:rPr>
          <w:sz w:val="16"/>
        </w:rPr>
        <w:t>.</w:t>
      </w:r>
    </w:p>
    <w:p w14:paraId="7E767487" w14:textId="77777777" w:rsidR="00EF3831" w:rsidRPr="007875CF" w:rsidRDefault="00EF3831" w:rsidP="00EF3831">
      <w:pPr>
        <w:rPr>
          <w:rStyle w:val="Emphasis"/>
        </w:rPr>
      </w:pPr>
      <w:r w:rsidRPr="007875CF">
        <w:rPr>
          <w:rStyle w:val="Emphasis"/>
        </w:rPr>
        <w:t>Enhanced collision risk</w:t>
      </w:r>
    </w:p>
    <w:p w14:paraId="21616551" w14:textId="77777777" w:rsidR="00EF3831" w:rsidRPr="007875CF" w:rsidRDefault="00EF3831" w:rsidP="00EF3831">
      <w:pPr>
        <w:rPr>
          <w:sz w:val="16"/>
        </w:rPr>
      </w:pPr>
      <w:r w:rsidRPr="00BE7216">
        <w:rPr>
          <w:rStyle w:val="StyleUnderline"/>
          <w:highlight w:val="cyan"/>
        </w:rPr>
        <w:t>Mega-constellations are</w:t>
      </w:r>
      <w:r w:rsidRPr="007875CF">
        <w:rPr>
          <w:rStyle w:val="StyleUnderline"/>
        </w:rPr>
        <w:t xml:space="preserve"> composed of </w:t>
      </w:r>
      <w:r w:rsidRPr="00BE7216">
        <w:rPr>
          <w:rStyle w:val="Emphasis"/>
          <w:highlight w:val="cyan"/>
        </w:rPr>
        <w:t>mass-produced</w:t>
      </w:r>
      <w:r w:rsidRPr="007875CF">
        <w:rPr>
          <w:rStyle w:val="Emphasis"/>
        </w:rPr>
        <w:t xml:space="preserve"> satellites</w:t>
      </w:r>
      <w:r w:rsidRPr="007875CF">
        <w:rPr>
          <w:rStyle w:val="StyleUnderline"/>
        </w:rPr>
        <w:t xml:space="preserve"> </w:t>
      </w:r>
      <w:r w:rsidRPr="00BE7216">
        <w:rPr>
          <w:rStyle w:val="StyleUnderline"/>
          <w:highlight w:val="cyan"/>
        </w:rPr>
        <w:t xml:space="preserve">with </w:t>
      </w:r>
      <w:r w:rsidRPr="00BE7216">
        <w:rPr>
          <w:rStyle w:val="Emphasis"/>
          <w:highlight w:val="cyan"/>
        </w:rPr>
        <w:t>few backup systems</w:t>
      </w:r>
      <w:r w:rsidRPr="007875CF">
        <w:rPr>
          <w:sz w:val="16"/>
        </w:rPr>
        <w:t xml:space="preserve">. </w:t>
      </w:r>
      <w:r w:rsidRPr="00BE7216">
        <w:rPr>
          <w:rStyle w:val="StyleUnderline"/>
          <w:highlight w:val="cyan"/>
        </w:rPr>
        <w:t>This</w:t>
      </w:r>
      <w:r w:rsidRPr="007875CF">
        <w:rPr>
          <w:sz w:val="16"/>
        </w:rPr>
        <w:t xml:space="preserve"> consumer electronic model </w:t>
      </w:r>
      <w:r w:rsidRPr="00BE7216">
        <w:rPr>
          <w:rStyle w:val="StyleUnderline"/>
          <w:highlight w:val="cyan"/>
        </w:rPr>
        <w:t>allows for</w:t>
      </w:r>
      <w:r w:rsidRPr="007875CF">
        <w:rPr>
          <w:rStyle w:val="StyleUnderline"/>
        </w:rPr>
        <w:t xml:space="preserve"> short upgrade cycles and rapid expansions of capabilities, but also </w:t>
      </w:r>
      <w:r w:rsidRPr="00BE7216">
        <w:rPr>
          <w:rStyle w:val="Emphasis"/>
          <w:highlight w:val="cyan"/>
        </w:rPr>
        <w:t>considerable discarded equipment</w:t>
      </w:r>
      <w:r w:rsidRPr="007875CF">
        <w:rPr>
          <w:sz w:val="16"/>
        </w:rPr>
        <w:t xml:space="preserve">. SpaceX will actively de-orbit its satellites at the end of their 5–6-year operational lives. However, this process takes 6 months, so roughly </w:t>
      </w:r>
      <w:r w:rsidRPr="007875CF">
        <w:rPr>
          <w:rStyle w:val="StyleUnderline"/>
        </w:rPr>
        <w:t>10% will be de-orbiting at any time</w:t>
      </w:r>
      <w:r w:rsidRPr="007875CF">
        <w:rPr>
          <w:sz w:val="16"/>
        </w:rPr>
        <w:t xml:space="preserve">. </w:t>
      </w:r>
      <w:r w:rsidRPr="007875CF">
        <w:rPr>
          <w:rStyle w:val="StyleUnderline"/>
        </w:rPr>
        <w:t>If other companies do likewise, thousands</w:t>
      </w:r>
      <w:r w:rsidRPr="007875CF">
        <w:rPr>
          <w:sz w:val="16"/>
        </w:rPr>
        <w:t xml:space="preserve"> of </w:t>
      </w:r>
      <w:r w:rsidRPr="007875CF">
        <w:rPr>
          <w:rStyle w:val="Emphasis"/>
        </w:rPr>
        <w:t>de-orbiting satellites</w:t>
      </w:r>
      <w:r w:rsidRPr="007875CF">
        <w:rPr>
          <w:sz w:val="16"/>
        </w:rPr>
        <w:t xml:space="preserve"> </w:t>
      </w:r>
      <w:r w:rsidRPr="007875CF">
        <w:rPr>
          <w:rStyle w:val="StyleUnderline"/>
        </w:rPr>
        <w:t xml:space="preserve">will be slowly passing through the same congested space, </w:t>
      </w:r>
      <w:r w:rsidRPr="00BE7216">
        <w:rPr>
          <w:rStyle w:val="StyleUnderline"/>
          <w:highlight w:val="cyan"/>
        </w:rPr>
        <w:t>posing collision risks</w:t>
      </w:r>
      <w:r w:rsidRPr="007875CF">
        <w:rPr>
          <w:sz w:val="16"/>
        </w:rPr>
        <w:t xml:space="preserve">. </w:t>
      </w:r>
      <w:r w:rsidRPr="007875CF">
        <w:rPr>
          <w:rStyle w:val="StyleUnderline"/>
        </w:rPr>
        <w:t>Failures will increase these numbers, although the long-term failure rate is difficult to project</w:t>
      </w:r>
      <w:r w:rsidRPr="007875CF">
        <w:rPr>
          <w:sz w:val="16"/>
        </w:rPr>
        <w:t xml:space="preserve">. Figure 3 is similar to the </w:t>
      </w:r>
      <w:proofErr w:type="spellStart"/>
      <w:r w:rsidRPr="007875CF">
        <w:rPr>
          <w:sz w:val="16"/>
        </w:rPr>
        <w:t>righthand</w:t>
      </w:r>
      <w:proofErr w:type="spellEnd"/>
      <w:r w:rsidRPr="007875CF">
        <w:rPr>
          <w:sz w:val="16"/>
        </w:rPr>
        <w:t xml:space="preserve"> portion of Fig. 2 but includes the </w:t>
      </w:r>
      <w:proofErr w:type="spellStart"/>
      <w:r w:rsidRPr="007875CF">
        <w:rPr>
          <w:sz w:val="16"/>
        </w:rPr>
        <w:t>Starlink</w:t>
      </w:r>
      <w:proofErr w:type="spellEnd"/>
      <w:r w:rsidRPr="007875CF">
        <w:rPr>
          <w:sz w:val="16"/>
        </w:rPr>
        <w:t xml:space="preserve"> and </w:t>
      </w:r>
      <w:proofErr w:type="spellStart"/>
      <w:r w:rsidRPr="007875CF">
        <w:rPr>
          <w:sz w:val="16"/>
        </w:rPr>
        <w:t>OneWeb</w:t>
      </w:r>
      <w:proofErr w:type="spellEnd"/>
      <w:r w:rsidRPr="007875CF">
        <w:rPr>
          <w:sz w:val="16"/>
        </w:rPr>
        <w:t xml:space="preserve"> mega-constellations as filed (and amended) with the FCC (see “Methods”). The large density spikes show that some shells will have satellite number densities in excess of n=10−6 km−3.</w:t>
      </w:r>
    </w:p>
    <w:p w14:paraId="30789B16" w14:textId="77777777" w:rsidR="00EF3831" w:rsidRPr="007875CF" w:rsidRDefault="00EF3831" w:rsidP="00EF3831">
      <w:pPr>
        <w:rPr>
          <w:sz w:val="8"/>
          <w:szCs w:val="8"/>
        </w:rPr>
      </w:pPr>
      <w:r w:rsidRPr="007875CF">
        <w:rPr>
          <w:sz w:val="8"/>
          <w:szCs w:val="8"/>
        </w:rPr>
        <w:t>Figure 3</w:t>
      </w:r>
    </w:p>
    <w:p w14:paraId="1DE2597C" w14:textId="77777777" w:rsidR="00EF3831" w:rsidRPr="007875CF" w:rsidRDefault="00EF3831" w:rsidP="00EF3831">
      <w:pPr>
        <w:rPr>
          <w:sz w:val="8"/>
          <w:szCs w:val="8"/>
        </w:rPr>
      </w:pPr>
      <w:r w:rsidRPr="007875CF">
        <w:rPr>
          <w:sz w:val="8"/>
          <w:szCs w:val="8"/>
        </w:rPr>
        <w:t>[Figure 3 omitted]</w:t>
      </w:r>
    </w:p>
    <w:p w14:paraId="0F8FB042" w14:textId="77777777" w:rsidR="00EF3831" w:rsidRPr="007875CF" w:rsidRDefault="00EF3831" w:rsidP="00EF3831">
      <w:pPr>
        <w:rPr>
          <w:sz w:val="8"/>
          <w:szCs w:val="8"/>
        </w:rPr>
      </w:pPr>
      <w:r w:rsidRPr="007875CF">
        <w:rPr>
          <w:sz w:val="8"/>
          <w:szCs w:val="8"/>
        </w:rPr>
        <w:t xml:space="preserve">Satellite density distribution in LEO with the </w:t>
      </w:r>
      <w:proofErr w:type="spellStart"/>
      <w:r w:rsidRPr="007875CF">
        <w:rPr>
          <w:sz w:val="8"/>
          <w:szCs w:val="8"/>
        </w:rPr>
        <w:t>Starlink</w:t>
      </w:r>
      <w:proofErr w:type="spellEnd"/>
      <w:r w:rsidRPr="007875CF">
        <w:rPr>
          <w:sz w:val="8"/>
          <w:szCs w:val="8"/>
        </w:rPr>
        <w:t xml:space="preserve"> and </w:t>
      </w:r>
      <w:proofErr w:type="spellStart"/>
      <w:r w:rsidRPr="007875CF">
        <w:rPr>
          <w:sz w:val="8"/>
          <w:szCs w:val="8"/>
        </w:rPr>
        <w:t>OneWeb</w:t>
      </w:r>
      <w:proofErr w:type="spellEnd"/>
      <w:r w:rsidRPr="007875CF">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7875CF">
        <w:rPr>
          <w:sz w:val="8"/>
          <w:szCs w:val="8"/>
        </w:rPr>
        <w:t>manoeuvres</w:t>
      </w:r>
      <w:proofErr w:type="spellEnd"/>
      <w:r w:rsidRPr="007875CF">
        <w:rPr>
          <w:sz w:val="8"/>
          <w:szCs w:val="8"/>
        </w:rPr>
        <w:t xml:space="preserve"> are impossible for other reasons.</w:t>
      </w:r>
    </w:p>
    <w:p w14:paraId="16698F06" w14:textId="77777777" w:rsidR="00EF3831" w:rsidRPr="007875CF" w:rsidRDefault="00EF3831" w:rsidP="00EF3831">
      <w:pPr>
        <w:rPr>
          <w:sz w:val="8"/>
          <w:szCs w:val="8"/>
        </w:rPr>
      </w:pPr>
      <w:r w:rsidRPr="007875CF">
        <w:rPr>
          <w:sz w:val="8"/>
          <w:szCs w:val="8"/>
        </w:rPr>
        <w:t>Full size image</w:t>
      </w:r>
    </w:p>
    <w:p w14:paraId="6AA091C0" w14:textId="77777777" w:rsidR="00EF3831" w:rsidRPr="007875CF" w:rsidRDefault="00EF3831" w:rsidP="00EF3831">
      <w:pPr>
        <w:rPr>
          <w:sz w:val="16"/>
        </w:rPr>
      </w:pPr>
      <w:r w:rsidRPr="007875CF">
        <w:rPr>
          <w:sz w:val="16"/>
        </w:rPr>
        <w:t xml:space="preserve">Deorbiting satellites will be tracked and operational satellites can </w:t>
      </w:r>
      <w:proofErr w:type="spellStart"/>
      <w:r w:rsidRPr="007875CF">
        <w:rPr>
          <w:sz w:val="16"/>
        </w:rPr>
        <w:t>manoeuvre</w:t>
      </w:r>
      <w:proofErr w:type="spellEnd"/>
      <w:r w:rsidRPr="007875CF">
        <w:rPr>
          <w:sz w:val="16"/>
        </w:rPr>
        <w:t xml:space="preserve"> to avoid close conjunctions. However, this depends on ongoing </w:t>
      </w:r>
      <w:r w:rsidRPr="007875CF">
        <w:rPr>
          <w:rStyle w:val="StyleUnderline"/>
        </w:rPr>
        <w:t>communication and cooperation between operators</w:t>
      </w:r>
      <w:r w:rsidRPr="007875CF">
        <w:rPr>
          <w:sz w:val="16"/>
        </w:rPr>
        <w:t xml:space="preserve">, which at present </w:t>
      </w:r>
      <w:r w:rsidRPr="007875CF">
        <w:rPr>
          <w:rStyle w:val="StyleUnderline"/>
        </w:rPr>
        <w:t>is ad hoc and voluntary</w:t>
      </w:r>
      <w:r w:rsidRPr="007875CF">
        <w:rPr>
          <w:sz w:val="16"/>
        </w:rPr>
        <w:t xml:space="preserve">. A recent letter12 to the FCC from SpaceX suggests that some </w:t>
      </w:r>
      <w:r w:rsidRPr="007875CF">
        <w:rPr>
          <w:rStyle w:val="Emphasis"/>
        </w:rPr>
        <w:t>companies might be less-than-fully transparent</w:t>
      </w:r>
      <w:r w:rsidRPr="007875CF">
        <w:rPr>
          <w:rStyle w:val="StyleUnderline"/>
        </w:rPr>
        <w:t xml:space="preserve"> about events</w:t>
      </w:r>
      <w:r w:rsidRPr="007875CF">
        <w:rPr>
          <w:sz w:val="16"/>
        </w:rPr>
        <w:t xml:space="preserve">13 </w:t>
      </w:r>
      <w:r w:rsidRPr="007875CF">
        <w:rPr>
          <w:rStyle w:val="StyleUnderline"/>
        </w:rPr>
        <w:t>in LEO</w:t>
      </w:r>
      <w:r w:rsidRPr="007875CF">
        <w:rPr>
          <w:sz w:val="16"/>
        </w:rPr>
        <w:t>.</w:t>
      </w:r>
    </w:p>
    <w:p w14:paraId="2D0451E9" w14:textId="77777777" w:rsidR="00EF3831" w:rsidRPr="007875CF" w:rsidRDefault="00EF3831" w:rsidP="00EF3831">
      <w:pPr>
        <w:rPr>
          <w:sz w:val="16"/>
        </w:rPr>
      </w:pPr>
      <w:r w:rsidRPr="007875CF">
        <w:rPr>
          <w:sz w:val="16"/>
        </w:rPr>
        <w:t xml:space="preserve">Despite the congestion and traffic management challenges, FCC filings by </w:t>
      </w:r>
      <w:r w:rsidRPr="007875CF">
        <w:rPr>
          <w:rStyle w:val="Emphasis"/>
        </w:rPr>
        <w:t>SpaceX</w:t>
      </w:r>
      <w:r w:rsidRPr="007875CF">
        <w:rPr>
          <w:sz w:val="16"/>
        </w:rPr>
        <w:t xml:space="preserve"> suggest that collision avoidance </w:t>
      </w:r>
      <w:proofErr w:type="spellStart"/>
      <w:r w:rsidRPr="007875CF">
        <w:rPr>
          <w:sz w:val="16"/>
        </w:rPr>
        <w:t>manoeuvres</w:t>
      </w:r>
      <w:proofErr w:type="spellEnd"/>
      <w:r w:rsidRPr="007875CF">
        <w:rPr>
          <w:sz w:val="16"/>
        </w:rPr>
        <w:t xml:space="preserve"> can in fact maintain collision-free operations in orbital shells and that the probability of a collision between a non-responsive satellite and tracked debris is negligible. However, the </w:t>
      </w:r>
      <w:r w:rsidRPr="007875CF">
        <w:rPr>
          <w:rStyle w:val="Emphasis"/>
        </w:rPr>
        <w:t>filings do not account for untracked debris</w:t>
      </w:r>
      <w:r w:rsidRPr="007875CF">
        <w:rPr>
          <w:sz w:val="16"/>
        </w:rPr>
        <w:t xml:space="preserve">6, including untracked debris decaying through the shells used by </w:t>
      </w:r>
      <w:proofErr w:type="spellStart"/>
      <w:r w:rsidRPr="007875CF">
        <w:rPr>
          <w:sz w:val="16"/>
        </w:rPr>
        <w:t>Starlink</w:t>
      </w:r>
      <w:proofErr w:type="spellEnd"/>
      <w:r w:rsidRPr="007875CF">
        <w:rPr>
          <w:sz w:val="16"/>
        </w:rPr>
        <w:t xml:space="preserve">. Using simple estimates (see “Methods”), the </w:t>
      </w:r>
      <w:r w:rsidRPr="007875CF">
        <w:rPr>
          <w:rStyle w:val="StyleUnderline"/>
        </w:rPr>
        <w:t xml:space="preserve">probability that a single piece of untracked debris will hit any satellite in the </w:t>
      </w:r>
      <w:proofErr w:type="spellStart"/>
      <w:r w:rsidRPr="007875CF">
        <w:rPr>
          <w:rStyle w:val="StyleUnderline"/>
        </w:rPr>
        <w:t>Starlink</w:t>
      </w:r>
      <w:proofErr w:type="spellEnd"/>
      <w:r w:rsidRPr="007875CF">
        <w:rPr>
          <w:rStyle w:val="StyleUnderline"/>
        </w:rPr>
        <w:t xml:space="preserve"> 550 km shell is about 0.003 after one year</w:t>
      </w:r>
      <w:r w:rsidRPr="007875CF">
        <w:rPr>
          <w:sz w:val="16"/>
        </w:rPr>
        <w:t xml:space="preserve">. Thus, </w:t>
      </w:r>
      <w:r w:rsidRPr="007875CF">
        <w:rPr>
          <w:rStyle w:val="StyleUnderline"/>
        </w:rPr>
        <w:t xml:space="preserve">if at any time there are 230 pieces of </w:t>
      </w:r>
      <w:r w:rsidRPr="007875CF">
        <w:rPr>
          <w:rStyle w:val="Emphasis"/>
        </w:rPr>
        <w:t>untracked debris</w:t>
      </w:r>
      <w:r w:rsidRPr="007875CF">
        <w:rPr>
          <w:rStyle w:val="StyleUnderline"/>
        </w:rPr>
        <w:t xml:space="preserve"> decaying through the 550 km orbital shell, there is a </w:t>
      </w:r>
      <w:r w:rsidRPr="007875CF">
        <w:rPr>
          <w:rStyle w:val="Emphasis"/>
        </w:rPr>
        <w:t>50% chance</w:t>
      </w:r>
      <w:r w:rsidRPr="007875CF">
        <w:rPr>
          <w:rStyle w:val="StyleUnderline"/>
        </w:rPr>
        <w:t xml:space="preserve"> that there will be one or more collisions between satellites in the shell and the debris</w:t>
      </w:r>
      <w:r w:rsidRPr="007875CF">
        <w:rPr>
          <w:sz w:val="16"/>
        </w:rPr>
        <w:t xml:space="preserve">. As discussed further in “Methods”, </w:t>
      </w:r>
      <w:r w:rsidRPr="007875CF">
        <w:rPr>
          <w:rStyle w:val="StyleUnderline"/>
        </w:rPr>
        <w:t>such a situation is plausible</w:t>
      </w:r>
      <w:r w:rsidRPr="007875CF">
        <w:rPr>
          <w:sz w:val="16"/>
        </w:rPr>
        <w:t xml:space="preserve">. </w:t>
      </w:r>
      <w:r w:rsidRPr="007875CF">
        <w:rPr>
          <w:rStyle w:val="StyleUnderline"/>
        </w:rPr>
        <w:t>Depending on</w:t>
      </w:r>
      <w:r w:rsidRPr="007875CF">
        <w:rPr>
          <w:sz w:val="16"/>
        </w:rPr>
        <w:t xml:space="preserve"> the </w:t>
      </w:r>
      <w:r w:rsidRPr="007875CF">
        <w:rPr>
          <w:rStyle w:val="StyleUnderline"/>
        </w:rPr>
        <w:t>balance between the de-orbit and the collision rates</w:t>
      </w:r>
      <w:r w:rsidRPr="007875CF">
        <w:rPr>
          <w:sz w:val="16"/>
        </w:rPr>
        <w:t xml:space="preserve">, </w:t>
      </w:r>
      <w:r w:rsidRPr="007875CF">
        <w:rPr>
          <w:rStyle w:val="StyleUnderline"/>
        </w:rPr>
        <w:t xml:space="preserve">if </w:t>
      </w:r>
      <w:r w:rsidRPr="007875CF">
        <w:rPr>
          <w:rStyle w:val="Emphasis"/>
        </w:rPr>
        <w:t>subsequent fragmentation</w:t>
      </w:r>
      <w:r w:rsidRPr="007875CF">
        <w:rPr>
          <w:rStyle w:val="StyleUnderline"/>
        </w:rPr>
        <w:t xml:space="preserve"> events lead to </w:t>
      </w:r>
      <w:r w:rsidRPr="007875CF">
        <w:rPr>
          <w:rStyle w:val="Emphasis"/>
        </w:rPr>
        <w:t>similar amounts of debris within that orbital shell</w:t>
      </w:r>
      <w:r w:rsidRPr="007875CF">
        <w:rPr>
          <w:sz w:val="16"/>
        </w:rPr>
        <w:t xml:space="preserve">, </w:t>
      </w:r>
      <w:r w:rsidRPr="007875CF">
        <w:rPr>
          <w:rStyle w:val="Emphasis"/>
        </w:rPr>
        <w:t xml:space="preserve">a </w:t>
      </w:r>
      <w:r w:rsidRPr="00BE7216">
        <w:rPr>
          <w:rStyle w:val="Emphasis"/>
          <w:highlight w:val="cyan"/>
        </w:rPr>
        <w:t>runaway cascade</w:t>
      </w:r>
      <w:r w:rsidRPr="007875CF">
        <w:rPr>
          <w:rStyle w:val="Emphasis"/>
        </w:rPr>
        <w:t xml:space="preserve"> of collisions </w:t>
      </w:r>
      <w:r w:rsidRPr="00BE7216">
        <w:rPr>
          <w:rStyle w:val="Emphasis"/>
          <w:highlight w:val="cyan"/>
        </w:rPr>
        <w:t>could occur</w:t>
      </w:r>
      <w:r w:rsidRPr="007875CF">
        <w:rPr>
          <w:sz w:val="16"/>
        </w:rPr>
        <w:t>.</w:t>
      </w:r>
    </w:p>
    <w:p w14:paraId="19C72559" w14:textId="77777777" w:rsidR="00EF3831" w:rsidRPr="007875CF" w:rsidRDefault="00EF3831" w:rsidP="00EF3831">
      <w:pPr>
        <w:rPr>
          <w:sz w:val="16"/>
        </w:rPr>
      </w:pPr>
      <w:r w:rsidRPr="007875CF">
        <w:rPr>
          <w:rStyle w:val="StyleUnderline"/>
        </w:rPr>
        <w:t>Fragmentation events are not confined to</w:t>
      </w:r>
      <w:r w:rsidRPr="007875CF">
        <w:rPr>
          <w:sz w:val="16"/>
        </w:rPr>
        <w:t xml:space="preserve"> their </w:t>
      </w:r>
      <w:r w:rsidRPr="007875CF">
        <w:rPr>
          <w:rStyle w:val="StyleUnderline"/>
        </w:rPr>
        <w:t>local orbits</w:t>
      </w:r>
      <w:r w:rsidRPr="007875CF">
        <w:rPr>
          <w:sz w:val="16"/>
        </w:rPr>
        <w:t xml:space="preserve">, either. The </w:t>
      </w:r>
      <w:r w:rsidRPr="007875CF">
        <w:rPr>
          <w:rStyle w:val="StyleUnderline"/>
        </w:rPr>
        <w:t>India</w:t>
      </w:r>
      <w:r w:rsidRPr="007875CF">
        <w:rPr>
          <w:sz w:val="16"/>
        </w:rPr>
        <w:t xml:space="preserve"> 2019 </w:t>
      </w:r>
      <w:r w:rsidRPr="007875CF">
        <w:rPr>
          <w:rStyle w:val="StyleUnderline"/>
        </w:rPr>
        <w:t>ASAT test</w:t>
      </w:r>
      <w:r w:rsidRPr="007875CF">
        <w:rPr>
          <w:sz w:val="16"/>
        </w:rPr>
        <w:t xml:space="preserve"> was conducted at an altitude below 300 km in an effort to minimize long-lived debris. Nevertheless, </w:t>
      </w:r>
      <w:r w:rsidRPr="007875CF">
        <w:rPr>
          <w:rStyle w:val="StyleUnderline"/>
        </w:rPr>
        <w:t>debris was placed on orbits with apogees in excess of 1000 km</w:t>
      </w:r>
      <w:r w:rsidRPr="007875CF">
        <w:rPr>
          <w:sz w:val="16"/>
        </w:rPr>
        <w:t xml:space="preserve">. As of 30 March 2021, </w:t>
      </w:r>
      <w:r w:rsidRPr="007875CF">
        <w:rPr>
          <w:rStyle w:val="StyleUnderline"/>
        </w:rPr>
        <w:t>three tracked debris</w:t>
      </w:r>
      <w:r w:rsidRPr="007875CF">
        <w:rPr>
          <w:sz w:val="16"/>
        </w:rPr>
        <w:t xml:space="preserve"> pieces </w:t>
      </w:r>
      <w:r w:rsidRPr="007875CF">
        <w:rPr>
          <w:rStyle w:val="StyleUnderline"/>
        </w:rPr>
        <w:t>remain</w:t>
      </w:r>
      <w:r w:rsidRPr="007875CF">
        <w:rPr>
          <w:sz w:val="16"/>
        </w:rPr>
        <w:t xml:space="preserve"> in orbit14. Such </w:t>
      </w:r>
      <w:r w:rsidRPr="007875CF">
        <w:rPr>
          <w:rStyle w:val="StyleUnderline"/>
        </w:rPr>
        <w:t>long-lived debris has high eccentricities, and</w:t>
      </w:r>
      <w:r w:rsidRPr="007875CF">
        <w:rPr>
          <w:sz w:val="16"/>
        </w:rPr>
        <w:t xml:space="preserve"> thus </w:t>
      </w:r>
      <w:r w:rsidRPr="007875CF">
        <w:rPr>
          <w:rStyle w:val="StyleUnderline"/>
        </w:rPr>
        <w:t>can cross multiple orbital shells twice per orbit</w:t>
      </w:r>
      <w:r w:rsidRPr="007875CF">
        <w:rPr>
          <w:sz w:val="16"/>
        </w:rPr>
        <w:t xml:space="preserve">. </w:t>
      </w:r>
      <w:r w:rsidRPr="007875CF">
        <w:rPr>
          <w:rStyle w:val="Emphasis"/>
        </w:rPr>
        <w:t xml:space="preserve">A </w:t>
      </w:r>
      <w:r w:rsidRPr="00BE7216">
        <w:rPr>
          <w:rStyle w:val="Emphasis"/>
          <w:highlight w:val="cyan"/>
        </w:rPr>
        <w:t>major fragmentation</w:t>
      </w:r>
      <w:r w:rsidRPr="007875CF">
        <w:rPr>
          <w:rStyle w:val="Emphasis"/>
        </w:rPr>
        <w:t xml:space="preserve"> event from a single satellite </w:t>
      </w:r>
      <w:r w:rsidRPr="00BE7216">
        <w:rPr>
          <w:rStyle w:val="Emphasis"/>
          <w:highlight w:val="cyan"/>
        </w:rPr>
        <w:t>could affect all operators in LEO</w:t>
      </w:r>
      <w:r w:rsidRPr="007875CF">
        <w:rPr>
          <w:sz w:val="16"/>
        </w:rPr>
        <w:t>.</w:t>
      </w:r>
    </w:p>
    <w:p w14:paraId="07F088AC" w14:textId="77777777" w:rsidR="00EF3831" w:rsidRPr="007875CF" w:rsidRDefault="00EF3831" w:rsidP="00EF3831">
      <w:pPr>
        <w:rPr>
          <w:sz w:val="16"/>
          <w:szCs w:val="16"/>
        </w:rPr>
      </w:pPr>
      <w:r w:rsidRPr="007875CF">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7875CF">
        <w:rPr>
          <w:sz w:val="16"/>
          <w:szCs w:val="16"/>
        </w:rPr>
        <w:t>Starlink</w:t>
      </w:r>
      <w:proofErr w:type="spellEnd"/>
      <w:r w:rsidRPr="007875CF">
        <w:rPr>
          <w:sz w:val="16"/>
          <w:szCs w:val="16"/>
        </w:rPr>
        <w:t xml:space="preserve"> </w:t>
      </w:r>
      <w:r w:rsidRPr="007875CF">
        <w:rPr>
          <w:sz w:val="16"/>
          <w:szCs w:val="16"/>
        </w:rPr>
        <w:lastRenderedPageBreak/>
        <w:t>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31B7F0F2" w14:textId="77777777" w:rsidR="00EF3831" w:rsidRDefault="00EF3831" w:rsidP="00EF3831">
      <w:pPr>
        <w:rPr>
          <w:sz w:val="16"/>
          <w:szCs w:val="16"/>
        </w:rPr>
      </w:pP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bookmarkEnd w:id="1"/>
    <w:p w14:paraId="78A3522C" w14:textId="77777777" w:rsidR="00EF3831" w:rsidRDefault="00EF3831" w:rsidP="00EF3831">
      <w:pPr>
        <w:rPr>
          <w:sz w:val="16"/>
          <w:szCs w:val="16"/>
        </w:rPr>
      </w:pPr>
    </w:p>
    <w:p w14:paraId="2C944F28" w14:textId="77777777" w:rsidR="00EF3831" w:rsidRDefault="00EF3831" w:rsidP="00EF3831">
      <w:pPr>
        <w:pStyle w:val="Heading4"/>
      </w:pPr>
      <w:r>
        <w:t xml:space="preserve">Technical solutions to debris and natural disappearance don’t assume increasing atmospheric changes </w:t>
      </w:r>
    </w:p>
    <w:p w14:paraId="50AD7E08" w14:textId="77777777" w:rsidR="00EF3831" w:rsidRPr="00992AB3" w:rsidRDefault="00EF3831" w:rsidP="00EF3831">
      <w:r w:rsidRPr="00992AB3">
        <w:t xml:space="preserve">Benjamin </w:t>
      </w:r>
      <w:r w:rsidRPr="00992AB3">
        <w:rPr>
          <w:rFonts w:eastAsiaTheme="majorEastAsia" w:cstheme="majorBidi"/>
          <w:b/>
          <w:iCs/>
          <w:sz w:val="26"/>
        </w:rPr>
        <w:t>Schmitt, 21</w:t>
      </w:r>
      <w:r w:rsidRPr="00992AB3">
        <w:t xml:space="preserve"> (Benjamin Schmitt, Earth’s Destructive Tumbling Stars, CEPA, https://cepa.org/earths-destructive-tumbling-stars/, 11-12-2021)//</w:t>
      </w:r>
      <w:proofErr w:type="spellStart"/>
      <w:r w:rsidRPr="00992AB3">
        <w:t>iLake</w:t>
      </w:r>
      <w:proofErr w:type="spellEnd"/>
      <w:r w:rsidRPr="00992AB3">
        <w:t>-</w:t>
      </w:r>
      <w:r w:rsidRPr="00992AB3">
        <w:rPr>
          <w:rFonts w:ascii="Segoe UI Emoji" w:hAnsi="Segoe UI Emoji" w:cs="Segoe UI Emoji"/>
        </w:rPr>
        <w:t>💣🍔</w:t>
      </w:r>
      <w:r w:rsidRPr="00992AB3">
        <w:t xml:space="preserve">  </w:t>
      </w:r>
    </w:p>
    <w:p w14:paraId="2AC8E435" w14:textId="77777777" w:rsidR="00EF3831" w:rsidRPr="00992AB3" w:rsidRDefault="00EF3831" w:rsidP="00EF3831">
      <w:r w:rsidRPr="00992AB3">
        <w:t xml:space="preserve">But while many of these </w:t>
      </w:r>
      <w:r w:rsidRPr="00BE7216">
        <w:rPr>
          <w:highlight w:val="cyan"/>
          <w:u w:val="single"/>
        </w:rPr>
        <w:t>technical solutions involve</w:t>
      </w:r>
      <w:r w:rsidRPr="00992AB3">
        <w:rPr>
          <w:u w:val="single"/>
        </w:rPr>
        <w:t xml:space="preserve"> some variation on forcing debris to lower altitudes for incineration in Earth’s atmosphere, the primary physical mechanism that helps to clear space debris naturally — </w:t>
      </w:r>
      <w:r w:rsidRPr="00BE7216">
        <w:rPr>
          <w:highlight w:val="cyan"/>
          <w:u w:val="single"/>
        </w:rPr>
        <w:t>high-altitude atmospheric drag</w:t>
      </w:r>
      <w:r w:rsidRPr="00992AB3">
        <w:rPr>
          <w:u w:val="single"/>
        </w:rPr>
        <w:t xml:space="preserve"> — in fact may be </w:t>
      </w:r>
      <w:r w:rsidRPr="00BE7216">
        <w:rPr>
          <w:highlight w:val="cyan"/>
          <w:u w:val="single"/>
        </w:rPr>
        <w:t>impeded by climate change</w:t>
      </w:r>
      <w:r w:rsidRPr="00992AB3">
        <w:rPr>
          <w:u w:val="single"/>
        </w:rPr>
        <w:t xml:space="preserve"> itself.</w:t>
      </w:r>
      <w:r w:rsidRPr="00992AB3">
        <w:t xml:space="preserve"> </w:t>
      </w:r>
      <w:r w:rsidRPr="00992AB3">
        <w:rPr>
          <w:u w:val="single"/>
        </w:rPr>
        <w:t>According to a </w:t>
      </w:r>
      <w:hyperlink r:id="rId12" w:history="1">
        <w:r w:rsidRPr="00992AB3">
          <w:rPr>
            <w:rStyle w:val="Hyperlink"/>
            <w:u w:val="single"/>
          </w:rPr>
          <w:t>study led</w:t>
        </w:r>
      </w:hyperlink>
      <w:r w:rsidRPr="00992AB3">
        <w:rPr>
          <w:u w:val="single"/>
        </w:rPr>
        <w:t xml:space="preserve"> by Professor Hugh Lewis of the University of Southampton, the same increases in </w:t>
      </w:r>
      <w:r w:rsidRPr="00BE7216">
        <w:rPr>
          <w:highlight w:val="cyan"/>
          <w:u w:val="single"/>
        </w:rPr>
        <w:t>carbon dioxide</w:t>
      </w:r>
      <w:r w:rsidRPr="00992AB3">
        <w:rPr>
          <w:u w:val="single"/>
        </w:rPr>
        <w:t xml:space="preserve"> levels that are driving climate effects, also </w:t>
      </w:r>
      <w:r w:rsidRPr="00BE7216">
        <w:rPr>
          <w:highlight w:val="cyan"/>
          <w:u w:val="single"/>
        </w:rPr>
        <w:t>reduce</w:t>
      </w:r>
      <w:r w:rsidRPr="00992AB3">
        <w:rPr>
          <w:u w:val="single"/>
        </w:rPr>
        <w:t xml:space="preserve"> the nominal </w:t>
      </w:r>
      <w:r w:rsidRPr="00BE7216">
        <w:rPr>
          <w:highlight w:val="cyan"/>
          <w:u w:val="single"/>
        </w:rPr>
        <w:t>atmospheric density</w:t>
      </w:r>
      <w:r w:rsidRPr="00992AB3">
        <w:rPr>
          <w:u w:val="single"/>
        </w:rPr>
        <w:t xml:space="preserve"> at high altitudes, reducing drag. Lewis has also </w:t>
      </w:r>
      <w:hyperlink r:id="rId13" w:history="1">
        <w:r w:rsidRPr="00992AB3">
          <w:rPr>
            <w:rStyle w:val="Hyperlink"/>
            <w:u w:val="single"/>
          </w:rPr>
          <w:t>recently warned</w:t>
        </w:r>
      </w:hyperlink>
      <w:r w:rsidRPr="00992AB3">
        <w:rPr>
          <w:u w:val="single"/>
        </w:rPr>
        <w:t xml:space="preserve"> of the increased risk of satellite collisions seen in the growing fleet of SpaceX </w:t>
      </w:r>
      <w:proofErr w:type="spellStart"/>
      <w:r w:rsidRPr="00992AB3">
        <w:rPr>
          <w:u w:val="single"/>
        </w:rPr>
        <w:t>Starlink</w:t>
      </w:r>
      <w:proofErr w:type="spellEnd"/>
      <w:r w:rsidRPr="00992AB3">
        <w:rPr>
          <w:u w:val="single"/>
        </w:rPr>
        <w:t xml:space="preserve"> satellite mega-constellations, and with more of these projects waiting in the wings – including one backed by China – the situation will only become more concerning. The </w:t>
      </w:r>
      <w:r w:rsidRPr="00BE7216">
        <w:rPr>
          <w:highlight w:val="cyan"/>
          <w:u w:val="single"/>
        </w:rPr>
        <w:t>space</w:t>
      </w:r>
      <w:r w:rsidRPr="00992AB3">
        <w:rPr>
          <w:u w:val="single"/>
        </w:rPr>
        <w:t xml:space="preserve"> around our planet is </w:t>
      </w:r>
      <w:r w:rsidRPr="00BE7216">
        <w:rPr>
          <w:highlight w:val="cyan"/>
          <w:u w:val="single"/>
        </w:rPr>
        <w:t>becoming increasingly congested</w:t>
      </w:r>
      <w:r w:rsidRPr="00992AB3">
        <w:rPr>
          <w:u w:val="single"/>
        </w:rPr>
        <w:t>.</w:t>
      </w:r>
    </w:p>
    <w:p w14:paraId="77E77CEC" w14:textId="77777777" w:rsidR="00EF3831" w:rsidRPr="007875CF" w:rsidRDefault="00EF3831" w:rsidP="00EF3831">
      <w:pPr>
        <w:rPr>
          <w:sz w:val="16"/>
          <w:szCs w:val="16"/>
        </w:rPr>
      </w:pPr>
    </w:p>
    <w:p w14:paraId="06B0685E" w14:textId="77777777" w:rsidR="00EF3831" w:rsidRPr="007875CF" w:rsidRDefault="00EF3831" w:rsidP="00EF3831">
      <w:pPr>
        <w:pStyle w:val="Heading4"/>
        <w:rPr>
          <w:rFonts w:cs="Calibri"/>
        </w:rPr>
      </w:pPr>
      <w:r>
        <w:rPr>
          <w:rFonts w:cs="Calibri"/>
        </w:rPr>
        <w:t>It collapses satellite networks and kills other space development</w:t>
      </w:r>
    </w:p>
    <w:p w14:paraId="38A090BA" w14:textId="77777777" w:rsidR="00EF3831" w:rsidRPr="007875CF" w:rsidRDefault="00EF3831" w:rsidP="00EF3831">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Pr>
        <w:t xml:space="preserve">Dr. Holder </w:t>
      </w:r>
      <w:proofErr w:type="spellStart"/>
      <w:r w:rsidRPr="007875CF">
        <w:rPr>
          <w:rStyle w:val="StyleUnderline"/>
        </w:rPr>
        <w:t>Krag</w:t>
      </w:r>
      <w:proofErr w:type="spellEnd"/>
      <w:r w:rsidRPr="007875CF">
        <w:rPr>
          <w:rStyle w:val="StyleUnderline"/>
        </w:rPr>
        <w:t>**</w:t>
      </w:r>
      <w:r w:rsidRPr="007875CF">
        <w:t xml:space="preserve"> Head of the Space Debris Office at the European Space Agency and has been a Space Debris Analyst in the Space Debris Office since 2006. </w:t>
      </w:r>
      <w:r w:rsidRPr="007875CF">
        <w:rPr>
          <w:rStyle w:val="StyleUnderline"/>
        </w:rPr>
        <w:t xml:space="preserve">Asher </w:t>
      </w:r>
      <w:proofErr w:type="spellStart"/>
      <w:r w:rsidRPr="007875CF">
        <w:rPr>
          <w:rStyle w:val="StyleUnderline"/>
        </w:rPr>
        <w:t>Isbrucker</w:t>
      </w:r>
      <w:proofErr w:type="spellEnd"/>
      <w:r w:rsidRPr="007875CF">
        <w:rPr>
          <w:rStyle w:val="StyleUnderline"/>
        </w:rPr>
        <w:t>***</w:t>
      </w:r>
      <w:r w:rsidRPr="007875CF">
        <w:t xml:space="preserve">, Writer &amp; Video Producer; 11-2-2018; "Kessler Syndrome: What Happens When Satellites Collide," Medium, </w:t>
      </w:r>
      <w:hyperlink r:id="rId14" w:history="1">
        <w:r w:rsidRPr="007875CF">
          <w:rPr>
            <w:rStyle w:val="Hyperlink"/>
          </w:rPr>
          <w:t>https://asherkaye.medium.com/kessler-syndrome-what-happens-when-satellites-collide-1b571ca3c47e</w:t>
        </w:r>
      </w:hyperlink>
      <w:r w:rsidRPr="007875CF">
        <w:t xml:space="preserve">] </w:t>
      </w:r>
      <w:proofErr w:type="spellStart"/>
      <w:proofErr w:type="gramStart"/>
      <w:r w:rsidRPr="007875CF">
        <w:t>brett</w:t>
      </w:r>
      <w:proofErr w:type="spellEnd"/>
      <w:proofErr w:type="gramEnd"/>
    </w:p>
    <w:p w14:paraId="02DCFA5A" w14:textId="77777777" w:rsidR="00EF3831" w:rsidRDefault="00EF3831" w:rsidP="00EF3831">
      <w:pPr>
        <w:rPr>
          <w:rStyle w:val="Emphasis"/>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BE7216">
        <w:rPr>
          <w:rStyle w:val="Emphasis"/>
          <w:highlight w:val="cyan"/>
        </w:rPr>
        <w:t>it’s a non-reversible process</w:t>
      </w:r>
      <w:r w:rsidRPr="007875CF">
        <w:rPr>
          <w:sz w:val="12"/>
        </w:rPr>
        <w:t xml:space="preserve">, </w:t>
      </w:r>
      <w:r w:rsidRPr="00BE7216">
        <w:rPr>
          <w:rStyle w:val="StyleUnderline"/>
          <w:highlight w:val="cyan"/>
        </w:rPr>
        <w:t xml:space="preserve">once </w:t>
      </w:r>
      <w:r w:rsidRPr="007875CF">
        <w:rPr>
          <w:rStyle w:val="StyleUnderline"/>
        </w:rPr>
        <w:t xml:space="preserve">you’ve reached a certain threshold where you’re </w:t>
      </w:r>
      <w:r w:rsidRPr="00BE7216">
        <w:rPr>
          <w:rStyle w:val="StyleUnderline"/>
          <w:highlight w:val="cyan"/>
        </w:rPr>
        <w:t>generating debris from</w:t>
      </w:r>
      <w:r w:rsidRPr="007875CF">
        <w:rPr>
          <w:rStyle w:val="StyleUnderline"/>
        </w:rPr>
        <w:t xml:space="preserve"> these </w:t>
      </w:r>
      <w:r w:rsidRPr="00BE7216">
        <w:rPr>
          <w:rStyle w:val="StyleUnderline"/>
          <w:highlight w:val="cya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w:t>
      </w:r>
      <w:r w:rsidRPr="007875CF">
        <w:rPr>
          <w:rStyle w:val="StyleUnderline"/>
        </w:rPr>
        <w:lastRenderedPageBreak/>
        <w:t xml:space="preserve">debris which </w:t>
      </w:r>
      <w:r w:rsidRPr="007875CF">
        <w:rPr>
          <w:rStyle w:val="Emphasis"/>
        </w:rPr>
        <w:t>causes more collisions</w:t>
      </w:r>
      <w:r w:rsidRPr="007875CF">
        <w:rPr>
          <w:rStyle w:val="StyleUnderline"/>
        </w:rPr>
        <w:t xml:space="preserve">, creating more debris, and so on. His main point: </w:t>
      </w:r>
      <w:r w:rsidRPr="007875CF">
        <w:rPr>
          <w:rStyle w:val="Emphasis"/>
        </w:rPr>
        <w:t>once the process 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was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BE7216">
        <w:rPr>
          <w:rStyle w:val="StyleUnderline"/>
          <w:highlight w:val="cyan"/>
        </w:rPr>
        <w:t>as catastrophic and messy as</w:t>
      </w:r>
      <w:r w:rsidRPr="007875CF">
        <w:rPr>
          <w:rStyle w:val="StyleUnderline"/>
        </w:rPr>
        <w:t xml:space="preserve"> these </w:t>
      </w:r>
      <w:r w:rsidRPr="00BE7216">
        <w:rPr>
          <w:rStyle w:val="StyleUnderline"/>
          <w:highlight w:val="cyan"/>
        </w:rPr>
        <w:t>explosions are</w:t>
      </w:r>
      <w:r w:rsidRPr="007875CF">
        <w:rPr>
          <w:rStyle w:val="StyleUnderline"/>
        </w:rPr>
        <w:t xml:space="preserve">, </w:t>
      </w:r>
      <w:r w:rsidRPr="00BE7216">
        <w:rPr>
          <w:rStyle w:val="StyleUnderline"/>
          <w:highlight w:val="cyan"/>
        </w:rPr>
        <w:t>collisions are</w:t>
      </w:r>
      <w:r w:rsidRPr="007875CF">
        <w:rPr>
          <w:rStyle w:val="StyleUnderline"/>
        </w:rPr>
        <w:t xml:space="preserve"> even </w:t>
      </w:r>
      <w:r w:rsidRPr="00BE7216">
        <w:rPr>
          <w:rStyle w:val="StyleUnderline"/>
          <w:highlight w:val="cyan"/>
        </w:rPr>
        <w:t>worse due to</w:t>
      </w:r>
      <w:r w:rsidRPr="007875CF">
        <w:rPr>
          <w:rStyle w:val="StyleUnderline"/>
        </w:rPr>
        <w:t xml:space="preserve"> the incredible amount of </w:t>
      </w:r>
      <w:r w:rsidRPr="00BE7216">
        <w:rPr>
          <w:rStyle w:val="StyleUnderline"/>
          <w:highlight w:val="cya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BE7216">
        <w:rPr>
          <w:rStyle w:val="StyleUnderline"/>
          <w:highlight w:val="cyan"/>
        </w:rPr>
        <w:t>A 1 cm object</w:t>
      </w:r>
      <w:r w:rsidRPr="007875CF">
        <w:rPr>
          <w:rStyle w:val="StyleUnderline"/>
        </w:rPr>
        <w:t xml:space="preserve"> that size like a cherry hitting a satellite with 10 km/s, the energy released by this </w:t>
      </w:r>
      <w:r w:rsidRPr="00BE7216">
        <w:rPr>
          <w:rStyle w:val="Emphasis"/>
          <w:highlight w:val="cyan"/>
        </w:rPr>
        <w:t>corresponds</w:t>
      </w:r>
      <w:r w:rsidRPr="007875CF">
        <w:rPr>
          <w:rStyle w:val="Emphasis"/>
        </w:rPr>
        <w:t xml:space="preserve"> roughly </w:t>
      </w:r>
      <w:r w:rsidRPr="00BE7216">
        <w:rPr>
          <w:rStyle w:val="Emphasis"/>
          <w:highlight w:val="cyan"/>
        </w:rPr>
        <w:t>to a</w:t>
      </w:r>
      <w:r w:rsidRPr="007875CF">
        <w:rPr>
          <w:rStyle w:val="Emphasis"/>
        </w:rPr>
        <w:t xml:space="preserve">n exploding </w:t>
      </w:r>
      <w:r w:rsidRPr="00BE7216">
        <w:rPr>
          <w:rStyle w:val="Emphasis"/>
          <w:highlight w:val="cya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you find craters of all sizes. What do we do with this? How do you protect the life of the astronauts? </w:t>
      </w:r>
      <w:r w:rsidRPr="007875CF">
        <w:rPr>
          <w:rStyle w:val="StyleUnderline"/>
        </w:rPr>
        <w:t xml:space="preserve">The only thing you can do is shielding. </w:t>
      </w:r>
      <w:r w:rsidRPr="007875CF">
        <w:rPr>
          <w:sz w:val="12"/>
        </w:rPr>
        <w:t>And to protect against a hypervelocity impact you need a special type of lightweight shielding, called Whipple shielding. DK: Let me show you something else. The same particle that caused this kind of damage [image below, left] only caused this kind of damage [image below, right</w:t>
      </w:r>
      <w:proofErr w:type="gramStart"/>
      <w:r w:rsidRPr="007875CF">
        <w:rPr>
          <w:sz w:val="12"/>
        </w:rPr>
        <w:t>]on</w:t>
      </w:r>
      <w:proofErr w:type="gramEnd"/>
      <w:r w:rsidRPr="007875CF">
        <w:rPr>
          <w:sz w:val="12"/>
        </w:rPr>
        <w:t xml:space="preserve"> a surface with a very minor amount of shielding on it. And that’s, it’s almost a liquid splattered onto that. </w:t>
      </w:r>
      <w:r w:rsidRPr="007875CF">
        <w:rPr>
          <w:rStyle w:val="StyleUnderline"/>
        </w:rPr>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BE7216">
        <w:rPr>
          <w:rStyle w:val="Emphasis"/>
          <w:highlight w:val="cya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BE7216">
        <w:rPr>
          <w:rStyle w:val="StyleUnderline"/>
          <w:highlight w:val="cya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BE7216">
        <w:rPr>
          <w:rStyle w:val="StyleUnderline"/>
          <w:highlight w:val="cyan"/>
        </w:rPr>
        <w:t>objects</w:t>
      </w:r>
      <w:r w:rsidRPr="007875CF">
        <w:rPr>
          <w:rStyle w:val="StyleUnderline"/>
        </w:rPr>
        <w:t xml:space="preserve"> are those between 1 and 10 cm; too large for shielding to withstand and </w:t>
      </w:r>
      <w:r w:rsidRPr="00BE7216">
        <w:rPr>
          <w:rStyle w:val="StyleUnderline"/>
          <w:highlight w:val="cyan"/>
        </w:rPr>
        <w:t>too small to be tracked</w:t>
      </w:r>
      <w:r w:rsidRPr="007875CF">
        <w:rPr>
          <w:rStyle w:val="StyleUnderline"/>
        </w:rPr>
        <w:t>.</w:t>
      </w:r>
      <w:r w:rsidRPr="007875CF">
        <w:rPr>
          <w:sz w:val="12"/>
        </w:rPr>
        <w:t xml:space="preserve"> </w:t>
      </w:r>
      <w:r w:rsidRPr="007875CF">
        <w:rPr>
          <w:rStyle w:val="Emphasis"/>
        </w:rPr>
        <w:t xml:space="preserve">These </w:t>
      </w:r>
      <w:r w:rsidRPr="00BE7216">
        <w:rPr>
          <w:rStyle w:val="Emphasis"/>
          <w:highlight w:val="cyan"/>
        </w:rPr>
        <w:t>objects</w:t>
      </w:r>
      <w:r w:rsidRPr="007875CF">
        <w:rPr>
          <w:rStyle w:val="Emphasis"/>
        </w:rPr>
        <w:t xml:space="preserve"> could </w:t>
      </w:r>
      <w:r w:rsidRPr="00BE7216">
        <w:rPr>
          <w:rStyle w:val="Emphasis"/>
          <w:highlight w:val="cyan"/>
        </w:rPr>
        <w:t>incapacitate any spacecraft</w:t>
      </w:r>
      <w:r w:rsidRPr="007875CF">
        <w:rPr>
          <w:rStyle w:val="Emphasis"/>
        </w:rPr>
        <w:t xml:space="preserve"> in their path, or worse</w:t>
      </w:r>
      <w:r w:rsidRPr="007875CF">
        <w:rPr>
          <w:sz w:val="12"/>
        </w:rPr>
        <w:t xml:space="preserve">. And </w:t>
      </w:r>
      <w:r w:rsidRPr="00BE7216">
        <w:rPr>
          <w:rStyle w:val="Emphasis"/>
          <w:highlight w:val="cyan"/>
        </w:rPr>
        <w:t>with</w:t>
      </w:r>
      <w:r w:rsidRPr="007875CF">
        <w:rPr>
          <w:rStyle w:val="Emphasis"/>
        </w:rPr>
        <w:t xml:space="preserve"> every future explosion and collision there will be </w:t>
      </w:r>
      <w:r w:rsidRPr="00BE7216">
        <w:rPr>
          <w:rStyle w:val="Emphasis"/>
          <w:highlight w:val="cyan"/>
        </w:rPr>
        <w:t>more and more</w:t>
      </w:r>
      <w:r w:rsidRPr="007875CF">
        <w:rPr>
          <w:rStyle w:val="Emphasis"/>
        </w:rPr>
        <w:t xml:space="preserve"> of these </w:t>
      </w:r>
      <w:r w:rsidRPr="00BE7216">
        <w:rPr>
          <w:rStyle w:val="Emphasis"/>
          <w:highlight w:val="cyan"/>
        </w:rPr>
        <w:t>invisible projectiles</w:t>
      </w:r>
      <w:r w:rsidRPr="007875CF">
        <w:rPr>
          <w:rStyle w:val="Emphasis"/>
        </w:rPr>
        <w:t xml:space="preserve"> going </w:t>
      </w:r>
      <w:r w:rsidRPr="007875CF">
        <w:rPr>
          <w:rStyle w:val="Emphasis"/>
        </w:rPr>
        <w:lastRenderedPageBreak/>
        <w:t xml:space="preserve">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t>
      </w:r>
      <w:proofErr w:type="gramStart"/>
      <w:r w:rsidRPr="007875CF">
        <w:rPr>
          <w:sz w:val="12"/>
        </w:rPr>
        <w:t>we</w:t>
      </w:r>
      <w:proofErr w:type="gramEnd"/>
      <w:r w:rsidRPr="007875CF">
        <w:rPr>
          <w:sz w:val="12"/>
        </w:rPr>
        <w:t xml:space="preserv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r w:rsidRPr="007875CF">
        <w:rPr>
          <w:sz w:val="12"/>
        </w:rPr>
        <w:t>e.Deorbit</w:t>
      </w:r>
      <w:proofErr w:type="spellEnd"/>
      <w:r w:rsidRPr="007875CF">
        <w:rPr>
          <w:sz w:val="12"/>
        </w:rPr>
        <w:t xml:space="preserve">,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BE7216">
        <w:rPr>
          <w:rStyle w:val="Emphasis"/>
          <w:highlight w:val="cya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14:paraId="727D0CCF" w14:textId="77777777" w:rsidR="00EF3831" w:rsidRDefault="00EF3831" w:rsidP="00EF3831">
      <w:pPr>
        <w:rPr>
          <w:rStyle w:val="Emphasis"/>
        </w:rPr>
      </w:pPr>
    </w:p>
    <w:p w14:paraId="4261514B" w14:textId="77777777" w:rsidR="00EF3831" w:rsidRPr="00992AB3" w:rsidRDefault="00EF3831" w:rsidP="00EF3831">
      <w:pPr>
        <w:pStyle w:val="Heading4"/>
      </w:pPr>
      <w:r w:rsidRPr="00992AB3">
        <w:t xml:space="preserve">This causes war </w:t>
      </w:r>
      <w:r>
        <w:t>2</w:t>
      </w:r>
      <w:r w:rsidRPr="00992AB3">
        <w:t xml:space="preserve"> scenarios</w:t>
      </w:r>
      <w:r>
        <w:t>:</w:t>
      </w:r>
    </w:p>
    <w:p w14:paraId="2A7890F9" w14:textId="77777777" w:rsidR="00EF3831" w:rsidRPr="008D05E6" w:rsidRDefault="00EF3831" w:rsidP="00EF3831">
      <w:pPr>
        <w:pStyle w:val="Heading4"/>
        <w:rPr>
          <w:rFonts w:cstheme="minorBidi"/>
          <w:u w:val="single"/>
        </w:rPr>
      </w:pPr>
      <w:r>
        <w:t xml:space="preserve">1] </w:t>
      </w:r>
      <w:r w:rsidRPr="007875CF">
        <w:t>Debris</w:t>
      </w:r>
      <w:r>
        <w:t xml:space="preserve"> hits</w:t>
      </w:r>
      <w:r w:rsidRPr="007875CF">
        <w:t xml:space="preserve"> </w:t>
      </w:r>
      <w:r>
        <w:t>are mistaken for aggression and causes miscalculation</w:t>
      </w:r>
      <w:r w:rsidRPr="007875CF">
        <w:t>.</w:t>
      </w:r>
    </w:p>
    <w:p w14:paraId="6E5E7B6B" w14:textId="77777777" w:rsidR="00EF3831" w:rsidRPr="007875CF" w:rsidRDefault="00EF3831" w:rsidP="00EF3831">
      <w:proofErr w:type="spellStart"/>
      <w:r w:rsidRPr="007875CF">
        <w:rPr>
          <w:rStyle w:val="Style13ptBold"/>
        </w:rPr>
        <w:t>Dockrill</w:t>
      </w:r>
      <w:proofErr w:type="spellEnd"/>
      <w:r w:rsidRPr="007875CF">
        <w:rPr>
          <w:rStyle w:val="Style13ptBold"/>
        </w:rPr>
        <w:t xml:space="preserve"> 16</w:t>
      </w:r>
      <w:r w:rsidRPr="007875CF">
        <w:t xml:space="preserve"> [Peter; 2016; Award-winning science &amp; technology journalist. “Space Junk Accidents Could Trigger Armed Conflict, Study Finds.” </w:t>
      </w:r>
      <w:hyperlink r:id="rId15" w:history="1">
        <w:r w:rsidRPr="007875CF">
          <w:rPr>
            <w:rStyle w:val="Hyperlink"/>
          </w:rPr>
          <w:t>https://www.sciencealert.com/space-junk-accidents-could-trigger-armed-conflict-expert-warns</w:t>
        </w:r>
      </w:hyperlink>
      <w:r w:rsidRPr="007875CF">
        <w:t xml:space="preserve">] </w:t>
      </w:r>
      <w:proofErr w:type="spellStart"/>
      <w:proofErr w:type="gramStart"/>
      <w:r w:rsidRPr="007875CF">
        <w:t>brett</w:t>
      </w:r>
      <w:proofErr w:type="spellEnd"/>
      <w:proofErr w:type="gramEnd"/>
    </w:p>
    <w:p w14:paraId="39B1A558" w14:textId="77777777" w:rsidR="00EF3831" w:rsidRDefault="00EF3831" w:rsidP="00EF3831">
      <w:pPr>
        <w:rPr>
          <w:rStyle w:val="StyleUnderline"/>
        </w:rPr>
      </w:pPr>
      <w:r w:rsidRPr="007875CF">
        <w:rPr>
          <w:rStyle w:val="StyleUnderline"/>
        </w:rPr>
        <w:t xml:space="preserve">The increasingly </w:t>
      </w:r>
      <w:r w:rsidRPr="00BE7216">
        <w:rPr>
          <w:rStyle w:val="StyleUnderline"/>
          <w:highlight w:val="cyan"/>
        </w:rPr>
        <w:t>crowded space in</w:t>
      </w:r>
      <w:r w:rsidRPr="007875CF">
        <w:rPr>
          <w:rStyle w:val="StyleUnderline"/>
        </w:rPr>
        <w:t xml:space="preserve"> Earth's </w:t>
      </w:r>
      <w:r w:rsidRPr="00BE7216">
        <w:rPr>
          <w:rStyle w:val="StyleUnderline"/>
          <w:highlight w:val="cyan"/>
        </w:rPr>
        <w:t>low orbit</w:t>
      </w:r>
      <w:r w:rsidRPr="007875CF">
        <w:rPr>
          <w:rStyle w:val="StyleUnderline"/>
        </w:rPr>
        <w:t xml:space="preserve"> could </w:t>
      </w:r>
      <w:r w:rsidRPr="00BE7216">
        <w:rPr>
          <w:rStyle w:val="StyleUnderline"/>
          <w:highlight w:val="cyan"/>
        </w:rPr>
        <w:t xml:space="preserve">set the stage for an </w:t>
      </w:r>
      <w:r w:rsidRPr="00BE7216">
        <w:rPr>
          <w:rStyle w:val="Emphasis"/>
          <w:highlight w:val="cyan"/>
        </w:rPr>
        <w:t>international armed conflict</w:t>
      </w:r>
      <w:r w:rsidRPr="007875CF">
        <w:rPr>
          <w:sz w:val="14"/>
        </w:rPr>
        <w:t xml:space="preserve">, says a new study. Researchers from the Russian Academy of Sciences warn </w:t>
      </w:r>
      <w:r w:rsidRPr="007875CF">
        <w:rPr>
          <w:rStyle w:val="StyleUnderline"/>
        </w:rPr>
        <w:t xml:space="preserve">that </w:t>
      </w:r>
      <w:r w:rsidRPr="00BE7216">
        <w:rPr>
          <w:rStyle w:val="StyleUnderline"/>
          <w:highlight w:val="cyan"/>
        </w:rPr>
        <w:t>accidents</w:t>
      </w:r>
      <w:r w:rsidRPr="007875CF">
        <w:rPr>
          <w:rStyle w:val="StyleUnderline"/>
        </w:rPr>
        <w:t xml:space="preserve"> stemming </w:t>
      </w:r>
      <w:r w:rsidRPr="00BE7216">
        <w:rPr>
          <w:rStyle w:val="StyleUnderline"/>
          <w:highlight w:val="cyan"/>
        </w:rPr>
        <w:t>from</w:t>
      </w:r>
      <w:r w:rsidRPr="007875CF">
        <w:rPr>
          <w:rStyle w:val="StyleUnderline"/>
        </w:rPr>
        <w:t xml:space="preserve"> the steady rise in </w:t>
      </w:r>
      <w:r w:rsidRPr="00BE7216">
        <w:rPr>
          <w:rStyle w:val="StyleUnderline"/>
          <w:highlight w:val="cyan"/>
        </w:rPr>
        <w:t>space junk</w:t>
      </w:r>
      <w:r w:rsidRPr="007875CF">
        <w:rPr>
          <w:rStyle w:val="StyleUnderline"/>
        </w:rPr>
        <w:t xml:space="preserve"> floating around the planet could </w:t>
      </w:r>
      <w:r w:rsidRPr="00BE7216">
        <w:rPr>
          <w:rStyle w:val="StyleUnderline"/>
          <w:highlight w:val="cyan"/>
        </w:rPr>
        <w:t>incite</w:t>
      </w:r>
      <w:r w:rsidRPr="007875CF">
        <w:rPr>
          <w:rStyle w:val="StyleUnderline"/>
        </w:rPr>
        <w:t xml:space="preserve"> </w:t>
      </w:r>
      <w:r w:rsidRPr="007875CF">
        <w:rPr>
          <w:rStyle w:val="Emphasis"/>
        </w:rPr>
        <w:t>political rows</w:t>
      </w:r>
      <w:r w:rsidRPr="007875CF">
        <w:rPr>
          <w:rStyle w:val="StyleUnderline"/>
        </w:rPr>
        <w:t xml:space="preserve"> and even </w:t>
      </w:r>
      <w:r w:rsidRPr="00BE7216">
        <w:rPr>
          <w:rStyle w:val="Emphasis"/>
          <w:highlight w:val="cyan"/>
        </w:rPr>
        <w:t>war</w:t>
      </w:r>
      <w:r w:rsidRPr="007875CF">
        <w:rPr>
          <w:sz w:val="16"/>
          <w:szCs w:val="16"/>
        </w:rPr>
        <w:t xml:space="preserve">fare, </w:t>
      </w:r>
      <w:r w:rsidRPr="00BE7216">
        <w:rPr>
          <w:rStyle w:val="StyleUnderline"/>
          <w:highlight w:val="cyan"/>
        </w:rPr>
        <w:t>with nations</w:t>
      </w:r>
      <w:r w:rsidRPr="007875CF">
        <w:rPr>
          <w:rStyle w:val="StyleUnderline"/>
        </w:rPr>
        <w:t xml:space="preserve"> potentially </w:t>
      </w:r>
      <w:r w:rsidRPr="00BE7216">
        <w:rPr>
          <w:rStyle w:val="Emphasis"/>
          <w:highlight w:val="cyan"/>
        </w:rPr>
        <w:t>mistaking debris</w:t>
      </w:r>
      <w:r w:rsidRPr="007875CF">
        <w:rPr>
          <w:rStyle w:val="StyleUnderline"/>
        </w:rPr>
        <w:t xml:space="preserve">-caused incidents </w:t>
      </w:r>
      <w:r w:rsidRPr="00BE7216">
        <w:rPr>
          <w:rStyle w:val="StyleUnderline"/>
          <w:highlight w:val="cyan"/>
        </w:rPr>
        <w:t>as</w:t>
      </w:r>
      <w:r w:rsidRPr="007875CF">
        <w:rPr>
          <w:rStyle w:val="StyleUnderline"/>
        </w:rPr>
        <w:t xml:space="preserve"> the results of </w:t>
      </w:r>
      <w:r w:rsidRPr="00BE7216">
        <w:rPr>
          <w:rStyle w:val="Emphasis"/>
          <w:highlight w:val="cyan"/>
        </w:rPr>
        <w:t>intentional aggressive acts</w:t>
      </w:r>
      <w:r w:rsidRPr="007875CF">
        <w:rPr>
          <w:rStyle w:val="Emphasis"/>
        </w:rPr>
        <w:t xml:space="preserve"> </w:t>
      </w:r>
      <w:r w:rsidRPr="007875CF">
        <w:rPr>
          <w:rStyle w:val="StyleUnderline"/>
        </w:rPr>
        <w:t xml:space="preserve">by others. </w:t>
      </w:r>
      <w:r w:rsidRPr="007875CF">
        <w:rPr>
          <w:sz w:val="14"/>
        </w:rPr>
        <w:t xml:space="preserve">In a paper published in </w:t>
      </w:r>
      <w:proofErr w:type="spellStart"/>
      <w:r w:rsidRPr="007875CF">
        <w:rPr>
          <w:sz w:val="14"/>
        </w:rPr>
        <w:t>Acta</w:t>
      </w:r>
      <w:proofErr w:type="spellEnd"/>
      <w:r w:rsidRPr="007875CF">
        <w:rPr>
          <w:sz w:val="14"/>
        </w:rPr>
        <w:t xml:space="preserve"> </w:t>
      </w:r>
      <w:proofErr w:type="spellStart"/>
      <w:r w:rsidRPr="007875CF">
        <w:rPr>
          <w:sz w:val="14"/>
        </w:rPr>
        <w:t>Astronautica</w:t>
      </w:r>
      <w:proofErr w:type="spellEnd"/>
      <w:r w:rsidRPr="007875CF">
        <w:rPr>
          <w:sz w:val="14"/>
        </w:rPr>
        <w:t xml:space="preserve">, the </w:t>
      </w:r>
      <w:r w:rsidRPr="007875CF">
        <w:rPr>
          <w:rStyle w:val="StyleUnderline"/>
        </w:rPr>
        <w:t>team suggests that space debris in the form of spent rocket parts and other fragments of hardware hurtling at high speed pose a "</w:t>
      </w:r>
      <w:r w:rsidRPr="007875CF">
        <w:rPr>
          <w:rStyle w:val="Emphasis"/>
        </w:rPr>
        <w:t>special political danger</w:t>
      </w:r>
      <w:r w:rsidRPr="007875CF">
        <w:rPr>
          <w:rStyle w:val="StyleUnderline"/>
        </w:rPr>
        <w:t xml:space="preserve">" </w:t>
      </w:r>
      <w:r w:rsidRPr="00BE7216">
        <w:rPr>
          <w:rStyle w:val="StyleUnderline"/>
          <w:highlight w:val="cyan"/>
        </w:rPr>
        <w:t>that could</w:t>
      </w:r>
      <w:r w:rsidRPr="007875CF">
        <w:rPr>
          <w:rStyle w:val="StyleUnderline"/>
        </w:rPr>
        <w:t xml:space="preserve"> </w:t>
      </w:r>
      <w:r w:rsidRPr="007875CF">
        <w:rPr>
          <w:rStyle w:val="Emphasis"/>
        </w:rPr>
        <w:t xml:space="preserve">dangerously </w:t>
      </w:r>
      <w:r w:rsidRPr="00BE7216">
        <w:rPr>
          <w:rStyle w:val="Emphasis"/>
          <w:highlight w:val="cyan"/>
        </w:rPr>
        <w:t>escalate</w:t>
      </w:r>
      <w:r w:rsidRPr="007875CF">
        <w:rPr>
          <w:rStyle w:val="StyleUnderline"/>
        </w:rPr>
        <w:t xml:space="preserve"> </w:t>
      </w:r>
      <w:r w:rsidRPr="00BE7216">
        <w:rPr>
          <w:rStyle w:val="StyleUnderline"/>
          <w:highlight w:val="cyan"/>
        </w:rPr>
        <w:t>tensions</w:t>
      </w:r>
      <w:r w:rsidRPr="007875CF">
        <w:rPr>
          <w:rStyle w:val="StyleUnderline"/>
        </w:rPr>
        <w:t xml:space="preserve"> between nations. </w:t>
      </w:r>
      <w:r w:rsidRPr="007875CF">
        <w:rPr>
          <w:sz w:val="14"/>
        </w:rPr>
        <w:t xml:space="preserve">According to the study, </w:t>
      </w:r>
      <w:r w:rsidRPr="007875CF">
        <w:rPr>
          <w:rStyle w:val="StyleUnderline"/>
        </w:rPr>
        <w:t xml:space="preserve">destructive </w:t>
      </w:r>
      <w:r w:rsidRPr="00BE7216">
        <w:rPr>
          <w:rStyle w:val="StyleUnderline"/>
          <w:highlight w:val="cyan"/>
        </w:rPr>
        <w:t>impacts</w:t>
      </w:r>
      <w:r w:rsidRPr="007875CF">
        <w:rPr>
          <w:rStyle w:val="StyleUnderline"/>
        </w:rPr>
        <w:t xml:space="preserve"> caused by random space junk </w:t>
      </w:r>
      <w:r w:rsidRPr="00BE7216">
        <w:rPr>
          <w:rStyle w:val="StyleUnderline"/>
          <w:highlight w:val="cyan"/>
        </w:rPr>
        <w:lastRenderedPageBreak/>
        <w:t>cannot</w:t>
      </w:r>
      <w:r w:rsidRPr="007875CF">
        <w:rPr>
          <w:rStyle w:val="StyleUnderline"/>
        </w:rPr>
        <w:t xml:space="preserve"> easily </w:t>
      </w:r>
      <w:r w:rsidRPr="00BE7216">
        <w:rPr>
          <w:rStyle w:val="StyleUnderline"/>
          <w:highlight w:val="cyan"/>
        </w:rPr>
        <w:t>be told apart from military attacks.</w:t>
      </w:r>
      <w:r w:rsidRPr="007875CF">
        <w:rPr>
          <w:sz w:val="14"/>
        </w:rPr>
        <w:t xml:space="preserve"> "</w:t>
      </w:r>
      <w:r w:rsidRPr="007875CF">
        <w:rPr>
          <w:rStyle w:val="StyleUnderline"/>
        </w:rPr>
        <w:t>The owner of the impacted and destroyed satellite can hardly quickly determine the real cause of the accident</w:t>
      </w:r>
      <w:r w:rsidRPr="007875CF">
        <w:rPr>
          <w:sz w:val="14"/>
        </w:rPr>
        <w:t xml:space="preserve">," the authors write. </w:t>
      </w:r>
      <w:r w:rsidRPr="007875CF">
        <w:rPr>
          <w:rStyle w:val="StyleUnderline"/>
        </w:rPr>
        <w:t xml:space="preserve">The </w:t>
      </w:r>
      <w:r w:rsidRPr="00BE7216">
        <w:rPr>
          <w:rStyle w:val="StyleUnderline"/>
          <w:highlight w:val="cyan"/>
        </w:rPr>
        <w:t>risks</w:t>
      </w:r>
      <w:r w:rsidRPr="007875CF">
        <w:rPr>
          <w:rStyle w:val="StyleUnderline"/>
        </w:rPr>
        <w:t xml:space="preserve"> of such an event occurring </w:t>
      </w:r>
      <w:r w:rsidRPr="00BE7216">
        <w:rPr>
          <w:rStyle w:val="StyleUnderline"/>
          <w:highlight w:val="cyan"/>
        </w:rPr>
        <w:t xml:space="preserve">are compounded by the </w:t>
      </w:r>
      <w:r w:rsidRPr="00BE7216">
        <w:rPr>
          <w:rStyle w:val="Emphasis"/>
          <w:highlight w:val="cyan"/>
        </w:rPr>
        <w:t>sheer volume</w:t>
      </w:r>
      <w:r w:rsidRPr="00BE7216">
        <w:rPr>
          <w:rStyle w:val="StyleUnderline"/>
          <w:highlight w:val="cyan"/>
        </w:rPr>
        <w:t xml:space="preserve"> of debris</w:t>
      </w:r>
      <w:r w:rsidRPr="007875CF">
        <w:rPr>
          <w:rStyle w:val="StyleUnderline"/>
        </w:rPr>
        <w:t xml:space="preserve"> now orbiting Earth. Recent figures from NASA indicate that there are more than 500,000 pieces of space junk currently being tracked in orbit, travelling at speeds up to 28,160 km/h</w:t>
      </w:r>
      <w:r w:rsidRPr="007875CF">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7875CF">
        <w:rPr>
          <w:rStyle w:val="StyleUnderline"/>
        </w:rPr>
        <w:t xml:space="preserve">NASA estimates that there are millions of undetectable pieces of debris in orbit that are too small to be monitored. But even </w:t>
      </w:r>
      <w:r w:rsidRPr="00BE7216">
        <w:rPr>
          <w:rStyle w:val="StyleUnderline"/>
          <w:highlight w:val="cyan"/>
        </w:rPr>
        <w:t>extremely small fragments</w:t>
      </w:r>
      <w:r w:rsidRPr="007875CF">
        <w:rPr>
          <w:rStyle w:val="StyleUnderline"/>
        </w:rPr>
        <w:t xml:space="preserve"> such as these pose a threat – in fact, they're considered a </w:t>
      </w:r>
      <w:r w:rsidRPr="00BE7216">
        <w:rPr>
          <w:rStyle w:val="StyleUnderline"/>
          <w:highlight w:val="cyan"/>
        </w:rPr>
        <w:t xml:space="preserve">greater risk </w:t>
      </w:r>
      <w:r w:rsidRPr="007875CF">
        <w:rPr>
          <w:rStyle w:val="StyleUnderline"/>
        </w:rPr>
        <w:t xml:space="preserve">than trackable debris, </w:t>
      </w:r>
      <w:r w:rsidRPr="00BE7216">
        <w:rPr>
          <w:rStyle w:val="StyleUnderline"/>
          <w:highlight w:val="cyan"/>
        </w:rPr>
        <w:t xml:space="preserve">as their </w:t>
      </w:r>
      <w:r w:rsidRPr="00BE7216">
        <w:rPr>
          <w:rStyle w:val="Emphasis"/>
          <w:highlight w:val="cyan"/>
        </w:rPr>
        <w:t>invisible status</w:t>
      </w:r>
      <w:r w:rsidRPr="00BE7216">
        <w:rPr>
          <w:rStyle w:val="StyleUnderline"/>
          <w:highlight w:val="cyan"/>
        </w:rPr>
        <w:t xml:space="preserve"> means</w:t>
      </w:r>
      <w:r w:rsidRPr="007875CF">
        <w:rPr>
          <w:rStyle w:val="StyleUnderline"/>
        </w:rPr>
        <w:t xml:space="preserve"> spacecraft and </w:t>
      </w:r>
      <w:r w:rsidRPr="00BE7216">
        <w:rPr>
          <w:rStyle w:val="StyleUnderline"/>
          <w:highlight w:val="cyan"/>
        </w:rPr>
        <w:t>satellites can't</w:t>
      </w:r>
      <w:r w:rsidRPr="007875CF">
        <w:rPr>
          <w:rStyle w:val="StyleUnderline"/>
        </w:rPr>
        <w:t xml:space="preserve"> do anything to </w:t>
      </w:r>
      <w:r w:rsidRPr="00BE7216">
        <w:rPr>
          <w:rStyle w:val="StyleUnderline"/>
          <w:highlight w:val="cyan"/>
        </w:rPr>
        <w:t xml:space="preserve">avoid them </w:t>
      </w:r>
      <w:r w:rsidRPr="007875CF">
        <w:rPr>
          <w:rStyle w:val="Emphasis"/>
        </w:rPr>
        <w:t>until it's too late.</w:t>
      </w:r>
      <w:r w:rsidRPr="007875CF">
        <w:rPr>
          <w:sz w:val="14"/>
        </w:rPr>
        <w:t xml:space="preserve"> As NASA observed in 2013:</w:t>
      </w:r>
      <w:r w:rsidRPr="007875CF">
        <w:rPr>
          <w:rStyle w:val="StyleUnderline"/>
        </w:rPr>
        <w:t xml:space="preserve"> </w:t>
      </w:r>
      <w:r w:rsidRPr="007875CF">
        <w:rPr>
          <w:sz w:val="14"/>
        </w:rPr>
        <w:t>"</w:t>
      </w:r>
      <w:r w:rsidRPr="007875CF">
        <w:rPr>
          <w:rStyle w:val="StyleUnderline"/>
        </w:rPr>
        <w:t>Even tiny paint flecks can damage a spacecraft when travelling at these velocities</w:t>
      </w:r>
      <w:r w:rsidRPr="007875CF">
        <w:rPr>
          <w:sz w:val="14"/>
        </w:rPr>
        <w:t xml:space="preserve">. In fact a number of space shuttle windows have been replaced because of damage caused by material that was </w:t>
      </w:r>
      <w:proofErr w:type="spellStart"/>
      <w:r w:rsidRPr="007875CF">
        <w:rPr>
          <w:sz w:val="14"/>
        </w:rPr>
        <w:t>analysed</w:t>
      </w:r>
      <w:proofErr w:type="spellEnd"/>
      <w:r w:rsidRPr="007875CF">
        <w:rPr>
          <w:sz w:val="14"/>
        </w:rPr>
        <w:t xml:space="preserve"> and shown to be paint flecks… With so much orbital debris, there have been surprisingly few disastrous collisions." </w:t>
      </w:r>
      <w:r w:rsidRPr="007875CF">
        <w:rPr>
          <w:rStyle w:val="StyleUnderline"/>
        </w:rPr>
        <w:t xml:space="preserve">While </w:t>
      </w:r>
      <w:r w:rsidRPr="00BE7216">
        <w:rPr>
          <w:rStyle w:val="StyleUnderline"/>
          <w:highlight w:val="cyan"/>
        </w:rPr>
        <w:t>we</w:t>
      </w:r>
      <w:r w:rsidRPr="007875CF">
        <w:rPr>
          <w:rStyle w:val="StyleUnderline"/>
        </w:rPr>
        <w:t xml:space="preserve"> may </w:t>
      </w:r>
      <w:r w:rsidRPr="00BE7216">
        <w:rPr>
          <w:rStyle w:val="StyleUnderline"/>
          <w:highlight w:val="cyan"/>
        </w:rPr>
        <w:t>have been lucky</w:t>
      </w:r>
      <w:r w:rsidRPr="007875CF">
        <w:rPr>
          <w:rStyle w:val="StyleUnderline"/>
        </w:rPr>
        <w:t xml:space="preserve"> in the past, </w:t>
      </w:r>
      <w:r w:rsidRPr="00BE7216">
        <w:rPr>
          <w:rStyle w:val="Emphasis"/>
          <w:highlight w:val="cyan"/>
        </w:rPr>
        <w:t>we can't rely on that</w:t>
      </w:r>
      <w:r w:rsidRPr="007875CF">
        <w:rPr>
          <w:rStyle w:val="Emphasis"/>
        </w:rPr>
        <w:t xml:space="preserve"> to continue</w:t>
      </w:r>
      <w:r w:rsidRPr="007875CF">
        <w:rPr>
          <w:sz w:val="14"/>
        </w:rPr>
        <w:t xml:space="preserve">. The study by the Russian team </w:t>
      </w:r>
      <w:r w:rsidRPr="007875CF">
        <w:rPr>
          <w:rStyle w:val="StyleUnderline"/>
        </w:rPr>
        <w:t xml:space="preserve">cites the repeated sudden failures of </w:t>
      </w:r>
      <w:proofErr w:type="spellStart"/>
      <w:r w:rsidRPr="007875CF">
        <w:rPr>
          <w:rStyle w:val="StyleUnderline"/>
        </w:rPr>
        <w:t>defence</w:t>
      </w:r>
      <w:proofErr w:type="spellEnd"/>
      <w:r w:rsidRPr="007875CF">
        <w:rPr>
          <w:rStyle w:val="StyleUnderline"/>
        </w:rPr>
        <w:t xml:space="preserve"> satellites in past decades that were never explained. The researchers attribute two possible causes: either unrecorded collisions with space junk, or aggressive actions from adversaries. "This is a </w:t>
      </w:r>
      <w:r w:rsidRPr="007875CF">
        <w:rPr>
          <w:rStyle w:val="Emphasis"/>
        </w:rPr>
        <w:t>politically dangerous dilemma</w:t>
      </w:r>
      <w:r w:rsidRPr="007875CF">
        <w:rPr>
          <w:rStyle w:val="StyleUnderline"/>
        </w:rPr>
        <w:t>," the authors write.</w:t>
      </w:r>
    </w:p>
    <w:p w14:paraId="6F20E2FA" w14:textId="77777777" w:rsidR="00EF3831" w:rsidRDefault="00EF3831" w:rsidP="00EF3831">
      <w:pPr>
        <w:rPr>
          <w:rStyle w:val="StyleUnderline"/>
        </w:rPr>
      </w:pPr>
    </w:p>
    <w:p w14:paraId="5BB091FF" w14:textId="77777777" w:rsidR="00EF3831" w:rsidRPr="007875CF" w:rsidRDefault="00EF3831" w:rsidP="00EF3831">
      <w:pPr>
        <w:pStyle w:val="Heading4"/>
        <w:rPr>
          <w:rStyle w:val="Style13ptBold"/>
          <w:rFonts w:cs="Calibri"/>
          <w:b/>
          <w:bCs w:val="0"/>
        </w:rPr>
      </w:pPr>
      <w:r>
        <w:rPr>
          <w:rStyle w:val="Style13ptBold"/>
          <w:rFonts w:cs="Calibri"/>
          <w:b/>
        </w:rPr>
        <w:t xml:space="preserve">With no satellites, war </w:t>
      </w:r>
      <w:r w:rsidRPr="007875CF">
        <w:rPr>
          <w:rStyle w:val="Style13ptBold"/>
          <w:rFonts w:cs="Calibri"/>
          <w:b/>
        </w:rPr>
        <w:t>goes nuclear.</w:t>
      </w:r>
    </w:p>
    <w:p w14:paraId="1FDDC32C" w14:textId="77777777" w:rsidR="00EF3831" w:rsidRPr="007875CF" w:rsidRDefault="00EF3831" w:rsidP="00EF3831">
      <w:r w:rsidRPr="007875CF">
        <w:rPr>
          <w:rStyle w:val="Style13ptBold"/>
        </w:rPr>
        <w:t>Johnson 14</w:t>
      </w:r>
      <w:r w:rsidRPr="007875CF">
        <w:t xml:space="preserve"> [Les, </w:t>
      </w:r>
      <w:proofErr w:type="spellStart"/>
      <w:r w:rsidRPr="007875CF">
        <w:t>Baen</w:t>
      </w:r>
      <w:proofErr w:type="spellEnd"/>
      <w:r w:rsidRPr="007875CF">
        <w:t xml:space="preserve"> science fiction author, popular science writer, and NASA technologist. “Living without satellites”. </w:t>
      </w:r>
      <w:hyperlink r:id="rId16" w:history="1">
        <w:r w:rsidRPr="007875CF">
          <w:rPr>
            <w:rStyle w:val="Hyperlink"/>
          </w:rPr>
          <w:t>https://www.baen.com/living_without_satellites</w:t>
        </w:r>
      </w:hyperlink>
      <w:r w:rsidRPr="007875CF">
        <w:t xml:space="preserve">.] </w:t>
      </w:r>
      <w:proofErr w:type="spellStart"/>
      <w:proofErr w:type="gramStart"/>
      <w:r w:rsidRPr="007875CF">
        <w:t>brett</w:t>
      </w:r>
      <w:proofErr w:type="spellEnd"/>
      <w:proofErr w:type="gramEnd"/>
    </w:p>
    <w:p w14:paraId="1995392B" w14:textId="77777777" w:rsidR="00EF3831" w:rsidRDefault="00EF3831" w:rsidP="00EF3831">
      <w:pPr>
        <w:rPr>
          <w:rStyle w:val="StyleUnderline"/>
        </w:rPr>
      </w:pPr>
      <w:r w:rsidRPr="00BE7216">
        <w:rPr>
          <w:rStyle w:val="StyleUnderline"/>
          <w:highlight w:val="cyan"/>
        </w:rPr>
        <w:t>Satellite</w:t>
      </w:r>
      <w:r w:rsidRPr="007875CF">
        <w:rPr>
          <w:rStyle w:val="StyleUnderline"/>
        </w:rPr>
        <w:t xml:space="preserve"> imagery is used by the military and</w:t>
      </w:r>
      <w:r w:rsidRPr="007875CF">
        <w:rPr>
          <w:sz w:val="14"/>
        </w:rPr>
        <w:t xml:space="preserve"> our </w:t>
      </w:r>
      <w:r w:rsidRPr="007875CF">
        <w:rPr>
          <w:rStyle w:val="StyleUnderline"/>
        </w:rPr>
        <w:t xml:space="preserve">political leaders to </w:t>
      </w:r>
      <w:r w:rsidRPr="00BE7216">
        <w:rPr>
          <w:rStyle w:val="Emphasis"/>
          <w:highlight w:val="cyan"/>
        </w:rPr>
        <w:t>maintain</w:t>
      </w:r>
      <w:r w:rsidRPr="007875CF">
        <w:rPr>
          <w:rStyle w:val="Emphasis"/>
        </w:rPr>
        <w:t xml:space="preserve"> the </w:t>
      </w:r>
      <w:r w:rsidRPr="00BE7216">
        <w:rPr>
          <w:rStyle w:val="Emphasis"/>
          <w:highlight w:val="cyan"/>
        </w:rPr>
        <w:t>peace</w:t>
      </w:r>
      <w:r w:rsidRPr="007875CF">
        <w:rPr>
          <w:sz w:val="14"/>
        </w:rPr>
        <w:t xml:space="preserve">. </w:t>
      </w:r>
      <w:r w:rsidRPr="00BE7216">
        <w:rPr>
          <w:rStyle w:val="StyleUnderline"/>
          <w:highlight w:val="cyan"/>
        </w:rPr>
        <w:t>When</w:t>
      </w:r>
      <w:r w:rsidRPr="007875CF">
        <w:rPr>
          <w:sz w:val="14"/>
        </w:rPr>
        <w:t xml:space="preserve"> your </w:t>
      </w:r>
      <w:r w:rsidRPr="007875CF">
        <w:rPr>
          <w:rStyle w:val="StyleUnderline"/>
        </w:rPr>
        <w:t xml:space="preserve">potential </w:t>
      </w:r>
      <w:r w:rsidRPr="00BE7216">
        <w:rPr>
          <w:rStyle w:val="StyleUnderline"/>
          <w:highlight w:val="cyan"/>
        </w:rPr>
        <w:t>adversaries</w:t>
      </w:r>
      <w:r w:rsidRPr="007875CF">
        <w:rPr>
          <w:rStyle w:val="StyleUnderline"/>
        </w:rPr>
        <w:t xml:space="preserve"> </w:t>
      </w:r>
      <w:r w:rsidRPr="00BE7216">
        <w:rPr>
          <w:rStyle w:val="StyleUnderline"/>
          <w:highlight w:val="cyan"/>
        </w:rPr>
        <w:t>can’t hide what they’re doing</w:t>
      </w:r>
      <w:r w:rsidRPr="007875CF">
        <w:rPr>
          <w:rStyle w:val="StyleUnderline"/>
        </w:rPr>
        <w:t xml:space="preserve">, where their armies are moving and what they are doing with their civilian and military infrastructure, then the </w:t>
      </w:r>
      <w:r w:rsidRPr="00BE7216">
        <w:rPr>
          <w:rStyle w:val="StyleUnderline"/>
          <w:highlight w:val="cyan"/>
        </w:rPr>
        <w:t>danger of</w:t>
      </w:r>
      <w:r w:rsidRPr="007875CF">
        <w:rPr>
          <w:rStyle w:val="StyleUnderline"/>
        </w:rPr>
        <w:t xml:space="preserve"> surprise </w:t>
      </w:r>
      <w:r w:rsidRPr="00BE7216">
        <w:rPr>
          <w:rStyle w:val="StyleUnderline"/>
          <w:highlight w:val="cyan"/>
        </w:rPr>
        <w:t>attack is diminished</w:t>
      </w:r>
      <w:r w:rsidRPr="007875CF">
        <w:rPr>
          <w:sz w:val="14"/>
        </w:rPr>
        <w:t xml:space="preserve">. </w:t>
      </w:r>
      <w:r w:rsidRPr="007875CF">
        <w:rPr>
          <w:rStyle w:val="StyleUnderline"/>
        </w:rPr>
        <w:t>In</w:t>
      </w:r>
      <w:r w:rsidRPr="007875CF">
        <w:rPr>
          <w:sz w:val="14"/>
        </w:rPr>
        <w:t xml:space="preserve"> our </w:t>
      </w:r>
      <w:r w:rsidRPr="007875CF">
        <w:rPr>
          <w:rStyle w:val="StyleUnderline"/>
        </w:rPr>
        <w:t>nuclear age with instant death only minutes away by missile attack</w:t>
      </w:r>
      <w:r w:rsidRPr="007875CF">
        <w:rPr>
          <w:sz w:val="14"/>
        </w:rPr>
        <w:t xml:space="preserve">, the doctrine of Mutual Assured Destruction </w:t>
      </w:r>
      <w:r w:rsidRPr="00BE7216">
        <w:rPr>
          <w:rStyle w:val="Emphasis"/>
          <w:highlight w:val="cyan"/>
        </w:rPr>
        <w:t>(MAD)</w:t>
      </w:r>
      <w:r w:rsidRPr="007875CF">
        <w:rPr>
          <w:rStyle w:val="Emphasis"/>
        </w:rPr>
        <w:t xml:space="preserve"> </w:t>
      </w:r>
      <w:r w:rsidRPr="00BE7216">
        <w:rPr>
          <w:rStyle w:val="Emphasis"/>
          <w:highlight w:val="cyan"/>
        </w:rPr>
        <w:t>only works if</w:t>
      </w:r>
      <w:r w:rsidRPr="007875CF">
        <w:rPr>
          <w:rStyle w:val="Emphasis"/>
        </w:rPr>
        <w:t xml:space="preserve"> </w:t>
      </w:r>
      <w:r w:rsidRPr="00BE7216">
        <w:rPr>
          <w:rStyle w:val="Emphasis"/>
          <w:highlight w:val="cyan"/>
        </w:rPr>
        <w:t>both sides</w:t>
      </w:r>
      <w:r w:rsidRPr="007875CF">
        <w:rPr>
          <w:rStyle w:val="Emphasis"/>
        </w:rPr>
        <w:t xml:space="preserve"> </w:t>
      </w:r>
      <w:r w:rsidRPr="00BE7216">
        <w:rPr>
          <w:rStyle w:val="Emphasis"/>
          <w:highlight w:val="cyan"/>
        </w:rPr>
        <w:t>know</w:t>
      </w:r>
      <w:r w:rsidRPr="007875CF">
        <w:rPr>
          <w:rStyle w:val="Emphasis"/>
        </w:rPr>
        <w:t xml:space="preserve"> </w:t>
      </w:r>
      <w:r w:rsidRPr="00BE7216">
        <w:rPr>
          <w:rStyle w:val="Emphasis"/>
          <w:highlight w:val="cyan"/>
        </w:rPr>
        <w:t>whether</w:t>
      </w:r>
      <w:r w:rsidRPr="007875CF">
        <w:rPr>
          <w:rStyle w:val="Emphasis"/>
        </w:rPr>
        <w:t xml:space="preserve"> or not </w:t>
      </w:r>
      <w:r w:rsidRPr="00BE7216">
        <w:rPr>
          <w:rStyle w:val="Emphasis"/>
          <w:highlight w:val="cyan"/>
        </w:rPr>
        <w:t>they are being attacked</w:t>
      </w:r>
      <w:r w:rsidRPr="007875CF">
        <w:rPr>
          <w:rStyle w:val="Emphasis"/>
        </w:rPr>
        <w:t>.</w:t>
      </w:r>
      <w:r w:rsidRPr="007875CF">
        <w:rPr>
          <w:sz w:val="14"/>
        </w:rPr>
        <w:t xml:space="preserve"> The launch of missiles or a bomber fleet </w:t>
      </w:r>
      <w:r w:rsidRPr="007875CF">
        <w:rPr>
          <w:rStyle w:val="StyleUnderline"/>
        </w:rPr>
        <w:t>can easily be seen from space far in advance of either reaching their potential targets halfway around the globe</w:t>
      </w:r>
      <w:r w:rsidRPr="007875CF">
        <w:rPr>
          <w:sz w:val="14"/>
        </w:rPr>
        <w:t xml:space="preserve">. The </w:t>
      </w:r>
      <w:r w:rsidRPr="007875CF">
        <w:rPr>
          <w:rStyle w:val="StyleUnderline"/>
        </w:rPr>
        <w:t xml:space="preserve">danger of surprise attack is therefore small, </w:t>
      </w:r>
      <w:r w:rsidRPr="00BE7216">
        <w:rPr>
          <w:rStyle w:val="StyleUnderline"/>
          <w:highlight w:val="cyan"/>
        </w:rPr>
        <w:t>making</w:t>
      </w:r>
      <w:r w:rsidRPr="007875CF">
        <w:rPr>
          <w:rStyle w:val="StyleUnderline"/>
        </w:rPr>
        <w:t xml:space="preserve"> an </w:t>
      </w:r>
      <w:r w:rsidRPr="00BE7216">
        <w:rPr>
          <w:rStyle w:val="Emphasis"/>
          <w:highlight w:val="cyan"/>
        </w:rPr>
        <w:t>accidental war</w:t>
      </w:r>
      <w:r w:rsidRPr="00BE7216">
        <w:rPr>
          <w:rStyle w:val="StyleUnderline"/>
          <w:highlight w:val="cyan"/>
        </w:rPr>
        <w:t xml:space="preserve"> far less likely</w:t>
      </w:r>
      <w:r w:rsidRPr="007875CF">
        <w:rPr>
          <w:rStyle w:val="StyleUnderline"/>
        </w:rPr>
        <w:t>.</w:t>
      </w:r>
      <w:r w:rsidRPr="007875CF">
        <w:t xml:space="preserve"> </w:t>
      </w:r>
      <w:r w:rsidRPr="007875C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BE7216">
        <w:rPr>
          <w:rStyle w:val="Emphasis"/>
          <w:highlight w:val="cyan"/>
        </w:rPr>
        <w:t>security of countries</w:t>
      </w:r>
      <w:r w:rsidRPr="007875CF">
        <w:rPr>
          <w:rStyle w:val="Emphasis"/>
        </w:rPr>
        <w:t xml:space="preserve"> </w:t>
      </w:r>
      <w:r w:rsidRPr="007875CF">
        <w:rPr>
          <w:sz w:val="14"/>
        </w:rPr>
        <w:t>in the developed world</w:t>
      </w:r>
      <w:r w:rsidRPr="007875CF">
        <w:rPr>
          <w:rStyle w:val="Emphasis"/>
        </w:rPr>
        <w:t xml:space="preserve"> are now </w:t>
      </w:r>
      <w:r w:rsidRPr="00BE7216">
        <w:rPr>
          <w:rStyle w:val="Emphasis"/>
          <w:highlight w:val="cyan"/>
        </w:rPr>
        <w:t>dependent on space</w:t>
      </w:r>
      <w:r w:rsidRPr="007875CF">
        <w:rPr>
          <w:rStyle w:val="Emphasis"/>
        </w:rPr>
        <w:t xml:space="preserve"> </w:t>
      </w:r>
      <w:r w:rsidRPr="00BE7216">
        <w:rPr>
          <w:rStyle w:val="Emphasis"/>
          <w:highlight w:val="cyan"/>
        </w:rPr>
        <w:t>satellites</w:t>
      </w:r>
      <w:r w:rsidRPr="007875CF">
        <w:rPr>
          <w:sz w:val="14"/>
        </w:rPr>
        <w:t xml:space="preserve">. We space advocates should celebrate our success and be terrified of it at the same time. </w:t>
      </w:r>
      <w:r w:rsidRPr="00BE7216">
        <w:rPr>
          <w:rStyle w:val="StyleUnderline"/>
          <w:highlight w:val="cyan"/>
        </w:rPr>
        <w:t>Should we lose</w:t>
      </w:r>
      <w:r w:rsidRPr="007875CF">
        <w:rPr>
          <w:rStyle w:val="StyleUnderline"/>
        </w:rPr>
        <w:t xml:space="preserve"> these fragile </w:t>
      </w:r>
      <w:r w:rsidRPr="00BE7216">
        <w:rPr>
          <w:rStyle w:val="StyleUnderline"/>
          <w:highlight w:val="cyan"/>
        </w:rPr>
        <w:t>assets in space</w:t>
      </w:r>
      <w:r w:rsidRPr="007875CF">
        <w:rPr>
          <w:rStyle w:val="StyleUnderline"/>
        </w:rPr>
        <w:t>,</w:t>
      </w:r>
      <w:r w:rsidRPr="007875CF">
        <w:rPr>
          <w:sz w:val="14"/>
        </w:rPr>
        <w:t xml:space="preserve"> our </w:t>
      </w:r>
      <w:r w:rsidRPr="007875CF">
        <w:rPr>
          <w:rStyle w:val="StyleUnderline"/>
        </w:rPr>
        <w:t>economy would experience a disruption like no other: ship, air and train travel would stop and only restart/operate in a much-reduced capacity for years (GPS loss)</w:t>
      </w:r>
      <w:r w:rsidRPr="007875CF">
        <w:rPr>
          <w:sz w:val="14"/>
        </w:rPr>
        <w:t xml:space="preserve">. Many banking and retail transactions would cease (VSAT loss). Distribution of news and vital national information would be crippled (communications satellite loss). </w:t>
      </w:r>
      <w:r w:rsidRPr="00BE7216">
        <w:rPr>
          <w:rStyle w:val="Emphasis"/>
          <w:highlight w:val="cyan"/>
        </w:rPr>
        <w:t>Lives would be</w:t>
      </w:r>
      <w:r w:rsidRPr="007875CF">
        <w:rPr>
          <w:rStyle w:val="Emphasis"/>
        </w:rPr>
        <w:t xml:space="preserve"> put </w:t>
      </w:r>
      <w:r w:rsidRPr="00BE7216">
        <w:rPr>
          <w:rStyle w:val="Emphasis"/>
          <w:highlight w:val="cyan"/>
        </w:rPr>
        <w:t>at risk</w:t>
      </w:r>
      <w:r w:rsidRPr="007875CF">
        <w:rPr>
          <w:rStyle w:val="StyleUnderline"/>
        </w:rPr>
        <w:t xml:space="preserve"> and the productivity of our farming would dramatically decrease (weather satellite loss). The </w:t>
      </w:r>
      <w:r w:rsidRPr="00BE7216">
        <w:rPr>
          <w:rStyle w:val="StyleUnderline"/>
          <w:highlight w:val="cyan"/>
        </w:rPr>
        <w:t>risk of</w:t>
      </w:r>
      <w:r w:rsidRPr="007875CF">
        <w:rPr>
          <w:rStyle w:val="StyleUnderline"/>
        </w:rPr>
        <w:t xml:space="preserve"> war, including </w:t>
      </w:r>
      <w:r w:rsidRPr="00BE7216">
        <w:rPr>
          <w:rStyle w:val="Emphasis"/>
          <w:highlight w:val="cyan"/>
        </w:rPr>
        <w:t>nuclear war, would increase</w:t>
      </w:r>
      <w:r w:rsidRPr="007875CF">
        <w:rPr>
          <w:rStyle w:val="StyleUnderline"/>
        </w:rPr>
        <w:t xml:space="preserve"> (</w:t>
      </w:r>
      <w:r w:rsidRPr="007875CF">
        <w:rPr>
          <w:rStyle w:val="Emphasis"/>
        </w:rPr>
        <w:t>loss of spy satellites</w:t>
      </w:r>
      <w:r w:rsidRPr="007875CF">
        <w:rPr>
          <w:rStyle w:val="StyleUnderline"/>
        </w:rPr>
        <w:t xml:space="preserve">) </w:t>
      </w:r>
      <w:r w:rsidRPr="00BE7216">
        <w:rPr>
          <w:rStyle w:val="StyleUnderline"/>
          <w:highlight w:val="cyan"/>
        </w:rPr>
        <w:t>and</w:t>
      </w:r>
      <w:r w:rsidRPr="007875CF">
        <w:rPr>
          <w:rStyle w:val="StyleUnderline"/>
        </w:rPr>
        <w:t xml:space="preserve"> our </w:t>
      </w:r>
      <w:r w:rsidRPr="00BE7216">
        <w:rPr>
          <w:rStyle w:val="StyleUnderline"/>
          <w:highlight w:val="cyan"/>
        </w:rPr>
        <w:t>military’s ability to react</w:t>
      </w:r>
      <w:r w:rsidRPr="007875CF">
        <w:rPr>
          <w:rStyle w:val="StyleUnderline"/>
        </w:rPr>
        <w:t xml:space="preserve"> to crises </w:t>
      </w:r>
      <w:r w:rsidRPr="00BE7216">
        <w:rPr>
          <w:rStyle w:val="StyleUnderline"/>
          <w:highlight w:val="cyan"/>
        </w:rPr>
        <w:t>would be</w:t>
      </w:r>
      <w:r w:rsidRPr="007875CF">
        <w:rPr>
          <w:rStyle w:val="StyleUnderline"/>
        </w:rPr>
        <w:t xml:space="preserve"> significantly </w:t>
      </w:r>
      <w:r w:rsidRPr="00BE7216">
        <w:rPr>
          <w:rStyle w:val="StyleUnderline"/>
          <w:highlight w:val="cyan"/>
        </w:rPr>
        <w:t>reduced</w:t>
      </w:r>
      <w:r w:rsidRPr="007875CF">
        <w:rPr>
          <w:rStyle w:val="StyleUnderline"/>
        </w:rPr>
        <w:t xml:space="preserve"> (</w:t>
      </w:r>
      <w:r w:rsidRPr="007875CF">
        <w:rPr>
          <w:rStyle w:val="Emphasis"/>
        </w:rPr>
        <w:t>loss of military logistics</w:t>
      </w:r>
      <w:r w:rsidRPr="007875CF">
        <w:rPr>
          <w:rStyle w:val="StyleUnderline"/>
        </w:rPr>
        <w:t xml:space="preserve"> and </w:t>
      </w:r>
      <w:r w:rsidRPr="007875CF">
        <w:rPr>
          <w:rStyle w:val="Emphasis"/>
        </w:rPr>
        <w:t>intelligence gathering satellites</w:t>
      </w:r>
      <w:r w:rsidRPr="007875CF">
        <w:rPr>
          <w:rStyle w:val="StyleUnderline"/>
        </w:rPr>
        <w:t>).</w:t>
      </w:r>
    </w:p>
    <w:p w14:paraId="0CBED35B" w14:textId="77777777" w:rsidR="00EF3831" w:rsidRDefault="00EF3831" w:rsidP="00EF3831">
      <w:pPr>
        <w:rPr>
          <w:u w:val="single"/>
        </w:rPr>
      </w:pPr>
    </w:p>
    <w:p w14:paraId="0FBF0E65" w14:textId="77777777" w:rsidR="00EF3831" w:rsidRPr="009C412A" w:rsidRDefault="00EF3831" w:rsidP="00EF3831">
      <w:pPr>
        <w:pStyle w:val="Heading4"/>
      </w:pPr>
      <w:r>
        <w:t xml:space="preserve">Satellite course changes and debris independently trigger missile defense systems.  </w:t>
      </w:r>
    </w:p>
    <w:p w14:paraId="2F980558" w14:textId="77777777" w:rsidR="00EF3831" w:rsidRPr="001A09D0" w:rsidRDefault="00EF3831" w:rsidP="00EF3831">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w:t>
      </w:r>
      <w:r w:rsidRPr="001A09D0">
        <w:lastRenderedPageBreak/>
        <w:t xml:space="preserve">Crosslink, “Keeping Track: Space Surveillance for Operational Support,” </w:t>
      </w:r>
      <w:hyperlink r:id="rId17" w:history="1">
        <w:r w:rsidRPr="001A09D0">
          <w:rPr>
            <w:rStyle w:val="Hyperlink"/>
          </w:rPr>
          <w:t>https://aerospace.org/sites/default/files/2019-04/Crosslink%20Fall%202015%20V16N1%20.pdf</w:t>
        </w:r>
      </w:hyperlink>
      <w:r>
        <w:t>)</w:t>
      </w:r>
    </w:p>
    <w:p w14:paraId="7611D3D6" w14:textId="77777777" w:rsidR="00EF3831" w:rsidRDefault="00EF3831" w:rsidP="00EF3831">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BE7216">
        <w:rPr>
          <w:rStyle w:val="Emphasis"/>
          <w:highlight w:val="cya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BE7216">
        <w:rPr>
          <w:rStyle w:val="Emphasis"/>
          <w:highlight w:val="cya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BE7216">
        <w:rPr>
          <w:rStyle w:val="Emphasis"/>
          <w:highlight w:val="cyan"/>
        </w:rPr>
        <w:t>surveillance</w:t>
      </w:r>
      <w:r w:rsidRPr="00561197">
        <w:rPr>
          <w:sz w:val="16"/>
        </w:rPr>
        <w:t xml:space="preserve">. In particular, </w:t>
      </w:r>
      <w:r w:rsidRPr="00561197">
        <w:rPr>
          <w:rStyle w:val="StyleUnderline"/>
        </w:rPr>
        <w:t xml:space="preserve">the Air Force needed a way </w:t>
      </w:r>
      <w:r w:rsidRPr="00BE7216">
        <w:rPr>
          <w:rStyle w:val="StyleUnderline"/>
          <w:highlight w:val="cyan"/>
        </w:rPr>
        <w:t xml:space="preserve">to </w:t>
      </w:r>
      <w:r w:rsidRPr="00BE7216">
        <w:rPr>
          <w:rStyle w:val="Emphasis"/>
          <w:highlight w:val="cyan"/>
        </w:rPr>
        <w:t>prevent false alarms</w:t>
      </w:r>
      <w:r w:rsidRPr="00BE7216">
        <w:rPr>
          <w:rStyle w:val="StyleUnderline"/>
          <w:highlight w:val="cyan"/>
        </w:rPr>
        <w:t xml:space="preserve"> as sat</w:t>
      </w:r>
      <w:r w:rsidRPr="00704237">
        <w:rPr>
          <w:rStyle w:val="StyleUnderline"/>
        </w:rPr>
        <w:t>ellite</w:t>
      </w:r>
      <w:r w:rsidRPr="00BE7216">
        <w:rPr>
          <w:rStyle w:val="StyleUnderline"/>
          <w:highlight w:val="cyan"/>
        </w:rPr>
        <w:t>s came</w:t>
      </w:r>
      <w:r w:rsidRPr="00704237">
        <w:rPr>
          <w:rStyle w:val="StyleUnderline"/>
        </w:rPr>
        <w:t xml:space="preserve"> with</w:t>
      </w:r>
      <w:r w:rsidRPr="00BE7216">
        <w:rPr>
          <w:rStyle w:val="StyleUnderline"/>
          <w:highlight w:val="cyan"/>
        </w:rPr>
        <w:t>in</w:t>
      </w:r>
      <w:r w:rsidRPr="00561197">
        <w:rPr>
          <w:rStyle w:val="StyleUnderline"/>
        </w:rPr>
        <w:t xml:space="preserve"> view of </w:t>
      </w:r>
      <w:r w:rsidRPr="00BE7216">
        <w:rPr>
          <w:rStyle w:val="Emphasis"/>
          <w:highlight w:val="cyan"/>
        </w:rPr>
        <w:t>missile</w:t>
      </w:r>
      <w:r w:rsidRPr="00561197">
        <w:rPr>
          <w:rStyle w:val="Emphasis"/>
        </w:rPr>
        <w:t xml:space="preserve">-warning </w:t>
      </w:r>
      <w:r w:rsidRPr="00BE7216">
        <w:rPr>
          <w:rStyle w:val="Emphasis"/>
          <w:highlight w:val="cya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BE7216">
        <w:rPr>
          <w:rStyle w:val="StyleUnderline"/>
          <w:highlight w:val="cyan"/>
        </w:rPr>
        <w:t>a catalog could</w:t>
      </w:r>
      <w:r w:rsidRPr="00561197">
        <w:rPr>
          <w:sz w:val="16"/>
        </w:rPr>
        <w:t xml:space="preserve"> be used </w:t>
      </w:r>
      <w:r w:rsidRPr="00561197">
        <w:rPr>
          <w:rStyle w:val="StyleUnderline"/>
        </w:rPr>
        <w:t xml:space="preserve">to </w:t>
      </w:r>
      <w:r w:rsidRPr="00BE7216">
        <w:rPr>
          <w:rStyle w:val="StyleUnderline"/>
          <w:highlight w:val="cyan"/>
        </w:rPr>
        <w:t xml:space="preserve">filter </w:t>
      </w:r>
      <w:r w:rsidRPr="00BE7216">
        <w:rPr>
          <w:rStyle w:val="Emphasis"/>
          <w:highlight w:val="cyan"/>
        </w:rPr>
        <w:t>normal</w:t>
      </w:r>
      <w:r w:rsidRPr="00561197">
        <w:rPr>
          <w:rStyle w:val="Emphasis"/>
        </w:rPr>
        <w:t xml:space="preserve"> orbital </w:t>
      </w:r>
      <w:r w:rsidRPr="00BE7216">
        <w:rPr>
          <w:rStyle w:val="Emphasis"/>
          <w:highlight w:val="cyan"/>
        </w:rPr>
        <w:t>passages</w:t>
      </w:r>
      <w:r w:rsidRPr="00BE7216">
        <w:rPr>
          <w:rStyle w:val="StyleUnderline"/>
          <w:highlight w:val="cyan"/>
        </w:rPr>
        <w:t xml:space="preserve"> from</w:t>
      </w:r>
      <w:r w:rsidRPr="00561197">
        <w:rPr>
          <w:rStyle w:val="StyleUnderline"/>
        </w:rPr>
        <w:t xml:space="preserve"> potential </w:t>
      </w:r>
      <w:r w:rsidRPr="00561197">
        <w:rPr>
          <w:rStyle w:val="Emphasis"/>
        </w:rPr>
        <w:t xml:space="preserve">incoming </w:t>
      </w:r>
      <w:r w:rsidRPr="00BE7216">
        <w:rPr>
          <w:rStyle w:val="Emphasis"/>
          <w:highlight w:val="cya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BE7216">
        <w:rPr>
          <w:rStyle w:val="StyleUnderline"/>
          <w:highlight w:val="cyan"/>
        </w:rPr>
        <w:t>models</w:t>
      </w:r>
      <w:r w:rsidRPr="00561197">
        <w:rPr>
          <w:sz w:val="16"/>
        </w:rPr>
        <w:t xml:space="preserve"> used </w:t>
      </w:r>
      <w:r w:rsidRPr="00561197">
        <w:rPr>
          <w:rStyle w:val="StyleUnderline"/>
        </w:rPr>
        <w:t xml:space="preserve">for predicting satellite motion </w:t>
      </w:r>
      <w:r w:rsidRPr="00BE7216">
        <w:rPr>
          <w:rStyle w:val="StyleUnderline"/>
          <w:highlight w:val="cyan"/>
        </w:rPr>
        <w:t xml:space="preserve">are </w:t>
      </w:r>
      <w:r w:rsidRPr="00BE7216">
        <w:rPr>
          <w:rStyle w:val="Emphasis"/>
          <w:highlight w:val="cya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w:t>
      </w:r>
      <w:proofErr w:type="spellStart"/>
      <w:r w:rsidRPr="00561197">
        <w:rPr>
          <w:sz w:val="16"/>
        </w:rPr>
        <w:t>unmodeled</w:t>
      </w:r>
      <w:proofErr w:type="spellEnd"/>
      <w:r w:rsidRPr="00561197">
        <w:rPr>
          <w:sz w:val="16"/>
        </w:rPr>
        <w:t xml:space="preserve">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BE7216">
        <w:rPr>
          <w:rStyle w:val="Emphasis"/>
          <w:highlight w:val="cyan"/>
        </w:rPr>
        <w:t>use</w:t>
      </w:r>
      <w:r w:rsidRPr="00704237">
        <w:rPr>
          <w:rStyle w:val="Emphasis"/>
        </w:rPr>
        <w:t>s</w:t>
      </w:r>
      <w:r w:rsidRPr="00704237">
        <w:rPr>
          <w:rStyle w:val="StyleUnderline"/>
        </w:rPr>
        <w:t xml:space="preserve"> o</w:t>
      </w:r>
      <w:r w:rsidRPr="00561197">
        <w:rPr>
          <w:rStyle w:val="StyleUnderline"/>
        </w:rPr>
        <w:t xml:space="preserve">f the catalog </w:t>
      </w:r>
      <w:r w:rsidRPr="00BE7216">
        <w:rPr>
          <w:rStyle w:val="StyleUnderline"/>
          <w:highlight w:val="cyan"/>
        </w:rPr>
        <w:t>is</w:t>
      </w:r>
      <w:r w:rsidRPr="00561197">
        <w:rPr>
          <w:rStyle w:val="StyleUnderline"/>
        </w:rPr>
        <w:t xml:space="preserve"> to warn about </w:t>
      </w:r>
      <w:r w:rsidRPr="00BE7216">
        <w:rPr>
          <w:rStyle w:val="Emphasis"/>
          <w:highlight w:val="cya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BE7216">
        <w:rPr>
          <w:rStyle w:val="StyleUnderline"/>
          <w:highlight w:val="cyan"/>
        </w:rPr>
        <w:t>Unplanned maneuvers</w:t>
      </w:r>
      <w:r w:rsidRPr="00561197">
        <w:rPr>
          <w:sz w:val="16"/>
        </w:rPr>
        <w:t xml:space="preserve"> may </w:t>
      </w:r>
      <w:r w:rsidRPr="00BE7216">
        <w:rPr>
          <w:rStyle w:val="Emphasis"/>
          <w:highlight w:val="cyan"/>
        </w:rPr>
        <w:t>disturb</w:t>
      </w:r>
      <w:r w:rsidRPr="00561197">
        <w:rPr>
          <w:rStyle w:val="Emphasis"/>
        </w:rPr>
        <w:t xml:space="preserve"> normal </w:t>
      </w:r>
      <w:r w:rsidRPr="00BE7216">
        <w:rPr>
          <w:rStyle w:val="Emphasis"/>
          <w:highlight w:val="cyan"/>
        </w:rPr>
        <w:t>op</w:t>
      </w:r>
      <w:r w:rsidRPr="0010289E">
        <w:rPr>
          <w:rStyle w:val="Emphasis"/>
        </w:rPr>
        <w:t>eration</w:t>
      </w:r>
      <w:r w:rsidRPr="00BE7216">
        <w:rPr>
          <w:rStyle w:val="Emphasis"/>
          <w:highlight w:val="cya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BE7216">
        <w:rPr>
          <w:rStyle w:val="Emphasis"/>
          <w:highlight w:val="cya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BE7216">
        <w:rPr>
          <w:rStyle w:val="StyleUnderline"/>
          <w:highlight w:val="cyan"/>
        </w:rPr>
        <w:t>depends on</w:t>
      </w:r>
      <w:r w:rsidRPr="00561197">
        <w:rPr>
          <w:rStyle w:val="StyleUnderline"/>
        </w:rPr>
        <w:t xml:space="preserve"> the </w:t>
      </w:r>
      <w:r w:rsidRPr="00BE7216">
        <w:rPr>
          <w:rStyle w:val="Emphasis"/>
          <w:highlight w:val="cyan"/>
        </w:rPr>
        <w:t>quality</w:t>
      </w:r>
      <w:r w:rsidRPr="00BE7216">
        <w:rPr>
          <w:rStyle w:val="StyleUnderline"/>
          <w:highlight w:val="cyan"/>
        </w:rPr>
        <w:t xml:space="preserve"> and </w:t>
      </w:r>
      <w:r w:rsidRPr="00BE7216">
        <w:rPr>
          <w:rStyle w:val="Emphasis"/>
          <w:highlight w:val="cyan"/>
        </w:rPr>
        <w:t>quantity</w:t>
      </w:r>
      <w:r w:rsidRPr="00BE7216">
        <w:rPr>
          <w:rStyle w:val="StyleUnderline"/>
          <w:highlight w:val="cyan"/>
        </w:rPr>
        <w:t xml:space="preserve"> of</w:t>
      </w:r>
      <w:r w:rsidRPr="00561197">
        <w:rPr>
          <w:rStyle w:val="StyleUnderline"/>
        </w:rPr>
        <w:t xml:space="preserve"> the tracking </w:t>
      </w:r>
      <w:r w:rsidRPr="00BE7216">
        <w:rPr>
          <w:rStyle w:val="StyleUnderline"/>
          <w:highlight w:val="cyan"/>
        </w:rPr>
        <w:t>data</w:t>
      </w:r>
      <w:r w:rsidRPr="00561197">
        <w:rPr>
          <w:sz w:val="16"/>
        </w:rPr>
        <w:t xml:space="preserve">, which is limited by the capability of the Space Surveillance Network. Simply put, </w:t>
      </w:r>
      <w:r w:rsidRPr="00BE7216">
        <w:rPr>
          <w:rStyle w:val="StyleUnderline"/>
          <w:highlight w:val="cyan"/>
        </w:rPr>
        <w:t>there are not enough</w:t>
      </w:r>
      <w:r w:rsidRPr="00C93FBC">
        <w:rPr>
          <w:rStyle w:val="StyleUnderline"/>
        </w:rPr>
        <w:t xml:space="preserve"> </w:t>
      </w:r>
      <w:r w:rsidRPr="00C93FBC">
        <w:rPr>
          <w:rStyle w:val="Emphasis"/>
        </w:rPr>
        <w:t xml:space="preserve">tracking </w:t>
      </w:r>
      <w:r w:rsidRPr="00BE7216">
        <w:rPr>
          <w:rStyle w:val="Emphasis"/>
          <w:highlight w:val="cya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BE7216">
        <w:rPr>
          <w:rStyle w:val="StyleUnderline"/>
          <w:highlight w:val="cyan"/>
        </w:rPr>
        <w:t xml:space="preserve">operators </w:t>
      </w:r>
      <w:r w:rsidRPr="00BE7216">
        <w:rPr>
          <w:rStyle w:val="Emphasis"/>
          <w:highlight w:val="cya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BE7216">
        <w:rPr>
          <w:rStyle w:val="StyleUnderline"/>
          <w:highlight w:val="cyan"/>
        </w:rPr>
        <w:t xml:space="preserve">to know </w:t>
      </w:r>
      <w:r w:rsidRPr="00BE7216">
        <w:rPr>
          <w:rStyle w:val="Emphasis"/>
          <w:highlight w:val="cyan"/>
        </w:rPr>
        <w:t>where</w:t>
      </w:r>
      <w:r w:rsidRPr="00561197">
        <w:rPr>
          <w:rStyle w:val="Emphasis"/>
        </w:rPr>
        <w:t xml:space="preserve"> their </w:t>
      </w:r>
      <w:r w:rsidRPr="00BE7216">
        <w:rPr>
          <w:rStyle w:val="Emphasis"/>
          <w:highlight w:val="cyan"/>
        </w:rPr>
        <w:t>sat</w:t>
      </w:r>
      <w:r w:rsidRPr="00C93FBC">
        <w:rPr>
          <w:rStyle w:val="Emphasis"/>
        </w:rPr>
        <w:t>ellite</w:t>
      </w:r>
      <w:r w:rsidRPr="00BE7216">
        <w:rPr>
          <w:rStyle w:val="Emphasis"/>
          <w:highlight w:val="cya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BE7216">
        <w:rPr>
          <w:rStyle w:val="StyleUnderline"/>
          <w:highlight w:val="cyan"/>
        </w:rPr>
        <w:t>This</w:t>
      </w:r>
      <w:r w:rsidRPr="00561197">
        <w:rPr>
          <w:sz w:val="16"/>
        </w:rPr>
        <w:t xml:space="preserve"> situation </w:t>
      </w:r>
      <w:r w:rsidRPr="00BE7216">
        <w:rPr>
          <w:rStyle w:val="StyleUnderline"/>
          <w:highlight w:val="cyan"/>
        </w:rPr>
        <w:t xml:space="preserve">creates a </w:t>
      </w:r>
      <w:r w:rsidRPr="00BE7216">
        <w:rPr>
          <w:rStyle w:val="Emphasis"/>
          <w:highlight w:val="cya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BE7216">
        <w:rPr>
          <w:rStyle w:val="Emphasis"/>
          <w:highlight w:val="cya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lastRenderedPageBreak/>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BE7216">
        <w:rPr>
          <w:rStyle w:val="Emphasis"/>
          <w:highlight w:val="cya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BE7216">
        <w:rPr>
          <w:rStyle w:val="StyleUnderline"/>
          <w:highlight w:val="cya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BE7216">
        <w:rPr>
          <w:rStyle w:val="Emphasis"/>
          <w:highlight w:val="cya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BE7216">
        <w:rPr>
          <w:rStyle w:val="Emphasis"/>
          <w:highlight w:val="cyan"/>
        </w:rPr>
        <w:t>more than 200</w:t>
      </w:r>
      <w:r w:rsidRPr="00561197">
        <w:rPr>
          <w:rStyle w:val="StyleUnderline"/>
        </w:rPr>
        <w:t xml:space="preserve"> satellite </w:t>
      </w:r>
      <w:r w:rsidRPr="00BE7216">
        <w:rPr>
          <w:rStyle w:val="StyleUnderline"/>
          <w:highlight w:val="cya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24F8B4E6" w14:textId="77777777" w:rsidR="00EF3831" w:rsidRPr="00561197" w:rsidRDefault="00EF3831" w:rsidP="00EF3831">
      <w:pPr>
        <w:rPr>
          <w:sz w:val="16"/>
        </w:rPr>
      </w:pPr>
    </w:p>
    <w:p w14:paraId="7440B4A4" w14:textId="77777777" w:rsidR="00EF3831" w:rsidRDefault="00EF3831" w:rsidP="00EF3831">
      <w:pPr>
        <w:pStyle w:val="Heading4"/>
      </w:pPr>
      <w:r>
        <w:t>Activating early warning systems leads to nuclear launches</w:t>
      </w:r>
    </w:p>
    <w:p w14:paraId="715EF6A7" w14:textId="77777777" w:rsidR="00EF3831" w:rsidRDefault="00EF3831" w:rsidP="00EF3831">
      <w:proofErr w:type="spellStart"/>
      <w:r>
        <w:rPr>
          <w:rStyle w:val="Style13ptBold"/>
        </w:rPr>
        <w:t>Rogoway</w:t>
      </w:r>
      <w:proofErr w:type="spellEnd"/>
      <w:r>
        <w:rPr>
          <w:rStyle w:val="Style13ptBold"/>
        </w:rPr>
        <w:t xml:space="preserve"> 15 </w:t>
      </w:r>
      <w:r>
        <w:t>(</w:t>
      </w:r>
      <w:r w:rsidRPr="00D92BE6">
        <w:t xml:space="preserve">Tyler; November 12; Defense Journalist and Editor of Time </w:t>
      </w:r>
      <w:proofErr w:type="spellStart"/>
      <w:r w:rsidRPr="00D92BE6">
        <w:t>Inc’s</w:t>
      </w:r>
      <w:proofErr w:type="spellEnd"/>
      <w:r w:rsidRPr="00D92BE6">
        <w:t xml:space="preserve"> The War Zone; </w:t>
      </w:r>
      <w:proofErr w:type="spellStart"/>
      <w:r w:rsidRPr="00D92BE6">
        <w:t>Jalopnik</w:t>
      </w:r>
      <w:proofErr w:type="spellEnd"/>
      <w:r w:rsidRPr="00D92BE6">
        <w:t xml:space="preserve">, “These Are </w:t>
      </w:r>
      <w:proofErr w:type="gramStart"/>
      <w:r w:rsidRPr="00D92BE6">
        <w:t>The Doomsday Satellites That Detected The Explosion Of</w:t>
      </w:r>
      <w:proofErr w:type="gramEnd"/>
      <w:r w:rsidRPr="00D92BE6">
        <w:t xml:space="preserve"> </w:t>
      </w:r>
      <w:proofErr w:type="spellStart"/>
      <w:r w:rsidRPr="00D92BE6">
        <w:t>Metrojet</w:t>
      </w:r>
      <w:proofErr w:type="spellEnd"/>
      <w:r w:rsidRPr="00D92BE6">
        <w:t xml:space="preserve"> 9268,” </w:t>
      </w:r>
      <w:hyperlink r:id="rId18" w:history="1">
        <w:r w:rsidRPr="00D92BE6">
          <w:rPr>
            <w:rStyle w:val="Hyperlink"/>
          </w:rPr>
          <w:t>https://foxtrotalpha.jalopnik.com/these-are-the-doomsday-satellites-that-detected-the-exp-1737434876</w:t>
        </w:r>
      </w:hyperlink>
      <w:r>
        <w:t>)</w:t>
      </w:r>
    </w:p>
    <w:p w14:paraId="63296744" w14:textId="77777777" w:rsidR="00EF3831" w:rsidRPr="001F1EF8" w:rsidRDefault="00EF3831" w:rsidP="00EF3831">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BE7216">
        <w:rPr>
          <w:rStyle w:val="StyleUnderline"/>
          <w:highlight w:val="cyan"/>
        </w:rPr>
        <w:t xml:space="preserve">early </w:t>
      </w:r>
      <w:r w:rsidRPr="00BE7216">
        <w:rPr>
          <w:rStyle w:val="Emphasis"/>
          <w:highlight w:val="cya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BE7216">
        <w:rPr>
          <w:rStyle w:val="Emphasis"/>
          <w:highlight w:val="cyan"/>
        </w:rPr>
        <w:t>spott</w:t>
      </w:r>
      <w:r w:rsidRPr="00561197">
        <w:rPr>
          <w:rStyle w:val="Emphasis"/>
        </w:rPr>
        <w:t xml:space="preserve">ing </w:t>
      </w:r>
      <w:r w:rsidRPr="00BE7216">
        <w:rPr>
          <w:rStyle w:val="Emphasis"/>
          <w:highlight w:val="cyan"/>
        </w:rPr>
        <w:t>launches</w:t>
      </w:r>
      <w:r w:rsidRPr="00BE7216">
        <w:rPr>
          <w:rStyle w:val="StyleUnderline"/>
          <w:highlight w:val="cyan"/>
        </w:rPr>
        <w:t xml:space="preserve"> of</w:t>
      </w:r>
      <w:r w:rsidRPr="00561197">
        <w:rPr>
          <w:rStyle w:val="StyleUnderline"/>
        </w:rPr>
        <w:t xml:space="preserve"> ballistic </w:t>
      </w:r>
      <w:r w:rsidRPr="00BE7216">
        <w:rPr>
          <w:rStyle w:val="StyleUnderline"/>
          <w:highlight w:val="cya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BE7216">
        <w:rPr>
          <w:rStyle w:val="StyleUnderline"/>
          <w:highlight w:val="cyan"/>
        </w:rPr>
        <w:t>that</w:t>
      </w:r>
      <w:r w:rsidRPr="00561197">
        <w:rPr>
          <w:rStyle w:val="StyleUnderline"/>
        </w:rPr>
        <w:t xml:space="preserve"> can fly around the globe in less than 30 minutes and </w:t>
      </w:r>
      <w:r w:rsidRPr="00BE7216">
        <w:rPr>
          <w:rStyle w:val="StyleUnderline"/>
          <w:highlight w:val="cyan"/>
        </w:rPr>
        <w:t>bring</w:t>
      </w:r>
      <w:r w:rsidRPr="00561197">
        <w:rPr>
          <w:sz w:val="16"/>
        </w:rPr>
        <w:t xml:space="preserve"> about </w:t>
      </w:r>
      <w:r w:rsidRPr="00561197">
        <w:rPr>
          <w:rStyle w:val="Emphasis"/>
        </w:rPr>
        <w:t xml:space="preserve">nuclear </w:t>
      </w:r>
      <w:r w:rsidRPr="00BE7216">
        <w:rPr>
          <w:rStyle w:val="Emphasis"/>
          <w:highlight w:val="cya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BE7216">
        <w:rPr>
          <w:rStyle w:val="StyleUnderline"/>
          <w:highlight w:val="cyan"/>
        </w:rPr>
        <w:t>there was a constellation</w:t>
      </w:r>
      <w:r w:rsidRPr="00561197">
        <w:rPr>
          <w:sz w:val="16"/>
        </w:rPr>
        <w:t xml:space="preserve"> of nine of these satellites roaming the heavens, each </w:t>
      </w:r>
      <w:r w:rsidRPr="00BE7216">
        <w:rPr>
          <w:rStyle w:val="StyleUnderline"/>
          <w:highlight w:val="cyan"/>
        </w:rPr>
        <w:t>scanning</w:t>
      </w:r>
      <w:r w:rsidRPr="00561197">
        <w:rPr>
          <w:rStyle w:val="StyleUnderline"/>
        </w:rPr>
        <w:t xml:space="preserve"> the Soviet Union </w:t>
      </w:r>
      <w:r w:rsidRPr="00BE7216">
        <w:rPr>
          <w:rStyle w:val="StyleUnderline"/>
          <w:highlight w:val="cya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BE7216">
        <w:rPr>
          <w:rStyle w:val="Emphasis"/>
          <w:highlight w:val="cya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BE7216">
        <w:rPr>
          <w:rStyle w:val="StyleUnderline"/>
          <w:highlight w:val="cyan"/>
        </w:rPr>
        <w:t>If</w:t>
      </w:r>
      <w:r w:rsidRPr="00561197">
        <w:rPr>
          <w:sz w:val="16"/>
        </w:rPr>
        <w:t xml:space="preserve"> ballistic </w:t>
      </w:r>
      <w:r w:rsidRPr="00561197">
        <w:rPr>
          <w:rStyle w:val="StyleUnderline"/>
        </w:rPr>
        <w:t xml:space="preserve">missile </w:t>
      </w:r>
      <w:r w:rsidRPr="00BE7216">
        <w:rPr>
          <w:rStyle w:val="Emphasis"/>
          <w:highlight w:val="cya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BE7216">
        <w:rPr>
          <w:rStyle w:val="StyleUnderline"/>
          <w:highlight w:val="cyan"/>
        </w:rPr>
        <w:t xml:space="preserve">the </w:t>
      </w:r>
      <w:r w:rsidRPr="00BE7216">
        <w:rPr>
          <w:rStyle w:val="Emphasis"/>
          <w:highlight w:val="cyan"/>
        </w:rPr>
        <w:t>decision to retaliate</w:t>
      </w:r>
      <w:r w:rsidRPr="00BE7216">
        <w:rPr>
          <w:rStyle w:val="StyleUnderline"/>
          <w:highlight w:val="cyan"/>
        </w:rPr>
        <w:t xml:space="preserve"> would</w:t>
      </w:r>
      <w:r w:rsidRPr="00561197">
        <w:rPr>
          <w:rStyle w:val="StyleUnderline"/>
        </w:rPr>
        <w:t xml:space="preserve"> mean the National Command Authori</w:t>
      </w:r>
      <w:r w:rsidRPr="0010289E">
        <w:rPr>
          <w:rStyle w:val="StyleUnderline"/>
        </w:rPr>
        <w:t xml:space="preserve">ty making the </w:t>
      </w:r>
      <w:r w:rsidRPr="00BE7216">
        <w:rPr>
          <w:rStyle w:val="StyleUnderline"/>
          <w:highlight w:val="cyan"/>
        </w:rPr>
        <w:t>call</w:t>
      </w:r>
      <w:r w:rsidRPr="00561197">
        <w:rPr>
          <w:rStyle w:val="StyleUnderline"/>
        </w:rPr>
        <w:t xml:space="preserve"> to do so </w:t>
      </w:r>
      <w:r w:rsidRPr="0010289E">
        <w:rPr>
          <w:rStyle w:val="Emphasis"/>
        </w:rPr>
        <w:t>with</w:t>
      </w:r>
      <w:r w:rsidRPr="00BE7216">
        <w:rPr>
          <w:rStyle w:val="Emphasis"/>
          <w:highlight w:val="cyan"/>
        </w:rPr>
        <w:t>in half an hour</w:t>
      </w:r>
      <w:r w:rsidRPr="00561197">
        <w:rPr>
          <w:rStyle w:val="StyleUnderline"/>
        </w:rPr>
        <w:t xml:space="preserve">, an act </w:t>
      </w:r>
      <w:r w:rsidRPr="00BE7216">
        <w:rPr>
          <w:rStyle w:val="StyleUnderline"/>
          <w:highlight w:val="cya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BE7216">
        <w:rPr>
          <w:rStyle w:val="Emphasis"/>
          <w:highlight w:val="cyan"/>
        </w:rPr>
        <w:t>end</w:t>
      </w:r>
      <w:r w:rsidRPr="00561197">
        <w:rPr>
          <w:rStyle w:val="Emphasis"/>
        </w:rPr>
        <w:t xml:space="preserve"> of </w:t>
      </w:r>
      <w:r w:rsidRPr="00BE7216">
        <w:rPr>
          <w:rStyle w:val="Emphasis"/>
          <w:highlight w:val="cya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BE7216">
        <w:rPr>
          <w:rStyle w:val="StyleUnderline"/>
          <w:highlight w:val="cyan"/>
        </w:rPr>
        <w:t>info</w:t>
      </w:r>
      <w:r w:rsidRPr="00561197">
        <w:rPr>
          <w:rStyle w:val="StyleUnderline"/>
        </w:rPr>
        <w:t xml:space="preserve">rmation </w:t>
      </w:r>
      <w:r w:rsidRPr="00BE7216">
        <w:rPr>
          <w:rStyle w:val="StyleUnderline"/>
          <w:highlight w:val="cyan"/>
        </w:rPr>
        <w:t xml:space="preserve">would </w:t>
      </w:r>
      <w:r w:rsidRPr="00BE7216">
        <w:rPr>
          <w:rStyle w:val="Emphasis"/>
          <w:highlight w:val="cyan"/>
        </w:rPr>
        <w:t>immediately</w:t>
      </w:r>
      <w:r w:rsidRPr="00BE7216">
        <w:rPr>
          <w:rStyle w:val="StyleUnderline"/>
          <w:highlight w:val="cyan"/>
        </w:rPr>
        <w:t xml:space="preserve"> be </w:t>
      </w:r>
      <w:r w:rsidRPr="00BE7216">
        <w:rPr>
          <w:rStyle w:val="Emphasis"/>
          <w:highlight w:val="cyan"/>
        </w:rPr>
        <w:t>data-linked</w:t>
      </w:r>
      <w:r w:rsidRPr="00BE7216">
        <w:rPr>
          <w:rStyle w:val="StyleUnderline"/>
          <w:highlight w:val="cyan"/>
        </w:rPr>
        <w:t xml:space="preserve"> to</w:t>
      </w:r>
      <w:r w:rsidRPr="00561197">
        <w:rPr>
          <w:rStyle w:val="StyleUnderline"/>
        </w:rPr>
        <w:t xml:space="preserve"> controllers on </w:t>
      </w:r>
      <w:r w:rsidRPr="00BE7216">
        <w:rPr>
          <w:rStyle w:val="StyleUnderline"/>
          <w:highlight w:val="cya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466B8C9F" w14:textId="77777777" w:rsidR="00EF3831" w:rsidRPr="004C2987" w:rsidRDefault="00EF3831" w:rsidP="00EF3831">
      <w:pPr>
        <w:rPr>
          <w:u w:val="single"/>
        </w:rPr>
      </w:pPr>
    </w:p>
    <w:p w14:paraId="26FE7F56" w14:textId="77777777" w:rsidR="00EF3831" w:rsidRPr="007875CF" w:rsidRDefault="00EF3831" w:rsidP="00EF3831">
      <w:pPr>
        <w:pStyle w:val="Heading4"/>
        <w:rPr>
          <w:rFonts w:cs="Calibri"/>
        </w:rPr>
      </w:pPr>
      <w:r w:rsidRPr="007875CF">
        <w:rPr>
          <w:rFonts w:cs="Calibri"/>
        </w:rPr>
        <w:t xml:space="preserve">Nuclear war causes </w:t>
      </w:r>
      <w:r w:rsidRPr="007875CF">
        <w:rPr>
          <w:rFonts w:cs="Calibri"/>
          <w:u w:val="single"/>
        </w:rPr>
        <w:t>extinction</w:t>
      </w:r>
      <w:r w:rsidRPr="007875CF">
        <w:rPr>
          <w:rFonts w:cs="Calibri"/>
        </w:rPr>
        <w:t>.</w:t>
      </w:r>
    </w:p>
    <w:p w14:paraId="0C67DC57" w14:textId="77777777" w:rsidR="00EF3831" w:rsidRPr="007875CF" w:rsidRDefault="00EF3831" w:rsidP="00EF3831">
      <w:r w:rsidRPr="007875CF">
        <w:rPr>
          <w:rStyle w:val="Style13ptBold"/>
        </w:rPr>
        <w:t xml:space="preserve">Trevithick and </w:t>
      </w:r>
      <w:proofErr w:type="spellStart"/>
      <w:r w:rsidRPr="007875CF">
        <w:rPr>
          <w:rStyle w:val="Style13ptBold"/>
        </w:rPr>
        <w:t>Rogoway</w:t>
      </w:r>
      <w:proofErr w:type="spellEnd"/>
      <w:r w:rsidRPr="007875CF">
        <w:rPr>
          <w:rStyle w:val="Style13ptBold"/>
        </w:rPr>
        <w:t xml:space="preserve"> ’19 </w:t>
      </w:r>
      <w:r w:rsidRPr="007875CF">
        <w:t xml:space="preserve">[Joseph and Tyler; February 27; Military Analyst, M.A. in Conflict Resolution from Georgetown University, B.A. in the History and Policy of International Relations at </w:t>
      </w:r>
      <w:r w:rsidRPr="007875CF">
        <w:lastRenderedPageBreak/>
        <w:t xml:space="preserve">Carnegie-Mellon University; Defense Journalist; The Drive, “Yes, India And Pakistan Could End The World As We Know It Through A Nuclear Exchange,” </w:t>
      </w:r>
      <w:hyperlink r:id="rId19" w:history="1">
        <w:r w:rsidRPr="007875CF">
          <w:rPr>
            <w:rStyle w:val="Hyperlink"/>
          </w:rPr>
          <w:t>https://www.thedrive.com/the-war-zone/26674/yes-india-and-pakistan-could-end-the-world-as-we-know-it-through-a-nuclear-exchange</w:t>
        </w:r>
      </w:hyperlink>
      <w:r w:rsidRPr="007875CF">
        <w:t xml:space="preserve">] </w:t>
      </w:r>
      <w:proofErr w:type="spellStart"/>
      <w:r w:rsidRPr="007875CF">
        <w:t>brett</w:t>
      </w:r>
      <w:proofErr w:type="spellEnd"/>
    </w:p>
    <w:p w14:paraId="077C9DC5" w14:textId="77777777" w:rsidR="00EF3831" w:rsidRPr="007875CF" w:rsidRDefault="00EF3831" w:rsidP="00EF3831">
      <w:pPr>
        <w:rPr>
          <w:sz w:val="16"/>
        </w:rPr>
      </w:pPr>
      <w:r w:rsidRPr="007875CF">
        <w:rPr>
          <w:sz w:val="16"/>
        </w:rPr>
        <w:t>A global threat</w:t>
      </w:r>
    </w:p>
    <w:p w14:paraId="52BD4FD4" w14:textId="77777777" w:rsidR="00EF3831" w:rsidRPr="007875CF" w:rsidRDefault="00EF3831" w:rsidP="00EF3831">
      <w:pPr>
        <w:rPr>
          <w:sz w:val="16"/>
        </w:rPr>
      </w:pPr>
      <w:r w:rsidRPr="007875CF">
        <w:rPr>
          <w:rStyle w:val="StyleUnderline"/>
        </w:rPr>
        <w:t>India and Pakistan's nuclear arsenals are tiny</w:t>
      </w:r>
      <w:r w:rsidRPr="007875CF">
        <w:rPr>
          <w:sz w:val="16"/>
        </w:rPr>
        <w:t xml:space="preserve"> compared to those of the </w:t>
      </w:r>
      <w:hyperlink r:id="rId20" w:tgtFrame="_blank" w:history="1">
        <w:r w:rsidRPr="007875CF">
          <w:rPr>
            <w:rStyle w:val="Hyperlink"/>
            <w:color w:val="000000"/>
            <w:sz w:val="16"/>
            <w:u w:val="single"/>
          </w:rPr>
          <w:t>United States and Russia</w:t>
        </w:r>
      </w:hyperlink>
      <w:r w:rsidRPr="007875CF">
        <w:rPr>
          <w:sz w:val="16"/>
        </w:rPr>
        <w:t xml:space="preserve">, and these weapons are focused primarily on deterring each other, </w:t>
      </w:r>
      <w:r w:rsidRPr="007875CF">
        <w:rPr>
          <w:rStyle w:val="StyleUnderline"/>
        </w:rPr>
        <w:t xml:space="preserve">but that does </w:t>
      </w:r>
      <w:r w:rsidRPr="007875CF">
        <w:rPr>
          <w:rStyle w:val="Emphasis"/>
        </w:rPr>
        <w:t>not mean</w:t>
      </w:r>
      <w:r w:rsidRPr="007875CF">
        <w:rPr>
          <w:rStyle w:val="StyleUnderline"/>
        </w:rPr>
        <w:t xml:space="preserve"> they're </w:t>
      </w:r>
      <w:r w:rsidRPr="007875CF">
        <w:rPr>
          <w:rStyle w:val="Emphasis"/>
        </w:rPr>
        <w:t>purely regional</w:t>
      </w:r>
      <w:r w:rsidRPr="007875CF">
        <w:rPr>
          <w:rStyle w:val="StyleUnderline"/>
        </w:rPr>
        <w:t xml:space="preserve"> threats</w:t>
      </w:r>
      <w:r w:rsidRPr="007875CF">
        <w:rPr>
          <w:sz w:val="16"/>
        </w:rPr>
        <w:t xml:space="preserve">. Unlike conventional weapons, </w:t>
      </w:r>
      <w:r w:rsidRPr="00BE7216">
        <w:rPr>
          <w:rStyle w:val="StyleUnderline"/>
          <w:highlight w:val="cyan"/>
        </w:rPr>
        <w:t xml:space="preserve">nuclear weapons </w:t>
      </w:r>
      <w:r w:rsidRPr="007875CF">
        <w:rPr>
          <w:rStyle w:val="StyleUnderline"/>
        </w:rPr>
        <w:t xml:space="preserve">create </w:t>
      </w:r>
      <w:r w:rsidRPr="007875CF">
        <w:rPr>
          <w:rStyle w:val="Emphasis"/>
        </w:rPr>
        <w:t>lasting</w:t>
      </w:r>
      <w:r w:rsidRPr="007875CF">
        <w:rPr>
          <w:rStyle w:val="StyleUnderline"/>
        </w:rPr>
        <w:t xml:space="preserve"> and </w:t>
      </w:r>
      <w:r w:rsidRPr="007875CF">
        <w:rPr>
          <w:rStyle w:val="Emphasis"/>
        </w:rPr>
        <w:t>far-reaching</w:t>
      </w:r>
      <w:r w:rsidRPr="007875CF">
        <w:rPr>
          <w:rStyle w:val="StyleUnderline"/>
        </w:rPr>
        <w:t xml:space="preserve"> effects that</w:t>
      </w:r>
      <w:r w:rsidRPr="007875CF">
        <w:rPr>
          <w:sz w:val="16"/>
        </w:rPr>
        <w:t xml:space="preserve"> scientists have posited </w:t>
      </w:r>
      <w:r w:rsidRPr="007875CF">
        <w:rPr>
          <w:rStyle w:val="StyleUnderline"/>
        </w:rPr>
        <w:t xml:space="preserve">could </w:t>
      </w:r>
      <w:r w:rsidRPr="007875CF">
        <w:rPr>
          <w:rStyle w:val="Emphasis"/>
        </w:rPr>
        <w:t>upend life on Earth</w:t>
      </w:r>
      <w:r w:rsidRPr="007875CF">
        <w:rPr>
          <w:rStyle w:val="StyleUnderline"/>
        </w:rPr>
        <w:t xml:space="preserve"> if</w:t>
      </w:r>
      <w:r w:rsidRPr="007875CF">
        <w:rPr>
          <w:sz w:val="16"/>
        </w:rPr>
        <w:t xml:space="preserve"> warring </w:t>
      </w:r>
      <w:r w:rsidRPr="007875CF">
        <w:rPr>
          <w:rStyle w:val="StyleUnderline"/>
        </w:rPr>
        <w:t>parties</w:t>
      </w:r>
      <w:r w:rsidRPr="007875CF">
        <w:rPr>
          <w:sz w:val="16"/>
        </w:rPr>
        <w:t xml:space="preserve"> were to </w:t>
      </w:r>
      <w:r w:rsidRPr="007875CF">
        <w:rPr>
          <w:rStyle w:val="StyleUnderline"/>
        </w:rPr>
        <w:t>use them in sufficient numbers.</w:t>
      </w:r>
    </w:p>
    <w:p w14:paraId="43AC59DF" w14:textId="77777777" w:rsidR="00EF3831" w:rsidRPr="007875CF" w:rsidRDefault="00737617" w:rsidP="00EF3831">
      <w:pPr>
        <w:rPr>
          <w:sz w:val="16"/>
        </w:rPr>
      </w:pPr>
      <w:hyperlink r:id="rId21" w:tgtFrame="_blank" w:history="1">
        <w:r w:rsidR="00EF3831" w:rsidRPr="007875CF">
          <w:rPr>
            <w:rStyle w:val="Hyperlink"/>
            <w:color w:val="000000"/>
            <w:sz w:val="16"/>
            <w:u w:val="single"/>
          </w:rPr>
          <w:t>In 2012</w:t>
        </w:r>
      </w:hyperlink>
      <w:r w:rsidR="00EF3831" w:rsidRPr="007875CF">
        <w:rPr>
          <w:sz w:val="16"/>
        </w:rPr>
        <w:t xml:space="preserve">, Alan </w:t>
      </w:r>
      <w:proofErr w:type="spellStart"/>
      <w:r w:rsidR="00EF3831" w:rsidRPr="007875CF">
        <w:rPr>
          <w:sz w:val="16"/>
        </w:rPr>
        <w:t>Robock</w:t>
      </w:r>
      <w:proofErr w:type="spellEnd"/>
      <w:r w:rsidR="00EF3831" w:rsidRPr="007875CF">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EF3831" w:rsidRPr="007875CF">
        <w:rPr>
          <w:rStyle w:val="StyleUnderline"/>
        </w:rPr>
        <w:t xml:space="preserve">it might not take a </w:t>
      </w:r>
      <w:r w:rsidR="00EF3831" w:rsidRPr="007875CF">
        <w:rPr>
          <w:rStyle w:val="Emphasis"/>
        </w:rPr>
        <w:t>large amount</w:t>
      </w:r>
      <w:r w:rsidR="00EF3831" w:rsidRPr="007875CF">
        <w:rPr>
          <w:rStyle w:val="StyleUnderline"/>
        </w:rPr>
        <w:t xml:space="preserve"> of nuclear weapons to </w:t>
      </w:r>
      <w:r w:rsidR="00EF3831" w:rsidRPr="00BE7216">
        <w:rPr>
          <w:rStyle w:val="StyleUnderline"/>
          <w:highlight w:val="cyan"/>
        </w:rPr>
        <w:t>create</w:t>
      </w:r>
      <w:r w:rsidR="00EF3831" w:rsidRPr="007875CF">
        <w:rPr>
          <w:sz w:val="16"/>
        </w:rPr>
        <w:t xml:space="preserve"> a scenario commonly known as </w:t>
      </w:r>
      <w:r w:rsidR="00EF3831" w:rsidRPr="00BE7216">
        <w:rPr>
          <w:rStyle w:val="StyleUnderline"/>
          <w:highlight w:val="cyan"/>
        </w:rPr>
        <w:t>"</w:t>
      </w:r>
      <w:hyperlink r:id="rId22" w:tgtFrame="_blank" w:history="1">
        <w:r w:rsidR="00EF3831" w:rsidRPr="00BE7216">
          <w:rPr>
            <w:rStyle w:val="Emphasis"/>
            <w:color w:val="000000"/>
            <w:highlight w:val="cyan"/>
          </w:rPr>
          <w:t>Nuclear Winter</w:t>
        </w:r>
      </w:hyperlink>
      <w:r w:rsidR="00EF3831" w:rsidRPr="00BE7216">
        <w:rPr>
          <w:rStyle w:val="StyleUnderline"/>
          <w:highlight w:val="cyan"/>
        </w:rPr>
        <w:t>."</w:t>
      </w:r>
      <w:r w:rsidR="00EF3831" w:rsidRPr="007875CF">
        <w:rPr>
          <w:sz w:val="16"/>
        </w:rPr>
        <w:t> </w:t>
      </w:r>
    </w:p>
    <w:p w14:paraId="4600A264" w14:textId="77777777" w:rsidR="00EF3831" w:rsidRPr="007875CF" w:rsidRDefault="00EF3831" w:rsidP="00EF3831">
      <w:pPr>
        <w:rPr>
          <w:sz w:val="16"/>
        </w:rPr>
      </w:pPr>
      <w:r w:rsidRPr="007875CF">
        <w:rPr>
          <w:sz w:val="16"/>
        </w:rPr>
        <w:t xml:space="preserve">In general, </w:t>
      </w:r>
      <w:r w:rsidRPr="007875CF">
        <w:rPr>
          <w:rStyle w:val="StyleUnderline"/>
        </w:rPr>
        <w:t>this</w:t>
      </w:r>
      <w:r w:rsidRPr="007875CF">
        <w:rPr>
          <w:sz w:val="16"/>
        </w:rPr>
        <w:t xml:space="preserve"> hypothesized event </w:t>
      </w:r>
      <w:r w:rsidRPr="007875CF">
        <w:rPr>
          <w:rStyle w:val="StyleUnderline"/>
        </w:rPr>
        <w:t>occurs when</w:t>
      </w:r>
      <w:r w:rsidRPr="007875CF">
        <w:rPr>
          <w:sz w:val="16"/>
        </w:rPr>
        <w:t xml:space="preserve"> smoke and </w:t>
      </w:r>
      <w:r w:rsidRPr="007875CF">
        <w:rPr>
          <w:rStyle w:val="StyleUnderline"/>
        </w:rPr>
        <w:t xml:space="preserve">soot from nuclear </w:t>
      </w:r>
      <w:r w:rsidRPr="00BE7216">
        <w:rPr>
          <w:rStyle w:val="StyleUnderline"/>
          <w:highlight w:val="cyan"/>
        </w:rPr>
        <w:t>explosions block</w:t>
      </w:r>
      <w:r w:rsidRPr="007875CF">
        <w:rPr>
          <w:sz w:val="16"/>
        </w:rPr>
        <w:t xml:space="preserve"> significant amounts of </w:t>
      </w:r>
      <w:r w:rsidRPr="00BE7216">
        <w:rPr>
          <w:rStyle w:val="StyleUnderline"/>
          <w:highlight w:val="cyan"/>
        </w:rPr>
        <w:t>sunlight</w:t>
      </w:r>
      <w:r w:rsidRPr="007875CF">
        <w:rPr>
          <w:rStyle w:val="StyleUnderline"/>
        </w:rPr>
        <w:t xml:space="preserve"> from</w:t>
      </w:r>
      <w:r w:rsidRPr="007875CF">
        <w:rPr>
          <w:sz w:val="16"/>
        </w:rPr>
        <w:t xml:space="preserve"> reaching the </w:t>
      </w:r>
      <w:r w:rsidRPr="007875CF">
        <w:rPr>
          <w:rStyle w:val="StyleUnderline"/>
        </w:rPr>
        <w:t>earth's surface, leading to a</w:t>
      </w:r>
      <w:r w:rsidRPr="007875CF">
        <w:rPr>
          <w:sz w:val="16"/>
        </w:rPr>
        <w:t xml:space="preserve"> precipitous </w:t>
      </w:r>
      <w:r w:rsidRPr="007875CF">
        <w:rPr>
          <w:rStyle w:val="StyleUnderline"/>
        </w:rPr>
        <w:t xml:space="preserve">drop in temperatures that </w:t>
      </w:r>
      <w:r w:rsidRPr="00BE7216">
        <w:rPr>
          <w:rStyle w:val="StyleUnderline"/>
          <w:highlight w:val="cyan"/>
        </w:rPr>
        <w:t>results in</w:t>
      </w:r>
      <w:r w:rsidRPr="007875CF">
        <w:rPr>
          <w:sz w:val="16"/>
        </w:rPr>
        <w:t xml:space="preserve"> mass </w:t>
      </w:r>
      <w:r w:rsidRPr="00BE7216">
        <w:rPr>
          <w:rStyle w:val="Emphasis"/>
          <w:highlight w:val="cyan"/>
        </w:rPr>
        <w:t>crop failure</w:t>
      </w:r>
      <w:r w:rsidRPr="00BE7216">
        <w:rPr>
          <w:rStyle w:val="StyleUnderline"/>
          <w:highlight w:val="cyan"/>
        </w:rPr>
        <w:t xml:space="preserve"> and</w:t>
      </w:r>
      <w:r w:rsidRPr="007875CF">
        <w:rPr>
          <w:rStyle w:val="StyleUnderline"/>
        </w:rPr>
        <w:t xml:space="preserve"> </w:t>
      </w:r>
      <w:r w:rsidRPr="007875CF">
        <w:rPr>
          <w:rStyle w:val="Emphasis"/>
        </w:rPr>
        <w:t xml:space="preserve">widespread </w:t>
      </w:r>
      <w:r w:rsidRPr="00BE7216">
        <w:rPr>
          <w:rStyle w:val="Emphasis"/>
          <w:highlight w:val="cyan"/>
        </w:rPr>
        <w:t>famine</w:t>
      </w:r>
      <w:r w:rsidRPr="007875CF">
        <w:rPr>
          <w:sz w:val="16"/>
        </w:rPr>
        <w:t>.</w:t>
      </w:r>
    </w:p>
    <w:p w14:paraId="2162C320" w14:textId="77777777" w:rsidR="00EF3831" w:rsidRPr="007875CF" w:rsidRDefault="00EF3831" w:rsidP="00EF3831">
      <w:pPr>
        <w:rPr>
          <w:sz w:val="16"/>
        </w:rPr>
      </w:pPr>
      <w:proofErr w:type="spellStart"/>
      <w:r w:rsidRPr="007875CF">
        <w:rPr>
          <w:sz w:val="16"/>
        </w:rPr>
        <w:t>Robcock</w:t>
      </w:r>
      <w:proofErr w:type="spellEnd"/>
      <w:r w:rsidRPr="007875CF">
        <w:rPr>
          <w:sz w:val="16"/>
        </w:rPr>
        <w:t xml:space="preserve"> and Toon summarized their findings, which were based in part on their previous work, in an article in the Bulletin of The Atomic Scientists, </w:t>
      </w:r>
      <w:hyperlink r:id="rId23" w:tgtFrame="_blank" w:history="1">
        <w:r w:rsidRPr="007875CF">
          <w:rPr>
            <w:rStyle w:val="Hyperlink"/>
            <w:color w:val="000000"/>
            <w:sz w:val="16"/>
            <w:u w:val="single"/>
          </w:rPr>
          <w:t>writing</w:t>
        </w:r>
      </w:hyperlink>
      <w:r w:rsidRPr="007875CF">
        <w:rPr>
          <w:sz w:val="16"/>
        </w:rPr>
        <w:t>:</w:t>
      </w:r>
    </w:p>
    <w:p w14:paraId="64E47292" w14:textId="77777777" w:rsidR="00EF3831" w:rsidRPr="007875CF" w:rsidRDefault="00EF3831" w:rsidP="00EF3831">
      <w:pPr>
        <w:ind w:left="720"/>
        <w:rPr>
          <w:sz w:val="16"/>
        </w:rPr>
      </w:pPr>
      <w:r w:rsidRPr="007875CF">
        <w:rPr>
          <w:rStyle w:val="StyleUnderline"/>
        </w:rPr>
        <w:t>"Even a '</w:t>
      </w:r>
      <w:r w:rsidRPr="007875CF">
        <w:rPr>
          <w:rStyle w:val="Emphasis"/>
        </w:rPr>
        <w:t>small</w:t>
      </w:r>
      <w:r w:rsidRPr="007875CF">
        <w:rPr>
          <w:rStyle w:val="StyleUnderline"/>
        </w:rPr>
        <w:t xml:space="preserve">' nuclear war between </w:t>
      </w:r>
      <w:r w:rsidRPr="007875CF">
        <w:rPr>
          <w:rStyle w:val="Emphasis"/>
        </w:rPr>
        <w:t>India</w:t>
      </w:r>
      <w:r w:rsidRPr="007875CF">
        <w:rPr>
          <w:rStyle w:val="StyleUnderline"/>
        </w:rPr>
        <w:t xml:space="preserve"> and </w:t>
      </w:r>
      <w:r w:rsidRPr="007875CF">
        <w:rPr>
          <w:rStyle w:val="Emphasis"/>
        </w:rPr>
        <w:t>Pakistan</w:t>
      </w:r>
      <w:r w:rsidRPr="007875CF">
        <w:rPr>
          <w:rStyle w:val="StyleUnderline"/>
        </w:rPr>
        <w:t xml:space="preserve">, with each country detonating </w:t>
      </w:r>
      <w:r w:rsidRPr="00BE7216">
        <w:rPr>
          <w:rStyle w:val="Emphasis"/>
          <w:highlight w:val="cyan"/>
        </w:rPr>
        <w:t>50</w:t>
      </w:r>
      <w:r w:rsidRPr="007875CF">
        <w:rPr>
          <w:rStyle w:val="Emphasis"/>
        </w:rPr>
        <w:t xml:space="preserve"> Hiroshima-size</w:t>
      </w:r>
      <w:r w:rsidRPr="007875CF">
        <w:rPr>
          <w:sz w:val="16"/>
        </w:rPr>
        <w:t xml:space="preserve"> atom </w:t>
      </w:r>
      <w:r w:rsidRPr="00BE7216">
        <w:rPr>
          <w:rStyle w:val="StyleUnderline"/>
          <w:highlight w:val="cyan"/>
        </w:rPr>
        <w:t>bombs</w:t>
      </w:r>
      <w:r w:rsidRPr="007875CF">
        <w:rPr>
          <w:rStyle w:val="StyleUnderline"/>
        </w:rPr>
        <w:t xml:space="preserve"> – only about </w:t>
      </w:r>
      <w:r w:rsidRPr="007875CF">
        <w:rPr>
          <w:rStyle w:val="Emphasis"/>
        </w:rPr>
        <w:t>0.03 percent</w:t>
      </w:r>
      <w:r w:rsidRPr="007875CF">
        <w:rPr>
          <w:rStyle w:val="StyleUnderline"/>
        </w:rPr>
        <w:t xml:space="preserve"> of the global</w:t>
      </w:r>
      <w:r w:rsidRPr="007875CF">
        <w:rPr>
          <w:sz w:val="16"/>
        </w:rPr>
        <w:t xml:space="preserve"> nuclear </w:t>
      </w:r>
      <w:r w:rsidRPr="007875CF">
        <w:rPr>
          <w:rStyle w:val="StyleUnderline"/>
        </w:rPr>
        <w:t>arsenal's</w:t>
      </w:r>
      <w:r w:rsidRPr="007875CF">
        <w:rPr>
          <w:sz w:val="16"/>
        </w:rPr>
        <w:t xml:space="preserve"> explosive </w:t>
      </w:r>
      <w:r w:rsidRPr="007875CF">
        <w:rPr>
          <w:rStyle w:val="StyleUnderline"/>
        </w:rPr>
        <w:t>power</w:t>
      </w:r>
      <w:r w:rsidRPr="007875CF">
        <w:rPr>
          <w:sz w:val="16"/>
        </w:rPr>
        <w:t xml:space="preserve"> – as airbursts in urban areas, </w:t>
      </w:r>
      <w:r w:rsidRPr="007875CF">
        <w:rPr>
          <w:rStyle w:val="StyleUnderline"/>
        </w:rPr>
        <w:t xml:space="preserve">could </w:t>
      </w:r>
      <w:r w:rsidRPr="00BE7216">
        <w:rPr>
          <w:rStyle w:val="StyleUnderline"/>
          <w:highlight w:val="cyan"/>
        </w:rPr>
        <w:t>produce</w:t>
      </w:r>
      <w:r w:rsidRPr="007875CF">
        <w:rPr>
          <w:sz w:val="16"/>
        </w:rPr>
        <w:t xml:space="preserve"> so much </w:t>
      </w:r>
      <w:r w:rsidRPr="007875CF">
        <w:rPr>
          <w:rStyle w:val="StyleUnderline"/>
        </w:rPr>
        <w:t xml:space="preserve">smoke that temperatures would fall below </w:t>
      </w:r>
      <w:r w:rsidRPr="007875CF">
        <w:rPr>
          <w:sz w:val="16"/>
        </w:rPr>
        <w:t xml:space="preserve">those of </w:t>
      </w:r>
      <w:r w:rsidRPr="007875CF">
        <w:rPr>
          <w:rStyle w:val="StyleUnderline"/>
        </w:rPr>
        <w:t>the</w:t>
      </w:r>
      <w:r w:rsidRPr="007875CF">
        <w:rPr>
          <w:sz w:val="16"/>
        </w:rPr>
        <w:t> </w:t>
      </w:r>
      <w:hyperlink r:id="rId24" w:tgtFrame="_blank" w:history="1">
        <w:r w:rsidRPr="007875CF">
          <w:rPr>
            <w:rStyle w:val="Hyperlink"/>
            <w:color w:val="000000"/>
            <w:sz w:val="16"/>
            <w:u w:val="single"/>
          </w:rPr>
          <w:t xml:space="preserve">Little </w:t>
        </w:r>
        <w:r w:rsidRPr="00BE7216">
          <w:rPr>
            <w:rStyle w:val="Emphasis"/>
            <w:color w:val="000000"/>
            <w:highlight w:val="cyan"/>
          </w:rPr>
          <w:t>Ice Age</w:t>
        </w:r>
      </w:hyperlink>
      <w:r w:rsidRPr="007875CF">
        <w:rPr>
          <w:sz w:val="16"/>
        </w:rPr>
        <w:t xml:space="preserve"> of the fourteenth to nineteenth centuries, shortening the growing season around the world and </w:t>
      </w:r>
      <w:r w:rsidRPr="007875CF">
        <w:rPr>
          <w:rStyle w:val="StyleUnderline"/>
        </w:rPr>
        <w:t>threatening the global food supply</w:t>
      </w:r>
      <w:r w:rsidRPr="007875CF">
        <w:rPr>
          <w:sz w:val="16"/>
        </w:rPr>
        <w:t xml:space="preserve">. Furthermore, </w:t>
      </w:r>
      <w:r w:rsidRPr="007875CF">
        <w:rPr>
          <w:rStyle w:val="StyleUnderline"/>
        </w:rPr>
        <w:t xml:space="preserve">there would be massive </w:t>
      </w:r>
      <w:r w:rsidRPr="00BE7216">
        <w:rPr>
          <w:rStyle w:val="Emphasis"/>
          <w:highlight w:val="cyan"/>
        </w:rPr>
        <w:t>ozone depletion</w:t>
      </w:r>
      <w:r w:rsidRPr="007875CF">
        <w:rPr>
          <w:sz w:val="16"/>
        </w:rPr>
        <w:t>, allowing more ultraviolet radiation to reach Earth's surface. Recent studies predict that agricultural production in parts of the United States and China would decline by about 20 percent for four years, and by 10 percent for a decade.</w:t>
      </w:r>
    </w:p>
    <w:p w14:paraId="2B0C43FA" w14:textId="77777777" w:rsidR="00EF3831" w:rsidRPr="007875CF" w:rsidRDefault="00EF3831" w:rsidP="00EF3831">
      <w:pPr>
        <w:rPr>
          <w:sz w:val="16"/>
        </w:rPr>
      </w:pPr>
      <w:r w:rsidRPr="007875CF">
        <w:rPr>
          <w:sz w:val="16"/>
        </w:rPr>
        <w:t>The bomb the United States dropped on Hiroshima Japan, known as </w:t>
      </w:r>
      <w:hyperlink r:id="rId25" w:tgtFrame="_blank" w:history="1">
        <w:r w:rsidRPr="007875CF">
          <w:rPr>
            <w:rStyle w:val="Hyperlink"/>
            <w:color w:val="000000"/>
            <w:sz w:val="16"/>
            <w:u w:val="single"/>
          </w:rPr>
          <w:t>Little Boy</w:t>
        </w:r>
      </w:hyperlink>
      <w:r w:rsidRPr="007875CF">
        <w:rPr>
          <w:sz w:val="16"/>
        </w:rPr>
        <w:t xml:space="preserve">, was an inefficient and essentially experimental design with a yield of around 15 kilotons. The reported </w:t>
      </w:r>
      <w:r w:rsidRPr="007875CF">
        <w:rPr>
          <w:rStyle w:val="StyleUnderline"/>
        </w:rPr>
        <w:t>results from </w:t>
      </w:r>
      <w:hyperlink r:id="rId26" w:tgtFrame="_blank" w:history="1">
        <w:r w:rsidRPr="007875CF">
          <w:rPr>
            <w:rStyle w:val="StyleUnderline"/>
            <w:color w:val="000000"/>
          </w:rPr>
          <w:t>Indian</w:t>
        </w:r>
      </w:hyperlink>
      <w:r w:rsidRPr="007875CF">
        <w:rPr>
          <w:rStyle w:val="StyleUnderline"/>
        </w:rPr>
        <w:t xml:space="preserve"> and Pakistani </w:t>
      </w:r>
      <w:r w:rsidRPr="007875CF">
        <w:rPr>
          <w:rStyle w:val="Emphasis"/>
        </w:rPr>
        <w:t>nuclear testing</w:t>
      </w:r>
      <w:r w:rsidRPr="007875CF">
        <w:rPr>
          <w:rStyle w:val="StyleUnderline"/>
        </w:rPr>
        <w:t> indicate</w:t>
      </w:r>
      <w:r w:rsidRPr="007875CF">
        <w:rPr>
          <w:sz w:val="16"/>
        </w:rPr>
        <w:t xml:space="preserve"> that </w:t>
      </w:r>
      <w:r w:rsidRPr="007875CF">
        <w:rPr>
          <w:rStyle w:val="StyleUnderline"/>
        </w:rPr>
        <w:t>both countries</w:t>
      </w:r>
      <w:r w:rsidRPr="007875CF">
        <w:rPr>
          <w:sz w:val="16"/>
        </w:rPr>
        <w:t xml:space="preserve"> can </w:t>
      </w:r>
      <w:r w:rsidRPr="007875CF">
        <w:rPr>
          <w:rStyle w:val="Emphasis"/>
        </w:rPr>
        <w:t>meet this threshold</w:t>
      </w:r>
      <w:r w:rsidRPr="007875CF">
        <w:rPr>
          <w:rStyle w:val="StyleUnderline"/>
        </w:rPr>
        <w:t xml:space="preserve"> and</w:t>
      </w:r>
      <w:r w:rsidRPr="007875CF">
        <w:rPr>
          <w:sz w:val="16"/>
        </w:rPr>
        <w:t xml:space="preserve"> both countries' </w:t>
      </w:r>
      <w:r w:rsidRPr="007875CF">
        <w:rPr>
          <w:rStyle w:val="StyleUnderline"/>
        </w:rPr>
        <w:t>weapons programs</w:t>
      </w:r>
      <w:r w:rsidRPr="007875CF">
        <w:rPr>
          <w:sz w:val="16"/>
        </w:rPr>
        <w:t xml:space="preserve"> have almost certainly </w:t>
      </w:r>
      <w:r w:rsidRPr="007875CF">
        <w:rPr>
          <w:rStyle w:val="StyleUnderline"/>
        </w:rPr>
        <w:t>matured in</w:t>
      </w:r>
      <w:r w:rsidRPr="007875CF">
        <w:rPr>
          <w:sz w:val="16"/>
        </w:rPr>
        <w:t xml:space="preserve"> the </w:t>
      </w:r>
      <w:r w:rsidRPr="007875CF">
        <w:rPr>
          <w:rStyle w:val="StyleUnderline"/>
        </w:rPr>
        <w:t>decades</w:t>
      </w:r>
      <w:r w:rsidRPr="007875CF">
        <w:rPr>
          <w:sz w:val="16"/>
        </w:rPr>
        <w:t xml:space="preserve"> since.</w:t>
      </w:r>
    </w:p>
    <w:p w14:paraId="109887BE" w14:textId="77777777" w:rsidR="00EF3831" w:rsidRPr="007875CF" w:rsidRDefault="00EF3831" w:rsidP="00EF3831">
      <w:pPr>
        <w:rPr>
          <w:sz w:val="16"/>
        </w:rPr>
      </w:pPr>
      <w:r w:rsidRPr="007875CF">
        <w:rPr>
          <w:sz w:val="16"/>
        </w:rPr>
        <w:t xml:space="preserve">In previous studies, </w:t>
      </w:r>
      <w:proofErr w:type="spellStart"/>
      <w:r w:rsidRPr="007875CF">
        <w:rPr>
          <w:sz w:val="16"/>
        </w:rPr>
        <w:t>Robcock</w:t>
      </w:r>
      <w:proofErr w:type="spellEnd"/>
      <w:r w:rsidRPr="007875CF">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7" w:tgtFrame="_blank" w:history="1">
        <w:r w:rsidRPr="007875CF">
          <w:rPr>
            <w:rStyle w:val="Hyperlink"/>
            <w:color w:val="000000"/>
            <w:sz w:val="16"/>
            <w:u w:val="single"/>
          </w:rPr>
          <w:t>at least 20 million people</w:t>
        </w:r>
      </w:hyperlink>
      <w:r w:rsidRPr="007875CF">
        <w:rPr>
          <w:sz w:val="16"/>
        </w:rPr>
        <w:t xml:space="preserve">. The </w:t>
      </w:r>
      <w:r w:rsidRPr="007875CF">
        <w:rPr>
          <w:rStyle w:val="Emphasis"/>
        </w:rPr>
        <w:t>second order</w:t>
      </w:r>
      <w:r w:rsidRPr="007875CF">
        <w:rPr>
          <w:rStyle w:val="StyleUnderline"/>
        </w:rPr>
        <w:t xml:space="preserve"> impacts would be even worse</w:t>
      </w:r>
      <w:r w:rsidRPr="007875CF">
        <w:rPr>
          <w:sz w:val="16"/>
        </w:rPr>
        <w:t xml:space="preserve"> in the years that followed. </w:t>
      </w:r>
    </w:p>
    <w:p w14:paraId="469C4729" w14:textId="77777777" w:rsidR="00EF3831" w:rsidRPr="007875CF" w:rsidRDefault="00EF3831" w:rsidP="00EF3831">
      <w:pPr>
        <w:rPr>
          <w:sz w:val="16"/>
        </w:rPr>
      </w:pPr>
      <w:r w:rsidRPr="007875CF">
        <w:rPr>
          <w:sz w:val="16"/>
        </w:rPr>
        <w:t xml:space="preserve">In 2014, Michael Mills and Julia Lee-Taylor, both then working at the federally-funded National Center for Atmospheric Research's (NCAR) Earth System Laboratory, authored another paper with </w:t>
      </w:r>
      <w:proofErr w:type="spellStart"/>
      <w:r w:rsidRPr="007875CF">
        <w:rPr>
          <w:sz w:val="16"/>
        </w:rPr>
        <w:t>Robcock</w:t>
      </w:r>
      <w:proofErr w:type="spellEnd"/>
      <w:r w:rsidRPr="007875CF">
        <w:rPr>
          <w:sz w:val="16"/>
        </w:rPr>
        <w:t xml:space="preserve"> and Toon. </w:t>
      </w:r>
      <w:r w:rsidRPr="007875CF">
        <w:rPr>
          <w:rStyle w:val="StyleUnderline"/>
        </w:rPr>
        <w:t>This </w:t>
      </w:r>
      <w:hyperlink r:id="rId28" w:tgtFrame="_blank" w:history="1">
        <w:r w:rsidRPr="007875CF">
          <w:rPr>
            <w:rStyle w:val="StyleUnderline"/>
            <w:color w:val="000000"/>
          </w:rPr>
          <w:t>study concluded</w:t>
        </w:r>
      </w:hyperlink>
      <w:r w:rsidRPr="007875CF">
        <w:rPr>
          <w:sz w:val="16"/>
        </w:rPr>
        <w:t xml:space="preserve"> again that </w:t>
      </w:r>
      <w:r w:rsidRPr="007875CF">
        <w:rPr>
          <w:rStyle w:val="StyleUnderline"/>
        </w:rPr>
        <w:t>detonation of 100</w:t>
      </w:r>
      <w:r w:rsidRPr="007875CF">
        <w:rPr>
          <w:sz w:val="16"/>
        </w:rPr>
        <w:t xml:space="preserve"> 15-kiloton yield </w:t>
      </w:r>
      <w:r w:rsidRPr="007875CF">
        <w:rPr>
          <w:rStyle w:val="StyleUnderline"/>
        </w:rPr>
        <w:t xml:space="preserve">bombs in a </w:t>
      </w:r>
      <w:r w:rsidRPr="00BE7216">
        <w:rPr>
          <w:rStyle w:val="Emphasis"/>
          <w:highlight w:val="cyan"/>
        </w:rPr>
        <w:t>purely regional</w:t>
      </w:r>
      <w:r w:rsidRPr="00BE7216">
        <w:rPr>
          <w:rStyle w:val="StyleUnderline"/>
          <w:highlight w:val="cyan"/>
        </w:rPr>
        <w:t xml:space="preserve"> conflict</w:t>
      </w:r>
      <w:r w:rsidRPr="007875CF">
        <w:rPr>
          <w:rStyle w:val="StyleUnderline"/>
        </w:rPr>
        <w:t xml:space="preserve"> would </w:t>
      </w:r>
      <w:r w:rsidRPr="00BE7216">
        <w:rPr>
          <w:rStyle w:val="StyleUnderline"/>
          <w:highlight w:val="cyan"/>
        </w:rPr>
        <w:t>result in</w:t>
      </w:r>
      <w:r w:rsidRPr="007875CF">
        <w:rPr>
          <w:rStyle w:val="StyleUnderline"/>
        </w:rPr>
        <w:t xml:space="preserve"> "multi-decadal </w:t>
      </w:r>
      <w:r w:rsidRPr="00BE7216">
        <w:rPr>
          <w:rStyle w:val="Emphasis"/>
          <w:highlight w:val="cyan"/>
        </w:rPr>
        <w:t>global cooling</w:t>
      </w:r>
      <w:r w:rsidRPr="00BE7216">
        <w:rPr>
          <w:rStyle w:val="StyleUnderline"/>
          <w:highlight w:val="cyan"/>
        </w:rPr>
        <w:t>" and</w:t>
      </w:r>
      <w:r w:rsidRPr="007875CF">
        <w:rPr>
          <w:rStyle w:val="StyleUnderline"/>
        </w:rPr>
        <w:t xml:space="preserve"> "would</w:t>
      </w:r>
      <w:r w:rsidRPr="007875CF">
        <w:rPr>
          <w:sz w:val="16"/>
        </w:rPr>
        <w:t xml:space="preserve"> put significant pressures on global food supplies and could </w:t>
      </w:r>
      <w:r w:rsidRPr="007875CF">
        <w:rPr>
          <w:rStyle w:val="StyleUnderline"/>
        </w:rPr>
        <w:t xml:space="preserve">trigger a global </w:t>
      </w:r>
      <w:r w:rsidRPr="00BE7216">
        <w:rPr>
          <w:rStyle w:val="Emphasis"/>
          <w:highlight w:val="cyan"/>
        </w:rPr>
        <w:t>nuclear famine</w:t>
      </w:r>
      <w:r w:rsidRPr="00BE7216">
        <w:rPr>
          <w:rStyle w:val="StyleUnderline"/>
          <w:highlight w:val="cyan"/>
        </w:rPr>
        <w:t>."</w:t>
      </w:r>
    </w:p>
    <w:p w14:paraId="7462C024" w14:textId="77777777" w:rsidR="00EF3831" w:rsidRPr="007875CF" w:rsidRDefault="00EF3831" w:rsidP="00EF3831">
      <w:pPr>
        <w:rPr>
          <w:sz w:val="16"/>
        </w:rPr>
      </w:pPr>
      <w:r w:rsidRPr="007875CF">
        <w:rPr>
          <w:sz w:val="16"/>
        </w:rPr>
        <w:t>It is important to note that</w:t>
      </w:r>
      <w:hyperlink r:id="rId29" w:anchor="Critical_response_to_the_more_modern_papers" w:tgtFrame="_blank" w:history="1">
        <w:r w:rsidRPr="007875CF">
          <w:rPr>
            <w:rStyle w:val="Hyperlink"/>
            <w:color w:val="000000"/>
            <w:sz w:val="16"/>
            <w:u w:val="single"/>
          </w:rPr>
          <w:t> critics have questioned</w:t>
        </w:r>
      </w:hyperlink>
      <w:r w:rsidRPr="007875CF">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0B721387" w14:textId="77777777" w:rsidR="00EF3831" w:rsidRPr="007875CF" w:rsidRDefault="00EF3831" w:rsidP="00EF3831">
      <w:pPr>
        <w:rPr>
          <w:sz w:val="16"/>
        </w:rPr>
      </w:pPr>
      <w:r w:rsidRPr="007875CF">
        <w:rPr>
          <w:sz w:val="16"/>
        </w:rPr>
        <w:t xml:space="preserve">The studies here do indicate significant impacts based on a relatively limited number of nuclear detonations of smaller yield devices, though. But even if </w:t>
      </w:r>
      <w:r w:rsidRPr="007875CF">
        <w:rPr>
          <w:rStyle w:val="StyleUnderline"/>
        </w:rPr>
        <w:t>the impacts</w:t>
      </w:r>
      <w:r w:rsidRPr="007875CF">
        <w:rPr>
          <w:sz w:val="16"/>
        </w:rPr>
        <w:t xml:space="preserve"> are less pronounced than projected in this particular scenario, they </w:t>
      </w:r>
      <w:r w:rsidRPr="007875CF">
        <w:rPr>
          <w:rStyle w:val="StyleUnderline"/>
        </w:rPr>
        <w:t>could be</w:t>
      </w:r>
      <w:r w:rsidRPr="007875CF">
        <w:rPr>
          <w:sz w:val="16"/>
        </w:rPr>
        <w:t xml:space="preserve"> far </w:t>
      </w:r>
      <w:r w:rsidRPr="007875CF">
        <w:rPr>
          <w:rStyle w:val="StyleUnderline"/>
        </w:rPr>
        <w:t>more severe if India and Pakistan</w:t>
      </w:r>
      <w:r w:rsidRPr="007875CF">
        <w:rPr>
          <w:sz w:val="16"/>
        </w:rPr>
        <w:t xml:space="preserve"> were to </w:t>
      </w:r>
      <w:r w:rsidRPr="007875CF">
        <w:rPr>
          <w:rStyle w:val="StyleUnderline"/>
        </w:rPr>
        <w:t>use a larger number weapons</w:t>
      </w:r>
      <w:r w:rsidRPr="007875CF">
        <w:rPr>
          <w:sz w:val="16"/>
        </w:rPr>
        <w:t xml:space="preserve"> and/</w:t>
      </w:r>
      <w:r w:rsidRPr="007875CF">
        <w:rPr>
          <w:rStyle w:val="StyleUnderline"/>
        </w:rPr>
        <w:t>or</w:t>
      </w:r>
      <w:r w:rsidRPr="007875CF">
        <w:rPr>
          <w:sz w:val="16"/>
        </w:rPr>
        <w:t xml:space="preserve"> ones of </w:t>
      </w:r>
      <w:r w:rsidRPr="007875CF">
        <w:rPr>
          <w:rStyle w:val="Emphasis"/>
        </w:rPr>
        <w:t>higher yields</w:t>
      </w:r>
      <w:r w:rsidRPr="007875CF">
        <w:rPr>
          <w:rStyle w:val="StyleUnderline"/>
        </w:rPr>
        <w:t>, which both belligerents readily have</w:t>
      </w:r>
      <w:r w:rsidRPr="007875CF">
        <w:rPr>
          <w:sz w:val="16"/>
        </w:rPr>
        <w:t>. </w:t>
      </w:r>
    </w:p>
    <w:p w14:paraId="3263CBA1" w14:textId="77777777" w:rsidR="00EF3831" w:rsidRPr="007875CF" w:rsidRDefault="00EF3831" w:rsidP="00EF3831">
      <w:pPr>
        <w:rPr>
          <w:sz w:val="16"/>
        </w:rPr>
      </w:pPr>
      <w:r w:rsidRPr="007875CF">
        <w:rPr>
          <w:sz w:val="16"/>
        </w:rPr>
        <w:lastRenderedPageBreak/>
        <w:t xml:space="preserve">In addition, </w:t>
      </w:r>
      <w:r w:rsidRPr="007875CF">
        <w:rPr>
          <w:rStyle w:val="StyleUnderline"/>
        </w:rPr>
        <w:t xml:space="preserve">Nuclear Winter is just </w:t>
      </w:r>
      <w:r w:rsidRPr="007875CF">
        <w:rPr>
          <w:rStyle w:val="Emphasis"/>
        </w:rPr>
        <w:t>one</w:t>
      </w:r>
      <w:r w:rsidRPr="007875CF">
        <w:rPr>
          <w:rStyle w:val="StyleUnderline"/>
        </w:rPr>
        <w:t xml:space="preserve"> of the</w:t>
      </w:r>
      <w:r w:rsidRPr="007875CF">
        <w:rPr>
          <w:sz w:val="16"/>
        </w:rPr>
        <w:t xml:space="preserve"> potential </w:t>
      </w:r>
      <w:r w:rsidRPr="007875CF">
        <w:rPr>
          <w:rStyle w:val="StyleUnderline"/>
        </w:rPr>
        <w:t>things that might happen following a nuclear exchange</w:t>
      </w:r>
      <w:r w:rsidRPr="007875CF">
        <w:rPr>
          <w:sz w:val="16"/>
        </w:rPr>
        <w:t xml:space="preserve"> between the longtime foes. </w:t>
      </w:r>
      <w:r w:rsidRPr="007875CF">
        <w:rPr>
          <w:rStyle w:val="StyleUnderline"/>
        </w:rPr>
        <w:t xml:space="preserve">A </w:t>
      </w:r>
      <w:r w:rsidRPr="00BE7216">
        <w:rPr>
          <w:rStyle w:val="StyleUnderline"/>
          <w:highlight w:val="cyan"/>
        </w:rPr>
        <w:t>detonation</w:t>
      </w:r>
      <w:r w:rsidRPr="007875CF">
        <w:rPr>
          <w:rStyle w:val="StyleUnderline"/>
        </w:rPr>
        <w:t xml:space="preserve"> of </w:t>
      </w:r>
      <w:r w:rsidRPr="007875CF">
        <w:rPr>
          <w:rStyle w:val="Emphasis"/>
        </w:rPr>
        <w:t>dozens</w:t>
      </w:r>
      <w:r w:rsidRPr="007875CF">
        <w:rPr>
          <w:rStyle w:val="StyleUnderline"/>
        </w:rPr>
        <w:t xml:space="preserve"> of nuclear weapons, </w:t>
      </w:r>
      <w:r w:rsidRPr="007875CF">
        <w:rPr>
          <w:rStyle w:val="Emphasis"/>
        </w:rPr>
        <w:t>even small ones</w:t>
      </w:r>
      <w:r w:rsidRPr="007875CF">
        <w:rPr>
          <w:rStyle w:val="StyleUnderline"/>
        </w:rPr>
        <w:t xml:space="preserve">, would </w:t>
      </w:r>
      <w:r w:rsidRPr="00BE7216">
        <w:rPr>
          <w:rStyle w:val="StyleUnderline"/>
          <w:highlight w:val="cyan"/>
        </w:rPr>
        <w:t>throw</w:t>
      </w:r>
      <w:r w:rsidRPr="007875CF">
        <w:rPr>
          <w:sz w:val="16"/>
        </w:rPr>
        <w:t xml:space="preserve"> hazardous nuclear </w:t>
      </w:r>
      <w:r w:rsidRPr="00BE7216">
        <w:rPr>
          <w:rStyle w:val="StyleUnderline"/>
          <w:highlight w:val="cyan"/>
        </w:rPr>
        <w:t>fallout </w:t>
      </w:r>
      <w:hyperlink r:id="rId30" w:tgtFrame="_blank" w:history="1">
        <w:r w:rsidRPr="00BE7216">
          <w:rPr>
            <w:rStyle w:val="Emphasis"/>
            <w:color w:val="000000"/>
            <w:highlight w:val="cyan"/>
          </w:rPr>
          <w:t>into the air</w:t>
        </w:r>
      </w:hyperlink>
      <w:r w:rsidRPr="007875CF">
        <w:rPr>
          <w:rStyle w:val="StyleUnderline"/>
        </w:rPr>
        <w:t> that</w:t>
      </w:r>
      <w:r w:rsidRPr="007875CF">
        <w:rPr>
          <w:sz w:val="16"/>
        </w:rPr>
        <w:t xml:space="preserve">, depending on the weather pattern, </w:t>
      </w:r>
      <w:r w:rsidRPr="007875CF">
        <w:rPr>
          <w:rStyle w:val="StyleUnderline"/>
        </w:rPr>
        <w:t xml:space="preserve">could </w:t>
      </w:r>
      <w:r w:rsidRPr="007875CF">
        <w:rPr>
          <w:rStyle w:val="Emphasis"/>
        </w:rPr>
        <w:t>carry</w:t>
      </w:r>
      <w:r w:rsidRPr="007875CF">
        <w:rPr>
          <w:sz w:val="16"/>
        </w:rPr>
        <w:t xml:space="preserve"> that </w:t>
      </w:r>
      <w:r w:rsidRPr="007875CF">
        <w:rPr>
          <w:rStyle w:val="Emphasis"/>
        </w:rPr>
        <w:t>material</w:t>
      </w:r>
      <w:r w:rsidRPr="007875CF">
        <w:rPr>
          <w:sz w:val="16"/>
        </w:rPr>
        <w:t> </w:t>
      </w:r>
      <w:hyperlink r:id="rId31" w:anchor="nukemap" w:tgtFrame="_blank" w:history="1">
        <w:r w:rsidRPr="007875CF">
          <w:rPr>
            <w:rStyle w:val="Hyperlink"/>
            <w:color w:val="000000"/>
            <w:sz w:val="16"/>
            <w:u w:val="single"/>
          </w:rPr>
          <w:t>far and wide</w:t>
        </w:r>
      </w:hyperlink>
      <w:r w:rsidRPr="007875CF">
        <w:rPr>
          <w:sz w:val="16"/>
        </w:rPr>
        <w:t>, causing both near- and short-term health impacts. The various </w:t>
      </w:r>
      <w:hyperlink r:id="rId32" w:tgtFrame="_blank" w:history="1">
        <w:r w:rsidRPr="007875CF">
          <w:rPr>
            <w:rStyle w:val="Hyperlink"/>
            <w:color w:val="000000"/>
            <w:sz w:val="16"/>
            <w:u w:val="single"/>
          </w:rPr>
          <w:t>ground zeroes</w:t>
        </w:r>
      </w:hyperlink>
      <w:r w:rsidRPr="007875CF">
        <w:rPr>
          <w:sz w:val="16"/>
        </w:rPr>
        <w:t> themselves would be irritated and potentially hazardous for many years to come.</w:t>
      </w:r>
    </w:p>
    <w:p w14:paraId="3987B20F" w14:textId="77777777" w:rsidR="00EF3831" w:rsidRPr="007875CF" w:rsidRDefault="00EF3831" w:rsidP="00EF3831">
      <w:pPr>
        <w:rPr>
          <w:sz w:val="16"/>
        </w:rPr>
      </w:pPr>
      <w:r w:rsidRPr="007875CF">
        <w:rPr>
          <w:sz w:val="16"/>
        </w:rPr>
        <w:t xml:space="preserve">Depending on where the detonations occur, </w:t>
      </w:r>
      <w:r w:rsidRPr="007875CF">
        <w:rPr>
          <w:rStyle w:val="StyleUnderline"/>
        </w:rPr>
        <w:t>a nuclear exchange could</w:t>
      </w:r>
      <w:r w:rsidRPr="007875CF">
        <w:rPr>
          <w:sz w:val="16"/>
        </w:rPr>
        <w:t xml:space="preserve"> potentially </w:t>
      </w:r>
      <w:r w:rsidRPr="007875CF">
        <w:rPr>
          <w:rStyle w:val="StyleUnderline"/>
        </w:rPr>
        <w:t>cut</w:t>
      </w:r>
      <w:r w:rsidRPr="007875CF">
        <w:rPr>
          <w:sz w:val="16"/>
        </w:rPr>
        <w:t xml:space="preserve"> people </w:t>
      </w:r>
      <w:r w:rsidRPr="007875CF">
        <w:rPr>
          <w:rStyle w:val="StyleUnderline"/>
        </w:rPr>
        <w:t>off</w:t>
      </w:r>
      <w:r w:rsidRPr="007875CF">
        <w:rPr>
          <w:sz w:val="16"/>
        </w:rPr>
        <w:t xml:space="preserve"> from critical </w:t>
      </w:r>
      <w:r w:rsidRPr="007875CF">
        <w:rPr>
          <w:rStyle w:val="Emphasis"/>
        </w:rPr>
        <w:t>water</w:t>
      </w:r>
      <w:r w:rsidRPr="007875CF">
        <w:rPr>
          <w:rStyle w:val="StyleUnderline"/>
        </w:rPr>
        <w:t xml:space="preserve"> and </w:t>
      </w:r>
      <w:r w:rsidRPr="007875CF">
        <w:rPr>
          <w:rStyle w:val="Emphasis"/>
        </w:rPr>
        <w:t>food</w:t>
      </w:r>
      <w:r w:rsidRPr="007875CF">
        <w:rPr>
          <w:rStyle w:val="StyleUnderline"/>
        </w:rPr>
        <w:t xml:space="preserve"> supplies</w:t>
      </w:r>
      <w:r w:rsidRPr="007875CF">
        <w:rPr>
          <w:sz w:val="16"/>
        </w:rPr>
        <w:t>, putting increased and potentially unsustainable strains on uncontaminated areas.  After the Chernobyl nuclear power plant, situated in Ukraine, </w:t>
      </w:r>
      <w:hyperlink r:id="rId33" w:tgtFrame="_blank" w:history="1">
        <w:r w:rsidRPr="007875CF">
          <w:rPr>
            <w:rStyle w:val="Hyperlink"/>
            <w:color w:val="000000"/>
            <w:sz w:val="16"/>
            <w:u w:val="single"/>
          </w:rPr>
          <w:t>melted down and exploded</w:t>
        </w:r>
      </w:hyperlink>
      <w:r w:rsidRPr="007875CF">
        <w:rPr>
          <w:sz w:val="16"/>
        </w:rPr>
        <w:t> in 1986, authorities established a 1,000 square mile restricted access "</w:t>
      </w:r>
      <w:hyperlink r:id="rId34" w:tgtFrame="_blank" w:history="1">
        <w:r w:rsidRPr="007875CF">
          <w:rPr>
            <w:rStyle w:val="Hyperlink"/>
            <w:color w:val="000000"/>
            <w:sz w:val="16"/>
            <w:u w:val="single"/>
          </w:rPr>
          <w:t>exclusion zone</w:t>
        </w:r>
      </w:hyperlink>
      <w:r w:rsidRPr="007875CF">
        <w:rPr>
          <w:sz w:val="16"/>
        </w:rPr>
        <w:t>" that remains in place today. </w:t>
      </w:r>
    </w:p>
    <w:p w14:paraId="25C6C9BC" w14:textId="77777777" w:rsidR="00EF3831" w:rsidRPr="007875CF" w:rsidRDefault="00EF3831" w:rsidP="00EF3831">
      <w:pPr>
        <w:rPr>
          <w:sz w:val="16"/>
        </w:rPr>
      </w:pPr>
      <w:r w:rsidRPr="007875CF">
        <w:rPr>
          <w:rStyle w:val="StyleUnderline"/>
        </w:rPr>
        <w:t>There would</w:t>
      </w:r>
      <w:r w:rsidRPr="007875CF">
        <w:rPr>
          <w:sz w:val="16"/>
        </w:rPr>
        <w:t xml:space="preserve"> also </w:t>
      </w:r>
      <w:r w:rsidRPr="007875CF">
        <w:rPr>
          <w:rStyle w:val="StyleUnderline"/>
        </w:rPr>
        <w:t>be</w:t>
      </w:r>
      <w:r w:rsidRPr="007875CF">
        <w:rPr>
          <w:sz w:val="16"/>
        </w:rPr>
        <w:t xml:space="preserve"> a </w:t>
      </w:r>
      <w:r w:rsidRPr="007875CF">
        <w:rPr>
          <w:rStyle w:val="StyleUnderline"/>
        </w:rPr>
        <w:t>major</w:t>
      </w:r>
      <w:r w:rsidRPr="007875CF">
        <w:rPr>
          <w:sz w:val="16"/>
        </w:rPr>
        <w:t xml:space="preserve"> danger of </w:t>
      </w:r>
      <w:r w:rsidRPr="00BE7216">
        <w:rPr>
          <w:rStyle w:val="Emphasis"/>
          <w:highlight w:val="cyan"/>
        </w:rPr>
        <w:t>second-order</w:t>
      </w:r>
      <w:r w:rsidRPr="007875CF">
        <w:rPr>
          <w:rStyle w:val="StyleUnderline"/>
        </w:rPr>
        <w:t xml:space="preserve"> "spillover" </w:t>
      </w:r>
      <w:r w:rsidRPr="00BE7216">
        <w:rPr>
          <w:rStyle w:val="Emphasis"/>
          <w:highlight w:val="cyan"/>
        </w:rPr>
        <w:t>effects</w:t>
      </w:r>
      <w:r w:rsidRPr="007875CF">
        <w:rPr>
          <w:rStyle w:val="StyleUnderline"/>
        </w:rPr>
        <w:t>, as individuals fled</w:t>
      </w:r>
      <w:r w:rsidRPr="007875CF">
        <w:rPr>
          <w:sz w:val="16"/>
        </w:rPr>
        <w:t xml:space="preserve"> affected </w:t>
      </w:r>
      <w:r w:rsidRPr="007875CF">
        <w:rPr>
          <w:rStyle w:val="StyleUnderline"/>
        </w:rPr>
        <w:t xml:space="preserve">areas, putting </w:t>
      </w:r>
      <w:r w:rsidRPr="007875CF">
        <w:rPr>
          <w:rStyle w:val="Emphasis"/>
        </w:rPr>
        <w:t>economic</w:t>
      </w:r>
      <w:r w:rsidRPr="007875CF">
        <w:rPr>
          <w:rStyle w:val="StyleUnderline"/>
        </w:rPr>
        <w:t xml:space="preserve"> and </w:t>
      </w:r>
      <w:r w:rsidRPr="007875CF">
        <w:rPr>
          <w:rStyle w:val="Emphasis"/>
        </w:rPr>
        <w:t>political strains</w:t>
      </w:r>
      <w:r w:rsidRPr="007875CF">
        <w:rPr>
          <w:rStyle w:val="StyleUnderline"/>
        </w:rPr>
        <w:t xml:space="preserve"> on neighboring regions. This could </w:t>
      </w:r>
      <w:r w:rsidRPr="00BE7216">
        <w:rPr>
          <w:rStyle w:val="Emphasis"/>
          <w:highlight w:val="cyan"/>
        </w:rPr>
        <w:t>inflame</w:t>
      </w:r>
      <w:r w:rsidRPr="007875CF">
        <w:rPr>
          <w:rStyle w:val="StyleUnderline"/>
        </w:rPr>
        <w:t xml:space="preserve"> existing </w:t>
      </w:r>
      <w:r w:rsidRPr="00BE7216">
        <w:rPr>
          <w:rStyle w:val="StyleUnderline"/>
          <w:highlight w:val="cyan"/>
        </w:rPr>
        <w:t>tensions</w:t>
      </w:r>
      <w:r w:rsidRPr="007875CF">
        <w:rPr>
          <w:rStyle w:val="StyleUnderline"/>
        </w:rPr>
        <w:t xml:space="preserve"> </w:t>
      </w:r>
      <w:r w:rsidRPr="007875CF">
        <w:rPr>
          <w:rStyle w:val="Emphasis"/>
        </w:rPr>
        <w:t>not directly related</w:t>
      </w:r>
      <w:r w:rsidRPr="007875CF">
        <w:rPr>
          <w:rStyle w:val="StyleUnderline"/>
        </w:rPr>
        <w:t xml:space="preserve"> to</w:t>
      </w:r>
      <w:r w:rsidRPr="007875CF">
        <w:rPr>
          <w:sz w:val="16"/>
        </w:rPr>
        <w:t xml:space="preserve"> the inter-state </w:t>
      </w:r>
      <w:r w:rsidRPr="007875CF">
        <w:rPr>
          <w:rStyle w:val="StyleUnderline"/>
        </w:rPr>
        <w:t>conflict between India or Pakistan or lead to all new</w:t>
      </w:r>
      <w:r w:rsidRPr="007875CF">
        <w:rPr>
          <w:sz w:val="16"/>
        </w:rPr>
        <w:t xml:space="preserve"> and potentially </w:t>
      </w:r>
      <w:r w:rsidRPr="007875CF">
        <w:rPr>
          <w:rStyle w:val="Emphasis"/>
        </w:rPr>
        <w:t>violent competition</w:t>
      </w:r>
      <w:r w:rsidRPr="007875CF">
        <w:rPr>
          <w:rStyle w:val="StyleUnderline"/>
        </w:rPr>
        <w:t xml:space="preserve"> for</w:t>
      </w:r>
      <w:r w:rsidRPr="007875CF">
        <w:rPr>
          <w:sz w:val="16"/>
        </w:rPr>
        <w:t xml:space="preserve"> what might already be </w:t>
      </w:r>
      <w:r w:rsidRPr="007875CF">
        <w:rPr>
          <w:rStyle w:val="Emphasis"/>
        </w:rPr>
        <w:t>limited resources</w:t>
      </w:r>
      <w:r w:rsidRPr="007875CF">
        <w:rPr>
          <w:rStyle w:val="StyleUnderline"/>
        </w:rPr>
        <w:t>. India</w:t>
      </w:r>
      <w:r w:rsidRPr="007875CF">
        <w:rPr>
          <w:sz w:val="16"/>
        </w:rPr>
        <w:t xml:space="preserve"> has </w:t>
      </w:r>
      <w:r w:rsidRPr="007875CF">
        <w:rPr>
          <w:rStyle w:val="StyleUnderline"/>
        </w:rPr>
        <w:t>already threatened to </w:t>
      </w:r>
      <w:proofErr w:type="spellStart"/>
      <w:r w:rsidR="00737617">
        <w:rPr>
          <w:rStyle w:val="Emphasis"/>
          <w:color w:val="000000"/>
        </w:rPr>
        <w:fldChar w:fldCharType="begin"/>
      </w:r>
      <w:r w:rsidR="00737617">
        <w:rPr>
          <w:rStyle w:val="Emphasis"/>
          <w:color w:val="000000"/>
        </w:rPr>
        <w:instrText xml:space="preserve"> HYPERLINK "https://www.nytimes.com/2019/02/21/world/asia/india-pakistan-water-kashmir.html" \t "_blank" </w:instrText>
      </w:r>
      <w:r w:rsidR="00737617">
        <w:rPr>
          <w:rStyle w:val="Emphasis"/>
          <w:color w:val="000000"/>
        </w:rPr>
        <w:fldChar w:fldCharType="separate"/>
      </w:r>
      <w:r w:rsidRPr="007875CF">
        <w:rPr>
          <w:rStyle w:val="Emphasis"/>
          <w:color w:val="000000"/>
        </w:rPr>
        <w:t>weaponize</w:t>
      </w:r>
      <w:proofErr w:type="spellEnd"/>
      <w:r w:rsidRPr="007875CF">
        <w:rPr>
          <w:rStyle w:val="Emphasis"/>
          <w:color w:val="000000"/>
        </w:rPr>
        <w:t xml:space="preserve"> water</w:t>
      </w:r>
      <w:r w:rsidRPr="007875CF">
        <w:rPr>
          <w:rStyle w:val="StyleUnderline"/>
          <w:color w:val="000000"/>
        </w:rPr>
        <w:t xml:space="preserve"> access</w:t>
      </w:r>
      <w:r w:rsidR="00737617">
        <w:rPr>
          <w:rStyle w:val="StyleUnderline"/>
          <w:color w:val="000000"/>
        </w:rPr>
        <w:fldChar w:fldCharType="end"/>
      </w:r>
      <w:r w:rsidRPr="007875CF">
        <w:rPr>
          <w:rStyle w:val="StyleUnderline"/>
        </w:rPr>
        <w:t> in its</w:t>
      </w:r>
      <w:r w:rsidRPr="007875CF">
        <w:rPr>
          <w:sz w:val="16"/>
        </w:rPr>
        <w:t xml:space="preserve"> latest </w:t>
      </w:r>
      <w:r w:rsidRPr="007875CF">
        <w:rPr>
          <w:rStyle w:val="StyleUnderline"/>
        </w:rPr>
        <w:t>spat with the Pakistanis</w:t>
      </w:r>
      <w:r w:rsidRPr="007875CF">
        <w:rPr>
          <w:sz w:val="16"/>
        </w:rPr>
        <w:t>.</w:t>
      </w:r>
    </w:p>
    <w:p w14:paraId="5635F46E" w14:textId="77777777" w:rsidR="00EF3831" w:rsidRPr="007875CF" w:rsidRDefault="00EF3831" w:rsidP="00EF3831">
      <w:pPr>
        <w:rPr>
          <w:sz w:val="16"/>
        </w:rPr>
      </w:pPr>
      <w:r w:rsidRPr="007875CF">
        <w:rPr>
          <w:rStyle w:val="StyleUnderline"/>
        </w:rPr>
        <w:t>Any</w:t>
      </w:r>
      <w:r w:rsidRPr="007875CF">
        <w:rPr>
          <w:sz w:val="16"/>
        </w:rPr>
        <w:t xml:space="preserve"> serious </w:t>
      </w:r>
      <w:r w:rsidRPr="007875CF">
        <w:rPr>
          <w:rStyle w:val="StyleUnderline"/>
        </w:rPr>
        <w:t>impacts on food and water</w:t>
      </w:r>
      <w:r w:rsidRPr="007875CF">
        <w:rPr>
          <w:sz w:val="16"/>
        </w:rPr>
        <w:t xml:space="preserve"> supplies,</w:t>
      </w:r>
      <w:r w:rsidRPr="007875CF">
        <w:rPr>
          <w:rStyle w:val="StyleUnderline"/>
        </w:rPr>
        <w:t xml:space="preserve"> or</w:t>
      </w:r>
      <w:r w:rsidRPr="007875CF">
        <w:rPr>
          <w:sz w:val="16"/>
        </w:rPr>
        <w:t xml:space="preserve"> other </w:t>
      </w:r>
      <w:r w:rsidRPr="007875CF">
        <w:rPr>
          <w:rStyle w:val="StyleUnderline"/>
        </w:rPr>
        <w:t>economic upheavals</w:t>
      </w:r>
      <w:r w:rsidRPr="007875CF">
        <w:rPr>
          <w:sz w:val="16"/>
        </w:rPr>
        <w:t xml:space="preserve"> as a direct or indirect result of the conflict, </w:t>
      </w:r>
      <w:r w:rsidRPr="007875CF">
        <w:rPr>
          <w:rStyle w:val="StyleUnderline"/>
        </w:rPr>
        <w:t xml:space="preserve">would have </w:t>
      </w:r>
      <w:r w:rsidRPr="00BE7216">
        <w:rPr>
          <w:rStyle w:val="Emphasis"/>
          <w:highlight w:val="cyan"/>
        </w:rPr>
        <w:t>cascading impact</w:t>
      </w:r>
      <w:r w:rsidRPr="007875CF">
        <w:rPr>
          <w:rStyle w:val="StyleUnderline"/>
        </w:rPr>
        <w:t xml:space="preserve"> across </w:t>
      </w:r>
      <w:r w:rsidRPr="007875CF">
        <w:rPr>
          <w:rStyle w:val="Emphasis"/>
        </w:rPr>
        <w:t>South Asia</w:t>
      </w:r>
      <w:r w:rsidRPr="007875CF">
        <w:rPr>
          <w:sz w:val="16"/>
        </w:rPr>
        <w:t xml:space="preserve"> and beyond, as well. The very threat of a potential India-Pakistan war of any kind already caused </w:t>
      </w:r>
      <w:hyperlink r:id="rId35" w:tgtFrame="_blank" w:history="1">
        <w:r w:rsidRPr="007875CF">
          <w:rPr>
            <w:rStyle w:val="Hyperlink"/>
            <w:color w:val="000000"/>
            <w:sz w:val="16"/>
            <w:u w:val="single"/>
          </w:rPr>
          <w:t>some negative reactions</w:t>
        </w:r>
      </w:hyperlink>
      <w:r w:rsidRPr="007875CF">
        <w:rPr>
          <w:sz w:val="16"/>
        </w:rPr>
        <w:t xml:space="preserve"> in regional financial markets. Those </w:t>
      </w:r>
      <w:r w:rsidRPr="007875CF">
        <w:rPr>
          <w:rStyle w:val="StyleUnderline"/>
        </w:rPr>
        <w:t xml:space="preserve">markets would </w:t>
      </w:r>
      <w:r w:rsidRPr="007875CF">
        <w:rPr>
          <w:rStyle w:val="Emphasis"/>
        </w:rPr>
        <w:t>certainly collapse</w:t>
      </w:r>
      <w:r w:rsidRPr="007875CF">
        <w:rPr>
          <w:rStyle w:val="StyleUnderline"/>
        </w:rPr>
        <w:t xml:space="preserve"> after</w:t>
      </w:r>
      <w:r w:rsidRPr="007875CF">
        <w:rPr>
          <w:sz w:val="16"/>
        </w:rPr>
        <w:t xml:space="preserve"> an unprecedented </w:t>
      </w:r>
      <w:r w:rsidRPr="007875CF">
        <w:rPr>
          <w:rStyle w:val="StyleUnderline"/>
        </w:rPr>
        <w:t>nuclear exchange</w:t>
      </w:r>
      <w:r w:rsidRPr="007875CF">
        <w:rPr>
          <w:sz w:val="16"/>
        </w:rPr>
        <w:t xml:space="preserve"> actually occurred, and that is before the long-term physical impacts of such an event would even manifest themselves. </w:t>
      </w:r>
    </w:p>
    <w:p w14:paraId="6EEF1692" w14:textId="77777777" w:rsidR="00EF3831" w:rsidRPr="007875CF" w:rsidRDefault="00EF3831" w:rsidP="00EF3831">
      <w:pPr>
        <w:rPr>
          <w:sz w:val="8"/>
          <w:szCs w:val="8"/>
        </w:rPr>
      </w:pPr>
      <w:r w:rsidRPr="007875CF">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6541CD7B" w14:textId="77777777" w:rsidR="00EF3831" w:rsidRPr="007875CF" w:rsidRDefault="00EF3831" w:rsidP="00EF3831">
      <w:pPr>
        <w:rPr>
          <w:sz w:val="8"/>
          <w:szCs w:val="8"/>
        </w:rPr>
      </w:pPr>
      <w:r w:rsidRPr="007875CF">
        <w:rPr>
          <w:sz w:val="8"/>
          <w:szCs w:val="8"/>
        </w:rPr>
        <w:t>How great is the risk?</w:t>
      </w:r>
    </w:p>
    <w:p w14:paraId="2874DDFF" w14:textId="77777777" w:rsidR="00EF3831" w:rsidRPr="007875CF" w:rsidRDefault="00EF3831" w:rsidP="00EF3831">
      <w:pPr>
        <w:rPr>
          <w:sz w:val="8"/>
          <w:szCs w:val="8"/>
        </w:rPr>
      </w:pPr>
      <w:r w:rsidRPr="007875CF">
        <w:rPr>
          <w:sz w:val="8"/>
          <w:szCs w:val="8"/>
        </w:rPr>
        <w:t>So far, India and Pakistan have not made any clear indications that the fighting is close to crossing their nuclear thresholds. Pakistan's warnings about the </w:t>
      </w:r>
      <w:hyperlink r:id="rId36" w:tgtFrame="_blank" w:history="1">
        <w:r w:rsidRPr="007875CF">
          <w:rPr>
            <w:rStyle w:val="Hyperlink"/>
            <w:sz w:val="8"/>
            <w:szCs w:val="8"/>
          </w:rPr>
          <w:t>risks of escalation</w:t>
        </w:r>
      </w:hyperlink>
      <w:r w:rsidRPr="007875CF">
        <w:rPr>
          <w:sz w:val="8"/>
          <w:szCs w:val="8"/>
        </w:rPr>
        <w:t> seem more calculated to try and prompt India to back down.</w:t>
      </w:r>
    </w:p>
    <w:p w14:paraId="26755236" w14:textId="77777777" w:rsidR="00EF3831" w:rsidRPr="007875CF" w:rsidRDefault="00EF3831" w:rsidP="00EF3831">
      <w:pPr>
        <w:rPr>
          <w:sz w:val="8"/>
          <w:szCs w:val="8"/>
        </w:rPr>
      </w:pPr>
      <w:r w:rsidRPr="007875CF">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7DDF9B89" w14:textId="77777777" w:rsidR="00EF3831" w:rsidRPr="007875CF" w:rsidRDefault="00EF3831" w:rsidP="00EF3831">
      <w:pPr>
        <w:rPr>
          <w:sz w:val="8"/>
          <w:szCs w:val="8"/>
        </w:rPr>
      </w:pPr>
      <w:r w:rsidRPr="007875CF">
        <w:rPr>
          <w:sz w:val="8"/>
          <w:szCs w:val="8"/>
        </w:rPr>
        <w:t>Pakistan, however, does not have a no first use policy and has insisted on its right to employ nuclear weapons to defend itself even in the face of purely conventional threat. Pakistani officials have, in the past, </w:t>
      </w:r>
      <w:hyperlink r:id="rId37" w:tgtFrame="_blank" w:history="1">
        <w:r w:rsidRPr="007875CF">
          <w:rPr>
            <w:rStyle w:val="Hyperlink"/>
            <w:sz w:val="8"/>
            <w:szCs w:val="8"/>
          </w:rPr>
          <w:t>specifically cited this policy</w:t>
        </w:r>
      </w:hyperlink>
      <w:r w:rsidRPr="007875CF">
        <w:rPr>
          <w:sz w:val="8"/>
          <w:szCs w:val="8"/>
        </w:rPr>
        <w:t> as way of deterring India, which has a much larger and in some cases more advanced conventional force, and preventing larger wars.</w:t>
      </w:r>
    </w:p>
    <w:p w14:paraId="065EC046" w14:textId="77777777" w:rsidR="00EF3831" w:rsidRPr="007875CF" w:rsidRDefault="00EF3831" w:rsidP="00EF3831">
      <w:pPr>
        <w:rPr>
          <w:sz w:val="8"/>
          <w:szCs w:val="8"/>
        </w:rPr>
      </w:pPr>
      <w:r w:rsidRPr="007875CF">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C02E750" w14:textId="77777777" w:rsidR="00EF3831" w:rsidRDefault="00EF3831" w:rsidP="00EF3831">
      <w:pPr>
        <w:rPr>
          <w:sz w:val="16"/>
        </w:rPr>
      </w:pPr>
      <w:r w:rsidRPr="007875CF">
        <w:rPr>
          <w:rStyle w:val="StyleUnderline"/>
        </w:rPr>
        <w:t>We can only hope</w:t>
      </w:r>
      <w:r w:rsidRPr="007875CF">
        <w:rPr>
          <w:sz w:val="16"/>
        </w:rPr>
        <w:t xml:space="preserve"> that </w:t>
      </w:r>
      <w:r w:rsidRPr="007875CF">
        <w:rPr>
          <w:rStyle w:val="StyleUnderline"/>
        </w:rPr>
        <w:t>the two countries</w:t>
      </w:r>
      <w:r w:rsidRPr="007875CF">
        <w:rPr>
          <w:sz w:val="16"/>
        </w:rPr>
        <w:t xml:space="preserve"> will </w:t>
      </w:r>
      <w:r w:rsidRPr="007875CF">
        <w:rPr>
          <w:rStyle w:val="StyleUnderline"/>
        </w:rPr>
        <w:t>find a diplomatic solution</w:t>
      </w:r>
      <w:r w:rsidRPr="007875CF">
        <w:rPr>
          <w:sz w:val="16"/>
        </w:rPr>
        <w:t xml:space="preserve"> to this latest conflict </w:t>
      </w:r>
      <w:r w:rsidRPr="007875CF">
        <w:rPr>
          <w:rStyle w:val="StyleUnderline"/>
        </w:rPr>
        <w:t>and avoid any</w:t>
      </w:r>
      <w:r w:rsidRPr="007875CF">
        <w:rPr>
          <w:sz w:val="16"/>
        </w:rPr>
        <w:t xml:space="preserve"> further </w:t>
      </w:r>
      <w:r w:rsidRPr="007875CF">
        <w:rPr>
          <w:rStyle w:val="StyleUnderline"/>
        </w:rPr>
        <w:t>escalation. If things</w:t>
      </w:r>
      <w:r w:rsidRPr="007875CF">
        <w:rPr>
          <w:sz w:val="16"/>
        </w:rPr>
        <w:t xml:space="preserve"> were to </w:t>
      </w:r>
      <w:r w:rsidRPr="007875CF">
        <w:rPr>
          <w:rStyle w:val="Emphasis"/>
        </w:rPr>
        <w:t>spiral out of control</w:t>
      </w:r>
      <w:r w:rsidRPr="007875CF">
        <w:rPr>
          <w:rStyle w:val="StyleUnderline"/>
        </w:rPr>
        <w:t xml:space="preserve"> and lead to</w:t>
      </w:r>
      <w:r w:rsidRPr="007875CF">
        <w:rPr>
          <w:sz w:val="16"/>
        </w:rPr>
        <w:t xml:space="preserve"> the use of </w:t>
      </w:r>
      <w:r w:rsidRPr="007875CF">
        <w:rPr>
          <w:rStyle w:val="Emphasis"/>
        </w:rPr>
        <w:t>nuclear weapons</w:t>
      </w:r>
      <w:r w:rsidRPr="007875CF">
        <w:rPr>
          <w:rStyle w:val="StyleUnderline"/>
        </w:rPr>
        <w:t>, it would</w:t>
      </w:r>
      <w:r w:rsidRPr="007875CF">
        <w:rPr>
          <w:sz w:val="16"/>
        </w:rPr>
        <w:t xml:space="preserve"> be something that would </w:t>
      </w:r>
      <w:r w:rsidRPr="00BE7216">
        <w:rPr>
          <w:rStyle w:val="StyleUnderline"/>
          <w:highlight w:val="cyan"/>
        </w:rPr>
        <w:t xml:space="preserve">threaten </w:t>
      </w:r>
      <w:r w:rsidRPr="00BE7216">
        <w:rPr>
          <w:rStyle w:val="Emphasis"/>
          <w:highlight w:val="cyan"/>
        </w:rPr>
        <w:t>all of humanity</w:t>
      </w:r>
      <w:r w:rsidRPr="007875CF">
        <w:rPr>
          <w:sz w:val="16"/>
        </w:rPr>
        <w:t>.</w:t>
      </w:r>
    </w:p>
    <w:p w14:paraId="1670D682" w14:textId="77777777" w:rsidR="00EF3831" w:rsidRPr="007875CF" w:rsidRDefault="00EF3831" w:rsidP="00EF3831">
      <w:pPr>
        <w:rPr>
          <w:sz w:val="16"/>
        </w:rPr>
      </w:pPr>
    </w:p>
    <w:p w14:paraId="01E2092E" w14:textId="77777777" w:rsidR="00EF3831" w:rsidRPr="007875CF" w:rsidRDefault="00EF3831" w:rsidP="00EF3831">
      <w:pPr>
        <w:pStyle w:val="Heading4"/>
        <w:rPr>
          <w:rFonts w:cs="Calibri"/>
        </w:rPr>
      </w:pPr>
      <w:r>
        <w:t xml:space="preserve">2] </w:t>
      </w:r>
      <w:r w:rsidRPr="007875CF">
        <w:rPr>
          <w:rFonts w:cs="Calibri"/>
        </w:rPr>
        <w:t xml:space="preserve">The modern food system relies on </w:t>
      </w:r>
      <w:r w:rsidRPr="007875CF">
        <w:rPr>
          <w:rFonts w:cs="Calibri"/>
          <w:u w:val="single"/>
        </w:rPr>
        <w:t>satellites</w:t>
      </w:r>
      <w:r w:rsidRPr="007875CF">
        <w:rPr>
          <w:rFonts w:cs="Calibri"/>
        </w:rPr>
        <w:t xml:space="preserve">. Collapse triggers </w:t>
      </w:r>
      <w:r w:rsidRPr="007875CF">
        <w:rPr>
          <w:rFonts w:cs="Calibri"/>
          <w:u w:val="single"/>
        </w:rPr>
        <w:t>global shocks</w:t>
      </w:r>
      <w:r w:rsidRPr="007875CF">
        <w:rPr>
          <w:rFonts w:cs="Calibri"/>
        </w:rPr>
        <w:t xml:space="preserve"> to supply.</w:t>
      </w:r>
    </w:p>
    <w:p w14:paraId="5786D5EB" w14:textId="77777777" w:rsidR="00EF3831" w:rsidRPr="007875CF" w:rsidRDefault="00EF3831" w:rsidP="00EF3831">
      <w:r w:rsidRPr="007875CF">
        <w:rPr>
          <w:rStyle w:val="Style13ptBold"/>
        </w:rPr>
        <w:t>Tompkins 19</w:t>
      </w:r>
      <w:r w:rsidRPr="007875CF">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w:t>
      </w:r>
      <w:proofErr w:type="spellStart"/>
      <w:r w:rsidRPr="007875CF">
        <w:t>agri</w:t>
      </w:r>
      <w:proofErr w:type="spellEnd"/>
      <w:r w:rsidRPr="007875CF">
        <w:t xml:space="preserve">-food sector.; 3-18-2019; "Enabling the connected farm – the importance of satellite communications," Inmarsat, </w:t>
      </w:r>
      <w:hyperlink r:id="rId38" w:history="1">
        <w:r w:rsidRPr="007875CF">
          <w:rPr>
            <w:rStyle w:val="Hyperlink"/>
          </w:rPr>
          <w:t>https://www.inmarsat.com/blog/enabling-the-connected-farm-the-importance-of-satellite-communications/</w:t>
        </w:r>
      </w:hyperlink>
      <w:r w:rsidRPr="007875CF">
        <w:t xml:space="preserve">] </w:t>
      </w:r>
      <w:proofErr w:type="spellStart"/>
      <w:r w:rsidRPr="007875CF">
        <w:t>brett</w:t>
      </w:r>
      <w:proofErr w:type="spellEnd"/>
    </w:p>
    <w:p w14:paraId="6AC978A7" w14:textId="77777777" w:rsidR="00EF3831" w:rsidRPr="007875CF" w:rsidRDefault="00EF3831" w:rsidP="00EF3831">
      <w:pPr>
        <w:rPr>
          <w:sz w:val="12"/>
        </w:rPr>
      </w:pPr>
      <w:r w:rsidRPr="007875CF">
        <w:rPr>
          <w:rStyle w:val="StyleUnderline"/>
        </w:rPr>
        <w:t xml:space="preserve">The </w:t>
      </w:r>
      <w:proofErr w:type="spellStart"/>
      <w:r w:rsidRPr="007875CF">
        <w:rPr>
          <w:rStyle w:val="StyleUnderline"/>
        </w:rPr>
        <w:t>Agri</w:t>
      </w:r>
      <w:proofErr w:type="spellEnd"/>
      <w:r w:rsidRPr="007875CF">
        <w:rPr>
          <w:rStyle w:val="StyleUnderline"/>
        </w:rPr>
        <w:t>-Tech Revolution, Agriculture 4.0, the smart and connected farm</w:t>
      </w:r>
      <w:r w:rsidRPr="007875CF">
        <w:rPr>
          <w:sz w:val="12"/>
        </w:rPr>
        <w:t xml:space="preserve">. </w:t>
      </w:r>
      <w:r w:rsidRPr="007875CF">
        <w:rPr>
          <w:rStyle w:val="StyleUnderline"/>
        </w:rPr>
        <w:t xml:space="preserve">There is no shortage of buzzwords hinting at a </w:t>
      </w:r>
      <w:proofErr w:type="spellStart"/>
      <w:r w:rsidRPr="007875CF">
        <w:rPr>
          <w:rStyle w:val="StyleUnderline"/>
        </w:rPr>
        <w:t>digitalised</w:t>
      </w:r>
      <w:proofErr w:type="spellEnd"/>
      <w:r w:rsidRPr="007875CF">
        <w:rPr>
          <w:rStyle w:val="StyleUnderline"/>
        </w:rPr>
        <w:t xml:space="preserve"> future, or solutions being touted as game-changing for the global agricultural industry.</w:t>
      </w:r>
      <w:r w:rsidRPr="007875CF">
        <w:rPr>
          <w:sz w:val="12"/>
        </w:rPr>
        <w:t xml:space="preserve"> </w:t>
      </w:r>
      <w:r w:rsidRPr="007875CF">
        <w:rPr>
          <w:rStyle w:val="StyleUnderline"/>
        </w:rPr>
        <w:t xml:space="preserve">Commonly claimed benefits include </w:t>
      </w:r>
      <w:r w:rsidRPr="00BE7216">
        <w:rPr>
          <w:rStyle w:val="Emphasis"/>
          <w:highlight w:val="cyan"/>
        </w:rPr>
        <w:t>increasing crop yields</w:t>
      </w:r>
      <w:r w:rsidRPr="007875CF">
        <w:rPr>
          <w:sz w:val="12"/>
        </w:rPr>
        <w:t xml:space="preserve">, </w:t>
      </w:r>
      <w:r w:rsidRPr="00BE7216">
        <w:rPr>
          <w:rStyle w:val="StyleUnderline"/>
          <w:highlight w:val="cyan"/>
        </w:rPr>
        <w:t>and</w:t>
      </w:r>
      <w:r w:rsidRPr="007875CF">
        <w:rPr>
          <w:sz w:val="12"/>
        </w:rPr>
        <w:t xml:space="preserve"> </w:t>
      </w:r>
      <w:r w:rsidRPr="00BE7216">
        <w:rPr>
          <w:rStyle w:val="Emphasis"/>
          <w:highlight w:val="cyan"/>
        </w:rPr>
        <w:t xml:space="preserve">a reduction in input costs and the reliance on manual </w:t>
      </w:r>
      <w:proofErr w:type="spellStart"/>
      <w:r w:rsidRPr="00BE7216">
        <w:rPr>
          <w:rStyle w:val="Emphasis"/>
          <w:highlight w:val="cyan"/>
        </w:rPr>
        <w:t>labour</w:t>
      </w:r>
      <w:proofErr w:type="spellEnd"/>
      <w:r w:rsidRPr="007875CF">
        <w:rPr>
          <w:rStyle w:val="Emphasis"/>
        </w:rPr>
        <w:t xml:space="preserve">. </w:t>
      </w:r>
      <w:r w:rsidRPr="007875CF">
        <w:rPr>
          <w:rStyle w:val="StyleUnderline"/>
        </w:rPr>
        <w:t xml:space="preserve">Many of these solutions </w:t>
      </w:r>
      <w:r w:rsidRPr="00BE7216">
        <w:rPr>
          <w:rStyle w:val="StyleUnderline"/>
          <w:highlight w:val="cyan"/>
        </w:rPr>
        <w:t xml:space="preserve">rely on </w:t>
      </w:r>
      <w:r w:rsidRPr="007875CF">
        <w:rPr>
          <w:rStyle w:val="StyleUnderline"/>
        </w:rPr>
        <w:t xml:space="preserve">reliable internet </w:t>
      </w:r>
      <w:r w:rsidRPr="00BE7216">
        <w:rPr>
          <w:rStyle w:val="StyleUnderline"/>
          <w:highlight w:val="cyan"/>
        </w:rPr>
        <w:t xml:space="preserve">connectivity </w:t>
      </w:r>
      <w:r w:rsidRPr="007875CF">
        <w:rPr>
          <w:rStyle w:val="StyleUnderline"/>
        </w:rPr>
        <w:lastRenderedPageBreak/>
        <w:t xml:space="preserve">in the field </w:t>
      </w:r>
      <w:r w:rsidRPr="00BE7216">
        <w:rPr>
          <w:rStyle w:val="StyleUnderline"/>
          <w:highlight w:val="cyan"/>
        </w:rPr>
        <w:t xml:space="preserve">to push data </w:t>
      </w:r>
      <w:r w:rsidRPr="007875CF">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7875CF">
        <w:rPr>
          <w:rStyle w:val="Emphasis"/>
        </w:rPr>
        <w:t xml:space="preserve"> This is where satellite communications can help</w:t>
      </w:r>
      <w:r w:rsidRPr="007875CF">
        <w:rPr>
          <w:sz w:val="12"/>
        </w:rPr>
        <w:t xml:space="preserve">. When I tell people that I am an agriculturalist working for a satellite company, almost always the response is related to an experience of using space imagery (known as </w:t>
      </w:r>
      <w:r w:rsidRPr="007875CF">
        <w:rPr>
          <w:rStyle w:val="StyleUnderline"/>
        </w:rPr>
        <w:t>Earth Observation</w:t>
      </w:r>
      <w:r w:rsidRPr="007875CF">
        <w:rPr>
          <w:sz w:val="12"/>
        </w:rPr>
        <w:t xml:space="preserve">) </w:t>
      </w:r>
      <w:r w:rsidRPr="007875CF">
        <w:rPr>
          <w:rStyle w:val="StyleUnderline"/>
        </w:rPr>
        <w:t>to help automate processes such as crop scouting</w:t>
      </w:r>
      <w:r w:rsidRPr="007875CF">
        <w:rPr>
          <w:sz w:val="12"/>
        </w:rPr>
        <w:t xml:space="preserve">. </w:t>
      </w:r>
      <w:r w:rsidRPr="007875CF">
        <w:rPr>
          <w:rStyle w:val="StyleUnderline"/>
        </w:rPr>
        <w:t xml:space="preserve">But there is another breed of satellites that don’t produce images but do provide fast and reliable internet and voice communications across the world in areas that cellular and </w:t>
      </w:r>
      <w:proofErr w:type="spellStart"/>
      <w:r w:rsidRPr="007875CF">
        <w:rPr>
          <w:rStyle w:val="StyleUnderline"/>
        </w:rPr>
        <w:t>fibre</w:t>
      </w:r>
      <w:proofErr w:type="spellEnd"/>
      <w:r w:rsidRPr="007875CF">
        <w:rPr>
          <w:rStyle w:val="StyleUnderline"/>
        </w:rPr>
        <w:t xml:space="preserve"> connectivity cannot reach</w:t>
      </w:r>
      <w:r w:rsidRPr="007875CF">
        <w:rPr>
          <w:sz w:val="12"/>
        </w:rPr>
        <w:t xml:space="preserve">. </w:t>
      </w:r>
      <w:r w:rsidRPr="007875CF">
        <w:rPr>
          <w:rStyle w:val="StyleUnderline"/>
        </w:rPr>
        <w:t xml:space="preserve">Ubiquitous connectivity from </w:t>
      </w:r>
      <w:r w:rsidRPr="00BE7216">
        <w:rPr>
          <w:rStyle w:val="StyleUnderline"/>
          <w:highlight w:val="cyan"/>
        </w:rPr>
        <w:t>satellites open</w:t>
      </w:r>
      <w:r w:rsidRPr="007875CF">
        <w:rPr>
          <w:rStyle w:val="StyleUnderline"/>
        </w:rPr>
        <w:t xml:space="preserve">s </w:t>
      </w:r>
      <w:r w:rsidRPr="00BE7216">
        <w:rPr>
          <w:rStyle w:val="StyleUnderline"/>
          <w:highlight w:val="cyan"/>
        </w:rPr>
        <w:t xml:space="preserve">up </w:t>
      </w:r>
      <w:r w:rsidRPr="007875CF">
        <w:rPr>
          <w:rStyle w:val="StyleUnderline"/>
        </w:rPr>
        <w:t xml:space="preserve">huge </w:t>
      </w:r>
      <w:r w:rsidRPr="00BE7216">
        <w:rPr>
          <w:rStyle w:val="StyleUnderline"/>
          <w:highlight w:val="cyan"/>
        </w:rPr>
        <w:t xml:space="preserve">possibilities for farmers in remote areas to take advantage of </w:t>
      </w:r>
      <w:r w:rsidRPr="007875CF">
        <w:rPr>
          <w:rStyle w:val="StyleUnderline"/>
        </w:rPr>
        <w:t xml:space="preserve">the </w:t>
      </w:r>
      <w:proofErr w:type="spellStart"/>
      <w:r w:rsidRPr="00BE7216">
        <w:rPr>
          <w:rStyle w:val="StyleUnderline"/>
          <w:highlight w:val="cyan"/>
        </w:rPr>
        <w:t>Agri</w:t>
      </w:r>
      <w:proofErr w:type="spellEnd"/>
      <w:r w:rsidRPr="00BE7216">
        <w:rPr>
          <w:rStyle w:val="StyleUnderline"/>
          <w:highlight w:val="cyan"/>
        </w:rPr>
        <w:t xml:space="preserve">-Tech </w:t>
      </w:r>
      <w:r w:rsidRPr="007875CF">
        <w:rPr>
          <w:rStyle w:val="StyleUnderline"/>
        </w:rPr>
        <w:t>Revolution</w:t>
      </w:r>
      <w:r w:rsidRPr="007875CF">
        <w:rPr>
          <w:sz w:val="12"/>
        </w:rPr>
        <w:t xml:space="preserve">. </w:t>
      </w:r>
      <w:r w:rsidRPr="007875CF">
        <w:rPr>
          <w:rStyle w:val="StyleUnderline"/>
        </w:rPr>
        <w:t xml:space="preserve">In some cases, this is as simple as connecting frontline worker teams in large plantations to operations </w:t>
      </w:r>
      <w:proofErr w:type="spellStart"/>
      <w:r w:rsidRPr="007875CF">
        <w:rPr>
          <w:rStyle w:val="StyleUnderline"/>
        </w:rPr>
        <w:t>centres</w:t>
      </w:r>
      <w:proofErr w:type="spellEnd"/>
      <w:r w:rsidRPr="007875CF">
        <w:rPr>
          <w:rStyle w:val="StyleUnderline"/>
        </w:rPr>
        <w:t xml:space="preserve"> to </w:t>
      </w:r>
      <w:proofErr w:type="spellStart"/>
      <w:r w:rsidRPr="007875CF">
        <w:rPr>
          <w:rStyle w:val="StyleUnderline"/>
        </w:rPr>
        <w:t>prioritise</w:t>
      </w:r>
      <w:proofErr w:type="spellEnd"/>
      <w:r w:rsidRPr="007875CF">
        <w:rPr>
          <w:rStyle w:val="StyleUnderline"/>
        </w:rPr>
        <w:t xml:space="preserve"> workload and create efficiencies</w:t>
      </w:r>
      <w:r w:rsidRPr="007875CF">
        <w:rPr>
          <w:sz w:val="12"/>
        </w:rPr>
        <w:t xml:space="preserve">. Taking it one step further, </w:t>
      </w:r>
      <w:r w:rsidRPr="00BE7216">
        <w:rPr>
          <w:rStyle w:val="StyleUnderline"/>
          <w:highlight w:val="cyan"/>
        </w:rPr>
        <w:t xml:space="preserve">satellite </w:t>
      </w:r>
      <w:r w:rsidRPr="007875CF">
        <w:rPr>
          <w:rStyle w:val="StyleUnderline"/>
        </w:rPr>
        <w:t xml:space="preserve">communications can be a </w:t>
      </w:r>
      <w:r w:rsidRPr="00BE7216">
        <w:rPr>
          <w:rStyle w:val="StyleUnderline"/>
          <w:highlight w:val="cyan"/>
        </w:rPr>
        <w:t xml:space="preserve">bridge </w:t>
      </w:r>
      <w:r w:rsidRPr="007875CF">
        <w:rPr>
          <w:rStyle w:val="StyleUnderline"/>
        </w:rPr>
        <w:t xml:space="preserve">to enable </w:t>
      </w:r>
      <w:r w:rsidRPr="00BE7216">
        <w:rPr>
          <w:rStyle w:val="StyleUnderline"/>
          <w:highlight w:val="cyan"/>
        </w:rPr>
        <w:t xml:space="preserve">farmers to connect data </w:t>
      </w:r>
      <w:r w:rsidRPr="007875CF">
        <w:rPr>
          <w:rStyle w:val="StyleUnderline"/>
        </w:rPr>
        <w:t xml:space="preserve">producing devices </w:t>
      </w:r>
      <w:r w:rsidRPr="00BE7216">
        <w:rPr>
          <w:rStyle w:val="StyleUnderline"/>
          <w:highlight w:val="cyan"/>
        </w:rPr>
        <w:t>in the field</w:t>
      </w:r>
      <w:r w:rsidRPr="007875CF">
        <w:rPr>
          <w:sz w:val="12"/>
        </w:rPr>
        <w:t xml:space="preserve"> (</w:t>
      </w:r>
      <w:r w:rsidRPr="00BE7216">
        <w:rPr>
          <w:rStyle w:val="Emphasis"/>
          <w:highlight w:val="cyan"/>
        </w:rPr>
        <w:t xml:space="preserve">such as weather </w:t>
      </w:r>
      <w:r w:rsidRPr="007875CF">
        <w:rPr>
          <w:rStyle w:val="Emphasis"/>
        </w:rPr>
        <w:t>stations</w:t>
      </w:r>
      <w:r w:rsidRPr="00BE7216">
        <w:rPr>
          <w:rStyle w:val="Emphasis"/>
          <w:highlight w:val="cyan"/>
        </w:rPr>
        <w:t>, sensors, data from farm machinery) to business applications</w:t>
      </w:r>
      <w:r w:rsidRPr="007875CF">
        <w:rPr>
          <w:rStyle w:val="Emphasis"/>
        </w:rPr>
        <w:t xml:space="preserve">. </w:t>
      </w:r>
      <w:r w:rsidRPr="007875CF">
        <w:rPr>
          <w:sz w:val="12"/>
        </w:rPr>
        <w:t xml:space="preserve">Known by the tech world as the ‘Internet of Things’ or </w:t>
      </w:r>
      <w:proofErr w:type="spellStart"/>
      <w:r w:rsidRPr="007875CF">
        <w:rPr>
          <w:sz w:val="12"/>
        </w:rPr>
        <w:t>IoT</w:t>
      </w:r>
      <w:proofErr w:type="spellEnd"/>
      <w:r w:rsidRPr="007875CF">
        <w:rPr>
          <w:sz w:val="12"/>
        </w:rPr>
        <w:t xml:space="preserve">, this </w:t>
      </w:r>
      <w:r w:rsidRPr="00BE7216">
        <w:rPr>
          <w:rStyle w:val="StyleUnderline"/>
          <w:highlight w:val="cyan"/>
        </w:rPr>
        <w:t xml:space="preserve">approach collects data from the field and harnesses it to </w:t>
      </w:r>
      <w:r w:rsidRPr="00BE7216">
        <w:rPr>
          <w:rStyle w:val="Emphasis"/>
          <w:highlight w:val="cyan"/>
        </w:rPr>
        <w:t>support intelligent decision-making</w:t>
      </w:r>
      <w:r w:rsidRPr="007875CF">
        <w:rPr>
          <w:sz w:val="12"/>
        </w:rPr>
        <w:t xml:space="preserve">. </w:t>
      </w:r>
      <w:r w:rsidRPr="007875CF">
        <w:rPr>
          <w:rStyle w:val="StyleUnderline"/>
        </w:rPr>
        <w:t xml:space="preserve">For instance: obtaining real-time data on nutrient status in the field from NPK (Nitrogen Phosphorous and Potassium) sensors, alongside crop monitoring data and hyper-local weather that would allow you to </w:t>
      </w:r>
      <w:r w:rsidRPr="007875CF">
        <w:rPr>
          <w:rStyle w:val="Emphasis"/>
        </w:rPr>
        <w:t xml:space="preserve">make completely objective risk-based decisions on when and where to apply </w:t>
      </w:r>
      <w:proofErr w:type="spellStart"/>
      <w:r w:rsidRPr="007875CF">
        <w:rPr>
          <w:rStyle w:val="Emphasis"/>
        </w:rPr>
        <w:t>fertiliser</w:t>
      </w:r>
      <w:proofErr w:type="spellEnd"/>
      <w:r w:rsidRPr="007875CF">
        <w:rPr>
          <w:rStyle w:val="StyleUnderline"/>
        </w:rPr>
        <w:t xml:space="preserve">. </w:t>
      </w:r>
      <w:r w:rsidRPr="007875CF">
        <w:rPr>
          <w:sz w:val="12"/>
        </w:rPr>
        <w:t xml:space="preserve">We know the industry is taking this proposition seriously – our own research told us that </w:t>
      </w:r>
      <w:r w:rsidRPr="007875CF">
        <w:rPr>
          <w:rStyle w:val="StyleUnderline"/>
        </w:rPr>
        <w:t xml:space="preserve">on average agriculture respondents expect to spend close to $1million on </w:t>
      </w:r>
      <w:proofErr w:type="spellStart"/>
      <w:r w:rsidRPr="007875CF">
        <w:rPr>
          <w:rStyle w:val="StyleUnderline"/>
        </w:rPr>
        <w:t>IoT</w:t>
      </w:r>
      <w:proofErr w:type="spellEnd"/>
      <w:r w:rsidRPr="007875CF">
        <w:rPr>
          <w:rStyle w:val="StyleUnderline"/>
        </w:rPr>
        <w:t xml:space="preserve"> solutions in the next three years and 72% of respondents would use satellite technology to support their projects</w:t>
      </w:r>
      <w:r w:rsidRPr="007875CF">
        <w:rPr>
          <w:sz w:val="12"/>
        </w:rPr>
        <w:t xml:space="preserve">.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w:t>
      </w:r>
      <w:proofErr w:type="spellStart"/>
      <w:r w:rsidRPr="007875CF">
        <w:rPr>
          <w:sz w:val="12"/>
        </w:rPr>
        <w:t>Agri</w:t>
      </w:r>
      <w:proofErr w:type="spellEnd"/>
      <w:r w:rsidRPr="007875CF">
        <w:rPr>
          <w:sz w:val="12"/>
        </w:rPr>
        <w:t>-Tech Revolution.</w:t>
      </w:r>
    </w:p>
    <w:p w14:paraId="4E269F2B" w14:textId="77777777" w:rsidR="00EF3831" w:rsidRPr="007875CF" w:rsidRDefault="00EF3831" w:rsidP="00EF3831">
      <w:pPr>
        <w:rPr>
          <w:sz w:val="12"/>
        </w:rPr>
      </w:pPr>
    </w:p>
    <w:p w14:paraId="3AB5223E" w14:textId="77777777" w:rsidR="00EF3831" w:rsidRPr="007875CF" w:rsidRDefault="00EF3831" w:rsidP="00EF3831">
      <w:pPr>
        <w:pStyle w:val="Heading4"/>
        <w:rPr>
          <w:rFonts w:cs="Calibri"/>
        </w:rPr>
      </w:pPr>
      <w:r w:rsidRPr="007875CF">
        <w:rPr>
          <w:rFonts w:cs="Calibri"/>
        </w:rPr>
        <w:t>Food shortages go nuclear.</w:t>
      </w:r>
    </w:p>
    <w:p w14:paraId="51EF7465" w14:textId="77777777" w:rsidR="00EF3831" w:rsidRPr="007875CF" w:rsidRDefault="00EF3831" w:rsidP="00EF3831">
      <w:r w:rsidRPr="007875CF">
        <w:rPr>
          <w:rStyle w:val="Style13ptBold"/>
        </w:rPr>
        <w:t>FDI 12</w:t>
      </w:r>
      <w:r w:rsidRPr="007875CF">
        <w:t xml:space="preserve"> [FDI; a Research institute providing strategic analysis of Australia’s global interests; citing Lindsay </w:t>
      </w:r>
      <w:proofErr w:type="spellStart"/>
      <w:r w:rsidRPr="007875CF">
        <w:t>Falvery</w:t>
      </w:r>
      <w:proofErr w:type="spellEnd"/>
      <w:r w:rsidRPr="007875CF">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9" w:history="1">
        <w:r w:rsidRPr="007875CF">
          <w:rPr>
            <w:rStyle w:val="Hyperlink"/>
          </w:rPr>
          <w:t>http://www.futuredirections.org.au/workshop-papers/537-international-conflict-triggers-and-potential-conflict-points-resulting-from-food-and-water-insecurity.html</w:t>
        </w:r>
      </w:hyperlink>
      <w:r w:rsidRPr="007875CF">
        <w:t xml:space="preserve">] </w:t>
      </w:r>
      <w:proofErr w:type="spellStart"/>
      <w:r w:rsidRPr="007875CF">
        <w:t>brett</w:t>
      </w:r>
      <w:proofErr w:type="spellEnd"/>
    </w:p>
    <w:p w14:paraId="6A5138A8" w14:textId="77777777" w:rsidR="00EF3831" w:rsidRPr="007875CF" w:rsidRDefault="00EF3831" w:rsidP="00EF3831">
      <w:pPr>
        <w:rPr>
          <w:sz w:val="8"/>
        </w:rPr>
      </w:pPr>
      <w:r w:rsidRPr="007875CF">
        <w:rPr>
          <w:bCs/>
          <w:u w:val="single"/>
        </w:rPr>
        <w:t xml:space="preserve">There is a </w:t>
      </w:r>
      <w:r w:rsidRPr="007875CF">
        <w:rPr>
          <w:rStyle w:val="Emphasis"/>
        </w:rPr>
        <w:t>growing appreciation</w:t>
      </w:r>
      <w:r w:rsidRPr="007875CF">
        <w:rPr>
          <w:sz w:val="8"/>
        </w:rPr>
        <w:t xml:space="preserve"> </w:t>
      </w:r>
      <w:r w:rsidRPr="007875CF">
        <w:rPr>
          <w:bCs/>
          <w:u w:val="single"/>
        </w:rPr>
        <w:t>that</w:t>
      </w:r>
      <w:r w:rsidRPr="007875CF">
        <w:rPr>
          <w:sz w:val="8"/>
        </w:rPr>
        <w:t xml:space="preserve"> the </w:t>
      </w:r>
      <w:r w:rsidRPr="00BE7216">
        <w:rPr>
          <w:bCs/>
          <w:highlight w:val="cyan"/>
          <w:u w:val="single"/>
        </w:rPr>
        <w:t>conflicts</w:t>
      </w:r>
      <w:r w:rsidRPr="007875CF">
        <w:rPr>
          <w:bCs/>
          <w:u w:val="single"/>
        </w:rPr>
        <w:t xml:space="preserve"> in the next century </w:t>
      </w:r>
      <w:r w:rsidRPr="00BE7216">
        <w:rPr>
          <w:bCs/>
          <w:highlight w:val="cyan"/>
          <w:u w:val="single"/>
        </w:rPr>
        <w:t xml:space="preserve">will </w:t>
      </w:r>
      <w:r w:rsidRPr="00BE7216">
        <w:rPr>
          <w:rStyle w:val="Emphasis"/>
          <w:highlight w:val="cyan"/>
        </w:rPr>
        <w:t>most likely</w:t>
      </w:r>
      <w:r w:rsidRPr="00BE7216">
        <w:rPr>
          <w:bCs/>
          <w:highlight w:val="cyan"/>
          <w:u w:val="single"/>
        </w:rPr>
        <w:t xml:space="preserve"> be fought over a lack of resources</w:t>
      </w:r>
      <w:r w:rsidRPr="007875CF">
        <w:rPr>
          <w:bCs/>
          <w:u w:val="single"/>
        </w:rPr>
        <w:t xml:space="preserve">. </w:t>
      </w:r>
      <w:r w:rsidRPr="007875CF">
        <w:rPr>
          <w:sz w:val="8"/>
        </w:rPr>
        <w:t xml:space="preserve">Yet, in a sense, </w:t>
      </w:r>
      <w:r w:rsidRPr="007875CF">
        <w:rPr>
          <w:bCs/>
          <w:u w:val="single"/>
        </w:rPr>
        <w:t>this is not new. Researchers point to the French and Russian revolutions as</w:t>
      </w:r>
      <w:r w:rsidRPr="007875CF">
        <w:rPr>
          <w:sz w:val="8"/>
        </w:rPr>
        <w:t xml:space="preserve"> conflicts </w:t>
      </w:r>
      <w:r w:rsidRPr="007875CF">
        <w:rPr>
          <w:bCs/>
          <w:u w:val="single"/>
        </w:rPr>
        <w:t>induced by a lack of food.</w:t>
      </w:r>
      <w:r w:rsidRPr="007875CF">
        <w:rPr>
          <w:sz w:val="8"/>
        </w:rPr>
        <w:t xml:space="preserve"> More recently, </w:t>
      </w:r>
      <w:r w:rsidRPr="007875CF">
        <w:rPr>
          <w:rStyle w:val="Emphasis"/>
        </w:rPr>
        <w:t>Germany’s World War Two</w:t>
      </w:r>
      <w:r w:rsidRPr="007875CF">
        <w:rPr>
          <w:bCs/>
          <w:u w:val="single"/>
        </w:rPr>
        <w:t xml:space="preserve"> efforts are said to have been inspired</w:t>
      </w:r>
      <w:r w:rsidRPr="007875CF">
        <w:rPr>
          <w:sz w:val="8"/>
        </w:rPr>
        <w:t xml:space="preserve">, at least in part, </w:t>
      </w:r>
      <w:r w:rsidRPr="007875CF">
        <w:rPr>
          <w:bCs/>
          <w:u w:val="single"/>
        </w:rPr>
        <w:t>by its perceived need to gain access to more food</w:t>
      </w:r>
      <w:r w:rsidRPr="007875CF">
        <w:rPr>
          <w:sz w:val="8"/>
        </w:rPr>
        <w:t xml:space="preserve">. Yet the general sense among those that attended FDI’s recent workshops, was that </w:t>
      </w:r>
      <w:r w:rsidRPr="007875CF">
        <w:rPr>
          <w:bCs/>
          <w:u w:val="single"/>
        </w:rPr>
        <w:t xml:space="preserve">the scale of the problem in the future could be </w:t>
      </w:r>
      <w:r w:rsidRPr="007875CF">
        <w:rPr>
          <w:rStyle w:val="Emphasis"/>
        </w:rPr>
        <w:t>significantly greater</w:t>
      </w:r>
      <w:r w:rsidRPr="007875CF">
        <w:rPr>
          <w:sz w:val="8"/>
        </w:rPr>
        <w:t xml:space="preserve"> as a result of population pressures, changing weather, </w:t>
      </w:r>
      <w:proofErr w:type="spellStart"/>
      <w:r w:rsidRPr="007875CF">
        <w:rPr>
          <w:sz w:val="8"/>
        </w:rPr>
        <w:t>urbanisation</w:t>
      </w:r>
      <w:proofErr w:type="spellEnd"/>
      <w:r w:rsidRPr="007875CF">
        <w:rPr>
          <w:sz w:val="8"/>
        </w:rPr>
        <w:t xml:space="preserve">, migration, loss of arable land and other farm inputs, and increased affluence in the developing world. In his book, Small Farmers Secure Food, </w:t>
      </w:r>
      <w:r w:rsidRPr="007875CF">
        <w:rPr>
          <w:bCs/>
          <w:u w:val="single"/>
        </w:rPr>
        <w:t xml:space="preserve">Lindsay </w:t>
      </w:r>
      <w:proofErr w:type="spellStart"/>
      <w:r w:rsidRPr="007875CF">
        <w:rPr>
          <w:bCs/>
          <w:u w:val="single"/>
        </w:rPr>
        <w:t>Falvey</w:t>
      </w:r>
      <w:proofErr w:type="spellEnd"/>
      <w:r w:rsidRPr="007875CF">
        <w:rPr>
          <w:sz w:val="8"/>
        </w:rPr>
        <w:t xml:space="preserve">, a participant in FDI’s March 2012 workshop on the issue of food and conflict, clearly </w:t>
      </w:r>
      <w:r w:rsidRPr="007875CF">
        <w:rPr>
          <w:bCs/>
          <w:u w:val="single"/>
        </w:rPr>
        <w:t>expresses the problem</w:t>
      </w:r>
      <w:r w:rsidRPr="007875CF">
        <w:rPr>
          <w:sz w:val="8"/>
        </w:rPr>
        <w:t xml:space="preserve"> and why countries across the globe are starting to take note. . He writes (p.36), “…</w:t>
      </w:r>
      <w:r w:rsidRPr="007875CF">
        <w:rPr>
          <w:bCs/>
          <w:u w:val="single"/>
        </w:rPr>
        <w:t>if people are hungry</w:t>
      </w:r>
      <w:r w:rsidRPr="007875CF">
        <w:rPr>
          <w:sz w:val="8"/>
        </w:rPr>
        <w:t xml:space="preserve">, especially in cities, </w:t>
      </w:r>
      <w:r w:rsidRPr="007875CF">
        <w:rPr>
          <w:rStyle w:val="Emphasis"/>
        </w:rPr>
        <w:t>the state is not stable</w:t>
      </w:r>
      <w:r w:rsidRPr="007875CF">
        <w:rPr>
          <w:sz w:val="8"/>
        </w:rPr>
        <w:t xml:space="preserve"> – riots, violence, breakdown of law and order and migration result.” “</w:t>
      </w:r>
      <w:r w:rsidRPr="007875CF">
        <w:rPr>
          <w:rStyle w:val="StyleUnderline"/>
        </w:rPr>
        <w:t>Hunger feeds anarchy</w:t>
      </w:r>
      <w:r w:rsidRPr="007875CF">
        <w:rPr>
          <w:sz w:val="8"/>
        </w:rPr>
        <w:t xml:space="preserve">.” This view is also shared by </w:t>
      </w:r>
      <w:r w:rsidRPr="007875CF">
        <w:rPr>
          <w:bCs/>
          <w:u w:val="single"/>
        </w:rPr>
        <w:t>Julian Cribb</w:t>
      </w:r>
      <w:r w:rsidRPr="007875CF">
        <w:rPr>
          <w:sz w:val="8"/>
        </w:rPr>
        <w:t xml:space="preserve">, who in his book, The Coming Famine, </w:t>
      </w:r>
      <w:r w:rsidRPr="007875CF">
        <w:rPr>
          <w:bCs/>
          <w:u w:val="single"/>
        </w:rPr>
        <w:t xml:space="preserve">writes that </w:t>
      </w:r>
      <w:r w:rsidRPr="00BE7216">
        <w:rPr>
          <w:bCs/>
          <w:highlight w:val="cyan"/>
          <w:u w:val="single"/>
        </w:rPr>
        <w:t xml:space="preserve">if </w:t>
      </w:r>
      <w:r w:rsidRPr="007875CF">
        <w:rPr>
          <w:bCs/>
          <w:u w:val="single"/>
        </w:rPr>
        <w:t xml:space="preserve">“large </w:t>
      </w:r>
      <w:r w:rsidRPr="00BE7216">
        <w:rPr>
          <w:bCs/>
          <w:highlight w:val="cyan"/>
          <w:u w:val="single"/>
        </w:rPr>
        <w:t xml:space="preserve">regions </w:t>
      </w:r>
      <w:r w:rsidRPr="007875CF">
        <w:rPr>
          <w:bCs/>
          <w:u w:val="single"/>
        </w:rPr>
        <w:t xml:space="preserve">of the world </w:t>
      </w:r>
      <w:r w:rsidRPr="00BE7216">
        <w:rPr>
          <w:bCs/>
          <w:highlight w:val="cyan"/>
          <w:u w:val="single"/>
        </w:rPr>
        <w:t>run short of food</w:t>
      </w:r>
      <w:r w:rsidRPr="007875CF">
        <w:rPr>
          <w:sz w:val="8"/>
        </w:rPr>
        <w:t xml:space="preserve">, land or water in the decades that lie ahead, then </w:t>
      </w:r>
      <w:r w:rsidRPr="007875CF">
        <w:rPr>
          <w:rStyle w:val="Emphasis"/>
        </w:rPr>
        <w:t xml:space="preserve">wholesale, bloody </w:t>
      </w:r>
      <w:r w:rsidRPr="00BE7216">
        <w:rPr>
          <w:rStyle w:val="Emphasis"/>
          <w:highlight w:val="cyan"/>
        </w:rPr>
        <w:t>wars are liable to follow</w:t>
      </w:r>
      <w:r w:rsidRPr="007875CF">
        <w:rPr>
          <w:sz w:val="8"/>
        </w:rPr>
        <w:t>.”  He continues: “</w:t>
      </w:r>
      <w:r w:rsidRPr="00BE7216">
        <w:rPr>
          <w:bCs/>
          <w:highlight w:val="cyan"/>
          <w:u w:val="single"/>
        </w:rPr>
        <w:t xml:space="preserve">An increasingly credible scenario for </w:t>
      </w:r>
      <w:r w:rsidRPr="00BE7216">
        <w:rPr>
          <w:rStyle w:val="Emphasis"/>
          <w:highlight w:val="cyan"/>
        </w:rPr>
        <w:t>World War 3</w:t>
      </w:r>
      <w:r w:rsidRPr="00BE7216">
        <w:rPr>
          <w:bCs/>
          <w:highlight w:val="cyan"/>
          <w:u w:val="single"/>
        </w:rPr>
        <w:t xml:space="preserve"> is</w:t>
      </w:r>
      <w:r w:rsidRPr="007875CF">
        <w:rPr>
          <w:sz w:val="8"/>
        </w:rPr>
        <w:t xml:space="preserve"> not so much a confrontation of super powers and their allies, as </w:t>
      </w:r>
      <w:r w:rsidRPr="007875CF">
        <w:rPr>
          <w:bCs/>
          <w:u w:val="single"/>
        </w:rPr>
        <w:t xml:space="preserve">a </w:t>
      </w:r>
      <w:r w:rsidRPr="007875CF">
        <w:rPr>
          <w:rStyle w:val="Emphasis"/>
        </w:rPr>
        <w:t xml:space="preserve">festering, </w:t>
      </w:r>
      <w:r w:rsidRPr="00BE7216">
        <w:rPr>
          <w:rStyle w:val="Emphasis"/>
          <w:highlight w:val="cyan"/>
        </w:rPr>
        <w:t>self-perpetuating chain of resource conflicts</w:t>
      </w:r>
      <w:r w:rsidRPr="007875CF">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7875CF">
        <w:rPr>
          <w:bCs/>
          <w:u w:val="single"/>
        </w:rPr>
        <w:t xml:space="preserve">A </w:t>
      </w:r>
      <w:r w:rsidRPr="00BE7216">
        <w:rPr>
          <w:rStyle w:val="Emphasis"/>
          <w:highlight w:val="cyan"/>
        </w:rPr>
        <w:t>study</w:t>
      </w:r>
      <w:r w:rsidRPr="00BE7216">
        <w:rPr>
          <w:bCs/>
          <w:highlight w:val="cyan"/>
          <w:u w:val="single"/>
        </w:rPr>
        <w:t xml:space="preserve"> by </w:t>
      </w:r>
      <w:r w:rsidRPr="00BE7216">
        <w:rPr>
          <w:rStyle w:val="Emphasis"/>
          <w:highlight w:val="cyan"/>
        </w:rPr>
        <w:t>the I</w:t>
      </w:r>
      <w:r w:rsidRPr="007875CF">
        <w:rPr>
          <w:bCs/>
          <w:u w:val="single"/>
        </w:rPr>
        <w:t xml:space="preserve">nternational </w:t>
      </w:r>
      <w:r w:rsidRPr="00BE7216">
        <w:rPr>
          <w:rStyle w:val="Emphasis"/>
          <w:highlight w:val="cyan"/>
        </w:rPr>
        <w:t>P</w:t>
      </w:r>
      <w:r w:rsidRPr="007875CF">
        <w:rPr>
          <w:bCs/>
          <w:u w:val="single"/>
        </w:rPr>
        <w:t xml:space="preserve">eace </w:t>
      </w:r>
      <w:r w:rsidRPr="00BE7216">
        <w:rPr>
          <w:rStyle w:val="Emphasis"/>
          <w:highlight w:val="cyan"/>
        </w:rPr>
        <w:t>R</w:t>
      </w:r>
      <w:r w:rsidRPr="007875CF">
        <w:rPr>
          <w:bCs/>
          <w:u w:val="single"/>
        </w:rPr>
        <w:t xml:space="preserve">esearch </w:t>
      </w:r>
      <w:r w:rsidRPr="00BE7216">
        <w:rPr>
          <w:rStyle w:val="Emphasis"/>
          <w:highlight w:val="cyan"/>
        </w:rPr>
        <w:t>I</w:t>
      </w:r>
      <w:r w:rsidRPr="007875CF">
        <w:rPr>
          <w:bCs/>
          <w:u w:val="single"/>
        </w:rPr>
        <w:t xml:space="preserve">nstitute </w:t>
      </w:r>
      <w:r w:rsidRPr="00BE7216">
        <w:rPr>
          <w:bCs/>
          <w:highlight w:val="cyan"/>
          <w:u w:val="single"/>
        </w:rPr>
        <w:t>indicates</w:t>
      </w:r>
      <w:r w:rsidRPr="007875CF">
        <w:rPr>
          <w:bCs/>
          <w:u w:val="single"/>
        </w:rPr>
        <w:t xml:space="preserve"> that where </w:t>
      </w:r>
      <w:r w:rsidRPr="00BE7216">
        <w:rPr>
          <w:bCs/>
          <w:highlight w:val="cyan"/>
          <w:u w:val="single"/>
        </w:rPr>
        <w:t>food security</w:t>
      </w:r>
      <w:r w:rsidRPr="007875CF">
        <w:rPr>
          <w:bCs/>
          <w:u w:val="single"/>
        </w:rPr>
        <w:t xml:space="preserve"> is an issue, it </w:t>
      </w:r>
      <w:r w:rsidRPr="00BE7216">
        <w:rPr>
          <w:bCs/>
          <w:highlight w:val="cyan"/>
          <w:u w:val="single"/>
        </w:rPr>
        <w:t>is</w:t>
      </w:r>
      <w:r w:rsidRPr="007875CF">
        <w:rPr>
          <w:bCs/>
          <w:u w:val="single"/>
        </w:rPr>
        <w:t xml:space="preserve"> more </w:t>
      </w:r>
      <w:r w:rsidRPr="00BE7216">
        <w:rPr>
          <w:bCs/>
          <w:highlight w:val="cyan"/>
          <w:u w:val="single"/>
        </w:rPr>
        <w:t>likely to result in</w:t>
      </w:r>
      <w:r w:rsidRPr="007875CF">
        <w:rPr>
          <w:bCs/>
          <w:u w:val="single"/>
        </w:rPr>
        <w:t xml:space="preserve"> some form of </w:t>
      </w:r>
      <w:r w:rsidRPr="00BE7216">
        <w:rPr>
          <w:bCs/>
          <w:highlight w:val="cyan"/>
          <w:u w:val="single"/>
        </w:rPr>
        <w:t>conflict</w:t>
      </w:r>
      <w:r w:rsidRPr="007875CF">
        <w:rPr>
          <w:sz w:val="8"/>
        </w:rPr>
        <w:t xml:space="preserve">. </w:t>
      </w:r>
      <w:r w:rsidRPr="00BE7216">
        <w:rPr>
          <w:rStyle w:val="Emphasis"/>
          <w:highlight w:val="cyan"/>
        </w:rPr>
        <w:t>Darfur, Rwanda, Eritrea and</w:t>
      </w:r>
      <w:r w:rsidRPr="00BE7216">
        <w:rPr>
          <w:b/>
          <w:iCs/>
          <w:highlight w:val="cyan"/>
          <w:u w:val="single"/>
          <w:bdr w:val="single" w:sz="8" w:space="0" w:color="auto"/>
        </w:rPr>
        <w:t xml:space="preserve"> </w:t>
      </w:r>
      <w:r w:rsidRPr="00BE7216">
        <w:rPr>
          <w:rStyle w:val="Emphasis"/>
          <w:highlight w:val="cyan"/>
        </w:rPr>
        <w:t>the Balkan</w:t>
      </w:r>
      <w:r w:rsidRPr="007875CF">
        <w:rPr>
          <w:rStyle w:val="Emphasis"/>
        </w:rPr>
        <w:t>s</w:t>
      </w:r>
      <w:r w:rsidRPr="007875CF">
        <w:rPr>
          <w:bCs/>
          <w:u w:val="single"/>
        </w:rPr>
        <w:t xml:space="preserve"> </w:t>
      </w:r>
      <w:r w:rsidRPr="00BE7216">
        <w:rPr>
          <w:bCs/>
          <w:highlight w:val="cyan"/>
          <w:u w:val="single"/>
        </w:rPr>
        <w:t>experienced</w:t>
      </w:r>
      <w:r w:rsidRPr="007875CF">
        <w:rPr>
          <w:bCs/>
          <w:u w:val="single"/>
        </w:rPr>
        <w:t xml:space="preserve"> such </w:t>
      </w:r>
      <w:r w:rsidRPr="00BE7216">
        <w:rPr>
          <w:bCs/>
          <w:highlight w:val="cyan"/>
          <w:u w:val="single"/>
        </w:rPr>
        <w:t>wars</w:t>
      </w:r>
      <w:r w:rsidRPr="007875CF">
        <w:rPr>
          <w:sz w:val="8"/>
        </w:rPr>
        <w:t xml:space="preserve">. </w:t>
      </w:r>
      <w:r w:rsidRPr="007875CF">
        <w:rPr>
          <w:bCs/>
          <w:u w:val="single"/>
        </w:rPr>
        <w:t>Governments</w:t>
      </w:r>
      <w:r w:rsidRPr="007875CF">
        <w:rPr>
          <w:sz w:val="8"/>
        </w:rPr>
        <w:t xml:space="preserve">, especially in developed countries, </w:t>
      </w:r>
      <w:r w:rsidRPr="007875CF">
        <w:rPr>
          <w:bCs/>
          <w:u w:val="single"/>
        </w:rPr>
        <w:t xml:space="preserve">are increasingly aware of this phenomenon. </w:t>
      </w:r>
      <w:r w:rsidRPr="00BE7216">
        <w:rPr>
          <w:bCs/>
          <w:highlight w:val="cyan"/>
          <w:u w:val="single"/>
        </w:rPr>
        <w:t>The UK</w:t>
      </w:r>
      <w:r w:rsidRPr="007875CF">
        <w:rPr>
          <w:bCs/>
          <w:u w:val="single"/>
        </w:rPr>
        <w:t xml:space="preserve"> </w:t>
      </w:r>
      <w:r w:rsidRPr="007875CF">
        <w:rPr>
          <w:bCs/>
          <w:u w:val="single"/>
        </w:rPr>
        <w:lastRenderedPageBreak/>
        <w:t xml:space="preserve">Ministry of </w:t>
      </w:r>
      <w:proofErr w:type="spellStart"/>
      <w:r w:rsidRPr="007875CF">
        <w:rPr>
          <w:bCs/>
          <w:u w:val="single"/>
        </w:rPr>
        <w:t>Defence</w:t>
      </w:r>
      <w:proofErr w:type="spellEnd"/>
      <w:r w:rsidRPr="007875CF">
        <w:rPr>
          <w:bCs/>
          <w:u w:val="single"/>
        </w:rPr>
        <w:t xml:space="preserve">, the </w:t>
      </w:r>
      <w:r w:rsidRPr="00BE7216">
        <w:rPr>
          <w:bCs/>
          <w:highlight w:val="cyan"/>
          <w:u w:val="single"/>
        </w:rPr>
        <w:t>CIA</w:t>
      </w:r>
      <w:r w:rsidRPr="007875CF">
        <w:rPr>
          <w:bCs/>
          <w:u w:val="single"/>
        </w:rPr>
        <w:t>, the</w:t>
      </w:r>
      <w:r w:rsidRPr="007875CF">
        <w:rPr>
          <w:sz w:val="8"/>
        </w:rPr>
        <w:t xml:space="preserve"> US </w:t>
      </w:r>
      <w:r w:rsidRPr="00BE7216">
        <w:rPr>
          <w:rStyle w:val="Emphasis"/>
          <w:highlight w:val="cyan"/>
        </w:rPr>
        <w:t>C</w:t>
      </w:r>
      <w:r w:rsidRPr="007875CF">
        <w:rPr>
          <w:sz w:val="8"/>
        </w:rPr>
        <w:t xml:space="preserve">enter for </w:t>
      </w:r>
      <w:r w:rsidRPr="00BE7216">
        <w:rPr>
          <w:rStyle w:val="Emphasis"/>
          <w:highlight w:val="cyan"/>
        </w:rPr>
        <w:t>S</w:t>
      </w:r>
      <w:r w:rsidRPr="007875CF">
        <w:rPr>
          <w:sz w:val="8"/>
        </w:rPr>
        <w:t xml:space="preserve">trategic and </w:t>
      </w:r>
      <w:r w:rsidRPr="00BE7216">
        <w:rPr>
          <w:rStyle w:val="Emphasis"/>
          <w:highlight w:val="cyan"/>
        </w:rPr>
        <w:t>I</w:t>
      </w:r>
      <w:r w:rsidRPr="007875CF">
        <w:rPr>
          <w:sz w:val="8"/>
        </w:rPr>
        <w:t xml:space="preserve">nternational </w:t>
      </w:r>
      <w:r w:rsidRPr="00BE7216">
        <w:rPr>
          <w:rStyle w:val="Emphasis"/>
          <w:highlight w:val="cyan"/>
        </w:rPr>
        <w:t>S</w:t>
      </w:r>
      <w:r w:rsidRPr="007875CF">
        <w:rPr>
          <w:sz w:val="8"/>
        </w:rPr>
        <w:t xml:space="preserve">tudies </w:t>
      </w:r>
      <w:r w:rsidRPr="00BE7216">
        <w:rPr>
          <w:bCs/>
          <w:highlight w:val="cyan"/>
          <w:u w:val="single"/>
        </w:rPr>
        <w:t>and</w:t>
      </w:r>
      <w:r w:rsidRPr="007875CF">
        <w:rPr>
          <w:bCs/>
          <w:u w:val="single"/>
        </w:rPr>
        <w:t xml:space="preserve"> the </w:t>
      </w:r>
      <w:r w:rsidRPr="00BE7216">
        <w:rPr>
          <w:bCs/>
          <w:highlight w:val="cyan"/>
          <w:u w:val="single"/>
        </w:rPr>
        <w:t>Oslo</w:t>
      </w:r>
      <w:r w:rsidRPr="007875CF">
        <w:rPr>
          <w:bCs/>
          <w:u w:val="single"/>
        </w:rPr>
        <w:t xml:space="preserve"> Peace Research Institute, </w:t>
      </w:r>
      <w:r w:rsidRPr="007875CF">
        <w:rPr>
          <w:rStyle w:val="Emphasis"/>
        </w:rPr>
        <w:t xml:space="preserve">all </w:t>
      </w:r>
      <w:r w:rsidRPr="00BE7216">
        <w:rPr>
          <w:rStyle w:val="Emphasis"/>
          <w:highlight w:val="cyan"/>
        </w:rPr>
        <w:t>identify</w:t>
      </w:r>
      <w:r w:rsidRPr="007875CF">
        <w:rPr>
          <w:bCs/>
          <w:u w:val="single"/>
        </w:rPr>
        <w:t xml:space="preserve"> </w:t>
      </w:r>
      <w:r w:rsidRPr="00BE7216">
        <w:rPr>
          <w:bCs/>
          <w:highlight w:val="cyan"/>
          <w:u w:val="single"/>
        </w:rPr>
        <w:t>famine as a potential trigger for</w:t>
      </w:r>
      <w:r w:rsidRPr="007875CF">
        <w:rPr>
          <w:sz w:val="8"/>
        </w:rPr>
        <w:t xml:space="preserve"> conflicts and possibly even </w:t>
      </w:r>
      <w:r w:rsidRPr="00BE7216">
        <w:rPr>
          <w:rStyle w:val="Emphasis"/>
          <w:highlight w:val="cyan"/>
        </w:rPr>
        <w:t>nuclear war</w:t>
      </w:r>
      <w:r w:rsidRPr="007875CF">
        <w:rPr>
          <w:sz w:val="8"/>
        </w:rPr>
        <w:t>.</w:t>
      </w:r>
    </w:p>
    <w:p w14:paraId="48F7696F" w14:textId="77777777" w:rsidR="00EF3831" w:rsidRDefault="00EF3831" w:rsidP="00EF3831"/>
    <w:p w14:paraId="5694B073" w14:textId="77777777" w:rsidR="00EF3831" w:rsidRDefault="00EF3831" w:rsidP="00EF3831"/>
    <w:p w14:paraId="2141FF8D" w14:textId="77777777" w:rsidR="00EF3831" w:rsidRDefault="00EF3831" w:rsidP="00EF3831">
      <w:pPr>
        <w:pStyle w:val="Heading3"/>
      </w:pPr>
      <w:r>
        <w:lastRenderedPageBreak/>
        <w:t>Advantage 2 is climate</w:t>
      </w:r>
    </w:p>
    <w:p w14:paraId="7BF57A8B" w14:textId="77777777" w:rsidR="00EF3831" w:rsidRDefault="00EF3831" w:rsidP="00EF3831">
      <w:pPr>
        <w:pStyle w:val="Heading4"/>
      </w:pPr>
      <w:r>
        <w:t>Space debris jeopardizes government satellites which are necessary to stop climate change and natural disasters</w:t>
      </w:r>
    </w:p>
    <w:p w14:paraId="136B1ACA" w14:textId="77777777" w:rsidR="00EF3831" w:rsidRPr="00852A75" w:rsidRDefault="00EF3831" w:rsidP="00EF3831">
      <w:r w:rsidRPr="00852A75">
        <w:t xml:space="preserve">Jonathan </w:t>
      </w:r>
      <w:r w:rsidRPr="00852A75">
        <w:rPr>
          <w:rFonts w:eastAsiaTheme="majorEastAsia" w:cstheme="majorBidi"/>
          <w:b/>
          <w:iCs/>
          <w:sz w:val="26"/>
        </w:rPr>
        <w:t>O’Callaghan, 21</w:t>
      </w:r>
      <w:r w:rsidRPr="00852A75">
        <w:t xml:space="preserve"> (Jonathan O’Callaghan, What if Space Junk and Climate Change Become the Same Problem</w:t>
      </w:r>
      <w:proofErr w:type="gramStart"/>
      <w:r w:rsidRPr="00852A75">
        <w:t>?,</w:t>
      </w:r>
      <w:proofErr w:type="gramEnd"/>
      <w:r w:rsidRPr="00852A75">
        <w:t xml:space="preserve"> No Publication, https://www.nytimes.com/2021/05/12/science/space-junk-climate-change.html, 5-12-2021)//</w:t>
      </w:r>
      <w:proofErr w:type="spellStart"/>
      <w:r w:rsidRPr="00852A75">
        <w:t>iLake</w:t>
      </w:r>
      <w:proofErr w:type="spellEnd"/>
      <w:r w:rsidRPr="00852A75">
        <w:t>-</w:t>
      </w:r>
      <w:r w:rsidRPr="00852A75">
        <w:rPr>
          <w:rFonts w:ascii="Segoe UI Emoji" w:hAnsi="Segoe UI Emoji" w:cs="Segoe UI Emoji"/>
        </w:rPr>
        <w:t>💣🍔</w:t>
      </w:r>
      <w:r w:rsidRPr="00852A75">
        <w:t xml:space="preserve">  </w:t>
      </w:r>
    </w:p>
    <w:p w14:paraId="0EEF6744" w14:textId="77777777" w:rsidR="00EF3831" w:rsidRDefault="00EF3831" w:rsidP="00EF3831">
      <w:pPr>
        <w:rPr>
          <w:u w:val="single"/>
        </w:rPr>
      </w:pPr>
      <w:r w:rsidRPr="00852A75">
        <w:rPr>
          <w:sz w:val="8"/>
        </w:rPr>
        <w:t xml:space="preserve">The explosion of Earth </w:t>
      </w:r>
      <w:r w:rsidRPr="00A029B8">
        <w:rPr>
          <w:u w:val="single"/>
        </w:rPr>
        <w:t xml:space="preserve">observation </w:t>
      </w:r>
      <w:r w:rsidRPr="00BE7216">
        <w:rPr>
          <w:highlight w:val="cyan"/>
          <w:u w:val="single"/>
        </w:rPr>
        <w:t>satellites</w:t>
      </w:r>
      <w:r w:rsidRPr="00395DE3">
        <w:rPr>
          <w:u w:val="single"/>
        </w:rPr>
        <w:t xml:space="preserve"> may be</w:t>
      </w:r>
      <w:r w:rsidRPr="00A029B8">
        <w:rPr>
          <w:u w:val="single"/>
        </w:rPr>
        <w:t xml:space="preserve"> the </w:t>
      </w:r>
      <w:r w:rsidRPr="00BE7216">
        <w:rPr>
          <w:highlight w:val="cyan"/>
          <w:u w:val="single"/>
        </w:rPr>
        <w:t xml:space="preserve">key to getting control of </w:t>
      </w:r>
      <w:r w:rsidRPr="00395DE3">
        <w:rPr>
          <w:u w:val="single"/>
        </w:rPr>
        <w:t>the crisis</w:t>
      </w:r>
      <w:r w:rsidRPr="00A029B8">
        <w:rPr>
          <w:u w:val="single"/>
        </w:rPr>
        <w:t xml:space="preserve"> — if the data is shared and the capacity is built to utilize it.</w:t>
      </w:r>
      <w:r>
        <w:rPr>
          <w:u w:val="single"/>
        </w:rPr>
        <w:t xml:space="preserve"> </w:t>
      </w:r>
      <w:r w:rsidRPr="00395DE3">
        <w:rPr>
          <w:u w:val="single"/>
        </w:rPr>
        <w:t xml:space="preserve">The battle against </w:t>
      </w:r>
      <w:r w:rsidRPr="00BE7216">
        <w:rPr>
          <w:highlight w:val="cyan"/>
          <w:u w:val="single"/>
        </w:rPr>
        <w:t>climate change</w:t>
      </w:r>
      <w:r w:rsidRPr="00395DE3">
        <w:rPr>
          <w:u w:val="single"/>
        </w:rPr>
        <w:t xml:space="preserve"> — and to mitigate some of its most deadly effects — is increasingly being waged from space</w:t>
      </w:r>
      <w:r w:rsidRPr="00852A75">
        <w:rPr>
          <w:sz w:val="8"/>
        </w:rPr>
        <w:t xml:space="preserve">. </w:t>
      </w:r>
      <w:r w:rsidRPr="00BE7216">
        <w:rPr>
          <w:highlight w:val="cyan"/>
          <w:u w:val="single"/>
        </w:rPr>
        <w:t>Satellites</w:t>
      </w:r>
      <w:r w:rsidRPr="00A029B8">
        <w:rPr>
          <w:u w:val="single"/>
        </w:rPr>
        <w:t xml:space="preserve"> are </w:t>
      </w:r>
      <w:r w:rsidRPr="00BE7216">
        <w:rPr>
          <w:highlight w:val="cyan"/>
          <w:u w:val="single"/>
        </w:rPr>
        <w:t>measuring</w:t>
      </w:r>
      <w:r w:rsidRPr="00A029B8">
        <w:rPr>
          <w:u w:val="single"/>
        </w:rPr>
        <w:t xml:space="preserve"> the rate of </w:t>
      </w:r>
      <w:r w:rsidRPr="00BE7216">
        <w:rPr>
          <w:highlight w:val="cyan"/>
          <w:u w:val="single"/>
        </w:rPr>
        <w:t>iceberg</w:t>
      </w:r>
      <w:r w:rsidRPr="00A029B8">
        <w:rPr>
          <w:u w:val="single"/>
        </w:rPr>
        <w:t xml:space="preserve">s calving into the Arctic </w:t>
      </w:r>
      <w:r w:rsidRPr="00BE7216">
        <w:rPr>
          <w:highlight w:val="cyan"/>
          <w:u w:val="single"/>
        </w:rPr>
        <w:t>Ocean</w:t>
      </w:r>
      <w:r w:rsidRPr="00A029B8">
        <w:rPr>
          <w:u w:val="single"/>
        </w:rPr>
        <w:t xml:space="preserve"> and outbreaks of phytoplankton from rising water </w:t>
      </w:r>
      <w:r w:rsidRPr="00BE7216">
        <w:rPr>
          <w:highlight w:val="cyan"/>
          <w:u w:val="single"/>
        </w:rPr>
        <w:t>temperatures and pollution</w:t>
      </w:r>
      <w:r w:rsidRPr="00A029B8">
        <w:rPr>
          <w:u w:val="single"/>
        </w:rPr>
        <w:t xml:space="preserve">. Soon, they will be used </w:t>
      </w:r>
      <w:r w:rsidRPr="00BE7216">
        <w:rPr>
          <w:highlight w:val="cyan"/>
          <w:u w:val="single"/>
        </w:rPr>
        <w:t>to</w:t>
      </w:r>
      <w:r w:rsidRPr="00A029B8">
        <w:rPr>
          <w:u w:val="single"/>
        </w:rPr>
        <w:t xml:space="preserve"> “persistently </w:t>
      </w:r>
      <w:r w:rsidRPr="00BE7216">
        <w:rPr>
          <w:highlight w:val="cyan"/>
          <w:u w:val="single"/>
        </w:rPr>
        <w:t>pinpoint” the amount of methane and carbon dioxide</w:t>
      </w:r>
      <w:r w:rsidRPr="00A029B8">
        <w:rPr>
          <w:u w:val="single"/>
        </w:rPr>
        <w:t xml:space="preserve"> spewing from factories and power plants most responsible for supercharging the planet.</w:t>
      </w:r>
      <w:r>
        <w:rPr>
          <w:u w:val="single"/>
        </w:rPr>
        <w:t xml:space="preserve"> </w:t>
      </w:r>
      <w:r w:rsidRPr="00852A75">
        <w:rPr>
          <w:sz w:val="8"/>
        </w:rPr>
        <w:t>As President Joe Biden and other world leaders gather in Scotland this week for the </w:t>
      </w:r>
      <w:hyperlink r:id="rId40" w:tgtFrame="_blank" w:history="1">
        <w:r w:rsidRPr="00852A75">
          <w:rPr>
            <w:rStyle w:val="Hyperlink"/>
            <w:sz w:val="8"/>
          </w:rPr>
          <w:t>United Nations’ annual climate change conference</w:t>
        </w:r>
      </w:hyperlink>
      <w:r w:rsidRPr="00852A75">
        <w:rPr>
          <w:sz w:val="8"/>
        </w:rPr>
        <w:t xml:space="preserve">, the new space age has armed them with some of the best tools yet to diagnose climate change and gauge whether their policies to reverse it are working. </w:t>
      </w:r>
      <w:r w:rsidRPr="00BE7216">
        <w:rPr>
          <w:highlight w:val="cyan"/>
          <w:u w:val="single"/>
        </w:rPr>
        <w:t>“Satellites</w:t>
      </w:r>
      <w:r w:rsidRPr="00A029B8">
        <w:rPr>
          <w:u w:val="single"/>
        </w:rPr>
        <w:t xml:space="preserve"> were absolutely </w:t>
      </w:r>
      <w:r w:rsidRPr="00BE7216">
        <w:rPr>
          <w:highlight w:val="cyan"/>
          <w:u w:val="single"/>
        </w:rPr>
        <w:t>key in understanding</w:t>
      </w:r>
      <w:r w:rsidRPr="00A029B8">
        <w:rPr>
          <w:u w:val="single"/>
        </w:rPr>
        <w:t xml:space="preserve"> we had a </w:t>
      </w:r>
      <w:r w:rsidRPr="00BE7216">
        <w:rPr>
          <w:highlight w:val="cyan"/>
          <w:u w:val="single"/>
        </w:rPr>
        <w:t>climate crisis,”</w:t>
      </w:r>
      <w:r w:rsidRPr="00852A75">
        <w:rPr>
          <w:sz w:val="8"/>
        </w:rPr>
        <w:t xml:space="preserve"> said Krystal </w:t>
      </w:r>
      <w:proofErr w:type="spellStart"/>
      <w:r w:rsidRPr="00852A75">
        <w:rPr>
          <w:sz w:val="8"/>
        </w:rPr>
        <w:t>Azelton</w:t>
      </w:r>
      <w:proofErr w:type="spellEnd"/>
      <w:r w:rsidRPr="00852A75">
        <w:rPr>
          <w:sz w:val="8"/>
        </w:rPr>
        <w:t xml:space="preserve">, director of space applications programs at the Secure World Foundation, a nonprofit Washington, D.C., think tank. “We are seeing vast improvements … in data sharing and access” and “the push to have open access to government data around the world is huge.” The surge in new constellations of </w:t>
      </w:r>
      <w:r w:rsidRPr="00A029B8">
        <w:rPr>
          <w:u w:val="single"/>
        </w:rPr>
        <w:t xml:space="preserve">optical and radar </w:t>
      </w:r>
      <w:r w:rsidRPr="00BE7216">
        <w:rPr>
          <w:highlight w:val="cyan"/>
          <w:u w:val="single"/>
        </w:rPr>
        <w:t>satellites</w:t>
      </w:r>
      <w:r w:rsidRPr="00A029B8">
        <w:rPr>
          <w:u w:val="single"/>
        </w:rPr>
        <w:t xml:space="preserve"> are also now </w:t>
      </w:r>
      <w:r w:rsidRPr="00BE7216">
        <w:rPr>
          <w:highlight w:val="cyan"/>
          <w:u w:val="single"/>
        </w:rPr>
        <w:t>making it possible to limit</w:t>
      </w:r>
      <w:r w:rsidRPr="00A029B8">
        <w:rPr>
          <w:u w:val="single"/>
        </w:rPr>
        <w:t xml:space="preserve"> some of </w:t>
      </w:r>
      <w:r w:rsidRPr="00BE7216">
        <w:rPr>
          <w:highlight w:val="cyan"/>
          <w:u w:val="single"/>
        </w:rPr>
        <w:t>the damage</w:t>
      </w:r>
      <w:r w:rsidRPr="00A029B8">
        <w:rPr>
          <w:u w:val="single"/>
        </w:rPr>
        <w:t xml:space="preserve"> of climate change</w:t>
      </w:r>
      <w:r w:rsidRPr="00852A75">
        <w:rPr>
          <w:sz w:val="8"/>
        </w:rPr>
        <w:t xml:space="preserve"> — by </w:t>
      </w:r>
      <w:r w:rsidRPr="00BE7216">
        <w:rPr>
          <w:highlight w:val="cyan"/>
          <w:u w:val="single"/>
        </w:rPr>
        <w:t>predicting</w:t>
      </w:r>
      <w:r w:rsidRPr="00A029B8">
        <w:rPr>
          <w:u w:val="single"/>
        </w:rPr>
        <w:t xml:space="preserve"> the trajectories of </w:t>
      </w:r>
      <w:r w:rsidRPr="00BE7216">
        <w:rPr>
          <w:highlight w:val="cyan"/>
          <w:u w:val="single"/>
        </w:rPr>
        <w:t>forest fires,</w:t>
      </w:r>
      <w:r w:rsidRPr="00A029B8">
        <w:rPr>
          <w:u w:val="single"/>
        </w:rPr>
        <w:t xml:space="preserve"> measuring soil saturation to </w:t>
      </w:r>
      <w:r w:rsidRPr="00BE7216">
        <w:rPr>
          <w:highlight w:val="cyan"/>
          <w:u w:val="single"/>
        </w:rPr>
        <w:t>reduce flooding and detecting</w:t>
      </w:r>
      <w:r w:rsidRPr="00A029B8">
        <w:rPr>
          <w:u w:val="single"/>
        </w:rPr>
        <w:t xml:space="preserve"> radio signals in remote regions to uncover </w:t>
      </w:r>
      <w:r w:rsidRPr="00BE7216">
        <w:rPr>
          <w:highlight w:val="cyan"/>
          <w:u w:val="single"/>
        </w:rPr>
        <w:t>illicit deforestation</w:t>
      </w:r>
      <w:r w:rsidRPr="00A029B8">
        <w:rPr>
          <w:u w:val="single"/>
        </w:rPr>
        <w:t xml:space="preserve"> or mining.</w:t>
      </w:r>
      <w:r>
        <w:rPr>
          <w:u w:val="single"/>
        </w:rPr>
        <w:t xml:space="preserve"> </w:t>
      </w:r>
      <w:r w:rsidRPr="00852A75">
        <w:rPr>
          <w:sz w:val="8"/>
        </w:rPr>
        <w:t xml:space="preserve">A top priority </w:t>
      </w:r>
      <w:r w:rsidRPr="00BE7216">
        <w:rPr>
          <w:highlight w:val="cyan"/>
          <w:u w:val="single"/>
        </w:rPr>
        <w:t>Biden</w:t>
      </w:r>
      <w:r w:rsidRPr="00A029B8">
        <w:rPr>
          <w:u w:val="single"/>
        </w:rPr>
        <w:t>,</w:t>
      </w:r>
      <w:r w:rsidRPr="00852A75">
        <w:rPr>
          <w:sz w:val="8"/>
        </w:rPr>
        <w:t xml:space="preserve"> who arrives Monday in Glasgow, </w:t>
      </w:r>
      <w:r w:rsidRPr="00A029B8">
        <w:rPr>
          <w:u w:val="single"/>
        </w:rPr>
        <w:t xml:space="preserve">has </w:t>
      </w:r>
      <w:r w:rsidRPr="00BE7216">
        <w:rPr>
          <w:highlight w:val="cyan"/>
          <w:u w:val="single"/>
        </w:rPr>
        <w:t>made</w:t>
      </w:r>
      <w:r w:rsidRPr="00A029B8">
        <w:rPr>
          <w:u w:val="single"/>
        </w:rPr>
        <w:t xml:space="preserve"> greater reliance on </w:t>
      </w:r>
      <w:r w:rsidRPr="00BE7216">
        <w:rPr>
          <w:highlight w:val="cyan"/>
          <w:u w:val="single"/>
        </w:rPr>
        <w:t xml:space="preserve">space technologies </w:t>
      </w:r>
      <w:r w:rsidRPr="00BE7216">
        <w:rPr>
          <w:b/>
          <w:bCs/>
          <w:highlight w:val="cyan"/>
          <w:u w:val="single"/>
        </w:rPr>
        <w:t>a major pillar</w:t>
      </w:r>
      <w:r w:rsidRPr="00F50C75">
        <w:rPr>
          <w:u w:val="single"/>
        </w:rPr>
        <w:t xml:space="preserve"> of his</w:t>
      </w:r>
      <w:r w:rsidRPr="00A029B8">
        <w:rPr>
          <w:u w:val="single"/>
        </w:rPr>
        <w:t xml:space="preserve"> ambitious agenda to tackle the climate crisis.</w:t>
      </w:r>
      <w:r>
        <w:rPr>
          <w:u w:val="single"/>
        </w:rPr>
        <w:t xml:space="preserve"> </w:t>
      </w:r>
      <w:r w:rsidRPr="00852A75">
        <w:rPr>
          <w:sz w:val="8"/>
        </w:rPr>
        <w:t>One new effort is NASA’s </w:t>
      </w:r>
      <w:hyperlink r:id="rId41" w:tgtFrame="_blank" w:history="1">
        <w:r w:rsidRPr="00852A75">
          <w:rPr>
            <w:rStyle w:val="Hyperlink"/>
            <w:sz w:val="8"/>
          </w:rPr>
          <w:t>Earth System Observatory</w:t>
        </w:r>
      </w:hyperlink>
      <w:r w:rsidRPr="00852A75">
        <w:rPr>
          <w:sz w:val="8"/>
        </w:rPr>
        <w:t xml:space="preserve"> program to “create a 3D, holistic view of Earth, from bedrock to atmosphere.” Biden’s first annual budget request for NASA also sought $24.8 billion, including a $2.25 billion for the Earth Science Division, a 12.5 percent boost. And </w:t>
      </w:r>
      <w:r w:rsidRPr="00A029B8">
        <w:rPr>
          <w:u w:val="single"/>
        </w:rPr>
        <w:t xml:space="preserve">he requested $6.98 billion, or </w:t>
      </w:r>
      <w:r w:rsidRPr="00BE7216">
        <w:rPr>
          <w:highlight w:val="cyan"/>
          <w:u w:val="single"/>
        </w:rPr>
        <w:t>a 22 percent increase, for</w:t>
      </w:r>
      <w:r w:rsidRPr="00A029B8">
        <w:rPr>
          <w:u w:val="single"/>
        </w:rPr>
        <w:t xml:space="preserve"> the </w:t>
      </w:r>
      <w:r w:rsidRPr="00BE7216">
        <w:rPr>
          <w:highlight w:val="cyan"/>
          <w:u w:val="single"/>
        </w:rPr>
        <w:t>N</w:t>
      </w:r>
      <w:r w:rsidRPr="00A029B8">
        <w:rPr>
          <w:u w:val="single"/>
        </w:rPr>
        <w:t xml:space="preserve">ational </w:t>
      </w:r>
      <w:r w:rsidRPr="00BE7216">
        <w:rPr>
          <w:highlight w:val="cyan"/>
          <w:u w:val="single"/>
        </w:rPr>
        <w:t>O</w:t>
      </w:r>
      <w:r w:rsidRPr="00A029B8">
        <w:rPr>
          <w:u w:val="single"/>
        </w:rPr>
        <w:t xml:space="preserve">ceanic and </w:t>
      </w:r>
      <w:r w:rsidRPr="00BE7216">
        <w:rPr>
          <w:highlight w:val="cyan"/>
          <w:u w:val="single"/>
        </w:rPr>
        <w:t>A</w:t>
      </w:r>
      <w:r w:rsidRPr="00A029B8">
        <w:rPr>
          <w:u w:val="single"/>
        </w:rPr>
        <w:t xml:space="preserve">tmospheric </w:t>
      </w:r>
      <w:r w:rsidRPr="00BE7216">
        <w:rPr>
          <w:highlight w:val="cyan"/>
          <w:u w:val="single"/>
        </w:rPr>
        <w:t>A</w:t>
      </w:r>
      <w:r w:rsidRPr="00A029B8">
        <w:rPr>
          <w:u w:val="single"/>
        </w:rPr>
        <w:t xml:space="preserve">dministration, which operates an extensive constellation of </w:t>
      </w:r>
      <w:r w:rsidRPr="00BE7216">
        <w:rPr>
          <w:highlight w:val="cyan"/>
          <w:u w:val="single"/>
        </w:rPr>
        <w:t>weather satellites</w:t>
      </w:r>
      <w:r w:rsidRPr="00A029B8">
        <w:rPr>
          <w:u w:val="single"/>
        </w:rPr>
        <w:t xml:space="preserve">. </w:t>
      </w:r>
      <w:r w:rsidRPr="00EE4C33">
        <w:rPr>
          <w:u w:val="single"/>
        </w:rPr>
        <w:t>That includes a proposed 25 percent increase for NOAA’s National Environmental Satellite, Data, and Information Service.</w:t>
      </w:r>
      <w:r w:rsidRPr="00852A75">
        <w:rPr>
          <w:sz w:val="8"/>
        </w:rPr>
        <w:t xml:space="preserve"> Biden’s budget proposals have been moving slowly through Congress since they were introduced in May. The NASA budget proposal </w:t>
      </w:r>
      <w:hyperlink r:id="rId42" w:tgtFrame="_blank" w:history="1">
        <w:r w:rsidRPr="00852A75">
          <w:rPr>
            <w:rStyle w:val="Hyperlink"/>
            <w:sz w:val="8"/>
          </w:rPr>
          <w:t>has been approved</w:t>
        </w:r>
      </w:hyperlink>
      <w:r w:rsidRPr="00852A75">
        <w:rPr>
          <w:sz w:val="8"/>
        </w:rPr>
        <w:t> by the House Science subcommittee and Senate appropriators, with increases of $240 million and $35.8 million, respectively. NOAA </w:t>
      </w:r>
      <w:hyperlink r:id="rId43" w:tgtFrame="_blank" w:history="1">
        <w:r w:rsidRPr="00852A75">
          <w:rPr>
            <w:rStyle w:val="Hyperlink"/>
            <w:sz w:val="8"/>
          </w:rPr>
          <w:t>would get nearly $6.3 billion</w:t>
        </w:r>
      </w:hyperlink>
      <w:r w:rsidRPr="00852A75">
        <w:rPr>
          <w:sz w:val="8"/>
        </w:rPr>
        <w:t xml:space="preserve">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Meanwhile, the National Space Council, the Cabinet-level body headed by Vice President Kamala Harris, has also </w:t>
      </w:r>
      <w:r w:rsidRPr="009B44E1">
        <w:rPr>
          <w:u w:val="single"/>
        </w:rPr>
        <w:t>made improving “our indications and warning of climate change” a priority for the nation’s space agenda.</w:t>
      </w:r>
      <w:r>
        <w:rPr>
          <w:u w:val="single"/>
        </w:rPr>
        <w:t xml:space="preserve"> </w:t>
      </w:r>
      <w:r w:rsidRPr="00852A75">
        <w:rPr>
          <w:sz w:val="8"/>
        </w:rPr>
        <w:t>Using satellites to understand changes in the environment is not new; NASA’s first effort to gather facts about natural resources from orbit, as opposed to measuring the weather in the atmosphere, was the launch of the first Landsat satellite in 1972.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signatures jumped from 10 to 338, according to the Union of Concerned Scientists, which updates its list several times a year. POLITICO used the final update of each year for the tally. In the most recent update released in May, there were </w:t>
      </w:r>
      <w:hyperlink r:id="rId44" w:tgtFrame="_blank" w:history="1">
        <w:r w:rsidRPr="00852A75">
          <w:rPr>
            <w:rStyle w:val="Hyperlink"/>
            <w:sz w:val="8"/>
          </w:rPr>
          <w:t>450 commercial satellites used for earth observation</w:t>
        </w:r>
      </w:hyperlink>
      <w:r w:rsidRPr="00852A75">
        <w:rPr>
          <w:sz w:val="8"/>
        </w:rPr>
        <w:t xml:space="preserve">. </w:t>
      </w:r>
      <w:r w:rsidRPr="009B44E1">
        <w:rPr>
          <w:u w:val="single"/>
        </w:rPr>
        <w:t xml:space="preserve">“The only way to really get a global view is from </w:t>
      </w:r>
      <w:r w:rsidRPr="00BE7216">
        <w:rPr>
          <w:highlight w:val="cyan"/>
          <w:u w:val="single"/>
        </w:rPr>
        <w:t>satellites,</w:t>
      </w:r>
      <w:r w:rsidRPr="009B44E1">
        <w:rPr>
          <w:u w:val="single"/>
        </w:rPr>
        <w:t xml:space="preserve">” said Walter Scott, chief technology officer at space technology company </w:t>
      </w:r>
      <w:proofErr w:type="spellStart"/>
      <w:r w:rsidRPr="009B44E1">
        <w:rPr>
          <w:u w:val="single"/>
        </w:rPr>
        <w:t>Maxar</w:t>
      </w:r>
      <w:proofErr w:type="spellEnd"/>
      <w:r w:rsidRPr="009B44E1">
        <w:rPr>
          <w:u w:val="single"/>
        </w:rPr>
        <w:t xml:space="preserve"> Technologies. “You need to be able to make observations over a longer period of time, to be able to see trends that are in fact climate as opposed to local variations in weather.”</w:t>
      </w:r>
      <w:r>
        <w:rPr>
          <w:u w:val="single"/>
        </w:rPr>
        <w:t xml:space="preserve"> </w:t>
      </w:r>
      <w:r w:rsidRPr="009B44E1">
        <w:rPr>
          <w:u w:val="single"/>
        </w:rPr>
        <w:t xml:space="preserve">The tools now available, however, are akin to being able to </w:t>
      </w:r>
      <w:r w:rsidRPr="00BE7216">
        <w:rPr>
          <w:highlight w:val="cyan"/>
          <w:u w:val="single"/>
        </w:rPr>
        <w:t>analyze census data by neighborhood</w:t>
      </w:r>
      <w:r w:rsidRPr="009B44E1">
        <w:rPr>
          <w:u w:val="single"/>
        </w:rPr>
        <w:t xml:space="preserve"> instead of just at the regional or national levels.</w:t>
      </w:r>
      <w:r w:rsidRPr="00852A75">
        <w:rPr>
          <w:sz w:val="8"/>
        </w:rPr>
        <w:t xml:space="preserve"> </w:t>
      </w:r>
      <w:r w:rsidRPr="009B44E1">
        <w:rPr>
          <w:u w:val="single"/>
        </w:rPr>
        <w:t>One class of targets is what climate scientists call “heat islands,”</w:t>
      </w:r>
      <w:r w:rsidRPr="00852A75">
        <w:rPr>
          <w:sz w:val="8"/>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w:t>
      </w:r>
      <w:r w:rsidRPr="009B44E1">
        <w:rPr>
          <w:u w:val="single"/>
        </w:rPr>
        <w:t xml:space="preserve">“The ability to gather </w:t>
      </w:r>
      <w:r w:rsidRPr="00BE7216">
        <w:rPr>
          <w:highlight w:val="cyan"/>
          <w:u w:val="single"/>
        </w:rPr>
        <w:t>this granularity of data</w:t>
      </w:r>
      <w:r w:rsidRPr="009B44E1">
        <w:rPr>
          <w:u w:val="single"/>
        </w:rPr>
        <w:t>, so often, is probably the biggest difference,”</w:t>
      </w:r>
      <w:r w:rsidRPr="00852A75">
        <w:rPr>
          <w:sz w:val="8"/>
        </w:rPr>
        <w:t xml:space="preserve"> agreed Matt </w:t>
      </w:r>
      <w:proofErr w:type="spellStart"/>
      <w:r w:rsidRPr="00852A75">
        <w:rPr>
          <w:sz w:val="8"/>
        </w:rPr>
        <w:t>Tirman</w:t>
      </w:r>
      <w:proofErr w:type="spellEnd"/>
      <w:r w:rsidRPr="00852A75">
        <w:rPr>
          <w:sz w:val="8"/>
        </w:rPr>
        <w:t xml:space="preserve">, head of </w:t>
      </w:r>
      <w:proofErr w:type="spellStart"/>
      <w:r w:rsidRPr="00852A75">
        <w:rPr>
          <w:sz w:val="8"/>
        </w:rPr>
        <w:t>Satellogic</w:t>
      </w:r>
      <w:proofErr w:type="spellEnd"/>
      <w:r w:rsidRPr="00852A75">
        <w:rPr>
          <w:sz w:val="8"/>
        </w:rPr>
        <w:t xml:space="preserve"> North America, a division of the Argentine company founded in 2010 that operates a constellation of satellites that can also capture live-motion video. “I do think </w:t>
      </w:r>
      <w:r w:rsidRPr="009B44E1">
        <w:rPr>
          <w:u w:val="single"/>
        </w:rPr>
        <w:t xml:space="preserve">it </w:t>
      </w:r>
      <w:r w:rsidRPr="00BE7216">
        <w:rPr>
          <w:highlight w:val="cyan"/>
          <w:u w:val="single"/>
        </w:rPr>
        <w:t>is a game changer</w:t>
      </w:r>
      <w:r w:rsidRPr="009B44E1">
        <w:rPr>
          <w:u w:val="single"/>
        </w:rPr>
        <w:t>,” added Morris.</w:t>
      </w:r>
      <w:r>
        <w:rPr>
          <w:u w:val="single"/>
        </w:rPr>
        <w:t xml:space="preserve"> </w:t>
      </w:r>
      <w:r w:rsidRPr="00852A75">
        <w:rPr>
          <w:sz w:val="8"/>
        </w:rPr>
        <w:t>Planet, an Earth observation company founded in 2010, recently partnered with NASA’s Jet Propulsion Lab, the state of California and a group of nonprofits to </w:t>
      </w:r>
      <w:hyperlink r:id="rId45" w:tgtFrame="_blank" w:history="1">
        <w:r w:rsidRPr="00852A75">
          <w:rPr>
            <w:rStyle w:val="Hyperlink"/>
            <w:sz w:val="8"/>
          </w:rPr>
          <w:t>create the Carbon Mapper</w:t>
        </w:r>
      </w:hyperlink>
      <w:r w:rsidRPr="00852A75">
        <w:rPr>
          <w:sz w:val="8"/>
        </w:rPr>
        <w:t xml:space="preserve">, which will use its satellites to scan the globe daily for emissions of damaging substances like methane — an invisible, odorless and powerful greenhouse gas. “It will be able to see that it's that building, and that oil pad, and that landfill that are responsible for methane leaks,” said Andrew </w:t>
      </w:r>
      <w:proofErr w:type="spellStart"/>
      <w:r w:rsidRPr="00852A75">
        <w:rPr>
          <w:sz w:val="8"/>
        </w:rPr>
        <w:t>Zolli</w:t>
      </w:r>
      <w:proofErr w:type="spellEnd"/>
      <w:r w:rsidRPr="00852A75">
        <w:rPr>
          <w:sz w:val="8"/>
        </w:rPr>
        <w:t>, Planet’s chief impact officer. “This is the incredibly sensitive — what we call point source emissions detector.” Another similar effort is </w:t>
      </w:r>
      <w:hyperlink r:id="rId46" w:tgtFrame="_blank" w:history="1">
        <w:r w:rsidRPr="00852A75">
          <w:rPr>
            <w:rStyle w:val="Hyperlink"/>
            <w:sz w:val="8"/>
          </w:rPr>
          <w:t>Climate TRACE</w:t>
        </w:r>
      </w:hyperlink>
      <w:r w:rsidRPr="00852A75">
        <w:rPr>
          <w:sz w:val="8"/>
        </w:rPr>
        <w:t xml:space="preserve">, a collection of scientific institutions that is using Earth observation data to monitor coal-fired power plants. “They are looking at the coal plant and the coal that is flowing through the plant to determine if it is operating,” </w:t>
      </w:r>
      <w:proofErr w:type="spellStart"/>
      <w:r w:rsidRPr="00852A75">
        <w:rPr>
          <w:sz w:val="8"/>
        </w:rPr>
        <w:t>Zolli</w:t>
      </w:r>
      <w:proofErr w:type="spellEnd"/>
      <w:r w:rsidRPr="00852A75">
        <w:rPr>
          <w:sz w:val="8"/>
        </w:rPr>
        <w:t xml:space="preserve"> said. Another new set of tools is radar satellites that can monitor environmental changes in the Arctic or mountainous regions that are often obscured by clouds and darkness, major limitations for optical satellites. For instance, ICEYE, a Finnish company founded in 2014, is monitoring </w:t>
      </w:r>
      <w:hyperlink r:id="rId47" w:tgtFrame="_blank" w:history="1">
        <w:r w:rsidRPr="00852A75">
          <w:rPr>
            <w:rStyle w:val="Hyperlink"/>
            <w:sz w:val="8"/>
          </w:rPr>
          <w:t>floating ice in the Nares Strait</w:t>
        </w:r>
      </w:hyperlink>
      <w:r w:rsidRPr="00852A75">
        <w:rPr>
          <w:sz w:val="8"/>
        </w:rPr>
        <w:t> near Greenland and the </w:t>
      </w:r>
      <w:hyperlink r:id="rId48" w:tgtFrame="_blank" w:history="1">
        <w:r w:rsidRPr="00852A75">
          <w:rPr>
            <w:rStyle w:val="Hyperlink"/>
            <w:sz w:val="8"/>
          </w:rPr>
          <w:t>Thwaites Glacier in Antarctica</w:t>
        </w:r>
      </w:hyperlink>
      <w:r w:rsidRPr="00852A75">
        <w:rPr>
          <w:sz w:val="8"/>
        </w:rPr>
        <w:t xml:space="preserve">. </w:t>
      </w:r>
      <w:r w:rsidRPr="009B44E1">
        <w:rPr>
          <w:u w:val="single"/>
        </w:rPr>
        <w:t>The new tools are “of great importance especially for small-scale glacier monitoring,”</w:t>
      </w:r>
      <w:r w:rsidRPr="00852A75">
        <w:rPr>
          <w:sz w:val="8"/>
        </w:rPr>
        <w:t xml:space="preserve"> said Eric Jensen, president of ICEYE US, its American subsidiary, </w:t>
      </w:r>
      <w:r w:rsidRPr="009B44E1">
        <w:rPr>
          <w:u w:val="single"/>
        </w:rPr>
        <w:t>Satellites outfitted with synthetic aperture and hyperspectral radars, meanwhile, have “an influence on our ability to better understand wildfires and what causes them and how they can be addressed,”</w:t>
      </w:r>
      <w:r w:rsidRPr="00852A75">
        <w:rPr>
          <w:sz w:val="8"/>
        </w:rPr>
        <w:t xml:space="preserve"> said </w:t>
      </w:r>
      <w:proofErr w:type="spellStart"/>
      <w:r w:rsidRPr="00852A75">
        <w:rPr>
          <w:sz w:val="8"/>
        </w:rPr>
        <w:t>Azelton</w:t>
      </w:r>
      <w:proofErr w:type="spellEnd"/>
      <w:r w:rsidRPr="00852A75">
        <w:rPr>
          <w:sz w:val="8"/>
        </w:rPr>
        <w:t xml:space="preserve">. Minimizing the damage Indeed, the growth of satellite imagery and data is providing new means to head off some of the more calamitous effects of climate change. </w:t>
      </w:r>
      <w:r w:rsidRPr="009B44E1">
        <w:rPr>
          <w:u w:val="single"/>
        </w:rPr>
        <w:t xml:space="preserve">“The ability to observe, which can ultimately lead to </w:t>
      </w:r>
      <w:r w:rsidRPr="00BE7216">
        <w:rPr>
          <w:highlight w:val="cyan"/>
          <w:u w:val="single"/>
        </w:rPr>
        <w:t>the ability to predict</w:t>
      </w:r>
      <w:r w:rsidRPr="009B44E1">
        <w:rPr>
          <w:u w:val="single"/>
        </w:rPr>
        <w:t xml:space="preserve">, is </w:t>
      </w:r>
      <w:r w:rsidRPr="009B44E1">
        <w:rPr>
          <w:u w:val="single"/>
        </w:rPr>
        <w:lastRenderedPageBreak/>
        <w:t xml:space="preserve">really what prepares us for hazards and </w:t>
      </w:r>
      <w:r w:rsidRPr="00BE7216">
        <w:rPr>
          <w:highlight w:val="cyan"/>
          <w:u w:val="single"/>
        </w:rPr>
        <w:t>helps us mitigate</w:t>
      </w:r>
      <w:r w:rsidRPr="009B44E1">
        <w:rPr>
          <w:u w:val="single"/>
        </w:rPr>
        <w:t xml:space="preserve"> the </w:t>
      </w:r>
      <w:r w:rsidRPr="00BE7216">
        <w:rPr>
          <w:highlight w:val="cyan"/>
          <w:u w:val="single"/>
        </w:rPr>
        <w:t>disasters</w:t>
      </w:r>
      <w:r w:rsidRPr="009B44E1">
        <w:rPr>
          <w:u w:val="single"/>
        </w:rPr>
        <w:t xml:space="preserve"> that they can lead to,”</w:t>
      </w:r>
      <w:r w:rsidRPr="00852A75">
        <w:rPr>
          <w:sz w:val="8"/>
        </w:rPr>
        <w:t xml:space="preserve"> said Karen St. </w:t>
      </w:r>
      <w:proofErr w:type="spellStart"/>
      <w:r w:rsidRPr="00852A75">
        <w:rPr>
          <w:sz w:val="8"/>
        </w:rPr>
        <w:t>Germain</w:t>
      </w:r>
      <w:proofErr w:type="spellEnd"/>
      <w:r w:rsidRPr="00852A75">
        <w:rPr>
          <w:sz w:val="8"/>
        </w:rPr>
        <w:t xml:space="preserve">, director of NASA’s Earth Science division. She noted that </w:t>
      </w:r>
      <w:r w:rsidRPr="009B44E1">
        <w:rPr>
          <w:u w:val="single"/>
        </w:rPr>
        <w:t>satellites can examine the trajectory of forest fires in real time and identify burn scars that cause landslides.</w:t>
      </w:r>
      <w:r>
        <w:rPr>
          <w:u w:val="single"/>
        </w:rPr>
        <w:t xml:space="preserve"> </w:t>
      </w:r>
      <w:r w:rsidRPr="00852A75">
        <w:rPr>
          <w:sz w:val="8"/>
        </w:rPr>
        <w:t xml:space="preserve">“Vegetation is what holds the soil together,” she explained. “So, if the area’s burned and then the precipitation comes, that's when you can get landslides and cascading effects.” ICEYE’s </w:t>
      </w:r>
      <w:r w:rsidRPr="00395DE3">
        <w:rPr>
          <w:u w:val="single"/>
        </w:rPr>
        <w:t>radar satellites can also be used to quickly identify downed or damaged power lines, responsible for starting thousands of forest fires, so that crews can respond before it’s too late.</w:t>
      </w:r>
      <w:r>
        <w:rPr>
          <w:u w:val="single"/>
        </w:rPr>
        <w:t xml:space="preserve"> </w:t>
      </w:r>
      <w:r w:rsidRPr="00395DE3">
        <w:rPr>
          <w:u w:val="single"/>
        </w:rPr>
        <w:t>Satellites are also assisting in the aftermath of climate-related natural disasters.</w:t>
      </w:r>
      <w:r>
        <w:rPr>
          <w:u w:val="single"/>
        </w:rPr>
        <w:t xml:space="preserve"> </w:t>
      </w:r>
      <w:proofErr w:type="spellStart"/>
      <w:r w:rsidRPr="00852A75">
        <w:rPr>
          <w:sz w:val="8"/>
        </w:rPr>
        <w:t>Maxar</w:t>
      </w:r>
      <w:proofErr w:type="spellEnd"/>
      <w:r w:rsidRPr="00852A75">
        <w:rPr>
          <w:sz w:val="8"/>
        </w:rPr>
        <w:t> </w:t>
      </w:r>
      <w:hyperlink r:id="rId49" w:tgtFrame="_blank" w:history="1">
        <w:r w:rsidRPr="00852A75">
          <w:rPr>
            <w:rStyle w:val="Hyperlink"/>
            <w:sz w:val="8"/>
          </w:rPr>
          <w:t>aided several nongovernmental organizations</w:t>
        </w:r>
      </w:hyperlink>
      <w:r w:rsidRPr="00852A75">
        <w:rPr>
          <w:sz w:val="8"/>
        </w:rPr>
        <w:t xml:space="preserve"> in </w:t>
      </w:r>
      <w:r w:rsidRPr="00395DE3">
        <w:rPr>
          <w:u w:val="single"/>
        </w:rPr>
        <w:t>identifying safe sources of drinking water, accessible transportation routes, and even potentially trapped families after a destructive 2018 earthquake in Indonesia.</w:t>
      </w:r>
      <w:r>
        <w:rPr>
          <w:u w:val="single"/>
        </w:rPr>
        <w:t xml:space="preserve"> </w:t>
      </w:r>
      <w:r w:rsidRPr="00852A75">
        <w:rPr>
          <w:sz w:val="8"/>
        </w:rPr>
        <w:t>California’s Dixie forest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w:t>
      </w:r>
      <w:hyperlink r:id="rId50" w:tgtFrame="_blank" w:history="1">
        <w:r w:rsidRPr="00852A75">
          <w:rPr>
            <w:rStyle w:val="Hyperlink"/>
            <w:sz w:val="8"/>
          </w:rPr>
          <w:t>predicted a wildfire</w:t>
        </w:r>
      </w:hyperlink>
      <w:r w:rsidRPr="00852A75">
        <w:rPr>
          <w:sz w:val="8"/>
        </w:rPr>
        <w:t xml:space="preserv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w:t>
      </w:r>
      <w:proofErr w:type="spellStart"/>
      <w:r w:rsidRPr="00852A75">
        <w:rPr>
          <w:sz w:val="8"/>
        </w:rPr>
        <w:t>HawkEye</w:t>
      </w:r>
      <w:proofErr w:type="spellEnd"/>
      <w:r w:rsidRPr="00852A75">
        <w:rPr>
          <w:sz w:val="8"/>
        </w:rPr>
        <w:t xml:space="preserve"> 360, which operates satellites that can detect radio frequency signals. “People don’t always know what's happening up there. So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w:t>
      </w:r>
      <w:r w:rsidRPr="00395DE3">
        <w:rPr>
          <w:u w:val="single"/>
        </w:rPr>
        <w:t xml:space="preserve">Detections can also be made in real-time when responding to major disasters. </w:t>
      </w:r>
      <w:r w:rsidRPr="00BE7216">
        <w:rPr>
          <w:highlight w:val="cyan"/>
          <w:u w:val="single"/>
        </w:rPr>
        <w:t>Satellites from</w:t>
      </w:r>
      <w:r w:rsidRPr="00395DE3">
        <w:rPr>
          <w:u w:val="single"/>
        </w:rPr>
        <w:t xml:space="preserve"> </w:t>
      </w:r>
      <w:proofErr w:type="spellStart"/>
      <w:r w:rsidRPr="00395DE3">
        <w:rPr>
          <w:u w:val="single"/>
        </w:rPr>
        <w:t>Maxar</w:t>
      </w:r>
      <w:proofErr w:type="spellEnd"/>
      <w:r w:rsidRPr="00395DE3">
        <w:rPr>
          <w:u w:val="single"/>
        </w:rPr>
        <w:t xml:space="preserve">, </w:t>
      </w:r>
      <w:r w:rsidRPr="00BE7216">
        <w:rPr>
          <w:highlight w:val="cyan"/>
          <w:u w:val="single"/>
        </w:rPr>
        <w:t>NOAA</w:t>
      </w:r>
      <w:r w:rsidRPr="00395DE3">
        <w:rPr>
          <w:u w:val="single"/>
        </w:rPr>
        <w:t xml:space="preserve"> and the Bureau of Ocean Energy Management </w:t>
      </w:r>
      <w:hyperlink r:id="rId51" w:tgtFrame="_blank" w:history="1">
        <w:r w:rsidRPr="00395DE3">
          <w:rPr>
            <w:rStyle w:val="Hyperlink"/>
            <w:u w:val="single"/>
          </w:rPr>
          <w:t xml:space="preserve">were </w:t>
        </w:r>
        <w:r w:rsidRPr="00BE7216">
          <w:rPr>
            <w:rStyle w:val="Hyperlink"/>
            <w:highlight w:val="cyan"/>
            <w:u w:val="single"/>
          </w:rPr>
          <w:t>used to map</w:t>
        </w:r>
      </w:hyperlink>
      <w:r w:rsidRPr="00395DE3">
        <w:rPr>
          <w:u w:val="single"/>
        </w:rPr>
        <w:t xml:space="preserve"> the early October </w:t>
      </w:r>
      <w:r w:rsidRPr="00BE7216">
        <w:rPr>
          <w:highlight w:val="cyan"/>
          <w:u w:val="single"/>
        </w:rPr>
        <w:t>oil spill</w:t>
      </w:r>
      <w:r w:rsidRPr="00395DE3">
        <w:rPr>
          <w:u w:val="single"/>
        </w:rPr>
        <w:t xml:space="preserve"> off California’s Pacific coast.</w:t>
      </w:r>
      <w:r>
        <w:rPr>
          <w:u w:val="single"/>
        </w:rPr>
        <w:t xml:space="preserve"> </w:t>
      </w:r>
      <w:r w:rsidRPr="00852A75">
        <w:rPr>
          <w:sz w:val="8"/>
        </w:rPr>
        <w:t xml:space="preserve">Unleashing the potential </w:t>
      </w:r>
      <w:proofErr w:type="gramStart"/>
      <w:r w:rsidRPr="00852A75">
        <w:rPr>
          <w:sz w:val="8"/>
        </w:rPr>
        <w:t>There</w:t>
      </w:r>
      <w:proofErr w:type="gramEnd"/>
      <w:r w:rsidRPr="00852A75">
        <w:rPr>
          <w:sz w:val="8"/>
        </w:rPr>
        <w:t xml:space="preserv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w:t>
      </w:r>
      <w:hyperlink r:id="rId52" w:tgtFrame="_blank" w:history="1">
        <w:r w:rsidRPr="00852A75">
          <w:rPr>
            <w:rStyle w:val="Hyperlink"/>
            <w:sz w:val="8"/>
          </w:rPr>
          <w:t>remain unmapped, unobserved and unexplored</w:t>
        </w:r>
      </w:hyperlink>
      <w:r w:rsidRPr="00852A75">
        <w:rPr>
          <w:sz w:val="8"/>
        </w:rPr>
        <w:t xml:space="preserve">. “That's why we need to rely on ocean technologies and ocean exploration, and a lot of the marine sensor technologies that are coming online, to understand what's going on in the deeper ocean, both in terms of biodiversity, as well as energy changes,” Morris said. Yet, the game-changing potential of satellite data can make a huge difference if it is matched with the capacity on the ground to analyze, share and apply it.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w:t>
      </w:r>
      <w:r w:rsidRPr="00395DE3">
        <w:rPr>
          <w:u w:val="single"/>
        </w:rPr>
        <w:t>Finding more ways to share the data needs to be the priority of global leaders, numerous experts and executives say.</w:t>
      </w:r>
      <w:r>
        <w:rPr>
          <w:u w:val="single"/>
        </w:rPr>
        <w:t xml:space="preserve"> </w:t>
      </w:r>
      <w:r w:rsidRPr="00852A75">
        <w:rPr>
          <w:sz w:val="8"/>
        </w:rPr>
        <w:t>Jasmine Sanders, a climate scientist and marine biologist who is executive director of </w:t>
      </w:r>
      <w:hyperlink r:id="rId53" w:tgtFrame="_blank" w:history="1">
        <w:r w:rsidRPr="00852A75">
          <w:rPr>
            <w:rStyle w:val="Hyperlink"/>
            <w:sz w:val="8"/>
          </w:rPr>
          <w:t>climate youth advocacy organization Our Climate</w:t>
        </w:r>
      </w:hyperlink>
      <w:r w:rsidRPr="00852A75">
        <w:rPr>
          <w:sz w:val="8"/>
        </w:rPr>
        <w:t xml:space="preserv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Bureaucratic stumbling blocks in industrialized nations like the United States are also stymying efforts to share more climate data gleaned from satellites across government agencies, said Mark </w:t>
      </w:r>
      <w:proofErr w:type="spellStart"/>
      <w:r w:rsidRPr="00852A75">
        <w:rPr>
          <w:sz w:val="8"/>
        </w:rPr>
        <w:t>Mozena</w:t>
      </w:r>
      <w:proofErr w:type="spellEnd"/>
      <w:r w:rsidRPr="00852A75">
        <w:rPr>
          <w:sz w:val="8"/>
        </w:rPr>
        <w:t xml:space="preserve">,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395DE3">
        <w:rPr>
          <w:u w:val="single"/>
        </w:rPr>
        <w:t xml:space="preserve">But ultimately applying all this new, increasingly more detailed </w:t>
      </w:r>
      <w:r w:rsidRPr="00BE7216">
        <w:rPr>
          <w:highlight w:val="cyan"/>
          <w:u w:val="single"/>
        </w:rPr>
        <w:t>data is about</w:t>
      </w:r>
      <w:r w:rsidRPr="00395DE3">
        <w:rPr>
          <w:u w:val="single"/>
        </w:rPr>
        <w:t xml:space="preserve"> far </w:t>
      </w:r>
      <w:r w:rsidRPr="00BE7216">
        <w:rPr>
          <w:highlight w:val="cyan"/>
          <w:u w:val="single"/>
        </w:rPr>
        <w:t>more than</w:t>
      </w:r>
      <w:r w:rsidRPr="00395DE3">
        <w:rPr>
          <w:u w:val="single"/>
        </w:rPr>
        <w:t xml:space="preserve"> just </w:t>
      </w:r>
      <w:r w:rsidRPr="00BE7216">
        <w:rPr>
          <w:highlight w:val="cyan"/>
          <w:u w:val="single"/>
        </w:rPr>
        <w:t>diagnosing</w:t>
      </w:r>
      <w:r w:rsidRPr="00395DE3">
        <w:rPr>
          <w:u w:val="single"/>
        </w:rPr>
        <w:t xml:space="preserve"> the extent of climate change and singling out the leading causes.</w:t>
      </w:r>
      <w:r>
        <w:rPr>
          <w:u w:val="single"/>
        </w:rPr>
        <w:t xml:space="preserve"> </w:t>
      </w:r>
      <w:r w:rsidRPr="00395DE3">
        <w:rPr>
          <w:u w:val="single"/>
        </w:rPr>
        <w:t xml:space="preserve">“It's not just about naming and shaming,” said </w:t>
      </w:r>
      <w:proofErr w:type="spellStart"/>
      <w:r w:rsidRPr="00395DE3">
        <w:rPr>
          <w:u w:val="single"/>
        </w:rPr>
        <w:t>Zolli</w:t>
      </w:r>
      <w:proofErr w:type="spellEnd"/>
      <w:r w:rsidRPr="00395DE3">
        <w:rPr>
          <w:u w:val="single"/>
        </w:rPr>
        <w:t>. “</w:t>
      </w:r>
      <w:r w:rsidRPr="00BE7216">
        <w:rPr>
          <w:highlight w:val="cyan"/>
          <w:u w:val="single"/>
        </w:rPr>
        <w:t>It's</w:t>
      </w:r>
      <w:r w:rsidRPr="00F50C75">
        <w:rPr>
          <w:u w:val="single"/>
        </w:rPr>
        <w:t xml:space="preserve"> about</w:t>
      </w:r>
      <w:r w:rsidRPr="00395DE3">
        <w:rPr>
          <w:u w:val="single"/>
        </w:rPr>
        <w:t xml:space="preserve"> creating the feedback loop </w:t>
      </w:r>
      <w:r w:rsidRPr="00BE7216">
        <w:rPr>
          <w:highlight w:val="cyan"/>
          <w:u w:val="single"/>
        </w:rPr>
        <w:t>so that we know whether we're making progress</w:t>
      </w:r>
      <w:r w:rsidRPr="00395DE3">
        <w:rPr>
          <w:u w:val="single"/>
        </w:rPr>
        <w:t xml:space="preserve"> or not.”</w:t>
      </w:r>
    </w:p>
    <w:p w14:paraId="115951CE" w14:textId="77777777" w:rsidR="00EF3831" w:rsidRPr="00852A75" w:rsidRDefault="00EF3831" w:rsidP="00EF3831">
      <w:pPr>
        <w:rPr>
          <w:u w:val="single"/>
        </w:rPr>
      </w:pPr>
    </w:p>
    <w:p w14:paraId="2AA404DC" w14:textId="77777777" w:rsidR="00EF3831" w:rsidRPr="00DC0606" w:rsidRDefault="00EF3831" w:rsidP="00EF3831">
      <w:pPr>
        <w:pStyle w:val="Heading4"/>
      </w:pPr>
      <w:r>
        <w:t>Warming leads to extinction---it’s a conflict-multiplier and defense doesn’t assume non-linearity</w:t>
      </w:r>
    </w:p>
    <w:p w14:paraId="715B2829" w14:textId="77777777" w:rsidR="00EF3831" w:rsidRPr="00EB0F8F" w:rsidRDefault="00EF3831" w:rsidP="00EF3831">
      <w:proofErr w:type="spellStart"/>
      <w:r w:rsidRPr="00EB0F8F">
        <w:rPr>
          <w:rStyle w:val="Style13ptBold"/>
        </w:rPr>
        <w:t>Kareiva</w:t>
      </w:r>
      <w:proofErr w:type="spellEnd"/>
      <w:r w:rsidRPr="00EB0F8F">
        <w:rPr>
          <w:rStyle w:val="Style13ptBold"/>
        </w:rPr>
        <w:t xml:space="preserve"> 18</w:t>
      </w:r>
      <w:r w:rsidRPr="00EB0F8F">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EB0F8F">
        <w:rPr>
          <w:i/>
          <w:iCs/>
        </w:rPr>
        <w:t>Futures</w:t>
      </w:r>
      <w:r w:rsidRPr="00EB0F8F">
        <w:t>, 102)</w:t>
      </w:r>
    </w:p>
    <w:p w14:paraId="5120AE98" w14:textId="77777777" w:rsidR="00EF3831" w:rsidRDefault="00EF3831" w:rsidP="00EF3831">
      <w:pPr>
        <w:rPr>
          <w:sz w:val="10"/>
        </w:rPr>
      </w:pPr>
      <w:r w:rsidRPr="00BB3859">
        <w:rPr>
          <w:sz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E7216">
        <w:rPr>
          <w:rStyle w:val="StyleUnderline"/>
          <w:highlight w:val="cyan"/>
        </w:rPr>
        <w:t>climate change</w:t>
      </w:r>
      <w:r w:rsidRPr="00BB3859">
        <w:rPr>
          <w:rStyle w:val="StyleUnderline"/>
        </w:rPr>
        <w:t>, global freshwater cycle, and ocean acidification</w:t>
      </w:r>
      <w:r w:rsidRPr="00BB3859">
        <w:rPr>
          <w:sz w:val="10"/>
        </w:rPr>
        <w:t xml:space="preserve">) do </w:t>
      </w:r>
      <w:r w:rsidRPr="00BE7216">
        <w:rPr>
          <w:rStyle w:val="StyleUnderline"/>
          <w:highlight w:val="cyan"/>
        </w:rPr>
        <w:t xml:space="preserve">pose </w:t>
      </w:r>
      <w:r w:rsidRPr="00BE7216">
        <w:rPr>
          <w:rStyle w:val="Emphasis"/>
          <w:highlight w:val="cyan"/>
        </w:rPr>
        <w:t>existential risks</w:t>
      </w:r>
      <w:r w:rsidRPr="00BB3859">
        <w:rPr>
          <w:sz w:val="10"/>
        </w:rPr>
        <w:t xml:space="preserve">. </w:t>
      </w:r>
      <w:r w:rsidRPr="00BB3859">
        <w:rPr>
          <w:rStyle w:val="StyleUnderline"/>
        </w:rPr>
        <w:t xml:space="preserve">This is </w:t>
      </w:r>
      <w:r w:rsidRPr="00BE7216">
        <w:rPr>
          <w:rStyle w:val="StyleUnderline"/>
          <w:highlight w:val="cyan"/>
        </w:rPr>
        <w:t>because of</w:t>
      </w:r>
      <w:r w:rsidRPr="00BB3859">
        <w:rPr>
          <w:rStyle w:val="StyleUnderline"/>
        </w:rPr>
        <w:t xml:space="preserve"> intrinsic </w:t>
      </w:r>
      <w:r w:rsidRPr="00BE7216">
        <w:rPr>
          <w:rStyle w:val="Emphasis"/>
          <w:highlight w:val="cyan"/>
        </w:rPr>
        <w:t>positive feedback loops</w:t>
      </w:r>
      <w:r w:rsidRPr="00BB3859">
        <w:rPr>
          <w:sz w:val="10"/>
        </w:rPr>
        <w:t>, substantial lag times between system change and experiencing the consequences of that change,</w:t>
      </w:r>
      <w:r w:rsidRPr="00BB3859">
        <w:rPr>
          <w:rStyle w:val="StyleUnderline"/>
        </w:rPr>
        <w:t xml:space="preserve"> and the fact these different boundaries interact with one another in ways that yield </w:t>
      </w:r>
      <w:r w:rsidRPr="00BB3859">
        <w:rPr>
          <w:rStyle w:val="Emphasis"/>
        </w:rPr>
        <w:t>surprises</w:t>
      </w:r>
      <w:r w:rsidRPr="00BB3859">
        <w:rPr>
          <w:sz w:val="10"/>
        </w:rPr>
        <w:t xml:space="preserve">. In addition, </w:t>
      </w:r>
      <w:r w:rsidRPr="00BE7216">
        <w:rPr>
          <w:rStyle w:val="StyleUnderline"/>
          <w:highlight w:val="cyan"/>
        </w:rPr>
        <w:t xml:space="preserve">climate, </w:t>
      </w:r>
      <w:r w:rsidRPr="00BE5252">
        <w:rPr>
          <w:rStyle w:val="StyleUnderline"/>
        </w:rPr>
        <w:t>freshwater, and ocean acidification</w:t>
      </w:r>
      <w:r w:rsidRPr="00BB3859">
        <w:rPr>
          <w:rStyle w:val="StyleUnderline"/>
        </w:rPr>
        <w:t xml:space="preserve"> are all </w:t>
      </w:r>
      <w:r w:rsidRPr="00BE7216">
        <w:rPr>
          <w:rStyle w:val="StyleUnderline"/>
          <w:highlight w:val="cyan"/>
        </w:rPr>
        <w:t>directly connected to</w:t>
      </w:r>
      <w:r w:rsidRPr="00BB3859">
        <w:rPr>
          <w:rStyle w:val="StyleUnderline"/>
        </w:rPr>
        <w:t xml:space="preserve"> the provision of </w:t>
      </w:r>
      <w:r w:rsidRPr="00BE7216">
        <w:rPr>
          <w:rStyle w:val="Emphasis"/>
          <w:highlight w:val="cyan"/>
        </w:rPr>
        <w:t>food</w:t>
      </w:r>
      <w:r w:rsidRPr="00BE7216">
        <w:rPr>
          <w:rStyle w:val="StyleUnderline"/>
          <w:highlight w:val="cyan"/>
        </w:rPr>
        <w:t xml:space="preserve"> and </w:t>
      </w:r>
      <w:r w:rsidRPr="00BE7216">
        <w:rPr>
          <w:rStyle w:val="Emphasis"/>
          <w:highlight w:val="cyan"/>
        </w:rPr>
        <w:t>water</w:t>
      </w:r>
      <w:r w:rsidRPr="00BB3859">
        <w:rPr>
          <w:rStyle w:val="StyleUnderline"/>
        </w:rPr>
        <w:t>, and shortages</w:t>
      </w:r>
      <w:r w:rsidRPr="00BB3859">
        <w:rPr>
          <w:sz w:val="10"/>
        </w:rPr>
        <w:t xml:space="preserve"> of food and water can </w:t>
      </w:r>
      <w:r w:rsidRPr="00BB3859">
        <w:rPr>
          <w:rStyle w:val="StyleUnderline"/>
        </w:rPr>
        <w:t xml:space="preserve">create </w:t>
      </w:r>
      <w:r w:rsidRPr="00BB3859">
        <w:rPr>
          <w:rStyle w:val="Emphasis"/>
        </w:rPr>
        <w:t>conflict</w:t>
      </w:r>
      <w:r w:rsidRPr="00BB3859">
        <w:rPr>
          <w:rStyle w:val="StyleUnderline"/>
        </w:rPr>
        <w:t xml:space="preserve"> and social unrest</w:t>
      </w:r>
      <w:r w:rsidRPr="00BB3859">
        <w:rPr>
          <w:sz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BB3859">
        <w:rPr>
          <w:rStyle w:val="StyleUnderline"/>
        </w:rPr>
        <w:t xml:space="preserve">Climate change intersects with freshwater resources because it is </w:t>
      </w:r>
      <w:r w:rsidRPr="00BE7216">
        <w:rPr>
          <w:rStyle w:val="StyleUnderline"/>
          <w:highlight w:val="cyan"/>
        </w:rPr>
        <w:t xml:space="preserve">expected to </w:t>
      </w:r>
      <w:r w:rsidRPr="00BE7216">
        <w:rPr>
          <w:rStyle w:val="Emphasis"/>
          <w:highlight w:val="cyan"/>
        </w:rPr>
        <w:t>exacerbate drought</w:t>
      </w:r>
      <w:r w:rsidRPr="00BE7216">
        <w:rPr>
          <w:rStyle w:val="StyleUnderline"/>
          <w:highlight w:val="cyan"/>
        </w:rPr>
        <w:t xml:space="preserve"> </w:t>
      </w:r>
      <w:r w:rsidRPr="00BE5252">
        <w:rPr>
          <w:rStyle w:val="StyleUnderline"/>
        </w:rPr>
        <w:t>and</w:t>
      </w:r>
      <w:r w:rsidRPr="00BE5252">
        <w:rPr>
          <w:sz w:val="10"/>
        </w:rPr>
        <w:t xml:space="preserve"> </w:t>
      </w:r>
      <w:r w:rsidRPr="00BE5252">
        <w:rPr>
          <w:rStyle w:val="Emphasis"/>
        </w:rPr>
        <w:t>water scarcity</w:t>
      </w:r>
      <w:r w:rsidRPr="00BB3859">
        <w:rPr>
          <w:rStyle w:val="StyleUnderline"/>
        </w:rPr>
        <w:t xml:space="preserve">, </w:t>
      </w:r>
      <w:r w:rsidRPr="00BB3859">
        <w:rPr>
          <w:sz w:val="10"/>
        </w:rPr>
        <w:t xml:space="preserve">as well as flooding.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BB3859">
        <w:rPr>
          <w:rStyle w:val="StyleUnderline"/>
        </w:rPr>
        <w:t xml:space="preserve">Ample </w:t>
      </w:r>
      <w:r w:rsidRPr="00BE7216">
        <w:rPr>
          <w:rStyle w:val="StyleUnderline"/>
          <w:highlight w:val="cyan"/>
        </w:rPr>
        <w:t>clean water</w:t>
      </w:r>
      <w:r w:rsidRPr="00BB3859">
        <w:rPr>
          <w:sz w:val="10"/>
        </w:rPr>
        <w:t xml:space="preserve"> is not a luxury—it </w:t>
      </w:r>
      <w:r w:rsidRPr="00BB3859">
        <w:rPr>
          <w:rStyle w:val="StyleUnderline"/>
        </w:rPr>
        <w:t xml:space="preserve">is </w:t>
      </w:r>
      <w:r w:rsidRPr="00BE7216">
        <w:rPr>
          <w:rStyle w:val="StyleUnderline"/>
          <w:highlight w:val="cyan"/>
        </w:rPr>
        <w:t>essential for human survival</w:t>
      </w:r>
      <w:r w:rsidRPr="00BB3859">
        <w:rPr>
          <w:rStyle w:val="StyleUnderline"/>
        </w:rPr>
        <w:t>.</w:t>
      </w:r>
      <w:r w:rsidRPr="00BB3859">
        <w:rPr>
          <w:sz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BB3859">
        <w:rPr>
          <w:rStyle w:val="StyleUnderline"/>
        </w:rPr>
        <w:t xml:space="preserve">Climate change also </w:t>
      </w:r>
      <w:r w:rsidRPr="00BE7216">
        <w:rPr>
          <w:rStyle w:val="StyleUnderline"/>
          <w:highlight w:val="cyan"/>
        </w:rPr>
        <w:t xml:space="preserve">increases </w:t>
      </w:r>
      <w:r w:rsidRPr="00BE7216">
        <w:rPr>
          <w:rStyle w:val="Emphasis"/>
          <w:highlight w:val="cyan"/>
        </w:rPr>
        <w:t>storm frequency</w:t>
      </w:r>
      <w:r w:rsidRPr="00BB3859">
        <w:rPr>
          <w:rStyle w:val="StyleUnderline"/>
        </w:rPr>
        <w:t xml:space="preserve"> and severity. Coral reefs and oyster reefs provide protection from storm surge because they reduce wave energy</w:t>
      </w:r>
      <w:r w:rsidRPr="00BB3859">
        <w:rPr>
          <w:sz w:val="10"/>
        </w:rPr>
        <w:t xml:space="preserve"> (Spalding et al., 2014). </w:t>
      </w:r>
      <w:r w:rsidRPr="00BB3859">
        <w:rPr>
          <w:rStyle w:val="StyleUnderline"/>
        </w:rPr>
        <w:t xml:space="preserve">If these reefs are </w:t>
      </w:r>
      <w:r w:rsidRPr="00BB3859">
        <w:rPr>
          <w:rStyle w:val="StyleUnderline"/>
        </w:rPr>
        <w:lastRenderedPageBreak/>
        <w:t>lost due to acidification at the same time as storms become more severe and sea level rises</w:t>
      </w:r>
      <w:r w:rsidRPr="00BB3859">
        <w:rPr>
          <w:sz w:val="10"/>
        </w:rPr>
        <w:t xml:space="preserve">, </w:t>
      </w:r>
      <w:r w:rsidRPr="00BB3859">
        <w:rPr>
          <w:rStyle w:val="Emphasis"/>
        </w:rPr>
        <w:t xml:space="preserve">coastal communities will be exposed to </w:t>
      </w:r>
      <w:r w:rsidRPr="00BE7216">
        <w:rPr>
          <w:rStyle w:val="Emphasis"/>
          <w:highlight w:val="cyan"/>
        </w:rPr>
        <w:t>unprecedented storm surge</w:t>
      </w:r>
      <w:r w:rsidRPr="00BB3859">
        <w:rPr>
          <w:sz w:val="10"/>
        </w:rPr>
        <w:t>—</w:t>
      </w:r>
      <w:r w:rsidRPr="00BB3859">
        <w:rPr>
          <w:rStyle w:val="StyleUnderline"/>
        </w:rPr>
        <w:t>and may be ravaged by recurrent storms</w:t>
      </w:r>
      <w:r w:rsidRPr="00BB3859">
        <w:rPr>
          <w:sz w:val="10"/>
        </w:rPr>
        <w:t>.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BB3859">
        <w:rPr>
          <w:sz w:val="10"/>
        </w:rPr>
        <w:t>Diffenbaugh</w:t>
      </w:r>
      <w:proofErr w:type="spellEnd"/>
      <w:r w:rsidRPr="00BB3859">
        <w:rPr>
          <w:sz w:val="10"/>
        </w:rPr>
        <w:t xml:space="preserve"> et al., 2017). </w:t>
      </w:r>
      <w:r w:rsidRPr="00BB3859">
        <w:rPr>
          <w:rStyle w:val="StyleUnderline"/>
        </w:rPr>
        <w:t xml:space="preserve">Society will have a hard time responding to </w:t>
      </w:r>
      <w:r w:rsidRPr="00BE7216">
        <w:rPr>
          <w:rStyle w:val="StyleUnderline"/>
          <w:highlight w:val="cyan"/>
        </w:rPr>
        <w:t xml:space="preserve">shorter intervals between rare </w:t>
      </w:r>
      <w:r w:rsidRPr="00BE7216">
        <w:rPr>
          <w:rStyle w:val="Emphasis"/>
          <w:highlight w:val="cyan"/>
        </w:rPr>
        <w:t>extreme events</w:t>
      </w:r>
      <w:r w:rsidRPr="00BB3859">
        <w:rPr>
          <w:rStyle w:val="StyleUnderline"/>
        </w:rPr>
        <w:t xml:space="preserve"> </w:t>
      </w:r>
      <w:r w:rsidRPr="00BB3859">
        <w:rPr>
          <w:sz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BB3859">
        <w:rPr>
          <w:rStyle w:val="StyleUnderline"/>
        </w:rPr>
        <w:t xml:space="preserve"> every 25 years, but is expected to occur once every 5 years by 2050</w:t>
      </w:r>
      <w:r w:rsidRPr="00BB3859">
        <w:rPr>
          <w:sz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BB3859">
        <w:rPr>
          <w:rStyle w:val="StyleUnderline"/>
        </w:rPr>
        <w:t xml:space="preserve">Humans are remarkably ingenious, and have </w:t>
      </w:r>
      <w:r w:rsidRPr="00BB3859">
        <w:rPr>
          <w:rStyle w:val="Emphasis"/>
        </w:rPr>
        <w:t>adapted</w:t>
      </w:r>
      <w:r w:rsidRPr="00BB3859">
        <w:rPr>
          <w:rStyle w:val="StyleUnderline"/>
        </w:rPr>
        <w:t xml:space="preserve"> to crises throughout their history</w:t>
      </w:r>
      <w:r w:rsidRPr="00BB3859">
        <w:rPr>
          <w:sz w:val="10"/>
        </w:rPr>
        <w:t xml:space="preserve">. Our doom has been repeatedly predicted, only to be averted by innovation (Ridley, 2011). </w:t>
      </w:r>
      <w:r w:rsidRPr="00BB3859">
        <w:rPr>
          <w:rStyle w:val="StyleUnderline"/>
        </w:rPr>
        <w:t xml:space="preserve">However, the many stories of </w:t>
      </w:r>
      <w:r w:rsidRPr="00BE7216">
        <w:rPr>
          <w:rStyle w:val="StyleUnderline"/>
          <w:highlight w:val="cyan"/>
        </w:rPr>
        <w:t>human ingenuity successfully addressing existential risks</w:t>
      </w:r>
      <w:r w:rsidRPr="00BB3859">
        <w:rPr>
          <w:sz w:val="10"/>
        </w:rPr>
        <w:t xml:space="preserve"> such as global famine or extreme air pollution </w:t>
      </w:r>
      <w:r w:rsidRPr="00BE7216">
        <w:rPr>
          <w:rStyle w:val="StyleUnderline"/>
          <w:highlight w:val="cyan"/>
        </w:rPr>
        <w:t>represent</w:t>
      </w:r>
      <w:r w:rsidRPr="00BB3859">
        <w:rPr>
          <w:rStyle w:val="StyleUnderline"/>
        </w:rPr>
        <w:t xml:space="preserve"> environmental </w:t>
      </w:r>
      <w:r w:rsidRPr="00BE7216">
        <w:rPr>
          <w:rStyle w:val="StyleUnderline"/>
          <w:highlight w:val="cyan"/>
        </w:rPr>
        <w:t>challenges that are</w:t>
      </w:r>
      <w:r w:rsidRPr="00BB3859">
        <w:rPr>
          <w:rStyle w:val="StyleUnderline"/>
        </w:rPr>
        <w:t xml:space="preserve"> largely </w:t>
      </w:r>
      <w:r w:rsidRPr="00BE7216">
        <w:rPr>
          <w:rStyle w:val="StyleUnderline"/>
          <w:highlight w:val="cyan"/>
        </w:rPr>
        <w:t>linear, have immediate consequences</w:t>
      </w:r>
      <w:r w:rsidRPr="00BB3859">
        <w:rPr>
          <w:rStyle w:val="StyleUnderline"/>
        </w:rPr>
        <w:t xml:space="preserve">, </w:t>
      </w:r>
      <w:r w:rsidRPr="00BE7216">
        <w:rPr>
          <w:rStyle w:val="StyleUnderline"/>
          <w:highlight w:val="cyan"/>
        </w:rPr>
        <w:t>and operate without positive feedbacks</w:t>
      </w:r>
      <w:r w:rsidRPr="00BB3859">
        <w:rPr>
          <w:rStyle w:val="StyleUnderline"/>
        </w:rPr>
        <w:t>.</w:t>
      </w:r>
      <w:r w:rsidRPr="00BB3859">
        <w:rPr>
          <w:sz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w:t>
      </w:r>
      <w:proofErr w:type="spellStart"/>
      <w:r w:rsidRPr="00BB3859">
        <w:rPr>
          <w:sz w:val="10"/>
        </w:rPr>
        <w:t>Stradling</w:t>
      </w:r>
      <w:proofErr w:type="spellEnd"/>
      <w:r w:rsidRPr="00BB3859">
        <w:rPr>
          <w:sz w:val="10"/>
        </w:rPr>
        <w:t xml:space="preserve">,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 Secondly, </w:t>
      </w:r>
      <w:r w:rsidRPr="00BB3859">
        <w:rPr>
          <w:rStyle w:val="StyleUnderline"/>
        </w:rPr>
        <w:t xml:space="preserve">unlike past environmental challenges, </w:t>
      </w:r>
      <w:r w:rsidRPr="00BB3859">
        <w:rPr>
          <w:rStyle w:val="Emphasis"/>
        </w:rPr>
        <w:t xml:space="preserve">the Earth’s </w:t>
      </w:r>
      <w:r w:rsidRPr="00BE7216">
        <w:rPr>
          <w:rStyle w:val="Emphasis"/>
          <w:highlight w:val="cyan"/>
        </w:rPr>
        <w:t>climate system is rife with positive feedback loops</w:t>
      </w:r>
      <w:r w:rsidRPr="00BB3859">
        <w:rPr>
          <w:sz w:val="10"/>
        </w:rPr>
        <w:t xml:space="preserve">. </w:t>
      </w:r>
      <w:r w:rsidRPr="00BB3859">
        <w:rPr>
          <w:rStyle w:val="StyleUnderline"/>
        </w:rPr>
        <w:t>In particular, as CO2 increases and the climate warms, that very warming can cause more CO2 release which further increases global warming, and then more CO2, and so on</w:t>
      </w:r>
      <w:r w:rsidRPr="00BB3859">
        <w:rPr>
          <w:sz w:val="10"/>
        </w:rPr>
        <w:t xml:space="preserve">. Table 2 summarizes the best documented positive feedback loops for the Earth’s climate system. These feedbacks can be neatly categorized into carbon cycle, biogeochemical, </w:t>
      </w:r>
      <w:proofErr w:type="spellStart"/>
      <w:r w:rsidRPr="00BB3859">
        <w:rPr>
          <w:sz w:val="10"/>
        </w:rPr>
        <w:t>biogeophysical</w:t>
      </w:r>
      <w:proofErr w:type="spellEnd"/>
      <w:r w:rsidRPr="00BB3859">
        <w:rPr>
          <w:sz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B3859">
        <w:rPr>
          <w:sz w:val="10"/>
        </w:rPr>
        <w:t>Totterdell</w:t>
      </w:r>
      <w:proofErr w:type="spellEnd"/>
      <w:r w:rsidRPr="00BB3859">
        <w:rPr>
          <w:sz w:val="10"/>
        </w:rPr>
        <w:t xml:space="preserve">, 2000; </w:t>
      </w:r>
      <w:proofErr w:type="spellStart"/>
      <w:r w:rsidRPr="00BB3859">
        <w:rPr>
          <w:sz w:val="10"/>
        </w:rPr>
        <w:t>Hajima</w:t>
      </w:r>
      <w:proofErr w:type="spellEnd"/>
      <w:r w:rsidRPr="00BB3859">
        <w:rPr>
          <w:sz w:val="10"/>
        </w:rPr>
        <w:t xml:space="preserve">, </w:t>
      </w:r>
      <w:proofErr w:type="spellStart"/>
      <w:r w:rsidRPr="00BB3859">
        <w:rPr>
          <w:sz w:val="10"/>
        </w:rPr>
        <w:t>Tachiiri</w:t>
      </w:r>
      <w:proofErr w:type="spellEnd"/>
      <w:r w:rsidRPr="00BB3859">
        <w:rPr>
          <w:sz w:val="10"/>
        </w:rPr>
        <w:t xml:space="preserve">, Ito, &amp; </w:t>
      </w:r>
      <w:proofErr w:type="spellStart"/>
      <w:r w:rsidRPr="00BB3859">
        <w:rPr>
          <w:sz w:val="10"/>
        </w:rPr>
        <w:t>Kawamiya</w:t>
      </w:r>
      <w:proofErr w:type="spellEnd"/>
      <w:r w:rsidRPr="00BB3859">
        <w:rPr>
          <w:sz w:val="10"/>
        </w:rPr>
        <w:t xml:space="preserve">, 2014; </w:t>
      </w:r>
      <w:proofErr w:type="spellStart"/>
      <w:r w:rsidRPr="00BB3859">
        <w:rPr>
          <w:sz w:val="10"/>
        </w:rPr>
        <w:t>Knutti</w:t>
      </w:r>
      <w:proofErr w:type="spellEnd"/>
      <w:r w:rsidRPr="00BB3859">
        <w:rPr>
          <w:sz w:val="10"/>
        </w:rPr>
        <w:t xml:space="preserve"> &amp; </w:t>
      </w:r>
      <w:proofErr w:type="spellStart"/>
      <w:r w:rsidRPr="00BB3859">
        <w:rPr>
          <w:sz w:val="10"/>
        </w:rPr>
        <w:t>Rugenstein</w:t>
      </w:r>
      <w:proofErr w:type="spellEnd"/>
      <w:r w:rsidRPr="00BB3859">
        <w:rPr>
          <w:sz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3859">
        <w:rPr>
          <w:sz w:val="10"/>
        </w:rPr>
        <w:t>Friedlingstein</w:t>
      </w:r>
      <w:proofErr w:type="spellEnd"/>
      <w:r w:rsidRPr="00BB3859">
        <w:rPr>
          <w:sz w:val="10"/>
        </w:rPr>
        <w:t xml:space="preserve"> et al., 2001). Warming can also increase the rate at which organic matter decays and carbon is released into the atmosphere, thereby causing more warming (</w:t>
      </w:r>
      <w:proofErr w:type="spellStart"/>
      <w:r w:rsidRPr="00BB3859">
        <w:rPr>
          <w:sz w:val="10"/>
        </w:rPr>
        <w:t>Melillo</w:t>
      </w:r>
      <w:proofErr w:type="spellEnd"/>
      <w:r w:rsidRPr="00BB3859">
        <w:rPr>
          <w:sz w:val="10"/>
        </w:rPr>
        <w:t xml:space="preserve"> et al., 2017). Increases in food shortages and lack of water is also of major concern when </w:t>
      </w:r>
      <w:proofErr w:type="spellStart"/>
      <w:r w:rsidRPr="00BB3859">
        <w:rPr>
          <w:sz w:val="10"/>
        </w:rPr>
        <w:t>biogeophysical</w:t>
      </w:r>
      <w:proofErr w:type="spellEnd"/>
      <w:r w:rsidRPr="00BB3859">
        <w:rPr>
          <w:sz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3859">
        <w:rPr>
          <w:sz w:val="10"/>
        </w:rPr>
        <w:t>Chamey</w:t>
      </w:r>
      <w:proofErr w:type="spellEnd"/>
      <w:r w:rsidRPr="00BB3859">
        <w:rPr>
          <w:sz w:val="10"/>
        </w:rPr>
        <w:t>, Stone, &amp; Quirk, 1975). To top it off, overgrazing depletes the soil, leading to augmented vegetation loss (</w:t>
      </w:r>
      <w:proofErr w:type="spellStart"/>
      <w:r w:rsidRPr="00BB3859">
        <w:rPr>
          <w:sz w:val="10"/>
        </w:rPr>
        <w:t>Anderies</w:t>
      </w:r>
      <w:proofErr w:type="spellEnd"/>
      <w:r w:rsidRPr="00BB3859">
        <w:rPr>
          <w:sz w:val="10"/>
        </w:rPr>
        <w:t xml:space="preserve">, Janssen, &amp; Walker, 2002). Climate change often also increases the risk of forest fires, as a result of higher temperatures and persistent drought conditions. </w:t>
      </w:r>
      <w:r w:rsidRPr="00BB3859">
        <w:rPr>
          <w:rStyle w:val="StyleUnderline"/>
        </w:rPr>
        <w:t>The expectation is that forest fires will become more frequent and severe with climate warming and drought</w:t>
      </w:r>
      <w:r w:rsidRPr="00BB3859">
        <w:rPr>
          <w:sz w:val="10"/>
        </w:rPr>
        <w:t xml:space="preserve"> (</w:t>
      </w:r>
      <w:proofErr w:type="spellStart"/>
      <w:r w:rsidRPr="00BB3859">
        <w:rPr>
          <w:sz w:val="10"/>
        </w:rPr>
        <w:t>Scholze</w:t>
      </w:r>
      <w:proofErr w:type="spellEnd"/>
      <w:r w:rsidRPr="00BB3859">
        <w:rPr>
          <w:sz w:val="10"/>
        </w:rPr>
        <w:t>, Knorr, Arnell, &amp; Prentice, 2006), a trend for which we have already seen evidence (Allen et al., 2010). Tragically, the increased severity and risk of Southern California wildfires recently predicted by climate scientists (</w:t>
      </w:r>
      <w:proofErr w:type="spellStart"/>
      <w:r w:rsidRPr="00BB3859">
        <w:rPr>
          <w:sz w:val="10"/>
        </w:rPr>
        <w:t>Jin</w:t>
      </w:r>
      <w:proofErr w:type="spellEnd"/>
      <w:r w:rsidRPr="00BB3859">
        <w:rPr>
          <w:sz w:val="10"/>
        </w:rPr>
        <w:t xml:space="preserve"> et al., 2015), was realized in December 2017, with the largest fire in the history of California (the “Thomas fire” that burned 282,000 acres, https://www.vox.com/2017/12/27/16822180/thomas-fire-california-largest-wildfire). </w:t>
      </w:r>
      <w:r w:rsidRPr="00BB3859">
        <w:rPr>
          <w:rStyle w:val="StyleUnderline"/>
        </w:rPr>
        <w:t xml:space="preserve">This catastrophic fire embodies the sorts of positive feedbacks and interacting factors that </w:t>
      </w:r>
      <w:r w:rsidRPr="00BE7216">
        <w:rPr>
          <w:rStyle w:val="StyleUnderline"/>
          <w:highlight w:val="cyan"/>
        </w:rPr>
        <w:t xml:space="preserve">could </w:t>
      </w:r>
      <w:r w:rsidRPr="00BE7216">
        <w:rPr>
          <w:rStyle w:val="Emphasis"/>
          <w:highlight w:val="cyan"/>
        </w:rPr>
        <w:t>catch humanity off-guard</w:t>
      </w:r>
      <w:r w:rsidRPr="00BE7216">
        <w:rPr>
          <w:sz w:val="10"/>
          <w:highlight w:val="cyan"/>
        </w:rPr>
        <w:t xml:space="preserve"> </w:t>
      </w:r>
      <w:r w:rsidRPr="00BE7216">
        <w:rPr>
          <w:rStyle w:val="StyleUnderline"/>
          <w:highlight w:val="cyan"/>
        </w:rPr>
        <w:t xml:space="preserve">and produce a true </w:t>
      </w:r>
      <w:r w:rsidRPr="00BE7216">
        <w:rPr>
          <w:rStyle w:val="Emphasis"/>
          <w:highlight w:val="cyan"/>
        </w:rPr>
        <w:t>apocalyptic event</w:t>
      </w:r>
      <w:r w:rsidRPr="00BB3859">
        <w:rPr>
          <w:sz w:val="10"/>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w:t>
      </w:r>
      <w:proofErr w:type="spellStart"/>
      <w:r w:rsidRPr="00BB3859">
        <w:rPr>
          <w:sz w:val="10"/>
        </w:rPr>
        <w:t>Manabe</w:t>
      </w:r>
      <w:proofErr w:type="spellEnd"/>
      <w:r w:rsidRPr="00BB3859">
        <w:rPr>
          <w:sz w:val="10"/>
        </w:rPr>
        <w:t xml:space="preserve"> &amp; </w:t>
      </w:r>
      <w:proofErr w:type="spellStart"/>
      <w:r w:rsidRPr="00BB3859">
        <w:rPr>
          <w:sz w:val="10"/>
        </w:rPr>
        <w:t>Wetherald</w:t>
      </w:r>
      <w:proofErr w:type="spellEnd"/>
      <w:r w:rsidRPr="00BB3859">
        <w:rPr>
          <w:sz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3859">
        <w:rPr>
          <w:sz w:val="10"/>
        </w:rPr>
        <w:t>Lashof</w:t>
      </w:r>
      <w:proofErr w:type="spellEnd"/>
      <w:r w:rsidRPr="00BB3859">
        <w:rPr>
          <w:sz w:val="10"/>
        </w:rPr>
        <w:t xml:space="preserve">, </w:t>
      </w:r>
      <w:proofErr w:type="spellStart"/>
      <w:r w:rsidRPr="00BB3859">
        <w:rPr>
          <w:sz w:val="10"/>
        </w:rPr>
        <w:t>DeAngelo</w:t>
      </w:r>
      <w:proofErr w:type="spellEnd"/>
      <w:r w:rsidRPr="00BB3859">
        <w:rPr>
          <w:sz w:val="10"/>
        </w:rPr>
        <w:t xml:space="preserve">, </w:t>
      </w:r>
      <w:proofErr w:type="spellStart"/>
      <w:r w:rsidRPr="00BB3859">
        <w:rPr>
          <w:sz w:val="10"/>
        </w:rPr>
        <w:t>Saleska</w:t>
      </w:r>
      <w:proofErr w:type="spellEnd"/>
      <w:r w:rsidRPr="00BB3859">
        <w:rPr>
          <w:sz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3859">
        <w:rPr>
          <w:sz w:val="10"/>
        </w:rPr>
        <w:t>Burgman</w:t>
      </w:r>
      <w:proofErr w:type="spellEnd"/>
      <w:r w:rsidRPr="00BB3859">
        <w:rPr>
          <w:sz w:val="10"/>
        </w:rPr>
        <w:t xml:space="preserve">, &amp; Norris, 2009). </w:t>
      </w:r>
      <w:r w:rsidRPr="00BB3859">
        <w:rPr>
          <w:rStyle w:val="StyleUnderline"/>
        </w:rPr>
        <w:t>The key lesson from the long list of potentially positive feedbacks and their interactions is that</w:t>
      </w:r>
      <w:r w:rsidRPr="00BB3859">
        <w:rPr>
          <w:sz w:val="10"/>
        </w:rPr>
        <w:t xml:space="preserve"> </w:t>
      </w:r>
      <w:r w:rsidRPr="00BB3859">
        <w:rPr>
          <w:rStyle w:val="Emphasis"/>
        </w:rPr>
        <w:t>runaway climate change</w:t>
      </w:r>
      <w:r w:rsidRPr="00BB3859">
        <w:rPr>
          <w:rStyle w:val="StyleUnderline"/>
        </w:rPr>
        <w:t>, and runaway perturbations have to be taken as a serious possibility</w:t>
      </w:r>
      <w:r w:rsidRPr="00BB3859">
        <w:rPr>
          <w:sz w:val="10"/>
        </w:rPr>
        <w:t xml:space="preserve">. Table 2 is just a snapshot of the type of feedbacks that have been identified (see Supplementary material for a more thorough explanation of positive feedback loops). However, </w:t>
      </w:r>
      <w:r w:rsidRPr="00BB3859">
        <w:rPr>
          <w:rStyle w:val="StyleUnderline"/>
        </w:rPr>
        <w:t xml:space="preserve">this list is not exhaustive and the possibility of undiscovered positive feedbacks portends </w:t>
      </w:r>
      <w:r w:rsidRPr="00BB3859">
        <w:rPr>
          <w:rStyle w:val="Emphasis"/>
        </w:rPr>
        <w:t>even greater existential risks</w:t>
      </w:r>
      <w:r w:rsidRPr="00BB3859">
        <w:rPr>
          <w:sz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w:t>
      </w:r>
      <w:r>
        <w:rPr>
          <w:sz w:val="10"/>
        </w:rPr>
        <w:t>ge</w:t>
      </w:r>
    </w:p>
    <w:p w14:paraId="6DD6E73D" w14:textId="77777777" w:rsidR="00EF3831" w:rsidRDefault="00EF3831" w:rsidP="00EF3831">
      <w:pPr>
        <w:rPr>
          <w:sz w:val="10"/>
        </w:rPr>
      </w:pPr>
    </w:p>
    <w:p w14:paraId="6872102F" w14:textId="77777777" w:rsidR="00EF3831" w:rsidRDefault="00EF3831" w:rsidP="00EF3831">
      <w:pPr>
        <w:pStyle w:val="Heading3"/>
      </w:pPr>
      <w:proofErr w:type="spellStart"/>
      <w:r>
        <w:lastRenderedPageBreak/>
        <w:t>Underview</w:t>
      </w:r>
      <w:proofErr w:type="spellEnd"/>
      <w:r>
        <w:t xml:space="preserve"> </w:t>
      </w:r>
    </w:p>
    <w:p w14:paraId="7AE3D32E" w14:textId="77777777" w:rsidR="00EF3831" w:rsidRPr="00171901" w:rsidRDefault="00EF3831" w:rsidP="00EF3831">
      <w:pPr>
        <w:pStyle w:val="Heading4"/>
        <w:rPr>
          <w:rFonts w:cs="Calibri"/>
        </w:rPr>
      </w:pPr>
      <w:r>
        <w:rPr>
          <w:rFonts w:cs="Calibri"/>
        </w:rPr>
        <w:t xml:space="preserve">[1] </w:t>
      </w:r>
      <w:r w:rsidRPr="00171901">
        <w:rPr>
          <w:rFonts w:cs="Calibri"/>
        </w:rPr>
        <w:t>Aff gets RVI on T and theory if I win a counter-</w:t>
      </w:r>
      <w:proofErr w:type="spellStart"/>
      <w:r w:rsidRPr="00171901">
        <w:rPr>
          <w:rFonts w:cs="Calibri"/>
        </w:rPr>
        <w:t>interp</w:t>
      </w:r>
      <w:proofErr w:type="spellEnd"/>
      <w:r>
        <w:rPr>
          <w:rFonts w:cs="Calibri"/>
        </w:rPr>
        <w:t>: [a]</w:t>
      </w:r>
      <w:r w:rsidRPr="00171901">
        <w:rPr>
          <w:rFonts w:cs="Calibri"/>
        </w:rPr>
        <w:t xml:space="preserve"> </w:t>
      </w:r>
      <w:r>
        <w:rPr>
          <w:rFonts w:cs="Calibri"/>
        </w:rPr>
        <w:t>r</w:t>
      </w:r>
      <w:r w:rsidRPr="00171901">
        <w:rPr>
          <w:rFonts w:cs="Calibri"/>
        </w:rPr>
        <w:t xml:space="preserve">eciprocity: I don’t have the ability to read T against you but you always have the option of reading both T and theory, giving you a 2-to-1 structural advantage that only the RVI rectifies. If you read only T or only theory you still had both options available, so in the 1AR I should have two options as well. </w:t>
      </w:r>
      <w:r>
        <w:rPr>
          <w:rFonts w:cs="Calibri"/>
        </w:rPr>
        <w:t xml:space="preserve">[b] </w:t>
      </w:r>
      <w:r w:rsidRPr="00171901">
        <w:rPr>
          <w:rFonts w:cs="Calibri"/>
        </w:rPr>
        <w:t xml:space="preserve">Aff speaks first so I’m always forced to choose some </w:t>
      </w:r>
      <w:proofErr w:type="spellStart"/>
      <w:r w:rsidRPr="00171901">
        <w:rPr>
          <w:rFonts w:cs="Calibri"/>
        </w:rPr>
        <w:t>interp</w:t>
      </w:r>
      <w:proofErr w:type="spellEnd"/>
      <w:r w:rsidRPr="00171901">
        <w:rPr>
          <w:rFonts w:cs="Calibri"/>
        </w:rPr>
        <w:t xml:space="preserve"> of the topic and of what’s fair meaning there’s always the potential I violate. RVI is the only check against the use of frivolous T and theory. </w:t>
      </w:r>
      <w:r>
        <w:rPr>
          <w:rFonts w:cs="Calibri"/>
        </w:rPr>
        <w:t xml:space="preserve">[c] </w:t>
      </w:r>
      <w:r w:rsidRPr="00171901">
        <w:rPr>
          <w:rFonts w:cs="Calibri"/>
        </w:rPr>
        <w:t>Having to prove that the AC is topical or fair skews my ability to cover substance given the time-crunched 1AR so I need to be able to win on these issues.</w:t>
      </w:r>
    </w:p>
    <w:p w14:paraId="1129926F" w14:textId="77777777" w:rsidR="00EF3831" w:rsidRPr="00171901" w:rsidRDefault="00EF3831" w:rsidP="00EF3831"/>
    <w:p w14:paraId="02E37695" w14:textId="77777777" w:rsidR="00EF3831" w:rsidRDefault="00EF3831" w:rsidP="00EF3831">
      <w:pPr>
        <w:pStyle w:val="Heading4"/>
        <w:rPr>
          <w:rFonts w:cs="Calibri"/>
        </w:rPr>
      </w:pPr>
      <w:r w:rsidRPr="00171901">
        <w:rPr>
          <w:rFonts w:cs="Calibri"/>
        </w:rPr>
        <w:t>[</w:t>
      </w:r>
      <w:r>
        <w:rPr>
          <w:rFonts w:cs="Calibri"/>
        </w:rPr>
        <w:t>2</w:t>
      </w:r>
      <w:r w:rsidRPr="00171901">
        <w:rPr>
          <w:rFonts w:cs="Calibri"/>
        </w:rPr>
        <w:t xml:space="preserve">] Aff gets access to 1AR theory since otherwise it becomes impossible to check back for infinite NC abuse which outweighs on magnitude. 1AR theory needs to be drop the debater—I don’t have time to split between substance and theory so it’s the only way to </w:t>
      </w:r>
      <w:r>
        <w:rPr>
          <w:rFonts w:cs="Calibri"/>
        </w:rPr>
        <w:t>check</w:t>
      </w:r>
      <w:r w:rsidRPr="00171901">
        <w:rPr>
          <w:rFonts w:cs="Calibri"/>
        </w:rPr>
        <w:t xml:space="preserve"> abuse. No neg RVIs because they don’t need it—they can split the </w:t>
      </w:r>
      <w:r>
        <w:rPr>
          <w:rFonts w:cs="Calibri"/>
        </w:rPr>
        <w:t>2</w:t>
      </w:r>
      <w:r w:rsidRPr="00171901">
        <w:rPr>
          <w:rFonts w:cs="Calibri"/>
        </w:rPr>
        <w:t xml:space="preserve">NR, which would equalize </w:t>
      </w:r>
      <w:r>
        <w:rPr>
          <w:rFonts w:cs="Calibri"/>
        </w:rPr>
        <w:t>2</w:t>
      </w:r>
      <w:r w:rsidRPr="00171901">
        <w:rPr>
          <w:rFonts w:cs="Calibri"/>
        </w:rPr>
        <w:t xml:space="preserve">NR-2AR time skew. Competing </w:t>
      </w:r>
      <w:proofErr w:type="spellStart"/>
      <w:r w:rsidRPr="00171901">
        <w:rPr>
          <w:rFonts w:cs="Calibri"/>
        </w:rPr>
        <w:t>interps</w:t>
      </w:r>
      <w:proofErr w:type="spellEnd"/>
      <w:r w:rsidRPr="00171901">
        <w:rPr>
          <w:rFonts w:cs="Calibri"/>
        </w:rPr>
        <w:t xml:space="preserve"> on aff theory—shields the 2</w:t>
      </w:r>
      <w:r>
        <w:rPr>
          <w:rFonts w:cs="Calibri"/>
        </w:rPr>
        <w:t>AR</w:t>
      </w:r>
      <w:r w:rsidRPr="00171901">
        <w:rPr>
          <w:rFonts w:cs="Calibri"/>
        </w:rPr>
        <w:t xml:space="preserve"> from a 2</w:t>
      </w:r>
      <w:r>
        <w:rPr>
          <w:rFonts w:cs="Calibri"/>
        </w:rPr>
        <w:t>NR</w:t>
      </w:r>
      <w:r w:rsidRPr="00171901">
        <w:rPr>
          <w:rFonts w:cs="Calibri"/>
        </w:rPr>
        <w:t xml:space="preserve"> </w:t>
      </w:r>
      <w:proofErr w:type="spellStart"/>
      <w:r w:rsidRPr="00171901">
        <w:rPr>
          <w:rFonts w:cs="Calibri"/>
        </w:rPr>
        <w:t>counterinterp</w:t>
      </w:r>
      <w:proofErr w:type="spellEnd"/>
      <w:r w:rsidRPr="00171901">
        <w:rPr>
          <w:rFonts w:cs="Calibri"/>
        </w:rPr>
        <w:t xml:space="preserve"> dump since it holds them to a higher standard of what they have to do to win theory. And, neg abuse outweighs aff abuse since they can react whereas I’m forced to adapt. No new 2</w:t>
      </w:r>
      <w:r>
        <w:rPr>
          <w:rFonts w:cs="Calibri"/>
        </w:rPr>
        <w:t>NR paradigm</w:t>
      </w:r>
      <w:r w:rsidRPr="00171901">
        <w:rPr>
          <w:rFonts w:cs="Calibri"/>
        </w:rPr>
        <w:t xml:space="preserve"> issues—be paradigmatically opposed to new in the 2 arguments and they had their chance in the NC.</w:t>
      </w:r>
    </w:p>
    <w:p w14:paraId="6B48E5D4" w14:textId="77777777" w:rsidR="00EF3831" w:rsidRDefault="00EF3831" w:rsidP="00EF3831"/>
    <w:p w14:paraId="66A5DC98" w14:textId="77777777" w:rsidR="00EF3831" w:rsidRPr="00D74E78" w:rsidRDefault="00EF3831" w:rsidP="00EF3831">
      <w:pPr>
        <w:pStyle w:val="Analytic"/>
      </w:pPr>
      <w:r>
        <w:t>[3] Permissibility and presumption affirm: [a] if I told you my name was Daniel, you’d believe me, so we assume statements true until proven false, [b] the opposite would freeze action since we would have to justify infinitely small things like drinking water, [c] There’s a 7-4-6-3 time skew against me so if there’s no offense I did the better debating.</w:t>
      </w:r>
    </w:p>
    <w:p w14:paraId="040C974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090508"/>
    <w:multiLevelType w:val="multilevel"/>
    <w:tmpl w:val="5C1AD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066B1B"/>
    <w:multiLevelType w:val="multilevel"/>
    <w:tmpl w:val="77CC3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A9720C"/>
    <w:multiLevelType w:val="multilevel"/>
    <w:tmpl w:val="1C646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Daniel Bomberger"/>
    <w:docVar w:name="RibbonPointer" w:val="150407768"/>
    <w:docVar w:name="VerbatimVersion" w:val="5.1"/>
  </w:docVars>
  <w:rsids>
    <w:rsidRoot w:val="00EF3831"/>
    <w:rsid w:val="000139A3"/>
    <w:rsid w:val="00100833"/>
    <w:rsid w:val="00104529"/>
    <w:rsid w:val="00105942"/>
    <w:rsid w:val="00107396"/>
    <w:rsid w:val="00137FA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7617"/>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115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83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45787"/>
  <w15:chartTrackingRefBased/>
  <w15:docId w15:val="{B2B2EF84-1E8A-42BD-9B9E-ABA4A6504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37617"/>
    <w:rPr>
      <w:rFonts w:ascii="Calibri" w:hAnsi="Calibri"/>
    </w:rPr>
  </w:style>
  <w:style w:type="paragraph" w:styleId="Heading1">
    <w:name w:val="heading 1"/>
    <w:aliases w:val="Pocket"/>
    <w:basedOn w:val="Normal"/>
    <w:next w:val="Normal"/>
    <w:link w:val="Heading1Char"/>
    <w:qFormat/>
    <w:rsid w:val="007376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76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76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7376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76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7617"/>
  </w:style>
  <w:style w:type="character" w:customStyle="1" w:styleId="Heading1Char">
    <w:name w:val="Heading 1 Char"/>
    <w:aliases w:val="Pocket Char"/>
    <w:basedOn w:val="DefaultParagraphFont"/>
    <w:link w:val="Heading1"/>
    <w:rsid w:val="007376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761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761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73761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73761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3761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73761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737617"/>
    <w:rPr>
      <w:color w:val="auto"/>
      <w:u w:val="none"/>
    </w:rPr>
  </w:style>
  <w:style w:type="character" w:styleId="FollowedHyperlink">
    <w:name w:val="FollowedHyperlink"/>
    <w:basedOn w:val="DefaultParagraphFont"/>
    <w:uiPriority w:val="99"/>
    <w:semiHidden/>
    <w:unhideWhenUsed/>
    <w:rsid w:val="00737617"/>
    <w:rPr>
      <w:color w:val="auto"/>
      <w:u w:val="none"/>
    </w:rPr>
  </w:style>
  <w:style w:type="paragraph" w:customStyle="1" w:styleId="Analytic">
    <w:name w:val="Analytic"/>
    <w:basedOn w:val="Heading4"/>
    <w:next w:val="Normal"/>
    <w:link w:val="AnalyticChar"/>
    <w:autoRedefine/>
    <w:uiPriority w:val="4"/>
    <w:qFormat/>
    <w:rsid w:val="00EF3831"/>
    <w:rPr>
      <w:szCs w:val="20"/>
    </w:rPr>
  </w:style>
  <w:style w:type="character" w:customStyle="1" w:styleId="AnalyticChar">
    <w:name w:val="Analytic Char"/>
    <w:basedOn w:val="DefaultParagraphFont"/>
    <w:link w:val="Analytic"/>
    <w:uiPriority w:val="4"/>
    <w:rsid w:val="00EF3831"/>
    <w:rPr>
      <w:rFonts w:ascii="Calibri" w:eastAsiaTheme="majorEastAsia" w:hAnsi="Calibri" w:cstheme="majorBidi"/>
      <w:b/>
      <w:iCs/>
      <w:sz w:val="26"/>
      <w:szCs w:val="20"/>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ard,Tags"/>
    <w:basedOn w:val="Heading1"/>
    <w:link w:val="Hyperlink"/>
    <w:autoRedefine/>
    <w:uiPriority w:val="99"/>
    <w:qFormat/>
    <w:rsid w:val="00EF383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EF3831"/>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34"/>
    <w:unhideWhenUsed/>
    <w:qFormat/>
    <w:rsid w:val="00EF3831"/>
    <w:pPr>
      <w:ind w:left="720"/>
      <w:contextualSpacing/>
    </w:pPr>
  </w:style>
  <w:style w:type="paragraph" w:customStyle="1" w:styleId="Emphasis1">
    <w:name w:val="Emphasis1"/>
    <w:basedOn w:val="Normal"/>
    <w:uiPriority w:val="7"/>
    <w:qFormat/>
    <w:rsid w:val="00EF383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Normal1">
    <w:name w:val="Normal1"/>
    <w:rsid w:val="00EF3831"/>
    <w:pPr>
      <w:spacing w:after="0" w:line="276" w:lineRule="auto"/>
    </w:pPr>
    <w:rPr>
      <w:rFonts w:ascii="Arial" w:eastAsia="Arial" w:hAnsi="Arial" w:cs="Arial"/>
      <w:color w:val="000000"/>
      <w:szCs w:val="20"/>
    </w:rPr>
  </w:style>
  <w:style w:type="paragraph" w:styleId="NormalWeb">
    <w:name w:val="Normal (Web)"/>
    <w:basedOn w:val="Normal"/>
    <w:uiPriority w:val="99"/>
    <w:semiHidden/>
    <w:unhideWhenUsed/>
    <w:rsid w:val="00EF3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text">
    <w:name w:val="dttext"/>
    <w:basedOn w:val="DefaultParagraphFont"/>
    <w:rsid w:val="00EF3831"/>
  </w:style>
  <w:style w:type="character" w:styleId="Strong">
    <w:name w:val="Strong"/>
    <w:basedOn w:val="DefaultParagraphFont"/>
    <w:uiPriority w:val="22"/>
    <w:qFormat/>
    <w:rsid w:val="00EF3831"/>
    <w:rPr>
      <w:b/>
      <w:bCs/>
    </w:rPr>
  </w:style>
  <w:style w:type="character" w:customStyle="1" w:styleId="text-uppercase">
    <w:name w:val="text-uppercase"/>
    <w:basedOn w:val="DefaultParagraphFont"/>
    <w:rsid w:val="00EF3831"/>
  </w:style>
  <w:style w:type="character" w:customStyle="1" w:styleId="mwtsp">
    <w:name w:val="mw_t_sp"/>
    <w:basedOn w:val="DefaultParagraphFont"/>
    <w:rsid w:val="00EF3831"/>
  </w:style>
  <w:style w:type="character" w:customStyle="1" w:styleId="mwtwi">
    <w:name w:val="mw_t_wi"/>
    <w:basedOn w:val="DefaultParagraphFont"/>
    <w:rsid w:val="00EF3831"/>
  </w:style>
  <w:style w:type="character" w:customStyle="1" w:styleId="UnresolvedMention">
    <w:name w:val="Unresolved Mention"/>
    <w:basedOn w:val="DefaultParagraphFont"/>
    <w:uiPriority w:val="99"/>
    <w:semiHidden/>
    <w:unhideWhenUsed/>
    <w:rsid w:val="00EF3831"/>
    <w:rPr>
      <w:color w:val="605E5C"/>
      <w:shd w:val="clear" w:color="auto" w:fill="E1DFDD"/>
    </w:rPr>
  </w:style>
  <w:style w:type="paragraph" w:customStyle="1" w:styleId="dek">
    <w:name w:val="dek"/>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metacredit">
    <w:name w:val="story-meta__credit"/>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metaauthors">
    <w:name w:val="story-meta__authors"/>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card">
    <w:name w:val="vcard"/>
    <w:basedOn w:val="DefaultParagraphFont"/>
    <w:rsid w:val="00EF3831"/>
  </w:style>
  <w:style w:type="paragraph" w:customStyle="1" w:styleId="story-metatimestamp">
    <w:name w:val="story-meta__timestamp"/>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metaupdated">
    <w:name w:val="story-meta__updated"/>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cial-toolslist-item">
    <w:name w:val="social-tools__list-item"/>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1"/>
    <w:qFormat/>
    <w:rsid w:val="00EF3831"/>
    <w:rPr>
      <w:u w:val="single"/>
    </w:rPr>
  </w:style>
  <w:style w:type="paragraph" w:styleId="Title">
    <w:name w:val="Title"/>
    <w:basedOn w:val="Normal"/>
    <w:link w:val="TitleChar"/>
    <w:uiPriority w:val="1"/>
    <w:qFormat/>
    <w:rsid w:val="00EF3831"/>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rsid w:val="00EF3831"/>
    <w:rPr>
      <w:rFonts w:asciiTheme="majorHAnsi" w:eastAsiaTheme="majorEastAsia" w:hAnsiTheme="majorHAnsi" w:cstheme="majorBidi"/>
      <w:spacing w:val="-10"/>
      <w:kern w:val="28"/>
      <w:sz w:val="56"/>
      <w:szCs w:val="56"/>
    </w:rPr>
  </w:style>
  <w:style w:type="paragraph" w:customStyle="1" w:styleId="paragraph">
    <w:name w:val="paragraph"/>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EF3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spacex-starlink-satellite-collision-alerts-on-the-rise" TargetMode="External"/><Relationship Id="rId18" Type="http://schemas.openxmlformats.org/officeDocument/2006/relationships/hyperlink" Target="https://foxtrotalpha.jalopnik.com/these-are-the-doomsday-satellites-that-detected-the-exp-1737434876" TargetMode="External"/><Relationship Id="rId26" Type="http://schemas.openxmlformats.org/officeDocument/2006/relationships/hyperlink" Target="https://en.wikipedia.org/wiki/List_of_nuclear_weapons_tests_of_India" TargetMode="External"/><Relationship Id="rId39" Type="http://schemas.openxmlformats.org/officeDocument/2006/relationships/hyperlink" Target="http://www.futuredirections.org.au/workshop-papers/537-international-conflict-triggers-and-potential-conflict-points-resulting-from-food-and-water-insecurity.html" TargetMode="External"/><Relationship Id="rId21" Type="http://schemas.openxmlformats.org/officeDocument/2006/relationships/hyperlink" Target="http://climate.envsci.rutgers.edu/pdf/RobockToonSAD.pdf" TargetMode="External"/><Relationship Id="rId34" Type="http://schemas.openxmlformats.org/officeDocument/2006/relationships/hyperlink" Target="https://en.wikipedia.org/wiki/Chernobyl_Exclusion_Zone" TargetMode="External"/><Relationship Id="rId42" Type="http://schemas.openxmlformats.org/officeDocument/2006/relationships/hyperlink" Target="https://spacepolicyonline.com/news/senate-appropriators-increase-nasas-budget-a-tad/" TargetMode="External"/><Relationship Id="rId47" Type="http://schemas.openxmlformats.org/officeDocument/2006/relationships/hyperlink" Target="https://twitter.com/iceyefi/status/1385246590219296770" TargetMode="External"/><Relationship Id="rId50" Type="http://schemas.openxmlformats.org/officeDocument/2006/relationships/hyperlink" Target="https://spire.com/blog/weather/spires-weather-data-helped-predict-californias-caldor-fire/" TargetMode="External"/><Relationship Id="rId55" Type="http://schemas.openxmlformats.org/officeDocument/2006/relationships/theme" Target="theme/theme1.xml"/><Relationship Id="rId7" Type="http://schemas.openxmlformats.org/officeDocument/2006/relationships/hyperlink" Target="https://thelawdictionary.org/just/" TargetMode="External"/><Relationship Id="rId12" Type="http://schemas.openxmlformats.org/officeDocument/2006/relationships/hyperlink" Target="https://www.nytimes.com/2021/05/12/science/space-junk-climate-change.html" TargetMode="External"/><Relationship Id="rId17" Type="http://schemas.openxmlformats.org/officeDocument/2006/relationships/hyperlink" Target="https://aerospace.org/sites/default/files/2019-04/Crosslink%20Fall%202015%20V16N1%20.pdf" TargetMode="External"/><Relationship Id="rId25" Type="http://schemas.openxmlformats.org/officeDocument/2006/relationships/hyperlink" Target="https://en.wikipedia.org/wiki/Little_Boy" TargetMode="External"/><Relationship Id="rId33" Type="http://schemas.openxmlformats.org/officeDocument/2006/relationships/hyperlink" Target="https://en.wikipedia.org/wiki/Chernobyl_disaster" TargetMode="External"/><Relationship Id="rId38" Type="http://schemas.openxmlformats.org/officeDocument/2006/relationships/hyperlink" Target="https://www.inmarsat.com/blog/enabling-the-connected-farm-the-importance-of-satellite-communications/" TargetMode="External"/><Relationship Id="rId46" Type="http://schemas.openxmlformats.org/officeDocument/2006/relationships/hyperlink" Target="https://www.climatetrace.org/" TargetMode="External"/><Relationship Id="rId2" Type="http://schemas.openxmlformats.org/officeDocument/2006/relationships/numbering" Target="numbering.xml"/><Relationship Id="rId16" Type="http://schemas.openxmlformats.org/officeDocument/2006/relationships/hyperlink" Target="https://www.baen.com/living_without_satellites" TargetMode="External"/><Relationship Id="rId20" Type="http://schemas.openxmlformats.org/officeDocument/2006/relationships/hyperlink" Target="http://thedrive.com/the-war-zone/26013/russia-says-its-own-new-weapons-are-exempt-after-accusing-u-s-of-violating-nuclear-arms-deal" TargetMode="External"/><Relationship Id="rId29" Type="http://schemas.openxmlformats.org/officeDocument/2006/relationships/hyperlink" Target="https://en.wikipedia.org/wiki/Nuclear_winter" TargetMode="External"/><Relationship Id="rId41" Type="http://schemas.openxmlformats.org/officeDocument/2006/relationships/hyperlink" Target="https://www.nasa.gov/press-release/new-nasa-earth-system-observatory-to-help-address-mitigate-climate-change"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merriam-webster.com/dictionary/lawful" TargetMode="External"/><Relationship Id="rId11" Type="http://schemas.openxmlformats.org/officeDocument/2006/relationships/hyperlink" Target="https://www.nature.com/articles/s41598-021-89909-7" TargetMode="External"/><Relationship Id="rId24" Type="http://schemas.openxmlformats.org/officeDocument/2006/relationships/hyperlink" Target="https://en.wikipedia.org/wiki/Little_Ice_Age" TargetMode="External"/><Relationship Id="rId32" Type="http://schemas.openxmlformats.org/officeDocument/2006/relationships/hyperlink" Target="https://nuclearsecrecy.com/nukemap/" TargetMode="External"/><Relationship Id="rId37" Type="http://schemas.openxmlformats.org/officeDocument/2006/relationships/hyperlink" Target="https://www.cfr.org/event/promoting-us-pakistan-relations-future-challenges-and-opportunities" TargetMode="External"/><Relationship Id="rId40" Type="http://schemas.openxmlformats.org/officeDocument/2006/relationships/hyperlink" Target="https://ukcop26.org/" TargetMode="External"/><Relationship Id="rId45" Type="http://schemas.openxmlformats.org/officeDocument/2006/relationships/hyperlink" Target="https://carbonmapper.org/" TargetMode="External"/><Relationship Id="rId53" Type="http://schemas.openxmlformats.org/officeDocument/2006/relationships/hyperlink" Target="https://ourclimate.us/" TargetMode="External"/><Relationship Id="rId5" Type="http://schemas.openxmlformats.org/officeDocument/2006/relationships/webSettings" Target="webSettings.xml"/><Relationship Id="rId15" Type="http://schemas.openxmlformats.org/officeDocument/2006/relationships/hyperlink" Target="https://www.sciencealert.com/space-junk-accidents-could-trigger-armed-conflict-expert-warns" TargetMode="External"/><Relationship Id="rId23" Type="http://schemas.openxmlformats.org/officeDocument/2006/relationships/hyperlink" Target="http://climate.envsci.rutgers.edu/pdf/RobockToonSAD.pdf" TargetMode="External"/><Relationship Id="rId28" Type="http://schemas.openxmlformats.org/officeDocument/2006/relationships/hyperlink" Target="https://web.archive.org/web/20140308191334/http:/acd.ucar.edu/~mmills/pubs/2014_EarthsFuture_Mills_et_al.pdf" TargetMode="External"/><Relationship Id="rId36" Type="http://schemas.openxmlformats.org/officeDocument/2006/relationships/hyperlink" Target="http://thedrive.com/the-war-zone/26642/pakistan-promises-retaliation-makes-nuclear-threats-after-indian-jets-bomb-its-territory" TargetMode="External"/><Relationship Id="rId49" Type="http://schemas.openxmlformats.org/officeDocument/2006/relationships/hyperlink" Target="https://blog.maxar.com/for-a-better-world/2018/satellite-imagery-helps-indonesian-earthquake-victims" TargetMode="External"/><Relationship Id="rId10" Type="http://schemas.openxmlformats.org/officeDocument/2006/relationships/hyperlink" Target="https://www.nesdis.noaa.gov/news/where-space" TargetMode="External"/><Relationship Id="rId19" Type="http://schemas.openxmlformats.org/officeDocument/2006/relationships/hyperlink" Target="https://www.thedrive.com/the-war-zone/26674/yes-india-and-pakistan-could-end-the-world-as-we-know-it-through-a-nuclear-exchange" TargetMode="External"/><Relationship Id="rId31" Type="http://schemas.openxmlformats.org/officeDocument/2006/relationships/hyperlink" Target="https://futureoflife.org/background/us-nuclear-targets/?cn-reloaded=1" TargetMode="External"/><Relationship Id="rId44" Type="http://schemas.openxmlformats.org/officeDocument/2006/relationships/hyperlink" Target="https://www.ucsusa.org/resources/satellite-database" TargetMode="External"/><Relationship Id="rId52" Type="http://schemas.openxmlformats.org/officeDocument/2006/relationships/hyperlink" Target="https://oceanservice.noaa.gov/facts/exploration.html" TargetMode="External"/><Relationship Id="rId4" Type="http://schemas.openxmlformats.org/officeDocument/2006/relationships/settings" Target="settings.xml"/><Relationship Id="rId9" Type="http://schemas.openxmlformats.org/officeDocument/2006/relationships/hyperlink" Target="https://swfound.org/media/206951/johnson2020_referenceworkentry_thelegalstatusofmegaleoconstel.pdf" TargetMode="External"/><Relationship Id="rId14" Type="http://schemas.openxmlformats.org/officeDocument/2006/relationships/hyperlink" Target="https://asherkaye.medium.com/kessler-syndrome-what-happens-when-satellites-collide-1b571ca3c47e" TargetMode="External"/><Relationship Id="rId22" Type="http://schemas.openxmlformats.org/officeDocument/2006/relationships/hyperlink" Target="https://en.wikipedia.org/wiki/Nuclear_winter" TargetMode="External"/><Relationship Id="rId27" Type="http://schemas.openxmlformats.org/officeDocument/2006/relationships/hyperlink" Target="http://www.nucleardarkness.org/warconsequences/fivemilliontonsofsmoke/" TargetMode="External"/><Relationship Id="rId30" Type="http://schemas.openxmlformats.org/officeDocument/2006/relationships/hyperlink" Target="http://thedrive.com/the-war-zone/19450/u-s-training-for-arctic-nuclear-satellite-disaster-amid-russian-weapons-developments" TargetMode="External"/><Relationship Id="rId35" Type="http://schemas.openxmlformats.org/officeDocument/2006/relationships/hyperlink" Target="https://www.cnbc.com/2019/02/27/indian-air-force-plane-crashes-in-kashmir-says-indian-police-official.html" TargetMode="External"/><Relationship Id="rId43" Type="http://schemas.openxmlformats.org/officeDocument/2006/relationships/hyperlink" Target="https://www.eenews.net/articles/inside-the-senates-new-fiscal-2022-spending-bills/" TargetMode="External"/><Relationship Id="rId48" Type="http://schemas.openxmlformats.org/officeDocument/2006/relationships/hyperlink" Target="https://www.iceye.com/hubfs/Thwaites-Glacier-26996-26998_20200419-0503-BLUE.gif" TargetMode="External"/><Relationship Id="rId8" Type="http://schemas.openxmlformats.org/officeDocument/2006/relationships/hyperlink" Target="https://swfound.org/media/206951/johnson2020_referenceworkentry_thelegalstatusofmegaleoconstel.pdf" TargetMode="External"/><Relationship Id="rId51" Type="http://schemas.openxmlformats.org/officeDocument/2006/relationships/hyperlink" Target="https://www.nytimes.com/interactive/2021/10/05/climate/california-oil-spill-map.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CABDE-9B09-4EC4-B60A-529C053FF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22</Pages>
  <Words>16365</Words>
  <Characters>93281</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Microsoft account</cp:lastModifiedBy>
  <cp:revision>2</cp:revision>
  <dcterms:created xsi:type="dcterms:W3CDTF">2022-01-07T22:36:00Z</dcterms:created>
  <dcterms:modified xsi:type="dcterms:W3CDTF">2022-01-07T22:36:00Z</dcterms:modified>
</cp:coreProperties>
</file>