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5E22" w:rsidRPr="007833D7" w:rsidRDefault="00015E22" w:rsidP="00015E22">
      <w:pPr>
        <w:pStyle w:val="Heading2"/>
      </w:pPr>
      <w:r>
        <w:t xml:space="preserve">I affirm, Resolved: Appropriation of outer space by private entities is unjust. </w:t>
      </w:r>
    </w:p>
    <w:p w:rsidR="0094270F" w:rsidRDefault="0094270F" w:rsidP="0094270F">
      <w:pPr>
        <w:pStyle w:val="Heading4"/>
        <w:rPr>
          <w:rFonts w:asciiTheme="minorHAnsi" w:hAnsiTheme="minorHAnsi" w:cstheme="minorHAnsi"/>
        </w:rPr>
      </w:pPr>
      <w:proofErr w:type="spellStart"/>
      <w:proofErr w:type="gramStart"/>
      <w:r>
        <w:rPr>
          <w:rFonts w:asciiTheme="minorHAnsi" w:hAnsiTheme="minorHAnsi" w:cstheme="minorHAnsi"/>
        </w:rPr>
        <w:t>fw</w:t>
      </w:r>
      <w:proofErr w:type="spellEnd"/>
      <w:proofErr w:type="gramEnd"/>
    </w:p>
    <w:p w:rsidR="0094270F" w:rsidRDefault="0094270F" w:rsidP="0094270F">
      <w:pPr>
        <w:shd w:val="clear" w:color="auto" w:fill="FFFFFF"/>
        <w:spacing w:before="115" w:after="115" w:line="336" w:lineRule="atLeast"/>
        <w:outlineLvl w:val="4"/>
        <w:rPr>
          <w:rFonts w:ascii="Liberation Sans" w:hAnsi="Liberation Sans"/>
          <w:smallCaps/>
          <w:color w:val="00000A"/>
          <w:sz w:val="20"/>
          <w:szCs w:val="20"/>
        </w:rPr>
      </w:pPr>
      <w:r>
        <w:rPr>
          <w:rFonts w:ascii="Liberation Sans" w:hAnsi="Liberation Sans"/>
          <w:b/>
          <w:bCs/>
          <w:smallCaps/>
          <w:color w:val="00000A"/>
          <w:sz w:val="28"/>
          <w:szCs w:val="28"/>
        </w:rPr>
        <w:t xml:space="preserve">Evaluate consequences: </w:t>
      </w:r>
      <w:r>
        <w:rPr>
          <w:rFonts w:ascii="Liberation Sans" w:hAnsi="Liberation Sans"/>
          <w:b/>
          <w:bCs/>
          <w:smallCaps/>
          <w:color w:val="00000A"/>
          <w:sz w:val="20"/>
          <w:szCs w:val="20"/>
        </w:rPr>
        <w:t>Isaac 02</w:t>
      </w:r>
      <w:r>
        <w:rPr>
          <w:rFonts w:ascii="Liberation Sans" w:hAnsi="Liberation Sans"/>
          <w:smallCaps/>
          <w:color w:val="00000A"/>
          <w:sz w:val="20"/>
          <w:szCs w:val="20"/>
        </w:rPr>
        <w:t xml:space="preserve">– Professor of political science at Indiana-Bloomington, Director of the Center for the Study of Democracy and Public Life, PhD from Yale (Jeffery C., Dissent Magazine, Vol. 49, </w:t>
      </w:r>
      <w:proofErr w:type="spellStart"/>
      <w:r>
        <w:rPr>
          <w:rFonts w:ascii="Liberation Sans" w:hAnsi="Liberation Sans"/>
          <w:smallCaps/>
          <w:color w:val="00000A"/>
          <w:sz w:val="20"/>
          <w:szCs w:val="20"/>
        </w:rPr>
        <w:t>Iss</w:t>
      </w:r>
      <w:proofErr w:type="spellEnd"/>
      <w:r>
        <w:rPr>
          <w:rFonts w:ascii="Liberation Sans" w:hAnsi="Liberation Sans"/>
          <w:smallCaps/>
          <w:color w:val="00000A"/>
          <w:sz w:val="20"/>
          <w:szCs w:val="20"/>
        </w:rPr>
        <w:t xml:space="preserve">. 2, “Ends, Means, and Politics,” p. </w:t>
      </w:r>
      <w:proofErr w:type="spellStart"/>
      <w:r>
        <w:rPr>
          <w:rFonts w:ascii="Liberation Sans" w:hAnsi="Liberation Sans"/>
          <w:smallCaps/>
          <w:color w:val="00000A"/>
          <w:sz w:val="20"/>
          <w:szCs w:val="20"/>
        </w:rPr>
        <w:t>Proquest</w:t>
      </w:r>
      <w:proofErr w:type="spellEnd"/>
      <w:r>
        <w:rPr>
          <w:rFonts w:ascii="Liberation Sans" w:hAnsi="Liberation Sans"/>
          <w:smallCaps/>
          <w:color w:val="00000A"/>
          <w:sz w:val="20"/>
          <w:szCs w:val="20"/>
        </w:rPr>
        <w:t>)</w:t>
      </w:r>
    </w:p>
    <w:p w:rsidR="0094270F" w:rsidRDefault="0094270F" w:rsidP="0094270F">
      <w:pPr>
        <w:shd w:val="clear" w:color="auto" w:fill="FFFFFF"/>
        <w:spacing w:line="336" w:lineRule="atLeast"/>
        <w:outlineLvl w:val="4"/>
        <w:rPr>
          <w:rFonts w:ascii="Liberation Sans" w:hAnsi="Liberation Sans"/>
          <w:smallCaps/>
          <w:color w:val="00000A"/>
          <w:sz w:val="20"/>
          <w:szCs w:val="20"/>
        </w:rPr>
      </w:pPr>
      <w:r>
        <w:rPr>
          <w:rFonts w:ascii="Liberation Sans" w:hAnsi="Liberation Sans"/>
          <w:smallCaps/>
          <w:color w:val="00000A"/>
          <w:sz w:val="20"/>
          <w:szCs w:val="20"/>
          <w:lang w:val="x-none"/>
        </w:rPr>
        <w:t>As a result, the most important political questions are simply not asked. </w:t>
      </w:r>
      <w:r>
        <w:rPr>
          <w:rFonts w:ascii="Liberation Sans" w:hAnsi="Liberation Sans"/>
          <w:smallCaps/>
          <w:color w:val="00000A"/>
          <w:sz w:val="20"/>
          <w:szCs w:val="20"/>
          <w:u w:val="single"/>
          <w:lang w:val="x-none"/>
        </w:rPr>
        <w:t>It is assumed that U.S. military intervention is an act of "aggression," but no consideration is given to the aggression to which intervention is a response</w:t>
      </w:r>
      <w:r>
        <w:rPr>
          <w:rFonts w:ascii="Liberation Sans" w:hAnsi="Liberation Sans"/>
          <w:smallCaps/>
          <w:color w:val="00000A"/>
          <w:sz w:val="20"/>
          <w:szCs w:val="20"/>
          <w:lang w:val="x-none"/>
        </w:rPr>
        <w:t>. </w:t>
      </w:r>
      <w:r>
        <w:rPr>
          <w:rFonts w:ascii="Liberation Sans" w:hAnsi="Liberation Sans"/>
          <w:smallCaps/>
          <w:color w:val="00000A"/>
          <w:sz w:val="20"/>
          <w:szCs w:val="20"/>
          <w:u w:val="single"/>
          <w:lang w:val="x-none"/>
        </w:rPr>
        <w:t>The status quo ante in Afghanistan is not, as peace activists would have it, peace, but rather terrorist violence abetted by a regime--the Taliban--that rose to power through brutality and repression</w:t>
      </w:r>
      <w:r>
        <w:rPr>
          <w:rFonts w:ascii="Liberation Sans" w:hAnsi="Liberation Sans"/>
          <w:smallCaps/>
          <w:color w:val="00000A"/>
          <w:sz w:val="20"/>
          <w:szCs w:val="20"/>
          <w:lang w:val="x-none"/>
        </w:rPr>
        <w:t>. This requires us to ask a question that most "peace" activists would prefer not to ask: </w:t>
      </w:r>
      <w:r>
        <w:rPr>
          <w:rFonts w:ascii="Liberation Sans" w:hAnsi="Liberation Sans"/>
          <w:smallCaps/>
          <w:color w:val="00000A"/>
          <w:sz w:val="20"/>
          <w:szCs w:val="20"/>
          <w:u w:val="single"/>
          <w:lang w:val="x-none"/>
        </w:rPr>
        <w:t xml:space="preserve">What should be done to respond to the violence of a Saddam Hussein, or a Milosevic, or a Taliban </w:t>
      </w:r>
      <w:proofErr w:type="spellStart"/>
      <w:r>
        <w:rPr>
          <w:rFonts w:ascii="Liberation Sans" w:hAnsi="Liberation Sans"/>
          <w:smallCaps/>
          <w:color w:val="00000A"/>
          <w:sz w:val="20"/>
          <w:szCs w:val="20"/>
          <w:u w:val="single"/>
          <w:lang w:val="x-none"/>
        </w:rPr>
        <w:t>regime?</w:t>
      </w:r>
      <w:r>
        <w:rPr>
          <w:rFonts w:ascii="Liberation Sans" w:hAnsi="Liberation Sans"/>
          <w:smallCaps/>
          <w:color w:val="00000A"/>
          <w:sz w:val="20"/>
          <w:szCs w:val="20"/>
          <w:lang w:val="x-none"/>
        </w:rPr>
        <w:t>What</w:t>
      </w:r>
      <w:proofErr w:type="spellEnd"/>
      <w:r>
        <w:rPr>
          <w:rFonts w:ascii="Liberation Sans" w:hAnsi="Liberation Sans"/>
          <w:smallCaps/>
          <w:color w:val="00000A"/>
          <w:sz w:val="20"/>
          <w:szCs w:val="20"/>
          <w:lang w:val="x-none"/>
        </w:rPr>
        <w:t xml:space="preserve"> means are likely to stop violence and bring criminals to justice? </w:t>
      </w:r>
      <w:r>
        <w:rPr>
          <w:rFonts w:ascii="Liberation Sans" w:hAnsi="Liberation Sans"/>
          <w:smallCaps/>
          <w:color w:val="00000A"/>
          <w:sz w:val="20"/>
          <w:szCs w:val="20"/>
          <w:u w:val="single"/>
          <w:lang w:val="x-none"/>
        </w:rPr>
        <w:t>Calls for diplomacy and international law are well intended and important; they implicate a decent and civilized ethic of global order. But they are also vague and empty, because they are not accompanied by any account of how diplomacy or international law can work effectively to address the problem at hand</w:t>
      </w:r>
      <w:r>
        <w:rPr>
          <w:rFonts w:ascii="Liberation Sans" w:hAnsi="Liberation Sans"/>
          <w:smallCaps/>
          <w:color w:val="00000A"/>
          <w:sz w:val="20"/>
          <w:szCs w:val="20"/>
          <w:lang w:val="x-none"/>
        </w:rPr>
        <w:t>. The campus left offers no such account. </w:t>
      </w:r>
      <w:r>
        <w:rPr>
          <w:rFonts w:ascii="Liberation Sans" w:hAnsi="Liberation Sans"/>
          <w:smallCaps/>
          <w:color w:val="00000A"/>
          <w:sz w:val="20"/>
          <w:szCs w:val="20"/>
          <w:u w:val="single"/>
          <w:lang w:val="x-none"/>
        </w:rPr>
        <w:t xml:space="preserve">To do so would require it to contemplate tragic choices in which moral goodness is of limited </w:t>
      </w:r>
      <w:proofErr w:type="spellStart"/>
      <w:r>
        <w:rPr>
          <w:rFonts w:ascii="Liberation Sans" w:hAnsi="Liberation Sans"/>
          <w:smallCaps/>
          <w:color w:val="00000A"/>
          <w:sz w:val="20"/>
          <w:szCs w:val="20"/>
          <w:u w:val="single"/>
          <w:lang w:val="x-none"/>
        </w:rPr>
        <w:t>utility.</w:t>
      </w:r>
      <w:r>
        <w:rPr>
          <w:rFonts w:ascii="Liberation Sans" w:hAnsi="Liberation Sans"/>
          <w:smallCaps/>
          <w:color w:val="00000A"/>
          <w:sz w:val="20"/>
          <w:szCs w:val="20"/>
          <w:lang w:val="x-none"/>
        </w:rPr>
        <w:t>Here</w:t>
      </w:r>
      <w:proofErr w:type="spellEnd"/>
      <w:r>
        <w:rPr>
          <w:rFonts w:ascii="Liberation Sans" w:hAnsi="Liberation Sans"/>
          <w:smallCaps/>
          <w:color w:val="00000A"/>
          <w:sz w:val="20"/>
          <w:szCs w:val="20"/>
          <w:lang w:val="x-none"/>
        </w:rPr>
        <w:t xml:space="preserve"> what matters is not purity of intention but the intelligent exercise of power. Power is not a dirty word or an unfortunate feature of the world. It is the core of politics. Power is the ability to effect outcomes in the world. </w:t>
      </w:r>
      <w:r>
        <w:rPr>
          <w:rFonts w:ascii="Liberation Sans" w:hAnsi="Liberation Sans"/>
          <w:b/>
          <w:bCs/>
          <w:smallCaps/>
          <w:color w:val="00000A"/>
          <w:sz w:val="20"/>
          <w:szCs w:val="20"/>
          <w:shd w:val="clear" w:color="auto" w:fill="00FFFF"/>
          <w:lang w:val="x-none"/>
        </w:rPr>
        <w:t>Politics</w:t>
      </w:r>
      <w:r>
        <w:rPr>
          <w:rFonts w:ascii="Liberation Sans" w:hAnsi="Liberation Sans"/>
          <w:smallCaps/>
          <w:color w:val="00000A"/>
          <w:sz w:val="20"/>
          <w:szCs w:val="20"/>
          <w:u w:val="single"/>
          <w:lang w:val="x-none"/>
        </w:rPr>
        <w:t>, in large part, </w:t>
      </w:r>
      <w:proofErr w:type="spellStart"/>
      <w:r>
        <w:rPr>
          <w:rFonts w:ascii="Liberation Sans" w:hAnsi="Liberation Sans"/>
          <w:b/>
          <w:bCs/>
          <w:smallCaps/>
          <w:color w:val="00000A"/>
          <w:sz w:val="20"/>
          <w:szCs w:val="20"/>
          <w:shd w:val="clear" w:color="auto" w:fill="00FFFF"/>
          <w:lang w:val="x-none"/>
        </w:rPr>
        <w:t>involves</w:t>
      </w:r>
      <w:r>
        <w:rPr>
          <w:rFonts w:ascii="Liberation Sans" w:hAnsi="Liberation Sans"/>
          <w:b/>
          <w:bCs/>
          <w:smallCaps/>
          <w:color w:val="00000A"/>
          <w:sz w:val="20"/>
          <w:szCs w:val="20"/>
          <w:u w:val="single"/>
          <w:lang w:val="x-none"/>
        </w:rPr>
        <w:t>contests</w:t>
      </w:r>
      <w:r>
        <w:rPr>
          <w:rFonts w:ascii="Liberation Sans" w:hAnsi="Liberation Sans"/>
          <w:smallCaps/>
          <w:color w:val="00000A"/>
          <w:sz w:val="20"/>
          <w:szCs w:val="20"/>
          <w:u w:val="single"/>
          <w:lang w:val="x-none"/>
        </w:rPr>
        <w:t>over</w:t>
      </w:r>
      <w:proofErr w:type="spellEnd"/>
      <w:r>
        <w:rPr>
          <w:rFonts w:ascii="Liberation Sans" w:hAnsi="Liberation Sans"/>
          <w:smallCaps/>
          <w:color w:val="00000A"/>
          <w:sz w:val="20"/>
          <w:szCs w:val="20"/>
          <w:u w:val="single"/>
          <w:lang w:val="x-none"/>
        </w:rPr>
        <w:t xml:space="preserve"> the distribution and use of </w:t>
      </w:r>
      <w:r>
        <w:rPr>
          <w:rFonts w:ascii="Liberation Sans" w:hAnsi="Liberation Sans"/>
          <w:b/>
          <w:bCs/>
          <w:smallCaps/>
          <w:color w:val="00000A"/>
          <w:sz w:val="20"/>
          <w:szCs w:val="20"/>
          <w:shd w:val="clear" w:color="auto" w:fill="00FFFF"/>
          <w:lang w:val="x-none"/>
        </w:rPr>
        <w:t>power</w:t>
      </w:r>
      <w:r>
        <w:rPr>
          <w:rFonts w:ascii="Liberation Sans" w:hAnsi="Liberation Sans"/>
          <w:smallCaps/>
          <w:color w:val="00000A"/>
          <w:sz w:val="20"/>
          <w:szCs w:val="20"/>
          <w:u w:val="single"/>
          <w:lang w:val="x-none"/>
        </w:rPr>
        <w:t>. </w:t>
      </w:r>
      <w:r>
        <w:rPr>
          <w:rFonts w:ascii="Liberation Sans" w:hAnsi="Liberation Sans"/>
          <w:smallCaps/>
          <w:color w:val="00000A"/>
          <w:sz w:val="20"/>
          <w:szCs w:val="20"/>
          <w:shd w:val="clear" w:color="auto" w:fill="00FFFF"/>
          <w:lang w:val="x-none"/>
        </w:rPr>
        <w:t>To accomplish </w:t>
      </w:r>
      <w:proofErr w:type="spellStart"/>
      <w:r>
        <w:rPr>
          <w:rFonts w:ascii="Liberation Sans" w:hAnsi="Liberation Sans"/>
          <w:b/>
          <w:bCs/>
          <w:smallCaps/>
          <w:color w:val="00000A"/>
          <w:sz w:val="20"/>
          <w:szCs w:val="20"/>
          <w:shd w:val="clear" w:color="auto" w:fill="00FFFF"/>
          <w:lang w:val="x-none"/>
        </w:rPr>
        <w:t>anything</w:t>
      </w:r>
      <w:r>
        <w:rPr>
          <w:rFonts w:ascii="Liberation Sans" w:hAnsi="Liberation Sans"/>
          <w:smallCaps/>
          <w:color w:val="00000A"/>
          <w:sz w:val="20"/>
          <w:szCs w:val="20"/>
          <w:u w:val="single"/>
          <w:lang w:val="x-none"/>
        </w:rPr>
        <w:t>in</w:t>
      </w:r>
      <w:proofErr w:type="spellEnd"/>
      <w:r>
        <w:rPr>
          <w:rFonts w:ascii="Liberation Sans" w:hAnsi="Liberation Sans"/>
          <w:smallCaps/>
          <w:color w:val="00000A"/>
          <w:sz w:val="20"/>
          <w:szCs w:val="20"/>
          <w:u w:val="single"/>
          <w:lang w:val="x-none"/>
        </w:rPr>
        <w:t xml:space="preserve"> the political </w:t>
      </w:r>
      <w:proofErr w:type="spellStart"/>
      <w:r>
        <w:rPr>
          <w:rFonts w:ascii="Liberation Sans" w:hAnsi="Liberation Sans"/>
          <w:smallCaps/>
          <w:color w:val="00000A"/>
          <w:sz w:val="20"/>
          <w:szCs w:val="20"/>
          <w:u w:val="single"/>
          <w:lang w:val="x-none"/>
        </w:rPr>
        <w:t>world,</w:t>
      </w:r>
      <w:r>
        <w:rPr>
          <w:rFonts w:ascii="Liberation Sans" w:hAnsi="Liberation Sans"/>
          <w:smallCaps/>
          <w:color w:val="00000A"/>
          <w:sz w:val="20"/>
          <w:szCs w:val="20"/>
          <w:shd w:val="clear" w:color="auto" w:fill="00FFFF"/>
          <w:lang w:val="x-none"/>
        </w:rPr>
        <w:t>one</w:t>
      </w:r>
      <w:proofErr w:type="spellEnd"/>
      <w:r>
        <w:rPr>
          <w:rFonts w:ascii="Liberation Sans" w:hAnsi="Liberation Sans"/>
          <w:smallCaps/>
          <w:color w:val="00000A"/>
          <w:sz w:val="20"/>
          <w:szCs w:val="20"/>
          <w:shd w:val="clear" w:color="auto" w:fill="00FFFF"/>
          <w:lang w:val="x-none"/>
        </w:rPr>
        <w:t xml:space="preserve"> must attend </w:t>
      </w:r>
      <w:proofErr w:type="spellStart"/>
      <w:r>
        <w:rPr>
          <w:rFonts w:ascii="Liberation Sans" w:hAnsi="Liberation Sans"/>
          <w:smallCaps/>
          <w:color w:val="00000A"/>
          <w:sz w:val="20"/>
          <w:szCs w:val="20"/>
          <w:shd w:val="clear" w:color="auto" w:fill="00FFFF"/>
          <w:lang w:val="x-none"/>
        </w:rPr>
        <w:t>to</w:t>
      </w:r>
      <w:r>
        <w:rPr>
          <w:rFonts w:ascii="Liberation Sans" w:hAnsi="Liberation Sans"/>
          <w:b/>
          <w:bCs/>
          <w:smallCaps/>
          <w:color w:val="00000A"/>
          <w:sz w:val="20"/>
          <w:szCs w:val="20"/>
          <w:u w:val="single"/>
          <w:lang w:val="x-none"/>
        </w:rPr>
        <w:t>the</w:t>
      </w:r>
      <w:proofErr w:type="spellEnd"/>
      <w:r>
        <w:rPr>
          <w:rFonts w:ascii="Liberation Sans" w:hAnsi="Liberation Sans"/>
          <w:b/>
          <w:bCs/>
          <w:smallCaps/>
          <w:color w:val="00000A"/>
          <w:sz w:val="20"/>
          <w:szCs w:val="20"/>
          <w:u w:val="single"/>
          <w:lang w:val="x-none"/>
        </w:rPr>
        <w:t> </w:t>
      </w:r>
      <w:proofErr w:type="spellStart"/>
      <w:r>
        <w:rPr>
          <w:rFonts w:ascii="Liberation Sans" w:hAnsi="Liberation Sans"/>
          <w:b/>
          <w:bCs/>
          <w:smallCaps/>
          <w:color w:val="00000A"/>
          <w:sz w:val="20"/>
          <w:szCs w:val="20"/>
          <w:shd w:val="clear" w:color="auto" w:fill="00FFFF"/>
          <w:lang w:val="x-none"/>
        </w:rPr>
        <w:t>means</w:t>
      </w:r>
      <w:r>
        <w:rPr>
          <w:rFonts w:ascii="Liberation Sans" w:hAnsi="Liberation Sans"/>
          <w:b/>
          <w:bCs/>
          <w:smallCaps/>
          <w:color w:val="00000A"/>
          <w:sz w:val="20"/>
          <w:szCs w:val="20"/>
          <w:u w:val="single"/>
          <w:lang w:val="x-none"/>
        </w:rPr>
        <w:t>that</w:t>
      </w:r>
      <w:proofErr w:type="spellEnd"/>
      <w:r>
        <w:rPr>
          <w:rFonts w:ascii="Liberation Sans" w:hAnsi="Liberation Sans"/>
          <w:b/>
          <w:bCs/>
          <w:smallCaps/>
          <w:color w:val="00000A"/>
          <w:sz w:val="20"/>
          <w:szCs w:val="20"/>
          <w:u w:val="single"/>
          <w:lang w:val="x-none"/>
        </w:rPr>
        <w:t xml:space="preserve"> are </w:t>
      </w:r>
      <w:r>
        <w:rPr>
          <w:rFonts w:ascii="Liberation Sans" w:hAnsi="Liberation Sans"/>
          <w:b/>
          <w:bCs/>
          <w:smallCaps/>
          <w:color w:val="00000A"/>
          <w:sz w:val="20"/>
          <w:szCs w:val="20"/>
          <w:shd w:val="clear" w:color="auto" w:fill="00FFFF"/>
          <w:lang w:val="x-none"/>
        </w:rPr>
        <w:t xml:space="preserve">necessary to </w:t>
      </w:r>
      <w:proofErr w:type="spellStart"/>
      <w:r>
        <w:rPr>
          <w:rFonts w:ascii="Liberation Sans" w:hAnsi="Liberation Sans"/>
          <w:b/>
          <w:bCs/>
          <w:smallCaps/>
          <w:color w:val="00000A"/>
          <w:sz w:val="20"/>
          <w:szCs w:val="20"/>
          <w:shd w:val="clear" w:color="auto" w:fill="00FFFF"/>
          <w:lang w:val="x-none"/>
        </w:rPr>
        <w:t>bring</w:t>
      </w:r>
      <w:r>
        <w:rPr>
          <w:rFonts w:ascii="Liberation Sans" w:hAnsi="Liberation Sans"/>
          <w:b/>
          <w:bCs/>
          <w:smallCaps/>
          <w:color w:val="00000A"/>
          <w:sz w:val="20"/>
          <w:szCs w:val="20"/>
          <w:u w:val="single"/>
          <w:lang w:val="x-none"/>
        </w:rPr>
        <w:t>it</w:t>
      </w:r>
      <w:proofErr w:type="spellEnd"/>
      <w:r>
        <w:rPr>
          <w:rFonts w:ascii="Liberation Sans" w:hAnsi="Liberation Sans"/>
          <w:b/>
          <w:bCs/>
          <w:smallCaps/>
          <w:color w:val="00000A"/>
          <w:sz w:val="20"/>
          <w:szCs w:val="20"/>
          <w:u w:val="single"/>
          <w:lang w:val="x-none"/>
        </w:rPr>
        <w:t> </w:t>
      </w:r>
      <w:proofErr w:type="spellStart"/>
      <w:r>
        <w:rPr>
          <w:rFonts w:ascii="Liberation Sans" w:hAnsi="Liberation Sans"/>
          <w:b/>
          <w:bCs/>
          <w:smallCaps/>
          <w:color w:val="00000A"/>
          <w:sz w:val="20"/>
          <w:szCs w:val="20"/>
          <w:shd w:val="clear" w:color="auto" w:fill="00FFFF"/>
          <w:lang w:val="x-none"/>
        </w:rPr>
        <w:t>about</w:t>
      </w:r>
      <w:r>
        <w:rPr>
          <w:rFonts w:ascii="Liberation Sans" w:hAnsi="Liberation Sans"/>
          <w:b/>
          <w:bCs/>
          <w:smallCaps/>
          <w:color w:val="00000A"/>
          <w:sz w:val="20"/>
          <w:szCs w:val="20"/>
          <w:u w:val="single"/>
          <w:lang w:val="x-none"/>
        </w:rPr>
        <w:t>.</w:t>
      </w:r>
      <w:r>
        <w:rPr>
          <w:rFonts w:ascii="Liberation Sans" w:hAnsi="Liberation Sans"/>
          <w:smallCaps/>
          <w:color w:val="00000A"/>
          <w:sz w:val="20"/>
          <w:szCs w:val="20"/>
          <w:u w:val="single"/>
          <w:lang w:val="x-none"/>
        </w:rPr>
        <w:t>And</w:t>
      </w:r>
      <w:proofErr w:type="spellEnd"/>
      <w:r>
        <w:rPr>
          <w:rFonts w:ascii="Liberation Sans" w:hAnsi="Liberation Sans"/>
          <w:smallCaps/>
          <w:color w:val="00000A"/>
          <w:sz w:val="20"/>
          <w:szCs w:val="20"/>
          <w:u w:val="single"/>
          <w:lang w:val="x-none"/>
        </w:rPr>
        <w:t xml:space="preserve"> to develop such means is to develop, and to exercise, </w:t>
      </w:r>
      <w:proofErr w:type="spellStart"/>
      <w:r>
        <w:rPr>
          <w:rFonts w:ascii="Liberation Sans" w:hAnsi="Liberation Sans"/>
          <w:smallCaps/>
          <w:color w:val="00000A"/>
          <w:sz w:val="20"/>
          <w:szCs w:val="20"/>
          <w:u w:val="single"/>
          <w:lang w:val="x-none"/>
        </w:rPr>
        <w:t>power</w:t>
      </w:r>
      <w:r>
        <w:rPr>
          <w:rFonts w:ascii="Liberation Sans" w:hAnsi="Liberation Sans"/>
          <w:smallCaps/>
          <w:color w:val="00000A"/>
          <w:sz w:val="20"/>
          <w:szCs w:val="20"/>
          <w:lang w:val="x-none"/>
        </w:rPr>
        <w:t>.</w:t>
      </w:r>
      <w:r>
        <w:rPr>
          <w:rFonts w:ascii="Liberation Sans" w:hAnsi="Liberation Sans"/>
          <w:smallCaps/>
          <w:color w:val="00000A"/>
          <w:sz w:val="20"/>
          <w:szCs w:val="20"/>
          <w:u w:val="single"/>
          <w:lang w:val="x-none"/>
        </w:rPr>
        <w:t>To</w:t>
      </w:r>
      <w:proofErr w:type="spellEnd"/>
      <w:r>
        <w:rPr>
          <w:rFonts w:ascii="Liberation Sans" w:hAnsi="Liberation Sans"/>
          <w:smallCaps/>
          <w:color w:val="00000A"/>
          <w:sz w:val="20"/>
          <w:szCs w:val="20"/>
          <w:u w:val="single"/>
          <w:lang w:val="x-none"/>
        </w:rPr>
        <w:t xml:space="preserve"> say this is not to say that power is beyond morality. It is to say that power is </w:t>
      </w:r>
      <w:r>
        <w:rPr>
          <w:rFonts w:ascii="Liberation Sans" w:hAnsi="Liberation Sans"/>
          <w:b/>
          <w:bCs/>
          <w:smallCaps/>
          <w:color w:val="00000A"/>
          <w:sz w:val="20"/>
          <w:szCs w:val="20"/>
          <w:u w:val="single"/>
          <w:lang w:val="x-none"/>
        </w:rPr>
        <w:t>not reducible to morality</w:t>
      </w:r>
      <w:r>
        <w:rPr>
          <w:rFonts w:ascii="Liberation Sans" w:hAnsi="Liberation Sans"/>
          <w:smallCaps/>
          <w:color w:val="00000A"/>
          <w:sz w:val="20"/>
          <w:szCs w:val="20"/>
          <w:lang w:val="x-none"/>
        </w:rPr>
        <w:t xml:space="preserve">. As writers such as </w:t>
      </w:r>
      <w:proofErr w:type="spellStart"/>
      <w:r>
        <w:rPr>
          <w:rFonts w:ascii="Liberation Sans" w:hAnsi="Liberation Sans"/>
          <w:smallCaps/>
          <w:color w:val="00000A"/>
          <w:sz w:val="20"/>
          <w:szCs w:val="20"/>
          <w:lang w:val="x-none"/>
        </w:rPr>
        <w:t>Niccolo</w:t>
      </w:r>
      <w:proofErr w:type="spellEnd"/>
      <w:r>
        <w:rPr>
          <w:rFonts w:ascii="Liberation Sans" w:hAnsi="Liberation Sans"/>
          <w:smallCaps/>
          <w:color w:val="00000A"/>
          <w:sz w:val="20"/>
          <w:szCs w:val="20"/>
          <w:lang w:val="x-none"/>
        </w:rPr>
        <w:t xml:space="preserve"> Machiavelli, Max Weber, Reinhold Niebuhr, and Hannah Arendt have taught, an </w:t>
      </w:r>
      <w:r>
        <w:rPr>
          <w:rFonts w:ascii="Liberation Sans" w:hAnsi="Liberation Sans"/>
          <w:smallCaps/>
          <w:color w:val="00000A"/>
          <w:sz w:val="20"/>
          <w:szCs w:val="20"/>
          <w:shd w:val="clear" w:color="auto" w:fill="00FFFF"/>
          <w:lang w:val="x-none"/>
        </w:rPr>
        <w:t>unyielding concern with moral good</w:t>
      </w:r>
      <w:r>
        <w:rPr>
          <w:rFonts w:ascii="Liberation Sans" w:hAnsi="Liberation Sans"/>
          <w:smallCaps/>
          <w:color w:val="00000A"/>
          <w:sz w:val="20"/>
          <w:szCs w:val="20"/>
          <w:lang w:val="x-none"/>
        </w:rPr>
        <w:t>ness </w:t>
      </w:r>
      <w:proofErr w:type="spellStart"/>
      <w:r>
        <w:rPr>
          <w:rFonts w:ascii="Liberation Sans" w:hAnsi="Liberation Sans"/>
          <w:b/>
          <w:bCs/>
          <w:smallCaps/>
          <w:color w:val="00000A"/>
          <w:sz w:val="20"/>
          <w:szCs w:val="20"/>
          <w:shd w:val="clear" w:color="auto" w:fill="00FFFF"/>
          <w:lang w:val="x-none"/>
        </w:rPr>
        <w:t>undercuts</w:t>
      </w:r>
      <w:r>
        <w:rPr>
          <w:rFonts w:ascii="Liberation Sans" w:hAnsi="Liberation Sans"/>
          <w:smallCaps/>
          <w:color w:val="00000A"/>
          <w:sz w:val="20"/>
          <w:szCs w:val="20"/>
          <w:shd w:val="clear" w:color="auto" w:fill="00FFFF"/>
          <w:lang w:val="x-none"/>
        </w:rPr>
        <w:t>political</w:t>
      </w:r>
      <w:proofErr w:type="spellEnd"/>
      <w:r>
        <w:rPr>
          <w:rFonts w:ascii="Liberation Sans" w:hAnsi="Liberation Sans"/>
          <w:smallCaps/>
          <w:color w:val="00000A"/>
          <w:sz w:val="20"/>
          <w:szCs w:val="20"/>
          <w:shd w:val="clear" w:color="auto" w:fill="00FFFF"/>
          <w:lang w:val="x-none"/>
        </w:rPr>
        <w:t xml:space="preserve"> </w:t>
      </w:r>
      <w:proofErr w:type="spellStart"/>
      <w:r>
        <w:rPr>
          <w:rFonts w:ascii="Liberation Sans" w:hAnsi="Liberation Sans"/>
          <w:smallCaps/>
          <w:color w:val="00000A"/>
          <w:sz w:val="20"/>
          <w:szCs w:val="20"/>
          <w:shd w:val="clear" w:color="auto" w:fill="00FFFF"/>
          <w:lang w:val="x-none"/>
        </w:rPr>
        <w:t>responsibility</w:t>
      </w:r>
      <w:r>
        <w:rPr>
          <w:rFonts w:ascii="Liberation Sans" w:hAnsi="Liberation Sans"/>
          <w:smallCaps/>
          <w:color w:val="00000A"/>
          <w:sz w:val="20"/>
          <w:szCs w:val="20"/>
          <w:u w:val="single"/>
          <w:lang w:val="x-none"/>
        </w:rPr>
        <w:t>.</w:t>
      </w:r>
      <w:r>
        <w:rPr>
          <w:rFonts w:ascii="Liberation Sans" w:hAnsi="Liberation Sans"/>
          <w:smallCaps/>
          <w:color w:val="00000A"/>
          <w:sz w:val="20"/>
          <w:szCs w:val="20"/>
          <w:lang w:val="x-none"/>
        </w:rPr>
        <w:t>The</w:t>
      </w:r>
      <w:proofErr w:type="spellEnd"/>
      <w:r>
        <w:rPr>
          <w:rFonts w:ascii="Liberation Sans" w:hAnsi="Liberation Sans"/>
          <w:smallCaps/>
          <w:color w:val="00000A"/>
          <w:sz w:val="20"/>
          <w:szCs w:val="20"/>
          <w:lang w:val="x-none"/>
        </w:rPr>
        <w:t xml:space="preserve"> concern may be morally laudable, reflecting a kind of personal integrity, but it suffers from three fatal flaws: (1) It fails to see that </w:t>
      </w:r>
      <w:r>
        <w:rPr>
          <w:rFonts w:ascii="Liberation Sans" w:hAnsi="Liberation Sans"/>
          <w:smallCaps/>
          <w:color w:val="00000A"/>
          <w:sz w:val="20"/>
          <w:szCs w:val="20"/>
          <w:u w:val="single"/>
          <w:lang w:val="x-none"/>
        </w:rPr>
        <w:t>the </w:t>
      </w:r>
      <w:r>
        <w:rPr>
          <w:rFonts w:ascii="Liberation Sans" w:hAnsi="Liberation Sans"/>
          <w:smallCaps/>
          <w:color w:val="00000A"/>
          <w:sz w:val="20"/>
          <w:szCs w:val="20"/>
          <w:shd w:val="clear" w:color="auto" w:fill="00FFFF"/>
          <w:lang w:val="x-none"/>
        </w:rPr>
        <w:t xml:space="preserve">purity </w:t>
      </w:r>
      <w:proofErr w:type="spellStart"/>
      <w:r>
        <w:rPr>
          <w:rFonts w:ascii="Liberation Sans" w:hAnsi="Liberation Sans"/>
          <w:smallCaps/>
          <w:color w:val="00000A"/>
          <w:sz w:val="20"/>
          <w:szCs w:val="20"/>
          <w:shd w:val="clear" w:color="auto" w:fill="00FFFF"/>
          <w:lang w:val="x-none"/>
        </w:rPr>
        <w:t>of</w:t>
      </w:r>
      <w:r>
        <w:rPr>
          <w:rFonts w:ascii="Liberation Sans" w:hAnsi="Liberation Sans"/>
          <w:smallCaps/>
          <w:color w:val="00000A"/>
          <w:sz w:val="20"/>
          <w:szCs w:val="20"/>
          <w:u w:val="single"/>
          <w:lang w:val="x-none"/>
        </w:rPr>
        <w:t>one's</w:t>
      </w:r>
      <w:proofErr w:type="spellEnd"/>
      <w:r>
        <w:rPr>
          <w:rFonts w:ascii="Liberation Sans" w:hAnsi="Liberation Sans"/>
          <w:smallCaps/>
          <w:color w:val="00000A"/>
          <w:sz w:val="20"/>
          <w:szCs w:val="20"/>
          <w:u w:val="single"/>
          <w:lang w:val="x-none"/>
        </w:rPr>
        <w:t> </w:t>
      </w:r>
      <w:proofErr w:type="spellStart"/>
      <w:r>
        <w:rPr>
          <w:rFonts w:ascii="Liberation Sans" w:hAnsi="Liberation Sans"/>
          <w:smallCaps/>
          <w:color w:val="00000A"/>
          <w:sz w:val="20"/>
          <w:szCs w:val="20"/>
          <w:shd w:val="clear" w:color="auto" w:fill="00FFFF"/>
          <w:lang w:val="x-none"/>
        </w:rPr>
        <w:t>intention</w:t>
      </w:r>
      <w:r>
        <w:rPr>
          <w:rFonts w:ascii="Liberation Sans" w:hAnsi="Liberation Sans"/>
          <w:b/>
          <w:bCs/>
          <w:smallCaps/>
          <w:color w:val="00000A"/>
          <w:sz w:val="20"/>
          <w:szCs w:val="20"/>
          <w:shd w:val="clear" w:color="auto" w:fill="00FFFF"/>
          <w:lang w:val="x-none"/>
        </w:rPr>
        <w:t>does</w:t>
      </w:r>
      <w:proofErr w:type="spellEnd"/>
      <w:r>
        <w:rPr>
          <w:rFonts w:ascii="Liberation Sans" w:hAnsi="Liberation Sans"/>
          <w:b/>
          <w:bCs/>
          <w:smallCaps/>
          <w:color w:val="00000A"/>
          <w:sz w:val="20"/>
          <w:szCs w:val="20"/>
          <w:shd w:val="clear" w:color="auto" w:fill="00FFFF"/>
          <w:lang w:val="x-none"/>
        </w:rPr>
        <w:t xml:space="preserve"> not </w:t>
      </w:r>
      <w:proofErr w:type="spellStart"/>
      <w:r>
        <w:rPr>
          <w:rFonts w:ascii="Liberation Sans" w:hAnsi="Liberation Sans"/>
          <w:b/>
          <w:bCs/>
          <w:smallCaps/>
          <w:color w:val="00000A"/>
          <w:sz w:val="20"/>
          <w:szCs w:val="20"/>
          <w:shd w:val="clear" w:color="auto" w:fill="00FFFF"/>
          <w:lang w:val="x-none"/>
        </w:rPr>
        <w:t>ensure</w:t>
      </w:r>
      <w:r>
        <w:rPr>
          <w:rFonts w:ascii="Liberation Sans" w:hAnsi="Liberation Sans"/>
          <w:b/>
          <w:bCs/>
          <w:smallCaps/>
          <w:color w:val="00000A"/>
          <w:sz w:val="20"/>
          <w:szCs w:val="20"/>
          <w:u w:val="single"/>
          <w:lang w:val="x-none"/>
        </w:rPr>
        <w:t>the</w:t>
      </w:r>
      <w:proofErr w:type="spellEnd"/>
      <w:r>
        <w:rPr>
          <w:rFonts w:ascii="Liberation Sans" w:hAnsi="Liberation Sans"/>
          <w:b/>
          <w:bCs/>
          <w:smallCaps/>
          <w:color w:val="00000A"/>
          <w:sz w:val="20"/>
          <w:szCs w:val="20"/>
          <w:u w:val="single"/>
          <w:lang w:val="x-none"/>
        </w:rPr>
        <w:t> </w:t>
      </w:r>
      <w:r>
        <w:rPr>
          <w:rFonts w:ascii="Liberation Sans" w:hAnsi="Liberation Sans"/>
          <w:b/>
          <w:bCs/>
          <w:smallCaps/>
          <w:color w:val="00000A"/>
          <w:sz w:val="20"/>
          <w:szCs w:val="20"/>
          <w:shd w:val="clear" w:color="auto" w:fill="00FFFF"/>
          <w:lang w:val="x-none"/>
        </w:rPr>
        <w:t xml:space="preserve">achievement of what one </w:t>
      </w:r>
      <w:proofErr w:type="spellStart"/>
      <w:r>
        <w:rPr>
          <w:rFonts w:ascii="Liberation Sans" w:hAnsi="Liberation Sans"/>
          <w:b/>
          <w:bCs/>
          <w:smallCaps/>
          <w:color w:val="00000A"/>
          <w:sz w:val="20"/>
          <w:szCs w:val="20"/>
          <w:shd w:val="clear" w:color="auto" w:fill="00FFFF"/>
          <w:lang w:val="x-none"/>
        </w:rPr>
        <w:t>intends.</w:t>
      </w:r>
      <w:r>
        <w:rPr>
          <w:rFonts w:ascii="Liberation Sans" w:hAnsi="Liberation Sans"/>
          <w:smallCaps/>
          <w:color w:val="00000A"/>
          <w:sz w:val="20"/>
          <w:szCs w:val="20"/>
          <w:u w:val="single"/>
          <w:lang w:val="x-none"/>
        </w:rPr>
        <w:t>Abjuring</w:t>
      </w:r>
      <w:proofErr w:type="spellEnd"/>
      <w:r>
        <w:rPr>
          <w:rFonts w:ascii="Liberation Sans" w:hAnsi="Liberation Sans"/>
          <w:smallCaps/>
          <w:color w:val="00000A"/>
          <w:sz w:val="20"/>
          <w:szCs w:val="20"/>
          <w:u w:val="single"/>
          <w:lang w:val="x-none"/>
        </w:rPr>
        <w:t xml:space="preserve"> violence or refusing to make common cause with morally compromised parties may seem like the right thing; but </w:t>
      </w:r>
      <w:r>
        <w:rPr>
          <w:rFonts w:ascii="Liberation Sans" w:hAnsi="Liberation Sans"/>
          <w:smallCaps/>
          <w:color w:val="00000A"/>
          <w:sz w:val="20"/>
          <w:szCs w:val="20"/>
          <w:shd w:val="clear" w:color="auto" w:fill="00FFFF"/>
          <w:lang w:val="x-none"/>
        </w:rPr>
        <w:t>if such tactics entail impotence</w:t>
      </w:r>
      <w:r>
        <w:rPr>
          <w:rFonts w:ascii="Liberation Sans" w:hAnsi="Liberation Sans"/>
          <w:smallCaps/>
          <w:color w:val="00000A"/>
          <w:sz w:val="20"/>
          <w:szCs w:val="20"/>
          <w:u w:val="single"/>
          <w:lang w:val="x-none"/>
        </w:rPr>
        <w:t>, then </w:t>
      </w:r>
      <w:r>
        <w:rPr>
          <w:rFonts w:ascii="Liberation Sans" w:hAnsi="Liberation Sans"/>
          <w:b/>
          <w:bCs/>
          <w:smallCaps/>
          <w:color w:val="00000A"/>
          <w:sz w:val="20"/>
          <w:szCs w:val="20"/>
          <w:shd w:val="clear" w:color="auto" w:fill="00FFFF"/>
          <w:lang w:val="x-none"/>
        </w:rPr>
        <w:t xml:space="preserve">it is hard to view them as serving any moral </w:t>
      </w:r>
      <w:proofErr w:type="spellStart"/>
      <w:r>
        <w:rPr>
          <w:rFonts w:ascii="Liberation Sans" w:hAnsi="Liberation Sans"/>
          <w:b/>
          <w:bCs/>
          <w:smallCaps/>
          <w:color w:val="00000A"/>
          <w:sz w:val="20"/>
          <w:szCs w:val="20"/>
          <w:shd w:val="clear" w:color="auto" w:fill="00FFFF"/>
          <w:lang w:val="x-none"/>
        </w:rPr>
        <w:t>good</w:t>
      </w:r>
      <w:r>
        <w:rPr>
          <w:rFonts w:ascii="Liberation Sans" w:hAnsi="Liberation Sans"/>
          <w:smallCaps/>
          <w:color w:val="00000A"/>
          <w:sz w:val="20"/>
          <w:szCs w:val="20"/>
          <w:shd w:val="clear" w:color="auto" w:fill="00FFFF"/>
          <w:lang w:val="x-none"/>
        </w:rPr>
        <w:t>beyond</w:t>
      </w:r>
      <w:r>
        <w:rPr>
          <w:rFonts w:ascii="Liberation Sans" w:hAnsi="Liberation Sans"/>
          <w:smallCaps/>
          <w:color w:val="00000A"/>
          <w:sz w:val="20"/>
          <w:szCs w:val="20"/>
          <w:u w:val="single"/>
          <w:lang w:val="x-none"/>
        </w:rPr>
        <w:t>the</w:t>
      </w:r>
      <w:proofErr w:type="spellEnd"/>
      <w:r>
        <w:rPr>
          <w:rFonts w:ascii="Liberation Sans" w:hAnsi="Liberation Sans"/>
          <w:smallCaps/>
          <w:color w:val="00000A"/>
          <w:sz w:val="20"/>
          <w:szCs w:val="20"/>
          <w:u w:val="single"/>
          <w:lang w:val="x-none"/>
        </w:rPr>
        <w:t> </w:t>
      </w:r>
      <w:r>
        <w:rPr>
          <w:rFonts w:ascii="Liberation Sans" w:hAnsi="Liberation Sans"/>
          <w:smallCaps/>
          <w:color w:val="00000A"/>
          <w:sz w:val="20"/>
          <w:szCs w:val="20"/>
          <w:shd w:val="clear" w:color="auto" w:fill="00FFFF"/>
          <w:lang w:val="x-none"/>
        </w:rPr>
        <w:t xml:space="preserve">clean </w:t>
      </w:r>
      <w:proofErr w:type="spellStart"/>
      <w:r>
        <w:rPr>
          <w:rFonts w:ascii="Liberation Sans" w:hAnsi="Liberation Sans"/>
          <w:smallCaps/>
          <w:color w:val="00000A"/>
          <w:sz w:val="20"/>
          <w:szCs w:val="20"/>
          <w:shd w:val="clear" w:color="auto" w:fill="00FFFF"/>
          <w:lang w:val="x-none"/>
        </w:rPr>
        <w:t>conscience</w:t>
      </w:r>
      <w:r>
        <w:rPr>
          <w:rFonts w:ascii="Liberation Sans" w:hAnsi="Liberation Sans"/>
          <w:smallCaps/>
          <w:color w:val="00000A"/>
          <w:sz w:val="20"/>
          <w:szCs w:val="20"/>
          <w:u w:val="single"/>
          <w:lang w:val="x-none"/>
        </w:rPr>
        <w:t>of</w:t>
      </w:r>
      <w:proofErr w:type="spellEnd"/>
      <w:r>
        <w:rPr>
          <w:rFonts w:ascii="Liberation Sans" w:hAnsi="Liberation Sans"/>
          <w:smallCaps/>
          <w:color w:val="00000A"/>
          <w:sz w:val="20"/>
          <w:szCs w:val="20"/>
          <w:u w:val="single"/>
          <w:lang w:val="x-none"/>
        </w:rPr>
        <w:t xml:space="preserve"> their supporters;</w:t>
      </w:r>
      <w:r>
        <w:rPr>
          <w:rFonts w:ascii="Liberation Sans" w:hAnsi="Liberation Sans"/>
          <w:smallCaps/>
          <w:color w:val="00000A"/>
          <w:sz w:val="20"/>
          <w:szCs w:val="20"/>
          <w:lang w:val="x-none"/>
        </w:rPr>
        <w:t>(2</w:t>
      </w:r>
      <w:r>
        <w:rPr>
          <w:rFonts w:ascii="Liberation Sans" w:hAnsi="Liberation Sans"/>
          <w:smallCaps/>
          <w:color w:val="00000A"/>
          <w:sz w:val="20"/>
          <w:szCs w:val="20"/>
          <w:u w:val="single"/>
          <w:lang w:val="x-none"/>
        </w:rPr>
        <w:t>) it fails to see that </w:t>
      </w:r>
      <w:r>
        <w:rPr>
          <w:rFonts w:ascii="Liberation Sans" w:hAnsi="Liberation Sans"/>
          <w:smallCaps/>
          <w:color w:val="00000A"/>
          <w:sz w:val="20"/>
          <w:szCs w:val="20"/>
          <w:shd w:val="clear" w:color="auto" w:fill="00FFFF"/>
          <w:lang w:val="x-none"/>
        </w:rPr>
        <w:t xml:space="preserve">in a world of real </w:t>
      </w:r>
      <w:proofErr w:type="spellStart"/>
      <w:r>
        <w:rPr>
          <w:rFonts w:ascii="Liberation Sans" w:hAnsi="Liberation Sans"/>
          <w:smallCaps/>
          <w:color w:val="00000A"/>
          <w:sz w:val="20"/>
          <w:szCs w:val="20"/>
          <w:shd w:val="clear" w:color="auto" w:fill="00FFFF"/>
          <w:lang w:val="x-none"/>
        </w:rPr>
        <w:t>violence</w:t>
      </w:r>
      <w:r>
        <w:rPr>
          <w:rFonts w:ascii="Liberation Sans" w:hAnsi="Liberation Sans"/>
          <w:smallCaps/>
          <w:color w:val="00000A"/>
          <w:sz w:val="20"/>
          <w:szCs w:val="20"/>
          <w:u w:val="single"/>
          <w:lang w:val="x-none"/>
        </w:rPr>
        <w:t>and</w:t>
      </w:r>
      <w:proofErr w:type="spellEnd"/>
      <w:r>
        <w:rPr>
          <w:rFonts w:ascii="Liberation Sans" w:hAnsi="Liberation Sans"/>
          <w:smallCaps/>
          <w:color w:val="00000A"/>
          <w:sz w:val="20"/>
          <w:szCs w:val="20"/>
          <w:u w:val="single"/>
          <w:lang w:val="x-none"/>
        </w:rPr>
        <w:t xml:space="preserve"> injustice, </w:t>
      </w:r>
      <w:r>
        <w:rPr>
          <w:rFonts w:ascii="Liberation Sans" w:hAnsi="Liberation Sans"/>
          <w:smallCaps/>
          <w:color w:val="00000A"/>
          <w:sz w:val="20"/>
          <w:szCs w:val="20"/>
          <w:shd w:val="clear" w:color="auto" w:fill="00FFFF"/>
          <w:lang w:val="x-none"/>
        </w:rPr>
        <w:t xml:space="preserve">moral </w:t>
      </w:r>
      <w:proofErr w:type="spellStart"/>
      <w:r>
        <w:rPr>
          <w:rFonts w:ascii="Liberation Sans" w:hAnsi="Liberation Sans"/>
          <w:smallCaps/>
          <w:color w:val="00000A"/>
          <w:sz w:val="20"/>
          <w:szCs w:val="20"/>
          <w:shd w:val="clear" w:color="auto" w:fill="00FFFF"/>
          <w:lang w:val="x-none"/>
        </w:rPr>
        <w:t>purity</w:t>
      </w:r>
      <w:r>
        <w:rPr>
          <w:rFonts w:ascii="Liberation Sans" w:hAnsi="Liberation Sans"/>
          <w:smallCaps/>
          <w:color w:val="00000A"/>
          <w:sz w:val="20"/>
          <w:szCs w:val="20"/>
          <w:u w:val="single"/>
          <w:lang w:val="x-none"/>
        </w:rPr>
        <w:t>is</w:t>
      </w:r>
      <w:proofErr w:type="spellEnd"/>
      <w:r>
        <w:rPr>
          <w:rFonts w:ascii="Liberation Sans" w:hAnsi="Liberation Sans"/>
          <w:smallCaps/>
          <w:color w:val="00000A"/>
          <w:sz w:val="20"/>
          <w:szCs w:val="20"/>
          <w:u w:val="single"/>
          <w:lang w:val="x-none"/>
        </w:rPr>
        <w:t xml:space="preserve"> not simply a form of powerlessness; it </w:t>
      </w:r>
      <w:proofErr w:type="spellStart"/>
      <w:r>
        <w:rPr>
          <w:rFonts w:ascii="Liberation Sans" w:hAnsi="Liberation Sans"/>
          <w:smallCaps/>
          <w:color w:val="00000A"/>
          <w:sz w:val="20"/>
          <w:szCs w:val="20"/>
          <w:shd w:val="clear" w:color="auto" w:fill="00FFFF"/>
          <w:lang w:val="x-none"/>
        </w:rPr>
        <w:t>is</w:t>
      </w:r>
      <w:r>
        <w:rPr>
          <w:rFonts w:ascii="Liberation Sans" w:hAnsi="Liberation Sans"/>
          <w:smallCaps/>
          <w:color w:val="00000A"/>
          <w:sz w:val="20"/>
          <w:szCs w:val="20"/>
          <w:u w:val="single"/>
          <w:lang w:val="x-none"/>
        </w:rPr>
        <w:t>often</w:t>
      </w:r>
      <w:proofErr w:type="spellEnd"/>
      <w:r>
        <w:rPr>
          <w:rFonts w:ascii="Liberation Sans" w:hAnsi="Liberation Sans"/>
          <w:smallCaps/>
          <w:color w:val="00000A"/>
          <w:sz w:val="20"/>
          <w:szCs w:val="20"/>
          <w:u w:val="single"/>
          <w:lang w:val="x-none"/>
        </w:rPr>
        <w:t xml:space="preserve"> a form of </w:t>
      </w:r>
      <w:r>
        <w:rPr>
          <w:rFonts w:ascii="Liberation Sans" w:hAnsi="Liberation Sans"/>
          <w:smallCaps/>
          <w:color w:val="00000A"/>
          <w:sz w:val="20"/>
          <w:szCs w:val="20"/>
          <w:shd w:val="clear" w:color="auto" w:fill="00FFFF"/>
          <w:lang w:val="x-none"/>
        </w:rPr>
        <w:t xml:space="preserve">complicity in </w:t>
      </w:r>
      <w:proofErr w:type="spellStart"/>
      <w:r>
        <w:rPr>
          <w:rFonts w:ascii="Liberation Sans" w:hAnsi="Liberation Sans"/>
          <w:smallCaps/>
          <w:color w:val="00000A"/>
          <w:sz w:val="20"/>
          <w:szCs w:val="20"/>
          <w:shd w:val="clear" w:color="auto" w:fill="00FFFF"/>
          <w:lang w:val="x-none"/>
        </w:rPr>
        <w:t>injustice.</w:t>
      </w:r>
      <w:r>
        <w:rPr>
          <w:rFonts w:ascii="Liberation Sans" w:hAnsi="Liberation Sans"/>
          <w:smallCaps/>
          <w:color w:val="00000A"/>
          <w:sz w:val="20"/>
          <w:szCs w:val="20"/>
          <w:lang w:val="x-none"/>
        </w:rPr>
        <w:t>This</w:t>
      </w:r>
      <w:proofErr w:type="spellEnd"/>
      <w:r>
        <w:rPr>
          <w:rFonts w:ascii="Liberation Sans" w:hAnsi="Liberation Sans"/>
          <w:smallCaps/>
          <w:color w:val="00000A"/>
          <w:sz w:val="20"/>
          <w:szCs w:val="20"/>
          <w:lang w:val="x-none"/>
        </w:rPr>
        <w:t xml:space="preserve"> is why, </w:t>
      </w:r>
      <w:r>
        <w:rPr>
          <w:rFonts w:ascii="Liberation Sans" w:hAnsi="Liberation Sans"/>
          <w:smallCaps/>
          <w:color w:val="00000A"/>
          <w:sz w:val="20"/>
          <w:szCs w:val="20"/>
          <w:u w:val="single"/>
          <w:lang w:val="x-none"/>
        </w:rPr>
        <w:t>from the standpoint of politics--as opposed to religion--pacifism is always a potentially immoral stand. In categorically repudiating violence, it refuses in principle to oppose certain violent injustices with any effect; and</w:t>
      </w:r>
      <w:r>
        <w:rPr>
          <w:rFonts w:ascii="Liberation Sans" w:hAnsi="Liberation Sans"/>
          <w:smallCaps/>
          <w:color w:val="00000A"/>
          <w:sz w:val="20"/>
          <w:szCs w:val="20"/>
          <w:lang w:val="x-none"/>
        </w:rPr>
        <w:t>(3) </w:t>
      </w:r>
      <w:r>
        <w:rPr>
          <w:rFonts w:ascii="Liberation Sans" w:hAnsi="Liberation Sans"/>
          <w:smallCaps/>
          <w:color w:val="00000A"/>
          <w:sz w:val="20"/>
          <w:szCs w:val="20"/>
          <w:u w:val="single"/>
          <w:lang w:val="x-none"/>
        </w:rPr>
        <w:t>it fails to see that politics is </w:t>
      </w:r>
      <w:r>
        <w:rPr>
          <w:rFonts w:ascii="Liberation Sans" w:hAnsi="Liberation Sans"/>
          <w:b/>
          <w:bCs/>
          <w:smallCaps/>
          <w:color w:val="00000A"/>
          <w:sz w:val="20"/>
          <w:szCs w:val="20"/>
          <w:u w:val="single"/>
          <w:lang w:val="x-none"/>
        </w:rPr>
        <w:t xml:space="preserve">as much about unintended </w:t>
      </w:r>
      <w:proofErr w:type="spellStart"/>
      <w:r>
        <w:rPr>
          <w:rFonts w:ascii="Liberation Sans" w:hAnsi="Liberation Sans"/>
          <w:b/>
          <w:bCs/>
          <w:smallCaps/>
          <w:color w:val="00000A"/>
          <w:sz w:val="20"/>
          <w:szCs w:val="20"/>
          <w:u w:val="single"/>
          <w:lang w:val="x-none"/>
        </w:rPr>
        <w:t>consequences</w:t>
      </w:r>
      <w:r>
        <w:rPr>
          <w:rFonts w:ascii="Liberation Sans" w:hAnsi="Liberation Sans"/>
          <w:smallCaps/>
          <w:color w:val="00000A"/>
          <w:sz w:val="20"/>
          <w:szCs w:val="20"/>
          <w:u w:val="single"/>
          <w:lang w:val="x-none"/>
        </w:rPr>
        <w:t>as</w:t>
      </w:r>
      <w:proofErr w:type="spellEnd"/>
      <w:r>
        <w:rPr>
          <w:rFonts w:ascii="Liberation Sans" w:hAnsi="Liberation Sans"/>
          <w:smallCaps/>
          <w:color w:val="00000A"/>
          <w:sz w:val="20"/>
          <w:szCs w:val="20"/>
          <w:u w:val="single"/>
          <w:lang w:val="x-none"/>
        </w:rPr>
        <w:t xml:space="preserve"> it is about intentions; it is the effects of action, rather than the motives of action, that is most significant. </w:t>
      </w:r>
      <w:r>
        <w:rPr>
          <w:rFonts w:ascii="Liberation Sans" w:hAnsi="Liberation Sans"/>
          <w:smallCaps/>
          <w:color w:val="00000A"/>
          <w:sz w:val="20"/>
          <w:szCs w:val="20"/>
          <w:lang w:val="x-none"/>
        </w:rPr>
        <w:t>Just as the alignment with "good" may engender impotence, it is often the pursuit of "good" that generates evil. This is the lesson of communism in the twentieth century: it is not enough that one's goals be sincere or idealistic</w:t>
      </w:r>
      <w:r>
        <w:rPr>
          <w:rFonts w:ascii="Liberation Sans" w:hAnsi="Liberation Sans"/>
          <w:smallCaps/>
          <w:color w:val="00000A"/>
          <w:sz w:val="20"/>
          <w:szCs w:val="20"/>
          <w:u w:val="single"/>
          <w:lang w:val="x-none"/>
        </w:rPr>
        <w:t>; it is equally important, always, to ask about the effects of pursuing these goals and to judge these effects in pragmatic and historically contextualized ways. </w:t>
      </w:r>
      <w:r>
        <w:rPr>
          <w:rFonts w:ascii="Liberation Sans" w:hAnsi="Liberation Sans"/>
          <w:smallCaps/>
          <w:color w:val="00000A"/>
          <w:sz w:val="20"/>
          <w:szCs w:val="20"/>
          <w:shd w:val="clear" w:color="auto" w:fill="00FFFF"/>
          <w:lang w:val="x-none"/>
        </w:rPr>
        <w:t xml:space="preserve">Moral absolutism </w:t>
      </w:r>
      <w:proofErr w:type="spellStart"/>
      <w:r>
        <w:rPr>
          <w:rFonts w:ascii="Liberation Sans" w:hAnsi="Liberation Sans"/>
          <w:smallCaps/>
          <w:color w:val="00000A"/>
          <w:sz w:val="20"/>
          <w:szCs w:val="20"/>
          <w:shd w:val="clear" w:color="auto" w:fill="00FFFF"/>
          <w:lang w:val="x-none"/>
        </w:rPr>
        <w:t>inhibits</w:t>
      </w:r>
      <w:r>
        <w:rPr>
          <w:rFonts w:ascii="Liberation Sans" w:hAnsi="Liberation Sans"/>
          <w:smallCaps/>
          <w:color w:val="00000A"/>
          <w:sz w:val="20"/>
          <w:szCs w:val="20"/>
          <w:u w:val="single"/>
          <w:lang w:val="x-none"/>
        </w:rPr>
        <w:t>this</w:t>
      </w:r>
      <w:proofErr w:type="spellEnd"/>
      <w:r>
        <w:rPr>
          <w:rFonts w:ascii="Liberation Sans" w:hAnsi="Liberation Sans"/>
          <w:smallCaps/>
          <w:color w:val="00000A"/>
          <w:sz w:val="20"/>
          <w:szCs w:val="20"/>
          <w:u w:val="single"/>
          <w:lang w:val="x-none"/>
        </w:rPr>
        <w:t> </w:t>
      </w:r>
      <w:r>
        <w:rPr>
          <w:rFonts w:ascii="Liberation Sans" w:hAnsi="Liberation Sans"/>
          <w:smallCaps/>
          <w:color w:val="00000A"/>
          <w:sz w:val="20"/>
          <w:szCs w:val="20"/>
          <w:shd w:val="clear" w:color="auto" w:fill="00FFFF"/>
          <w:lang w:val="x-none"/>
        </w:rPr>
        <w:t>judgment</w:t>
      </w:r>
      <w:r>
        <w:rPr>
          <w:rFonts w:ascii="Liberation Sans" w:hAnsi="Liberation Sans"/>
          <w:smallCaps/>
          <w:color w:val="00000A"/>
          <w:sz w:val="20"/>
          <w:szCs w:val="20"/>
          <w:u w:val="single"/>
          <w:lang w:val="x-none"/>
        </w:rPr>
        <w:t>. It </w:t>
      </w:r>
      <w:proofErr w:type="spellStart"/>
      <w:r>
        <w:rPr>
          <w:rFonts w:ascii="Liberation Sans" w:hAnsi="Liberation Sans"/>
          <w:smallCaps/>
          <w:color w:val="00000A"/>
          <w:sz w:val="20"/>
          <w:szCs w:val="20"/>
          <w:shd w:val="clear" w:color="auto" w:fill="00FFFF"/>
          <w:lang w:val="x-none"/>
        </w:rPr>
        <w:t>alienates</w:t>
      </w:r>
      <w:r>
        <w:rPr>
          <w:rFonts w:ascii="Liberation Sans" w:hAnsi="Liberation Sans"/>
          <w:smallCaps/>
          <w:color w:val="00000A"/>
          <w:sz w:val="20"/>
          <w:szCs w:val="20"/>
          <w:u w:val="single"/>
          <w:lang w:val="x-none"/>
        </w:rPr>
        <w:t>those</w:t>
      </w:r>
      <w:proofErr w:type="spellEnd"/>
      <w:r>
        <w:rPr>
          <w:rFonts w:ascii="Liberation Sans" w:hAnsi="Liberation Sans"/>
          <w:smallCaps/>
          <w:color w:val="00000A"/>
          <w:sz w:val="20"/>
          <w:szCs w:val="20"/>
          <w:u w:val="single"/>
          <w:lang w:val="x-none"/>
        </w:rPr>
        <w:t xml:space="preserve"> who are </w:t>
      </w:r>
      <w:proofErr w:type="spellStart"/>
      <w:r>
        <w:rPr>
          <w:rFonts w:ascii="Liberation Sans" w:hAnsi="Liberation Sans"/>
          <w:smallCaps/>
          <w:color w:val="00000A"/>
          <w:sz w:val="20"/>
          <w:szCs w:val="20"/>
          <w:shd w:val="clear" w:color="auto" w:fill="00FFFF"/>
          <w:lang w:val="x-none"/>
        </w:rPr>
        <w:t>nottruebelievers</w:t>
      </w:r>
      <w:proofErr w:type="spellEnd"/>
      <w:r>
        <w:rPr>
          <w:rFonts w:ascii="Liberation Sans" w:hAnsi="Liberation Sans"/>
          <w:smallCaps/>
          <w:color w:val="00000A"/>
          <w:sz w:val="20"/>
          <w:szCs w:val="20"/>
          <w:u w:val="single"/>
          <w:lang w:val="x-none"/>
        </w:rPr>
        <w:t>. It </w:t>
      </w:r>
      <w:proofErr w:type="spellStart"/>
      <w:r>
        <w:rPr>
          <w:rFonts w:ascii="Liberation Sans" w:hAnsi="Liberation Sans"/>
          <w:smallCaps/>
          <w:color w:val="00000A"/>
          <w:sz w:val="20"/>
          <w:szCs w:val="20"/>
          <w:shd w:val="clear" w:color="auto" w:fill="00FFFF"/>
          <w:lang w:val="x-none"/>
        </w:rPr>
        <w:t>promotesarrogance</w:t>
      </w:r>
      <w:proofErr w:type="spellEnd"/>
      <w:r>
        <w:rPr>
          <w:rFonts w:ascii="Liberation Sans" w:hAnsi="Liberation Sans"/>
          <w:smallCaps/>
          <w:color w:val="00000A"/>
          <w:sz w:val="20"/>
          <w:szCs w:val="20"/>
          <w:u w:val="single"/>
          <w:lang w:val="x-none"/>
        </w:rPr>
        <w:t>. </w:t>
      </w:r>
      <w:proofErr w:type="spellStart"/>
      <w:r>
        <w:rPr>
          <w:rFonts w:ascii="Liberation Sans" w:hAnsi="Liberation Sans"/>
          <w:smallCaps/>
          <w:color w:val="00000A"/>
          <w:sz w:val="20"/>
          <w:szCs w:val="20"/>
          <w:shd w:val="clear" w:color="auto" w:fill="00FFFF"/>
          <w:lang w:val="x-none"/>
        </w:rPr>
        <w:t>And</w:t>
      </w:r>
      <w:r>
        <w:rPr>
          <w:rFonts w:ascii="Liberation Sans" w:hAnsi="Liberation Sans"/>
          <w:smallCaps/>
          <w:color w:val="00000A"/>
          <w:sz w:val="20"/>
          <w:szCs w:val="20"/>
          <w:u w:val="single"/>
          <w:lang w:val="x-none"/>
        </w:rPr>
        <w:t>it</w:t>
      </w:r>
      <w:proofErr w:type="spellEnd"/>
      <w:r>
        <w:rPr>
          <w:rFonts w:ascii="Liberation Sans" w:hAnsi="Liberation Sans"/>
          <w:smallCaps/>
          <w:color w:val="00000A"/>
          <w:sz w:val="20"/>
          <w:szCs w:val="20"/>
          <w:u w:val="single"/>
          <w:lang w:val="x-none"/>
        </w:rPr>
        <w:t> </w:t>
      </w:r>
      <w:proofErr w:type="spellStart"/>
      <w:r>
        <w:rPr>
          <w:rFonts w:ascii="Liberation Sans" w:hAnsi="Liberation Sans"/>
          <w:b/>
          <w:bCs/>
          <w:smallCaps/>
          <w:color w:val="00000A"/>
          <w:sz w:val="20"/>
          <w:szCs w:val="20"/>
          <w:shd w:val="clear" w:color="auto" w:fill="00FFFF"/>
          <w:lang w:val="x-none"/>
        </w:rPr>
        <w:t>underminespoliticaleffectiveness</w:t>
      </w:r>
      <w:proofErr w:type="spellEnd"/>
      <w:r>
        <w:rPr>
          <w:rFonts w:ascii="Liberation Sans" w:hAnsi="Liberation Sans"/>
          <w:smallCaps/>
          <w:color w:val="00000A"/>
          <w:sz w:val="20"/>
          <w:szCs w:val="20"/>
          <w:u w:val="single"/>
          <w:lang w:val="x-none"/>
        </w:rPr>
        <w:t>.</w:t>
      </w:r>
    </w:p>
    <w:p w:rsidR="0094270F" w:rsidRDefault="0094270F" w:rsidP="0094270F">
      <w:pPr>
        <w:shd w:val="clear" w:color="auto" w:fill="FFFFFF"/>
        <w:spacing w:before="115" w:after="115" w:line="294" w:lineRule="atLeast"/>
        <w:jc w:val="center"/>
        <w:outlineLvl w:val="3"/>
        <w:rPr>
          <w:rFonts w:ascii="Liberation Sans" w:hAnsi="Liberation Sans"/>
          <w:color w:val="00000A"/>
          <w:sz w:val="20"/>
          <w:szCs w:val="20"/>
        </w:rPr>
      </w:pPr>
      <w:r>
        <w:rPr>
          <w:rFonts w:ascii="Liberation Sans" w:hAnsi="Liberation Sans"/>
          <w:b/>
          <w:bCs/>
          <w:smallCaps/>
          <w:color w:val="00000A"/>
          <w:sz w:val="28"/>
          <w:szCs w:val="28"/>
        </w:rPr>
        <w:t>Extinction changes the game</w:t>
      </w:r>
    </w:p>
    <w:p w:rsidR="0094270F" w:rsidRDefault="0094270F" w:rsidP="0094270F">
      <w:pPr>
        <w:shd w:val="clear" w:color="auto" w:fill="FFFFFF"/>
        <w:spacing w:line="294" w:lineRule="atLeast"/>
        <w:jc w:val="center"/>
        <w:outlineLvl w:val="3"/>
        <w:rPr>
          <w:rFonts w:ascii="Liberation Sans" w:hAnsi="Liberation Sans"/>
          <w:color w:val="00000A"/>
          <w:sz w:val="20"/>
          <w:szCs w:val="20"/>
        </w:rPr>
      </w:pPr>
      <w:proofErr w:type="spellStart"/>
      <w:r>
        <w:rPr>
          <w:rFonts w:ascii="Liberation Sans" w:hAnsi="Liberation Sans"/>
          <w:b/>
          <w:bCs/>
          <w:color w:val="00000A"/>
          <w:sz w:val="26"/>
          <w:szCs w:val="26"/>
        </w:rPr>
        <w:t>Bostrom</w:t>
      </w:r>
      <w:proofErr w:type="spellEnd"/>
      <w:r>
        <w:rPr>
          <w:rFonts w:ascii="Liberation Sans" w:hAnsi="Liberation Sans"/>
          <w:b/>
          <w:bCs/>
          <w:color w:val="00000A"/>
          <w:sz w:val="26"/>
          <w:szCs w:val="26"/>
        </w:rPr>
        <w:t xml:space="preserve"> 11</w:t>
      </w:r>
      <w:r>
        <w:rPr>
          <w:rFonts w:ascii="Liberation Sans" w:hAnsi="Liberation Sans"/>
          <w:color w:val="00000A"/>
          <w:sz w:val="20"/>
          <w:szCs w:val="20"/>
        </w:rPr>
        <w:t xml:space="preserve">Nick </w:t>
      </w:r>
      <w:proofErr w:type="spellStart"/>
      <w:r>
        <w:rPr>
          <w:rFonts w:ascii="Liberation Sans" w:hAnsi="Liberation Sans"/>
          <w:color w:val="00000A"/>
          <w:sz w:val="20"/>
          <w:szCs w:val="20"/>
        </w:rPr>
        <w:t>Bostrom</w:t>
      </w:r>
      <w:proofErr w:type="spellEnd"/>
      <w:r>
        <w:rPr>
          <w:rFonts w:ascii="Liberation Sans" w:hAnsi="Liberation Sans"/>
          <w:color w:val="00000A"/>
          <w:sz w:val="20"/>
          <w:szCs w:val="20"/>
        </w:rPr>
        <w:t xml:space="preserve">, Professor in the Faculty of Philosophy &amp; Oxford Martin School, Director of the Future of Humanity Institute, and Director of the </w:t>
      </w:r>
      <w:proofErr w:type="spellStart"/>
      <w:r>
        <w:rPr>
          <w:rFonts w:ascii="Liberation Sans" w:hAnsi="Liberation Sans"/>
          <w:color w:val="00000A"/>
          <w:sz w:val="20"/>
          <w:szCs w:val="20"/>
        </w:rPr>
        <w:t>Programme</w:t>
      </w:r>
      <w:proofErr w:type="spellEnd"/>
      <w:r>
        <w:rPr>
          <w:rFonts w:ascii="Liberation Sans" w:hAnsi="Liberation Sans"/>
          <w:color w:val="00000A"/>
          <w:sz w:val="20"/>
          <w:szCs w:val="20"/>
        </w:rPr>
        <w:t xml:space="preserve"> on the Impacts of Future Technology at the University of Oxford, recipient of the 2009 Eugene </w:t>
      </w:r>
      <w:r>
        <w:rPr>
          <w:rFonts w:ascii="Liberation Sans" w:hAnsi="Liberation Sans"/>
          <w:color w:val="00000A"/>
          <w:sz w:val="20"/>
          <w:szCs w:val="20"/>
        </w:rPr>
        <w:lastRenderedPageBreak/>
        <w:t>R. Gannon Award for the Continued Pursuit of Human Advancement, holds a Ph.D. in Philosophy from the London School of Economics, 2011 The Concept of Existential Risk,” Draft of a Paper published on ExistentialRisk.com, Available Online at </w:t>
      </w:r>
      <w:hyperlink r:id="rId6" w:tgtFrame="_blank" w:history="1">
        <w:r>
          <w:rPr>
            <w:rStyle w:val="Hyperlink"/>
            <w:rFonts w:ascii="Liberation Sans" w:hAnsi="Liberation Sans"/>
            <w:color w:val="00000A"/>
            <w:sz w:val="20"/>
            <w:szCs w:val="20"/>
          </w:rPr>
          <w:t>http://www.existentialrisk.com/concept.html</w:t>
        </w:r>
      </w:hyperlink>
    </w:p>
    <w:p w:rsidR="0094270F" w:rsidRDefault="0094270F" w:rsidP="0094270F">
      <w:pPr>
        <w:shd w:val="clear" w:color="auto" w:fill="FFFFFF"/>
        <w:spacing w:line="294" w:lineRule="atLeast"/>
        <w:jc w:val="center"/>
        <w:outlineLvl w:val="3"/>
        <w:rPr>
          <w:rFonts w:ascii="Liberation Sans" w:hAnsi="Liberation Sans"/>
          <w:color w:val="00000A"/>
          <w:sz w:val="20"/>
          <w:szCs w:val="20"/>
        </w:rPr>
      </w:pPr>
      <w:r>
        <w:rPr>
          <w:rFonts w:ascii="Liberation Sans" w:hAnsi="Liberation Sans"/>
          <w:color w:val="00000A"/>
          <w:sz w:val="20"/>
          <w:szCs w:val="20"/>
        </w:rPr>
        <w:t xml:space="preserve">We </w:t>
      </w:r>
      <w:proofErr w:type="spellStart"/>
      <w:r>
        <w:rPr>
          <w:rFonts w:ascii="Liberation Sans" w:hAnsi="Liberation Sans"/>
          <w:color w:val="00000A"/>
          <w:sz w:val="20"/>
          <w:szCs w:val="20"/>
        </w:rPr>
        <w:t>have</w:t>
      </w:r>
      <w:r>
        <w:rPr>
          <w:rFonts w:ascii="Liberation Sans" w:hAnsi="Liberation Sans"/>
          <w:color w:val="00000A"/>
          <w:sz w:val="20"/>
          <w:szCs w:val="20"/>
          <w:u w:val="single"/>
        </w:rPr>
        <w:t>thus</w:t>
      </w:r>
      <w:proofErr w:type="spellEnd"/>
      <w:r>
        <w:rPr>
          <w:rFonts w:ascii="Liberation Sans" w:hAnsi="Liberation Sans"/>
          <w:color w:val="00000A"/>
          <w:sz w:val="20"/>
          <w:szCs w:val="20"/>
          <w:u w:val="single"/>
        </w:rPr>
        <w:t xml:space="preserve"> far </w:t>
      </w:r>
      <w:r>
        <w:rPr>
          <w:rFonts w:ascii="Liberation Sans" w:hAnsi="Liberation Sans"/>
          <w:color w:val="00000A"/>
          <w:sz w:val="20"/>
          <w:szCs w:val="20"/>
        </w:rPr>
        <w:t>considered </w:t>
      </w:r>
      <w:r>
        <w:rPr>
          <w:rFonts w:ascii="Liberation Sans" w:hAnsi="Liberation Sans"/>
          <w:color w:val="00000A"/>
          <w:sz w:val="20"/>
          <w:szCs w:val="20"/>
          <w:u w:val="single"/>
          <w:shd w:val="clear" w:color="auto" w:fill="00FFFF"/>
        </w:rPr>
        <w:t xml:space="preserve">existential risk </w:t>
      </w:r>
      <w:proofErr w:type="spellStart"/>
      <w:r>
        <w:rPr>
          <w:rFonts w:ascii="Liberation Sans" w:hAnsi="Liberation Sans"/>
          <w:color w:val="00000A"/>
          <w:sz w:val="20"/>
          <w:szCs w:val="20"/>
          <w:u w:val="single"/>
          <w:shd w:val="clear" w:color="auto" w:fill="00FFFF"/>
        </w:rPr>
        <w:t>from</w:t>
      </w:r>
      <w:r>
        <w:rPr>
          <w:rFonts w:ascii="Liberation Sans" w:hAnsi="Liberation Sans"/>
          <w:color w:val="00000A"/>
          <w:sz w:val="20"/>
          <w:szCs w:val="20"/>
        </w:rPr>
        <w:t>the</w:t>
      </w:r>
      <w:proofErr w:type="spellEnd"/>
      <w:r>
        <w:rPr>
          <w:rFonts w:ascii="Liberation Sans" w:hAnsi="Liberation Sans"/>
          <w:color w:val="00000A"/>
          <w:sz w:val="20"/>
          <w:szCs w:val="20"/>
        </w:rPr>
        <w:t xml:space="preserve"> perspective of </w:t>
      </w:r>
      <w:proofErr w:type="gramStart"/>
      <w:r>
        <w:rPr>
          <w:rFonts w:ascii="Liberation Sans" w:hAnsi="Liberation Sans"/>
          <w:color w:val="00000A"/>
          <w:sz w:val="20"/>
          <w:szCs w:val="20"/>
          <w:u w:val="single"/>
          <w:shd w:val="clear" w:color="auto" w:fill="00FFFF"/>
        </w:rPr>
        <w:t>utilitarianism</w:t>
      </w:r>
      <w:r>
        <w:rPr>
          <w:rFonts w:ascii="Liberation Sans" w:hAnsi="Liberation Sans"/>
          <w:color w:val="00000A"/>
          <w:sz w:val="20"/>
          <w:szCs w:val="20"/>
        </w:rPr>
        <w:t>(</w:t>
      </w:r>
      <w:proofErr w:type="gramEnd"/>
      <w:r>
        <w:rPr>
          <w:rFonts w:ascii="Liberation Sans" w:hAnsi="Liberation Sans"/>
          <w:color w:val="00000A"/>
          <w:sz w:val="20"/>
          <w:szCs w:val="20"/>
        </w:rPr>
        <w:t>combined with several simplifying assumptions).  </w:t>
      </w:r>
      <w:proofErr w:type="spellStart"/>
      <w:r>
        <w:rPr>
          <w:rFonts w:ascii="Liberation Sans" w:hAnsi="Liberation Sans"/>
          <w:color w:val="00000A"/>
          <w:sz w:val="20"/>
          <w:szCs w:val="20"/>
          <w:u w:val="single"/>
        </w:rPr>
        <w:t>We</w:t>
      </w:r>
      <w:r>
        <w:rPr>
          <w:rFonts w:ascii="Liberation Sans" w:hAnsi="Liberation Sans"/>
          <w:color w:val="00000A"/>
          <w:sz w:val="20"/>
          <w:szCs w:val="20"/>
        </w:rPr>
        <w:t>may</w:t>
      </w:r>
      <w:proofErr w:type="spellEnd"/>
      <w:r>
        <w:rPr>
          <w:rFonts w:ascii="Liberation Sans" w:hAnsi="Liberation Sans"/>
          <w:color w:val="00000A"/>
          <w:sz w:val="20"/>
          <w:szCs w:val="20"/>
        </w:rPr>
        <w:t xml:space="preserve"> briefly </w:t>
      </w:r>
      <w:proofErr w:type="spellStart"/>
      <w:r>
        <w:rPr>
          <w:rFonts w:ascii="Liberation Sans" w:hAnsi="Liberation Sans"/>
          <w:color w:val="00000A"/>
          <w:sz w:val="20"/>
          <w:szCs w:val="20"/>
        </w:rPr>
        <w:t>consider</w:t>
      </w:r>
      <w:r>
        <w:rPr>
          <w:rFonts w:ascii="Liberation Sans" w:hAnsi="Liberation Sans"/>
          <w:color w:val="00000A"/>
          <w:sz w:val="20"/>
          <w:szCs w:val="20"/>
          <w:u w:val="single"/>
        </w:rPr>
        <w:t>how</w:t>
      </w:r>
      <w:proofErr w:type="spellEnd"/>
      <w:r>
        <w:rPr>
          <w:rFonts w:ascii="Liberation Sans" w:hAnsi="Liberation Sans"/>
          <w:color w:val="00000A"/>
          <w:sz w:val="20"/>
          <w:szCs w:val="20"/>
          <w:u w:val="single"/>
        </w:rPr>
        <w:t xml:space="preserve"> the issue might appear </w:t>
      </w:r>
      <w:r>
        <w:rPr>
          <w:rFonts w:ascii="Liberation Sans" w:hAnsi="Liberation Sans"/>
          <w:color w:val="00000A"/>
          <w:sz w:val="20"/>
          <w:szCs w:val="20"/>
          <w:u w:val="single"/>
          <w:shd w:val="clear" w:color="auto" w:fill="00FFFF"/>
        </w:rPr>
        <w:t xml:space="preserve">when viewed </w:t>
      </w:r>
      <w:proofErr w:type="spellStart"/>
      <w:r>
        <w:rPr>
          <w:rFonts w:ascii="Liberation Sans" w:hAnsi="Liberation Sans"/>
          <w:color w:val="00000A"/>
          <w:sz w:val="20"/>
          <w:szCs w:val="20"/>
          <w:u w:val="single"/>
          <w:shd w:val="clear" w:color="auto" w:fill="00FFFF"/>
        </w:rPr>
        <w:t>through</w:t>
      </w:r>
      <w:r>
        <w:rPr>
          <w:rFonts w:ascii="Liberation Sans" w:hAnsi="Liberation Sans"/>
          <w:color w:val="00000A"/>
          <w:sz w:val="20"/>
          <w:szCs w:val="20"/>
          <w:u w:val="single"/>
        </w:rPr>
        <w:t>the</w:t>
      </w:r>
      <w:proofErr w:type="spellEnd"/>
      <w:r>
        <w:rPr>
          <w:rFonts w:ascii="Liberation Sans" w:hAnsi="Liberation Sans"/>
          <w:color w:val="00000A"/>
          <w:sz w:val="20"/>
          <w:szCs w:val="20"/>
          <w:u w:val="single"/>
        </w:rPr>
        <w:t xml:space="preserve"> lenses of some </w:t>
      </w:r>
      <w:r>
        <w:rPr>
          <w:rFonts w:ascii="Liberation Sans" w:hAnsi="Liberation Sans"/>
          <w:color w:val="00000A"/>
          <w:sz w:val="20"/>
          <w:szCs w:val="20"/>
          <w:u w:val="single"/>
          <w:bdr w:val="single" w:sz="8" w:space="0" w:color="00000A" w:frame="1"/>
          <w:shd w:val="clear" w:color="auto" w:fill="00FFFF"/>
        </w:rPr>
        <w:t>other ethical outlooks</w:t>
      </w:r>
      <w:r>
        <w:rPr>
          <w:rFonts w:ascii="Liberation Sans" w:hAnsi="Liberation Sans"/>
          <w:color w:val="00000A"/>
          <w:sz w:val="20"/>
          <w:szCs w:val="20"/>
        </w:rPr>
        <w:t>. For example, the philosopher Robert Adams outlines a different view on these matters: I believe </w:t>
      </w:r>
      <w:r>
        <w:rPr>
          <w:rFonts w:ascii="Liberation Sans" w:hAnsi="Liberation Sans"/>
          <w:color w:val="00000A"/>
          <w:sz w:val="20"/>
          <w:szCs w:val="20"/>
          <w:u w:val="single"/>
        </w:rPr>
        <w:t xml:space="preserve">a better basis for ethical </w:t>
      </w:r>
      <w:proofErr w:type="spellStart"/>
      <w:r>
        <w:rPr>
          <w:rFonts w:ascii="Liberation Sans" w:hAnsi="Liberation Sans"/>
          <w:color w:val="00000A"/>
          <w:sz w:val="20"/>
          <w:szCs w:val="20"/>
          <w:u w:val="single"/>
        </w:rPr>
        <w:t>theory</w:t>
      </w:r>
      <w:r>
        <w:rPr>
          <w:rFonts w:ascii="Liberation Sans" w:hAnsi="Liberation Sans"/>
          <w:color w:val="00000A"/>
          <w:sz w:val="20"/>
          <w:szCs w:val="20"/>
        </w:rPr>
        <w:t>in</w:t>
      </w:r>
      <w:proofErr w:type="spellEnd"/>
      <w:r>
        <w:rPr>
          <w:rFonts w:ascii="Liberation Sans" w:hAnsi="Liberation Sans"/>
          <w:color w:val="00000A"/>
          <w:sz w:val="20"/>
          <w:szCs w:val="20"/>
        </w:rPr>
        <w:t xml:space="preserve"> this area </w:t>
      </w:r>
      <w:r>
        <w:rPr>
          <w:rFonts w:ascii="Liberation Sans" w:hAnsi="Liberation Sans"/>
          <w:color w:val="00000A"/>
          <w:sz w:val="20"/>
          <w:szCs w:val="20"/>
          <w:u w:val="single"/>
        </w:rPr>
        <w:t xml:space="preserve">can be found </w:t>
      </w:r>
      <w:proofErr w:type="spellStart"/>
      <w:r>
        <w:rPr>
          <w:rFonts w:ascii="Liberation Sans" w:hAnsi="Liberation Sans"/>
          <w:color w:val="00000A"/>
          <w:sz w:val="20"/>
          <w:szCs w:val="20"/>
          <w:u w:val="single"/>
        </w:rPr>
        <w:t>in</w:t>
      </w:r>
      <w:r>
        <w:rPr>
          <w:rFonts w:ascii="Liberation Sans" w:hAnsi="Liberation Sans"/>
          <w:color w:val="00000A"/>
          <w:sz w:val="20"/>
          <w:szCs w:val="20"/>
        </w:rPr>
        <w:t>quite</w:t>
      </w:r>
      <w:proofErr w:type="spellEnd"/>
      <w:r>
        <w:rPr>
          <w:rFonts w:ascii="Liberation Sans" w:hAnsi="Liberation Sans"/>
          <w:color w:val="00000A"/>
          <w:sz w:val="20"/>
          <w:szCs w:val="20"/>
        </w:rPr>
        <w:t xml:space="preserve"> a different direction—in </w:t>
      </w:r>
      <w:r>
        <w:rPr>
          <w:rFonts w:ascii="Liberation Sans" w:hAnsi="Liberation Sans"/>
          <w:color w:val="00000A"/>
          <w:sz w:val="20"/>
          <w:szCs w:val="20"/>
          <w:u w:val="single"/>
        </w:rPr>
        <w:t>a commitment to the future of humanity </w:t>
      </w:r>
      <w:r>
        <w:rPr>
          <w:rFonts w:ascii="Liberation Sans" w:hAnsi="Liberation Sans"/>
          <w:color w:val="00000A"/>
          <w:sz w:val="20"/>
          <w:szCs w:val="20"/>
        </w:rPr>
        <w:t>as a vast project, or network of overlapping projects, that is generally shared by the human race.  </w:t>
      </w:r>
      <w:proofErr w:type="spellStart"/>
      <w:r>
        <w:rPr>
          <w:rFonts w:ascii="Liberation Sans" w:hAnsi="Liberation Sans"/>
          <w:color w:val="00000A"/>
          <w:sz w:val="20"/>
          <w:szCs w:val="20"/>
        </w:rPr>
        <w:t>The</w:t>
      </w:r>
      <w:r>
        <w:rPr>
          <w:rFonts w:ascii="Liberation Sans" w:hAnsi="Liberation Sans"/>
          <w:color w:val="00000A"/>
          <w:sz w:val="20"/>
          <w:szCs w:val="20"/>
          <w:u w:val="single"/>
          <w:shd w:val="clear" w:color="auto" w:fill="00FFFF"/>
        </w:rPr>
        <w:t>aspiration</w:t>
      </w:r>
      <w:proofErr w:type="spellEnd"/>
      <w:r>
        <w:rPr>
          <w:rFonts w:ascii="Liberation Sans" w:hAnsi="Liberation Sans"/>
          <w:color w:val="00000A"/>
          <w:sz w:val="20"/>
          <w:szCs w:val="20"/>
          <w:u w:val="single"/>
          <w:shd w:val="clear" w:color="auto" w:fill="00FFFF"/>
        </w:rPr>
        <w:t xml:space="preserve"> for a </w:t>
      </w:r>
      <w:r>
        <w:rPr>
          <w:rFonts w:ascii="Liberation Sans" w:hAnsi="Liberation Sans"/>
          <w:color w:val="00000A"/>
          <w:sz w:val="20"/>
          <w:szCs w:val="20"/>
          <w:u w:val="single"/>
          <w:bdr w:val="single" w:sz="8" w:space="0" w:color="00000A" w:frame="1"/>
          <w:shd w:val="clear" w:color="auto" w:fill="00FFFF"/>
        </w:rPr>
        <w:t>better society</w:t>
      </w:r>
      <w:r>
        <w:rPr>
          <w:rFonts w:ascii="Liberation Sans" w:hAnsi="Liberation Sans"/>
          <w:color w:val="00000A"/>
          <w:sz w:val="20"/>
          <w:szCs w:val="20"/>
        </w:rPr>
        <w:t>—more just, more rewarding, and more peaceful—</w:t>
      </w:r>
      <w:r>
        <w:rPr>
          <w:rFonts w:ascii="Liberation Sans" w:hAnsi="Liberation Sans"/>
          <w:color w:val="00000A"/>
          <w:sz w:val="20"/>
          <w:szCs w:val="20"/>
          <w:u w:val="single"/>
          <w:shd w:val="clear" w:color="auto" w:fill="00FFFF"/>
        </w:rPr>
        <w:t xml:space="preserve">is a part of </w:t>
      </w:r>
      <w:proofErr w:type="spellStart"/>
      <w:r>
        <w:rPr>
          <w:rFonts w:ascii="Liberation Sans" w:hAnsi="Liberation Sans"/>
          <w:color w:val="00000A"/>
          <w:sz w:val="20"/>
          <w:szCs w:val="20"/>
          <w:u w:val="single"/>
          <w:shd w:val="clear" w:color="auto" w:fill="00FFFF"/>
        </w:rPr>
        <w:t>this</w:t>
      </w:r>
      <w:r>
        <w:rPr>
          <w:rFonts w:ascii="Liberation Sans" w:hAnsi="Liberation Sans"/>
          <w:color w:val="00000A"/>
          <w:sz w:val="20"/>
          <w:szCs w:val="20"/>
          <w:u w:val="single"/>
        </w:rPr>
        <w:t>project</w:t>
      </w:r>
      <w:proofErr w:type="spellEnd"/>
      <w:r>
        <w:rPr>
          <w:rFonts w:ascii="Liberation Sans" w:hAnsi="Liberation Sans"/>
          <w:color w:val="00000A"/>
          <w:sz w:val="20"/>
          <w:szCs w:val="20"/>
          <w:u w:val="single"/>
        </w:rPr>
        <w:t>.  So are the potentially </w:t>
      </w:r>
      <w:r>
        <w:rPr>
          <w:rFonts w:ascii="Liberation Sans" w:hAnsi="Liberation Sans"/>
          <w:color w:val="00000A"/>
          <w:sz w:val="20"/>
          <w:szCs w:val="20"/>
          <w:u w:val="single"/>
          <w:bdr w:val="single" w:sz="8" w:space="0" w:color="00000A" w:frame="1"/>
        </w:rPr>
        <w:t xml:space="preserve">endless </w:t>
      </w:r>
      <w:proofErr w:type="spellStart"/>
      <w:r>
        <w:rPr>
          <w:rFonts w:ascii="Liberation Sans" w:hAnsi="Liberation Sans"/>
          <w:color w:val="00000A"/>
          <w:sz w:val="20"/>
          <w:szCs w:val="20"/>
          <w:u w:val="single"/>
          <w:bdr w:val="single" w:sz="8" w:space="0" w:color="00000A" w:frame="1"/>
        </w:rPr>
        <w:t>quests</w:t>
      </w:r>
      <w:r>
        <w:rPr>
          <w:rFonts w:ascii="Liberation Sans" w:hAnsi="Liberation Sans"/>
          <w:color w:val="00000A"/>
          <w:sz w:val="20"/>
          <w:szCs w:val="20"/>
          <w:u w:val="single"/>
        </w:rPr>
        <w:t>for</w:t>
      </w:r>
      <w:proofErr w:type="spellEnd"/>
      <w:r>
        <w:rPr>
          <w:rFonts w:ascii="Liberation Sans" w:hAnsi="Liberation Sans"/>
          <w:color w:val="00000A"/>
          <w:sz w:val="20"/>
          <w:szCs w:val="20"/>
          <w:u w:val="single"/>
        </w:rPr>
        <w:t xml:space="preserve"> scientific knowledge and philosophical understanding, and the development of artistic and other cultural traditions.  </w:t>
      </w:r>
      <w:r>
        <w:rPr>
          <w:rFonts w:ascii="Liberation Sans" w:hAnsi="Liberation Sans"/>
          <w:color w:val="00000A"/>
          <w:sz w:val="20"/>
          <w:szCs w:val="20"/>
        </w:rPr>
        <w:t>This includes the particular cultural traditions to which we belong, in all their accidental historic and ethnic diversity.  It also includes our interest in the lives of our children and grandchildren, and the hope that they will be able, in turn, to have the lives of their children and grandchildren as projects.  To the extent that a policy or practice seems likely to be favorable or unfavorable to the carrying out of this complex of projects in the nearer or further future, we have reason to pursue or avoid it.  … </w:t>
      </w:r>
      <w:proofErr w:type="spellStart"/>
      <w:r>
        <w:rPr>
          <w:rFonts w:ascii="Liberation Sans" w:hAnsi="Liberation Sans"/>
          <w:color w:val="00000A"/>
          <w:sz w:val="20"/>
          <w:szCs w:val="20"/>
          <w:u w:val="single"/>
          <w:bdr w:val="single" w:sz="8" w:space="0" w:color="00000A" w:frame="1"/>
          <w:shd w:val="clear" w:color="auto" w:fill="00FFFF"/>
        </w:rPr>
        <w:t>Continuity</w:t>
      </w:r>
      <w:r>
        <w:rPr>
          <w:rFonts w:ascii="Liberation Sans" w:hAnsi="Liberation Sans"/>
          <w:color w:val="00000A"/>
          <w:sz w:val="20"/>
          <w:szCs w:val="20"/>
          <w:u w:val="single"/>
          <w:shd w:val="clear" w:color="auto" w:fill="00FFFF"/>
        </w:rPr>
        <w:t>is</w:t>
      </w:r>
      <w:r>
        <w:rPr>
          <w:rFonts w:ascii="Liberation Sans" w:hAnsi="Liberation Sans"/>
          <w:color w:val="00000A"/>
          <w:sz w:val="20"/>
          <w:szCs w:val="20"/>
          <w:u w:val="single"/>
        </w:rPr>
        <w:t>as</w:t>
      </w:r>
      <w:proofErr w:type="spellEnd"/>
      <w:r>
        <w:rPr>
          <w:rFonts w:ascii="Liberation Sans" w:hAnsi="Liberation Sans"/>
          <w:color w:val="00000A"/>
          <w:sz w:val="20"/>
          <w:szCs w:val="20"/>
          <w:u w:val="single"/>
        </w:rPr>
        <w:t> </w:t>
      </w:r>
      <w:proofErr w:type="spellStart"/>
      <w:r>
        <w:rPr>
          <w:rFonts w:ascii="Liberation Sans" w:hAnsi="Liberation Sans"/>
          <w:color w:val="00000A"/>
          <w:sz w:val="20"/>
          <w:szCs w:val="20"/>
          <w:u w:val="single"/>
          <w:shd w:val="clear" w:color="auto" w:fill="00FFFF"/>
        </w:rPr>
        <w:t>important</w:t>
      </w:r>
      <w:r>
        <w:rPr>
          <w:rFonts w:ascii="Liberation Sans" w:hAnsi="Liberation Sans"/>
          <w:color w:val="00000A"/>
          <w:sz w:val="20"/>
          <w:szCs w:val="20"/>
          <w:u w:val="single"/>
        </w:rPr>
        <w:t>to</w:t>
      </w:r>
      <w:proofErr w:type="spellEnd"/>
      <w:r>
        <w:rPr>
          <w:rFonts w:ascii="Liberation Sans" w:hAnsi="Liberation Sans"/>
          <w:color w:val="00000A"/>
          <w:sz w:val="20"/>
          <w:szCs w:val="20"/>
          <w:u w:val="single"/>
        </w:rPr>
        <w:t xml:space="preserve"> our commitment to the project of the future of humanity as it is to our commitment to the projects of our own </w:t>
      </w:r>
      <w:r>
        <w:rPr>
          <w:rFonts w:ascii="Liberation Sans" w:hAnsi="Liberation Sans"/>
          <w:color w:val="00000A"/>
          <w:sz w:val="20"/>
          <w:szCs w:val="20"/>
          <w:u w:val="single"/>
          <w:bdr w:val="single" w:sz="8" w:space="0" w:color="00000A" w:frame="1"/>
        </w:rPr>
        <w:t>personal futures</w:t>
      </w:r>
      <w:r>
        <w:rPr>
          <w:rFonts w:ascii="Liberation Sans" w:hAnsi="Liberation Sans"/>
          <w:color w:val="00000A"/>
          <w:sz w:val="20"/>
          <w:szCs w:val="20"/>
          <w:u w:val="single"/>
        </w:rPr>
        <w:t>.  </w:t>
      </w:r>
      <w:r>
        <w:rPr>
          <w:rFonts w:ascii="Liberation Sans" w:hAnsi="Liberation Sans"/>
          <w:color w:val="00000A"/>
          <w:sz w:val="20"/>
          <w:szCs w:val="20"/>
        </w:rPr>
        <w:t>Just as the shape of my whole life, and its connection with my present and past, have an interest that goes beyond that of any isolated experience, so too </w:t>
      </w:r>
      <w:r>
        <w:rPr>
          <w:rFonts w:ascii="Liberation Sans" w:hAnsi="Liberation Sans"/>
          <w:color w:val="00000A"/>
          <w:sz w:val="20"/>
          <w:szCs w:val="20"/>
          <w:u w:val="single"/>
        </w:rPr>
        <w:t>the </w:t>
      </w:r>
      <w:r>
        <w:rPr>
          <w:rFonts w:ascii="Liberation Sans" w:hAnsi="Liberation Sans"/>
          <w:color w:val="00000A"/>
          <w:sz w:val="20"/>
          <w:szCs w:val="20"/>
          <w:u w:val="single"/>
          <w:shd w:val="clear" w:color="auto" w:fill="00FFFF"/>
        </w:rPr>
        <w:t xml:space="preserve">shape of human </w:t>
      </w:r>
      <w:proofErr w:type="spellStart"/>
      <w:r>
        <w:rPr>
          <w:rFonts w:ascii="Liberation Sans" w:hAnsi="Liberation Sans"/>
          <w:color w:val="00000A"/>
          <w:sz w:val="20"/>
          <w:szCs w:val="20"/>
          <w:u w:val="single"/>
          <w:shd w:val="clear" w:color="auto" w:fill="00FFFF"/>
        </w:rPr>
        <w:t>history</w:t>
      </w:r>
      <w:r>
        <w:rPr>
          <w:rFonts w:ascii="Liberation Sans" w:hAnsi="Liberation Sans"/>
          <w:color w:val="00000A"/>
          <w:sz w:val="20"/>
          <w:szCs w:val="20"/>
          <w:u w:val="single"/>
        </w:rPr>
        <w:t>over</w:t>
      </w:r>
      <w:proofErr w:type="spellEnd"/>
      <w:r>
        <w:rPr>
          <w:rFonts w:ascii="Liberation Sans" w:hAnsi="Liberation Sans"/>
          <w:color w:val="00000A"/>
          <w:sz w:val="20"/>
          <w:szCs w:val="20"/>
          <w:u w:val="single"/>
        </w:rPr>
        <w:t xml:space="preserve"> an extended period of the future</w:t>
      </w:r>
      <w:r>
        <w:rPr>
          <w:rFonts w:ascii="Liberation Sans" w:hAnsi="Liberation Sans"/>
          <w:color w:val="00000A"/>
          <w:sz w:val="20"/>
          <w:szCs w:val="20"/>
        </w:rPr>
        <w:t>, and its connection with the human present and past, </w:t>
      </w:r>
      <w:r>
        <w:rPr>
          <w:rFonts w:ascii="Liberation Sans" w:hAnsi="Liberation Sans"/>
          <w:color w:val="00000A"/>
          <w:sz w:val="20"/>
          <w:szCs w:val="20"/>
          <w:u w:val="single"/>
          <w:shd w:val="clear" w:color="auto" w:fill="00FFFF"/>
        </w:rPr>
        <w:t>have an interest that </w:t>
      </w:r>
      <w:r>
        <w:rPr>
          <w:rFonts w:ascii="Liberation Sans" w:hAnsi="Liberation Sans"/>
          <w:color w:val="00000A"/>
          <w:sz w:val="20"/>
          <w:szCs w:val="20"/>
          <w:u w:val="single"/>
          <w:bdr w:val="single" w:sz="8" w:space="0" w:color="00000A" w:frame="1"/>
          <w:shd w:val="clear" w:color="auto" w:fill="00FFFF"/>
        </w:rPr>
        <w:t xml:space="preserve">goes </w:t>
      </w:r>
      <w:proofErr w:type="spellStart"/>
      <w:r>
        <w:rPr>
          <w:rFonts w:ascii="Liberation Sans" w:hAnsi="Liberation Sans"/>
          <w:color w:val="00000A"/>
          <w:sz w:val="20"/>
          <w:szCs w:val="20"/>
          <w:u w:val="single"/>
          <w:bdr w:val="single" w:sz="8" w:space="0" w:color="00000A" w:frame="1"/>
          <w:shd w:val="clear" w:color="auto" w:fill="00FFFF"/>
        </w:rPr>
        <w:t>beyond</w:t>
      </w:r>
      <w:r>
        <w:rPr>
          <w:rFonts w:ascii="Liberation Sans" w:hAnsi="Liberation Sans"/>
          <w:color w:val="00000A"/>
          <w:sz w:val="20"/>
          <w:szCs w:val="20"/>
          <w:u w:val="single"/>
          <w:shd w:val="clear" w:color="auto" w:fill="00FFFF"/>
        </w:rPr>
        <w:t>that</w:t>
      </w:r>
      <w:r>
        <w:rPr>
          <w:rFonts w:ascii="Liberation Sans" w:hAnsi="Liberation Sans"/>
          <w:color w:val="00000A"/>
          <w:sz w:val="20"/>
          <w:szCs w:val="20"/>
          <w:u w:val="single"/>
        </w:rPr>
        <w:t>of</w:t>
      </w:r>
      <w:proofErr w:type="spellEnd"/>
      <w:r>
        <w:rPr>
          <w:rFonts w:ascii="Liberation Sans" w:hAnsi="Liberation Sans"/>
          <w:color w:val="00000A"/>
          <w:sz w:val="20"/>
          <w:szCs w:val="20"/>
          <w:u w:val="single"/>
        </w:rPr>
        <w:t xml:space="preserve"> </w:t>
      </w:r>
      <w:proofErr w:type="gramStart"/>
      <w:r>
        <w:rPr>
          <w:rFonts w:ascii="Liberation Sans" w:hAnsi="Liberation Sans"/>
          <w:color w:val="00000A"/>
          <w:sz w:val="20"/>
          <w:szCs w:val="20"/>
          <w:u w:val="single"/>
        </w:rPr>
        <w:t>the</w:t>
      </w:r>
      <w:r>
        <w:rPr>
          <w:rFonts w:ascii="Liberation Sans" w:hAnsi="Liberation Sans"/>
          <w:color w:val="00000A"/>
          <w:sz w:val="20"/>
          <w:szCs w:val="20"/>
        </w:rPr>
        <w:t>(</w:t>
      </w:r>
      <w:proofErr w:type="gramEnd"/>
      <w:r>
        <w:rPr>
          <w:rFonts w:ascii="Liberation Sans" w:hAnsi="Liberation Sans"/>
          <w:color w:val="00000A"/>
          <w:sz w:val="20"/>
          <w:szCs w:val="20"/>
        </w:rPr>
        <w:t>total or average) </w:t>
      </w:r>
      <w:r>
        <w:rPr>
          <w:rFonts w:ascii="Liberation Sans" w:hAnsi="Liberation Sans"/>
          <w:color w:val="00000A"/>
          <w:sz w:val="20"/>
          <w:szCs w:val="20"/>
          <w:u w:val="single"/>
          <w:shd w:val="clear" w:color="auto" w:fill="00FFFF"/>
        </w:rPr>
        <w:t>quality of life of a population-at-a-time</w:t>
      </w:r>
      <w:r>
        <w:rPr>
          <w:rFonts w:ascii="Liberation Sans" w:hAnsi="Liberation Sans"/>
          <w:color w:val="00000A"/>
          <w:sz w:val="20"/>
          <w:szCs w:val="20"/>
        </w:rPr>
        <w:t xml:space="preserve">, considered in isolation from how it got that way. We owe, I think, some loyalty to this project of the human future.  We also owe it a respect that we would owe it even if we were not of the human race ourselves, but beings from another planet who had some understanding of it. (28: 472-473) Since </w:t>
      </w:r>
      <w:proofErr w:type="spellStart"/>
      <w:r>
        <w:rPr>
          <w:rFonts w:ascii="Liberation Sans" w:hAnsi="Liberation Sans"/>
          <w:color w:val="00000A"/>
          <w:sz w:val="20"/>
          <w:szCs w:val="20"/>
        </w:rPr>
        <w:t>an</w:t>
      </w:r>
      <w:r>
        <w:rPr>
          <w:rFonts w:ascii="Liberation Sans" w:hAnsi="Liberation Sans"/>
          <w:color w:val="00000A"/>
          <w:sz w:val="20"/>
          <w:szCs w:val="20"/>
          <w:u w:val="single"/>
          <w:shd w:val="clear" w:color="auto" w:fill="00FFFF"/>
        </w:rPr>
        <w:t>existential</w:t>
      </w:r>
      <w:proofErr w:type="spellEnd"/>
      <w:r>
        <w:rPr>
          <w:rFonts w:ascii="Liberation Sans" w:hAnsi="Liberation Sans"/>
          <w:color w:val="00000A"/>
          <w:sz w:val="20"/>
          <w:szCs w:val="20"/>
          <w:u w:val="single"/>
          <w:shd w:val="clear" w:color="auto" w:fill="00FFFF"/>
        </w:rPr>
        <w:t xml:space="preserve"> catastrophe </w:t>
      </w:r>
      <w:proofErr w:type="spellStart"/>
      <w:r>
        <w:rPr>
          <w:rFonts w:ascii="Liberation Sans" w:hAnsi="Liberation Sans"/>
          <w:color w:val="00000A"/>
          <w:sz w:val="20"/>
          <w:szCs w:val="20"/>
          <w:u w:val="single"/>
          <w:shd w:val="clear" w:color="auto" w:fill="00FFFF"/>
        </w:rPr>
        <w:t>would</w:t>
      </w:r>
      <w:r>
        <w:rPr>
          <w:rFonts w:ascii="Liberation Sans" w:hAnsi="Liberation Sans"/>
          <w:color w:val="00000A"/>
          <w:sz w:val="20"/>
          <w:szCs w:val="20"/>
        </w:rPr>
        <w:t>either</w:t>
      </w:r>
      <w:r>
        <w:rPr>
          <w:rFonts w:ascii="Liberation Sans" w:hAnsi="Liberation Sans"/>
          <w:color w:val="00000A"/>
          <w:sz w:val="20"/>
          <w:szCs w:val="20"/>
          <w:u w:val="single"/>
          <w:bdr w:val="single" w:sz="8" w:space="0" w:color="00000A" w:frame="1"/>
          <w:shd w:val="clear" w:color="auto" w:fill="00FFFF"/>
        </w:rPr>
        <w:t>put</w:t>
      </w:r>
      <w:proofErr w:type="spellEnd"/>
      <w:r>
        <w:rPr>
          <w:rFonts w:ascii="Liberation Sans" w:hAnsi="Liberation Sans"/>
          <w:color w:val="00000A"/>
          <w:sz w:val="20"/>
          <w:szCs w:val="20"/>
          <w:u w:val="single"/>
          <w:bdr w:val="single" w:sz="8" w:space="0" w:color="00000A" w:frame="1"/>
          <w:shd w:val="clear" w:color="auto" w:fill="00FFFF"/>
        </w:rPr>
        <w:t xml:space="preserve"> an </w:t>
      </w:r>
      <w:proofErr w:type="spellStart"/>
      <w:r>
        <w:rPr>
          <w:rFonts w:ascii="Liberation Sans" w:hAnsi="Liberation Sans"/>
          <w:color w:val="00000A"/>
          <w:sz w:val="20"/>
          <w:szCs w:val="20"/>
          <w:u w:val="single"/>
          <w:bdr w:val="single" w:sz="8" w:space="0" w:color="00000A" w:frame="1"/>
          <w:shd w:val="clear" w:color="auto" w:fill="00FFFF"/>
        </w:rPr>
        <w:t>end</w:t>
      </w:r>
      <w:r>
        <w:rPr>
          <w:rFonts w:ascii="Liberation Sans" w:hAnsi="Liberation Sans"/>
          <w:color w:val="00000A"/>
          <w:sz w:val="20"/>
          <w:szCs w:val="20"/>
          <w:u w:val="single"/>
          <w:shd w:val="clear" w:color="auto" w:fill="00FFFF"/>
        </w:rPr>
        <w:t>to</w:t>
      </w:r>
      <w:r>
        <w:rPr>
          <w:rFonts w:ascii="Liberation Sans" w:hAnsi="Liberation Sans"/>
          <w:color w:val="00000A"/>
          <w:sz w:val="20"/>
          <w:szCs w:val="20"/>
          <w:u w:val="single"/>
        </w:rPr>
        <w:t>the</w:t>
      </w:r>
      <w:proofErr w:type="spellEnd"/>
      <w:r>
        <w:rPr>
          <w:rFonts w:ascii="Liberation Sans" w:hAnsi="Liberation Sans"/>
          <w:color w:val="00000A"/>
          <w:sz w:val="20"/>
          <w:szCs w:val="20"/>
          <w:u w:val="single"/>
        </w:rPr>
        <w:t xml:space="preserve"> project of the future of </w:t>
      </w:r>
      <w:proofErr w:type="spellStart"/>
      <w:r>
        <w:rPr>
          <w:rFonts w:ascii="Liberation Sans" w:hAnsi="Liberation Sans"/>
          <w:color w:val="00000A"/>
          <w:sz w:val="20"/>
          <w:szCs w:val="20"/>
          <w:u w:val="single"/>
          <w:shd w:val="clear" w:color="auto" w:fill="00FFFF"/>
        </w:rPr>
        <w:t>humanity</w:t>
      </w:r>
      <w:r>
        <w:rPr>
          <w:rFonts w:ascii="Liberation Sans" w:hAnsi="Liberation Sans"/>
          <w:color w:val="00000A"/>
          <w:sz w:val="20"/>
          <w:szCs w:val="20"/>
        </w:rPr>
        <w:t>or</w:t>
      </w:r>
      <w:proofErr w:type="spellEnd"/>
      <w:r>
        <w:rPr>
          <w:rFonts w:ascii="Liberation Sans" w:hAnsi="Liberation Sans"/>
          <w:color w:val="00000A"/>
          <w:sz w:val="20"/>
          <w:szCs w:val="20"/>
        </w:rPr>
        <w:t xml:space="preserve"> drastically curtail its scope for </w:t>
      </w:r>
      <w:proofErr w:type="spellStart"/>
      <w:r>
        <w:rPr>
          <w:rFonts w:ascii="Liberation Sans" w:hAnsi="Liberation Sans"/>
          <w:color w:val="00000A"/>
          <w:sz w:val="20"/>
          <w:szCs w:val="20"/>
        </w:rPr>
        <w:t>development</w:t>
      </w:r>
      <w:proofErr w:type="gramStart"/>
      <w:r>
        <w:rPr>
          <w:rFonts w:ascii="Liberation Sans" w:hAnsi="Liberation Sans"/>
          <w:color w:val="00000A"/>
          <w:sz w:val="20"/>
          <w:szCs w:val="20"/>
        </w:rPr>
        <w:t>,</w:t>
      </w:r>
      <w:r>
        <w:rPr>
          <w:rFonts w:ascii="Liberation Sans" w:hAnsi="Liberation Sans"/>
          <w:color w:val="00000A"/>
          <w:sz w:val="20"/>
          <w:szCs w:val="20"/>
          <w:shd w:val="clear" w:color="auto" w:fill="00FFFF"/>
        </w:rPr>
        <w:t>we</w:t>
      </w:r>
      <w:r>
        <w:rPr>
          <w:rFonts w:ascii="Liberation Sans" w:hAnsi="Liberation Sans"/>
          <w:color w:val="00000A"/>
          <w:sz w:val="20"/>
          <w:szCs w:val="20"/>
        </w:rPr>
        <w:t>would</w:t>
      </w:r>
      <w:proofErr w:type="spellEnd"/>
      <w:proofErr w:type="gramEnd"/>
      <w:r>
        <w:rPr>
          <w:rFonts w:ascii="Liberation Sans" w:hAnsi="Liberation Sans"/>
          <w:color w:val="00000A"/>
          <w:sz w:val="20"/>
          <w:szCs w:val="20"/>
        </w:rPr>
        <w:t xml:space="preserve"> seem to </w:t>
      </w:r>
      <w:proofErr w:type="spellStart"/>
      <w:r>
        <w:rPr>
          <w:rFonts w:ascii="Liberation Sans" w:hAnsi="Liberation Sans"/>
          <w:color w:val="00000A"/>
          <w:sz w:val="20"/>
          <w:szCs w:val="20"/>
          <w:u w:val="single"/>
          <w:shd w:val="clear" w:color="auto" w:fill="00FFFF"/>
        </w:rPr>
        <w:t>have</w:t>
      </w:r>
      <w:r>
        <w:rPr>
          <w:rFonts w:ascii="Liberation Sans" w:hAnsi="Liberation Sans"/>
          <w:color w:val="00000A"/>
          <w:sz w:val="20"/>
          <w:szCs w:val="20"/>
          <w:u w:val="single"/>
          <w:bdr w:val="single" w:sz="8" w:space="0" w:color="00000A" w:frame="1"/>
          <w:shd w:val="clear" w:color="auto" w:fill="00FFFF"/>
        </w:rPr>
        <w:t>a</w:t>
      </w:r>
      <w:proofErr w:type="spellEnd"/>
      <w:r>
        <w:rPr>
          <w:rFonts w:ascii="Liberation Sans" w:hAnsi="Liberation Sans"/>
          <w:color w:val="00000A"/>
          <w:sz w:val="20"/>
          <w:szCs w:val="20"/>
          <w:u w:val="single"/>
          <w:bdr w:val="single" w:sz="8" w:space="0" w:color="00000A" w:frame="1"/>
          <w:shd w:val="clear" w:color="auto" w:fill="00FFFF"/>
        </w:rPr>
        <w:t xml:space="preserve"> strong prima facie reason </w:t>
      </w:r>
      <w:r>
        <w:rPr>
          <w:rFonts w:ascii="Liberation Sans" w:hAnsi="Liberation Sans"/>
          <w:color w:val="00000A"/>
          <w:sz w:val="20"/>
          <w:szCs w:val="20"/>
          <w:u w:val="single"/>
          <w:shd w:val="clear" w:color="auto" w:fill="00FFFF"/>
        </w:rPr>
        <w:t>to avoid it</w:t>
      </w:r>
      <w:r>
        <w:rPr>
          <w:rFonts w:ascii="Liberation Sans" w:hAnsi="Liberation Sans"/>
          <w:color w:val="00000A"/>
          <w:sz w:val="20"/>
          <w:szCs w:val="20"/>
          <w:u w:val="single"/>
        </w:rPr>
        <w:t>, </w:t>
      </w:r>
      <w:r>
        <w:rPr>
          <w:rFonts w:ascii="Liberation Sans" w:hAnsi="Liberation Sans"/>
          <w:color w:val="00000A"/>
          <w:sz w:val="20"/>
          <w:szCs w:val="20"/>
        </w:rPr>
        <w:t>in Adams’ view. We also note that </w:t>
      </w:r>
      <w:r>
        <w:rPr>
          <w:rFonts w:ascii="Liberation Sans" w:hAnsi="Liberation Sans"/>
          <w:color w:val="00000A"/>
          <w:sz w:val="20"/>
          <w:szCs w:val="20"/>
          <w:u w:val="single"/>
        </w:rPr>
        <w:t>an existential catastrophe would entail the frustration of many strong preferences</w:t>
      </w:r>
      <w:r>
        <w:rPr>
          <w:rFonts w:ascii="Liberation Sans" w:hAnsi="Liberation Sans"/>
          <w:color w:val="00000A"/>
          <w:sz w:val="20"/>
          <w:szCs w:val="20"/>
        </w:rPr>
        <w:t>, suggesting that from a preference-</w:t>
      </w:r>
      <w:proofErr w:type="spellStart"/>
      <w:r>
        <w:rPr>
          <w:rFonts w:ascii="Liberation Sans" w:hAnsi="Liberation Sans"/>
          <w:color w:val="00000A"/>
          <w:sz w:val="20"/>
          <w:szCs w:val="20"/>
        </w:rPr>
        <w:t>satisfactionist</w:t>
      </w:r>
      <w:proofErr w:type="spellEnd"/>
      <w:r>
        <w:rPr>
          <w:rFonts w:ascii="Liberation Sans" w:hAnsi="Liberation Sans"/>
          <w:color w:val="00000A"/>
          <w:sz w:val="20"/>
          <w:szCs w:val="20"/>
        </w:rPr>
        <w:t xml:space="preserve"> perspective it would be a bad thing.  In a similar vein, </w:t>
      </w:r>
      <w:r>
        <w:rPr>
          <w:rFonts w:ascii="Liberation Sans" w:hAnsi="Liberation Sans"/>
          <w:color w:val="00000A"/>
          <w:sz w:val="20"/>
          <w:szCs w:val="20"/>
          <w:u w:val="single"/>
        </w:rPr>
        <w:t>an ethical view emphasizing that public policy should be determined through informed democratic deliberation by </w:t>
      </w:r>
      <w:r>
        <w:rPr>
          <w:rFonts w:ascii="Liberation Sans" w:hAnsi="Liberation Sans"/>
          <w:color w:val="00000A"/>
          <w:sz w:val="20"/>
          <w:szCs w:val="20"/>
          <w:u w:val="single"/>
          <w:bdr w:val="single" w:sz="8" w:space="0" w:color="00000A" w:frame="1"/>
        </w:rPr>
        <w:t xml:space="preserve">all </w:t>
      </w:r>
      <w:proofErr w:type="spellStart"/>
      <w:r>
        <w:rPr>
          <w:rFonts w:ascii="Liberation Sans" w:hAnsi="Liberation Sans"/>
          <w:color w:val="00000A"/>
          <w:sz w:val="20"/>
          <w:szCs w:val="20"/>
          <w:u w:val="single"/>
          <w:bdr w:val="single" w:sz="8" w:space="0" w:color="00000A" w:frame="1"/>
        </w:rPr>
        <w:t>stakeholders</w:t>
      </w:r>
      <w:r>
        <w:rPr>
          <w:rFonts w:ascii="Liberation Sans" w:hAnsi="Liberation Sans"/>
          <w:color w:val="00000A"/>
          <w:sz w:val="20"/>
          <w:szCs w:val="20"/>
          <w:u w:val="single"/>
        </w:rPr>
        <w:t>would</w:t>
      </w:r>
      <w:proofErr w:type="spellEnd"/>
      <w:r>
        <w:rPr>
          <w:rFonts w:ascii="Liberation Sans" w:hAnsi="Liberation Sans"/>
          <w:color w:val="00000A"/>
          <w:sz w:val="20"/>
          <w:szCs w:val="20"/>
          <w:u w:val="single"/>
        </w:rPr>
        <w:t xml:space="preserve"> favor existential-risk mitigation </w:t>
      </w:r>
      <w:r>
        <w:rPr>
          <w:rFonts w:ascii="Liberation Sans" w:hAnsi="Liberation Sans"/>
          <w:color w:val="00000A"/>
          <w:sz w:val="20"/>
          <w:szCs w:val="20"/>
        </w:rPr>
        <w:t>if we suppose, as is plausible, that a majority of the world’s population would come to favor such policies upon reasonable deliberation (even if hypothetical future people are not included as stakeholders).  </w:t>
      </w:r>
      <w:r>
        <w:rPr>
          <w:rFonts w:ascii="Liberation Sans" w:hAnsi="Liberation Sans"/>
          <w:color w:val="00000A"/>
          <w:sz w:val="20"/>
          <w:szCs w:val="20"/>
          <w:u w:val="single"/>
        </w:rPr>
        <w:t xml:space="preserve">We might also </w:t>
      </w:r>
      <w:proofErr w:type="spellStart"/>
      <w:r>
        <w:rPr>
          <w:rFonts w:ascii="Liberation Sans" w:hAnsi="Liberation Sans"/>
          <w:color w:val="00000A"/>
          <w:sz w:val="20"/>
          <w:szCs w:val="20"/>
          <w:u w:val="single"/>
        </w:rPr>
        <w:t>have</w:t>
      </w:r>
      <w:r>
        <w:rPr>
          <w:rFonts w:ascii="Liberation Sans" w:hAnsi="Liberation Sans"/>
          <w:color w:val="00000A"/>
          <w:sz w:val="20"/>
          <w:szCs w:val="20"/>
          <w:u w:val="single"/>
          <w:bdr w:val="single" w:sz="8" w:space="0" w:color="00000A" w:frame="1"/>
        </w:rPr>
        <w:t>custodial</w:t>
      </w:r>
      <w:proofErr w:type="spellEnd"/>
      <w:r>
        <w:rPr>
          <w:rFonts w:ascii="Liberation Sans" w:hAnsi="Liberation Sans"/>
          <w:color w:val="00000A"/>
          <w:sz w:val="20"/>
          <w:szCs w:val="20"/>
          <w:u w:val="single"/>
          <w:bdr w:val="single" w:sz="8" w:space="0" w:color="00000A" w:frame="1"/>
        </w:rPr>
        <w:t xml:space="preserve"> </w:t>
      </w:r>
      <w:proofErr w:type="spellStart"/>
      <w:r>
        <w:rPr>
          <w:rFonts w:ascii="Liberation Sans" w:hAnsi="Liberation Sans"/>
          <w:color w:val="00000A"/>
          <w:sz w:val="20"/>
          <w:szCs w:val="20"/>
          <w:u w:val="single"/>
          <w:bdr w:val="single" w:sz="8" w:space="0" w:color="00000A" w:frame="1"/>
        </w:rPr>
        <w:t>duties</w:t>
      </w:r>
      <w:r>
        <w:rPr>
          <w:rFonts w:ascii="Liberation Sans" w:hAnsi="Liberation Sans"/>
          <w:color w:val="00000A"/>
          <w:sz w:val="20"/>
          <w:szCs w:val="20"/>
          <w:u w:val="single"/>
        </w:rPr>
        <w:t>to</w:t>
      </w:r>
      <w:proofErr w:type="spellEnd"/>
      <w:r>
        <w:rPr>
          <w:rFonts w:ascii="Liberation Sans" w:hAnsi="Liberation Sans"/>
          <w:color w:val="00000A"/>
          <w:sz w:val="20"/>
          <w:szCs w:val="20"/>
          <w:u w:val="single"/>
        </w:rPr>
        <w:t xml:space="preserve"> preserve the inheritance of humanity passed on to us by our ancestors and convey it safely to our descendants</w:t>
      </w:r>
      <w:proofErr w:type="gramStart"/>
      <w:r>
        <w:rPr>
          <w:rFonts w:ascii="Liberation Sans" w:hAnsi="Liberation Sans"/>
          <w:color w:val="00000A"/>
          <w:sz w:val="20"/>
          <w:szCs w:val="20"/>
        </w:rPr>
        <w:t>.[</w:t>
      </w:r>
      <w:proofErr w:type="gramEnd"/>
      <w:r>
        <w:rPr>
          <w:rFonts w:ascii="Liberation Sans" w:hAnsi="Liberation Sans"/>
          <w:color w:val="00000A"/>
          <w:sz w:val="20"/>
          <w:szCs w:val="20"/>
        </w:rPr>
        <w:t>24]  We do not want to be the failing link in the chain of generations, and we ought not to delete or abandon the great epic of human civilization that humankind has been working on for thousands of years, when it is clear that the narrative is far from having reached a natural terminus.  Further, many theological perspectives deplore naturalistic existential catastrophes, especially ones induced by human activities:  If God created the world and the human species, one would imagine that He might be displeased if we took it upon ourselves to smash His masterpiece (or if, through our negligence or hubris, we allowed it to come to irreparable harm).[25] We might also consider the issue from a less theoretical standpoint and try to form an evaluation instead by considering analogous cases about which we have definite moral intuitions. Thus, for example, </w:t>
      </w:r>
      <w:r>
        <w:rPr>
          <w:rFonts w:ascii="Liberation Sans" w:hAnsi="Liberation Sans"/>
          <w:color w:val="00000A"/>
          <w:sz w:val="20"/>
          <w:szCs w:val="20"/>
          <w:u w:val="single"/>
          <w:shd w:val="clear" w:color="auto" w:fill="00FFFF"/>
        </w:rPr>
        <w:t xml:space="preserve">if we feel </w:t>
      </w:r>
      <w:proofErr w:type="spellStart"/>
      <w:r>
        <w:rPr>
          <w:rFonts w:ascii="Liberation Sans" w:hAnsi="Liberation Sans"/>
          <w:color w:val="00000A"/>
          <w:sz w:val="20"/>
          <w:szCs w:val="20"/>
          <w:u w:val="single"/>
          <w:shd w:val="clear" w:color="auto" w:fill="00FFFF"/>
        </w:rPr>
        <w:t>confident</w:t>
      </w:r>
      <w:r>
        <w:rPr>
          <w:rFonts w:ascii="Liberation Sans" w:hAnsi="Liberation Sans"/>
          <w:color w:val="00000A"/>
          <w:sz w:val="20"/>
          <w:szCs w:val="20"/>
          <w:u w:val="single"/>
        </w:rPr>
        <w:t>that</w:t>
      </w:r>
      <w:proofErr w:type="spellEnd"/>
      <w:r>
        <w:rPr>
          <w:rFonts w:ascii="Liberation Sans" w:hAnsi="Liberation Sans"/>
          <w:color w:val="00000A"/>
          <w:sz w:val="20"/>
          <w:szCs w:val="20"/>
          <w:u w:val="single"/>
        </w:rPr>
        <w:t> </w:t>
      </w:r>
      <w:r>
        <w:rPr>
          <w:rFonts w:ascii="Liberation Sans" w:hAnsi="Liberation Sans"/>
          <w:color w:val="00000A"/>
          <w:sz w:val="20"/>
          <w:szCs w:val="20"/>
          <w:u w:val="single"/>
          <w:shd w:val="clear" w:color="auto" w:fill="00FFFF"/>
        </w:rPr>
        <w:t xml:space="preserve">committing a small genocide is wrong, </w:t>
      </w:r>
      <w:proofErr w:type="spellStart"/>
      <w:r>
        <w:rPr>
          <w:rFonts w:ascii="Liberation Sans" w:hAnsi="Liberation Sans"/>
          <w:color w:val="00000A"/>
          <w:sz w:val="20"/>
          <w:szCs w:val="20"/>
          <w:u w:val="single"/>
          <w:shd w:val="clear" w:color="auto" w:fill="00FFFF"/>
        </w:rPr>
        <w:t>and</w:t>
      </w:r>
      <w:r>
        <w:rPr>
          <w:rFonts w:ascii="Liberation Sans" w:hAnsi="Liberation Sans"/>
          <w:color w:val="00000A"/>
          <w:sz w:val="20"/>
          <w:szCs w:val="20"/>
          <w:u w:val="single"/>
        </w:rPr>
        <w:t>that</w:t>
      </w:r>
      <w:proofErr w:type="spellEnd"/>
      <w:r>
        <w:rPr>
          <w:rFonts w:ascii="Liberation Sans" w:hAnsi="Liberation Sans"/>
          <w:color w:val="00000A"/>
          <w:sz w:val="20"/>
          <w:szCs w:val="20"/>
          <w:u w:val="single"/>
        </w:rPr>
        <w:t> </w:t>
      </w:r>
      <w:r>
        <w:rPr>
          <w:rFonts w:ascii="Liberation Sans" w:hAnsi="Liberation Sans"/>
          <w:color w:val="00000A"/>
          <w:sz w:val="20"/>
          <w:szCs w:val="20"/>
          <w:u w:val="single"/>
          <w:shd w:val="clear" w:color="auto" w:fill="00FFFF"/>
        </w:rPr>
        <w:t>committing a large genocide is no less wrong</w:t>
      </w:r>
      <w:r>
        <w:rPr>
          <w:rFonts w:ascii="Liberation Sans" w:hAnsi="Liberation Sans"/>
          <w:color w:val="00000A"/>
          <w:sz w:val="20"/>
          <w:szCs w:val="20"/>
          <w:u w:val="single"/>
        </w:rPr>
        <w:t xml:space="preserve">, we might conjecture that committing </w:t>
      </w:r>
      <w:proofErr w:type="spellStart"/>
      <w:r>
        <w:rPr>
          <w:rFonts w:ascii="Liberation Sans" w:hAnsi="Liberation Sans"/>
          <w:color w:val="00000A"/>
          <w:sz w:val="20"/>
          <w:szCs w:val="20"/>
          <w:u w:val="single"/>
        </w:rPr>
        <w:t>omnicide</w:t>
      </w:r>
      <w:proofErr w:type="spellEnd"/>
      <w:r>
        <w:rPr>
          <w:rFonts w:ascii="Liberation Sans" w:hAnsi="Liberation Sans"/>
          <w:color w:val="00000A"/>
          <w:sz w:val="20"/>
          <w:szCs w:val="20"/>
          <w:u w:val="single"/>
        </w:rPr>
        <w:t xml:space="preserve"> is also wrong</w:t>
      </w:r>
      <w:r>
        <w:rPr>
          <w:rFonts w:ascii="Liberation Sans" w:hAnsi="Liberation Sans"/>
          <w:color w:val="00000A"/>
          <w:sz w:val="20"/>
          <w:szCs w:val="20"/>
        </w:rPr>
        <w:t>.[26] And </w:t>
      </w:r>
      <w:r>
        <w:rPr>
          <w:rFonts w:ascii="Liberation Sans" w:hAnsi="Liberation Sans"/>
          <w:color w:val="00000A"/>
          <w:sz w:val="20"/>
          <w:szCs w:val="20"/>
          <w:u w:val="single"/>
        </w:rPr>
        <w:t>if we believe we have some moral reason to prevent natural catastrophes that would kill a small number of people, and a stronger moral reason to prevent natural catastrophes that would kill a larger number of people, we might conjecture that </w:t>
      </w:r>
      <w:r>
        <w:rPr>
          <w:rFonts w:ascii="Liberation Sans" w:hAnsi="Liberation Sans"/>
          <w:color w:val="00000A"/>
          <w:sz w:val="20"/>
          <w:szCs w:val="20"/>
        </w:rPr>
        <w:t>we have an even </w:t>
      </w:r>
      <w:r>
        <w:rPr>
          <w:rFonts w:ascii="Liberation Sans" w:hAnsi="Liberation Sans"/>
          <w:color w:val="00000A"/>
          <w:sz w:val="20"/>
          <w:szCs w:val="20"/>
          <w:bdr w:val="single" w:sz="8" w:space="0" w:color="00000A" w:frame="1"/>
        </w:rPr>
        <w:t xml:space="preserve">stronger moral </w:t>
      </w:r>
      <w:proofErr w:type="spellStart"/>
      <w:r>
        <w:rPr>
          <w:rFonts w:ascii="Liberation Sans" w:hAnsi="Liberation Sans"/>
          <w:color w:val="00000A"/>
          <w:sz w:val="20"/>
          <w:szCs w:val="20"/>
          <w:bdr w:val="single" w:sz="8" w:space="0" w:color="00000A" w:frame="1"/>
        </w:rPr>
        <w:t>reason</w:t>
      </w:r>
      <w:r>
        <w:rPr>
          <w:rFonts w:ascii="Liberation Sans" w:hAnsi="Liberation Sans"/>
          <w:color w:val="00000A"/>
          <w:sz w:val="20"/>
          <w:szCs w:val="20"/>
        </w:rPr>
        <w:t>to</w:t>
      </w:r>
      <w:proofErr w:type="spellEnd"/>
      <w:r>
        <w:rPr>
          <w:rFonts w:ascii="Liberation Sans" w:hAnsi="Liberation Sans"/>
          <w:color w:val="00000A"/>
          <w:sz w:val="20"/>
          <w:szCs w:val="20"/>
        </w:rPr>
        <w:t> </w:t>
      </w:r>
      <w:r>
        <w:rPr>
          <w:rFonts w:ascii="Liberation Sans" w:hAnsi="Liberation Sans"/>
          <w:color w:val="00000A"/>
          <w:sz w:val="20"/>
          <w:szCs w:val="20"/>
          <w:bdr w:val="single" w:sz="8" w:space="0" w:color="00000A" w:frame="1"/>
        </w:rPr>
        <w:t xml:space="preserve">prevent </w:t>
      </w:r>
      <w:proofErr w:type="spellStart"/>
      <w:r>
        <w:rPr>
          <w:rFonts w:ascii="Liberation Sans" w:hAnsi="Liberation Sans"/>
          <w:color w:val="00000A"/>
          <w:sz w:val="20"/>
          <w:szCs w:val="20"/>
          <w:bdr w:val="single" w:sz="8" w:space="0" w:color="00000A" w:frame="1"/>
        </w:rPr>
        <w:t>catastrophes</w:t>
      </w:r>
      <w:r>
        <w:rPr>
          <w:rFonts w:ascii="Liberation Sans" w:hAnsi="Liberation Sans"/>
          <w:color w:val="00000A"/>
          <w:sz w:val="20"/>
          <w:szCs w:val="20"/>
        </w:rPr>
        <w:t>that</w:t>
      </w:r>
      <w:proofErr w:type="spellEnd"/>
      <w:r>
        <w:rPr>
          <w:rFonts w:ascii="Liberation Sans" w:hAnsi="Liberation Sans"/>
          <w:color w:val="00000A"/>
          <w:sz w:val="20"/>
          <w:szCs w:val="20"/>
        </w:rPr>
        <w:t xml:space="preserve"> would kill </w:t>
      </w:r>
      <w:r>
        <w:rPr>
          <w:rFonts w:ascii="Liberation Sans" w:hAnsi="Liberation Sans"/>
          <w:color w:val="00000A"/>
          <w:sz w:val="20"/>
          <w:szCs w:val="20"/>
          <w:bdr w:val="single" w:sz="8" w:space="0" w:color="00000A" w:frame="1"/>
        </w:rPr>
        <w:t>the entire human population</w:t>
      </w:r>
      <w:r>
        <w:rPr>
          <w:rFonts w:ascii="Liberation Sans" w:hAnsi="Liberation Sans"/>
          <w:color w:val="00000A"/>
          <w:sz w:val="20"/>
          <w:szCs w:val="20"/>
        </w:rPr>
        <w:t>.</w:t>
      </w:r>
    </w:p>
    <w:p w:rsidR="0094270F" w:rsidRDefault="0094270F" w:rsidP="0094270F"/>
    <w:p w:rsidR="0094270F" w:rsidRPr="001D35F9" w:rsidRDefault="0094270F" w:rsidP="0094270F"/>
    <w:p w:rsidR="0094270F" w:rsidRDefault="0094270F" w:rsidP="0094270F">
      <w:pPr>
        <w:pStyle w:val="Heading4"/>
        <w:rPr>
          <w:rFonts w:asciiTheme="minorHAnsi" w:hAnsiTheme="minorHAnsi" w:cstheme="minorHAnsi"/>
        </w:rPr>
      </w:pPr>
    </w:p>
    <w:p w:rsidR="0094270F" w:rsidRPr="00B55AD5" w:rsidRDefault="0094270F" w:rsidP="0094270F"/>
    <w:p w:rsidR="00015E22" w:rsidRDefault="00015E22" w:rsidP="00015E22">
      <w:pPr>
        <w:pStyle w:val="Heading2"/>
        <w:jc w:val="left"/>
      </w:pPr>
      <w:bookmarkStart w:id="0" w:name="_GoBack"/>
      <w:bookmarkEnd w:id="0"/>
    </w:p>
    <w:p w:rsidR="00015E22" w:rsidRDefault="00015E22" w:rsidP="00015E22">
      <w:pPr>
        <w:pStyle w:val="Heading2"/>
      </w:pPr>
      <w:r>
        <w:lastRenderedPageBreak/>
        <w:t>FW</w:t>
      </w:r>
    </w:p>
    <w:p w:rsidR="00015E22" w:rsidRDefault="00015E22" w:rsidP="00015E22">
      <w:pPr>
        <w:pStyle w:val="Heading4"/>
      </w:pPr>
      <w:r>
        <w:t xml:space="preserve">My value is justice. Prefer because the resolution entails debating whether appropriation, is “just”.  </w:t>
      </w:r>
    </w:p>
    <w:p w:rsidR="00015E22" w:rsidRDefault="00015E22" w:rsidP="00015E22"/>
    <w:p w:rsidR="00015E22" w:rsidRDefault="00015E22" w:rsidP="00015E22">
      <w:pPr>
        <w:pStyle w:val="Heading4"/>
      </w:pPr>
      <w:r>
        <w:t>Thus, my criterion is mitigating structural violence. Structural violence is the greatest injustice facing modern society- it outweighs</w:t>
      </w:r>
    </w:p>
    <w:p w:rsidR="00015E22" w:rsidRDefault="00015E22" w:rsidP="00015E22">
      <w:pPr>
        <w:pStyle w:val="Heading4"/>
        <w:numPr>
          <w:ilvl w:val="0"/>
          <w:numId w:val="11"/>
        </w:numPr>
        <w:rPr>
          <w:rFonts w:asciiTheme="minorHAnsi" w:hAnsiTheme="minorHAnsi" w:cstheme="minorHAnsi"/>
        </w:rPr>
      </w:pPr>
      <w:r w:rsidRPr="0014118B">
        <w:rPr>
          <w:rFonts w:asciiTheme="minorHAnsi" w:hAnsiTheme="minorHAnsi" w:cstheme="minorHAnsi"/>
        </w:rPr>
        <w:t xml:space="preserve">Cyclicality – the impact is infinite until we solve it </w:t>
      </w:r>
      <w:r>
        <w:rPr>
          <w:rFonts w:asciiTheme="minorHAnsi" w:hAnsiTheme="minorHAnsi" w:cstheme="minorHAnsi"/>
        </w:rPr>
        <w:t xml:space="preserve">and only prioritizing </w:t>
      </w:r>
      <w:proofErr w:type="spellStart"/>
      <w:r>
        <w:rPr>
          <w:rFonts w:asciiTheme="minorHAnsi" w:hAnsiTheme="minorHAnsi" w:cstheme="minorHAnsi"/>
        </w:rPr>
        <w:t>sv</w:t>
      </w:r>
      <w:proofErr w:type="spellEnd"/>
      <w:r>
        <w:rPr>
          <w:rFonts w:asciiTheme="minorHAnsi" w:hAnsiTheme="minorHAnsi" w:cstheme="minorHAnsi"/>
        </w:rPr>
        <w:t xml:space="preserve"> can solve. All other </w:t>
      </w:r>
      <w:proofErr w:type="spellStart"/>
      <w:r>
        <w:rPr>
          <w:rFonts w:asciiTheme="minorHAnsi" w:hAnsiTheme="minorHAnsi" w:cstheme="minorHAnsi"/>
        </w:rPr>
        <w:t>fw</w:t>
      </w:r>
      <w:proofErr w:type="spellEnd"/>
      <w:r>
        <w:rPr>
          <w:rFonts w:asciiTheme="minorHAnsi" w:hAnsiTheme="minorHAnsi" w:cstheme="minorHAnsi"/>
        </w:rPr>
        <w:t xml:space="preserve"> actively perpetuate SV and moral exclusion through inaction. </w:t>
      </w:r>
    </w:p>
    <w:p w:rsidR="00015E22" w:rsidRDefault="00015E22" w:rsidP="00015E22">
      <w:pPr>
        <w:pStyle w:val="Heading4"/>
      </w:pPr>
      <w:r w:rsidRPr="0014118B">
        <w:rPr>
          <w:rFonts w:asciiTheme="minorHAnsi" w:hAnsiTheme="minorHAnsi" w:cstheme="minorHAnsi"/>
        </w:rPr>
        <w:t xml:space="preserve">b) </w:t>
      </w:r>
      <w:r>
        <w:t xml:space="preserve">Mag and scope- </w:t>
      </w:r>
      <w:proofErr w:type="spellStart"/>
      <w:r>
        <w:t>sv</w:t>
      </w:r>
      <w:proofErr w:type="spellEnd"/>
      <w:r>
        <w:t xml:space="preserve"> impacts are worse than </w:t>
      </w:r>
      <w:proofErr w:type="spellStart"/>
      <w:r>
        <w:t>nuc</w:t>
      </w:r>
      <w:proofErr w:type="spellEnd"/>
      <w:r>
        <w:t xml:space="preserve"> war and genocide </w:t>
      </w:r>
      <w:proofErr w:type="spellStart"/>
      <w:r>
        <w:t>unq</w:t>
      </w:r>
      <w:proofErr w:type="spellEnd"/>
      <w:r>
        <w:t xml:space="preserve"> </w:t>
      </w:r>
      <w:proofErr w:type="gramStart"/>
      <w:r>
        <w:t>bc</w:t>
      </w:r>
      <w:proofErr w:type="gramEnd"/>
      <w:r>
        <w:t xml:space="preserve"> people disregard it</w:t>
      </w:r>
    </w:p>
    <w:p w:rsidR="00015E22" w:rsidRDefault="00015E22" w:rsidP="00015E22">
      <w:pPr>
        <w:widowControl w:val="0"/>
        <w:spacing w:after="240"/>
      </w:pPr>
      <w:proofErr w:type="spellStart"/>
      <w:r>
        <w:rPr>
          <w:rFonts w:cs="ArialMT"/>
          <w:color w:val="222222"/>
          <w:lang w:bidi="en-US"/>
        </w:rPr>
        <w:t>Mumia</w:t>
      </w:r>
      <w:proofErr w:type="spellEnd"/>
      <w:r>
        <w:rPr>
          <w:rFonts w:cs="ArialMT"/>
          <w:color w:val="222222"/>
          <w:lang w:bidi="en-US"/>
        </w:rPr>
        <w:t xml:space="preserve"> </w:t>
      </w:r>
      <w:r>
        <w:rPr>
          <w:rFonts w:cs="Arial-BoldMT"/>
          <w:b/>
          <w:bCs/>
          <w:color w:val="222222"/>
          <w:szCs w:val="26"/>
          <w:shd w:val="clear" w:color="auto" w:fill="00FF00"/>
          <w:lang w:bidi="en-US"/>
        </w:rPr>
        <w:t>Abu-Jamal 1998</w:t>
      </w:r>
      <w:r>
        <w:rPr>
          <w:rFonts w:cs="Arial-BoldMT"/>
          <w:b/>
          <w:bCs/>
          <w:color w:val="222222"/>
          <w:szCs w:val="26"/>
          <w:lang w:bidi="en-US"/>
        </w:rPr>
        <w:t xml:space="preserve"> </w:t>
      </w:r>
      <w:r>
        <w:rPr>
          <w:rFonts w:cs="ArialMT"/>
          <w:color w:val="222222"/>
          <w:lang w:bidi="en-US"/>
        </w:rPr>
        <w:t>[“A QUIET AND DEADLY VIOLENCE,”</w:t>
      </w:r>
      <w:proofErr w:type="gramStart"/>
      <w:r>
        <w:rPr>
          <w:rFonts w:cs="ArialMT"/>
          <w:color w:val="222222"/>
          <w:lang w:bidi="en-US"/>
        </w:rPr>
        <w:t>  9</w:t>
      </w:r>
      <w:proofErr w:type="gramEnd"/>
      <w:r>
        <w:rPr>
          <w:rFonts w:cs="ArialMT"/>
          <w:color w:val="222222"/>
          <w:lang w:bidi="en-US"/>
        </w:rPr>
        <w:t xml:space="preserve">/19/98, </w:t>
      </w:r>
      <w:hyperlink r:id="rId7">
        <w:r>
          <w:rPr>
            <w:rStyle w:val="Hyperlink"/>
            <w:rFonts w:cs="ArialMT"/>
            <w:color w:val="2856C7"/>
            <w:szCs w:val="26"/>
            <w:lang w:bidi="en-US"/>
          </w:rPr>
          <w:t>http://www.mumia.nl/TCCDMAJ/quietdv.htm</w:t>
        </w:r>
      </w:hyperlink>
      <w:r>
        <w:rPr>
          <w:rFonts w:cs="ArialMT"/>
          <w:color w:val="222222"/>
          <w:lang w:bidi="en-US"/>
        </w:rPr>
        <w:t>]</w:t>
      </w:r>
    </w:p>
    <w:p w:rsidR="00015E22" w:rsidRPr="004C5C9B" w:rsidRDefault="00015E22" w:rsidP="00015E22">
      <w:r>
        <w:rPr>
          <w:rFonts w:cs="Arial-BoldMT"/>
          <w:bCs/>
          <w:color w:val="222222"/>
          <w:sz w:val="16"/>
          <w:szCs w:val="26"/>
          <w:u w:color="222222"/>
          <w:lang w:bidi="en-US"/>
        </w:rPr>
        <w:t xml:space="preserve">It has often been observed that America is a truly violent nation, </w:t>
      </w:r>
      <w:r>
        <w:rPr>
          <w:rFonts w:cs="ArialMT"/>
          <w:color w:val="222222"/>
          <w:sz w:val="16"/>
          <w:u w:color="222222"/>
          <w:lang w:bidi="en-US"/>
        </w:rPr>
        <w:t xml:space="preserve">as shown by the thousands of cases of social and communal violence that occurs daily in the nation. </w:t>
      </w:r>
      <w:r>
        <w:rPr>
          <w:rFonts w:cs="ArialMT"/>
          <w:color w:val="222222"/>
          <w:sz w:val="16"/>
          <w:szCs w:val="24"/>
          <w:u w:color="222222"/>
          <w:lang w:bidi="en-US"/>
        </w:rPr>
        <w:t xml:space="preserve">  </w:t>
      </w:r>
      <w:r>
        <w:rPr>
          <w:rFonts w:cs="Arial-BoldMT"/>
          <w:bCs/>
          <w:color w:val="222222"/>
          <w:sz w:val="16"/>
          <w:szCs w:val="26"/>
          <w:u w:color="222222"/>
          <w:lang w:bidi="en-US"/>
        </w:rPr>
        <w:t xml:space="preserve">Every year, some 20,000 people are killed by others, </w:t>
      </w:r>
      <w:proofErr w:type="spellStart"/>
      <w:r>
        <w:rPr>
          <w:rFonts w:cs="Arial-BoldMT"/>
          <w:bCs/>
          <w:color w:val="222222"/>
          <w:sz w:val="16"/>
          <w:szCs w:val="26"/>
          <w:u w:color="222222"/>
          <w:lang w:bidi="en-US"/>
        </w:rPr>
        <w:t>andadditional</w:t>
      </w:r>
      <w:proofErr w:type="spellEnd"/>
      <w:r>
        <w:rPr>
          <w:rFonts w:cs="Arial-BoldMT"/>
          <w:bCs/>
          <w:color w:val="222222"/>
          <w:sz w:val="16"/>
          <w:szCs w:val="26"/>
          <w:u w:color="222222"/>
          <w:lang w:bidi="en-US"/>
        </w:rPr>
        <w:t xml:space="preserve"> 20,000 folks kill themselves. Add to this the </w:t>
      </w:r>
      <w:proofErr w:type="spellStart"/>
      <w:r>
        <w:rPr>
          <w:rFonts w:cs="Arial-BoldMT"/>
          <w:bCs/>
          <w:color w:val="222222"/>
          <w:sz w:val="16"/>
          <w:szCs w:val="26"/>
          <w:u w:color="222222"/>
          <w:lang w:bidi="en-US"/>
        </w:rPr>
        <w:t>non lethal</w:t>
      </w:r>
      <w:proofErr w:type="spellEnd"/>
      <w:r>
        <w:rPr>
          <w:rFonts w:cs="Arial-BoldMT"/>
          <w:bCs/>
          <w:color w:val="222222"/>
          <w:sz w:val="16"/>
          <w:szCs w:val="26"/>
          <w:u w:color="222222"/>
          <w:lang w:bidi="en-US"/>
        </w:rPr>
        <w:t xml:space="preserve"> violence that Americans daily inflict on each </w:t>
      </w:r>
      <w:proofErr w:type="spellStart"/>
      <w:r>
        <w:rPr>
          <w:rFonts w:cs="Arial-BoldMT"/>
          <w:bCs/>
          <w:color w:val="222222"/>
          <w:sz w:val="16"/>
          <w:szCs w:val="26"/>
          <w:u w:color="222222"/>
          <w:lang w:bidi="en-US"/>
        </w:rPr>
        <w:t>other</w:t>
      </w:r>
      <w:proofErr w:type="gramStart"/>
      <w:r>
        <w:rPr>
          <w:rFonts w:cs="Arial-BoldMT"/>
          <w:bCs/>
          <w:color w:val="222222"/>
          <w:sz w:val="16"/>
          <w:szCs w:val="26"/>
          <w:u w:color="222222"/>
          <w:lang w:bidi="en-US"/>
        </w:rPr>
        <w:t>,</w:t>
      </w:r>
      <w:r>
        <w:rPr>
          <w:rFonts w:cs="ArialMT"/>
          <w:color w:val="222222"/>
          <w:sz w:val="16"/>
          <w:u w:color="222222"/>
          <w:lang w:bidi="en-US"/>
        </w:rPr>
        <w:t>and</w:t>
      </w:r>
      <w:proofErr w:type="spellEnd"/>
      <w:proofErr w:type="gramEnd"/>
      <w:r>
        <w:rPr>
          <w:rFonts w:cs="ArialMT"/>
          <w:color w:val="222222"/>
          <w:sz w:val="16"/>
          <w:u w:color="222222"/>
          <w:lang w:bidi="en-US"/>
        </w:rPr>
        <w:t xml:space="preserve"> we begin to see the tracings of a nation immersed in a fever of violence. But, as remarkable, and harrowing as this level and degree of violence is, it is, by far, not the most violent feature of living in the midst of the American </w:t>
      </w:r>
      <w:proofErr w:type="spellStart"/>
      <w:r>
        <w:rPr>
          <w:rFonts w:cs="ArialMT"/>
          <w:color w:val="222222"/>
          <w:sz w:val="16"/>
          <w:u w:color="222222"/>
          <w:lang w:bidi="en-US"/>
        </w:rPr>
        <w:t>empire.</w:t>
      </w:r>
      <w:r>
        <w:rPr>
          <w:rFonts w:cs="Arial-BoldMT"/>
          <w:b/>
          <w:bCs/>
          <w:color w:val="222222"/>
          <w:szCs w:val="26"/>
          <w:u w:val="single" w:color="222222"/>
          <w:shd w:val="clear" w:color="auto" w:fill="00FF00"/>
          <w:lang w:bidi="en-US"/>
        </w:rPr>
        <w:t>We</w:t>
      </w:r>
      <w:proofErr w:type="spellEnd"/>
      <w:r>
        <w:rPr>
          <w:rFonts w:cs="Arial-BoldMT"/>
          <w:b/>
          <w:bCs/>
          <w:color w:val="222222"/>
          <w:szCs w:val="26"/>
          <w:u w:val="single" w:color="222222"/>
          <w:shd w:val="clear" w:color="auto" w:fill="00FF00"/>
          <w:lang w:bidi="en-US"/>
        </w:rPr>
        <w:t xml:space="preserve"> live</w:t>
      </w:r>
      <w:r w:rsidRPr="004C5C9B">
        <w:t xml:space="preserve">, equally immersed, and to a deeper degree, </w:t>
      </w:r>
      <w:r>
        <w:rPr>
          <w:rFonts w:cs="Arial-BoldMT"/>
          <w:b/>
          <w:bCs/>
          <w:color w:val="222222"/>
          <w:szCs w:val="26"/>
          <w:u w:val="single" w:color="222222"/>
          <w:shd w:val="clear" w:color="auto" w:fill="00FF00"/>
          <w:lang w:bidi="en-US"/>
        </w:rPr>
        <w:t xml:space="preserve">in a nation that condones and ignores </w:t>
      </w:r>
      <w:r w:rsidRPr="004C5C9B">
        <w:t>wide-ranging</w:t>
      </w:r>
      <w:r>
        <w:rPr>
          <w:rFonts w:cs="Arial-BoldMT"/>
          <w:b/>
          <w:bCs/>
          <w:color w:val="222222"/>
          <w:szCs w:val="26"/>
          <w:u w:val="single" w:color="222222"/>
          <w:shd w:val="clear" w:color="auto" w:fill="00FF00"/>
          <w:lang w:bidi="en-US"/>
        </w:rPr>
        <w:t xml:space="preserve"> "structural" violence, </w:t>
      </w:r>
      <w:r w:rsidRPr="004C5C9B">
        <w:t>of a kind</w:t>
      </w:r>
      <w:r>
        <w:rPr>
          <w:rFonts w:cs="Arial-BoldMT"/>
          <w:b/>
          <w:bCs/>
          <w:color w:val="222222"/>
          <w:szCs w:val="26"/>
          <w:u w:val="single" w:color="222222"/>
          <w:shd w:val="clear" w:color="auto" w:fill="00FF00"/>
          <w:lang w:bidi="en-US"/>
        </w:rPr>
        <w:t xml:space="preserve"> that destroys human life with a breathtaking </w:t>
      </w:r>
      <w:proofErr w:type="spellStart"/>
      <w:r>
        <w:rPr>
          <w:rFonts w:cs="Arial-BoldMT"/>
          <w:b/>
          <w:bCs/>
          <w:color w:val="222222"/>
          <w:szCs w:val="26"/>
          <w:u w:val="single" w:color="222222"/>
          <w:shd w:val="clear" w:color="auto" w:fill="00FF00"/>
          <w:lang w:bidi="en-US"/>
        </w:rPr>
        <w:t>ruthlessness.</w:t>
      </w:r>
      <w:r>
        <w:rPr>
          <w:rFonts w:cs="ArialMT"/>
          <w:color w:val="222222"/>
          <w:sz w:val="16"/>
          <w:u w:color="222222"/>
          <w:lang w:bidi="en-US"/>
        </w:rPr>
        <w:t>Former</w:t>
      </w:r>
      <w:proofErr w:type="spellEnd"/>
      <w:r>
        <w:rPr>
          <w:rFonts w:cs="ArialMT"/>
          <w:color w:val="222222"/>
          <w:sz w:val="16"/>
          <w:u w:color="222222"/>
          <w:lang w:bidi="en-US"/>
        </w:rPr>
        <w:t xml:space="preserve"> Massachusetts prison official and writer, Dr. </w:t>
      </w:r>
      <w:proofErr w:type="spellStart"/>
      <w:r>
        <w:rPr>
          <w:rFonts w:cs="ArialMT"/>
          <w:color w:val="222222"/>
          <w:sz w:val="16"/>
          <w:u w:color="222222"/>
          <w:lang w:bidi="en-US"/>
        </w:rPr>
        <w:t>James</w:t>
      </w:r>
      <w:r>
        <w:rPr>
          <w:rFonts w:cs="Arial-BoldMT"/>
          <w:b/>
          <w:bCs/>
          <w:color w:val="222222"/>
          <w:szCs w:val="26"/>
          <w:u w:val="single" w:color="222222"/>
          <w:lang w:bidi="en-US"/>
        </w:rPr>
        <w:t>Gilligan</w:t>
      </w:r>
      <w:proofErr w:type="spellEnd"/>
      <w:r>
        <w:rPr>
          <w:rFonts w:cs="Arial-BoldMT"/>
          <w:b/>
          <w:bCs/>
          <w:color w:val="222222"/>
          <w:szCs w:val="26"/>
          <w:u w:val="single" w:color="222222"/>
          <w:lang w:bidi="en-US"/>
        </w:rPr>
        <w:t xml:space="preserve"> </w:t>
      </w:r>
      <w:proofErr w:type="spellStart"/>
      <w:r>
        <w:rPr>
          <w:rFonts w:cs="Arial-BoldMT"/>
          <w:b/>
          <w:bCs/>
          <w:color w:val="222222"/>
          <w:szCs w:val="26"/>
          <w:u w:val="single" w:color="222222"/>
          <w:lang w:bidi="en-US"/>
        </w:rPr>
        <w:t>observes;"</w:t>
      </w:r>
      <w:r>
        <w:rPr>
          <w:rFonts w:cs="Arial-BoldMT"/>
          <w:b/>
          <w:bCs/>
          <w:color w:val="222222"/>
          <w:szCs w:val="26"/>
          <w:u w:val="single" w:color="222222"/>
          <w:shd w:val="clear" w:color="auto" w:fill="00FF00"/>
          <w:lang w:bidi="en-US"/>
        </w:rPr>
        <w:t>By</w:t>
      </w:r>
      <w:proofErr w:type="spellEnd"/>
      <w:r>
        <w:rPr>
          <w:rFonts w:cs="Arial-BoldMT"/>
          <w:b/>
          <w:bCs/>
          <w:color w:val="222222"/>
          <w:szCs w:val="26"/>
          <w:u w:val="single" w:color="222222"/>
          <w:shd w:val="clear" w:color="auto" w:fill="00FF00"/>
          <w:lang w:bidi="en-US"/>
        </w:rPr>
        <w:t xml:space="preserve"> `structural violence' I mean the increased rates of death and disability suffered by those who occupy the bottom rungs of </w:t>
      </w:r>
      <w:proofErr w:type="spellStart"/>
      <w:r>
        <w:rPr>
          <w:rFonts w:cs="Arial-BoldMT"/>
          <w:b/>
          <w:bCs/>
          <w:color w:val="222222"/>
          <w:szCs w:val="26"/>
          <w:u w:val="single" w:color="222222"/>
          <w:shd w:val="clear" w:color="auto" w:fill="00FF00"/>
          <w:lang w:bidi="en-US"/>
        </w:rPr>
        <w:t>society</w:t>
      </w:r>
      <w:r>
        <w:rPr>
          <w:rFonts w:cs="Arial-BoldMT"/>
          <w:b/>
          <w:bCs/>
          <w:color w:val="222222"/>
          <w:szCs w:val="26"/>
          <w:u w:val="single" w:color="222222"/>
          <w:lang w:bidi="en-US"/>
        </w:rPr>
        <w:t>,</w:t>
      </w:r>
      <w:r>
        <w:rPr>
          <w:rFonts w:cs="ArialMT"/>
          <w:color w:val="222222"/>
          <w:sz w:val="16"/>
          <w:u w:color="222222"/>
          <w:lang w:bidi="en-US"/>
        </w:rPr>
        <w:t>as</w:t>
      </w:r>
      <w:proofErr w:type="spellEnd"/>
      <w:r>
        <w:rPr>
          <w:rFonts w:cs="ArialMT"/>
          <w:color w:val="222222"/>
          <w:sz w:val="16"/>
          <w:u w:color="222222"/>
          <w:lang w:bidi="en-US"/>
        </w:rPr>
        <w:t xml:space="preserve"> contrasted by those who are above them. Those excess deaths (or at least a demonstrably large proportion of them) are a function of the class structure; and that structure is itself a product of society's collective human choices, concerning how to distribute the collective wealth of the society. These are not acts of God. I am contrasting `structural' with `behavioral violence' by which I mean the non-natural deaths and injuries that are caused by specific behavioral actions of individuals against individuals, such as the deaths we attribute to homicide, suicide, soldiers in warfare, capital punishment, and so on." -- (Gilligan, J., MD, Violence: Reflections On a National Epidemic (New York: Vintage, 1996), 192.)</w:t>
      </w:r>
      <w:r>
        <w:rPr>
          <w:rFonts w:cs="Arial-BoldMT"/>
          <w:b/>
          <w:bCs/>
          <w:color w:val="222222"/>
          <w:sz w:val="16"/>
          <w:szCs w:val="24"/>
          <w:u w:color="222222"/>
          <w:lang w:bidi="en-US"/>
        </w:rPr>
        <w:t> </w:t>
      </w:r>
      <w:r>
        <w:rPr>
          <w:rFonts w:cs="Arial-BoldMT"/>
          <w:b/>
          <w:bCs/>
          <w:color w:val="222222"/>
          <w:szCs w:val="26"/>
          <w:u w:val="single" w:color="222222"/>
          <w:shd w:val="clear" w:color="auto" w:fill="00FF00"/>
          <w:lang w:bidi="en-US"/>
        </w:rPr>
        <w:t xml:space="preserve">This form of </w:t>
      </w:r>
      <w:proofErr w:type="spellStart"/>
      <w:r>
        <w:rPr>
          <w:rFonts w:cs="Arial-BoldMT"/>
          <w:b/>
          <w:bCs/>
          <w:color w:val="222222"/>
          <w:szCs w:val="26"/>
          <w:u w:val="single" w:color="222222"/>
          <w:shd w:val="clear" w:color="auto" w:fill="00FF00"/>
          <w:lang w:bidi="en-US"/>
        </w:rPr>
        <w:t>violenc</w:t>
      </w:r>
      <w:r>
        <w:rPr>
          <w:rFonts w:cs="Arial-BoldMT"/>
          <w:b/>
          <w:bCs/>
          <w:color w:val="222222"/>
          <w:szCs w:val="26"/>
          <w:u w:val="single" w:color="222222"/>
          <w:lang w:bidi="en-US"/>
        </w:rPr>
        <w:t>e</w:t>
      </w:r>
      <w:proofErr w:type="gramStart"/>
      <w:r>
        <w:rPr>
          <w:rFonts w:cs="Arial-BoldMT"/>
          <w:b/>
          <w:bCs/>
          <w:color w:val="222222"/>
          <w:szCs w:val="26"/>
          <w:u w:val="single" w:color="222222"/>
          <w:lang w:bidi="en-US"/>
        </w:rPr>
        <w:t>,</w:t>
      </w:r>
      <w:r>
        <w:rPr>
          <w:rFonts w:cs="ArialMT"/>
          <w:color w:val="222222"/>
          <w:sz w:val="16"/>
          <w:u w:color="222222"/>
          <w:lang w:bidi="en-US"/>
        </w:rPr>
        <w:t>not</w:t>
      </w:r>
      <w:proofErr w:type="spellEnd"/>
      <w:proofErr w:type="gramEnd"/>
      <w:r>
        <w:rPr>
          <w:rFonts w:cs="ArialMT"/>
          <w:color w:val="222222"/>
          <w:sz w:val="16"/>
          <w:u w:color="222222"/>
          <w:lang w:bidi="en-US"/>
        </w:rPr>
        <w:t xml:space="preserve"> covered by any of the majoritarian, corporate, ruling-class protected </w:t>
      </w:r>
      <w:proofErr w:type="spellStart"/>
      <w:r>
        <w:rPr>
          <w:rFonts w:cs="ArialMT"/>
          <w:color w:val="222222"/>
          <w:sz w:val="16"/>
          <w:u w:color="222222"/>
          <w:lang w:bidi="en-US"/>
        </w:rPr>
        <w:t>media,</w:t>
      </w:r>
      <w:r>
        <w:rPr>
          <w:rFonts w:cs="Arial-BoldMT"/>
          <w:b/>
          <w:bCs/>
          <w:color w:val="222222"/>
          <w:szCs w:val="26"/>
          <w:u w:val="single" w:color="222222"/>
          <w:shd w:val="clear" w:color="auto" w:fill="00FF00"/>
          <w:lang w:bidi="en-US"/>
        </w:rPr>
        <w:t>is</w:t>
      </w:r>
      <w:proofErr w:type="spellEnd"/>
      <w:r>
        <w:rPr>
          <w:rFonts w:cs="Arial-BoldMT"/>
          <w:b/>
          <w:bCs/>
          <w:color w:val="222222"/>
          <w:szCs w:val="26"/>
          <w:u w:val="single" w:color="222222"/>
          <w:shd w:val="clear" w:color="auto" w:fill="00FF00"/>
          <w:lang w:bidi="en-US"/>
        </w:rPr>
        <w:t xml:space="preserve"> invisible to us and because of its invisibility, all the more </w:t>
      </w:r>
      <w:proofErr w:type="spellStart"/>
      <w:r>
        <w:rPr>
          <w:rFonts w:cs="Arial-BoldMT"/>
          <w:b/>
          <w:bCs/>
          <w:color w:val="222222"/>
          <w:szCs w:val="26"/>
          <w:u w:val="single" w:color="222222"/>
          <w:shd w:val="clear" w:color="auto" w:fill="00FF00"/>
          <w:lang w:bidi="en-US"/>
        </w:rPr>
        <w:t>insidious</w:t>
      </w:r>
      <w:r>
        <w:rPr>
          <w:rFonts w:cs="Arial-BoldMT"/>
          <w:b/>
          <w:bCs/>
          <w:color w:val="222222"/>
          <w:szCs w:val="26"/>
          <w:u w:val="single" w:color="222222"/>
          <w:lang w:bidi="en-US"/>
        </w:rPr>
        <w:t>.</w:t>
      </w:r>
      <w:r>
        <w:rPr>
          <w:rFonts w:cs="ArialMT"/>
          <w:color w:val="222222"/>
          <w:sz w:val="16"/>
          <w:u w:color="222222"/>
          <w:lang w:bidi="en-US"/>
        </w:rPr>
        <w:t>How</w:t>
      </w:r>
      <w:proofErr w:type="spellEnd"/>
      <w:r>
        <w:rPr>
          <w:rFonts w:cs="ArialMT"/>
          <w:color w:val="222222"/>
          <w:sz w:val="16"/>
          <w:u w:color="222222"/>
          <w:lang w:bidi="en-US"/>
        </w:rPr>
        <w:t xml:space="preserve"> dangerous is it -- really? Gilligan notes:</w:t>
      </w:r>
      <w:r>
        <w:rPr>
          <w:rFonts w:cs="Arial-BoldMT"/>
          <w:b/>
          <w:bCs/>
          <w:color w:val="222222"/>
          <w:u w:val="single" w:color="222222"/>
          <w:lang w:bidi="en-US"/>
        </w:rPr>
        <w:t xml:space="preserve">  </w:t>
      </w:r>
      <w:r>
        <w:rPr>
          <w:rFonts w:cs="Arial-BoldMT"/>
          <w:b/>
          <w:bCs/>
          <w:color w:val="222222"/>
          <w:szCs w:val="26"/>
          <w:u w:val="single" w:color="222222"/>
          <w:lang w:bidi="en-US"/>
        </w:rPr>
        <w:t>"[</w:t>
      </w:r>
      <w:r>
        <w:rPr>
          <w:rFonts w:cs="Arial-BoldMT"/>
          <w:b/>
          <w:bCs/>
          <w:color w:val="222222"/>
          <w:szCs w:val="26"/>
          <w:u w:val="single" w:color="222222"/>
          <w:shd w:val="clear" w:color="auto" w:fill="00FF00"/>
          <w:lang w:bidi="en-US"/>
        </w:rPr>
        <w:t xml:space="preserve">E]very fifteen years, </w:t>
      </w:r>
      <w:r>
        <w:rPr>
          <w:rFonts w:cs="Arial-BoldMT"/>
          <w:b/>
          <w:bCs/>
          <w:color w:val="222222"/>
          <w:sz w:val="16"/>
          <w:u w:color="222222"/>
          <w:shd w:val="clear" w:color="auto" w:fill="00FF00"/>
          <w:lang w:bidi="en-US"/>
        </w:rPr>
        <w:t xml:space="preserve">on the </w:t>
      </w:r>
      <w:proofErr w:type="spellStart"/>
      <w:r>
        <w:rPr>
          <w:rFonts w:cs="Arial-BoldMT"/>
          <w:b/>
          <w:bCs/>
          <w:color w:val="222222"/>
          <w:sz w:val="16"/>
          <w:u w:color="222222"/>
          <w:shd w:val="clear" w:color="auto" w:fill="00FF00"/>
          <w:lang w:bidi="en-US"/>
        </w:rPr>
        <w:t>average,</w:t>
      </w:r>
      <w:r>
        <w:rPr>
          <w:rFonts w:cs="Arial-BoldMT"/>
          <w:b/>
          <w:bCs/>
          <w:color w:val="222222"/>
          <w:szCs w:val="26"/>
          <w:u w:val="single" w:color="222222"/>
          <w:shd w:val="clear" w:color="auto" w:fill="00FF00"/>
          <w:lang w:bidi="en-US"/>
        </w:rPr>
        <w:t>as</w:t>
      </w:r>
      <w:proofErr w:type="spellEnd"/>
      <w:r>
        <w:rPr>
          <w:rFonts w:cs="Arial-BoldMT"/>
          <w:b/>
          <w:bCs/>
          <w:color w:val="222222"/>
          <w:szCs w:val="26"/>
          <w:u w:val="single" w:color="222222"/>
          <w:shd w:val="clear" w:color="auto" w:fill="00FF00"/>
          <w:lang w:bidi="en-US"/>
        </w:rPr>
        <w:t xml:space="preserve"> many people die because of relative poverty as would be killed in a nuclear war</w:t>
      </w:r>
      <w:r>
        <w:rPr>
          <w:rFonts w:cs="Arial-BoldMT"/>
          <w:b/>
          <w:bCs/>
          <w:color w:val="222222"/>
          <w:szCs w:val="26"/>
          <w:u w:val="single" w:color="222222"/>
          <w:lang w:bidi="en-US"/>
        </w:rPr>
        <w:t xml:space="preserve"> </w:t>
      </w:r>
      <w:r>
        <w:rPr>
          <w:rFonts w:cs="ArialMT"/>
          <w:color w:val="222222"/>
          <w:sz w:val="16"/>
          <w:u w:color="222222"/>
          <w:lang w:bidi="en-US"/>
        </w:rPr>
        <w:t>that caused 232 million deaths;</w:t>
      </w:r>
      <w:r>
        <w:rPr>
          <w:rFonts w:cs="Arial-BoldMT"/>
          <w:b/>
          <w:bCs/>
          <w:color w:val="222222"/>
          <w:szCs w:val="26"/>
          <w:u w:val="single" w:color="222222"/>
          <w:lang w:bidi="en-US"/>
        </w:rPr>
        <w:t xml:space="preserve"> and every single year, two to three times as many people die from poverty throughout the world as were killed by the Nazi genocide of the Jews </w:t>
      </w:r>
      <w:r>
        <w:rPr>
          <w:rFonts w:cs="ArialMT"/>
          <w:color w:val="222222"/>
          <w:sz w:val="16"/>
          <w:u w:color="222222"/>
          <w:lang w:bidi="en-US"/>
        </w:rPr>
        <w:t xml:space="preserve">over a six-year </w:t>
      </w:r>
      <w:proofErr w:type="spellStart"/>
      <w:r>
        <w:rPr>
          <w:rFonts w:cs="ArialMT"/>
          <w:color w:val="222222"/>
          <w:sz w:val="16"/>
          <w:u w:color="222222"/>
          <w:lang w:bidi="en-US"/>
        </w:rPr>
        <w:t>period.</w:t>
      </w:r>
      <w:r>
        <w:rPr>
          <w:rFonts w:cs="Arial-BoldMT"/>
          <w:b/>
          <w:bCs/>
          <w:color w:val="222222"/>
          <w:szCs w:val="26"/>
          <w:u w:val="single" w:color="222222"/>
          <w:shd w:val="clear" w:color="auto" w:fill="00FF00"/>
          <w:lang w:bidi="en-US"/>
        </w:rPr>
        <w:t>This</w:t>
      </w:r>
      <w:proofErr w:type="spellEnd"/>
      <w:r>
        <w:rPr>
          <w:rFonts w:cs="Arial-BoldMT"/>
          <w:b/>
          <w:bCs/>
          <w:color w:val="222222"/>
          <w:szCs w:val="26"/>
          <w:u w:val="single" w:color="222222"/>
          <w:shd w:val="clear" w:color="auto" w:fill="00FF00"/>
          <w:lang w:bidi="en-US"/>
        </w:rPr>
        <w:t xml:space="preserve"> is, in effect, the equivalent of an ongoing, unending, in fact accelerating, thermonuclear war, or genocide on the weak and poor every year of every decade, throughout the world."</w:t>
      </w:r>
      <w:r>
        <w:rPr>
          <w:rFonts w:cs="ArialMT"/>
          <w:color w:val="222222"/>
          <w:sz w:val="16"/>
          <w:u w:color="222222"/>
          <w:shd w:val="clear" w:color="auto" w:fill="00FF00"/>
          <w:lang w:bidi="en-US"/>
        </w:rPr>
        <w:t>[</w:t>
      </w:r>
      <w:r>
        <w:rPr>
          <w:rFonts w:cs="ArialMT"/>
          <w:color w:val="222222"/>
          <w:sz w:val="16"/>
          <w:u w:color="222222"/>
          <w:lang w:bidi="en-US"/>
        </w:rPr>
        <w:t>Gilligan, p. 196]</w:t>
      </w:r>
    </w:p>
    <w:p w:rsidR="00015E22" w:rsidRPr="00844E6F" w:rsidRDefault="00015E22" w:rsidP="00015E22">
      <w:pPr>
        <w:pStyle w:val="Heading4"/>
        <w:rPr>
          <w:rFonts w:asciiTheme="minorHAnsi" w:hAnsiTheme="minorHAnsi" w:cstheme="minorHAnsi"/>
        </w:rPr>
      </w:pPr>
      <w:r>
        <w:rPr>
          <w:rFonts w:asciiTheme="minorHAnsi" w:hAnsiTheme="minorHAnsi" w:cstheme="minorHAnsi"/>
        </w:rPr>
        <w:t>c</w:t>
      </w:r>
      <w:r w:rsidRPr="0014118B">
        <w:rPr>
          <w:rFonts w:asciiTheme="minorHAnsi" w:hAnsiTheme="minorHAnsi" w:cstheme="minorHAnsi"/>
        </w:rPr>
        <w:t xml:space="preserve">) </w:t>
      </w:r>
      <w:r>
        <w:rPr>
          <w:rFonts w:asciiTheme="minorHAnsi" w:hAnsiTheme="minorHAnsi" w:cstheme="minorHAnsi"/>
        </w:rPr>
        <w:t>D</w:t>
      </w:r>
      <w:r w:rsidRPr="0014118B">
        <w:rPr>
          <w:rFonts w:asciiTheme="minorHAnsi" w:hAnsiTheme="minorHAnsi" w:cstheme="minorHAnsi"/>
        </w:rPr>
        <w:t>iscussions of SV are necessary to solve rea</w:t>
      </w:r>
      <w:r>
        <w:rPr>
          <w:rFonts w:asciiTheme="minorHAnsi" w:hAnsiTheme="minorHAnsi" w:cstheme="minorHAnsi"/>
        </w:rPr>
        <w:t>l</w:t>
      </w:r>
      <w:r w:rsidRPr="0014118B">
        <w:rPr>
          <w:rFonts w:asciiTheme="minorHAnsi" w:hAnsiTheme="minorHAnsi" w:cstheme="minorHAnsi"/>
        </w:rPr>
        <w:t xml:space="preserve"> world oppression</w:t>
      </w:r>
      <w:r>
        <w:rPr>
          <w:rFonts w:asciiTheme="minorHAnsi" w:hAnsiTheme="minorHAnsi" w:cstheme="minorHAnsi"/>
        </w:rPr>
        <w:t xml:space="preserve">- it provides </w:t>
      </w:r>
      <w:proofErr w:type="spellStart"/>
      <w:r>
        <w:rPr>
          <w:rFonts w:asciiTheme="minorHAnsi" w:hAnsiTheme="minorHAnsi" w:cstheme="minorHAnsi"/>
        </w:rPr>
        <w:t>unq</w:t>
      </w:r>
      <w:proofErr w:type="spellEnd"/>
      <w:r>
        <w:rPr>
          <w:rFonts w:asciiTheme="minorHAnsi" w:hAnsiTheme="minorHAnsi" w:cstheme="minorHAnsi"/>
        </w:rPr>
        <w:t xml:space="preserve"> education to address problems in the real world</w:t>
      </w:r>
    </w:p>
    <w:p w:rsidR="00015E22" w:rsidRDefault="00015E22" w:rsidP="00015E22">
      <w:pPr>
        <w:pStyle w:val="Heading4"/>
        <w:rPr>
          <w:rFonts w:asciiTheme="minorHAnsi" w:hAnsiTheme="minorHAnsi" w:cstheme="minorHAnsi"/>
        </w:rPr>
      </w:pPr>
      <w:proofErr w:type="gramStart"/>
      <w:r>
        <w:rPr>
          <w:rFonts w:asciiTheme="minorHAnsi" w:hAnsiTheme="minorHAnsi" w:cstheme="minorHAnsi"/>
        </w:rPr>
        <w:t>d</w:t>
      </w:r>
      <w:proofErr w:type="gramEnd"/>
      <w:r>
        <w:rPr>
          <w:rFonts w:asciiTheme="minorHAnsi" w:hAnsiTheme="minorHAnsi" w:cstheme="minorHAnsi"/>
        </w:rPr>
        <w:t xml:space="preserve">) it’s a </w:t>
      </w:r>
      <w:proofErr w:type="spellStart"/>
      <w:r>
        <w:rPr>
          <w:rFonts w:asciiTheme="minorHAnsi" w:hAnsiTheme="minorHAnsi" w:cstheme="minorHAnsi"/>
        </w:rPr>
        <w:t>prereq</w:t>
      </w:r>
      <w:proofErr w:type="spellEnd"/>
      <w:r>
        <w:rPr>
          <w:rFonts w:asciiTheme="minorHAnsi" w:hAnsiTheme="minorHAnsi" w:cstheme="minorHAnsi"/>
        </w:rPr>
        <w:t xml:space="preserve">- you can’t act morally when constrained and dominated by oppressive structures </w:t>
      </w:r>
    </w:p>
    <w:p w:rsidR="00015E22" w:rsidRPr="00AB458D" w:rsidRDefault="00015E22" w:rsidP="00015E22">
      <w:pPr>
        <w:pStyle w:val="Heading4"/>
        <w:rPr>
          <w:rFonts w:asciiTheme="minorHAnsi" w:hAnsiTheme="minorHAnsi" w:cstheme="minorHAnsi"/>
        </w:rPr>
      </w:pPr>
      <w:r>
        <w:rPr>
          <w:rFonts w:asciiTheme="minorHAnsi" w:hAnsiTheme="minorHAnsi" w:cstheme="minorHAnsi"/>
        </w:rPr>
        <w:t xml:space="preserve">e) </w:t>
      </w:r>
      <w:r w:rsidRPr="0014118B">
        <w:rPr>
          <w:rFonts w:asciiTheme="minorHAnsi" w:eastAsia="Times New Roman" w:hAnsiTheme="minorHAnsi" w:cstheme="minorHAnsi"/>
        </w:rPr>
        <w:t>Structural violence cause</w:t>
      </w:r>
      <w:r>
        <w:rPr>
          <w:rFonts w:asciiTheme="minorHAnsi" w:eastAsia="Times New Roman" w:hAnsiTheme="minorHAnsi" w:cstheme="minorHAnsi"/>
        </w:rPr>
        <w:t>s</w:t>
      </w:r>
      <w:r w:rsidRPr="0014118B">
        <w:rPr>
          <w:rFonts w:asciiTheme="minorHAnsi" w:eastAsia="Times New Roman" w:hAnsiTheme="minorHAnsi" w:cstheme="minorHAnsi"/>
        </w:rPr>
        <w:t xml:space="preserve"> larger global violence</w:t>
      </w:r>
      <w:r>
        <w:rPr>
          <w:rFonts w:asciiTheme="minorHAnsi" w:eastAsia="Times New Roman" w:hAnsiTheme="minorHAnsi" w:cstheme="minorHAnsi"/>
        </w:rPr>
        <w:t xml:space="preserve">- that means solve for </w:t>
      </w:r>
      <w:proofErr w:type="spellStart"/>
      <w:r>
        <w:rPr>
          <w:rFonts w:asciiTheme="minorHAnsi" w:eastAsia="Times New Roman" w:hAnsiTheme="minorHAnsi" w:cstheme="minorHAnsi"/>
        </w:rPr>
        <w:t>sv</w:t>
      </w:r>
      <w:proofErr w:type="spellEnd"/>
      <w:r>
        <w:rPr>
          <w:rFonts w:asciiTheme="minorHAnsi" w:eastAsia="Times New Roman" w:hAnsiTheme="minorHAnsi" w:cstheme="minorHAnsi"/>
        </w:rPr>
        <w:t xml:space="preserve"> first</w:t>
      </w:r>
    </w:p>
    <w:p w:rsidR="00015E22" w:rsidRPr="0014118B" w:rsidRDefault="00015E22" w:rsidP="00015E22">
      <w:pPr>
        <w:rPr>
          <w:rFonts w:asciiTheme="minorHAnsi" w:hAnsiTheme="minorHAnsi" w:cstheme="minorHAnsi"/>
        </w:rPr>
      </w:pPr>
      <w:r w:rsidRPr="0014118B">
        <w:rPr>
          <w:rFonts w:asciiTheme="minorHAnsi" w:hAnsiTheme="minorHAnsi" w:cstheme="minorHAnsi"/>
        </w:rPr>
        <w:t xml:space="preserve">Michael N. </w:t>
      </w:r>
      <w:proofErr w:type="spellStart"/>
      <w:r w:rsidRPr="0014118B">
        <w:rPr>
          <w:rFonts w:asciiTheme="minorHAnsi" w:eastAsiaTheme="majorEastAsia" w:hAnsiTheme="minorHAnsi" w:cstheme="minorHAnsi"/>
          <w:b/>
          <w:iCs/>
          <w:sz w:val="26"/>
        </w:rPr>
        <w:t>Dobkowski</w:t>
      </w:r>
      <w:proofErr w:type="spellEnd"/>
      <w:r w:rsidRPr="0014118B">
        <w:rPr>
          <w:rFonts w:asciiTheme="minorHAnsi" w:eastAsiaTheme="majorEastAsia" w:hAnsiTheme="minorHAnsi" w:cstheme="minorHAnsi"/>
          <w:b/>
          <w:iCs/>
          <w:sz w:val="26"/>
        </w:rPr>
        <w:t>, 15</w:t>
      </w:r>
      <w:r w:rsidRPr="0014118B">
        <w:rPr>
          <w:rFonts w:asciiTheme="minorHAnsi" w:hAnsiTheme="minorHAnsi" w:cstheme="minorHAnsi"/>
        </w:rPr>
        <w:t xml:space="preserve"> (Michael N. </w:t>
      </w:r>
      <w:proofErr w:type="spellStart"/>
      <w:r w:rsidRPr="0014118B">
        <w:rPr>
          <w:rFonts w:asciiTheme="minorHAnsi" w:hAnsiTheme="minorHAnsi" w:cstheme="minorHAnsi"/>
        </w:rPr>
        <w:t>Dobkowski</w:t>
      </w:r>
      <w:proofErr w:type="spellEnd"/>
      <w:r w:rsidRPr="0014118B">
        <w:rPr>
          <w:rFonts w:asciiTheme="minorHAnsi" w:hAnsiTheme="minorHAnsi" w:cstheme="minorHAnsi"/>
        </w:rPr>
        <w:t xml:space="preserve">, Genocide In Our </w:t>
      </w:r>
      <w:proofErr w:type="gramStart"/>
      <w:r w:rsidRPr="0014118B">
        <w:rPr>
          <w:rFonts w:asciiTheme="minorHAnsi" w:hAnsiTheme="minorHAnsi" w:cstheme="minorHAnsi"/>
        </w:rPr>
        <w:t>Time :</w:t>
      </w:r>
      <w:proofErr w:type="gramEnd"/>
      <w:r w:rsidRPr="0014118B">
        <w:rPr>
          <w:rFonts w:asciiTheme="minorHAnsi" w:hAnsiTheme="minorHAnsi" w:cstheme="minorHAnsi"/>
        </w:rPr>
        <w:t xml:space="preserve"> An Annotated Bibliography With Analytical Introductions, SURFACE, https://surface.syr.edu/books/30/, 1-28-2015)//</w:t>
      </w:r>
      <w:proofErr w:type="spellStart"/>
      <w:r w:rsidRPr="0014118B">
        <w:rPr>
          <w:rFonts w:asciiTheme="minorHAnsi" w:hAnsiTheme="minorHAnsi" w:cstheme="minorHAnsi"/>
        </w:rPr>
        <w:t>iLake</w:t>
      </w:r>
      <w:proofErr w:type="spellEnd"/>
      <w:r w:rsidRPr="0014118B">
        <w:rPr>
          <w:rFonts w:asciiTheme="minorHAnsi" w:hAnsiTheme="minorHAnsi" w:cstheme="minorHAnsi"/>
        </w:rPr>
        <w:t>-</w:t>
      </w:r>
      <w:r>
        <w:rPr>
          <w:rFonts w:ascii="Segoe UI Emoji" w:hAnsi="Segoe UI Emoji" w:cs="Segoe UI Emoji"/>
        </w:rPr>
        <w:t>💣🍔</w:t>
      </w:r>
    </w:p>
    <w:p w:rsidR="00015E22" w:rsidRPr="008F59D6" w:rsidRDefault="00015E22" w:rsidP="00015E22">
      <w:pPr>
        <w:rPr>
          <w:rFonts w:asciiTheme="minorHAnsi" w:hAnsiTheme="minorHAnsi" w:cstheme="minorHAnsi"/>
          <w:sz w:val="8"/>
        </w:rPr>
      </w:pPr>
      <w:r w:rsidRPr="0014118B">
        <w:rPr>
          <w:rFonts w:asciiTheme="minorHAnsi" w:hAnsiTheme="minorHAnsi" w:cstheme="minorHAnsi"/>
          <w:sz w:val="8"/>
        </w:rPr>
        <w:t xml:space="preserve">STRUCTURAL </w:t>
      </w:r>
      <w:proofErr w:type="gramStart"/>
      <w:r w:rsidRPr="0014118B">
        <w:rPr>
          <w:rFonts w:asciiTheme="minorHAnsi" w:hAnsiTheme="minorHAnsi" w:cstheme="minorHAnsi"/>
          <w:sz w:val="8"/>
        </w:rPr>
        <w:t>VIOLENCE  While</w:t>
      </w:r>
      <w:proofErr w:type="gramEnd"/>
      <w:r w:rsidRPr="0014118B">
        <w:rPr>
          <w:rFonts w:asciiTheme="minorHAnsi" w:hAnsiTheme="minorHAnsi" w:cstheme="minorHAnsi"/>
          <w:sz w:val="8"/>
        </w:rPr>
        <w:t xml:space="preserve"> the literature on collective violence focuses predominantly on genocide and warfare, it is important to note that there are other forms of governmental mass killing. One important, though insufficiently appreciated, means by which governmental policies result in large numbers of deaths is the creation or tolerance of harmful social conditions. According to William </w:t>
      </w:r>
      <w:proofErr w:type="spellStart"/>
      <w:r w:rsidRPr="0014118B">
        <w:rPr>
          <w:rFonts w:asciiTheme="minorHAnsi" w:hAnsiTheme="minorHAnsi" w:cstheme="minorHAnsi"/>
          <w:sz w:val="8"/>
        </w:rPr>
        <w:t>Eckhardt</w:t>
      </w:r>
      <w:proofErr w:type="spellEnd"/>
      <w:r w:rsidRPr="0014118B">
        <w:rPr>
          <w:rFonts w:asciiTheme="minorHAnsi" w:hAnsiTheme="minorHAnsi" w:cstheme="minorHAnsi"/>
          <w:sz w:val="8"/>
        </w:rPr>
        <w:t xml:space="preserve"> and Gernot Kohler, "While one group of scholars in the field restricts the term 'violence' to mean armed violence in wars and revolutions, others take a broader view and subsume both armed and structural components under the term 'violence.' </w:t>
      </w:r>
      <w:r w:rsidRPr="0014118B">
        <w:rPr>
          <w:rFonts w:asciiTheme="minorHAnsi" w:hAnsiTheme="minorHAnsi" w:cstheme="minorHAnsi"/>
          <w:u w:val="single"/>
        </w:rPr>
        <w:t>Structural violence is the violence created by social, political, and economic institutions and structures which may lead to as much death and harm to persons as does armed violence.</w:t>
      </w:r>
      <w:r w:rsidRPr="0014118B">
        <w:rPr>
          <w:rFonts w:asciiTheme="minorHAnsi" w:hAnsiTheme="minorHAnsi" w:cstheme="minorHAnsi"/>
          <w:sz w:val="8"/>
        </w:rPr>
        <w:t xml:space="preserve"> "19 Horowitz mentions a related concept, benign neglect, in his important essay, "Functional and Existential Visions of Genocide," where he alludes to "one shadowy area of genocide that permits the state to take lives by indirection, for example by virtue of benign neglect, or death due to demographic causes." Unfortunately, he does not develop this intriguing concept beyond commenting that the efforts a government makes to reduce deaths from malnutrition, disease, and other "natural" causes constitute a "central indication of how a society values life. 1120 As devastating as armed violence has been during the twentieth century, structural violence has resulted in many more deaths. In fact, on the basis of careful demographic analysis, </w:t>
      </w:r>
      <w:proofErr w:type="spellStart"/>
      <w:r w:rsidRPr="0014118B">
        <w:rPr>
          <w:rFonts w:asciiTheme="minorHAnsi" w:hAnsiTheme="minorHAnsi" w:cstheme="minorHAnsi"/>
          <w:u w:val="single"/>
        </w:rPr>
        <w:t>Eckhardt</w:t>
      </w:r>
      <w:proofErr w:type="spellEnd"/>
      <w:r w:rsidRPr="0014118B">
        <w:rPr>
          <w:rFonts w:asciiTheme="minorHAnsi" w:hAnsiTheme="minorHAnsi" w:cstheme="minorHAnsi"/>
          <w:u w:val="single"/>
        </w:rPr>
        <w:t xml:space="preserve"> and Kohler conclude that "</w:t>
      </w:r>
      <w:r w:rsidRPr="00B45795">
        <w:rPr>
          <w:rFonts w:asciiTheme="minorHAnsi" w:hAnsiTheme="minorHAnsi" w:cstheme="minorHAnsi"/>
          <w:u w:val="single"/>
        </w:rPr>
        <w:t xml:space="preserve">about </w:t>
      </w:r>
      <w:r w:rsidRPr="00501248">
        <w:rPr>
          <w:rFonts w:asciiTheme="minorHAnsi" w:hAnsiTheme="minorHAnsi" w:cstheme="minorHAnsi"/>
          <w:highlight w:val="yellow"/>
          <w:u w:val="single"/>
        </w:rPr>
        <w:t>ninety-five percent of the total violence in the</w:t>
      </w:r>
      <w:r w:rsidRPr="0014118B">
        <w:rPr>
          <w:rFonts w:asciiTheme="minorHAnsi" w:hAnsiTheme="minorHAnsi" w:cstheme="minorHAnsi"/>
          <w:u w:val="single"/>
        </w:rPr>
        <w:t xml:space="preserve"> first three quarters of the </w:t>
      </w:r>
      <w:r w:rsidRPr="00501248">
        <w:rPr>
          <w:rFonts w:asciiTheme="minorHAnsi" w:hAnsiTheme="minorHAnsi" w:cstheme="minorHAnsi"/>
          <w:highlight w:val="yellow"/>
          <w:u w:val="single"/>
        </w:rPr>
        <w:t>twentieth century could be attributed to structural violence</w:t>
      </w:r>
      <w:proofErr w:type="gramStart"/>
      <w:r w:rsidRPr="0014118B">
        <w:rPr>
          <w:rFonts w:asciiTheme="minorHAnsi" w:hAnsiTheme="minorHAnsi" w:cstheme="minorHAnsi"/>
          <w:u w:val="single"/>
        </w:rPr>
        <w:t>. "</w:t>
      </w:r>
      <w:proofErr w:type="gramEnd"/>
      <w:r w:rsidRPr="0014118B">
        <w:rPr>
          <w:rFonts w:asciiTheme="minorHAnsi" w:hAnsiTheme="minorHAnsi" w:cstheme="minorHAnsi"/>
          <w:u w:val="single"/>
        </w:rPr>
        <w:t xml:space="preserve"> 21 More recently, </w:t>
      </w:r>
      <w:proofErr w:type="spellStart"/>
      <w:r w:rsidRPr="0014118B">
        <w:rPr>
          <w:rFonts w:asciiTheme="minorHAnsi" w:hAnsiTheme="minorHAnsi" w:cstheme="minorHAnsi"/>
          <w:u w:val="single"/>
        </w:rPr>
        <w:t>Eckhardt</w:t>
      </w:r>
      <w:proofErr w:type="spellEnd"/>
      <w:r w:rsidRPr="0014118B">
        <w:rPr>
          <w:rFonts w:asciiTheme="minorHAnsi" w:hAnsiTheme="minorHAnsi" w:cstheme="minorHAnsi"/>
          <w:u w:val="single"/>
        </w:rPr>
        <w:t xml:space="preserve"> has estimated that, </w:t>
      </w:r>
      <w:r w:rsidRPr="007D442F">
        <w:rPr>
          <w:rFonts w:asciiTheme="minorHAnsi" w:hAnsiTheme="minorHAnsi" w:cstheme="minorHAnsi"/>
          <w:u w:val="single"/>
        </w:rPr>
        <w:t xml:space="preserve">during the twentieth century, structural violence "has caused </w:t>
      </w:r>
      <w:r w:rsidRPr="00501248">
        <w:rPr>
          <w:rFonts w:asciiTheme="minorHAnsi" w:hAnsiTheme="minorHAnsi" w:cstheme="minorHAnsi"/>
          <w:highlight w:val="yellow"/>
          <w:u w:val="single"/>
        </w:rPr>
        <w:t>a total of</w:t>
      </w:r>
      <w:r w:rsidRPr="0014118B">
        <w:rPr>
          <w:rFonts w:asciiTheme="minorHAnsi" w:hAnsiTheme="minorHAnsi" w:cstheme="minorHAnsi"/>
          <w:u w:val="single"/>
        </w:rPr>
        <w:t xml:space="preserve"> some 1600 million deaths, or approximately </w:t>
      </w:r>
      <w:r w:rsidRPr="00501248">
        <w:rPr>
          <w:rFonts w:asciiTheme="minorHAnsi" w:hAnsiTheme="minorHAnsi" w:cstheme="minorHAnsi"/>
          <w:highlight w:val="yellow"/>
          <w:u w:val="single"/>
        </w:rPr>
        <w:t>nineteen million deaths per year</w:t>
      </w:r>
      <w:proofErr w:type="gramStart"/>
      <w:r w:rsidRPr="0014118B">
        <w:rPr>
          <w:rFonts w:asciiTheme="minorHAnsi" w:hAnsiTheme="minorHAnsi" w:cstheme="minorHAnsi"/>
          <w:u w:val="single"/>
        </w:rPr>
        <w:t>. "</w:t>
      </w:r>
      <w:proofErr w:type="gramEnd"/>
      <w:r w:rsidRPr="0014118B">
        <w:rPr>
          <w:rFonts w:asciiTheme="minorHAnsi" w:hAnsiTheme="minorHAnsi" w:cstheme="minorHAnsi"/>
          <w:u w:val="single"/>
        </w:rPr>
        <w:t xml:space="preserve">22 </w:t>
      </w:r>
      <w:r w:rsidRPr="007D442F">
        <w:rPr>
          <w:rFonts w:asciiTheme="minorHAnsi" w:hAnsiTheme="minorHAnsi" w:cstheme="minorHAnsi"/>
          <w:u w:val="single"/>
        </w:rPr>
        <w:t>This form of governmental mass killing requires urgent attention</w:t>
      </w:r>
      <w:r w:rsidRPr="0014118B">
        <w:rPr>
          <w:rFonts w:asciiTheme="minorHAnsi" w:hAnsiTheme="minorHAnsi" w:cstheme="minorHAnsi"/>
          <w:u w:val="single"/>
        </w:rPr>
        <w:t xml:space="preserve">, not only </w:t>
      </w:r>
      <w:r w:rsidRPr="007D442F">
        <w:rPr>
          <w:rFonts w:asciiTheme="minorHAnsi" w:hAnsiTheme="minorHAnsi" w:cstheme="minorHAnsi"/>
          <w:u w:val="single"/>
        </w:rPr>
        <w:t>because of the sheer scale of the death tolls</w:t>
      </w:r>
      <w:r w:rsidRPr="0014118B">
        <w:rPr>
          <w:rFonts w:asciiTheme="minorHAnsi" w:hAnsiTheme="minorHAnsi" w:cstheme="minorHAnsi"/>
          <w:u w:val="single"/>
        </w:rPr>
        <w:t xml:space="preserve">, but also because it is directly related to armed violence in at least two ways. First, </w:t>
      </w:r>
      <w:r w:rsidRPr="00501248">
        <w:rPr>
          <w:rFonts w:asciiTheme="minorHAnsi" w:hAnsiTheme="minorHAnsi" w:cstheme="minorHAnsi"/>
          <w:highlight w:val="yellow"/>
          <w:u w:val="single"/>
        </w:rPr>
        <w:t>structural violence, by causing suffering and death as the result</w:t>
      </w:r>
      <w:r w:rsidRPr="0014118B">
        <w:rPr>
          <w:rFonts w:asciiTheme="minorHAnsi" w:hAnsiTheme="minorHAnsi" w:cstheme="minorHAnsi"/>
          <w:sz w:val="8"/>
        </w:rPr>
        <w:t xml:space="preserve"> Genocide and Modern War 119 </w:t>
      </w:r>
      <w:r w:rsidRPr="00501248">
        <w:rPr>
          <w:rFonts w:asciiTheme="minorHAnsi" w:hAnsiTheme="minorHAnsi" w:cstheme="minorHAnsi"/>
          <w:highlight w:val="yellow"/>
          <w:u w:val="single"/>
        </w:rPr>
        <w:t>of structured social inequality, creates conditions conducive to the outbreak of overt violence</w:t>
      </w:r>
      <w:r w:rsidRPr="0014118B">
        <w:rPr>
          <w:rFonts w:asciiTheme="minorHAnsi" w:hAnsiTheme="minorHAnsi" w:cstheme="minorHAnsi"/>
          <w:u w:val="single"/>
        </w:rPr>
        <w:t xml:space="preserve">, particularly in the form of revolution and civil war. </w:t>
      </w:r>
      <w:r w:rsidRPr="0014118B">
        <w:rPr>
          <w:rFonts w:asciiTheme="minorHAnsi" w:hAnsiTheme="minorHAnsi" w:cstheme="minorHAnsi"/>
          <w:sz w:val="8"/>
        </w:rPr>
        <w:t>Second, by diverting societal resources from programs to meet human needs and by destroying portions of the economic infrastructure, armed violence tends to aggravate the economic and social conditions that cause structural violence.</w:t>
      </w:r>
    </w:p>
    <w:p w:rsidR="00015E22" w:rsidRDefault="00015E22" w:rsidP="00015E22">
      <w:pPr>
        <w:pStyle w:val="Heading3"/>
      </w:pPr>
      <w:r>
        <w:lastRenderedPageBreak/>
        <w:t>Advocacy</w:t>
      </w:r>
    </w:p>
    <w:p w:rsidR="00015E22" w:rsidRPr="00D77164" w:rsidRDefault="00015E22" w:rsidP="00015E22">
      <w:pPr>
        <w:pStyle w:val="Heading4"/>
        <w:rPr>
          <w:i/>
        </w:rPr>
      </w:pPr>
      <w:r>
        <w:t>We defend that private appropriation is unjust- instead, o</w:t>
      </w:r>
      <w:r w:rsidRPr="00596CC4">
        <w:t xml:space="preserve">uter space ought to be recognized as a global commons as per the </w:t>
      </w:r>
      <w:proofErr w:type="spellStart"/>
      <w:r w:rsidRPr="00596CC4">
        <w:t>Goehring</w:t>
      </w:r>
      <w:proofErr w:type="spellEnd"/>
      <w:r w:rsidRPr="00596CC4">
        <w:t xml:space="preserve"> card. </w:t>
      </w:r>
    </w:p>
    <w:p w:rsidR="00015E22" w:rsidRPr="002401A3" w:rsidRDefault="00015E22" w:rsidP="00015E22">
      <w:proofErr w:type="spellStart"/>
      <w:r w:rsidRPr="002401A3">
        <w:rPr>
          <w:rStyle w:val="Style13ptBold"/>
        </w:rPr>
        <w:t>Goehring</w:t>
      </w:r>
      <w:proofErr w:type="spellEnd"/>
      <w:r w:rsidRPr="002401A3">
        <w:rPr>
          <w:rStyle w:val="Style13ptBold"/>
        </w:rPr>
        <w:t xml:space="preserve"> 6/3 - </w:t>
      </w:r>
      <w:r w:rsidRPr="002401A3">
        <w:t xml:space="preserve"> John S. </w:t>
      </w:r>
      <w:proofErr w:type="spellStart"/>
      <w:r w:rsidRPr="002401A3">
        <w:t>Goehring</w:t>
      </w:r>
      <w:proofErr w:type="spellEnd"/>
      <w:r w:rsidRPr="002401A3">
        <w:t xml:space="preserve"> [B.A., University of California, Berkeley; J.D., Tulane Law School; LL.M., McGill University, Institute of Air and Space Law) is a space and international law attorney for the Department of Defense and a judge advocate in the United States Air Force Reserve], “Why Isn’t Outer Space a Global Commons?” </w:t>
      </w:r>
      <w:r w:rsidRPr="002401A3">
        <w:rPr>
          <w:i/>
        </w:rPr>
        <w:t>Journal of National Security Law and Policy</w:t>
      </w:r>
      <w:r w:rsidRPr="002401A3">
        <w:t>. Vol. 11:573. (June 3, 2021).&lt;https://jnslp.com/wp-content/uploads/2021/09/Why_Isnt_Outer_Space_a_Global_Commons_2.pdf&gt; AT</w:t>
      </w:r>
    </w:p>
    <w:p w:rsidR="00015E22" w:rsidRPr="002401A3" w:rsidRDefault="00015E22" w:rsidP="00015E22">
      <w:pPr>
        <w:ind w:left="720"/>
        <w:rPr>
          <w:sz w:val="12"/>
        </w:rPr>
      </w:pPr>
      <w:r w:rsidRPr="002401A3">
        <w:rPr>
          <w:sz w:val="12"/>
          <w:szCs w:val="12"/>
        </w:rPr>
        <w:t xml:space="preserve">B. Global Commons as a Constraining Concept </w:t>
      </w:r>
      <w:r w:rsidRPr="002401A3">
        <w:rPr>
          <w:sz w:val="12"/>
        </w:rPr>
        <w:t xml:space="preserve">In an economic context, as opposed to a military or geopolitical context, “global commons” is typically used to convey a constraining concept. </w:t>
      </w:r>
      <w:r w:rsidRPr="002401A3">
        <w:rPr>
          <w:rStyle w:val="StyleUnderline"/>
          <w:highlight w:val="yellow"/>
        </w:rPr>
        <w:t>The concept of a “commons”</w:t>
      </w:r>
      <w:r w:rsidRPr="002401A3">
        <w:rPr>
          <w:sz w:val="12"/>
        </w:rPr>
        <w:t xml:space="preserve"> may be thought of as constraining because it </w:t>
      </w:r>
      <w:r w:rsidRPr="002401A3">
        <w:rPr>
          <w:rStyle w:val="StyleUnderline"/>
          <w:highlight w:val="yellow"/>
        </w:rPr>
        <w:t>is</w:t>
      </w:r>
      <w:r w:rsidRPr="002401A3">
        <w:rPr>
          <w:sz w:val="12"/>
        </w:rPr>
        <w:t xml:space="preserve"> often </w:t>
      </w:r>
      <w:r w:rsidRPr="002401A3">
        <w:rPr>
          <w:rStyle w:val="StyleUnderline"/>
          <w:highlight w:val="yellow"/>
        </w:rPr>
        <w:t>associated with</w:t>
      </w:r>
      <w:r w:rsidRPr="002401A3">
        <w:rPr>
          <w:sz w:val="12"/>
        </w:rPr>
        <w:t xml:space="preserve"> notions of </w:t>
      </w:r>
      <w:r w:rsidRPr="002401A3">
        <w:rPr>
          <w:rStyle w:val="StyleUnderline"/>
          <w:highlight w:val="yellow"/>
        </w:rPr>
        <w:t>shared ownership, public governance</w:t>
      </w:r>
      <w:r w:rsidRPr="002401A3">
        <w:rPr>
          <w:sz w:val="12"/>
        </w:rPr>
        <w:t xml:space="preserve">, or limitations on use. Whether these constraints are viewed positively or negatively is a subjective assessment. </w:t>
      </w:r>
      <w:r w:rsidRPr="002401A3">
        <w:rPr>
          <w:sz w:val="12"/>
          <w:szCs w:val="12"/>
        </w:rPr>
        <w:t xml:space="preserve">The constraining concept is more complicated than the enabling concept because it can reflect two distinct meanings. This is likely a function of its history. “The ‘commons,’ of course, has a long historical and intellectual lineage ranging from the enclosure movement in England, to Garret Hardin’s famous Tragedy of the Commons parable, to Elinor </w:t>
      </w:r>
      <w:proofErr w:type="spellStart"/>
      <w:r w:rsidRPr="002401A3">
        <w:rPr>
          <w:sz w:val="12"/>
          <w:szCs w:val="12"/>
        </w:rPr>
        <w:t>Ostrom’s</w:t>
      </w:r>
      <w:proofErr w:type="spellEnd"/>
      <w:r w:rsidRPr="002401A3">
        <w:rPr>
          <w:sz w:val="12"/>
          <w:szCs w:val="12"/>
        </w:rPr>
        <w:t xml:space="preserve"> Nobel-prize winning work on governing common pool resources,” observe Professors Foster and Iaione.30 Applying rational-choice theory, Hardin postulated that individual actors “automatically tend to over-exploit and plunder common-pool resources that are freely available to everyone.”31 The only possible solution to this dilemma, according to Hardin, was “the enclosure of resources through private property, or, failing that, public regulation.”32 </w:t>
      </w:r>
      <w:proofErr w:type="spellStart"/>
      <w:r w:rsidRPr="002401A3">
        <w:rPr>
          <w:sz w:val="12"/>
          <w:szCs w:val="12"/>
        </w:rPr>
        <w:t>Ostrom’s</w:t>
      </w:r>
      <w:proofErr w:type="spellEnd"/>
      <w:r w:rsidRPr="002401A3">
        <w:rPr>
          <w:sz w:val="12"/>
          <w:szCs w:val="12"/>
        </w:rPr>
        <w:t xml:space="preserve"> work later “turned [Hardin’s] conventional wisdom upside down: complex socio-ecological systems (in which goods are extractable and beneficiaries are hard to exclude) can prove to be sustainable resource domains granted that its stakeholders adopt a polycentric and self-regulated mode of governance.”33 As this brief summary suggests, one meaning of “commons” is simply to describe a category of goods.34 </w:t>
      </w:r>
      <w:proofErr w:type="gramStart"/>
      <w:r w:rsidRPr="002401A3">
        <w:rPr>
          <w:sz w:val="12"/>
          <w:szCs w:val="12"/>
        </w:rPr>
        <w:t>This</w:t>
      </w:r>
      <w:proofErr w:type="gramEnd"/>
      <w:r w:rsidRPr="002401A3">
        <w:rPr>
          <w:sz w:val="12"/>
          <w:szCs w:val="12"/>
        </w:rPr>
        <w:t xml:space="preserve"> usage was typical prior to </w:t>
      </w:r>
      <w:proofErr w:type="spellStart"/>
      <w:r w:rsidRPr="002401A3">
        <w:rPr>
          <w:sz w:val="12"/>
          <w:szCs w:val="12"/>
        </w:rPr>
        <w:t>Ostrom’s</w:t>
      </w:r>
      <w:proofErr w:type="spellEnd"/>
      <w:r w:rsidRPr="002401A3">
        <w:rPr>
          <w:sz w:val="12"/>
          <w:szCs w:val="12"/>
        </w:rPr>
        <w:t xml:space="preserve"> influence.35 In this meaning, a common is a resource to which access is shared, such as an open hunting ground. Some common resources may offer more than one type of benefit. For example, a hunting ground may offer open space for recreation, game to hunt, and trees for building. Some common resources may be </w:t>
      </w:r>
      <w:proofErr w:type="spellStart"/>
      <w:r w:rsidRPr="002401A3">
        <w:rPr>
          <w:sz w:val="12"/>
          <w:szCs w:val="12"/>
        </w:rPr>
        <w:t>subtractable</w:t>
      </w:r>
      <w:proofErr w:type="spellEnd"/>
      <w:r w:rsidRPr="002401A3">
        <w:rPr>
          <w:sz w:val="12"/>
          <w:szCs w:val="12"/>
        </w:rPr>
        <w:t xml:space="preserve">, meaning that use of the resource subtracts from the ability of others to use the resource, while others remain plentiful. Describing a resource in this manner, as a common resource, does not necessarily imply any particular property regime or use limitations.36 </w:t>
      </w:r>
      <w:proofErr w:type="gramStart"/>
      <w:r w:rsidRPr="002401A3">
        <w:rPr>
          <w:sz w:val="12"/>
          <w:szCs w:val="12"/>
        </w:rPr>
        <w:t>A</w:t>
      </w:r>
      <w:proofErr w:type="gramEnd"/>
      <w:r w:rsidRPr="002401A3">
        <w:rPr>
          <w:sz w:val="12"/>
          <w:szCs w:val="12"/>
        </w:rPr>
        <w:t xml:space="preserve"> common hunting ground, for instance, may be publicly owned or privately owned. </w:t>
      </w:r>
      <w:proofErr w:type="spellStart"/>
      <w:r w:rsidRPr="002401A3">
        <w:rPr>
          <w:sz w:val="12"/>
          <w:szCs w:val="12"/>
        </w:rPr>
        <w:t>Ostrom</w:t>
      </w:r>
      <w:proofErr w:type="spellEnd"/>
      <w:r w:rsidRPr="002401A3">
        <w:rPr>
          <w:sz w:val="12"/>
          <w:szCs w:val="12"/>
        </w:rPr>
        <w:t xml:space="preserve"> helped popularize the term “common pool resource” to describe this general category of resources.37 </w:t>
      </w:r>
      <w:r w:rsidRPr="002401A3">
        <w:rPr>
          <w:sz w:val="12"/>
        </w:rPr>
        <w:t xml:space="preserve">As Dr. </w:t>
      </w:r>
      <w:proofErr w:type="spellStart"/>
      <w:r w:rsidRPr="002401A3">
        <w:rPr>
          <w:sz w:val="12"/>
        </w:rPr>
        <w:t>Tepper</w:t>
      </w:r>
      <w:proofErr w:type="spellEnd"/>
      <w:r w:rsidRPr="002401A3">
        <w:rPr>
          <w:sz w:val="12"/>
        </w:rPr>
        <w:t xml:space="preserve"> argues, “[</w:t>
      </w:r>
      <w:proofErr w:type="spellStart"/>
      <w:r w:rsidRPr="002401A3">
        <w:rPr>
          <w:sz w:val="12"/>
        </w:rPr>
        <w:t>i</w:t>
      </w:r>
      <w:proofErr w:type="spellEnd"/>
      <w:r w:rsidRPr="002401A3">
        <w:rPr>
          <w:sz w:val="12"/>
        </w:rPr>
        <w:t xml:space="preserve">]t is crucial to differentiate between resources and the legal regime that governs them.”38 This is because the term “global commons” – or simply “commons” – can also be used in an economic sense to refer to a form of collective ownership and governance rather than to the economic goods themselves.39 As Professors </w:t>
      </w:r>
      <w:proofErr w:type="spellStart"/>
      <w:r w:rsidRPr="002401A3">
        <w:rPr>
          <w:sz w:val="12"/>
        </w:rPr>
        <w:t>Cogolati</w:t>
      </w:r>
      <w:proofErr w:type="spellEnd"/>
      <w:r w:rsidRPr="002401A3">
        <w:rPr>
          <w:sz w:val="12"/>
        </w:rPr>
        <w:t xml:space="preserve"> and </w:t>
      </w:r>
      <w:proofErr w:type="spellStart"/>
      <w:r w:rsidRPr="002401A3">
        <w:rPr>
          <w:sz w:val="12"/>
        </w:rPr>
        <w:t>Woulters</w:t>
      </w:r>
      <w:proofErr w:type="spellEnd"/>
      <w:r w:rsidRPr="002401A3">
        <w:rPr>
          <w:sz w:val="12"/>
        </w:rPr>
        <w:t xml:space="preserve"> observe, “[u]</w:t>
      </w:r>
      <w:proofErr w:type="spellStart"/>
      <w:r w:rsidRPr="002401A3">
        <w:rPr>
          <w:sz w:val="12"/>
        </w:rPr>
        <w:t>nder</w:t>
      </w:r>
      <w:proofErr w:type="spellEnd"/>
      <w:r w:rsidRPr="002401A3">
        <w:rPr>
          <w:sz w:val="12"/>
        </w:rPr>
        <w:t xml:space="preserve"> </w:t>
      </w:r>
      <w:proofErr w:type="spellStart"/>
      <w:r w:rsidRPr="002401A3">
        <w:rPr>
          <w:sz w:val="12"/>
        </w:rPr>
        <w:t>Ostrom’s</w:t>
      </w:r>
      <w:proofErr w:type="spellEnd"/>
      <w:r w:rsidRPr="002401A3">
        <w:rPr>
          <w:sz w:val="12"/>
        </w:rPr>
        <w:t xml:space="preserve"> influence, the commons have become more closely connected with the collective self-governance and participatory mechanisms they imply, than with the strict category of (rivalrous and non-excludable) economic goods they used to refer to.”40 This may account for the notion held by some that “the commons is less a description of the resource and its characteristics and more of a normative claim to the resource” (emphasis original).41 Used in this way, a commons is a category of property rights based on collective ownership.42 Put simply, </w:t>
      </w:r>
      <w:r w:rsidRPr="002401A3">
        <w:rPr>
          <w:rStyle w:val="StyleUnderline"/>
          <w:highlight w:val="yellow"/>
        </w:rPr>
        <w:t>“commons” is</w:t>
      </w:r>
      <w:r w:rsidRPr="002401A3">
        <w:rPr>
          <w:sz w:val="12"/>
        </w:rPr>
        <w:t xml:space="preserve"> sometimes </w:t>
      </w:r>
      <w:r w:rsidRPr="002401A3">
        <w:rPr>
          <w:rStyle w:val="StyleUnderline"/>
          <w:highlight w:val="yellow"/>
        </w:rPr>
        <w:t>used to refer to common property, meaning a resource with more than one owner, and which therefore should be governed collectively.</w:t>
      </w:r>
      <w:r w:rsidRPr="002401A3">
        <w:rPr>
          <w:sz w:val="12"/>
        </w:rPr>
        <w:t xml:space="preserve"> This notion of a commons is sometimes associated with the common heritage of mankind concept, particularly in the context of outer space. As expressed in Article 11(3) of the 1979 Moon Agreement, </w:t>
      </w:r>
      <w:r w:rsidRPr="002401A3">
        <w:rPr>
          <w:rStyle w:val="StyleUnderline"/>
          <w:highlight w:val="yellow"/>
        </w:rPr>
        <w:t>the common heritage of mankind concept creates a new type of territorial status in which the moon and celestial bodies “are not only in themselves not subject to national appropriation in a territorial sense, but the fruits and resources of which are also deemed to be the property of mankind at large,”</w:t>
      </w:r>
      <w:r w:rsidRPr="002401A3">
        <w:rPr>
          <w:sz w:val="12"/>
        </w:rPr>
        <w:t xml:space="preserve"> according to Professor Cheng.43 This principle, as characterized by Professor </w:t>
      </w:r>
      <w:proofErr w:type="spellStart"/>
      <w:r w:rsidRPr="002401A3">
        <w:rPr>
          <w:sz w:val="12"/>
        </w:rPr>
        <w:t>Christol</w:t>
      </w:r>
      <w:proofErr w:type="spellEnd"/>
      <w:r w:rsidRPr="002401A3">
        <w:rPr>
          <w:sz w:val="12"/>
        </w:rPr>
        <w:t xml:space="preserve">, not only “protects the proposition what [sic] </w:t>
      </w:r>
      <w:r w:rsidRPr="008D56B1">
        <w:rPr>
          <w:rStyle w:val="StyleUnderline"/>
        </w:rPr>
        <w:t>given areas and their resources are open to inclusive use and that there may not be exclusive use</w:t>
      </w:r>
      <w:r w:rsidRPr="008D56B1">
        <w:rPr>
          <w:sz w:val="12"/>
        </w:rPr>
        <w:t xml:space="preserve">,” but also “goes farther: it asserts that </w:t>
      </w:r>
      <w:r w:rsidRPr="008D56B1">
        <w:rPr>
          <w:rStyle w:val="StyleUnderline"/>
        </w:rPr>
        <w:t>there must be a sharing of the benefits and of the values derived from the indicated commons.</w:t>
      </w:r>
      <w:r w:rsidRPr="008D56B1">
        <w:rPr>
          <w:sz w:val="12"/>
        </w:rPr>
        <w:t xml:space="preserve">”44 In other words, </w:t>
      </w:r>
      <w:r w:rsidRPr="008D56B1">
        <w:rPr>
          <w:rStyle w:val="StyleUnderline"/>
        </w:rPr>
        <w:t>status as the common heritage of mankind does not permit full private property rights in space resources.</w:t>
      </w:r>
      <w:r w:rsidRPr="008D56B1">
        <w:rPr>
          <w:sz w:val="12"/>
        </w:rPr>
        <w:t xml:space="preserve"> </w:t>
      </w:r>
      <w:r w:rsidRPr="008D56B1">
        <w:rPr>
          <w:sz w:val="12"/>
          <w:szCs w:val="12"/>
        </w:rPr>
        <w:t>It</w:t>
      </w:r>
      <w:r w:rsidRPr="002401A3">
        <w:rPr>
          <w:sz w:val="12"/>
          <w:szCs w:val="12"/>
        </w:rPr>
        <w:t xml:space="preserve"> should be noted that the concept of the common heritage of mankind is not limited to the outer space domain. In 1970, the United Nations (UN) General Assembly passed a non-binding resolution declaring “[t]he sea-bed and ocean floor, and the subsoil thereof, beyond the limits of national jurisdiction (hereinafter referred to as the area), as well as the resources of the area, are the common heritage of mankind.”45 Years later – after the completion of the Moon Agreement – this principle was codified in Article 136 of the 1982 UN Convention on the Law of the Sea (UNCLOS).46 Importantly, while the area is the common heritage of mankind according to the Convention, the high seas above the area remains free.47 Hence, some may refer to the high seas as a global commons (in the enabling sense), while others may refer to the deep sea bed as a global commons (in the constraining sense) – a clear example of why the term is fraught with misunderstanding. While the concept of common heritage of the seabed and of the Moon and other celestial bodies are linked, the Moon Agreement declares that the content of the common heritage of mankind concept as it applies to States Parties “finds its expression in the provisions of this Agreement” and nowhere else.48 In general, the concept “lacks a precise definition” but “basically wishes to convey the idea that management, exploitation and distribution of the natural resources of the area in question are matters to be decided upon by the international community and are not to be left to the initiative and discretion of individual States and their nationals.”49 The United States has not signed the Moon Agreement and rejects the notion that outer space resources are the common heritage of mankind, a position clearly reiterated in Executive Order 13914.50 The last of the five international space treaties to have been negotiated in the United Nations Committee on the Peaceful Uses of Outer Space (COPUOS), the Moon Agreement is regarded as a failed treaty with only 18 nations having signed on, none of which is China, Russia, or the United States, the three most prominent space-faring States.51 VISITED STATUS OF INTERNATIONAL AGREEMENTS RELATING TO ACTIVITIES IN OUTER SPACE, UNITED NATIONS OFFICE FOR OUTER SPACE AFFAIRS, https://perma.cc/8VA5-4UW8 (last July 11, 2020). The 1967 Outer Space Treaty, by contrast, has over 100 States Parties.52 </w:t>
      </w:r>
      <w:r w:rsidRPr="002401A3">
        <w:rPr>
          <w:sz w:val="12"/>
        </w:rPr>
        <w:t>Context is essential for discerning the distinction between the constraining concept and the enabling concept. By themselves, “global commons” or “commons” do not necessarily convey one concept or the other</w:t>
      </w:r>
      <w:r w:rsidRPr="002401A3">
        <w:rPr>
          <w:rStyle w:val="StyleUnderline"/>
          <w:highlight w:val="yellow"/>
        </w:rPr>
        <w:t>. Describing a resource as a “global commons” in an economic context implies a focus on an open access resource and the consumption of that resource</w:t>
      </w:r>
      <w:r w:rsidRPr="002401A3">
        <w:rPr>
          <w:sz w:val="12"/>
        </w:rPr>
        <w:t xml:space="preserve">; it suggests a resource allocation problem in need of a solution and inevitably invites questions about ownership. In contrast, referring to a global commons in a military or geopolitical context implies a focus on the use of an open access domain and, when used accurately, the lack of ownership is a settled question. Indeed, the distinction between a focus on a thing (res) itself and a focus on the right to use and explore a domain is among the reasons the term “res </w:t>
      </w:r>
      <w:proofErr w:type="spellStart"/>
      <w:r w:rsidRPr="002401A3">
        <w:rPr>
          <w:sz w:val="12"/>
        </w:rPr>
        <w:t>communis</w:t>
      </w:r>
      <w:proofErr w:type="spellEnd"/>
      <w:r w:rsidRPr="002401A3">
        <w:rPr>
          <w:sz w:val="12"/>
        </w:rPr>
        <w:t>” is not interchangeable with “global commons” when used in a military or geopolitical sense.53</w:t>
      </w:r>
    </w:p>
    <w:p w:rsidR="00015E22" w:rsidRPr="002401A3" w:rsidRDefault="00015E22" w:rsidP="00015E22">
      <w:pPr>
        <w:pStyle w:val="Heading4"/>
        <w:rPr>
          <w:rFonts w:cs="Calibri"/>
        </w:rPr>
      </w:pPr>
      <w:r w:rsidRPr="002401A3">
        <w:rPr>
          <w:rFonts w:cs="Calibri"/>
        </w:rPr>
        <w:t>Treating space as a commons solves orbital debris. States already agree to a limited regime of this type.</w:t>
      </w:r>
    </w:p>
    <w:p w:rsidR="00015E22" w:rsidRPr="002401A3" w:rsidRDefault="00015E22" w:rsidP="00015E22">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8" w:history="1">
        <w:r w:rsidRPr="002401A3">
          <w:rPr>
            <w:rStyle w:val="Hyperlink"/>
          </w:rPr>
          <w:t>https://carnegieendowment.org/2021/03/09/space-is-great-commons.-it-s-time-to-treat-it-as-such-pub-84018</w:t>
        </w:r>
      </w:hyperlink>
      <w:r w:rsidRPr="002401A3">
        <w:t>&gt; AT</w:t>
      </w:r>
    </w:p>
    <w:p w:rsidR="00015E22" w:rsidRPr="002401A3" w:rsidRDefault="00015E22" w:rsidP="00015E22">
      <w:pPr>
        <w:ind w:left="720"/>
        <w:rPr>
          <w:sz w:val="12"/>
        </w:rPr>
      </w:pPr>
      <w:r w:rsidRPr="002401A3">
        <w:rPr>
          <w:sz w:val="12"/>
        </w:rPr>
        <w:t xml:space="preserve">The </w:t>
      </w:r>
      <w:r w:rsidRPr="002401A3">
        <w:rPr>
          <w:rStyle w:val="StyleUnderline"/>
          <w:highlight w:val="yellow"/>
        </w:rPr>
        <w:t>failure to manage</w:t>
      </w:r>
      <w:r w:rsidRPr="002401A3">
        <w:rPr>
          <w:sz w:val="12"/>
        </w:rPr>
        <w:t xml:space="preserve"> Earth </w:t>
      </w:r>
      <w:r w:rsidRPr="002401A3">
        <w:rPr>
          <w:rStyle w:val="StyleUnderline"/>
          <w:highlight w:val="yellow"/>
        </w:rPr>
        <w:t>orbits as a commons undermines safety and predictability, exposing</w:t>
      </w:r>
      <w:r w:rsidRPr="002401A3">
        <w:rPr>
          <w:sz w:val="12"/>
        </w:rPr>
        <w:t xml:space="preserve"> space </w:t>
      </w:r>
      <w:r w:rsidRPr="002401A3">
        <w:rPr>
          <w:rStyle w:val="StyleUnderline"/>
          <w:highlight w:val="yellow"/>
        </w:rPr>
        <w:t>operators to</w:t>
      </w:r>
      <w:r w:rsidRPr="002401A3">
        <w:rPr>
          <w:sz w:val="12"/>
        </w:rPr>
        <w:t xml:space="preserve"> growing risks such as </w:t>
      </w:r>
      <w:r w:rsidRPr="002401A3">
        <w:rPr>
          <w:rStyle w:val="StyleUnderline"/>
          <w:highlight w:val="yellow"/>
        </w:rPr>
        <w:t>collisions with other satellites and debris.</w:t>
      </w:r>
      <w:r w:rsidRPr="002401A3">
        <w:rPr>
          <w:sz w:val="12"/>
        </w:rPr>
        <w:t xml:space="preserve"> The long-standing debris problem has been building for decades and demands an international solution.¶ Competing </w:t>
      </w:r>
      <w:r w:rsidRPr="002401A3">
        <w:rPr>
          <w:rStyle w:val="StyleUnderline"/>
          <w:highlight w:val="yellow"/>
        </w:rPr>
        <w:t xml:space="preserve">states need to </w:t>
      </w:r>
      <w:r w:rsidRPr="002401A3">
        <w:rPr>
          <w:rStyle w:val="StyleUnderline"/>
          <w:highlight w:val="yellow"/>
        </w:rPr>
        <w:lastRenderedPageBreak/>
        <w:t>coalesce behind a commons-based understanding of</w:t>
      </w:r>
      <w:r w:rsidRPr="002401A3">
        <w:rPr>
          <w:sz w:val="12"/>
        </w:rPr>
        <w:t xml:space="preserve"> Earth </w:t>
      </w:r>
      <w:r w:rsidRPr="002401A3">
        <w:rPr>
          <w:rStyle w:val="StyleUnderline"/>
          <w:highlight w:val="yellow"/>
        </w:rPr>
        <w:t>orbits to set the table for a governance system to organize space traffic and address rampant debris.</w:t>
      </w:r>
      <w:r w:rsidRPr="002401A3">
        <w:rPr>
          <w:sz w:val="12"/>
        </w:rPr>
        <w:t xml:space="preserve"> New leadership in the United States can spur progress on space governance by affirming that Earth orbits are a great commons. So far, President Joe Biden and his administration have focused on major space projects, but </w:t>
      </w:r>
      <w:r w:rsidRPr="002401A3">
        <w:rPr>
          <w:rStyle w:val="StyleUnderline"/>
          <w:highlight w:val="yellow"/>
        </w:rPr>
        <w:t>a</w:t>
      </w:r>
      <w:r w:rsidRPr="002401A3">
        <w:rPr>
          <w:sz w:val="12"/>
        </w:rPr>
        <w:t xml:space="preserve"> relatively simple </w:t>
      </w:r>
      <w:r w:rsidRPr="002401A3">
        <w:rPr>
          <w:rStyle w:val="StyleUnderline"/>
          <w:highlight w:val="yellow"/>
        </w:rPr>
        <w:t>policy</w:t>
      </w:r>
      <w:r w:rsidRPr="002401A3">
        <w:rPr>
          <w:sz w:val="12"/>
        </w:rPr>
        <w:t xml:space="preserve"> declaration </w:t>
      </w:r>
      <w:r w:rsidRPr="002401A3">
        <w:rPr>
          <w:rStyle w:val="StyleUnderline"/>
          <w:highlight w:val="yellow"/>
        </w:rPr>
        <w:t>that frames</w:t>
      </w:r>
      <w:r w:rsidRPr="002401A3">
        <w:rPr>
          <w:rStyle w:val="StyleUnderline"/>
        </w:rPr>
        <w:t xml:space="preserve"> </w:t>
      </w:r>
      <w:r w:rsidRPr="002401A3">
        <w:rPr>
          <w:sz w:val="12"/>
        </w:rPr>
        <w:t xml:space="preserve">Earth </w:t>
      </w:r>
      <w:r w:rsidRPr="002401A3">
        <w:rPr>
          <w:rStyle w:val="StyleUnderline"/>
          <w:highlight w:val="yellow"/>
        </w:rPr>
        <w:t>orbits as a</w:t>
      </w:r>
      <w:r w:rsidRPr="002401A3">
        <w:rPr>
          <w:sz w:val="12"/>
        </w:rPr>
        <w:t xml:space="preserve"> great </w:t>
      </w:r>
      <w:r w:rsidRPr="002401A3">
        <w:rPr>
          <w:rStyle w:val="StyleUnderline"/>
          <w:highlight w:val="yellow"/>
        </w:rPr>
        <w:t>commons can support efforts to negotiate space governance models for</w:t>
      </w:r>
      <w:r w:rsidRPr="002401A3">
        <w:rPr>
          <w:sz w:val="12"/>
        </w:rPr>
        <w:t xml:space="preserve"> issues like </w:t>
      </w:r>
      <w:r w:rsidRPr="002401A3">
        <w:rPr>
          <w:rStyle w:val="StyleUnderline"/>
          <w:highlight w:val="yellow"/>
        </w:rPr>
        <w:t>debris mitigation and remediation.</w:t>
      </w:r>
      <w:r w:rsidRPr="002401A3">
        <w:rPr>
          <w:sz w:val="12"/>
        </w:rPr>
        <w:t xml:space="preserve"> The Biden administration can set the stage to pursue broad space policy goals by establishing a consensus among states, particularly those with the most invested in Earth orbits, that space is a great commons.¶ </w:t>
      </w:r>
      <w:r w:rsidRPr="002401A3">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w:t>
      </w:r>
      <w:proofErr w:type="gramStart"/>
      <w:r w:rsidRPr="002401A3">
        <w:rPr>
          <w:sz w:val="12"/>
          <w:szCs w:val="12"/>
        </w:rPr>
        <w:t>Beyond</w:t>
      </w:r>
      <w:proofErr w:type="gramEnd"/>
      <w:r w:rsidRPr="002401A3">
        <w:rPr>
          <w:sz w:val="12"/>
          <w:szCs w:val="12"/>
        </w:rPr>
        <w:t xml:space="preserve">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 </w:t>
      </w:r>
      <w:proofErr w:type="gramStart"/>
      <w:r w:rsidRPr="002401A3">
        <w:rPr>
          <w:rStyle w:val="StyleUnderline"/>
          <w:highlight w:val="yellow"/>
        </w:rPr>
        <w:t>Without</w:t>
      </w:r>
      <w:proofErr w:type="gramEnd"/>
      <w:r w:rsidRPr="002401A3">
        <w:rPr>
          <w:rStyle w:val="StyleUnderline"/>
          <w:highlight w:val="yellow"/>
        </w:rPr>
        <w:t xml:space="preserve"> new governance</w:t>
      </w:r>
      <w:r w:rsidRPr="002401A3">
        <w:rPr>
          <w:sz w:val="12"/>
        </w:rPr>
        <w:t xml:space="preserve"> agreements, problems related to </w:t>
      </w:r>
      <w:r w:rsidRPr="002401A3">
        <w:rPr>
          <w:rStyle w:val="StyleUnderline"/>
          <w:highlight w:val="yellow"/>
        </w:rPr>
        <w:t>debris, heavy orbital traffic, and harmful interference will only intensify.</w:t>
      </w:r>
      <w:r w:rsidRPr="002401A3">
        <w:rPr>
          <w:sz w:val="12"/>
        </w:rPr>
        <w:t xml:space="preserve"> Debris in higher orbits can persist for a century or more. </w:t>
      </w:r>
      <w:r w:rsidRPr="002401A3">
        <w:rPr>
          <w:rStyle w:val="StyleUnderline"/>
          <w:highlight w:val="yellow"/>
        </w:rPr>
        <w:t>The costs of adapting to</w:t>
      </w:r>
      <w:r w:rsidRPr="002401A3">
        <w:rPr>
          <w:sz w:val="12"/>
        </w:rPr>
        <w:t xml:space="preserve"> increasingly </w:t>
      </w:r>
      <w:r w:rsidRPr="002401A3">
        <w:rPr>
          <w:rStyle w:val="StyleUnderline"/>
          <w:highlight w:val="yellow"/>
        </w:rPr>
        <w:t>polluted orbits would be immense, and the opportunity costs would be even higher</w:t>
      </w:r>
      <w:r w:rsidRPr="002401A3">
        <w:rPr>
          <w:sz w:val="12"/>
        </w:rPr>
        <w:t xml:space="preserve">. For instance, all else being equal, hardening satellites against collisions increases their mass and volume, in turn raising launch costs per satellite. These costs, rooted in a failure to govern space as a commons, will be </w:t>
      </w:r>
      <w:r w:rsidRPr="008D56B1">
        <w:rPr>
          <w:rStyle w:val="StyleUnderline"/>
        </w:rPr>
        <w:t>borne by all space actors, including emerging states and commercial entities.</w:t>
      </w:r>
      <w:r w:rsidRPr="008D56B1">
        <w:rPr>
          <w:sz w:val="12"/>
        </w:rPr>
        <w:t xml:space="preserve">¶ EXISTING FORMS OF SPACE GOVERNANCE¶ A well-designed governance system, founded on a widespread understanding of Earth orbits as a great commons, could temper these risks. Currently, space is not wholly unregulated, but </w:t>
      </w:r>
      <w:r w:rsidRPr="008D56B1">
        <w:rPr>
          <w:rStyle w:val="StyleUnderline"/>
        </w:rPr>
        <w:t>existing regulations are limited</w:t>
      </w:r>
      <w:r w:rsidRPr="008D56B1">
        <w:rPr>
          <w:sz w:val="12"/>
        </w:rPr>
        <w:t xml:space="preserve"> both </w:t>
      </w:r>
      <w:r w:rsidRPr="008D56B1">
        <w:rPr>
          <w:rStyle w:val="StyleUnderline"/>
        </w:rPr>
        <w:t>in scope and implementation.</w:t>
      </w:r>
      <w:r w:rsidRPr="008D56B1">
        <w:rPr>
          <w:sz w:val="12"/>
        </w:rPr>
        <w:t xml:space="preserve"> Many </w:t>
      </w:r>
      <w:r w:rsidRPr="008D56B1">
        <w:rPr>
          <w:rStyle w:val="StyleUnderline"/>
        </w:rPr>
        <w:t>operators pledge to follow national regulations and international guidelines, but decentralized accountability mechanisms limit enforcement.</w:t>
      </w:r>
      <w:r w:rsidRPr="008D56B1">
        <w:rPr>
          <w:sz w:val="12"/>
        </w:rPr>
        <w:t xml:space="preserve"> These </w:t>
      </w:r>
      <w:r w:rsidRPr="008D56B1">
        <w:rPr>
          <w:rStyle w:val="StyleUnderline"/>
        </w:rPr>
        <w:t>guidelines</w:t>
      </w:r>
      <w:r w:rsidRPr="008D56B1">
        <w:rPr>
          <w:sz w:val="12"/>
        </w:rPr>
        <w:t xml:space="preserve"> also </w:t>
      </w:r>
      <w:r w:rsidRPr="008D56B1">
        <w:rPr>
          <w:rStyle w:val="StyleUnderline"/>
        </w:rPr>
        <w:t xml:space="preserve">do not cover the full range of </w:t>
      </w:r>
      <w:r w:rsidRPr="008D56B1">
        <w:rPr>
          <w:sz w:val="12"/>
        </w:rPr>
        <w:t>potentially</w:t>
      </w:r>
      <w:r w:rsidRPr="008D56B1">
        <w:rPr>
          <w:rStyle w:val="StyleUnderline"/>
        </w:rPr>
        <w:t xml:space="preserve"> risky behaviors in space.</w:t>
      </w:r>
      <w:r w:rsidRPr="008D56B1">
        <w:rPr>
          <w:sz w:val="12"/>
        </w:rPr>
        <w:t xml:space="preserve"> For example, while some space operators can maneuver satellites to avoid collisions, there are no compulsory rules or standards on who has the right of way.¶ </w:t>
      </w:r>
      <w:proofErr w:type="gramStart"/>
      <w:r w:rsidRPr="008D56B1">
        <w:rPr>
          <w:sz w:val="12"/>
        </w:rPr>
        <w:t>At</w:t>
      </w:r>
      <w:proofErr w:type="gramEnd"/>
      <w:r w:rsidRPr="008D56B1">
        <w:rPr>
          <w:sz w:val="12"/>
        </w:rPr>
        <w:t xml:space="preserve">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w:t>
      </w:r>
      <w:proofErr w:type="spellStart"/>
      <w:r w:rsidRPr="008D56B1">
        <w:rPr>
          <w:sz w:val="12"/>
        </w:rPr>
        <w:t>disincentivize</w:t>
      </w:r>
      <w:proofErr w:type="spellEnd"/>
      <w:r w:rsidRPr="008D56B1">
        <w:rPr>
          <w:sz w:val="12"/>
        </w:rPr>
        <w:t xml:space="preserve"> debris creation in orbit. Other rules of behavior in Earth orbits have been more successful in reducing harmful interference between satellite operations, but even these efforts are limited in scope.¶ </w:t>
      </w:r>
      <w:r w:rsidRPr="008D56B1">
        <w:rPr>
          <w:rStyle w:val="StyleUnderline"/>
        </w:rPr>
        <w:t>States have acceded to supranational regulations of the most limited</w:t>
      </w:r>
      <w:r w:rsidRPr="008D56B1">
        <w:rPr>
          <w:sz w:val="12"/>
        </w:rPr>
        <w:t xml:space="preserve"> (and thus most valuable) Earth </w:t>
      </w:r>
      <w:r w:rsidRPr="008D56B1">
        <w:rPr>
          <w:rStyle w:val="StyleUnderline"/>
        </w:rPr>
        <w:t>orbits.</w:t>
      </w:r>
      <w:r w:rsidRPr="008D56B1">
        <w:rPr>
          <w:sz w:val="12"/>
        </w:rPr>
        <w:t xml:space="preserve"> </w:t>
      </w:r>
      <w:r w:rsidRPr="008D56B1">
        <w:rPr>
          <w:rStyle w:val="StyleUnderline"/>
        </w:rPr>
        <w:t>The</w:t>
      </w:r>
      <w:r w:rsidRPr="008D56B1">
        <w:rPr>
          <w:sz w:val="12"/>
        </w:rPr>
        <w:t xml:space="preserve"> International Telecommunication Union (</w:t>
      </w:r>
      <w:r w:rsidRPr="008D56B1">
        <w:rPr>
          <w:rStyle w:val="StyleUnderline"/>
        </w:rPr>
        <w:t>ITU</w:t>
      </w:r>
      <w:r w:rsidRPr="008D56B1">
        <w:rPr>
          <w:sz w:val="12"/>
        </w:rPr>
        <w:t xml:space="preserve">) </w:t>
      </w:r>
      <w:r w:rsidRPr="008D56B1">
        <w:rPr>
          <w:rStyle w:val="StyleUnderline"/>
        </w:rPr>
        <w:t>coordinates</w:t>
      </w:r>
      <w:r w:rsidRPr="008D56B1">
        <w:rPr>
          <w:sz w:val="12"/>
        </w:rPr>
        <w:t xml:space="preserve">, but does not authorize, </w:t>
      </w:r>
      <w:r w:rsidRPr="008D56B1">
        <w:rPr>
          <w:sz w:val="26"/>
          <w:szCs w:val="26"/>
        </w:rPr>
        <w:t>s</w:t>
      </w:r>
      <w:r w:rsidRPr="008D56B1">
        <w:rPr>
          <w:rStyle w:val="StyleUnderline"/>
          <w:szCs w:val="26"/>
        </w:rPr>
        <w:t>atellite</w:t>
      </w:r>
      <w:r w:rsidRPr="008D56B1">
        <w:rPr>
          <w:rStyle w:val="StyleUnderline"/>
        </w:rPr>
        <w:t xml:space="preserve"> deployments and operations in geosynchronous orbits and manages radiofrequency spectrum assignments in other regions of space</w:t>
      </w:r>
      <w:r w:rsidRPr="008D56B1">
        <w:rPr>
          <w:sz w:val="12"/>
        </w:rPr>
        <w:t xml:space="preserve"> to reduce interference between satellites. These coordination activities are underpinned by the ITU’s constitution, which reminds states “that radio frequencies and any associate orbits . . . are limited natural resources</w:t>
      </w:r>
      <w:r w:rsidRPr="002401A3">
        <w:rPr>
          <w:sz w:val="12"/>
        </w:rPr>
        <w:t>,” indicating a commons-based approach to governing the radiofrequency spectrum. However, the union’s processes are still adapting to new operational realities in low Earth orbit, and these rules were never designed to address issues like debris.</w:t>
      </w:r>
    </w:p>
    <w:p w:rsidR="00015E22" w:rsidRPr="002401A3" w:rsidRDefault="00015E22" w:rsidP="00015E22">
      <w:pPr>
        <w:pStyle w:val="Heading4"/>
        <w:rPr>
          <w:rFonts w:cs="Calibri"/>
        </w:rPr>
      </w:pPr>
      <w:r w:rsidRPr="002401A3">
        <w:rPr>
          <w:rFonts w:cs="Calibri"/>
        </w:rPr>
        <w:t xml:space="preserve">States can extend existing </w:t>
      </w:r>
      <w:r>
        <w:rPr>
          <w:rFonts w:cs="Calibri"/>
        </w:rPr>
        <w:t xml:space="preserve">commons </w:t>
      </w:r>
      <w:r w:rsidRPr="002401A3">
        <w:rPr>
          <w:rFonts w:cs="Calibri"/>
        </w:rPr>
        <w:t>models to govern space, but recognition of space as a commons is key.</w:t>
      </w:r>
    </w:p>
    <w:p w:rsidR="00015E22" w:rsidRPr="002401A3" w:rsidRDefault="00015E22" w:rsidP="00015E22">
      <w:r>
        <w:rPr>
          <w:rStyle w:val="Style13ptBold"/>
        </w:rPr>
        <w:t>Silverstein &amp; Panda ‘21</w:t>
      </w:r>
      <w:r w:rsidRPr="002401A3">
        <w:rPr>
          <w:rStyle w:val="Style13ptBold"/>
        </w:rPr>
        <w:t xml:space="preserve">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9" w:history="1">
        <w:r w:rsidRPr="002401A3">
          <w:rPr>
            <w:rStyle w:val="Hyperlink"/>
          </w:rPr>
          <w:t>https://carnegieendowment.org/2021/03/09/space-is-great-commons.-it-s-time-to-treat-it-as-such-pub-84018</w:t>
        </w:r>
      </w:hyperlink>
      <w:r w:rsidRPr="002401A3">
        <w:t>&gt; AT</w:t>
      </w:r>
    </w:p>
    <w:p w:rsidR="00015E22" w:rsidRPr="002401A3" w:rsidRDefault="00015E22" w:rsidP="00015E22">
      <w:pPr>
        <w:ind w:left="720"/>
        <w:rPr>
          <w:sz w:val="12"/>
        </w:rPr>
      </w:pPr>
      <w:r w:rsidRPr="002401A3">
        <w:rPr>
          <w:sz w:val="12"/>
          <w:szCs w:val="12"/>
        </w:rPr>
        <w:t xml:space="preserve">BUILDING ON PRIOR MODELS FOR MANAGING COMMONS¶ </w:t>
      </w:r>
      <w:proofErr w:type="gramStart"/>
      <w:r w:rsidRPr="002401A3">
        <w:rPr>
          <w:sz w:val="12"/>
        </w:rPr>
        <w:t>The</w:t>
      </w:r>
      <w:proofErr w:type="gramEnd"/>
      <w:r w:rsidRPr="002401A3">
        <w:rPr>
          <w:sz w:val="12"/>
        </w:rPr>
        <w:t xml:space="preserve"> histories of other great commons provide lessons on how to manage shared space resources meaningfully and effectively. Efforts to minimize damage to other great commons—like the Convention on Long-Range Transboundary Air Pollution and subsequent protocols—offer guidance on how to resolve compliance issues. Notably, </w:t>
      </w:r>
      <w:r w:rsidRPr="002401A3">
        <w:rPr>
          <w:rStyle w:val="StyleUnderline"/>
          <w:highlight w:val="yellow"/>
        </w:rPr>
        <w:t>the negotiations on the original convention on air pollution</w:t>
      </w:r>
      <w:r w:rsidRPr="002401A3">
        <w:rPr>
          <w:sz w:val="12"/>
        </w:rPr>
        <w:t xml:space="preserve"> involved, among others, the United States and the Soviet Union. This </w:t>
      </w:r>
      <w:r w:rsidRPr="002401A3">
        <w:rPr>
          <w:rStyle w:val="StyleUnderline"/>
          <w:highlight w:val="yellow"/>
        </w:rPr>
        <w:t>suggests that states can pursue mutual benefits in areas considered great commons even under competitive conditions.</w:t>
      </w:r>
      <w:r w:rsidRPr="002401A3">
        <w:rPr>
          <w:sz w:val="12"/>
        </w:rPr>
        <w:t xml:space="preserve"> More recent negotiations on the convention’s accompanying protocols show that these competing states can even agree on financing a monitoring regime to support progress.¶ </w:t>
      </w:r>
      <w:r w:rsidRPr="002401A3">
        <w:rPr>
          <w:rStyle w:val="StyleUnderline"/>
          <w:highlight w:val="yellow"/>
        </w:rPr>
        <w:t>Existing convention</w:t>
      </w:r>
      <w:r w:rsidRPr="002401A3">
        <w:rPr>
          <w:sz w:val="12"/>
        </w:rPr>
        <w:t xml:space="preserve">s and implementing agreements </w:t>
      </w:r>
      <w:r w:rsidRPr="002401A3">
        <w:rPr>
          <w:rStyle w:val="StyleUnderline"/>
          <w:highlight w:val="yellow"/>
        </w:rPr>
        <w:t>indicate that states can reach valuable commitments to manage the Earth’s</w:t>
      </w:r>
      <w:r w:rsidRPr="002401A3">
        <w:rPr>
          <w:sz w:val="12"/>
        </w:rPr>
        <w:t xml:space="preserve"> great </w:t>
      </w:r>
      <w:r w:rsidRPr="002401A3">
        <w:rPr>
          <w:rStyle w:val="StyleUnderline"/>
          <w:highlight w:val="yellow"/>
        </w:rPr>
        <w:t xml:space="preserve">commons. </w:t>
      </w:r>
      <w:r w:rsidRPr="002401A3">
        <w:rPr>
          <w:rStyle w:val="StyleUnderline"/>
          <w:sz w:val="10"/>
          <w:szCs w:val="10"/>
        </w:rPr>
        <w:t>These</w:t>
      </w:r>
      <w:r w:rsidRPr="002401A3">
        <w:rPr>
          <w:sz w:val="12"/>
        </w:rPr>
        <w:t xml:space="preserve"> governance models protect state interests and preserve the commons themselves. </w:t>
      </w:r>
      <w:r w:rsidRPr="002401A3">
        <w:rPr>
          <w:rStyle w:val="StyleUnderline"/>
          <w:highlight w:val="yellow"/>
        </w:rPr>
        <w:t>These principles apply to space, but progress on establishing more encompassing space governance principles, enforcement mechanisms, and dispute resolution procedures hinges on states sharing the fundamental view that space is a great commons.</w:t>
      </w:r>
      <w:r w:rsidRPr="002401A3">
        <w:rPr>
          <w:sz w:val="12"/>
        </w:rPr>
        <w:t xml:space="preserve"> Reaching such a consensus is an important first step.¶ </w:t>
      </w:r>
      <w:proofErr w:type="gramStart"/>
      <w:r w:rsidRPr="002401A3">
        <w:rPr>
          <w:sz w:val="12"/>
        </w:rPr>
        <w:t>New</w:t>
      </w:r>
      <w:proofErr w:type="gramEnd"/>
      <w:r w:rsidRPr="002401A3">
        <w:rPr>
          <w:sz w:val="12"/>
        </w:rPr>
        <w:t xml:space="preserve"> leadership in prominent spacefaring states can revitalize efforts to recognize space as a commons and can build on established legal standards to pursue commons-related principles for governing Earth orbits. Space actors do not have to resolve all their competing interests based on the debris problem. But negligence, mismanagement, or poorly designed rules may spell disaster for Earth orbits. As a more diverse range of actors with space-based interests emerges, no single actor will be able to unilaterally impose universal rules. States can, however, negotiate agreements to manage commons areas to better pursue national objectives. The only way to effectively govern state and commercial space activities is to settle on and abide by common norms or rules.¶ </w:t>
      </w:r>
      <w:proofErr w:type="gramStart"/>
      <w:r w:rsidRPr="002401A3">
        <w:rPr>
          <w:sz w:val="12"/>
        </w:rPr>
        <w:t>New</w:t>
      </w:r>
      <w:proofErr w:type="gramEnd"/>
      <w:r w:rsidRPr="002401A3">
        <w:rPr>
          <w:sz w:val="12"/>
        </w:rPr>
        <w:t xml:space="preserve"> conventions or regulatory mechanisms for governing Earth orbits will not appear overnight, </w:t>
      </w:r>
      <w:r w:rsidRPr="002401A3">
        <w:rPr>
          <w:rStyle w:val="StyleUnderline"/>
          <w:highlight w:val="yellow"/>
        </w:rPr>
        <w:t>but states can build toward these goals by clarifying their commitments to treat space as a commons and pursuing governance arrangements that reflect this commitment.</w:t>
      </w:r>
      <w:r w:rsidRPr="002401A3">
        <w:rPr>
          <w:sz w:val="12"/>
        </w:rPr>
        <w:t xml:space="preserve"> New policies in the United States should reflect that Earth orbits are a great commons.</w:t>
      </w:r>
    </w:p>
    <w:p w:rsidR="00015E22" w:rsidRPr="002401A3" w:rsidRDefault="00015E22" w:rsidP="00015E22">
      <w:pPr>
        <w:pStyle w:val="Heading4"/>
        <w:rPr>
          <w:rFonts w:cs="Calibri"/>
        </w:rPr>
      </w:pPr>
      <w:r w:rsidRPr="002401A3">
        <w:rPr>
          <w:rFonts w:cs="Calibri"/>
        </w:rPr>
        <w:lastRenderedPageBreak/>
        <w:t>Treating space as a commons is key to ethical exploration and human survival.</w:t>
      </w:r>
    </w:p>
    <w:p w:rsidR="00015E22" w:rsidRPr="002401A3" w:rsidRDefault="00015E22" w:rsidP="00015E22">
      <w:r w:rsidRPr="002401A3">
        <w:rPr>
          <w:rStyle w:val="Style13ptBold"/>
        </w:rPr>
        <w:t xml:space="preserve">Fisk N.D. </w:t>
      </w:r>
      <w:proofErr w:type="gramStart"/>
      <w:r w:rsidRPr="002401A3">
        <w:rPr>
          <w:rStyle w:val="Style13ptBold"/>
        </w:rPr>
        <w:t xml:space="preserve">- </w:t>
      </w:r>
      <w:r w:rsidRPr="002401A3">
        <w:t xml:space="preserve"> L</w:t>
      </w:r>
      <w:proofErr w:type="gramEnd"/>
      <w:r w:rsidRPr="002401A3">
        <w:t>. A. Fisk [President of the Committee on Space Research, chartered by the International Council for Scientific Unions], “Space as a Global Commons,” UNOOSA (Web). ND. Accessed Dec. 13, 2021. &lt;https://www.unoosa.org/documents/pdf/hlf/1st_hlf_Dubai/Presentations/26.pdf&gt; AT</w:t>
      </w:r>
    </w:p>
    <w:p w:rsidR="00015E22" w:rsidRPr="00191181" w:rsidRDefault="00015E22" w:rsidP="00015E22">
      <w:pPr>
        <w:ind w:left="720"/>
        <w:rPr>
          <w:rStyle w:val="StyleUnderline"/>
        </w:rPr>
      </w:pPr>
      <w:r w:rsidRPr="002401A3">
        <w:rPr>
          <w:sz w:val="12"/>
          <w:szCs w:val="12"/>
        </w:rPr>
        <w:t>There is an urgency to consider and act on this issue. • With each passing year, o</w:t>
      </w:r>
      <w:r w:rsidRPr="00191181">
        <w:rPr>
          <w:rStyle w:val="StyleUnderline"/>
        </w:rPr>
        <w:t>ur technological civilization becomes increasingly dependent on the satellites in orbit.</w:t>
      </w:r>
      <w:r w:rsidRPr="002401A3">
        <w:rPr>
          <w:sz w:val="12"/>
          <w:szCs w:val="12"/>
        </w:rPr>
        <w:t xml:space="preserve"> </w:t>
      </w:r>
      <w:r w:rsidRPr="00191181">
        <w:rPr>
          <w:rStyle w:val="Emphasis"/>
        </w:rPr>
        <w:t xml:space="preserve">• The </w:t>
      </w:r>
      <w:r w:rsidRPr="00191181">
        <w:rPr>
          <w:rStyle w:val="Emphasis"/>
          <w:highlight w:val="yellow"/>
        </w:rPr>
        <w:t>primal threats to our civilization</w:t>
      </w:r>
      <w:r w:rsidRPr="002401A3">
        <w:rPr>
          <w:sz w:val="12"/>
          <w:szCs w:val="12"/>
        </w:rPr>
        <w:t xml:space="preserve"> – global </w:t>
      </w:r>
      <w:r w:rsidRPr="00191181">
        <w:rPr>
          <w:rStyle w:val="StyleUnderline"/>
          <w:highlight w:val="yellow"/>
        </w:rPr>
        <w:t>climate change</w:t>
      </w:r>
      <w:r w:rsidRPr="00191181">
        <w:rPr>
          <w:rStyle w:val="StyleUnderline"/>
        </w:rPr>
        <w:t xml:space="preserve"> and space weather</w:t>
      </w:r>
      <w:r w:rsidRPr="002401A3">
        <w:rPr>
          <w:sz w:val="12"/>
          <w:szCs w:val="12"/>
        </w:rPr>
        <w:t xml:space="preserve"> </w:t>
      </w:r>
      <w:r w:rsidRPr="00191181">
        <w:rPr>
          <w:sz w:val="12"/>
          <w:szCs w:val="12"/>
          <w:highlight w:val="yellow"/>
        </w:rPr>
        <w:t xml:space="preserve">– </w:t>
      </w:r>
      <w:r w:rsidRPr="00191181">
        <w:rPr>
          <w:rStyle w:val="StyleUnderline"/>
          <w:highlight w:val="yellow"/>
        </w:rPr>
        <w:t>can only be</w:t>
      </w:r>
      <w:r w:rsidRPr="00191181">
        <w:rPr>
          <w:rStyle w:val="StyleUnderline"/>
        </w:rPr>
        <w:t xml:space="preserve"> understood, and </w:t>
      </w:r>
      <w:r w:rsidRPr="00191181">
        <w:rPr>
          <w:rStyle w:val="StyleUnderline"/>
          <w:highlight w:val="yellow"/>
        </w:rPr>
        <w:t>dealt with</w:t>
      </w:r>
      <w:r w:rsidRPr="00191181">
        <w:rPr>
          <w:rStyle w:val="StyleUnderline"/>
        </w:rPr>
        <w:t xml:space="preserve"> by using the global perspective of observations </w:t>
      </w:r>
      <w:r w:rsidRPr="00191181">
        <w:rPr>
          <w:rStyle w:val="StyleUnderline"/>
          <w:highlight w:val="yellow"/>
        </w:rPr>
        <w:t>from space.</w:t>
      </w:r>
      <w:r w:rsidRPr="002401A3">
        <w:rPr>
          <w:sz w:val="12"/>
          <w:szCs w:val="12"/>
        </w:rPr>
        <w:t xml:space="preserve"> • We need to recognize also that we are extending the human presence, whether through robotic spacecraft or eventually with humans, throughout our solar system. And </w:t>
      </w:r>
      <w:r w:rsidRPr="00A132BB">
        <w:rPr>
          <w:rStyle w:val="StyleUnderline"/>
          <w:highlight w:val="yellow"/>
        </w:rPr>
        <w:t>we have a commitment</w:t>
      </w:r>
      <w:r w:rsidRPr="00191181">
        <w:rPr>
          <w:rStyle w:val="StyleUnderline"/>
        </w:rPr>
        <w:t xml:space="preserve"> as a civilization </w:t>
      </w:r>
      <w:r w:rsidRPr="00A132BB">
        <w:rPr>
          <w:rStyle w:val="StyleUnderline"/>
          <w:highlight w:val="yellow"/>
        </w:rPr>
        <w:t>to behave responsibility</w:t>
      </w:r>
      <w:r w:rsidRPr="002401A3">
        <w:rPr>
          <w:sz w:val="12"/>
          <w:szCs w:val="12"/>
        </w:rPr>
        <w:t xml:space="preserve"> in this endeavor. </w:t>
      </w:r>
      <w:r w:rsidRPr="00191181">
        <w:rPr>
          <w:rStyle w:val="StyleUnderline"/>
        </w:rPr>
        <w:t>To protect the environments we will explore, and to protect ourselves against any contamination of our planet that results from this exploration.</w:t>
      </w:r>
    </w:p>
    <w:p w:rsidR="00015E22" w:rsidRDefault="00015E22" w:rsidP="00015E22"/>
    <w:p w:rsidR="00015E22" w:rsidRDefault="00015E22" w:rsidP="00015E22">
      <w:pPr>
        <w:pStyle w:val="Heading3"/>
      </w:pPr>
    </w:p>
    <w:p w:rsidR="00015E22" w:rsidRDefault="00015E22" w:rsidP="00015E22">
      <w:pPr>
        <w:pStyle w:val="Heading3"/>
      </w:pPr>
      <w:r>
        <w:lastRenderedPageBreak/>
        <w:t>Contention 1: Exploitation</w:t>
      </w:r>
    </w:p>
    <w:p w:rsidR="00015E22" w:rsidRPr="002401A3" w:rsidRDefault="00015E22" w:rsidP="00015E22">
      <w:pPr>
        <w:pStyle w:val="Heading4"/>
        <w:rPr>
          <w:rFonts w:cs="Calibri"/>
        </w:rPr>
      </w:pPr>
      <w:r w:rsidRPr="002401A3">
        <w:rPr>
          <w:rFonts w:cs="Calibri"/>
        </w:rPr>
        <w:t xml:space="preserve">Private appropriation of space instead of treating it as a global commons </w:t>
      </w:r>
      <w:r>
        <w:rPr>
          <w:rFonts w:cs="Calibri"/>
        </w:rPr>
        <w:t xml:space="preserve">re-entrenches </w:t>
      </w:r>
      <w:r w:rsidRPr="002401A3">
        <w:rPr>
          <w:rFonts w:cs="Calibri"/>
        </w:rPr>
        <w:t xml:space="preserve">inequality on Earth. </w:t>
      </w:r>
      <w:proofErr w:type="spellStart"/>
      <w:r w:rsidRPr="002401A3">
        <w:rPr>
          <w:rFonts w:cs="Calibri"/>
        </w:rPr>
        <w:t>Stockwell</w:t>
      </w:r>
      <w:proofErr w:type="spellEnd"/>
      <w:r w:rsidRPr="002401A3">
        <w:rPr>
          <w:rFonts w:cs="Calibri"/>
        </w:rPr>
        <w:t xml:space="preserve"> 20</w:t>
      </w:r>
    </w:p>
    <w:p w:rsidR="00015E22" w:rsidRPr="002401A3" w:rsidRDefault="00015E22" w:rsidP="00015E22">
      <w:r w:rsidRPr="002401A3">
        <w:t xml:space="preserve">Samuel </w:t>
      </w:r>
      <w:proofErr w:type="spellStart"/>
      <w:r w:rsidRPr="002401A3">
        <w:t>Stockwell</w:t>
      </w:r>
      <w:proofErr w:type="spellEnd"/>
      <w:r w:rsidRPr="002401A3">
        <w:t xml:space="preserve">, 7-20-2020, "Legal ‘Black Holes’ in Outer Space: The Regulation of Private Space Companies," E-International Relations, </w:t>
      </w:r>
      <w:hyperlink r:id="rId10" w:history="1">
        <w:r w:rsidRPr="002401A3">
          <w:rPr>
            <w:rStyle w:val="Hyperlink"/>
          </w:rPr>
          <w:t>https://www.e-ir.info/2020/07/20/legal-black-holes-in-outer-space-the-regulation-of-private-space-companies/</w:t>
        </w:r>
      </w:hyperlink>
      <w:r w:rsidRPr="002401A3">
        <w:t xml:space="preserve"> //</w:t>
      </w:r>
      <w:proofErr w:type="spellStart"/>
      <w:r w:rsidRPr="002401A3">
        <w:t>marlborough</w:t>
      </w:r>
      <w:proofErr w:type="spellEnd"/>
      <w:r w:rsidRPr="002401A3">
        <w:t xml:space="preserve"> JH</w:t>
      </w:r>
    </w:p>
    <w:p w:rsidR="00015E22" w:rsidRPr="002401A3" w:rsidRDefault="00015E22" w:rsidP="00015E22">
      <w:pPr>
        <w:rPr>
          <w:sz w:val="12"/>
        </w:rPr>
      </w:pPr>
      <w:r w:rsidRPr="002401A3">
        <w:rPr>
          <w:sz w:val="12"/>
        </w:rPr>
        <w:t xml:space="preserve">On 30th April 2020, </w:t>
      </w:r>
      <w:r w:rsidRPr="002401A3">
        <w:rPr>
          <w:rStyle w:val="StyleUnderline"/>
        </w:rPr>
        <w:t xml:space="preserve">NASA – the US government’s space agency </w:t>
      </w:r>
      <w:r w:rsidRPr="002401A3">
        <w:rPr>
          <w:rStyle w:val="StyleUnderline"/>
        </w:rPr>
        <w:softHyphen/>
        <w:t>– awarded three private space companies a joint-contract worth $967m to complete a lunar mission by 2024</w:t>
      </w:r>
      <w:r w:rsidRPr="002401A3">
        <w:rPr>
          <w:sz w:val="12"/>
        </w:rPr>
        <w:t xml:space="preserve">, in what was celebrated as “the last piece that [America] need[s] in order to get to the moon” by NASA administrator Jim </w:t>
      </w:r>
      <w:proofErr w:type="spellStart"/>
      <w:r w:rsidRPr="002401A3">
        <w:rPr>
          <w:sz w:val="12"/>
        </w:rPr>
        <w:t>Brindestine</w:t>
      </w:r>
      <w:proofErr w:type="spellEnd"/>
      <w:r w:rsidRPr="002401A3">
        <w:rPr>
          <w:sz w:val="12"/>
        </w:rPr>
        <w:t xml:space="preserve"> (The Telegraph, 2020). Yet, whilst this development was widely covered in the media, </w:t>
      </w:r>
      <w:r w:rsidRPr="002401A3">
        <w:rPr>
          <w:rStyle w:val="StyleUnderline"/>
        </w:rPr>
        <w:t xml:space="preserve">less coverage has focused on the extent to which existing international legislation surrounding outer space </w:t>
      </w:r>
      <w:proofErr w:type="spellStart"/>
      <w:r w:rsidRPr="002401A3">
        <w:rPr>
          <w:rStyle w:val="StyleUnderline"/>
        </w:rPr>
        <w:t>endeavours</w:t>
      </w:r>
      <w:proofErr w:type="spellEnd"/>
      <w:r w:rsidRPr="002401A3">
        <w:rPr>
          <w:rStyle w:val="StyleUnderline"/>
        </w:rPr>
        <w:t xml:space="preserve"> appropriately applies to private entities</w:t>
      </w:r>
      <w:r w:rsidRPr="002401A3">
        <w:rPr>
          <w:sz w:val="12"/>
        </w:rPr>
        <w:t xml:space="preserve">. Indeed, the prospect of a corporate foothold within the extra-terrestrial domain has thrown up both a mixture of optimism and concern regarding the potential benefits of expanding capital projects into space (Adolph, 2006; Dickens &amp; </w:t>
      </w:r>
      <w:proofErr w:type="spellStart"/>
      <w:r w:rsidRPr="002401A3">
        <w:rPr>
          <w:sz w:val="12"/>
        </w:rPr>
        <w:t>Ormrod</w:t>
      </w:r>
      <w:proofErr w:type="spellEnd"/>
      <w:r w:rsidRPr="002401A3">
        <w:rPr>
          <w:sz w:val="12"/>
        </w:rPr>
        <w:t>, 2007).  ¶By adopting the 1967 UN Outer Space Treaty (OST) as an analytical framework in relation to the rise of the so-called US ‘</w:t>
      </w:r>
      <w:proofErr w:type="spellStart"/>
      <w:r w:rsidRPr="002401A3">
        <w:rPr>
          <w:sz w:val="12"/>
        </w:rPr>
        <w:t>NewSpace</w:t>
      </w:r>
      <w:proofErr w:type="spellEnd"/>
      <w:r w:rsidRPr="002401A3">
        <w:rPr>
          <w:sz w:val="12"/>
        </w:rPr>
        <w:t xml:space="preserve">’ actors, this essay argues that </w:t>
      </w:r>
      <w:r w:rsidRPr="002401A3">
        <w:rPr>
          <w:rStyle w:val="StyleUnderline"/>
        </w:rPr>
        <w:t xml:space="preserve">there are significant legal ambiguities regarding the status of private space companies in orbital space. Such </w:t>
      </w:r>
      <w:r w:rsidRPr="002401A3">
        <w:rPr>
          <w:rStyle w:val="StyleUnderline"/>
          <w:highlight w:val="yellow"/>
        </w:rPr>
        <w:t>loopholes</w:t>
      </w:r>
      <w:r w:rsidRPr="002401A3">
        <w:rPr>
          <w:rStyle w:val="StyleUnderline"/>
        </w:rPr>
        <w:t xml:space="preserve"> allow the US government to </w:t>
      </w:r>
      <w:r w:rsidRPr="002401A3">
        <w:rPr>
          <w:rStyle w:val="StyleUnderline"/>
          <w:highlight w:val="yellow"/>
        </w:rPr>
        <w:t>circumvent</w:t>
      </w:r>
      <w:r w:rsidRPr="002401A3">
        <w:rPr>
          <w:rStyle w:val="StyleUnderline"/>
        </w:rPr>
        <w:t xml:space="preserve"> its own obligations to the OST, whilst simultaneously undermining the notion of </w:t>
      </w:r>
      <w:r w:rsidRPr="002401A3">
        <w:rPr>
          <w:rStyle w:val="StyleUnderline"/>
          <w:highlight w:val="yellow"/>
        </w:rPr>
        <w:t>space as a ‘global commons’ through a commodification process</w:t>
      </w:r>
      <w:r w:rsidRPr="002401A3">
        <w:rPr>
          <w:rStyle w:val="StyleUnderline"/>
        </w:rPr>
        <w:t>.</w:t>
      </w:r>
      <w:r w:rsidRPr="002401A3">
        <w:rPr>
          <w:sz w:val="12"/>
        </w:rPr>
        <w:t xml:space="preserve"> </w:t>
      </w:r>
      <w:r w:rsidRPr="002401A3">
        <w:rPr>
          <w:rStyle w:val="Emphasis"/>
          <w:highlight w:val="yellow"/>
        </w:rPr>
        <w:t xml:space="preserve">The lack of specificity within the OST </w:t>
      </w:r>
      <w:r>
        <w:rPr>
          <w:rStyle w:val="Emphasis"/>
          <w:highlight w:val="yellow"/>
        </w:rPr>
        <w:t xml:space="preserve">[Outer Space Treaty] </w:t>
      </w:r>
      <w:r w:rsidRPr="002401A3">
        <w:rPr>
          <w:rStyle w:val="Emphasis"/>
          <w:highlight w:val="yellow"/>
        </w:rPr>
        <w:t>surrounding private</w:t>
      </w:r>
      <w:r w:rsidRPr="002401A3">
        <w:rPr>
          <w:rStyle w:val="Emphasis"/>
        </w:rPr>
        <w:t xml:space="preserve"> property </w:t>
      </w:r>
      <w:r w:rsidRPr="002401A3">
        <w:rPr>
          <w:rStyle w:val="Emphasis"/>
          <w:highlight w:val="yellow"/>
        </w:rPr>
        <w:t xml:space="preserve">rights over </w:t>
      </w:r>
      <w:r w:rsidRPr="002401A3">
        <w:rPr>
          <w:rStyle w:val="Emphasis"/>
        </w:rPr>
        <w:t xml:space="preserve">extra-terrestrial </w:t>
      </w:r>
      <w:r w:rsidRPr="002401A3">
        <w:rPr>
          <w:rStyle w:val="Emphasis"/>
          <w:highlight w:val="yellow"/>
        </w:rPr>
        <w:t>resources risks</w:t>
      </w:r>
      <w:r w:rsidRPr="002401A3">
        <w:rPr>
          <w:rStyle w:val="Emphasis"/>
        </w:rPr>
        <w:t xml:space="preserve"> the prospect of </w:t>
      </w:r>
      <w:r w:rsidRPr="002401A3">
        <w:rPr>
          <w:rStyle w:val="Emphasis"/>
          <w:highlight w:val="yellow"/>
        </w:rPr>
        <w:t>reinforcing</w:t>
      </w:r>
      <w:r w:rsidRPr="002401A3">
        <w:rPr>
          <w:rStyle w:val="Emphasis"/>
        </w:rPr>
        <w:t xml:space="preserve"> Earth-bound </w:t>
      </w:r>
      <w:r w:rsidRPr="002401A3">
        <w:rPr>
          <w:rStyle w:val="Emphasis"/>
          <w:highlight w:val="yellow"/>
        </w:rPr>
        <w:t>wealth inequalities</w:t>
      </w:r>
      <w:r w:rsidRPr="002401A3">
        <w:rPr>
          <w:rStyle w:val="Emphasis"/>
        </w:rPr>
        <w:t xml:space="preserve"> </w:t>
      </w:r>
      <w:r w:rsidRPr="002401A3">
        <w:rPr>
          <w:rStyle w:val="StyleUnderline"/>
        </w:rPr>
        <w:t xml:space="preserve">and US dominance in space, </w:t>
      </w:r>
      <w:r w:rsidRPr="002401A3">
        <w:rPr>
          <w:rStyle w:val="Emphasis"/>
          <w:highlight w:val="yellow"/>
        </w:rPr>
        <w:t>by restricting the</w:t>
      </w:r>
      <w:r w:rsidRPr="002401A3">
        <w:rPr>
          <w:rStyle w:val="Emphasis"/>
        </w:rPr>
        <w:t xml:space="preserve"> potential </w:t>
      </w:r>
      <w:r w:rsidRPr="002401A3">
        <w:rPr>
          <w:rStyle w:val="Emphasis"/>
          <w:highlight w:val="yellow"/>
        </w:rPr>
        <w:t xml:space="preserve">economic benefits for the </w:t>
      </w:r>
      <w:r w:rsidRPr="002401A3">
        <w:rPr>
          <w:rStyle w:val="Emphasis"/>
        </w:rPr>
        <w:t xml:space="preserve">broader </w:t>
      </w:r>
      <w:r w:rsidRPr="002401A3">
        <w:rPr>
          <w:rStyle w:val="Emphasis"/>
          <w:highlight w:val="yellow"/>
        </w:rPr>
        <w:t xml:space="preserve">global citizenry in </w:t>
      </w:r>
      <w:proofErr w:type="spellStart"/>
      <w:r w:rsidRPr="002401A3">
        <w:rPr>
          <w:rStyle w:val="Emphasis"/>
          <w:highlight w:val="yellow"/>
        </w:rPr>
        <w:t>favour</w:t>
      </w:r>
      <w:proofErr w:type="spellEnd"/>
      <w:r w:rsidRPr="002401A3">
        <w:rPr>
          <w:rStyle w:val="Emphasis"/>
          <w:highlight w:val="yellow"/>
        </w:rPr>
        <w:t xml:space="preserve"> of a narrow class of wealthy</w:t>
      </w:r>
      <w:r w:rsidRPr="002401A3">
        <w:rPr>
          <w:rStyle w:val="Emphasis"/>
        </w:rPr>
        <w:t xml:space="preserve"> American </w:t>
      </w:r>
      <w:r w:rsidRPr="002401A3">
        <w:rPr>
          <w:rStyle w:val="Emphasis"/>
          <w:highlight w:val="yellow"/>
        </w:rPr>
        <w:t>investors</w:t>
      </w:r>
      <w:r w:rsidRPr="002401A3">
        <w:rPr>
          <w:sz w:val="12"/>
        </w:rPr>
        <w:t xml:space="preserve">. Moreover, the </w:t>
      </w:r>
      <w:r w:rsidRPr="002401A3">
        <w:rPr>
          <w:rStyle w:val="StyleUnderline"/>
        </w:rPr>
        <w:t xml:space="preserve">OST’s weak clause regarding the regulation of space surveillance risks the </w:t>
      </w:r>
      <w:proofErr w:type="spellStart"/>
      <w:r w:rsidRPr="002401A3">
        <w:rPr>
          <w:rStyle w:val="StyleUnderline"/>
        </w:rPr>
        <w:t>incentivisation</w:t>
      </w:r>
      <w:proofErr w:type="spellEnd"/>
      <w:r w:rsidRPr="002401A3">
        <w:rPr>
          <w:rStyle w:val="StyleUnderline"/>
        </w:rPr>
        <w:t xml:space="preserve"> of a ‘global </w:t>
      </w:r>
      <w:proofErr w:type="spellStart"/>
      <w:r w:rsidRPr="002401A3">
        <w:rPr>
          <w:rStyle w:val="StyleUnderline"/>
        </w:rPr>
        <w:t>panopticon</w:t>
      </w:r>
      <w:proofErr w:type="spellEnd"/>
      <w:r w:rsidRPr="002401A3">
        <w:rPr>
          <w:rStyle w:val="StyleUnderline"/>
        </w:rPr>
        <w:t>’ network of US satellites. The rise of dual-use technology is blurring the boundaries between military and civilian observations, raising serious ethical concerns over the nature of US space-based data collection.</w:t>
      </w:r>
      <w:r w:rsidRPr="002401A3">
        <w:rPr>
          <w:sz w:val="12"/>
        </w:rPr>
        <w:t xml:space="preserve"> Finally, </w:t>
      </w:r>
      <w:r w:rsidRPr="002401A3">
        <w:rPr>
          <w:rStyle w:val="StyleUnderline"/>
        </w:rPr>
        <w:t>the increasing number of private satellite constellations is facilitating the possibility of cataclysmic space debris collisions which could exacerbate geopolitical tensions. Such developments are also contributing towards the contamination of the broader space environment in ways that the OST had never envisioned.</w:t>
      </w:r>
      <w:r w:rsidRPr="002401A3">
        <w:rPr>
          <w:sz w:val="12"/>
        </w:rPr>
        <w:t xml:space="preserve"> ¶The UN Outer Space Treaty and Rise of the ‘</w:t>
      </w:r>
      <w:proofErr w:type="spellStart"/>
      <w:r w:rsidRPr="002401A3">
        <w:rPr>
          <w:sz w:val="12"/>
        </w:rPr>
        <w:t>NewSpace</w:t>
      </w:r>
      <w:proofErr w:type="spellEnd"/>
      <w:r w:rsidRPr="002401A3">
        <w:rPr>
          <w:sz w:val="12"/>
        </w:rPr>
        <w:t xml:space="preserve">’ Actors ¶Although ratified into international law in 1967, the UN Outer Space Treaty (OST) is perhaps still the most relevant piece of legislation for </w:t>
      </w:r>
      <w:proofErr w:type="spellStart"/>
      <w:r w:rsidRPr="002401A3">
        <w:rPr>
          <w:sz w:val="12"/>
        </w:rPr>
        <w:t>analysing</w:t>
      </w:r>
      <w:proofErr w:type="spellEnd"/>
      <w:r w:rsidRPr="002401A3">
        <w:rPr>
          <w:sz w:val="12"/>
        </w:rPr>
        <w:t xml:space="preserve"> state and non-state entity activity in outer space. Designed to prevent both the </w:t>
      </w:r>
      <w:proofErr w:type="spellStart"/>
      <w:r w:rsidRPr="002401A3">
        <w:rPr>
          <w:sz w:val="12"/>
        </w:rPr>
        <w:t>militarisation</w:t>
      </w:r>
      <w:proofErr w:type="spellEnd"/>
      <w:r w:rsidRPr="002401A3">
        <w:rPr>
          <w:sz w:val="12"/>
        </w:rPr>
        <w:t xml:space="preserve"> of space and national appropriation of celestial bodies at the height of Cold War tensions, the UN OST holds significant influence as a form of customary international law (Hebert, 2014: 6). Ratified by over 100 nations – including major spacefaring nations such as the United States, Russia and China – the </w:t>
      </w:r>
      <w:proofErr w:type="spellStart"/>
      <w:r w:rsidRPr="002401A3">
        <w:rPr>
          <w:sz w:val="12"/>
        </w:rPr>
        <w:t>treatyis</w:t>
      </w:r>
      <w:proofErr w:type="spellEnd"/>
      <w:r w:rsidRPr="002401A3">
        <w:rPr>
          <w:sz w:val="12"/>
        </w:rPr>
        <w:t xml:space="preserve"> widely accepted as an authoritative document and has formed the basis for all other space treaties that have succeeded it (Kramer, 2017: 129). This is in contrast to more recent legislation such as the 1972 Moon Treaty designed to promote cooperation in Moon exploration and development, which the US and other major space superpowers have refrained from signing (Adolph, 2006: 968-969).  ¶The type of American actors becoming involved in the realm of outer space has undergone significant diversification. Despite working alongside NASA since the 1950s, commercial enterprises were largely confined to the manufacturing of parts </w:t>
      </w:r>
      <w:proofErr w:type="spellStart"/>
      <w:r w:rsidRPr="002401A3">
        <w:rPr>
          <w:sz w:val="12"/>
        </w:rPr>
        <w:t>utilised</w:t>
      </w:r>
      <w:proofErr w:type="spellEnd"/>
      <w:r w:rsidRPr="002401A3">
        <w:rPr>
          <w:sz w:val="12"/>
        </w:rPr>
        <w:t xml:space="preserve"> in rockets and other equipment for space activities (Lal, 2016: 63-66). However, </w:t>
      </w:r>
      <w:r w:rsidRPr="002401A3">
        <w:rPr>
          <w:rStyle w:val="StyleUnderline"/>
        </w:rPr>
        <w:t xml:space="preserve">the continuous sharp decline in NASA’s overall budget that has occurred since the Apollo 11 moon landing, and the increasing trends towards the </w:t>
      </w:r>
      <w:proofErr w:type="spellStart"/>
      <w:r w:rsidRPr="002401A3">
        <w:rPr>
          <w:rStyle w:val="StyleUnderline"/>
        </w:rPr>
        <w:t>privatisation</w:t>
      </w:r>
      <w:proofErr w:type="spellEnd"/>
      <w:r w:rsidRPr="002401A3">
        <w:rPr>
          <w:rStyle w:val="StyleUnderline"/>
        </w:rPr>
        <w:t xml:space="preserve"> of government functions has drastically altered both the capabilities and the outlooks of private space companies.</w:t>
      </w:r>
      <w:r w:rsidRPr="002401A3">
        <w:rPr>
          <w:sz w:val="12"/>
        </w:rPr>
        <w:t xml:space="preserve"> Indeed, although the space economy is growing overall, global government spending decreased by 1.3% between 2012 and 2013 while commercial-sector growth increased by roughly 7% (Conklin, 2017: 33). Central to the impetus behind this private sector space boom has been the emergence of the so-called ‘</w:t>
      </w:r>
      <w:proofErr w:type="spellStart"/>
      <w:r w:rsidRPr="002401A3">
        <w:rPr>
          <w:sz w:val="12"/>
        </w:rPr>
        <w:t>NewSpace</w:t>
      </w:r>
      <w:proofErr w:type="spellEnd"/>
      <w:r w:rsidRPr="002401A3">
        <w:rPr>
          <w:sz w:val="12"/>
        </w:rPr>
        <w:t xml:space="preserve">’ actors – “a broad range of primarily US-based entrepreneurs… who, for more than 30 years, have aimed to </w:t>
      </w:r>
      <w:proofErr w:type="spellStart"/>
      <w:r w:rsidRPr="002401A3">
        <w:rPr>
          <w:sz w:val="12"/>
        </w:rPr>
        <w:t>commercialise</w:t>
      </w:r>
      <w:proofErr w:type="spellEnd"/>
      <w:r w:rsidRPr="002401A3">
        <w:rPr>
          <w:sz w:val="12"/>
        </w:rPr>
        <w:t xml:space="preserve"> space” (Valentine, 2012: 1046). Driven by a libertarian outlook of economics, and critical of NASA’s historical grip on space exploration, these </w:t>
      </w:r>
      <w:r w:rsidRPr="002401A3">
        <w:rPr>
          <w:rStyle w:val="StyleUnderline"/>
        </w:rPr>
        <w:t>individuals portray themselves as the pioneers of the ‘final frontier’ who will save humanity from extinction through privately-funded extra-terrestrial missions</w:t>
      </w:r>
      <w:r w:rsidRPr="002401A3">
        <w:rPr>
          <w:sz w:val="12"/>
        </w:rPr>
        <w:t xml:space="preserve"> (</w:t>
      </w:r>
      <w:proofErr w:type="spellStart"/>
      <w:r w:rsidRPr="002401A3">
        <w:rPr>
          <w:sz w:val="12"/>
        </w:rPr>
        <w:t>Kearnes</w:t>
      </w:r>
      <w:proofErr w:type="spellEnd"/>
      <w:r w:rsidRPr="002401A3">
        <w:rPr>
          <w:sz w:val="12"/>
        </w:rPr>
        <w:t xml:space="preserve"> &amp; van </w:t>
      </w:r>
      <w:proofErr w:type="spellStart"/>
      <w:r w:rsidRPr="002401A3">
        <w:rPr>
          <w:sz w:val="12"/>
        </w:rPr>
        <w:t>Dooren</w:t>
      </w:r>
      <w:proofErr w:type="spellEnd"/>
      <w:r w:rsidRPr="002401A3">
        <w:rPr>
          <w:sz w:val="12"/>
        </w:rPr>
        <w:t>, 2017: 182). ¶Near-Earth Object and Lunar Resource Mining: US Private Property in Space ¶</w:t>
      </w:r>
      <w:r w:rsidRPr="002401A3">
        <w:rPr>
          <w:rStyle w:val="StyleUnderline"/>
        </w:rPr>
        <w:t xml:space="preserve">Lunar rock samples from the Apollo missions containing rare Earth resources, such as Helium-3 which produces more power and less waste than traditional nuclear reactors on Earth, have since </w:t>
      </w:r>
      <w:proofErr w:type="spellStart"/>
      <w:r w:rsidRPr="002401A3">
        <w:rPr>
          <w:rStyle w:val="StyleUnderline"/>
        </w:rPr>
        <w:t>fuelled</w:t>
      </w:r>
      <w:proofErr w:type="spellEnd"/>
      <w:r w:rsidRPr="002401A3">
        <w:rPr>
          <w:rStyle w:val="StyleUnderline"/>
        </w:rPr>
        <w:t xml:space="preserve"> incentives for extra-terrestrial resource mining</w:t>
      </w:r>
      <w:r w:rsidRPr="002401A3">
        <w:rPr>
          <w:sz w:val="12"/>
        </w:rPr>
        <w:t xml:space="preserve"> (</w:t>
      </w:r>
      <w:proofErr w:type="spellStart"/>
      <w:r w:rsidRPr="002401A3">
        <w:rPr>
          <w:sz w:val="12"/>
        </w:rPr>
        <w:t>Brearley</w:t>
      </w:r>
      <w:proofErr w:type="spellEnd"/>
      <w:r w:rsidRPr="002401A3">
        <w:rPr>
          <w:sz w:val="12"/>
        </w:rPr>
        <w:t>, 2006: 44-46). This was further facilitated by suggestions that near-earth objects (NEOs) like the so-called ‘</w:t>
      </w:r>
      <w:proofErr w:type="spellStart"/>
      <w:r w:rsidRPr="002401A3">
        <w:rPr>
          <w:sz w:val="12"/>
        </w:rPr>
        <w:t>Anteros</w:t>
      </w:r>
      <w:proofErr w:type="spellEnd"/>
      <w:r w:rsidRPr="002401A3">
        <w:rPr>
          <w:sz w:val="12"/>
        </w:rPr>
        <w:t xml:space="preserve"> asteroid’ could comprise of over five trillion dollars’ worth of magnesium silicate and </w:t>
      </w:r>
      <w:proofErr w:type="spellStart"/>
      <w:r w:rsidRPr="002401A3">
        <w:rPr>
          <w:sz w:val="12"/>
        </w:rPr>
        <w:t>aluminium</w:t>
      </w:r>
      <w:proofErr w:type="spellEnd"/>
      <w:r w:rsidRPr="002401A3">
        <w:rPr>
          <w:sz w:val="12"/>
        </w:rPr>
        <w:t xml:space="preserve"> (Kramer, 2017: 131). ¶Envisaging appropriation concerns that might arise from the future extraction of space assets by spacefaring nations, Article II of the UN OST declared that: “Outer space is not subject to national appropriation by claim of sovereignty, by means of use or occupation, or by any other means” (UN, 1967). The emphasis on claims of national sovereignty were intimately tied to the Cold War context at the time, where space activities were under the exclusive monopoly of governmental agencies and initiated for goals of military dominance or national prestige (</w:t>
      </w:r>
      <w:proofErr w:type="spellStart"/>
      <w:r w:rsidRPr="002401A3">
        <w:rPr>
          <w:sz w:val="12"/>
        </w:rPr>
        <w:t>Sachdeva</w:t>
      </w:r>
      <w:proofErr w:type="spellEnd"/>
      <w:r w:rsidRPr="002401A3">
        <w:rPr>
          <w:sz w:val="12"/>
        </w:rPr>
        <w:t>, 2017: 210). However</w:t>
      </w:r>
      <w:r w:rsidRPr="002401A3">
        <w:rPr>
          <w:rStyle w:val="StyleUnderline"/>
        </w:rPr>
        <w:t xml:space="preserve">, the </w:t>
      </w:r>
      <w:proofErr w:type="spellStart"/>
      <w:r w:rsidRPr="002401A3">
        <w:rPr>
          <w:rStyle w:val="StyleUnderline"/>
        </w:rPr>
        <w:t>privatisation</w:t>
      </w:r>
      <w:proofErr w:type="spellEnd"/>
      <w:r w:rsidRPr="002401A3">
        <w:rPr>
          <w:rStyle w:val="StyleUnderline"/>
        </w:rPr>
        <w:t xml:space="preserve"> of the space industry that has occurred since the 1980s has meant that the legislation leaves an enormous amount of legal ambiguity and interpretation regarding the regulation of private resource mining in space</w:t>
      </w:r>
      <w:r w:rsidRPr="002401A3">
        <w:rPr>
          <w:sz w:val="12"/>
        </w:rPr>
        <w:t xml:space="preserve">. As </w:t>
      </w:r>
      <w:proofErr w:type="spellStart"/>
      <w:r w:rsidRPr="002401A3">
        <w:rPr>
          <w:sz w:val="12"/>
        </w:rPr>
        <w:t>Shaer</w:t>
      </w:r>
      <w:proofErr w:type="spellEnd"/>
      <w:r w:rsidRPr="002401A3">
        <w:rPr>
          <w:sz w:val="12"/>
        </w:rPr>
        <w:t xml:space="preserve"> (2016) demonstrates</w:t>
      </w:r>
      <w:r w:rsidRPr="002401A3">
        <w:rPr>
          <w:rStyle w:val="StyleUnderline"/>
        </w:rPr>
        <w:t>, the Article II provision fails to address either the exploitation of space for financial gain or the property claims of commercial enterprises</w:t>
      </w:r>
      <w:r w:rsidRPr="002401A3">
        <w:rPr>
          <w:sz w:val="12"/>
        </w:rPr>
        <w:t xml:space="preserve"> (</w:t>
      </w:r>
      <w:proofErr w:type="spellStart"/>
      <w:r w:rsidRPr="002401A3">
        <w:rPr>
          <w:sz w:val="12"/>
        </w:rPr>
        <w:t>Shaer</w:t>
      </w:r>
      <w:proofErr w:type="spellEnd"/>
      <w:r w:rsidRPr="002401A3">
        <w:rPr>
          <w:sz w:val="12"/>
        </w:rPr>
        <w:t xml:space="preserve">, 2016: 47). ¶Nevertheless, Article VI of the UN OST asserts that: “States shall be responsible for national space activities whether carried out by governmental or non-governmental entities” (UN, 1967; own emphasis). Some scholars have suggested that this clause significantly restrains the activities of private space corporations by </w:t>
      </w:r>
      <w:proofErr w:type="spellStart"/>
      <w:r w:rsidRPr="002401A3">
        <w:rPr>
          <w:sz w:val="12"/>
        </w:rPr>
        <w:t>incentivising</w:t>
      </w:r>
      <w:proofErr w:type="spellEnd"/>
      <w:r w:rsidRPr="002401A3">
        <w:rPr>
          <w:sz w:val="12"/>
        </w:rPr>
        <w:t xml:space="preserve"> states to regulate their domestic </w:t>
      </w:r>
      <w:proofErr w:type="spellStart"/>
      <w:r w:rsidRPr="002401A3">
        <w:rPr>
          <w:sz w:val="12"/>
        </w:rPr>
        <w:t>organisations</w:t>
      </w:r>
      <w:proofErr w:type="spellEnd"/>
      <w:r w:rsidRPr="002401A3">
        <w:rPr>
          <w:sz w:val="12"/>
        </w:rPr>
        <w:t xml:space="preserve"> for fear of liability concerns (</w:t>
      </w:r>
      <w:proofErr w:type="spellStart"/>
      <w:r w:rsidRPr="002401A3">
        <w:rPr>
          <w:sz w:val="12"/>
        </w:rPr>
        <w:t>Abeyratne</w:t>
      </w:r>
      <w:proofErr w:type="spellEnd"/>
      <w:r w:rsidRPr="002401A3">
        <w:rPr>
          <w:sz w:val="12"/>
        </w:rPr>
        <w:t xml:space="preserve">, 1998: 168). However, the US government recently enacted a piece of legislation which exploited this clause, in order to circumvent its own restrictions and strengthen US economic influence in space. </w:t>
      </w:r>
      <w:r w:rsidRPr="002401A3">
        <w:rPr>
          <w:rStyle w:val="StyleUnderline"/>
        </w:rPr>
        <w:t>The passage of the 2015 SPACE Act enabled US citizens to privately “possess, own, transport, use, and sell the resources” they obtain in outer space, whilst making careful consideration to deny national sovereign claims over such materials</w:t>
      </w:r>
      <w:r w:rsidRPr="002401A3">
        <w:rPr>
          <w:sz w:val="12"/>
        </w:rPr>
        <w:t xml:space="preserve"> (Leon, 2018: 500). ¶Yet, regardless of whether it is an American private company or public venture, </w:t>
      </w:r>
      <w:r w:rsidRPr="002401A3">
        <w:rPr>
          <w:rStyle w:val="StyleUnderline"/>
        </w:rPr>
        <w:t>the US is still satisfying its geopolitical interests; by exclusively siphoning off extra-terrestrial resources for American gain, the nation’s soft power is thereby extended at the expense of spacefaring adversaries such as China</w:t>
      </w:r>
      <w:r w:rsidRPr="002401A3">
        <w:rPr>
          <w:sz w:val="12"/>
        </w:rPr>
        <w:t xml:space="preserve"> (</w:t>
      </w:r>
      <w:proofErr w:type="spellStart"/>
      <w:r w:rsidRPr="002401A3">
        <w:rPr>
          <w:sz w:val="12"/>
        </w:rPr>
        <w:t>Basu</w:t>
      </w:r>
      <w:proofErr w:type="spellEnd"/>
      <w:r w:rsidRPr="002401A3">
        <w:rPr>
          <w:sz w:val="12"/>
        </w:rPr>
        <w:t xml:space="preserve"> &amp; </w:t>
      </w:r>
      <w:proofErr w:type="spellStart"/>
      <w:r w:rsidRPr="002401A3">
        <w:rPr>
          <w:sz w:val="12"/>
        </w:rPr>
        <w:t>Kurlekar</w:t>
      </w:r>
      <w:proofErr w:type="spellEnd"/>
      <w:r w:rsidRPr="002401A3">
        <w:rPr>
          <w:sz w:val="12"/>
        </w:rPr>
        <w:t xml:space="preserve">, 2016: 65). Indeed </w:t>
      </w:r>
      <w:proofErr w:type="spellStart"/>
      <w:r w:rsidRPr="002401A3">
        <w:rPr>
          <w:sz w:val="12"/>
        </w:rPr>
        <w:t>NewSpace</w:t>
      </w:r>
      <w:proofErr w:type="spellEnd"/>
      <w:r w:rsidRPr="002401A3">
        <w:rPr>
          <w:sz w:val="12"/>
        </w:rPr>
        <w:t xml:space="preserve"> actors cleverly played on these strategic concerns prior to the bill’s passage, with billionaire space entrepreneur Robert Bigelow asserting that the biggest danger wasn’t private enterprises on the Moon, but that “America is asleep and does nothing, while China comes along… surveying and laying claim [to the Moon]” (Klinger, 2017: 222). ¶</w:t>
      </w:r>
      <w:r w:rsidRPr="002401A3">
        <w:rPr>
          <w:rStyle w:val="StyleUnderline"/>
        </w:rPr>
        <w:t xml:space="preserve">The US government’s support for private space companies is also likely to lead to the reinforcement of Earth-bound wealth inequalities in space. Many </w:t>
      </w:r>
      <w:proofErr w:type="spellStart"/>
      <w:r w:rsidRPr="002401A3">
        <w:rPr>
          <w:rStyle w:val="StyleUnderline"/>
          <w:highlight w:val="yellow"/>
        </w:rPr>
        <w:t>NewSpace</w:t>
      </w:r>
      <w:proofErr w:type="spellEnd"/>
      <w:r w:rsidRPr="002401A3">
        <w:rPr>
          <w:rStyle w:val="StyleUnderline"/>
          <w:highlight w:val="yellow"/>
        </w:rPr>
        <w:t xml:space="preserve"> actors</w:t>
      </w:r>
      <w:r w:rsidRPr="002401A3">
        <w:rPr>
          <w:rStyle w:val="StyleUnderline"/>
        </w:rPr>
        <w:t xml:space="preserve"> frame their long-term ambitions in space with strong anthropogenic undertones, by </w:t>
      </w:r>
      <w:r w:rsidRPr="002401A3">
        <w:rPr>
          <w:rStyle w:val="StyleUnderline"/>
          <w:highlight w:val="yellow"/>
        </w:rPr>
        <w:lastRenderedPageBreak/>
        <w:t>offer</w:t>
      </w:r>
      <w:r w:rsidRPr="002401A3">
        <w:rPr>
          <w:rStyle w:val="StyleUnderline"/>
        </w:rPr>
        <w:t>ing</w:t>
      </w:r>
      <w:r w:rsidRPr="002401A3">
        <w:rPr>
          <w:rStyle w:val="StyleUnderline"/>
          <w:highlight w:val="yellow"/>
        </w:rPr>
        <w:t xml:space="preserve"> the salvation of the human race from </w:t>
      </w:r>
      <w:r w:rsidRPr="002401A3">
        <w:rPr>
          <w:rStyle w:val="StyleUnderline"/>
        </w:rPr>
        <w:t xml:space="preserve">impending </w:t>
      </w:r>
      <w:r w:rsidRPr="002401A3">
        <w:rPr>
          <w:rStyle w:val="StyleUnderline"/>
          <w:highlight w:val="yellow"/>
        </w:rPr>
        <w:t>extinction through off-world colonial developments</w:t>
      </w:r>
      <w:r w:rsidRPr="002401A3">
        <w:rPr>
          <w:rStyle w:val="StyleUnderline"/>
        </w:rPr>
        <w:t xml:space="preserve"> </w:t>
      </w:r>
      <w:r w:rsidRPr="002401A3">
        <w:rPr>
          <w:sz w:val="12"/>
        </w:rPr>
        <w:t>(</w:t>
      </w:r>
      <w:proofErr w:type="spellStart"/>
      <w:r w:rsidRPr="002401A3">
        <w:rPr>
          <w:sz w:val="12"/>
        </w:rPr>
        <w:t>Kearnes</w:t>
      </w:r>
      <w:proofErr w:type="spellEnd"/>
      <w:r w:rsidRPr="002401A3">
        <w:rPr>
          <w:sz w:val="12"/>
        </w:rPr>
        <w:t xml:space="preserve"> &amp; </w:t>
      </w:r>
      <w:proofErr w:type="spellStart"/>
      <w:r w:rsidRPr="002401A3">
        <w:rPr>
          <w:sz w:val="12"/>
        </w:rPr>
        <w:t>Dooren</w:t>
      </w:r>
      <w:proofErr w:type="spellEnd"/>
      <w:r w:rsidRPr="002401A3">
        <w:rPr>
          <w:sz w:val="12"/>
        </w:rPr>
        <w:t xml:space="preserve">: 2017: 182). Yet, </w:t>
      </w:r>
      <w:r w:rsidRPr="002401A3">
        <w:rPr>
          <w:rStyle w:val="StyleUnderline"/>
          <w:highlight w:val="yellow"/>
        </w:rPr>
        <w:t>this</w:t>
      </w:r>
      <w:r w:rsidRPr="002401A3">
        <w:rPr>
          <w:rStyle w:val="StyleUnderline"/>
        </w:rPr>
        <w:t xml:space="preserve"> type of </w:t>
      </w:r>
      <w:r w:rsidRPr="002401A3">
        <w:rPr>
          <w:rStyle w:val="StyleUnderline"/>
          <w:highlight w:val="yellow"/>
        </w:rPr>
        <w:t>discourse disguises the</w:t>
      </w:r>
      <w:r w:rsidRPr="002401A3">
        <w:rPr>
          <w:rStyle w:val="StyleUnderline"/>
        </w:rPr>
        <w:t xml:space="preserve"> highly </w:t>
      </w:r>
      <w:r w:rsidRPr="002401A3">
        <w:rPr>
          <w:rStyle w:val="StyleUnderline"/>
          <w:highlight w:val="yellow"/>
        </w:rPr>
        <w:t>exclusive nature of these missions.</w:t>
      </w:r>
      <w:r w:rsidRPr="002401A3">
        <w:rPr>
          <w:sz w:val="12"/>
        </w:rPr>
        <w:t xml:space="preserve"> </w:t>
      </w:r>
      <w:r w:rsidRPr="002401A3">
        <w:rPr>
          <w:rStyle w:val="StyleUnderline"/>
        </w:rPr>
        <w:t xml:space="preserve">Whilst they seem to suggest that there is a stake for ordinary citizens in the vast space frontier, the reality is that these self-described </w:t>
      </w:r>
      <w:r w:rsidRPr="002401A3">
        <w:rPr>
          <w:rStyle w:val="StyleUnderline"/>
          <w:highlight w:val="yellow"/>
        </w:rPr>
        <w:t>space pioneers are a member of a narrow ‘cosmic elite’</w:t>
      </w:r>
      <w:r w:rsidRPr="002401A3">
        <w:rPr>
          <w:sz w:val="12"/>
        </w:rPr>
        <w:t xml:space="preserve"> – “founders of Amazon.com, Microsoft, Pay Pal… and a smattering of games designers and hotel magnates” (Parker, 2009: 91). ¶Indeed</w:t>
      </w:r>
      <w:r w:rsidRPr="002401A3">
        <w:rPr>
          <w:rStyle w:val="StyleUnderline"/>
        </w:rPr>
        <w:t xml:space="preserve">, </w:t>
      </w:r>
      <w:r w:rsidRPr="002401A3">
        <w:rPr>
          <w:rStyle w:val="StyleUnderline"/>
          <w:highlight w:val="yellow"/>
        </w:rPr>
        <w:t xml:space="preserve">private space enterprises </w:t>
      </w:r>
      <w:r w:rsidRPr="002401A3">
        <w:rPr>
          <w:rStyle w:val="StyleUnderline"/>
        </w:rPr>
        <w:t xml:space="preserve">have themselves </w:t>
      </w:r>
      <w:r w:rsidRPr="002401A3">
        <w:rPr>
          <w:rStyle w:val="StyleUnderline"/>
          <w:highlight w:val="yellow"/>
        </w:rPr>
        <w:t>suggest</w:t>
      </w:r>
      <w:r w:rsidRPr="002401A3">
        <w:rPr>
          <w:rStyle w:val="StyleUnderline"/>
        </w:rPr>
        <w:t>ed</w:t>
      </w:r>
      <w:r w:rsidRPr="002401A3">
        <w:rPr>
          <w:rStyle w:val="StyleUnderline"/>
          <w:highlight w:val="yellow"/>
        </w:rPr>
        <w:t xml:space="preserve"> that they have no obligation to share mineral resources extracted in space with the global community</w:t>
      </w:r>
      <w:r w:rsidRPr="002401A3">
        <w:rPr>
          <w:sz w:val="12"/>
        </w:rPr>
        <w:t xml:space="preserve"> (Klinger, 2017: 208). This is reflected in the speeches of individuals such as Nathan Ingraham, a senior editor at the tech site </w:t>
      </w:r>
      <w:proofErr w:type="spellStart"/>
      <w:r w:rsidRPr="002401A3">
        <w:rPr>
          <w:sz w:val="12"/>
        </w:rPr>
        <w:t>EngadAsteroid</w:t>
      </w:r>
      <w:proofErr w:type="spellEnd"/>
      <w:r w:rsidRPr="002401A3">
        <w:rPr>
          <w:sz w:val="12"/>
        </w:rPr>
        <w:t xml:space="preserve"> mining, who claimed that asteroid mining was “how [America is] going to move into space and develop the next Vegas Strip” (</w:t>
      </w:r>
      <w:proofErr w:type="spellStart"/>
      <w:r w:rsidRPr="002401A3">
        <w:rPr>
          <w:sz w:val="12"/>
        </w:rPr>
        <w:t>Shaer</w:t>
      </w:r>
      <w:proofErr w:type="spellEnd"/>
      <w:r w:rsidRPr="002401A3">
        <w:rPr>
          <w:sz w:val="12"/>
        </w:rPr>
        <w:t xml:space="preserve">, 2016: 50). Such comments highlight a form of what Beery (2016) defines as ‘scalar politics’. </w:t>
      </w:r>
      <w:r w:rsidRPr="002401A3">
        <w:rPr>
          <w:rStyle w:val="StyleUnderline"/>
        </w:rPr>
        <w:t>In similar ways to the ‘scaling’ of unequal international relations that has constituted our relationship with outer space under the guise of the ‘global commons’</w:t>
      </w:r>
      <w:r w:rsidRPr="002401A3">
        <w:rPr>
          <w:sz w:val="12"/>
        </w:rPr>
        <w:t xml:space="preserve"> (Beery, 2016: 99), </w:t>
      </w:r>
      <w:r w:rsidRPr="002401A3">
        <w:rPr>
          <w:rStyle w:val="StyleUnderline"/>
          <w:highlight w:val="yellow"/>
        </w:rPr>
        <w:t>private companies</w:t>
      </w:r>
      <w:r w:rsidRPr="002401A3">
        <w:rPr>
          <w:rStyle w:val="StyleUnderline"/>
        </w:rPr>
        <w:t xml:space="preserve"> – through their anthropogenic discourse – are </w:t>
      </w:r>
      <w:r w:rsidRPr="002401A3">
        <w:rPr>
          <w:rStyle w:val="Emphasis"/>
          <w:highlight w:val="yellow"/>
        </w:rPr>
        <w:t>scaling existing Earth-bound wealth inequalities and social relations into space by siphoning off extra-terrestrial resources.</w:t>
      </w:r>
      <w:r w:rsidRPr="002401A3">
        <w:rPr>
          <w:sz w:val="12"/>
        </w:rPr>
        <w:t xml:space="preserve"> </w:t>
      </w:r>
      <w:r w:rsidRPr="002401A3">
        <w:rPr>
          <w:rStyle w:val="StyleUnderline"/>
        </w:rPr>
        <w:t xml:space="preserve">By constructing their </w:t>
      </w:r>
      <w:proofErr w:type="spellStart"/>
      <w:r w:rsidRPr="002401A3">
        <w:rPr>
          <w:rStyle w:val="StyleUnderline"/>
        </w:rPr>
        <w:t>endeavours</w:t>
      </w:r>
      <w:proofErr w:type="spellEnd"/>
      <w:r w:rsidRPr="002401A3">
        <w:rPr>
          <w:rStyle w:val="StyleUnderline"/>
        </w:rPr>
        <w:t xml:space="preserve"> in ways that appeal to the common good, </w:t>
      </w:r>
      <w:proofErr w:type="spellStart"/>
      <w:r w:rsidRPr="002401A3">
        <w:rPr>
          <w:rStyle w:val="StyleUnderline"/>
          <w:highlight w:val="yellow"/>
        </w:rPr>
        <w:t>NewSpace</w:t>
      </w:r>
      <w:proofErr w:type="spellEnd"/>
      <w:r w:rsidRPr="002401A3">
        <w:rPr>
          <w:rStyle w:val="StyleUnderline"/>
          <w:highlight w:val="yellow"/>
        </w:rPr>
        <w:t xml:space="preserve"> actors</w:t>
      </w:r>
      <w:r w:rsidRPr="002401A3">
        <w:rPr>
          <w:rStyle w:val="StyleUnderline"/>
        </w:rPr>
        <w:t xml:space="preserve"> are therefore </w:t>
      </w:r>
      <w:r w:rsidRPr="002401A3">
        <w:rPr>
          <w:rStyle w:val="StyleUnderline"/>
          <w:highlight w:val="yellow"/>
        </w:rPr>
        <w:t>conceal</w:t>
      </w:r>
      <w:r w:rsidRPr="002401A3">
        <w:rPr>
          <w:rStyle w:val="StyleUnderline"/>
        </w:rPr>
        <w:t xml:space="preserve">ing the reality of </w:t>
      </w:r>
      <w:r w:rsidRPr="002401A3">
        <w:rPr>
          <w:rStyle w:val="StyleUnderline"/>
          <w:highlight w:val="yellow"/>
        </w:rPr>
        <w:t xml:space="preserve">how commercial resource extraction serves the exclusive interests of their private shareholders at the </w:t>
      </w:r>
      <w:r w:rsidRPr="002401A3">
        <w:rPr>
          <w:rStyle w:val="Emphasis"/>
          <w:highlight w:val="yellow"/>
        </w:rPr>
        <w:t>expense of the vast majority of the global population</w:t>
      </w:r>
      <w:r w:rsidRPr="002401A3">
        <w:rPr>
          <w:sz w:val="12"/>
        </w:rPr>
        <w:t>.</w:t>
      </w:r>
    </w:p>
    <w:p w:rsidR="00015E22" w:rsidRPr="002401A3" w:rsidRDefault="00015E22" w:rsidP="00015E22"/>
    <w:p w:rsidR="00015E22" w:rsidRPr="002401A3" w:rsidRDefault="00015E22" w:rsidP="00015E22">
      <w:pPr>
        <w:pStyle w:val="Heading4"/>
        <w:rPr>
          <w:rFonts w:cs="Calibri"/>
        </w:rPr>
      </w:pPr>
      <w:r w:rsidRPr="002401A3">
        <w:rPr>
          <w:rFonts w:cs="Calibri"/>
        </w:rPr>
        <w:t>Private control of space i</w:t>
      </w:r>
      <w:r>
        <w:rPr>
          <w:rFonts w:cs="Calibri"/>
        </w:rPr>
        <w:t>nevitably leads to exploitation- that’s intrinsically violent against disadvantaged communities.</w:t>
      </w:r>
      <w:r w:rsidRPr="002401A3">
        <w:rPr>
          <w:rFonts w:cs="Calibri"/>
        </w:rPr>
        <w:t xml:space="preserve"> Spencer ‘20</w:t>
      </w:r>
    </w:p>
    <w:p w:rsidR="00015E22" w:rsidRPr="002401A3" w:rsidRDefault="00015E22" w:rsidP="00015E22">
      <w:r w:rsidRPr="002401A3">
        <w:t>Spencer, Keith A. [senior editor at Salon</w:t>
      </w:r>
      <w:proofErr w:type="gramStart"/>
      <w:r w:rsidRPr="002401A3">
        <w:t>]“</w:t>
      </w:r>
      <w:proofErr w:type="gramEnd"/>
      <w:r w:rsidRPr="002401A3">
        <w:t xml:space="preserve">Against Mars-a-Lago: Why SpaceX's Mars Colonization Plan Should Terrify You.” Salon, Salon.com, 7 Jan. 2020, https://www.salon.com/2017/10/08/against-mars-a-lago-why-spacexs-mars-colonization-plan-should-terrify-you/. </w:t>
      </w:r>
    </w:p>
    <w:p w:rsidR="00015E22" w:rsidRPr="00083E92" w:rsidRDefault="00015E22" w:rsidP="00015E22">
      <w:pPr>
        <w:rPr>
          <w:sz w:val="12"/>
        </w:rPr>
      </w:pPr>
      <w:r w:rsidRPr="002401A3">
        <w:rPr>
          <w:sz w:val="12"/>
        </w:rPr>
        <w:t xml:space="preserve">When CEO Elon Musk announced last month that his aerospace company SpaceX would be </w:t>
      </w:r>
      <w:hyperlink r:id="rId11"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12"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13" w:history="1">
        <w:r w:rsidRPr="002401A3">
          <w:rPr>
            <w:rStyle w:val="StyleUnderline"/>
          </w:rPr>
          <w:t>privatization of NASA</w:t>
        </w:r>
      </w:hyperlink>
      <w:r w:rsidRPr="002401A3">
        <w:rPr>
          <w:sz w:val="12"/>
        </w:rPr>
        <w:t xml:space="preserve"> by legislating a policy shift to private 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14"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15"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16"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2401A3">
        <w:rPr>
          <w:rStyle w:val="Emphasis"/>
        </w:rPr>
        <w:t xml:space="preserve">There has be </w:t>
      </w:r>
      <w:r w:rsidRPr="002401A3">
        <w:rPr>
          <w:rStyle w:val="Emphasis"/>
          <w:highlight w:val="yellow"/>
        </w:rPr>
        <w:t>no 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17" w:history="1">
        <w:r w:rsidRPr="002401A3">
          <w:rPr>
            <w:rStyle w:val="Hyperlink"/>
            <w:sz w:val="12"/>
          </w:rPr>
          <w:t>writes</w:t>
        </w:r>
      </w:hyperlink>
      <w:r w:rsidRPr="002401A3">
        <w:rPr>
          <w:sz w:val="12"/>
        </w:rPr>
        <w:t xml:space="preserve"> William Dalrymple in the Guardian. “It almost certainly remains the supreme act of corporate violence in world history.” </w:t>
      </w:r>
      <w:r w:rsidRPr="002401A3">
        <w:rPr>
          <w:rStyle w:val="StyleUnderline"/>
        </w:rPr>
        <w:t xml:space="preserve">The East India Company came to colonize much of the Indian subcontinent. In the modern era, an era in which the right of corporations to do what they want, unencumbered, has become a </w:t>
      </w:r>
      <w:hyperlink r:id="rId18" w:history="1">
        <w:r w:rsidRPr="002401A3">
          <w:rPr>
            <w:rStyle w:val="StyleUnderline"/>
          </w:rPr>
          <w:t>sacrosanct</w:t>
        </w:r>
      </w:hyperlink>
      <w:r w:rsidRPr="002401A3">
        <w:rPr>
          <w:rStyle w:val="StyleUnderline"/>
        </w:rPr>
        <w:t xml:space="preserve"> </w:t>
      </w:r>
      <w:hyperlink r:id="rId19"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45387D">
        <w:rPr>
          <w:rStyle w:val="StyleUnderline"/>
          <w:b/>
          <w:highlight w:val="yellow"/>
        </w:rPr>
        <w:t>To privately colonize a</w:t>
      </w:r>
      <w:r w:rsidRPr="002401A3">
        <w:rPr>
          <w:rStyle w:val="StyleUnderline"/>
        </w:rPr>
        <w:t xml:space="preserve"> nation, much less a </w:t>
      </w:r>
      <w:r w:rsidRPr="002401A3">
        <w:rPr>
          <w:rStyle w:val="StyleUnderline"/>
          <w:highlight w:val="yellow"/>
        </w:rPr>
        <w:t>planet</w:t>
      </w:r>
      <w:r w:rsidRPr="002401A3">
        <w:rPr>
          <w:rStyle w:val="StyleUnderline"/>
        </w:rPr>
        <w:t xml:space="preserve">, </w:t>
      </w:r>
      <w:r w:rsidRPr="0045387D">
        <w:rPr>
          <w:rStyle w:val="StyleUnderline"/>
          <w:b/>
          <w:highlight w:val="yellow"/>
        </w:rPr>
        <w:t>means ceding governance and control</w:t>
      </w:r>
      <w:r w:rsidRPr="002401A3">
        <w:rPr>
          <w:rStyle w:val="StyleUnderline"/>
        </w:rPr>
        <w:t xml:space="preserve"> back </w:t>
      </w:r>
      <w:r w:rsidRPr="0045387D">
        <w:rPr>
          <w:rStyle w:val="StyleUnderline"/>
          <w:b/>
          <w:highlight w:val="yellow"/>
        </w:rPr>
        <w:t>to corporations whose interest is not ours</w:t>
      </w:r>
      <w:r w:rsidRPr="0045387D">
        <w:rPr>
          <w:rStyle w:val="StyleUnderline"/>
          <w:b/>
        </w:rPr>
        <w:t xml:space="preserve">, </w:t>
      </w:r>
      <w:r w:rsidRPr="0045387D">
        <w:rPr>
          <w:rStyle w:val="StyleUnderline"/>
          <w:b/>
          <w:highlight w:val="yellow"/>
        </w:rPr>
        <w:t>and</w:t>
      </w:r>
      <w:r w:rsidRPr="002401A3">
        <w:rPr>
          <w:rStyle w:val="StyleUnderline"/>
        </w:rPr>
        <w:t xml:space="preserve"> indeed, </w:t>
      </w:r>
      <w:r w:rsidRPr="002401A3">
        <w:rPr>
          <w:rStyle w:val="Emphasis"/>
          <w:highlight w:val="yellow"/>
        </w:rPr>
        <w:t>is always at odds with workers and residents</w:t>
      </w:r>
      <w:r w:rsidRPr="002401A3">
        <w:rPr>
          <w:rStyle w:val="Emphasis"/>
        </w:rPr>
        <w:t xml:space="preserve"> </w:t>
      </w:r>
      <w:r w:rsidRPr="002401A3">
        <w:rPr>
          <w:rStyle w:val="StyleUnderline"/>
        </w:rPr>
        <w:t xml:space="preserve">— </w:t>
      </w:r>
      <w:r w:rsidRPr="0045387D">
        <w:rPr>
          <w:rStyle w:val="StyleUnderline"/>
          <w:b/>
          <w:highlight w:val="yellow"/>
        </w:rPr>
        <w:t>particularly in a resource-limited environment</w:t>
      </w:r>
      <w:r w:rsidRPr="002401A3">
        <w:rPr>
          <w:rStyle w:val="StyleUnderline"/>
        </w:rPr>
        <w:t xml:space="preserve"> like a spaceship or the red planet</w:t>
      </w:r>
      <w:r w:rsidRPr="002401A3">
        <w:rPr>
          <w:sz w:val="12"/>
        </w:rPr>
        <w:t xml:space="preserve">. Even if, as Musk suggests, a private foundation is </w:t>
      </w:r>
      <w:hyperlink r:id="rId20" w:history="1">
        <w:r w:rsidRPr="002401A3">
          <w:rPr>
            <w:rStyle w:val="Hyperlink"/>
            <w:sz w:val="12"/>
          </w:rPr>
          <w:t>put in charge</w:t>
        </w:r>
      </w:hyperlink>
      <w:r w:rsidRPr="002401A3">
        <w:rPr>
          <w:sz w:val="12"/>
        </w:rPr>
        <w:t xml:space="preserve"> of running the show on Mars, their interests will inherently be at </w:t>
      </w:r>
      <w:hyperlink r:id="rId21" w:history="1">
        <w:r w:rsidRPr="002401A3">
          <w:rPr>
            <w:rStyle w:val="Hyperlink"/>
            <w:sz w:val="12"/>
          </w:rPr>
          <w:t xml:space="preserve">odds with the workers </w:t>
        </w:r>
      </w:hyperlink>
      <w:r w:rsidRPr="002401A3">
        <w:rPr>
          <w:sz w:val="12"/>
        </w:rPr>
        <w:t xml:space="preserve">and employees involved. After all, a private foundation </w:t>
      </w:r>
      <w:hyperlink r:id="rId22" w:history="1">
        <w:r w:rsidRPr="002401A3">
          <w:rPr>
            <w:rStyle w:val="Hyperlink"/>
            <w:sz w:val="12"/>
          </w:rPr>
          <w:t>is not a democracy</w:t>
        </w:r>
      </w:hyperlink>
      <w:r w:rsidRPr="002401A3">
        <w:rPr>
          <w:sz w:val="12"/>
        </w:rPr>
        <w:t xml:space="preserve">; and as major philanthropic organizations like the Bill and Melinda Gates Foundation </w:t>
      </w:r>
      <w:hyperlink r:id="rId23" w:history="1">
        <w:r w:rsidRPr="002401A3">
          <w:rPr>
            <w:rStyle w:val="Hyperlink"/>
            <w:sz w:val="12"/>
          </w:rPr>
          <w:t>illustrate</w:t>
        </w:r>
      </w:hyperlink>
      <w:r w:rsidRPr="002401A3">
        <w:rPr>
          <w:sz w:val="12"/>
        </w:rPr>
        <w:t xml:space="preserve">, often </w:t>
      </w:r>
      <w:hyperlink r:id="rId24" w:history="1">
        <w:r w:rsidRPr="002401A3">
          <w:rPr>
            <w:rStyle w:val="Hyperlink"/>
            <w:sz w:val="12"/>
          </w:rPr>
          <w:t>do the bidding</w:t>
        </w:r>
      </w:hyperlink>
      <w:r w:rsidRPr="002401A3">
        <w:rPr>
          <w:sz w:val="12"/>
        </w:rPr>
        <w:t xml:space="preserve"> of their rich donors, and take an </w:t>
      </w:r>
      <w:hyperlink r:id="rId25" w:history="1">
        <w:r w:rsidRPr="002401A3">
          <w:rPr>
            <w:rStyle w:val="Hyperlink"/>
            <w:sz w:val="12"/>
          </w:rPr>
          <w:t>important role in ripening industries</w:t>
        </w:r>
      </w:hyperlink>
      <w:r w:rsidRPr="002401A3">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w:t>
      </w:r>
      <w:r w:rsidRPr="0045387D">
        <w:t xml:space="preserve">The only basis for colonization of Mars that Musk can conceive of is one based on tourism: the rich pay an amount — Musk quotes the ticket price at </w:t>
      </w:r>
      <w:hyperlink r:id="rId26" w:tgtFrame="_blank" w:history="1">
        <w:r w:rsidRPr="0045387D">
          <w:rPr>
            <w:rStyle w:val="Hyperlink"/>
          </w:rPr>
          <w:t>$200,000 if he can get 1 million tourists</w:t>
        </w:r>
      </w:hyperlink>
      <w:r w:rsidRPr="0045387D">
        <w:t xml:space="preserve"> to pay that — that entitles them to a round-trip ticket. And while they’re on Mars and traveling to it, they luxuriate: Musk has </w:t>
      </w:r>
      <w:hyperlink r:id="rId27" w:tgtFrame="_blank" w:history="1">
        <w:r w:rsidRPr="0045387D">
          <w:rPr>
            <w:rStyle w:val="Hyperlink"/>
          </w:rPr>
          <w:t>assured</w:t>
        </w:r>
      </w:hyperlink>
      <w:r w:rsidRPr="0045387D">
        <w:t xml:space="preserve"> that the trip would be “fun.” This is what makes Musk’s Mars vision so different than, say, the Apollo missions or the International Space Station. This isn’t really exploration for humanity’s sake — there’s not that much science assumed here, as there was in the Moon missions. Musk wants to build the ultimate luxury package, exclusively for the richest among us. Musk isn’t trying to build something akin to Matt Damon’s </w:t>
      </w:r>
      <w:proofErr w:type="spellStart"/>
      <w:r w:rsidRPr="0045387D">
        <w:t>spartan</w:t>
      </w:r>
      <w:proofErr w:type="spellEnd"/>
      <w:r w:rsidRPr="0045387D">
        <w:t xml:space="preserve"> research base in "The Martian." He wants to build Mars-a-Lago. And an economy based on tourism, particularly high-end </w:t>
      </w:r>
      <w:r w:rsidRPr="0045387D">
        <w:lastRenderedPageBreak/>
        <w:t xml:space="preserve">tourism, needs employees — even if a high degree of automation is assumed. And as I’ve written about </w:t>
      </w:r>
      <w:hyperlink r:id="rId28" w:history="1">
        <w:r w:rsidRPr="0045387D">
          <w:rPr>
            <w:rStyle w:val="Hyperlink"/>
          </w:rPr>
          <w:t>before</w:t>
        </w:r>
      </w:hyperlink>
      <w:r w:rsidRPr="0045387D">
        <w:t>, that means a lot of labor at the lowest cost possible. Imagine signing away years of your life to be a housekeeper in the Mars-a-Lago hotel, with your communications, water, food, energy usage, even oxygen tightly managed by your employer, and no government to file a grievance to if your employer cuts your wages, harasses you, cuts off your oxygen. Where would Mars-a-Lago's employees turn if their rights were impinged upon? Oh wait, this planet is run privately? You have no rights. Musk's vision for 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29"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30" w:tgtFrame="_blank" w:history="1">
        <w:r w:rsidRPr="002401A3">
          <w:rPr>
            <w:rStyle w:val="Hyperlink"/>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rsidR="00015E22" w:rsidRDefault="00015E22" w:rsidP="00015E22">
      <w:pPr>
        <w:pStyle w:val="Heading4"/>
      </w:pPr>
      <w:r>
        <w:t>And, private appropriation and commodification of space is connected to the historical legacy and present day practices of colonialism- squo space expansion proves</w:t>
      </w:r>
    </w:p>
    <w:p w:rsidR="00015E22" w:rsidRPr="00563A91" w:rsidRDefault="00015E22" w:rsidP="00015E22">
      <w:pPr>
        <w:pStyle w:val="BodyText"/>
        <w:spacing w:before="292" w:line="360" w:lineRule="auto"/>
        <w:ind w:right="1397"/>
      </w:pPr>
      <w:r w:rsidRPr="00246A40">
        <w:rPr>
          <w:rStyle w:val="Style13ptBold"/>
        </w:rPr>
        <w:t>Tavares</w:t>
      </w:r>
      <w:r>
        <w:rPr>
          <w:rStyle w:val="Style13ptBold"/>
        </w:rPr>
        <w:t xml:space="preserve"> ‘20</w:t>
      </w:r>
      <w:r>
        <w:t xml:space="preserve">, Frank. “Ethical Exploration </w:t>
      </w:r>
      <w:proofErr w:type="gramStart"/>
      <w:r>
        <w:t>And</w:t>
      </w:r>
      <w:proofErr w:type="gramEnd"/>
      <w:r>
        <w:t xml:space="preserve"> The Role Of Planetary Protection In Disrupting Colonial</w:t>
      </w:r>
      <w:r>
        <w:rPr>
          <w:spacing w:val="-53"/>
        </w:rPr>
        <w:t xml:space="preserve"> </w:t>
      </w:r>
      <w:r>
        <w:t>Practices.” Planetary Science and Astrobiology Decadal Survey 2023-2032. October 25,</w:t>
      </w:r>
      <w:r>
        <w:rPr>
          <w:spacing w:val="1"/>
        </w:rPr>
        <w:t xml:space="preserve"> </w:t>
      </w:r>
      <w:r>
        <w:t>20</w:t>
      </w:r>
      <w:r w:rsidRPr="00246A40">
        <w:rPr>
          <w:rStyle w:val="Style13ptBold"/>
        </w:rPr>
        <w:t>20</w:t>
      </w:r>
      <w:r>
        <w:t>.</w:t>
      </w:r>
      <w:r>
        <w:rPr>
          <w:spacing w:val="-1"/>
        </w:rPr>
        <w:t xml:space="preserve"> </w:t>
      </w:r>
      <w:r>
        <w:t>Web. December 11,</w:t>
      </w:r>
      <w:r>
        <w:rPr>
          <w:spacing w:val="-1"/>
        </w:rPr>
        <w:t xml:space="preserve"> </w:t>
      </w:r>
      <w:r>
        <w:t>2021</w:t>
      </w:r>
      <w:proofErr w:type="gramStart"/>
      <w:r>
        <w:t>.&lt;</w:t>
      </w:r>
      <w:proofErr w:type="gramEnd"/>
      <w:r>
        <w:t>https://arxiv.org/ftp/arxiv/papers/2010/2010.08344.pdf&gt;.</w:t>
      </w:r>
    </w:p>
    <w:p w:rsidR="00015E22" w:rsidRDefault="00015E22" w:rsidP="00015E22">
      <w:pPr>
        <w:pStyle w:val="BodyText"/>
        <w:spacing w:line="360" w:lineRule="auto"/>
        <w:ind w:right="1342"/>
        <w:sectPr w:rsidR="00015E22">
          <w:pgSz w:w="12240" w:h="15840"/>
          <w:pgMar w:top="1260" w:right="100" w:bottom="1080" w:left="0" w:header="737" w:footer="887" w:gutter="0"/>
          <w:cols w:space="720"/>
        </w:sectPr>
      </w:pPr>
      <w:r>
        <w:t xml:space="preserve">Commodification and Appropriation of Land and Resource Extraction: </w:t>
      </w:r>
      <w:r w:rsidRPr="00246A40">
        <w:rPr>
          <w:b/>
          <w:highlight w:val="yellow"/>
          <w:u w:val="single"/>
        </w:rPr>
        <w:t>The commodification of</w:t>
      </w:r>
      <w:r w:rsidRPr="00246A40">
        <w:rPr>
          <w:b/>
          <w:spacing w:val="1"/>
          <w:highlight w:val="yellow"/>
          <w:u w:val="single"/>
        </w:rPr>
        <w:t xml:space="preserve"> </w:t>
      </w:r>
      <w:r w:rsidRPr="00246A40">
        <w:rPr>
          <w:b/>
          <w:highlight w:val="yellow"/>
          <w:u w:val="single"/>
        </w:rPr>
        <w:t>land through extractive practices has led to significant disruption of the ecosystems that</w:t>
      </w:r>
      <w:r w:rsidRPr="00246A40">
        <w:rPr>
          <w:b/>
          <w:spacing w:val="1"/>
          <w:highlight w:val="yellow"/>
          <w:u w:val="single"/>
        </w:rPr>
        <w:t xml:space="preserve"> </w:t>
      </w:r>
      <w:r w:rsidRPr="00246A40">
        <w:rPr>
          <w:b/>
          <w:highlight w:val="yellow"/>
          <w:u w:val="single"/>
        </w:rPr>
        <w:t>Indigenous communities rely upon</w:t>
      </w:r>
      <w:r w:rsidRPr="00246A40">
        <w:rPr>
          <w:b/>
          <w:u w:val="single"/>
        </w:rPr>
        <w:t xml:space="preserve"> </w:t>
      </w:r>
      <w:r w:rsidRPr="00246A40">
        <w:rPr>
          <w:u w:val="single"/>
        </w:rPr>
        <w:t>for their livelihoods</w:t>
      </w:r>
      <w:r>
        <w:t xml:space="preserve">. </w:t>
      </w:r>
      <w:r w:rsidRPr="00246A40">
        <w:rPr>
          <w:sz w:val="18"/>
          <w:szCs w:val="18"/>
        </w:rPr>
        <w:t>Examples of extractive exploitation and</w:t>
      </w:r>
      <w:r w:rsidRPr="00246A40">
        <w:rPr>
          <w:spacing w:val="1"/>
          <w:sz w:val="18"/>
          <w:szCs w:val="18"/>
        </w:rPr>
        <w:t xml:space="preserve"> </w:t>
      </w:r>
      <w:r w:rsidRPr="00246A40">
        <w:rPr>
          <w:sz w:val="18"/>
          <w:szCs w:val="18"/>
        </w:rPr>
        <w:t>colonialism abound; while many people in the US think only of the gold rush, mining of rare</w:t>
      </w:r>
      <w:r w:rsidRPr="00246A40">
        <w:rPr>
          <w:spacing w:val="1"/>
          <w:sz w:val="18"/>
          <w:szCs w:val="18"/>
        </w:rPr>
        <w:t xml:space="preserve"> </w:t>
      </w:r>
      <w:r w:rsidRPr="00246A40">
        <w:rPr>
          <w:sz w:val="18"/>
          <w:szCs w:val="18"/>
        </w:rPr>
        <w:t>minerals in Central and South America and Africa incentivize and continue to accelerate colonial</w:t>
      </w:r>
      <w:r w:rsidRPr="00246A40">
        <w:rPr>
          <w:spacing w:val="-53"/>
          <w:sz w:val="18"/>
          <w:szCs w:val="18"/>
        </w:rPr>
        <w:t xml:space="preserve"> </w:t>
      </w:r>
      <w:r w:rsidRPr="00246A40">
        <w:rPr>
          <w:sz w:val="18"/>
          <w:szCs w:val="18"/>
        </w:rPr>
        <w:t>expansion even today.</w:t>
      </w:r>
      <w:r>
        <w:t xml:space="preserve"> Agricultural practices throughout the colonial world have been and</w:t>
      </w:r>
      <w:r>
        <w:rPr>
          <w:spacing w:val="1"/>
        </w:rPr>
        <w:t xml:space="preserve"> </w:t>
      </w:r>
      <w:r>
        <w:t>continue to be damaging, transforming environments and destroying human lives and cultures.</w:t>
      </w:r>
      <w:r>
        <w:rPr>
          <w:spacing w:val="1"/>
        </w:rPr>
        <w:t xml:space="preserve"> </w:t>
      </w:r>
      <w:r w:rsidRPr="00246A40">
        <w:rPr>
          <w:sz w:val="18"/>
          <w:szCs w:val="18"/>
        </w:rPr>
        <w:t>19 From cotton fields in the American south to sugar plantations and rubber tappers in Brazil,</w:t>
      </w:r>
      <w:r w:rsidRPr="00246A40">
        <w:rPr>
          <w:spacing w:val="1"/>
          <w:sz w:val="18"/>
          <w:szCs w:val="18"/>
        </w:rPr>
        <w:t xml:space="preserve"> </w:t>
      </w:r>
      <w:r w:rsidRPr="00246A40">
        <w:rPr>
          <w:sz w:val="18"/>
          <w:szCs w:val="18"/>
        </w:rPr>
        <w:t>the combination of land and people as property was key to the generation of wealth that built</w:t>
      </w:r>
      <w:r w:rsidRPr="00246A40">
        <w:rPr>
          <w:spacing w:val="1"/>
          <w:sz w:val="18"/>
          <w:szCs w:val="18"/>
        </w:rPr>
        <w:t xml:space="preserve"> </w:t>
      </w:r>
      <w:r w:rsidRPr="00246A40">
        <w:rPr>
          <w:sz w:val="18"/>
          <w:szCs w:val="18"/>
        </w:rPr>
        <w:t>up the Western world. 20</w:t>
      </w:r>
      <w:r>
        <w:t xml:space="preserve"> The field of planetary science and space exploration in the present</w:t>
      </w:r>
      <w:r>
        <w:rPr>
          <w:spacing w:val="1"/>
        </w:rPr>
        <w:t xml:space="preserve"> </w:t>
      </w:r>
      <w:r>
        <w:t>day is not divorced from these practices, and both existing and planned space infrastructure</w:t>
      </w:r>
      <w:r>
        <w:rPr>
          <w:spacing w:val="1"/>
        </w:rPr>
        <w:t xml:space="preserve"> </w:t>
      </w:r>
      <w:r>
        <w:t>continue to encroach upon Indigenous land. This is often justified by falsely framing opposition</w:t>
      </w:r>
      <w:r>
        <w:rPr>
          <w:spacing w:val="1"/>
        </w:rPr>
        <w:t xml:space="preserve"> </w:t>
      </w:r>
      <w:r>
        <w:t xml:space="preserve">to such encroachments as “obstructions” to “the future.” 21 For example, </w:t>
      </w:r>
      <w:r w:rsidRPr="0045387D">
        <w:rPr>
          <w:b/>
          <w:highlight w:val="yellow"/>
          <w:u w:val="single"/>
        </w:rPr>
        <w:t>construction of the</w:t>
      </w:r>
      <w:r w:rsidRPr="0045387D">
        <w:rPr>
          <w:b/>
          <w:spacing w:val="1"/>
          <w:highlight w:val="yellow"/>
          <w:u w:val="single"/>
        </w:rPr>
        <w:t xml:space="preserve"> </w:t>
      </w:r>
      <w:r w:rsidRPr="0045387D">
        <w:rPr>
          <w:b/>
          <w:highlight w:val="yellow"/>
          <w:u w:val="single"/>
        </w:rPr>
        <w:t>Thirty Meter Telescope atop Mauna Kea has begun despite opposition from</w:t>
      </w:r>
      <w:r>
        <w:t xml:space="preserve"> many </w:t>
      </w:r>
      <w:proofErr w:type="gramStart"/>
      <w:r>
        <w:t>Kanaka ??iwi</w:t>
      </w:r>
      <w:proofErr w:type="gramEnd"/>
      <w:r>
        <w:rPr>
          <w:spacing w:val="1"/>
        </w:rPr>
        <w:t xml:space="preserve"> </w:t>
      </w:r>
      <w:r>
        <w:t>(</w:t>
      </w:r>
      <w:r w:rsidRPr="0045387D">
        <w:rPr>
          <w:b/>
          <w:highlight w:val="yellow"/>
          <w:u w:val="single"/>
        </w:rPr>
        <w:t>Native Hawaiians</w:t>
      </w:r>
      <w:r>
        <w:t xml:space="preserve">), </w:t>
      </w:r>
      <w:r w:rsidRPr="0045387D">
        <w:rPr>
          <w:b/>
          <w:highlight w:val="yellow"/>
          <w:u w:val="single"/>
        </w:rPr>
        <w:t>who note that previous astronomy development atop Mauna Kea has</w:t>
      </w:r>
      <w:r w:rsidRPr="0045387D">
        <w:rPr>
          <w:b/>
          <w:spacing w:val="1"/>
          <w:highlight w:val="yellow"/>
          <w:u w:val="single"/>
        </w:rPr>
        <w:t xml:space="preserve"> </w:t>
      </w:r>
      <w:r w:rsidRPr="0045387D">
        <w:rPr>
          <w:b/>
          <w:highlight w:val="yellow"/>
          <w:u w:val="single"/>
        </w:rPr>
        <w:t>already had substantial adverse effects</w:t>
      </w:r>
      <w:r>
        <w:t>. 22 Current structures for in-situ resource utilization on</w:t>
      </w:r>
      <w:r>
        <w:rPr>
          <w:spacing w:val="1"/>
        </w:rPr>
        <w:t xml:space="preserve"> </w:t>
      </w:r>
      <w:r>
        <w:t>other worlds are analogous to some of these past and current practices on Earth. Most</w:t>
      </w:r>
      <w:r>
        <w:rPr>
          <w:spacing w:val="1"/>
        </w:rPr>
        <w:t xml:space="preserve"> </w:t>
      </w:r>
      <w:r>
        <w:t>immediately,</w:t>
      </w:r>
      <w:r>
        <w:rPr>
          <w:spacing w:val="2"/>
        </w:rPr>
        <w:t xml:space="preserve"> </w:t>
      </w:r>
      <w:r>
        <w:t>lunar</w:t>
      </w:r>
      <w:r>
        <w:rPr>
          <w:spacing w:val="2"/>
        </w:rPr>
        <w:t xml:space="preserve"> </w:t>
      </w:r>
      <w:r>
        <w:t>resource</w:t>
      </w:r>
      <w:r>
        <w:rPr>
          <w:spacing w:val="3"/>
        </w:rPr>
        <w:t xml:space="preserve"> </w:t>
      </w:r>
      <w:r>
        <w:t>maps</w:t>
      </w:r>
      <w:r>
        <w:rPr>
          <w:spacing w:val="3"/>
        </w:rPr>
        <w:t xml:space="preserve"> </w:t>
      </w:r>
      <w:r>
        <w:t>seek</w:t>
      </w:r>
      <w:r>
        <w:rPr>
          <w:spacing w:val="2"/>
        </w:rPr>
        <w:t xml:space="preserve"> </w:t>
      </w:r>
      <w:r>
        <w:t>to</w:t>
      </w:r>
      <w:r>
        <w:rPr>
          <w:spacing w:val="3"/>
        </w:rPr>
        <w:t xml:space="preserve"> </w:t>
      </w:r>
      <w:r>
        <w:t>enable</w:t>
      </w:r>
      <w:r>
        <w:rPr>
          <w:spacing w:val="3"/>
        </w:rPr>
        <w:t xml:space="preserve"> </w:t>
      </w:r>
      <w:r w:rsidRPr="0045387D">
        <w:rPr>
          <w:b/>
          <w:highlight w:val="yellow"/>
          <w:u w:val="single"/>
        </w:rPr>
        <w:t>public</w:t>
      </w:r>
      <w:r w:rsidRPr="0045387D">
        <w:rPr>
          <w:b/>
          <w:spacing w:val="3"/>
          <w:highlight w:val="yellow"/>
          <w:u w:val="single"/>
        </w:rPr>
        <w:t xml:space="preserve"> </w:t>
      </w:r>
      <w:r w:rsidRPr="0045387D">
        <w:rPr>
          <w:b/>
          <w:highlight w:val="yellow"/>
          <w:u w:val="single"/>
        </w:rPr>
        <w:t>and</w:t>
      </w:r>
      <w:r w:rsidRPr="0045387D">
        <w:rPr>
          <w:b/>
          <w:spacing w:val="2"/>
          <w:highlight w:val="yellow"/>
          <w:u w:val="single"/>
        </w:rPr>
        <w:t xml:space="preserve"> </w:t>
      </w:r>
      <w:r w:rsidRPr="0045387D">
        <w:rPr>
          <w:b/>
          <w:highlight w:val="yellow"/>
          <w:u w:val="single"/>
        </w:rPr>
        <w:t>private</w:t>
      </w:r>
      <w:r w:rsidRPr="0045387D">
        <w:rPr>
          <w:b/>
          <w:spacing w:val="2"/>
          <w:highlight w:val="yellow"/>
          <w:u w:val="single"/>
        </w:rPr>
        <w:t xml:space="preserve"> </w:t>
      </w:r>
      <w:r w:rsidRPr="0045387D">
        <w:rPr>
          <w:b/>
          <w:highlight w:val="yellow"/>
          <w:u w:val="single"/>
        </w:rPr>
        <w:t>sector</w:t>
      </w:r>
      <w:r w:rsidRPr="0045387D">
        <w:rPr>
          <w:b/>
          <w:spacing w:val="3"/>
          <w:highlight w:val="yellow"/>
          <w:u w:val="single"/>
        </w:rPr>
        <w:t xml:space="preserve"> </w:t>
      </w:r>
      <w:r w:rsidRPr="0045387D">
        <w:rPr>
          <w:b/>
          <w:highlight w:val="yellow"/>
          <w:u w:val="single"/>
        </w:rPr>
        <w:t>mining</w:t>
      </w:r>
      <w:r w:rsidRPr="0045387D">
        <w:rPr>
          <w:b/>
          <w:spacing w:val="3"/>
          <w:highlight w:val="yellow"/>
          <w:u w:val="single"/>
        </w:rPr>
        <w:t xml:space="preserve"> </w:t>
      </w:r>
      <w:r w:rsidRPr="0045387D">
        <w:rPr>
          <w:b/>
          <w:highlight w:val="yellow"/>
          <w:u w:val="single"/>
        </w:rPr>
        <w:t>actors</w:t>
      </w:r>
      <w:r>
        <w:rPr>
          <w:spacing w:val="3"/>
        </w:rPr>
        <w:t xml:space="preserve"> </w:t>
      </w:r>
      <w:r>
        <w:t>to</w:t>
      </w:r>
      <w:r>
        <w:rPr>
          <w:spacing w:val="1"/>
        </w:rPr>
        <w:t xml:space="preserve"> </w:t>
      </w:r>
      <w:r w:rsidRPr="0045387D">
        <w:rPr>
          <w:b/>
          <w:highlight w:val="yellow"/>
          <w:u w:val="single"/>
        </w:rPr>
        <w:t>plan for extraction of water ice and other resources</w:t>
      </w:r>
      <w:r w:rsidRPr="00563A91">
        <w:rPr>
          <w:b/>
          <w:u w:val="single"/>
        </w:rPr>
        <w:t>.</w:t>
      </w:r>
      <w:r>
        <w:t xml:space="preserve"> </w:t>
      </w:r>
      <w:r w:rsidRPr="0045387D">
        <w:rPr>
          <w:b/>
          <w:highlight w:val="yellow"/>
          <w:u w:val="single"/>
        </w:rPr>
        <w:t>Similar proposals exist for asteroid mining</w:t>
      </w:r>
      <w:r>
        <w:t>.</w:t>
      </w:r>
      <w:r>
        <w:rPr>
          <w:spacing w:val="1"/>
        </w:rPr>
        <w:t xml:space="preserve"> </w:t>
      </w:r>
      <w:r w:rsidRPr="0045387D">
        <w:rPr>
          <w:b/>
          <w:highlight w:val="yellow"/>
          <w:u w:val="single"/>
        </w:rPr>
        <w:t>This is presented under a guise of “sustainability,” but in actuality replicates the practices of</w:t>
      </w:r>
      <w:r w:rsidRPr="0045387D">
        <w:rPr>
          <w:b/>
          <w:spacing w:val="1"/>
          <w:highlight w:val="yellow"/>
          <w:u w:val="single"/>
        </w:rPr>
        <w:t xml:space="preserve"> </w:t>
      </w:r>
      <w:r w:rsidRPr="0045387D">
        <w:rPr>
          <w:b/>
          <w:highlight w:val="yellow"/>
          <w:u w:val="single"/>
        </w:rPr>
        <w:t>extractive</w:t>
      </w:r>
      <w:r w:rsidRPr="0045387D">
        <w:rPr>
          <w:b/>
          <w:spacing w:val="-1"/>
          <w:highlight w:val="yellow"/>
          <w:u w:val="single"/>
        </w:rPr>
        <w:t xml:space="preserve"> </w:t>
      </w:r>
      <w:r w:rsidRPr="0045387D">
        <w:rPr>
          <w:b/>
          <w:highlight w:val="yellow"/>
          <w:u w:val="single"/>
        </w:rPr>
        <w:t>capitalism</w:t>
      </w:r>
      <w:r w:rsidRPr="0045387D">
        <w:rPr>
          <w:b/>
          <w:spacing w:val="-1"/>
          <w:highlight w:val="yellow"/>
          <w:u w:val="single"/>
        </w:rPr>
        <w:t xml:space="preserve"> </w:t>
      </w:r>
      <w:r w:rsidRPr="0045387D">
        <w:rPr>
          <w:b/>
          <w:highlight w:val="yellow"/>
          <w:u w:val="single"/>
        </w:rPr>
        <w:t>that</w:t>
      </w:r>
      <w:r>
        <w:t xml:space="preserve"> have</w:t>
      </w:r>
      <w:r>
        <w:rPr>
          <w:spacing w:val="-1"/>
        </w:rPr>
        <w:t xml:space="preserve"> </w:t>
      </w:r>
      <w:r w:rsidRPr="0045387D">
        <w:rPr>
          <w:b/>
          <w:highlight w:val="yellow"/>
          <w:u w:val="single"/>
        </w:rPr>
        <w:t>contributed to</w:t>
      </w:r>
      <w:r>
        <w:rPr>
          <w:spacing w:val="-1"/>
        </w:rPr>
        <w:t xml:space="preserve"> </w:t>
      </w:r>
      <w:r>
        <w:t>the</w:t>
      </w:r>
      <w:r>
        <w:rPr>
          <w:spacing w:val="-1"/>
        </w:rPr>
        <w:t xml:space="preserve"> </w:t>
      </w:r>
      <w:r w:rsidRPr="0045387D">
        <w:rPr>
          <w:b/>
          <w:highlight w:val="yellow"/>
          <w:u w:val="single"/>
        </w:rPr>
        <w:t>environmental degradation</w:t>
      </w:r>
      <w:r>
        <w:rPr>
          <w:spacing w:val="-1"/>
        </w:rPr>
        <w:t xml:space="preserve"> </w:t>
      </w:r>
      <w:r>
        <w:t>of Earth.</w:t>
      </w:r>
      <w:r>
        <w:rPr>
          <w:spacing w:val="-1"/>
        </w:rPr>
        <w:t xml:space="preserve"> </w:t>
      </w:r>
      <w:r>
        <w:t>In the long-term,</w:t>
      </w:r>
      <w:r>
        <w:rPr>
          <w:spacing w:val="1"/>
        </w:rPr>
        <w:t xml:space="preserve"> </w:t>
      </w:r>
      <w:r>
        <w:t>this</w:t>
      </w:r>
      <w:r>
        <w:rPr>
          <w:spacing w:val="2"/>
        </w:rPr>
        <w:t xml:space="preserve"> </w:t>
      </w:r>
      <w:r>
        <w:t>exploitative</w:t>
      </w:r>
      <w:r>
        <w:rPr>
          <w:spacing w:val="2"/>
        </w:rPr>
        <w:t xml:space="preserve"> </w:t>
      </w:r>
      <w:r>
        <w:t>approach</w:t>
      </w:r>
      <w:r>
        <w:rPr>
          <w:spacing w:val="2"/>
        </w:rPr>
        <w:t xml:space="preserve"> </w:t>
      </w:r>
      <w:r>
        <w:t>to</w:t>
      </w:r>
      <w:r>
        <w:rPr>
          <w:spacing w:val="1"/>
        </w:rPr>
        <w:t xml:space="preserve"> </w:t>
      </w:r>
      <w:r>
        <w:t>extraterrestrial</w:t>
      </w:r>
      <w:r>
        <w:rPr>
          <w:spacing w:val="2"/>
        </w:rPr>
        <w:t xml:space="preserve"> </w:t>
      </w:r>
      <w:r>
        <w:t>exploration</w:t>
      </w:r>
      <w:r>
        <w:rPr>
          <w:spacing w:val="2"/>
        </w:rPr>
        <w:t xml:space="preserve"> </w:t>
      </w:r>
      <w:r>
        <w:t>will</w:t>
      </w:r>
      <w:r>
        <w:rPr>
          <w:spacing w:val="2"/>
        </w:rPr>
        <w:t xml:space="preserve"> </w:t>
      </w:r>
      <w:r>
        <w:t>be</w:t>
      </w:r>
      <w:r>
        <w:rPr>
          <w:spacing w:val="1"/>
        </w:rPr>
        <w:t xml:space="preserve"> </w:t>
      </w:r>
      <w:r>
        <w:t>similarly</w:t>
      </w:r>
      <w:r>
        <w:rPr>
          <w:spacing w:val="1"/>
        </w:rPr>
        <w:t xml:space="preserve"> </w:t>
      </w:r>
      <w:r>
        <w:t>detrimental, and recommendations provided in the white paper “Asteroid Resource Utilization:</w:t>
      </w:r>
      <w:r>
        <w:rPr>
          <w:spacing w:val="1"/>
        </w:rPr>
        <w:t xml:space="preserve"> </w:t>
      </w:r>
      <w:r>
        <w:lastRenderedPageBreak/>
        <w:t>Ethical Concerns and Progress” address these issues in more depth. 23 Public-Private</w:t>
      </w:r>
      <w:r>
        <w:rPr>
          <w:spacing w:val="1"/>
        </w:rPr>
        <w:t xml:space="preserve"> </w:t>
      </w:r>
      <w:r>
        <w:t xml:space="preserve">Partnerships as a Colonial Structure: </w:t>
      </w:r>
      <w:r w:rsidRPr="0045387D">
        <w:rPr>
          <w:b/>
          <w:highlight w:val="yellow"/>
          <w:u w:val="single"/>
        </w:rPr>
        <w:t>Private individuals and institutions, in collaboration with</w:t>
      </w:r>
      <w:r w:rsidRPr="0045387D">
        <w:rPr>
          <w:b/>
          <w:spacing w:val="1"/>
          <w:highlight w:val="yellow"/>
          <w:u w:val="single"/>
        </w:rPr>
        <w:t xml:space="preserve"> </w:t>
      </w:r>
      <w:r w:rsidRPr="0045387D">
        <w:rPr>
          <w:b/>
          <w:highlight w:val="yellow"/>
          <w:u w:val="single"/>
        </w:rPr>
        <w:t>governments, are a key aspect of the colonial structure</w:t>
      </w:r>
      <w:r>
        <w:t xml:space="preserve">. For example, </w:t>
      </w:r>
      <w:r w:rsidRPr="00563A91">
        <w:rPr>
          <w:b/>
          <w:u w:val="single"/>
        </w:rPr>
        <w:t>the East India Company</w:t>
      </w:r>
      <w:r>
        <w:rPr>
          <w:spacing w:val="1"/>
        </w:rPr>
        <w:t xml:space="preserve"> </w:t>
      </w:r>
      <w:r>
        <w:t>was fundamental to British expansion across the Eastern hemisphere and took a central role in</w:t>
      </w:r>
      <w:r>
        <w:rPr>
          <w:spacing w:val="1"/>
        </w:rPr>
        <w:t xml:space="preserve"> </w:t>
      </w:r>
      <w:r>
        <w:t>colonial domination and political control as well as trade. 24 More recent examples include the</w:t>
      </w:r>
      <w:r>
        <w:rPr>
          <w:spacing w:val="1"/>
        </w:rPr>
        <w:t xml:space="preserve"> </w:t>
      </w:r>
      <w:r>
        <w:t>influence of American fruit companies in the United States’ interventions into Latin American</w:t>
      </w:r>
      <w:r>
        <w:rPr>
          <w:spacing w:val="1"/>
        </w:rPr>
        <w:t xml:space="preserve"> </w:t>
      </w:r>
      <w:r>
        <w:t>politics during the Cold War. 25 In the United States, treaties signed with Native American</w:t>
      </w:r>
      <w:r>
        <w:rPr>
          <w:spacing w:val="1"/>
        </w:rPr>
        <w:t xml:space="preserve"> </w:t>
      </w:r>
      <w:r>
        <w:t>nations have repeatedly been broken, often by settler colonialist individuals working in tandem</w:t>
      </w:r>
      <w:r>
        <w:rPr>
          <w:spacing w:val="1"/>
        </w:rPr>
        <w:t xml:space="preserve"> </w:t>
      </w:r>
      <w:r>
        <w:t>with the US government and military. The Dakota Access Pipeline, a modern reframing of the</w:t>
      </w:r>
      <w:r>
        <w:rPr>
          <w:spacing w:val="1"/>
        </w:rPr>
        <w:t xml:space="preserve"> </w:t>
      </w:r>
      <w:r>
        <w:t>ongoing Indigenous demand to honor the Black Hills Treaty, 26 illustrates how capitalist interest</w:t>
      </w:r>
      <w:r>
        <w:rPr>
          <w:spacing w:val="-53"/>
        </w:rPr>
        <w:t xml:space="preserve"> </w:t>
      </w:r>
      <w:r>
        <w:t>intersects with colonialism today. These examples are mirrored in the active role private</w:t>
      </w:r>
      <w:r>
        <w:rPr>
          <w:spacing w:val="1"/>
        </w:rPr>
        <w:t xml:space="preserve"> </w:t>
      </w:r>
      <w:r>
        <w:t>industry is currently taking in space exploration. Presently, there is little to no oversight by</w:t>
      </w:r>
      <w:r>
        <w:rPr>
          <w:spacing w:val="1"/>
        </w:rPr>
        <w:t xml:space="preserve"> </w:t>
      </w:r>
      <w:r>
        <w:t xml:space="preserve">national governments or international structures. Private partnerships are </w:t>
      </w:r>
      <w:r w:rsidRPr="0045387D">
        <w:rPr>
          <w:b/>
          <w:highlight w:val="yellow"/>
          <w:u w:val="single"/>
        </w:rPr>
        <w:t>encouraged to plan</w:t>
      </w:r>
      <w:r w:rsidRPr="0045387D">
        <w:rPr>
          <w:b/>
          <w:spacing w:val="1"/>
          <w:highlight w:val="yellow"/>
          <w:u w:val="single"/>
        </w:rPr>
        <w:t xml:space="preserve"> </w:t>
      </w:r>
      <w:r w:rsidRPr="0045387D">
        <w:rPr>
          <w:b/>
          <w:highlight w:val="yellow"/>
          <w:u w:val="single"/>
        </w:rPr>
        <w:t>missions to the Moon and Mars, often supported by state funding</w:t>
      </w:r>
      <w:r w:rsidRPr="00563A91">
        <w:rPr>
          <w:b/>
          <w:u w:val="single"/>
        </w:rPr>
        <w:t>.</w:t>
      </w:r>
      <w:r>
        <w:t xml:space="preserve"> However, </w:t>
      </w:r>
      <w:r w:rsidRPr="0045387D">
        <w:rPr>
          <w:b/>
          <w:highlight w:val="yellow"/>
          <w:u w:val="single"/>
        </w:rPr>
        <w:t>there is a lack of</w:t>
      </w:r>
      <w:r w:rsidRPr="0045387D">
        <w:rPr>
          <w:b/>
          <w:spacing w:val="1"/>
          <w:highlight w:val="yellow"/>
          <w:u w:val="single"/>
        </w:rPr>
        <w:t xml:space="preserve"> </w:t>
      </w:r>
      <w:r w:rsidRPr="0045387D">
        <w:rPr>
          <w:b/>
          <w:highlight w:val="yellow"/>
          <w:u w:val="single"/>
        </w:rPr>
        <w:t>concrete and effective policy to guide their actions, and no consequences are levied when</w:t>
      </w:r>
      <w:r w:rsidRPr="0045387D">
        <w:rPr>
          <w:b/>
          <w:spacing w:val="1"/>
          <w:highlight w:val="yellow"/>
          <w:u w:val="single"/>
        </w:rPr>
        <w:t xml:space="preserve"> </w:t>
      </w:r>
      <w:r w:rsidRPr="0045387D">
        <w:rPr>
          <w:b/>
          <w:highlight w:val="yellow"/>
          <w:u w:val="single"/>
        </w:rPr>
        <w:t>existing policies are violated</w:t>
      </w:r>
      <w:r>
        <w:t>. 27 For example, the privately-funded and state-operated</w:t>
      </w:r>
      <w:r>
        <w:rPr>
          <w:spacing w:val="1"/>
        </w:rPr>
        <w:t xml:space="preserve"> </w:t>
      </w:r>
      <w:proofErr w:type="spellStart"/>
      <w:r>
        <w:t>Beresheet</w:t>
      </w:r>
      <w:proofErr w:type="spellEnd"/>
      <w:r>
        <w:t xml:space="preserve"> lunar lander crashed on the Moon and accidentally released thousands of</w:t>
      </w:r>
      <w:r>
        <w:rPr>
          <w:spacing w:val="1"/>
        </w:rPr>
        <w:t xml:space="preserve"> </w:t>
      </w:r>
      <w:r>
        <w:t>tardigrades. 28 At present, bodies like the Moon and Mars are in practice free reign for private</w:t>
      </w:r>
      <w:r>
        <w:rPr>
          <w:spacing w:val="1"/>
        </w:rPr>
        <w:t xml:space="preserve"> </w:t>
      </w:r>
      <w:r>
        <w:t>entities. An unfortunately accurate euphemism is that we are in a “wild west” of space policy in</w:t>
      </w:r>
      <w:r>
        <w:rPr>
          <w:spacing w:val="1"/>
        </w:rPr>
        <w:t xml:space="preserve"> </w:t>
      </w:r>
      <w:r>
        <w:t>this regard. When faced with complex and nuanced ethical questions like the ones we will face</w:t>
      </w:r>
      <w:r>
        <w:rPr>
          <w:spacing w:val="1"/>
        </w:rPr>
        <w:t xml:space="preserve"> </w:t>
      </w:r>
      <w:r>
        <w:t>in space exploration, private actors, by their very structure, will prioritize economic</w:t>
      </w:r>
      <w:r>
        <w:rPr>
          <w:spacing w:val="1"/>
        </w:rPr>
        <w:t xml:space="preserve"> </w:t>
      </w:r>
      <w:r>
        <w:t>considerations above moral ones. History, through the examples above and others, shows us</w:t>
      </w:r>
      <w:r>
        <w:rPr>
          <w:spacing w:val="1"/>
        </w:rPr>
        <w:t xml:space="preserve"> </w:t>
      </w:r>
      <w:r>
        <w:t>that they</w:t>
      </w:r>
      <w:r>
        <w:rPr>
          <w:spacing w:val="-1"/>
        </w:rPr>
        <w:t xml:space="preserve"> </w:t>
      </w:r>
      <w:r>
        <w:t>will.</w:t>
      </w:r>
    </w:p>
    <w:p w:rsidR="00015E22" w:rsidRDefault="00015E22" w:rsidP="00015E22">
      <w:pPr>
        <w:spacing w:line="360" w:lineRule="auto"/>
        <w:sectPr w:rsidR="00015E22">
          <w:pgSz w:w="12240" w:h="15840"/>
          <w:pgMar w:top="1260" w:right="100" w:bottom="1080" w:left="0" w:header="737" w:footer="887" w:gutter="0"/>
          <w:cols w:space="720"/>
        </w:sectPr>
      </w:pPr>
    </w:p>
    <w:p w:rsidR="00015E22" w:rsidRPr="00246A40" w:rsidRDefault="00015E22" w:rsidP="00015E22"/>
    <w:p w:rsidR="00015E22" w:rsidRPr="002401A3" w:rsidRDefault="00015E22" w:rsidP="00015E22">
      <w:pPr>
        <w:pStyle w:val="Heading4"/>
        <w:rPr>
          <w:rFonts w:cs="Calibri"/>
        </w:rPr>
      </w:pPr>
      <w:r w:rsidRPr="002401A3">
        <w:rPr>
          <w:rFonts w:cs="Calibri"/>
        </w:rPr>
        <w:t>Space resources must be distributed democratically—this requires challenging private control of outer space</w:t>
      </w:r>
    </w:p>
    <w:p w:rsidR="00015E22" w:rsidRPr="002401A3" w:rsidRDefault="00015E22" w:rsidP="00015E22">
      <w:pPr>
        <w:rPr>
          <w:rStyle w:val="Style13ptBold"/>
        </w:rPr>
      </w:pPr>
      <w:r w:rsidRPr="002401A3">
        <w:rPr>
          <w:rStyle w:val="Style13ptBold"/>
        </w:rPr>
        <w:t>Levine 15</w:t>
      </w:r>
    </w:p>
    <w:p w:rsidR="00015E22" w:rsidRPr="002401A3" w:rsidRDefault="00015E22" w:rsidP="00015E22">
      <w:pPr>
        <w:rPr>
          <w:sz w:val="16"/>
        </w:rPr>
      </w:pPr>
      <w:r w:rsidRPr="002401A3">
        <w:rPr>
          <w:sz w:val="16"/>
        </w:rPr>
        <w:t xml:space="preserve">Nick Levine, MPhil candidate in history of science at the University of Cambridge, 3-21-2015, "Democratize the Universe," Jacobin, </w:t>
      </w:r>
      <w:hyperlink r:id="rId31" w:history="1">
        <w:r w:rsidRPr="002401A3">
          <w:rPr>
            <w:rStyle w:val="Hyperlink"/>
            <w:sz w:val="16"/>
          </w:rPr>
          <w:t>https://jacobinmag.com/2015/03/space-industry-extraction-levine</w:t>
        </w:r>
      </w:hyperlink>
    </w:p>
    <w:p w:rsidR="00015E22" w:rsidRPr="002401A3" w:rsidRDefault="00015E22" w:rsidP="00015E22">
      <w:pPr>
        <w:rPr>
          <w:bCs/>
          <w:sz w:val="14"/>
        </w:rPr>
      </w:pPr>
      <w:r w:rsidRPr="002401A3">
        <w:rPr>
          <w:rStyle w:val="StyleUnderline"/>
          <w:highlight w:val="yellow"/>
        </w:rPr>
        <w:t>The privatization of the Milky Way has begun</w:t>
      </w:r>
      <w:r w:rsidRPr="002401A3">
        <w:rPr>
          <w:rStyle w:val="StyleUnderline"/>
        </w:rPr>
        <w:t xml:space="preserve">. Last summer, the bipartisan ASTEROIDS Act was introduced in Congress. The legislation’s aim is to grant US corporations property rights over any natural resources </w:t>
      </w:r>
      <w:r w:rsidRPr="002401A3">
        <w:rPr>
          <w:bCs/>
          <w:sz w:val="14"/>
        </w:rPr>
        <w:t>— like the platinum-group metals used in electronics — that they extract from asteroids. The bill took advantage of an ambiguity in the United Nations’ 1967 Outer Space Treaty. That agreement forbade nations and private organizations from claiming territory on celestial bodies, but was unclear about whether the exploitation of their natural resources would be allowed, and if so, on what terms</w:t>
      </w:r>
      <w:r w:rsidRPr="002401A3">
        <w:rPr>
          <w:rStyle w:val="StyleUnderline"/>
        </w:rPr>
        <w:t xml:space="preserve">. </w:t>
      </w:r>
      <w:r w:rsidRPr="002401A3">
        <w:rPr>
          <w:rStyle w:val="StyleUnderline"/>
          <w:highlight w:val="yellow"/>
        </w:rPr>
        <w:t>The legal framework governing the economic development of outer space will have enormous effects on the distribution of wealth and income</w:t>
      </w:r>
      <w:r w:rsidRPr="002401A3">
        <w:rPr>
          <w:rStyle w:val="StyleUnderline"/>
        </w:rPr>
        <w:t xml:space="preserve"> in the Milky Way and beyond. We could fight for a galactic democracy, where the proceeds of the space economy are distributed widely. Or we could accept the trickle-down </w:t>
      </w:r>
      <w:proofErr w:type="spellStart"/>
      <w:r w:rsidRPr="002401A3">
        <w:rPr>
          <w:rStyle w:val="StyleUnderline"/>
        </w:rPr>
        <w:t>astronomics</w:t>
      </w:r>
      <w:proofErr w:type="spellEnd"/>
      <w:r w:rsidRPr="002401A3">
        <w:rPr>
          <w:rStyle w:val="StyleUnderline"/>
        </w:rPr>
        <w:t xml:space="preserve"> anticipated by the ASTEROIDS Act, which would allow for the concentration of vast amounts of economic and political power in the hands of a few corporations and the most technologically developed nations.</w:t>
      </w:r>
      <w:r w:rsidRPr="002401A3">
        <w:rPr>
          <w:bCs/>
          <w:sz w:val="14"/>
        </w:rPr>
        <w:t xml:space="preserve"> Given the pressing problems of inequality and climate change on Earth, the US left has been understandably uninterested in or largely dismissive of any space pursuits. For this reason, it remains unprepared to organize around extraterrestrial economic justice. The Left’s rejection of space has effectively ceded the celestial commons to the business interests who would literally universalize laissez-faire. Organizing around extraterrestrial politics wasn’t always treated as an escapist distraction. In the 1970s, fighting for a celestial commons was a pillar of developing countries’ struggle to create a more equitable economic order. Starting in the 1960s, </w:t>
      </w:r>
      <w:r w:rsidRPr="002401A3">
        <w:rPr>
          <w:rStyle w:val="StyleUnderline"/>
          <w:highlight w:val="yellow"/>
        </w:rPr>
        <w:t>a coalition of underdeveloped nations, many recently decolonized,</w:t>
      </w:r>
      <w:r w:rsidRPr="002401A3">
        <w:rPr>
          <w:bCs/>
          <w:sz w:val="14"/>
        </w:rPr>
        <w:t xml:space="preserve"> asserted their strength in numbers in the United Nations </w:t>
      </w:r>
      <w:r w:rsidRPr="00D77164">
        <w:rPr>
          <w:bCs/>
          <w:sz w:val="14"/>
        </w:rPr>
        <w:t xml:space="preserve">by </w:t>
      </w:r>
      <w:r w:rsidRPr="00D77164">
        <w:rPr>
          <w:rStyle w:val="StyleUnderline"/>
        </w:rPr>
        <w:t>forming</w:t>
      </w:r>
      <w:r w:rsidRPr="00D77164">
        <w:rPr>
          <w:bCs/>
          <w:sz w:val="14"/>
        </w:rPr>
        <w:t xml:space="preserve"> a caucus known as </w:t>
      </w:r>
      <w:r w:rsidRPr="00D77164">
        <w:rPr>
          <w:rStyle w:val="StyleUnderline"/>
        </w:rPr>
        <w:t>the Group of 77</w:t>
      </w:r>
      <w:r w:rsidRPr="00D77164">
        <w:rPr>
          <w:bCs/>
          <w:sz w:val="14"/>
        </w:rPr>
        <w:t xml:space="preserve">. In the early 1970s, this bloc </w:t>
      </w:r>
      <w:r w:rsidRPr="00D77164">
        <w:rPr>
          <w:rStyle w:val="StyleUnderline"/>
        </w:rPr>
        <w:t xml:space="preserve">announced its intention to establish a “new international economic order,” which found its expression in a series of UN treaties governing international regions, like sea beds and outer </w:t>
      </w:r>
      <w:proofErr w:type="gramStart"/>
      <w:r w:rsidRPr="00D77164">
        <w:rPr>
          <w:rStyle w:val="StyleUnderline"/>
        </w:rPr>
        <w:t>space, that</w:t>
      </w:r>
      <w:proofErr w:type="gramEnd"/>
      <w:r w:rsidRPr="00D77164">
        <w:rPr>
          <w:rStyle w:val="StyleUnderline"/>
        </w:rPr>
        <w:t xml:space="preserve"> they </w:t>
      </w:r>
      <w:r w:rsidRPr="002401A3">
        <w:rPr>
          <w:rStyle w:val="StyleUnderline"/>
          <w:highlight w:val="yellow"/>
        </w:rPr>
        <w:t>hoped would spread the economic benefits of the commons more equitably</w:t>
      </w:r>
      <w:r w:rsidRPr="002401A3">
        <w:rPr>
          <w:rStyle w:val="StyleUnderline"/>
        </w:rPr>
        <w:t>, with special attention to less developed nations.</w:t>
      </w:r>
      <w:r w:rsidRPr="002401A3">
        <w:rPr>
          <w:bCs/>
          <w:sz w:val="14"/>
        </w:rPr>
        <w:t xml:space="preserve"> For these countries — as well as for the nervous US business interests that opposed them — their plan to “socialize the moon,” as some put it at the time, was the first step toward a more egalitarian distribution of wealth and power in human society. It will be years before the industrialization of outer space is economically viable, if it ever is. But the legal framework that would shape that transition is being worked out now. </w:t>
      </w:r>
      <w:r w:rsidRPr="002401A3">
        <w:rPr>
          <w:rStyle w:val="StyleUnderline"/>
        </w:rPr>
        <w:t>The ASTEROIDS Act was submitted on behalf of those who would benefit most from a laissez-faire extraterrestrial system.</w:t>
      </w:r>
      <w:r w:rsidRPr="002401A3">
        <w:rPr>
          <w:bCs/>
          <w:sz w:val="14"/>
        </w:rPr>
        <w:t xml:space="preserve"> If we leave the discussion about celestial property rights to the business interests that monopolize it now, any dream of economic democracy in outer space will go the way of jetpacks, flying cars, and the fifteen-hour workweek. As Below, So </w:t>
      </w:r>
      <w:proofErr w:type="gramStart"/>
      <w:r w:rsidRPr="002401A3">
        <w:rPr>
          <w:bCs/>
          <w:sz w:val="14"/>
        </w:rPr>
        <w:t>Above</w:t>
      </w:r>
      <w:proofErr w:type="gramEnd"/>
      <w:r w:rsidRPr="002401A3">
        <w:rPr>
          <w:bCs/>
          <w:sz w:val="14"/>
        </w:rPr>
        <w:t xml:space="preserve"> Left critics of space proposals make the same mistakes as the most techno-utopian starry-eyed industrialists. From the point of view of the latter, celestial development will provide ultimate salvation to the human race by making us a multi-planetary species; the former see outer space as an infinite void essentially antagonistic to human life, interest in which is only orchestrated for cynical political ends. Each side misconceives extraterrestrial pursuits as qualitatively different from economic activities on Earth. Venturing into space may be a greater technical challenge; it may cost more, be more dangerous, or be a mistaken use of resources. But to understand these prospects in existential terms rather than as a new episode in the familiar history of industrial development and resource extraction — with all the political-strategic dangers and organizing opportunities that come with them — is to be blinded by the space romanticism that is a peculiar vestige of Cold War geopolitics. </w:t>
      </w:r>
      <w:r w:rsidRPr="002401A3">
        <w:rPr>
          <w:rStyle w:val="StyleUnderline"/>
        </w:rPr>
        <w:t>Whether and how we should go to space are not profound philosophical questions,</w:t>
      </w:r>
      <w:r w:rsidRPr="002401A3">
        <w:rPr>
          <w:bCs/>
          <w:sz w:val="14"/>
        </w:rPr>
        <w:t xml:space="preserve"> at least not primarily</w:t>
      </w:r>
      <w:r w:rsidRPr="002401A3">
        <w:rPr>
          <w:rStyle w:val="StyleUnderline"/>
        </w:rPr>
        <w:t xml:space="preserve">. </w:t>
      </w:r>
      <w:r w:rsidRPr="002401A3">
        <w:rPr>
          <w:rStyle w:val="StyleUnderline"/>
          <w:highlight w:val="yellow"/>
        </w:rPr>
        <w:t>What’s at stake is</w:t>
      </w:r>
      <w:r w:rsidRPr="002401A3">
        <w:rPr>
          <w:bCs/>
          <w:sz w:val="14"/>
        </w:rPr>
        <w:t xml:space="preserve"> not just the “stature of man,” as Hannah Arendt put it, </w:t>
      </w:r>
      <w:r w:rsidRPr="002401A3">
        <w:rPr>
          <w:rStyle w:val="StyleUnderline"/>
        </w:rPr>
        <w:t xml:space="preserve">but a </w:t>
      </w:r>
      <w:r w:rsidRPr="002401A3">
        <w:rPr>
          <w:rStyle w:val="StyleUnderline"/>
          <w:highlight w:val="yellow"/>
        </w:rPr>
        <w:t>political-economic struggle over the future of the celestial commons, which could result in a dramatic intensification of inequality — or a small step</w:t>
      </w:r>
      <w:r w:rsidRPr="002401A3">
        <w:rPr>
          <w:rStyle w:val="StyleUnderline"/>
        </w:rPr>
        <w:t xml:space="preserve"> for humankind </w:t>
      </w:r>
      <w:r w:rsidRPr="002401A3">
        <w:rPr>
          <w:rStyle w:val="StyleUnderline"/>
          <w:highlight w:val="yellow"/>
        </w:rPr>
        <w:t>toward a more egalitarian state of affairs</w:t>
      </w:r>
      <w:r w:rsidRPr="002401A3">
        <w:rPr>
          <w:rStyle w:val="StyleUnderline"/>
        </w:rPr>
        <w:t xml:space="preserve"> on our current plane</w:t>
      </w:r>
      <w:r w:rsidRPr="002401A3">
        <w:rPr>
          <w:bCs/>
          <w:sz w:val="14"/>
        </w:rPr>
        <w:t>t. Undoubtedly, there are good reasons to be skeptical about going to space. Some have argued that it shifts attention away from solving the difficult problems of economic and environmental justice on Earth — think of Gil Scott-Heron’s spoken-word poem “Whitey on the Moon,” which juxtaposes the deprivation of the American underclass with the vast resources diverted to space. Scott-Heron’s critique is powerful, but it’s important to remember that he was denouncing an unjust economic system. He wasn’t issuing a timeless condemnation of space pursuits as such. Whether the aims of providing for all and developing outer space are mutually exclusive depends on the political forces on the ground</w:t>
      </w:r>
      <w:r w:rsidRPr="002401A3">
        <w:rPr>
          <w:rStyle w:val="StyleUnderline"/>
        </w:rPr>
        <w:t xml:space="preserve">. We might also question whether mining asteroids would be detrimental to our current planet’s environment in the medium term. If we don’t find a renewable way to blast off into outer space, the exploitation of these resources could lead to an intensification of, not a move away from, the fossil-fuel economy. If the environmental impact of space mining turns out to be </w:t>
      </w:r>
      <w:r w:rsidRPr="002401A3">
        <w:rPr>
          <w:rStyle w:val="StyleUnderline"/>
        </w:rPr>
        <w:lastRenderedPageBreak/>
        <w:t>large, it would be analogous to fracking — a technological development that gives us access to new resources, but with devastating ecological side effects</w:t>
      </w:r>
      <w:r w:rsidRPr="002401A3">
        <w:rPr>
          <w:bCs/>
          <w:sz w:val="14"/>
        </w:rPr>
        <w:t xml:space="preserve"> — and ought to be opposed on similar grounds. On the other hand, some speculate that mining the Moon’s Helium-3 reserves, for example, could provide an abundant source of clean energy. The terrestrial environmental impact of space activity remains an open question that must be explored before we stake our hopes on the economic development of outer space. Philosophers have suggested that we might have ethical duties to preserve the “natural” states of celestial bodies. Others fear that our activities might unknowingly wipe out alien microbial life. We should remain sensitive to the aesthetic and cultural value of outer space, as well as the potential for extinction and the exhaustion of resources misleadingly proclaimed to be limitless. But if the Left rejects space on these grounds we abandon its fate to the will of private interests. These concerns shouldn’t cause us to write off space altogether — rather, they should motivate us even more to fight for the careful, democratic use of celestial resources for the benefit of all. There is also reason to be cautiously optimistic about extending economic activity to outer space. For one, the resources there — whether platinum-group metals useful in electronics, or fuels that could be central to the semi-independent functioning of an outer space economy — have the potential to raise our standards of living. Imagine, a superabundance of asteroid metals that are scarce on Earth, like platinum, driving the sort of automation that could expand output and reduce the need to work. Of course, there’s nothing inevitable about the benefits of productivity gains being distributed widely, as we’ve seen in the United States over the past forty years. This is a problem not limited to space, and the myth of the “final frontier” must not distract us from the already existing problems of wealth and income distribution on Earth. While the industrialization of the solar system isn’t a panacea for all economic ills, it does offer a significant organizing opportunity, since it will force a confrontation over the future of the vast celestial commons. The democratic possibilities of such a struggle have been recognized before: one conservative American citizens’ group in the 1970s called a progressive UN space treaty a “vital component of Third World demands for massive redistribution of wealth so as ultimately to equate the economic positions of the two hemispheres.” Many in the 1970s identified the egalitarian potential in the development of outer space, and the Left must not overlook it today. Back to the Future One of the </w:t>
      </w:r>
      <w:r w:rsidRPr="002401A3">
        <w:rPr>
          <w:rStyle w:val="StyleUnderline"/>
          <w:highlight w:val="yellow"/>
        </w:rPr>
        <w:t>G</w:t>
      </w:r>
      <w:r w:rsidRPr="00090B75">
        <w:rPr>
          <w:rStyle w:val="StyleUnderline"/>
        </w:rPr>
        <w:t xml:space="preserve">roup </w:t>
      </w:r>
      <w:r w:rsidRPr="002401A3">
        <w:rPr>
          <w:rStyle w:val="StyleUnderline"/>
          <w:highlight w:val="yellow"/>
        </w:rPr>
        <w:t>of 77’s major goals was to apply some of the redistributive functions of the welfare state on a global scale</w:t>
      </w:r>
      <w:r w:rsidRPr="002401A3">
        <w:rPr>
          <w:rStyle w:val="StyleUnderline"/>
        </w:rPr>
        <w:t>. In 1974, that coalition issued a “Declaration on the Establishment of a New International Economic Order,” which called for a fairer system of global trade and resource distribution, one that could alleviate historical inequality. One of the battlegrounds for the Group of 77 was the negotiation over extraterrestrial property rights. T</w:t>
      </w:r>
      <w:r w:rsidRPr="002401A3">
        <w:rPr>
          <w:bCs/>
          <w:sz w:val="14"/>
        </w:rPr>
        <w:t xml:space="preserve">he Outer Space Treaty of 1967, signed by over ninety countries in the heat of the first sprint to the moon, rejected the notion that celestial bodies fell under the legal principle of res nullius — meaning that outer space was empty territory that could be claimed for a nation through occupation. It forbade the “national appropriation by claim of sovereignty, by means of use or occupation, or by any other means” of outer space. But the treaty was not just restrictive. It also had a positive requirement for extraterrestrial conduct: “The exploration and use of outer space,” it declared, “shall be carried out for the benefit and in the interests of all countries, irrespective of their degree of economic or scientific development, and shall be the province of all mankind.” However, nobody knew what this would mean in practice: was it a call for egalitarian economics, or an empty proclamation of liberal benevolence? Complicating matters, it was unclear whether the extraction and sale of natural resources from outer space fell under the category of “appropriation,” which had been forbidden. And what exactly was this benefit to all countries that our outer space pursuits were supposed to bring? How would its distribution be enforced? Which interpretation would win out was more a question of political power than of esoteric legal maneuvers. The Group of 77 took an activist approach to these issues, proposing amendments to the Outer Space Treaty regime that would spread the economic benefits of the celestial commons to less developed countries that did not have the resources to get to space, let alone mine it. Thus in 1970, the Argentine delegate to the UN Committee on the Peaceful Uses of Outer Space proposed to legally designate outer space and its resources “the common heritage of mankind.” First applied in negotiations over maritime law a few years earlier, the “common heritage” concept was intended to give legal grounding to the peaceful international governance of the commons. </w:t>
      </w:r>
      <w:r w:rsidRPr="002401A3">
        <w:rPr>
          <w:rStyle w:val="StyleUnderline"/>
          <w:highlight w:val="yellow"/>
        </w:rPr>
        <w:t>As an alternative to the laissez-faire approach advocated by many private interests, the “common heritage” principle also provided a legal framework for the democratic distribution of revenues derived from the international commons</w:t>
      </w:r>
      <w:r w:rsidRPr="002401A3">
        <w:rPr>
          <w:rStyle w:val="StyleUnderline"/>
        </w:rPr>
        <w:t>. In 1973</w:t>
      </w:r>
      <w:r w:rsidRPr="002401A3">
        <w:rPr>
          <w:bCs/>
          <w:sz w:val="14"/>
        </w:rPr>
        <w:t xml:space="preserve">, the Indian delegation to the Committee on the Peaceful Uses of Outer Space tried to put this idea into celestial practice, proposing an amendment to the Outer Space Treaty that called for equitable sharing of space benefits, particularly with developing countries. The Brazilian delegate to the committee summarized the group’s position: “It does not seem justifiable . . . that space activities . . . should evolve in a climate of total laissez-faire, which would conceal under the cloak of rationality new ways for an abusive exercise of power by those who exert control over technology.” Despite opposition from both the Soviet Union and the United States, the final draft of this new outer space agreement included a version of the “common heritage of mankind” doctrine. When the finalized treaty was brought to the US in 1979 for ratification, business groups balked. The vision of egalitarian galactic democracy suggested by the document was rightly seen as contrary to narrow American interests. The United Technologies Corp­oration, a designer and manufacturer of aircrafts and other heavy machinery (including the Black Hawk helicopter) took out a large advertisement in the Washington Post and a number of other newspapers, warning that the treaty would establish an “OPEC-like monopoly, require mandatory transfer of technology, and impose high international taxes on profits as a way of shifting wealth from the developed to the less developed countries.” The president of the corporation, Alexander Haig, also testified against the treaty in Congress in 1979, warning that “the common heritage concept expressed in the treaty underlies Third World efforts directed at a fundamental redistribution of global wealth.” Haig was hired as Ronald Reagan’s secretary of state in 1981, and political opposition to the bill forced NASA’s chief counsel to abandon defense of the treaty. In the end, the Moon Treaty, as the 1979 document came to be known, failed to gain more than a few signatories, leaving open the question of how the benefits of outer space were to be shared. In 1988, a different coalition of developing countries added the question of space benefits to the UN outer space committee’s agenda. But they failed to gain traction, and by 1993 they had to concede, as two long-time delegates to the outer space committee put it, that “their attempt [at] a redistributive revolution in international space cooperation had failed.” The conversation had shifted from the distribution of economic benefits to a narrower emphasis on international scientific coordination and development aid. This retreat culminated in a 1996 declaration that limited the interpretation of the “benefit” clause of the Outer Space Treaty to vague promises to help less developed countries improve their space technologies. The ultimate failure of the Moon Treaty was representative of broader developments in international politics, as the influence of the Group of 77 declined. The fact that the structural adjustment policies of the Washington Consensus won out over the Third World’s redistributive goals was the result of contingent factors — the oil shock’s exacerbation of debt crises, for instance — but it also indicated the limits of the power the Group of 77 had wielded in the first place. In October 2014, the UN outer space committee issued a press release summarizing its most recent session. Its headline: “Outer Space Benefits Must Not Be Allowed to Widen Global Gap between Economic, Social Inequality, Fourth Committee Told.” Despite paying lip service to its past concerns, the outer space committee now emphasizes equal access, voluntary technology transfers, and modest development aid over the direct redistributive approach it took in the 1970s. This shift from struggling for equality of outcome to equality of opportunity, with no accountability mechanism in place to ensure even the latter, represents a striking regression. The egalitarian dreams of the “revolution of the colonized” in the UN, as it was called at the time, have been forgotten. The Empire Strikes Back Recent US plans for outer space development, shaped overwhelmingly by Silicon Valley’s intuitions and capital, stand in stark contrast to the futuristic democratic dreams of the Group of 77. The most prominent of these entrepreneurial visions has been Elon Musk’s plan to colonize Mars. </w:t>
      </w:r>
      <w:r w:rsidRPr="002401A3">
        <w:rPr>
          <w:bCs/>
          <w:sz w:val="14"/>
        </w:rPr>
        <w:lastRenderedPageBreak/>
        <w:t xml:space="preserve">For now, international law seems to unequivocally forbid territorial claims on Mars and other celestial bodies. The legal status of resource extraction, on the other hand, remains an open question. </w:t>
      </w:r>
      <w:r w:rsidRPr="002401A3">
        <w:rPr>
          <w:rStyle w:val="StyleUnderline"/>
        </w:rPr>
        <w:t>A vocal group of entrepreneurs is hoping to set a precedent for the private appropriation of natural resources from asteroids, without internationally redistributive obligations.</w:t>
      </w:r>
      <w:r w:rsidRPr="002401A3">
        <w:rPr>
          <w:bCs/>
          <w:sz w:val="14"/>
        </w:rPr>
        <w:t xml:space="preserve"> Planetary Resources, an asteroid-mining company whose backers include Larry Page, Eric Schmidt, and James Cameron, plans to launch satellites to prospect for valuable asteroids in the next two years. Another US firm, Deep Space Industries, will launch exploratory satellites as soon as next year. </w:t>
      </w:r>
      <w:r w:rsidRPr="002401A3">
        <w:rPr>
          <w:rStyle w:val="StyleUnderline"/>
        </w:rPr>
        <w:t xml:space="preserve">These entrepreneurs hope to extract the valuable platinum-group metals, essential for manufacturing </w:t>
      </w:r>
      <w:proofErr w:type="gramStart"/>
      <w:r w:rsidRPr="002401A3">
        <w:rPr>
          <w:rStyle w:val="StyleUnderline"/>
        </w:rPr>
        <w:t>electronics, that</w:t>
      </w:r>
      <w:proofErr w:type="gramEnd"/>
      <w:r w:rsidRPr="002401A3">
        <w:rPr>
          <w:rStyle w:val="StyleUnderline"/>
        </w:rPr>
        <w:t xml:space="preserve"> are rare on Earth. Sensationalist articles on space mining will tell you about an asteroid worth $20 trillion</w:t>
      </w:r>
      <w:r w:rsidRPr="002401A3">
        <w:rPr>
          <w:bCs/>
          <w:sz w:val="14"/>
        </w:rPr>
        <w:t>. Investors also believe that asteroids might provide water that could be broken down into oxygen and hydrogen in space, yielding air for astronauts and fuel for their ships. This could facilitate a dramatic acceleration in the economic development of outer space. The CEO of Deep Space Industries said he hopes asteroids near Earth will be “like the Iron Range of Minnesota was for the Detroit car industry last century — a key resource located near where it was needed. In this case, metals and fuel from asteroids can expand the in-space industries of this century. That is our strategy.” Another entrepreneur called the industrialization of outer space the “biggest wealth-creation opportunity in modern history.” Before this value can be generated, however, the legal wrinkles have to be ironed out. And so in the summer of 2014, the ASTEROIDS Act was introduced in the House of Representatives to “promote the right of United States commercial entities to explore and utilize resources from asteroids in outer space, in accordance with the existing international obligations of the United States, free from harmful interference, and to transfer or sell such resources.” The legislation was intended to clarify US interpretations of international space law, explicitly granting American companies the right to extract asteroid resources and bring them to market. The conclusion of Congress’s last session means that the bill will have to be reintroduced for it to move forward, and it is uncertain exactly when and how this will happen</w:t>
      </w:r>
      <w:r w:rsidRPr="002401A3">
        <w:rPr>
          <w:rStyle w:val="StyleUnderline"/>
        </w:rPr>
        <w:t>. But its appearance marked another clear attempt to unilaterally push international norms toward the free extraction of outer space resources, with limited democratic responsibilities attached</w:t>
      </w:r>
      <w:r w:rsidRPr="002401A3">
        <w:rPr>
          <w:bCs/>
          <w:sz w:val="14"/>
        </w:rPr>
        <w:t xml:space="preserve"> — and it will not be the last. Joanne </w:t>
      </w:r>
      <w:proofErr w:type="spellStart"/>
      <w:r w:rsidRPr="002401A3">
        <w:rPr>
          <w:bCs/>
          <w:sz w:val="14"/>
        </w:rPr>
        <w:t>Gabrynowicz</w:t>
      </w:r>
      <w:proofErr w:type="spellEnd"/>
      <w:r w:rsidRPr="002401A3">
        <w:rPr>
          <w:bCs/>
          <w:sz w:val="14"/>
        </w:rPr>
        <w:t xml:space="preserve">, editor emerita of the Journal of Space Law, said that an adviser to Planetary Resources had drafted the bill. Deep Space Industries also sent a letter supporting it directly to the space subcommittee of the House of Representatives. Moreover, Congressman Bill Posey, a cosponsor of the act, represents Florida, a state that </w:t>
      </w:r>
      <w:proofErr w:type="spellStart"/>
      <w:r w:rsidRPr="002401A3">
        <w:rPr>
          <w:bCs/>
          <w:sz w:val="14"/>
        </w:rPr>
        <w:t>Gabrynowicz</w:t>
      </w:r>
      <w:proofErr w:type="spellEnd"/>
      <w:r w:rsidRPr="002401A3">
        <w:rPr>
          <w:bCs/>
          <w:sz w:val="14"/>
        </w:rPr>
        <w:t xml:space="preserve"> pointed out has recently been forced to try to attract commercial space business — a direct response to the economic hardship caused by the decommissioning NASA’s space shuttle program. Such extraterrestrial special interests will no doubt continue to exert legislative pressure. In addition to asteroids, companies are investing millions in mining the moon, despite legal uncertainties. One such company, Moon Express, has already received a $10 million data-sharing contract from NASA. One of that company’s founders, a former dot-com billionaire, told the Los Angeles Times: There is strong legal precedent and consensus of “finders, keepers” for resources that are liberated through private investment, and the same will be true on the moon. You don’t have to own land to have ownership of resources you unlock from it. Moon Express will use existing precedents of peaceful presence and exploration set by the US government forty years ago. This redeployment of the finders-keepers principle is anathema to the redistributive regime imagined by the Group of 77. Private companies like Planetary Resources and Moon Express, with support from the federal government, are betting not only on the viability of space industrialization, but also on their ability to push through a legal regime that will validate their property claims on their terms. But the universalization of laissez-faire is not inevitable. Final Frontier Thesis </w:t>
      </w:r>
      <w:proofErr w:type="gramStart"/>
      <w:r w:rsidRPr="002401A3">
        <w:rPr>
          <w:bCs/>
          <w:sz w:val="14"/>
        </w:rPr>
        <w:t>The</w:t>
      </w:r>
      <w:proofErr w:type="gramEnd"/>
      <w:r w:rsidRPr="002401A3">
        <w:rPr>
          <w:bCs/>
          <w:sz w:val="14"/>
        </w:rPr>
        <w:t xml:space="preserve"> history of the Moon Treaty serves as a reminder that outer space is not just a screen onto which we project techno-utopian fantasies or existential anxieties about the infinite void. It has been, and will continue to be, a site of concrete struggle over economic power. The politics of the present are undoubtedly different from those of the 1970s. The egalitarian project of the Group of 77 has given way to BRICS-style market liberalism. Global capital has gained power where international labor efforts have stagnated. Domestic inequalities have skyrocketed. The rapid proliferation of information technologies has temporarily masked the reality that the future, to paraphrase William Gibson, is not being very evenly distributed. Without international political organization to challenge galactic market fundamentalism, a twenty-first century space odyssey could mean the concentration of even more wealth and income in the hands of a few powerful corporations and the most technologically advanced countries. </w:t>
      </w:r>
      <w:r w:rsidRPr="002401A3">
        <w:rPr>
          <w:rStyle w:val="StyleUnderline"/>
        </w:rPr>
        <w:t xml:space="preserve">At the same time, and for the same reasons, the prospect of preserving the final frontier as a celestial commons presents an opportunity to fight for a more democratic political economy. </w:t>
      </w:r>
      <w:r w:rsidRPr="002401A3">
        <w:rPr>
          <w:bCs/>
          <w:sz w:val="14"/>
        </w:rPr>
        <w:t>Sharing the benefits of the celestial commons is key to expanding democracy to a galactic scale</w:t>
      </w:r>
      <w:r w:rsidRPr="002401A3">
        <w:rPr>
          <w:bCs/>
          <w:sz w:val="14"/>
          <w:highlight w:val="yellow"/>
        </w:rPr>
        <w:t xml:space="preserve">. </w:t>
      </w:r>
      <w:r w:rsidRPr="002401A3">
        <w:rPr>
          <w:rStyle w:val="StyleUnderline"/>
          <w:highlight w:val="yellow"/>
        </w:rPr>
        <w:t>One time-tested means of distributing the benefits of natural-resource extraction universally is the sovereign wealth fu</w:t>
      </w:r>
      <w:r w:rsidRPr="002401A3">
        <w:rPr>
          <w:rStyle w:val="StyleUnderline"/>
        </w:rPr>
        <w:t xml:space="preserve">nd, which Alaska uses to deliver oil revenue to its residents. </w:t>
      </w:r>
      <w:r w:rsidRPr="002401A3">
        <w:rPr>
          <w:rStyle w:val="StyleUnderline"/>
          <w:highlight w:val="yellow"/>
        </w:rPr>
        <w:t xml:space="preserve">As an international commons, outer space offers an opportunity to experiment with </w:t>
      </w:r>
      <w:r w:rsidRPr="00DE4457">
        <w:rPr>
          <w:rStyle w:val="StyleUnderline"/>
        </w:rPr>
        <w:t xml:space="preserve">such </w:t>
      </w:r>
      <w:r w:rsidRPr="002401A3">
        <w:rPr>
          <w:rStyle w:val="StyleUnderline"/>
          <w:highlight w:val="yellow"/>
        </w:rPr>
        <w:t xml:space="preserve">redistributive mechanisms beyond the </w:t>
      </w:r>
      <w:r w:rsidRPr="00823FD6">
        <w:rPr>
          <w:rStyle w:val="StyleUnderline"/>
        </w:rPr>
        <w:t xml:space="preserve">traditional </w:t>
      </w:r>
      <w:r w:rsidRPr="002401A3">
        <w:rPr>
          <w:rStyle w:val="StyleUnderline"/>
          <w:highlight w:val="yellow"/>
        </w:rPr>
        <w:t>confines of the nation-state</w:t>
      </w:r>
      <w:r w:rsidRPr="002401A3">
        <w:rPr>
          <w:rStyle w:val="StyleUnderline"/>
        </w:rPr>
        <w:t>. Organizing around an issue of such scale may seem utopian, but it’s also necessary</w:t>
      </w:r>
      <w:r w:rsidRPr="002401A3">
        <w:rPr>
          <w:bCs/>
          <w:sz w:val="14"/>
        </w:rPr>
        <w:t>. From regulating capital to mitigating climate change, the problems that confront us are inherently global in scope and require commensurate strategies. At the very least, the global left ought to demand the creation of an independent Galactic Wealth Fund to manage the proceeds of outer space resources on behalf of all human beings. At first, it would amount to little, divided up among all of us. But as the space economy grows relative to the terrestrial one, social dividends from the Galactic Wealth Fund could provide the basis for a truly universal basic income. This is just one component of a broader platform for galactic democracy that must be developed collectively. Extraterrestrial economic justice — not just shiny technological advances — will be central to any truly egalitarian politics in the twenty-first century. It’s time to start building a democratic futurism.</w:t>
      </w:r>
    </w:p>
    <w:p w:rsidR="00015E22" w:rsidRPr="00246A40" w:rsidRDefault="00015E22" w:rsidP="00015E22"/>
    <w:p w:rsidR="00015E22" w:rsidRDefault="00015E22" w:rsidP="00015E22">
      <w:pPr>
        <w:pStyle w:val="Heading3"/>
      </w:pPr>
    </w:p>
    <w:p w:rsidR="00015E22" w:rsidRDefault="00015E22" w:rsidP="00015E22">
      <w:pPr>
        <w:pStyle w:val="Heading3"/>
      </w:pPr>
      <w:r>
        <w:lastRenderedPageBreak/>
        <w:t>Contention 2: Space Exploration</w:t>
      </w:r>
    </w:p>
    <w:p w:rsidR="00015E22" w:rsidRPr="007875CF" w:rsidRDefault="00015E22" w:rsidP="00015E22">
      <w:pPr>
        <w:pStyle w:val="Heading4"/>
        <w:rPr>
          <w:rFonts w:cs="Calibri"/>
        </w:rPr>
      </w:pPr>
      <w:r w:rsidRPr="007875CF">
        <w:rPr>
          <w:rFonts w:cs="Calibri"/>
        </w:rPr>
        <w:t xml:space="preserve">Incoming </w:t>
      </w:r>
      <w:r w:rsidRPr="007875CF">
        <w:rPr>
          <w:rFonts w:cs="Calibri"/>
          <w:u w:val="single"/>
        </w:rPr>
        <w:t>mega-constellations</w:t>
      </w:r>
      <w:r w:rsidRPr="007875CF">
        <w:rPr>
          <w:rFonts w:cs="Calibri"/>
        </w:rPr>
        <w:t xml:space="preserve"> of satellites ensure </w:t>
      </w:r>
      <w:r w:rsidRPr="007875CF">
        <w:rPr>
          <w:rFonts w:cs="Calibri"/>
          <w:u w:val="single"/>
        </w:rPr>
        <w:t>unmanageable</w:t>
      </w:r>
      <w:r w:rsidRPr="007875CF">
        <w:rPr>
          <w:rFonts w:cs="Calibri"/>
        </w:rPr>
        <w:t xml:space="preserve"> space debris, triggering the </w:t>
      </w:r>
      <w:r w:rsidRPr="007875CF">
        <w:rPr>
          <w:rFonts w:cs="Calibri"/>
          <w:u w:val="single"/>
        </w:rPr>
        <w:t>Kessler Syndrome</w:t>
      </w:r>
      <w:r w:rsidRPr="007875CF">
        <w:rPr>
          <w:rFonts w:cs="Calibri"/>
        </w:rPr>
        <w:t>.</w:t>
      </w:r>
    </w:p>
    <w:p w:rsidR="00015E22" w:rsidRPr="007875CF" w:rsidRDefault="00015E22" w:rsidP="00015E22">
      <w:proofErr w:type="spellStart"/>
      <w:r w:rsidRPr="007875CF">
        <w:rPr>
          <w:rStyle w:val="Style13ptBold"/>
        </w:rPr>
        <w:t>Boley</w:t>
      </w:r>
      <w:proofErr w:type="spellEnd"/>
      <w:r w:rsidRPr="007875CF">
        <w:rPr>
          <w:rStyle w:val="Style13ptBold"/>
        </w:rPr>
        <w:t xml:space="preserve"> &amp; Byers 21</w:t>
      </w:r>
      <w:r w:rsidRPr="007875CF">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32" w:history="1">
        <w:r w:rsidRPr="007875CF">
          <w:rPr>
            <w:rStyle w:val="Hyperlink"/>
          </w:rPr>
          <w:t>https://www.nature.com/articles/s41598-021-89909-7</w:t>
        </w:r>
      </w:hyperlink>
      <w:r w:rsidRPr="007875CF">
        <w:t xml:space="preserve">] </w:t>
      </w:r>
      <w:proofErr w:type="spellStart"/>
      <w:r w:rsidRPr="007875CF">
        <w:t>brett</w:t>
      </w:r>
      <w:proofErr w:type="spellEnd"/>
    </w:p>
    <w:p w:rsidR="00015E22" w:rsidRPr="00F4660D" w:rsidRDefault="00015E22" w:rsidP="00015E22">
      <w:pPr>
        <w:rPr>
          <w:sz w:val="16"/>
          <w:szCs w:val="16"/>
        </w:rPr>
      </w:pPr>
      <w:r w:rsidRPr="00E17C87">
        <w:rPr>
          <w:rStyle w:val="StyleUnderline"/>
          <w:b/>
          <w:highlight w:val="cyan"/>
        </w:rPr>
        <w:t>Companies</w:t>
      </w:r>
      <w:r w:rsidRPr="007875CF">
        <w:rPr>
          <w:rStyle w:val="StyleUnderline"/>
        </w:rPr>
        <w:t xml:space="preserve"> are placing satellites into orbit at an unprecedented frequency to </w:t>
      </w:r>
      <w:r w:rsidRPr="00E17C87">
        <w:rPr>
          <w:rStyle w:val="StyleUnderline"/>
          <w:b/>
          <w:highlight w:val="cyan"/>
        </w:rPr>
        <w:t>build</w:t>
      </w:r>
      <w:r w:rsidRPr="00BE7216">
        <w:rPr>
          <w:rStyle w:val="StyleUnderline"/>
          <w:highlight w:val="cyan"/>
        </w:rPr>
        <w:t xml:space="preserve"> </w:t>
      </w:r>
      <w:r w:rsidRPr="00BE7216">
        <w:rPr>
          <w:rStyle w:val="Emphasis"/>
          <w:highlight w:val="cyan"/>
        </w:rPr>
        <w:t>‘mega-constellations’</w:t>
      </w:r>
      <w:r w:rsidRPr="00BE7216">
        <w:rPr>
          <w:rStyle w:val="StyleUnderline"/>
          <w:highlight w:val="cyan"/>
        </w:rPr>
        <w:t xml:space="preserve"> </w:t>
      </w:r>
      <w:r w:rsidRPr="00E17C87">
        <w:rPr>
          <w:rStyle w:val="StyleUnderline"/>
          <w:b/>
          <w:highlight w:val="cyan"/>
        </w:rPr>
        <w:t>of</w:t>
      </w:r>
      <w:r w:rsidRPr="007875CF">
        <w:rPr>
          <w:rStyle w:val="StyleUnderline"/>
        </w:rPr>
        <w:t xml:space="preserve"> communications </w:t>
      </w:r>
      <w:r w:rsidRPr="00E17C87">
        <w:rPr>
          <w:rStyle w:val="StyleUnderline"/>
          <w:b/>
          <w:highlight w:val="cyan"/>
        </w:rPr>
        <w:t>satellites</w:t>
      </w:r>
      <w:r w:rsidRPr="00BE7216">
        <w:rPr>
          <w:rStyle w:val="StyleUnderline"/>
          <w:highlight w:val="cyan"/>
        </w:rPr>
        <w:t xml:space="preserve"> </w:t>
      </w:r>
      <w:r w:rsidRPr="007875CF">
        <w:rPr>
          <w:rStyle w:val="StyleUnderline"/>
        </w:rPr>
        <w:t>in</w:t>
      </w:r>
      <w:r w:rsidRPr="007875CF">
        <w:rPr>
          <w:sz w:val="16"/>
        </w:rPr>
        <w:t xml:space="preserve"> Low Earth Orbit (</w:t>
      </w:r>
      <w:r w:rsidRPr="007875CF">
        <w:rPr>
          <w:rStyle w:val="Emphasis"/>
        </w:rPr>
        <w:t>LEO</w:t>
      </w:r>
      <w:r w:rsidRPr="007875CF">
        <w:rPr>
          <w:sz w:val="16"/>
        </w:rPr>
        <w:t xml:space="preserve">). </w:t>
      </w:r>
      <w:r w:rsidRPr="007875CF">
        <w:rPr>
          <w:rStyle w:val="Emphasis"/>
        </w:rPr>
        <w:t>In two years</w:t>
      </w:r>
      <w:r w:rsidRPr="007875CF">
        <w:rPr>
          <w:sz w:val="16"/>
        </w:rPr>
        <w:t xml:space="preserve">, </w:t>
      </w:r>
      <w:r w:rsidRPr="00E17C87">
        <w:rPr>
          <w:rStyle w:val="StyleUnderline"/>
          <w:b/>
          <w:highlight w:val="cyan"/>
        </w:rPr>
        <w:t>the number</w:t>
      </w:r>
      <w:r w:rsidRPr="00E17C87">
        <w:rPr>
          <w:rStyle w:val="StyleUnderline"/>
          <w:b/>
        </w:rPr>
        <w:t xml:space="preserve"> </w:t>
      </w:r>
      <w:r w:rsidRPr="00E17C87">
        <w:rPr>
          <w:rStyle w:val="StyleUnderline"/>
        </w:rPr>
        <w:t>of</w:t>
      </w:r>
      <w:r w:rsidRPr="007875CF">
        <w:rPr>
          <w:sz w:val="16"/>
        </w:rPr>
        <w:t xml:space="preserve"> active and defunct </w:t>
      </w:r>
      <w:r w:rsidRPr="007875CF">
        <w:rPr>
          <w:rStyle w:val="StyleUnderline"/>
        </w:rPr>
        <w:t xml:space="preserve">satellites </w:t>
      </w:r>
      <w:r w:rsidRPr="00E17C87">
        <w:rPr>
          <w:rStyle w:val="StyleUnderline"/>
          <w:b/>
          <w:highlight w:val="cyan"/>
        </w:rPr>
        <w:t>in</w:t>
      </w:r>
      <w:r w:rsidRPr="00BE7216">
        <w:rPr>
          <w:rStyle w:val="StyleUnderline"/>
          <w:highlight w:val="cyan"/>
        </w:rPr>
        <w:t xml:space="preserve"> </w:t>
      </w:r>
      <w:r w:rsidRPr="00BE7216">
        <w:rPr>
          <w:rStyle w:val="Emphasis"/>
          <w:highlight w:val="cyan"/>
        </w:rPr>
        <w:t>LEO</w:t>
      </w:r>
      <w:r>
        <w:rPr>
          <w:rStyle w:val="Emphasis"/>
          <w:highlight w:val="cyan"/>
        </w:rPr>
        <w:t xml:space="preserve"> [Lower Earth Orbit]</w:t>
      </w:r>
      <w:r w:rsidRPr="00BE7216">
        <w:rPr>
          <w:rStyle w:val="StyleUnderline"/>
          <w:highlight w:val="cyan"/>
        </w:rPr>
        <w:t xml:space="preserve"> </w:t>
      </w:r>
      <w:r w:rsidRPr="00E17C87">
        <w:rPr>
          <w:rStyle w:val="StyleUnderline"/>
          <w:b/>
          <w:highlight w:val="cyan"/>
        </w:rPr>
        <w:t>has increased by</w:t>
      </w:r>
      <w:r w:rsidRPr="007875CF">
        <w:rPr>
          <w:rStyle w:val="StyleUnderline"/>
        </w:rPr>
        <w:t xml:space="preserve"> over </w:t>
      </w:r>
      <w:r w:rsidRPr="00E17C87">
        <w:rPr>
          <w:rStyle w:val="StyleUnderline"/>
          <w:b/>
          <w:highlight w:val="cyan"/>
        </w:rPr>
        <w:t>50%</w:t>
      </w:r>
      <w:r w:rsidRPr="00E17C87">
        <w:rPr>
          <w:b/>
          <w:sz w:val="16"/>
          <w:highlight w:val="cyan"/>
        </w:rPr>
        <w:t>,</w:t>
      </w:r>
      <w:r w:rsidRPr="007875CF">
        <w:rPr>
          <w:sz w:val="16"/>
        </w:rPr>
        <w:t xml:space="preserve"> to about </w:t>
      </w:r>
      <w:r w:rsidRPr="007875CF">
        <w:rPr>
          <w:rStyle w:val="Emphasis"/>
        </w:rPr>
        <w:t>5000</w:t>
      </w:r>
      <w:r w:rsidRPr="007875CF">
        <w:rPr>
          <w:sz w:val="16"/>
        </w:rPr>
        <w:t xml:space="preserve"> (</w:t>
      </w:r>
      <w:r w:rsidRPr="007875CF">
        <w:rPr>
          <w:rStyle w:val="Emphasis"/>
        </w:rPr>
        <w:t>as of</w:t>
      </w:r>
      <w:r w:rsidRPr="007875CF">
        <w:rPr>
          <w:sz w:val="16"/>
        </w:rPr>
        <w:t xml:space="preserve"> 30 </w:t>
      </w:r>
      <w:r w:rsidRPr="007875CF">
        <w:rPr>
          <w:rStyle w:val="StyleUnderline"/>
        </w:rPr>
        <w:t xml:space="preserve">March </w:t>
      </w:r>
      <w:r w:rsidRPr="007875CF">
        <w:rPr>
          <w:rStyle w:val="Emphasis"/>
        </w:rPr>
        <w:t>2021</w:t>
      </w:r>
      <w:r w:rsidRPr="007875CF">
        <w:rPr>
          <w:sz w:val="16"/>
        </w:rPr>
        <w:t xml:space="preserve">). </w:t>
      </w:r>
      <w:r w:rsidRPr="00BE7216">
        <w:rPr>
          <w:rStyle w:val="Emphasis"/>
          <w:highlight w:val="cyan"/>
        </w:rPr>
        <w:t>SpaceX</w:t>
      </w:r>
      <w:r w:rsidRPr="007875CF">
        <w:rPr>
          <w:sz w:val="16"/>
        </w:rPr>
        <w:t xml:space="preserve"> </w:t>
      </w:r>
      <w:r w:rsidRPr="007875CF">
        <w:rPr>
          <w:rStyle w:val="Emphasis"/>
        </w:rPr>
        <w:t>alone</w:t>
      </w:r>
      <w:r w:rsidRPr="007875CF">
        <w:rPr>
          <w:sz w:val="16"/>
        </w:rPr>
        <w:t xml:space="preserve"> </w:t>
      </w:r>
      <w:r w:rsidRPr="007875CF">
        <w:rPr>
          <w:rStyle w:val="StyleUnderline"/>
        </w:rPr>
        <w:t xml:space="preserve">is on track to </w:t>
      </w:r>
      <w:r w:rsidRPr="00E17C87">
        <w:rPr>
          <w:rStyle w:val="StyleUnderline"/>
          <w:b/>
          <w:highlight w:val="cyan"/>
        </w:rPr>
        <w:t>add 11,000</w:t>
      </w:r>
      <w:r w:rsidRPr="007875CF">
        <w:rPr>
          <w:sz w:val="16"/>
        </w:rPr>
        <w:t xml:space="preserve"> more as it builds its </w:t>
      </w:r>
      <w:proofErr w:type="spellStart"/>
      <w:r w:rsidRPr="007875CF">
        <w:rPr>
          <w:sz w:val="16"/>
        </w:rPr>
        <w:t>Starlink</w:t>
      </w:r>
      <w:proofErr w:type="spellEnd"/>
      <w:r w:rsidRPr="007875CF">
        <w:rPr>
          <w:sz w:val="16"/>
        </w:rPr>
        <w:t xml:space="preserve"> mega-constellation </w:t>
      </w:r>
      <w:r w:rsidRPr="00E17C87">
        <w:rPr>
          <w:rStyle w:val="StyleUnderline"/>
          <w:b/>
          <w:highlight w:val="cyan"/>
        </w:rPr>
        <w:t>and</w:t>
      </w:r>
      <w:r w:rsidRPr="007875CF">
        <w:rPr>
          <w:rStyle w:val="StyleUnderline"/>
        </w:rPr>
        <w:t xml:space="preserve"> has</w:t>
      </w:r>
      <w:r w:rsidRPr="007875CF">
        <w:rPr>
          <w:sz w:val="16"/>
        </w:rPr>
        <w:t xml:space="preserve"> already </w:t>
      </w:r>
      <w:r w:rsidRPr="00E17C87">
        <w:rPr>
          <w:rStyle w:val="StyleUnderline"/>
          <w:b/>
          <w:highlight w:val="cyan"/>
        </w:rPr>
        <w:t>filed for</w:t>
      </w:r>
      <w:r w:rsidRPr="007875CF">
        <w:rPr>
          <w:rStyle w:val="StyleUnderline"/>
        </w:rPr>
        <w:t xml:space="preserve"> permission for </w:t>
      </w:r>
      <w:r w:rsidRPr="00E17C87">
        <w:rPr>
          <w:rStyle w:val="StyleUnderline"/>
          <w:b/>
          <w:highlight w:val="cyan"/>
        </w:rPr>
        <w:t>another</w:t>
      </w:r>
      <w:r w:rsidRPr="00BE7216">
        <w:rPr>
          <w:rStyle w:val="StyleUnderline"/>
          <w:highlight w:val="cyan"/>
        </w:rPr>
        <w:t xml:space="preserve"> </w:t>
      </w:r>
      <w:r w:rsidRPr="00E17C87">
        <w:rPr>
          <w:rStyle w:val="StyleUnderline"/>
          <w:b/>
          <w:highlight w:val="cyan"/>
        </w:rPr>
        <w:t>30,000</w:t>
      </w:r>
      <w:r w:rsidRPr="007875CF">
        <w:rPr>
          <w:sz w:val="16"/>
        </w:rPr>
        <w:t xml:space="preserve"> satellites </w:t>
      </w:r>
      <w:r w:rsidRPr="007875CF">
        <w:rPr>
          <w:rStyle w:val="StyleUnderline"/>
        </w:rPr>
        <w:t>with the</w:t>
      </w:r>
      <w:r w:rsidRPr="007875CF">
        <w:rPr>
          <w:sz w:val="16"/>
        </w:rPr>
        <w:t xml:space="preserve"> Federal Communications Commission (</w:t>
      </w:r>
      <w:r w:rsidRPr="007875CF">
        <w:rPr>
          <w:rStyle w:val="StyleUnderline"/>
        </w:rPr>
        <w:t>FCC</w:t>
      </w:r>
      <w:proofErr w:type="gramStart"/>
      <w:r w:rsidRPr="007875CF">
        <w:rPr>
          <w:sz w:val="16"/>
        </w:rPr>
        <w:t>)1</w:t>
      </w:r>
      <w:proofErr w:type="gramEnd"/>
      <w:r w:rsidRPr="007875CF">
        <w:rPr>
          <w:sz w:val="16"/>
        </w:rPr>
        <w:t xml:space="preserve">. Others have similar plans, including </w:t>
      </w:r>
      <w:proofErr w:type="spellStart"/>
      <w:r w:rsidRPr="007875CF">
        <w:rPr>
          <w:rStyle w:val="Emphasis"/>
        </w:rPr>
        <w:t>OneWeb</w:t>
      </w:r>
      <w:proofErr w:type="spellEnd"/>
      <w:r w:rsidRPr="007875CF">
        <w:rPr>
          <w:rStyle w:val="Emphasis"/>
        </w:rPr>
        <w:t xml:space="preserve">, Amazon, </w:t>
      </w:r>
      <w:proofErr w:type="spellStart"/>
      <w:r w:rsidRPr="007875CF">
        <w:rPr>
          <w:rStyle w:val="Emphasis"/>
        </w:rPr>
        <w:t>Telesat</w:t>
      </w:r>
      <w:proofErr w:type="spellEnd"/>
      <w:r w:rsidRPr="007875CF">
        <w:rPr>
          <w:rStyle w:val="Emphasis"/>
        </w:rPr>
        <w:t>,</w:t>
      </w:r>
      <w:r w:rsidRPr="007875CF">
        <w:rPr>
          <w:sz w:val="16"/>
        </w:rPr>
        <w:t xml:space="preserve"> and GW, which is a Chinese state-owned company2. The </w:t>
      </w:r>
      <w:r w:rsidRPr="007875CF">
        <w:rPr>
          <w:rStyle w:val="StyleUnderline"/>
        </w:rPr>
        <w:t>current governance system for LEO</w:t>
      </w:r>
      <w:r w:rsidRPr="007875CF">
        <w:rPr>
          <w:sz w:val="16"/>
        </w:rPr>
        <w:t xml:space="preserve">, while slowly changing, </w:t>
      </w:r>
      <w:r w:rsidRPr="007875CF">
        <w:rPr>
          <w:rStyle w:val="StyleUnderline"/>
        </w:rPr>
        <w:t xml:space="preserve">is ill-equipped to handle </w:t>
      </w:r>
      <w:r w:rsidRPr="00BE7216">
        <w:rPr>
          <w:rStyle w:val="Emphasis"/>
          <w:highlight w:val="cyan"/>
        </w:rPr>
        <w:t>large satellite systems</w:t>
      </w:r>
      <w:r w:rsidRPr="007875CF">
        <w:rPr>
          <w:sz w:val="16"/>
        </w:rPr>
        <w:t xml:space="preserve">. Here, we outline how applying the consumer electronic model to </w:t>
      </w:r>
      <w:r w:rsidRPr="007875CF">
        <w:rPr>
          <w:rStyle w:val="StyleUnderline"/>
        </w:rPr>
        <w:t xml:space="preserve">satellites could lead to </w:t>
      </w:r>
      <w:r w:rsidRPr="007875CF">
        <w:rPr>
          <w:rStyle w:val="Emphasis"/>
        </w:rPr>
        <w:t>multiple tragedies of the commons</w:t>
      </w:r>
      <w:r w:rsidRPr="007875CF">
        <w:rPr>
          <w:sz w:val="16"/>
        </w:rPr>
        <w:t xml:space="preserve">. Some of these are well known, such as </w:t>
      </w:r>
      <w:r w:rsidRPr="007875CF">
        <w:rPr>
          <w:rStyle w:val="StyleUnderline"/>
        </w:rPr>
        <w:t xml:space="preserve">impediments to </w:t>
      </w:r>
      <w:r w:rsidRPr="007875CF">
        <w:rPr>
          <w:rStyle w:val="Emphasis"/>
        </w:rPr>
        <w:t>astronomy</w:t>
      </w:r>
      <w:r w:rsidRPr="007875CF">
        <w:rPr>
          <w:sz w:val="16"/>
        </w:rPr>
        <w:t xml:space="preserve"> and an </w:t>
      </w:r>
      <w:r w:rsidRPr="00E17C87">
        <w:rPr>
          <w:rStyle w:val="StyleUnderline"/>
          <w:b/>
          <w:highlight w:val="cyan"/>
        </w:rPr>
        <w:t>increased risk of</w:t>
      </w:r>
      <w:r w:rsidRPr="00BE7216">
        <w:rPr>
          <w:rStyle w:val="StyleUnderline"/>
          <w:highlight w:val="cyan"/>
        </w:rPr>
        <w:t xml:space="preserve"> </w:t>
      </w:r>
      <w:r w:rsidRPr="00BE7216">
        <w:rPr>
          <w:rStyle w:val="Emphasis"/>
          <w:highlight w:val="cyan"/>
        </w:rPr>
        <w:t>space debris</w:t>
      </w:r>
      <w:r w:rsidRPr="007875CF">
        <w:rPr>
          <w:sz w:val="16"/>
        </w:rPr>
        <w:t xml:space="preserve">, while others have received insufficient attention, including </w:t>
      </w:r>
      <w:r w:rsidRPr="007875CF">
        <w:rPr>
          <w:rStyle w:val="StyleUnderline"/>
        </w:rPr>
        <w:t xml:space="preserve">changes to the </w:t>
      </w:r>
      <w:r w:rsidRPr="007875CF">
        <w:rPr>
          <w:rStyle w:val="Emphasis"/>
        </w:rPr>
        <w:t>chemistry</w:t>
      </w:r>
      <w:r w:rsidRPr="007875CF">
        <w:rPr>
          <w:rStyle w:val="StyleUnderline"/>
        </w:rPr>
        <w:t xml:space="preserve"> of Earth’s </w:t>
      </w:r>
      <w:r w:rsidRPr="007875CF">
        <w:rPr>
          <w:rStyle w:val="Emphasis"/>
        </w:rPr>
        <w:t>upper atmosphere</w:t>
      </w:r>
      <w:r w:rsidRPr="007875CF">
        <w:rPr>
          <w:sz w:val="16"/>
        </w:rPr>
        <w:t xml:space="preserve"> </w:t>
      </w:r>
      <w:r w:rsidRPr="007875CF">
        <w:rPr>
          <w:rStyle w:val="StyleUnderline"/>
        </w:rPr>
        <w:t>and</w:t>
      </w:r>
      <w:r w:rsidRPr="007875CF">
        <w:rPr>
          <w:sz w:val="16"/>
        </w:rPr>
        <w:t xml:space="preserve"> </w:t>
      </w:r>
      <w:r w:rsidRPr="007875CF">
        <w:rPr>
          <w:rStyle w:val="Emphasis"/>
        </w:rPr>
        <w:t>increased dangers</w:t>
      </w:r>
      <w:r w:rsidRPr="007875CF">
        <w:rPr>
          <w:rStyle w:val="StyleUnderline"/>
        </w:rPr>
        <w:t xml:space="preserve"> on Earth’s surface from </w:t>
      </w:r>
      <w:r w:rsidRPr="007875CF">
        <w:rPr>
          <w:rStyle w:val="Emphasis"/>
        </w:rPr>
        <w:t>re-entered debris</w:t>
      </w:r>
      <w:r w:rsidRPr="007875CF">
        <w:rPr>
          <w:sz w:val="16"/>
        </w:rPr>
        <w:t xml:space="preserve">. </w:t>
      </w:r>
      <w:r w:rsidRPr="007875CF">
        <w:rPr>
          <w:rStyle w:val="StyleUnderline"/>
        </w:rPr>
        <w:t>The heavy use of certain orbital regions</w:t>
      </w:r>
      <w:r w:rsidRPr="007875CF">
        <w:rPr>
          <w:sz w:val="16"/>
        </w:rPr>
        <w:t xml:space="preserve"> might also </w:t>
      </w:r>
      <w:r w:rsidRPr="007875CF">
        <w:rPr>
          <w:rStyle w:val="StyleUnderline"/>
        </w:rPr>
        <w:t>result in</w:t>
      </w:r>
      <w:r w:rsidRPr="007875CF">
        <w:rPr>
          <w:sz w:val="16"/>
        </w:rPr>
        <w:t xml:space="preserve"> a </w:t>
      </w:r>
      <w:r w:rsidRPr="007875CF">
        <w:rPr>
          <w:rStyle w:val="StyleUnderline"/>
        </w:rPr>
        <w:t>de facto exclusion of other actors from them</w:t>
      </w:r>
      <w:r w:rsidRPr="007875CF">
        <w:rPr>
          <w:sz w:val="16"/>
        </w:rPr>
        <w:t xml:space="preserve">, </w:t>
      </w:r>
      <w:r w:rsidRPr="007875CF">
        <w:rPr>
          <w:rStyle w:val="StyleUnderline"/>
        </w:rPr>
        <w:t>violating the</w:t>
      </w:r>
      <w:r w:rsidRPr="007875CF">
        <w:rPr>
          <w:sz w:val="16"/>
        </w:rPr>
        <w:t xml:space="preserve"> 1967 </w:t>
      </w:r>
      <w:r w:rsidRPr="007875CF">
        <w:rPr>
          <w:rStyle w:val="Emphasis"/>
        </w:rPr>
        <w:t>O</w:t>
      </w:r>
      <w:r w:rsidRPr="007875CF">
        <w:rPr>
          <w:sz w:val="16"/>
        </w:rPr>
        <w:t>uter</w:t>
      </w:r>
      <w:r>
        <w:rPr>
          <w:sz w:val="16"/>
        </w:rPr>
        <w:t xml:space="preserve"> </w:t>
      </w:r>
      <w:r w:rsidRPr="007875CF">
        <w:rPr>
          <w:rStyle w:val="Emphasis"/>
        </w:rPr>
        <w:t>S</w:t>
      </w:r>
      <w:r w:rsidRPr="007875CF">
        <w:rPr>
          <w:sz w:val="16"/>
        </w:rPr>
        <w:t xml:space="preserve">pace </w:t>
      </w:r>
      <w:r w:rsidRPr="007875CF">
        <w:rPr>
          <w:rStyle w:val="Emphasis"/>
        </w:rPr>
        <w:t>T</w:t>
      </w:r>
      <w:r w:rsidRPr="007875CF">
        <w:rPr>
          <w:sz w:val="16"/>
        </w:rPr>
        <w:t xml:space="preserve">reaty. </w:t>
      </w:r>
      <w:r w:rsidRPr="007875CF">
        <w:rPr>
          <w:rStyle w:val="StyleUnderline"/>
        </w:rPr>
        <w:t>All of these challenges could be addressed</w:t>
      </w:r>
      <w:r w:rsidRPr="007875CF">
        <w:rPr>
          <w:sz w:val="16"/>
        </w:rPr>
        <w:t xml:space="preserve"> in a coordinated manner </w:t>
      </w:r>
      <w:r w:rsidRPr="007875CF">
        <w:rPr>
          <w:rStyle w:val="StyleUnderline"/>
        </w:rPr>
        <w:t>through multilateral law-making</w:t>
      </w:r>
      <w:r w:rsidRPr="007875CF">
        <w:rPr>
          <w:sz w:val="16"/>
        </w:rPr>
        <w:t xml:space="preserve">, whether in the United Nations, the Inter-Agency Debris Committee (IADC), or an ad hoc process, rather than in an uncoordinated manner through different national laws. Regardless of the law-making forum, </w:t>
      </w:r>
      <w:r w:rsidRPr="007875CF">
        <w:rPr>
          <w:rStyle w:val="Emphasis"/>
        </w:rPr>
        <w:t>mega-constellations</w:t>
      </w:r>
      <w:r w:rsidRPr="007875CF">
        <w:rPr>
          <w:sz w:val="16"/>
        </w:rPr>
        <w:t xml:space="preserve"> </w:t>
      </w:r>
      <w:r w:rsidRPr="007875CF">
        <w:rPr>
          <w:rStyle w:val="StyleUnderline"/>
        </w:rPr>
        <w:t>require a shift in</w:t>
      </w:r>
      <w:r w:rsidRPr="007875CF">
        <w:rPr>
          <w:sz w:val="16"/>
        </w:rPr>
        <w:t xml:space="preserve"> perspectives and </w:t>
      </w:r>
      <w:r w:rsidRPr="007875CF">
        <w:rPr>
          <w:rStyle w:val="StyleUnderline"/>
        </w:rPr>
        <w:t>policies</w:t>
      </w:r>
      <w:r w:rsidRPr="007875CF">
        <w:rPr>
          <w:sz w:val="16"/>
        </w:rPr>
        <w:t>: from looking at single satellites, to evaluating systems of thousands of satellites, and doing so within an understanding of the limitations of Earth’s environment, including its orbits.</w:t>
      </w:r>
      <w:r>
        <w:rPr>
          <w:sz w:val="16"/>
        </w:rPr>
        <w:t xml:space="preserve"> </w:t>
      </w:r>
      <w:r w:rsidRPr="00E17C87">
        <w:rPr>
          <w:rStyle w:val="StyleUnderline"/>
          <w:b/>
          <w:highlight w:val="cyan"/>
        </w:rPr>
        <w:t xml:space="preserve">Thousands of </w:t>
      </w:r>
      <w:r w:rsidRPr="00E17C87">
        <w:rPr>
          <w:rStyle w:val="Emphasis"/>
          <w:highlight w:val="cyan"/>
        </w:rPr>
        <w:t>satellites</w:t>
      </w:r>
      <w:r w:rsidRPr="007875CF">
        <w:rPr>
          <w:sz w:val="16"/>
        </w:rPr>
        <w:t xml:space="preserve"> and 1500 rocket bodies </w:t>
      </w:r>
      <w:r w:rsidRPr="00E17C87">
        <w:rPr>
          <w:rStyle w:val="StyleUnderline"/>
          <w:highlight w:val="cyan"/>
        </w:rPr>
        <w:t xml:space="preserve">provide </w:t>
      </w:r>
      <w:r w:rsidRPr="00E17C87">
        <w:rPr>
          <w:rStyle w:val="Emphasis"/>
          <w:b w:val="0"/>
          <w:highlight w:val="cyan"/>
        </w:rPr>
        <w:t>considerable mass</w:t>
      </w:r>
      <w:r w:rsidRPr="007875CF">
        <w:rPr>
          <w:rStyle w:val="StyleUnderline"/>
        </w:rPr>
        <w:t xml:space="preserve"> in LEO</w:t>
      </w:r>
      <w:r w:rsidRPr="007875CF">
        <w:rPr>
          <w:sz w:val="16"/>
        </w:rPr>
        <w:t xml:space="preserve">, </w:t>
      </w:r>
      <w:r w:rsidRPr="00BE7216">
        <w:rPr>
          <w:rStyle w:val="StyleUnderline"/>
          <w:highlight w:val="cyan"/>
        </w:rPr>
        <w:t>which</w:t>
      </w:r>
      <w:r w:rsidRPr="007875CF">
        <w:rPr>
          <w:rStyle w:val="StyleUnderline"/>
        </w:rPr>
        <w:t xml:space="preserve"> can </w:t>
      </w:r>
      <w:r w:rsidRPr="00E17C87">
        <w:rPr>
          <w:rStyle w:val="StyleUnderline"/>
          <w:b/>
          <w:highlight w:val="cyan"/>
        </w:rPr>
        <w:t>break</w:t>
      </w:r>
      <w:r w:rsidRPr="00E17C87">
        <w:rPr>
          <w:rStyle w:val="StyleUnderline"/>
          <w:highlight w:val="cyan"/>
        </w:rPr>
        <w:t xml:space="preserve"> </w:t>
      </w:r>
      <w:r w:rsidRPr="00E17C87">
        <w:rPr>
          <w:rStyle w:val="StyleUnderline"/>
          <w:b/>
          <w:highlight w:val="cyan"/>
        </w:rPr>
        <w:t>into debris</w:t>
      </w:r>
      <w:r w:rsidRPr="007875CF">
        <w:rPr>
          <w:rStyle w:val="StyleUnderline"/>
        </w:rPr>
        <w:t xml:space="preserve"> </w:t>
      </w:r>
      <w:r w:rsidRPr="00E17C87">
        <w:rPr>
          <w:rStyle w:val="StyleUnderline"/>
          <w:b/>
          <w:highlight w:val="cyan"/>
        </w:rPr>
        <w:t>upon</w:t>
      </w:r>
      <w:r w:rsidRPr="007875CF">
        <w:rPr>
          <w:rStyle w:val="StyleUnderline"/>
        </w:rPr>
        <w:t xml:space="preserve"> </w:t>
      </w:r>
      <w:r w:rsidRPr="00BE7216">
        <w:rPr>
          <w:rStyle w:val="Emphasis"/>
          <w:highlight w:val="cyan"/>
        </w:rPr>
        <w:t>collisions</w:t>
      </w:r>
      <w:r w:rsidRPr="007875CF">
        <w:rPr>
          <w:rStyle w:val="StyleUnderline"/>
        </w:rPr>
        <w:t xml:space="preserve">, explosions, </w:t>
      </w:r>
      <w:r w:rsidRPr="00E17C87">
        <w:rPr>
          <w:rStyle w:val="StyleUnderline"/>
          <w:b/>
          <w:highlight w:val="cyan"/>
        </w:rPr>
        <w:t>or</w:t>
      </w:r>
      <w:r w:rsidRPr="007875CF">
        <w:rPr>
          <w:rStyle w:val="StyleUnderline"/>
        </w:rPr>
        <w:t xml:space="preserve"> </w:t>
      </w:r>
      <w:r w:rsidRPr="00BE7216">
        <w:rPr>
          <w:rStyle w:val="Emphasis"/>
          <w:highlight w:val="cyan"/>
        </w:rPr>
        <w:t>degradation</w:t>
      </w:r>
      <w:r w:rsidRPr="007875CF">
        <w:rPr>
          <w:rStyle w:val="StyleUnderline"/>
        </w:rPr>
        <w:t xml:space="preserve"> in the </w:t>
      </w:r>
      <w:r w:rsidRPr="007875CF">
        <w:rPr>
          <w:rStyle w:val="Emphasis"/>
        </w:rPr>
        <w:t>harsh space environment</w:t>
      </w:r>
      <w:r w:rsidRPr="007875CF">
        <w:rPr>
          <w:sz w:val="16"/>
        </w:rPr>
        <w:t xml:space="preserve">. </w:t>
      </w:r>
      <w:r w:rsidRPr="00BE7216">
        <w:rPr>
          <w:rStyle w:val="Emphasis"/>
          <w:highlight w:val="cyan"/>
        </w:rPr>
        <w:t>Fragmentations</w:t>
      </w:r>
      <w:r w:rsidRPr="00BE7216">
        <w:rPr>
          <w:rStyle w:val="StyleUnderline"/>
          <w:highlight w:val="cyan"/>
        </w:rPr>
        <w:t xml:space="preserve"> </w:t>
      </w:r>
      <w:r w:rsidRPr="00E17C87">
        <w:rPr>
          <w:rStyle w:val="StyleUnderline"/>
          <w:b/>
          <w:highlight w:val="cyan"/>
        </w:rPr>
        <w:t>increase</w:t>
      </w:r>
      <w:r w:rsidRPr="007875CF">
        <w:rPr>
          <w:sz w:val="16"/>
        </w:rPr>
        <w:t xml:space="preserve"> the </w:t>
      </w:r>
      <w:r w:rsidRPr="007875CF">
        <w:rPr>
          <w:rStyle w:val="Emphasis"/>
        </w:rPr>
        <w:t>cross-section of orbiting material</w:t>
      </w:r>
      <w:r w:rsidRPr="007875CF">
        <w:rPr>
          <w:rStyle w:val="StyleUnderline"/>
        </w:rPr>
        <w:t xml:space="preserve">, and with it, the </w:t>
      </w:r>
      <w:r w:rsidRPr="00BE7216">
        <w:rPr>
          <w:rStyle w:val="Emphasis"/>
          <w:highlight w:val="cyan"/>
        </w:rPr>
        <w:t>collision probability</w:t>
      </w:r>
      <w:r w:rsidRPr="00BE7216">
        <w:rPr>
          <w:rStyle w:val="StyleUnderline"/>
          <w:highlight w:val="cyan"/>
        </w:rPr>
        <w:t xml:space="preserve"> per time</w:t>
      </w:r>
      <w:r w:rsidRPr="007875CF">
        <w:rPr>
          <w:sz w:val="16"/>
        </w:rPr>
        <w:t xml:space="preserve">. </w:t>
      </w:r>
      <w:r w:rsidRPr="007875CF">
        <w:rPr>
          <w:rStyle w:val="StyleUnderline"/>
        </w:rPr>
        <w:t xml:space="preserve">Eventually, </w:t>
      </w:r>
      <w:r w:rsidRPr="00E17C87">
        <w:rPr>
          <w:rStyle w:val="StyleUnderline"/>
          <w:b/>
          <w:highlight w:val="cyan"/>
        </w:rPr>
        <w:t>collisions</w:t>
      </w:r>
      <w:r w:rsidRPr="00BE7216">
        <w:rPr>
          <w:rStyle w:val="StyleUnderline"/>
          <w:highlight w:val="cyan"/>
        </w:rPr>
        <w:t xml:space="preserve"> </w:t>
      </w:r>
      <w:r w:rsidRPr="00E17C87">
        <w:rPr>
          <w:rStyle w:val="StyleUnderline"/>
          <w:b/>
          <w:highlight w:val="cyan"/>
        </w:rPr>
        <w:t>could dominate</w:t>
      </w:r>
      <w:r w:rsidRPr="007875CF">
        <w:rPr>
          <w:rStyle w:val="StyleUnderline"/>
        </w:rPr>
        <w:t xml:space="preserve"> on-orbit evolution, </w:t>
      </w:r>
      <w:r w:rsidRPr="00E17C87">
        <w:rPr>
          <w:rStyle w:val="StyleUnderline"/>
          <w:b/>
          <w:highlight w:val="cyan"/>
        </w:rPr>
        <w:t>a situation called the</w:t>
      </w:r>
      <w:r w:rsidRPr="00BE7216">
        <w:rPr>
          <w:rStyle w:val="StyleUnderline"/>
          <w:highlight w:val="cyan"/>
        </w:rPr>
        <w:t xml:space="preserve"> </w:t>
      </w:r>
      <w:r w:rsidRPr="00BE7216">
        <w:rPr>
          <w:rStyle w:val="Emphasis"/>
          <w:highlight w:val="cyan"/>
        </w:rPr>
        <w:t>Kessler Syndrome</w:t>
      </w:r>
      <w:r w:rsidRPr="007875CF">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BE7216">
        <w:rPr>
          <w:rStyle w:val="StyleUnderline"/>
          <w:highlight w:val="cyan"/>
        </w:rPr>
        <w:t>Simulations of</w:t>
      </w:r>
      <w:r w:rsidRPr="007875CF">
        <w:rPr>
          <w:rStyle w:val="StyleUnderline"/>
        </w:rPr>
        <w:t xml:space="preserve"> the </w:t>
      </w:r>
      <w:r w:rsidRPr="006B04FA">
        <w:rPr>
          <w:rStyle w:val="Emphasis"/>
          <w:b w:val="0"/>
          <w:highlight w:val="cyan"/>
        </w:rPr>
        <w:t>long-term evolution</w:t>
      </w:r>
      <w:r w:rsidRPr="007875CF">
        <w:rPr>
          <w:rStyle w:val="StyleUnderline"/>
        </w:rPr>
        <w:t xml:space="preserve"> </w:t>
      </w:r>
      <w:r w:rsidRPr="00BE7216">
        <w:rPr>
          <w:rStyle w:val="StyleUnderline"/>
          <w:highlight w:val="cyan"/>
        </w:rPr>
        <w:t>of debris suggest</w:t>
      </w:r>
      <w:r w:rsidRPr="007875CF">
        <w:rPr>
          <w:rStyle w:val="StyleUnderline"/>
        </w:rPr>
        <w:t xml:space="preserve"> that </w:t>
      </w:r>
      <w:r w:rsidRPr="006B04FA">
        <w:rPr>
          <w:rStyle w:val="StyleUnderline"/>
          <w:b/>
          <w:highlight w:val="cyan"/>
        </w:rPr>
        <w:t>LEO is already in the</w:t>
      </w:r>
      <w:r w:rsidRPr="007875CF">
        <w:rPr>
          <w:sz w:val="16"/>
        </w:rPr>
        <w:t xml:space="preserve"> protracted </w:t>
      </w:r>
      <w:r w:rsidRPr="00BE7216">
        <w:rPr>
          <w:rStyle w:val="Emphasis"/>
          <w:highlight w:val="cyan"/>
        </w:rPr>
        <w:t xml:space="preserve">initial stages </w:t>
      </w:r>
      <w:r w:rsidRPr="007875CF">
        <w:rPr>
          <w:rStyle w:val="Emphasis"/>
        </w:rPr>
        <w:t>of the Kessler Syndrome</w:t>
      </w:r>
      <w:r w:rsidRPr="007875CF">
        <w:rPr>
          <w:sz w:val="16"/>
        </w:rPr>
        <w:t xml:space="preserve">, </w:t>
      </w:r>
      <w:r w:rsidRPr="00BE7216">
        <w:rPr>
          <w:rStyle w:val="StyleUnderline"/>
          <w:highlight w:val="cyan"/>
        </w:rPr>
        <w:t>but that this could be managed</w:t>
      </w:r>
      <w:r w:rsidRPr="007875CF">
        <w:rPr>
          <w:sz w:val="16"/>
        </w:rPr>
        <w:t xml:space="preserve"> </w:t>
      </w:r>
      <w:r w:rsidRPr="007875CF">
        <w:rPr>
          <w:rStyle w:val="StyleUnderline"/>
        </w:rPr>
        <w:t>through</w:t>
      </w:r>
      <w:r w:rsidRPr="007875CF">
        <w:rPr>
          <w:sz w:val="16"/>
        </w:rPr>
        <w:t xml:space="preserve"> </w:t>
      </w:r>
      <w:r w:rsidRPr="007875CF">
        <w:rPr>
          <w:rStyle w:val="Emphasis"/>
        </w:rPr>
        <w:t>a</w:t>
      </w:r>
      <w:r w:rsidRPr="007875CF">
        <w:rPr>
          <w:sz w:val="16"/>
        </w:rPr>
        <w:t xml:space="preserve">ctive </w:t>
      </w:r>
      <w:r w:rsidRPr="007875CF">
        <w:rPr>
          <w:rStyle w:val="Emphasis"/>
        </w:rPr>
        <w:t>d</w:t>
      </w:r>
      <w:r w:rsidRPr="007875CF">
        <w:rPr>
          <w:sz w:val="16"/>
        </w:rPr>
        <w:t xml:space="preserve">ebris </w:t>
      </w:r>
      <w:r w:rsidRPr="007875CF">
        <w:rPr>
          <w:rStyle w:val="Emphasis"/>
        </w:rPr>
        <w:t>r</w:t>
      </w:r>
      <w:r w:rsidRPr="007875CF">
        <w:rPr>
          <w:sz w:val="16"/>
        </w:rPr>
        <w:t xml:space="preserve">emoval4. </w:t>
      </w:r>
      <w:r w:rsidRPr="007875CF">
        <w:rPr>
          <w:rStyle w:val="StyleUnderline"/>
        </w:rPr>
        <w:t xml:space="preserve">The </w:t>
      </w:r>
      <w:r w:rsidRPr="006B04FA">
        <w:rPr>
          <w:rStyle w:val="StyleUnderline"/>
          <w:b/>
          <w:highlight w:val="cyan"/>
        </w:rPr>
        <w:t>addition of</w:t>
      </w:r>
      <w:r w:rsidRPr="007875CF">
        <w:rPr>
          <w:rStyle w:val="StyleUnderline"/>
        </w:rPr>
        <w:t xml:space="preserve"> satellite </w:t>
      </w:r>
      <w:r w:rsidRPr="00BE7216">
        <w:rPr>
          <w:rStyle w:val="Emphasis"/>
          <w:highlight w:val="cyan"/>
        </w:rPr>
        <w:t>mega-constellations</w:t>
      </w:r>
      <w:r w:rsidRPr="007875CF">
        <w:rPr>
          <w:rStyle w:val="StyleUnderline"/>
        </w:rPr>
        <w:t xml:space="preserve"> and the general proliferation of low-cost satellites </w:t>
      </w:r>
      <w:r w:rsidRPr="00BE7216">
        <w:rPr>
          <w:rStyle w:val="StyleUnderline"/>
          <w:highlight w:val="cyan"/>
        </w:rPr>
        <w:t xml:space="preserve">in LEO </w:t>
      </w:r>
      <w:r w:rsidRPr="00BE7216">
        <w:rPr>
          <w:rStyle w:val="Emphasis"/>
          <w:highlight w:val="cyan"/>
        </w:rPr>
        <w:t>stresses the environment further</w:t>
      </w:r>
      <w:r w:rsidRPr="007875CF">
        <w:rPr>
          <w:sz w:val="16"/>
        </w:rPr>
        <w:t>5</w:t>
      </w:r>
      <w:proofErr w:type="gramStart"/>
      <w:r w:rsidRPr="007875CF">
        <w:rPr>
          <w:sz w:val="16"/>
        </w:rPr>
        <w:t>,6,7,8</w:t>
      </w:r>
      <w:proofErr w:type="gramEnd"/>
      <w:r w:rsidRPr="007875CF">
        <w:rPr>
          <w:sz w:val="16"/>
        </w:rPr>
        <w:t>.</w:t>
      </w:r>
      <w:r>
        <w:rPr>
          <w:sz w:val="16"/>
        </w:rPr>
        <w:t xml:space="preserve"> </w:t>
      </w:r>
      <w:r w:rsidRPr="007875CF">
        <w:rPr>
          <w:sz w:val="8"/>
          <w:szCs w:val="8"/>
        </w:rPr>
        <w:t>Results</w:t>
      </w:r>
      <w:r>
        <w:rPr>
          <w:sz w:val="8"/>
          <w:szCs w:val="8"/>
        </w:rPr>
        <w:t xml:space="preserve"> </w:t>
      </w:r>
      <w:proofErr w:type="gramStart"/>
      <w:r w:rsidRPr="007875CF">
        <w:rPr>
          <w:sz w:val="8"/>
          <w:szCs w:val="8"/>
        </w:rPr>
        <w:t>The</w:t>
      </w:r>
      <w:proofErr w:type="gramEnd"/>
      <w:r w:rsidRPr="007875CF">
        <w:rPr>
          <w:sz w:val="8"/>
          <w:szCs w:val="8"/>
        </w:rPr>
        <w:t xml:space="preserve"> overall setting</w:t>
      </w:r>
      <w:r>
        <w:rPr>
          <w:sz w:val="8"/>
          <w:szCs w:val="8"/>
        </w:rPr>
        <w:t xml:space="preserve"> </w:t>
      </w:r>
      <w:r w:rsidRPr="007875CF">
        <w:rPr>
          <w:sz w:val="8"/>
          <w:szCs w:val="8"/>
        </w:rPr>
        <w:t xml:space="preserve">The rapid development of the space environment through mega-constellations, predominately by the ongoing construction of </w:t>
      </w:r>
      <w:proofErr w:type="spellStart"/>
      <w:r w:rsidRPr="007875CF">
        <w:rPr>
          <w:sz w:val="8"/>
          <w:szCs w:val="8"/>
        </w:rPr>
        <w:t>Starlink</w:t>
      </w:r>
      <w:proofErr w:type="spellEnd"/>
      <w:r w:rsidRPr="007875CF">
        <w:rPr>
          <w:sz w:val="8"/>
          <w:szCs w:val="8"/>
        </w:rPr>
        <w:t xml:space="preserve">, is shown by the cumulative payload distribution function (Fig. 1). From an environmental perspective, the slope change in the distribution function defines </w:t>
      </w:r>
      <w:proofErr w:type="spellStart"/>
      <w:r w:rsidRPr="007875CF">
        <w:rPr>
          <w:sz w:val="8"/>
          <w:szCs w:val="8"/>
        </w:rPr>
        <w:t>NewSpace</w:t>
      </w:r>
      <w:proofErr w:type="spellEnd"/>
      <w:r w:rsidRPr="007875CF">
        <w:rPr>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r>
        <w:rPr>
          <w:sz w:val="8"/>
          <w:szCs w:val="8"/>
        </w:rPr>
        <w:t xml:space="preserve"> </w:t>
      </w:r>
      <w:r w:rsidRPr="007875CF">
        <w:rPr>
          <w:sz w:val="8"/>
          <w:szCs w:val="8"/>
        </w:rPr>
        <w:t>Figure 1</w:t>
      </w:r>
      <w:r>
        <w:rPr>
          <w:sz w:val="8"/>
          <w:szCs w:val="8"/>
        </w:rPr>
        <w:t xml:space="preserve"> </w:t>
      </w:r>
      <w:r w:rsidRPr="007875CF">
        <w:rPr>
          <w:sz w:val="8"/>
          <w:szCs w:val="8"/>
        </w:rPr>
        <w:t>[Figure 1 omitted]</w:t>
      </w:r>
      <w:r>
        <w:rPr>
          <w:sz w:val="8"/>
          <w:szCs w:val="8"/>
        </w:rPr>
        <w:t xml:space="preserve"> </w:t>
      </w:r>
      <w:r w:rsidRPr="007875CF">
        <w:rPr>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7875CF">
        <w:rPr>
          <w:sz w:val="8"/>
          <w:szCs w:val="8"/>
        </w:rPr>
        <w:t>NewSpace</w:t>
      </w:r>
      <w:proofErr w:type="spellEnd"/>
      <w:r w:rsidRPr="007875CF">
        <w:rPr>
          <w:sz w:val="8"/>
          <w:szCs w:val="8"/>
        </w:rPr>
        <w:t xml:space="preserve"> (see "Methods").</w:t>
      </w:r>
      <w:r>
        <w:rPr>
          <w:sz w:val="8"/>
          <w:szCs w:val="8"/>
        </w:rPr>
        <w:t xml:space="preserve"> </w:t>
      </w:r>
      <w:r w:rsidRPr="007875CF">
        <w:rPr>
          <w:sz w:val="8"/>
          <w:szCs w:val="8"/>
        </w:rPr>
        <w:t>Full size image</w:t>
      </w:r>
      <w:r>
        <w:rPr>
          <w:sz w:val="8"/>
          <w:szCs w:val="8"/>
        </w:rPr>
        <w:t xml:space="preserve"> </w:t>
      </w:r>
      <w:proofErr w:type="gramStart"/>
      <w:r w:rsidRPr="007875CF">
        <w:rPr>
          <w:sz w:val="8"/>
          <w:szCs w:val="8"/>
        </w:rPr>
        <w:t>Although</w:t>
      </w:r>
      <w:proofErr w:type="gramEnd"/>
      <w:r w:rsidRPr="007875CF">
        <w:rPr>
          <w:sz w:val="8"/>
          <w:szCs w:val="8"/>
        </w:rPr>
        <w:t xml:space="preserve">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7875CF">
        <w:rPr>
          <w:sz w:val="8"/>
          <w:szCs w:val="8"/>
        </w:rPr>
        <w:t>Starlink</w:t>
      </w:r>
      <w:proofErr w:type="spellEnd"/>
      <w:r w:rsidRPr="007875CF">
        <w:rPr>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r>
        <w:rPr>
          <w:sz w:val="8"/>
          <w:szCs w:val="8"/>
        </w:rPr>
        <w:t xml:space="preserve"> </w:t>
      </w:r>
      <w:r w:rsidRPr="007875CF">
        <w:rPr>
          <w:sz w:val="8"/>
          <w:szCs w:val="8"/>
        </w:rPr>
        <w:t>Figure 2</w:t>
      </w:r>
      <w:r>
        <w:rPr>
          <w:sz w:val="8"/>
          <w:szCs w:val="8"/>
        </w:rPr>
        <w:t xml:space="preserve"> </w:t>
      </w:r>
      <w:r w:rsidRPr="007875CF">
        <w:rPr>
          <w:sz w:val="8"/>
          <w:szCs w:val="8"/>
        </w:rPr>
        <w:t>[Figure 2 omitted]</w:t>
      </w:r>
      <w:r>
        <w:rPr>
          <w:sz w:val="8"/>
          <w:szCs w:val="8"/>
        </w:rPr>
        <w:t xml:space="preserve"> </w:t>
      </w:r>
      <w:r w:rsidRPr="007875CF">
        <w:rPr>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7875CF">
        <w:rPr>
          <w:sz w:val="8"/>
          <w:szCs w:val="8"/>
        </w:rPr>
        <w:t>centre</w:t>
      </w:r>
      <w:proofErr w:type="spellEnd"/>
      <w:r w:rsidRPr="007875CF">
        <w:rPr>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7875CF">
        <w:rPr>
          <w:sz w:val="8"/>
          <w:szCs w:val="8"/>
        </w:rPr>
        <w:t>Starlink</w:t>
      </w:r>
      <w:proofErr w:type="spellEnd"/>
      <w:r w:rsidRPr="007875CF">
        <w:rPr>
          <w:sz w:val="8"/>
          <w:szCs w:val="8"/>
        </w:rPr>
        <w:t xml:space="preserve"> cluster at 550 km and 55° inclination is already evident in both plots (Left and Right).</w:t>
      </w:r>
      <w:r>
        <w:rPr>
          <w:sz w:val="8"/>
          <w:szCs w:val="8"/>
        </w:rPr>
        <w:t xml:space="preserve"> </w:t>
      </w:r>
      <w:r w:rsidRPr="007875CF">
        <w:rPr>
          <w:sz w:val="8"/>
          <w:szCs w:val="8"/>
        </w:rPr>
        <w:t>Full size image</w:t>
      </w:r>
      <w:r>
        <w:rPr>
          <w:sz w:val="8"/>
          <w:szCs w:val="8"/>
        </w:rPr>
        <w:t xml:space="preserve"> </w:t>
      </w:r>
      <w:r w:rsidRPr="007875CF">
        <w:rPr>
          <w:sz w:val="16"/>
        </w:rPr>
        <w:t>When completed</w:t>
      </w:r>
      <w:r w:rsidRPr="0045387D">
        <w:rPr>
          <w:sz w:val="16"/>
        </w:rPr>
        <w:t xml:space="preserve">, </w:t>
      </w:r>
      <w:proofErr w:type="spellStart"/>
      <w:r w:rsidRPr="0045387D">
        <w:rPr>
          <w:rStyle w:val="Emphasis"/>
        </w:rPr>
        <w:t>Starlink</w:t>
      </w:r>
      <w:proofErr w:type="spellEnd"/>
      <w:r w:rsidRPr="0045387D">
        <w:rPr>
          <w:rStyle w:val="StyleUnderline"/>
        </w:rPr>
        <w:t xml:space="preserve"> will include about as many satellites as there are trackable debris pieces</w:t>
      </w:r>
      <w:r w:rsidRPr="0045387D">
        <w:rPr>
          <w:sz w:val="16"/>
        </w:rPr>
        <w:t xml:space="preserve"> today, </w:t>
      </w:r>
      <w:r w:rsidRPr="0045387D">
        <w:rPr>
          <w:rStyle w:val="StyleUnderline"/>
        </w:rPr>
        <w:t xml:space="preserve">while its </w:t>
      </w:r>
      <w:r w:rsidRPr="0045387D">
        <w:rPr>
          <w:rStyle w:val="Emphasis"/>
        </w:rPr>
        <w:t>total mass will equal all the mass currently in LEO</w:t>
      </w:r>
      <w:r w:rsidRPr="0045387D">
        <w:rPr>
          <w:rStyle w:val="StyleUnderline"/>
        </w:rPr>
        <w:t xml:space="preserve">—over 3000 </w:t>
      </w:r>
      <w:proofErr w:type="spellStart"/>
      <w:r w:rsidRPr="0045387D">
        <w:rPr>
          <w:rStyle w:val="StyleUnderline"/>
        </w:rPr>
        <w:t>tonnes</w:t>
      </w:r>
      <w:proofErr w:type="spellEnd"/>
      <w:r w:rsidRPr="0045387D">
        <w:rPr>
          <w:sz w:val="16"/>
        </w:rPr>
        <w:t xml:space="preserve">. </w:t>
      </w:r>
      <w:r w:rsidRPr="0045387D">
        <w:rPr>
          <w:rStyle w:val="StyleUnderline"/>
        </w:rPr>
        <w:t>The satellites will be</w:t>
      </w:r>
      <w:r w:rsidRPr="0045387D">
        <w:rPr>
          <w:sz w:val="16"/>
        </w:rPr>
        <w:t xml:space="preserve"> placed </w:t>
      </w:r>
      <w:r w:rsidRPr="0045387D">
        <w:rPr>
          <w:rStyle w:val="StyleUnderline"/>
        </w:rPr>
        <w:t xml:space="preserve">in narrow orbital shells, creating </w:t>
      </w:r>
      <w:r w:rsidRPr="0045387D">
        <w:rPr>
          <w:rStyle w:val="Emphasis"/>
        </w:rPr>
        <w:t>unprecedented congestion</w:t>
      </w:r>
      <w:r w:rsidRPr="0045387D">
        <w:rPr>
          <w:sz w:val="16"/>
        </w:rPr>
        <w:t xml:space="preserve">, with 1258 already in orbit (as of 30 March 2021). </w:t>
      </w:r>
      <w:proofErr w:type="spellStart"/>
      <w:r w:rsidRPr="0045387D">
        <w:rPr>
          <w:rStyle w:val="Emphasis"/>
        </w:rPr>
        <w:t>OneWeb</w:t>
      </w:r>
      <w:proofErr w:type="spellEnd"/>
      <w:r w:rsidRPr="0045387D">
        <w:rPr>
          <w:sz w:val="16"/>
        </w:rPr>
        <w:t xml:space="preserve"> </w:t>
      </w:r>
      <w:r w:rsidRPr="0045387D">
        <w:rPr>
          <w:rStyle w:val="StyleUnderline"/>
        </w:rPr>
        <w:t>has already placed an initial 146 satellites</w:t>
      </w:r>
      <w:r w:rsidRPr="0045387D">
        <w:rPr>
          <w:sz w:val="16"/>
        </w:rPr>
        <w:t xml:space="preserve">, </w:t>
      </w:r>
      <w:r w:rsidRPr="0045387D">
        <w:rPr>
          <w:rStyle w:val="StyleUnderline"/>
        </w:rPr>
        <w:t>and</w:t>
      </w:r>
      <w:r w:rsidRPr="0045387D">
        <w:rPr>
          <w:sz w:val="16"/>
        </w:rPr>
        <w:t xml:space="preserve"> </w:t>
      </w:r>
      <w:r w:rsidRPr="0045387D">
        <w:rPr>
          <w:rStyle w:val="Emphasis"/>
        </w:rPr>
        <w:t>Amazon,</w:t>
      </w:r>
      <w:r w:rsidRPr="0045387D">
        <w:rPr>
          <w:sz w:val="16"/>
        </w:rPr>
        <w:t xml:space="preserve"> </w:t>
      </w:r>
      <w:proofErr w:type="spellStart"/>
      <w:r w:rsidRPr="0045387D">
        <w:rPr>
          <w:rStyle w:val="Emphasis"/>
        </w:rPr>
        <w:t>Telesat</w:t>
      </w:r>
      <w:proofErr w:type="spellEnd"/>
      <w:r w:rsidRPr="0045387D">
        <w:rPr>
          <w:rStyle w:val="Emphasis"/>
        </w:rPr>
        <w:t>,</w:t>
      </w:r>
      <w:r w:rsidRPr="0045387D">
        <w:rPr>
          <w:sz w:val="16"/>
        </w:rPr>
        <w:t xml:space="preserve"> </w:t>
      </w:r>
      <w:r w:rsidRPr="0045387D">
        <w:rPr>
          <w:rStyle w:val="Emphasis"/>
        </w:rPr>
        <w:t>GW</w:t>
      </w:r>
      <w:r w:rsidRPr="0045387D">
        <w:rPr>
          <w:sz w:val="16"/>
        </w:rPr>
        <w:t xml:space="preserve"> </w:t>
      </w:r>
      <w:r w:rsidRPr="0045387D">
        <w:rPr>
          <w:rStyle w:val="StyleUnderline"/>
        </w:rPr>
        <w:t xml:space="preserve">and </w:t>
      </w:r>
      <w:r w:rsidRPr="0045387D">
        <w:rPr>
          <w:rStyle w:val="Emphasis"/>
        </w:rPr>
        <w:t>other companies,</w:t>
      </w:r>
      <w:r w:rsidRPr="0045387D">
        <w:rPr>
          <w:sz w:val="16"/>
        </w:rPr>
        <w:t xml:space="preserve"> operating under different national regulatory regimes, </w:t>
      </w:r>
      <w:r w:rsidRPr="0045387D">
        <w:rPr>
          <w:rStyle w:val="StyleUnderline"/>
        </w:rPr>
        <w:t>are soon</w:t>
      </w:r>
      <w:r w:rsidRPr="0045387D">
        <w:rPr>
          <w:sz w:val="16"/>
        </w:rPr>
        <w:t xml:space="preserve"> likely </w:t>
      </w:r>
      <w:r w:rsidRPr="0045387D">
        <w:rPr>
          <w:rStyle w:val="StyleUnderline"/>
        </w:rPr>
        <w:t>to follow</w:t>
      </w:r>
      <w:r w:rsidRPr="0045387D">
        <w:rPr>
          <w:sz w:val="16"/>
        </w:rPr>
        <w:t xml:space="preserve">. </w:t>
      </w:r>
      <w:r w:rsidRPr="0045387D">
        <w:rPr>
          <w:rStyle w:val="Emphasis"/>
        </w:rPr>
        <w:t xml:space="preserve">Enhanced collision risk </w:t>
      </w:r>
      <w:r w:rsidRPr="0045387D">
        <w:rPr>
          <w:rStyle w:val="StyleUnderline"/>
        </w:rPr>
        <w:t xml:space="preserve">Mega-constellations are composed of </w:t>
      </w:r>
      <w:r w:rsidRPr="0045387D">
        <w:rPr>
          <w:rStyle w:val="Emphasis"/>
        </w:rPr>
        <w:t>mass-produced satellites</w:t>
      </w:r>
      <w:r w:rsidRPr="0045387D">
        <w:rPr>
          <w:rStyle w:val="StyleUnderline"/>
        </w:rPr>
        <w:t xml:space="preserve"> with </w:t>
      </w:r>
      <w:r w:rsidRPr="0045387D">
        <w:rPr>
          <w:rStyle w:val="Emphasis"/>
        </w:rPr>
        <w:t>few backup systems</w:t>
      </w:r>
      <w:r w:rsidRPr="0045387D">
        <w:rPr>
          <w:sz w:val="16"/>
        </w:rPr>
        <w:t xml:space="preserve">. </w:t>
      </w:r>
      <w:r w:rsidRPr="0045387D">
        <w:rPr>
          <w:rStyle w:val="StyleUnderline"/>
        </w:rPr>
        <w:t>This</w:t>
      </w:r>
      <w:r w:rsidRPr="0045387D">
        <w:rPr>
          <w:sz w:val="16"/>
        </w:rPr>
        <w:t xml:space="preserve"> consumer electronic model </w:t>
      </w:r>
      <w:r w:rsidRPr="0045387D">
        <w:rPr>
          <w:rStyle w:val="StyleUnderline"/>
        </w:rPr>
        <w:t xml:space="preserve">allows for short upgrade cycles and rapid expansions of capabilities, but also </w:t>
      </w:r>
      <w:r w:rsidRPr="0045387D">
        <w:rPr>
          <w:rStyle w:val="Emphasis"/>
        </w:rPr>
        <w:lastRenderedPageBreak/>
        <w:t>considerable discarded equipment</w:t>
      </w:r>
      <w:r w:rsidRPr="0045387D">
        <w:rPr>
          <w:sz w:val="16"/>
        </w:rPr>
        <w:t xml:space="preserve">. SpaceX will actively de-orbit its satellites at the end of their 5–6-year operational lives. However, this process takes 6 months, so roughly </w:t>
      </w:r>
      <w:r w:rsidRPr="0045387D">
        <w:rPr>
          <w:rStyle w:val="StyleUnderline"/>
        </w:rPr>
        <w:t>10% will be de-orbiting at any time</w:t>
      </w:r>
      <w:r w:rsidRPr="0045387D">
        <w:rPr>
          <w:sz w:val="16"/>
        </w:rPr>
        <w:t xml:space="preserve">. </w:t>
      </w:r>
      <w:r w:rsidRPr="0045387D">
        <w:rPr>
          <w:rStyle w:val="StyleUnderline"/>
        </w:rPr>
        <w:t>If other companies do likewise, thousands</w:t>
      </w:r>
      <w:r w:rsidRPr="0045387D">
        <w:rPr>
          <w:sz w:val="16"/>
        </w:rPr>
        <w:t xml:space="preserve"> of </w:t>
      </w:r>
      <w:r w:rsidRPr="0045387D">
        <w:rPr>
          <w:rStyle w:val="Emphasis"/>
        </w:rPr>
        <w:t>de-orbiting satellites</w:t>
      </w:r>
      <w:r w:rsidRPr="0045387D">
        <w:rPr>
          <w:sz w:val="16"/>
        </w:rPr>
        <w:t xml:space="preserve"> </w:t>
      </w:r>
      <w:r w:rsidRPr="0045387D">
        <w:rPr>
          <w:rStyle w:val="StyleUnderline"/>
        </w:rPr>
        <w:t>will be slowly passing through the same congested space, posing collision risks</w:t>
      </w:r>
      <w:r w:rsidRPr="0045387D">
        <w:rPr>
          <w:sz w:val="16"/>
        </w:rPr>
        <w:t xml:space="preserve">. </w:t>
      </w:r>
      <w:r w:rsidRPr="0045387D">
        <w:rPr>
          <w:rStyle w:val="StyleUnderline"/>
        </w:rPr>
        <w:t>Failures will increase these numbers, although the long-term failure rate is difficult to project</w:t>
      </w:r>
      <w:r w:rsidRPr="0045387D">
        <w:rPr>
          <w:sz w:val="16"/>
        </w:rPr>
        <w:t xml:space="preserve">. Figure 3 is similar to the </w:t>
      </w:r>
      <w:proofErr w:type="spellStart"/>
      <w:r w:rsidRPr="0045387D">
        <w:rPr>
          <w:sz w:val="16"/>
        </w:rPr>
        <w:t>righthand</w:t>
      </w:r>
      <w:proofErr w:type="spellEnd"/>
      <w:r w:rsidRPr="0045387D">
        <w:rPr>
          <w:sz w:val="16"/>
        </w:rPr>
        <w:t xml:space="preserve"> portion of Fig. 2 but includes the </w:t>
      </w:r>
      <w:proofErr w:type="spellStart"/>
      <w:r w:rsidRPr="0045387D">
        <w:rPr>
          <w:sz w:val="16"/>
        </w:rPr>
        <w:t>Starlink</w:t>
      </w:r>
      <w:proofErr w:type="spellEnd"/>
      <w:r w:rsidRPr="0045387D">
        <w:rPr>
          <w:sz w:val="16"/>
        </w:rPr>
        <w:t xml:space="preserve"> and </w:t>
      </w:r>
      <w:proofErr w:type="spellStart"/>
      <w:r w:rsidRPr="0045387D">
        <w:rPr>
          <w:sz w:val="16"/>
        </w:rPr>
        <w:t>OneWeb</w:t>
      </w:r>
      <w:proofErr w:type="spellEnd"/>
      <w:r w:rsidRPr="0045387D">
        <w:rPr>
          <w:sz w:val="16"/>
        </w:rPr>
        <w:t xml:space="preserve"> mega-constellations as filed (and amended) with the FCC (see “Methods”). The large density spikes show that some shells will have satellite number densities in excess of n=10−6 km−3. </w:t>
      </w:r>
      <w:r w:rsidRPr="0045387D">
        <w:rPr>
          <w:sz w:val="8"/>
          <w:szCs w:val="8"/>
        </w:rPr>
        <w:t xml:space="preserve">Figure 3 [Figure 3 omitted] Satellite density distribution in LEO with the </w:t>
      </w:r>
      <w:proofErr w:type="spellStart"/>
      <w:r w:rsidRPr="0045387D">
        <w:rPr>
          <w:sz w:val="8"/>
          <w:szCs w:val="8"/>
        </w:rPr>
        <w:t>Starlink</w:t>
      </w:r>
      <w:proofErr w:type="spellEnd"/>
      <w:r w:rsidRPr="0045387D">
        <w:rPr>
          <w:sz w:val="8"/>
          <w:szCs w:val="8"/>
        </w:rPr>
        <w:t xml:space="preserve"> and </w:t>
      </w:r>
      <w:proofErr w:type="spellStart"/>
      <w:r w:rsidRPr="0045387D">
        <w:rPr>
          <w:sz w:val="8"/>
          <w:szCs w:val="8"/>
        </w:rPr>
        <w:t>OneWeb</w:t>
      </w:r>
      <w:proofErr w:type="spellEnd"/>
      <w:r w:rsidRPr="0045387D">
        <w:rPr>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45387D">
        <w:rPr>
          <w:sz w:val="8"/>
          <w:szCs w:val="8"/>
        </w:rPr>
        <w:t>manoeuvres</w:t>
      </w:r>
      <w:proofErr w:type="spellEnd"/>
      <w:r w:rsidRPr="0045387D">
        <w:rPr>
          <w:sz w:val="8"/>
          <w:szCs w:val="8"/>
        </w:rPr>
        <w:t xml:space="preserve"> are impossible for other reasons. Full size image </w:t>
      </w:r>
      <w:proofErr w:type="gramStart"/>
      <w:r w:rsidRPr="0045387D">
        <w:rPr>
          <w:sz w:val="16"/>
        </w:rPr>
        <w:t>Deorbiting</w:t>
      </w:r>
      <w:proofErr w:type="gramEnd"/>
      <w:r w:rsidRPr="0045387D">
        <w:rPr>
          <w:sz w:val="16"/>
        </w:rPr>
        <w:t xml:space="preserve"> satellites will be tracked and operational satellites can </w:t>
      </w:r>
      <w:proofErr w:type="spellStart"/>
      <w:r w:rsidRPr="0045387D">
        <w:rPr>
          <w:sz w:val="16"/>
        </w:rPr>
        <w:t>manoeuvre</w:t>
      </w:r>
      <w:proofErr w:type="spellEnd"/>
      <w:r w:rsidRPr="0045387D">
        <w:rPr>
          <w:sz w:val="16"/>
        </w:rPr>
        <w:t xml:space="preserve"> to avoid close conjunctions. However, this depends on ongoing </w:t>
      </w:r>
      <w:r w:rsidRPr="0045387D">
        <w:rPr>
          <w:rStyle w:val="StyleUnderline"/>
        </w:rPr>
        <w:t>communication and cooperation between operators</w:t>
      </w:r>
      <w:r w:rsidRPr="0045387D">
        <w:rPr>
          <w:sz w:val="16"/>
        </w:rPr>
        <w:t xml:space="preserve">, which at present </w:t>
      </w:r>
      <w:r w:rsidRPr="0045387D">
        <w:rPr>
          <w:rStyle w:val="StyleUnderline"/>
        </w:rPr>
        <w:t>is ad hoc and voluntary</w:t>
      </w:r>
      <w:r w:rsidRPr="0045387D">
        <w:rPr>
          <w:sz w:val="16"/>
        </w:rPr>
        <w:t xml:space="preserve">. A recent letter12 to the FCC from SpaceX suggests that some </w:t>
      </w:r>
      <w:r w:rsidRPr="0045387D">
        <w:rPr>
          <w:rStyle w:val="Emphasis"/>
        </w:rPr>
        <w:t>companies might be less-than-fully transparent</w:t>
      </w:r>
      <w:r w:rsidRPr="0045387D">
        <w:rPr>
          <w:rStyle w:val="StyleUnderline"/>
        </w:rPr>
        <w:t xml:space="preserve"> about events</w:t>
      </w:r>
      <w:r w:rsidRPr="0045387D">
        <w:rPr>
          <w:sz w:val="16"/>
        </w:rPr>
        <w:t xml:space="preserve">13 </w:t>
      </w:r>
      <w:r w:rsidRPr="0045387D">
        <w:rPr>
          <w:rStyle w:val="StyleUnderline"/>
        </w:rPr>
        <w:t>in LEO</w:t>
      </w:r>
      <w:r w:rsidRPr="0045387D">
        <w:rPr>
          <w:sz w:val="16"/>
        </w:rPr>
        <w:t xml:space="preserve">. Despite the congestion and traffic management challenges, FCC filings by </w:t>
      </w:r>
      <w:r w:rsidRPr="0045387D">
        <w:rPr>
          <w:rStyle w:val="Emphasis"/>
        </w:rPr>
        <w:t>SpaceX</w:t>
      </w:r>
      <w:r w:rsidRPr="0045387D">
        <w:rPr>
          <w:sz w:val="16"/>
        </w:rPr>
        <w:t xml:space="preserve"> suggest that collision avoidance </w:t>
      </w:r>
      <w:proofErr w:type="spellStart"/>
      <w:r w:rsidRPr="0045387D">
        <w:rPr>
          <w:sz w:val="16"/>
        </w:rPr>
        <w:t>manoeuvres</w:t>
      </w:r>
      <w:proofErr w:type="spellEnd"/>
      <w:r w:rsidRPr="0045387D">
        <w:rPr>
          <w:sz w:val="16"/>
        </w:rPr>
        <w:t xml:space="preserve"> can in fact maintain collision-free operations in orbital shells and that the probability of a collision between a non-responsive satellite and tracked debris is negligible. However, the </w:t>
      </w:r>
      <w:r w:rsidRPr="0045387D">
        <w:rPr>
          <w:rStyle w:val="Emphasis"/>
        </w:rPr>
        <w:t>filings do not account for untracked debris</w:t>
      </w:r>
      <w:r w:rsidRPr="0045387D">
        <w:rPr>
          <w:sz w:val="16"/>
        </w:rPr>
        <w:t xml:space="preserve">6, including untracked debris decaying through the shells used by </w:t>
      </w:r>
      <w:proofErr w:type="spellStart"/>
      <w:r w:rsidRPr="0045387D">
        <w:rPr>
          <w:sz w:val="16"/>
        </w:rPr>
        <w:t>Starlink</w:t>
      </w:r>
      <w:proofErr w:type="spellEnd"/>
      <w:r w:rsidRPr="0045387D">
        <w:rPr>
          <w:sz w:val="16"/>
        </w:rPr>
        <w:t xml:space="preserve">. Using simple estimates (see “Methods”), the </w:t>
      </w:r>
      <w:r w:rsidRPr="0045387D">
        <w:rPr>
          <w:rStyle w:val="StyleUnderline"/>
        </w:rPr>
        <w:t xml:space="preserve">probability that a single piece of untracked debris will hit any satellite in the </w:t>
      </w:r>
      <w:proofErr w:type="spellStart"/>
      <w:r w:rsidRPr="0045387D">
        <w:rPr>
          <w:rStyle w:val="StyleUnderline"/>
        </w:rPr>
        <w:t>Starlink</w:t>
      </w:r>
      <w:proofErr w:type="spellEnd"/>
      <w:r w:rsidRPr="0045387D">
        <w:rPr>
          <w:rStyle w:val="StyleUnderline"/>
        </w:rPr>
        <w:t xml:space="preserve"> 550 km shell is about 0.003 after one year</w:t>
      </w:r>
      <w:r w:rsidRPr="0045387D">
        <w:rPr>
          <w:sz w:val="16"/>
        </w:rPr>
        <w:t xml:space="preserve">. Thus, </w:t>
      </w:r>
      <w:r w:rsidRPr="0045387D">
        <w:rPr>
          <w:rStyle w:val="StyleUnderline"/>
        </w:rPr>
        <w:t xml:space="preserve">if at any time there are 230 pieces of </w:t>
      </w:r>
      <w:r w:rsidRPr="0045387D">
        <w:rPr>
          <w:rStyle w:val="Emphasis"/>
        </w:rPr>
        <w:t>untracked debris</w:t>
      </w:r>
      <w:r w:rsidRPr="0045387D">
        <w:rPr>
          <w:rStyle w:val="StyleUnderline"/>
        </w:rPr>
        <w:t xml:space="preserve"> decaying through the 550 km orbital shell, there is a </w:t>
      </w:r>
      <w:r w:rsidRPr="0045387D">
        <w:rPr>
          <w:rStyle w:val="Emphasis"/>
        </w:rPr>
        <w:t>50% chance</w:t>
      </w:r>
      <w:r w:rsidRPr="0045387D">
        <w:rPr>
          <w:rStyle w:val="StyleUnderline"/>
        </w:rPr>
        <w:t xml:space="preserve"> that there will be one or more collisions between satellites in the shell and the debris</w:t>
      </w:r>
      <w:r w:rsidRPr="0045387D">
        <w:rPr>
          <w:sz w:val="16"/>
        </w:rPr>
        <w:t xml:space="preserve">. As discussed further in “Methods”, </w:t>
      </w:r>
      <w:r w:rsidRPr="0045387D">
        <w:rPr>
          <w:rStyle w:val="StyleUnderline"/>
        </w:rPr>
        <w:t>such a situation is plausible</w:t>
      </w:r>
      <w:r w:rsidRPr="0045387D">
        <w:rPr>
          <w:sz w:val="16"/>
        </w:rPr>
        <w:t xml:space="preserve">. </w:t>
      </w:r>
      <w:r w:rsidRPr="0045387D">
        <w:rPr>
          <w:rStyle w:val="StyleUnderline"/>
        </w:rPr>
        <w:t>Depending on</w:t>
      </w:r>
      <w:r w:rsidRPr="0045387D">
        <w:rPr>
          <w:sz w:val="16"/>
        </w:rPr>
        <w:t xml:space="preserve"> the </w:t>
      </w:r>
      <w:r w:rsidRPr="0045387D">
        <w:rPr>
          <w:rStyle w:val="StyleUnderline"/>
        </w:rPr>
        <w:t>balance between the de-orbit and the collision rates</w:t>
      </w:r>
      <w:r w:rsidRPr="0045387D">
        <w:rPr>
          <w:sz w:val="16"/>
        </w:rPr>
        <w:t xml:space="preserve">, </w:t>
      </w:r>
      <w:r w:rsidRPr="0045387D">
        <w:rPr>
          <w:rStyle w:val="StyleUnderline"/>
        </w:rPr>
        <w:t xml:space="preserve">if </w:t>
      </w:r>
      <w:r w:rsidRPr="0045387D">
        <w:rPr>
          <w:rStyle w:val="Emphasis"/>
        </w:rPr>
        <w:t>subsequent fragmentation</w:t>
      </w:r>
      <w:r w:rsidRPr="0045387D">
        <w:rPr>
          <w:rStyle w:val="StyleUnderline"/>
        </w:rPr>
        <w:t xml:space="preserve"> events lead to </w:t>
      </w:r>
      <w:r w:rsidRPr="0045387D">
        <w:rPr>
          <w:rStyle w:val="Emphasis"/>
        </w:rPr>
        <w:t>similar amounts of debris within that orbital shell</w:t>
      </w:r>
      <w:r w:rsidRPr="0045387D">
        <w:rPr>
          <w:sz w:val="16"/>
        </w:rPr>
        <w:t xml:space="preserve">, </w:t>
      </w:r>
      <w:r w:rsidRPr="0045387D">
        <w:rPr>
          <w:rStyle w:val="Emphasis"/>
        </w:rPr>
        <w:t>a runaway cascade of collisions could occur</w:t>
      </w:r>
      <w:r w:rsidRPr="0045387D">
        <w:rPr>
          <w:sz w:val="16"/>
        </w:rPr>
        <w:t xml:space="preserve">. </w:t>
      </w:r>
      <w:r w:rsidRPr="0045387D">
        <w:rPr>
          <w:rStyle w:val="StyleUnderline"/>
        </w:rPr>
        <w:t>Fragmentation events are not confined to</w:t>
      </w:r>
      <w:r w:rsidRPr="0045387D">
        <w:rPr>
          <w:sz w:val="16"/>
        </w:rPr>
        <w:t xml:space="preserve"> their </w:t>
      </w:r>
      <w:r w:rsidRPr="0045387D">
        <w:rPr>
          <w:rStyle w:val="StyleUnderline"/>
        </w:rPr>
        <w:t>local orbits</w:t>
      </w:r>
      <w:r w:rsidRPr="0045387D">
        <w:rPr>
          <w:sz w:val="16"/>
        </w:rPr>
        <w:t xml:space="preserve">, either. The </w:t>
      </w:r>
      <w:r w:rsidRPr="0045387D">
        <w:rPr>
          <w:rStyle w:val="StyleUnderline"/>
        </w:rPr>
        <w:t>India</w:t>
      </w:r>
      <w:r w:rsidRPr="0045387D">
        <w:rPr>
          <w:sz w:val="16"/>
        </w:rPr>
        <w:t xml:space="preserve"> 2019 </w:t>
      </w:r>
      <w:r w:rsidRPr="0045387D">
        <w:rPr>
          <w:rStyle w:val="StyleUnderline"/>
        </w:rPr>
        <w:t>ASAT test</w:t>
      </w:r>
      <w:r w:rsidRPr="0045387D">
        <w:rPr>
          <w:sz w:val="16"/>
        </w:rPr>
        <w:t xml:space="preserve"> was conducted at an altitude below 300 km in an effort to minimize long-lived debris. Nevertheless, </w:t>
      </w:r>
      <w:r w:rsidRPr="0045387D">
        <w:rPr>
          <w:rStyle w:val="StyleUnderline"/>
        </w:rPr>
        <w:t>debris was placed on orbits with apogees in excess of 1000 km</w:t>
      </w:r>
      <w:r w:rsidRPr="0045387D">
        <w:rPr>
          <w:sz w:val="16"/>
        </w:rPr>
        <w:t xml:space="preserve">. As of 30 March 2021, </w:t>
      </w:r>
      <w:r w:rsidRPr="0045387D">
        <w:rPr>
          <w:rStyle w:val="StyleUnderline"/>
        </w:rPr>
        <w:t>three tracked debris</w:t>
      </w:r>
      <w:r w:rsidRPr="0045387D">
        <w:rPr>
          <w:sz w:val="16"/>
        </w:rPr>
        <w:t xml:space="preserve"> pieces </w:t>
      </w:r>
      <w:r w:rsidRPr="0045387D">
        <w:rPr>
          <w:rStyle w:val="StyleUnderline"/>
        </w:rPr>
        <w:t>remain</w:t>
      </w:r>
      <w:r w:rsidRPr="0045387D">
        <w:rPr>
          <w:sz w:val="16"/>
        </w:rPr>
        <w:t xml:space="preserve"> in orbit14. Such </w:t>
      </w:r>
      <w:r w:rsidRPr="0045387D">
        <w:rPr>
          <w:rStyle w:val="StyleUnderline"/>
        </w:rPr>
        <w:t>long-lived debris has high eccentricities, and</w:t>
      </w:r>
      <w:r w:rsidRPr="0045387D">
        <w:rPr>
          <w:sz w:val="16"/>
        </w:rPr>
        <w:t xml:space="preserve"> thus </w:t>
      </w:r>
      <w:r w:rsidRPr="0045387D">
        <w:rPr>
          <w:rStyle w:val="StyleUnderline"/>
        </w:rPr>
        <w:t>can cross multiple orbital shells twice per orbit</w:t>
      </w:r>
      <w:r w:rsidRPr="0045387D">
        <w:rPr>
          <w:sz w:val="16"/>
        </w:rPr>
        <w:t xml:space="preserve">. </w:t>
      </w:r>
      <w:r w:rsidRPr="0045387D">
        <w:rPr>
          <w:rStyle w:val="Emphasis"/>
        </w:rPr>
        <w:t>A major fragmentation event from a single satellite could affect all operators in LEO</w:t>
      </w:r>
      <w:r w:rsidRPr="0045387D">
        <w:rPr>
          <w:sz w:val="16"/>
        </w:rPr>
        <w:t xml:space="preserve">. </w:t>
      </w:r>
      <w:r w:rsidRPr="0045387D">
        <w:rPr>
          <w:sz w:val="16"/>
          <w:szCs w:val="16"/>
        </w:rPr>
        <w:t>Even if debris collisions were avoidable, meteoroids are always a threat. The cumulative meteoroid flux15 for masses m &gt; 10–2 g is about 1.2 × 10–4 meteoroids m−2 year−1 (see “Methods”). Such masses could cause non-negligible dam</w:t>
      </w:r>
      <w:r w:rsidRPr="007875CF">
        <w:rPr>
          <w:sz w:val="16"/>
          <w:szCs w:val="16"/>
        </w:rPr>
        <w:t xml:space="preserve">age to satellites16. Assuming a </w:t>
      </w:r>
      <w:proofErr w:type="spellStart"/>
      <w:r w:rsidRPr="007875CF">
        <w:rPr>
          <w:sz w:val="16"/>
          <w:szCs w:val="16"/>
        </w:rPr>
        <w:t>Starlink</w:t>
      </w:r>
      <w:proofErr w:type="spellEnd"/>
      <w:r w:rsidRPr="007875CF">
        <w:rPr>
          <w:sz w:val="16"/>
          <w:szCs w:val="16"/>
        </w:rPr>
        <w:t xml:space="preserve"> constellation of 12,000 satellites (i.e. the initial phase), there is about a 50% chance of 15 or more meteoroid impacts per year at m &gt; 10–2 g. Satellites will have shielding, but events that might be rare to a single satellite could become common across the constellation.</w:t>
      </w:r>
      <w:r>
        <w:rPr>
          <w:sz w:val="16"/>
          <w:szCs w:val="16"/>
        </w:rPr>
        <w:t xml:space="preserve"> </w:t>
      </w:r>
      <w:r w:rsidRPr="007875CF">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rsidR="00015E22" w:rsidRPr="007875CF" w:rsidRDefault="00015E22" w:rsidP="00015E22">
      <w:pPr>
        <w:pStyle w:val="Heading4"/>
        <w:rPr>
          <w:rFonts w:cs="Calibri"/>
        </w:rPr>
      </w:pPr>
      <w:r>
        <w:rPr>
          <w:rFonts w:cs="Calibri"/>
        </w:rPr>
        <w:t>It collapses satellite networks and kills other space development- keeping space clean is a pre-</w:t>
      </w:r>
      <w:proofErr w:type="spellStart"/>
      <w:r>
        <w:rPr>
          <w:rFonts w:cs="Calibri"/>
        </w:rPr>
        <w:t>req</w:t>
      </w:r>
      <w:proofErr w:type="spellEnd"/>
      <w:r>
        <w:rPr>
          <w:rFonts w:cs="Calibri"/>
        </w:rPr>
        <w:t xml:space="preserve"> to using it. </w:t>
      </w:r>
    </w:p>
    <w:p w:rsidR="00015E22" w:rsidRPr="007875CF" w:rsidRDefault="00015E22" w:rsidP="00015E22">
      <w:r w:rsidRPr="007875CF">
        <w:rPr>
          <w:rStyle w:val="Style13ptBold"/>
        </w:rPr>
        <w:t>Kessler et al., 18</w:t>
      </w:r>
      <w:r w:rsidRPr="007875CF">
        <w:t xml:space="preserve"> [Donald J. Kessler* American astrophysicist and former NASA scientist known for his studies regarding space debris. Kessler has received numerous awards for his pioneering work, the most recent being the 2010 Dirk Brower Award for his half-century career in astrodynamics. </w:t>
      </w:r>
      <w:r w:rsidRPr="007875CF">
        <w:rPr>
          <w:rStyle w:val="StyleUnderline"/>
        </w:rPr>
        <w:t xml:space="preserve">Dr. Holder </w:t>
      </w:r>
      <w:proofErr w:type="spellStart"/>
      <w:r w:rsidRPr="007875CF">
        <w:rPr>
          <w:rStyle w:val="StyleUnderline"/>
        </w:rPr>
        <w:t>Krag</w:t>
      </w:r>
      <w:proofErr w:type="spellEnd"/>
      <w:r w:rsidRPr="007875CF">
        <w:rPr>
          <w:rStyle w:val="StyleUnderline"/>
        </w:rPr>
        <w:t>**</w:t>
      </w:r>
      <w:r w:rsidRPr="007875CF">
        <w:t xml:space="preserve"> Head of the Space Debris Office at the European Space Agency and has been a Space Debris Analyst in the Space Debris Office since 2006. </w:t>
      </w:r>
      <w:r w:rsidRPr="007875CF">
        <w:rPr>
          <w:rStyle w:val="StyleUnderline"/>
        </w:rPr>
        <w:t xml:space="preserve">Asher </w:t>
      </w:r>
      <w:proofErr w:type="spellStart"/>
      <w:r w:rsidRPr="007875CF">
        <w:rPr>
          <w:rStyle w:val="StyleUnderline"/>
        </w:rPr>
        <w:t>Isbrucker</w:t>
      </w:r>
      <w:proofErr w:type="spellEnd"/>
      <w:r w:rsidRPr="007875CF">
        <w:rPr>
          <w:rStyle w:val="StyleUnderline"/>
        </w:rPr>
        <w:t>***</w:t>
      </w:r>
      <w:r w:rsidRPr="007875CF">
        <w:t xml:space="preserve">, Writer &amp; Video Producer; 11-2-2018; "Kessler Syndrome: What Happens When Satellites Collide," Medium, </w:t>
      </w:r>
      <w:hyperlink r:id="rId33" w:history="1">
        <w:r w:rsidRPr="007875CF">
          <w:rPr>
            <w:rStyle w:val="Hyperlink"/>
          </w:rPr>
          <w:t>https://asherkaye.medium.com/kessler-syndrome-what-happens-when-satellites-collide-1b571ca3c47e</w:t>
        </w:r>
      </w:hyperlink>
      <w:r w:rsidRPr="007875CF">
        <w:t xml:space="preserve">] </w:t>
      </w:r>
      <w:proofErr w:type="spellStart"/>
      <w:proofErr w:type="gramStart"/>
      <w:r w:rsidRPr="007875CF">
        <w:t>brett</w:t>
      </w:r>
      <w:proofErr w:type="spellEnd"/>
      <w:proofErr w:type="gramEnd"/>
    </w:p>
    <w:p w:rsidR="00015E22" w:rsidRPr="0015736C" w:rsidRDefault="00015E22" w:rsidP="00015E22">
      <w:pPr>
        <w:rPr>
          <w:b/>
          <w:iCs/>
          <w:u w:val="single"/>
        </w:rPr>
      </w:pPr>
      <w:r w:rsidRPr="007875CF">
        <w:rPr>
          <w:sz w:val="12"/>
        </w:rPr>
        <w:t xml:space="preserve">Donald Kessler: </w:t>
      </w:r>
      <w:r w:rsidRPr="007875CF">
        <w:rPr>
          <w:rStyle w:val="StyleUnderline"/>
        </w:rPr>
        <w:t>The worst case scenario is that you end up creating enough debris that it’s not cost-effective to depend on space</w:t>
      </w:r>
      <w:r w:rsidRPr="007875CF">
        <w:rPr>
          <w:sz w:val="12"/>
        </w:rPr>
        <w:t xml:space="preserve">. Now, </w:t>
      </w:r>
      <w:r w:rsidRPr="007875CF">
        <w:rPr>
          <w:rStyle w:val="StyleUnderline"/>
        </w:rPr>
        <w:t xml:space="preserve">that may take a long time, but because </w:t>
      </w:r>
      <w:r w:rsidRPr="00BE7216">
        <w:rPr>
          <w:rStyle w:val="Emphasis"/>
          <w:highlight w:val="cyan"/>
        </w:rPr>
        <w:t>it’s a non-reversible process</w:t>
      </w:r>
      <w:r w:rsidRPr="007875CF">
        <w:rPr>
          <w:sz w:val="12"/>
        </w:rPr>
        <w:t xml:space="preserve">, </w:t>
      </w:r>
      <w:r w:rsidRPr="00BE7216">
        <w:rPr>
          <w:rStyle w:val="StyleUnderline"/>
          <w:highlight w:val="cyan"/>
        </w:rPr>
        <w:t xml:space="preserve">once </w:t>
      </w:r>
      <w:r w:rsidRPr="007875CF">
        <w:rPr>
          <w:rStyle w:val="StyleUnderline"/>
        </w:rPr>
        <w:t xml:space="preserve">you’ve reached a certain threshold where you’re </w:t>
      </w:r>
      <w:r w:rsidRPr="00BE7216">
        <w:rPr>
          <w:rStyle w:val="StyleUnderline"/>
          <w:highlight w:val="cyan"/>
        </w:rPr>
        <w:t>generating debris from</w:t>
      </w:r>
      <w:r w:rsidRPr="007875CF">
        <w:rPr>
          <w:rStyle w:val="StyleUnderline"/>
        </w:rPr>
        <w:t xml:space="preserve"> these </w:t>
      </w:r>
      <w:r w:rsidRPr="00BE7216">
        <w:rPr>
          <w:rStyle w:val="StyleUnderline"/>
          <w:highlight w:val="cyan"/>
        </w:rPr>
        <w:t xml:space="preserve">collisions faster than it can be cleaned </w:t>
      </w:r>
      <w:r w:rsidRPr="007875CF">
        <w:rPr>
          <w:rStyle w:val="StyleUnderline"/>
        </w:rPr>
        <w:t xml:space="preserve">out, it’ll just continually get worse unless you can do something drastic. </w:t>
      </w:r>
      <w:r w:rsidRPr="007875CF">
        <w:rPr>
          <w:sz w:val="12"/>
        </w:rPr>
        <w:t xml:space="preserve">Holger </w:t>
      </w:r>
      <w:proofErr w:type="spellStart"/>
      <w:r w:rsidRPr="007875CF">
        <w:rPr>
          <w:sz w:val="12"/>
        </w:rPr>
        <w:t>Krag</w:t>
      </w:r>
      <w:proofErr w:type="spellEnd"/>
      <w:r w:rsidRPr="007875CF">
        <w:rPr>
          <w:sz w:val="12"/>
        </w:rPr>
        <w:t xml:space="preserve">: </w:t>
      </w:r>
      <w:r w:rsidRPr="007875CF">
        <w:rPr>
          <w:rStyle w:val="StyleUnderline"/>
        </w:rPr>
        <w:t>If we continue operating the way we do today, we will have a disaster in 50 years, in 100 years</w:t>
      </w:r>
      <w:r w:rsidRPr="007875CF">
        <w:rPr>
          <w:sz w:val="12"/>
        </w:rPr>
        <w:t xml:space="preserve">. It compares quite nicely to the CO2 issue, </w:t>
      </w:r>
      <w:r w:rsidRPr="007875CF">
        <w:rPr>
          <w:sz w:val="12"/>
        </w:rPr>
        <w:lastRenderedPageBreak/>
        <w:t xml:space="preserve">and the climate on ground, so </w:t>
      </w:r>
      <w:r w:rsidRPr="007875CF">
        <w:rPr>
          <w:rStyle w:val="StyleUnderline"/>
        </w:rPr>
        <w:t>it’s not our generation suffering</w:t>
      </w:r>
      <w:r w:rsidRPr="007875CF">
        <w:rPr>
          <w:sz w:val="12"/>
        </w:rPr>
        <w:t xml:space="preserve"> from all the CO2 released into the atmosphere, </w:t>
      </w:r>
      <w:r w:rsidRPr="007875CF">
        <w:rPr>
          <w:rStyle w:val="StyleUnderline"/>
        </w:rPr>
        <w:t xml:space="preserve">it is </w:t>
      </w:r>
      <w:r w:rsidRPr="007875CF">
        <w:rPr>
          <w:rStyle w:val="Emphasis"/>
        </w:rPr>
        <w:t>future generations</w:t>
      </w:r>
      <w:r w:rsidRPr="007875CF">
        <w:rPr>
          <w:rStyle w:val="StyleUnderline"/>
        </w:rPr>
        <w:t xml:space="preserve">, but it is </w:t>
      </w:r>
      <w:r w:rsidRPr="007875CF">
        <w:rPr>
          <w:rStyle w:val="Emphasis"/>
        </w:rPr>
        <w:t>our generation</w:t>
      </w:r>
      <w:r w:rsidRPr="007875CF">
        <w:rPr>
          <w:rStyle w:val="StyleUnderline"/>
        </w:rPr>
        <w:t xml:space="preserve"> that </w:t>
      </w:r>
      <w:r w:rsidRPr="007875CF">
        <w:rPr>
          <w:rStyle w:val="Emphasis"/>
        </w:rPr>
        <w:t>has to take</w:t>
      </w:r>
      <w:r w:rsidRPr="007875CF">
        <w:rPr>
          <w:rStyle w:val="StyleUnderline"/>
        </w:rPr>
        <w:t xml:space="preserve"> the </w:t>
      </w:r>
      <w:r w:rsidRPr="007875CF">
        <w:rPr>
          <w:rStyle w:val="Emphasis"/>
        </w:rPr>
        <w:t>action</w:t>
      </w:r>
      <w:r w:rsidRPr="007875CF">
        <w:rPr>
          <w:rStyle w:val="StyleUnderline"/>
        </w:rPr>
        <w:t xml:space="preserve">. And the space debris problem is quite similar. </w:t>
      </w:r>
      <w:r w:rsidRPr="007875CF">
        <w:rPr>
          <w:sz w:val="12"/>
        </w:rPr>
        <w:t xml:space="preserve">DK: </w:t>
      </w:r>
      <w:r w:rsidRPr="007875CF">
        <w:rPr>
          <w:rStyle w:val="StyleUnderline"/>
        </w:rPr>
        <w:t>My name’s Don Kessler, I worked for NASA till 1996 as the senior researcher for orbital debris</w:t>
      </w:r>
      <w:r w:rsidRPr="007875CF">
        <w:rPr>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actually when I did the calculations, I was really shocked at the answer that it would happen so soon. </w:t>
      </w:r>
      <w:r w:rsidRPr="007875CF">
        <w:rPr>
          <w:rStyle w:val="StyleUnderline"/>
        </w:rPr>
        <w:t>Don published a paper in 1978 proposing this scenario, predicting that we’d start to see satellite collisions in Earth orbit by the year 2000</w:t>
      </w:r>
      <w:r w:rsidRPr="007875CF">
        <w:rPr>
          <w:sz w:val="12"/>
        </w:rPr>
        <w:t xml:space="preserve">. </w:t>
      </w:r>
      <w:r w:rsidRPr="007875CF">
        <w:rPr>
          <w:rStyle w:val="StyleUnderline"/>
        </w:rPr>
        <w:t xml:space="preserve">Just like in the asteroid belt, these satellite collisions would trigger a domino effect: creating a whole bunch of debris which </w:t>
      </w:r>
      <w:r w:rsidRPr="006B04FA">
        <w:rPr>
          <w:rStyle w:val="Emphasis"/>
          <w:highlight w:val="cyan"/>
        </w:rPr>
        <w:t>causes more collisions</w:t>
      </w:r>
      <w:r w:rsidRPr="007875CF">
        <w:rPr>
          <w:rStyle w:val="StyleUnderline"/>
        </w:rPr>
        <w:t xml:space="preserve">, creating more debris, and so on. His main point: </w:t>
      </w:r>
      <w:r w:rsidRPr="006B04FA">
        <w:rPr>
          <w:rStyle w:val="Emphasis"/>
          <w:highlight w:val="cyan"/>
        </w:rPr>
        <w:t>once the process</w:t>
      </w:r>
      <w:r w:rsidRPr="007875CF">
        <w:rPr>
          <w:rStyle w:val="Emphasis"/>
        </w:rPr>
        <w:t xml:space="preserve"> </w:t>
      </w:r>
      <w:r w:rsidRPr="006B04FA">
        <w:rPr>
          <w:rStyle w:val="Emphasis"/>
          <w:highlight w:val="cyan"/>
        </w:rPr>
        <w:t>starts, it’ll be nearly impossible to stop</w:t>
      </w:r>
      <w:r w:rsidRPr="007875CF">
        <w:rPr>
          <w:sz w:val="12"/>
        </w:rPr>
        <w:t xml:space="preserve">. </w:t>
      </w:r>
      <w:r w:rsidRPr="007875CF">
        <w:rPr>
          <w:rStyle w:val="StyleUnderline"/>
        </w:rPr>
        <w:t>This self-perpetuating phenomenon, this domino effect, became known as Kessler Syndrome</w:t>
      </w:r>
      <w:r w:rsidRPr="007875CF">
        <w:rPr>
          <w:sz w:val="12"/>
        </w:rPr>
        <w:t xml:space="preserve">. </w:t>
      </w:r>
      <w:r w:rsidRPr="007875CF">
        <w:rPr>
          <w:rStyle w:val="StyleUnderline"/>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7875CF">
        <w:rPr>
          <w:sz w:val="12"/>
        </w:rPr>
        <w:t xml:space="preserve">HK: </w:t>
      </w:r>
      <w:r w:rsidRPr="007875CF">
        <w:rPr>
          <w:rStyle w:val="StyleUnderline"/>
        </w:rPr>
        <w:t>In 2009 a collision happened that was by far more dramatic</w:t>
      </w:r>
      <w:r w:rsidRPr="007875CF">
        <w:rPr>
          <w:sz w:val="12"/>
        </w:rPr>
        <w:t xml:space="preserve">. </w:t>
      </w:r>
      <w:r w:rsidRPr="007875CF">
        <w:rPr>
          <w:rStyle w:val="StyleUnderline"/>
        </w:rPr>
        <w:t xml:space="preserve">The event he’s referring to was the first collision between two intact satellites: the Russian satellite </w:t>
      </w:r>
      <w:proofErr w:type="spellStart"/>
      <w:r w:rsidRPr="007875CF">
        <w:rPr>
          <w:rStyle w:val="StyleUnderline"/>
        </w:rPr>
        <w:t>Kosmos</w:t>
      </w:r>
      <w:proofErr w:type="spellEnd"/>
      <w:r w:rsidRPr="007875CF">
        <w:rPr>
          <w:rStyle w:val="StyleUnderline"/>
        </w:rPr>
        <w:t xml:space="preserve"> and an American Iridium</w:t>
      </w:r>
      <w:r w:rsidRPr="007875CF">
        <w:rPr>
          <w:sz w:val="12"/>
        </w:rPr>
        <w:t xml:space="preserve">. </w:t>
      </w:r>
      <w:r w:rsidRPr="007875CF">
        <w:rPr>
          <w:rStyle w:val="StyleUnderline"/>
        </w:rPr>
        <w:t xml:space="preserve">And that was the first catastrophic accidental collision that got everybody’s attention because not only did they realize how much debris is generated when something like that occurs but that </w:t>
      </w:r>
      <w:r w:rsidRPr="007875CF">
        <w:rPr>
          <w:rStyle w:val="Emphasis"/>
        </w:rPr>
        <w:t>we are now entering this phase of what we’re calling the Kessler Syndrome</w:t>
      </w:r>
      <w:r w:rsidRPr="007875CF">
        <w:rPr>
          <w:rStyle w:val="StyleUnderline"/>
        </w:rPr>
        <w:t xml:space="preserve">. </w:t>
      </w:r>
      <w:r w:rsidRPr="007875CF">
        <w:rPr>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mess, it was really bad. DK: And unfortunately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7875CF">
        <w:rPr>
          <w:rStyle w:val="StyleUnderline"/>
        </w:rPr>
        <w:t>All of these collisions, accidental or otherwise, make a big mess of junk zipping around the Earth called space debris</w:t>
      </w:r>
      <w:r w:rsidRPr="007875CF">
        <w:rPr>
          <w:sz w:val="12"/>
        </w:rPr>
        <w:t xml:space="preserve">. </w:t>
      </w:r>
      <w:r w:rsidRPr="007875CF">
        <w:rPr>
          <w:rStyle w:val="StyleUnderline"/>
        </w:rPr>
        <w:t>It accounts for 95% of the objects in Low Earth orbit, and comes in all shapes and sizes</w:t>
      </w:r>
      <w:r w:rsidRPr="007875CF">
        <w:rPr>
          <w:sz w:val="12"/>
        </w:rPr>
        <w:t xml:space="preserve">. </w:t>
      </w:r>
      <w:r w:rsidRPr="007875CF">
        <w:rPr>
          <w:rStyle w:val="StyleUnderline"/>
        </w:rPr>
        <w:t>It’s technically defined as any nonfunctional object in orbit, so there’s big stuff like rocket thrusters and defunct satellites, but the vast majority are little bits and pieces called fragmentation debris</w:t>
      </w:r>
      <w:r w:rsidRPr="007875CF">
        <w:rPr>
          <w:sz w:val="12"/>
        </w:rPr>
        <w:t xml:space="preserve">. </w:t>
      </w:r>
      <w:r w:rsidRPr="007875CF">
        <w:rPr>
          <w:rStyle w:val="StyleUnderline"/>
        </w:rPr>
        <w:t xml:space="preserve">Many of these fragments come from explosions caused by residual fuel and other explosive energy sources self-igniting under the extreme conditions of space. These explosions happen more often than you might think, and </w:t>
      </w:r>
      <w:r w:rsidRPr="00BE7216">
        <w:rPr>
          <w:rStyle w:val="StyleUnderline"/>
          <w:highlight w:val="cyan"/>
        </w:rPr>
        <w:t>as catastrophic and messy as</w:t>
      </w:r>
      <w:r w:rsidRPr="007875CF">
        <w:rPr>
          <w:rStyle w:val="StyleUnderline"/>
        </w:rPr>
        <w:t xml:space="preserve"> these </w:t>
      </w:r>
      <w:r w:rsidRPr="00BE7216">
        <w:rPr>
          <w:rStyle w:val="StyleUnderline"/>
          <w:highlight w:val="cyan"/>
        </w:rPr>
        <w:t>explosions are</w:t>
      </w:r>
      <w:r w:rsidRPr="007875CF">
        <w:rPr>
          <w:rStyle w:val="StyleUnderline"/>
        </w:rPr>
        <w:t xml:space="preserve">, </w:t>
      </w:r>
      <w:r w:rsidRPr="00BE7216">
        <w:rPr>
          <w:rStyle w:val="StyleUnderline"/>
          <w:highlight w:val="cyan"/>
        </w:rPr>
        <w:t>collisions are</w:t>
      </w:r>
      <w:r w:rsidRPr="007875CF">
        <w:rPr>
          <w:rStyle w:val="StyleUnderline"/>
        </w:rPr>
        <w:t xml:space="preserve"> even </w:t>
      </w:r>
      <w:r w:rsidRPr="00BE7216">
        <w:rPr>
          <w:rStyle w:val="StyleUnderline"/>
          <w:highlight w:val="cyan"/>
        </w:rPr>
        <w:t>worse due to</w:t>
      </w:r>
      <w:r w:rsidRPr="007875CF">
        <w:rPr>
          <w:rStyle w:val="StyleUnderline"/>
        </w:rPr>
        <w:t xml:space="preserve"> the incredible amount of </w:t>
      </w:r>
      <w:r w:rsidRPr="00BE7216">
        <w:rPr>
          <w:rStyle w:val="StyleUnderline"/>
          <w:highlight w:val="cyan"/>
        </w:rPr>
        <w:t>kinetic energy</w:t>
      </w:r>
      <w:r w:rsidRPr="007875CF">
        <w:rPr>
          <w:rStyle w:val="StyleUnderline"/>
        </w:rPr>
        <w:t xml:space="preserve"> involved</w:t>
      </w:r>
      <w:r w:rsidRPr="007875CF">
        <w:rPr>
          <w:sz w:val="12"/>
        </w:rPr>
        <w:t xml:space="preserve">. At the velocities objects travel in Lower Earth Orbit (speeds known as hypervelocity) </w:t>
      </w:r>
      <w:r w:rsidRPr="007875CF">
        <w:rPr>
          <w:rStyle w:val="StyleUnderline"/>
        </w:rPr>
        <w:t>even an object as tiny as a screw can deliver an incapacitating strike to a satellite</w:t>
      </w:r>
      <w:r w:rsidRPr="007875CF">
        <w:rPr>
          <w:sz w:val="12"/>
        </w:rPr>
        <w:t xml:space="preserve">. In fact, </w:t>
      </w:r>
      <w:r w:rsidRPr="007875CF">
        <w:rPr>
          <w:rStyle w:val="StyleUnderline"/>
        </w:rPr>
        <w:t>NASA has repeatedly had to replace shuttle windows due to hypervelocity impacts by flecks of paint</w:t>
      </w:r>
      <w:r w:rsidRPr="007875CF">
        <w:rPr>
          <w:sz w:val="12"/>
        </w:rPr>
        <w:t xml:space="preserve">. HK: </w:t>
      </w:r>
      <w:r w:rsidRPr="007875CF">
        <w:rPr>
          <w:rStyle w:val="StyleUnderline"/>
        </w:rPr>
        <w:t>These are velocities, we have no example nor anything that compares to that on ground</w:t>
      </w:r>
      <w:r w:rsidRPr="007875CF">
        <w:rPr>
          <w:sz w:val="12"/>
        </w:rPr>
        <w:t xml:space="preserve">. </w:t>
      </w:r>
      <w:r w:rsidRPr="007875CF">
        <w:rPr>
          <w:rStyle w:val="StyleUnderline"/>
        </w:rPr>
        <w:t xml:space="preserve">So the energy involved in these collisions is extremely high. </w:t>
      </w:r>
      <w:r w:rsidRPr="00BE7216">
        <w:rPr>
          <w:rStyle w:val="StyleUnderline"/>
          <w:highlight w:val="cyan"/>
        </w:rPr>
        <w:t>A 1 cm object</w:t>
      </w:r>
      <w:r w:rsidRPr="007875CF">
        <w:rPr>
          <w:rStyle w:val="StyleUnderline"/>
        </w:rPr>
        <w:t xml:space="preserve"> that size like a cherry hitting a satellite with 10 km/s, the energy released by this </w:t>
      </w:r>
      <w:r w:rsidRPr="00BE7216">
        <w:rPr>
          <w:rStyle w:val="Emphasis"/>
          <w:highlight w:val="cyan"/>
        </w:rPr>
        <w:t>corresponds</w:t>
      </w:r>
      <w:r w:rsidRPr="007875CF">
        <w:rPr>
          <w:rStyle w:val="Emphasis"/>
        </w:rPr>
        <w:t xml:space="preserve"> roughly </w:t>
      </w:r>
      <w:r w:rsidRPr="00BE7216">
        <w:rPr>
          <w:rStyle w:val="Emphasis"/>
          <w:highlight w:val="cyan"/>
        </w:rPr>
        <w:t>to a</w:t>
      </w:r>
      <w:r w:rsidRPr="007875CF">
        <w:rPr>
          <w:rStyle w:val="Emphasis"/>
        </w:rPr>
        <w:t xml:space="preserve">n exploding </w:t>
      </w:r>
      <w:r w:rsidRPr="00BE7216">
        <w:rPr>
          <w:rStyle w:val="Emphasis"/>
          <w:highlight w:val="cyan"/>
        </w:rPr>
        <w:t>grenade</w:t>
      </w:r>
      <w:r w:rsidRPr="007875CF">
        <w:rPr>
          <w:sz w:val="12"/>
        </w:rPr>
        <w:t>.</w:t>
      </w:r>
      <w:r w:rsidRPr="007875CF">
        <w:rPr>
          <w:rStyle w:val="StyleUnderline"/>
        </w:rPr>
        <w:t xml:space="preserve"> You can imagine what the satellite looks like after that.</w:t>
      </w:r>
      <w:r w:rsidRPr="007875CF">
        <w:rPr>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FF72AB">
        <w:rPr>
          <w:rStyle w:val="StyleUnderline"/>
        </w:rPr>
        <w:t>Most</w:t>
      </w:r>
      <w:r w:rsidRPr="007875CF">
        <w:rPr>
          <w:rStyle w:val="StyleUnderline"/>
        </w:rPr>
        <w:t xml:space="preserve"> of this is happening </w:t>
      </w:r>
      <w:r w:rsidRPr="00FF72AB">
        <w:rPr>
          <w:rStyle w:val="StyleUnderline"/>
        </w:rPr>
        <w:t xml:space="preserve">in </w:t>
      </w:r>
      <w:r w:rsidRPr="00FF72AB">
        <w:rPr>
          <w:rStyle w:val="Emphasis"/>
        </w:rPr>
        <w:t>L</w:t>
      </w:r>
      <w:r w:rsidRPr="007875CF">
        <w:rPr>
          <w:rStyle w:val="StyleUnderline"/>
        </w:rPr>
        <w:t xml:space="preserve">ow </w:t>
      </w:r>
      <w:r w:rsidRPr="00FF72AB">
        <w:rPr>
          <w:rStyle w:val="Emphasis"/>
        </w:rPr>
        <w:t>E</w:t>
      </w:r>
      <w:r w:rsidRPr="007875CF">
        <w:rPr>
          <w:rStyle w:val="StyleUnderline"/>
        </w:rPr>
        <w:t xml:space="preserve">arth </w:t>
      </w:r>
      <w:r w:rsidRPr="00FF72AB">
        <w:rPr>
          <w:rStyle w:val="Emphasis"/>
        </w:rPr>
        <w:t>O</w:t>
      </w:r>
      <w:r w:rsidRPr="007875CF">
        <w:rPr>
          <w:rStyle w:val="StyleUnderline"/>
        </w:rPr>
        <w:t xml:space="preserve">rbit, the 2000 km strip of space above our heads </w:t>
      </w:r>
      <w:r w:rsidRPr="00FF72AB">
        <w:rPr>
          <w:rStyle w:val="StyleUnderline"/>
        </w:rPr>
        <w:t>where we’ve packed the</w:t>
      </w:r>
      <w:r w:rsidRPr="007875CF">
        <w:rPr>
          <w:rStyle w:val="StyleUnderline"/>
        </w:rPr>
        <w:t xml:space="preserve"> vast </w:t>
      </w:r>
      <w:r w:rsidRPr="00FF72AB">
        <w:rPr>
          <w:rStyle w:val="StyleUnderline"/>
        </w:rPr>
        <w:t>majority of</w:t>
      </w:r>
      <w:r w:rsidRPr="007875CF">
        <w:rPr>
          <w:rStyle w:val="StyleUnderline"/>
        </w:rPr>
        <w:t xml:space="preserve"> our </w:t>
      </w:r>
      <w:r w:rsidRPr="00FF72AB">
        <w:rPr>
          <w:rStyle w:val="StyleUnderline"/>
        </w:rPr>
        <w:t>satellites</w:t>
      </w:r>
      <w:r w:rsidRPr="007875CF">
        <w:rPr>
          <w:rStyle w:val="StyleUnderline"/>
        </w:rPr>
        <w:t xml:space="preserve">, </w:t>
      </w:r>
      <w:r w:rsidRPr="00FF72AB">
        <w:rPr>
          <w:rStyle w:val="StyleUnderline"/>
        </w:rPr>
        <w:t xml:space="preserve">including the </w:t>
      </w:r>
      <w:r w:rsidRPr="00FF72AB">
        <w:rPr>
          <w:rStyle w:val="Emphasis"/>
        </w:rPr>
        <w:t>I</w:t>
      </w:r>
      <w:r w:rsidRPr="007875CF">
        <w:rPr>
          <w:rStyle w:val="StyleUnderline"/>
        </w:rPr>
        <w:t xml:space="preserve">nternational </w:t>
      </w:r>
      <w:r w:rsidRPr="00FF72AB">
        <w:rPr>
          <w:rStyle w:val="Emphasis"/>
        </w:rPr>
        <w:t>S</w:t>
      </w:r>
      <w:r w:rsidRPr="007875CF">
        <w:rPr>
          <w:rStyle w:val="StyleUnderline"/>
        </w:rPr>
        <w:t xml:space="preserve">pace </w:t>
      </w:r>
      <w:r w:rsidRPr="00FF72AB">
        <w:rPr>
          <w:rStyle w:val="Emphasis"/>
        </w:rPr>
        <w:t>S</w:t>
      </w:r>
      <w:r w:rsidRPr="007875CF">
        <w:rPr>
          <w:rStyle w:val="StyleUnderline"/>
        </w:rPr>
        <w:t>tation and the Hubble Space Telescope</w:t>
      </w:r>
      <w:r w:rsidRPr="007875CF">
        <w:rPr>
          <w:sz w:val="12"/>
        </w:rPr>
        <w:t xml:space="preserve">. The most crowded section is between 500 and 1000 km up. It’s the densest region, it’s the Highway 401 of space. DK: And </w:t>
      </w:r>
      <w:r w:rsidRPr="007875CF">
        <w:rPr>
          <w:rStyle w:val="StyleUnderline"/>
        </w:rPr>
        <w:t>that’s what’s creating the problem because we’ve crowded so much stuff in that small region</w:t>
      </w:r>
      <w:r w:rsidRPr="007875CF">
        <w:rPr>
          <w:sz w:val="12"/>
        </w:rPr>
        <w:t xml:space="preserve">. And </w:t>
      </w:r>
      <w:r w:rsidRPr="007875CF">
        <w:rPr>
          <w:rStyle w:val="StyleUnderline"/>
        </w:rPr>
        <w:t>the probability of collision goes as the square of the spatial density</w:t>
      </w:r>
      <w:r w:rsidRPr="007875CF">
        <w:rPr>
          <w:sz w:val="12"/>
        </w:rPr>
        <w:t xml:space="preserve">. </w:t>
      </w:r>
      <w:r w:rsidRPr="007875CF">
        <w:rPr>
          <w:rStyle w:val="StyleUnderline"/>
        </w:rPr>
        <w:t>So you double the number of satellites, you get four times as many collisions</w:t>
      </w:r>
      <w:r w:rsidRPr="007875CF">
        <w:rPr>
          <w:sz w:val="12"/>
        </w:rPr>
        <w:t xml:space="preserve">. </w:t>
      </w:r>
      <w:r w:rsidRPr="007875CF">
        <w:rPr>
          <w:rStyle w:val="StyleUnderline"/>
        </w:rPr>
        <w:t>Now, the space station usually flies around 300 km but the debris that’s generated at that higher altitude is being thrown down and drifting down to the lower altitudes.</w:t>
      </w:r>
      <w:r w:rsidRPr="007875CF">
        <w:rPr>
          <w:sz w:val="12"/>
        </w:rPr>
        <w:t xml:space="preserve"> HK: </w:t>
      </w:r>
      <w:r w:rsidRPr="007875CF">
        <w:rPr>
          <w:rStyle w:val="StyleUnderline"/>
        </w:rPr>
        <w:t>If you look at the space station surface you will find craters everywhere, impact craters caused by debris everywhere.</w:t>
      </w:r>
      <w:r w:rsidRPr="007875CF">
        <w:rPr>
          <w:sz w:val="12"/>
        </w:rPr>
        <w:t xml:space="preserve"> Whenever you bring hardware down and inspect it on ground </w:t>
      </w:r>
      <w:r w:rsidRPr="007875CF">
        <w:rPr>
          <w:sz w:val="12"/>
        </w:rPr>
        <w:lastRenderedPageBreak/>
        <w:t xml:space="preserve">you find craters of all sizes. What do we do with this? How do you protect the life of the astronauts? </w:t>
      </w:r>
      <w:r w:rsidRPr="007875CF">
        <w:rPr>
          <w:rStyle w:val="StyleUnderline"/>
        </w:rPr>
        <w:t xml:space="preserve">The only thing you can do is shielding. </w:t>
      </w:r>
      <w:r w:rsidRPr="007875CF">
        <w:rPr>
          <w:sz w:val="12"/>
        </w:rPr>
        <w:t>And to protect against a hypervelocity impact you need a special type of lightweight shielding, called Whipple shielding. DK: Let me show you something else. The same particle that caused this kind of damage [image below, left] only caused this kind of damage [image below, right</w:t>
      </w:r>
      <w:proofErr w:type="gramStart"/>
      <w:r w:rsidRPr="007875CF">
        <w:rPr>
          <w:sz w:val="12"/>
        </w:rPr>
        <w:t>]on</w:t>
      </w:r>
      <w:proofErr w:type="gramEnd"/>
      <w:r w:rsidRPr="007875CF">
        <w:rPr>
          <w:sz w:val="12"/>
        </w:rPr>
        <w:t xml:space="preserve"> a surface with a very minor amount of shielding on it. And that’s, it’s almost a liquid splattered onto that. </w:t>
      </w:r>
      <w:r w:rsidRPr="007875CF">
        <w:rPr>
          <w:rStyle w:val="StyleUnderline"/>
        </w:rPr>
        <w:t>Most spacecraft utilize this type of shielding, which can withstand impacts from objects up to about one centimeter. Objects larger than a softball are catalogued and tracked by the US Space Surveillance Network</w:t>
      </w:r>
      <w:r w:rsidRPr="007875CF">
        <w:rPr>
          <w:sz w:val="12"/>
        </w:rPr>
        <w:t xml:space="preserve">. </w:t>
      </w:r>
      <w:r w:rsidRPr="00BE7216">
        <w:rPr>
          <w:rStyle w:val="Emphasis"/>
          <w:highlight w:val="cyan"/>
        </w:rPr>
        <w:t>Tracking</w:t>
      </w:r>
      <w:r w:rsidRPr="007875CF">
        <w:rPr>
          <w:rStyle w:val="Emphasis"/>
        </w:rPr>
        <w:t xml:space="preserve"> is imprecise</w:t>
      </w:r>
      <w:r w:rsidRPr="007875CF">
        <w:rPr>
          <w:rStyle w:val="StyleUnderline"/>
        </w:rPr>
        <w:t>, but allows spacecraft to dodge some of the debris that comes too close</w:t>
      </w:r>
      <w:r w:rsidRPr="007875CF">
        <w:rPr>
          <w:sz w:val="12"/>
        </w:rPr>
        <w:t xml:space="preserve">. </w:t>
      </w:r>
      <w:r w:rsidRPr="007875CF">
        <w:rPr>
          <w:rStyle w:val="StyleUnderline"/>
        </w:rPr>
        <w:t xml:space="preserve">This </w:t>
      </w:r>
      <w:r w:rsidRPr="00BE7216">
        <w:rPr>
          <w:rStyle w:val="StyleUnderline"/>
          <w:highlight w:val="cyan"/>
        </w:rPr>
        <w:t>only works for objects larger than 10 cm</w:t>
      </w:r>
      <w:r w:rsidRPr="007875CF">
        <w:rPr>
          <w:rStyle w:val="StyleUnderline"/>
        </w:rPr>
        <w:t xml:space="preserve"> or so.</w:t>
      </w:r>
      <w:r w:rsidRPr="007875CF">
        <w:rPr>
          <w:sz w:val="12"/>
        </w:rPr>
        <w:t xml:space="preserve"> </w:t>
      </w:r>
      <w:r w:rsidRPr="00632FF7">
        <w:rPr>
          <w:rStyle w:val="Emphasis"/>
        </w:rPr>
        <w:t>Anything smaller can’t be</w:t>
      </w:r>
      <w:r w:rsidRPr="007875CF">
        <w:rPr>
          <w:rStyle w:val="Emphasis"/>
        </w:rPr>
        <w:t xml:space="preserve"> reliably tracked. </w:t>
      </w:r>
      <w:r w:rsidRPr="007875CF">
        <w:rPr>
          <w:sz w:val="12"/>
        </w:rPr>
        <w:t xml:space="preserve">For that reason, </w:t>
      </w:r>
      <w:r w:rsidRPr="007875CF">
        <w:rPr>
          <w:rStyle w:val="StyleUnderline"/>
        </w:rPr>
        <w:t xml:space="preserve">the most concerning </w:t>
      </w:r>
      <w:r w:rsidRPr="00BE7216">
        <w:rPr>
          <w:rStyle w:val="StyleUnderline"/>
          <w:highlight w:val="cyan"/>
        </w:rPr>
        <w:t>objects</w:t>
      </w:r>
      <w:r w:rsidRPr="007875CF">
        <w:rPr>
          <w:rStyle w:val="StyleUnderline"/>
        </w:rPr>
        <w:t xml:space="preserve"> are those between 1 and 10 cm; too large for shielding to withstand and </w:t>
      </w:r>
      <w:r w:rsidRPr="00BE7216">
        <w:rPr>
          <w:rStyle w:val="StyleUnderline"/>
          <w:highlight w:val="cyan"/>
        </w:rPr>
        <w:t>too small to be tracked</w:t>
      </w:r>
      <w:r w:rsidRPr="007875CF">
        <w:rPr>
          <w:rStyle w:val="StyleUnderline"/>
        </w:rPr>
        <w:t>.</w:t>
      </w:r>
      <w:r w:rsidRPr="007875CF">
        <w:rPr>
          <w:sz w:val="12"/>
        </w:rPr>
        <w:t xml:space="preserve"> </w:t>
      </w:r>
      <w:r w:rsidRPr="007875CF">
        <w:rPr>
          <w:rStyle w:val="Emphasis"/>
        </w:rPr>
        <w:t xml:space="preserve">These </w:t>
      </w:r>
      <w:r w:rsidRPr="00BE7216">
        <w:rPr>
          <w:rStyle w:val="Emphasis"/>
          <w:highlight w:val="cyan"/>
        </w:rPr>
        <w:t>objects</w:t>
      </w:r>
      <w:r w:rsidRPr="007875CF">
        <w:rPr>
          <w:rStyle w:val="Emphasis"/>
        </w:rPr>
        <w:t xml:space="preserve"> could </w:t>
      </w:r>
      <w:r w:rsidRPr="00BE7216">
        <w:rPr>
          <w:rStyle w:val="Emphasis"/>
          <w:highlight w:val="cyan"/>
        </w:rPr>
        <w:t>incapacitate any spacecraft</w:t>
      </w:r>
      <w:r w:rsidRPr="007875CF">
        <w:rPr>
          <w:rStyle w:val="Emphasis"/>
        </w:rPr>
        <w:t xml:space="preserve"> in their path, or worse</w:t>
      </w:r>
      <w:r w:rsidRPr="007875CF">
        <w:rPr>
          <w:sz w:val="12"/>
        </w:rPr>
        <w:t xml:space="preserve">. And </w:t>
      </w:r>
      <w:r w:rsidRPr="00BE7216">
        <w:rPr>
          <w:rStyle w:val="Emphasis"/>
          <w:highlight w:val="cyan"/>
        </w:rPr>
        <w:t>with</w:t>
      </w:r>
      <w:r w:rsidRPr="007875CF">
        <w:rPr>
          <w:rStyle w:val="Emphasis"/>
        </w:rPr>
        <w:t xml:space="preserve"> every future explosion and collision there will be </w:t>
      </w:r>
      <w:r w:rsidRPr="00BE7216">
        <w:rPr>
          <w:rStyle w:val="Emphasis"/>
          <w:highlight w:val="cyan"/>
        </w:rPr>
        <w:t>more and more</w:t>
      </w:r>
      <w:r w:rsidRPr="007875CF">
        <w:rPr>
          <w:rStyle w:val="Emphasis"/>
        </w:rPr>
        <w:t xml:space="preserve"> of these </w:t>
      </w:r>
      <w:r w:rsidRPr="00BE7216">
        <w:rPr>
          <w:rStyle w:val="Emphasis"/>
          <w:highlight w:val="cyan"/>
        </w:rPr>
        <w:t>invisible projectiles</w:t>
      </w:r>
      <w:r w:rsidRPr="007875CF">
        <w:rPr>
          <w:rStyle w:val="Emphasis"/>
        </w:rPr>
        <w:t xml:space="preserve"> going around. </w:t>
      </w:r>
      <w:r w:rsidRPr="007875CF">
        <w:rPr>
          <w:rStyle w:val="StyleUnderline"/>
        </w:rPr>
        <w:t>The problem gets worse when you consider how long objects can remain in orbit</w:t>
      </w:r>
      <w:r w:rsidRPr="007875CF">
        <w:rPr>
          <w:sz w:val="12"/>
        </w:rPr>
        <w:t xml:space="preserve">. Depending on altitude, </w:t>
      </w:r>
      <w:r w:rsidRPr="007875CF">
        <w:rPr>
          <w:rStyle w:val="StyleUnderline"/>
        </w:rPr>
        <w:t>debris in Low Earth Orbit may remain there for years, decades, or centuries before their orbit naturally decays enough to re-enter the Earth’s atmosphere</w:t>
      </w:r>
      <w:r w:rsidRPr="007875CF">
        <w:rPr>
          <w:sz w:val="12"/>
        </w:rPr>
        <w:t xml:space="preserve">. For example,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25 year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same as it is today. The mitigation measures they help to dampen the effect of the Kessler Syndrome, we are not talking about stopping it, </w:t>
      </w:r>
      <w:proofErr w:type="gramStart"/>
      <w:r w:rsidRPr="007875CF">
        <w:rPr>
          <w:sz w:val="12"/>
        </w:rPr>
        <w:t>we</w:t>
      </w:r>
      <w:proofErr w:type="gramEnd"/>
      <w:r w:rsidRPr="007875CF">
        <w:rPr>
          <w:sz w:val="12"/>
        </w:rPr>
        <w:t xml:space="preserv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right? </w:t>
      </w:r>
      <w:r w:rsidRPr="007875CF">
        <w:rPr>
          <w:rStyle w:val="StyleUnderline"/>
        </w:rPr>
        <w:t>The challenge though is that there’s no easy way to remove space debris.</w:t>
      </w:r>
      <w:r w:rsidRPr="007875CF">
        <w:rPr>
          <w:sz w:val="12"/>
        </w:rPr>
        <w:t xml:space="preserve"> HK: </w:t>
      </w:r>
      <w:r w:rsidRPr="007875CF">
        <w:rPr>
          <w:rStyle w:val="StyleUnderline"/>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7875CF">
        <w:rPr>
          <w:sz w:val="12"/>
        </w:rPr>
        <w:t xml:space="preserve">. There are reusable concepts like tethers and space tugs which can grab multiple objects per launch, which saves money. There are ground- or space-based lasers which can deorbit objects by kind of shooting them down, but these face political challenges. There are actually active satellites in space right now, the University of Surrey is controlling a spacecraft called </w:t>
      </w:r>
      <w:proofErr w:type="spellStart"/>
      <w:r w:rsidRPr="007875CF">
        <w:rPr>
          <w:sz w:val="12"/>
        </w:rPr>
        <w:t>RemoveDEBRIS</w:t>
      </w:r>
      <w:proofErr w:type="spellEnd"/>
      <w:r w:rsidRPr="007875CF">
        <w:rPr>
          <w:sz w:val="12"/>
        </w:rPr>
        <w:t xml:space="preserve"> which will use a harpoon to grab on to debris, that’s promising. And there’s another single-use option like ESA’s </w:t>
      </w:r>
      <w:proofErr w:type="spellStart"/>
      <w:r w:rsidRPr="007875CF">
        <w:rPr>
          <w:sz w:val="12"/>
        </w:rPr>
        <w:t>e.Deorbit</w:t>
      </w:r>
      <w:proofErr w:type="spellEnd"/>
      <w:r w:rsidRPr="007875CF">
        <w:rPr>
          <w:sz w:val="12"/>
        </w:rPr>
        <w:t xml:space="preserve">, currently planned to retrieve and deorbit ENVISAT in 2023. </w:t>
      </w:r>
      <w:r w:rsidRPr="007875CF">
        <w:rPr>
          <w:rStyle w:val="StyleUnderline"/>
        </w:rPr>
        <w:t xml:space="preserve">Many of these </w:t>
      </w:r>
      <w:r w:rsidRPr="00DB41D8">
        <w:rPr>
          <w:rStyle w:val="StyleUnderline"/>
        </w:rPr>
        <w:t>ideas aren’t scalable</w:t>
      </w:r>
      <w:r w:rsidRPr="007875CF">
        <w:rPr>
          <w:rStyle w:val="StyleUnderline"/>
        </w:rPr>
        <w:t xml:space="preserve">, though, that’s the problem, they’re expensive and complicated, and </w:t>
      </w:r>
      <w:r w:rsidRPr="00DB41D8">
        <w:rPr>
          <w:rStyle w:val="StyleUnderline"/>
        </w:rPr>
        <w:t>missions</w:t>
      </w:r>
      <w:r w:rsidRPr="007875CF">
        <w:rPr>
          <w:rStyle w:val="StyleUnderline"/>
        </w:rPr>
        <w:t xml:space="preserve"> like these </w:t>
      </w:r>
      <w:r w:rsidRPr="00DB41D8">
        <w:rPr>
          <w:rStyle w:val="StyleUnderline"/>
        </w:rPr>
        <w:t>are</w:t>
      </w:r>
      <w:r w:rsidRPr="007875CF">
        <w:rPr>
          <w:rStyle w:val="StyleUnderline"/>
        </w:rPr>
        <w:t xml:space="preserve"> almost completely </w:t>
      </w:r>
      <w:r w:rsidRPr="00DB41D8">
        <w:rPr>
          <w:rStyle w:val="StyleUnderline"/>
        </w:rPr>
        <w:t>unprecedented</w:t>
      </w:r>
      <w:r w:rsidRPr="007875CF">
        <w:rPr>
          <w:rStyle w:val="StyleUnderline"/>
        </w:rPr>
        <w:t xml:space="preserve">. The pressure is on, though, because Kessler Syndrome isn’t waiting, and the consequences for space infrastructure are dire. </w:t>
      </w:r>
      <w:r w:rsidRPr="007875CF">
        <w:rPr>
          <w:sz w:val="12"/>
        </w:rPr>
        <w:t xml:space="preserve">HK: </w:t>
      </w:r>
      <w:r w:rsidRPr="007875CF">
        <w:rPr>
          <w:rStyle w:val="StyleUnderline"/>
        </w:rPr>
        <w:t>Today only half of the satellites actually disappear from space within the 25 years that are recommended as the maximum on orbit time</w:t>
      </w:r>
      <w:r w:rsidRPr="007875CF">
        <w:rPr>
          <w:sz w:val="12"/>
        </w:rPr>
        <w:t xml:space="preserve">. </w:t>
      </w:r>
      <w:r w:rsidRPr="007875CF">
        <w:rPr>
          <w:rStyle w:val="StyleUnderline"/>
        </w:rPr>
        <w:t xml:space="preserve">We still have five explosions every year. If we continue and not improve the way we do spaceflight, </w:t>
      </w:r>
      <w:r w:rsidRPr="007875CF">
        <w:rPr>
          <w:rStyle w:val="Emphasis"/>
        </w:rPr>
        <w:t>then in a few decades</w:t>
      </w:r>
      <w:r w:rsidRPr="007875CF">
        <w:rPr>
          <w:rStyle w:val="StyleUnderline"/>
        </w:rPr>
        <w:t xml:space="preserve"> some regions of </w:t>
      </w:r>
      <w:r w:rsidRPr="00BE7216">
        <w:rPr>
          <w:rStyle w:val="Emphasis"/>
          <w:highlight w:val="cyan"/>
        </w:rPr>
        <w:t>space might not be useable</w:t>
      </w:r>
      <w:r w:rsidRPr="007875CF">
        <w:rPr>
          <w:rStyle w:val="StyleUnderline"/>
        </w:rPr>
        <w:t xml:space="preserve"> anymore for spaceflight, or it might be much too risky to go there</w:t>
      </w:r>
      <w:r w:rsidRPr="007875CF">
        <w:rPr>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7875CF">
        <w:rPr>
          <w:rStyle w:val="StyleUnderline"/>
        </w:rPr>
        <w:t xml:space="preserve">: I think it can be managed, it can be managed. I do believe </w:t>
      </w:r>
      <w:r w:rsidRPr="007875CF">
        <w:rPr>
          <w:rStyle w:val="Emphasis"/>
        </w:rPr>
        <w:t>it’s time</w:t>
      </w:r>
      <w:r w:rsidRPr="007875CF">
        <w:rPr>
          <w:rStyle w:val="StyleUnderline"/>
        </w:rPr>
        <w:t xml:space="preserve"> for young people </w:t>
      </w:r>
      <w:r w:rsidRPr="007875CF">
        <w:rPr>
          <w:rStyle w:val="Emphasis"/>
        </w:rPr>
        <w:t>to take charge</w:t>
      </w:r>
      <w:r w:rsidRPr="007875CF">
        <w:rPr>
          <w:rStyle w:val="StyleUnderline"/>
        </w:rPr>
        <w:t xml:space="preserve"> and there’s a lot of work to be done, and there’s enough people involved today that I’m confident that it’s going to be done. Much like other environmental and generational problems, Kessler Syndrome is invisible to us</w:t>
      </w:r>
      <w:r w:rsidRPr="007875CF">
        <w:rPr>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7875CF">
        <w:rPr>
          <w:rStyle w:val="Emphasis"/>
        </w:rPr>
        <w:t>But that speck is at risk, along with all it represents, if we don’t address this invisible problem — because Kessler Syndrome isn’t waiting.</w:t>
      </w:r>
    </w:p>
    <w:p w:rsidR="00015E22" w:rsidRDefault="00015E22" w:rsidP="00015E22">
      <w:pPr>
        <w:pStyle w:val="Heading4"/>
      </w:pPr>
      <w:r>
        <w:t xml:space="preserve">No alt causes or thumpers---absent </w:t>
      </w:r>
      <w:proofErr w:type="spellStart"/>
      <w:r>
        <w:t>megaconstellations</w:t>
      </w:r>
      <w:proofErr w:type="spellEnd"/>
      <w:r>
        <w:t xml:space="preserve">, LEO debris would </w:t>
      </w:r>
      <w:r>
        <w:rPr>
          <w:u w:val="single"/>
        </w:rPr>
        <w:t>increase slowly</w:t>
      </w:r>
      <w:r>
        <w:t xml:space="preserve"> for </w:t>
      </w:r>
      <w:r>
        <w:rPr>
          <w:u w:val="single"/>
        </w:rPr>
        <w:t>decades</w:t>
      </w:r>
      <w:r>
        <w:t xml:space="preserve">, eventually stabilizing after 200 years. Prefer </w:t>
      </w:r>
      <w:r>
        <w:rPr>
          <w:u w:val="single"/>
        </w:rPr>
        <w:t>NASA studies</w:t>
      </w:r>
      <w:r>
        <w:t xml:space="preserve"> that </w:t>
      </w:r>
      <w:r>
        <w:rPr>
          <w:u w:val="single"/>
        </w:rPr>
        <w:t>assume our plan</w:t>
      </w:r>
      <w:r>
        <w:t>.</w:t>
      </w:r>
    </w:p>
    <w:p w:rsidR="00015E22" w:rsidRPr="0022425B" w:rsidRDefault="00015E22" w:rsidP="00015E22">
      <w:r>
        <w:t>---1 collision a decade is hardly enough to trigger Kessler syndrome.</w:t>
      </w:r>
    </w:p>
    <w:p w:rsidR="00015E22" w:rsidRDefault="00015E22" w:rsidP="00015E22">
      <w:proofErr w:type="spellStart"/>
      <w:r w:rsidRPr="009C597A">
        <w:rPr>
          <w:rStyle w:val="Style13ptBold"/>
        </w:rPr>
        <w:lastRenderedPageBreak/>
        <w:t>Liou</w:t>
      </w:r>
      <w:proofErr w:type="spellEnd"/>
      <w:r w:rsidRPr="009C597A">
        <w:rPr>
          <w:rStyle w:val="Style13ptBold"/>
        </w:rPr>
        <w:t xml:space="preserve"> et al. 18</w:t>
      </w:r>
      <w:r>
        <w:t xml:space="preserve"> [Dr. J.-C. </w:t>
      </w:r>
      <w:proofErr w:type="spellStart"/>
      <w:r>
        <w:t>Liou</w:t>
      </w:r>
      <w:proofErr w:type="spellEnd"/>
      <w:r>
        <w:t xml:space="preserve"> is the NASA Chief Scientist for Orbital Debris; </w:t>
      </w:r>
      <w:proofErr w:type="spellStart"/>
      <w:r>
        <w:t>Matney</w:t>
      </w:r>
      <w:proofErr w:type="spellEnd"/>
      <w:r>
        <w:t xml:space="preserve"> M., NASA Johnson Space Center; </w:t>
      </w:r>
      <w:proofErr w:type="spellStart"/>
      <w:r>
        <w:t>Vavrin</w:t>
      </w:r>
      <w:proofErr w:type="spellEnd"/>
      <w:r>
        <w:t xml:space="preserve"> A., </w:t>
      </w:r>
      <w:proofErr w:type="spellStart"/>
      <w:r>
        <w:t>GeoControl</w:t>
      </w:r>
      <w:proofErr w:type="spellEnd"/>
      <w:r>
        <w:t xml:space="preserve"> Systems – Jacobs JETS Contract; Manis A., HX5 – Jacobs JETS Contract, NASA Johnson Space Center; Gates D., Jacobs Technology, NASA Johnson Space Center, Orbital Debris Quarterly News, 2018; “NASA ODPO's Large Constellation Study,” </w:t>
      </w:r>
      <w:hyperlink r:id="rId34" w:history="1">
        <w:r w:rsidRPr="00FC48A8">
          <w:rPr>
            <w:rStyle w:val="Hyperlink"/>
          </w:rPr>
          <w:t>https://www.orbitaldebris.jsc.nasa.gov/quarterly-news/pdfs/odqnv22i3.pdf</w:t>
        </w:r>
      </w:hyperlink>
      <w:r>
        <w:t xml:space="preserve">] </w:t>
      </w:r>
      <w:proofErr w:type="spellStart"/>
      <w:r>
        <w:t>brett</w:t>
      </w:r>
      <w:proofErr w:type="spellEnd"/>
    </w:p>
    <w:p w:rsidR="00015E22" w:rsidRPr="003214A1" w:rsidRDefault="00015E22" w:rsidP="00015E22">
      <w:pPr>
        <w:rPr>
          <w:sz w:val="16"/>
        </w:rPr>
      </w:pPr>
      <w:r w:rsidRPr="003214A1">
        <w:rPr>
          <w:sz w:val="16"/>
        </w:rPr>
        <w:t xml:space="preserve">In recent years, several </w:t>
      </w:r>
      <w:r w:rsidRPr="00A033F0">
        <w:rPr>
          <w:rStyle w:val="Emphasis"/>
          <w:highlight w:val="green"/>
        </w:rPr>
        <w:t>commercial</w:t>
      </w:r>
      <w:r w:rsidRPr="003214A1">
        <w:rPr>
          <w:sz w:val="16"/>
        </w:rPr>
        <w:t xml:space="preserve"> companies have proposed telecommunications </w:t>
      </w:r>
      <w:r w:rsidRPr="00A033F0">
        <w:rPr>
          <w:rStyle w:val="Emphasis"/>
          <w:highlight w:val="green"/>
        </w:rPr>
        <w:t>constellations</w:t>
      </w:r>
      <w:r w:rsidRPr="003214A1">
        <w:rPr>
          <w:rStyle w:val="StyleUnderline"/>
        </w:rPr>
        <w:t xml:space="preserve"> </w:t>
      </w:r>
      <w:r w:rsidRPr="003214A1">
        <w:rPr>
          <w:sz w:val="16"/>
        </w:rPr>
        <w:t xml:space="preserve">consisting of hundreds to thousands of 100-to-300-kg class spacecraft </w:t>
      </w:r>
      <w:r w:rsidRPr="00A033F0">
        <w:rPr>
          <w:rStyle w:val="StyleUnderline"/>
          <w:highlight w:val="green"/>
        </w:rPr>
        <w:t>in</w:t>
      </w:r>
      <w:r w:rsidRPr="003214A1">
        <w:rPr>
          <w:sz w:val="16"/>
        </w:rPr>
        <w:t xml:space="preserve"> low Earth orbit (</w:t>
      </w:r>
      <w:r w:rsidRPr="00A033F0">
        <w:rPr>
          <w:rStyle w:val="Emphasis"/>
          <w:highlight w:val="green"/>
        </w:rPr>
        <w:t>LEO</w:t>
      </w:r>
      <w:r w:rsidRPr="003214A1">
        <w:rPr>
          <w:sz w:val="16"/>
        </w:rPr>
        <w:t xml:space="preserve">, the region below 2000-km altitude). If deployed, such large constellations (LCs) </w:t>
      </w:r>
      <w:r w:rsidRPr="003214A1">
        <w:rPr>
          <w:rStyle w:val="StyleUnderline"/>
        </w:rPr>
        <w:t>will dramatically change the landscape of satellite operations</w:t>
      </w:r>
      <w:r w:rsidRPr="003214A1">
        <w:rPr>
          <w:sz w:val="16"/>
        </w:rPr>
        <w:t xml:space="preserve"> in LEO. Fig. 1 shows the current mass distribution in LEO. The top blue histogram shows the total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3214A1">
        <w:rPr>
          <w:rStyle w:val="StyleUnderline"/>
        </w:rPr>
        <w:t>From the large amount of mass involved</w:t>
      </w:r>
      <w:r w:rsidRPr="003214A1">
        <w:rPr>
          <w:sz w:val="16"/>
        </w:rPr>
        <w:t xml:space="preserve">, it is clear that the </w:t>
      </w:r>
      <w:r w:rsidRPr="00A033F0">
        <w:rPr>
          <w:rStyle w:val="Emphasis"/>
          <w:highlight w:val="green"/>
        </w:rPr>
        <w:t>deployment</w:t>
      </w:r>
      <w:r w:rsidRPr="003214A1">
        <w:rPr>
          <w:rStyle w:val="StyleUnderline"/>
        </w:rPr>
        <w:t xml:space="preserve">, </w:t>
      </w:r>
      <w:r w:rsidRPr="00A033F0">
        <w:rPr>
          <w:rStyle w:val="Emphasis"/>
          <w:highlight w:val="green"/>
        </w:rPr>
        <w:t>operations</w:t>
      </w:r>
      <w:r w:rsidRPr="003214A1">
        <w:rPr>
          <w:rStyle w:val="StyleUnderline"/>
        </w:rPr>
        <w:t xml:space="preserve">, </w:t>
      </w:r>
      <w:r w:rsidRPr="00A033F0">
        <w:rPr>
          <w:rStyle w:val="StyleUnderline"/>
          <w:highlight w:val="green"/>
        </w:rPr>
        <w:t>and</w:t>
      </w:r>
      <w:r w:rsidRPr="003214A1">
        <w:rPr>
          <w:rStyle w:val="StyleUnderline"/>
        </w:rPr>
        <w:t xml:space="preserve"> </w:t>
      </w:r>
      <w:r w:rsidRPr="00A033F0">
        <w:rPr>
          <w:rStyle w:val="Emphasis"/>
          <w:highlight w:val="green"/>
        </w:rPr>
        <w:t>frequent de-orbit</w:t>
      </w:r>
      <w:r w:rsidRPr="003214A1">
        <w:rPr>
          <w:rStyle w:val="StyleUnderline"/>
        </w:rPr>
        <w:t xml:space="preserve"> and replenishment of the proposed LCs could </w:t>
      </w:r>
      <w:r w:rsidRPr="00A033F0">
        <w:rPr>
          <w:rStyle w:val="Emphasis"/>
          <w:highlight w:val="green"/>
        </w:rPr>
        <w:t>significantly contribute</w:t>
      </w:r>
      <w:r w:rsidRPr="00A033F0">
        <w:rPr>
          <w:rStyle w:val="StyleUnderline"/>
          <w:highlight w:val="green"/>
        </w:rPr>
        <w:t xml:space="preserve"> to </w:t>
      </w:r>
      <w:r w:rsidRPr="003214A1">
        <w:rPr>
          <w:rStyle w:val="StyleUnderline"/>
        </w:rPr>
        <w:t xml:space="preserve">the existing orbital </w:t>
      </w:r>
      <w:r w:rsidRPr="00A033F0">
        <w:rPr>
          <w:rStyle w:val="Emphasis"/>
          <w:highlight w:val="green"/>
        </w:rPr>
        <w:t>debris</w:t>
      </w:r>
      <w:r w:rsidRPr="003214A1">
        <w:rPr>
          <w:rStyle w:val="StyleUnderline"/>
        </w:rPr>
        <w:t xml:space="preserve"> problem</w:t>
      </w:r>
      <w:r w:rsidRPr="003214A1">
        <w:rPr>
          <w:sz w:val="16"/>
        </w:rPr>
        <w:t>.</w:t>
      </w:r>
    </w:p>
    <w:p w:rsidR="00015E22" w:rsidRPr="003214A1" w:rsidRDefault="00015E22" w:rsidP="00015E22">
      <w:pPr>
        <w:rPr>
          <w:sz w:val="16"/>
        </w:rPr>
      </w:pPr>
      <w:r w:rsidRPr="003214A1">
        <w:rPr>
          <w:sz w:val="16"/>
        </w:rPr>
        <w:t xml:space="preserve">To better understand the nature of the problem, the </w:t>
      </w:r>
      <w:r w:rsidRPr="00A033F0">
        <w:rPr>
          <w:rStyle w:val="Emphasis"/>
          <w:highlight w:val="green"/>
        </w:rPr>
        <w:t>NASA</w:t>
      </w:r>
      <w:r w:rsidRPr="003214A1">
        <w:rPr>
          <w:sz w:val="16"/>
        </w:rPr>
        <w:t xml:space="preserve"> Orbital Debris Program Office (ODPO) recently </w:t>
      </w:r>
      <w:r w:rsidRPr="003214A1">
        <w:rPr>
          <w:rStyle w:val="StyleUnderline"/>
        </w:rPr>
        <w:t xml:space="preserve">completed a parametric </w:t>
      </w:r>
      <w:r w:rsidRPr="00A033F0">
        <w:rPr>
          <w:rStyle w:val="StyleUnderline"/>
          <w:highlight w:val="green"/>
        </w:rPr>
        <w:t>study</w:t>
      </w:r>
      <w:r w:rsidRPr="003214A1">
        <w:rPr>
          <w:sz w:val="16"/>
        </w:rPr>
        <w:t xml:space="preserve"> on LCs. The objective was </w:t>
      </w:r>
      <w:r w:rsidRPr="003214A1">
        <w:rPr>
          <w:rStyle w:val="StyleUnderline"/>
        </w:rPr>
        <w:t xml:space="preserve">to </w:t>
      </w:r>
      <w:r w:rsidRPr="00A033F0">
        <w:rPr>
          <w:rStyle w:val="StyleUnderline"/>
          <w:highlight w:val="green"/>
        </w:rPr>
        <w:t>quantify the</w:t>
      </w:r>
      <w:r w:rsidRPr="003214A1">
        <w:rPr>
          <w:sz w:val="16"/>
        </w:rPr>
        <w:t xml:space="preserve"> potential negative </w:t>
      </w:r>
      <w:r w:rsidRPr="00A033F0">
        <w:rPr>
          <w:rStyle w:val="Emphasis"/>
          <w:highlight w:val="green"/>
        </w:rPr>
        <w:t>debris</w:t>
      </w:r>
      <w:r w:rsidRPr="003214A1">
        <w:rPr>
          <w:rStyle w:val="StyleUnderline"/>
        </w:rPr>
        <w:t>-generation effects</w:t>
      </w:r>
      <w:r w:rsidRPr="003214A1">
        <w:rPr>
          <w:sz w:val="16"/>
        </w:rPr>
        <w:t xml:space="preserve"> from LCs </w:t>
      </w:r>
      <w:r w:rsidRPr="003214A1">
        <w:rPr>
          <w:rStyle w:val="StyleUnderline"/>
        </w:rPr>
        <w:t>to the LEO environment</w:t>
      </w:r>
      <w:r w:rsidRPr="003214A1">
        <w:rPr>
          <w:sz w:val="16"/>
        </w:rPr>
        <w:t xml:space="preserve"> and provide recommendations for mitigation measures. The tool used for the LC study was </w:t>
      </w:r>
      <w:r w:rsidRPr="003214A1">
        <w:rPr>
          <w:rStyle w:val="StyleUnderline"/>
        </w:rPr>
        <w:t>the</w:t>
      </w:r>
      <w:r w:rsidRPr="003214A1">
        <w:rPr>
          <w:sz w:val="16"/>
        </w:rPr>
        <w:t xml:space="preserve"> ODPO’s LEO-to-GEO Environment Debris (LEGEND) </w:t>
      </w:r>
      <w:r w:rsidRPr="003214A1">
        <w:rPr>
          <w:rStyle w:val="StyleUnderline"/>
        </w:rPr>
        <w:t>numerical simulation model</w:t>
      </w:r>
      <w:r w:rsidRPr="003214A1">
        <w:rPr>
          <w:sz w:val="16"/>
        </w:rPr>
        <w:t xml:space="preserve">, which </w:t>
      </w:r>
      <w:r w:rsidRPr="003214A1">
        <w:rPr>
          <w:rStyle w:val="StyleUnderline"/>
        </w:rPr>
        <w:t>has been used</w:t>
      </w:r>
      <w:r w:rsidRPr="003214A1">
        <w:rPr>
          <w:sz w:val="16"/>
        </w:rPr>
        <w:t xml:space="preserve"> for various mitigation and remediation studies </w:t>
      </w:r>
      <w:r w:rsidRPr="003214A1">
        <w:rPr>
          <w:rStyle w:val="StyleUnderline"/>
        </w:rPr>
        <w:t>in the past</w:t>
      </w:r>
      <w:r w:rsidRPr="003214A1">
        <w:rPr>
          <w:sz w:val="16"/>
        </w:rPr>
        <w:t xml:space="preserve"> [1, 2]. For the LC study, </w:t>
      </w:r>
      <w:r w:rsidRPr="003214A1">
        <w:rPr>
          <w:rStyle w:val="StyleUnderline"/>
        </w:rPr>
        <w:t>more than 300 scenarios based on different user-specified assumptions and parameters were defined. Selected results</w:t>
      </w:r>
      <w:r w:rsidRPr="003214A1">
        <w:rPr>
          <w:sz w:val="16"/>
        </w:rPr>
        <w:t xml:space="preserve"> from key scenarios </w:t>
      </w:r>
      <w:r w:rsidRPr="003214A1">
        <w:rPr>
          <w:rStyle w:val="StyleUnderline"/>
        </w:rPr>
        <w:t>are summarized</w:t>
      </w:r>
      <w:r w:rsidRPr="003214A1">
        <w:rPr>
          <w:sz w:val="16"/>
        </w:rPr>
        <w:t xml:space="preserve"> in this article.</w:t>
      </w:r>
    </w:p>
    <w:p w:rsidR="00015E22" w:rsidRPr="007E5006" w:rsidRDefault="00015E22" w:rsidP="00015E22">
      <w:pPr>
        <w:rPr>
          <w:rStyle w:val="Emphasis"/>
        </w:rPr>
      </w:pPr>
      <w:r w:rsidRPr="007E5006">
        <w:rPr>
          <w:rStyle w:val="Emphasis"/>
        </w:rPr>
        <w:t xml:space="preserve">The LEO Environment </w:t>
      </w:r>
      <w:r w:rsidRPr="00A033F0">
        <w:rPr>
          <w:rStyle w:val="Emphasis"/>
          <w:highlight w:val="green"/>
        </w:rPr>
        <w:t>without Large Constellations</w:t>
      </w:r>
    </w:p>
    <w:p w:rsidR="00015E22" w:rsidRPr="003214A1" w:rsidRDefault="00015E22" w:rsidP="00015E22">
      <w:pPr>
        <w:rPr>
          <w:sz w:val="16"/>
        </w:rPr>
      </w:pPr>
      <w:r w:rsidRPr="003214A1">
        <w:rPr>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conducted by China and the accidental collision between Iridium 33 and Cosmos 2251 were the reasons for the jump in 2007 and 2009, respectively. </w:t>
      </w:r>
      <w:r w:rsidRPr="003214A1">
        <w:rPr>
          <w:rStyle w:val="StyleUnderline"/>
        </w:rPr>
        <w:t>Future launch traffic is a repeat of the launches over the last 8 years of the historical space activities</w:t>
      </w:r>
      <w:r w:rsidRPr="003214A1">
        <w:rPr>
          <w:sz w:val="16"/>
        </w:rPr>
        <w:t xml:space="preserve"> (2008-2015). The environment is </w:t>
      </w:r>
      <w:r w:rsidRPr="003214A1">
        <w:rPr>
          <w:rStyle w:val="StyleUnderline"/>
        </w:rPr>
        <w:t>projected 200 years into the future</w:t>
      </w:r>
      <w:r w:rsidRPr="003214A1">
        <w:rPr>
          <w:sz w:val="16"/>
        </w:rPr>
        <w:t>, through the year 2215.</w:t>
      </w:r>
    </w:p>
    <w:p w:rsidR="00015E22" w:rsidRPr="001C5F3A" w:rsidRDefault="00015E22" w:rsidP="00015E22">
      <w:pPr>
        <w:rPr>
          <w:sz w:val="16"/>
          <w:szCs w:val="16"/>
        </w:rPr>
      </w:pPr>
      <w:r w:rsidRPr="001C5F3A">
        <w:rPr>
          <w:sz w:val="16"/>
          <w:szCs w:val="16"/>
        </w:rPr>
        <w:t xml:space="preserve">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w:t>
      </w:r>
      <w:proofErr w:type="spellStart"/>
      <w:r w:rsidRPr="001C5F3A">
        <w:rPr>
          <w:sz w:val="16"/>
          <w:szCs w:val="16"/>
        </w:rPr>
        <w:t>postmission</w:t>
      </w:r>
      <w:proofErr w:type="spellEnd"/>
      <w:r w:rsidRPr="001C5F3A">
        <w:rPr>
          <w:sz w:val="16"/>
          <w:szCs w:val="16"/>
        </w:rPr>
        <w:t xml:space="preserve"> disposal (PMD) maneuvers to lower their orbits to follow the 25-year decay rule. Upper stages and spacecraft are also assumed to explode in the future with accidental explosion probabilities derived from the historical explosion events. The middle black-dashed curve is the result of a scenario where LEO-crossing upper stages and spacecraft are assumed to follow the 25-year decay rule at the end of their missions with a PMD reliability of 90%. The bottom blue-dotted curve is the result of a scenario where, in addition to the 90% PMD success rate, no explosions occur in the future.</w:t>
      </w:r>
    </w:p>
    <w:p w:rsidR="00015E22" w:rsidRPr="001C5F3A" w:rsidRDefault="00015E22" w:rsidP="00015E22">
      <w:pPr>
        <w:rPr>
          <w:sz w:val="16"/>
        </w:rPr>
      </w:pPr>
      <w:r w:rsidRPr="001C5F3A">
        <w:rPr>
          <w:sz w:val="16"/>
        </w:rPr>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1C5F3A">
        <w:rPr>
          <w:rStyle w:val="StyleUnderline"/>
        </w:rPr>
        <w:t>With</w:t>
      </w:r>
      <w:r w:rsidRPr="001C5F3A">
        <w:rPr>
          <w:sz w:val="16"/>
        </w:rPr>
        <w:t xml:space="preserve"> a global </w:t>
      </w:r>
      <w:r w:rsidRPr="001C5F3A">
        <w:rPr>
          <w:rStyle w:val="StyleUnderline"/>
        </w:rPr>
        <w:t xml:space="preserve">90% </w:t>
      </w:r>
      <w:r w:rsidRPr="001C5F3A">
        <w:rPr>
          <w:sz w:val="16"/>
        </w:rPr>
        <w:t>PMD implementation</w:t>
      </w:r>
      <w:r w:rsidRPr="001C5F3A">
        <w:rPr>
          <w:rStyle w:val="StyleUnderline"/>
        </w:rPr>
        <w:t xml:space="preserve"> of the 25-year decay rule</w:t>
      </w:r>
      <w:r w:rsidRPr="001C5F3A">
        <w:rPr>
          <w:sz w:val="16"/>
        </w:rPr>
        <w:t xml:space="preserve">, however, the </w:t>
      </w:r>
      <w:r w:rsidRPr="00A033F0">
        <w:rPr>
          <w:rStyle w:val="Emphasis"/>
          <w:highlight w:val="green"/>
        </w:rPr>
        <w:t>debris</w:t>
      </w:r>
      <w:r w:rsidRPr="001C5F3A">
        <w:rPr>
          <w:rStyle w:val="StyleUnderline"/>
        </w:rPr>
        <w:t xml:space="preserve"> population </w:t>
      </w:r>
      <w:r w:rsidRPr="00A033F0">
        <w:rPr>
          <w:rStyle w:val="Emphasis"/>
          <w:highlight w:val="green"/>
        </w:rPr>
        <w:t>growth</w:t>
      </w:r>
      <w:r w:rsidRPr="001C5F3A">
        <w:rPr>
          <w:rStyle w:val="StyleUnderline"/>
        </w:rPr>
        <w:t xml:space="preserve"> </w:t>
      </w:r>
      <w:r w:rsidRPr="00A033F0">
        <w:rPr>
          <w:rStyle w:val="StyleUnderline"/>
          <w:highlight w:val="green"/>
        </w:rPr>
        <w:t>is</w:t>
      </w:r>
      <w:r w:rsidRPr="001C5F3A">
        <w:rPr>
          <w:rStyle w:val="StyleUnderline"/>
        </w:rPr>
        <w:t xml:space="preserve"> </w:t>
      </w:r>
      <w:r w:rsidRPr="00A033F0">
        <w:rPr>
          <w:rStyle w:val="StyleUnderline"/>
          <w:highlight w:val="green"/>
        </w:rPr>
        <w:t xml:space="preserve">reduced to about a </w:t>
      </w:r>
      <w:r w:rsidRPr="00A033F0">
        <w:rPr>
          <w:rStyle w:val="Emphasis"/>
          <w:highlight w:val="green"/>
        </w:rPr>
        <w:t>110% linear increase</w:t>
      </w:r>
      <w:r w:rsidRPr="00A033F0">
        <w:rPr>
          <w:rStyle w:val="StyleUnderline"/>
          <w:highlight w:val="green"/>
        </w:rPr>
        <w:t xml:space="preserve"> in </w:t>
      </w:r>
      <w:r w:rsidRPr="00A033F0">
        <w:rPr>
          <w:rStyle w:val="Emphasis"/>
          <w:highlight w:val="green"/>
        </w:rPr>
        <w:t>200 years</w:t>
      </w:r>
      <w:r w:rsidRPr="001C5F3A">
        <w:rPr>
          <w:sz w:val="16"/>
        </w:rPr>
        <w:t xml:space="preserve">. </w:t>
      </w:r>
      <w:r w:rsidRPr="00A033F0">
        <w:rPr>
          <w:rStyle w:val="StyleUnderline"/>
          <w:highlight w:val="green"/>
        </w:rPr>
        <w:t>If explosions can be eliminated</w:t>
      </w:r>
      <w:r w:rsidRPr="001C5F3A">
        <w:rPr>
          <w:rStyle w:val="StyleUnderline"/>
        </w:rPr>
        <w:t xml:space="preserve">, the population </w:t>
      </w:r>
      <w:r w:rsidRPr="00A033F0">
        <w:rPr>
          <w:rStyle w:val="StyleUnderline"/>
          <w:highlight w:val="green"/>
        </w:rPr>
        <w:t xml:space="preserve">growth is further reduced to </w:t>
      </w:r>
      <w:r w:rsidRPr="00A033F0">
        <w:rPr>
          <w:rStyle w:val="Emphasis"/>
          <w:highlight w:val="green"/>
        </w:rPr>
        <w:t>40%</w:t>
      </w:r>
      <w:r w:rsidRPr="001C5F3A">
        <w:rPr>
          <w:rStyle w:val="StyleUnderline"/>
        </w:rPr>
        <w:t xml:space="preserve"> in 200 years</w:t>
      </w:r>
      <w:r w:rsidRPr="001C5F3A">
        <w:rPr>
          <w:sz w:val="16"/>
        </w:rPr>
        <w:t>.</w:t>
      </w:r>
    </w:p>
    <w:p w:rsidR="00015E22" w:rsidRPr="001C5F3A" w:rsidRDefault="00015E22" w:rsidP="00015E22">
      <w:pPr>
        <w:rPr>
          <w:sz w:val="16"/>
        </w:rPr>
      </w:pPr>
      <w:r w:rsidRPr="001C5F3A">
        <w:rPr>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1C5F3A">
        <w:rPr>
          <w:rStyle w:val="StyleUnderline"/>
        </w:rPr>
        <w:t>the non-mitigation scenario leads to a non-linear increase of catastrophic collisions, a total of 61</w:t>
      </w:r>
      <w:r w:rsidRPr="001C5F3A">
        <w:rPr>
          <w:sz w:val="16"/>
        </w:rPr>
        <w:t xml:space="preserve"> in 200 years, </w:t>
      </w:r>
      <w:r w:rsidRPr="001C5F3A">
        <w:rPr>
          <w:rStyle w:val="StyleUnderline"/>
        </w:rPr>
        <w:t>whereas</w:t>
      </w:r>
      <w:r w:rsidRPr="001C5F3A">
        <w:rPr>
          <w:sz w:val="16"/>
        </w:rPr>
        <w:t xml:space="preserve"> the </w:t>
      </w:r>
      <w:r w:rsidRPr="001C5F3A">
        <w:rPr>
          <w:rStyle w:val="StyleUnderline"/>
        </w:rPr>
        <w:t>effective implementation of PMD</w:t>
      </w:r>
      <w:r w:rsidRPr="001C5F3A">
        <w:rPr>
          <w:sz w:val="16"/>
        </w:rPr>
        <w:t xml:space="preserve"> and additionally, elimination of future explosions can </w:t>
      </w:r>
      <w:r w:rsidRPr="00A033F0">
        <w:rPr>
          <w:rStyle w:val="StyleUnderline"/>
          <w:highlight w:val="green"/>
        </w:rPr>
        <w:t>reduce</w:t>
      </w:r>
      <w:r w:rsidRPr="001C5F3A">
        <w:rPr>
          <w:rStyle w:val="StyleUnderline"/>
        </w:rPr>
        <w:t xml:space="preserve"> the numbers of catastrophic </w:t>
      </w:r>
      <w:r w:rsidRPr="00A033F0">
        <w:rPr>
          <w:rStyle w:val="StyleUnderline"/>
          <w:highlight w:val="green"/>
        </w:rPr>
        <w:t>collisions to</w:t>
      </w:r>
      <w:r w:rsidRPr="001C5F3A">
        <w:rPr>
          <w:rStyle w:val="StyleUnderline"/>
        </w:rPr>
        <w:t xml:space="preserve"> 27 and </w:t>
      </w:r>
      <w:r w:rsidRPr="00A033F0">
        <w:rPr>
          <w:rStyle w:val="Emphasis"/>
          <w:highlight w:val="green"/>
        </w:rPr>
        <w:t>21</w:t>
      </w:r>
      <w:r w:rsidRPr="001C5F3A">
        <w:rPr>
          <w:sz w:val="16"/>
        </w:rPr>
        <w:t xml:space="preserve">, respectively, </w:t>
      </w:r>
      <w:r w:rsidRPr="00A033F0">
        <w:rPr>
          <w:rStyle w:val="StyleUnderline"/>
          <w:highlight w:val="green"/>
        </w:rPr>
        <w:t>in 200 years</w:t>
      </w:r>
      <w:r w:rsidRPr="001C5F3A">
        <w:rPr>
          <w:sz w:val="16"/>
        </w:rPr>
        <w:t xml:space="preserve">. The increases in effective number of objects and catastrophic collisions for the </w:t>
      </w:r>
      <w:r w:rsidRPr="001C5F3A">
        <w:rPr>
          <w:sz w:val="16"/>
        </w:rPr>
        <w:lastRenderedPageBreak/>
        <w:t xml:space="preserve">90% PMD scenarios, with future explosions, are used to benchmark the effects when LCs are added to the simulated environment as described in the sections below. </w:t>
      </w:r>
    </w:p>
    <w:p w:rsidR="00015E22" w:rsidRDefault="00015E22" w:rsidP="00015E22"/>
    <w:p w:rsidR="00015E22" w:rsidRDefault="00015E22" w:rsidP="00015E22">
      <w:pPr>
        <w:pStyle w:val="Heading4"/>
        <w:jc w:val="center"/>
        <w:rPr>
          <w:u w:val="single"/>
        </w:rPr>
      </w:pPr>
      <w:r>
        <w:rPr>
          <w:u w:val="single"/>
        </w:rPr>
        <w:t>2 Impact:</w:t>
      </w:r>
    </w:p>
    <w:p w:rsidR="00015E22" w:rsidRDefault="00015E22" w:rsidP="00015E22">
      <w:pPr>
        <w:pStyle w:val="Heading4"/>
        <w:numPr>
          <w:ilvl w:val="0"/>
          <w:numId w:val="16"/>
        </w:numPr>
        <w:rPr>
          <w:u w:val="single"/>
        </w:rPr>
      </w:pPr>
      <w:r>
        <w:rPr>
          <w:u w:val="single"/>
        </w:rPr>
        <w:t xml:space="preserve">Conflict </w:t>
      </w:r>
    </w:p>
    <w:p w:rsidR="00015E22" w:rsidRPr="004D7D3C" w:rsidRDefault="00015E22" w:rsidP="00015E22">
      <w:pPr>
        <w:pStyle w:val="Heading4"/>
      </w:pPr>
      <w:r>
        <w:t xml:space="preserve">Increasing debris triggers </w:t>
      </w:r>
      <w:r w:rsidRPr="004D7D3C">
        <w:rPr>
          <w:u w:val="single"/>
        </w:rPr>
        <w:t xml:space="preserve">miscalculated war. </w:t>
      </w:r>
      <w:r w:rsidRPr="004D7D3C">
        <w:rPr>
          <w:rFonts w:cs="Calibri"/>
        </w:rPr>
        <w:t xml:space="preserve">Space debris causes nuclear </w:t>
      </w:r>
      <w:proofErr w:type="spellStart"/>
      <w:r w:rsidRPr="004D7D3C">
        <w:rPr>
          <w:rFonts w:cs="Calibri"/>
        </w:rPr>
        <w:t>miscalc</w:t>
      </w:r>
      <w:proofErr w:type="spellEnd"/>
      <w:r w:rsidRPr="004D7D3C">
        <w:rPr>
          <w:rFonts w:cs="Calibri"/>
        </w:rPr>
        <w:t xml:space="preserve"> – countries interpret collisions as pre-emptive strikes.</w:t>
      </w:r>
      <w:r>
        <w:rPr>
          <w:rFonts w:cs="Calibri"/>
        </w:rPr>
        <w:t xml:space="preserve"> </w:t>
      </w:r>
      <w:r>
        <w:t xml:space="preserve">The internal link is </w:t>
      </w:r>
      <w:r>
        <w:rPr>
          <w:u w:val="single"/>
        </w:rPr>
        <w:t>linear</w:t>
      </w:r>
      <w:r>
        <w:t>---any reduction in debris reduces the risk</w:t>
      </w:r>
    </w:p>
    <w:p w:rsidR="00015E22" w:rsidRPr="00F93790" w:rsidRDefault="00015E22" w:rsidP="00015E22">
      <w:pPr>
        <w:rPr>
          <w:sz w:val="16"/>
          <w:szCs w:val="16"/>
        </w:rPr>
      </w:pPr>
      <w:r w:rsidRPr="00F93790">
        <w:rPr>
          <w:rStyle w:val="Style13ptBold"/>
        </w:rPr>
        <w:t>Beauchamp ‘14</w:t>
      </w:r>
      <w:r w:rsidRPr="00F93790">
        <w:rPr>
          <w:sz w:val="16"/>
          <w:szCs w:val="16"/>
        </w:rPr>
        <w:t xml:space="preserve"> [Zack Beauchamp; a senior correspondent at </w:t>
      </w:r>
      <w:proofErr w:type="spellStart"/>
      <w:r w:rsidRPr="00F93790">
        <w:rPr>
          <w:sz w:val="16"/>
          <w:szCs w:val="16"/>
        </w:rPr>
        <w:t>Vox</w:t>
      </w:r>
      <w:proofErr w:type="spellEnd"/>
      <w:r w:rsidRPr="00F93790">
        <w:rPr>
          <w:sz w:val="16"/>
          <w:szCs w:val="16"/>
        </w:rPr>
        <w:t xml:space="preserve">, where he covers global politics and ideology, and a host of Worldly, </w:t>
      </w:r>
      <w:proofErr w:type="spellStart"/>
      <w:r w:rsidRPr="00F93790">
        <w:rPr>
          <w:sz w:val="16"/>
          <w:szCs w:val="16"/>
        </w:rPr>
        <w:t>Vox's</w:t>
      </w:r>
      <w:proofErr w:type="spellEnd"/>
      <w:r w:rsidRPr="00F93790">
        <w:rPr>
          <w:sz w:val="16"/>
          <w:szCs w:val="16"/>
        </w:rPr>
        <w:t xml:space="preserve"> podcast on foreign policy and international relations; 04-21-2014; “How space trash could start a nuclear war”; </w:t>
      </w:r>
      <w:proofErr w:type="spellStart"/>
      <w:r w:rsidRPr="00F93790">
        <w:rPr>
          <w:sz w:val="16"/>
          <w:szCs w:val="16"/>
        </w:rPr>
        <w:t>Vox</w:t>
      </w:r>
      <w:proofErr w:type="spellEnd"/>
      <w:r w:rsidRPr="00F93790">
        <w:rPr>
          <w:sz w:val="16"/>
          <w:szCs w:val="16"/>
        </w:rPr>
        <w:t>; https://www.vox.com/2014/4/21/5625246/space-war-china-north-korea-iran; Accessed 12-26-2021] AK</w:t>
      </w:r>
    </w:p>
    <w:p w:rsidR="00015E22" w:rsidRPr="00F93790" w:rsidRDefault="00015E22" w:rsidP="00015E22">
      <w:pPr>
        <w:rPr>
          <w:sz w:val="16"/>
        </w:rPr>
      </w:pPr>
      <w:r w:rsidRPr="00F93790">
        <w:rPr>
          <w:rStyle w:val="StyleUnderline"/>
          <w:highlight w:val="green"/>
        </w:rPr>
        <w:t>Countries</w:t>
      </w:r>
      <w:r w:rsidRPr="00F93790">
        <w:rPr>
          <w:rStyle w:val="StyleUnderline"/>
        </w:rPr>
        <w:t xml:space="preserve"> who might</w:t>
      </w:r>
      <w:r w:rsidRPr="00F93790">
        <w:rPr>
          <w:sz w:val="16"/>
        </w:rPr>
        <w:t xml:space="preserve"> hypothetically </w:t>
      </w:r>
      <w:r w:rsidRPr="00F93790">
        <w:rPr>
          <w:rStyle w:val="StyleUnderline"/>
        </w:rPr>
        <w:t>fight a war with the U</w:t>
      </w:r>
      <w:r w:rsidRPr="00F93790">
        <w:rPr>
          <w:sz w:val="16"/>
        </w:rPr>
        <w:t xml:space="preserve">nited </w:t>
      </w:r>
      <w:r w:rsidRPr="00F93790">
        <w:rPr>
          <w:rStyle w:val="StyleUnderline"/>
        </w:rPr>
        <w:t>S</w:t>
      </w:r>
      <w:r w:rsidRPr="00F93790">
        <w:rPr>
          <w:sz w:val="16"/>
        </w:rPr>
        <w:t xml:space="preserve">tates </w:t>
      </w:r>
      <w:r w:rsidRPr="00F93790">
        <w:rPr>
          <w:rStyle w:val="StyleUnderline"/>
          <w:highlight w:val="green"/>
        </w:rPr>
        <w:t>hate that space dominance</w:t>
      </w:r>
      <w:r w:rsidRPr="00F93790">
        <w:rPr>
          <w:sz w:val="16"/>
        </w:rPr>
        <w:t xml:space="preserve">, which </w:t>
      </w:r>
      <w:r w:rsidRPr="00F93790">
        <w:rPr>
          <w:rStyle w:val="StyleUnderline"/>
          <w:highlight w:val="green"/>
        </w:rPr>
        <w:t>gives</w:t>
      </w:r>
      <w:r w:rsidRPr="00F93790">
        <w:rPr>
          <w:rStyle w:val="StyleUnderline"/>
        </w:rPr>
        <w:t xml:space="preserve"> the </w:t>
      </w:r>
      <w:r w:rsidRPr="00F93790">
        <w:rPr>
          <w:rStyle w:val="StyleUnderline"/>
          <w:highlight w:val="green"/>
        </w:rPr>
        <w:t>US</w:t>
      </w:r>
      <w:r w:rsidRPr="00F93790">
        <w:rPr>
          <w:rStyle w:val="StyleUnderline"/>
        </w:rPr>
        <w:t xml:space="preserve"> a</w:t>
      </w:r>
      <w:r w:rsidRPr="00F93790">
        <w:rPr>
          <w:sz w:val="16"/>
        </w:rPr>
        <w:t xml:space="preserve"> real </w:t>
      </w:r>
      <w:r w:rsidRPr="00F93790">
        <w:rPr>
          <w:rStyle w:val="StyleUnderline"/>
          <w:highlight w:val="green"/>
        </w:rPr>
        <w:t>strategic edge</w:t>
      </w:r>
      <w:r w:rsidRPr="00F93790">
        <w:rPr>
          <w:sz w:val="16"/>
        </w:rPr>
        <w:t xml:space="preserve">. Some have developed anti-satellite (ASAT) weapons, usually missiles that shoot into space. </w:t>
      </w:r>
      <w:proofErr w:type="spellStart"/>
      <w:r w:rsidRPr="00F93790">
        <w:rPr>
          <w:sz w:val="16"/>
        </w:rPr>
        <w:t>Zenko</w:t>
      </w:r>
      <w:proofErr w:type="spellEnd"/>
      <w:r w:rsidRPr="00F93790">
        <w:rPr>
          <w:sz w:val="16"/>
        </w:rPr>
        <w:t xml:space="preserve"> thinks ASAT weapons are really dangerous, particularly those owned by China, North Korea, and Iran. The threat comes from both deliberate use and the risk of a </w:t>
      </w:r>
      <w:r w:rsidRPr="00F93790">
        <w:rPr>
          <w:rStyle w:val="Emphasis"/>
          <w:highlight w:val="green"/>
        </w:rPr>
        <w:t>misunderstanding</w:t>
      </w:r>
      <w:r w:rsidRPr="00F93790">
        <w:rPr>
          <w:sz w:val="16"/>
        </w:rPr>
        <w:t xml:space="preserve"> that </w:t>
      </w:r>
      <w:r w:rsidRPr="00F93790">
        <w:rPr>
          <w:rStyle w:val="Emphasis"/>
        </w:rPr>
        <w:t xml:space="preserve">could </w:t>
      </w:r>
      <w:r w:rsidRPr="00F93790">
        <w:rPr>
          <w:rStyle w:val="Emphasis"/>
          <w:highlight w:val="green"/>
        </w:rPr>
        <w:t>spiral out of control</w:t>
      </w:r>
      <w:r w:rsidRPr="00F93790">
        <w:rPr>
          <w:sz w:val="16"/>
        </w:rPr>
        <w:t>.</w:t>
      </w:r>
    </w:p>
    <w:p w:rsidR="00015E22" w:rsidRPr="00F93790" w:rsidRDefault="00015E22" w:rsidP="00015E22">
      <w:pPr>
        <w:rPr>
          <w:sz w:val="16"/>
        </w:rPr>
      </w:pPr>
      <w:r w:rsidRPr="00F93790">
        <w:rPr>
          <w:rStyle w:val="StyleUnderline"/>
        </w:rPr>
        <w:t>The "greatest threat to international space security</w:t>
      </w:r>
      <w:r w:rsidRPr="00F93790">
        <w:rPr>
          <w:sz w:val="16"/>
        </w:rPr>
        <w:t xml:space="preserve">," in </w:t>
      </w:r>
      <w:proofErr w:type="spellStart"/>
      <w:r w:rsidRPr="00F93790">
        <w:rPr>
          <w:sz w:val="16"/>
        </w:rPr>
        <w:t>Zenko's</w:t>
      </w:r>
      <w:proofErr w:type="spellEnd"/>
      <w:r w:rsidRPr="00F93790">
        <w:rPr>
          <w:sz w:val="16"/>
        </w:rPr>
        <w:t xml:space="preserve"> view, is a Chinese accident. China is seriously investing in ASAT weaponry, which it has tested by blowing up old satellites in low earth orbit, one of the places place where satellites live. These explosions create </w:t>
      </w:r>
      <w:r w:rsidRPr="00F93790">
        <w:rPr>
          <w:rStyle w:val="Emphasis"/>
          <w:highlight w:val="green"/>
        </w:rPr>
        <w:t>debris</w:t>
      </w:r>
      <w:r w:rsidRPr="00F93790">
        <w:rPr>
          <w:rStyle w:val="Emphasis"/>
        </w:rPr>
        <w:t xml:space="preserve">, which can travel tens of thousands of miles per hour and </w:t>
      </w:r>
      <w:r w:rsidRPr="00F93790">
        <w:rPr>
          <w:rStyle w:val="Emphasis"/>
          <w:highlight w:val="green"/>
        </w:rPr>
        <w:t>shred up</w:t>
      </w:r>
      <w:r w:rsidRPr="00F93790">
        <w:rPr>
          <w:rStyle w:val="Emphasis"/>
        </w:rPr>
        <w:t xml:space="preserve"> other </w:t>
      </w:r>
      <w:r w:rsidRPr="00F93790">
        <w:rPr>
          <w:rStyle w:val="Emphasis"/>
          <w:highlight w:val="green"/>
        </w:rPr>
        <w:t>satellites and spacecraft</w:t>
      </w:r>
      <w:r w:rsidRPr="00F93790">
        <w:rPr>
          <w:sz w:val="16"/>
        </w:rPr>
        <w:t>.</w:t>
      </w:r>
    </w:p>
    <w:p w:rsidR="00015E22" w:rsidRPr="00F93790" w:rsidRDefault="00015E22" w:rsidP="00015E22">
      <w:pPr>
        <w:rPr>
          <w:sz w:val="16"/>
        </w:rPr>
      </w:pPr>
      <w:r w:rsidRPr="00F93790">
        <w:rPr>
          <w:rStyle w:val="Emphasis"/>
          <w:highlight w:val="green"/>
        </w:rPr>
        <w:t>If debris</w:t>
      </w:r>
      <w:r w:rsidRPr="00F93790">
        <w:rPr>
          <w:sz w:val="16"/>
        </w:rPr>
        <w:t xml:space="preserve"> from a Chinese test </w:t>
      </w:r>
      <w:r w:rsidRPr="00F93790">
        <w:rPr>
          <w:rStyle w:val="Emphasis"/>
          <w:highlight w:val="green"/>
        </w:rPr>
        <w:t>destroys</w:t>
      </w:r>
      <w:r w:rsidRPr="00F93790">
        <w:rPr>
          <w:rStyle w:val="Emphasis"/>
        </w:rPr>
        <w:t xml:space="preserve"> a US </w:t>
      </w:r>
      <w:r w:rsidRPr="00F93790">
        <w:rPr>
          <w:rStyle w:val="Emphasis"/>
          <w:highlight w:val="green"/>
        </w:rPr>
        <w:t>military satellite</w:t>
      </w:r>
      <w:r w:rsidRPr="00F93790">
        <w:rPr>
          <w:rStyle w:val="Emphasis"/>
        </w:rPr>
        <w:t xml:space="preserve">, the </w:t>
      </w:r>
      <w:r w:rsidRPr="00F93790">
        <w:rPr>
          <w:rStyle w:val="Emphasis"/>
          <w:highlight w:val="green"/>
        </w:rPr>
        <w:t>US</w:t>
      </w:r>
      <w:r w:rsidRPr="00F93790">
        <w:rPr>
          <w:rStyle w:val="Emphasis"/>
        </w:rPr>
        <w:t xml:space="preserve"> could </w:t>
      </w:r>
      <w:r w:rsidRPr="00F93790">
        <w:rPr>
          <w:rStyle w:val="Emphasis"/>
          <w:highlight w:val="green"/>
        </w:rPr>
        <w:t>mistake it as</w:t>
      </w:r>
      <w:r w:rsidRPr="00F93790">
        <w:rPr>
          <w:rStyle w:val="Emphasis"/>
        </w:rPr>
        <w:t xml:space="preserve"> a </w:t>
      </w:r>
      <w:r w:rsidRPr="00F93790">
        <w:rPr>
          <w:rStyle w:val="Emphasis"/>
          <w:highlight w:val="green"/>
        </w:rPr>
        <w:t>preemptive strike against</w:t>
      </w:r>
      <w:r w:rsidRPr="00F93790">
        <w:rPr>
          <w:rStyle w:val="Emphasis"/>
        </w:rPr>
        <w:t xml:space="preserve"> its </w:t>
      </w:r>
      <w:r w:rsidRPr="00F93790">
        <w:rPr>
          <w:rStyle w:val="Emphasis"/>
          <w:highlight w:val="green"/>
        </w:rPr>
        <w:t>space capabilities</w:t>
      </w:r>
      <w:r w:rsidRPr="00F93790">
        <w:rPr>
          <w:sz w:val="16"/>
        </w:rPr>
        <w:t xml:space="preserve"> — </w:t>
      </w:r>
      <w:r w:rsidRPr="00F93790">
        <w:rPr>
          <w:rStyle w:val="Emphasis"/>
        </w:rPr>
        <w:t xml:space="preserve">some of which are </w:t>
      </w:r>
      <w:r w:rsidRPr="00F93790">
        <w:rPr>
          <w:rStyle w:val="Emphasis"/>
          <w:highlight w:val="green"/>
        </w:rPr>
        <w:t>designed to detect nuclear</w:t>
      </w:r>
      <w:r w:rsidRPr="00F93790">
        <w:rPr>
          <w:rStyle w:val="Emphasis"/>
        </w:rPr>
        <w:t xml:space="preserve"> missile </w:t>
      </w:r>
      <w:r w:rsidRPr="00F93790">
        <w:rPr>
          <w:rStyle w:val="Emphasis"/>
          <w:highlight w:val="green"/>
        </w:rPr>
        <w:t>launches</w:t>
      </w:r>
      <w:r w:rsidRPr="00F93790">
        <w:rPr>
          <w:rStyle w:val="Emphasis"/>
        </w:rPr>
        <w:t xml:space="preserve">. If the US thinks China is trying to take out its ability to detect a nuclear launch, </w:t>
      </w:r>
      <w:r w:rsidRPr="00F93790">
        <w:rPr>
          <w:rStyle w:val="Emphasis"/>
          <w:highlight w:val="green"/>
        </w:rPr>
        <w:t>things could get</w:t>
      </w:r>
      <w:r w:rsidRPr="00F93790">
        <w:rPr>
          <w:rStyle w:val="Emphasis"/>
        </w:rPr>
        <w:t xml:space="preserve"> very </w:t>
      </w:r>
      <w:r w:rsidRPr="00F93790">
        <w:rPr>
          <w:rStyle w:val="Emphasis"/>
          <w:highlight w:val="green"/>
        </w:rPr>
        <w:t>bad</w:t>
      </w:r>
      <w:r w:rsidRPr="00F93790">
        <w:rPr>
          <w:rStyle w:val="Emphasis"/>
        </w:rPr>
        <w:t xml:space="preserve">, very </w:t>
      </w:r>
      <w:r w:rsidRPr="00F93790">
        <w:rPr>
          <w:rStyle w:val="Emphasis"/>
          <w:highlight w:val="green"/>
        </w:rPr>
        <w:t>quickly</w:t>
      </w:r>
      <w:r w:rsidRPr="00F93790">
        <w:rPr>
          <w:sz w:val="16"/>
        </w:rPr>
        <w:t>.</w:t>
      </w:r>
    </w:p>
    <w:p w:rsidR="00015E22" w:rsidRPr="003411F5" w:rsidRDefault="00015E22" w:rsidP="00015E22"/>
    <w:p w:rsidR="00015E22" w:rsidRPr="003411F5" w:rsidRDefault="00015E22" w:rsidP="00015E22">
      <w:pPr>
        <w:pStyle w:val="Heading4"/>
        <w:numPr>
          <w:ilvl w:val="0"/>
          <w:numId w:val="16"/>
        </w:numPr>
        <w:rPr>
          <w:u w:val="single"/>
        </w:rPr>
      </w:pPr>
      <w:r>
        <w:t>Climate</w:t>
      </w:r>
    </w:p>
    <w:p w:rsidR="00015E22" w:rsidRPr="008A5C02" w:rsidRDefault="00015E22" w:rsidP="00015E22">
      <w:pPr>
        <w:pStyle w:val="Heading4"/>
        <w:rPr>
          <w:u w:val="single"/>
        </w:rPr>
      </w:pPr>
      <w:r>
        <w:t xml:space="preserve">Government </w:t>
      </w:r>
      <w:r>
        <w:rPr>
          <w:rFonts w:cs="Calibri"/>
        </w:rPr>
        <w:t>s</w:t>
      </w:r>
      <w:r w:rsidRPr="00F93790">
        <w:rPr>
          <w:rFonts w:cs="Calibri"/>
        </w:rPr>
        <w:t>atellites are k</w:t>
      </w:r>
      <w:r>
        <w:rPr>
          <w:rFonts w:cs="Calibri"/>
        </w:rPr>
        <w:t xml:space="preserve">ey to biodiversity conservation- both detection and mitigation. </w:t>
      </w:r>
    </w:p>
    <w:p w:rsidR="00015E22" w:rsidRPr="00F93790" w:rsidRDefault="00015E22" w:rsidP="00015E22">
      <w:pPr>
        <w:rPr>
          <w:sz w:val="16"/>
          <w:szCs w:val="16"/>
        </w:rPr>
      </w:pPr>
      <w:proofErr w:type="spellStart"/>
      <w:r w:rsidRPr="00F93790">
        <w:rPr>
          <w:rStyle w:val="Style13ptBold"/>
        </w:rPr>
        <w:t>Pettorelli</w:t>
      </w:r>
      <w:proofErr w:type="spellEnd"/>
      <w:r w:rsidRPr="00F93790">
        <w:rPr>
          <w:rStyle w:val="Style13ptBold"/>
        </w:rPr>
        <w:t xml:space="preserve"> ‘19</w:t>
      </w:r>
      <w:r w:rsidRPr="00F93790">
        <w:rPr>
          <w:sz w:val="16"/>
          <w:szCs w:val="16"/>
        </w:rPr>
        <w:t xml:space="preserve"> [Dr. Nathalie </w:t>
      </w:r>
      <w:proofErr w:type="spellStart"/>
      <w:r w:rsidRPr="00F93790">
        <w:rPr>
          <w:sz w:val="16"/>
          <w:szCs w:val="16"/>
        </w:rPr>
        <w:t>Pettorelli</w:t>
      </w:r>
      <w:proofErr w:type="spellEnd"/>
      <w:r w:rsidRPr="00F93790">
        <w:rPr>
          <w:sz w:val="16"/>
          <w:szCs w:val="16"/>
        </w:rPr>
        <w:t>; a Senior Research Fellow at the Institute of Zoology, Zoological Society of London, the editor-in-chief of Remote Sensing in Ecology and Conservation and a senior editor for Journal of Applied Ecology; 09-25-2019; “Satellite Remote Sensing’s role in Biodiversity Conservation”; Medium; https://medium.com/science-uncovered/satellite-remote-sensings-role-in-biodiversity-conservation-fbce22a7133c; Accessed 12-26-2021] AK</w:t>
      </w:r>
    </w:p>
    <w:p w:rsidR="00015E22" w:rsidRPr="00F93790" w:rsidRDefault="00015E22" w:rsidP="00015E22">
      <w:pPr>
        <w:rPr>
          <w:sz w:val="16"/>
        </w:rPr>
      </w:pPr>
      <w:r w:rsidRPr="00F93790">
        <w:rPr>
          <w:sz w:val="16"/>
        </w:rPr>
        <w:t xml:space="preserve">Regional to global </w:t>
      </w:r>
      <w:r w:rsidRPr="00F93790">
        <w:rPr>
          <w:rStyle w:val="StyleUnderline"/>
        </w:rPr>
        <w:t>land cover products derived from</w:t>
      </w:r>
      <w:r w:rsidRPr="00F93790">
        <w:rPr>
          <w:sz w:val="16"/>
        </w:rPr>
        <w:t xml:space="preserve"> the </w:t>
      </w:r>
      <w:r w:rsidRPr="00F93790">
        <w:rPr>
          <w:rStyle w:val="StyleUnderline"/>
        </w:rPr>
        <w:t>info</w:t>
      </w:r>
      <w:r w:rsidRPr="00F93790">
        <w:rPr>
          <w:sz w:val="16"/>
        </w:rPr>
        <w:t xml:space="preserve">rmation </w:t>
      </w:r>
      <w:r w:rsidRPr="00F93790">
        <w:rPr>
          <w:rStyle w:val="StyleUnderline"/>
        </w:rPr>
        <w:t>captured by sensors on</w:t>
      </w:r>
      <w:r w:rsidRPr="00F93790">
        <w:rPr>
          <w:sz w:val="16"/>
        </w:rPr>
        <w:t xml:space="preserve">board </w:t>
      </w:r>
      <w:r w:rsidRPr="00F93790">
        <w:rPr>
          <w:rStyle w:val="StyleUnderline"/>
        </w:rPr>
        <w:t xml:space="preserve">long-term </w:t>
      </w:r>
      <w:r w:rsidRPr="00F93790">
        <w:rPr>
          <w:rStyle w:val="StyleUnderline"/>
          <w:highlight w:val="green"/>
        </w:rPr>
        <w:t>satellite missions</w:t>
      </w:r>
      <w:r w:rsidRPr="00F93790">
        <w:rPr>
          <w:sz w:val="16"/>
        </w:rPr>
        <w:t xml:space="preserve">, such as Landsat, the Terra and Aqua Earth Observing System satellites, </w:t>
      </w:r>
      <w:r w:rsidRPr="00F93790">
        <w:rPr>
          <w:rStyle w:val="StyleUnderline"/>
          <w:highlight w:val="green"/>
        </w:rPr>
        <w:t>and</w:t>
      </w:r>
      <w:r w:rsidRPr="00F93790">
        <w:rPr>
          <w:sz w:val="16"/>
        </w:rPr>
        <w:t xml:space="preserve"> the </w:t>
      </w:r>
      <w:proofErr w:type="spellStart"/>
      <w:r w:rsidRPr="00F93790">
        <w:rPr>
          <w:rStyle w:val="StyleUnderline"/>
        </w:rPr>
        <w:t>Polar­orbiting</w:t>
      </w:r>
      <w:proofErr w:type="spellEnd"/>
      <w:r w:rsidRPr="00F93790">
        <w:rPr>
          <w:rStyle w:val="StyleUnderline"/>
        </w:rPr>
        <w:t xml:space="preserve"> </w:t>
      </w:r>
      <w:r w:rsidRPr="00F93790">
        <w:rPr>
          <w:rStyle w:val="StyleUnderline"/>
          <w:highlight w:val="green"/>
        </w:rPr>
        <w:t>O</w:t>
      </w:r>
      <w:r w:rsidRPr="00F93790">
        <w:rPr>
          <w:sz w:val="16"/>
        </w:rPr>
        <w:t xml:space="preserve">perational </w:t>
      </w:r>
      <w:r w:rsidRPr="00F93790">
        <w:rPr>
          <w:rStyle w:val="StyleUnderline"/>
          <w:highlight w:val="green"/>
        </w:rPr>
        <w:t>E</w:t>
      </w:r>
      <w:r w:rsidRPr="00F93790">
        <w:rPr>
          <w:sz w:val="16"/>
        </w:rPr>
        <w:t xml:space="preserve">nvironmental </w:t>
      </w:r>
      <w:r w:rsidRPr="00F93790">
        <w:rPr>
          <w:rStyle w:val="StyleUnderline"/>
          <w:highlight w:val="green"/>
        </w:rPr>
        <w:t>S</w:t>
      </w:r>
      <w:r w:rsidRPr="00F93790">
        <w:rPr>
          <w:sz w:val="16"/>
        </w:rPr>
        <w:t xml:space="preserve">atellite series, are widely accessible and </w:t>
      </w:r>
      <w:r w:rsidRPr="00F93790">
        <w:rPr>
          <w:rStyle w:val="StyleUnderline"/>
        </w:rPr>
        <w:t>offer a</w:t>
      </w:r>
      <w:r w:rsidRPr="00F93790">
        <w:rPr>
          <w:sz w:val="16"/>
        </w:rPr>
        <w:t xml:space="preserve"> relatively </w:t>
      </w:r>
      <w:r w:rsidRPr="00F93790">
        <w:rPr>
          <w:rStyle w:val="StyleUnderline"/>
        </w:rPr>
        <w:t xml:space="preserve">inexpensive and veriﬁable means of </w:t>
      </w:r>
      <w:r w:rsidRPr="00F93790">
        <w:rPr>
          <w:rStyle w:val="StyleUnderline"/>
          <w:highlight w:val="green"/>
        </w:rPr>
        <w:t>deriv</w:t>
      </w:r>
      <w:r w:rsidRPr="00F93790">
        <w:rPr>
          <w:rStyle w:val="StyleUnderline"/>
        </w:rPr>
        <w:t xml:space="preserve">ing complete spatial coverage of </w:t>
      </w:r>
      <w:r w:rsidRPr="00F93790">
        <w:rPr>
          <w:rStyle w:val="StyleUnderline"/>
          <w:highlight w:val="green"/>
        </w:rPr>
        <w:t>environmental info</w:t>
      </w:r>
      <w:r w:rsidRPr="00F93790">
        <w:rPr>
          <w:rStyle w:val="StyleUnderline"/>
        </w:rPr>
        <w:t>rmation for large areas</w:t>
      </w:r>
      <w:r w:rsidRPr="00F93790">
        <w:rPr>
          <w:sz w:val="16"/>
        </w:rPr>
        <w:t xml:space="preserve"> in a consistent manner </w:t>
      </w:r>
      <w:r w:rsidRPr="00F93790">
        <w:rPr>
          <w:rStyle w:val="StyleUnderline"/>
        </w:rPr>
        <w:t>that may be updated regularly</w:t>
      </w:r>
      <w:r w:rsidRPr="00F93790">
        <w:rPr>
          <w:sz w:val="16"/>
        </w:rPr>
        <w:t xml:space="preserve">. Very high spatial resolution </w:t>
      </w:r>
      <w:r w:rsidRPr="00F93790">
        <w:rPr>
          <w:rStyle w:val="StyleUnderline"/>
        </w:rPr>
        <w:t>commercial optical sensors</w:t>
      </w:r>
      <w:r w:rsidRPr="00F93790">
        <w:rPr>
          <w:sz w:val="16"/>
        </w:rPr>
        <w:t xml:space="preserve"> have </w:t>
      </w:r>
      <w:r w:rsidRPr="00F93790">
        <w:rPr>
          <w:rStyle w:val="StyleUnderline"/>
        </w:rPr>
        <w:t xml:space="preserve">provided new opportunities </w:t>
      </w:r>
      <w:r w:rsidRPr="00F93790">
        <w:rPr>
          <w:rStyle w:val="StyleUnderline"/>
          <w:highlight w:val="green"/>
        </w:rPr>
        <w:t>for habitat mapping</w:t>
      </w:r>
      <w:r w:rsidRPr="00F93790">
        <w:rPr>
          <w:rStyle w:val="StyleUnderline"/>
        </w:rPr>
        <w:t xml:space="preserve"> at a ﬁner</w:t>
      </w:r>
      <w:r w:rsidRPr="00F93790">
        <w:rPr>
          <w:sz w:val="16"/>
        </w:rPr>
        <w:t xml:space="preserve"> spatial </w:t>
      </w:r>
      <w:r w:rsidRPr="00F93790">
        <w:rPr>
          <w:rStyle w:val="StyleUnderline"/>
        </w:rPr>
        <w:t>scale</w:t>
      </w:r>
      <w:r w:rsidRPr="00F93790">
        <w:rPr>
          <w:sz w:val="16"/>
        </w:rPr>
        <w:t xml:space="preserve"> than previously possible. </w:t>
      </w:r>
      <w:r w:rsidRPr="00F93790">
        <w:rPr>
          <w:rStyle w:val="StyleUnderline"/>
        </w:rPr>
        <w:t>Hyperspectral imagery</w:t>
      </w:r>
      <w:r w:rsidRPr="00F93790">
        <w:rPr>
          <w:sz w:val="16"/>
        </w:rPr>
        <w:t xml:space="preserve"> has </w:t>
      </w:r>
      <w:r w:rsidRPr="00F93790">
        <w:rPr>
          <w:rStyle w:val="StyleUnderline"/>
        </w:rPr>
        <w:t xml:space="preserve">improved opportunities for plant </w:t>
      </w:r>
      <w:r w:rsidRPr="00F93790">
        <w:rPr>
          <w:rStyle w:val="StyleUnderline"/>
          <w:highlight w:val="green"/>
        </w:rPr>
        <w:t>species id</w:t>
      </w:r>
      <w:r w:rsidRPr="00F93790">
        <w:rPr>
          <w:rStyle w:val="StyleUnderline"/>
        </w:rPr>
        <w:t xml:space="preserve">entiﬁcation, </w:t>
      </w:r>
      <w:r w:rsidRPr="00F93790">
        <w:rPr>
          <w:rStyle w:val="StyleUnderline"/>
          <w:highlight w:val="green"/>
        </w:rPr>
        <w:t>soil</w:t>
      </w:r>
      <w:r w:rsidRPr="00F93790">
        <w:rPr>
          <w:rStyle w:val="StyleUnderline"/>
        </w:rPr>
        <w:t xml:space="preserve"> properties </w:t>
      </w:r>
      <w:r w:rsidRPr="00F93790">
        <w:rPr>
          <w:rStyle w:val="StyleUnderline"/>
          <w:highlight w:val="green"/>
        </w:rPr>
        <w:t>monitoring</w:t>
      </w:r>
      <w:r w:rsidRPr="00F93790">
        <w:rPr>
          <w:rStyle w:val="StyleUnderline"/>
        </w:rPr>
        <w:t>, and habitat mapping, as well as plant condition assessment</w:t>
      </w:r>
      <w:r w:rsidRPr="00F93790">
        <w:rPr>
          <w:sz w:val="16"/>
        </w:rPr>
        <w:t>. Instruments such as synthetic aperture radar (</w:t>
      </w:r>
      <w:r w:rsidRPr="00F93790">
        <w:rPr>
          <w:rStyle w:val="StyleUnderline"/>
        </w:rPr>
        <w:t>SAR</w:t>
      </w:r>
      <w:r w:rsidRPr="00F93790">
        <w:rPr>
          <w:sz w:val="16"/>
        </w:rPr>
        <w:t xml:space="preserve">) </w:t>
      </w:r>
      <w:r w:rsidRPr="00F93790">
        <w:rPr>
          <w:rStyle w:val="StyleUnderline"/>
        </w:rPr>
        <w:t>and</w:t>
      </w:r>
      <w:r w:rsidRPr="00F93790">
        <w:rPr>
          <w:sz w:val="16"/>
        </w:rPr>
        <w:t xml:space="preserve"> light detection and ranging (</w:t>
      </w:r>
      <w:r w:rsidRPr="00F93790">
        <w:rPr>
          <w:rStyle w:val="StyleUnderline"/>
        </w:rPr>
        <w:t>LiDAR</w:t>
      </w:r>
      <w:r w:rsidRPr="00F93790">
        <w:rPr>
          <w:sz w:val="16"/>
        </w:rPr>
        <w:t xml:space="preserve">) are </w:t>
      </w:r>
      <w:r w:rsidRPr="00F93790">
        <w:rPr>
          <w:sz w:val="16"/>
        </w:rPr>
        <w:lastRenderedPageBreak/>
        <w:t xml:space="preserve">increasingly being used in ecology and natural resource management, and </w:t>
      </w:r>
      <w:r w:rsidRPr="00F93790">
        <w:rPr>
          <w:rStyle w:val="StyleUnderline"/>
        </w:rPr>
        <w:t>provide signiﬁcant opportunities for estimating</w:t>
      </w:r>
      <w:r w:rsidRPr="00F93790">
        <w:rPr>
          <w:sz w:val="16"/>
        </w:rPr>
        <w:t xml:space="preserve"> aboveground </w:t>
      </w:r>
      <w:r w:rsidRPr="00F93790">
        <w:rPr>
          <w:rStyle w:val="StyleUnderline"/>
        </w:rPr>
        <w:t>biomass</w:t>
      </w:r>
      <w:r w:rsidRPr="00F93790">
        <w:rPr>
          <w:sz w:val="16"/>
        </w:rPr>
        <w:t xml:space="preserve"> and the structure of woody vegetation.</w:t>
      </w:r>
    </w:p>
    <w:p w:rsidR="00015E22" w:rsidRPr="00F93790" w:rsidRDefault="00015E22" w:rsidP="00015E22">
      <w:pPr>
        <w:rPr>
          <w:sz w:val="16"/>
        </w:rPr>
      </w:pPr>
      <w:r w:rsidRPr="00F93790">
        <w:rPr>
          <w:sz w:val="16"/>
        </w:rPr>
        <w:t xml:space="preserve">Today, the archive of terrestrial satellite imagery from the Landsat system spans more than four decades at spatial resolutions of 15–82 m. </w:t>
      </w:r>
      <w:proofErr w:type="gramStart"/>
      <w:r w:rsidRPr="00F93790">
        <w:rPr>
          <w:sz w:val="16"/>
        </w:rPr>
        <w:t>Spatial</w:t>
      </w:r>
      <w:proofErr w:type="gramEnd"/>
      <w:r w:rsidRPr="00F93790">
        <w:rPr>
          <w:sz w:val="16"/>
        </w:rPr>
        <w:t xml:space="preserve"> resolutions across all sensors range from roughly 50 cm to 10 km, with bimonthly information available for several sensors. Developments in satellite and sensor technology, as well as progress in techniques and algorithms to process satellite remote sensing images, are relatively rapid and continuous. New combinations of satellite remote sensing data with methodologies such as support vector machines and </w:t>
      </w:r>
      <w:proofErr w:type="spellStart"/>
      <w:r w:rsidRPr="00F93790">
        <w:rPr>
          <w:sz w:val="16"/>
        </w:rPr>
        <w:t>multisensor</w:t>
      </w:r>
      <w:proofErr w:type="spellEnd"/>
      <w:r w:rsidRPr="00F93790">
        <w:rPr>
          <w:sz w:val="16"/>
        </w:rPr>
        <w:t xml:space="preserve"> image fusion are constantly tested for application, while investigations for developing new indices to monitor vegetation have been occurring for decades. </w:t>
      </w:r>
      <w:r w:rsidRPr="00F93790">
        <w:rPr>
          <w:rStyle w:val="Emphasis"/>
          <w:highlight w:val="green"/>
        </w:rPr>
        <w:t>Satellite</w:t>
      </w:r>
      <w:r w:rsidRPr="00F93790">
        <w:rPr>
          <w:rStyle w:val="Emphasis"/>
        </w:rPr>
        <w:t xml:space="preserve"> remote </w:t>
      </w:r>
      <w:r w:rsidRPr="00F93790">
        <w:rPr>
          <w:rStyle w:val="Emphasis"/>
          <w:highlight w:val="green"/>
        </w:rPr>
        <w:t>sensing</w:t>
      </w:r>
      <w:r w:rsidRPr="00F93790">
        <w:rPr>
          <w:rStyle w:val="Emphasis"/>
        </w:rPr>
        <w:t xml:space="preserve"> has</w:t>
      </w:r>
      <w:r w:rsidRPr="00F93790">
        <w:rPr>
          <w:sz w:val="16"/>
        </w:rPr>
        <w:t xml:space="preserve"> moreover </w:t>
      </w:r>
      <w:r w:rsidRPr="00F93790">
        <w:rPr>
          <w:rStyle w:val="Emphasis"/>
        </w:rPr>
        <w:t xml:space="preserve">been </w:t>
      </w:r>
      <w:r w:rsidRPr="00F93790">
        <w:rPr>
          <w:rStyle w:val="Emphasis"/>
          <w:highlight w:val="green"/>
        </w:rPr>
        <w:t>successfully applied to</w:t>
      </w:r>
      <w:r w:rsidRPr="00F93790">
        <w:rPr>
          <w:rStyle w:val="Emphasis"/>
        </w:rPr>
        <w:t xml:space="preserve"> address a variety of questions relevant to </w:t>
      </w:r>
      <w:r w:rsidRPr="00F93790">
        <w:rPr>
          <w:rStyle w:val="Emphasis"/>
          <w:highlight w:val="green"/>
        </w:rPr>
        <w:t>environmental management</w:t>
      </w:r>
      <w:r w:rsidRPr="00F93790">
        <w:rPr>
          <w:rStyle w:val="Emphasis"/>
        </w:rPr>
        <w:t>, including</w:t>
      </w:r>
      <w:r w:rsidRPr="00F93790">
        <w:rPr>
          <w:sz w:val="16"/>
        </w:rPr>
        <w:t xml:space="preserve">, but not limited to: </w:t>
      </w:r>
      <w:r w:rsidRPr="00F93790">
        <w:rPr>
          <w:rStyle w:val="Emphasis"/>
          <w:highlight w:val="green"/>
        </w:rPr>
        <w:t>landscape change monitoring</w:t>
      </w:r>
      <w:r w:rsidRPr="00F93790">
        <w:rPr>
          <w:rStyle w:val="Emphasis"/>
        </w:rPr>
        <w:t xml:space="preserve">; representativeness assessment; </w:t>
      </w:r>
      <w:r w:rsidRPr="00F93790">
        <w:rPr>
          <w:rStyle w:val="Emphasis"/>
          <w:highlight w:val="green"/>
        </w:rPr>
        <w:t>fragmentation assessment</w:t>
      </w:r>
      <w:r w:rsidRPr="00F93790">
        <w:rPr>
          <w:rStyle w:val="Emphasis"/>
        </w:rPr>
        <w:t xml:space="preserve"> and monitoring; and </w:t>
      </w:r>
      <w:r w:rsidRPr="00F93790">
        <w:rPr>
          <w:rStyle w:val="Emphasis"/>
          <w:highlight w:val="green"/>
        </w:rPr>
        <w:t>climate change</w:t>
      </w:r>
      <w:r w:rsidRPr="00F93790">
        <w:rPr>
          <w:rStyle w:val="Emphasis"/>
        </w:rPr>
        <w:t xml:space="preserve"> impact </w:t>
      </w:r>
      <w:r w:rsidRPr="00F93790">
        <w:rPr>
          <w:rStyle w:val="Emphasis"/>
          <w:highlight w:val="green"/>
        </w:rPr>
        <w:t>analysis</w:t>
      </w:r>
      <w:r w:rsidRPr="00F93790">
        <w:rPr>
          <w:sz w:val="16"/>
        </w:rPr>
        <w:t xml:space="preserve">. In recent decades, numerous studies have also highlighted the key role of satellite data in </w:t>
      </w:r>
      <w:r w:rsidRPr="00F93790">
        <w:rPr>
          <w:rStyle w:val="Emphasis"/>
        </w:rPr>
        <w:t>wildlife management</w:t>
      </w:r>
      <w:r w:rsidRPr="00F93790">
        <w:rPr>
          <w:sz w:val="16"/>
        </w:rPr>
        <w:t xml:space="preserve">, with success stories reported in </w:t>
      </w:r>
      <w:proofErr w:type="spellStart"/>
      <w:r w:rsidRPr="00F93790">
        <w:rPr>
          <w:sz w:val="16"/>
        </w:rPr>
        <w:t>macroecology</w:t>
      </w:r>
      <w:proofErr w:type="spellEnd"/>
      <w:r w:rsidRPr="00F93790">
        <w:rPr>
          <w:sz w:val="16"/>
        </w:rPr>
        <w:t xml:space="preserve">, plant ecology, animal population dynamics, habitat selection and habitat use studies, movement ecology, and </w:t>
      </w:r>
      <w:proofErr w:type="spellStart"/>
      <w:r w:rsidRPr="00F93790">
        <w:rPr>
          <w:sz w:val="16"/>
        </w:rPr>
        <w:t>palaeoecology</w:t>
      </w:r>
      <w:proofErr w:type="spellEnd"/>
      <w:r w:rsidRPr="00F93790">
        <w:rPr>
          <w:sz w:val="16"/>
        </w:rPr>
        <w:t>.</w:t>
      </w:r>
    </w:p>
    <w:p w:rsidR="00015E22" w:rsidRPr="00F93790" w:rsidRDefault="00015E22" w:rsidP="00015E22">
      <w:pPr>
        <w:rPr>
          <w:sz w:val="16"/>
        </w:rPr>
      </w:pPr>
      <w:r w:rsidRPr="00F93790">
        <w:rPr>
          <w:rStyle w:val="Emphasis"/>
        </w:rPr>
        <w:t xml:space="preserve">The role of </w:t>
      </w:r>
      <w:r w:rsidRPr="00F93790">
        <w:rPr>
          <w:rStyle w:val="Emphasis"/>
          <w:highlight w:val="green"/>
        </w:rPr>
        <w:t>satellites</w:t>
      </w:r>
      <w:r w:rsidRPr="00F93790">
        <w:rPr>
          <w:rStyle w:val="Emphasis"/>
        </w:rPr>
        <w:t xml:space="preserve"> in </w:t>
      </w:r>
      <w:r w:rsidRPr="00F93790">
        <w:rPr>
          <w:rStyle w:val="Emphasis"/>
          <w:highlight w:val="green"/>
        </w:rPr>
        <w:t>provid</w:t>
      </w:r>
      <w:r w:rsidRPr="00F93790">
        <w:rPr>
          <w:rStyle w:val="Emphasis"/>
        </w:rPr>
        <w:t xml:space="preserve">ing </w:t>
      </w:r>
      <w:r w:rsidRPr="00F93790">
        <w:rPr>
          <w:rStyle w:val="Emphasis"/>
          <w:highlight w:val="green"/>
        </w:rPr>
        <w:t>critical info</w:t>
      </w:r>
      <w:r w:rsidRPr="00F93790">
        <w:rPr>
          <w:rStyle w:val="Emphasis"/>
        </w:rPr>
        <w:t xml:space="preserve">rmation </w:t>
      </w:r>
      <w:r w:rsidRPr="00F93790">
        <w:rPr>
          <w:rStyle w:val="Emphasis"/>
          <w:highlight w:val="green"/>
        </w:rPr>
        <w:t>for</w:t>
      </w:r>
      <w:r w:rsidRPr="00F93790">
        <w:rPr>
          <w:sz w:val="16"/>
        </w:rPr>
        <w:t xml:space="preserve"> improving the </w:t>
      </w:r>
      <w:r w:rsidRPr="00F93790">
        <w:rPr>
          <w:rStyle w:val="Emphasis"/>
        </w:rPr>
        <w:t xml:space="preserve">design and implementation of </w:t>
      </w:r>
      <w:r w:rsidRPr="00F93790">
        <w:rPr>
          <w:rStyle w:val="Emphasis"/>
          <w:highlight w:val="green"/>
        </w:rPr>
        <w:t>mitigation</w:t>
      </w:r>
      <w:r w:rsidRPr="00F93790">
        <w:rPr>
          <w:rStyle w:val="Emphasis"/>
        </w:rPr>
        <w:t xml:space="preserve"> and adaptation </w:t>
      </w:r>
      <w:r w:rsidRPr="00F93790">
        <w:rPr>
          <w:rStyle w:val="Emphasis"/>
          <w:highlight w:val="green"/>
        </w:rPr>
        <w:t>tools to reduce</w:t>
      </w:r>
      <w:r w:rsidRPr="00F93790">
        <w:rPr>
          <w:rStyle w:val="Emphasis"/>
        </w:rPr>
        <w:t xml:space="preserve"> the current </w:t>
      </w:r>
      <w:r w:rsidRPr="00F93790">
        <w:rPr>
          <w:rStyle w:val="Emphasis"/>
          <w:highlight w:val="green"/>
        </w:rPr>
        <w:t xml:space="preserve">rate of </w:t>
      </w:r>
      <w:r w:rsidRPr="004A17D1">
        <w:rPr>
          <w:rStyle w:val="Emphasis"/>
          <w:highlight w:val="green"/>
        </w:rPr>
        <w:t>biodiversity loss</w:t>
      </w:r>
      <w:r w:rsidRPr="00F93790">
        <w:rPr>
          <w:rStyle w:val="Emphasis"/>
        </w:rPr>
        <w:t xml:space="preserve"> is clear</w:t>
      </w:r>
      <w:r w:rsidRPr="00F93790">
        <w:rPr>
          <w:sz w:val="16"/>
        </w:rPr>
        <w:t xml:space="preserve">, with </w:t>
      </w:r>
      <w:r w:rsidRPr="00F93790">
        <w:rPr>
          <w:rStyle w:val="StyleUnderline"/>
        </w:rPr>
        <w:t xml:space="preserve">satellite remote sensing data now being </w:t>
      </w:r>
      <w:r w:rsidRPr="00F93790">
        <w:rPr>
          <w:rStyle w:val="StyleUnderline"/>
          <w:highlight w:val="green"/>
        </w:rPr>
        <w:t>used to</w:t>
      </w:r>
      <w:r w:rsidRPr="00F93790">
        <w:rPr>
          <w:rStyle w:val="StyleUnderline"/>
        </w:rPr>
        <w:t xml:space="preserve"> help </w:t>
      </w:r>
      <w:r w:rsidRPr="00F93790">
        <w:rPr>
          <w:rStyle w:val="StyleUnderline"/>
          <w:highlight w:val="green"/>
        </w:rPr>
        <w:t>identify</w:t>
      </w:r>
      <w:r w:rsidRPr="00F93790">
        <w:rPr>
          <w:rStyle w:val="StyleUnderline"/>
        </w:rPr>
        <w:t xml:space="preserve"> new </w:t>
      </w:r>
      <w:r w:rsidRPr="00F93790">
        <w:rPr>
          <w:rStyle w:val="StyleUnderline"/>
          <w:highlight w:val="green"/>
        </w:rPr>
        <w:t>protected areas</w:t>
      </w:r>
      <w:r w:rsidRPr="00F93790">
        <w:rPr>
          <w:rStyle w:val="StyleUnderline"/>
        </w:rPr>
        <w:t xml:space="preserve">, to </w:t>
      </w:r>
      <w:r w:rsidRPr="00F93790">
        <w:rPr>
          <w:rStyle w:val="StyleUnderline"/>
          <w:highlight w:val="green"/>
        </w:rPr>
        <w:t>inform translocation planning</w:t>
      </w:r>
      <w:r w:rsidRPr="00F93790">
        <w:rPr>
          <w:rStyle w:val="StyleUnderline"/>
        </w:rPr>
        <w:t xml:space="preserve">, and to monitor and </w:t>
      </w:r>
      <w:r w:rsidRPr="00F93790">
        <w:rPr>
          <w:rStyle w:val="StyleUnderline"/>
          <w:highlight w:val="green"/>
        </w:rPr>
        <w:t>predict</w:t>
      </w:r>
      <w:r w:rsidRPr="00F93790">
        <w:rPr>
          <w:rStyle w:val="StyleUnderline"/>
        </w:rPr>
        <w:t xml:space="preserve"> potential </w:t>
      </w:r>
      <w:r w:rsidRPr="00F93790">
        <w:rPr>
          <w:rStyle w:val="StyleUnderline"/>
          <w:highlight w:val="green"/>
        </w:rPr>
        <w:t>invasions</w:t>
      </w:r>
      <w:r w:rsidRPr="00F93790">
        <w:rPr>
          <w:rStyle w:val="StyleUnderline"/>
        </w:rPr>
        <w:t>. Satellite</w:t>
      </w:r>
      <w:r w:rsidRPr="00F93790">
        <w:rPr>
          <w:sz w:val="16"/>
        </w:rPr>
        <w:t xml:space="preserve"> remote </w:t>
      </w:r>
      <w:r w:rsidRPr="00F93790">
        <w:rPr>
          <w:rStyle w:val="StyleUnderline"/>
        </w:rPr>
        <w:t xml:space="preserve">sensing </w:t>
      </w:r>
      <w:r w:rsidRPr="00F93790">
        <w:rPr>
          <w:sz w:val="16"/>
        </w:rPr>
        <w:t xml:space="preserve">has also proven key to </w:t>
      </w:r>
      <w:r w:rsidRPr="00F93790">
        <w:rPr>
          <w:rStyle w:val="StyleUnderline"/>
        </w:rPr>
        <w:t xml:space="preserve">track </w:t>
      </w:r>
      <w:r w:rsidRPr="00F93790">
        <w:rPr>
          <w:rStyle w:val="StyleUnderline"/>
          <w:highlight w:val="green"/>
        </w:rPr>
        <w:t>anthropogenic pressures</w:t>
      </w:r>
      <w:r w:rsidRPr="00F93790">
        <w:rPr>
          <w:rStyle w:val="StyleUnderline"/>
        </w:rPr>
        <w:t xml:space="preserve"> on biodiversity and our natural capital</w:t>
      </w:r>
      <w:r w:rsidRPr="00F93790">
        <w:rPr>
          <w:sz w:val="16"/>
        </w:rPr>
        <w:t xml:space="preserve">, in both the terrestrial and marine realms: </w:t>
      </w:r>
      <w:r w:rsidRPr="00F93790">
        <w:rPr>
          <w:rStyle w:val="StyleUnderline"/>
        </w:rPr>
        <w:t>oil exploration activities, eutrophication, illegal fishing, and oil spills and run­offs</w:t>
      </w:r>
      <w:r w:rsidRPr="00F93790">
        <w:rPr>
          <w:sz w:val="16"/>
        </w:rPr>
        <w:t xml:space="preserve"> are among the many threats that </w:t>
      </w:r>
      <w:r w:rsidRPr="00F93790">
        <w:rPr>
          <w:rStyle w:val="StyleUnderline"/>
          <w:highlight w:val="green"/>
        </w:rPr>
        <w:t>can be detected from space</w:t>
      </w:r>
      <w:r w:rsidRPr="00F93790">
        <w:rPr>
          <w:rStyle w:val="StyleUnderline"/>
        </w:rPr>
        <w:t>. Satellite remote sensing</w:t>
      </w:r>
      <w:r w:rsidRPr="00F93790">
        <w:rPr>
          <w:sz w:val="16"/>
        </w:rPr>
        <w:t xml:space="preserve"> has thus literally opened up the possibility of addressing questions on scales inaccessible to ground based methods alone, </w:t>
      </w:r>
      <w:r w:rsidRPr="00F93790">
        <w:rPr>
          <w:rStyle w:val="StyleUnderline"/>
        </w:rPr>
        <w:t>facilitating the development of an integrated approach to natural resource management, where both threats and consequences can be evaluated</w:t>
      </w:r>
      <w:r w:rsidRPr="00F93790">
        <w:rPr>
          <w:sz w:val="16"/>
        </w:rPr>
        <w:t>.</w:t>
      </w:r>
    </w:p>
    <w:p w:rsidR="00015E22" w:rsidRPr="00F93790" w:rsidRDefault="00015E22" w:rsidP="00015E22"/>
    <w:p w:rsidR="00015E22" w:rsidRPr="00F93790" w:rsidRDefault="00015E22" w:rsidP="00015E22">
      <w:pPr>
        <w:pStyle w:val="Heading4"/>
        <w:rPr>
          <w:rFonts w:cs="Calibri"/>
        </w:rPr>
      </w:pPr>
      <w:r w:rsidRPr="00F93790">
        <w:rPr>
          <w:rFonts w:cs="Calibri"/>
        </w:rPr>
        <w:t xml:space="preserve">Biodiversity loss </w:t>
      </w:r>
      <w:r>
        <w:rPr>
          <w:rFonts w:cs="Calibri"/>
        </w:rPr>
        <w:t>poses an existential risk</w:t>
      </w:r>
      <w:r w:rsidRPr="00F93790">
        <w:rPr>
          <w:rFonts w:cs="Calibri"/>
        </w:rPr>
        <w:t xml:space="preserve"> and is a threat multiplier.</w:t>
      </w:r>
    </w:p>
    <w:p w:rsidR="00015E22" w:rsidRPr="00F93790" w:rsidRDefault="00015E22" w:rsidP="00015E22">
      <w:pPr>
        <w:rPr>
          <w:sz w:val="16"/>
          <w:szCs w:val="16"/>
        </w:rPr>
      </w:pPr>
      <w:r w:rsidRPr="00F93790">
        <w:rPr>
          <w:rStyle w:val="Style13ptBold"/>
        </w:rPr>
        <w:t xml:space="preserve">Torres </w:t>
      </w:r>
      <w:r>
        <w:rPr>
          <w:rStyle w:val="Style13ptBold"/>
        </w:rPr>
        <w:t>‘</w:t>
      </w:r>
      <w:r w:rsidRPr="00F93790">
        <w:rPr>
          <w:rStyle w:val="Style13ptBold"/>
        </w:rPr>
        <w:t>16</w:t>
      </w:r>
      <w:r w:rsidRPr="00F93790">
        <w:rPr>
          <w:sz w:val="16"/>
          <w:szCs w:val="16"/>
        </w:rPr>
        <w:t xml:space="preserve"> [Phil Biologist, conservationist, science advocate &amp; educator. 2 years based in Amazon rainforest, now exploring science around the world. “</w:t>
      </w:r>
      <w:hyperlink r:id="rId35" w:tooltip="Permanent Link: Biodiversity Loss: An Existential Risk Comparable to Climate Change" w:history="1">
        <w:r w:rsidRPr="00F93790">
          <w:rPr>
            <w:rStyle w:val="Hyperlink"/>
            <w:sz w:val="16"/>
            <w:szCs w:val="16"/>
          </w:rPr>
          <w:t>Biodiversity Loss: An Existential Risk Comparable to Climate Change</w:t>
        </w:r>
      </w:hyperlink>
      <w:r w:rsidRPr="00F93790">
        <w:rPr>
          <w:sz w:val="16"/>
          <w:szCs w:val="16"/>
        </w:rPr>
        <w:t xml:space="preserve">” </w:t>
      </w:r>
      <w:hyperlink r:id="rId36" w:history="1">
        <w:r w:rsidRPr="00F93790">
          <w:rPr>
            <w:rStyle w:val="Hyperlink"/>
            <w:sz w:val="16"/>
            <w:szCs w:val="16"/>
          </w:rPr>
          <w:t>http://futureoflife.org/2016/05/20/biodiversity-loss/</w:t>
        </w:r>
      </w:hyperlink>
      <w:r w:rsidRPr="00F93790">
        <w:rPr>
          <w:sz w:val="16"/>
          <w:szCs w:val="16"/>
        </w:rPr>
        <w:t>]</w:t>
      </w:r>
    </w:p>
    <w:p w:rsidR="00015E22" w:rsidRPr="00F93790" w:rsidRDefault="00015E22" w:rsidP="00015E22">
      <w:pPr>
        <w:rPr>
          <w:sz w:val="16"/>
          <w:szCs w:val="26"/>
        </w:rPr>
      </w:pPr>
      <w:r w:rsidRPr="00F93790">
        <w:rPr>
          <w:sz w:val="16"/>
          <w:szCs w:val="26"/>
        </w:rPr>
        <w:t>The repercussions of biodiversity loss are potentially as severe as those anticipated from climate change, or even a nuclear conflict. For example, according to a 2015 </w:t>
      </w:r>
      <w:hyperlink r:id="rId37" w:tgtFrame="_blank" w:history="1">
        <w:r w:rsidRPr="00F93790">
          <w:rPr>
            <w:rStyle w:val="Hyperlink"/>
            <w:sz w:val="16"/>
            <w:szCs w:val="26"/>
          </w:rPr>
          <w:t>study</w:t>
        </w:r>
      </w:hyperlink>
      <w:r w:rsidRPr="00F93790">
        <w:rPr>
          <w:sz w:val="16"/>
          <w:szCs w:val="26"/>
        </w:rPr>
        <w:t> published in Science Advances,</w:t>
      </w:r>
      <w:r w:rsidRPr="00F93790">
        <w:rPr>
          <w:rStyle w:val="StyleUnderline"/>
          <w:szCs w:val="26"/>
        </w:rPr>
        <w:t xml:space="preserve"> the best available evidence reveals </w:t>
      </w:r>
      <w:r w:rsidRPr="00F93790">
        <w:rPr>
          <w:rStyle w:val="StyleUnderline"/>
          <w:szCs w:val="26"/>
          <w:highlight w:val="green"/>
        </w:rPr>
        <w:t xml:space="preserve">“an exceptionally rapid loss of biodiversity over the last few centuries, </w:t>
      </w:r>
      <w:r w:rsidRPr="00F93790">
        <w:rPr>
          <w:rStyle w:val="StyleUnderline"/>
          <w:szCs w:val="26"/>
        </w:rPr>
        <w:t xml:space="preserve">indicating that a </w:t>
      </w:r>
      <w:r w:rsidRPr="00F93790">
        <w:rPr>
          <w:rStyle w:val="StyleUnderline"/>
          <w:szCs w:val="26"/>
          <w:highlight w:val="green"/>
        </w:rPr>
        <w:t>sixth mass extinction</w:t>
      </w:r>
      <w:r w:rsidRPr="00F93790">
        <w:rPr>
          <w:rStyle w:val="StyleUnderline"/>
          <w:szCs w:val="26"/>
        </w:rPr>
        <w:t xml:space="preserve"> is already </w:t>
      </w:r>
      <w:r w:rsidRPr="00F93790">
        <w:rPr>
          <w:rStyle w:val="StyleUnderline"/>
          <w:szCs w:val="26"/>
          <w:highlight w:val="green"/>
        </w:rPr>
        <w:t>under way.”</w:t>
      </w:r>
      <w:r w:rsidRPr="00F93790">
        <w:rPr>
          <w:rStyle w:val="StyleUnderline"/>
          <w:szCs w:val="26"/>
        </w:rPr>
        <w:t xml:space="preserve"> </w:t>
      </w:r>
      <w:r w:rsidRPr="00F93790">
        <w:rPr>
          <w:sz w:val="16"/>
          <w:szCs w:val="26"/>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rsidR="00015E22" w:rsidRPr="00F93790" w:rsidRDefault="00015E22" w:rsidP="00015E22">
      <w:pPr>
        <w:rPr>
          <w:sz w:val="12"/>
          <w:szCs w:val="12"/>
        </w:rPr>
      </w:pPr>
      <w:r w:rsidRPr="00F93790">
        <w:rPr>
          <w:sz w:val="12"/>
          <w:szCs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rsidR="00015E22" w:rsidRPr="00F93790" w:rsidRDefault="00015E22" w:rsidP="00015E22">
      <w:pPr>
        <w:rPr>
          <w:sz w:val="12"/>
          <w:szCs w:val="12"/>
        </w:rPr>
      </w:pPr>
      <w:r w:rsidRPr="00F93790">
        <w:rPr>
          <w:sz w:val="12"/>
          <w:szCs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38" w:tgtFrame="_blank" w:history="1">
        <w:r w:rsidRPr="00F93790">
          <w:rPr>
            <w:rStyle w:val="Hyperlink"/>
            <w:sz w:val="12"/>
            <w:szCs w:val="12"/>
          </w:rPr>
          <w:t>Global Biodiversity Outlook</w:t>
        </w:r>
      </w:hyperlink>
      <w:r w:rsidRPr="00F93790">
        <w:rPr>
          <w:sz w:val="12"/>
          <w:szCs w:val="12"/>
        </w:rPr>
        <w:t> report found that the population of wild vertebrates living in the tropics dropped by 59 percent between 1970 and 2006.</w:t>
      </w:r>
    </w:p>
    <w:p w:rsidR="00015E22" w:rsidRPr="00F93790" w:rsidRDefault="00015E22" w:rsidP="00015E22">
      <w:pPr>
        <w:rPr>
          <w:sz w:val="12"/>
          <w:szCs w:val="12"/>
        </w:rPr>
      </w:pPr>
      <w:r w:rsidRPr="00F93790">
        <w:rPr>
          <w:sz w:val="12"/>
          <w:szCs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39" w:tgtFrame="_blank" w:history="1">
        <w:r w:rsidRPr="00F93790">
          <w:rPr>
            <w:rStyle w:val="Hyperlink"/>
            <w:sz w:val="12"/>
            <w:szCs w:val="12"/>
          </w:rPr>
          <w:t>Other studies</w:t>
        </w:r>
      </w:hyperlink>
      <w:r w:rsidRPr="00F93790">
        <w:rPr>
          <w:sz w:val="12"/>
          <w:szCs w:val="12"/>
        </w:rPr>
        <w:t> have found that some 20 percent of all reptile species, 48 percent of the world’s primates, and 50 percent of freshwater turtles are threatened. Underwater, about 10 percent of all coral reefs are now dead, and another 60 percent are in danger of dying.</w:t>
      </w:r>
    </w:p>
    <w:p w:rsidR="00015E22" w:rsidRPr="00F93790" w:rsidRDefault="00015E22" w:rsidP="00015E22">
      <w:pPr>
        <w:rPr>
          <w:sz w:val="12"/>
          <w:szCs w:val="12"/>
        </w:rPr>
      </w:pPr>
      <w:r w:rsidRPr="00F93790">
        <w:rPr>
          <w:sz w:val="12"/>
          <w:szCs w:val="12"/>
        </w:rPr>
        <w:t>Consistent with these data, the 2014 </w:t>
      </w:r>
      <w:hyperlink r:id="rId40" w:tgtFrame="_blank" w:history="1">
        <w:r w:rsidRPr="00F93790">
          <w:rPr>
            <w:rStyle w:val="Hyperlink"/>
            <w:sz w:val="12"/>
            <w:szCs w:val="12"/>
          </w:rPr>
          <w:t>Living Planet Report</w:t>
        </w:r>
      </w:hyperlink>
      <w:r w:rsidRPr="00F93790">
        <w:rPr>
          <w:sz w:val="12"/>
          <w:szCs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41" w:tgtFrame="_blank" w:history="1">
        <w:r w:rsidRPr="00F93790">
          <w:rPr>
            <w:rStyle w:val="Hyperlink"/>
            <w:sz w:val="12"/>
            <w:szCs w:val="12"/>
          </w:rPr>
          <w:t>study</w:t>
        </w:r>
      </w:hyperlink>
      <w:r w:rsidRPr="00F93790">
        <w:rPr>
          <w:sz w:val="12"/>
          <w:szCs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rsidR="00015E22" w:rsidRPr="00F93790" w:rsidRDefault="00015E22" w:rsidP="00015E22">
      <w:pPr>
        <w:rPr>
          <w:sz w:val="12"/>
          <w:szCs w:val="12"/>
        </w:rPr>
      </w:pPr>
      <w:r w:rsidRPr="00F93790">
        <w:rPr>
          <w:sz w:val="12"/>
          <w:szCs w:val="12"/>
        </w:rPr>
        <w:t>48% of the world’s primates are threatened with extinction.</w:t>
      </w:r>
    </w:p>
    <w:p w:rsidR="00015E22" w:rsidRPr="00F93790" w:rsidRDefault="00015E22" w:rsidP="00015E22">
      <w:pPr>
        <w:rPr>
          <w:sz w:val="12"/>
          <w:szCs w:val="12"/>
        </w:rPr>
      </w:pPr>
      <w:r w:rsidRPr="00F93790">
        <w:rPr>
          <w:sz w:val="12"/>
          <w:szCs w:val="12"/>
        </w:rPr>
        <w:lastRenderedPageBreak/>
        <w:t>Catastrophic consequences for civilization.</w:t>
      </w:r>
    </w:p>
    <w:p w:rsidR="00015E22" w:rsidRPr="00F93790" w:rsidRDefault="00015E22" w:rsidP="00015E22">
      <w:pPr>
        <w:rPr>
          <w:sz w:val="16"/>
          <w:szCs w:val="26"/>
        </w:rPr>
      </w:pPr>
      <w:r w:rsidRPr="00F93790">
        <w:rPr>
          <w:rStyle w:val="StyleUnderline"/>
          <w:szCs w:val="26"/>
        </w:rPr>
        <w:t xml:space="preserve">The consequences of this rapid pruning of the evolutionary tree of life extend beyond the obvious. There could be </w:t>
      </w:r>
      <w:r w:rsidRPr="00F93790">
        <w:rPr>
          <w:rStyle w:val="StyleUnderline"/>
          <w:szCs w:val="26"/>
          <w:highlight w:val="green"/>
        </w:rPr>
        <w:t>surprising effects</w:t>
      </w:r>
      <w:r w:rsidRPr="00F93790">
        <w:rPr>
          <w:rStyle w:val="StyleUnderline"/>
          <w:szCs w:val="26"/>
        </w:rPr>
        <w:t xml:space="preserve"> of biodiversity loss that </w:t>
      </w:r>
      <w:r w:rsidRPr="00F93790">
        <w:rPr>
          <w:rStyle w:val="StyleUnderline"/>
          <w:szCs w:val="26"/>
          <w:highlight w:val="green"/>
        </w:rPr>
        <w:t xml:space="preserve">scientists are unable to </w:t>
      </w:r>
      <w:r w:rsidRPr="00F93790">
        <w:rPr>
          <w:rStyle w:val="StyleUnderline"/>
          <w:szCs w:val="26"/>
        </w:rPr>
        <w:t xml:space="preserve">fully </w:t>
      </w:r>
      <w:r w:rsidRPr="00F93790">
        <w:rPr>
          <w:rStyle w:val="StyleUnderline"/>
          <w:szCs w:val="26"/>
          <w:highlight w:val="green"/>
        </w:rPr>
        <w:t xml:space="preserve">anticipate </w:t>
      </w:r>
      <w:r w:rsidRPr="00F93790">
        <w:rPr>
          <w:rStyle w:val="StyleUnderline"/>
          <w:szCs w:val="26"/>
        </w:rPr>
        <w:t>in advance. For example, prior research has shown that localized</w:t>
      </w:r>
      <w:r w:rsidRPr="00F93790">
        <w:rPr>
          <w:rStyle w:val="StyleUnderline"/>
          <w:szCs w:val="26"/>
          <w:highlight w:val="green"/>
        </w:rPr>
        <w:t xml:space="preserve"> ecosystems </w:t>
      </w:r>
      <w:r w:rsidRPr="00F93790">
        <w:rPr>
          <w:rStyle w:val="StyleUnderline"/>
          <w:szCs w:val="26"/>
        </w:rPr>
        <w:t xml:space="preserve">can </w:t>
      </w:r>
      <w:r w:rsidRPr="00F93790">
        <w:rPr>
          <w:rStyle w:val="StyleUnderline"/>
          <w:szCs w:val="26"/>
          <w:highlight w:val="green"/>
        </w:rPr>
        <w:t xml:space="preserve">undergo abrupt </w:t>
      </w:r>
      <w:r w:rsidRPr="00F93790">
        <w:rPr>
          <w:rStyle w:val="StyleUnderline"/>
          <w:szCs w:val="26"/>
        </w:rPr>
        <w:t xml:space="preserve">and </w:t>
      </w:r>
      <w:r w:rsidRPr="00F93790">
        <w:rPr>
          <w:rStyle w:val="StyleUnderline"/>
          <w:szCs w:val="26"/>
          <w:highlight w:val="green"/>
        </w:rPr>
        <w:t>irreversible shifts when they reach a tipping point</w:t>
      </w:r>
      <w:r w:rsidRPr="00F93790">
        <w:rPr>
          <w:rStyle w:val="StyleUnderline"/>
          <w:szCs w:val="26"/>
        </w:rPr>
        <w:t>.</w:t>
      </w:r>
      <w:r w:rsidRPr="00F93790">
        <w:rPr>
          <w:sz w:val="16"/>
          <w:szCs w:val="26"/>
        </w:rPr>
        <w:t xml:space="preserve"> According to a 2012 </w:t>
      </w:r>
      <w:hyperlink r:id="rId42" w:tgtFrame="_blank" w:history="1">
        <w:r w:rsidRPr="00F93790">
          <w:rPr>
            <w:rStyle w:val="Hyperlink"/>
            <w:sz w:val="16"/>
            <w:szCs w:val="26"/>
          </w:rPr>
          <w:t>paper</w:t>
        </w:r>
      </w:hyperlink>
      <w:r w:rsidRPr="00F93790">
        <w:rPr>
          <w:sz w:val="16"/>
          <w:szCs w:val="26"/>
        </w:rPr>
        <w:t> published in Nature, there are reasons for thinking that we may be approaching a tipping point of this sort in the global ecosystem, beyond which the consequences could be catastrophic for civilization.</w:t>
      </w:r>
    </w:p>
    <w:p w:rsidR="00015E22" w:rsidRPr="00F93790" w:rsidRDefault="00015E22" w:rsidP="00015E22">
      <w:pPr>
        <w:rPr>
          <w:rStyle w:val="StyleUnderline"/>
          <w:szCs w:val="26"/>
        </w:rPr>
      </w:pPr>
      <w:r w:rsidRPr="00F93790">
        <w:rPr>
          <w:sz w:val="16"/>
          <w:szCs w:val="26"/>
        </w:rPr>
        <w:t xml:space="preserve">As the authors write, </w:t>
      </w:r>
      <w:r w:rsidRPr="00F93790">
        <w:rPr>
          <w:rStyle w:val="StyleUnderline"/>
          <w:szCs w:val="26"/>
        </w:rPr>
        <w:t xml:space="preserve">a </w:t>
      </w:r>
      <w:r w:rsidRPr="00F93790">
        <w:rPr>
          <w:rStyle w:val="StyleUnderline"/>
          <w:szCs w:val="26"/>
          <w:highlight w:val="green"/>
        </w:rPr>
        <w:t>planetary-scale transition could precipitate</w:t>
      </w:r>
      <w:r w:rsidRPr="00F93790">
        <w:rPr>
          <w:sz w:val="16"/>
          <w:szCs w:val="26"/>
        </w:rPr>
        <w:t xml:space="preserve"> “substantial losses of ecosystem services required to sustain the human population.” An ecosystem service is any ecological process that benefits humanity, such as food production and crop pollination</w:t>
      </w:r>
      <w:r w:rsidRPr="00F93790">
        <w:rPr>
          <w:rStyle w:val="StyleUnderline"/>
          <w:szCs w:val="26"/>
        </w:rPr>
        <w:t xml:space="preserve">. If the global ecosystem were to cross a tipping point and substantial ecosystem services were lost, the </w:t>
      </w:r>
      <w:r w:rsidRPr="00F93790">
        <w:rPr>
          <w:rStyle w:val="StyleUnderline"/>
          <w:szCs w:val="26"/>
          <w:highlight w:val="green"/>
        </w:rPr>
        <w:t>results could be “widespread social unrest, economic instability, and loss of human life</w:t>
      </w:r>
      <w:r w:rsidRPr="00F93790">
        <w:rPr>
          <w:rStyle w:val="StyleUnderline"/>
          <w:szCs w:val="26"/>
        </w:rPr>
        <w:t>.” According to Missouri Botanical Garden ecologist Adam Smith, one of the paper’s co-authors, this could occur in a matter of decades—</w:t>
      </w:r>
      <w:r w:rsidRPr="00F93790">
        <w:rPr>
          <w:rStyle w:val="StyleUnderline"/>
          <w:szCs w:val="26"/>
          <w:highlight w:val="green"/>
        </w:rPr>
        <w:t>far more quickly than</w:t>
      </w:r>
      <w:r w:rsidRPr="00F93790">
        <w:rPr>
          <w:rStyle w:val="StyleUnderline"/>
          <w:szCs w:val="26"/>
        </w:rPr>
        <w:t xml:space="preserve"> most of the </w:t>
      </w:r>
      <w:r w:rsidRPr="00F93790">
        <w:rPr>
          <w:rStyle w:val="StyleUnderline"/>
          <w:szCs w:val="26"/>
          <w:highlight w:val="green"/>
        </w:rPr>
        <w:t>expected consequences of climate change, yet equally destructive.</w:t>
      </w:r>
    </w:p>
    <w:p w:rsidR="00015E22" w:rsidRPr="00F93790" w:rsidRDefault="00015E22" w:rsidP="00015E22">
      <w:pPr>
        <w:rPr>
          <w:sz w:val="16"/>
          <w:szCs w:val="26"/>
        </w:rPr>
      </w:pPr>
      <w:r w:rsidRPr="00F93790">
        <w:rPr>
          <w:rStyle w:val="StyleUnderline"/>
          <w:szCs w:val="26"/>
          <w:highlight w:val="green"/>
        </w:rPr>
        <w:t>Biodiversity loss is a “threat multiplier” that</w:t>
      </w:r>
      <w:r w:rsidRPr="00F93790">
        <w:rPr>
          <w:rStyle w:val="StyleUnderline"/>
          <w:szCs w:val="26"/>
        </w:rPr>
        <w:t xml:space="preserve">, by pushing societies to the brink of collapse, </w:t>
      </w:r>
      <w:r w:rsidRPr="00F93790">
        <w:rPr>
          <w:rStyle w:val="StyleUnderline"/>
          <w:szCs w:val="26"/>
          <w:highlight w:val="green"/>
        </w:rPr>
        <w:t>will exacerbate</w:t>
      </w:r>
      <w:r w:rsidRPr="00F93790">
        <w:rPr>
          <w:rStyle w:val="StyleUnderline"/>
          <w:szCs w:val="26"/>
        </w:rPr>
        <w:t xml:space="preserve"> existing </w:t>
      </w:r>
      <w:r w:rsidRPr="00F93790">
        <w:rPr>
          <w:rStyle w:val="StyleUnderline"/>
          <w:szCs w:val="26"/>
          <w:highlight w:val="green"/>
        </w:rPr>
        <w:t>conflicts and introduce</w:t>
      </w:r>
      <w:r w:rsidRPr="00F93790">
        <w:rPr>
          <w:rStyle w:val="StyleUnderline"/>
          <w:szCs w:val="26"/>
        </w:rPr>
        <w:t xml:space="preserve"> entirely </w:t>
      </w:r>
      <w:r w:rsidRPr="00F93790">
        <w:rPr>
          <w:rStyle w:val="StyleUnderline"/>
          <w:szCs w:val="26"/>
          <w:highlight w:val="green"/>
        </w:rPr>
        <w:t>new struggles between state</w:t>
      </w:r>
      <w:r w:rsidRPr="00F93790">
        <w:rPr>
          <w:rStyle w:val="StyleUnderline"/>
          <w:szCs w:val="26"/>
        </w:rPr>
        <w:t xml:space="preserve"> and non-state </w:t>
      </w:r>
      <w:r w:rsidRPr="00F93790">
        <w:rPr>
          <w:rStyle w:val="StyleUnderline"/>
          <w:szCs w:val="26"/>
          <w:highlight w:val="green"/>
        </w:rPr>
        <w:t>actors</w:t>
      </w:r>
      <w:r w:rsidRPr="00F93790">
        <w:rPr>
          <w:rStyle w:val="StyleUnderline"/>
          <w:szCs w:val="26"/>
        </w:rPr>
        <w:t xml:space="preserve">. </w:t>
      </w:r>
      <w:r w:rsidRPr="00F93790">
        <w:rPr>
          <w:sz w:val="16"/>
          <w:szCs w:val="26"/>
        </w:rPr>
        <w:t>Indeed, it could even fuel the rise of terrorism. (After all, climate change has been </w:t>
      </w:r>
      <w:hyperlink r:id="rId43" w:history="1">
        <w:r w:rsidRPr="00F93790">
          <w:rPr>
            <w:rStyle w:val="Hyperlink"/>
            <w:sz w:val="16"/>
            <w:szCs w:val="26"/>
          </w:rPr>
          <w:t>linked</w:t>
        </w:r>
      </w:hyperlink>
      <w:r w:rsidRPr="00F93790">
        <w:rPr>
          <w:sz w:val="16"/>
          <w:szCs w:val="26"/>
        </w:rPr>
        <w:t> to the emergence of ISIS in Syria, and multiple high-ranking US officials, such as former US Defense Secretary </w:t>
      </w:r>
      <w:hyperlink r:id="rId44" w:tgtFrame="_blank" w:history="1">
        <w:r w:rsidRPr="00F93790">
          <w:rPr>
            <w:rStyle w:val="Hyperlink"/>
            <w:sz w:val="16"/>
            <w:szCs w:val="26"/>
          </w:rPr>
          <w:t xml:space="preserve">Chuck </w:t>
        </w:r>
        <w:proofErr w:type="spellStart"/>
        <w:r w:rsidRPr="00F93790">
          <w:rPr>
            <w:rStyle w:val="Hyperlink"/>
            <w:sz w:val="16"/>
            <w:szCs w:val="26"/>
          </w:rPr>
          <w:t>Hagel</w:t>
        </w:r>
      </w:hyperlink>
      <w:r w:rsidRPr="00F93790">
        <w:rPr>
          <w:sz w:val="16"/>
          <w:szCs w:val="26"/>
        </w:rPr>
        <w:t>and</w:t>
      </w:r>
      <w:proofErr w:type="spellEnd"/>
      <w:r w:rsidRPr="00F93790">
        <w:rPr>
          <w:sz w:val="16"/>
          <w:szCs w:val="26"/>
        </w:rPr>
        <w:t xml:space="preserve"> CIA director </w:t>
      </w:r>
      <w:hyperlink r:id="rId45" w:tgtFrame="_blank" w:history="1">
        <w:r w:rsidRPr="00F93790">
          <w:rPr>
            <w:rStyle w:val="Hyperlink"/>
            <w:sz w:val="16"/>
            <w:szCs w:val="26"/>
          </w:rPr>
          <w:t>John Brennan</w:t>
        </w:r>
      </w:hyperlink>
      <w:r w:rsidRPr="00F93790">
        <w:rPr>
          <w:sz w:val="16"/>
          <w:szCs w:val="26"/>
        </w:rPr>
        <w:t>, have affirmed that climate change and terrorism are connected.)</w:t>
      </w:r>
    </w:p>
    <w:p w:rsidR="00015E22" w:rsidRPr="00F93790" w:rsidRDefault="00015E22" w:rsidP="00015E22">
      <w:pPr>
        <w:rPr>
          <w:sz w:val="12"/>
          <w:szCs w:val="12"/>
        </w:rPr>
      </w:pPr>
      <w:r w:rsidRPr="00F93790">
        <w:rPr>
          <w:sz w:val="12"/>
          <w:szCs w:val="12"/>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rsidR="00015E22" w:rsidRPr="00F93790" w:rsidRDefault="00015E22" w:rsidP="00015E22">
      <w:pPr>
        <w:rPr>
          <w:sz w:val="16"/>
        </w:rPr>
      </w:pPr>
      <w:r w:rsidRPr="00F93790">
        <w:rPr>
          <w:sz w:val="16"/>
        </w:rPr>
        <w:t xml:space="preserve">The unavoidable conclusion is that </w:t>
      </w:r>
      <w:r w:rsidRPr="00F93790">
        <w:rPr>
          <w:rStyle w:val="StyleUnderline"/>
        </w:rPr>
        <w:t xml:space="preserve">biodiversity loss </w:t>
      </w:r>
      <w:r w:rsidRPr="00F93790">
        <w:rPr>
          <w:rStyle w:val="StyleUnderline"/>
          <w:highlight w:val="green"/>
        </w:rPr>
        <w:t>constitutes an existential threat</w:t>
      </w:r>
      <w:r w:rsidRPr="00F93790">
        <w:rPr>
          <w:sz w:val="16"/>
        </w:rPr>
        <w:t xml:space="preserve"> in its own right. As such, it ought to be considered alongside climate change and nuclear weapons as one of the most significant contemporary risks to human prosperity and survival.</w:t>
      </w:r>
    </w:p>
    <w:p w:rsidR="00015E22" w:rsidRPr="00B55AD5" w:rsidRDefault="00015E22" w:rsidP="00015E22"/>
    <w:p w:rsidR="00015E22" w:rsidRPr="00B55AD5" w:rsidRDefault="00015E22" w:rsidP="00015E22"/>
    <w:p w:rsidR="00015E22" w:rsidRDefault="00015E22" w:rsidP="00015E22">
      <w:pPr>
        <w:pStyle w:val="Heading3"/>
      </w:pPr>
      <w:r>
        <w:lastRenderedPageBreak/>
        <w:t>UV</w:t>
      </w:r>
    </w:p>
    <w:p w:rsidR="00015E22" w:rsidRDefault="00015E22" w:rsidP="00015E22">
      <w:pPr>
        <w:pStyle w:val="Heading4"/>
        <w:numPr>
          <w:ilvl w:val="0"/>
          <w:numId w:val="17"/>
        </w:numPr>
      </w:pPr>
      <w:r>
        <w:t>Aff gets 1AR theory- it’s key to reciprocity and otherwise the neg could be infinitely abusive. It’s DTD for norm-setting</w:t>
      </w:r>
    </w:p>
    <w:p w:rsidR="00015E22" w:rsidRDefault="00015E22" w:rsidP="00015E22">
      <w:pPr>
        <w:pStyle w:val="Heading4"/>
        <w:ind w:left="360"/>
      </w:pPr>
      <w:r w:rsidRPr="00394AF8">
        <w:t xml:space="preserve">No RVI or 2NR paradigm issues </w:t>
      </w:r>
      <w:proofErr w:type="gramStart"/>
      <w:r>
        <w:t>bc</w:t>
      </w:r>
      <w:proofErr w:type="gramEnd"/>
      <w:r>
        <w:t xml:space="preserve"> they could dump in the </w:t>
      </w:r>
      <w:proofErr w:type="spellStart"/>
      <w:r>
        <w:t>nr</w:t>
      </w:r>
      <w:proofErr w:type="spellEnd"/>
      <w:r>
        <w:t xml:space="preserve"> and skews the aff further</w:t>
      </w:r>
    </w:p>
    <w:p w:rsidR="00015E22" w:rsidRPr="002C4482" w:rsidRDefault="00015E22" w:rsidP="00015E22">
      <w:pPr>
        <w:pStyle w:val="Heading4"/>
        <w:numPr>
          <w:ilvl w:val="0"/>
          <w:numId w:val="17"/>
        </w:numPr>
      </w:pPr>
      <w:r w:rsidRPr="002C4482">
        <w:t xml:space="preserve">Policy education is key to advocacy – that outweighs on portable skills. </w:t>
      </w:r>
    </w:p>
    <w:p w:rsidR="00015E22" w:rsidRPr="003729D9" w:rsidRDefault="00015E22" w:rsidP="00015E22">
      <w:pPr>
        <w:pStyle w:val="Body"/>
        <w:widowControl w:val="0"/>
        <w:suppressAutoHyphens/>
        <w:rPr>
          <w:rFonts w:cstheme="minorHAnsi"/>
          <w:color w:val="000000" w:themeColor="text1"/>
          <w:sz w:val="18"/>
          <w:szCs w:val="16"/>
        </w:rPr>
      </w:pPr>
      <w:r w:rsidRPr="00394AF8">
        <w:rPr>
          <w:rStyle w:val="Style13ptBold"/>
          <w:rFonts w:cstheme="minorHAnsi"/>
          <w:color w:val="000000" w:themeColor="text1"/>
        </w:rPr>
        <w:t>Nixon 2K</w:t>
      </w:r>
      <w:r w:rsidRPr="00394AF8">
        <w:rPr>
          <w:rFonts w:cstheme="minorHAnsi"/>
          <w:b/>
          <w:color w:val="000000" w:themeColor="text1"/>
          <w:sz w:val="28"/>
          <w:szCs w:val="26"/>
        </w:rPr>
        <w:t xml:space="preserve"> </w:t>
      </w:r>
      <w:r w:rsidRPr="00394AF8">
        <w:rPr>
          <w:rFonts w:cstheme="minorHAnsi"/>
          <w:color w:val="000000" w:themeColor="text1"/>
          <w:sz w:val="16"/>
          <w:szCs w:val="16"/>
        </w:rPr>
        <w:t xml:space="preserve">Makani </w:t>
      </w:r>
      <w:proofErr w:type="spellStart"/>
      <w:r w:rsidRPr="00394AF8">
        <w:rPr>
          <w:rFonts w:cstheme="minorHAnsi"/>
          <w:color w:val="000000" w:themeColor="text1"/>
          <w:sz w:val="16"/>
          <w:szCs w:val="16"/>
        </w:rPr>
        <w:t>Themba</w:t>
      </w:r>
      <w:proofErr w:type="spellEnd"/>
      <w:r w:rsidRPr="00394AF8">
        <w:rPr>
          <w:rFonts w:cstheme="minorHAnsi"/>
          <w:color w:val="000000" w:themeColor="text1"/>
          <w:sz w:val="16"/>
          <w:szCs w:val="16"/>
        </w:rPr>
        <w:t xml:space="preserve">-Nixon, Executive Director of </w:t>
      </w:r>
      <w:proofErr w:type="gramStart"/>
      <w:r w:rsidRPr="00394AF8">
        <w:rPr>
          <w:rFonts w:cstheme="minorHAnsi"/>
          <w:color w:val="000000" w:themeColor="text1"/>
          <w:sz w:val="16"/>
          <w:szCs w:val="16"/>
        </w:rPr>
        <w:t>The</w:t>
      </w:r>
      <w:proofErr w:type="gramEnd"/>
      <w:r w:rsidRPr="00394AF8">
        <w:rPr>
          <w:rFonts w:cstheme="minorHAnsi"/>
          <w:color w:val="000000" w:themeColor="text1"/>
          <w:sz w:val="16"/>
          <w:szCs w:val="16"/>
        </w:rPr>
        <w:t xml:space="preserve"> Praxis Project. “Changing the Rules: What Public Policy Means for Organizing.” </w:t>
      </w:r>
      <w:proofErr w:type="spellStart"/>
      <w:r w:rsidRPr="00394AF8">
        <w:rPr>
          <w:rFonts w:cstheme="minorHAnsi"/>
          <w:color w:val="000000" w:themeColor="text1"/>
          <w:sz w:val="16"/>
          <w:szCs w:val="16"/>
          <w:lang w:val="fr-FR"/>
        </w:rPr>
        <w:t>Colorlines</w:t>
      </w:r>
      <w:proofErr w:type="spellEnd"/>
      <w:r w:rsidRPr="00394AF8">
        <w:rPr>
          <w:rFonts w:cstheme="minorHAnsi"/>
          <w:color w:val="000000" w:themeColor="text1"/>
          <w:sz w:val="16"/>
          <w:szCs w:val="16"/>
          <w:lang w:val="fr-FR"/>
        </w:rPr>
        <w:t xml:space="preserve"> 3.2</w:t>
      </w:r>
      <w:r w:rsidRPr="00394AF8">
        <w:rPr>
          <w:rFonts w:cstheme="minorHAnsi"/>
          <w:color w:val="000000" w:themeColor="text1"/>
          <w:sz w:val="16"/>
          <w:szCs w:val="16"/>
        </w:rPr>
        <w:t xml:space="preserve">, 2000. </w:t>
      </w:r>
      <w:r w:rsidRPr="00394AF8">
        <w:rPr>
          <w:rFonts w:cstheme="minorHAnsi"/>
          <w:color w:val="000000" w:themeColor="text1"/>
          <w:sz w:val="12"/>
          <w:szCs w:val="12"/>
        </w:rPr>
        <w:t>Getting It in Writing Much of the work of framing what we stand for takes place in the shaping of demands.</w:t>
      </w:r>
      <w:r w:rsidRPr="00394AF8">
        <w:rPr>
          <w:rFonts w:cstheme="minorHAnsi"/>
          <w:color w:val="000000" w:themeColor="text1"/>
          <w:sz w:val="18"/>
        </w:rPr>
        <w:t xml:space="preserve"> </w:t>
      </w:r>
      <w:r w:rsidRPr="00394AF8">
        <w:rPr>
          <w:rStyle w:val="Emphasis"/>
          <w:color w:val="000000" w:themeColor="text1"/>
          <w:highlight w:val="green"/>
        </w:rPr>
        <w:t xml:space="preserve">By getting into </w:t>
      </w:r>
      <w:r w:rsidRPr="00394AF8">
        <w:rPr>
          <w:color w:val="000000" w:themeColor="text1"/>
          <w:sz w:val="12"/>
          <w:szCs w:val="12"/>
        </w:rPr>
        <w:t xml:space="preserve">the </w:t>
      </w:r>
      <w:r w:rsidRPr="00394AF8">
        <w:rPr>
          <w:rStyle w:val="Emphasis"/>
          <w:color w:val="000000" w:themeColor="text1"/>
          <w:highlight w:val="green"/>
        </w:rPr>
        <w:t xml:space="preserve">policy </w:t>
      </w:r>
      <w:r w:rsidRPr="00394AF8">
        <w:rPr>
          <w:rStyle w:val="Emphasis"/>
          <w:color w:val="000000" w:themeColor="text1"/>
          <w:sz w:val="12"/>
          <w:szCs w:val="12"/>
        </w:rPr>
        <w:t>arena</w:t>
      </w:r>
      <w:r w:rsidRPr="00394AF8">
        <w:rPr>
          <w:rStyle w:val="Emphasis"/>
          <w:color w:val="000000" w:themeColor="text1"/>
        </w:rPr>
        <w:t xml:space="preserve"> </w:t>
      </w:r>
      <w:r w:rsidRPr="00394AF8">
        <w:rPr>
          <w:rStyle w:val="Emphasis"/>
          <w:color w:val="000000" w:themeColor="text1"/>
          <w:highlight w:val="green"/>
        </w:rPr>
        <w:t>in a proactive manner</w:t>
      </w:r>
      <w:r w:rsidRPr="00394AF8">
        <w:rPr>
          <w:color w:val="000000" w:themeColor="text1"/>
          <w:sz w:val="12"/>
          <w:szCs w:val="12"/>
        </w:rPr>
        <w:t>,</w:t>
      </w:r>
      <w:r w:rsidRPr="00394AF8">
        <w:rPr>
          <w:rFonts w:cstheme="minorHAnsi"/>
          <w:color w:val="000000" w:themeColor="text1"/>
          <w:sz w:val="12"/>
          <w:szCs w:val="12"/>
        </w:rPr>
        <w:t xml:space="preserve"> we can take our demands to the next level.</w:t>
      </w:r>
      <w:r w:rsidRPr="00394AF8">
        <w:rPr>
          <w:rFonts w:cstheme="minorHAnsi"/>
          <w:color w:val="000000" w:themeColor="text1"/>
        </w:rPr>
        <w:t xml:space="preserve"> </w:t>
      </w:r>
      <w:r w:rsidRPr="00394AF8">
        <w:rPr>
          <w:rStyle w:val="Emphasis"/>
          <w:color w:val="000000" w:themeColor="text1"/>
          <w:highlight w:val="green"/>
        </w:rPr>
        <w:t>Our demands can become law, with real consequences</w:t>
      </w:r>
      <w:r w:rsidRPr="00394AF8">
        <w:rPr>
          <w:rFonts w:cstheme="minorHAnsi"/>
          <w:color w:val="000000" w:themeColor="text1"/>
          <w:sz w:val="12"/>
          <w:szCs w:val="12"/>
        </w:rPr>
        <w:t xml:space="preserve"> if the agreement is broken. After all the organizing, press work, and effort, a group should leave a decision maker with more than a handshake and his or her word. Of course</w:t>
      </w:r>
      <w:r w:rsidRPr="00394AF8">
        <w:rPr>
          <w:rStyle w:val="Emphasis"/>
          <w:color w:val="000000" w:themeColor="text1"/>
          <w:highlight w:val="green"/>
        </w:rPr>
        <w:t>, this work requires</w:t>
      </w:r>
      <w:r w:rsidRPr="00394AF8">
        <w:rPr>
          <w:rFonts w:cstheme="minorHAnsi"/>
          <w:color w:val="000000" w:themeColor="text1"/>
          <w:sz w:val="18"/>
        </w:rPr>
        <w:t xml:space="preserve"> </w:t>
      </w:r>
      <w:r w:rsidRPr="00394AF8">
        <w:rPr>
          <w:rFonts w:cstheme="minorHAnsi"/>
          <w:color w:val="000000" w:themeColor="text1"/>
          <w:sz w:val="12"/>
          <w:szCs w:val="12"/>
        </w:rPr>
        <w:t xml:space="preserve">a certain amount of </w:t>
      </w:r>
      <w:r w:rsidRPr="00394AF8">
        <w:rPr>
          <w:rFonts w:cstheme="minorHAnsi"/>
          <w:bCs/>
          <w:color w:val="000000" w:themeColor="text1"/>
          <w:sz w:val="12"/>
          <w:szCs w:val="12"/>
        </w:rPr>
        <w:t>interaction with "the suits,"</w:t>
      </w:r>
      <w:r w:rsidRPr="00394AF8">
        <w:rPr>
          <w:rFonts w:cstheme="minorHAnsi"/>
          <w:color w:val="000000" w:themeColor="text1"/>
          <w:sz w:val="12"/>
          <w:szCs w:val="12"/>
        </w:rPr>
        <w:t xml:space="preserve"> as well as </w:t>
      </w:r>
      <w:r w:rsidRPr="00394AF8">
        <w:rPr>
          <w:rStyle w:val="Emphasis"/>
          <w:color w:val="000000" w:themeColor="text1"/>
          <w:highlight w:val="green"/>
        </w:rPr>
        <w:t>struggles with</w:t>
      </w:r>
      <w:r w:rsidRPr="00394AF8">
        <w:rPr>
          <w:rFonts w:cstheme="minorHAnsi"/>
          <w:color w:val="000000" w:themeColor="text1"/>
        </w:rPr>
        <w:t xml:space="preserve"> </w:t>
      </w:r>
      <w:r w:rsidRPr="00394AF8">
        <w:rPr>
          <w:rFonts w:cstheme="minorHAnsi"/>
          <w:color w:val="000000" w:themeColor="text1"/>
          <w:sz w:val="12"/>
          <w:szCs w:val="12"/>
        </w:rPr>
        <w:t>the</w:t>
      </w:r>
      <w:r w:rsidRPr="00394AF8">
        <w:rPr>
          <w:rStyle w:val="Emphasis"/>
          <w:color w:val="000000" w:themeColor="text1"/>
        </w:rPr>
        <w:t xml:space="preserve"> </w:t>
      </w:r>
      <w:r w:rsidRPr="00394AF8">
        <w:rPr>
          <w:rStyle w:val="Emphasis"/>
          <w:color w:val="000000" w:themeColor="text1"/>
          <w:highlight w:val="green"/>
        </w:rPr>
        <w:t>bureaucracy,</w:t>
      </w:r>
      <w:r w:rsidRPr="00394AF8">
        <w:rPr>
          <w:rFonts w:cstheme="minorHAnsi"/>
          <w:color w:val="000000" w:themeColor="text1"/>
        </w:rPr>
        <w:t xml:space="preserve"> </w:t>
      </w:r>
      <w:r w:rsidRPr="00394AF8">
        <w:rPr>
          <w:rFonts w:cstheme="minorHAnsi"/>
          <w:color w:val="000000" w:themeColor="text1"/>
          <w:sz w:val="12"/>
          <w:szCs w:val="12"/>
        </w:rPr>
        <w:t>the</w:t>
      </w:r>
      <w:r w:rsidRPr="00394AF8">
        <w:rPr>
          <w:rFonts w:cstheme="minorHAnsi"/>
          <w:color w:val="000000" w:themeColor="text1"/>
        </w:rPr>
        <w:t xml:space="preserve"> </w:t>
      </w:r>
      <w:r w:rsidRPr="00394AF8">
        <w:rPr>
          <w:rStyle w:val="Emphasis"/>
          <w:color w:val="000000" w:themeColor="text1"/>
          <w:highlight w:val="green"/>
        </w:rPr>
        <w:t>technical language, and</w:t>
      </w:r>
      <w:r w:rsidRPr="00394AF8">
        <w:rPr>
          <w:rFonts w:cstheme="minorHAnsi"/>
          <w:color w:val="000000" w:themeColor="text1"/>
        </w:rPr>
        <w:t xml:space="preserve"> </w:t>
      </w:r>
      <w:r w:rsidRPr="00394AF8">
        <w:rPr>
          <w:rFonts w:cstheme="minorHAnsi"/>
          <w:color w:val="000000" w:themeColor="text1"/>
          <w:sz w:val="12"/>
          <w:szCs w:val="12"/>
        </w:rPr>
        <w:t>the all-too-common</w:t>
      </w:r>
      <w:r w:rsidRPr="00394AF8">
        <w:rPr>
          <w:rFonts w:cstheme="minorHAnsi"/>
          <w:color w:val="000000" w:themeColor="text1"/>
        </w:rPr>
        <w:t xml:space="preserve"> </w:t>
      </w:r>
      <w:r w:rsidRPr="00394AF8">
        <w:rPr>
          <w:rStyle w:val="Emphasis"/>
          <w:color w:val="000000" w:themeColor="text1"/>
          <w:highlight w:val="green"/>
        </w:rPr>
        <w:t>resistance by decision makers</w:t>
      </w:r>
      <w:r w:rsidRPr="00394AF8">
        <w:rPr>
          <w:rFonts w:cstheme="minorHAnsi"/>
          <w:color w:val="000000" w:themeColor="text1"/>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394AF8">
        <w:rPr>
          <w:rFonts w:cstheme="minorHAnsi"/>
          <w:color w:val="000000" w:themeColor="text1"/>
        </w:rPr>
        <w:t xml:space="preserve"> </w:t>
      </w:r>
      <w:r w:rsidRPr="00394AF8">
        <w:rPr>
          <w:rStyle w:val="Emphasis"/>
          <w:color w:val="000000" w:themeColor="text1"/>
          <w:highlight w:val="green"/>
        </w:rPr>
        <w:t>policy work</w:t>
      </w:r>
      <w:r w:rsidRPr="00394AF8">
        <w:rPr>
          <w:rFonts w:cstheme="minorHAnsi"/>
          <w:color w:val="000000" w:themeColor="text1"/>
          <w:sz w:val="12"/>
          <w:szCs w:val="12"/>
        </w:rPr>
        <w:t xml:space="preserve"> is just one tool in our organizing arsenal, but it </w:t>
      </w:r>
      <w:r w:rsidRPr="00394AF8">
        <w:rPr>
          <w:rStyle w:val="Emphasis"/>
          <w:color w:val="000000" w:themeColor="text1"/>
          <w:highlight w:val="green"/>
        </w:rPr>
        <w:t>is a tool we</w:t>
      </w:r>
      <w:r w:rsidRPr="00394AF8">
        <w:rPr>
          <w:rFonts w:cstheme="minorHAnsi"/>
          <w:color w:val="000000" w:themeColor="text1"/>
        </w:rPr>
        <w:t xml:space="preserve"> </w:t>
      </w:r>
      <w:r w:rsidRPr="00394AF8">
        <w:rPr>
          <w:rFonts w:cstheme="minorHAnsi"/>
          <w:color w:val="000000" w:themeColor="text1"/>
          <w:sz w:val="12"/>
          <w:szCs w:val="12"/>
        </w:rPr>
        <w:t xml:space="preserve">simply </w:t>
      </w:r>
      <w:r w:rsidRPr="00394AF8">
        <w:rPr>
          <w:rStyle w:val="Emphasis"/>
          <w:color w:val="000000" w:themeColor="text1"/>
          <w:highlight w:val="green"/>
        </w:rPr>
        <w:t>can't</w:t>
      </w:r>
      <w:r w:rsidRPr="00394AF8">
        <w:rPr>
          <w:rFonts w:cstheme="minorHAnsi"/>
          <w:color w:val="000000" w:themeColor="text1"/>
          <w:highlight w:val="green"/>
        </w:rPr>
        <w:t xml:space="preserve"> </w:t>
      </w:r>
      <w:r w:rsidRPr="00394AF8">
        <w:rPr>
          <w:rFonts w:cstheme="minorHAnsi"/>
          <w:color w:val="000000" w:themeColor="text1"/>
          <w:sz w:val="12"/>
          <w:szCs w:val="12"/>
        </w:rPr>
        <w:t xml:space="preserve">afford to </w:t>
      </w:r>
      <w:r w:rsidRPr="00394AF8">
        <w:rPr>
          <w:rStyle w:val="Emphasis"/>
          <w:color w:val="000000" w:themeColor="text1"/>
          <w:highlight w:val="green"/>
        </w:rPr>
        <w:t>ignore</w:t>
      </w:r>
      <w:r w:rsidRPr="00394AF8">
        <w:rPr>
          <w:rFonts w:cstheme="minorHAnsi"/>
          <w:color w:val="000000" w:themeColor="text1"/>
          <w:sz w:val="12"/>
          <w:szCs w:val="12"/>
        </w:rPr>
        <w:t xml:space="preserve">. Making policy work an integral part of organizing will require a certain amount of retrofitting. </w:t>
      </w:r>
      <w:r w:rsidRPr="00394AF8">
        <w:rPr>
          <w:rStyle w:val="Emphasis"/>
          <w:color w:val="000000" w:themeColor="text1"/>
          <w:highlight w:val="green"/>
        </w:rPr>
        <w:t>We</w:t>
      </w:r>
      <w:r w:rsidRPr="00394AF8">
        <w:rPr>
          <w:rFonts w:cstheme="minorHAnsi"/>
          <w:color w:val="000000" w:themeColor="text1"/>
          <w:sz w:val="12"/>
          <w:szCs w:val="12"/>
        </w:rPr>
        <w:t xml:space="preserve"> will</w:t>
      </w:r>
      <w:r w:rsidRPr="00394AF8">
        <w:rPr>
          <w:rFonts w:cstheme="minorHAnsi"/>
          <w:color w:val="000000" w:themeColor="text1"/>
        </w:rPr>
        <w:t xml:space="preserve"> </w:t>
      </w:r>
      <w:r w:rsidRPr="00394AF8">
        <w:rPr>
          <w:rStyle w:val="Emphasis"/>
          <w:color w:val="000000" w:themeColor="text1"/>
          <w:highlight w:val="green"/>
        </w:rPr>
        <w:t>need</w:t>
      </w:r>
      <w:r w:rsidRPr="00394AF8">
        <w:rPr>
          <w:rFonts w:cstheme="minorHAnsi"/>
          <w:color w:val="000000" w:themeColor="text1"/>
          <w:highlight w:val="green"/>
        </w:rPr>
        <w:t xml:space="preserve"> </w:t>
      </w:r>
      <w:r w:rsidRPr="00394AF8">
        <w:rPr>
          <w:rFonts w:cstheme="minorHAnsi"/>
          <w:color w:val="000000" w:themeColor="text1"/>
          <w:sz w:val="12"/>
          <w:szCs w:val="12"/>
        </w:rPr>
        <w:t xml:space="preserve">to develop the capacity </w:t>
      </w:r>
      <w:r w:rsidRPr="00394AF8">
        <w:rPr>
          <w:rStyle w:val="Emphasis"/>
          <w:color w:val="000000" w:themeColor="text1"/>
          <w:highlight w:val="green"/>
        </w:rPr>
        <w:t>to translate</w:t>
      </w:r>
      <w:r w:rsidRPr="00394AF8">
        <w:rPr>
          <w:rFonts w:cstheme="minorHAnsi"/>
          <w:color w:val="000000" w:themeColor="text1"/>
          <w:highlight w:val="green"/>
        </w:rPr>
        <w:t xml:space="preserve"> </w:t>
      </w:r>
      <w:r w:rsidRPr="00394AF8">
        <w:rPr>
          <w:rFonts w:cstheme="minorHAnsi"/>
          <w:color w:val="000000" w:themeColor="text1"/>
          <w:sz w:val="12"/>
          <w:szCs w:val="12"/>
        </w:rPr>
        <w:t>our</w:t>
      </w:r>
      <w:r w:rsidRPr="00394AF8">
        <w:rPr>
          <w:rFonts w:cstheme="minorHAnsi"/>
          <w:color w:val="000000" w:themeColor="text1"/>
        </w:rPr>
        <w:t xml:space="preserve"> </w:t>
      </w:r>
      <w:r w:rsidRPr="00394AF8">
        <w:rPr>
          <w:rStyle w:val="Emphasis"/>
          <w:color w:val="000000" w:themeColor="text1"/>
          <w:highlight w:val="green"/>
        </w:rPr>
        <w:t>information</w:t>
      </w:r>
      <w:r w:rsidRPr="00394AF8">
        <w:rPr>
          <w:rFonts w:cstheme="minorHAnsi"/>
          <w:color w:val="000000" w:themeColor="text1"/>
          <w:sz w:val="12"/>
          <w:szCs w:val="12"/>
        </w:rPr>
        <w:t xml:space="preserve">, data, stories that are designed </w:t>
      </w:r>
      <w:r w:rsidRPr="00394AF8">
        <w:rPr>
          <w:rStyle w:val="Emphasis"/>
          <w:color w:val="000000" w:themeColor="text1"/>
          <w:highlight w:val="green"/>
        </w:rPr>
        <w:t>to affect the public conversation [and]</w:t>
      </w:r>
      <w:r w:rsidRPr="00394AF8">
        <w:rPr>
          <w:color w:val="000000" w:themeColor="text1"/>
          <w:sz w:val="16"/>
          <w:szCs w:val="16"/>
        </w:rPr>
        <w:t>.</w:t>
      </w:r>
      <w:r w:rsidRPr="00394AF8">
        <w:rPr>
          <w:rFonts w:cstheme="minorHAnsi"/>
          <w:color w:val="000000" w:themeColor="text1"/>
        </w:rPr>
        <w:t xml:space="preserve"> </w:t>
      </w:r>
      <w:r w:rsidRPr="00394AF8">
        <w:rPr>
          <w:rFonts w:cstheme="minorHAnsi"/>
          <w:color w:val="000000" w:themeColor="text1"/>
          <w:sz w:val="12"/>
          <w:szCs w:val="12"/>
        </w:rPr>
        <w:t xml:space="preserve">Perhaps most important, we will need to move beyond fighting problems and on </w:t>
      </w:r>
      <w:r w:rsidRPr="00394AF8">
        <w:rPr>
          <w:rStyle w:val="Emphasis"/>
          <w:color w:val="000000" w:themeColor="text1"/>
          <w:highlight w:val="green"/>
        </w:rPr>
        <w:t>to framing solutions</w:t>
      </w:r>
      <w:r w:rsidRPr="00394AF8">
        <w:rPr>
          <w:rFonts w:cstheme="minorHAnsi"/>
          <w:color w:val="000000" w:themeColor="text1"/>
          <w:highlight w:val="green"/>
        </w:rPr>
        <w:t xml:space="preserve"> </w:t>
      </w:r>
      <w:r w:rsidRPr="00394AF8">
        <w:rPr>
          <w:rFonts w:cstheme="minorHAnsi"/>
          <w:color w:val="000000" w:themeColor="text1"/>
          <w:sz w:val="12"/>
          <w:szCs w:val="12"/>
        </w:rPr>
        <w:t>that bring us closer to our vision of how things should be. And then we must be committed to making it so.</w:t>
      </w:r>
    </w:p>
    <w:p w:rsidR="00015E22" w:rsidRPr="00B55AD5" w:rsidRDefault="00015E22" w:rsidP="00015E22"/>
    <w:p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01"/>
    <w:family w:val="roman"/>
    <w:pitch w:val="variable"/>
  </w:font>
  <w:font w:name="ArialMT">
    <w:panose1 w:val="00000000000000000000"/>
    <w:charset w:val="00"/>
    <w:family w:val="roman"/>
    <w:notTrueType/>
    <w:pitch w:val="default"/>
  </w:font>
  <w:font w:name="Arial-BoldMT">
    <w:panose1 w:val="00000000000000000000"/>
    <w:charset w:val="00"/>
    <w:family w:val="roman"/>
    <w:notTrueType/>
    <w:pitch w:val="default"/>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2F16BF"/>
    <w:multiLevelType w:val="hybridMultilevel"/>
    <w:tmpl w:val="DB608C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D2915E2"/>
    <w:multiLevelType w:val="hybridMultilevel"/>
    <w:tmpl w:val="5EA43F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7E095B"/>
    <w:multiLevelType w:val="hybridMultilevel"/>
    <w:tmpl w:val="D73A4C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F73BBE"/>
    <w:multiLevelType w:val="multilevel"/>
    <w:tmpl w:val="63FE6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27C20FC"/>
    <w:multiLevelType w:val="hybridMultilevel"/>
    <w:tmpl w:val="F93C3A56"/>
    <w:lvl w:ilvl="0" w:tplc="10D288F0">
      <w:start w:val="1"/>
      <w:numFmt w:val="decimal"/>
      <w:lvlText w:val="%1."/>
      <w:lvlJc w:val="left"/>
      <w:pPr>
        <w:ind w:left="720" w:hanging="360"/>
      </w:pPr>
      <w:rPr>
        <w:rFonts w:cs="Calibri"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B36D24"/>
    <w:multiLevelType w:val="hybridMultilevel"/>
    <w:tmpl w:val="7E94752E"/>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C522C0"/>
    <w:multiLevelType w:val="hybridMultilevel"/>
    <w:tmpl w:val="3D08E8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6"/>
  </w:num>
  <w:num w:numId="13">
    <w:abstractNumId w:val="12"/>
  </w:num>
  <w:num w:numId="14">
    <w:abstractNumId w:val="13"/>
  </w:num>
  <w:num w:numId="15">
    <w:abstractNumId w:val="14"/>
  </w:num>
  <w:num w:numId="16">
    <w:abstractNumId w:val="15"/>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2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015E22"/>
    <w:rsid w:val="000139A3"/>
    <w:rsid w:val="00015E22"/>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2DAF"/>
    <w:rsid w:val="007243E5"/>
    <w:rsid w:val="00766EA0"/>
    <w:rsid w:val="007A2226"/>
    <w:rsid w:val="007F5B66"/>
    <w:rsid w:val="00823A1C"/>
    <w:rsid w:val="00845B9D"/>
    <w:rsid w:val="00860984"/>
    <w:rsid w:val="008B3ECB"/>
    <w:rsid w:val="008B4E85"/>
    <w:rsid w:val="008C1B2E"/>
    <w:rsid w:val="0091627E"/>
    <w:rsid w:val="0094270F"/>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A0DF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2CA80F-358F-48F6-9711-148966323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015E22"/>
    <w:rPr>
      <w:rFonts w:ascii="Calibri" w:hAnsi="Calibri"/>
    </w:rPr>
  </w:style>
  <w:style w:type="paragraph" w:styleId="Heading1">
    <w:name w:val="heading 1"/>
    <w:aliases w:val="Pocket"/>
    <w:basedOn w:val="Normal"/>
    <w:next w:val="Normal"/>
    <w:link w:val="Heading1Char"/>
    <w:qFormat/>
    <w:rsid w:val="00015E2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15E2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Index Headers,Bold Cite,Citation Char Char,Heading 3 Char1 Char Char,Citation Char Char Char Char,Citation Char1 Char Char,Heading 3 Char Char1,Text 7,Block Writing,Char Char,Foldover,Underline Style,Char"/>
    <w:basedOn w:val="Normal"/>
    <w:next w:val="Normal"/>
    <w:link w:val="Heading3Char"/>
    <w:uiPriority w:val="2"/>
    <w:unhideWhenUsed/>
    <w:qFormat/>
    <w:rsid w:val="00015E2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21,No Spacing4,heading 2, Ch,Ch,No Spacing11111,TAG,t,T,small space,ta,Ta,Ca,tags"/>
    <w:basedOn w:val="Normal"/>
    <w:next w:val="Normal"/>
    <w:link w:val="Heading4Char"/>
    <w:uiPriority w:val="3"/>
    <w:unhideWhenUsed/>
    <w:qFormat/>
    <w:rsid w:val="00015E2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15E2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5E22"/>
  </w:style>
  <w:style w:type="character" w:customStyle="1" w:styleId="Heading1Char">
    <w:name w:val="Heading 1 Char"/>
    <w:aliases w:val="Pocket Char"/>
    <w:basedOn w:val="DefaultParagraphFont"/>
    <w:link w:val="Heading1"/>
    <w:rsid w:val="00015E2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15E22"/>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Index Headers Char,Bold Cite Char1,Citation Char Char Char,Heading 3 Char1 Char Char Char,Citation Char Char Char Char Char,Citation Char1 Char Char Char,Heading 3 Char Char1 Char"/>
    <w:basedOn w:val="DefaultParagraphFont"/>
    <w:link w:val="Heading3"/>
    <w:uiPriority w:val="2"/>
    <w:rsid w:val="00015E22"/>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21 Char"/>
    <w:basedOn w:val="DefaultParagraphFont"/>
    <w:link w:val="Heading4"/>
    <w:uiPriority w:val="3"/>
    <w:rsid w:val="00015E2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015E2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15E22"/>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6"/>
    <w:qFormat/>
    <w:rsid w:val="00015E22"/>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015E22"/>
    <w:rPr>
      <w:color w:val="auto"/>
      <w:u w:val="none"/>
    </w:rPr>
  </w:style>
  <w:style w:type="character" w:styleId="FollowedHyperlink">
    <w:name w:val="FollowedHyperlink"/>
    <w:basedOn w:val="DefaultParagraphFont"/>
    <w:uiPriority w:val="99"/>
    <w:semiHidden/>
    <w:unhideWhenUsed/>
    <w:rsid w:val="00015E22"/>
    <w:rPr>
      <w:color w:val="auto"/>
      <w:u w:val="non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015E22"/>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015E22"/>
    <w:pPr>
      <w:ind w:left="720"/>
      <w:jc w:val="both"/>
    </w:pPr>
    <w:rPr>
      <w:b/>
      <w:iCs/>
      <w:u w:val="single"/>
    </w:rPr>
  </w:style>
  <w:style w:type="paragraph" w:styleId="BodyText">
    <w:name w:val="Body Text"/>
    <w:basedOn w:val="Normal"/>
    <w:link w:val="BodyTextChar"/>
    <w:uiPriority w:val="1"/>
    <w:qFormat/>
    <w:rsid w:val="00015E22"/>
    <w:pPr>
      <w:widowControl w:val="0"/>
      <w:autoSpaceDE w:val="0"/>
      <w:autoSpaceDN w:val="0"/>
      <w:spacing w:after="0" w:line="240" w:lineRule="auto"/>
    </w:pPr>
    <w:rPr>
      <w:rFonts w:eastAsia="Calibri" w:cs="Calibri"/>
      <w:sz w:val="24"/>
      <w:szCs w:val="24"/>
    </w:rPr>
  </w:style>
  <w:style w:type="character" w:customStyle="1" w:styleId="BodyTextChar">
    <w:name w:val="Body Text Char"/>
    <w:basedOn w:val="DefaultParagraphFont"/>
    <w:link w:val="BodyText"/>
    <w:uiPriority w:val="1"/>
    <w:rsid w:val="00015E22"/>
    <w:rPr>
      <w:rFonts w:ascii="Calibri" w:eastAsia="Calibri" w:hAnsi="Calibri" w:cs="Calibri"/>
      <w:sz w:val="24"/>
      <w:szCs w:val="24"/>
    </w:rPr>
  </w:style>
  <w:style w:type="paragraph" w:customStyle="1" w:styleId="Body">
    <w:name w:val="Body"/>
    <w:basedOn w:val="Normal"/>
    <w:qFormat/>
    <w:rsid w:val="00015E22"/>
    <w:pPr>
      <w:outlineLvl w:val="3"/>
    </w:pPr>
    <w:rPr>
      <w:szCs w:val="20"/>
    </w:rPr>
  </w:style>
  <w:style w:type="paragraph" w:customStyle="1" w:styleId="Emphasis1">
    <w:name w:val="Emphasis1"/>
    <w:basedOn w:val="Normal"/>
    <w:uiPriority w:val="7"/>
    <w:qFormat/>
    <w:rsid w:val="00015E22"/>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yrbpuc">
    <w:name w:val="yrbpuc"/>
    <w:basedOn w:val="DefaultParagraphFont"/>
    <w:rsid w:val="00015E22"/>
  </w:style>
  <w:style w:type="paragraph" w:customStyle="1" w:styleId="Analytic">
    <w:name w:val="Analytic"/>
    <w:basedOn w:val="Heading4"/>
    <w:next w:val="Normal"/>
    <w:link w:val="AnalyticChar"/>
    <w:autoRedefine/>
    <w:uiPriority w:val="4"/>
    <w:qFormat/>
    <w:rsid w:val="00015E22"/>
    <w:rPr>
      <w:szCs w:val="20"/>
    </w:rPr>
  </w:style>
  <w:style w:type="character" w:customStyle="1" w:styleId="AnalyticChar">
    <w:name w:val="Analytic Char"/>
    <w:basedOn w:val="DefaultParagraphFont"/>
    <w:link w:val="Analytic"/>
    <w:uiPriority w:val="4"/>
    <w:rsid w:val="00015E22"/>
    <w:rPr>
      <w:rFonts w:ascii="Calibri" w:eastAsiaTheme="majorEastAsia" w:hAnsi="Calibri" w:cstheme="majorBidi"/>
      <w:b/>
      <w:iCs/>
      <w:sz w:val="2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arnegieendowment.org/2021/03/09/space-is-great-commons.-it-s-time-to-treat-it-as-such-pub-84018" TargetMode="External"/><Relationship Id="rId13" Type="http://schemas.openxmlformats.org/officeDocument/2006/relationships/hyperlink" Target="http://blogs.discovermagazine.com/80beats/2010/02/01/obamas-nasa-budget-so-long-moon-missions-hello-private-spaceflight/" TargetMode="External"/><Relationship Id="rId18" Type="http://schemas.openxmlformats.org/officeDocument/2006/relationships/hyperlink" Target="https://www.salon.com/2017/09/19/trumps-interior-secretary-on-national-monuments-sell-em-and-strip-em/" TargetMode="External"/><Relationship Id="rId26" Type="http://schemas.openxmlformats.org/officeDocument/2006/relationships/hyperlink" Target="https://www.recode.net/2016/9/27/13081488/elon-musk-spacex-mars-colony-space-travel-funding-rocket-nasa" TargetMode="External"/><Relationship Id="rId39" Type="http://schemas.openxmlformats.org/officeDocument/2006/relationships/hyperlink" Target="http://commondreams.org/views/2016/02/10/biodiversity-loss-and-doomsday-clock-invisible-disaster-almost-no-one-talking-about" TargetMode="External"/><Relationship Id="rId3" Type="http://schemas.openxmlformats.org/officeDocument/2006/relationships/styles" Target="styles.xml"/><Relationship Id="rId21" Type="http://schemas.openxmlformats.org/officeDocument/2006/relationships/hyperlink" Target="http://www.dailykos.com/story/2015/5/5/1372730/-Skylab-and-the-Sit-Down-Strike-in-Space" TargetMode="External"/><Relationship Id="rId34" Type="http://schemas.openxmlformats.org/officeDocument/2006/relationships/hyperlink" Target="https://www.orbitaldebris.jsc.nasa.gov/quarterly-news/pdfs/odqnv22i3.pdf" TargetMode="External"/><Relationship Id="rId42" Type="http://schemas.openxmlformats.org/officeDocument/2006/relationships/hyperlink" Target="http://www.nature.com/nature/journal/v486/n7401/full/nature11018.html" TargetMode="External"/><Relationship Id="rId47" Type="http://schemas.openxmlformats.org/officeDocument/2006/relationships/theme" Target="theme/theme1.xml"/><Relationship Id="rId7" Type="http://schemas.openxmlformats.org/officeDocument/2006/relationships/hyperlink" Target="http://www.mumia.nl/TCCDMAJ/quietdv.htm" TargetMode="External"/><Relationship Id="rId12" Type="http://schemas.openxmlformats.org/officeDocument/2006/relationships/hyperlink" Target="http://nypost.com/2017/10/07/elon-musks-inspiring-vision-for-reaching-mars-and-the-stars/" TargetMode="External"/><Relationship Id="rId17" Type="http://schemas.openxmlformats.org/officeDocument/2006/relationships/hyperlink" Target="https://www.theguardian.com/world/2015/mar/04/east-india-company-original-corporate-raiders" TargetMode="External"/><Relationship Id="rId25" Type="http://schemas.openxmlformats.org/officeDocument/2006/relationships/hyperlink" Target="https://www.salon.com/2016/02/21/corporate_reformers_wreck_public_schools_billionaire_foundations_and_wall_street_financiers_are_not_out_to_help_your_kids_learn/" TargetMode="External"/><Relationship Id="rId33" Type="http://schemas.openxmlformats.org/officeDocument/2006/relationships/hyperlink" Target="https://asherkaye.medium.com/kessler-syndrome-what-happens-when-satellites-collide-1b571ca3c47e" TargetMode="External"/><Relationship Id="rId38" Type="http://schemas.openxmlformats.org/officeDocument/2006/relationships/hyperlink" Target="https://www.cbd.int/gbo3"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salon.com/2017/08/06/tacoma-the-next-video-game-from-gone-home-creators-imagines-the-gig-economy-in-space/" TargetMode="External"/><Relationship Id="rId20" Type="http://schemas.openxmlformats.org/officeDocument/2006/relationships/hyperlink" Target="https://www.jacobinmag.com/2017/02/mars-elon-musk-space-exploration-nasa-colonization" TargetMode="External"/><Relationship Id="rId29" Type="http://schemas.openxmlformats.org/officeDocument/2006/relationships/hyperlink" Target="http://www.businessinsider.com/working-with-elon-musk-tesla-2015-5" TargetMode="External"/><Relationship Id="rId41" Type="http://schemas.openxmlformats.org/officeDocument/2006/relationships/hyperlink" Target="http://science.sciencemag.org/content/314/5800/787" TargetMode="External"/><Relationship Id="rId1" Type="http://schemas.openxmlformats.org/officeDocument/2006/relationships/customXml" Target="../customXml/item1.xml"/><Relationship Id="rId6" Type="http://schemas.openxmlformats.org/officeDocument/2006/relationships/hyperlink" Target="http://www.existentialrisk.com/concept.html" TargetMode="External"/><Relationship Id="rId11" Type="http://schemas.openxmlformats.org/officeDocument/2006/relationships/hyperlink" Target="https://www.washingtonpost.com/news/the-switch/wp/2017/09/29/elon-musk-says-his-next-spaceship-could-not-only-take-to-you-the-moon-and-mars-but-from-n-y-to-london-in-29-minutes/?utm_term=.85279aa2076a" TargetMode="External"/><Relationship Id="rId24" Type="http://schemas.openxmlformats.org/officeDocument/2006/relationships/hyperlink" Target="http://www.peterfrase.com/2011/08/the-decay-of-the-capitalist-class/" TargetMode="External"/><Relationship Id="rId32" Type="http://schemas.openxmlformats.org/officeDocument/2006/relationships/hyperlink" Target="https://www.nature.com/articles/s41598-021-89909-7" TargetMode="External"/><Relationship Id="rId37" Type="http://schemas.openxmlformats.org/officeDocument/2006/relationships/hyperlink" Target="http://www.ncbi.nlm.nih.gov/pubmed/26601195" TargetMode="External"/><Relationship Id="rId40" Type="http://schemas.openxmlformats.org/officeDocument/2006/relationships/hyperlink" Target="http://bit.ly/1ssxx5m" TargetMode="External"/><Relationship Id="rId45" Type="http://schemas.openxmlformats.org/officeDocument/2006/relationships/hyperlink" Target="http://www.cnsnews.com/news/article/cnsnewscom-staff/cia-director-cites-impact-climate-change-deeper-cause-global" TargetMode="External"/><Relationship Id="rId5" Type="http://schemas.openxmlformats.org/officeDocument/2006/relationships/webSettings" Target="webSettings.xml"/><Relationship Id="rId15" Type="http://schemas.openxmlformats.org/officeDocument/2006/relationships/hyperlink" Target="https://www.wsj.com/articles/america-will-return-to-the-moonand-go-beyond-1507158341?mod=e2fb" TargetMode="External"/><Relationship Id="rId23" Type="http://schemas.openxmlformats.org/officeDocument/2006/relationships/hyperlink" Target="https://www.jacobinmag.com/2015/11/philanthropy-charity-banga-carnegie-gates-foundation-development" TargetMode="External"/><Relationship Id="rId28" Type="http://schemas.openxmlformats.org/officeDocument/2006/relationships/hyperlink" Target="https://www.jacobinmag.com/2017/02/mars-elon-musk-space-exploration-nasa-colonization" TargetMode="External"/><Relationship Id="rId36" Type="http://schemas.openxmlformats.org/officeDocument/2006/relationships/hyperlink" Target="http://futureoflife.org/2016/05/20/biodiversity-loss/" TargetMode="External"/><Relationship Id="rId10" Type="http://schemas.openxmlformats.org/officeDocument/2006/relationships/hyperlink" Target="https://www.e-ir.info/2020/07/20/legal-black-holes-in-outer-space-the-regulation-of-private-space-companies/" TargetMode="External"/><Relationship Id="rId19" Type="http://schemas.openxmlformats.org/officeDocument/2006/relationships/hyperlink" Target="https://www.salon.com/2016/12/15/exxonmobil-ceo-and-trump-pick-rex-tillerson-my-philosophy-is-to-make-money_partner/" TargetMode="External"/><Relationship Id="rId31" Type="http://schemas.openxmlformats.org/officeDocument/2006/relationships/hyperlink" Target="https://jacobinmag.com/2015/03/space-industry-extraction-levine" TargetMode="External"/><Relationship Id="rId44" Type="http://schemas.openxmlformats.org/officeDocument/2006/relationships/hyperlink" Target="http://www.defense.gov/News-Article-View/Article/603441" TargetMode="External"/><Relationship Id="rId4" Type="http://schemas.openxmlformats.org/officeDocument/2006/relationships/settings" Target="settings.xml"/><Relationship Id="rId9" Type="http://schemas.openxmlformats.org/officeDocument/2006/relationships/hyperlink" Target="https://carnegieendowment.org/2021/03/09/space-is-great-commons.-it-s-time-to-treat-it-as-such-pub-84018" TargetMode="External"/><Relationship Id="rId14" Type="http://schemas.openxmlformats.org/officeDocument/2006/relationships/hyperlink" Target="http://www.theregister.co.uk/2012/03/08/nasa_private_space_nasa/" TargetMode="External"/><Relationship Id="rId22" Type="http://schemas.openxmlformats.org/officeDocument/2006/relationships/hyperlink" Target="https://www.jacobinmag.com/2015/11/philanthropy-charity-banga-carnegie-gates-foundation-development" TargetMode="External"/><Relationship Id="rId27" Type="http://schemas.openxmlformats.org/officeDocument/2006/relationships/hyperlink" Target="http://www.telegraph.co.uk/science/2017/06/21/elon-musk-create-city-mars-million-inhabitants/" TargetMode="External"/><Relationship Id="rId30" Type="http://schemas.openxmlformats.org/officeDocument/2006/relationships/hyperlink" Target="https://harpers.org/archive/2011/11/the-bleakness-stakes/" TargetMode="External"/><Relationship Id="rId35" Type="http://schemas.openxmlformats.org/officeDocument/2006/relationships/hyperlink" Target="http://futureoflife.org/2016/05/20/biodiversity-loss/" TargetMode="External"/><Relationship Id="rId43" Type="http://schemas.openxmlformats.org/officeDocument/2006/relationships/hyperlink" Target="http://thebulletin.org/climate-change-and-syrian-upris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o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B75D40-1EA0-4FA5-8FA0-AC20BA953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26</Pages>
  <Words>19364</Words>
  <Characters>110376</Characters>
  <Application>Microsoft Office Word</Application>
  <DocSecurity>0</DocSecurity>
  <Lines>919</Lines>
  <Paragraphs>258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 Shao</dc:creator>
  <cp:keywords>5.1.1</cp:keywords>
  <dc:description/>
  <cp:lastModifiedBy>Microsoft account</cp:lastModifiedBy>
  <cp:revision>2</cp:revision>
  <dcterms:created xsi:type="dcterms:W3CDTF">2022-02-19T16:05:00Z</dcterms:created>
  <dcterms:modified xsi:type="dcterms:W3CDTF">2022-02-19T16:05:00Z</dcterms:modified>
</cp:coreProperties>
</file>