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E30" w:rsidRPr="00BA3C4D" w:rsidRDefault="003D3E30" w:rsidP="003D3E30">
      <w:pPr>
        <w:pStyle w:val="Heading2"/>
      </w:pPr>
      <w:r>
        <w:t xml:space="preserve">I affirm, Resolved: Appropriation of outer space by private entities is unjust. </w:t>
      </w:r>
    </w:p>
    <w:p w:rsidR="003D3E30" w:rsidRDefault="003D3E30" w:rsidP="003D3E30">
      <w:pPr>
        <w:ind w:firstLine="720"/>
      </w:pPr>
    </w:p>
    <w:p w:rsidR="003D3E30" w:rsidRDefault="003D3E30" w:rsidP="003D3E30">
      <w:pPr>
        <w:pStyle w:val="Heading2"/>
      </w:pPr>
      <w:r>
        <w:lastRenderedPageBreak/>
        <w:t>FW</w:t>
      </w:r>
    </w:p>
    <w:p w:rsidR="003D3E30" w:rsidRDefault="003D3E30" w:rsidP="003D3E30">
      <w:pPr>
        <w:pStyle w:val="Heading4"/>
      </w:pPr>
      <w:r>
        <w:t xml:space="preserve">My value is justice. Prefer because the resolution entails debating whether appropriation, is “just”.  </w:t>
      </w:r>
    </w:p>
    <w:p w:rsidR="003D3E30" w:rsidRDefault="003D3E30" w:rsidP="003D3E30"/>
    <w:p w:rsidR="003D3E30" w:rsidRDefault="00B20715" w:rsidP="00B20715">
      <w:pPr>
        <w:pStyle w:val="Heading4"/>
      </w:pPr>
      <w:r>
        <w:t>Thus, my</w:t>
      </w:r>
      <w:r w:rsidR="003D3E30">
        <w:t xml:space="preserve"> criterion is mitigating structural violence. Structural violence is the greatest i</w:t>
      </w:r>
      <w:r>
        <w:t>njustice facing modern society- it outweighs</w:t>
      </w:r>
    </w:p>
    <w:p w:rsidR="003D3E30" w:rsidRDefault="003D3E30" w:rsidP="003D3E30">
      <w:pPr>
        <w:pStyle w:val="Heading4"/>
        <w:numPr>
          <w:ilvl w:val="0"/>
          <w:numId w:val="11"/>
        </w:numPr>
        <w:rPr>
          <w:rFonts w:asciiTheme="minorHAnsi" w:hAnsiTheme="minorHAnsi" w:cstheme="minorHAnsi"/>
        </w:rPr>
      </w:pPr>
      <w:r w:rsidRPr="0014118B">
        <w:rPr>
          <w:rFonts w:asciiTheme="minorHAnsi" w:hAnsiTheme="minorHAnsi" w:cstheme="minorHAnsi"/>
        </w:rPr>
        <w:t xml:space="preserve">Cyclicality – the impact is infinite until we solve it </w:t>
      </w:r>
      <w:r>
        <w:rPr>
          <w:rFonts w:asciiTheme="minorHAnsi" w:hAnsiTheme="minorHAnsi" w:cstheme="minorHAnsi"/>
        </w:rPr>
        <w:t xml:space="preserve">and only prioritizing </w:t>
      </w:r>
      <w:proofErr w:type="spellStart"/>
      <w:r>
        <w:rPr>
          <w:rFonts w:asciiTheme="minorHAnsi" w:hAnsiTheme="minorHAnsi" w:cstheme="minorHAnsi"/>
        </w:rPr>
        <w:t>sv</w:t>
      </w:r>
      <w:proofErr w:type="spellEnd"/>
      <w:r>
        <w:rPr>
          <w:rFonts w:asciiTheme="minorHAnsi" w:hAnsiTheme="minorHAnsi" w:cstheme="minorHAnsi"/>
        </w:rPr>
        <w:t xml:space="preserve"> can solve. All other </w:t>
      </w:r>
      <w:proofErr w:type="spellStart"/>
      <w:r>
        <w:rPr>
          <w:rFonts w:asciiTheme="minorHAnsi" w:hAnsiTheme="minorHAnsi" w:cstheme="minorHAnsi"/>
        </w:rPr>
        <w:t>fw</w:t>
      </w:r>
      <w:proofErr w:type="spellEnd"/>
      <w:r>
        <w:rPr>
          <w:rFonts w:asciiTheme="minorHAnsi" w:hAnsiTheme="minorHAnsi" w:cstheme="minorHAnsi"/>
        </w:rPr>
        <w:t xml:space="preserve"> actively perpetuate SV and moral exclusion through inaction. </w:t>
      </w:r>
    </w:p>
    <w:p w:rsidR="003D3E30" w:rsidRPr="00363588" w:rsidRDefault="003D3E30" w:rsidP="003D3E30">
      <w:pPr>
        <w:spacing w:after="0" w:line="240" w:lineRule="auto"/>
        <w:ind w:left="360"/>
        <w:rPr>
          <w:rFonts w:ascii="Times New Roman" w:eastAsia="Times New Roman" w:hAnsi="Times New Roman" w:cs="Times New Roman"/>
          <w:sz w:val="24"/>
          <w:szCs w:val="24"/>
          <w:lang w:eastAsia="zh-CN"/>
        </w:rPr>
      </w:pPr>
      <w:hyperlink r:id="rId6" w:history="1">
        <w:r w:rsidRPr="00363588">
          <w:rPr>
            <w:rFonts w:ascii="Times New Roman" w:eastAsia="Times New Roman" w:hAnsi="Times New Roman" w:cs="Times New Roman"/>
            <w:b/>
            <w:bCs/>
            <w:color w:val="1155CC"/>
            <w:sz w:val="24"/>
            <w:szCs w:val="24"/>
            <w:u w:val="single"/>
            <w:shd w:val="clear" w:color="auto" w:fill="FFFFFF"/>
            <w:lang w:eastAsia="zh-CN"/>
          </w:rPr>
          <w:t>Winter &amp; Leighton 99</w:t>
        </w:r>
      </w:hyperlink>
      <w:r w:rsidRPr="00363588">
        <w:rPr>
          <w:rFonts w:ascii="Times New Roman" w:eastAsia="Times New Roman" w:hAnsi="Times New Roman" w:cs="Times New Roman"/>
          <w:b/>
          <w:bCs/>
          <w:color w:val="000000"/>
          <w:sz w:val="24"/>
          <w:szCs w:val="24"/>
          <w:shd w:val="clear" w:color="auto" w:fill="FFFFFF"/>
          <w:lang w:eastAsia="zh-CN"/>
        </w:rPr>
        <w:t xml:space="preserve"> </w:t>
      </w:r>
      <w:r w:rsidRPr="00363588">
        <w:rPr>
          <w:rFonts w:ascii="Times New Roman" w:eastAsia="Times New Roman" w:hAnsi="Times New Roman" w:cs="Times New Roman"/>
          <w:color w:val="000000"/>
          <w:sz w:val="24"/>
          <w:szCs w:val="24"/>
          <w:shd w:val="clear" w:color="auto" w:fill="FFFFFF"/>
          <w:lang w:eastAsia="zh-CN"/>
        </w:rPr>
        <w:t xml:space="preserve">[Deborah </w:t>
      </w:r>
      <w:proofErr w:type="spellStart"/>
      <w:r w:rsidRPr="00363588">
        <w:rPr>
          <w:rFonts w:ascii="Times New Roman" w:eastAsia="Times New Roman" w:hAnsi="Times New Roman" w:cs="Times New Roman"/>
          <w:color w:val="000000"/>
          <w:sz w:val="24"/>
          <w:szCs w:val="24"/>
          <w:shd w:val="clear" w:color="auto" w:fill="FFFFFF"/>
          <w:lang w:eastAsia="zh-CN"/>
        </w:rPr>
        <w:t>DuNann</w:t>
      </w:r>
      <w:proofErr w:type="spellEnd"/>
      <w:r w:rsidRPr="00363588">
        <w:rPr>
          <w:rFonts w:ascii="Times New Roman" w:eastAsia="Times New Roman" w:hAnsi="Times New Roman" w:cs="Times New Roman"/>
          <w:color w:val="000000"/>
          <w:sz w:val="24"/>
          <w:szCs w:val="24"/>
          <w:shd w:val="clear" w:color="auto" w:fill="FFFFFF"/>
          <w:lang w:eastAsia="zh-CN"/>
        </w:rPr>
        <w:t xml:space="preserve"> Winter and Dana C. Leighton, Winter is a Professor at Whitman College and Leighton is a Professor at Texas A&amp;M University, “Peace, Conflict, and Violence: Peace Psychology for the 21st Century” 1999, </w:t>
      </w:r>
      <w:r w:rsidRPr="00363588">
        <w:rPr>
          <w:rFonts w:ascii="Times New Roman" w:eastAsia="Times New Roman" w:hAnsi="Times New Roman" w:cs="Times New Roman"/>
          <w:color w:val="000000"/>
          <w:sz w:val="24"/>
          <w:szCs w:val="24"/>
          <w:u w:val="single"/>
          <w:shd w:val="clear" w:color="auto" w:fill="FFFFFF"/>
          <w:lang w:eastAsia="zh-CN"/>
        </w:rPr>
        <w:t>http://sites.saumag.edu/danaleighton/wp-content/uploads/sites/11/2015/09/SVintro-2.pdf</w:t>
      </w:r>
    </w:p>
    <w:p w:rsidR="003D3E30" w:rsidRPr="004C5C9B" w:rsidRDefault="003D3E30" w:rsidP="003D3E30">
      <w:pPr>
        <w:spacing w:after="0" w:line="240" w:lineRule="auto"/>
        <w:ind w:left="360"/>
        <w:rPr>
          <w:rFonts w:ascii="Times New Roman" w:eastAsia="Times New Roman" w:hAnsi="Times New Roman" w:cs="Times New Roman"/>
          <w:sz w:val="24"/>
          <w:szCs w:val="24"/>
          <w:lang w:eastAsia="zh-CN"/>
        </w:rPr>
      </w:pPr>
      <w:r w:rsidRPr="00363588">
        <w:rPr>
          <w:rFonts w:ascii="Times New Roman" w:eastAsia="Times New Roman" w:hAnsi="Times New Roman" w:cs="Times New Roman"/>
          <w:color w:val="000000"/>
          <w:sz w:val="20"/>
          <w:szCs w:val="20"/>
          <w:shd w:val="clear" w:color="auto" w:fill="FFFFFF"/>
          <w:lang w:eastAsia="zh-CN"/>
        </w:rP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w:t>
      </w:r>
      <w:proofErr w:type="spellStart"/>
      <w:r w:rsidRPr="00363588">
        <w:rPr>
          <w:rFonts w:ascii="Times New Roman" w:eastAsia="Times New Roman" w:hAnsi="Times New Roman" w:cs="Times New Roman"/>
          <w:color w:val="000000"/>
          <w:sz w:val="20"/>
          <w:szCs w:val="20"/>
          <w:shd w:val="clear" w:color="auto" w:fill="FFFFFF"/>
          <w:lang w:eastAsia="zh-CN"/>
        </w:rPr>
        <w:t>Opotow</w:t>
      </w:r>
      <w:proofErr w:type="spellEnd"/>
      <w:r w:rsidRPr="00363588">
        <w:rPr>
          <w:rFonts w:ascii="Times New Roman" w:eastAsia="Times New Roman" w:hAnsi="Times New Roman" w:cs="Times New Roman"/>
          <w:color w:val="000000"/>
          <w:sz w:val="20"/>
          <w:szCs w:val="20"/>
          <w:shd w:val="clear" w:color="auto" w:fill="FFFFFF"/>
          <w:lang w:eastAsia="zh-CN"/>
        </w:rPr>
        <w:t xml:space="preserve"> offers an intriguing set of answers, in her article Social Injustice. She argues that </w:t>
      </w:r>
      <w:r w:rsidRPr="00363588">
        <w:rPr>
          <w:rFonts w:ascii="Times New Roman" w:eastAsia="Times New Roman" w:hAnsi="Times New Roman" w:cs="Times New Roman"/>
          <w:color w:val="000000"/>
          <w:sz w:val="24"/>
          <w:szCs w:val="24"/>
          <w:shd w:val="clear" w:color="auto" w:fill="FFE599"/>
          <w:lang w:eastAsia="zh-CN"/>
        </w:rPr>
        <w:t>our</w:t>
      </w:r>
      <w:r w:rsidRPr="00363588">
        <w:rPr>
          <w:rFonts w:ascii="Times New Roman" w:eastAsia="Times New Roman" w:hAnsi="Times New Roman" w:cs="Times New Roman"/>
          <w:color w:val="000000"/>
          <w:sz w:val="24"/>
          <w:szCs w:val="24"/>
          <w:lang w:eastAsia="zh-CN"/>
        </w:rPr>
        <w:t xml:space="preserve"> normal perceptual/</w:t>
      </w:r>
      <w:r w:rsidRPr="00363588">
        <w:rPr>
          <w:rFonts w:ascii="Times New Roman" w:eastAsia="Times New Roman" w:hAnsi="Times New Roman" w:cs="Times New Roman"/>
          <w:color w:val="000000"/>
          <w:sz w:val="24"/>
          <w:szCs w:val="24"/>
          <w:shd w:val="clear" w:color="auto" w:fill="FFE599"/>
          <w:lang w:eastAsia="zh-CN"/>
        </w:rPr>
        <w:t>cognitive processes divide people into in-groups and out-groups</w:t>
      </w:r>
      <w:r w:rsidRPr="00363588">
        <w:rPr>
          <w:rFonts w:ascii="Times New Roman" w:eastAsia="Times New Roman" w:hAnsi="Times New Roman" w:cs="Times New Roman"/>
          <w:color w:val="000000"/>
          <w:sz w:val="20"/>
          <w:szCs w:val="20"/>
          <w:shd w:val="clear" w:color="auto" w:fill="FFFFFF"/>
          <w:lang w:eastAsia="zh-CN"/>
        </w:rPr>
        <w:t>. Those outside our group lie outside our scope of justice. Injustice that would be instantaneously confronted if it occurred to someone we love or know is barely noticed if it occurs to strangers or those who are invisible or irrelevant. We do not seem to be able to open our minds and our hearts to everyone, so</w:t>
      </w:r>
      <w:r w:rsidRPr="00363588">
        <w:rPr>
          <w:rFonts w:ascii="Times New Roman" w:eastAsia="Times New Roman" w:hAnsi="Times New Roman" w:cs="Times New Roman"/>
          <w:color w:val="000000"/>
          <w:shd w:val="clear" w:color="auto" w:fill="FFFFFF"/>
          <w:lang w:eastAsia="zh-CN"/>
        </w:rPr>
        <w:t xml:space="preserve"> </w:t>
      </w:r>
      <w:r w:rsidRPr="00363588">
        <w:rPr>
          <w:rFonts w:ascii="Times New Roman" w:eastAsia="Times New Roman" w:hAnsi="Times New Roman" w:cs="Times New Roman"/>
          <w:b/>
          <w:bCs/>
          <w:color w:val="000000"/>
          <w:sz w:val="26"/>
          <w:szCs w:val="26"/>
          <w:shd w:val="clear" w:color="auto" w:fill="FFE599"/>
          <w:lang w:eastAsia="zh-CN"/>
        </w:rPr>
        <w:t>we draw conceptual lines between those who are in and out of our moral circle. Those who fall outside are morally excluded, and become</w:t>
      </w:r>
      <w:r w:rsidRPr="00363588">
        <w:rPr>
          <w:rFonts w:ascii="Times New Roman" w:eastAsia="Times New Roman" w:hAnsi="Times New Roman" w:cs="Times New Roman"/>
          <w:color w:val="000000"/>
          <w:lang w:eastAsia="zh-CN"/>
        </w:rPr>
        <w:t xml:space="preserve"> </w:t>
      </w:r>
      <w:r w:rsidRPr="00363588">
        <w:rPr>
          <w:rFonts w:ascii="Times New Roman" w:eastAsia="Times New Roman" w:hAnsi="Times New Roman" w:cs="Times New Roman"/>
          <w:color w:val="000000"/>
          <w:sz w:val="20"/>
          <w:szCs w:val="20"/>
          <w:lang w:eastAsia="zh-CN"/>
        </w:rPr>
        <w:t>either invisible, or</w:t>
      </w:r>
      <w:r w:rsidRPr="00363588">
        <w:rPr>
          <w:rFonts w:ascii="Times New Roman" w:eastAsia="Times New Roman" w:hAnsi="Times New Roman" w:cs="Times New Roman"/>
          <w:color w:val="000000"/>
          <w:sz w:val="24"/>
          <w:szCs w:val="24"/>
          <w:shd w:val="clear" w:color="auto" w:fill="FFE599"/>
          <w:lang w:eastAsia="zh-CN"/>
        </w:rPr>
        <w:t xml:space="preserve"> </w:t>
      </w:r>
      <w:r w:rsidRPr="00363588">
        <w:rPr>
          <w:rFonts w:ascii="Times New Roman" w:eastAsia="Times New Roman" w:hAnsi="Times New Roman" w:cs="Times New Roman"/>
          <w:b/>
          <w:bCs/>
          <w:color w:val="000000"/>
          <w:sz w:val="26"/>
          <w:szCs w:val="26"/>
          <w:shd w:val="clear" w:color="auto" w:fill="FFE599"/>
          <w:lang w:eastAsia="zh-CN"/>
        </w:rPr>
        <w:t>demeaned in some way so that we do not have to acknowledge the injustice they suffer.</w:t>
      </w:r>
      <w:r w:rsidRPr="00363588">
        <w:rPr>
          <w:rFonts w:ascii="Times New Roman" w:eastAsia="Times New Roman" w:hAnsi="Times New Roman" w:cs="Times New Roman"/>
          <w:color w:val="000000"/>
          <w:sz w:val="26"/>
          <w:szCs w:val="26"/>
          <w:shd w:val="clear" w:color="auto" w:fill="FFFFFF"/>
          <w:lang w:eastAsia="zh-CN"/>
        </w:rPr>
        <w:t xml:space="preserve"> </w:t>
      </w:r>
      <w:r w:rsidRPr="00363588">
        <w:rPr>
          <w:rFonts w:ascii="Times New Roman" w:eastAsia="Times New Roman" w:hAnsi="Times New Roman" w:cs="Times New Roman"/>
          <w:color w:val="000000"/>
          <w:sz w:val="26"/>
          <w:szCs w:val="26"/>
          <w:lang w:eastAsia="zh-CN"/>
        </w:rPr>
        <w:t>Moral exclusion is a human failing,</w:t>
      </w:r>
      <w:r w:rsidRPr="00363588">
        <w:rPr>
          <w:rFonts w:ascii="Times New Roman" w:eastAsia="Times New Roman" w:hAnsi="Times New Roman" w:cs="Times New Roman"/>
          <w:color w:val="000000"/>
          <w:sz w:val="26"/>
          <w:szCs w:val="26"/>
          <w:shd w:val="clear" w:color="auto" w:fill="FFFFFF"/>
          <w:lang w:eastAsia="zh-CN"/>
        </w:rPr>
        <w:t xml:space="preserve"> but</w:t>
      </w:r>
      <w:r w:rsidRPr="00363588">
        <w:rPr>
          <w:rFonts w:ascii="Times New Roman" w:eastAsia="Times New Roman" w:hAnsi="Times New Roman" w:cs="Times New Roman"/>
          <w:color w:val="000000"/>
          <w:sz w:val="20"/>
          <w:szCs w:val="20"/>
          <w:shd w:val="clear" w:color="auto" w:fill="FFFFFF"/>
          <w:lang w:eastAsia="zh-CN"/>
        </w:rPr>
        <w:t xml:space="preserve"> </w:t>
      </w:r>
      <w:proofErr w:type="spellStart"/>
      <w:r w:rsidRPr="00363588">
        <w:rPr>
          <w:rFonts w:ascii="Times New Roman" w:eastAsia="Times New Roman" w:hAnsi="Times New Roman" w:cs="Times New Roman"/>
          <w:color w:val="000000"/>
          <w:sz w:val="20"/>
          <w:szCs w:val="20"/>
          <w:shd w:val="clear" w:color="auto" w:fill="FFFFFF"/>
          <w:lang w:eastAsia="zh-CN"/>
        </w:rPr>
        <w:t>Opotow</w:t>
      </w:r>
      <w:proofErr w:type="spellEnd"/>
      <w:r w:rsidRPr="00363588">
        <w:rPr>
          <w:rFonts w:ascii="Times New Roman" w:eastAsia="Times New Roman" w:hAnsi="Times New Roman" w:cs="Times New Roman"/>
          <w:color w:val="000000"/>
          <w:sz w:val="20"/>
          <w:szCs w:val="20"/>
          <w:shd w:val="clear" w:color="auto" w:fill="FFFFFF"/>
          <w:lang w:eastAsia="zh-CN"/>
        </w:rPr>
        <w:t xml:space="preserve">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w:t>
      </w:r>
      <w:proofErr w:type="spellStart"/>
      <w:r w:rsidRPr="00363588">
        <w:rPr>
          <w:rFonts w:ascii="Times New Roman" w:eastAsia="Times New Roman" w:hAnsi="Times New Roman" w:cs="Times New Roman"/>
          <w:color w:val="000000"/>
          <w:sz w:val="20"/>
          <w:szCs w:val="20"/>
          <w:shd w:val="clear" w:color="auto" w:fill="FFFFFF"/>
          <w:lang w:eastAsia="zh-CN"/>
        </w:rPr>
        <w:t>Opotow</w:t>
      </w:r>
      <w:proofErr w:type="spellEnd"/>
      <w:r w:rsidRPr="00363588">
        <w:rPr>
          <w:rFonts w:ascii="Times New Roman" w:eastAsia="Times New Roman" w:hAnsi="Times New Roman" w:cs="Times New Roman"/>
          <w:color w:val="000000"/>
          <w:sz w:val="20"/>
          <w:szCs w:val="20"/>
          <w:shd w:val="clear" w:color="auto" w:fill="FFFFFF"/>
          <w:lang w:eastAsia="zh-CN"/>
        </w:rPr>
        <w:t xml:space="preserve">, all the authors in this section point out that </w:t>
      </w:r>
      <w:r w:rsidRPr="00363588">
        <w:rPr>
          <w:rFonts w:ascii="Times New Roman" w:eastAsia="Times New Roman" w:hAnsi="Times New Roman" w:cs="Times New Roman"/>
          <w:b/>
          <w:bCs/>
          <w:color w:val="000000"/>
          <w:sz w:val="26"/>
          <w:szCs w:val="26"/>
          <w:shd w:val="clear" w:color="auto" w:fill="FFE599"/>
          <w:lang w:eastAsia="zh-CN"/>
        </w:rPr>
        <w:t xml:space="preserve">structural violence is not inevitable if we become aware of its operation, and build systematic ways to mitigate its effects. </w:t>
      </w:r>
      <w:r w:rsidRPr="00363588">
        <w:rPr>
          <w:rFonts w:ascii="Times New Roman" w:eastAsia="Times New Roman" w:hAnsi="Times New Roman" w:cs="Times New Roman"/>
          <w:color w:val="000000"/>
          <w:sz w:val="20"/>
          <w:szCs w:val="20"/>
          <w:shd w:val="clear" w:color="auto" w:fill="FFFFFF"/>
          <w:lang w:eastAsia="zh-CN"/>
        </w:rPr>
        <w:t xml:space="preserve">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w:t>
      </w:r>
      <w:r w:rsidRPr="00363588">
        <w:rPr>
          <w:rFonts w:ascii="Times New Roman" w:eastAsia="Times New Roman" w:hAnsi="Times New Roman" w:cs="Times New Roman"/>
          <w:color w:val="000000"/>
          <w:sz w:val="24"/>
          <w:szCs w:val="24"/>
          <w:u w:val="single"/>
          <w:shd w:val="clear" w:color="auto" w:fill="FFFFFF"/>
          <w:lang w:eastAsia="zh-CN"/>
        </w:rPr>
        <w:t xml:space="preserve">In the long run, reducing structural violence by </w:t>
      </w:r>
      <w:r w:rsidRPr="00363588">
        <w:rPr>
          <w:rFonts w:ascii="Times New Roman" w:eastAsia="Times New Roman" w:hAnsi="Times New Roman" w:cs="Times New Roman"/>
          <w:color w:val="000000"/>
          <w:sz w:val="20"/>
          <w:szCs w:val="20"/>
          <w:shd w:val="clear" w:color="auto" w:fill="FFFFFF"/>
          <w:lang w:eastAsia="zh-CN"/>
        </w:rPr>
        <w:t xml:space="preserve">reclaiming neighborhoods, demanding social justice and living wages, providing prenatal care, alleviating sexism, and celebrating local cultures, </w:t>
      </w:r>
      <w:r w:rsidRPr="00363588">
        <w:rPr>
          <w:rFonts w:ascii="Times New Roman" w:eastAsia="Times New Roman" w:hAnsi="Times New Roman" w:cs="Times New Roman"/>
          <w:color w:val="000000"/>
          <w:sz w:val="24"/>
          <w:szCs w:val="24"/>
          <w:u w:val="single"/>
          <w:shd w:val="clear" w:color="auto" w:fill="FFFFFF"/>
          <w:lang w:eastAsia="zh-CN"/>
        </w:rPr>
        <w:t>will be our most surefooted path to building lasting peace</w:t>
      </w:r>
      <w:r w:rsidRPr="00363588">
        <w:rPr>
          <w:rFonts w:ascii="Times New Roman" w:eastAsia="Times New Roman" w:hAnsi="Times New Roman" w:cs="Times New Roman"/>
          <w:color w:val="000000"/>
          <w:sz w:val="20"/>
          <w:szCs w:val="20"/>
          <w:shd w:val="clear" w:color="auto" w:fill="FFFFFF"/>
          <w:lang w:eastAsia="zh-CN"/>
        </w:rPr>
        <w:t>.</w:t>
      </w:r>
    </w:p>
    <w:p w:rsidR="003D3E30" w:rsidRDefault="003D3E30" w:rsidP="003D3E30">
      <w:pPr>
        <w:pStyle w:val="Heading4"/>
      </w:pPr>
      <w:r w:rsidRPr="0014118B">
        <w:rPr>
          <w:rFonts w:asciiTheme="minorHAnsi" w:hAnsiTheme="minorHAnsi" w:cstheme="minorHAnsi"/>
        </w:rPr>
        <w:t xml:space="preserve">b) </w:t>
      </w:r>
      <w:r>
        <w:t xml:space="preserve">Mag and scope- </w:t>
      </w:r>
      <w:proofErr w:type="spellStart"/>
      <w:r>
        <w:t>sv</w:t>
      </w:r>
      <w:proofErr w:type="spellEnd"/>
      <w:r>
        <w:t xml:space="preserve"> impacts are worse than </w:t>
      </w:r>
      <w:proofErr w:type="spellStart"/>
      <w:r>
        <w:t>nuc</w:t>
      </w:r>
      <w:proofErr w:type="spellEnd"/>
      <w:r>
        <w:t xml:space="preserve"> war and genocide </w:t>
      </w:r>
      <w:proofErr w:type="spellStart"/>
      <w:r w:rsidR="00B20715">
        <w:t>unq</w:t>
      </w:r>
      <w:proofErr w:type="spellEnd"/>
      <w:r w:rsidR="00B20715">
        <w:t xml:space="preserve"> </w:t>
      </w:r>
      <w:proofErr w:type="gramStart"/>
      <w:r w:rsidR="00B20715">
        <w:t>bc</w:t>
      </w:r>
      <w:proofErr w:type="gramEnd"/>
      <w:r w:rsidR="00B20715">
        <w:t xml:space="preserve"> people disregard it</w:t>
      </w:r>
    </w:p>
    <w:p w:rsidR="003D3E30" w:rsidRDefault="003D3E30" w:rsidP="003D3E30">
      <w:pPr>
        <w:widowControl w:val="0"/>
        <w:spacing w:after="240"/>
      </w:pPr>
      <w:proofErr w:type="spellStart"/>
      <w:r>
        <w:rPr>
          <w:rFonts w:cs="ArialMT"/>
          <w:color w:val="222222"/>
          <w:lang w:bidi="en-US"/>
        </w:rPr>
        <w:t>Mumia</w:t>
      </w:r>
      <w:proofErr w:type="spellEnd"/>
      <w:r>
        <w:rPr>
          <w:rFonts w:cs="ArialMT"/>
          <w:color w:val="222222"/>
          <w:lang w:bidi="en-US"/>
        </w:rPr>
        <w:t xml:space="preserve"> </w:t>
      </w:r>
      <w:r>
        <w:rPr>
          <w:rFonts w:cs="Arial-BoldMT"/>
          <w:b/>
          <w:bCs/>
          <w:color w:val="222222"/>
          <w:szCs w:val="26"/>
          <w:shd w:val="clear" w:color="auto" w:fill="00FF00"/>
          <w:lang w:bidi="en-US"/>
        </w:rPr>
        <w:t>Abu-Jamal 1998</w:t>
      </w:r>
      <w:r>
        <w:rPr>
          <w:rFonts w:cs="Arial-BoldMT"/>
          <w:b/>
          <w:bCs/>
          <w:color w:val="222222"/>
          <w:szCs w:val="26"/>
          <w:lang w:bidi="en-US"/>
        </w:rPr>
        <w:t xml:space="preserve"> </w:t>
      </w:r>
      <w:r>
        <w:rPr>
          <w:rFonts w:cs="ArialMT"/>
          <w:color w:val="222222"/>
          <w:lang w:bidi="en-US"/>
        </w:rPr>
        <w:t>[“A QUIET AND DEADLY VIOLENCE,”</w:t>
      </w:r>
      <w:proofErr w:type="gramStart"/>
      <w:r>
        <w:rPr>
          <w:rFonts w:cs="ArialMT"/>
          <w:color w:val="222222"/>
          <w:lang w:bidi="en-US"/>
        </w:rPr>
        <w:t>  9</w:t>
      </w:r>
      <w:proofErr w:type="gramEnd"/>
      <w:r>
        <w:rPr>
          <w:rFonts w:cs="ArialMT"/>
          <w:color w:val="222222"/>
          <w:lang w:bidi="en-US"/>
        </w:rPr>
        <w:t xml:space="preserve">/19/98, </w:t>
      </w:r>
      <w:hyperlink r:id="rId7">
        <w:r>
          <w:rPr>
            <w:rStyle w:val="Hyperlink"/>
            <w:rFonts w:cs="ArialMT"/>
            <w:color w:val="2856C7"/>
            <w:szCs w:val="26"/>
            <w:lang w:bidi="en-US"/>
          </w:rPr>
          <w:t>http://www.mumia.nl/TCCDMAJ/quietdv.htm</w:t>
        </w:r>
      </w:hyperlink>
      <w:r>
        <w:rPr>
          <w:rFonts w:cs="ArialMT"/>
          <w:color w:val="222222"/>
          <w:lang w:bidi="en-US"/>
        </w:rPr>
        <w:t>]</w:t>
      </w:r>
    </w:p>
    <w:p w:rsidR="003D3E30" w:rsidRPr="004C5C9B" w:rsidRDefault="003D3E30" w:rsidP="003D3E30">
      <w:r>
        <w:rPr>
          <w:rFonts w:cs="Arial-BoldMT"/>
          <w:bCs/>
          <w:color w:val="222222"/>
          <w:sz w:val="16"/>
          <w:szCs w:val="26"/>
          <w:u w:color="222222"/>
          <w:lang w:bidi="en-US"/>
        </w:rPr>
        <w:t xml:space="preserve">It has often been observed that America is a truly violent nation, </w:t>
      </w:r>
      <w:r>
        <w:rPr>
          <w:rFonts w:cs="ArialMT"/>
          <w:color w:val="222222"/>
          <w:sz w:val="16"/>
          <w:u w:color="222222"/>
          <w:lang w:bidi="en-US"/>
        </w:rPr>
        <w:t xml:space="preserve">as shown by the thousands of cases of social and communal violence that occurs daily in the nation. </w:t>
      </w:r>
      <w:r>
        <w:rPr>
          <w:rFonts w:cs="ArialMT"/>
          <w:color w:val="222222"/>
          <w:sz w:val="16"/>
          <w:szCs w:val="24"/>
          <w:u w:color="222222"/>
          <w:lang w:bidi="en-US"/>
        </w:rPr>
        <w:t xml:space="preserve">  </w:t>
      </w:r>
      <w:r>
        <w:rPr>
          <w:rFonts w:cs="Arial-BoldMT"/>
          <w:bCs/>
          <w:color w:val="222222"/>
          <w:sz w:val="16"/>
          <w:szCs w:val="26"/>
          <w:u w:color="222222"/>
          <w:lang w:bidi="en-US"/>
        </w:rPr>
        <w:t xml:space="preserve">Every year, some 20,000 people are killed by others, </w:t>
      </w:r>
      <w:proofErr w:type="spellStart"/>
      <w:r>
        <w:rPr>
          <w:rFonts w:cs="Arial-BoldMT"/>
          <w:bCs/>
          <w:color w:val="222222"/>
          <w:sz w:val="16"/>
          <w:szCs w:val="26"/>
          <w:u w:color="222222"/>
          <w:lang w:bidi="en-US"/>
        </w:rPr>
        <w:t>andadditional</w:t>
      </w:r>
      <w:proofErr w:type="spellEnd"/>
      <w:r>
        <w:rPr>
          <w:rFonts w:cs="Arial-BoldMT"/>
          <w:bCs/>
          <w:color w:val="222222"/>
          <w:sz w:val="16"/>
          <w:szCs w:val="26"/>
          <w:u w:color="222222"/>
          <w:lang w:bidi="en-US"/>
        </w:rPr>
        <w:t xml:space="preserve"> 20,000 folks kill themselves. Add to this the </w:t>
      </w:r>
      <w:proofErr w:type="spellStart"/>
      <w:r>
        <w:rPr>
          <w:rFonts w:cs="Arial-BoldMT"/>
          <w:bCs/>
          <w:color w:val="222222"/>
          <w:sz w:val="16"/>
          <w:szCs w:val="26"/>
          <w:u w:color="222222"/>
          <w:lang w:bidi="en-US"/>
        </w:rPr>
        <w:t>non lethal</w:t>
      </w:r>
      <w:proofErr w:type="spellEnd"/>
      <w:r>
        <w:rPr>
          <w:rFonts w:cs="Arial-BoldMT"/>
          <w:bCs/>
          <w:color w:val="222222"/>
          <w:sz w:val="16"/>
          <w:szCs w:val="26"/>
          <w:u w:color="222222"/>
          <w:lang w:bidi="en-US"/>
        </w:rPr>
        <w:t xml:space="preserve"> violence that Americans daily inflict on each </w:t>
      </w:r>
      <w:proofErr w:type="spellStart"/>
      <w:r>
        <w:rPr>
          <w:rFonts w:cs="Arial-BoldMT"/>
          <w:bCs/>
          <w:color w:val="222222"/>
          <w:sz w:val="16"/>
          <w:szCs w:val="26"/>
          <w:u w:color="222222"/>
          <w:lang w:bidi="en-US"/>
        </w:rPr>
        <w:t>other</w:t>
      </w:r>
      <w:proofErr w:type="gramStart"/>
      <w:r>
        <w:rPr>
          <w:rFonts w:cs="Arial-BoldMT"/>
          <w:bCs/>
          <w:color w:val="222222"/>
          <w:sz w:val="16"/>
          <w:szCs w:val="26"/>
          <w:u w:color="222222"/>
          <w:lang w:bidi="en-US"/>
        </w:rPr>
        <w:t>,</w:t>
      </w:r>
      <w:r>
        <w:rPr>
          <w:rFonts w:cs="ArialMT"/>
          <w:color w:val="222222"/>
          <w:sz w:val="16"/>
          <w:u w:color="222222"/>
          <w:lang w:bidi="en-US"/>
        </w:rPr>
        <w:t>and</w:t>
      </w:r>
      <w:proofErr w:type="spellEnd"/>
      <w:proofErr w:type="gramEnd"/>
      <w:r>
        <w:rPr>
          <w:rFonts w:cs="ArialMT"/>
          <w:color w:val="222222"/>
          <w:sz w:val="16"/>
          <w:u w:color="222222"/>
          <w:lang w:bidi="en-US"/>
        </w:rPr>
        <w:t xml:space="preserve"> we begin to see the tracings of a nation immersed in a fever of violence. But, as remarkable, and harrowing as this level and degree of violence is, it is, by far, not the most violent feature of living in the midst of the American </w:t>
      </w:r>
      <w:proofErr w:type="spellStart"/>
      <w:r>
        <w:rPr>
          <w:rFonts w:cs="ArialMT"/>
          <w:color w:val="222222"/>
          <w:sz w:val="16"/>
          <w:u w:color="222222"/>
          <w:lang w:bidi="en-US"/>
        </w:rPr>
        <w:lastRenderedPageBreak/>
        <w:t>empire.</w:t>
      </w:r>
      <w:r>
        <w:rPr>
          <w:rFonts w:cs="Arial-BoldMT"/>
          <w:b/>
          <w:bCs/>
          <w:color w:val="222222"/>
          <w:szCs w:val="26"/>
          <w:u w:val="single" w:color="222222"/>
          <w:shd w:val="clear" w:color="auto" w:fill="00FF00"/>
          <w:lang w:bidi="en-US"/>
        </w:rPr>
        <w:t>We</w:t>
      </w:r>
      <w:proofErr w:type="spellEnd"/>
      <w:r>
        <w:rPr>
          <w:rFonts w:cs="Arial-BoldMT"/>
          <w:b/>
          <w:bCs/>
          <w:color w:val="222222"/>
          <w:szCs w:val="26"/>
          <w:u w:val="single" w:color="222222"/>
          <w:shd w:val="clear" w:color="auto" w:fill="00FF00"/>
          <w:lang w:bidi="en-US"/>
        </w:rPr>
        <w:t xml:space="preserve"> live</w:t>
      </w:r>
      <w:r w:rsidRPr="004C5C9B">
        <w:t xml:space="preserve">, equally immersed, and to a deeper degree, </w:t>
      </w:r>
      <w:r>
        <w:rPr>
          <w:rFonts w:cs="Arial-BoldMT"/>
          <w:b/>
          <w:bCs/>
          <w:color w:val="222222"/>
          <w:szCs w:val="26"/>
          <w:u w:val="single" w:color="222222"/>
          <w:shd w:val="clear" w:color="auto" w:fill="00FF00"/>
          <w:lang w:bidi="en-US"/>
        </w:rPr>
        <w:t xml:space="preserve">in a nation that condones and ignores </w:t>
      </w:r>
      <w:r w:rsidRPr="004C5C9B">
        <w:t>wide-ranging</w:t>
      </w:r>
      <w:r>
        <w:rPr>
          <w:rFonts w:cs="Arial-BoldMT"/>
          <w:b/>
          <w:bCs/>
          <w:color w:val="222222"/>
          <w:szCs w:val="26"/>
          <w:u w:val="single" w:color="222222"/>
          <w:shd w:val="clear" w:color="auto" w:fill="00FF00"/>
          <w:lang w:bidi="en-US"/>
        </w:rPr>
        <w:t xml:space="preserve"> "structural" violence, </w:t>
      </w:r>
      <w:r w:rsidRPr="004C5C9B">
        <w:t>of a kind</w:t>
      </w:r>
      <w:r>
        <w:rPr>
          <w:rFonts w:cs="Arial-BoldMT"/>
          <w:b/>
          <w:bCs/>
          <w:color w:val="222222"/>
          <w:szCs w:val="26"/>
          <w:u w:val="single" w:color="222222"/>
          <w:shd w:val="clear" w:color="auto" w:fill="00FF00"/>
          <w:lang w:bidi="en-US"/>
        </w:rPr>
        <w:t xml:space="preserve"> that destroys human life with a breathtaking </w:t>
      </w:r>
      <w:proofErr w:type="spellStart"/>
      <w:r>
        <w:rPr>
          <w:rFonts w:cs="Arial-BoldMT"/>
          <w:b/>
          <w:bCs/>
          <w:color w:val="222222"/>
          <w:szCs w:val="26"/>
          <w:u w:val="single" w:color="222222"/>
          <w:shd w:val="clear" w:color="auto" w:fill="00FF00"/>
          <w:lang w:bidi="en-US"/>
        </w:rPr>
        <w:t>ruthlessness.</w:t>
      </w:r>
      <w:r>
        <w:rPr>
          <w:rFonts w:cs="ArialMT"/>
          <w:color w:val="222222"/>
          <w:sz w:val="16"/>
          <w:u w:color="222222"/>
          <w:lang w:bidi="en-US"/>
        </w:rPr>
        <w:t>Former</w:t>
      </w:r>
      <w:proofErr w:type="spellEnd"/>
      <w:r>
        <w:rPr>
          <w:rFonts w:cs="ArialMT"/>
          <w:color w:val="222222"/>
          <w:sz w:val="16"/>
          <w:u w:color="222222"/>
          <w:lang w:bidi="en-US"/>
        </w:rPr>
        <w:t xml:space="preserve"> Massachusetts prison official and writer, Dr. </w:t>
      </w:r>
      <w:proofErr w:type="spellStart"/>
      <w:r>
        <w:rPr>
          <w:rFonts w:cs="ArialMT"/>
          <w:color w:val="222222"/>
          <w:sz w:val="16"/>
          <w:u w:color="222222"/>
          <w:lang w:bidi="en-US"/>
        </w:rPr>
        <w:t>James</w:t>
      </w:r>
      <w:r>
        <w:rPr>
          <w:rFonts w:cs="Arial-BoldMT"/>
          <w:b/>
          <w:bCs/>
          <w:color w:val="222222"/>
          <w:szCs w:val="26"/>
          <w:u w:val="single" w:color="222222"/>
          <w:lang w:bidi="en-US"/>
        </w:rPr>
        <w:t>Gilligan</w:t>
      </w:r>
      <w:proofErr w:type="spellEnd"/>
      <w:r>
        <w:rPr>
          <w:rFonts w:cs="Arial-BoldMT"/>
          <w:b/>
          <w:bCs/>
          <w:color w:val="222222"/>
          <w:szCs w:val="26"/>
          <w:u w:val="single" w:color="222222"/>
          <w:lang w:bidi="en-US"/>
        </w:rPr>
        <w:t xml:space="preserve"> </w:t>
      </w:r>
      <w:proofErr w:type="spellStart"/>
      <w:r>
        <w:rPr>
          <w:rFonts w:cs="Arial-BoldMT"/>
          <w:b/>
          <w:bCs/>
          <w:color w:val="222222"/>
          <w:szCs w:val="26"/>
          <w:u w:val="single" w:color="222222"/>
          <w:lang w:bidi="en-US"/>
        </w:rPr>
        <w:t>observes;"</w:t>
      </w:r>
      <w:r>
        <w:rPr>
          <w:rFonts w:cs="Arial-BoldMT"/>
          <w:b/>
          <w:bCs/>
          <w:color w:val="222222"/>
          <w:szCs w:val="26"/>
          <w:u w:val="single" w:color="222222"/>
          <w:shd w:val="clear" w:color="auto" w:fill="00FF00"/>
          <w:lang w:bidi="en-US"/>
        </w:rPr>
        <w:t>By</w:t>
      </w:r>
      <w:proofErr w:type="spellEnd"/>
      <w:r>
        <w:rPr>
          <w:rFonts w:cs="Arial-BoldMT"/>
          <w:b/>
          <w:bCs/>
          <w:color w:val="222222"/>
          <w:szCs w:val="26"/>
          <w:u w:val="single" w:color="222222"/>
          <w:shd w:val="clear" w:color="auto" w:fill="00FF00"/>
          <w:lang w:bidi="en-US"/>
        </w:rPr>
        <w:t xml:space="preserve"> `structural violence' I mean the increased rates of death and disability suffered by those who occupy the bottom rungs of </w:t>
      </w:r>
      <w:proofErr w:type="spellStart"/>
      <w:r>
        <w:rPr>
          <w:rFonts w:cs="Arial-BoldMT"/>
          <w:b/>
          <w:bCs/>
          <w:color w:val="222222"/>
          <w:szCs w:val="26"/>
          <w:u w:val="single" w:color="222222"/>
          <w:shd w:val="clear" w:color="auto" w:fill="00FF00"/>
          <w:lang w:bidi="en-US"/>
        </w:rPr>
        <w:t>society</w:t>
      </w:r>
      <w:r>
        <w:rPr>
          <w:rFonts w:cs="Arial-BoldMT"/>
          <w:b/>
          <w:bCs/>
          <w:color w:val="222222"/>
          <w:szCs w:val="26"/>
          <w:u w:val="single" w:color="222222"/>
          <w:lang w:bidi="en-US"/>
        </w:rPr>
        <w:t>,</w:t>
      </w:r>
      <w:r>
        <w:rPr>
          <w:rFonts w:cs="ArialMT"/>
          <w:color w:val="222222"/>
          <w:sz w:val="16"/>
          <w:u w:color="222222"/>
          <w:lang w:bidi="en-US"/>
        </w:rPr>
        <w:t>as</w:t>
      </w:r>
      <w:proofErr w:type="spellEnd"/>
      <w:r>
        <w:rPr>
          <w:rFonts w:cs="ArialMT"/>
          <w:color w:val="222222"/>
          <w:sz w:val="16"/>
          <w:u w:color="222222"/>
          <w:lang w:bidi="en-US"/>
        </w:rPr>
        <w:t xml:space="preserve"> contrasted by those who are above them. Those excess deaths (or at least a demonstrably large proportion of them) are a function of the class structure; and that structure is itself a product of society's collective human choices, concerning how to distribute the collective wealth of the society. These are not acts of God. I am contrasting `structural' with `behavioral violence' by which I mean the non-natural deaths and injuries that are caused by specific behavioral actions of individuals against individuals, such as the deaths we attribute to homicide, suicide, soldiers in warfare, capital punishment, and so on." -- (Gilligan, J., MD, Violence: Reflections On a National Epidemic (New York: Vintage, 1996), 192.)</w:t>
      </w:r>
      <w:r>
        <w:rPr>
          <w:rFonts w:cs="Arial-BoldMT"/>
          <w:b/>
          <w:bCs/>
          <w:color w:val="222222"/>
          <w:sz w:val="16"/>
          <w:szCs w:val="24"/>
          <w:u w:color="222222"/>
          <w:lang w:bidi="en-US"/>
        </w:rPr>
        <w:t> </w:t>
      </w:r>
      <w:r>
        <w:rPr>
          <w:rFonts w:cs="Arial-BoldMT"/>
          <w:b/>
          <w:bCs/>
          <w:color w:val="222222"/>
          <w:szCs w:val="26"/>
          <w:u w:val="single" w:color="222222"/>
          <w:shd w:val="clear" w:color="auto" w:fill="00FF00"/>
          <w:lang w:bidi="en-US"/>
        </w:rPr>
        <w:t xml:space="preserve">This form of </w:t>
      </w:r>
      <w:proofErr w:type="spellStart"/>
      <w:r>
        <w:rPr>
          <w:rFonts w:cs="Arial-BoldMT"/>
          <w:b/>
          <w:bCs/>
          <w:color w:val="222222"/>
          <w:szCs w:val="26"/>
          <w:u w:val="single" w:color="222222"/>
          <w:shd w:val="clear" w:color="auto" w:fill="00FF00"/>
          <w:lang w:bidi="en-US"/>
        </w:rPr>
        <w:t>violenc</w:t>
      </w:r>
      <w:r>
        <w:rPr>
          <w:rFonts w:cs="Arial-BoldMT"/>
          <w:b/>
          <w:bCs/>
          <w:color w:val="222222"/>
          <w:szCs w:val="26"/>
          <w:u w:val="single" w:color="222222"/>
          <w:lang w:bidi="en-US"/>
        </w:rPr>
        <w:t>e</w:t>
      </w:r>
      <w:proofErr w:type="gramStart"/>
      <w:r>
        <w:rPr>
          <w:rFonts w:cs="Arial-BoldMT"/>
          <w:b/>
          <w:bCs/>
          <w:color w:val="222222"/>
          <w:szCs w:val="26"/>
          <w:u w:val="single" w:color="222222"/>
          <w:lang w:bidi="en-US"/>
        </w:rPr>
        <w:t>,</w:t>
      </w:r>
      <w:r>
        <w:rPr>
          <w:rFonts w:cs="ArialMT"/>
          <w:color w:val="222222"/>
          <w:sz w:val="16"/>
          <w:u w:color="222222"/>
          <w:lang w:bidi="en-US"/>
        </w:rPr>
        <w:t>not</w:t>
      </w:r>
      <w:proofErr w:type="spellEnd"/>
      <w:proofErr w:type="gramEnd"/>
      <w:r>
        <w:rPr>
          <w:rFonts w:cs="ArialMT"/>
          <w:color w:val="222222"/>
          <w:sz w:val="16"/>
          <w:u w:color="222222"/>
          <w:lang w:bidi="en-US"/>
        </w:rPr>
        <w:t xml:space="preserve"> covered by any of the majoritarian, corporate, ruling-class protected </w:t>
      </w:r>
      <w:proofErr w:type="spellStart"/>
      <w:r>
        <w:rPr>
          <w:rFonts w:cs="ArialMT"/>
          <w:color w:val="222222"/>
          <w:sz w:val="16"/>
          <w:u w:color="222222"/>
          <w:lang w:bidi="en-US"/>
        </w:rPr>
        <w:t>media,</w:t>
      </w:r>
      <w:r>
        <w:rPr>
          <w:rFonts w:cs="Arial-BoldMT"/>
          <w:b/>
          <w:bCs/>
          <w:color w:val="222222"/>
          <w:szCs w:val="26"/>
          <w:u w:val="single" w:color="222222"/>
          <w:shd w:val="clear" w:color="auto" w:fill="00FF00"/>
          <w:lang w:bidi="en-US"/>
        </w:rPr>
        <w:t>is</w:t>
      </w:r>
      <w:proofErr w:type="spellEnd"/>
      <w:r>
        <w:rPr>
          <w:rFonts w:cs="Arial-BoldMT"/>
          <w:b/>
          <w:bCs/>
          <w:color w:val="222222"/>
          <w:szCs w:val="26"/>
          <w:u w:val="single" w:color="222222"/>
          <w:shd w:val="clear" w:color="auto" w:fill="00FF00"/>
          <w:lang w:bidi="en-US"/>
        </w:rPr>
        <w:t xml:space="preserve"> invisible to us and because of its invisibility, all the more </w:t>
      </w:r>
      <w:proofErr w:type="spellStart"/>
      <w:r>
        <w:rPr>
          <w:rFonts w:cs="Arial-BoldMT"/>
          <w:b/>
          <w:bCs/>
          <w:color w:val="222222"/>
          <w:szCs w:val="26"/>
          <w:u w:val="single" w:color="222222"/>
          <w:shd w:val="clear" w:color="auto" w:fill="00FF00"/>
          <w:lang w:bidi="en-US"/>
        </w:rPr>
        <w:t>insidious</w:t>
      </w:r>
      <w:r>
        <w:rPr>
          <w:rFonts w:cs="Arial-BoldMT"/>
          <w:b/>
          <w:bCs/>
          <w:color w:val="222222"/>
          <w:szCs w:val="26"/>
          <w:u w:val="single" w:color="222222"/>
          <w:lang w:bidi="en-US"/>
        </w:rPr>
        <w:t>.</w:t>
      </w:r>
      <w:r>
        <w:rPr>
          <w:rFonts w:cs="ArialMT"/>
          <w:color w:val="222222"/>
          <w:sz w:val="16"/>
          <w:u w:color="222222"/>
          <w:lang w:bidi="en-US"/>
        </w:rPr>
        <w:t>How</w:t>
      </w:r>
      <w:proofErr w:type="spellEnd"/>
      <w:r>
        <w:rPr>
          <w:rFonts w:cs="ArialMT"/>
          <w:color w:val="222222"/>
          <w:sz w:val="16"/>
          <w:u w:color="222222"/>
          <w:lang w:bidi="en-US"/>
        </w:rPr>
        <w:t xml:space="preserve"> dangerous is it -- really? Gilligan notes:</w:t>
      </w:r>
      <w:r>
        <w:rPr>
          <w:rFonts w:cs="Arial-BoldMT"/>
          <w:b/>
          <w:bCs/>
          <w:color w:val="222222"/>
          <w:u w:val="single" w:color="222222"/>
          <w:lang w:bidi="en-US"/>
        </w:rPr>
        <w:t xml:space="preserve">  </w:t>
      </w:r>
      <w:r>
        <w:rPr>
          <w:rFonts w:cs="Arial-BoldMT"/>
          <w:b/>
          <w:bCs/>
          <w:color w:val="222222"/>
          <w:szCs w:val="26"/>
          <w:u w:val="single" w:color="222222"/>
          <w:lang w:bidi="en-US"/>
        </w:rPr>
        <w:t>"[</w:t>
      </w:r>
      <w:r>
        <w:rPr>
          <w:rFonts w:cs="Arial-BoldMT"/>
          <w:b/>
          <w:bCs/>
          <w:color w:val="222222"/>
          <w:szCs w:val="26"/>
          <w:u w:val="single" w:color="222222"/>
          <w:shd w:val="clear" w:color="auto" w:fill="00FF00"/>
          <w:lang w:bidi="en-US"/>
        </w:rPr>
        <w:t xml:space="preserve">E]very fifteen years, </w:t>
      </w:r>
      <w:r>
        <w:rPr>
          <w:rFonts w:cs="Arial-BoldMT"/>
          <w:b/>
          <w:bCs/>
          <w:color w:val="222222"/>
          <w:sz w:val="16"/>
          <w:u w:color="222222"/>
          <w:shd w:val="clear" w:color="auto" w:fill="00FF00"/>
          <w:lang w:bidi="en-US"/>
        </w:rPr>
        <w:t xml:space="preserve">on the </w:t>
      </w:r>
      <w:proofErr w:type="spellStart"/>
      <w:r>
        <w:rPr>
          <w:rFonts w:cs="Arial-BoldMT"/>
          <w:b/>
          <w:bCs/>
          <w:color w:val="222222"/>
          <w:sz w:val="16"/>
          <w:u w:color="222222"/>
          <w:shd w:val="clear" w:color="auto" w:fill="00FF00"/>
          <w:lang w:bidi="en-US"/>
        </w:rPr>
        <w:t>average,</w:t>
      </w:r>
      <w:r>
        <w:rPr>
          <w:rFonts w:cs="Arial-BoldMT"/>
          <w:b/>
          <w:bCs/>
          <w:color w:val="222222"/>
          <w:szCs w:val="26"/>
          <w:u w:val="single" w:color="222222"/>
          <w:shd w:val="clear" w:color="auto" w:fill="00FF00"/>
          <w:lang w:bidi="en-US"/>
        </w:rPr>
        <w:t>as</w:t>
      </w:r>
      <w:proofErr w:type="spellEnd"/>
      <w:r>
        <w:rPr>
          <w:rFonts w:cs="Arial-BoldMT"/>
          <w:b/>
          <w:bCs/>
          <w:color w:val="222222"/>
          <w:szCs w:val="26"/>
          <w:u w:val="single" w:color="222222"/>
          <w:shd w:val="clear" w:color="auto" w:fill="00FF00"/>
          <w:lang w:bidi="en-US"/>
        </w:rPr>
        <w:t xml:space="preserve"> many people die because of relative poverty as would be killed in a nuclear war</w:t>
      </w:r>
      <w:r>
        <w:rPr>
          <w:rFonts w:cs="Arial-BoldMT"/>
          <w:b/>
          <w:bCs/>
          <w:color w:val="222222"/>
          <w:szCs w:val="26"/>
          <w:u w:val="single" w:color="222222"/>
          <w:lang w:bidi="en-US"/>
        </w:rPr>
        <w:t xml:space="preserve"> </w:t>
      </w:r>
      <w:r>
        <w:rPr>
          <w:rFonts w:cs="ArialMT"/>
          <w:color w:val="222222"/>
          <w:sz w:val="16"/>
          <w:u w:color="222222"/>
          <w:lang w:bidi="en-US"/>
        </w:rPr>
        <w:t>that caused 232 million deaths;</w:t>
      </w:r>
      <w:r>
        <w:rPr>
          <w:rFonts w:cs="Arial-BoldMT"/>
          <w:b/>
          <w:bCs/>
          <w:color w:val="222222"/>
          <w:szCs w:val="26"/>
          <w:u w:val="single" w:color="222222"/>
          <w:lang w:bidi="en-US"/>
        </w:rPr>
        <w:t xml:space="preserve"> and every single year, two to three times as many people die from poverty throughout the world as were killed by the Nazi genocide of the Jews </w:t>
      </w:r>
      <w:r>
        <w:rPr>
          <w:rFonts w:cs="ArialMT"/>
          <w:color w:val="222222"/>
          <w:sz w:val="16"/>
          <w:u w:color="222222"/>
          <w:lang w:bidi="en-US"/>
        </w:rPr>
        <w:t xml:space="preserve">over a six-year </w:t>
      </w:r>
      <w:proofErr w:type="spellStart"/>
      <w:r>
        <w:rPr>
          <w:rFonts w:cs="ArialMT"/>
          <w:color w:val="222222"/>
          <w:sz w:val="16"/>
          <w:u w:color="222222"/>
          <w:lang w:bidi="en-US"/>
        </w:rPr>
        <w:t>period.</w:t>
      </w:r>
      <w:r>
        <w:rPr>
          <w:rFonts w:cs="Arial-BoldMT"/>
          <w:b/>
          <w:bCs/>
          <w:color w:val="222222"/>
          <w:szCs w:val="26"/>
          <w:u w:val="single" w:color="222222"/>
          <w:shd w:val="clear" w:color="auto" w:fill="00FF00"/>
          <w:lang w:bidi="en-US"/>
        </w:rPr>
        <w:t>This</w:t>
      </w:r>
      <w:proofErr w:type="spellEnd"/>
      <w:r>
        <w:rPr>
          <w:rFonts w:cs="Arial-BoldMT"/>
          <w:b/>
          <w:bCs/>
          <w:color w:val="222222"/>
          <w:szCs w:val="26"/>
          <w:u w:val="single" w:color="222222"/>
          <w:shd w:val="clear" w:color="auto" w:fill="00FF00"/>
          <w:lang w:bidi="en-US"/>
        </w:rPr>
        <w:t xml:space="preserve"> is, in effect, the equivalent of an ongoing, unending, in fact accelerating, thermonuclear war, or genocide on the weak and poor every year of every decade, throughout the world."</w:t>
      </w:r>
      <w:r>
        <w:rPr>
          <w:rFonts w:cs="ArialMT"/>
          <w:color w:val="222222"/>
          <w:sz w:val="16"/>
          <w:u w:color="222222"/>
          <w:shd w:val="clear" w:color="auto" w:fill="00FF00"/>
          <w:lang w:bidi="en-US"/>
        </w:rPr>
        <w:t>[</w:t>
      </w:r>
      <w:r>
        <w:rPr>
          <w:rFonts w:cs="ArialMT"/>
          <w:color w:val="222222"/>
          <w:sz w:val="16"/>
          <w:u w:color="222222"/>
          <w:lang w:bidi="en-US"/>
        </w:rPr>
        <w:t>Gilligan, p. 196]</w:t>
      </w:r>
    </w:p>
    <w:p w:rsidR="003D3E30" w:rsidRPr="00844E6F" w:rsidRDefault="003D3E30" w:rsidP="003D3E30">
      <w:pPr>
        <w:pStyle w:val="Heading4"/>
        <w:rPr>
          <w:rFonts w:asciiTheme="minorHAnsi" w:hAnsiTheme="minorHAnsi" w:cstheme="minorHAnsi"/>
        </w:rPr>
      </w:pPr>
      <w:r>
        <w:rPr>
          <w:rFonts w:asciiTheme="minorHAnsi" w:hAnsiTheme="minorHAnsi" w:cstheme="minorHAnsi"/>
        </w:rPr>
        <w:t>c</w:t>
      </w:r>
      <w:r w:rsidRPr="0014118B">
        <w:rPr>
          <w:rFonts w:asciiTheme="minorHAnsi" w:hAnsiTheme="minorHAnsi" w:cstheme="minorHAnsi"/>
        </w:rPr>
        <w:t xml:space="preserve">) </w:t>
      </w:r>
      <w:r>
        <w:rPr>
          <w:rFonts w:asciiTheme="minorHAnsi" w:hAnsiTheme="minorHAnsi" w:cstheme="minorHAnsi"/>
        </w:rPr>
        <w:t>D</w:t>
      </w:r>
      <w:r w:rsidRPr="0014118B">
        <w:rPr>
          <w:rFonts w:asciiTheme="minorHAnsi" w:hAnsiTheme="minorHAnsi" w:cstheme="minorHAnsi"/>
        </w:rPr>
        <w:t>iscussions of SV are necessary to solve rea</w:t>
      </w:r>
      <w:r>
        <w:rPr>
          <w:rFonts w:asciiTheme="minorHAnsi" w:hAnsiTheme="minorHAnsi" w:cstheme="minorHAnsi"/>
        </w:rPr>
        <w:t>l</w:t>
      </w:r>
      <w:r w:rsidRPr="0014118B">
        <w:rPr>
          <w:rFonts w:asciiTheme="minorHAnsi" w:hAnsiTheme="minorHAnsi" w:cstheme="minorHAnsi"/>
        </w:rPr>
        <w:t xml:space="preserve"> world oppression</w:t>
      </w:r>
    </w:p>
    <w:p w:rsidR="003D3E30" w:rsidRDefault="003D3E30" w:rsidP="003D3E30">
      <w:pPr>
        <w:pStyle w:val="Heading4"/>
        <w:rPr>
          <w:rFonts w:asciiTheme="minorHAnsi" w:hAnsiTheme="minorHAnsi" w:cstheme="minorHAnsi"/>
        </w:rPr>
      </w:pPr>
      <w:proofErr w:type="gramStart"/>
      <w:r>
        <w:rPr>
          <w:rFonts w:asciiTheme="minorHAnsi" w:hAnsiTheme="minorHAnsi" w:cstheme="minorHAnsi"/>
        </w:rPr>
        <w:t>d</w:t>
      </w:r>
      <w:proofErr w:type="gramEnd"/>
      <w:r>
        <w:rPr>
          <w:rFonts w:asciiTheme="minorHAnsi" w:hAnsiTheme="minorHAnsi" w:cstheme="minorHAnsi"/>
        </w:rPr>
        <w:t xml:space="preserve">) it’s a </w:t>
      </w:r>
      <w:proofErr w:type="spellStart"/>
      <w:r>
        <w:rPr>
          <w:rFonts w:asciiTheme="minorHAnsi" w:hAnsiTheme="minorHAnsi" w:cstheme="minorHAnsi"/>
        </w:rPr>
        <w:t>prereq</w:t>
      </w:r>
      <w:proofErr w:type="spellEnd"/>
      <w:r>
        <w:rPr>
          <w:rFonts w:asciiTheme="minorHAnsi" w:hAnsiTheme="minorHAnsi" w:cstheme="minorHAnsi"/>
        </w:rPr>
        <w:t xml:space="preserve"> you can’t act morally when dominated by oppressive structures </w:t>
      </w:r>
    </w:p>
    <w:p w:rsidR="003D3E30" w:rsidRPr="00AB458D" w:rsidRDefault="003D3E30" w:rsidP="003D3E30">
      <w:pPr>
        <w:pStyle w:val="Heading4"/>
        <w:rPr>
          <w:rFonts w:asciiTheme="minorHAnsi" w:hAnsiTheme="minorHAnsi" w:cstheme="minorHAnsi"/>
        </w:rPr>
      </w:pPr>
      <w:r>
        <w:rPr>
          <w:rFonts w:asciiTheme="minorHAnsi" w:hAnsiTheme="minorHAnsi" w:cstheme="minorHAnsi"/>
        </w:rPr>
        <w:t xml:space="preserve">e) </w:t>
      </w:r>
      <w:r w:rsidRPr="0014118B">
        <w:rPr>
          <w:rFonts w:asciiTheme="minorHAnsi" w:eastAsia="Times New Roman" w:hAnsiTheme="minorHAnsi" w:cstheme="minorHAnsi"/>
        </w:rPr>
        <w:t>Structural violence cause</w:t>
      </w:r>
      <w:r w:rsidR="00B20715">
        <w:rPr>
          <w:rFonts w:asciiTheme="minorHAnsi" w:eastAsia="Times New Roman" w:hAnsiTheme="minorHAnsi" w:cstheme="minorHAnsi"/>
        </w:rPr>
        <w:t>s</w:t>
      </w:r>
      <w:r w:rsidRPr="0014118B">
        <w:rPr>
          <w:rFonts w:asciiTheme="minorHAnsi" w:eastAsia="Times New Roman" w:hAnsiTheme="minorHAnsi" w:cstheme="minorHAnsi"/>
        </w:rPr>
        <w:t xml:space="preserve"> larger global violence</w:t>
      </w:r>
      <w:r w:rsidR="00B20715">
        <w:rPr>
          <w:rFonts w:asciiTheme="minorHAnsi" w:eastAsia="Times New Roman" w:hAnsiTheme="minorHAnsi" w:cstheme="minorHAnsi"/>
        </w:rPr>
        <w:t xml:space="preserve">- solve for </w:t>
      </w:r>
      <w:proofErr w:type="spellStart"/>
      <w:r w:rsidR="00B20715">
        <w:rPr>
          <w:rFonts w:asciiTheme="minorHAnsi" w:eastAsia="Times New Roman" w:hAnsiTheme="minorHAnsi" w:cstheme="minorHAnsi"/>
        </w:rPr>
        <w:t>sv</w:t>
      </w:r>
      <w:proofErr w:type="spellEnd"/>
      <w:r w:rsidR="00B20715">
        <w:rPr>
          <w:rFonts w:asciiTheme="minorHAnsi" w:eastAsia="Times New Roman" w:hAnsiTheme="minorHAnsi" w:cstheme="minorHAnsi"/>
        </w:rPr>
        <w:t xml:space="preserve"> first</w:t>
      </w:r>
    </w:p>
    <w:p w:rsidR="003D3E30" w:rsidRPr="0014118B" w:rsidRDefault="003D3E30" w:rsidP="003D3E30">
      <w:pPr>
        <w:rPr>
          <w:rFonts w:asciiTheme="minorHAnsi" w:hAnsiTheme="minorHAnsi" w:cstheme="minorHAnsi"/>
        </w:rPr>
      </w:pPr>
      <w:r w:rsidRPr="0014118B">
        <w:rPr>
          <w:rFonts w:asciiTheme="minorHAnsi" w:hAnsiTheme="minorHAnsi" w:cstheme="minorHAnsi"/>
        </w:rPr>
        <w:t xml:space="preserve">Michael N. </w:t>
      </w:r>
      <w:proofErr w:type="spellStart"/>
      <w:r w:rsidRPr="0014118B">
        <w:rPr>
          <w:rFonts w:asciiTheme="minorHAnsi" w:eastAsiaTheme="majorEastAsia" w:hAnsiTheme="minorHAnsi" w:cstheme="minorHAnsi"/>
          <w:b/>
          <w:iCs/>
          <w:sz w:val="26"/>
        </w:rPr>
        <w:t>Dobkowski</w:t>
      </w:r>
      <w:proofErr w:type="spellEnd"/>
      <w:r w:rsidRPr="0014118B">
        <w:rPr>
          <w:rFonts w:asciiTheme="minorHAnsi" w:eastAsiaTheme="majorEastAsia" w:hAnsiTheme="minorHAnsi" w:cstheme="minorHAnsi"/>
          <w:b/>
          <w:iCs/>
          <w:sz w:val="26"/>
        </w:rPr>
        <w:t>, 15</w:t>
      </w:r>
      <w:r w:rsidRPr="0014118B">
        <w:rPr>
          <w:rFonts w:asciiTheme="minorHAnsi" w:hAnsiTheme="minorHAnsi" w:cstheme="minorHAnsi"/>
        </w:rPr>
        <w:t xml:space="preserve"> (Michael N. </w:t>
      </w:r>
      <w:proofErr w:type="spellStart"/>
      <w:r w:rsidRPr="0014118B">
        <w:rPr>
          <w:rFonts w:asciiTheme="minorHAnsi" w:hAnsiTheme="minorHAnsi" w:cstheme="minorHAnsi"/>
        </w:rPr>
        <w:t>Dobkowski</w:t>
      </w:r>
      <w:proofErr w:type="spellEnd"/>
      <w:r w:rsidRPr="0014118B">
        <w:rPr>
          <w:rFonts w:asciiTheme="minorHAnsi" w:hAnsiTheme="minorHAnsi" w:cstheme="minorHAnsi"/>
        </w:rPr>
        <w:t xml:space="preserve">, Genocide In Our </w:t>
      </w:r>
      <w:proofErr w:type="gramStart"/>
      <w:r w:rsidRPr="0014118B">
        <w:rPr>
          <w:rFonts w:asciiTheme="minorHAnsi" w:hAnsiTheme="minorHAnsi" w:cstheme="minorHAnsi"/>
        </w:rPr>
        <w:t>Time :</w:t>
      </w:r>
      <w:proofErr w:type="gramEnd"/>
      <w:r w:rsidRPr="0014118B">
        <w:rPr>
          <w:rFonts w:asciiTheme="minorHAnsi" w:hAnsiTheme="minorHAnsi" w:cstheme="minorHAnsi"/>
        </w:rPr>
        <w:t xml:space="preserve"> An Annotated Bibliography With Analytical Introductions, SURFACE, https://surface.syr.edu/books/30/, 1-28-2015)//</w:t>
      </w:r>
      <w:proofErr w:type="spellStart"/>
      <w:r w:rsidRPr="0014118B">
        <w:rPr>
          <w:rFonts w:asciiTheme="minorHAnsi" w:hAnsiTheme="minorHAnsi" w:cstheme="minorHAnsi"/>
        </w:rPr>
        <w:t>iLake</w:t>
      </w:r>
      <w:proofErr w:type="spellEnd"/>
      <w:r w:rsidRPr="0014118B">
        <w:rPr>
          <w:rFonts w:asciiTheme="minorHAnsi" w:hAnsiTheme="minorHAnsi" w:cstheme="minorHAnsi"/>
        </w:rPr>
        <w:t>-</w:t>
      </w:r>
      <w:r>
        <w:rPr>
          <w:rFonts w:ascii="Segoe UI Emoji" w:hAnsi="Segoe UI Emoji" w:cs="Segoe UI Emoji"/>
        </w:rPr>
        <w:t>💣🍔</w:t>
      </w:r>
    </w:p>
    <w:p w:rsidR="003D3E30" w:rsidRPr="008F59D6" w:rsidRDefault="003D3E30" w:rsidP="003D3E30">
      <w:pPr>
        <w:rPr>
          <w:rFonts w:asciiTheme="minorHAnsi" w:hAnsiTheme="minorHAnsi" w:cstheme="minorHAnsi"/>
          <w:sz w:val="8"/>
        </w:rPr>
      </w:pPr>
      <w:r w:rsidRPr="0014118B">
        <w:rPr>
          <w:rFonts w:asciiTheme="minorHAnsi" w:hAnsiTheme="minorHAnsi" w:cstheme="minorHAnsi"/>
          <w:sz w:val="8"/>
        </w:rPr>
        <w:t xml:space="preserve">STRUCTURAL </w:t>
      </w:r>
      <w:proofErr w:type="gramStart"/>
      <w:r w:rsidRPr="0014118B">
        <w:rPr>
          <w:rFonts w:asciiTheme="minorHAnsi" w:hAnsiTheme="minorHAnsi" w:cstheme="minorHAnsi"/>
          <w:sz w:val="8"/>
        </w:rPr>
        <w:t>VIOLENCE  While</w:t>
      </w:r>
      <w:proofErr w:type="gramEnd"/>
      <w:r w:rsidRPr="0014118B">
        <w:rPr>
          <w:rFonts w:asciiTheme="minorHAnsi" w:hAnsiTheme="minorHAnsi" w:cstheme="minorHAnsi"/>
          <w:sz w:val="8"/>
        </w:rPr>
        <w:t xml:space="preserve"> the literature on collective violence focuses predominantly on genocide and warfare, it is important to note that there are other forms of governmental mass killing. One important, though insufficiently appreciated, means by which governmental policies result in large numbers of deaths is the creation or tolerance of harmful social conditions. According to William </w:t>
      </w:r>
      <w:proofErr w:type="spellStart"/>
      <w:r w:rsidRPr="0014118B">
        <w:rPr>
          <w:rFonts w:asciiTheme="minorHAnsi" w:hAnsiTheme="minorHAnsi" w:cstheme="minorHAnsi"/>
          <w:sz w:val="8"/>
        </w:rPr>
        <w:t>Eckhardt</w:t>
      </w:r>
      <w:proofErr w:type="spellEnd"/>
      <w:r w:rsidRPr="0014118B">
        <w:rPr>
          <w:rFonts w:asciiTheme="minorHAnsi" w:hAnsiTheme="minorHAnsi" w:cstheme="minorHAnsi"/>
          <w:sz w:val="8"/>
        </w:rPr>
        <w:t xml:space="preserve"> and Gernot Kohler, "While one group of scholars in the field restricts the term 'violence' to mean armed violence in wars and revolutions, others take a broader view and subsume both armed and structural components under the term 'violence.' </w:t>
      </w:r>
      <w:r w:rsidRPr="0014118B">
        <w:rPr>
          <w:rFonts w:asciiTheme="minorHAnsi" w:hAnsiTheme="minorHAnsi" w:cstheme="minorHAnsi"/>
          <w:u w:val="single"/>
        </w:rPr>
        <w:t>Structural violence is the violence created by social, political, and economic institutions and structures which may lead to as much death and harm to persons as does armed violence.</w:t>
      </w:r>
      <w:r w:rsidRPr="0014118B">
        <w:rPr>
          <w:rFonts w:asciiTheme="minorHAnsi" w:hAnsiTheme="minorHAnsi" w:cstheme="minorHAnsi"/>
          <w:sz w:val="8"/>
        </w:rPr>
        <w:t xml:space="preserve"> "19 Horowitz mentions a related concept, benign neglect, in his important essay, "Functional and Existential Visions of Genocide," where he alludes to "one shadowy area of genocide that permits the state to take lives by indirection, for example by virtue of benign neglect, or death due to demographic causes." Unfortunately, he does not develop this intriguing concept beyond commenting that the efforts a government makes to reduce deaths from malnutrition, disease, and other "natural" causes constitute a "central indication of how a society values life. 1120 As devastating as armed violence has been during the twentieth century, structural violence has resulted in many more deaths. In fact, on the basis of careful demographic analysis, </w:t>
      </w:r>
      <w:proofErr w:type="spellStart"/>
      <w:r w:rsidRPr="0014118B">
        <w:rPr>
          <w:rFonts w:asciiTheme="minorHAnsi" w:hAnsiTheme="minorHAnsi" w:cstheme="minorHAnsi"/>
          <w:u w:val="single"/>
        </w:rPr>
        <w:t>Eckhardt</w:t>
      </w:r>
      <w:proofErr w:type="spellEnd"/>
      <w:r w:rsidRPr="0014118B">
        <w:rPr>
          <w:rFonts w:asciiTheme="minorHAnsi" w:hAnsiTheme="minorHAnsi" w:cstheme="minorHAnsi"/>
          <w:u w:val="single"/>
        </w:rPr>
        <w:t xml:space="preserve"> and Kohler conclude that "</w:t>
      </w:r>
      <w:r w:rsidRPr="00B45795">
        <w:rPr>
          <w:rFonts w:asciiTheme="minorHAnsi" w:hAnsiTheme="minorHAnsi" w:cstheme="minorHAnsi"/>
          <w:u w:val="single"/>
        </w:rPr>
        <w:t xml:space="preserve">about </w:t>
      </w:r>
      <w:r w:rsidRPr="00501248">
        <w:rPr>
          <w:rFonts w:asciiTheme="minorHAnsi" w:hAnsiTheme="minorHAnsi" w:cstheme="minorHAnsi"/>
          <w:highlight w:val="yellow"/>
          <w:u w:val="single"/>
        </w:rPr>
        <w:t>ninety-five percent of the total violence in the</w:t>
      </w:r>
      <w:r w:rsidRPr="0014118B">
        <w:rPr>
          <w:rFonts w:asciiTheme="minorHAnsi" w:hAnsiTheme="minorHAnsi" w:cstheme="minorHAnsi"/>
          <w:u w:val="single"/>
        </w:rPr>
        <w:t xml:space="preserve"> first three quarters of the </w:t>
      </w:r>
      <w:r w:rsidRPr="00501248">
        <w:rPr>
          <w:rFonts w:asciiTheme="minorHAnsi" w:hAnsiTheme="minorHAnsi" w:cstheme="minorHAnsi"/>
          <w:highlight w:val="yellow"/>
          <w:u w:val="single"/>
        </w:rPr>
        <w:t>twentieth century could be attributed to structural violence</w:t>
      </w:r>
      <w:proofErr w:type="gramStart"/>
      <w:r w:rsidRPr="0014118B">
        <w:rPr>
          <w:rFonts w:asciiTheme="minorHAnsi" w:hAnsiTheme="minorHAnsi" w:cstheme="minorHAnsi"/>
          <w:u w:val="single"/>
        </w:rPr>
        <w:t>. "</w:t>
      </w:r>
      <w:proofErr w:type="gramEnd"/>
      <w:r w:rsidRPr="0014118B">
        <w:rPr>
          <w:rFonts w:asciiTheme="minorHAnsi" w:hAnsiTheme="minorHAnsi" w:cstheme="minorHAnsi"/>
          <w:u w:val="single"/>
        </w:rPr>
        <w:t xml:space="preserve"> 21 More recently, </w:t>
      </w:r>
      <w:proofErr w:type="spellStart"/>
      <w:r w:rsidRPr="0014118B">
        <w:rPr>
          <w:rFonts w:asciiTheme="minorHAnsi" w:hAnsiTheme="minorHAnsi" w:cstheme="minorHAnsi"/>
          <w:u w:val="single"/>
        </w:rPr>
        <w:t>Eckhardt</w:t>
      </w:r>
      <w:proofErr w:type="spellEnd"/>
      <w:r w:rsidRPr="0014118B">
        <w:rPr>
          <w:rFonts w:asciiTheme="minorHAnsi" w:hAnsiTheme="minorHAnsi" w:cstheme="minorHAnsi"/>
          <w:u w:val="single"/>
        </w:rPr>
        <w:t xml:space="preserve"> has estimated that, </w:t>
      </w:r>
      <w:r w:rsidRPr="007D442F">
        <w:rPr>
          <w:rFonts w:asciiTheme="minorHAnsi" w:hAnsiTheme="minorHAnsi" w:cstheme="minorHAnsi"/>
          <w:u w:val="single"/>
        </w:rPr>
        <w:t xml:space="preserve">during the twentieth century, structural violence "has caused </w:t>
      </w:r>
      <w:r w:rsidRPr="00501248">
        <w:rPr>
          <w:rFonts w:asciiTheme="minorHAnsi" w:hAnsiTheme="minorHAnsi" w:cstheme="minorHAnsi"/>
          <w:highlight w:val="yellow"/>
          <w:u w:val="single"/>
        </w:rPr>
        <w:t>a total of</w:t>
      </w:r>
      <w:r w:rsidRPr="0014118B">
        <w:rPr>
          <w:rFonts w:asciiTheme="minorHAnsi" w:hAnsiTheme="minorHAnsi" w:cstheme="minorHAnsi"/>
          <w:u w:val="single"/>
        </w:rPr>
        <w:t xml:space="preserve"> some 1600 million deaths, or approximately </w:t>
      </w:r>
      <w:r w:rsidRPr="00501248">
        <w:rPr>
          <w:rFonts w:asciiTheme="minorHAnsi" w:hAnsiTheme="minorHAnsi" w:cstheme="minorHAnsi"/>
          <w:highlight w:val="yellow"/>
          <w:u w:val="single"/>
        </w:rPr>
        <w:t>nineteen million deaths per year</w:t>
      </w:r>
      <w:proofErr w:type="gramStart"/>
      <w:r w:rsidRPr="0014118B">
        <w:rPr>
          <w:rFonts w:asciiTheme="minorHAnsi" w:hAnsiTheme="minorHAnsi" w:cstheme="minorHAnsi"/>
          <w:u w:val="single"/>
        </w:rPr>
        <w:t>. "</w:t>
      </w:r>
      <w:proofErr w:type="gramEnd"/>
      <w:r w:rsidRPr="0014118B">
        <w:rPr>
          <w:rFonts w:asciiTheme="minorHAnsi" w:hAnsiTheme="minorHAnsi" w:cstheme="minorHAnsi"/>
          <w:u w:val="single"/>
        </w:rPr>
        <w:t xml:space="preserve">22 </w:t>
      </w:r>
      <w:r w:rsidRPr="007D442F">
        <w:rPr>
          <w:rFonts w:asciiTheme="minorHAnsi" w:hAnsiTheme="minorHAnsi" w:cstheme="minorHAnsi"/>
          <w:u w:val="single"/>
        </w:rPr>
        <w:t>This form of governmental mass killing requires urgent attention</w:t>
      </w:r>
      <w:r w:rsidRPr="0014118B">
        <w:rPr>
          <w:rFonts w:asciiTheme="minorHAnsi" w:hAnsiTheme="minorHAnsi" w:cstheme="minorHAnsi"/>
          <w:u w:val="single"/>
        </w:rPr>
        <w:t xml:space="preserve">, not only </w:t>
      </w:r>
      <w:r w:rsidRPr="007D442F">
        <w:rPr>
          <w:rFonts w:asciiTheme="minorHAnsi" w:hAnsiTheme="minorHAnsi" w:cstheme="minorHAnsi"/>
          <w:u w:val="single"/>
        </w:rPr>
        <w:t>because of the sheer scale of the death tolls</w:t>
      </w:r>
      <w:r w:rsidRPr="0014118B">
        <w:rPr>
          <w:rFonts w:asciiTheme="minorHAnsi" w:hAnsiTheme="minorHAnsi" w:cstheme="minorHAnsi"/>
          <w:u w:val="single"/>
        </w:rPr>
        <w:t xml:space="preserve">, but also because it is directly related to armed violence in at least two ways. First, </w:t>
      </w:r>
      <w:r w:rsidRPr="00501248">
        <w:rPr>
          <w:rFonts w:asciiTheme="minorHAnsi" w:hAnsiTheme="minorHAnsi" w:cstheme="minorHAnsi"/>
          <w:highlight w:val="yellow"/>
          <w:u w:val="single"/>
        </w:rPr>
        <w:t>structural violence, by causing suffering and death as the result</w:t>
      </w:r>
      <w:r w:rsidRPr="0014118B">
        <w:rPr>
          <w:rFonts w:asciiTheme="minorHAnsi" w:hAnsiTheme="minorHAnsi" w:cstheme="minorHAnsi"/>
          <w:sz w:val="8"/>
        </w:rPr>
        <w:t xml:space="preserve"> Genocide and Modern War 119 </w:t>
      </w:r>
      <w:r w:rsidRPr="00501248">
        <w:rPr>
          <w:rFonts w:asciiTheme="minorHAnsi" w:hAnsiTheme="minorHAnsi" w:cstheme="minorHAnsi"/>
          <w:highlight w:val="yellow"/>
          <w:u w:val="single"/>
        </w:rPr>
        <w:t>of structured social inequality, creates conditions conducive to the outbreak of overt violence</w:t>
      </w:r>
      <w:r w:rsidRPr="0014118B">
        <w:rPr>
          <w:rFonts w:asciiTheme="minorHAnsi" w:hAnsiTheme="minorHAnsi" w:cstheme="minorHAnsi"/>
          <w:u w:val="single"/>
        </w:rPr>
        <w:t xml:space="preserve">, particularly in the form of revolution and civil war. </w:t>
      </w:r>
      <w:r w:rsidRPr="0014118B">
        <w:rPr>
          <w:rFonts w:asciiTheme="minorHAnsi" w:hAnsiTheme="minorHAnsi" w:cstheme="minorHAnsi"/>
          <w:sz w:val="8"/>
        </w:rPr>
        <w:t>Second, by diverting societal resources from programs to meet human needs and by destroying portions of the economic infrastructure, armed violence tends to aggravate the economic and social conditions that cause structural violence.</w:t>
      </w:r>
    </w:p>
    <w:p w:rsidR="003D3E30" w:rsidRDefault="003D3E30" w:rsidP="003D3E30">
      <w:pPr>
        <w:pStyle w:val="Heading3"/>
      </w:pPr>
    </w:p>
    <w:p w:rsidR="003D3E30" w:rsidRDefault="003D3E30" w:rsidP="003D3E30">
      <w:pPr>
        <w:pStyle w:val="Heading3"/>
      </w:pPr>
      <w:r>
        <w:lastRenderedPageBreak/>
        <w:t>Advocacy</w:t>
      </w:r>
    </w:p>
    <w:p w:rsidR="003D3E30" w:rsidRPr="00D77164" w:rsidRDefault="003D3E30" w:rsidP="003D3E30">
      <w:pPr>
        <w:pStyle w:val="Heading4"/>
        <w:rPr>
          <w:i/>
        </w:rPr>
      </w:pPr>
      <w:r>
        <w:t>We defend that private appropriation is unjust- instead, o</w:t>
      </w:r>
      <w:r w:rsidRPr="00596CC4">
        <w:t xml:space="preserve">uter space ought to be recognized as a global commons as per the </w:t>
      </w:r>
      <w:proofErr w:type="spellStart"/>
      <w:r w:rsidRPr="00596CC4">
        <w:t>Goehring</w:t>
      </w:r>
      <w:proofErr w:type="spellEnd"/>
      <w:r w:rsidRPr="00596CC4">
        <w:t xml:space="preserve"> card. </w:t>
      </w:r>
    </w:p>
    <w:p w:rsidR="003D3E30" w:rsidRPr="002401A3" w:rsidRDefault="003D3E30" w:rsidP="003D3E30">
      <w:proofErr w:type="spellStart"/>
      <w:r w:rsidRPr="002401A3">
        <w:rPr>
          <w:rStyle w:val="Style13ptBold"/>
        </w:rPr>
        <w:t>Goehring</w:t>
      </w:r>
      <w:proofErr w:type="spellEnd"/>
      <w:r w:rsidRPr="002401A3">
        <w:rPr>
          <w:rStyle w:val="Style13ptBold"/>
        </w:rPr>
        <w:t xml:space="preserve"> 6/3 - </w:t>
      </w:r>
      <w:r w:rsidRPr="002401A3">
        <w:t xml:space="preserve"> John S. </w:t>
      </w:r>
      <w:proofErr w:type="spellStart"/>
      <w:r w:rsidRPr="002401A3">
        <w:t>Goehring</w:t>
      </w:r>
      <w:proofErr w:type="spellEnd"/>
      <w:r w:rsidRPr="002401A3">
        <w:t xml:space="preserve">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2021).&lt;https://jnslp.com/wp-content/uploads/2021/09/Why_Isnt_Outer_Space_a_Global_Commons_2.pdf&gt; AT</w:t>
      </w:r>
    </w:p>
    <w:p w:rsidR="003D3E30" w:rsidRPr="002401A3" w:rsidRDefault="003D3E30" w:rsidP="003D3E30">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w:t>
      </w:r>
      <w:proofErr w:type="spellStart"/>
      <w:r w:rsidRPr="002401A3">
        <w:rPr>
          <w:sz w:val="12"/>
          <w:szCs w:val="12"/>
        </w:rPr>
        <w:t>Ostrom’s</w:t>
      </w:r>
      <w:proofErr w:type="spellEnd"/>
      <w:r w:rsidRPr="002401A3">
        <w:rPr>
          <w:sz w:val="12"/>
          <w:szCs w:val="12"/>
        </w:rPr>
        <w:t xml:space="preserve">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w:t>
      </w:r>
      <w:proofErr w:type="spellStart"/>
      <w:r w:rsidRPr="002401A3">
        <w:rPr>
          <w:sz w:val="12"/>
          <w:szCs w:val="12"/>
        </w:rPr>
        <w:t>Ostrom’s</w:t>
      </w:r>
      <w:proofErr w:type="spellEnd"/>
      <w:r w:rsidRPr="002401A3">
        <w:rPr>
          <w:sz w:val="12"/>
          <w:szCs w:val="12"/>
        </w:rPr>
        <w:t xml:space="preserve">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w:t>
      </w:r>
      <w:proofErr w:type="gramStart"/>
      <w:r w:rsidRPr="002401A3">
        <w:rPr>
          <w:sz w:val="12"/>
          <w:szCs w:val="12"/>
        </w:rPr>
        <w:t>This</w:t>
      </w:r>
      <w:proofErr w:type="gramEnd"/>
      <w:r w:rsidRPr="002401A3">
        <w:rPr>
          <w:sz w:val="12"/>
          <w:szCs w:val="12"/>
        </w:rPr>
        <w:t xml:space="preserve"> usage was typical prior to </w:t>
      </w:r>
      <w:proofErr w:type="spellStart"/>
      <w:r w:rsidRPr="002401A3">
        <w:rPr>
          <w:sz w:val="12"/>
          <w:szCs w:val="12"/>
        </w:rPr>
        <w:t>Ostrom’s</w:t>
      </w:r>
      <w:proofErr w:type="spellEnd"/>
      <w:r w:rsidRPr="002401A3">
        <w:rPr>
          <w:sz w:val="12"/>
          <w:szCs w:val="12"/>
        </w:rPr>
        <w:t xml:space="preserve">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w:t>
      </w:r>
      <w:proofErr w:type="spellStart"/>
      <w:r w:rsidRPr="002401A3">
        <w:rPr>
          <w:sz w:val="12"/>
          <w:szCs w:val="12"/>
        </w:rPr>
        <w:t>subtractable</w:t>
      </w:r>
      <w:proofErr w:type="spellEnd"/>
      <w:r w:rsidRPr="002401A3">
        <w:rPr>
          <w:sz w:val="12"/>
          <w:szCs w:val="12"/>
        </w:rPr>
        <w:t xml:space="preserve">, meaning that use of the resource subtracts from the ability of others to use the resource, while others remain plentiful. Describing a resource in this manner, as a common resource, does not necessarily imply any particular property regime or use limitations.36 </w:t>
      </w:r>
      <w:proofErr w:type="gramStart"/>
      <w:r w:rsidRPr="002401A3">
        <w:rPr>
          <w:sz w:val="12"/>
          <w:szCs w:val="12"/>
        </w:rPr>
        <w:t>A</w:t>
      </w:r>
      <w:proofErr w:type="gramEnd"/>
      <w:r w:rsidRPr="002401A3">
        <w:rPr>
          <w:sz w:val="12"/>
          <w:szCs w:val="12"/>
        </w:rPr>
        <w:t xml:space="preserve"> common hunting ground, for instance, may be publicly owned or privately owned. </w:t>
      </w:r>
      <w:proofErr w:type="spellStart"/>
      <w:r w:rsidRPr="002401A3">
        <w:rPr>
          <w:sz w:val="12"/>
          <w:szCs w:val="12"/>
        </w:rPr>
        <w:t>Ostrom</w:t>
      </w:r>
      <w:proofErr w:type="spellEnd"/>
      <w:r w:rsidRPr="002401A3">
        <w:rPr>
          <w:sz w:val="12"/>
          <w:szCs w:val="12"/>
        </w:rPr>
        <w:t xml:space="preserve"> helped popularize the term “common pool resource” to describe this general category of resources.37 </w:t>
      </w:r>
      <w:r w:rsidRPr="002401A3">
        <w:rPr>
          <w:sz w:val="12"/>
        </w:rPr>
        <w:t xml:space="preserve">As Dr. </w:t>
      </w:r>
      <w:proofErr w:type="spellStart"/>
      <w:r w:rsidRPr="002401A3">
        <w:rPr>
          <w:sz w:val="12"/>
        </w:rPr>
        <w:t>Tepper</w:t>
      </w:r>
      <w:proofErr w:type="spellEnd"/>
      <w:r w:rsidRPr="002401A3">
        <w:rPr>
          <w:sz w:val="12"/>
        </w:rPr>
        <w:t xml:space="preserve"> argues, “[</w:t>
      </w:r>
      <w:proofErr w:type="spellStart"/>
      <w:r w:rsidRPr="002401A3">
        <w:rPr>
          <w:sz w:val="12"/>
        </w:rPr>
        <w:t>i</w:t>
      </w:r>
      <w:proofErr w:type="spellEnd"/>
      <w:r w:rsidRPr="002401A3">
        <w:rPr>
          <w:sz w:val="12"/>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2401A3">
        <w:rPr>
          <w:sz w:val="12"/>
        </w:rPr>
        <w:t>Cogolati</w:t>
      </w:r>
      <w:proofErr w:type="spellEnd"/>
      <w:r w:rsidRPr="002401A3">
        <w:rPr>
          <w:sz w:val="12"/>
        </w:rPr>
        <w:t xml:space="preserve"> and </w:t>
      </w:r>
      <w:proofErr w:type="spellStart"/>
      <w:r w:rsidRPr="002401A3">
        <w:rPr>
          <w:sz w:val="12"/>
        </w:rPr>
        <w:t>Woulters</w:t>
      </w:r>
      <w:proofErr w:type="spellEnd"/>
      <w:r w:rsidRPr="002401A3">
        <w:rPr>
          <w:sz w:val="12"/>
        </w:rPr>
        <w:t xml:space="preserve"> observe, “[u]</w:t>
      </w:r>
      <w:proofErr w:type="spellStart"/>
      <w:r w:rsidRPr="002401A3">
        <w:rPr>
          <w:sz w:val="12"/>
        </w:rPr>
        <w:t>nder</w:t>
      </w:r>
      <w:proofErr w:type="spellEnd"/>
      <w:r w:rsidRPr="002401A3">
        <w:rPr>
          <w:sz w:val="12"/>
        </w:rPr>
        <w:t xml:space="preserve"> </w:t>
      </w:r>
      <w:proofErr w:type="spellStart"/>
      <w:r w:rsidRPr="002401A3">
        <w:rPr>
          <w:sz w:val="12"/>
        </w:rPr>
        <w:t>Ostrom’s</w:t>
      </w:r>
      <w:proofErr w:type="spellEnd"/>
      <w:r w:rsidRPr="002401A3">
        <w:rPr>
          <w:sz w:val="12"/>
        </w:rPr>
        <w:t xml:space="preserve">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w:t>
      </w:r>
      <w:proofErr w:type="spellStart"/>
      <w:r w:rsidRPr="002401A3">
        <w:rPr>
          <w:sz w:val="12"/>
        </w:rPr>
        <w:t>Christol</w:t>
      </w:r>
      <w:proofErr w:type="spellEnd"/>
      <w:r w:rsidRPr="002401A3">
        <w:rPr>
          <w:sz w:val="12"/>
        </w:rPr>
        <w:t xml:space="preserve">, not only “protects the proposition what [sic] </w:t>
      </w:r>
      <w:r w:rsidRPr="002401A3">
        <w:rPr>
          <w:rStyle w:val="StyleUnderline"/>
          <w:highlight w:val="yellow"/>
        </w:rPr>
        <w:t>given areas and their resources are open to inclusive use and that there may not be exclusive use</w:t>
      </w:r>
      <w:r w:rsidRPr="002401A3">
        <w:rPr>
          <w:sz w:val="12"/>
        </w:rPr>
        <w:t xml:space="preserve">,” but also “goes farther: it asserts that </w:t>
      </w:r>
      <w:r w:rsidRPr="002401A3">
        <w:rPr>
          <w:rStyle w:val="StyleUnderline"/>
          <w:highlight w:val="yellow"/>
        </w:rPr>
        <w:t>there must be a sharing of the benefits and of the values derived from the indicated commons.</w:t>
      </w:r>
      <w:r w:rsidRPr="002401A3">
        <w:rPr>
          <w:sz w:val="12"/>
        </w:rPr>
        <w:t xml:space="preserve">”44 In other words, </w:t>
      </w:r>
      <w:r w:rsidRPr="002401A3">
        <w:rPr>
          <w:rStyle w:val="StyleUnderline"/>
          <w:highlight w:val="yellow"/>
        </w:rPr>
        <w:t>status as the common heritage of mankind does not permit full private property rights in space resources.</w:t>
      </w:r>
      <w:r w:rsidRPr="002401A3">
        <w:rPr>
          <w:sz w:val="12"/>
        </w:rPr>
        <w:t xml:space="preserve"> </w:t>
      </w:r>
      <w:r w:rsidRPr="002401A3">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Describing a resource as a “global commons” in an economic context implies a focus on an open access resource and the consumption of that resource</w:t>
      </w:r>
      <w:r w:rsidRPr="002401A3">
        <w:rPr>
          <w:sz w:val="12"/>
        </w:rPr>
        <w:t xml:space="preserve">; it suggests a resource allocation problem in need of a solution and inevitably invites questions about ownership. In contrast, referring to a global commons in a military or geopolitical context implies a focus on the use of an open access </w:t>
      </w:r>
      <w:r w:rsidRPr="002401A3">
        <w:rPr>
          <w:sz w:val="12"/>
        </w:rPr>
        <w:lastRenderedPageBreak/>
        <w:t xml:space="preserve">domain and, when used accurately, the lack of ownership is a settled question. Indeed, the distinction between a focus on a thing (res) itself and a focus on the right to use and explore a domain is among the reasons the term “res </w:t>
      </w:r>
      <w:proofErr w:type="spellStart"/>
      <w:r w:rsidRPr="002401A3">
        <w:rPr>
          <w:sz w:val="12"/>
        </w:rPr>
        <w:t>communis</w:t>
      </w:r>
      <w:proofErr w:type="spellEnd"/>
      <w:r w:rsidRPr="002401A3">
        <w:rPr>
          <w:sz w:val="12"/>
        </w:rPr>
        <w:t>” is not interchangeable with “global commons” when used in a military or geopolitical sense.53</w:t>
      </w:r>
    </w:p>
    <w:p w:rsidR="003D3E30" w:rsidRPr="002401A3" w:rsidRDefault="003D3E30" w:rsidP="003D3E30">
      <w:pPr>
        <w:pStyle w:val="Heading4"/>
        <w:rPr>
          <w:rFonts w:cs="Calibri"/>
        </w:rPr>
      </w:pPr>
      <w:r w:rsidRPr="002401A3">
        <w:rPr>
          <w:rFonts w:cs="Calibri"/>
        </w:rPr>
        <w:t>Treating space as a commons solves orbital debris. States already agree to a limited regime of this type.</w:t>
      </w:r>
    </w:p>
    <w:p w:rsidR="003D3E30" w:rsidRPr="002401A3" w:rsidRDefault="003D3E30" w:rsidP="003D3E30">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8" w:history="1">
        <w:r w:rsidRPr="002401A3">
          <w:rPr>
            <w:rStyle w:val="Hyperlink"/>
          </w:rPr>
          <w:t>https://carnegieendowment.org/2021/03/09/space-is-great-commons.-it-s-time-to-treat-it-as-such-pub-84018</w:t>
        </w:r>
      </w:hyperlink>
      <w:r w:rsidRPr="002401A3">
        <w:t>&gt; AT</w:t>
      </w:r>
    </w:p>
    <w:p w:rsidR="003D3E30" w:rsidRPr="002401A3" w:rsidRDefault="003D3E30" w:rsidP="003D3E30">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w:t>
      </w:r>
      <w:proofErr w:type="gramStart"/>
      <w:r w:rsidRPr="002401A3">
        <w:rPr>
          <w:sz w:val="12"/>
          <w:szCs w:val="12"/>
        </w:rPr>
        <w:t>Beyond</w:t>
      </w:r>
      <w:proofErr w:type="gramEnd"/>
      <w:r w:rsidRPr="002401A3">
        <w:rPr>
          <w:sz w:val="12"/>
          <w:szCs w:val="12"/>
        </w:rPr>
        <w:t xml:space="preserve">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proofErr w:type="gramStart"/>
      <w:r w:rsidRPr="002401A3">
        <w:rPr>
          <w:rStyle w:val="StyleUnderline"/>
          <w:highlight w:val="yellow"/>
        </w:rPr>
        <w:t>Without</w:t>
      </w:r>
      <w:proofErr w:type="gramEnd"/>
      <w:r w:rsidRPr="002401A3">
        <w:rPr>
          <w:rStyle w:val="StyleUnderline"/>
          <w:highlight w:val="yellow"/>
        </w:rPr>
        <w:t xml:space="preserve">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401A3">
        <w:rPr>
          <w:rStyle w:val="StyleUnderline"/>
          <w:highlight w:val="yellow"/>
        </w:rPr>
        <w:t>borne by all space actors, including emerging states and commercial entities.</w:t>
      </w:r>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way.¶ </w:t>
      </w:r>
      <w:proofErr w:type="gramStart"/>
      <w:r w:rsidRPr="002401A3">
        <w:rPr>
          <w:sz w:val="12"/>
        </w:rPr>
        <w:t>At</w:t>
      </w:r>
      <w:proofErr w:type="gramEnd"/>
      <w:r w:rsidRPr="002401A3">
        <w:rPr>
          <w:sz w:val="12"/>
        </w:rPr>
        <w:t xml:space="preserve">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w:t>
      </w:r>
      <w:proofErr w:type="spellStart"/>
      <w:r w:rsidRPr="002401A3">
        <w:rPr>
          <w:sz w:val="12"/>
        </w:rPr>
        <w:t>disincentivize</w:t>
      </w:r>
      <w:proofErr w:type="spellEnd"/>
      <w:r w:rsidRPr="002401A3">
        <w:rPr>
          <w:sz w:val="12"/>
        </w:rPr>
        <w:t xml:space="preserve"> debris creation in orbit. Other rules of behavior in Earth orbits have been more successful in reducing harmful interference between satellite operations, but even these efforts are limited in scope.¶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Cs w:val="26"/>
          <w:highlight w:val="yellow"/>
        </w:rPr>
        <w:t>atellite</w:t>
      </w:r>
      <w:r w:rsidRPr="002401A3">
        <w:rPr>
          <w:rStyle w:val="StyleUnderline"/>
          <w:highlight w:val="yellow"/>
        </w:rPr>
        <w:t xml:space="preserve"> </w:t>
      </w:r>
      <w:r w:rsidRPr="002401A3">
        <w:rPr>
          <w:rStyle w:val="StyleUnderline"/>
          <w:highlight w:val="yellow"/>
        </w:rPr>
        <w:lastRenderedPageBreak/>
        <w:t>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rsidR="003D3E30" w:rsidRPr="002401A3" w:rsidRDefault="003D3E30" w:rsidP="003D3E30">
      <w:pPr>
        <w:pStyle w:val="Heading4"/>
        <w:rPr>
          <w:rFonts w:cs="Calibri"/>
        </w:rPr>
      </w:pPr>
      <w:r w:rsidRPr="002401A3">
        <w:rPr>
          <w:rFonts w:cs="Calibri"/>
        </w:rPr>
        <w:t>States can extend existing models to govern space, but recognition of space as a commons is key.</w:t>
      </w:r>
    </w:p>
    <w:p w:rsidR="003D3E30" w:rsidRPr="002401A3" w:rsidRDefault="003D3E30" w:rsidP="003D3E30">
      <w:r>
        <w:rPr>
          <w:rStyle w:val="Style13ptBold"/>
        </w:rPr>
        <w:t>Silverstein &amp; Panda ‘21</w:t>
      </w:r>
      <w:r w:rsidRPr="002401A3">
        <w:rPr>
          <w:rStyle w:val="Style13ptBold"/>
        </w:rPr>
        <w:t xml:space="preserve">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9" w:history="1">
        <w:r w:rsidRPr="002401A3">
          <w:rPr>
            <w:rStyle w:val="Hyperlink"/>
          </w:rPr>
          <w:t>https://carnegieendowment.org/2021/03/09/space-is-great-commons.-it-s-time-to-treat-it-as-such-pub-84018</w:t>
        </w:r>
      </w:hyperlink>
      <w:r w:rsidRPr="002401A3">
        <w:t>&gt; AT</w:t>
      </w:r>
    </w:p>
    <w:p w:rsidR="003D3E30" w:rsidRPr="002401A3" w:rsidRDefault="003D3E30" w:rsidP="003D3E30">
      <w:pPr>
        <w:ind w:left="720"/>
        <w:rPr>
          <w:sz w:val="12"/>
        </w:rPr>
      </w:pPr>
      <w:r w:rsidRPr="002401A3">
        <w:rPr>
          <w:sz w:val="12"/>
          <w:szCs w:val="12"/>
        </w:rPr>
        <w:t xml:space="preserve">BUILDING ON PRIOR MODELS FOR MANAGING COMMONS¶ </w:t>
      </w:r>
      <w:proofErr w:type="gramStart"/>
      <w:r w:rsidRPr="002401A3">
        <w:rPr>
          <w:sz w:val="12"/>
        </w:rPr>
        <w:t>The</w:t>
      </w:r>
      <w:proofErr w:type="gramEnd"/>
      <w:r w:rsidRPr="002401A3">
        <w:rPr>
          <w:sz w:val="12"/>
        </w:rPr>
        <w:t xml:space="preserv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progress.¶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rPr>
        <w:t>These</w:t>
      </w:r>
      <w:r w:rsidRPr="002401A3">
        <w:rPr>
          <w:sz w:val="12"/>
        </w:rPr>
        <w:t xml:space="preserve"> governance models protect state interests and preserve the commons themselves. </w:t>
      </w:r>
      <w:r w:rsidRPr="002401A3">
        <w:rPr>
          <w:rStyle w:val="StyleUnderline"/>
          <w:highlight w:val="yellow"/>
        </w:rPr>
        <w:t>These principles apply to space, but progress on establishing more encompassing space governance principles, enforcement mechanisms, and dispute resolution procedures hinges on states sharing the fundamental view that space is a great commons.</w:t>
      </w:r>
      <w:r w:rsidRPr="002401A3">
        <w:rPr>
          <w:sz w:val="12"/>
        </w:rPr>
        <w:t xml:space="preserve"> Reaching such a consensus is an important first step.¶ </w:t>
      </w:r>
      <w:proofErr w:type="gramStart"/>
      <w:r w:rsidRPr="002401A3">
        <w:rPr>
          <w:sz w:val="12"/>
        </w:rPr>
        <w:t>New</w:t>
      </w:r>
      <w:proofErr w:type="gramEnd"/>
      <w:r w:rsidRPr="002401A3">
        <w:rPr>
          <w:sz w:val="12"/>
        </w:rPr>
        <w:t xml:space="preserve">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w:t>
      </w:r>
      <w:proofErr w:type="gramStart"/>
      <w:r w:rsidRPr="002401A3">
        <w:rPr>
          <w:sz w:val="12"/>
        </w:rPr>
        <w:t>New</w:t>
      </w:r>
      <w:proofErr w:type="gramEnd"/>
      <w:r w:rsidRPr="002401A3">
        <w:rPr>
          <w:sz w:val="12"/>
        </w:rPr>
        <w:t xml:space="preserve">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great commons.</w:t>
      </w:r>
    </w:p>
    <w:p w:rsidR="003D3E30" w:rsidRPr="002401A3" w:rsidRDefault="003D3E30" w:rsidP="003D3E30">
      <w:pPr>
        <w:pStyle w:val="Heading4"/>
        <w:rPr>
          <w:rFonts w:cs="Calibri"/>
        </w:rPr>
      </w:pPr>
      <w:r w:rsidRPr="002401A3">
        <w:rPr>
          <w:rFonts w:cs="Calibri"/>
        </w:rPr>
        <w:t>Treating space as a commons is key to ethical exploration and human survival.</w:t>
      </w:r>
    </w:p>
    <w:p w:rsidR="003D3E30" w:rsidRPr="002401A3" w:rsidRDefault="003D3E30" w:rsidP="003D3E30">
      <w:r w:rsidRPr="002401A3">
        <w:rPr>
          <w:rStyle w:val="Style13ptBold"/>
        </w:rPr>
        <w:t xml:space="preserve">Fisk N.D. </w:t>
      </w:r>
      <w:proofErr w:type="gramStart"/>
      <w:r w:rsidRPr="002401A3">
        <w:rPr>
          <w:rStyle w:val="Style13ptBold"/>
        </w:rPr>
        <w:t xml:space="preserve">- </w:t>
      </w:r>
      <w:r w:rsidRPr="002401A3">
        <w:t xml:space="preserve"> L</w:t>
      </w:r>
      <w:proofErr w:type="gramEnd"/>
      <w:r w:rsidRPr="002401A3">
        <w:t>. A. Fisk [President of the Committee on Space Research, chartered by the International Council for Scientific Unions], “Space as a Global Commons,” UNOOSA (Web). ND. Accessed Dec. 13, 2021. &lt;https://www.unoosa.org/documents/pdf/hlf/1st_hlf_Dubai/Presentations/26.pdf&gt; AT</w:t>
      </w:r>
    </w:p>
    <w:p w:rsidR="003D3E30" w:rsidRPr="00191181" w:rsidRDefault="003D3E30" w:rsidP="003D3E30">
      <w:pPr>
        <w:ind w:left="720"/>
        <w:rPr>
          <w:rStyle w:val="StyleUnderline"/>
        </w:rPr>
      </w:pPr>
      <w:r w:rsidRPr="002401A3">
        <w:rPr>
          <w:sz w:val="12"/>
          <w:szCs w:val="12"/>
        </w:rPr>
        <w:t>There is an urgency to consider and act on this issue. • With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191181">
        <w:rPr>
          <w:rStyle w:val="Emphasis"/>
          <w:highlight w:val="yellow"/>
        </w:rPr>
        <w:t>primal threats to our civilization</w:t>
      </w:r>
      <w:r w:rsidRPr="002401A3">
        <w:rPr>
          <w:sz w:val="12"/>
          <w:szCs w:val="12"/>
        </w:rPr>
        <w:t xml:space="preserve"> – global </w:t>
      </w:r>
      <w:r w:rsidRPr="00191181">
        <w:rPr>
          <w:rStyle w:val="StyleUnderline"/>
          <w:highlight w:val="yellow"/>
        </w:rPr>
        <w:t>climate change</w:t>
      </w:r>
      <w:r w:rsidRPr="00191181">
        <w:rPr>
          <w:rStyle w:val="StyleUnderline"/>
        </w:rPr>
        <w:t xml:space="preserve"> and space weather</w:t>
      </w:r>
      <w:r w:rsidRPr="002401A3">
        <w:rPr>
          <w:sz w:val="12"/>
          <w:szCs w:val="12"/>
        </w:rPr>
        <w:t xml:space="preserve"> </w:t>
      </w:r>
      <w:r w:rsidRPr="00191181">
        <w:rPr>
          <w:sz w:val="12"/>
          <w:szCs w:val="12"/>
          <w:highlight w:val="yellow"/>
        </w:rPr>
        <w:t xml:space="preserve">– </w:t>
      </w:r>
      <w:r w:rsidRPr="00191181">
        <w:rPr>
          <w:rStyle w:val="StyleUnderline"/>
          <w:highlight w:val="yellow"/>
        </w:rPr>
        <w:t>can only be</w:t>
      </w:r>
      <w:r w:rsidRPr="00191181">
        <w:rPr>
          <w:rStyle w:val="StyleUnderline"/>
        </w:rPr>
        <w:t xml:space="preserve"> understood, and </w:t>
      </w:r>
      <w:r w:rsidRPr="00191181">
        <w:rPr>
          <w:rStyle w:val="StyleUnderline"/>
          <w:highlight w:val="yellow"/>
        </w:rPr>
        <w:t>dealt with</w:t>
      </w:r>
      <w:r w:rsidRPr="00191181">
        <w:rPr>
          <w:rStyle w:val="StyleUnderline"/>
        </w:rPr>
        <w:t xml:space="preserve"> by using the global perspective of observations </w:t>
      </w:r>
      <w:r w:rsidRPr="00191181">
        <w:rPr>
          <w:rStyle w:val="StyleUnderline"/>
          <w:highlight w:val="yellow"/>
        </w:rPr>
        <w:t>from space.</w:t>
      </w:r>
      <w:r w:rsidRPr="002401A3">
        <w:rPr>
          <w:sz w:val="12"/>
          <w:szCs w:val="12"/>
        </w:rPr>
        <w:t xml:space="preserve"> • We need to recognize also that we are extending the human presence, whether through robotic spacecraft or eventually with humans, throughout our solar system. And </w:t>
      </w:r>
      <w:r w:rsidRPr="00A132BB">
        <w:rPr>
          <w:rStyle w:val="StyleUnderline"/>
          <w:highlight w:val="yellow"/>
        </w:rPr>
        <w:t>we have a commitment</w:t>
      </w:r>
      <w:r w:rsidRPr="00191181">
        <w:rPr>
          <w:rStyle w:val="StyleUnderline"/>
        </w:rPr>
        <w:t xml:space="preserve"> as a civilization </w:t>
      </w:r>
      <w:r w:rsidRPr="00A132BB">
        <w:rPr>
          <w:rStyle w:val="StyleUnderline"/>
          <w:highlight w:val="yellow"/>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p>
    <w:p w:rsidR="003D3E30" w:rsidRPr="002401A3" w:rsidRDefault="003D3E30" w:rsidP="003D3E30">
      <w:pPr>
        <w:ind w:left="720"/>
        <w:rPr>
          <w:sz w:val="14"/>
        </w:rPr>
      </w:pPr>
      <w:r w:rsidRPr="00191181">
        <w:rPr>
          <w:rStyle w:val="StyleUnderline"/>
        </w:rPr>
        <w:lastRenderedPageBreak/>
        <w:t xml:space="preserve">Space as a Global Commons It follows therefore that, given the centrality of space for the future of our civilization, </w:t>
      </w:r>
      <w:r w:rsidRPr="00A132BB">
        <w:rPr>
          <w:rStyle w:val="StyleUnderline"/>
          <w:highlight w:val="yellow"/>
        </w:rPr>
        <w:t>we need to have policies</w:t>
      </w:r>
      <w:r w:rsidRPr="00191181">
        <w:rPr>
          <w:rStyle w:val="StyleUnderline"/>
        </w:rPr>
        <w:t xml:space="preserve"> and practices in place, which are </w:t>
      </w:r>
      <w:r w:rsidRPr="00A132BB">
        <w:rPr>
          <w:rStyle w:val="Emphasis"/>
          <w:highlight w:val="yellow"/>
        </w:rPr>
        <w:t>shared by all spacefaring nations</w:t>
      </w:r>
      <w:r w:rsidRPr="00191181">
        <w:rPr>
          <w:rStyle w:val="StyleUnderline"/>
        </w:rPr>
        <w:t>, that will allow and encourage each and every nation that desires to and has the capability to use and to explore space for peaceful purposes, to do so.</w:t>
      </w:r>
      <w:r w:rsidRPr="002401A3">
        <w:rPr>
          <w:sz w:val="14"/>
        </w:rPr>
        <w:t xml:space="preserve"> We thus need to recognize, encourage, and enable space as a global commons. </w:t>
      </w:r>
      <w:r w:rsidRPr="002401A3">
        <w:rPr>
          <w:rStyle w:val="StyleUnderline"/>
          <w:highlight w:val="yellow"/>
        </w:rPr>
        <w:t>A ‘commons’</w:t>
      </w:r>
      <w:r w:rsidRPr="002401A3">
        <w:rPr>
          <w:sz w:val="14"/>
        </w:rPr>
        <w:t xml:space="preserve"> in the English language </w:t>
      </w:r>
      <w:r w:rsidRPr="002401A3">
        <w:rPr>
          <w:rStyle w:val="Emphasis"/>
          <w:bCs/>
          <w:highlight w:val="yellow"/>
        </w:rPr>
        <w:t>is a piece of land owned by and used by all members of a community</w:t>
      </w:r>
      <w:r w:rsidRPr="002401A3">
        <w:rPr>
          <w:sz w:val="14"/>
        </w:rPr>
        <w:t xml:space="preserve">, as in a pasture used by all residents of a village. Many nations of the world view space as a global commons, a resource not owned by any one nation but crucial to the future of all humankind. </w:t>
      </w:r>
    </w:p>
    <w:p w:rsidR="003D3E30" w:rsidRDefault="003D3E30" w:rsidP="003D3E30">
      <w:pPr>
        <w:pStyle w:val="Heading4"/>
      </w:pPr>
    </w:p>
    <w:p w:rsidR="003D3E30" w:rsidRPr="00ED44A0" w:rsidRDefault="003D3E30" w:rsidP="003D3E30"/>
    <w:p w:rsidR="003D3E30" w:rsidRDefault="003D3E30" w:rsidP="003D3E30">
      <w:pPr>
        <w:pStyle w:val="Heading3"/>
      </w:pPr>
      <w:r>
        <w:lastRenderedPageBreak/>
        <w:t>Contention 1: Space Exploration</w:t>
      </w:r>
    </w:p>
    <w:p w:rsidR="003D3E30" w:rsidRPr="007875CF" w:rsidRDefault="003D3E30" w:rsidP="003D3E30">
      <w:pPr>
        <w:pStyle w:val="Heading4"/>
        <w:rPr>
          <w:rFonts w:cs="Calibri"/>
        </w:rPr>
      </w:pPr>
      <w:r w:rsidRPr="007875CF">
        <w:rPr>
          <w:rFonts w:cs="Calibri"/>
        </w:rPr>
        <w:t xml:space="preserve">Incoming </w:t>
      </w:r>
      <w:r w:rsidRPr="007875CF">
        <w:rPr>
          <w:rFonts w:cs="Calibri"/>
          <w:u w:val="single"/>
        </w:rPr>
        <w:t>mega-constellations</w:t>
      </w:r>
      <w:r w:rsidRPr="007875CF">
        <w:rPr>
          <w:rFonts w:cs="Calibri"/>
        </w:rPr>
        <w:t xml:space="preserve"> of satellites ensure </w:t>
      </w:r>
      <w:r w:rsidRPr="007875CF">
        <w:rPr>
          <w:rFonts w:cs="Calibri"/>
          <w:u w:val="single"/>
        </w:rPr>
        <w:t>unmanageable</w:t>
      </w:r>
      <w:r w:rsidRPr="007875CF">
        <w:rPr>
          <w:rFonts w:cs="Calibri"/>
        </w:rPr>
        <w:t xml:space="preserve"> space debris, triggering the </w:t>
      </w:r>
      <w:r w:rsidRPr="007875CF">
        <w:rPr>
          <w:rFonts w:cs="Calibri"/>
          <w:u w:val="single"/>
        </w:rPr>
        <w:t>Kessler Syndrome</w:t>
      </w:r>
      <w:r w:rsidRPr="007875CF">
        <w:rPr>
          <w:rFonts w:cs="Calibri"/>
        </w:rPr>
        <w:t>.</w:t>
      </w:r>
    </w:p>
    <w:p w:rsidR="003D3E30" w:rsidRPr="007875CF" w:rsidRDefault="003D3E30" w:rsidP="003D3E30">
      <w:proofErr w:type="spellStart"/>
      <w:r w:rsidRPr="007875CF">
        <w:rPr>
          <w:rStyle w:val="Style13ptBold"/>
        </w:rPr>
        <w:t>Boley</w:t>
      </w:r>
      <w:proofErr w:type="spellEnd"/>
      <w:r w:rsidRPr="007875CF">
        <w:rPr>
          <w:rStyle w:val="Style13ptBold"/>
        </w:rPr>
        <w:t xml:space="preserve"> &amp; Byers 21</w:t>
      </w:r>
      <w:r w:rsidRPr="007875CF">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10" w:history="1">
        <w:r w:rsidRPr="007875CF">
          <w:rPr>
            <w:rStyle w:val="Hyperlink"/>
          </w:rPr>
          <w:t>https://www.nature.com/articles/s41598-021-89909-7</w:t>
        </w:r>
      </w:hyperlink>
      <w:r w:rsidRPr="007875CF">
        <w:t xml:space="preserve">] </w:t>
      </w:r>
      <w:proofErr w:type="spellStart"/>
      <w:r w:rsidRPr="007875CF">
        <w:t>brett</w:t>
      </w:r>
      <w:proofErr w:type="spellEnd"/>
    </w:p>
    <w:p w:rsidR="003D3E30" w:rsidRPr="00F4660D" w:rsidRDefault="003D3E30" w:rsidP="003D3E30">
      <w:pPr>
        <w:rPr>
          <w:sz w:val="16"/>
          <w:szCs w:val="16"/>
        </w:rPr>
      </w:pPr>
      <w:r w:rsidRPr="00E17C87">
        <w:rPr>
          <w:rStyle w:val="StyleUnderline"/>
          <w:b/>
          <w:highlight w:val="cyan"/>
        </w:rPr>
        <w:t>Companies</w:t>
      </w:r>
      <w:r w:rsidRPr="007875CF">
        <w:rPr>
          <w:rStyle w:val="StyleUnderline"/>
        </w:rPr>
        <w:t xml:space="preserve"> are placing satellites into orbit at an unprecedented frequency to </w:t>
      </w:r>
      <w:r w:rsidRPr="00E17C87">
        <w:rPr>
          <w:rStyle w:val="StyleUnderline"/>
          <w:b/>
          <w:highlight w:val="cyan"/>
        </w:rPr>
        <w:t>build</w:t>
      </w:r>
      <w:r w:rsidRPr="00BE7216">
        <w:rPr>
          <w:rStyle w:val="StyleUnderline"/>
          <w:highlight w:val="cyan"/>
        </w:rPr>
        <w:t xml:space="preserve"> </w:t>
      </w:r>
      <w:r w:rsidRPr="00BE7216">
        <w:rPr>
          <w:rStyle w:val="Emphasis"/>
          <w:highlight w:val="cyan"/>
        </w:rPr>
        <w:t>‘mega-constellations’</w:t>
      </w:r>
      <w:r w:rsidRPr="00BE7216">
        <w:rPr>
          <w:rStyle w:val="StyleUnderline"/>
          <w:highlight w:val="cyan"/>
        </w:rPr>
        <w:t xml:space="preserve"> </w:t>
      </w:r>
      <w:r w:rsidRPr="00E17C87">
        <w:rPr>
          <w:rStyle w:val="StyleUnderline"/>
          <w:b/>
          <w:highlight w:val="cyan"/>
        </w:rPr>
        <w:t>of</w:t>
      </w:r>
      <w:r w:rsidRPr="007875CF">
        <w:rPr>
          <w:rStyle w:val="StyleUnderline"/>
        </w:rPr>
        <w:t xml:space="preserve"> communications </w:t>
      </w:r>
      <w:r w:rsidRPr="00E17C87">
        <w:rPr>
          <w:rStyle w:val="StyleUnderline"/>
          <w:b/>
          <w:highlight w:val="cyan"/>
        </w:rPr>
        <w:t>satellites</w:t>
      </w:r>
      <w:r w:rsidRPr="00BE7216">
        <w:rPr>
          <w:rStyle w:val="StyleUnderline"/>
          <w:highlight w:val="cyan"/>
        </w:rPr>
        <w:t xml:space="preserve"> </w:t>
      </w:r>
      <w:r w:rsidRPr="007875CF">
        <w:rPr>
          <w:rStyle w:val="StyleUnderline"/>
        </w:rPr>
        <w:t>in</w:t>
      </w:r>
      <w:r w:rsidRPr="007875CF">
        <w:rPr>
          <w:sz w:val="16"/>
        </w:rPr>
        <w:t xml:space="preserve"> Low Earth Orbit (</w:t>
      </w:r>
      <w:r w:rsidRPr="007875CF">
        <w:rPr>
          <w:rStyle w:val="Emphasis"/>
        </w:rPr>
        <w:t>LEO</w:t>
      </w:r>
      <w:r w:rsidRPr="007875CF">
        <w:rPr>
          <w:sz w:val="16"/>
        </w:rPr>
        <w:t xml:space="preserve">). </w:t>
      </w:r>
      <w:r w:rsidRPr="007875CF">
        <w:rPr>
          <w:rStyle w:val="Emphasis"/>
        </w:rPr>
        <w:t>In two years</w:t>
      </w:r>
      <w:r w:rsidRPr="007875CF">
        <w:rPr>
          <w:sz w:val="16"/>
        </w:rPr>
        <w:t xml:space="preserve">, </w:t>
      </w:r>
      <w:r w:rsidRPr="00E17C87">
        <w:rPr>
          <w:rStyle w:val="StyleUnderline"/>
          <w:b/>
          <w:highlight w:val="cyan"/>
        </w:rPr>
        <w:t>the number</w:t>
      </w:r>
      <w:r w:rsidRPr="00E17C87">
        <w:rPr>
          <w:rStyle w:val="StyleUnderline"/>
          <w:b/>
        </w:rPr>
        <w:t xml:space="preserve"> </w:t>
      </w:r>
      <w:r w:rsidRPr="00E17C87">
        <w:rPr>
          <w:rStyle w:val="StyleUnderline"/>
        </w:rPr>
        <w:t>of</w:t>
      </w:r>
      <w:r w:rsidRPr="007875CF">
        <w:rPr>
          <w:sz w:val="16"/>
        </w:rPr>
        <w:t xml:space="preserve"> active and defunct </w:t>
      </w:r>
      <w:r w:rsidRPr="007875CF">
        <w:rPr>
          <w:rStyle w:val="StyleUnderline"/>
        </w:rPr>
        <w:t xml:space="preserve">satellites </w:t>
      </w:r>
      <w:r w:rsidRPr="00E17C87">
        <w:rPr>
          <w:rStyle w:val="StyleUnderline"/>
          <w:b/>
          <w:highlight w:val="cyan"/>
        </w:rPr>
        <w:t>in</w:t>
      </w:r>
      <w:r w:rsidRPr="00BE7216">
        <w:rPr>
          <w:rStyle w:val="StyleUnderline"/>
          <w:highlight w:val="cyan"/>
        </w:rPr>
        <w:t xml:space="preserve"> </w:t>
      </w:r>
      <w:r w:rsidRPr="00BE7216">
        <w:rPr>
          <w:rStyle w:val="Emphasis"/>
          <w:highlight w:val="cyan"/>
        </w:rPr>
        <w:t>LEO</w:t>
      </w:r>
      <w:r>
        <w:rPr>
          <w:rStyle w:val="Emphasis"/>
          <w:highlight w:val="cyan"/>
        </w:rPr>
        <w:t xml:space="preserve"> [Lower Earth Orbit]</w:t>
      </w:r>
      <w:r w:rsidRPr="00BE7216">
        <w:rPr>
          <w:rStyle w:val="StyleUnderline"/>
          <w:highlight w:val="cyan"/>
        </w:rPr>
        <w:t xml:space="preserve"> </w:t>
      </w:r>
      <w:r w:rsidRPr="00E17C87">
        <w:rPr>
          <w:rStyle w:val="StyleUnderline"/>
          <w:b/>
          <w:highlight w:val="cyan"/>
        </w:rPr>
        <w:t>has increased by</w:t>
      </w:r>
      <w:r w:rsidRPr="007875CF">
        <w:rPr>
          <w:rStyle w:val="StyleUnderline"/>
        </w:rPr>
        <w:t xml:space="preserve"> over </w:t>
      </w:r>
      <w:r w:rsidRPr="00E17C87">
        <w:rPr>
          <w:rStyle w:val="StyleUnderline"/>
          <w:b/>
          <w:highlight w:val="cyan"/>
        </w:rPr>
        <w:t>50%</w:t>
      </w:r>
      <w:r w:rsidRPr="00E17C87">
        <w:rPr>
          <w:b/>
          <w:sz w:val="16"/>
          <w:highlight w:val="cyan"/>
        </w:rPr>
        <w:t>,</w:t>
      </w:r>
      <w:r w:rsidRPr="007875CF">
        <w:rPr>
          <w:sz w:val="16"/>
        </w:rPr>
        <w:t xml:space="preserve"> to about </w:t>
      </w:r>
      <w:r w:rsidRPr="007875CF">
        <w:rPr>
          <w:rStyle w:val="Emphasis"/>
        </w:rPr>
        <w:t>5000</w:t>
      </w:r>
      <w:r w:rsidRPr="007875CF">
        <w:rPr>
          <w:sz w:val="16"/>
        </w:rPr>
        <w:t xml:space="preserve"> (</w:t>
      </w:r>
      <w:r w:rsidRPr="007875CF">
        <w:rPr>
          <w:rStyle w:val="Emphasis"/>
        </w:rPr>
        <w:t>as of</w:t>
      </w:r>
      <w:r w:rsidRPr="007875CF">
        <w:rPr>
          <w:sz w:val="16"/>
        </w:rPr>
        <w:t xml:space="preserve"> 30 </w:t>
      </w:r>
      <w:r w:rsidRPr="007875CF">
        <w:rPr>
          <w:rStyle w:val="StyleUnderline"/>
        </w:rPr>
        <w:t xml:space="preserve">March </w:t>
      </w:r>
      <w:r w:rsidRPr="007875CF">
        <w:rPr>
          <w:rStyle w:val="Emphasis"/>
        </w:rPr>
        <w:t>2021</w:t>
      </w:r>
      <w:r w:rsidRPr="007875CF">
        <w:rPr>
          <w:sz w:val="16"/>
        </w:rPr>
        <w:t xml:space="preserve">). </w:t>
      </w:r>
      <w:r w:rsidRPr="00BE7216">
        <w:rPr>
          <w:rStyle w:val="Emphasis"/>
          <w:highlight w:val="cyan"/>
        </w:rPr>
        <w:t>SpaceX</w:t>
      </w:r>
      <w:r w:rsidRPr="007875CF">
        <w:rPr>
          <w:sz w:val="16"/>
        </w:rPr>
        <w:t xml:space="preserve"> </w:t>
      </w:r>
      <w:r w:rsidRPr="007875CF">
        <w:rPr>
          <w:rStyle w:val="Emphasis"/>
        </w:rPr>
        <w:t>alone</w:t>
      </w:r>
      <w:r w:rsidRPr="007875CF">
        <w:rPr>
          <w:sz w:val="16"/>
        </w:rPr>
        <w:t xml:space="preserve"> </w:t>
      </w:r>
      <w:r w:rsidRPr="007875CF">
        <w:rPr>
          <w:rStyle w:val="StyleUnderline"/>
        </w:rPr>
        <w:t xml:space="preserve">is on track to </w:t>
      </w:r>
      <w:r w:rsidRPr="00E17C87">
        <w:rPr>
          <w:rStyle w:val="StyleUnderline"/>
          <w:b/>
          <w:highlight w:val="cyan"/>
        </w:rPr>
        <w:t>add 11,000</w:t>
      </w:r>
      <w:r w:rsidRPr="007875CF">
        <w:rPr>
          <w:sz w:val="16"/>
        </w:rPr>
        <w:t xml:space="preserve"> more as it builds its </w:t>
      </w:r>
      <w:proofErr w:type="spellStart"/>
      <w:r w:rsidRPr="007875CF">
        <w:rPr>
          <w:sz w:val="16"/>
        </w:rPr>
        <w:t>Starlink</w:t>
      </w:r>
      <w:proofErr w:type="spellEnd"/>
      <w:r w:rsidRPr="007875CF">
        <w:rPr>
          <w:sz w:val="16"/>
        </w:rPr>
        <w:t xml:space="preserve"> mega-constellation </w:t>
      </w:r>
      <w:r w:rsidRPr="00E17C87">
        <w:rPr>
          <w:rStyle w:val="StyleUnderline"/>
          <w:b/>
          <w:highlight w:val="cyan"/>
        </w:rPr>
        <w:t>and</w:t>
      </w:r>
      <w:r w:rsidRPr="007875CF">
        <w:rPr>
          <w:rStyle w:val="StyleUnderline"/>
        </w:rPr>
        <w:t xml:space="preserve"> has</w:t>
      </w:r>
      <w:r w:rsidRPr="007875CF">
        <w:rPr>
          <w:sz w:val="16"/>
        </w:rPr>
        <w:t xml:space="preserve"> already </w:t>
      </w:r>
      <w:r w:rsidRPr="00E17C87">
        <w:rPr>
          <w:rStyle w:val="StyleUnderline"/>
          <w:b/>
          <w:highlight w:val="cyan"/>
        </w:rPr>
        <w:t>filed for</w:t>
      </w:r>
      <w:r w:rsidRPr="007875CF">
        <w:rPr>
          <w:rStyle w:val="StyleUnderline"/>
        </w:rPr>
        <w:t xml:space="preserve"> permission for </w:t>
      </w:r>
      <w:r w:rsidRPr="00E17C87">
        <w:rPr>
          <w:rStyle w:val="StyleUnderline"/>
          <w:b/>
          <w:highlight w:val="cyan"/>
        </w:rPr>
        <w:t>another</w:t>
      </w:r>
      <w:r w:rsidRPr="00BE7216">
        <w:rPr>
          <w:rStyle w:val="StyleUnderline"/>
          <w:highlight w:val="cyan"/>
        </w:rPr>
        <w:t xml:space="preserve"> </w:t>
      </w:r>
      <w:r w:rsidRPr="00E17C87">
        <w:rPr>
          <w:rStyle w:val="StyleUnderline"/>
          <w:b/>
          <w:highlight w:val="cyan"/>
        </w:rPr>
        <w:t>30,000</w:t>
      </w:r>
      <w:r w:rsidRPr="007875CF">
        <w:rPr>
          <w:sz w:val="16"/>
        </w:rPr>
        <w:t xml:space="preserve"> satellites </w:t>
      </w:r>
      <w:r w:rsidRPr="007875CF">
        <w:rPr>
          <w:rStyle w:val="StyleUnderline"/>
        </w:rPr>
        <w:t>with the</w:t>
      </w:r>
      <w:r w:rsidRPr="007875CF">
        <w:rPr>
          <w:sz w:val="16"/>
        </w:rPr>
        <w:t xml:space="preserve"> Federal Communications Commission (</w:t>
      </w:r>
      <w:r w:rsidRPr="007875CF">
        <w:rPr>
          <w:rStyle w:val="StyleUnderline"/>
        </w:rPr>
        <w:t>FCC</w:t>
      </w:r>
      <w:proofErr w:type="gramStart"/>
      <w:r w:rsidRPr="007875CF">
        <w:rPr>
          <w:sz w:val="16"/>
        </w:rPr>
        <w:t>)1</w:t>
      </w:r>
      <w:proofErr w:type="gramEnd"/>
      <w:r w:rsidRPr="007875CF">
        <w:rPr>
          <w:sz w:val="16"/>
        </w:rPr>
        <w:t xml:space="preserve">. Others have similar plans, including </w:t>
      </w:r>
      <w:proofErr w:type="spellStart"/>
      <w:r w:rsidRPr="007875CF">
        <w:rPr>
          <w:rStyle w:val="Emphasis"/>
        </w:rPr>
        <w:t>OneWeb</w:t>
      </w:r>
      <w:proofErr w:type="spellEnd"/>
      <w:r w:rsidRPr="007875CF">
        <w:rPr>
          <w:rStyle w:val="Emphasis"/>
        </w:rPr>
        <w:t xml:space="preserve">, Amazon, </w:t>
      </w:r>
      <w:proofErr w:type="spellStart"/>
      <w:r w:rsidRPr="007875CF">
        <w:rPr>
          <w:rStyle w:val="Emphasis"/>
        </w:rPr>
        <w:t>Telesat</w:t>
      </w:r>
      <w:proofErr w:type="spellEnd"/>
      <w:r w:rsidRPr="007875CF">
        <w:rPr>
          <w:rStyle w:val="Emphasis"/>
        </w:rPr>
        <w:t>,</w:t>
      </w:r>
      <w:r w:rsidRPr="007875CF">
        <w:rPr>
          <w:sz w:val="16"/>
        </w:rPr>
        <w:t xml:space="preserve"> and GW, which is a Chinese state-owned company2. The </w:t>
      </w:r>
      <w:r w:rsidRPr="007875CF">
        <w:rPr>
          <w:rStyle w:val="StyleUnderline"/>
        </w:rPr>
        <w:t>current governance system for LEO</w:t>
      </w:r>
      <w:r w:rsidRPr="007875CF">
        <w:rPr>
          <w:sz w:val="16"/>
        </w:rPr>
        <w:t xml:space="preserve">, while slowly changing, </w:t>
      </w:r>
      <w:r w:rsidRPr="007875CF">
        <w:rPr>
          <w:rStyle w:val="StyleUnderline"/>
        </w:rPr>
        <w:t xml:space="preserve">is ill-equipped to handle </w:t>
      </w:r>
      <w:r w:rsidRPr="00BE7216">
        <w:rPr>
          <w:rStyle w:val="Emphasis"/>
          <w:highlight w:val="cyan"/>
        </w:rPr>
        <w:t>large satellite systems</w:t>
      </w:r>
      <w:r w:rsidRPr="007875CF">
        <w:rPr>
          <w:sz w:val="16"/>
        </w:rPr>
        <w:t xml:space="preserve">. Here, we outline how applying the consumer electronic model to </w:t>
      </w:r>
      <w:r w:rsidRPr="007875CF">
        <w:rPr>
          <w:rStyle w:val="StyleUnderline"/>
        </w:rPr>
        <w:t xml:space="preserve">satellites could lead to </w:t>
      </w:r>
      <w:r w:rsidRPr="007875CF">
        <w:rPr>
          <w:rStyle w:val="Emphasis"/>
        </w:rPr>
        <w:t>multiple tragedies of the commons</w:t>
      </w:r>
      <w:r w:rsidRPr="007875CF">
        <w:rPr>
          <w:sz w:val="16"/>
        </w:rPr>
        <w:t xml:space="preserve">. Some of these are well known, such as </w:t>
      </w:r>
      <w:r w:rsidRPr="007875CF">
        <w:rPr>
          <w:rStyle w:val="StyleUnderline"/>
        </w:rPr>
        <w:t xml:space="preserve">impediments to </w:t>
      </w:r>
      <w:r w:rsidRPr="007875CF">
        <w:rPr>
          <w:rStyle w:val="Emphasis"/>
        </w:rPr>
        <w:t>astronomy</w:t>
      </w:r>
      <w:r w:rsidRPr="007875CF">
        <w:rPr>
          <w:sz w:val="16"/>
        </w:rPr>
        <w:t xml:space="preserve"> and an </w:t>
      </w:r>
      <w:r w:rsidRPr="00E17C87">
        <w:rPr>
          <w:rStyle w:val="StyleUnderline"/>
          <w:b/>
          <w:highlight w:val="cyan"/>
        </w:rPr>
        <w:t>increased risk of</w:t>
      </w:r>
      <w:r w:rsidRPr="00BE7216">
        <w:rPr>
          <w:rStyle w:val="StyleUnderline"/>
          <w:highlight w:val="cyan"/>
        </w:rPr>
        <w:t xml:space="preserve"> </w:t>
      </w:r>
      <w:r w:rsidRPr="00BE7216">
        <w:rPr>
          <w:rStyle w:val="Emphasis"/>
          <w:highlight w:val="cyan"/>
        </w:rPr>
        <w:t>space debris</w:t>
      </w:r>
      <w:r w:rsidRPr="007875CF">
        <w:rPr>
          <w:sz w:val="16"/>
        </w:rPr>
        <w:t xml:space="preserve">, while others have received insufficient attention, including </w:t>
      </w:r>
      <w:r w:rsidRPr="007875CF">
        <w:rPr>
          <w:rStyle w:val="StyleUnderline"/>
        </w:rPr>
        <w:t xml:space="preserve">changes to the </w:t>
      </w:r>
      <w:r w:rsidRPr="007875CF">
        <w:rPr>
          <w:rStyle w:val="Emphasis"/>
        </w:rPr>
        <w:t>chemistry</w:t>
      </w:r>
      <w:r w:rsidRPr="007875CF">
        <w:rPr>
          <w:rStyle w:val="StyleUnderline"/>
        </w:rPr>
        <w:t xml:space="preserve"> of Earth’s </w:t>
      </w:r>
      <w:r w:rsidRPr="007875CF">
        <w:rPr>
          <w:rStyle w:val="Emphasis"/>
        </w:rPr>
        <w:t>upper atmosphere</w:t>
      </w:r>
      <w:r w:rsidRPr="007875CF">
        <w:rPr>
          <w:sz w:val="16"/>
        </w:rPr>
        <w:t xml:space="preserve"> </w:t>
      </w:r>
      <w:r w:rsidRPr="007875CF">
        <w:rPr>
          <w:rStyle w:val="StyleUnderline"/>
        </w:rPr>
        <w:t>and</w:t>
      </w:r>
      <w:r w:rsidRPr="007875CF">
        <w:rPr>
          <w:sz w:val="16"/>
        </w:rPr>
        <w:t xml:space="preserve"> </w:t>
      </w:r>
      <w:r w:rsidRPr="007875CF">
        <w:rPr>
          <w:rStyle w:val="Emphasis"/>
        </w:rPr>
        <w:t>increased dangers</w:t>
      </w:r>
      <w:r w:rsidRPr="007875CF">
        <w:rPr>
          <w:rStyle w:val="StyleUnderline"/>
        </w:rPr>
        <w:t xml:space="preserve"> on Earth’s surface from </w:t>
      </w:r>
      <w:r w:rsidRPr="007875CF">
        <w:rPr>
          <w:rStyle w:val="Emphasis"/>
        </w:rPr>
        <w:t>re-entered debris</w:t>
      </w:r>
      <w:r w:rsidRPr="007875CF">
        <w:rPr>
          <w:sz w:val="16"/>
        </w:rPr>
        <w:t xml:space="preserve">. </w:t>
      </w:r>
      <w:r w:rsidRPr="007875CF">
        <w:rPr>
          <w:rStyle w:val="StyleUnderline"/>
        </w:rPr>
        <w:t>The heavy use of certain orbital regions</w:t>
      </w:r>
      <w:r w:rsidRPr="007875CF">
        <w:rPr>
          <w:sz w:val="16"/>
        </w:rPr>
        <w:t xml:space="preserve"> might also </w:t>
      </w:r>
      <w:r w:rsidRPr="007875CF">
        <w:rPr>
          <w:rStyle w:val="StyleUnderline"/>
        </w:rPr>
        <w:t>result in</w:t>
      </w:r>
      <w:r w:rsidRPr="007875CF">
        <w:rPr>
          <w:sz w:val="16"/>
        </w:rPr>
        <w:t xml:space="preserve"> a </w:t>
      </w:r>
      <w:r w:rsidRPr="007875CF">
        <w:rPr>
          <w:rStyle w:val="StyleUnderline"/>
        </w:rPr>
        <w:t>de facto exclusion of other actors from them</w:t>
      </w:r>
      <w:r w:rsidRPr="007875CF">
        <w:rPr>
          <w:sz w:val="16"/>
        </w:rPr>
        <w:t xml:space="preserve">, </w:t>
      </w:r>
      <w:r w:rsidRPr="007875CF">
        <w:rPr>
          <w:rStyle w:val="StyleUnderline"/>
        </w:rPr>
        <w:t>violating the</w:t>
      </w:r>
      <w:r w:rsidRPr="007875CF">
        <w:rPr>
          <w:sz w:val="16"/>
        </w:rPr>
        <w:t xml:space="preserve"> 1967 </w:t>
      </w:r>
      <w:r w:rsidRPr="007875CF">
        <w:rPr>
          <w:rStyle w:val="Emphasis"/>
        </w:rPr>
        <w:t>O</w:t>
      </w:r>
      <w:r w:rsidRPr="007875CF">
        <w:rPr>
          <w:sz w:val="16"/>
        </w:rPr>
        <w:t>uter</w:t>
      </w:r>
      <w:r>
        <w:rPr>
          <w:sz w:val="16"/>
        </w:rPr>
        <w:t xml:space="preserve"> </w:t>
      </w:r>
      <w:r w:rsidRPr="007875CF">
        <w:rPr>
          <w:rStyle w:val="Emphasis"/>
        </w:rPr>
        <w:t>S</w:t>
      </w:r>
      <w:r w:rsidRPr="007875CF">
        <w:rPr>
          <w:sz w:val="16"/>
        </w:rPr>
        <w:t xml:space="preserve">pace </w:t>
      </w:r>
      <w:r w:rsidRPr="007875CF">
        <w:rPr>
          <w:rStyle w:val="Emphasis"/>
        </w:rPr>
        <w:t>T</w:t>
      </w:r>
      <w:r w:rsidRPr="007875CF">
        <w:rPr>
          <w:sz w:val="16"/>
        </w:rPr>
        <w:t xml:space="preserve">reaty. </w:t>
      </w:r>
      <w:r w:rsidRPr="007875CF">
        <w:rPr>
          <w:rStyle w:val="StyleUnderline"/>
        </w:rPr>
        <w:t>All of these challenges could be addressed</w:t>
      </w:r>
      <w:r w:rsidRPr="007875CF">
        <w:rPr>
          <w:sz w:val="16"/>
        </w:rPr>
        <w:t xml:space="preserve"> in a coordinated manner </w:t>
      </w:r>
      <w:r w:rsidRPr="007875CF">
        <w:rPr>
          <w:rStyle w:val="StyleUnderline"/>
        </w:rPr>
        <w:t>through multilateral law-making</w:t>
      </w:r>
      <w:r w:rsidRPr="007875CF">
        <w:rPr>
          <w:sz w:val="16"/>
        </w:rPr>
        <w:t xml:space="preserve">, whether in the United Nations, the Inter-Agency Debris Committee (IADC), or an ad hoc process, rather than in an uncoordinated manner through different national laws. Regardless of the law-making forum, </w:t>
      </w:r>
      <w:r w:rsidRPr="007875CF">
        <w:rPr>
          <w:rStyle w:val="Emphasis"/>
        </w:rPr>
        <w:t>mega-constellations</w:t>
      </w:r>
      <w:r w:rsidRPr="007875CF">
        <w:rPr>
          <w:sz w:val="16"/>
        </w:rPr>
        <w:t xml:space="preserve"> </w:t>
      </w:r>
      <w:r w:rsidRPr="007875CF">
        <w:rPr>
          <w:rStyle w:val="StyleUnderline"/>
        </w:rPr>
        <w:t>require a shift in</w:t>
      </w:r>
      <w:r w:rsidRPr="007875CF">
        <w:rPr>
          <w:sz w:val="16"/>
        </w:rPr>
        <w:t xml:space="preserve"> perspectives and </w:t>
      </w:r>
      <w:r w:rsidRPr="007875CF">
        <w:rPr>
          <w:rStyle w:val="StyleUnderline"/>
        </w:rPr>
        <w:t>policies</w:t>
      </w:r>
      <w:r w:rsidRPr="007875CF">
        <w:rPr>
          <w:sz w:val="16"/>
        </w:rPr>
        <w:t>: from looking at single satellites, to evaluating systems of thousands of satellites, and doing so within an understanding of the limitations of Earth’s environment, including its orbits.</w:t>
      </w:r>
      <w:r>
        <w:rPr>
          <w:sz w:val="16"/>
        </w:rPr>
        <w:t xml:space="preserve"> </w:t>
      </w:r>
      <w:r w:rsidRPr="00E17C87">
        <w:rPr>
          <w:rStyle w:val="StyleUnderline"/>
          <w:b/>
          <w:highlight w:val="cyan"/>
        </w:rPr>
        <w:t xml:space="preserve">Thousands of </w:t>
      </w:r>
      <w:r w:rsidRPr="00E17C87">
        <w:rPr>
          <w:rStyle w:val="Emphasis"/>
          <w:highlight w:val="cyan"/>
        </w:rPr>
        <w:t>satellites</w:t>
      </w:r>
      <w:r w:rsidRPr="007875CF">
        <w:rPr>
          <w:sz w:val="16"/>
        </w:rPr>
        <w:t xml:space="preserve"> and 1500 rocket bodies </w:t>
      </w:r>
      <w:r w:rsidRPr="00E17C87">
        <w:rPr>
          <w:rStyle w:val="StyleUnderline"/>
          <w:highlight w:val="cyan"/>
        </w:rPr>
        <w:t xml:space="preserve">provide </w:t>
      </w:r>
      <w:r w:rsidRPr="00E17C87">
        <w:rPr>
          <w:rStyle w:val="Emphasis"/>
          <w:b w:val="0"/>
          <w:highlight w:val="cyan"/>
        </w:rPr>
        <w:t>considerable mass</w:t>
      </w:r>
      <w:r w:rsidRPr="007875CF">
        <w:rPr>
          <w:rStyle w:val="StyleUnderline"/>
        </w:rPr>
        <w:t xml:space="preserve"> in LEO</w:t>
      </w:r>
      <w:r w:rsidRPr="007875CF">
        <w:rPr>
          <w:sz w:val="16"/>
        </w:rPr>
        <w:t xml:space="preserve">, </w:t>
      </w:r>
      <w:r w:rsidRPr="00BE7216">
        <w:rPr>
          <w:rStyle w:val="StyleUnderline"/>
          <w:highlight w:val="cyan"/>
        </w:rPr>
        <w:t>which</w:t>
      </w:r>
      <w:r w:rsidRPr="007875CF">
        <w:rPr>
          <w:rStyle w:val="StyleUnderline"/>
        </w:rPr>
        <w:t xml:space="preserve"> can </w:t>
      </w:r>
      <w:r w:rsidRPr="00E17C87">
        <w:rPr>
          <w:rStyle w:val="StyleUnderline"/>
          <w:b/>
          <w:highlight w:val="cyan"/>
        </w:rPr>
        <w:t>break</w:t>
      </w:r>
      <w:r w:rsidRPr="00E17C87">
        <w:rPr>
          <w:rStyle w:val="StyleUnderline"/>
          <w:highlight w:val="cyan"/>
        </w:rPr>
        <w:t xml:space="preserve"> </w:t>
      </w:r>
      <w:r w:rsidRPr="00E17C87">
        <w:rPr>
          <w:rStyle w:val="StyleUnderline"/>
          <w:b/>
          <w:highlight w:val="cyan"/>
        </w:rPr>
        <w:t>into debris</w:t>
      </w:r>
      <w:r w:rsidRPr="007875CF">
        <w:rPr>
          <w:rStyle w:val="StyleUnderline"/>
        </w:rPr>
        <w:t xml:space="preserve"> </w:t>
      </w:r>
      <w:r w:rsidRPr="00E17C87">
        <w:rPr>
          <w:rStyle w:val="StyleUnderline"/>
          <w:b/>
          <w:highlight w:val="cyan"/>
        </w:rPr>
        <w:t>upon</w:t>
      </w:r>
      <w:r w:rsidRPr="007875CF">
        <w:rPr>
          <w:rStyle w:val="StyleUnderline"/>
        </w:rPr>
        <w:t xml:space="preserve"> </w:t>
      </w:r>
      <w:r w:rsidRPr="00BE7216">
        <w:rPr>
          <w:rStyle w:val="Emphasis"/>
          <w:highlight w:val="cyan"/>
        </w:rPr>
        <w:t>collisions</w:t>
      </w:r>
      <w:r w:rsidRPr="007875CF">
        <w:rPr>
          <w:rStyle w:val="StyleUnderline"/>
        </w:rPr>
        <w:t xml:space="preserve">, explosions, </w:t>
      </w:r>
      <w:r w:rsidRPr="00E17C87">
        <w:rPr>
          <w:rStyle w:val="StyleUnderline"/>
          <w:b/>
          <w:highlight w:val="cyan"/>
        </w:rPr>
        <w:t>or</w:t>
      </w:r>
      <w:r w:rsidRPr="007875CF">
        <w:rPr>
          <w:rStyle w:val="StyleUnderline"/>
        </w:rPr>
        <w:t xml:space="preserve"> </w:t>
      </w:r>
      <w:r w:rsidRPr="00BE7216">
        <w:rPr>
          <w:rStyle w:val="Emphasis"/>
          <w:highlight w:val="cyan"/>
        </w:rPr>
        <w:t>degradation</w:t>
      </w:r>
      <w:r w:rsidRPr="007875CF">
        <w:rPr>
          <w:rStyle w:val="StyleUnderline"/>
        </w:rPr>
        <w:t xml:space="preserve"> in the </w:t>
      </w:r>
      <w:r w:rsidRPr="007875CF">
        <w:rPr>
          <w:rStyle w:val="Emphasis"/>
        </w:rPr>
        <w:t>harsh space environment</w:t>
      </w:r>
      <w:r w:rsidRPr="007875CF">
        <w:rPr>
          <w:sz w:val="16"/>
        </w:rPr>
        <w:t xml:space="preserve">. </w:t>
      </w:r>
      <w:r w:rsidRPr="00BE7216">
        <w:rPr>
          <w:rStyle w:val="Emphasis"/>
          <w:highlight w:val="cyan"/>
        </w:rPr>
        <w:t>Fragmentations</w:t>
      </w:r>
      <w:r w:rsidRPr="00BE7216">
        <w:rPr>
          <w:rStyle w:val="StyleUnderline"/>
          <w:highlight w:val="cyan"/>
        </w:rPr>
        <w:t xml:space="preserve"> </w:t>
      </w:r>
      <w:r w:rsidRPr="00E17C87">
        <w:rPr>
          <w:rStyle w:val="StyleUnderline"/>
          <w:b/>
          <w:highlight w:val="cyan"/>
        </w:rPr>
        <w:t>increase</w:t>
      </w:r>
      <w:r w:rsidRPr="007875CF">
        <w:rPr>
          <w:sz w:val="16"/>
        </w:rPr>
        <w:t xml:space="preserve"> the </w:t>
      </w:r>
      <w:r w:rsidRPr="007875CF">
        <w:rPr>
          <w:rStyle w:val="Emphasis"/>
        </w:rPr>
        <w:t>cross-section of orbiting material</w:t>
      </w:r>
      <w:r w:rsidRPr="007875CF">
        <w:rPr>
          <w:rStyle w:val="StyleUnderline"/>
        </w:rPr>
        <w:t xml:space="preserve">, and with it, the </w:t>
      </w:r>
      <w:r w:rsidRPr="00BE7216">
        <w:rPr>
          <w:rStyle w:val="Emphasis"/>
          <w:highlight w:val="cyan"/>
        </w:rPr>
        <w:t>collision probability</w:t>
      </w:r>
      <w:r w:rsidRPr="00BE7216">
        <w:rPr>
          <w:rStyle w:val="StyleUnderline"/>
          <w:highlight w:val="cyan"/>
        </w:rPr>
        <w:t xml:space="preserve"> per time</w:t>
      </w:r>
      <w:r w:rsidRPr="007875CF">
        <w:rPr>
          <w:sz w:val="16"/>
        </w:rPr>
        <w:t xml:space="preserve">. </w:t>
      </w:r>
      <w:r w:rsidRPr="007875CF">
        <w:rPr>
          <w:rStyle w:val="StyleUnderline"/>
        </w:rPr>
        <w:t xml:space="preserve">Eventually, </w:t>
      </w:r>
      <w:r w:rsidRPr="00E17C87">
        <w:rPr>
          <w:rStyle w:val="StyleUnderline"/>
          <w:b/>
          <w:highlight w:val="cyan"/>
        </w:rPr>
        <w:t>collisions</w:t>
      </w:r>
      <w:r w:rsidRPr="00BE7216">
        <w:rPr>
          <w:rStyle w:val="StyleUnderline"/>
          <w:highlight w:val="cyan"/>
        </w:rPr>
        <w:t xml:space="preserve"> </w:t>
      </w:r>
      <w:r w:rsidRPr="00E17C87">
        <w:rPr>
          <w:rStyle w:val="StyleUnderline"/>
          <w:b/>
          <w:highlight w:val="cyan"/>
        </w:rPr>
        <w:t>could dominate</w:t>
      </w:r>
      <w:r w:rsidRPr="007875CF">
        <w:rPr>
          <w:rStyle w:val="StyleUnderline"/>
        </w:rPr>
        <w:t xml:space="preserve"> on-orbit evolution, </w:t>
      </w:r>
      <w:r w:rsidRPr="00E17C87">
        <w:rPr>
          <w:rStyle w:val="StyleUnderline"/>
          <w:b/>
          <w:highlight w:val="cyan"/>
        </w:rPr>
        <w:t>a situation called the</w:t>
      </w:r>
      <w:r w:rsidRPr="00BE7216">
        <w:rPr>
          <w:rStyle w:val="StyleUnderline"/>
          <w:highlight w:val="cyan"/>
        </w:rPr>
        <w:t xml:space="preserve"> </w:t>
      </w:r>
      <w:r w:rsidRPr="00BE7216">
        <w:rPr>
          <w:rStyle w:val="Emphasis"/>
          <w:highlight w:val="cyan"/>
        </w:rPr>
        <w:t>Kessler Syndrome</w:t>
      </w:r>
      <w:r w:rsidRPr="007875CF">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BE7216">
        <w:rPr>
          <w:rStyle w:val="StyleUnderline"/>
          <w:highlight w:val="cyan"/>
        </w:rPr>
        <w:t>Simulations of</w:t>
      </w:r>
      <w:r w:rsidRPr="007875CF">
        <w:rPr>
          <w:rStyle w:val="StyleUnderline"/>
        </w:rPr>
        <w:t xml:space="preserve"> the </w:t>
      </w:r>
      <w:r w:rsidRPr="006B04FA">
        <w:rPr>
          <w:rStyle w:val="Emphasis"/>
          <w:b w:val="0"/>
          <w:highlight w:val="cyan"/>
        </w:rPr>
        <w:t>long-term evolution</w:t>
      </w:r>
      <w:r w:rsidRPr="007875CF">
        <w:rPr>
          <w:rStyle w:val="StyleUnderline"/>
        </w:rPr>
        <w:t xml:space="preserve"> </w:t>
      </w:r>
      <w:r w:rsidRPr="00BE7216">
        <w:rPr>
          <w:rStyle w:val="StyleUnderline"/>
          <w:highlight w:val="cyan"/>
        </w:rPr>
        <w:t>of debris suggest</w:t>
      </w:r>
      <w:r w:rsidRPr="007875CF">
        <w:rPr>
          <w:rStyle w:val="StyleUnderline"/>
        </w:rPr>
        <w:t xml:space="preserve"> that </w:t>
      </w:r>
      <w:r w:rsidRPr="006B04FA">
        <w:rPr>
          <w:rStyle w:val="StyleUnderline"/>
          <w:b/>
          <w:highlight w:val="cyan"/>
        </w:rPr>
        <w:t>LEO is already in the</w:t>
      </w:r>
      <w:r w:rsidRPr="007875CF">
        <w:rPr>
          <w:sz w:val="16"/>
        </w:rPr>
        <w:t xml:space="preserve"> protracted </w:t>
      </w:r>
      <w:r w:rsidRPr="00BE7216">
        <w:rPr>
          <w:rStyle w:val="Emphasis"/>
          <w:highlight w:val="cyan"/>
        </w:rPr>
        <w:t xml:space="preserve">initial stages </w:t>
      </w:r>
      <w:r w:rsidRPr="007875CF">
        <w:rPr>
          <w:rStyle w:val="Emphasis"/>
        </w:rPr>
        <w:t>of the Kessler Syndrome</w:t>
      </w:r>
      <w:r w:rsidRPr="007875CF">
        <w:rPr>
          <w:sz w:val="16"/>
        </w:rPr>
        <w:t xml:space="preserve">, </w:t>
      </w:r>
      <w:r w:rsidRPr="00BE7216">
        <w:rPr>
          <w:rStyle w:val="StyleUnderline"/>
          <w:highlight w:val="cyan"/>
        </w:rPr>
        <w:t>but that this could be managed</w:t>
      </w:r>
      <w:r w:rsidRPr="007875CF">
        <w:rPr>
          <w:sz w:val="16"/>
        </w:rPr>
        <w:t xml:space="preserve"> </w:t>
      </w:r>
      <w:r w:rsidRPr="007875CF">
        <w:rPr>
          <w:rStyle w:val="StyleUnderline"/>
        </w:rPr>
        <w:t>through</w:t>
      </w:r>
      <w:r w:rsidRPr="007875CF">
        <w:rPr>
          <w:sz w:val="16"/>
        </w:rPr>
        <w:t xml:space="preserve"> </w:t>
      </w:r>
      <w:r w:rsidRPr="007875CF">
        <w:rPr>
          <w:rStyle w:val="Emphasis"/>
        </w:rPr>
        <w:t>a</w:t>
      </w:r>
      <w:r w:rsidRPr="007875CF">
        <w:rPr>
          <w:sz w:val="16"/>
        </w:rPr>
        <w:t xml:space="preserve">ctive </w:t>
      </w:r>
      <w:r w:rsidRPr="007875CF">
        <w:rPr>
          <w:rStyle w:val="Emphasis"/>
        </w:rPr>
        <w:t>d</w:t>
      </w:r>
      <w:r w:rsidRPr="007875CF">
        <w:rPr>
          <w:sz w:val="16"/>
        </w:rPr>
        <w:t xml:space="preserve">ebris </w:t>
      </w:r>
      <w:r w:rsidRPr="007875CF">
        <w:rPr>
          <w:rStyle w:val="Emphasis"/>
        </w:rPr>
        <w:t>r</w:t>
      </w:r>
      <w:r w:rsidRPr="007875CF">
        <w:rPr>
          <w:sz w:val="16"/>
        </w:rPr>
        <w:t xml:space="preserve">emoval4. </w:t>
      </w:r>
      <w:r w:rsidRPr="007875CF">
        <w:rPr>
          <w:rStyle w:val="StyleUnderline"/>
        </w:rPr>
        <w:t xml:space="preserve">The </w:t>
      </w:r>
      <w:r w:rsidRPr="006B04FA">
        <w:rPr>
          <w:rStyle w:val="StyleUnderline"/>
          <w:b/>
          <w:highlight w:val="cyan"/>
        </w:rPr>
        <w:t>addition of</w:t>
      </w:r>
      <w:r w:rsidRPr="007875CF">
        <w:rPr>
          <w:rStyle w:val="StyleUnderline"/>
        </w:rPr>
        <w:t xml:space="preserve"> satellite </w:t>
      </w:r>
      <w:r w:rsidRPr="00BE7216">
        <w:rPr>
          <w:rStyle w:val="Emphasis"/>
          <w:highlight w:val="cyan"/>
        </w:rPr>
        <w:t>mega-constellations</w:t>
      </w:r>
      <w:r w:rsidRPr="007875CF">
        <w:rPr>
          <w:rStyle w:val="StyleUnderline"/>
        </w:rPr>
        <w:t xml:space="preserve"> and the general proliferation of low-cost satellites </w:t>
      </w:r>
      <w:r w:rsidRPr="00BE7216">
        <w:rPr>
          <w:rStyle w:val="StyleUnderline"/>
          <w:highlight w:val="cyan"/>
        </w:rPr>
        <w:t xml:space="preserve">in LEO </w:t>
      </w:r>
      <w:r w:rsidRPr="00BE7216">
        <w:rPr>
          <w:rStyle w:val="Emphasis"/>
          <w:highlight w:val="cyan"/>
        </w:rPr>
        <w:t>stresses the environment further</w:t>
      </w:r>
      <w:r w:rsidRPr="007875CF">
        <w:rPr>
          <w:sz w:val="16"/>
        </w:rPr>
        <w:t>5</w:t>
      </w:r>
      <w:proofErr w:type="gramStart"/>
      <w:r w:rsidRPr="007875CF">
        <w:rPr>
          <w:sz w:val="16"/>
        </w:rPr>
        <w:t>,6,7,8</w:t>
      </w:r>
      <w:proofErr w:type="gramEnd"/>
      <w:r w:rsidRPr="007875CF">
        <w:rPr>
          <w:sz w:val="16"/>
        </w:rPr>
        <w:t>.</w:t>
      </w:r>
      <w:r>
        <w:rPr>
          <w:sz w:val="16"/>
        </w:rPr>
        <w:t xml:space="preserve"> </w:t>
      </w:r>
      <w:r w:rsidRPr="007875CF">
        <w:rPr>
          <w:sz w:val="8"/>
          <w:szCs w:val="8"/>
        </w:rPr>
        <w:t>Results</w:t>
      </w:r>
      <w:r>
        <w:rPr>
          <w:sz w:val="8"/>
          <w:szCs w:val="8"/>
        </w:rPr>
        <w:t xml:space="preserve"> </w:t>
      </w:r>
      <w:proofErr w:type="gramStart"/>
      <w:r w:rsidRPr="007875CF">
        <w:rPr>
          <w:sz w:val="8"/>
          <w:szCs w:val="8"/>
        </w:rPr>
        <w:t>The</w:t>
      </w:r>
      <w:proofErr w:type="gramEnd"/>
      <w:r w:rsidRPr="007875CF">
        <w:rPr>
          <w:sz w:val="8"/>
          <w:szCs w:val="8"/>
        </w:rPr>
        <w:t xml:space="preserve"> overall setting</w:t>
      </w:r>
      <w:r>
        <w:rPr>
          <w:sz w:val="8"/>
          <w:szCs w:val="8"/>
        </w:rPr>
        <w:t xml:space="preserve"> </w:t>
      </w:r>
      <w:r w:rsidRPr="007875CF">
        <w:rPr>
          <w:sz w:val="8"/>
          <w:szCs w:val="8"/>
        </w:rPr>
        <w:t xml:space="preserve">The rapid development of the space environment through mega-constellations, predominately by the ongoing construction of </w:t>
      </w:r>
      <w:proofErr w:type="spellStart"/>
      <w:r w:rsidRPr="007875CF">
        <w:rPr>
          <w:sz w:val="8"/>
          <w:szCs w:val="8"/>
        </w:rPr>
        <w:t>Starlink</w:t>
      </w:r>
      <w:proofErr w:type="spellEnd"/>
      <w:r w:rsidRPr="007875CF">
        <w:rPr>
          <w:sz w:val="8"/>
          <w:szCs w:val="8"/>
        </w:rPr>
        <w:t xml:space="preserve">, is shown by the cumulative payload distribution function (Fig. 1). From an environmental perspective, the slope change in the distribution function defines </w:t>
      </w:r>
      <w:proofErr w:type="spellStart"/>
      <w:r w:rsidRPr="007875CF">
        <w:rPr>
          <w:sz w:val="8"/>
          <w:szCs w:val="8"/>
        </w:rPr>
        <w:t>NewSpace</w:t>
      </w:r>
      <w:proofErr w:type="spellEnd"/>
      <w:r w:rsidRPr="007875CF">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r>
        <w:rPr>
          <w:sz w:val="8"/>
          <w:szCs w:val="8"/>
        </w:rPr>
        <w:t xml:space="preserve"> </w:t>
      </w:r>
      <w:r w:rsidRPr="007875CF">
        <w:rPr>
          <w:sz w:val="8"/>
          <w:szCs w:val="8"/>
        </w:rPr>
        <w:t>Figure 1</w:t>
      </w:r>
      <w:r>
        <w:rPr>
          <w:sz w:val="8"/>
          <w:szCs w:val="8"/>
        </w:rPr>
        <w:t xml:space="preserve"> </w:t>
      </w:r>
      <w:r w:rsidRPr="007875CF">
        <w:rPr>
          <w:sz w:val="8"/>
          <w:szCs w:val="8"/>
        </w:rPr>
        <w:t>[Figure 1 omitted]</w:t>
      </w:r>
      <w:r>
        <w:rPr>
          <w:sz w:val="8"/>
          <w:szCs w:val="8"/>
        </w:rPr>
        <w:t xml:space="preserve"> </w:t>
      </w:r>
      <w:r w:rsidRPr="007875CF">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7875CF">
        <w:rPr>
          <w:sz w:val="8"/>
          <w:szCs w:val="8"/>
        </w:rPr>
        <w:t>NewSpace</w:t>
      </w:r>
      <w:proofErr w:type="spellEnd"/>
      <w:r w:rsidRPr="007875CF">
        <w:rPr>
          <w:sz w:val="8"/>
          <w:szCs w:val="8"/>
        </w:rPr>
        <w:t xml:space="preserve"> (see "Methods").</w:t>
      </w:r>
      <w:r>
        <w:rPr>
          <w:sz w:val="8"/>
          <w:szCs w:val="8"/>
        </w:rPr>
        <w:t xml:space="preserve"> </w:t>
      </w:r>
      <w:r w:rsidRPr="007875CF">
        <w:rPr>
          <w:sz w:val="8"/>
          <w:szCs w:val="8"/>
        </w:rPr>
        <w:t>Full size image</w:t>
      </w:r>
      <w:r>
        <w:rPr>
          <w:sz w:val="8"/>
          <w:szCs w:val="8"/>
        </w:rPr>
        <w:t xml:space="preserve"> </w:t>
      </w:r>
      <w:proofErr w:type="gramStart"/>
      <w:r w:rsidRPr="007875CF">
        <w:rPr>
          <w:sz w:val="8"/>
          <w:szCs w:val="8"/>
        </w:rPr>
        <w:t>Although</w:t>
      </w:r>
      <w:proofErr w:type="gramEnd"/>
      <w:r w:rsidRPr="007875CF">
        <w:rPr>
          <w:sz w:val="8"/>
          <w:szCs w:val="8"/>
        </w:rPr>
        <w:t xml:space="preserve">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7875CF">
        <w:rPr>
          <w:sz w:val="8"/>
          <w:szCs w:val="8"/>
        </w:rPr>
        <w:t>Starlink</w:t>
      </w:r>
      <w:proofErr w:type="spellEnd"/>
      <w:r w:rsidRPr="007875CF">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r>
        <w:rPr>
          <w:sz w:val="8"/>
          <w:szCs w:val="8"/>
        </w:rPr>
        <w:t xml:space="preserve"> </w:t>
      </w:r>
      <w:r w:rsidRPr="007875CF">
        <w:rPr>
          <w:sz w:val="8"/>
          <w:szCs w:val="8"/>
        </w:rPr>
        <w:t>Figure 2</w:t>
      </w:r>
      <w:r>
        <w:rPr>
          <w:sz w:val="8"/>
          <w:szCs w:val="8"/>
        </w:rPr>
        <w:t xml:space="preserve"> </w:t>
      </w:r>
      <w:r w:rsidRPr="007875CF">
        <w:rPr>
          <w:sz w:val="8"/>
          <w:szCs w:val="8"/>
        </w:rPr>
        <w:t>[Figure 2 omitted]</w:t>
      </w:r>
      <w:r>
        <w:rPr>
          <w:sz w:val="8"/>
          <w:szCs w:val="8"/>
        </w:rPr>
        <w:t xml:space="preserve"> </w:t>
      </w:r>
      <w:r w:rsidRPr="007875CF">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7875CF">
        <w:rPr>
          <w:sz w:val="8"/>
          <w:szCs w:val="8"/>
        </w:rPr>
        <w:t>centre</w:t>
      </w:r>
      <w:proofErr w:type="spellEnd"/>
      <w:r w:rsidRPr="007875CF">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7875CF">
        <w:rPr>
          <w:sz w:val="8"/>
          <w:szCs w:val="8"/>
        </w:rPr>
        <w:t>Starlink</w:t>
      </w:r>
      <w:proofErr w:type="spellEnd"/>
      <w:r w:rsidRPr="007875CF">
        <w:rPr>
          <w:sz w:val="8"/>
          <w:szCs w:val="8"/>
        </w:rPr>
        <w:t xml:space="preserve"> cluster at 550 km and 55° inclination is already evident in both plots (Left and Right).</w:t>
      </w:r>
      <w:r>
        <w:rPr>
          <w:sz w:val="8"/>
          <w:szCs w:val="8"/>
        </w:rPr>
        <w:t xml:space="preserve"> </w:t>
      </w:r>
      <w:r w:rsidRPr="007875CF">
        <w:rPr>
          <w:sz w:val="8"/>
          <w:szCs w:val="8"/>
        </w:rPr>
        <w:t>Full size image</w:t>
      </w:r>
      <w:r>
        <w:rPr>
          <w:sz w:val="8"/>
          <w:szCs w:val="8"/>
        </w:rPr>
        <w:t xml:space="preserve"> </w:t>
      </w:r>
      <w:r w:rsidRPr="007875CF">
        <w:rPr>
          <w:sz w:val="16"/>
        </w:rPr>
        <w:t xml:space="preserve">When completed, </w:t>
      </w:r>
      <w:proofErr w:type="spellStart"/>
      <w:r w:rsidRPr="00BE7216">
        <w:rPr>
          <w:rStyle w:val="Emphasis"/>
          <w:highlight w:val="cyan"/>
        </w:rPr>
        <w:t>Starlink</w:t>
      </w:r>
      <w:proofErr w:type="spellEnd"/>
      <w:r w:rsidRPr="007875CF">
        <w:rPr>
          <w:rStyle w:val="StyleUnderline"/>
        </w:rPr>
        <w:t xml:space="preserve"> will include about as many satellites as there are trackable debris pieces</w:t>
      </w:r>
      <w:r w:rsidRPr="007875CF">
        <w:rPr>
          <w:sz w:val="16"/>
        </w:rPr>
        <w:t xml:space="preserve"> today, </w:t>
      </w:r>
      <w:r w:rsidRPr="007875CF">
        <w:rPr>
          <w:rStyle w:val="StyleUnderline"/>
        </w:rPr>
        <w:t xml:space="preserve">while its </w:t>
      </w:r>
      <w:r w:rsidRPr="00FF72AB">
        <w:rPr>
          <w:rStyle w:val="Emphasis"/>
        </w:rPr>
        <w:t>total mass will equal all</w:t>
      </w:r>
      <w:r w:rsidRPr="007875CF">
        <w:rPr>
          <w:rStyle w:val="Emphasis"/>
        </w:rPr>
        <w:t xml:space="preserve"> the </w:t>
      </w:r>
      <w:r w:rsidRPr="00FF72AB">
        <w:rPr>
          <w:rStyle w:val="Emphasis"/>
        </w:rPr>
        <w:t>mass currently in LEO</w:t>
      </w:r>
      <w:r w:rsidRPr="007875CF">
        <w:rPr>
          <w:rStyle w:val="StyleUnderline"/>
        </w:rPr>
        <w:t xml:space="preserve">—over 3000 </w:t>
      </w:r>
      <w:proofErr w:type="spellStart"/>
      <w:r w:rsidRPr="007875CF">
        <w:rPr>
          <w:rStyle w:val="StyleUnderline"/>
        </w:rPr>
        <w:t>tonnes</w:t>
      </w:r>
      <w:proofErr w:type="spellEnd"/>
      <w:r w:rsidRPr="007875CF">
        <w:rPr>
          <w:sz w:val="16"/>
        </w:rPr>
        <w:t xml:space="preserve">. </w:t>
      </w:r>
      <w:r w:rsidRPr="007875CF">
        <w:rPr>
          <w:rStyle w:val="StyleUnderline"/>
        </w:rPr>
        <w:t>The satellites will be</w:t>
      </w:r>
      <w:r w:rsidRPr="007875CF">
        <w:rPr>
          <w:sz w:val="16"/>
        </w:rPr>
        <w:t xml:space="preserve"> placed </w:t>
      </w:r>
      <w:r w:rsidRPr="007875CF">
        <w:rPr>
          <w:rStyle w:val="StyleUnderline"/>
        </w:rPr>
        <w:t xml:space="preserve">in narrow orbital shells, </w:t>
      </w:r>
      <w:r w:rsidRPr="00BE7216">
        <w:rPr>
          <w:rStyle w:val="StyleUnderline"/>
          <w:highlight w:val="cyan"/>
        </w:rPr>
        <w:t>creat</w:t>
      </w:r>
      <w:r w:rsidRPr="00FF72AB">
        <w:rPr>
          <w:rStyle w:val="StyleUnderline"/>
        </w:rPr>
        <w:t>ing</w:t>
      </w:r>
      <w:r w:rsidRPr="00BE7216">
        <w:rPr>
          <w:rStyle w:val="StyleUnderline"/>
          <w:highlight w:val="cyan"/>
        </w:rPr>
        <w:t xml:space="preserve"> </w:t>
      </w:r>
      <w:r w:rsidRPr="00BE7216">
        <w:rPr>
          <w:rStyle w:val="Emphasis"/>
          <w:highlight w:val="cyan"/>
        </w:rPr>
        <w:t>unprecedented congestion</w:t>
      </w:r>
      <w:r w:rsidRPr="007875CF">
        <w:rPr>
          <w:sz w:val="16"/>
        </w:rPr>
        <w:t xml:space="preserve">, with 1258 already in orbit (as of 30 March 2021). </w:t>
      </w:r>
      <w:proofErr w:type="spellStart"/>
      <w:r w:rsidRPr="007875CF">
        <w:rPr>
          <w:rStyle w:val="Emphasis"/>
        </w:rPr>
        <w:t>OneWeb</w:t>
      </w:r>
      <w:proofErr w:type="spellEnd"/>
      <w:r w:rsidRPr="007875CF">
        <w:rPr>
          <w:sz w:val="16"/>
        </w:rPr>
        <w:t xml:space="preserve"> </w:t>
      </w:r>
      <w:r w:rsidRPr="007875CF">
        <w:rPr>
          <w:rStyle w:val="StyleUnderline"/>
        </w:rPr>
        <w:t>has already placed an initial 146 satellites</w:t>
      </w:r>
      <w:r w:rsidRPr="007875CF">
        <w:rPr>
          <w:sz w:val="16"/>
        </w:rPr>
        <w:t xml:space="preserve">, </w:t>
      </w:r>
      <w:r w:rsidRPr="007875CF">
        <w:rPr>
          <w:rStyle w:val="StyleUnderline"/>
        </w:rPr>
        <w:t>and</w:t>
      </w:r>
      <w:r w:rsidRPr="007875CF">
        <w:rPr>
          <w:sz w:val="16"/>
        </w:rPr>
        <w:t xml:space="preserve"> </w:t>
      </w:r>
      <w:r w:rsidRPr="007875CF">
        <w:rPr>
          <w:rStyle w:val="Emphasis"/>
        </w:rPr>
        <w:t>Amazon,</w:t>
      </w:r>
      <w:r w:rsidRPr="007875CF">
        <w:rPr>
          <w:sz w:val="16"/>
        </w:rPr>
        <w:t xml:space="preserve"> </w:t>
      </w:r>
      <w:proofErr w:type="spellStart"/>
      <w:r w:rsidRPr="007875CF">
        <w:rPr>
          <w:rStyle w:val="Emphasis"/>
        </w:rPr>
        <w:t>Telesat</w:t>
      </w:r>
      <w:proofErr w:type="spellEnd"/>
      <w:r w:rsidRPr="007875CF">
        <w:rPr>
          <w:rStyle w:val="Emphasis"/>
        </w:rPr>
        <w:t>,</w:t>
      </w:r>
      <w:r w:rsidRPr="007875CF">
        <w:rPr>
          <w:sz w:val="16"/>
        </w:rPr>
        <w:t xml:space="preserve"> </w:t>
      </w:r>
      <w:r w:rsidRPr="007875CF">
        <w:rPr>
          <w:rStyle w:val="Emphasis"/>
        </w:rPr>
        <w:t>GW</w:t>
      </w:r>
      <w:r w:rsidRPr="007875CF">
        <w:rPr>
          <w:sz w:val="16"/>
        </w:rPr>
        <w:t xml:space="preserve"> </w:t>
      </w:r>
      <w:r w:rsidRPr="007875CF">
        <w:rPr>
          <w:rStyle w:val="StyleUnderline"/>
        </w:rPr>
        <w:t xml:space="preserve">and </w:t>
      </w:r>
      <w:r w:rsidRPr="00BE7216">
        <w:rPr>
          <w:rStyle w:val="Emphasis"/>
          <w:highlight w:val="cyan"/>
        </w:rPr>
        <w:t>other companies</w:t>
      </w:r>
      <w:r w:rsidRPr="007875CF">
        <w:rPr>
          <w:rStyle w:val="Emphasis"/>
        </w:rPr>
        <w:t>,</w:t>
      </w:r>
      <w:r w:rsidRPr="007875CF">
        <w:rPr>
          <w:sz w:val="16"/>
        </w:rPr>
        <w:t xml:space="preserve"> operating under different national regulatory regimes, </w:t>
      </w:r>
      <w:r w:rsidRPr="00BE7216">
        <w:rPr>
          <w:rStyle w:val="StyleUnderline"/>
          <w:highlight w:val="cyan"/>
        </w:rPr>
        <w:t>are soon</w:t>
      </w:r>
      <w:r w:rsidRPr="007875CF">
        <w:rPr>
          <w:sz w:val="16"/>
        </w:rPr>
        <w:t xml:space="preserve"> likely </w:t>
      </w:r>
      <w:r w:rsidRPr="00BE7216">
        <w:rPr>
          <w:rStyle w:val="StyleUnderline"/>
          <w:highlight w:val="cyan"/>
        </w:rPr>
        <w:t>to follow</w:t>
      </w:r>
      <w:r w:rsidRPr="007875CF">
        <w:rPr>
          <w:sz w:val="16"/>
        </w:rPr>
        <w:t>.</w:t>
      </w:r>
      <w:r>
        <w:rPr>
          <w:sz w:val="16"/>
        </w:rPr>
        <w:t xml:space="preserve"> </w:t>
      </w:r>
      <w:r w:rsidRPr="007875CF">
        <w:rPr>
          <w:rStyle w:val="Emphasis"/>
        </w:rPr>
        <w:t>Enhanced collision risk</w:t>
      </w:r>
      <w:r>
        <w:rPr>
          <w:rStyle w:val="Emphasis"/>
        </w:rPr>
        <w:t xml:space="preserve"> </w:t>
      </w:r>
      <w:r w:rsidRPr="00BE7216">
        <w:rPr>
          <w:rStyle w:val="StyleUnderline"/>
          <w:highlight w:val="cyan"/>
        </w:rPr>
        <w:t>Mega-constellations are</w:t>
      </w:r>
      <w:r w:rsidRPr="007875CF">
        <w:rPr>
          <w:rStyle w:val="StyleUnderline"/>
        </w:rPr>
        <w:t xml:space="preserve"> composed of </w:t>
      </w:r>
      <w:r w:rsidRPr="00BE7216">
        <w:rPr>
          <w:rStyle w:val="Emphasis"/>
          <w:highlight w:val="cyan"/>
        </w:rPr>
        <w:t>mass-produced</w:t>
      </w:r>
      <w:r w:rsidRPr="007875CF">
        <w:rPr>
          <w:rStyle w:val="Emphasis"/>
        </w:rPr>
        <w:t xml:space="preserve"> satellites</w:t>
      </w:r>
      <w:r w:rsidRPr="007875CF">
        <w:rPr>
          <w:rStyle w:val="StyleUnderline"/>
        </w:rPr>
        <w:t xml:space="preserve"> </w:t>
      </w:r>
      <w:r w:rsidRPr="00BE7216">
        <w:rPr>
          <w:rStyle w:val="StyleUnderline"/>
          <w:highlight w:val="cyan"/>
        </w:rPr>
        <w:t xml:space="preserve">with </w:t>
      </w:r>
      <w:r w:rsidRPr="00BE7216">
        <w:rPr>
          <w:rStyle w:val="Emphasis"/>
          <w:highlight w:val="cyan"/>
        </w:rPr>
        <w:t>few backup systems</w:t>
      </w:r>
      <w:r w:rsidRPr="007875CF">
        <w:rPr>
          <w:sz w:val="16"/>
        </w:rPr>
        <w:t xml:space="preserve">. </w:t>
      </w:r>
      <w:r w:rsidRPr="00BE7216">
        <w:rPr>
          <w:rStyle w:val="StyleUnderline"/>
          <w:highlight w:val="cyan"/>
        </w:rPr>
        <w:t>This</w:t>
      </w:r>
      <w:r w:rsidRPr="007875CF">
        <w:rPr>
          <w:sz w:val="16"/>
        </w:rPr>
        <w:t xml:space="preserve"> consumer electronic model </w:t>
      </w:r>
      <w:r w:rsidRPr="00BE7216">
        <w:rPr>
          <w:rStyle w:val="StyleUnderline"/>
          <w:highlight w:val="cyan"/>
        </w:rPr>
        <w:t>allows for</w:t>
      </w:r>
      <w:r w:rsidRPr="007875CF">
        <w:rPr>
          <w:rStyle w:val="StyleUnderline"/>
        </w:rPr>
        <w:t xml:space="preserve"> short upgrade cycles and rapid expansions of capabilities, but also </w:t>
      </w:r>
      <w:r w:rsidRPr="00BE7216">
        <w:rPr>
          <w:rStyle w:val="Emphasis"/>
          <w:highlight w:val="cyan"/>
        </w:rPr>
        <w:lastRenderedPageBreak/>
        <w:t>considerable discarded equipment</w:t>
      </w:r>
      <w:r w:rsidRPr="007875CF">
        <w:rPr>
          <w:sz w:val="16"/>
        </w:rPr>
        <w:t xml:space="preserve">. SpaceX will actively de-orbit its satellites at the end of their 5–6-year operational lives. However, this process takes 6 months, so roughly </w:t>
      </w:r>
      <w:r w:rsidRPr="007875CF">
        <w:rPr>
          <w:rStyle w:val="StyleUnderline"/>
        </w:rPr>
        <w:t>10% will be de-orbiting at any time</w:t>
      </w:r>
      <w:r w:rsidRPr="007875CF">
        <w:rPr>
          <w:sz w:val="16"/>
        </w:rPr>
        <w:t xml:space="preserve">. </w:t>
      </w:r>
      <w:r w:rsidRPr="007875CF">
        <w:rPr>
          <w:rStyle w:val="StyleUnderline"/>
        </w:rPr>
        <w:t>If other companies do likewise, thousands</w:t>
      </w:r>
      <w:r w:rsidRPr="007875CF">
        <w:rPr>
          <w:sz w:val="16"/>
        </w:rPr>
        <w:t xml:space="preserve"> of </w:t>
      </w:r>
      <w:r w:rsidRPr="007875CF">
        <w:rPr>
          <w:rStyle w:val="Emphasis"/>
        </w:rPr>
        <w:t>de-orbiting satellites</w:t>
      </w:r>
      <w:r w:rsidRPr="007875CF">
        <w:rPr>
          <w:sz w:val="16"/>
        </w:rPr>
        <w:t xml:space="preserve"> </w:t>
      </w:r>
      <w:r w:rsidRPr="007875CF">
        <w:rPr>
          <w:rStyle w:val="StyleUnderline"/>
        </w:rPr>
        <w:t xml:space="preserve">will be slowly passing through the same congested space, </w:t>
      </w:r>
      <w:r w:rsidRPr="00BE7216">
        <w:rPr>
          <w:rStyle w:val="StyleUnderline"/>
          <w:highlight w:val="cyan"/>
        </w:rPr>
        <w:t>posing collision risks</w:t>
      </w:r>
      <w:r w:rsidRPr="007875CF">
        <w:rPr>
          <w:sz w:val="16"/>
        </w:rPr>
        <w:t xml:space="preserve">. </w:t>
      </w:r>
      <w:r w:rsidRPr="007875CF">
        <w:rPr>
          <w:rStyle w:val="StyleUnderline"/>
        </w:rPr>
        <w:t>Failures will increase these numbers, although the long-term failure rate is difficult to project</w:t>
      </w:r>
      <w:r w:rsidRPr="007875CF">
        <w:rPr>
          <w:sz w:val="16"/>
        </w:rPr>
        <w:t xml:space="preserve">. Figure 3 is similar to the </w:t>
      </w:r>
      <w:proofErr w:type="spellStart"/>
      <w:r w:rsidRPr="007875CF">
        <w:rPr>
          <w:sz w:val="16"/>
        </w:rPr>
        <w:t>righthand</w:t>
      </w:r>
      <w:proofErr w:type="spellEnd"/>
      <w:r w:rsidRPr="007875CF">
        <w:rPr>
          <w:sz w:val="16"/>
        </w:rPr>
        <w:t xml:space="preserve"> portion of Fig. 2 but includes the </w:t>
      </w:r>
      <w:proofErr w:type="spellStart"/>
      <w:r w:rsidRPr="007875CF">
        <w:rPr>
          <w:sz w:val="16"/>
        </w:rPr>
        <w:t>Starlink</w:t>
      </w:r>
      <w:proofErr w:type="spellEnd"/>
      <w:r w:rsidRPr="007875CF">
        <w:rPr>
          <w:sz w:val="16"/>
        </w:rPr>
        <w:t xml:space="preserve"> and </w:t>
      </w:r>
      <w:proofErr w:type="spellStart"/>
      <w:r w:rsidRPr="007875CF">
        <w:rPr>
          <w:sz w:val="16"/>
        </w:rPr>
        <w:t>OneWeb</w:t>
      </w:r>
      <w:proofErr w:type="spellEnd"/>
      <w:r w:rsidRPr="007875CF">
        <w:rPr>
          <w:sz w:val="16"/>
        </w:rPr>
        <w:t xml:space="preserve"> mega-constellations as filed (and amended) with the FCC (see “Methods”). The large density spikes show that some shells will have satellite number densities in excess of n=10−6 km−3.</w:t>
      </w:r>
      <w:r>
        <w:rPr>
          <w:sz w:val="16"/>
        </w:rPr>
        <w:t xml:space="preserve"> </w:t>
      </w:r>
      <w:r w:rsidRPr="007875CF">
        <w:rPr>
          <w:sz w:val="8"/>
          <w:szCs w:val="8"/>
        </w:rPr>
        <w:t>Figure 3</w:t>
      </w:r>
      <w:r>
        <w:rPr>
          <w:sz w:val="8"/>
          <w:szCs w:val="8"/>
        </w:rPr>
        <w:t xml:space="preserve"> </w:t>
      </w:r>
      <w:r w:rsidRPr="007875CF">
        <w:rPr>
          <w:sz w:val="8"/>
          <w:szCs w:val="8"/>
        </w:rPr>
        <w:t>[Figure 3 omitted]</w:t>
      </w:r>
      <w:r>
        <w:rPr>
          <w:sz w:val="8"/>
          <w:szCs w:val="8"/>
        </w:rPr>
        <w:t xml:space="preserve"> </w:t>
      </w:r>
      <w:r w:rsidRPr="007875CF">
        <w:rPr>
          <w:sz w:val="8"/>
          <w:szCs w:val="8"/>
        </w:rPr>
        <w:t xml:space="preserve">Satellite density distribution in LEO with the </w:t>
      </w:r>
      <w:proofErr w:type="spellStart"/>
      <w:r w:rsidRPr="007875CF">
        <w:rPr>
          <w:sz w:val="8"/>
          <w:szCs w:val="8"/>
        </w:rPr>
        <w:t>Starlink</w:t>
      </w:r>
      <w:proofErr w:type="spellEnd"/>
      <w:r w:rsidRPr="007875CF">
        <w:rPr>
          <w:sz w:val="8"/>
          <w:szCs w:val="8"/>
        </w:rPr>
        <w:t xml:space="preserve"> and </w:t>
      </w:r>
      <w:proofErr w:type="spellStart"/>
      <w:r w:rsidRPr="007875CF">
        <w:rPr>
          <w:sz w:val="8"/>
          <w:szCs w:val="8"/>
        </w:rPr>
        <w:t>OneWeb</w:t>
      </w:r>
      <w:proofErr w:type="spellEnd"/>
      <w:r w:rsidRPr="007875CF">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7875CF">
        <w:rPr>
          <w:sz w:val="8"/>
          <w:szCs w:val="8"/>
        </w:rPr>
        <w:t>manoeuvres</w:t>
      </w:r>
      <w:proofErr w:type="spellEnd"/>
      <w:r w:rsidRPr="007875CF">
        <w:rPr>
          <w:sz w:val="8"/>
          <w:szCs w:val="8"/>
        </w:rPr>
        <w:t xml:space="preserve"> are impossible for other reasons.</w:t>
      </w:r>
      <w:r>
        <w:rPr>
          <w:sz w:val="8"/>
          <w:szCs w:val="8"/>
        </w:rPr>
        <w:t xml:space="preserve"> </w:t>
      </w:r>
      <w:r w:rsidRPr="007875CF">
        <w:rPr>
          <w:sz w:val="8"/>
          <w:szCs w:val="8"/>
        </w:rPr>
        <w:t>Full size image</w:t>
      </w:r>
      <w:r>
        <w:rPr>
          <w:sz w:val="8"/>
          <w:szCs w:val="8"/>
        </w:rPr>
        <w:t xml:space="preserve"> </w:t>
      </w:r>
      <w:proofErr w:type="gramStart"/>
      <w:r w:rsidRPr="007875CF">
        <w:rPr>
          <w:sz w:val="16"/>
        </w:rPr>
        <w:t>Deorbiting</w:t>
      </w:r>
      <w:proofErr w:type="gramEnd"/>
      <w:r w:rsidRPr="007875CF">
        <w:rPr>
          <w:sz w:val="16"/>
        </w:rPr>
        <w:t xml:space="preserve"> satellites will be tracked and operational satellites can </w:t>
      </w:r>
      <w:proofErr w:type="spellStart"/>
      <w:r w:rsidRPr="007875CF">
        <w:rPr>
          <w:sz w:val="16"/>
        </w:rPr>
        <w:t>manoeuvre</w:t>
      </w:r>
      <w:proofErr w:type="spellEnd"/>
      <w:r w:rsidRPr="007875CF">
        <w:rPr>
          <w:sz w:val="16"/>
        </w:rPr>
        <w:t xml:space="preserve"> to avoid close conjunctions. However, this depends on ongoing </w:t>
      </w:r>
      <w:r w:rsidRPr="007875CF">
        <w:rPr>
          <w:rStyle w:val="StyleUnderline"/>
        </w:rPr>
        <w:t>communication and cooperation between operators</w:t>
      </w:r>
      <w:r w:rsidRPr="007875CF">
        <w:rPr>
          <w:sz w:val="16"/>
        </w:rPr>
        <w:t xml:space="preserve">, which at present </w:t>
      </w:r>
      <w:r w:rsidRPr="007875CF">
        <w:rPr>
          <w:rStyle w:val="StyleUnderline"/>
        </w:rPr>
        <w:t>is ad hoc and voluntary</w:t>
      </w:r>
      <w:r w:rsidRPr="007875CF">
        <w:rPr>
          <w:sz w:val="16"/>
        </w:rPr>
        <w:t xml:space="preserve">. A recent letter12 to the FCC from SpaceX suggests that some </w:t>
      </w:r>
      <w:r w:rsidRPr="007875CF">
        <w:rPr>
          <w:rStyle w:val="Emphasis"/>
        </w:rPr>
        <w:t>companies might be less-than-fully transparent</w:t>
      </w:r>
      <w:r w:rsidRPr="007875CF">
        <w:rPr>
          <w:rStyle w:val="StyleUnderline"/>
        </w:rPr>
        <w:t xml:space="preserve"> about events</w:t>
      </w:r>
      <w:r w:rsidRPr="007875CF">
        <w:rPr>
          <w:sz w:val="16"/>
        </w:rPr>
        <w:t xml:space="preserve">13 </w:t>
      </w:r>
      <w:r w:rsidRPr="007875CF">
        <w:rPr>
          <w:rStyle w:val="StyleUnderline"/>
        </w:rPr>
        <w:t>in LEO</w:t>
      </w:r>
      <w:r w:rsidRPr="007875CF">
        <w:rPr>
          <w:sz w:val="16"/>
        </w:rPr>
        <w:t>.</w:t>
      </w:r>
      <w:r>
        <w:rPr>
          <w:sz w:val="16"/>
        </w:rPr>
        <w:t xml:space="preserve"> </w:t>
      </w:r>
      <w:r w:rsidRPr="007875CF">
        <w:rPr>
          <w:sz w:val="16"/>
        </w:rPr>
        <w:t xml:space="preserve">Despite the congestion and traffic management challenges, FCC filings by </w:t>
      </w:r>
      <w:r w:rsidRPr="007875CF">
        <w:rPr>
          <w:rStyle w:val="Emphasis"/>
        </w:rPr>
        <w:t>SpaceX</w:t>
      </w:r>
      <w:r w:rsidRPr="007875CF">
        <w:rPr>
          <w:sz w:val="16"/>
        </w:rPr>
        <w:t xml:space="preserve"> suggest that collision avoidance </w:t>
      </w:r>
      <w:proofErr w:type="spellStart"/>
      <w:r w:rsidRPr="007875CF">
        <w:rPr>
          <w:sz w:val="16"/>
        </w:rPr>
        <w:t>manoeuvres</w:t>
      </w:r>
      <w:proofErr w:type="spellEnd"/>
      <w:r w:rsidRPr="007875CF">
        <w:rPr>
          <w:sz w:val="16"/>
        </w:rPr>
        <w:t xml:space="preserve"> can in fact maintain collision-free operations in orbital shells and that the probability of a collision between a non-responsive satellite and tracked debris is negligible. However, the </w:t>
      </w:r>
      <w:r w:rsidRPr="007875CF">
        <w:rPr>
          <w:rStyle w:val="Emphasis"/>
        </w:rPr>
        <w:t>filings do not account for untracked debris</w:t>
      </w:r>
      <w:r w:rsidRPr="007875CF">
        <w:rPr>
          <w:sz w:val="16"/>
        </w:rPr>
        <w:t xml:space="preserve">6, including untracked debris decaying through the shells used by </w:t>
      </w:r>
      <w:proofErr w:type="spellStart"/>
      <w:r w:rsidRPr="007875CF">
        <w:rPr>
          <w:sz w:val="16"/>
        </w:rPr>
        <w:t>Starlink</w:t>
      </w:r>
      <w:proofErr w:type="spellEnd"/>
      <w:r w:rsidRPr="007875CF">
        <w:rPr>
          <w:sz w:val="16"/>
        </w:rPr>
        <w:t xml:space="preserve">. Using simple estimates (see “Methods”), the </w:t>
      </w:r>
      <w:r w:rsidRPr="007875CF">
        <w:rPr>
          <w:rStyle w:val="StyleUnderline"/>
        </w:rPr>
        <w:t xml:space="preserve">probability that a single piece of untracked debris will hit any satellite in the </w:t>
      </w:r>
      <w:proofErr w:type="spellStart"/>
      <w:r w:rsidRPr="007875CF">
        <w:rPr>
          <w:rStyle w:val="StyleUnderline"/>
        </w:rPr>
        <w:t>Starlink</w:t>
      </w:r>
      <w:proofErr w:type="spellEnd"/>
      <w:r w:rsidRPr="007875CF">
        <w:rPr>
          <w:rStyle w:val="StyleUnderline"/>
        </w:rPr>
        <w:t xml:space="preserve"> 550 km shell is about 0.003 after one year</w:t>
      </w:r>
      <w:r w:rsidRPr="007875CF">
        <w:rPr>
          <w:sz w:val="16"/>
        </w:rPr>
        <w:t xml:space="preserve">. Thus, </w:t>
      </w:r>
      <w:r w:rsidRPr="007875CF">
        <w:rPr>
          <w:rStyle w:val="StyleUnderline"/>
        </w:rPr>
        <w:t xml:space="preserve">if at any time there are 230 pieces of </w:t>
      </w:r>
      <w:r w:rsidRPr="007875CF">
        <w:rPr>
          <w:rStyle w:val="Emphasis"/>
        </w:rPr>
        <w:t>untracked debris</w:t>
      </w:r>
      <w:r w:rsidRPr="007875CF">
        <w:rPr>
          <w:rStyle w:val="StyleUnderline"/>
        </w:rPr>
        <w:t xml:space="preserve"> decaying through the 550 km orbital shell, there is a </w:t>
      </w:r>
      <w:r w:rsidRPr="007875CF">
        <w:rPr>
          <w:rStyle w:val="Emphasis"/>
        </w:rPr>
        <w:t>50% chance</w:t>
      </w:r>
      <w:r w:rsidRPr="007875CF">
        <w:rPr>
          <w:rStyle w:val="StyleUnderline"/>
        </w:rPr>
        <w:t xml:space="preserve"> that there will be one or more collisions between satellites in the shell and the debris</w:t>
      </w:r>
      <w:r w:rsidRPr="007875CF">
        <w:rPr>
          <w:sz w:val="16"/>
        </w:rPr>
        <w:t xml:space="preserve">. As discussed further in “Methods”, </w:t>
      </w:r>
      <w:r w:rsidRPr="007875CF">
        <w:rPr>
          <w:rStyle w:val="StyleUnderline"/>
        </w:rPr>
        <w:t>such a situation is plausible</w:t>
      </w:r>
      <w:r w:rsidRPr="007875CF">
        <w:rPr>
          <w:sz w:val="16"/>
        </w:rPr>
        <w:t xml:space="preserve">. </w:t>
      </w:r>
      <w:r w:rsidRPr="007875CF">
        <w:rPr>
          <w:rStyle w:val="StyleUnderline"/>
        </w:rPr>
        <w:t>Depending on</w:t>
      </w:r>
      <w:r w:rsidRPr="007875CF">
        <w:rPr>
          <w:sz w:val="16"/>
        </w:rPr>
        <w:t xml:space="preserve"> the </w:t>
      </w:r>
      <w:r w:rsidRPr="007875CF">
        <w:rPr>
          <w:rStyle w:val="StyleUnderline"/>
        </w:rPr>
        <w:t>balance between the de-orbit and the collision rates</w:t>
      </w:r>
      <w:r w:rsidRPr="007875CF">
        <w:rPr>
          <w:sz w:val="16"/>
        </w:rPr>
        <w:t xml:space="preserve">, </w:t>
      </w:r>
      <w:r w:rsidRPr="007875CF">
        <w:rPr>
          <w:rStyle w:val="StyleUnderline"/>
        </w:rPr>
        <w:t xml:space="preserve">if </w:t>
      </w:r>
      <w:r w:rsidRPr="007875CF">
        <w:rPr>
          <w:rStyle w:val="Emphasis"/>
        </w:rPr>
        <w:t>subsequent fragmentation</w:t>
      </w:r>
      <w:r w:rsidRPr="007875CF">
        <w:rPr>
          <w:rStyle w:val="StyleUnderline"/>
        </w:rPr>
        <w:t xml:space="preserve"> events lead to </w:t>
      </w:r>
      <w:r w:rsidRPr="007875CF">
        <w:rPr>
          <w:rStyle w:val="Emphasis"/>
        </w:rPr>
        <w:t>similar amounts of debris within that orbital shell</w:t>
      </w:r>
      <w:r w:rsidRPr="007875CF">
        <w:rPr>
          <w:sz w:val="16"/>
        </w:rPr>
        <w:t xml:space="preserve">, </w:t>
      </w:r>
      <w:r w:rsidRPr="007875CF">
        <w:rPr>
          <w:rStyle w:val="Emphasis"/>
        </w:rPr>
        <w:t xml:space="preserve">a </w:t>
      </w:r>
      <w:r w:rsidRPr="00BE7216">
        <w:rPr>
          <w:rStyle w:val="Emphasis"/>
          <w:highlight w:val="cyan"/>
        </w:rPr>
        <w:t>runaway cascade</w:t>
      </w:r>
      <w:r w:rsidRPr="007875CF">
        <w:rPr>
          <w:rStyle w:val="Emphasis"/>
        </w:rPr>
        <w:t xml:space="preserve"> of collisions </w:t>
      </w:r>
      <w:r w:rsidRPr="00BE7216">
        <w:rPr>
          <w:rStyle w:val="Emphasis"/>
          <w:highlight w:val="cyan"/>
        </w:rPr>
        <w:t>could occur</w:t>
      </w:r>
      <w:r w:rsidRPr="007875CF">
        <w:rPr>
          <w:sz w:val="16"/>
        </w:rPr>
        <w:t>.</w:t>
      </w:r>
      <w:r>
        <w:rPr>
          <w:sz w:val="16"/>
        </w:rPr>
        <w:t xml:space="preserve"> </w:t>
      </w:r>
      <w:r w:rsidRPr="007875CF">
        <w:rPr>
          <w:rStyle w:val="StyleUnderline"/>
        </w:rPr>
        <w:t>Fragmentation events are not confined to</w:t>
      </w:r>
      <w:r w:rsidRPr="007875CF">
        <w:rPr>
          <w:sz w:val="16"/>
        </w:rPr>
        <w:t xml:space="preserve"> their </w:t>
      </w:r>
      <w:r w:rsidRPr="007875CF">
        <w:rPr>
          <w:rStyle w:val="StyleUnderline"/>
        </w:rPr>
        <w:t>local orbits</w:t>
      </w:r>
      <w:r w:rsidRPr="007875CF">
        <w:rPr>
          <w:sz w:val="16"/>
        </w:rPr>
        <w:t xml:space="preserve">, either. The </w:t>
      </w:r>
      <w:r w:rsidRPr="007875CF">
        <w:rPr>
          <w:rStyle w:val="StyleUnderline"/>
        </w:rPr>
        <w:t>India</w:t>
      </w:r>
      <w:r w:rsidRPr="007875CF">
        <w:rPr>
          <w:sz w:val="16"/>
        </w:rPr>
        <w:t xml:space="preserve"> 2019 </w:t>
      </w:r>
      <w:r w:rsidRPr="007875CF">
        <w:rPr>
          <w:rStyle w:val="StyleUnderline"/>
        </w:rPr>
        <w:t>ASAT test</w:t>
      </w:r>
      <w:r w:rsidRPr="007875CF">
        <w:rPr>
          <w:sz w:val="16"/>
        </w:rPr>
        <w:t xml:space="preserve"> was conducted at an altitude below 300 km in an effort to minimize long-lived debris. Nevertheless, </w:t>
      </w:r>
      <w:r w:rsidRPr="007875CF">
        <w:rPr>
          <w:rStyle w:val="StyleUnderline"/>
        </w:rPr>
        <w:t>debris was placed on orbits with apogees in excess of 1000 km</w:t>
      </w:r>
      <w:r w:rsidRPr="007875CF">
        <w:rPr>
          <w:sz w:val="16"/>
        </w:rPr>
        <w:t xml:space="preserve">. As of 30 March 2021, </w:t>
      </w:r>
      <w:r w:rsidRPr="007875CF">
        <w:rPr>
          <w:rStyle w:val="StyleUnderline"/>
        </w:rPr>
        <w:t>three tracked debris</w:t>
      </w:r>
      <w:r w:rsidRPr="007875CF">
        <w:rPr>
          <w:sz w:val="16"/>
        </w:rPr>
        <w:t xml:space="preserve"> pieces </w:t>
      </w:r>
      <w:r w:rsidRPr="007875CF">
        <w:rPr>
          <w:rStyle w:val="StyleUnderline"/>
        </w:rPr>
        <w:t>remain</w:t>
      </w:r>
      <w:r w:rsidRPr="007875CF">
        <w:rPr>
          <w:sz w:val="16"/>
        </w:rPr>
        <w:t xml:space="preserve"> in orbit14. Such </w:t>
      </w:r>
      <w:r w:rsidRPr="007875CF">
        <w:rPr>
          <w:rStyle w:val="StyleUnderline"/>
        </w:rPr>
        <w:t>long-lived debris has high eccentricities, and</w:t>
      </w:r>
      <w:r w:rsidRPr="007875CF">
        <w:rPr>
          <w:sz w:val="16"/>
        </w:rPr>
        <w:t xml:space="preserve"> thus </w:t>
      </w:r>
      <w:r w:rsidRPr="007875CF">
        <w:rPr>
          <w:rStyle w:val="StyleUnderline"/>
        </w:rPr>
        <w:t>can cross multiple orbital shells twice per orbit</w:t>
      </w:r>
      <w:r w:rsidRPr="007875CF">
        <w:rPr>
          <w:sz w:val="16"/>
        </w:rPr>
        <w:t xml:space="preserve">. </w:t>
      </w:r>
      <w:r w:rsidRPr="007875CF">
        <w:rPr>
          <w:rStyle w:val="Emphasis"/>
        </w:rPr>
        <w:t xml:space="preserve">A </w:t>
      </w:r>
      <w:r w:rsidRPr="00BE7216">
        <w:rPr>
          <w:rStyle w:val="Emphasis"/>
          <w:highlight w:val="cyan"/>
        </w:rPr>
        <w:t>major fragmentation</w:t>
      </w:r>
      <w:r w:rsidRPr="007875CF">
        <w:rPr>
          <w:rStyle w:val="Emphasis"/>
        </w:rPr>
        <w:t xml:space="preserve"> event from a single satellite </w:t>
      </w:r>
      <w:r w:rsidRPr="00BE7216">
        <w:rPr>
          <w:rStyle w:val="Emphasis"/>
          <w:highlight w:val="cyan"/>
        </w:rPr>
        <w:t>could affect all operators in LEO</w:t>
      </w:r>
      <w:r w:rsidRPr="007875CF">
        <w:rPr>
          <w:sz w:val="16"/>
        </w:rPr>
        <w:t>.</w:t>
      </w:r>
      <w:r>
        <w:rPr>
          <w:sz w:val="16"/>
        </w:rPr>
        <w:t xml:space="preserve"> </w:t>
      </w:r>
      <w:r w:rsidRPr="007875CF">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7875CF">
        <w:rPr>
          <w:sz w:val="16"/>
          <w:szCs w:val="16"/>
        </w:rPr>
        <w:t>Starlink</w:t>
      </w:r>
      <w:proofErr w:type="spellEnd"/>
      <w:r w:rsidRPr="007875CF">
        <w:rPr>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r>
        <w:rPr>
          <w:sz w:val="16"/>
          <w:szCs w:val="16"/>
        </w:rPr>
        <w:t xml:space="preserve"> </w:t>
      </w:r>
      <w:r w:rsidRPr="007875CF">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rsidR="003D3E30" w:rsidRPr="007875CF" w:rsidRDefault="003D3E30" w:rsidP="003D3E30">
      <w:pPr>
        <w:pStyle w:val="Heading4"/>
        <w:rPr>
          <w:rFonts w:cs="Calibri"/>
        </w:rPr>
      </w:pPr>
      <w:r>
        <w:rPr>
          <w:rFonts w:cs="Calibri"/>
        </w:rPr>
        <w:t>It collapses satellite networks and kills other space development</w:t>
      </w:r>
    </w:p>
    <w:p w:rsidR="003D3E30" w:rsidRPr="007875CF" w:rsidRDefault="003D3E30" w:rsidP="003D3E30">
      <w:r w:rsidRPr="007875CF">
        <w:rPr>
          <w:rStyle w:val="Style13ptBold"/>
        </w:rPr>
        <w:t>Kessler et al., 18</w:t>
      </w:r>
      <w:r w:rsidRPr="007875CF">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7875CF">
        <w:rPr>
          <w:rStyle w:val="StyleUnderline"/>
        </w:rPr>
        <w:t xml:space="preserve">Dr. Holder </w:t>
      </w:r>
      <w:proofErr w:type="spellStart"/>
      <w:r w:rsidRPr="007875CF">
        <w:rPr>
          <w:rStyle w:val="StyleUnderline"/>
        </w:rPr>
        <w:t>Krag</w:t>
      </w:r>
      <w:proofErr w:type="spellEnd"/>
      <w:r w:rsidRPr="007875CF">
        <w:rPr>
          <w:rStyle w:val="StyleUnderline"/>
        </w:rPr>
        <w:t>**</w:t>
      </w:r>
      <w:r w:rsidRPr="007875CF">
        <w:t xml:space="preserve"> Head of the Space Debris Office at the European Space Agency and has been a Space Debris Analyst in the Space Debris Office since 2006. </w:t>
      </w:r>
      <w:r w:rsidRPr="007875CF">
        <w:rPr>
          <w:rStyle w:val="StyleUnderline"/>
        </w:rPr>
        <w:t xml:space="preserve">Asher </w:t>
      </w:r>
      <w:proofErr w:type="spellStart"/>
      <w:r w:rsidRPr="007875CF">
        <w:rPr>
          <w:rStyle w:val="StyleUnderline"/>
        </w:rPr>
        <w:t>Isbrucker</w:t>
      </w:r>
      <w:proofErr w:type="spellEnd"/>
      <w:r w:rsidRPr="007875CF">
        <w:rPr>
          <w:rStyle w:val="StyleUnderline"/>
        </w:rPr>
        <w:t>***</w:t>
      </w:r>
      <w:r w:rsidRPr="007875CF">
        <w:t xml:space="preserve">, Writer &amp; Video Producer; 11-2-2018; "Kessler Syndrome: What Happens When Satellites Collide," Medium, </w:t>
      </w:r>
      <w:hyperlink r:id="rId11" w:history="1">
        <w:r w:rsidRPr="007875CF">
          <w:rPr>
            <w:rStyle w:val="Hyperlink"/>
          </w:rPr>
          <w:t>https://asherkaye.medium.com/kessler-syndrome-what-happens-when-satellites-collide-1b571ca3c47e</w:t>
        </w:r>
      </w:hyperlink>
      <w:r w:rsidRPr="007875CF">
        <w:t xml:space="preserve">] </w:t>
      </w:r>
      <w:proofErr w:type="spellStart"/>
      <w:proofErr w:type="gramStart"/>
      <w:r w:rsidRPr="007875CF">
        <w:t>brett</w:t>
      </w:r>
      <w:proofErr w:type="spellEnd"/>
      <w:proofErr w:type="gramEnd"/>
    </w:p>
    <w:p w:rsidR="003D3E30" w:rsidRPr="0015736C" w:rsidRDefault="003D3E30" w:rsidP="003D3E30">
      <w:pPr>
        <w:rPr>
          <w:b/>
          <w:iCs/>
          <w:u w:val="single"/>
        </w:rPr>
      </w:pPr>
      <w:r w:rsidRPr="007875CF">
        <w:rPr>
          <w:sz w:val="12"/>
        </w:rPr>
        <w:t xml:space="preserve">Donald Kessler: </w:t>
      </w:r>
      <w:r w:rsidRPr="007875CF">
        <w:rPr>
          <w:rStyle w:val="StyleUnderline"/>
        </w:rPr>
        <w:t>The worst case scenario is that you end up creating enough debris that it’s not cost-effective to depend on space</w:t>
      </w:r>
      <w:r w:rsidRPr="007875CF">
        <w:rPr>
          <w:sz w:val="12"/>
        </w:rPr>
        <w:t xml:space="preserve">. Now, </w:t>
      </w:r>
      <w:r w:rsidRPr="007875CF">
        <w:rPr>
          <w:rStyle w:val="StyleUnderline"/>
        </w:rPr>
        <w:t xml:space="preserve">that may take a long time, but because </w:t>
      </w:r>
      <w:r w:rsidRPr="00BE7216">
        <w:rPr>
          <w:rStyle w:val="Emphasis"/>
          <w:highlight w:val="cyan"/>
        </w:rPr>
        <w:t>it’s a non-reversible process</w:t>
      </w:r>
      <w:r w:rsidRPr="007875CF">
        <w:rPr>
          <w:sz w:val="12"/>
        </w:rPr>
        <w:t xml:space="preserve">, </w:t>
      </w:r>
      <w:r w:rsidRPr="00BE7216">
        <w:rPr>
          <w:rStyle w:val="StyleUnderline"/>
          <w:highlight w:val="cyan"/>
        </w:rPr>
        <w:t xml:space="preserve">once </w:t>
      </w:r>
      <w:r w:rsidRPr="007875CF">
        <w:rPr>
          <w:rStyle w:val="StyleUnderline"/>
        </w:rPr>
        <w:t xml:space="preserve">you’ve reached a certain threshold where you’re </w:t>
      </w:r>
      <w:r w:rsidRPr="00BE7216">
        <w:rPr>
          <w:rStyle w:val="StyleUnderline"/>
          <w:highlight w:val="cyan"/>
        </w:rPr>
        <w:t>generating debris from</w:t>
      </w:r>
      <w:r w:rsidRPr="007875CF">
        <w:rPr>
          <w:rStyle w:val="StyleUnderline"/>
        </w:rPr>
        <w:t xml:space="preserve"> these </w:t>
      </w:r>
      <w:r w:rsidRPr="00BE7216">
        <w:rPr>
          <w:rStyle w:val="StyleUnderline"/>
          <w:highlight w:val="cyan"/>
        </w:rPr>
        <w:t xml:space="preserve">collisions faster than it can be cleaned </w:t>
      </w:r>
      <w:r w:rsidRPr="007875CF">
        <w:rPr>
          <w:rStyle w:val="StyleUnderline"/>
        </w:rPr>
        <w:t xml:space="preserve">out, it’ll just continually get worse unless you can do something drastic. </w:t>
      </w:r>
      <w:r w:rsidRPr="007875CF">
        <w:rPr>
          <w:sz w:val="12"/>
        </w:rPr>
        <w:t xml:space="preserve">Holger </w:t>
      </w:r>
      <w:proofErr w:type="spellStart"/>
      <w:r w:rsidRPr="007875CF">
        <w:rPr>
          <w:sz w:val="12"/>
        </w:rPr>
        <w:t>Krag</w:t>
      </w:r>
      <w:proofErr w:type="spellEnd"/>
      <w:r w:rsidRPr="007875CF">
        <w:rPr>
          <w:sz w:val="12"/>
        </w:rPr>
        <w:t xml:space="preserve">: </w:t>
      </w:r>
      <w:r w:rsidRPr="007875CF">
        <w:rPr>
          <w:rStyle w:val="StyleUnderline"/>
        </w:rPr>
        <w:t>If we continue operating the way we do today, we will have a disaster in 50 years, in 100 years</w:t>
      </w:r>
      <w:r w:rsidRPr="007875CF">
        <w:rPr>
          <w:sz w:val="12"/>
        </w:rPr>
        <w:t xml:space="preserve">. It compares quite nicely to the CO2 issue, and the climate on ground, so </w:t>
      </w:r>
      <w:r w:rsidRPr="007875CF">
        <w:rPr>
          <w:rStyle w:val="StyleUnderline"/>
        </w:rPr>
        <w:t>it’s not our generation suffering</w:t>
      </w:r>
      <w:r w:rsidRPr="007875CF">
        <w:rPr>
          <w:sz w:val="12"/>
        </w:rPr>
        <w:t xml:space="preserve"> from all the CO2 released into the atmosphere, </w:t>
      </w:r>
      <w:r w:rsidRPr="007875CF">
        <w:rPr>
          <w:rStyle w:val="StyleUnderline"/>
        </w:rPr>
        <w:t xml:space="preserve">it is </w:t>
      </w:r>
      <w:r w:rsidRPr="007875CF">
        <w:rPr>
          <w:rStyle w:val="Emphasis"/>
        </w:rPr>
        <w:t>future generations</w:t>
      </w:r>
      <w:r w:rsidRPr="007875CF">
        <w:rPr>
          <w:rStyle w:val="StyleUnderline"/>
        </w:rPr>
        <w:t xml:space="preserve">, but it is </w:t>
      </w:r>
      <w:r w:rsidRPr="007875CF">
        <w:rPr>
          <w:rStyle w:val="Emphasis"/>
        </w:rPr>
        <w:t>our generation</w:t>
      </w:r>
      <w:r w:rsidRPr="007875CF">
        <w:rPr>
          <w:rStyle w:val="StyleUnderline"/>
        </w:rPr>
        <w:t xml:space="preserve"> that </w:t>
      </w:r>
      <w:r w:rsidRPr="007875CF">
        <w:rPr>
          <w:rStyle w:val="Emphasis"/>
        </w:rPr>
        <w:t>has to take</w:t>
      </w:r>
      <w:r w:rsidRPr="007875CF">
        <w:rPr>
          <w:rStyle w:val="StyleUnderline"/>
        </w:rPr>
        <w:t xml:space="preserve"> the </w:t>
      </w:r>
      <w:r w:rsidRPr="007875CF">
        <w:rPr>
          <w:rStyle w:val="Emphasis"/>
        </w:rPr>
        <w:t>action</w:t>
      </w:r>
      <w:r w:rsidRPr="007875CF">
        <w:rPr>
          <w:rStyle w:val="StyleUnderline"/>
        </w:rPr>
        <w:t xml:space="preserve">. And the space debris problem is quite similar. </w:t>
      </w:r>
      <w:r w:rsidRPr="007875CF">
        <w:rPr>
          <w:sz w:val="12"/>
        </w:rPr>
        <w:t xml:space="preserve">DK: </w:t>
      </w:r>
      <w:r w:rsidRPr="007875CF">
        <w:rPr>
          <w:rStyle w:val="StyleUnderline"/>
        </w:rPr>
        <w:t xml:space="preserve">My </w:t>
      </w:r>
      <w:r w:rsidRPr="007875CF">
        <w:rPr>
          <w:rStyle w:val="StyleUnderline"/>
        </w:rPr>
        <w:lastRenderedPageBreak/>
        <w:t>name’s Don Kessler, I worked for NASA till 1996 as the senior researcher for orbital debris</w:t>
      </w:r>
      <w:r w:rsidRPr="007875CF">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7875CF">
        <w:rPr>
          <w:rStyle w:val="StyleUnderline"/>
        </w:rPr>
        <w:t>Don published a paper in 1978 proposing this scenario, predicting that we’d start to see satellite collisions in Earth orbit by the year 2000</w:t>
      </w:r>
      <w:r w:rsidRPr="007875CF">
        <w:rPr>
          <w:sz w:val="12"/>
        </w:rPr>
        <w:t xml:space="preserve">. </w:t>
      </w:r>
      <w:r w:rsidRPr="007875CF">
        <w:rPr>
          <w:rStyle w:val="StyleUnderline"/>
        </w:rPr>
        <w:t xml:space="preserve">Just like in the asteroid belt, these satellite collisions would trigger a domino effect: creating a whole bunch of debris which </w:t>
      </w:r>
      <w:r w:rsidRPr="006B04FA">
        <w:rPr>
          <w:rStyle w:val="Emphasis"/>
          <w:highlight w:val="cyan"/>
        </w:rPr>
        <w:t>causes more collisions</w:t>
      </w:r>
      <w:r w:rsidRPr="007875CF">
        <w:rPr>
          <w:rStyle w:val="StyleUnderline"/>
        </w:rPr>
        <w:t xml:space="preserve">, creating more debris, and so on. His main point: </w:t>
      </w:r>
      <w:r w:rsidRPr="006B04FA">
        <w:rPr>
          <w:rStyle w:val="Emphasis"/>
          <w:highlight w:val="cyan"/>
        </w:rPr>
        <w:t>once the process</w:t>
      </w:r>
      <w:r w:rsidRPr="007875CF">
        <w:rPr>
          <w:rStyle w:val="Emphasis"/>
        </w:rPr>
        <w:t xml:space="preserve"> </w:t>
      </w:r>
      <w:r w:rsidRPr="006B04FA">
        <w:rPr>
          <w:rStyle w:val="Emphasis"/>
          <w:highlight w:val="cyan"/>
        </w:rPr>
        <w:t>starts, it’ll be nearly impossible to stop</w:t>
      </w:r>
      <w:r w:rsidRPr="007875CF">
        <w:rPr>
          <w:sz w:val="12"/>
        </w:rPr>
        <w:t xml:space="preserve">. </w:t>
      </w:r>
      <w:r w:rsidRPr="007875CF">
        <w:rPr>
          <w:rStyle w:val="StyleUnderline"/>
        </w:rPr>
        <w:t>This self-perpetuating phenomenon, this domino effect, became known as Kessler Syndrome</w:t>
      </w:r>
      <w:r w:rsidRPr="007875CF">
        <w:rPr>
          <w:sz w:val="12"/>
        </w:rPr>
        <w:t xml:space="preserve">. </w:t>
      </w:r>
      <w:r w:rsidRPr="007875CF">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7875CF">
        <w:rPr>
          <w:sz w:val="12"/>
        </w:rPr>
        <w:t xml:space="preserve">HK: </w:t>
      </w:r>
      <w:r w:rsidRPr="007875CF">
        <w:rPr>
          <w:rStyle w:val="StyleUnderline"/>
        </w:rPr>
        <w:t>In 2009 a collision happened that was by far more dramatic</w:t>
      </w:r>
      <w:r w:rsidRPr="007875CF">
        <w:rPr>
          <w:sz w:val="12"/>
        </w:rPr>
        <w:t xml:space="preserve">. </w:t>
      </w:r>
      <w:r w:rsidRPr="007875CF">
        <w:rPr>
          <w:rStyle w:val="StyleUnderline"/>
        </w:rPr>
        <w:t xml:space="preserve">The event he’s referring to was the first collision between two intact satellites: the Russian satellite </w:t>
      </w:r>
      <w:proofErr w:type="spellStart"/>
      <w:r w:rsidRPr="007875CF">
        <w:rPr>
          <w:rStyle w:val="StyleUnderline"/>
        </w:rPr>
        <w:t>Kosmos</w:t>
      </w:r>
      <w:proofErr w:type="spellEnd"/>
      <w:r w:rsidRPr="007875CF">
        <w:rPr>
          <w:rStyle w:val="StyleUnderline"/>
        </w:rPr>
        <w:t xml:space="preserve"> and an American Iridium</w:t>
      </w:r>
      <w:r w:rsidRPr="007875CF">
        <w:rPr>
          <w:sz w:val="12"/>
        </w:rPr>
        <w:t xml:space="preserve">. </w:t>
      </w:r>
      <w:r w:rsidRPr="007875CF">
        <w:rPr>
          <w:rStyle w:val="StyleUnderline"/>
        </w:rPr>
        <w:t xml:space="preserve">And that was the first catastrophic accidental collision that got everybody’s attention because not only did they realize how much debris is generated when something like that occurs but that </w:t>
      </w:r>
      <w:r w:rsidRPr="007875CF">
        <w:rPr>
          <w:rStyle w:val="Emphasis"/>
        </w:rPr>
        <w:t>we are now entering this phase of what we’re calling the Kessler Syndrome</w:t>
      </w:r>
      <w:r w:rsidRPr="007875CF">
        <w:rPr>
          <w:rStyle w:val="StyleUnderline"/>
        </w:rPr>
        <w:t xml:space="preserve">. </w:t>
      </w:r>
      <w:r w:rsidRPr="007875CF">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7875CF">
        <w:rPr>
          <w:rStyle w:val="StyleUnderline"/>
        </w:rPr>
        <w:t>All of these collisions, accidental or otherwise, make a big mess of junk zipping around the Earth called space debris</w:t>
      </w:r>
      <w:r w:rsidRPr="007875CF">
        <w:rPr>
          <w:sz w:val="12"/>
        </w:rPr>
        <w:t xml:space="preserve">. </w:t>
      </w:r>
      <w:r w:rsidRPr="007875CF">
        <w:rPr>
          <w:rStyle w:val="StyleUnderline"/>
        </w:rPr>
        <w:t>It accounts for 95% of the objects in Low Earth orbit, and comes in all shapes and sizes</w:t>
      </w:r>
      <w:r w:rsidRPr="007875CF">
        <w:rPr>
          <w:sz w:val="12"/>
        </w:rPr>
        <w:t xml:space="preserve">. </w:t>
      </w:r>
      <w:r w:rsidRPr="007875CF">
        <w:rPr>
          <w:rStyle w:val="StyleUnderline"/>
        </w:rPr>
        <w:t>It’s technically defined as any nonfunctional object in orbit, so there’s big stuff like rocket thrusters and defunct satellites, but the vast majority are little bits and pieces called fragmentation debris</w:t>
      </w:r>
      <w:r w:rsidRPr="007875CF">
        <w:rPr>
          <w:sz w:val="12"/>
        </w:rPr>
        <w:t xml:space="preserve">. </w:t>
      </w:r>
      <w:r w:rsidRPr="007875CF">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BE7216">
        <w:rPr>
          <w:rStyle w:val="StyleUnderline"/>
          <w:highlight w:val="cyan"/>
        </w:rPr>
        <w:t>as catastrophic and messy as</w:t>
      </w:r>
      <w:r w:rsidRPr="007875CF">
        <w:rPr>
          <w:rStyle w:val="StyleUnderline"/>
        </w:rPr>
        <w:t xml:space="preserve"> these </w:t>
      </w:r>
      <w:r w:rsidRPr="00BE7216">
        <w:rPr>
          <w:rStyle w:val="StyleUnderline"/>
          <w:highlight w:val="cyan"/>
        </w:rPr>
        <w:t>explosions are</w:t>
      </w:r>
      <w:r w:rsidRPr="007875CF">
        <w:rPr>
          <w:rStyle w:val="StyleUnderline"/>
        </w:rPr>
        <w:t xml:space="preserve">, </w:t>
      </w:r>
      <w:r w:rsidRPr="00BE7216">
        <w:rPr>
          <w:rStyle w:val="StyleUnderline"/>
          <w:highlight w:val="cyan"/>
        </w:rPr>
        <w:t>collisions are</w:t>
      </w:r>
      <w:r w:rsidRPr="007875CF">
        <w:rPr>
          <w:rStyle w:val="StyleUnderline"/>
        </w:rPr>
        <w:t xml:space="preserve"> even </w:t>
      </w:r>
      <w:r w:rsidRPr="00BE7216">
        <w:rPr>
          <w:rStyle w:val="StyleUnderline"/>
          <w:highlight w:val="cyan"/>
        </w:rPr>
        <w:t>worse due to</w:t>
      </w:r>
      <w:r w:rsidRPr="007875CF">
        <w:rPr>
          <w:rStyle w:val="StyleUnderline"/>
        </w:rPr>
        <w:t xml:space="preserve"> the incredible amount of </w:t>
      </w:r>
      <w:r w:rsidRPr="00BE7216">
        <w:rPr>
          <w:rStyle w:val="StyleUnderline"/>
          <w:highlight w:val="cyan"/>
        </w:rPr>
        <w:t>kinetic energy</w:t>
      </w:r>
      <w:r w:rsidRPr="007875CF">
        <w:rPr>
          <w:rStyle w:val="StyleUnderline"/>
        </w:rPr>
        <w:t xml:space="preserve"> involved</w:t>
      </w:r>
      <w:r w:rsidRPr="007875CF">
        <w:rPr>
          <w:sz w:val="12"/>
        </w:rPr>
        <w:t xml:space="preserve">. At the velocities objects travel in Lower Earth Orbit (speeds known as hypervelocity) </w:t>
      </w:r>
      <w:r w:rsidRPr="007875CF">
        <w:rPr>
          <w:rStyle w:val="StyleUnderline"/>
        </w:rPr>
        <w:t>even an object as tiny as a screw can deliver an incapacitating strike to a satellite</w:t>
      </w:r>
      <w:r w:rsidRPr="007875CF">
        <w:rPr>
          <w:sz w:val="12"/>
        </w:rPr>
        <w:t xml:space="preserve">. In fact, </w:t>
      </w:r>
      <w:r w:rsidRPr="007875CF">
        <w:rPr>
          <w:rStyle w:val="StyleUnderline"/>
        </w:rPr>
        <w:t>NASA has repeatedly had to replace shuttle windows due to hypervelocity impacts by flecks of paint</w:t>
      </w:r>
      <w:r w:rsidRPr="007875CF">
        <w:rPr>
          <w:sz w:val="12"/>
        </w:rPr>
        <w:t xml:space="preserve">. HK: </w:t>
      </w:r>
      <w:r w:rsidRPr="007875CF">
        <w:rPr>
          <w:rStyle w:val="StyleUnderline"/>
        </w:rPr>
        <w:t>These are velocities, we have no example nor anything that compares to that on ground</w:t>
      </w:r>
      <w:r w:rsidRPr="007875CF">
        <w:rPr>
          <w:sz w:val="12"/>
        </w:rPr>
        <w:t xml:space="preserve">. </w:t>
      </w:r>
      <w:r w:rsidRPr="007875CF">
        <w:rPr>
          <w:rStyle w:val="StyleUnderline"/>
        </w:rPr>
        <w:t xml:space="preserve">So the energy involved in these collisions is extremely high. </w:t>
      </w:r>
      <w:r w:rsidRPr="00BE7216">
        <w:rPr>
          <w:rStyle w:val="StyleUnderline"/>
          <w:highlight w:val="cyan"/>
        </w:rPr>
        <w:t>A 1 cm object</w:t>
      </w:r>
      <w:r w:rsidRPr="007875CF">
        <w:rPr>
          <w:rStyle w:val="StyleUnderline"/>
        </w:rPr>
        <w:t xml:space="preserve"> that size like a cherry hitting a satellite with 10 km/s, the energy released by this </w:t>
      </w:r>
      <w:r w:rsidRPr="00BE7216">
        <w:rPr>
          <w:rStyle w:val="Emphasis"/>
          <w:highlight w:val="cyan"/>
        </w:rPr>
        <w:t>corresponds</w:t>
      </w:r>
      <w:r w:rsidRPr="007875CF">
        <w:rPr>
          <w:rStyle w:val="Emphasis"/>
        </w:rPr>
        <w:t xml:space="preserve"> roughly </w:t>
      </w:r>
      <w:r w:rsidRPr="00BE7216">
        <w:rPr>
          <w:rStyle w:val="Emphasis"/>
          <w:highlight w:val="cyan"/>
        </w:rPr>
        <w:t>to a</w:t>
      </w:r>
      <w:r w:rsidRPr="007875CF">
        <w:rPr>
          <w:rStyle w:val="Emphasis"/>
        </w:rPr>
        <w:t xml:space="preserve">n exploding </w:t>
      </w:r>
      <w:r w:rsidRPr="00BE7216">
        <w:rPr>
          <w:rStyle w:val="Emphasis"/>
          <w:highlight w:val="cyan"/>
        </w:rPr>
        <w:t>grenade</w:t>
      </w:r>
      <w:r w:rsidRPr="007875CF">
        <w:rPr>
          <w:sz w:val="12"/>
        </w:rPr>
        <w:t>.</w:t>
      </w:r>
      <w:r w:rsidRPr="007875CF">
        <w:rPr>
          <w:rStyle w:val="StyleUnderline"/>
        </w:rPr>
        <w:t xml:space="preserve"> You can imagine what the satellite looks like after that.</w:t>
      </w:r>
      <w:r w:rsidRPr="007875CF">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FF72AB">
        <w:rPr>
          <w:rStyle w:val="StyleUnderline"/>
        </w:rPr>
        <w:t>Most</w:t>
      </w:r>
      <w:r w:rsidRPr="007875CF">
        <w:rPr>
          <w:rStyle w:val="StyleUnderline"/>
        </w:rPr>
        <w:t xml:space="preserve"> of this is happening </w:t>
      </w:r>
      <w:r w:rsidRPr="00FF72AB">
        <w:rPr>
          <w:rStyle w:val="StyleUnderline"/>
        </w:rPr>
        <w:t xml:space="preserve">in </w:t>
      </w:r>
      <w:r w:rsidRPr="00FF72AB">
        <w:rPr>
          <w:rStyle w:val="Emphasis"/>
        </w:rPr>
        <w:t>L</w:t>
      </w:r>
      <w:r w:rsidRPr="007875CF">
        <w:rPr>
          <w:rStyle w:val="StyleUnderline"/>
        </w:rPr>
        <w:t xml:space="preserve">ow </w:t>
      </w:r>
      <w:r w:rsidRPr="00FF72AB">
        <w:rPr>
          <w:rStyle w:val="Emphasis"/>
        </w:rPr>
        <w:t>E</w:t>
      </w:r>
      <w:r w:rsidRPr="007875CF">
        <w:rPr>
          <w:rStyle w:val="StyleUnderline"/>
        </w:rPr>
        <w:t xml:space="preserve">arth </w:t>
      </w:r>
      <w:r w:rsidRPr="00FF72AB">
        <w:rPr>
          <w:rStyle w:val="Emphasis"/>
        </w:rPr>
        <w:t>O</w:t>
      </w:r>
      <w:r w:rsidRPr="007875CF">
        <w:rPr>
          <w:rStyle w:val="StyleUnderline"/>
        </w:rPr>
        <w:t xml:space="preserve">rbit, the 2000 km strip of space above our heads </w:t>
      </w:r>
      <w:r w:rsidRPr="00FF72AB">
        <w:rPr>
          <w:rStyle w:val="StyleUnderline"/>
        </w:rPr>
        <w:t>where we’ve packed the</w:t>
      </w:r>
      <w:r w:rsidRPr="007875CF">
        <w:rPr>
          <w:rStyle w:val="StyleUnderline"/>
        </w:rPr>
        <w:t xml:space="preserve"> vast </w:t>
      </w:r>
      <w:r w:rsidRPr="00FF72AB">
        <w:rPr>
          <w:rStyle w:val="StyleUnderline"/>
        </w:rPr>
        <w:t>majority of</w:t>
      </w:r>
      <w:r w:rsidRPr="007875CF">
        <w:rPr>
          <w:rStyle w:val="StyleUnderline"/>
        </w:rPr>
        <w:t xml:space="preserve"> our </w:t>
      </w:r>
      <w:r w:rsidRPr="00FF72AB">
        <w:rPr>
          <w:rStyle w:val="StyleUnderline"/>
        </w:rPr>
        <w:t>satellites</w:t>
      </w:r>
      <w:r w:rsidRPr="007875CF">
        <w:rPr>
          <w:rStyle w:val="StyleUnderline"/>
        </w:rPr>
        <w:t xml:space="preserve">, </w:t>
      </w:r>
      <w:r w:rsidRPr="00FF72AB">
        <w:rPr>
          <w:rStyle w:val="StyleUnderline"/>
        </w:rPr>
        <w:t xml:space="preserve">including the </w:t>
      </w:r>
      <w:r w:rsidRPr="00FF72AB">
        <w:rPr>
          <w:rStyle w:val="Emphasis"/>
        </w:rPr>
        <w:t>I</w:t>
      </w:r>
      <w:r w:rsidRPr="007875CF">
        <w:rPr>
          <w:rStyle w:val="StyleUnderline"/>
        </w:rPr>
        <w:t xml:space="preserve">nternational </w:t>
      </w:r>
      <w:r w:rsidRPr="00FF72AB">
        <w:rPr>
          <w:rStyle w:val="Emphasis"/>
        </w:rPr>
        <w:t>S</w:t>
      </w:r>
      <w:r w:rsidRPr="007875CF">
        <w:rPr>
          <w:rStyle w:val="StyleUnderline"/>
        </w:rPr>
        <w:t xml:space="preserve">pace </w:t>
      </w:r>
      <w:r w:rsidRPr="00FF72AB">
        <w:rPr>
          <w:rStyle w:val="Emphasis"/>
        </w:rPr>
        <w:t>S</w:t>
      </w:r>
      <w:r w:rsidRPr="007875CF">
        <w:rPr>
          <w:rStyle w:val="StyleUnderline"/>
        </w:rPr>
        <w:t>tation and the Hubble Space Telescope</w:t>
      </w:r>
      <w:r w:rsidRPr="007875CF">
        <w:rPr>
          <w:sz w:val="12"/>
        </w:rPr>
        <w:t xml:space="preserve">. The most crowded section is between 500 and 1000 km up. It’s the densest region, it’s the Highway 401 of space. DK: And </w:t>
      </w:r>
      <w:r w:rsidRPr="007875CF">
        <w:rPr>
          <w:rStyle w:val="StyleUnderline"/>
        </w:rPr>
        <w:t>that’s what’s creating the problem because we’ve crowded so much stuff in that small region</w:t>
      </w:r>
      <w:r w:rsidRPr="007875CF">
        <w:rPr>
          <w:sz w:val="12"/>
        </w:rPr>
        <w:t xml:space="preserve">. And </w:t>
      </w:r>
      <w:r w:rsidRPr="007875CF">
        <w:rPr>
          <w:rStyle w:val="StyleUnderline"/>
        </w:rPr>
        <w:t>the probability of collision goes as the square of the spatial density</w:t>
      </w:r>
      <w:r w:rsidRPr="007875CF">
        <w:rPr>
          <w:sz w:val="12"/>
        </w:rPr>
        <w:t xml:space="preserve">. </w:t>
      </w:r>
      <w:r w:rsidRPr="007875CF">
        <w:rPr>
          <w:rStyle w:val="StyleUnderline"/>
        </w:rPr>
        <w:t>So you double the number of satellites, you get four times as many collisions</w:t>
      </w:r>
      <w:r w:rsidRPr="007875CF">
        <w:rPr>
          <w:sz w:val="12"/>
        </w:rPr>
        <w:t xml:space="preserve">. </w:t>
      </w:r>
      <w:r w:rsidRPr="007875CF">
        <w:rPr>
          <w:rStyle w:val="StyleUnderline"/>
        </w:rPr>
        <w:t>Now, the space station usually flies around 300 km but the debris that’s generated at that higher altitude is being thrown down and drifting down to the lower altitudes.</w:t>
      </w:r>
      <w:r w:rsidRPr="007875CF">
        <w:rPr>
          <w:sz w:val="12"/>
        </w:rPr>
        <w:t xml:space="preserve"> HK: </w:t>
      </w:r>
      <w:r w:rsidRPr="007875CF">
        <w:rPr>
          <w:rStyle w:val="StyleUnderline"/>
        </w:rPr>
        <w:t>If you look at the space station surface you will find craters everywhere, impact craters caused by debris everywhere.</w:t>
      </w:r>
      <w:r w:rsidRPr="007875CF">
        <w:rPr>
          <w:sz w:val="12"/>
        </w:rPr>
        <w:t xml:space="preserve"> Whenever you bring hardware down and inspect it on ground you find craters of all sizes. What do we do with this? How do you protect the life of the astronauts? </w:t>
      </w:r>
      <w:r w:rsidRPr="007875CF">
        <w:rPr>
          <w:rStyle w:val="StyleUnderline"/>
        </w:rPr>
        <w:t xml:space="preserve">The only thing you can do is shielding. </w:t>
      </w:r>
      <w:r w:rsidRPr="007875CF">
        <w:rPr>
          <w:sz w:val="12"/>
        </w:rPr>
        <w:t>And to protect against a hypervelocity impact you need a special type of lightweight shielding, called Whipple shielding. DK: Let me show you something else. The same particle that caused this kind of damage [image below, left] only caused this kind of damage [image below, right</w:t>
      </w:r>
      <w:proofErr w:type="gramStart"/>
      <w:r w:rsidRPr="007875CF">
        <w:rPr>
          <w:sz w:val="12"/>
        </w:rPr>
        <w:t>]on</w:t>
      </w:r>
      <w:proofErr w:type="gramEnd"/>
      <w:r w:rsidRPr="007875CF">
        <w:rPr>
          <w:sz w:val="12"/>
        </w:rPr>
        <w:t xml:space="preserve"> a surface with a very minor amount of shielding on it. And that’s, it’s almost a liquid splattered onto that. </w:t>
      </w:r>
      <w:r w:rsidRPr="007875CF">
        <w:rPr>
          <w:rStyle w:val="StyleUnderline"/>
        </w:rPr>
        <w:lastRenderedPageBreak/>
        <w:t>Most spacecraft utilize this type of shielding, which can withstand impacts from objects up to about one centimeter. Objects larger than a softball are catalogued and tracked by the US Space Surveillance Network</w:t>
      </w:r>
      <w:r w:rsidRPr="007875CF">
        <w:rPr>
          <w:sz w:val="12"/>
        </w:rPr>
        <w:t xml:space="preserve">. </w:t>
      </w:r>
      <w:r w:rsidRPr="00BE7216">
        <w:rPr>
          <w:rStyle w:val="Emphasis"/>
          <w:highlight w:val="cyan"/>
        </w:rPr>
        <w:t>Tracking</w:t>
      </w:r>
      <w:r w:rsidRPr="007875CF">
        <w:rPr>
          <w:rStyle w:val="Emphasis"/>
        </w:rPr>
        <w:t xml:space="preserve"> is imprecise</w:t>
      </w:r>
      <w:r w:rsidRPr="007875CF">
        <w:rPr>
          <w:rStyle w:val="StyleUnderline"/>
        </w:rPr>
        <w:t>, but allows spacecraft to dodge some of the debris that comes too close</w:t>
      </w:r>
      <w:r w:rsidRPr="007875CF">
        <w:rPr>
          <w:sz w:val="12"/>
        </w:rPr>
        <w:t xml:space="preserve">. </w:t>
      </w:r>
      <w:r w:rsidRPr="007875CF">
        <w:rPr>
          <w:rStyle w:val="StyleUnderline"/>
        </w:rPr>
        <w:t xml:space="preserve">This </w:t>
      </w:r>
      <w:r w:rsidRPr="00BE7216">
        <w:rPr>
          <w:rStyle w:val="StyleUnderline"/>
          <w:highlight w:val="cyan"/>
        </w:rPr>
        <w:t>only works for objects larger than 10 cm</w:t>
      </w:r>
      <w:r w:rsidRPr="007875CF">
        <w:rPr>
          <w:rStyle w:val="StyleUnderline"/>
        </w:rPr>
        <w:t xml:space="preserve"> or so.</w:t>
      </w:r>
      <w:r w:rsidRPr="007875CF">
        <w:rPr>
          <w:sz w:val="12"/>
        </w:rPr>
        <w:t xml:space="preserve"> </w:t>
      </w:r>
      <w:r w:rsidRPr="00632FF7">
        <w:rPr>
          <w:rStyle w:val="Emphasis"/>
        </w:rPr>
        <w:t>Anything smaller can’t be</w:t>
      </w:r>
      <w:r w:rsidRPr="007875CF">
        <w:rPr>
          <w:rStyle w:val="Emphasis"/>
        </w:rPr>
        <w:t xml:space="preserve"> reliably tracked. </w:t>
      </w:r>
      <w:r w:rsidRPr="007875CF">
        <w:rPr>
          <w:sz w:val="12"/>
        </w:rPr>
        <w:t xml:space="preserve">For that reason, </w:t>
      </w:r>
      <w:r w:rsidRPr="007875CF">
        <w:rPr>
          <w:rStyle w:val="StyleUnderline"/>
        </w:rPr>
        <w:t xml:space="preserve">the most concerning </w:t>
      </w:r>
      <w:r w:rsidRPr="00BE7216">
        <w:rPr>
          <w:rStyle w:val="StyleUnderline"/>
          <w:highlight w:val="cyan"/>
        </w:rPr>
        <w:t>objects</w:t>
      </w:r>
      <w:r w:rsidRPr="007875CF">
        <w:rPr>
          <w:rStyle w:val="StyleUnderline"/>
        </w:rPr>
        <w:t xml:space="preserve"> are those between 1 and 10 cm; too large for shielding to withstand and </w:t>
      </w:r>
      <w:r w:rsidRPr="00BE7216">
        <w:rPr>
          <w:rStyle w:val="StyleUnderline"/>
          <w:highlight w:val="cyan"/>
        </w:rPr>
        <w:t>too small to be tracked</w:t>
      </w:r>
      <w:r w:rsidRPr="007875CF">
        <w:rPr>
          <w:rStyle w:val="StyleUnderline"/>
        </w:rPr>
        <w:t>.</w:t>
      </w:r>
      <w:r w:rsidRPr="007875CF">
        <w:rPr>
          <w:sz w:val="12"/>
        </w:rPr>
        <w:t xml:space="preserve"> </w:t>
      </w:r>
      <w:r w:rsidRPr="007875CF">
        <w:rPr>
          <w:rStyle w:val="Emphasis"/>
        </w:rPr>
        <w:t xml:space="preserve">These </w:t>
      </w:r>
      <w:r w:rsidRPr="00BE7216">
        <w:rPr>
          <w:rStyle w:val="Emphasis"/>
          <w:highlight w:val="cyan"/>
        </w:rPr>
        <w:t>objects</w:t>
      </w:r>
      <w:r w:rsidRPr="007875CF">
        <w:rPr>
          <w:rStyle w:val="Emphasis"/>
        </w:rPr>
        <w:t xml:space="preserve"> could </w:t>
      </w:r>
      <w:r w:rsidRPr="00BE7216">
        <w:rPr>
          <w:rStyle w:val="Emphasis"/>
          <w:highlight w:val="cyan"/>
        </w:rPr>
        <w:t>incapacitate any spacecraft</w:t>
      </w:r>
      <w:r w:rsidRPr="007875CF">
        <w:rPr>
          <w:rStyle w:val="Emphasis"/>
        </w:rPr>
        <w:t xml:space="preserve"> in their path, or worse</w:t>
      </w:r>
      <w:r w:rsidRPr="007875CF">
        <w:rPr>
          <w:sz w:val="12"/>
        </w:rPr>
        <w:t xml:space="preserve">. And </w:t>
      </w:r>
      <w:r w:rsidRPr="00BE7216">
        <w:rPr>
          <w:rStyle w:val="Emphasis"/>
          <w:highlight w:val="cyan"/>
        </w:rPr>
        <w:t>with</w:t>
      </w:r>
      <w:r w:rsidRPr="007875CF">
        <w:rPr>
          <w:rStyle w:val="Emphasis"/>
        </w:rPr>
        <w:t xml:space="preserve"> every future explosion and collision there will be </w:t>
      </w:r>
      <w:r w:rsidRPr="00BE7216">
        <w:rPr>
          <w:rStyle w:val="Emphasis"/>
          <w:highlight w:val="cyan"/>
        </w:rPr>
        <w:t>more and more</w:t>
      </w:r>
      <w:r w:rsidRPr="007875CF">
        <w:rPr>
          <w:rStyle w:val="Emphasis"/>
        </w:rPr>
        <w:t xml:space="preserve"> of these </w:t>
      </w:r>
      <w:r w:rsidRPr="00BE7216">
        <w:rPr>
          <w:rStyle w:val="Emphasis"/>
          <w:highlight w:val="cyan"/>
        </w:rPr>
        <w:t>invisible projectiles</w:t>
      </w:r>
      <w:r w:rsidRPr="007875CF">
        <w:rPr>
          <w:rStyle w:val="Emphasis"/>
        </w:rPr>
        <w:t xml:space="preserve"> going around. </w:t>
      </w:r>
      <w:r w:rsidRPr="007875CF">
        <w:rPr>
          <w:rStyle w:val="StyleUnderline"/>
        </w:rPr>
        <w:t>The problem gets worse when you consider how long objects can remain in orbit</w:t>
      </w:r>
      <w:r w:rsidRPr="007875CF">
        <w:rPr>
          <w:sz w:val="12"/>
        </w:rPr>
        <w:t xml:space="preserve">. Depending on altitude, </w:t>
      </w:r>
      <w:r w:rsidRPr="007875CF">
        <w:rPr>
          <w:rStyle w:val="StyleUnderline"/>
        </w:rPr>
        <w:t>debris in Low Earth Orbit may remain there for years, decades, or centuries before their orbit naturally decays enough to re-enter the Earth’s atmosphere</w:t>
      </w:r>
      <w:r w:rsidRPr="007875CF">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t>
      </w:r>
      <w:proofErr w:type="gramStart"/>
      <w:r w:rsidRPr="007875CF">
        <w:rPr>
          <w:sz w:val="12"/>
        </w:rPr>
        <w:t>we</w:t>
      </w:r>
      <w:proofErr w:type="gramEnd"/>
      <w:r w:rsidRPr="007875CF">
        <w:rPr>
          <w:sz w:val="12"/>
        </w:rPr>
        <w:t xml:space="preserv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7875CF">
        <w:rPr>
          <w:rStyle w:val="StyleUnderline"/>
        </w:rPr>
        <w:t>The challenge though is that there’s no easy way to remove space debris.</w:t>
      </w:r>
      <w:r w:rsidRPr="007875CF">
        <w:rPr>
          <w:sz w:val="12"/>
        </w:rPr>
        <w:t xml:space="preserve"> HK: </w:t>
      </w:r>
      <w:r w:rsidRPr="007875CF">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7875CF">
        <w:rPr>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7875CF">
        <w:rPr>
          <w:sz w:val="12"/>
        </w:rPr>
        <w:t>RemoveDEBRIS</w:t>
      </w:r>
      <w:proofErr w:type="spellEnd"/>
      <w:r w:rsidRPr="007875CF">
        <w:rPr>
          <w:sz w:val="12"/>
        </w:rPr>
        <w:t xml:space="preserve"> which will use a harpoon to grab on to debris, that’s promising. And there’s another single-use option like ESA’s </w:t>
      </w:r>
      <w:proofErr w:type="spellStart"/>
      <w:r w:rsidRPr="007875CF">
        <w:rPr>
          <w:sz w:val="12"/>
        </w:rPr>
        <w:t>e.Deorbit</w:t>
      </w:r>
      <w:proofErr w:type="spellEnd"/>
      <w:r w:rsidRPr="007875CF">
        <w:rPr>
          <w:sz w:val="12"/>
        </w:rPr>
        <w:t xml:space="preserve">, currently planned to retrieve and deorbit ENVISAT in 2023. </w:t>
      </w:r>
      <w:r w:rsidRPr="007875CF">
        <w:rPr>
          <w:rStyle w:val="StyleUnderline"/>
        </w:rPr>
        <w:t xml:space="preserve">Many of these </w:t>
      </w:r>
      <w:r w:rsidRPr="00DB41D8">
        <w:rPr>
          <w:rStyle w:val="StyleUnderline"/>
        </w:rPr>
        <w:t>ideas aren’t scalable</w:t>
      </w:r>
      <w:r w:rsidRPr="007875CF">
        <w:rPr>
          <w:rStyle w:val="StyleUnderline"/>
        </w:rPr>
        <w:t xml:space="preserve">, though, that’s the problem, they’re expensive and complicated, and </w:t>
      </w:r>
      <w:r w:rsidRPr="00DB41D8">
        <w:rPr>
          <w:rStyle w:val="StyleUnderline"/>
        </w:rPr>
        <w:t>missions</w:t>
      </w:r>
      <w:r w:rsidRPr="007875CF">
        <w:rPr>
          <w:rStyle w:val="StyleUnderline"/>
        </w:rPr>
        <w:t xml:space="preserve"> like these </w:t>
      </w:r>
      <w:r w:rsidRPr="00DB41D8">
        <w:rPr>
          <w:rStyle w:val="StyleUnderline"/>
        </w:rPr>
        <w:t>are</w:t>
      </w:r>
      <w:r w:rsidRPr="007875CF">
        <w:rPr>
          <w:rStyle w:val="StyleUnderline"/>
        </w:rPr>
        <w:t xml:space="preserve"> almost completely </w:t>
      </w:r>
      <w:r w:rsidRPr="00DB41D8">
        <w:rPr>
          <w:rStyle w:val="StyleUnderline"/>
        </w:rPr>
        <w:t>unprecedented</w:t>
      </w:r>
      <w:r w:rsidRPr="007875CF">
        <w:rPr>
          <w:rStyle w:val="StyleUnderline"/>
        </w:rPr>
        <w:t xml:space="preserve">. The pressure is on, though, because Kessler Syndrome isn’t waiting, and the consequences for space infrastructure are dire. </w:t>
      </w:r>
      <w:r w:rsidRPr="007875CF">
        <w:rPr>
          <w:sz w:val="12"/>
        </w:rPr>
        <w:t xml:space="preserve">HK: </w:t>
      </w:r>
      <w:r w:rsidRPr="007875CF">
        <w:rPr>
          <w:rStyle w:val="StyleUnderline"/>
        </w:rPr>
        <w:t>Today only half of the satellites actually disappear from space within the 25 years that are recommended as the maximum on orbit time</w:t>
      </w:r>
      <w:r w:rsidRPr="007875CF">
        <w:rPr>
          <w:sz w:val="12"/>
        </w:rPr>
        <w:t xml:space="preserve">. </w:t>
      </w:r>
      <w:r w:rsidRPr="007875CF">
        <w:rPr>
          <w:rStyle w:val="StyleUnderline"/>
        </w:rPr>
        <w:t xml:space="preserve">We still have five explosions every year. If we continue and not improve the way we do spaceflight, </w:t>
      </w:r>
      <w:r w:rsidRPr="007875CF">
        <w:rPr>
          <w:rStyle w:val="Emphasis"/>
        </w:rPr>
        <w:t>then in a few decades</w:t>
      </w:r>
      <w:r w:rsidRPr="007875CF">
        <w:rPr>
          <w:rStyle w:val="StyleUnderline"/>
        </w:rPr>
        <w:t xml:space="preserve"> some regions of </w:t>
      </w:r>
      <w:r w:rsidRPr="00BE7216">
        <w:rPr>
          <w:rStyle w:val="Emphasis"/>
          <w:highlight w:val="cyan"/>
        </w:rPr>
        <w:t>space might not be useable</w:t>
      </w:r>
      <w:r w:rsidRPr="007875CF">
        <w:rPr>
          <w:rStyle w:val="StyleUnderline"/>
        </w:rPr>
        <w:t xml:space="preserve"> anymore for spaceflight, or it might be much too risky to go there</w:t>
      </w:r>
      <w:r w:rsidRPr="007875CF">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7875CF">
        <w:rPr>
          <w:rStyle w:val="StyleUnderline"/>
        </w:rPr>
        <w:t xml:space="preserve">: I think it can be managed, it can be managed. I do believe </w:t>
      </w:r>
      <w:r w:rsidRPr="007875CF">
        <w:rPr>
          <w:rStyle w:val="Emphasis"/>
        </w:rPr>
        <w:t>it’s time</w:t>
      </w:r>
      <w:r w:rsidRPr="007875CF">
        <w:rPr>
          <w:rStyle w:val="StyleUnderline"/>
        </w:rPr>
        <w:t xml:space="preserve"> for young people </w:t>
      </w:r>
      <w:r w:rsidRPr="007875CF">
        <w:rPr>
          <w:rStyle w:val="Emphasis"/>
        </w:rPr>
        <w:t>to take charge</w:t>
      </w:r>
      <w:r w:rsidRPr="007875CF">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7875CF">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7875CF">
        <w:rPr>
          <w:rStyle w:val="Emphasis"/>
        </w:rPr>
        <w:t>But that speck is at risk, along with all it represents, if we don’t address this invisible problem — because Kessler Syndrome isn’t waiting.</w:t>
      </w:r>
    </w:p>
    <w:p w:rsidR="003D3E30" w:rsidRPr="00E70197" w:rsidRDefault="003D3E30" w:rsidP="003D3E30">
      <w:pPr>
        <w:pStyle w:val="Heading4"/>
      </w:pPr>
      <w:r w:rsidRPr="00E70197">
        <w:t>Increased space debris makes future space exploration impossible</w:t>
      </w:r>
    </w:p>
    <w:p w:rsidR="003D3E30" w:rsidRPr="00E70197" w:rsidRDefault="003D3E30" w:rsidP="003D3E30">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rsidR="003D3E30" w:rsidRPr="007621DB" w:rsidRDefault="003D3E30" w:rsidP="003D3E30">
      <w:pPr>
        <w:rPr>
          <w:sz w:val="12"/>
        </w:rPr>
      </w:pPr>
      <w:r w:rsidRPr="00E70197">
        <w:rPr>
          <w:rStyle w:val="StyleUnderline"/>
        </w:rPr>
        <w:t>Space is our next dumping ground.</w:t>
      </w:r>
      <w:r w:rsidRPr="007621DB">
        <w:rPr>
          <w:sz w:val="12"/>
        </w:rPr>
        <w:t xml:space="preserve"> As many as 170 million fragments of metal and </w:t>
      </w:r>
      <w:proofErr w:type="spellStart"/>
      <w:r w:rsidRPr="007621DB">
        <w:rPr>
          <w:sz w:val="12"/>
        </w:rPr>
        <w:t>astro</w:t>
      </w:r>
      <w:proofErr w:type="spellEnd"/>
      <w:r w:rsidRPr="007621DB">
        <w:rPr>
          <w:sz w:val="12"/>
        </w:rPr>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 xml:space="preserve">Size doesn’t always matter—a fleck of paint, orbiting at a high velocity, cracked the Space </w:t>
      </w:r>
      <w:r w:rsidRPr="00E70197">
        <w:rPr>
          <w:rStyle w:val="StyleUnderline"/>
        </w:rPr>
        <w:lastRenderedPageBreak/>
        <w:t>Shuttle's windshield.</w:t>
      </w:r>
      <w:r>
        <w:rPr>
          <w:rStyle w:val="StyleUnderline"/>
        </w:rPr>
        <w:t xml:space="preserve"> </w:t>
      </w:r>
      <w:r w:rsidRPr="007621DB">
        <w:rPr>
          <w:sz w:val="12"/>
        </w:rPr>
        <w:t xml:space="preserve">This </w:t>
      </w:r>
      <w:r w:rsidRPr="00B835BE">
        <w:rPr>
          <w:rStyle w:val="Emphasis"/>
          <w:highlight w:val="cyan"/>
        </w:rPr>
        <w:t>debris will pose a</w:t>
      </w:r>
      <w:r w:rsidRPr="00E70197">
        <w:rPr>
          <w:rStyle w:val="Emphasis"/>
        </w:rPr>
        <w:t xml:space="preserve"> navigation </w:t>
      </w:r>
      <w:r w:rsidRPr="00B835BE">
        <w:rPr>
          <w:rStyle w:val="Emphasis"/>
          <w:highlight w:val="cyan"/>
        </w:rPr>
        <w:t>hazard for</w:t>
      </w:r>
      <w:r w:rsidRPr="00E70197">
        <w:rPr>
          <w:rStyle w:val="Emphasis"/>
        </w:rPr>
        <w:t xml:space="preserve"> many </w:t>
      </w:r>
      <w:r w:rsidRPr="00B835BE">
        <w:rPr>
          <w:rStyle w:val="Emphasis"/>
          <w:highlight w:val="cyan"/>
        </w:rPr>
        <w:t>centuries</w:t>
      </w:r>
      <w:r w:rsidRPr="00E70197">
        <w:rPr>
          <w:rStyle w:val="Emphasis"/>
        </w:rPr>
        <w:t xml:space="preserve"> to come</w:t>
      </w:r>
      <w:r w:rsidRPr="007621DB">
        <w:rPr>
          <w:sz w:val="12"/>
        </w:rPr>
        <w:t xml:space="preserve">. At least 200 objects roar back into the atmosphere each year, including pieces of solar panels and antennas and fragments of metal. All of them pose dangers for future astronauts: </w:t>
      </w:r>
      <w:r w:rsidRPr="00E70197">
        <w:rPr>
          <w:rStyle w:val="StyleUnderline"/>
        </w:rPr>
        <w:t>One plum-sized piece of gnarled space trash traveling faster than a speeding bullet could rip a five-foot hole into a spacecraft.</w:t>
      </w:r>
      <w:r w:rsidRPr="007621DB">
        <w:rPr>
          <w:sz w:val="12"/>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w:t>
      </w:r>
      <w:proofErr w:type="spellStart"/>
      <w:r w:rsidRPr="007621DB">
        <w:rPr>
          <w:sz w:val="12"/>
        </w:rPr>
        <w:t>Starman</w:t>
      </w:r>
      <w:proofErr w:type="spellEnd"/>
      <w:r w:rsidRPr="007621DB">
        <w:rPr>
          <w:sz w:val="12"/>
        </w:rPr>
        <w:t xml:space="preserve">.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overhead, in America’s junkyard in the sky. To be sure, space is big. Really big. Most debris soars about 1,250 miles above the Earth’s surface, so you have better odds scoring a seat on Virgin Galactic’s maiden voyage than witnessing </w:t>
      </w:r>
      <w:proofErr w:type="spellStart"/>
      <w:r w:rsidRPr="007621DB">
        <w:rPr>
          <w:sz w:val="12"/>
        </w:rPr>
        <w:t>Starman</w:t>
      </w:r>
      <w:proofErr w:type="spellEnd"/>
      <w:r w:rsidRPr="007621DB">
        <w:rPr>
          <w:sz w:val="12"/>
        </w:rPr>
        <w:t xml:space="preserve">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Principal,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E70197">
        <w:rPr>
          <w:rStyle w:val="StyleUnderline"/>
        </w:rPr>
        <w:t>We now have our sights set on colonizing</w:t>
      </w:r>
      <w:r w:rsidRPr="007621DB">
        <w:rPr>
          <w:sz w:val="12"/>
        </w:rPr>
        <w:t xml:space="preserve"> Mars, mining asteroids for research and commerce, </w:t>
      </w:r>
      <w:r w:rsidRPr="00E70197">
        <w:rPr>
          <w:rStyle w:val="StyleUnderline"/>
        </w:rPr>
        <w:t>and venturing out to the furthest reaches of our galaxy. Space is no longer the final frontier; we’re already exploring it. Our current approach is about getting there</w:t>
      </w:r>
      <w:r w:rsidRPr="007621DB">
        <w:rPr>
          <w:sz w:val="12"/>
        </w:rPr>
        <w:t>, rather than considering what “getting there” could mean for future generations of humans, not to mention other life in the universe.</w:t>
      </w:r>
      <w:r>
        <w:rPr>
          <w:rStyle w:val="StyleUnderline"/>
        </w:rPr>
        <w:t xml:space="preserve"> </w:t>
      </w:r>
      <w:r w:rsidRPr="007621DB">
        <w:rPr>
          <w:sz w:val="12"/>
        </w:rPr>
        <w:t xml:space="preserve">Where all that junk winds up isn’t something we can predict accurately. We could be unintentionally wreaking havoc on civilizations far away from Earth, catalyzing future intergalactic wars. Or, we might cause far less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w:t>
      </w:r>
      <w:proofErr w:type="spellStart"/>
      <w:r w:rsidRPr="007621DB">
        <w:rPr>
          <w:sz w:val="12"/>
        </w:rPr>
        <w:t>RemoveDEBRIS</w:t>
      </w:r>
      <w:proofErr w:type="spellEnd"/>
      <w:r w:rsidRPr="007621DB">
        <w:rPr>
          <w:sz w:val="12"/>
        </w:rPr>
        <w:t xml:space="preserve">, its own prototype, an experimental net to collect junk in orbit. It’s a neat idea, but even as middle schoolers, we knew it was an impractical one. Individual nets can’t possibly scale to address the hundreds of millions of particles of debris already in orbit. The challenge is that all of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B835BE">
        <w:rPr>
          <w:rStyle w:val="StyleUnderline"/>
          <w:highlight w:val="cyan"/>
        </w:rPr>
        <w:t>private sector</w:t>
      </w:r>
      <w:r w:rsidRPr="00E70197">
        <w:rPr>
          <w:rStyle w:val="StyleUnderline"/>
        </w:rPr>
        <w:t xml:space="preserve"> could collaborate to build grand-scale orbital cleaners, but their commercial </w:t>
      </w:r>
      <w:r w:rsidRPr="00B835BE">
        <w:rPr>
          <w:rStyle w:val="StyleUnderline"/>
          <w:highlight w:val="cyan"/>
        </w:rPr>
        <w:t>interests are driven by immediate launches</w:t>
      </w:r>
      <w:r w:rsidRPr="00E70197">
        <w:rPr>
          <w:rStyle w:val="StyleUnderline"/>
        </w:rPr>
        <w:t xml:space="preserve">. Given all the planned launches in our near future, </w:t>
      </w:r>
      <w:r w:rsidRPr="00B835BE">
        <w:rPr>
          <w:rStyle w:val="StyleUnderline"/>
          <w:highlight w:val="cyan"/>
        </w:rPr>
        <w:t>we don’t have</w:t>
      </w:r>
      <w:r w:rsidRPr="00E70197">
        <w:rPr>
          <w:rStyle w:val="StyleUnderline"/>
        </w:rPr>
        <w:t xml:space="preserve"> much </w:t>
      </w:r>
      <w:r w:rsidRPr="00B835BE">
        <w:rPr>
          <w:rStyle w:val="StyleUnderline"/>
          <w:highlight w:val="cyan"/>
        </w:rPr>
        <w:t>time to wait</w:t>
      </w:r>
      <w:r w:rsidRPr="00E70197">
        <w:rPr>
          <w:rStyle w:val="StyleUnderline"/>
        </w:rPr>
        <w:t>.</w:t>
      </w:r>
      <w:r w:rsidRPr="007621DB">
        <w:rPr>
          <w:sz w:val="12"/>
        </w:rPr>
        <w:t xml:space="preserve"> We must learn to be better stewards of our own planet—and commit to very long-term thinking—before we try to colonize any others.</w:t>
      </w:r>
    </w:p>
    <w:p w:rsidR="003D3E30" w:rsidRPr="0015736C" w:rsidRDefault="003D3E30" w:rsidP="003D3E30">
      <w:pPr>
        <w:pStyle w:val="Heading4"/>
        <w:jc w:val="center"/>
        <w:rPr>
          <w:u w:val="single"/>
        </w:rPr>
      </w:pPr>
      <w:r>
        <w:rPr>
          <w:u w:val="single"/>
        </w:rPr>
        <w:t>2 impacts:</w:t>
      </w:r>
    </w:p>
    <w:p w:rsidR="003D3E30" w:rsidRPr="00F4660D" w:rsidRDefault="003D3E30" w:rsidP="003D3E30">
      <w:pPr>
        <w:pStyle w:val="Heading4"/>
        <w:numPr>
          <w:ilvl w:val="0"/>
          <w:numId w:val="12"/>
        </w:numPr>
      </w:pPr>
      <w:r w:rsidRPr="00F4660D">
        <w:t xml:space="preserve">Early warning satellites going dark signals attacks – causes </w:t>
      </w:r>
      <w:proofErr w:type="spellStart"/>
      <w:r w:rsidRPr="00F4660D">
        <w:t>miscalc</w:t>
      </w:r>
      <w:proofErr w:type="spellEnd"/>
      <w:r w:rsidRPr="00F4660D">
        <w:t xml:space="preserve"> and goes nuclear</w:t>
      </w:r>
    </w:p>
    <w:p w:rsidR="003D3E30" w:rsidRPr="00F4660D" w:rsidRDefault="003D3E30" w:rsidP="003D3E30">
      <w:proofErr w:type="spellStart"/>
      <w:r w:rsidRPr="00F4660D">
        <w:rPr>
          <w:rStyle w:val="StyleUnderline"/>
          <w:szCs w:val="26"/>
        </w:rPr>
        <w:t>Orwig</w:t>
      </w:r>
      <w:proofErr w:type="spellEnd"/>
      <w:r w:rsidRPr="00F4660D">
        <w:rPr>
          <w:rStyle w:val="StyleUnderline"/>
          <w:szCs w:val="26"/>
        </w:rPr>
        <w:t xml:space="preserve"> 16</w:t>
      </w:r>
      <w:r w:rsidRPr="00F4660D">
        <w:t xml:space="preserve"> [(Jessica, MS in science and tech journalism from Texas </w:t>
      </w:r>
      <w:proofErr w:type="gramStart"/>
      <w:r w:rsidRPr="00F4660D">
        <w:t>A&amp;M</w:t>
      </w:r>
      <w:proofErr w:type="gramEnd"/>
      <w:r w:rsidRPr="00F4660D">
        <w:t xml:space="preserve">, BS in astronomy and physics from Ohio State) “Russia says a growing problem in space could be enough to spark a war,” Insider,’ January 26, 2016, </w:t>
      </w:r>
      <w:hyperlink r:id="rId12" w:history="1">
        <w:r w:rsidRPr="00F4660D">
          <w:rPr>
            <w:rStyle w:val="Hyperlink"/>
          </w:rPr>
          <w:t>https://www.businessinsider.com/russia-says-space-junk-could-spark-war-2016-1</w:t>
        </w:r>
      </w:hyperlink>
      <w:r w:rsidRPr="00F4660D">
        <w:t>] TDI</w:t>
      </w:r>
    </w:p>
    <w:p w:rsidR="003D3E30" w:rsidRPr="00F4660D" w:rsidRDefault="003D3E30" w:rsidP="003D3E30">
      <w:pPr>
        <w:rPr>
          <w:sz w:val="12"/>
        </w:rPr>
      </w:pPr>
      <w:r w:rsidRPr="00F4660D">
        <w:rPr>
          <w:sz w:val="12"/>
        </w:rPr>
        <w:t xml:space="preserve">NASA has already warned that the large amount of space junk around our planet is growing beyond our control, but now a </w:t>
      </w:r>
      <w:r w:rsidRPr="00F4660D">
        <w:rPr>
          <w:rStyle w:val="StyleUnderline"/>
        </w:rPr>
        <w:t xml:space="preserve">team of Russian scientists has cited another potentially </w:t>
      </w:r>
      <w:r w:rsidRPr="00F4660D">
        <w:rPr>
          <w:rStyle w:val="StyleUnderline"/>
          <w:highlight w:val="cyan"/>
        </w:rPr>
        <w:t xml:space="preserve">unforeseen consequence of </w:t>
      </w:r>
      <w:r w:rsidRPr="00F4660D">
        <w:rPr>
          <w:rStyle w:val="StyleUnderline"/>
        </w:rPr>
        <w:t xml:space="preserve">that </w:t>
      </w:r>
      <w:r w:rsidRPr="00F4660D">
        <w:rPr>
          <w:rStyle w:val="StyleUnderline"/>
          <w:highlight w:val="cyan"/>
        </w:rPr>
        <w:t>debris: War.</w:t>
      </w:r>
      <w:r w:rsidRPr="00F4660D">
        <w:rPr>
          <w:rStyle w:val="StyleUnderline"/>
        </w:rPr>
        <w:t xml:space="preserve"> </w:t>
      </w:r>
      <w:r w:rsidRPr="00F4660D">
        <w:rPr>
          <w:sz w:val="12"/>
        </w:rPr>
        <w:t xml:space="preserve">Scientists estimate that anywhere from 500,000 to 600,000 pieces of human-made space debris between 0.4 and 4 inches in size are currently orbiting the Earth and traveling at speeds over 17,000 miles per hour. </w:t>
      </w:r>
      <w:r w:rsidRPr="00F4660D">
        <w:rPr>
          <w:rStyle w:val="StyleUnderline"/>
          <w:highlight w:val="cyan"/>
        </w:rPr>
        <w:t xml:space="preserve">If one of </w:t>
      </w:r>
      <w:r w:rsidRPr="00F4660D">
        <w:rPr>
          <w:rStyle w:val="StyleUnderline"/>
        </w:rPr>
        <w:t xml:space="preserve">those </w:t>
      </w:r>
      <w:r w:rsidRPr="00F4660D">
        <w:rPr>
          <w:rStyle w:val="StyleUnderline"/>
          <w:highlight w:val="cyan"/>
        </w:rPr>
        <w:t>pieces smashed into a military satellite it "</w:t>
      </w:r>
      <w:r w:rsidRPr="00F4660D">
        <w:rPr>
          <w:rStyle w:val="StyleUnderline"/>
        </w:rPr>
        <w:t xml:space="preserve">may </w:t>
      </w:r>
      <w:r w:rsidRPr="00F4660D">
        <w:rPr>
          <w:rStyle w:val="StyleUnderline"/>
          <w:highlight w:val="cyan"/>
        </w:rPr>
        <w:t>provoke</w:t>
      </w:r>
      <w:r w:rsidRPr="00F4660D">
        <w:rPr>
          <w:rStyle w:val="StyleUnderline"/>
        </w:rPr>
        <w:t xml:space="preserve"> political or even </w:t>
      </w:r>
      <w:r w:rsidRPr="00F4660D">
        <w:rPr>
          <w:rStyle w:val="StyleUnderline"/>
          <w:highlight w:val="cyan"/>
        </w:rPr>
        <w:t>armed conflict</w:t>
      </w:r>
      <w:r w:rsidRPr="00F4660D">
        <w:rPr>
          <w:rStyle w:val="StyleUnderline"/>
        </w:rPr>
        <w:t xml:space="preserve"> between space-faring nations,"</w:t>
      </w:r>
      <w:r w:rsidRPr="00F4660D">
        <w:rPr>
          <w:sz w:val="12"/>
        </w:rPr>
        <w:t xml:space="preserve"> </w:t>
      </w:r>
      <w:proofErr w:type="spellStart"/>
      <w:r w:rsidRPr="00F4660D">
        <w:rPr>
          <w:sz w:val="12"/>
        </w:rPr>
        <w:t>Vitaly</w:t>
      </w:r>
      <w:proofErr w:type="spellEnd"/>
      <w:r w:rsidRPr="00F4660D">
        <w:rPr>
          <w:sz w:val="12"/>
        </w:rPr>
        <w:t xml:space="preserve"> </w:t>
      </w:r>
      <w:proofErr w:type="spellStart"/>
      <w:r w:rsidRPr="00F4660D">
        <w:rPr>
          <w:sz w:val="12"/>
        </w:rPr>
        <w:t>Adushkin</w:t>
      </w:r>
      <w:proofErr w:type="spellEnd"/>
      <w:r w:rsidRPr="00F4660D">
        <w:rPr>
          <w:sz w:val="12"/>
        </w:rPr>
        <w:t xml:space="preserve">, a researcher for the Institute of Geosphere Dynamics at the Russian Academy of Sciences, reported in a paper set to be published in the peer-reviewed journal </w:t>
      </w:r>
      <w:proofErr w:type="spellStart"/>
      <w:r w:rsidRPr="00F4660D">
        <w:rPr>
          <w:sz w:val="12"/>
        </w:rPr>
        <w:t>Acta</w:t>
      </w:r>
      <w:proofErr w:type="spellEnd"/>
      <w:r w:rsidRPr="00F4660D">
        <w:rPr>
          <w:sz w:val="12"/>
        </w:rPr>
        <w:t xml:space="preserve"> </w:t>
      </w:r>
      <w:proofErr w:type="spellStart"/>
      <w:r w:rsidRPr="00F4660D">
        <w:rPr>
          <w:sz w:val="12"/>
        </w:rPr>
        <w:t>Astronautica</w:t>
      </w:r>
      <w:proofErr w:type="spellEnd"/>
      <w:r w:rsidRPr="00F4660D">
        <w:rPr>
          <w:sz w:val="12"/>
        </w:rPr>
        <w:t xml:space="preserve">, which is sponsored by the International Academy of Astronautics. </w:t>
      </w:r>
      <w:r w:rsidRPr="00F4660D">
        <w:rPr>
          <w:rStyle w:val="StyleUnderline"/>
        </w:rPr>
        <w:t>Say, for example, that a satellite was destroyed or significantly damaged in orbit — something that a 4-inch hunk of space junk could easily do traveling at speeds of 17,500 miles per hour</w:t>
      </w:r>
      <w:r w:rsidRPr="00F4660D">
        <w:rPr>
          <w:sz w:val="12"/>
        </w:rPr>
        <w:t xml:space="preserve">, </w:t>
      </w:r>
      <w:proofErr w:type="spellStart"/>
      <w:r w:rsidRPr="00F4660D">
        <w:rPr>
          <w:sz w:val="12"/>
        </w:rPr>
        <w:t>Adushkin</w:t>
      </w:r>
      <w:proofErr w:type="spellEnd"/>
      <w:r w:rsidRPr="00F4660D">
        <w:rPr>
          <w:sz w:val="12"/>
        </w:rPr>
        <w:t xml:space="preserve"> reported. (Even smaller pieces no bigger than size of a pea could cause enough damage to the satellite that it would no longer operate correctly, he notes.) </w:t>
      </w:r>
      <w:r w:rsidRPr="00F4660D">
        <w:rPr>
          <w:rStyle w:val="StyleUnderline"/>
        </w:rPr>
        <w:t xml:space="preserve">It would be </w:t>
      </w:r>
      <w:r w:rsidRPr="00F4660D">
        <w:rPr>
          <w:rStyle w:val="StyleUnderline"/>
          <w:highlight w:val="cyan"/>
        </w:rPr>
        <w:t xml:space="preserve">difficult </w:t>
      </w:r>
      <w:r w:rsidRPr="00F4660D">
        <w:rPr>
          <w:rStyle w:val="StyleUnderline"/>
        </w:rPr>
        <w:t>for anyone</w:t>
      </w:r>
      <w:r w:rsidRPr="00F4660D">
        <w:rPr>
          <w:rStyle w:val="StyleUnderline"/>
          <w:highlight w:val="cyan"/>
        </w:rPr>
        <w:t xml:space="preserve"> to determine whether the event was accidental </w:t>
      </w:r>
      <w:r w:rsidRPr="00F4660D">
        <w:rPr>
          <w:rStyle w:val="StyleUnderline"/>
        </w:rPr>
        <w:t xml:space="preserve">or deliberate. </w:t>
      </w:r>
      <w:r w:rsidRPr="00F4660D">
        <w:rPr>
          <w:rStyle w:val="StyleUnderline"/>
          <w:highlight w:val="cyan"/>
        </w:rPr>
        <w:t xml:space="preserve">This lack of </w:t>
      </w:r>
      <w:r w:rsidRPr="00F4660D">
        <w:rPr>
          <w:rStyle w:val="StyleUnderline"/>
        </w:rPr>
        <w:t xml:space="preserve">immediate </w:t>
      </w:r>
      <w:r w:rsidRPr="00F4660D">
        <w:rPr>
          <w:rStyle w:val="StyleUnderline"/>
          <w:highlight w:val="cyan"/>
        </w:rPr>
        <w:t xml:space="preserve">proof </w:t>
      </w:r>
      <w:r w:rsidRPr="00F4660D">
        <w:rPr>
          <w:rStyle w:val="StyleUnderline"/>
        </w:rPr>
        <w:t xml:space="preserve">could </w:t>
      </w:r>
      <w:r w:rsidRPr="00F4660D">
        <w:rPr>
          <w:rStyle w:val="StyleUnderline"/>
          <w:highlight w:val="cyan"/>
        </w:rPr>
        <w:t>lead to false accusations</w:t>
      </w:r>
      <w:r w:rsidRPr="00F4660D">
        <w:rPr>
          <w:rStyle w:val="StyleUnderline"/>
        </w:rPr>
        <w:t>, heated arguments and, eventually</w:t>
      </w:r>
      <w:r w:rsidRPr="00F4660D">
        <w:rPr>
          <w:rStyle w:val="StyleUnderline"/>
          <w:highlight w:val="cyan"/>
        </w:rPr>
        <w:t>, war</w:t>
      </w:r>
      <w:r w:rsidRPr="00F4660D">
        <w:rPr>
          <w:rStyle w:val="StyleUnderline"/>
        </w:rPr>
        <w:t xml:space="preserve">, according to </w:t>
      </w:r>
      <w:proofErr w:type="spellStart"/>
      <w:r w:rsidRPr="00F4660D">
        <w:rPr>
          <w:rStyle w:val="StyleUnderline"/>
        </w:rPr>
        <w:t>Adushkin</w:t>
      </w:r>
      <w:proofErr w:type="spellEnd"/>
      <w:r w:rsidRPr="00F4660D">
        <w:rPr>
          <w:rStyle w:val="StyleUnderline"/>
        </w:rPr>
        <w:t xml:space="preserve"> and his colleagues. </w:t>
      </w:r>
      <w:r w:rsidRPr="00F4660D">
        <w:rPr>
          <w:sz w:val="12"/>
        </w:rPr>
        <w:t xml:space="preserve">A politically dangerous dilemma </w:t>
      </w:r>
      <w:proofErr w:type="gramStart"/>
      <w:r w:rsidRPr="00F4660D">
        <w:rPr>
          <w:rStyle w:val="StyleUnderline"/>
        </w:rPr>
        <w:t>In</w:t>
      </w:r>
      <w:proofErr w:type="gramEnd"/>
      <w:r w:rsidRPr="00F4660D">
        <w:rPr>
          <w:rStyle w:val="StyleUnderline"/>
        </w:rPr>
        <w:t xml:space="preserve"> the report, the </w:t>
      </w:r>
      <w:proofErr w:type="spellStart"/>
      <w:r w:rsidRPr="00F4660D">
        <w:rPr>
          <w:rStyle w:val="StyleUnderline"/>
        </w:rPr>
        <w:t>Adushkin</w:t>
      </w:r>
      <w:proofErr w:type="spellEnd"/>
      <w:r w:rsidRPr="00F4660D">
        <w:rPr>
          <w:rStyle w:val="StyleUnderline"/>
        </w:rPr>
        <w:t xml:space="preserve"> said that there have already been repeated "sudden failures" of military spacecraft in </w:t>
      </w:r>
      <w:proofErr w:type="spellStart"/>
      <w:r w:rsidRPr="00F4660D">
        <w:rPr>
          <w:rStyle w:val="StyleUnderline"/>
        </w:rPr>
        <w:t>te</w:t>
      </w:r>
      <w:proofErr w:type="spellEnd"/>
      <w:r w:rsidRPr="00F4660D">
        <w:rPr>
          <w:rStyle w:val="StyleUnderline"/>
        </w:rPr>
        <w:t xml:space="preserve"> last two decades that cannot be explained. "So, there are two possible explanations," he wrote. The first is "unregistered collisions with space objects." The second is "machinations" [deliberate action] of the space adversary. </w:t>
      </w:r>
      <w:r w:rsidRPr="00F4660D">
        <w:rPr>
          <w:sz w:val="12"/>
        </w:rPr>
        <w:t>"</w:t>
      </w:r>
      <w:r w:rsidRPr="00F4660D">
        <w:rPr>
          <w:rStyle w:val="StyleUnderline"/>
        </w:rPr>
        <w:t>This is a politically dangerous dilemma</w:t>
      </w:r>
      <w:r w:rsidRPr="00F4660D">
        <w:rPr>
          <w:sz w:val="12"/>
        </w:rPr>
        <w:t xml:space="preserve">," he added. </w:t>
      </w:r>
      <w:r w:rsidRPr="00F4660D">
        <w:rPr>
          <w:rStyle w:val="StyleUnderline"/>
        </w:rPr>
        <w:t xml:space="preserve">But these mysterious failures in the past aren't what concerns </w:t>
      </w:r>
      <w:proofErr w:type="spellStart"/>
      <w:r w:rsidRPr="00F4660D">
        <w:rPr>
          <w:rStyle w:val="StyleUnderline"/>
        </w:rPr>
        <w:t>Adushkin</w:t>
      </w:r>
      <w:proofErr w:type="spellEnd"/>
      <w:r w:rsidRPr="00F4660D">
        <w:rPr>
          <w:rStyle w:val="StyleUnderline"/>
        </w:rPr>
        <w:t xml:space="preserve"> most. It's a future threat of what experts call the cascade effect that has </w:t>
      </w:r>
      <w:proofErr w:type="spellStart"/>
      <w:r w:rsidRPr="00F4660D">
        <w:rPr>
          <w:rStyle w:val="StyleUnderline"/>
        </w:rPr>
        <w:t>Adushkin</w:t>
      </w:r>
      <w:proofErr w:type="spellEnd"/>
      <w:r w:rsidRPr="00F4660D">
        <w:rPr>
          <w:rStyle w:val="StyleUnderline"/>
        </w:rPr>
        <w:t xml:space="preserve"> and other scientists around the world extremely concerned. The Kessler Syndrome </w:t>
      </w:r>
      <w:r w:rsidRPr="00F4660D">
        <w:rPr>
          <w:sz w:val="12"/>
        </w:rPr>
        <w:t xml:space="preserve">In 1978, American </w:t>
      </w:r>
      <w:r w:rsidRPr="00F4660D">
        <w:rPr>
          <w:sz w:val="12"/>
        </w:rPr>
        <w:lastRenderedPageBreak/>
        <w:t xml:space="preserve">astrophysicist Donald Kessler predicted that the amount of space debris around Earth would begin to grow exponentially after the turn of the millennium. </w:t>
      </w:r>
      <w:proofErr w:type="gramStart"/>
      <w:r w:rsidRPr="00F4660D">
        <w:rPr>
          <w:rStyle w:val="StyleUnderline"/>
        </w:rPr>
        <w:t>Kessler 's</w:t>
      </w:r>
      <w:proofErr w:type="gramEnd"/>
      <w:r w:rsidRPr="00F4660D">
        <w:rPr>
          <w:rStyle w:val="StyleUnderline"/>
        </w:rPr>
        <w:t xml:space="preserve"> predictions rely on the fact that over time, </w:t>
      </w:r>
      <w:r w:rsidRPr="00F4660D">
        <w:rPr>
          <w:rStyle w:val="StyleUnderline"/>
          <w:highlight w:val="cyan"/>
        </w:rPr>
        <w:t>space junk accumulates</w:t>
      </w:r>
      <w:r w:rsidRPr="00F4660D">
        <w:rPr>
          <w:rStyle w:val="StyleUnderline"/>
        </w:rPr>
        <w:t xml:space="preserve">. We leave most of our defunct satellites in space, and when meteors and other man-made space debris slam into them, you get a cascade of debris. </w:t>
      </w:r>
      <w:r w:rsidRPr="00F4660D">
        <w:rPr>
          <w:rStyle w:val="StyleUnderline"/>
          <w:highlight w:val="cyan"/>
        </w:rPr>
        <w:t xml:space="preserve">The cascade effect — </w:t>
      </w:r>
      <w:r w:rsidRPr="00F4660D">
        <w:rPr>
          <w:rStyle w:val="StyleUnderline"/>
        </w:rPr>
        <w:t xml:space="preserve">also known as the Kessler Syndrome — refers to </w:t>
      </w:r>
      <w:r w:rsidRPr="00F4660D">
        <w:rPr>
          <w:rStyle w:val="StyleUnderline"/>
          <w:highlight w:val="cyan"/>
        </w:rPr>
        <w:t xml:space="preserve">a </w:t>
      </w:r>
      <w:r w:rsidRPr="00F4660D">
        <w:rPr>
          <w:rStyle w:val="StyleUnderline"/>
        </w:rPr>
        <w:t xml:space="preserve">critical </w:t>
      </w:r>
      <w:r w:rsidRPr="00F4660D">
        <w:rPr>
          <w:rStyle w:val="StyleUnderline"/>
          <w:highlight w:val="cyan"/>
        </w:rPr>
        <w:t xml:space="preserve">point wherein </w:t>
      </w:r>
      <w:r w:rsidRPr="00F4660D">
        <w:rPr>
          <w:rStyle w:val="StyleUnderline"/>
        </w:rPr>
        <w:t xml:space="preserve">the </w:t>
      </w:r>
      <w:r w:rsidRPr="00F4660D">
        <w:rPr>
          <w:rStyle w:val="StyleUnderline"/>
          <w:highlight w:val="cyan"/>
        </w:rPr>
        <w:t xml:space="preserve">density of </w:t>
      </w:r>
      <w:r w:rsidRPr="00F4660D">
        <w:rPr>
          <w:rStyle w:val="StyleUnderline"/>
        </w:rPr>
        <w:t xml:space="preserve">space </w:t>
      </w:r>
      <w:r w:rsidRPr="00F4660D">
        <w:rPr>
          <w:rStyle w:val="StyleUnderline"/>
          <w:highlight w:val="cyan"/>
        </w:rPr>
        <w:t xml:space="preserve">junk grows so large that a </w:t>
      </w:r>
      <w:r w:rsidRPr="00F4660D">
        <w:rPr>
          <w:rStyle w:val="StyleUnderline"/>
        </w:rPr>
        <w:t xml:space="preserve">single </w:t>
      </w:r>
      <w:r w:rsidRPr="00F4660D">
        <w:rPr>
          <w:rStyle w:val="StyleUnderline"/>
          <w:highlight w:val="cyan"/>
        </w:rPr>
        <w:t>collision could set off a domino effect</w:t>
      </w:r>
      <w:r w:rsidRPr="00F4660D">
        <w:rPr>
          <w:rStyle w:val="StyleUnderline"/>
        </w:rPr>
        <w:t xml:space="preserve"> of increasingly more collisions. </w:t>
      </w:r>
      <w:r w:rsidRPr="00F4660D">
        <w:rPr>
          <w:sz w:val="12"/>
        </w:rPr>
        <w:t xml:space="preserve">For Kessler, this is a problem because it would "create small debris faster than it can be removed," Kessler said last year. And this cloud of junk could eventually make missions to space too dangerous. </w:t>
      </w:r>
      <w:r w:rsidRPr="00F4660D">
        <w:rPr>
          <w:rStyle w:val="StyleUnderline"/>
        </w:rPr>
        <w:t xml:space="preserve">For </w:t>
      </w:r>
      <w:proofErr w:type="spellStart"/>
      <w:r w:rsidRPr="00F4660D">
        <w:rPr>
          <w:rStyle w:val="StyleUnderline"/>
        </w:rPr>
        <w:t>Adushkin</w:t>
      </w:r>
      <w:proofErr w:type="spellEnd"/>
      <w:r w:rsidRPr="00F4660D">
        <w:rPr>
          <w:rStyle w:val="StyleUnderline"/>
        </w:rPr>
        <w:t xml:space="preserve">, this would </w:t>
      </w:r>
      <w:r w:rsidRPr="00F4660D">
        <w:rPr>
          <w:rStyle w:val="StyleUnderline"/>
          <w:highlight w:val="cyan"/>
        </w:rPr>
        <w:t>exacerbate the issue of identifying what</w:t>
      </w:r>
      <w:r w:rsidRPr="00F4660D">
        <w:rPr>
          <w:rStyle w:val="StyleUnderline"/>
        </w:rPr>
        <w:t xml:space="preserve">, or who, </w:t>
      </w:r>
      <w:r w:rsidRPr="00F4660D">
        <w:rPr>
          <w:rStyle w:val="StyleUnderline"/>
          <w:highlight w:val="cyan"/>
        </w:rPr>
        <w:t>could be behind broken satellites</w:t>
      </w:r>
      <w:r w:rsidRPr="00F4660D">
        <w:rPr>
          <w:rStyle w:val="StyleUnderline"/>
        </w:rPr>
        <w:t xml:space="preserve">. </w:t>
      </w:r>
      <w:r w:rsidRPr="00F4660D">
        <w:rPr>
          <w:sz w:val="12"/>
        </w:rPr>
        <w:t xml:space="preserve">The future </w:t>
      </w:r>
      <w:r w:rsidRPr="00F4660D">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F4660D">
        <w:rPr>
          <w:rStyle w:val="StyleUnderline"/>
        </w:rPr>
        <w:t>Adushkin</w:t>
      </w:r>
      <w:proofErr w:type="spellEnd"/>
      <w:r w:rsidRPr="00F4660D">
        <w:rPr>
          <w:rStyle w:val="StyleUnderline"/>
        </w:rPr>
        <w:t xml:space="preserve"> and his colleagues cite in their paper. </w:t>
      </w:r>
      <w:r w:rsidRPr="00F4660D">
        <w:rPr>
          <w:sz w:val="12"/>
        </w:rPr>
        <w:t xml:space="preserve">But it's not just the large objects that concern </w:t>
      </w:r>
      <w:proofErr w:type="spellStart"/>
      <w:r w:rsidRPr="00F4660D">
        <w:rPr>
          <w:sz w:val="12"/>
        </w:rPr>
        <w:t>Adushkin</w:t>
      </w:r>
      <w:proofErr w:type="spellEnd"/>
      <w:r w:rsidRPr="00F4660D">
        <w:rPr>
          <w:sz w:val="12"/>
        </w:rPr>
        <w:t xml:space="preserve">, who reported that even small objects (less than 1/3 of an inch) could damage satellites to the point they can't function properly. Using mathematical models, </w:t>
      </w:r>
      <w:proofErr w:type="spellStart"/>
      <w:r w:rsidRPr="00F4660D">
        <w:rPr>
          <w:sz w:val="12"/>
        </w:rPr>
        <w:t>Adushkin</w:t>
      </w:r>
      <w:proofErr w:type="spellEnd"/>
      <w:r w:rsidRPr="00F4660D">
        <w:rPr>
          <w:sz w:val="12"/>
        </w:rPr>
        <w:t xml:space="preserve"> and his colleagues calculated what the </w:t>
      </w:r>
      <w:proofErr w:type="spellStart"/>
      <w:r w:rsidRPr="00F4660D">
        <w:rPr>
          <w:sz w:val="12"/>
        </w:rPr>
        <w:t>situtation</w:t>
      </w:r>
      <w:proofErr w:type="spellEnd"/>
      <w:r w:rsidRPr="00F4660D">
        <w:rPr>
          <w:sz w:val="12"/>
        </w:rPr>
        <w:t xml:space="preserve"> will be like in 200 years if we continue to leave satellites in space and make no effort to clean up the mess. They estimate we'll have: 1.5 times more fragments greater than 8 inches across 3.2 times more fragments between 4 and 8 inches across 13-20 times more smaller-sized fragments less than 4 inches across </w:t>
      </w:r>
      <w:r w:rsidRPr="00F4660D">
        <w:rPr>
          <w:rStyle w:val="StyleUnderline"/>
        </w:rPr>
        <w:t>"</w:t>
      </w:r>
      <w:r w:rsidRPr="00F4660D">
        <w:rPr>
          <w:rStyle w:val="StyleUnderline"/>
          <w:highlight w:val="cyan"/>
        </w:rPr>
        <w:t xml:space="preserve">The number of </w:t>
      </w:r>
      <w:r w:rsidRPr="00F4660D">
        <w:rPr>
          <w:rStyle w:val="StyleUnderline"/>
        </w:rPr>
        <w:t xml:space="preserve">small-size, </w:t>
      </w:r>
      <w:r w:rsidRPr="00F4660D">
        <w:rPr>
          <w:rStyle w:val="StyleUnderline"/>
          <w:highlight w:val="cyan"/>
        </w:rPr>
        <w:t xml:space="preserve">non-catalogued objects will grow exponentially </w:t>
      </w:r>
      <w:r w:rsidRPr="00F4660D">
        <w:rPr>
          <w:rStyle w:val="StyleUnderline"/>
        </w:rPr>
        <w:t>in mutual collisions,"</w:t>
      </w:r>
      <w:r w:rsidRPr="00F4660D">
        <w:rPr>
          <w:sz w:val="12"/>
        </w:rPr>
        <w:t xml:space="preserve"> the researchers reported.</w:t>
      </w:r>
    </w:p>
    <w:p w:rsidR="003D3E30" w:rsidRDefault="003D3E30" w:rsidP="003D3E30">
      <w:pPr>
        <w:pStyle w:val="Heading4"/>
        <w:numPr>
          <w:ilvl w:val="0"/>
          <w:numId w:val="12"/>
        </w:numPr>
      </w:pPr>
      <w:r>
        <w:t>Space debris jeopardizes government satellites which are necessary to stop climate change and natural disasters</w:t>
      </w:r>
    </w:p>
    <w:p w:rsidR="003D3E30" w:rsidRPr="00852A75" w:rsidRDefault="003D3E30" w:rsidP="003D3E30">
      <w:r w:rsidRPr="00852A75">
        <w:t xml:space="preserve">Jonathan </w:t>
      </w:r>
      <w:r w:rsidRPr="00852A75">
        <w:rPr>
          <w:rFonts w:eastAsiaTheme="majorEastAsia" w:cstheme="majorBidi"/>
          <w:b/>
          <w:iCs/>
          <w:sz w:val="26"/>
        </w:rPr>
        <w:t>O’Callaghan, 21</w:t>
      </w:r>
      <w:r w:rsidRPr="00852A75">
        <w:t xml:space="preserve"> (Jonathan O’Callaghan, What if Space Junk and Climate Change Become the Same Problem</w:t>
      </w:r>
      <w:proofErr w:type="gramStart"/>
      <w:r w:rsidRPr="00852A75">
        <w:t>?,</w:t>
      </w:r>
      <w:proofErr w:type="gramEnd"/>
      <w:r w:rsidRPr="00852A75">
        <w:t xml:space="preserve"> No Publication, https://www.nytimes.com/2021/05/12/science/space-junk-climate-change.html, 5-12-2021)//</w:t>
      </w:r>
      <w:proofErr w:type="spellStart"/>
      <w:r w:rsidRPr="00852A75">
        <w:t>iLake</w:t>
      </w:r>
      <w:proofErr w:type="spellEnd"/>
      <w:r w:rsidRPr="00852A75">
        <w:t>-</w:t>
      </w:r>
      <w:r w:rsidRPr="00852A75">
        <w:rPr>
          <w:rFonts w:ascii="Segoe UI Emoji" w:hAnsi="Segoe UI Emoji" w:cs="Segoe UI Emoji"/>
        </w:rPr>
        <w:t>💣🍔</w:t>
      </w:r>
      <w:r w:rsidRPr="00852A75">
        <w:t xml:space="preserve">  </w:t>
      </w:r>
    </w:p>
    <w:p w:rsidR="003D3E30" w:rsidRDefault="003D3E30" w:rsidP="003D3E30">
      <w:pPr>
        <w:rPr>
          <w:u w:val="single"/>
        </w:rPr>
      </w:pPr>
      <w:r w:rsidRPr="00852A75">
        <w:rPr>
          <w:sz w:val="8"/>
        </w:rPr>
        <w:t xml:space="preserve">The explosion of Earth </w:t>
      </w:r>
      <w:r w:rsidRPr="00A029B8">
        <w:rPr>
          <w:u w:val="single"/>
        </w:rPr>
        <w:t xml:space="preserve">observation </w:t>
      </w:r>
      <w:r w:rsidRPr="00BE7216">
        <w:rPr>
          <w:highlight w:val="cyan"/>
          <w:u w:val="single"/>
        </w:rPr>
        <w:t>satellites</w:t>
      </w:r>
      <w:r w:rsidRPr="00395DE3">
        <w:rPr>
          <w:u w:val="single"/>
        </w:rPr>
        <w:t xml:space="preserve"> may be</w:t>
      </w:r>
      <w:r w:rsidRPr="00A029B8">
        <w:rPr>
          <w:u w:val="single"/>
        </w:rPr>
        <w:t xml:space="preserve"> the </w:t>
      </w:r>
      <w:r w:rsidRPr="00BE7216">
        <w:rPr>
          <w:highlight w:val="cyan"/>
          <w:u w:val="single"/>
        </w:rPr>
        <w:t xml:space="preserve">key to getting control of </w:t>
      </w:r>
      <w:r w:rsidRPr="00395DE3">
        <w:rPr>
          <w:u w:val="single"/>
        </w:rPr>
        <w:t>the crisis</w:t>
      </w:r>
      <w:r w:rsidRPr="00A029B8">
        <w:rPr>
          <w:u w:val="single"/>
        </w:rPr>
        <w:t xml:space="preserve"> — if the data is shared and the capacity is built to utilize it.</w:t>
      </w:r>
      <w:r>
        <w:rPr>
          <w:u w:val="single"/>
        </w:rPr>
        <w:t xml:space="preserve"> </w:t>
      </w:r>
      <w:r w:rsidRPr="00395DE3">
        <w:rPr>
          <w:u w:val="single"/>
        </w:rPr>
        <w:t xml:space="preserve">The battle against </w:t>
      </w:r>
      <w:r w:rsidRPr="00BE7216">
        <w:rPr>
          <w:highlight w:val="cyan"/>
          <w:u w:val="single"/>
        </w:rPr>
        <w:t>climate change</w:t>
      </w:r>
      <w:r w:rsidRPr="00395DE3">
        <w:rPr>
          <w:u w:val="single"/>
        </w:rPr>
        <w:t xml:space="preserve"> — and to mitigate some of its most deadly effects — is increasingly being waged from space</w:t>
      </w:r>
      <w:r w:rsidRPr="00852A75">
        <w:rPr>
          <w:sz w:val="8"/>
        </w:rPr>
        <w:t xml:space="preserve">. </w:t>
      </w:r>
      <w:r w:rsidRPr="00BE7216">
        <w:rPr>
          <w:highlight w:val="cyan"/>
          <w:u w:val="single"/>
        </w:rPr>
        <w:t>Satellites</w:t>
      </w:r>
      <w:r w:rsidRPr="00A029B8">
        <w:rPr>
          <w:u w:val="single"/>
        </w:rPr>
        <w:t xml:space="preserve"> are </w:t>
      </w:r>
      <w:r w:rsidRPr="00BE7216">
        <w:rPr>
          <w:highlight w:val="cyan"/>
          <w:u w:val="single"/>
        </w:rPr>
        <w:t>measuring</w:t>
      </w:r>
      <w:r w:rsidRPr="00A029B8">
        <w:rPr>
          <w:u w:val="single"/>
        </w:rPr>
        <w:t xml:space="preserve"> the rate of </w:t>
      </w:r>
      <w:r w:rsidRPr="00BE7216">
        <w:rPr>
          <w:highlight w:val="cyan"/>
          <w:u w:val="single"/>
        </w:rPr>
        <w:t>iceberg</w:t>
      </w:r>
      <w:r w:rsidRPr="00A029B8">
        <w:rPr>
          <w:u w:val="single"/>
        </w:rPr>
        <w:t xml:space="preserve">s calving into the Arctic </w:t>
      </w:r>
      <w:r w:rsidRPr="00BE7216">
        <w:rPr>
          <w:highlight w:val="cyan"/>
          <w:u w:val="single"/>
        </w:rPr>
        <w:t>Ocean</w:t>
      </w:r>
      <w:r w:rsidRPr="00A029B8">
        <w:rPr>
          <w:u w:val="single"/>
        </w:rPr>
        <w:t xml:space="preserve"> and outbreaks of phytoplankton from rising water </w:t>
      </w:r>
      <w:r w:rsidRPr="00BE7216">
        <w:rPr>
          <w:highlight w:val="cyan"/>
          <w:u w:val="single"/>
        </w:rPr>
        <w:t>temperatures and pollution</w:t>
      </w:r>
      <w:r w:rsidRPr="00A029B8">
        <w:rPr>
          <w:u w:val="single"/>
        </w:rPr>
        <w:t xml:space="preserve">. Soon, they will be used </w:t>
      </w:r>
      <w:r w:rsidRPr="00BE7216">
        <w:rPr>
          <w:highlight w:val="cyan"/>
          <w:u w:val="single"/>
        </w:rPr>
        <w:t>to</w:t>
      </w:r>
      <w:r w:rsidRPr="00A029B8">
        <w:rPr>
          <w:u w:val="single"/>
        </w:rPr>
        <w:t xml:space="preserve"> “persistently </w:t>
      </w:r>
      <w:r w:rsidRPr="00BE7216">
        <w:rPr>
          <w:highlight w:val="cyan"/>
          <w:u w:val="single"/>
        </w:rPr>
        <w:t>pinpoint” the amount of methane and carbon dioxide</w:t>
      </w:r>
      <w:r w:rsidRPr="00A029B8">
        <w:rPr>
          <w:u w:val="single"/>
        </w:rPr>
        <w:t xml:space="preserve"> spewing from factories and power plants most responsible for supercharging the planet.</w:t>
      </w:r>
      <w:r>
        <w:rPr>
          <w:u w:val="single"/>
        </w:rPr>
        <w:t xml:space="preserve"> </w:t>
      </w:r>
      <w:r w:rsidRPr="00852A75">
        <w:rPr>
          <w:sz w:val="8"/>
        </w:rPr>
        <w:t>As President Joe Biden and other world leaders gather in Scotland this week for the </w:t>
      </w:r>
      <w:hyperlink r:id="rId13" w:tgtFrame="_blank" w:history="1">
        <w:r w:rsidRPr="00852A75">
          <w:rPr>
            <w:rStyle w:val="Hyperlink"/>
            <w:sz w:val="8"/>
          </w:rPr>
          <w:t>United Nations’ annual climate change conference</w:t>
        </w:r>
      </w:hyperlink>
      <w:r w:rsidRPr="00852A75">
        <w:rPr>
          <w:sz w:val="8"/>
        </w:rPr>
        <w:t xml:space="preserve">, the new space age has armed them with some of the best tools yet to diagnose climate change and gauge whether their policies to reverse it are working. </w:t>
      </w:r>
      <w:r w:rsidRPr="00BE7216">
        <w:rPr>
          <w:highlight w:val="cyan"/>
          <w:u w:val="single"/>
        </w:rPr>
        <w:t>“Satellites</w:t>
      </w:r>
      <w:r w:rsidRPr="00A029B8">
        <w:rPr>
          <w:u w:val="single"/>
        </w:rPr>
        <w:t xml:space="preserve"> were absolutely </w:t>
      </w:r>
      <w:r w:rsidRPr="00BE7216">
        <w:rPr>
          <w:highlight w:val="cyan"/>
          <w:u w:val="single"/>
        </w:rPr>
        <w:t>key in understanding</w:t>
      </w:r>
      <w:r w:rsidRPr="00A029B8">
        <w:rPr>
          <w:u w:val="single"/>
        </w:rPr>
        <w:t xml:space="preserve"> we had a </w:t>
      </w:r>
      <w:r w:rsidRPr="00BE7216">
        <w:rPr>
          <w:highlight w:val="cyan"/>
          <w:u w:val="single"/>
        </w:rPr>
        <w:t>climate crisis,”</w:t>
      </w:r>
      <w:r w:rsidRPr="00852A75">
        <w:rPr>
          <w:sz w:val="8"/>
        </w:rPr>
        <w:t xml:space="preserve"> said Krystal </w:t>
      </w:r>
      <w:proofErr w:type="spellStart"/>
      <w:r w:rsidRPr="00852A75">
        <w:rPr>
          <w:sz w:val="8"/>
        </w:rPr>
        <w:t>Azelton</w:t>
      </w:r>
      <w:proofErr w:type="spellEnd"/>
      <w:r w:rsidRPr="00852A75">
        <w:rPr>
          <w:sz w:val="8"/>
        </w:rPr>
        <w:t xml:space="preserve">, director of space applications programs at the Secure World Foundation, a nonprofit Washington, D.C., think tank. “We are seeing vast improvements … in data sharing and access” and “the push to have open access to government data around the world is huge.” The surge in new constellations of </w:t>
      </w:r>
      <w:r w:rsidRPr="00A029B8">
        <w:rPr>
          <w:u w:val="single"/>
        </w:rPr>
        <w:t xml:space="preserve">optical and radar </w:t>
      </w:r>
      <w:r w:rsidRPr="00BE7216">
        <w:rPr>
          <w:highlight w:val="cyan"/>
          <w:u w:val="single"/>
        </w:rPr>
        <w:t>satellites</w:t>
      </w:r>
      <w:r w:rsidRPr="00A029B8">
        <w:rPr>
          <w:u w:val="single"/>
        </w:rPr>
        <w:t xml:space="preserve"> are also now </w:t>
      </w:r>
      <w:r w:rsidRPr="00BE7216">
        <w:rPr>
          <w:highlight w:val="cyan"/>
          <w:u w:val="single"/>
        </w:rPr>
        <w:t>making it possible to limit</w:t>
      </w:r>
      <w:r w:rsidRPr="00A029B8">
        <w:rPr>
          <w:u w:val="single"/>
        </w:rPr>
        <w:t xml:space="preserve"> some of </w:t>
      </w:r>
      <w:r w:rsidRPr="00BE7216">
        <w:rPr>
          <w:highlight w:val="cyan"/>
          <w:u w:val="single"/>
        </w:rPr>
        <w:t>the damage</w:t>
      </w:r>
      <w:r w:rsidRPr="00A029B8">
        <w:rPr>
          <w:u w:val="single"/>
        </w:rPr>
        <w:t xml:space="preserve"> of climate change</w:t>
      </w:r>
      <w:r w:rsidRPr="00852A75">
        <w:rPr>
          <w:sz w:val="8"/>
        </w:rPr>
        <w:t xml:space="preserve"> — by </w:t>
      </w:r>
      <w:r w:rsidRPr="00BE7216">
        <w:rPr>
          <w:highlight w:val="cyan"/>
          <w:u w:val="single"/>
        </w:rPr>
        <w:t>predicting</w:t>
      </w:r>
      <w:r w:rsidRPr="00A029B8">
        <w:rPr>
          <w:u w:val="single"/>
        </w:rPr>
        <w:t xml:space="preserve"> the trajectories of </w:t>
      </w:r>
      <w:r w:rsidRPr="00BE7216">
        <w:rPr>
          <w:highlight w:val="cyan"/>
          <w:u w:val="single"/>
        </w:rPr>
        <w:t>forest fires,</w:t>
      </w:r>
      <w:r w:rsidRPr="00A029B8">
        <w:rPr>
          <w:u w:val="single"/>
        </w:rPr>
        <w:t xml:space="preserve"> measuring soil saturation to </w:t>
      </w:r>
      <w:r w:rsidRPr="00BE7216">
        <w:rPr>
          <w:highlight w:val="cyan"/>
          <w:u w:val="single"/>
        </w:rPr>
        <w:t>reduce flooding and detecting</w:t>
      </w:r>
      <w:r w:rsidRPr="00A029B8">
        <w:rPr>
          <w:u w:val="single"/>
        </w:rPr>
        <w:t xml:space="preserve"> radio signals in remote regions to uncover </w:t>
      </w:r>
      <w:r w:rsidRPr="00BE7216">
        <w:rPr>
          <w:highlight w:val="cyan"/>
          <w:u w:val="single"/>
        </w:rPr>
        <w:t>illicit deforestation</w:t>
      </w:r>
      <w:r w:rsidRPr="00A029B8">
        <w:rPr>
          <w:u w:val="single"/>
        </w:rPr>
        <w:t xml:space="preserve"> or mining.</w:t>
      </w:r>
      <w:r>
        <w:rPr>
          <w:u w:val="single"/>
        </w:rPr>
        <w:t xml:space="preserve"> </w:t>
      </w:r>
      <w:r w:rsidRPr="00852A75">
        <w:rPr>
          <w:sz w:val="8"/>
        </w:rPr>
        <w:t xml:space="preserve">A top priority </w:t>
      </w:r>
      <w:r w:rsidRPr="00BE7216">
        <w:rPr>
          <w:highlight w:val="cyan"/>
          <w:u w:val="single"/>
        </w:rPr>
        <w:t>Biden</w:t>
      </w:r>
      <w:r w:rsidRPr="00A029B8">
        <w:rPr>
          <w:u w:val="single"/>
        </w:rPr>
        <w:t>,</w:t>
      </w:r>
      <w:r w:rsidRPr="00852A75">
        <w:rPr>
          <w:sz w:val="8"/>
        </w:rPr>
        <w:t xml:space="preserve"> who arrives Monday in Glasgow, </w:t>
      </w:r>
      <w:r w:rsidRPr="00A029B8">
        <w:rPr>
          <w:u w:val="single"/>
        </w:rPr>
        <w:t xml:space="preserve">has </w:t>
      </w:r>
      <w:r w:rsidRPr="00BE7216">
        <w:rPr>
          <w:highlight w:val="cyan"/>
          <w:u w:val="single"/>
        </w:rPr>
        <w:t>made</w:t>
      </w:r>
      <w:r w:rsidRPr="00A029B8">
        <w:rPr>
          <w:u w:val="single"/>
        </w:rPr>
        <w:t xml:space="preserve"> greater reliance on </w:t>
      </w:r>
      <w:r w:rsidRPr="00BE7216">
        <w:rPr>
          <w:highlight w:val="cyan"/>
          <w:u w:val="single"/>
        </w:rPr>
        <w:t xml:space="preserve">space technologies </w:t>
      </w:r>
      <w:r w:rsidRPr="00BE7216">
        <w:rPr>
          <w:b/>
          <w:bCs/>
          <w:highlight w:val="cyan"/>
          <w:u w:val="single"/>
        </w:rPr>
        <w:t>a major pillar</w:t>
      </w:r>
      <w:r w:rsidRPr="00F50C75">
        <w:rPr>
          <w:u w:val="single"/>
        </w:rPr>
        <w:t xml:space="preserve"> of his</w:t>
      </w:r>
      <w:r w:rsidRPr="00A029B8">
        <w:rPr>
          <w:u w:val="single"/>
        </w:rPr>
        <w:t xml:space="preserve"> ambitious agenda to tackle the climate crisis.</w:t>
      </w:r>
      <w:r>
        <w:rPr>
          <w:u w:val="single"/>
        </w:rPr>
        <w:t xml:space="preserve"> </w:t>
      </w:r>
      <w:r w:rsidRPr="00852A75">
        <w:rPr>
          <w:sz w:val="8"/>
        </w:rPr>
        <w:t>One new effort is NASA’s </w:t>
      </w:r>
      <w:hyperlink r:id="rId14" w:tgtFrame="_blank" w:history="1">
        <w:r w:rsidRPr="00852A75">
          <w:rPr>
            <w:rStyle w:val="Hyperlink"/>
            <w:sz w:val="8"/>
          </w:rPr>
          <w:t>Earth System Observatory</w:t>
        </w:r>
      </w:hyperlink>
      <w:r w:rsidRPr="00852A75">
        <w:rPr>
          <w:sz w:val="8"/>
        </w:rPr>
        <w:t xml:space="preserve"> program to “create a 3D, holistic view of Earth, from bedrock to atmosphere.” Biden’s first annual budget request for NASA also sought $24.8 billion, including a $2.25 billion for the Earth Science Division, a 12.5 percent boost. And </w:t>
      </w:r>
      <w:r w:rsidRPr="00A029B8">
        <w:rPr>
          <w:u w:val="single"/>
        </w:rPr>
        <w:t xml:space="preserve">he requested $6.98 billion, or </w:t>
      </w:r>
      <w:r w:rsidRPr="00BE7216">
        <w:rPr>
          <w:highlight w:val="cyan"/>
          <w:u w:val="single"/>
        </w:rPr>
        <w:t>a 22 percent increase, for</w:t>
      </w:r>
      <w:r w:rsidRPr="00A029B8">
        <w:rPr>
          <w:u w:val="single"/>
        </w:rPr>
        <w:t xml:space="preserve"> the </w:t>
      </w:r>
      <w:r w:rsidRPr="00BE7216">
        <w:rPr>
          <w:highlight w:val="cyan"/>
          <w:u w:val="single"/>
        </w:rPr>
        <w:t>N</w:t>
      </w:r>
      <w:r w:rsidRPr="00A029B8">
        <w:rPr>
          <w:u w:val="single"/>
        </w:rPr>
        <w:t xml:space="preserve">ational </w:t>
      </w:r>
      <w:r w:rsidRPr="00BE7216">
        <w:rPr>
          <w:highlight w:val="cyan"/>
          <w:u w:val="single"/>
        </w:rPr>
        <w:t>O</w:t>
      </w:r>
      <w:r w:rsidRPr="00A029B8">
        <w:rPr>
          <w:u w:val="single"/>
        </w:rPr>
        <w:t xml:space="preserve">ceanic and </w:t>
      </w:r>
      <w:r w:rsidRPr="00BE7216">
        <w:rPr>
          <w:highlight w:val="cyan"/>
          <w:u w:val="single"/>
        </w:rPr>
        <w:t>A</w:t>
      </w:r>
      <w:r w:rsidRPr="00A029B8">
        <w:rPr>
          <w:u w:val="single"/>
        </w:rPr>
        <w:t xml:space="preserve">tmospheric </w:t>
      </w:r>
      <w:r w:rsidRPr="00BE7216">
        <w:rPr>
          <w:highlight w:val="cyan"/>
          <w:u w:val="single"/>
        </w:rPr>
        <w:t>A</w:t>
      </w:r>
      <w:r w:rsidRPr="00A029B8">
        <w:rPr>
          <w:u w:val="single"/>
        </w:rPr>
        <w:t xml:space="preserve">dministration, which operates an extensive constellation of </w:t>
      </w:r>
      <w:r w:rsidRPr="00BE7216">
        <w:rPr>
          <w:highlight w:val="cyan"/>
          <w:u w:val="single"/>
        </w:rPr>
        <w:t>weather satellites</w:t>
      </w:r>
      <w:r w:rsidRPr="00A029B8">
        <w:rPr>
          <w:u w:val="single"/>
        </w:rPr>
        <w:t xml:space="preserve">. </w:t>
      </w:r>
      <w:r w:rsidRPr="00EE4C33">
        <w:rPr>
          <w:u w:val="single"/>
        </w:rPr>
        <w:t>That includes a proposed 25 percent increase for NOAA’s National Environmental Satellite, Data, and Information Service.</w:t>
      </w:r>
      <w:r w:rsidRPr="00852A75">
        <w:rPr>
          <w:sz w:val="8"/>
        </w:rPr>
        <w:t xml:space="preserve"> Biden’s budget proposals have been moving slowly through Congress since they were introduced in May. The NASA budget proposal </w:t>
      </w:r>
      <w:hyperlink r:id="rId15" w:tgtFrame="_blank" w:history="1">
        <w:r w:rsidRPr="00852A75">
          <w:rPr>
            <w:rStyle w:val="Hyperlink"/>
            <w:sz w:val="8"/>
          </w:rPr>
          <w:t>has been approved</w:t>
        </w:r>
      </w:hyperlink>
      <w:r w:rsidRPr="00852A75">
        <w:rPr>
          <w:sz w:val="8"/>
        </w:rPr>
        <w:t> by the House Science subcommittee and Senate appropriators, with increases of $240 million and $35.8 million, respectively. NOAA </w:t>
      </w:r>
      <w:hyperlink r:id="rId16" w:tgtFrame="_blank" w:history="1">
        <w:r w:rsidRPr="00852A75">
          <w:rPr>
            <w:rStyle w:val="Hyperlink"/>
            <w:sz w:val="8"/>
          </w:rPr>
          <w:t>would get nearly $6.3 billion</w:t>
        </w:r>
      </w:hyperlink>
      <w:r w:rsidRPr="00852A75">
        <w:rPr>
          <w:sz w:val="8"/>
        </w:rPr>
        <w:t xml:space="preserve"> under the Senate appropriations bill and the House Appropriations committee approved a $6.46 billion budget. Rep. Eddie Bernice Johnson (D-Texas), chair of the House Science Committee, backed strong investments in space and Earth observation, while leaving the door open for federal government and private sector collaboration. “The challenge of the climate crisis certainly requires that we examine every opportunity to leverage capabilities and build or enhance partnerships across the government and private sectors,” Johnson said. “One area we are continuing to consider is how to ensure open public access for any commercially provided data by our federal science agencies.” Meanwhile, the National Space Council, the Cabinet-level body headed by Vice President Kamala Harris, has also </w:t>
      </w:r>
      <w:r w:rsidRPr="009B44E1">
        <w:rPr>
          <w:u w:val="single"/>
        </w:rPr>
        <w:t>made improving “our indications and warning of climate change” a priority for the nation’s space agenda.</w:t>
      </w:r>
      <w:r>
        <w:rPr>
          <w:u w:val="single"/>
        </w:rPr>
        <w:t xml:space="preserve"> </w:t>
      </w:r>
      <w:r w:rsidRPr="00852A75">
        <w:rPr>
          <w:sz w:val="8"/>
        </w:rPr>
        <w:t>Using satellites to understand changes in the environment is not new; NASA’s first effort to gather facts about natural resources from orbit, as opposed to measuring the weather in the atmosphere, was the launch of the first Landsat satellite in 1972. Now, there are a variety of space-based means available on the commercial market to do it with far more accuracy and frequency. A climate census From September 2011 to August 2020, the number of commercial satellites designed to capture high-resolution images or detect heat or other invisible signatures jumped from 10 to 338, according to the Union of Concerned Scientists, which updates its list several times a year. POLITICO used the final update of each year for the tally. In the most recent update released in May, there were </w:t>
      </w:r>
      <w:hyperlink r:id="rId17" w:tgtFrame="_blank" w:history="1">
        <w:r w:rsidRPr="00852A75">
          <w:rPr>
            <w:rStyle w:val="Hyperlink"/>
            <w:sz w:val="8"/>
          </w:rPr>
          <w:t>450 commercial satellites used for earth observation</w:t>
        </w:r>
      </w:hyperlink>
      <w:r w:rsidRPr="00852A75">
        <w:rPr>
          <w:sz w:val="8"/>
        </w:rPr>
        <w:t xml:space="preserve">. </w:t>
      </w:r>
      <w:r w:rsidRPr="009B44E1">
        <w:rPr>
          <w:u w:val="single"/>
        </w:rPr>
        <w:t xml:space="preserve">“The only way to really get a global view is from </w:t>
      </w:r>
      <w:r w:rsidRPr="00BE7216">
        <w:rPr>
          <w:highlight w:val="cyan"/>
          <w:u w:val="single"/>
        </w:rPr>
        <w:t>satellites,</w:t>
      </w:r>
      <w:r w:rsidRPr="009B44E1">
        <w:rPr>
          <w:u w:val="single"/>
        </w:rPr>
        <w:t xml:space="preserve">” said Walter Scott, chief technology officer at space technology company </w:t>
      </w:r>
      <w:proofErr w:type="spellStart"/>
      <w:r w:rsidRPr="009B44E1">
        <w:rPr>
          <w:u w:val="single"/>
        </w:rPr>
        <w:t>Maxar</w:t>
      </w:r>
      <w:proofErr w:type="spellEnd"/>
      <w:r w:rsidRPr="009B44E1">
        <w:rPr>
          <w:u w:val="single"/>
        </w:rPr>
        <w:t xml:space="preserve"> Technologies. “You need to be able to make observations </w:t>
      </w:r>
      <w:r w:rsidRPr="009B44E1">
        <w:rPr>
          <w:u w:val="single"/>
        </w:rPr>
        <w:lastRenderedPageBreak/>
        <w:t>over a longer period of time, to be able to see trends that are in fact climate as opposed to local variations in weather.”</w:t>
      </w:r>
      <w:r>
        <w:rPr>
          <w:u w:val="single"/>
        </w:rPr>
        <w:t xml:space="preserve"> </w:t>
      </w:r>
      <w:r w:rsidRPr="009B44E1">
        <w:rPr>
          <w:u w:val="single"/>
        </w:rPr>
        <w:t xml:space="preserve">The tools now available, however, are akin to being able to </w:t>
      </w:r>
      <w:r w:rsidRPr="00BE7216">
        <w:rPr>
          <w:highlight w:val="cyan"/>
          <w:u w:val="single"/>
        </w:rPr>
        <w:t>analyze census data by neighborhood</w:t>
      </w:r>
      <w:r w:rsidRPr="009B44E1">
        <w:rPr>
          <w:u w:val="single"/>
        </w:rPr>
        <w:t xml:space="preserve"> instead of just at the regional or national levels.</w:t>
      </w:r>
      <w:r w:rsidRPr="00852A75">
        <w:rPr>
          <w:sz w:val="8"/>
        </w:rPr>
        <w:t xml:space="preserve"> </w:t>
      </w:r>
      <w:r w:rsidRPr="009B44E1">
        <w:rPr>
          <w:u w:val="single"/>
        </w:rPr>
        <w:t>One class of targets is what climate scientists call “heat islands,”</w:t>
      </w:r>
      <w:r w:rsidRPr="00852A75">
        <w:rPr>
          <w:sz w:val="8"/>
        </w:rPr>
        <w:t xml:space="preserve"> or urbanized areas that experience higher temperatures than outlying areas, which can be better analyzed with higher resolution imaging. “There are things that are happening on very small scales, urban scales,” said Vernon Morris, an atmospheric and climate scientist at Arizona State University. </w:t>
      </w:r>
      <w:r w:rsidRPr="009B44E1">
        <w:rPr>
          <w:u w:val="single"/>
        </w:rPr>
        <w:t xml:space="preserve">“The ability to gather </w:t>
      </w:r>
      <w:r w:rsidRPr="00BE7216">
        <w:rPr>
          <w:highlight w:val="cyan"/>
          <w:u w:val="single"/>
        </w:rPr>
        <w:t>this granularity of data</w:t>
      </w:r>
      <w:r w:rsidRPr="009B44E1">
        <w:rPr>
          <w:u w:val="single"/>
        </w:rPr>
        <w:t>, so often, is probably the biggest difference,”</w:t>
      </w:r>
      <w:r w:rsidRPr="00852A75">
        <w:rPr>
          <w:sz w:val="8"/>
        </w:rPr>
        <w:t xml:space="preserve"> agreed Matt </w:t>
      </w:r>
      <w:proofErr w:type="spellStart"/>
      <w:r w:rsidRPr="00852A75">
        <w:rPr>
          <w:sz w:val="8"/>
        </w:rPr>
        <w:t>Tirman</w:t>
      </w:r>
      <w:proofErr w:type="spellEnd"/>
      <w:r w:rsidRPr="00852A75">
        <w:rPr>
          <w:sz w:val="8"/>
        </w:rPr>
        <w:t xml:space="preserve">, head of </w:t>
      </w:r>
      <w:proofErr w:type="spellStart"/>
      <w:r w:rsidRPr="00852A75">
        <w:rPr>
          <w:sz w:val="8"/>
        </w:rPr>
        <w:t>Satellogic</w:t>
      </w:r>
      <w:proofErr w:type="spellEnd"/>
      <w:r w:rsidRPr="00852A75">
        <w:rPr>
          <w:sz w:val="8"/>
        </w:rPr>
        <w:t xml:space="preserve"> North America, a division of the Argentine company founded in 2010 that operates a constellation of satellites that can also capture live-motion video. “I do think </w:t>
      </w:r>
      <w:r w:rsidRPr="009B44E1">
        <w:rPr>
          <w:u w:val="single"/>
        </w:rPr>
        <w:t xml:space="preserve">it </w:t>
      </w:r>
      <w:r w:rsidRPr="00BE7216">
        <w:rPr>
          <w:highlight w:val="cyan"/>
          <w:u w:val="single"/>
        </w:rPr>
        <w:t>is a game changer</w:t>
      </w:r>
      <w:r w:rsidRPr="009B44E1">
        <w:rPr>
          <w:u w:val="single"/>
        </w:rPr>
        <w:t>,” added Morris.</w:t>
      </w:r>
      <w:r>
        <w:rPr>
          <w:u w:val="single"/>
        </w:rPr>
        <w:t xml:space="preserve"> </w:t>
      </w:r>
      <w:r w:rsidRPr="00852A75">
        <w:rPr>
          <w:sz w:val="8"/>
        </w:rPr>
        <w:t>Planet, an Earth observation company founded in 2010, recently partnered with NASA’s Jet Propulsion Lab, the state of California and a group of nonprofits to </w:t>
      </w:r>
      <w:hyperlink r:id="rId18" w:tgtFrame="_blank" w:history="1">
        <w:r w:rsidRPr="00852A75">
          <w:rPr>
            <w:rStyle w:val="Hyperlink"/>
            <w:sz w:val="8"/>
          </w:rPr>
          <w:t>create the Carbon Mapper</w:t>
        </w:r>
      </w:hyperlink>
      <w:r w:rsidRPr="00852A75">
        <w:rPr>
          <w:sz w:val="8"/>
        </w:rPr>
        <w:t xml:space="preserve">, which will use its satellites to scan the globe daily for emissions of damaging substances like methane — an invisible, odorless and powerful greenhouse gas. “It will be able to see that it's that building, and that oil pad, and that landfill that are responsible for methane leaks,” said Andrew </w:t>
      </w:r>
      <w:proofErr w:type="spellStart"/>
      <w:r w:rsidRPr="00852A75">
        <w:rPr>
          <w:sz w:val="8"/>
        </w:rPr>
        <w:t>Zolli</w:t>
      </w:r>
      <w:proofErr w:type="spellEnd"/>
      <w:r w:rsidRPr="00852A75">
        <w:rPr>
          <w:sz w:val="8"/>
        </w:rPr>
        <w:t>, Planet’s chief impact officer. “This is the incredibly sensitive — what we call point source emissions detector.” Another similar effort is </w:t>
      </w:r>
      <w:hyperlink r:id="rId19" w:tgtFrame="_blank" w:history="1">
        <w:r w:rsidRPr="00852A75">
          <w:rPr>
            <w:rStyle w:val="Hyperlink"/>
            <w:sz w:val="8"/>
          </w:rPr>
          <w:t>Climate TRACE</w:t>
        </w:r>
      </w:hyperlink>
      <w:r w:rsidRPr="00852A75">
        <w:rPr>
          <w:sz w:val="8"/>
        </w:rPr>
        <w:t xml:space="preserve">, a collection of scientific institutions that is using Earth observation data to monitor coal-fired power plants. “They are looking at the coal plant and the coal that is flowing through the plant to determine if it is operating,” </w:t>
      </w:r>
      <w:proofErr w:type="spellStart"/>
      <w:r w:rsidRPr="00852A75">
        <w:rPr>
          <w:sz w:val="8"/>
        </w:rPr>
        <w:t>Zolli</w:t>
      </w:r>
      <w:proofErr w:type="spellEnd"/>
      <w:r w:rsidRPr="00852A75">
        <w:rPr>
          <w:sz w:val="8"/>
        </w:rPr>
        <w:t xml:space="preserve"> said. Another new set of tools is radar satellites that can monitor environmental changes in the Arctic or mountainous regions that are often obscured by clouds and darkness, major limitations for optical satellites. For instance, ICEYE, a Finnish company founded in 2014, is monitoring </w:t>
      </w:r>
      <w:hyperlink r:id="rId20" w:tgtFrame="_blank" w:history="1">
        <w:r w:rsidRPr="00852A75">
          <w:rPr>
            <w:rStyle w:val="Hyperlink"/>
            <w:sz w:val="8"/>
          </w:rPr>
          <w:t>floating ice in the Nares Strait</w:t>
        </w:r>
      </w:hyperlink>
      <w:r w:rsidRPr="00852A75">
        <w:rPr>
          <w:sz w:val="8"/>
        </w:rPr>
        <w:t> near Greenland and the </w:t>
      </w:r>
      <w:hyperlink r:id="rId21" w:tgtFrame="_blank" w:history="1">
        <w:r w:rsidRPr="00852A75">
          <w:rPr>
            <w:rStyle w:val="Hyperlink"/>
            <w:sz w:val="8"/>
          </w:rPr>
          <w:t>Thwaites Glacier in Antarctica</w:t>
        </w:r>
      </w:hyperlink>
      <w:r w:rsidRPr="00852A75">
        <w:rPr>
          <w:sz w:val="8"/>
        </w:rPr>
        <w:t xml:space="preserve">. </w:t>
      </w:r>
      <w:r w:rsidRPr="009B44E1">
        <w:rPr>
          <w:u w:val="single"/>
        </w:rPr>
        <w:t>The new tools are “of great importance especially for small-scale glacier monitoring,”</w:t>
      </w:r>
      <w:r w:rsidRPr="00852A75">
        <w:rPr>
          <w:sz w:val="8"/>
        </w:rPr>
        <w:t xml:space="preserve"> said Eric Jensen, president of ICEYE US, its American subsidiary, </w:t>
      </w:r>
      <w:r w:rsidRPr="009B44E1">
        <w:rPr>
          <w:u w:val="single"/>
        </w:rPr>
        <w:t>Satellites outfitted with synthetic aperture and hyperspectral radars, meanwhile, have “an influence on our ability to better understand wildfires and what causes them and how they can be addressed,”</w:t>
      </w:r>
      <w:r w:rsidRPr="00852A75">
        <w:rPr>
          <w:sz w:val="8"/>
        </w:rPr>
        <w:t xml:space="preserve"> said </w:t>
      </w:r>
      <w:proofErr w:type="spellStart"/>
      <w:r w:rsidRPr="00852A75">
        <w:rPr>
          <w:sz w:val="8"/>
        </w:rPr>
        <w:t>Azelton</w:t>
      </w:r>
      <w:proofErr w:type="spellEnd"/>
      <w:r w:rsidRPr="00852A75">
        <w:rPr>
          <w:sz w:val="8"/>
        </w:rPr>
        <w:t xml:space="preserve">. Minimizing the damage Indeed, the growth of satellite imagery and data is providing new means to head off some of the more calamitous effects of climate change. </w:t>
      </w:r>
      <w:r w:rsidRPr="009B44E1">
        <w:rPr>
          <w:u w:val="single"/>
        </w:rPr>
        <w:t xml:space="preserve">“The ability to observe, which can ultimately lead to </w:t>
      </w:r>
      <w:r w:rsidRPr="00BE7216">
        <w:rPr>
          <w:highlight w:val="cyan"/>
          <w:u w:val="single"/>
        </w:rPr>
        <w:t>the ability to predict</w:t>
      </w:r>
      <w:r w:rsidRPr="009B44E1">
        <w:rPr>
          <w:u w:val="single"/>
        </w:rPr>
        <w:t xml:space="preserve">, is really what prepares us for hazards and </w:t>
      </w:r>
      <w:r w:rsidRPr="00BE7216">
        <w:rPr>
          <w:highlight w:val="cyan"/>
          <w:u w:val="single"/>
        </w:rPr>
        <w:t>helps us mitigate</w:t>
      </w:r>
      <w:r w:rsidRPr="009B44E1">
        <w:rPr>
          <w:u w:val="single"/>
        </w:rPr>
        <w:t xml:space="preserve"> the </w:t>
      </w:r>
      <w:r w:rsidRPr="00BE7216">
        <w:rPr>
          <w:highlight w:val="cyan"/>
          <w:u w:val="single"/>
        </w:rPr>
        <w:t>disasters</w:t>
      </w:r>
      <w:r w:rsidRPr="009B44E1">
        <w:rPr>
          <w:u w:val="single"/>
        </w:rPr>
        <w:t xml:space="preserve"> that they can lead to,”</w:t>
      </w:r>
      <w:r w:rsidRPr="00852A75">
        <w:rPr>
          <w:sz w:val="8"/>
        </w:rPr>
        <w:t xml:space="preserve"> said Karen St. </w:t>
      </w:r>
      <w:proofErr w:type="spellStart"/>
      <w:r w:rsidRPr="00852A75">
        <w:rPr>
          <w:sz w:val="8"/>
        </w:rPr>
        <w:t>Germain</w:t>
      </w:r>
      <w:proofErr w:type="spellEnd"/>
      <w:r w:rsidRPr="00852A75">
        <w:rPr>
          <w:sz w:val="8"/>
        </w:rPr>
        <w:t xml:space="preserve">, director of NASA’s Earth Science division. She noted that </w:t>
      </w:r>
      <w:r w:rsidRPr="009B44E1">
        <w:rPr>
          <w:u w:val="single"/>
        </w:rPr>
        <w:t>satellites can examine the trajectory of forest fires in real time and identify burn scars that cause landslides.</w:t>
      </w:r>
      <w:r>
        <w:rPr>
          <w:u w:val="single"/>
        </w:rPr>
        <w:t xml:space="preserve"> </w:t>
      </w:r>
      <w:r w:rsidRPr="00852A75">
        <w:rPr>
          <w:sz w:val="8"/>
        </w:rPr>
        <w:t xml:space="preserve">“Vegetation is what holds the soil together,” she explained. “So, if the area’s burned and then the precipitation comes, that's when you can get landslides and cascading effects.” ICEYE’s </w:t>
      </w:r>
      <w:r w:rsidRPr="00395DE3">
        <w:rPr>
          <w:u w:val="single"/>
        </w:rPr>
        <w:t>radar satellites can also be used to quickly identify downed or damaged power lines, responsible for starting thousands of forest fires, so that crews can respond before it’s too late.</w:t>
      </w:r>
      <w:r>
        <w:rPr>
          <w:u w:val="single"/>
        </w:rPr>
        <w:t xml:space="preserve"> </w:t>
      </w:r>
      <w:r w:rsidRPr="00395DE3">
        <w:rPr>
          <w:u w:val="single"/>
        </w:rPr>
        <w:t>Satellites are also assisting in the aftermath of climate-related natural disasters.</w:t>
      </w:r>
      <w:r>
        <w:rPr>
          <w:u w:val="single"/>
        </w:rPr>
        <w:t xml:space="preserve"> </w:t>
      </w:r>
      <w:proofErr w:type="spellStart"/>
      <w:r w:rsidRPr="00852A75">
        <w:rPr>
          <w:sz w:val="8"/>
        </w:rPr>
        <w:t>Maxar</w:t>
      </w:r>
      <w:proofErr w:type="spellEnd"/>
      <w:r w:rsidRPr="00852A75">
        <w:rPr>
          <w:sz w:val="8"/>
        </w:rPr>
        <w:t> </w:t>
      </w:r>
      <w:hyperlink r:id="rId22" w:tgtFrame="_blank" w:history="1">
        <w:r w:rsidRPr="00852A75">
          <w:rPr>
            <w:rStyle w:val="Hyperlink"/>
            <w:sz w:val="8"/>
          </w:rPr>
          <w:t>aided several nongovernmental organizations</w:t>
        </w:r>
      </w:hyperlink>
      <w:r w:rsidRPr="00852A75">
        <w:rPr>
          <w:sz w:val="8"/>
        </w:rPr>
        <w:t xml:space="preserve"> in </w:t>
      </w:r>
      <w:r w:rsidRPr="00395DE3">
        <w:rPr>
          <w:u w:val="single"/>
        </w:rPr>
        <w:t>identifying safe sources of drinking water, accessible transportation routes, and even potentially trapped families after a destructive 2018 earthquake in Indonesia.</w:t>
      </w:r>
      <w:r>
        <w:rPr>
          <w:u w:val="single"/>
        </w:rPr>
        <w:t xml:space="preserve"> </w:t>
      </w:r>
      <w:r w:rsidRPr="00852A75">
        <w:rPr>
          <w:sz w:val="8"/>
        </w:rPr>
        <w:t>California’s Dixie forest fire earlier this year burned across five counties and grew into the single largest forest fire in the state’s history. | Courtesy of Planet The satellite data of Spire Global, which describes itself as a “space-to-cloud data and analytics company,” boosted the accuracy of climate models and </w:t>
      </w:r>
      <w:hyperlink r:id="rId23" w:tgtFrame="_blank" w:history="1">
        <w:r w:rsidRPr="00852A75">
          <w:rPr>
            <w:rStyle w:val="Hyperlink"/>
            <w:sz w:val="8"/>
          </w:rPr>
          <w:t>predicted a wildfire</w:t>
        </w:r>
      </w:hyperlink>
      <w:r w:rsidRPr="00852A75">
        <w:rPr>
          <w:sz w:val="8"/>
        </w:rPr>
        <w:t xml:space="preserve"> south of Lake Tahoe in Northern California 45 days before the inferno. It also forecast where winds would drive the flames. New satellites and sensors are also being used to track human activity that might be taking advantage of environmental calamity. One example is in the Arctic, where melting ice has led to a steady rise in commercial and military activity, particularly in the summer months. “It's really opened up that whole region,” said Adam Bennett, a senior director at </w:t>
      </w:r>
      <w:proofErr w:type="spellStart"/>
      <w:r w:rsidRPr="00852A75">
        <w:rPr>
          <w:sz w:val="8"/>
        </w:rPr>
        <w:t>HawkEye</w:t>
      </w:r>
      <w:proofErr w:type="spellEnd"/>
      <w:r w:rsidRPr="00852A75">
        <w:rPr>
          <w:sz w:val="8"/>
        </w:rPr>
        <w:t xml:space="preserve"> 360, which operates satellites that can detect radio frequency signals. “People don’t always know what's happening up there. So we did some sweeps and it was interesting to see here how we detected all kinds of additional RF activity in some cases in places we never would have expected.” “We were detecting things even all over the sea ice,” he added. “You know different concentrations of VHF communication. We saw a lot of additional maritime activity. You could even see vessels taking these pathways around the sea ice. You would not even know they were there.” </w:t>
      </w:r>
      <w:r w:rsidRPr="00395DE3">
        <w:rPr>
          <w:u w:val="single"/>
        </w:rPr>
        <w:t xml:space="preserve">Detections can also be made in real-time when responding to major disasters. </w:t>
      </w:r>
      <w:r w:rsidRPr="00BE7216">
        <w:rPr>
          <w:highlight w:val="cyan"/>
          <w:u w:val="single"/>
        </w:rPr>
        <w:t>Satellites from</w:t>
      </w:r>
      <w:r w:rsidRPr="00395DE3">
        <w:rPr>
          <w:u w:val="single"/>
        </w:rPr>
        <w:t xml:space="preserve"> </w:t>
      </w:r>
      <w:proofErr w:type="spellStart"/>
      <w:r w:rsidRPr="00395DE3">
        <w:rPr>
          <w:u w:val="single"/>
        </w:rPr>
        <w:t>Maxar</w:t>
      </w:r>
      <w:proofErr w:type="spellEnd"/>
      <w:r w:rsidRPr="00395DE3">
        <w:rPr>
          <w:u w:val="single"/>
        </w:rPr>
        <w:t xml:space="preserve">, </w:t>
      </w:r>
      <w:r w:rsidRPr="00BE7216">
        <w:rPr>
          <w:highlight w:val="cyan"/>
          <w:u w:val="single"/>
        </w:rPr>
        <w:t>NOAA</w:t>
      </w:r>
      <w:r w:rsidRPr="00395DE3">
        <w:rPr>
          <w:u w:val="single"/>
        </w:rPr>
        <w:t xml:space="preserve"> and the Bureau of Ocean Energy Management </w:t>
      </w:r>
      <w:hyperlink r:id="rId24" w:tgtFrame="_blank" w:history="1">
        <w:r w:rsidRPr="00395DE3">
          <w:rPr>
            <w:rStyle w:val="Hyperlink"/>
            <w:u w:val="single"/>
          </w:rPr>
          <w:t xml:space="preserve">were </w:t>
        </w:r>
        <w:r w:rsidRPr="00BE7216">
          <w:rPr>
            <w:rStyle w:val="Hyperlink"/>
            <w:highlight w:val="cyan"/>
            <w:u w:val="single"/>
          </w:rPr>
          <w:t>used to map</w:t>
        </w:r>
      </w:hyperlink>
      <w:r w:rsidRPr="00395DE3">
        <w:rPr>
          <w:u w:val="single"/>
        </w:rPr>
        <w:t xml:space="preserve"> the early October </w:t>
      </w:r>
      <w:r w:rsidRPr="00BE7216">
        <w:rPr>
          <w:highlight w:val="cyan"/>
          <w:u w:val="single"/>
        </w:rPr>
        <w:t>oil spill</w:t>
      </w:r>
      <w:r w:rsidRPr="00395DE3">
        <w:rPr>
          <w:u w:val="single"/>
        </w:rPr>
        <w:t xml:space="preserve"> off California’s Pacific coast.</w:t>
      </w:r>
      <w:r>
        <w:rPr>
          <w:u w:val="single"/>
        </w:rPr>
        <w:t xml:space="preserve"> </w:t>
      </w:r>
      <w:r w:rsidRPr="00852A75">
        <w:rPr>
          <w:sz w:val="8"/>
        </w:rPr>
        <w:t xml:space="preserve">Unleashing the potential </w:t>
      </w:r>
      <w:proofErr w:type="gramStart"/>
      <w:r w:rsidRPr="00852A75">
        <w:rPr>
          <w:sz w:val="8"/>
        </w:rPr>
        <w:t>There</w:t>
      </w:r>
      <w:proofErr w:type="gramEnd"/>
      <w:r w:rsidRPr="00852A75">
        <w:rPr>
          <w:sz w:val="8"/>
        </w:rPr>
        <w:t xml:space="preserve"> are, of course, limitations to space-based technology, most notably in ocean environments. Satellites can capture sea surface temperatures and measure coral reefs — and they can even gauge the thickness of the oil on the surface of the water to direct cleanup crews after a spill. But they can only see a few meters deep. According to NOAA’s National Ocean Service, more than 80 percent of the world’s oceans </w:t>
      </w:r>
      <w:hyperlink r:id="rId25" w:tgtFrame="_blank" w:history="1">
        <w:r w:rsidRPr="00852A75">
          <w:rPr>
            <w:rStyle w:val="Hyperlink"/>
            <w:sz w:val="8"/>
          </w:rPr>
          <w:t>remain unmapped, unobserved and unexplored</w:t>
        </w:r>
      </w:hyperlink>
      <w:r w:rsidRPr="00852A75">
        <w:rPr>
          <w:sz w:val="8"/>
        </w:rPr>
        <w:t xml:space="preserve">. “That's why we need to rely on ocean technologies and ocean exploration, and a lot of the marine sensor technologies that are coming online, to understand what's going on in the deeper ocean, both in terms of biodiversity, as well as energy changes,” Morris said. Yet, the game-changing potential of satellite data can make a huge difference if it is matched with the capacity on the ground to analyze, share and apply it. And large swaths of the globe where the effects of climate change are most pronounced are not connected. In West Africa, for example, “people don't know when the big flood is coming because there's no one to really take the satellite data and make it applicable on the ground,” said Gregory Jenkins, a professor of atmospheric science and African studies at Pennsylvania State University, noting that satellite data hasn’t even been fully integrated into weather forecasting on most of the continent. “We need to do much more in terms of assimilating satellite data into the weather forecast to improve them,” Jenkins said. “But we also need ground information to evaluate whatever the forecasts or the satellites are saying.” </w:t>
      </w:r>
      <w:r w:rsidRPr="00395DE3">
        <w:rPr>
          <w:u w:val="single"/>
        </w:rPr>
        <w:t>Finding more ways to share the data needs to be the priority of global leaders, numerous experts and executives say.</w:t>
      </w:r>
      <w:r>
        <w:rPr>
          <w:u w:val="single"/>
        </w:rPr>
        <w:t xml:space="preserve"> </w:t>
      </w:r>
      <w:r w:rsidRPr="00852A75">
        <w:rPr>
          <w:sz w:val="8"/>
        </w:rPr>
        <w:t>Jasmine Sanders, a climate scientist and marine biologist who is executive director of </w:t>
      </w:r>
      <w:hyperlink r:id="rId26" w:tgtFrame="_blank" w:history="1">
        <w:r w:rsidRPr="00852A75">
          <w:rPr>
            <w:rStyle w:val="Hyperlink"/>
            <w:sz w:val="8"/>
          </w:rPr>
          <w:t>climate youth advocacy organization Our Climate</w:t>
        </w:r>
      </w:hyperlink>
      <w:r w:rsidRPr="00852A75">
        <w:rPr>
          <w:sz w:val="8"/>
        </w:rPr>
        <w:t xml:space="preserve">, said there remains too wide a gap between satellite companies and the advocacy groups, the scientific community and the government agencies who can make the most of it. “There's no one in between or no entity or organization that is showing how these groups could be connected,” she said. Bureaucratic stumbling blocks in industrialized nations like the United States are also stymying efforts to share more climate data gleaned from satellites across government agencies, said Mark </w:t>
      </w:r>
      <w:proofErr w:type="spellStart"/>
      <w:r w:rsidRPr="00852A75">
        <w:rPr>
          <w:sz w:val="8"/>
        </w:rPr>
        <w:t>Mozena</w:t>
      </w:r>
      <w:proofErr w:type="spellEnd"/>
      <w:r w:rsidRPr="00852A75">
        <w:rPr>
          <w:sz w:val="8"/>
        </w:rPr>
        <w:t xml:space="preserve">, senior director of government affairs at Planet. “Getting data should not be an issue when you're dealing with an emergency like a hurricane,” he said. “It should not be an issue when you're trying to prepare for next year's fires.” Johnson said one of her priorities is “how to ensure open public access for any commercially provided data by our federal science agencies.” </w:t>
      </w:r>
      <w:r w:rsidRPr="00395DE3">
        <w:rPr>
          <w:u w:val="single"/>
        </w:rPr>
        <w:t xml:space="preserve">But ultimately applying all this new, increasingly more detailed </w:t>
      </w:r>
      <w:r w:rsidRPr="00BE7216">
        <w:rPr>
          <w:highlight w:val="cyan"/>
          <w:u w:val="single"/>
        </w:rPr>
        <w:t>data is about</w:t>
      </w:r>
      <w:r w:rsidRPr="00395DE3">
        <w:rPr>
          <w:u w:val="single"/>
        </w:rPr>
        <w:t xml:space="preserve"> far </w:t>
      </w:r>
      <w:r w:rsidRPr="00BE7216">
        <w:rPr>
          <w:highlight w:val="cyan"/>
          <w:u w:val="single"/>
        </w:rPr>
        <w:t>more than</w:t>
      </w:r>
      <w:r w:rsidRPr="00395DE3">
        <w:rPr>
          <w:u w:val="single"/>
        </w:rPr>
        <w:t xml:space="preserve"> just </w:t>
      </w:r>
      <w:r w:rsidRPr="00BE7216">
        <w:rPr>
          <w:highlight w:val="cyan"/>
          <w:u w:val="single"/>
        </w:rPr>
        <w:t>diagnosing</w:t>
      </w:r>
      <w:r w:rsidRPr="00395DE3">
        <w:rPr>
          <w:u w:val="single"/>
        </w:rPr>
        <w:t xml:space="preserve"> the extent of climate change and singling out the leading causes.</w:t>
      </w:r>
      <w:r>
        <w:rPr>
          <w:u w:val="single"/>
        </w:rPr>
        <w:t xml:space="preserve"> </w:t>
      </w:r>
      <w:r w:rsidRPr="00395DE3">
        <w:rPr>
          <w:u w:val="single"/>
        </w:rPr>
        <w:t xml:space="preserve">“It's not just about naming and shaming,” said </w:t>
      </w:r>
      <w:proofErr w:type="spellStart"/>
      <w:r w:rsidRPr="00395DE3">
        <w:rPr>
          <w:u w:val="single"/>
        </w:rPr>
        <w:t>Zolli</w:t>
      </w:r>
      <w:proofErr w:type="spellEnd"/>
      <w:r w:rsidRPr="00395DE3">
        <w:rPr>
          <w:u w:val="single"/>
        </w:rPr>
        <w:t>. “</w:t>
      </w:r>
      <w:r w:rsidRPr="00BE7216">
        <w:rPr>
          <w:highlight w:val="cyan"/>
          <w:u w:val="single"/>
        </w:rPr>
        <w:t>It's</w:t>
      </w:r>
      <w:r w:rsidRPr="00F50C75">
        <w:rPr>
          <w:u w:val="single"/>
        </w:rPr>
        <w:t xml:space="preserve"> about</w:t>
      </w:r>
      <w:r w:rsidRPr="00395DE3">
        <w:rPr>
          <w:u w:val="single"/>
        </w:rPr>
        <w:t xml:space="preserve"> creating the feedback loop </w:t>
      </w:r>
      <w:r w:rsidRPr="00BE7216">
        <w:rPr>
          <w:highlight w:val="cyan"/>
          <w:u w:val="single"/>
        </w:rPr>
        <w:t>so that we know whether we're making progress</w:t>
      </w:r>
      <w:r w:rsidRPr="00395DE3">
        <w:rPr>
          <w:u w:val="single"/>
        </w:rPr>
        <w:t xml:space="preserve"> or not.”</w:t>
      </w:r>
    </w:p>
    <w:p w:rsidR="003D3E30" w:rsidRDefault="003D3E30" w:rsidP="003D3E30">
      <w:pPr>
        <w:rPr>
          <w:rStyle w:val="StyleUnderline"/>
        </w:rPr>
      </w:pPr>
    </w:p>
    <w:p w:rsidR="003D3E30" w:rsidRPr="00F4660D" w:rsidRDefault="003D3E30" w:rsidP="003D3E30">
      <w:pPr>
        <w:rPr>
          <w:sz w:val="16"/>
        </w:rPr>
      </w:pPr>
    </w:p>
    <w:p w:rsidR="003D3E30" w:rsidRPr="00F4660D" w:rsidRDefault="003D3E30" w:rsidP="003D3E30"/>
    <w:p w:rsidR="003D3E30" w:rsidRDefault="003D3E30" w:rsidP="003D3E30">
      <w:pPr>
        <w:rPr>
          <w:rStyle w:val="StyleUnderline"/>
        </w:rPr>
      </w:pPr>
    </w:p>
    <w:p w:rsidR="003D3E30" w:rsidRPr="00DC0606" w:rsidRDefault="003D3E30" w:rsidP="003D3E30">
      <w:pPr>
        <w:pStyle w:val="Heading4"/>
      </w:pPr>
      <w:r>
        <w:lastRenderedPageBreak/>
        <w:t>Warming leads to extinction---it’s a conflict-multiplier and exacerbates other conflicts</w:t>
      </w:r>
    </w:p>
    <w:p w:rsidR="003D3E30" w:rsidRPr="00EB0F8F" w:rsidRDefault="003D3E30" w:rsidP="003D3E30">
      <w:proofErr w:type="spellStart"/>
      <w:r w:rsidRPr="00EB0F8F">
        <w:rPr>
          <w:rStyle w:val="Style13ptBold"/>
        </w:rPr>
        <w:t>Kareiva</w:t>
      </w:r>
      <w:proofErr w:type="spellEnd"/>
      <w:r w:rsidRPr="00EB0F8F">
        <w:rPr>
          <w:rStyle w:val="Style13ptBold"/>
        </w:rPr>
        <w:t xml:space="preserve"> 18</w:t>
      </w:r>
      <w:r w:rsidRPr="00EB0F8F">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EB0F8F">
        <w:rPr>
          <w:i/>
          <w:iCs/>
        </w:rPr>
        <w:t>Futures</w:t>
      </w:r>
      <w:r w:rsidRPr="00EB0F8F">
        <w:t>, 102)</w:t>
      </w:r>
    </w:p>
    <w:p w:rsidR="003D3E30" w:rsidRDefault="003D3E30" w:rsidP="003D3E30">
      <w:pPr>
        <w:rPr>
          <w:sz w:val="10"/>
        </w:rPr>
      </w:pPr>
      <w:r w:rsidRPr="00BB3859">
        <w:rPr>
          <w:sz w:val="10"/>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BE7216">
        <w:rPr>
          <w:rStyle w:val="StyleUnderline"/>
          <w:highlight w:val="cyan"/>
        </w:rPr>
        <w:t>climate change</w:t>
      </w:r>
      <w:r w:rsidRPr="00BB3859">
        <w:rPr>
          <w:rStyle w:val="StyleUnderline"/>
        </w:rPr>
        <w:t>, global freshwater cycle, and ocean acidification</w:t>
      </w:r>
      <w:r w:rsidRPr="00BB3859">
        <w:rPr>
          <w:sz w:val="10"/>
        </w:rPr>
        <w:t xml:space="preserve">) do </w:t>
      </w:r>
      <w:r w:rsidRPr="00BE7216">
        <w:rPr>
          <w:rStyle w:val="StyleUnderline"/>
          <w:highlight w:val="cyan"/>
        </w:rPr>
        <w:t xml:space="preserve">pose </w:t>
      </w:r>
      <w:r w:rsidRPr="00BE7216">
        <w:rPr>
          <w:rStyle w:val="Emphasis"/>
          <w:highlight w:val="cyan"/>
        </w:rPr>
        <w:t>existential risks</w:t>
      </w:r>
      <w:r w:rsidRPr="00BB3859">
        <w:rPr>
          <w:sz w:val="10"/>
        </w:rPr>
        <w:t xml:space="preserve">. </w:t>
      </w:r>
      <w:r w:rsidRPr="00BB3859">
        <w:rPr>
          <w:rStyle w:val="StyleUnderline"/>
        </w:rPr>
        <w:t xml:space="preserve">This is </w:t>
      </w:r>
      <w:r w:rsidRPr="00BE7216">
        <w:rPr>
          <w:rStyle w:val="StyleUnderline"/>
          <w:highlight w:val="cyan"/>
        </w:rPr>
        <w:t>because of</w:t>
      </w:r>
      <w:r w:rsidRPr="00BB3859">
        <w:rPr>
          <w:rStyle w:val="StyleUnderline"/>
        </w:rPr>
        <w:t xml:space="preserve"> intrinsic </w:t>
      </w:r>
      <w:r w:rsidRPr="00BE7216">
        <w:rPr>
          <w:rStyle w:val="Emphasis"/>
          <w:highlight w:val="cyan"/>
        </w:rPr>
        <w:t>positive feedback loops</w:t>
      </w:r>
      <w:r w:rsidRPr="00BB3859">
        <w:rPr>
          <w:sz w:val="10"/>
        </w:rPr>
        <w:t>, substantial lag times between system change and experiencing the consequences of that change,</w:t>
      </w:r>
      <w:r w:rsidRPr="00BB3859">
        <w:rPr>
          <w:rStyle w:val="StyleUnderline"/>
        </w:rPr>
        <w:t xml:space="preserve"> and the fact these different boundaries interact with one another in ways that yield </w:t>
      </w:r>
      <w:r w:rsidRPr="00BB3859">
        <w:rPr>
          <w:rStyle w:val="Emphasis"/>
        </w:rPr>
        <w:t>surprises</w:t>
      </w:r>
      <w:r w:rsidRPr="00BB3859">
        <w:rPr>
          <w:sz w:val="10"/>
        </w:rPr>
        <w:t xml:space="preserve">. In addition, </w:t>
      </w:r>
      <w:r w:rsidRPr="00BE7216">
        <w:rPr>
          <w:rStyle w:val="StyleUnderline"/>
          <w:highlight w:val="cyan"/>
        </w:rPr>
        <w:t xml:space="preserve">climate, </w:t>
      </w:r>
      <w:r w:rsidRPr="00BE5252">
        <w:rPr>
          <w:rStyle w:val="StyleUnderline"/>
        </w:rPr>
        <w:t>freshwater, and ocean acidification</w:t>
      </w:r>
      <w:r w:rsidRPr="00BB3859">
        <w:rPr>
          <w:rStyle w:val="StyleUnderline"/>
        </w:rPr>
        <w:t xml:space="preserve"> are all </w:t>
      </w:r>
      <w:r w:rsidRPr="00BE7216">
        <w:rPr>
          <w:rStyle w:val="StyleUnderline"/>
          <w:highlight w:val="cyan"/>
        </w:rPr>
        <w:t>directly connected to</w:t>
      </w:r>
      <w:r w:rsidRPr="00BB3859">
        <w:rPr>
          <w:rStyle w:val="StyleUnderline"/>
        </w:rPr>
        <w:t xml:space="preserve"> the provision of </w:t>
      </w:r>
      <w:r w:rsidRPr="00BE7216">
        <w:rPr>
          <w:rStyle w:val="Emphasis"/>
          <w:highlight w:val="cyan"/>
        </w:rPr>
        <w:t>food</w:t>
      </w:r>
      <w:r w:rsidRPr="00BE7216">
        <w:rPr>
          <w:rStyle w:val="StyleUnderline"/>
          <w:highlight w:val="cyan"/>
        </w:rPr>
        <w:t xml:space="preserve"> and </w:t>
      </w:r>
      <w:r w:rsidRPr="00BE7216">
        <w:rPr>
          <w:rStyle w:val="Emphasis"/>
          <w:highlight w:val="cyan"/>
        </w:rPr>
        <w:t>water</w:t>
      </w:r>
      <w:r w:rsidRPr="00BB3859">
        <w:rPr>
          <w:rStyle w:val="StyleUnderline"/>
        </w:rPr>
        <w:t>, and shortages</w:t>
      </w:r>
      <w:r w:rsidRPr="00BB3859">
        <w:rPr>
          <w:sz w:val="10"/>
        </w:rPr>
        <w:t xml:space="preserve"> of food and water can </w:t>
      </w:r>
      <w:r w:rsidRPr="00BB3859">
        <w:rPr>
          <w:rStyle w:val="StyleUnderline"/>
        </w:rPr>
        <w:t xml:space="preserve">create </w:t>
      </w:r>
      <w:r w:rsidRPr="00BB3859">
        <w:rPr>
          <w:rStyle w:val="Emphasis"/>
        </w:rPr>
        <w:t>conflict</w:t>
      </w:r>
      <w:r w:rsidRPr="00BB3859">
        <w:rPr>
          <w:rStyle w:val="StyleUnderline"/>
        </w:rPr>
        <w:t xml:space="preserve"> and social unrest</w:t>
      </w:r>
      <w:r w:rsidRPr="00BB3859">
        <w:rPr>
          <w:sz w:val="10"/>
        </w:rPr>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BB3859">
        <w:rPr>
          <w:rStyle w:val="StyleUnderline"/>
        </w:rPr>
        <w:t xml:space="preserve">Climate change intersects with freshwater resources because it is </w:t>
      </w:r>
      <w:r w:rsidRPr="00BE7216">
        <w:rPr>
          <w:rStyle w:val="StyleUnderline"/>
          <w:highlight w:val="cyan"/>
        </w:rPr>
        <w:t xml:space="preserve">expected to </w:t>
      </w:r>
      <w:r w:rsidRPr="00BE7216">
        <w:rPr>
          <w:rStyle w:val="Emphasis"/>
          <w:highlight w:val="cyan"/>
        </w:rPr>
        <w:t>exacerbate drought</w:t>
      </w:r>
      <w:r w:rsidRPr="00BE7216">
        <w:rPr>
          <w:rStyle w:val="StyleUnderline"/>
          <w:highlight w:val="cyan"/>
        </w:rPr>
        <w:t xml:space="preserve"> </w:t>
      </w:r>
      <w:r w:rsidRPr="00BE5252">
        <w:rPr>
          <w:rStyle w:val="StyleUnderline"/>
        </w:rPr>
        <w:t>and</w:t>
      </w:r>
      <w:r w:rsidRPr="00BE5252">
        <w:rPr>
          <w:sz w:val="10"/>
        </w:rPr>
        <w:t xml:space="preserve"> </w:t>
      </w:r>
      <w:r w:rsidRPr="00BE5252">
        <w:rPr>
          <w:rStyle w:val="Emphasis"/>
        </w:rPr>
        <w:t>water scarcity</w:t>
      </w:r>
      <w:r w:rsidRPr="00BB3859">
        <w:rPr>
          <w:rStyle w:val="StyleUnderline"/>
        </w:rPr>
        <w:t xml:space="preserve">, </w:t>
      </w:r>
      <w:r w:rsidRPr="00BB3859">
        <w:rPr>
          <w:sz w:val="10"/>
        </w:rPr>
        <w:t xml:space="preserve">as well as flooding.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BB3859">
        <w:rPr>
          <w:rStyle w:val="StyleUnderline"/>
        </w:rPr>
        <w:t xml:space="preserve">Ample </w:t>
      </w:r>
      <w:r w:rsidRPr="00BE7216">
        <w:rPr>
          <w:rStyle w:val="StyleUnderline"/>
          <w:highlight w:val="cyan"/>
        </w:rPr>
        <w:t>clean water</w:t>
      </w:r>
      <w:r w:rsidRPr="00BB3859">
        <w:rPr>
          <w:sz w:val="10"/>
        </w:rPr>
        <w:t xml:space="preserve"> is not a luxury—it </w:t>
      </w:r>
      <w:r w:rsidRPr="00BB3859">
        <w:rPr>
          <w:rStyle w:val="StyleUnderline"/>
        </w:rPr>
        <w:t xml:space="preserve">is </w:t>
      </w:r>
      <w:r w:rsidRPr="00BE7216">
        <w:rPr>
          <w:rStyle w:val="StyleUnderline"/>
          <w:highlight w:val="cyan"/>
        </w:rPr>
        <w:t>essential for human survival</w:t>
      </w:r>
      <w:r w:rsidRPr="00BB3859">
        <w:rPr>
          <w:rStyle w:val="StyleUnderline"/>
        </w:rPr>
        <w:t>.</w:t>
      </w:r>
      <w:r w:rsidRPr="00BB3859">
        <w:rPr>
          <w:sz w:val="10"/>
        </w:rPr>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w:t>
      </w:r>
      <w:r w:rsidRPr="00BB3859">
        <w:rPr>
          <w:rStyle w:val="StyleUnderline"/>
        </w:rPr>
        <w:t xml:space="preserve">Climate change also </w:t>
      </w:r>
      <w:r w:rsidRPr="00BE7216">
        <w:rPr>
          <w:rStyle w:val="StyleUnderline"/>
          <w:highlight w:val="cyan"/>
        </w:rPr>
        <w:t xml:space="preserve">increases </w:t>
      </w:r>
      <w:r w:rsidRPr="00BE7216">
        <w:rPr>
          <w:rStyle w:val="Emphasis"/>
          <w:highlight w:val="cyan"/>
        </w:rPr>
        <w:t>storm frequency</w:t>
      </w:r>
      <w:r w:rsidRPr="00BB3859">
        <w:rPr>
          <w:rStyle w:val="StyleUnderline"/>
        </w:rPr>
        <w:t xml:space="preserve"> and severity. Coral reefs and oyster reefs provide protection from storm surge because they reduce wave energy</w:t>
      </w:r>
      <w:r w:rsidRPr="00BB3859">
        <w:rPr>
          <w:sz w:val="10"/>
        </w:rPr>
        <w:t xml:space="preserve"> (Spalding et al., 2014). </w:t>
      </w:r>
      <w:r w:rsidRPr="00BB3859">
        <w:rPr>
          <w:rStyle w:val="StyleUnderline"/>
        </w:rPr>
        <w:t>If these reefs are lost due to acidification at the same time as storms become more severe and sea level rises</w:t>
      </w:r>
      <w:r w:rsidRPr="00BB3859">
        <w:rPr>
          <w:sz w:val="10"/>
        </w:rPr>
        <w:t xml:space="preserve">, </w:t>
      </w:r>
      <w:r w:rsidRPr="00BB3859">
        <w:rPr>
          <w:rStyle w:val="Emphasis"/>
        </w:rPr>
        <w:t xml:space="preserve">coastal communities will be exposed to </w:t>
      </w:r>
      <w:r w:rsidRPr="00BE7216">
        <w:rPr>
          <w:rStyle w:val="Emphasis"/>
          <w:highlight w:val="cyan"/>
        </w:rPr>
        <w:t>unprecedented storm surge</w:t>
      </w:r>
      <w:r w:rsidRPr="00BB3859">
        <w:rPr>
          <w:sz w:val="10"/>
        </w:rPr>
        <w:t>—</w:t>
      </w:r>
      <w:r w:rsidRPr="00BB3859">
        <w:rPr>
          <w:rStyle w:val="StyleUnderline"/>
        </w:rPr>
        <w:t>and may be ravaged by recurrent storms</w:t>
      </w:r>
      <w:r w:rsidRPr="00BB3859">
        <w:rPr>
          <w:sz w:val="10"/>
        </w:rPr>
        <w:t>.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BB3859">
        <w:rPr>
          <w:sz w:val="10"/>
        </w:rPr>
        <w:t>Diffenbaugh</w:t>
      </w:r>
      <w:proofErr w:type="spellEnd"/>
      <w:r w:rsidRPr="00BB3859">
        <w:rPr>
          <w:sz w:val="10"/>
        </w:rPr>
        <w:t xml:space="preserve"> et al., 2017). </w:t>
      </w:r>
      <w:r w:rsidRPr="00BB3859">
        <w:rPr>
          <w:rStyle w:val="StyleUnderline"/>
        </w:rPr>
        <w:t xml:space="preserve">Society will have a hard time responding to </w:t>
      </w:r>
      <w:r w:rsidRPr="00BE7216">
        <w:rPr>
          <w:rStyle w:val="StyleUnderline"/>
          <w:highlight w:val="cyan"/>
        </w:rPr>
        <w:t xml:space="preserve">shorter intervals between rare </w:t>
      </w:r>
      <w:r w:rsidRPr="00BE7216">
        <w:rPr>
          <w:rStyle w:val="Emphasis"/>
          <w:highlight w:val="cyan"/>
        </w:rPr>
        <w:t>extreme events</w:t>
      </w:r>
      <w:r w:rsidRPr="00BB3859">
        <w:rPr>
          <w:rStyle w:val="StyleUnderline"/>
        </w:rPr>
        <w:t xml:space="preserve"> </w:t>
      </w:r>
      <w:r w:rsidRPr="00BB3859">
        <w:rPr>
          <w:sz w:val="10"/>
        </w:rPr>
        <w:t>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w:t>
      </w:r>
      <w:r w:rsidRPr="00BB3859">
        <w:rPr>
          <w:rStyle w:val="StyleUnderline"/>
        </w:rPr>
        <w:t xml:space="preserve"> every 25 years, but is expected to occur once every 5 years by 2050</w:t>
      </w:r>
      <w:r w:rsidRPr="00BB3859">
        <w:rPr>
          <w:sz w:val="10"/>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w:t>
      </w:r>
      <w:r w:rsidRPr="00BB3859">
        <w:rPr>
          <w:rStyle w:val="StyleUnderline"/>
        </w:rPr>
        <w:t xml:space="preserve">Humans are remarkably ingenious, and have </w:t>
      </w:r>
      <w:r w:rsidRPr="00BB3859">
        <w:rPr>
          <w:rStyle w:val="Emphasis"/>
        </w:rPr>
        <w:t>adapted</w:t>
      </w:r>
      <w:r w:rsidRPr="00BB3859">
        <w:rPr>
          <w:rStyle w:val="StyleUnderline"/>
        </w:rPr>
        <w:t xml:space="preserve"> to crises throughout their history</w:t>
      </w:r>
      <w:r w:rsidRPr="00BB3859">
        <w:rPr>
          <w:sz w:val="10"/>
        </w:rPr>
        <w:t xml:space="preserve">. Our doom has been repeatedly predicted, only to be averted by innovation (Ridley, 2011). </w:t>
      </w:r>
      <w:r w:rsidRPr="00BB3859">
        <w:rPr>
          <w:rStyle w:val="StyleUnderline"/>
        </w:rPr>
        <w:t xml:space="preserve">However, the many stories of </w:t>
      </w:r>
      <w:r w:rsidRPr="00BE7216">
        <w:rPr>
          <w:rStyle w:val="StyleUnderline"/>
          <w:highlight w:val="cyan"/>
        </w:rPr>
        <w:t>human ingenuity successfully addressing existential risks</w:t>
      </w:r>
      <w:r w:rsidRPr="00BB3859">
        <w:rPr>
          <w:sz w:val="10"/>
        </w:rPr>
        <w:t xml:space="preserve"> such as global famine or extreme air pollution </w:t>
      </w:r>
      <w:r w:rsidRPr="00BE7216">
        <w:rPr>
          <w:rStyle w:val="StyleUnderline"/>
          <w:highlight w:val="cyan"/>
        </w:rPr>
        <w:t>represent</w:t>
      </w:r>
      <w:r w:rsidRPr="00BB3859">
        <w:rPr>
          <w:rStyle w:val="StyleUnderline"/>
        </w:rPr>
        <w:t xml:space="preserve"> environmental </w:t>
      </w:r>
      <w:r w:rsidRPr="00BE7216">
        <w:rPr>
          <w:rStyle w:val="StyleUnderline"/>
          <w:highlight w:val="cyan"/>
        </w:rPr>
        <w:t>challenges that are</w:t>
      </w:r>
      <w:r w:rsidRPr="00BB3859">
        <w:rPr>
          <w:rStyle w:val="StyleUnderline"/>
        </w:rPr>
        <w:t xml:space="preserve"> largely </w:t>
      </w:r>
      <w:r w:rsidRPr="00BE7216">
        <w:rPr>
          <w:rStyle w:val="StyleUnderline"/>
          <w:highlight w:val="cyan"/>
        </w:rPr>
        <w:t>linear, have immediate consequences</w:t>
      </w:r>
      <w:r w:rsidRPr="00BB3859">
        <w:rPr>
          <w:rStyle w:val="StyleUnderline"/>
        </w:rPr>
        <w:t xml:space="preserve">, </w:t>
      </w:r>
      <w:r w:rsidRPr="00BE7216">
        <w:rPr>
          <w:rStyle w:val="StyleUnderline"/>
          <w:highlight w:val="cyan"/>
        </w:rPr>
        <w:t>and operate without positive feedbacks</w:t>
      </w:r>
      <w:r w:rsidRPr="00BB3859">
        <w:rPr>
          <w:rStyle w:val="StyleUnderline"/>
        </w:rPr>
        <w:t>.</w:t>
      </w:r>
      <w:r w:rsidRPr="00BB3859">
        <w:rPr>
          <w:sz w:val="10"/>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w:t>
      </w:r>
      <w:proofErr w:type="spellStart"/>
      <w:r w:rsidRPr="00BB3859">
        <w:rPr>
          <w:sz w:val="10"/>
        </w:rPr>
        <w:t>Stradling</w:t>
      </w:r>
      <w:proofErr w:type="spellEnd"/>
      <w:r w:rsidRPr="00BB3859">
        <w:rPr>
          <w:sz w:val="10"/>
        </w:rPr>
        <w:t xml:space="preserve">,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 Secondly, </w:t>
      </w:r>
      <w:r w:rsidRPr="00BB3859">
        <w:rPr>
          <w:rStyle w:val="StyleUnderline"/>
        </w:rPr>
        <w:t xml:space="preserve">unlike past environmental challenges, </w:t>
      </w:r>
      <w:r w:rsidRPr="00BB3859">
        <w:rPr>
          <w:rStyle w:val="Emphasis"/>
        </w:rPr>
        <w:t xml:space="preserve">the Earth’s </w:t>
      </w:r>
      <w:r w:rsidRPr="00BE7216">
        <w:rPr>
          <w:rStyle w:val="Emphasis"/>
          <w:highlight w:val="cyan"/>
        </w:rPr>
        <w:t>climate system is rife with positive feedback loops</w:t>
      </w:r>
      <w:r w:rsidRPr="00BB3859">
        <w:rPr>
          <w:sz w:val="10"/>
        </w:rPr>
        <w:t xml:space="preserve">. </w:t>
      </w:r>
      <w:r w:rsidRPr="00BB3859">
        <w:rPr>
          <w:rStyle w:val="StyleUnderline"/>
        </w:rPr>
        <w:t>In particular, as CO2 increases and the climate warms, that very warming can cause more CO2 release which further increases global warming, and then more CO2, and so on</w:t>
      </w:r>
      <w:r w:rsidRPr="00BB3859">
        <w:rPr>
          <w:sz w:val="10"/>
        </w:rPr>
        <w:t xml:space="preserve">. Table 2 summarizes the best documented positive feedback loops for the Earth’s climate system. These feedbacks can be neatly categorized into carbon cycle, biogeochemical, </w:t>
      </w:r>
      <w:proofErr w:type="spellStart"/>
      <w:r w:rsidRPr="00BB3859">
        <w:rPr>
          <w:sz w:val="10"/>
        </w:rPr>
        <w:t>biogeophysical</w:t>
      </w:r>
      <w:proofErr w:type="spellEnd"/>
      <w:r w:rsidRPr="00BB3859">
        <w:rPr>
          <w:sz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BB3859">
        <w:rPr>
          <w:sz w:val="10"/>
        </w:rPr>
        <w:t>Totterdell</w:t>
      </w:r>
      <w:proofErr w:type="spellEnd"/>
      <w:r w:rsidRPr="00BB3859">
        <w:rPr>
          <w:sz w:val="10"/>
        </w:rPr>
        <w:t xml:space="preserve">, 2000; </w:t>
      </w:r>
      <w:proofErr w:type="spellStart"/>
      <w:r w:rsidRPr="00BB3859">
        <w:rPr>
          <w:sz w:val="10"/>
        </w:rPr>
        <w:t>Hajima</w:t>
      </w:r>
      <w:proofErr w:type="spellEnd"/>
      <w:r w:rsidRPr="00BB3859">
        <w:rPr>
          <w:sz w:val="10"/>
        </w:rPr>
        <w:t xml:space="preserve">, </w:t>
      </w:r>
      <w:proofErr w:type="spellStart"/>
      <w:r w:rsidRPr="00BB3859">
        <w:rPr>
          <w:sz w:val="10"/>
        </w:rPr>
        <w:t>Tachiiri</w:t>
      </w:r>
      <w:proofErr w:type="spellEnd"/>
      <w:r w:rsidRPr="00BB3859">
        <w:rPr>
          <w:sz w:val="10"/>
        </w:rPr>
        <w:t xml:space="preserve">, Ito, &amp; </w:t>
      </w:r>
      <w:proofErr w:type="spellStart"/>
      <w:r w:rsidRPr="00BB3859">
        <w:rPr>
          <w:sz w:val="10"/>
        </w:rPr>
        <w:t>Kawamiya</w:t>
      </w:r>
      <w:proofErr w:type="spellEnd"/>
      <w:r w:rsidRPr="00BB3859">
        <w:rPr>
          <w:sz w:val="10"/>
        </w:rPr>
        <w:t xml:space="preserve">, 2014; </w:t>
      </w:r>
      <w:proofErr w:type="spellStart"/>
      <w:r w:rsidRPr="00BB3859">
        <w:rPr>
          <w:sz w:val="10"/>
        </w:rPr>
        <w:t>Knutti</w:t>
      </w:r>
      <w:proofErr w:type="spellEnd"/>
      <w:r w:rsidRPr="00BB3859">
        <w:rPr>
          <w:sz w:val="10"/>
        </w:rPr>
        <w:t xml:space="preserve"> &amp; </w:t>
      </w:r>
      <w:proofErr w:type="spellStart"/>
      <w:r w:rsidRPr="00BB3859">
        <w:rPr>
          <w:sz w:val="10"/>
        </w:rPr>
        <w:t>Rugenstein</w:t>
      </w:r>
      <w:proofErr w:type="spellEnd"/>
      <w:r w:rsidRPr="00BB3859">
        <w:rPr>
          <w:sz w:val="10"/>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BB3859">
        <w:rPr>
          <w:sz w:val="10"/>
        </w:rPr>
        <w:t>Friedlingstein</w:t>
      </w:r>
      <w:proofErr w:type="spellEnd"/>
      <w:r w:rsidRPr="00BB3859">
        <w:rPr>
          <w:sz w:val="10"/>
        </w:rPr>
        <w:t xml:space="preserve"> et al., 2001). Warming can also increase the rate at which organic matter decays and carbon is released into the atmosphere, thereby causing more warming (</w:t>
      </w:r>
      <w:proofErr w:type="spellStart"/>
      <w:r w:rsidRPr="00BB3859">
        <w:rPr>
          <w:sz w:val="10"/>
        </w:rPr>
        <w:t>Melillo</w:t>
      </w:r>
      <w:proofErr w:type="spellEnd"/>
      <w:r w:rsidRPr="00BB3859">
        <w:rPr>
          <w:sz w:val="10"/>
        </w:rPr>
        <w:t xml:space="preserve"> et al., 2017). Increases in food shortages and lack of water is also of major concern when </w:t>
      </w:r>
      <w:proofErr w:type="spellStart"/>
      <w:r w:rsidRPr="00BB3859">
        <w:rPr>
          <w:sz w:val="10"/>
        </w:rPr>
        <w:t>biogeophysical</w:t>
      </w:r>
      <w:proofErr w:type="spellEnd"/>
      <w:r w:rsidRPr="00BB3859">
        <w:rPr>
          <w:sz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BB3859">
        <w:rPr>
          <w:sz w:val="10"/>
        </w:rPr>
        <w:t>Chamey</w:t>
      </w:r>
      <w:proofErr w:type="spellEnd"/>
      <w:r w:rsidRPr="00BB3859">
        <w:rPr>
          <w:sz w:val="10"/>
        </w:rPr>
        <w:t>, Stone, &amp; Quirk, 1975). To top it off, overgrazing depletes the soil, leading to augmented vegetation loss (</w:t>
      </w:r>
      <w:proofErr w:type="spellStart"/>
      <w:r w:rsidRPr="00BB3859">
        <w:rPr>
          <w:sz w:val="10"/>
        </w:rPr>
        <w:t>Anderies</w:t>
      </w:r>
      <w:proofErr w:type="spellEnd"/>
      <w:r w:rsidRPr="00BB3859">
        <w:rPr>
          <w:sz w:val="10"/>
        </w:rPr>
        <w:t xml:space="preserve">, Janssen, &amp; Walker, 2002). Climate change often also increases the risk of forest fires, as a result of higher temperatures and persistent drought conditions. </w:t>
      </w:r>
      <w:r w:rsidRPr="00BB3859">
        <w:rPr>
          <w:rStyle w:val="StyleUnderline"/>
        </w:rPr>
        <w:t>The expectation is that forest fires will become more frequent and severe with climate warming and drought</w:t>
      </w:r>
      <w:r w:rsidRPr="00BB3859">
        <w:rPr>
          <w:sz w:val="10"/>
        </w:rPr>
        <w:t xml:space="preserve"> (</w:t>
      </w:r>
      <w:proofErr w:type="spellStart"/>
      <w:r w:rsidRPr="00BB3859">
        <w:rPr>
          <w:sz w:val="10"/>
        </w:rPr>
        <w:t>Scholze</w:t>
      </w:r>
      <w:proofErr w:type="spellEnd"/>
      <w:r w:rsidRPr="00BB3859">
        <w:rPr>
          <w:sz w:val="10"/>
        </w:rPr>
        <w:t>, Knorr, Arnell, &amp; Prentice, 2006), a trend for which we have already seen evidence (Allen et al., 2010). Tragically, the increased severity and risk of Southern California wildfires recently predicted by climate scientists (</w:t>
      </w:r>
      <w:proofErr w:type="spellStart"/>
      <w:r w:rsidRPr="00BB3859">
        <w:rPr>
          <w:sz w:val="10"/>
        </w:rPr>
        <w:t>Jin</w:t>
      </w:r>
      <w:proofErr w:type="spellEnd"/>
      <w:r w:rsidRPr="00BB3859">
        <w:rPr>
          <w:sz w:val="10"/>
        </w:rPr>
        <w:t xml:space="preserve"> et al., 2015), was realized in December 2017, with the largest fire in the history of California (the “Thomas fire” that burned 282,000 acres, https://www.vox.com/2017/12/27/16822180/thomas-fire-california-largest-wildfire). </w:t>
      </w:r>
      <w:r w:rsidRPr="00BB3859">
        <w:rPr>
          <w:rStyle w:val="StyleUnderline"/>
        </w:rPr>
        <w:t xml:space="preserve">This catastrophic fire embodies the sorts of positive feedbacks </w:t>
      </w:r>
      <w:r w:rsidRPr="00BB3859">
        <w:rPr>
          <w:rStyle w:val="StyleUnderline"/>
        </w:rPr>
        <w:lastRenderedPageBreak/>
        <w:t xml:space="preserve">and interacting factors that </w:t>
      </w:r>
      <w:r w:rsidRPr="00BE7216">
        <w:rPr>
          <w:rStyle w:val="StyleUnderline"/>
          <w:highlight w:val="cyan"/>
        </w:rPr>
        <w:t xml:space="preserve">could </w:t>
      </w:r>
      <w:r w:rsidRPr="00BE7216">
        <w:rPr>
          <w:rStyle w:val="Emphasis"/>
          <w:highlight w:val="cyan"/>
        </w:rPr>
        <w:t>catch humanity off-guard</w:t>
      </w:r>
      <w:r w:rsidRPr="00BE7216">
        <w:rPr>
          <w:sz w:val="10"/>
          <w:highlight w:val="cyan"/>
        </w:rPr>
        <w:t xml:space="preserve"> </w:t>
      </w:r>
      <w:r w:rsidRPr="00BE7216">
        <w:rPr>
          <w:rStyle w:val="StyleUnderline"/>
          <w:highlight w:val="cyan"/>
        </w:rPr>
        <w:t xml:space="preserve">and produce a true </w:t>
      </w:r>
      <w:r w:rsidRPr="00BE7216">
        <w:rPr>
          <w:rStyle w:val="Emphasis"/>
          <w:highlight w:val="cyan"/>
        </w:rPr>
        <w:t>apocalyptic event</w:t>
      </w:r>
      <w:r w:rsidRPr="00BB3859">
        <w:rPr>
          <w:sz w:val="10"/>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w:t>
      </w:r>
      <w:proofErr w:type="spellStart"/>
      <w:r w:rsidRPr="00BB3859">
        <w:rPr>
          <w:sz w:val="10"/>
        </w:rPr>
        <w:t>Manabe</w:t>
      </w:r>
      <w:proofErr w:type="spellEnd"/>
      <w:r w:rsidRPr="00BB3859">
        <w:rPr>
          <w:sz w:val="10"/>
        </w:rPr>
        <w:t xml:space="preserve"> &amp; </w:t>
      </w:r>
      <w:proofErr w:type="spellStart"/>
      <w:r w:rsidRPr="00BB3859">
        <w:rPr>
          <w:sz w:val="10"/>
        </w:rPr>
        <w:t>Wetherald</w:t>
      </w:r>
      <w:proofErr w:type="spellEnd"/>
      <w:r w:rsidRPr="00BB3859">
        <w:rPr>
          <w:sz w:val="10"/>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BB3859">
        <w:rPr>
          <w:sz w:val="10"/>
        </w:rPr>
        <w:t>Lashof</w:t>
      </w:r>
      <w:proofErr w:type="spellEnd"/>
      <w:r w:rsidRPr="00BB3859">
        <w:rPr>
          <w:sz w:val="10"/>
        </w:rPr>
        <w:t xml:space="preserve">, </w:t>
      </w:r>
      <w:proofErr w:type="spellStart"/>
      <w:r w:rsidRPr="00BB3859">
        <w:rPr>
          <w:sz w:val="10"/>
        </w:rPr>
        <w:t>DeAngelo</w:t>
      </w:r>
      <w:proofErr w:type="spellEnd"/>
      <w:r w:rsidRPr="00BB3859">
        <w:rPr>
          <w:sz w:val="10"/>
        </w:rPr>
        <w:t xml:space="preserve">, </w:t>
      </w:r>
      <w:proofErr w:type="spellStart"/>
      <w:r w:rsidRPr="00BB3859">
        <w:rPr>
          <w:sz w:val="10"/>
        </w:rPr>
        <w:t>Saleska</w:t>
      </w:r>
      <w:proofErr w:type="spellEnd"/>
      <w:r w:rsidRPr="00BB3859">
        <w:rPr>
          <w:sz w:val="10"/>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BB3859">
        <w:rPr>
          <w:sz w:val="10"/>
        </w:rPr>
        <w:t>Burgman</w:t>
      </w:r>
      <w:proofErr w:type="spellEnd"/>
      <w:r w:rsidRPr="00BB3859">
        <w:rPr>
          <w:sz w:val="10"/>
        </w:rPr>
        <w:t xml:space="preserve">, &amp; Norris, 2009). </w:t>
      </w:r>
      <w:r w:rsidRPr="00BB3859">
        <w:rPr>
          <w:rStyle w:val="StyleUnderline"/>
        </w:rPr>
        <w:t>The key lesson from the long list of potentially positive feedbacks and their interactions is that</w:t>
      </w:r>
      <w:r w:rsidRPr="00BB3859">
        <w:rPr>
          <w:sz w:val="10"/>
        </w:rPr>
        <w:t xml:space="preserve"> </w:t>
      </w:r>
      <w:r w:rsidRPr="00BB3859">
        <w:rPr>
          <w:rStyle w:val="Emphasis"/>
        </w:rPr>
        <w:t>runaway climate change</w:t>
      </w:r>
      <w:r w:rsidRPr="00BB3859">
        <w:rPr>
          <w:rStyle w:val="StyleUnderline"/>
        </w:rPr>
        <w:t>, and runaway perturbations have to be taken as a serious possibility</w:t>
      </w:r>
      <w:r w:rsidRPr="00BB3859">
        <w:rPr>
          <w:sz w:val="10"/>
        </w:rPr>
        <w:t xml:space="preserve">. Table 2 is just a snapshot of the type of feedbacks that have been identified (see Supplementary material for a more thorough explanation of positive feedback loops). However, </w:t>
      </w:r>
      <w:r w:rsidRPr="00BB3859">
        <w:rPr>
          <w:rStyle w:val="StyleUnderline"/>
        </w:rPr>
        <w:t xml:space="preserve">this list is not exhaustive and the possibility of undiscovered positive feedbacks portends </w:t>
      </w:r>
      <w:r w:rsidRPr="00BB3859">
        <w:rPr>
          <w:rStyle w:val="Emphasis"/>
        </w:rPr>
        <w:t>even greater existential risks</w:t>
      </w:r>
      <w:r w:rsidRPr="00BB3859">
        <w:rPr>
          <w:sz w:val="10"/>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w:t>
      </w:r>
      <w:r>
        <w:rPr>
          <w:sz w:val="10"/>
        </w:rPr>
        <w:t>ge</w:t>
      </w:r>
    </w:p>
    <w:p w:rsidR="003D3E30" w:rsidRDefault="003D3E30" w:rsidP="003D3E30">
      <w:pPr>
        <w:rPr>
          <w:rStyle w:val="StyleUnderline"/>
        </w:rPr>
      </w:pPr>
    </w:p>
    <w:p w:rsidR="003D3E30" w:rsidRPr="00ED44A0" w:rsidRDefault="003D3E30" w:rsidP="003D3E30">
      <w:pPr>
        <w:pStyle w:val="Heading3"/>
      </w:pPr>
      <w:r>
        <w:lastRenderedPageBreak/>
        <w:t>Contention 2: Colonization</w:t>
      </w:r>
    </w:p>
    <w:p w:rsidR="003D3E30" w:rsidRPr="002401A3" w:rsidRDefault="003D3E30" w:rsidP="003D3E30">
      <w:pPr>
        <w:pStyle w:val="Heading4"/>
        <w:rPr>
          <w:rFonts w:cs="Calibri"/>
        </w:rPr>
      </w:pPr>
      <w:r w:rsidRPr="002401A3">
        <w:rPr>
          <w:rFonts w:cs="Calibri"/>
        </w:rPr>
        <w:t xml:space="preserve">Private appropriation of space instead of treating it as a global commons amplifies inequality on Earth. </w:t>
      </w:r>
      <w:proofErr w:type="spellStart"/>
      <w:r w:rsidRPr="002401A3">
        <w:rPr>
          <w:rFonts w:cs="Calibri"/>
        </w:rPr>
        <w:t>Stockwell</w:t>
      </w:r>
      <w:proofErr w:type="spellEnd"/>
      <w:r w:rsidRPr="002401A3">
        <w:rPr>
          <w:rFonts w:cs="Calibri"/>
        </w:rPr>
        <w:t xml:space="preserve"> 20</w:t>
      </w:r>
    </w:p>
    <w:p w:rsidR="003D3E30" w:rsidRPr="002401A3" w:rsidRDefault="003D3E30" w:rsidP="003D3E30">
      <w:r w:rsidRPr="002401A3">
        <w:t xml:space="preserve">Samuel </w:t>
      </w:r>
      <w:proofErr w:type="spellStart"/>
      <w:r w:rsidRPr="002401A3">
        <w:t>Stockwell</w:t>
      </w:r>
      <w:proofErr w:type="spellEnd"/>
      <w:r w:rsidRPr="002401A3">
        <w:t xml:space="preserve">, 7-20-2020, "Legal ‘Black Holes’ in Outer Space: The Regulation of Private Space Companies," E-International Relations, </w:t>
      </w:r>
      <w:hyperlink r:id="rId27" w:history="1">
        <w:r w:rsidRPr="002401A3">
          <w:rPr>
            <w:rStyle w:val="Hyperlink"/>
          </w:rPr>
          <w:t>https://www.e-ir.info/2020/07/20/legal-black-holes-in-outer-space-the-regulation-of-private-space-companies/</w:t>
        </w:r>
      </w:hyperlink>
      <w:r w:rsidRPr="002401A3">
        <w:t xml:space="preserve"> //</w:t>
      </w:r>
      <w:proofErr w:type="spellStart"/>
      <w:r w:rsidRPr="002401A3">
        <w:t>marlborough</w:t>
      </w:r>
      <w:proofErr w:type="spellEnd"/>
      <w:r w:rsidRPr="002401A3">
        <w:t xml:space="preserve"> JH</w:t>
      </w:r>
    </w:p>
    <w:p w:rsidR="003D3E30" w:rsidRPr="002401A3" w:rsidRDefault="003D3E30" w:rsidP="003D3E30">
      <w:pPr>
        <w:rPr>
          <w:sz w:val="12"/>
        </w:rPr>
      </w:pPr>
      <w:r w:rsidRPr="002401A3">
        <w:rPr>
          <w:sz w:val="12"/>
        </w:rPr>
        <w:t xml:space="preserve">On 30th April 2020, </w:t>
      </w:r>
      <w:r w:rsidRPr="002401A3">
        <w:rPr>
          <w:rStyle w:val="StyleUnderline"/>
        </w:rPr>
        <w:t xml:space="preserve">NASA – the US government’s space agency </w:t>
      </w:r>
      <w:r w:rsidRPr="002401A3">
        <w:rPr>
          <w:rStyle w:val="StyleUnderline"/>
        </w:rPr>
        <w:softHyphen/>
        <w:t>– awarded three private space companies a joint-contract worth $967m to complete a lunar mission by 2024</w:t>
      </w:r>
      <w:r w:rsidRPr="002401A3">
        <w:rPr>
          <w:sz w:val="12"/>
        </w:rPr>
        <w:t xml:space="preserve">, in what was celebrated as “the last piece that [America] need[s] in order to get to the moon” by NASA administrator Jim </w:t>
      </w:r>
      <w:proofErr w:type="spellStart"/>
      <w:r w:rsidRPr="002401A3">
        <w:rPr>
          <w:sz w:val="12"/>
        </w:rPr>
        <w:t>Brindestine</w:t>
      </w:r>
      <w:proofErr w:type="spellEnd"/>
      <w:r w:rsidRPr="002401A3">
        <w:rPr>
          <w:sz w:val="12"/>
        </w:rPr>
        <w:t xml:space="preserve"> (The Telegraph, 2020). Yet, whilst this development was widely covered in the media, </w:t>
      </w:r>
      <w:r w:rsidRPr="002401A3">
        <w:rPr>
          <w:rStyle w:val="StyleUnderline"/>
        </w:rPr>
        <w:t xml:space="preserve">less coverage has focused on the extent to which existing international legislation surrounding outer space </w:t>
      </w:r>
      <w:proofErr w:type="spellStart"/>
      <w:r w:rsidRPr="002401A3">
        <w:rPr>
          <w:rStyle w:val="StyleUnderline"/>
        </w:rPr>
        <w:t>endeavours</w:t>
      </w:r>
      <w:proofErr w:type="spellEnd"/>
      <w:r w:rsidRPr="002401A3">
        <w:rPr>
          <w:rStyle w:val="StyleUnderline"/>
        </w:rPr>
        <w:t xml:space="preserve"> appropriately applies to private entities</w:t>
      </w:r>
      <w:r w:rsidRPr="002401A3">
        <w:rPr>
          <w:sz w:val="12"/>
        </w:rPr>
        <w:t xml:space="preserve">. Indeed, the prospect of a corporate foothold within the extra-terrestrial domain has thrown up both a mixture of optimism and concern regarding the potential benefits of expanding capital projects into space (Adolph, 2006; Dickens &amp; </w:t>
      </w:r>
      <w:proofErr w:type="spellStart"/>
      <w:r w:rsidRPr="002401A3">
        <w:rPr>
          <w:sz w:val="12"/>
        </w:rPr>
        <w:t>Ormrod</w:t>
      </w:r>
      <w:proofErr w:type="spellEnd"/>
      <w:r w:rsidRPr="002401A3">
        <w:rPr>
          <w:sz w:val="12"/>
        </w:rPr>
        <w:t>, 2007).  ¶By adopting the 1967 UN Outer Space Treaty (OST) as an analytical framework in relation to the rise of the so-called US ‘</w:t>
      </w:r>
      <w:proofErr w:type="spellStart"/>
      <w:r w:rsidRPr="002401A3">
        <w:rPr>
          <w:sz w:val="12"/>
        </w:rPr>
        <w:t>NewSpace</w:t>
      </w:r>
      <w:proofErr w:type="spellEnd"/>
      <w:r w:rsidRPr="002401A3">
        <w:rPr>
          <w:sz w:val="12"/>
        </w:rPr>
        <w:t xml:space="preserve">’ actors, this essay argues that </w:t>
      </w:r>
      <w:r w:rsidRPr="002401A3">
        <w:rPr>
          <w:rStyle w:val="StyleUnderline"/>
        </w:rPr>
        <w:t xml:space="preserve">there are significant legal ambiguities regarding the status of private space companies in orbital space. Such </w:t>
      </w:r>
      <w:r w:rsidRPr="002401A3">
        <w:rPr>
          <w:rStyle w:val="StyleUnderline"/>
          <w:highlight w:val="yellow"/>
        </w:rPr>
        <w:t>loopholes</w:t>
      </w:r>
      <w:r w:rsidRPr="002401A3">
        <w:rPr>
          <w:rStyle w:val="StyleUnderline"/>
        </w:rPr>
        <w:t xml:space="preserve"> allow the US government to </w:t>
      </w:r>
      <w:r w:rsidRPr="002401A3">
        <w:rPr>
          <w:rStyle w:val="StyleUnderline"/>
          <w:highlight w:val="yellow"/>
        </w:rPr>
        <w:t>circumvent</w:t>
      </w:r>
      <w:r w:rsidRPr="002401A3">
        <w:rPr>
          <w:rStyle w:val="StyleUnderline"/>
        </w:rPr>
        <w:t xml:space="preserve"> its own obligations to the OST, whilst simultaneously undermining the notion of </w:t>
      </w:r>
      <w:r w:rsidRPr="002401A3">
        <w:rPr>
          <w:rStyle w:val="StyleUnderline"/>
          <w:highlight w:val="yellow"/>
        </w:rPr>
        <w:t>space as a ‘global commons’ through a commodification process</w:t>
      </w:r>
      <w:r w:rsidRPr="002401A3">
        <w:rPr>
          <w:rStyle w:val="StyleUnderline"/>
        </w:rPr>
        <w:t>.</w:t>
      </w:r>
      <w:r w:rsidRPr="002401A3">
        <w:rPr>
          <w:sz w:val="12"/>
        </w:rPr>
        <w:t xml:space="preserve"> </w:t>
      </w:r>
      <w:r w:rsidRPr="002401A3">
        <w:rPr>
          <w:rStyle w:val="Emphasis"/>
          <w:highlight w:val="yellow"/>
        </w:rPr>
        <w:t xml:space="preserve">The lack of specificity within the OST </w:t>
      </w:r>
      <w:r>
        <w:rPr>
          <w:rStyle w:val="Emphasis"/>
          <w:highlight w:val="yellow"/>
        </w:rPr>
        <w:t xml:space="preserve">[Outer Space Treaty] </w:t>
      </w:r>
      <w:r w:rsidRPr="002401A3">
        <w:rPr>
          <w:rStyle w:val="Emphasis"/>
          <w:highlight w:val="yellow"/>
        </w:rPr>
        <w:t>surrounding private</w:t>
      </w:r>
      <w:r w:rsidRPr="002401A3">
        <w:rPr>
          <w:rStyle w:val="Emphasis"/>
        </w:rPr>
        <w:t xml:space="preserve"> property </w:t>
      </w:r>
      <w:r w:rsidRPr="002401A3">
        <w:rPr>
          <w:rStyle w:val="Emphasis"/>
          <w:highlight w:val="yellow"/>
        </w:rPr>
        <w:t xml:space="preserve">rights over </w:t>
      </w:r>
      <w:r w:rsidRPr="002401A3">
        <w:rPr>
          <w:rStyle w:val="Emphasis"/>
        </w:rPr>
        <w:t xml:space="preserve">extra-terrestrial </w:t>
      </w:r>
      <w:r w:rsidRPr="002401A3">
        <w:rPr>
          <w:rStyle w:val="Emphasis"/>
          <w:highlight w:val="yellow"/>
        </w:rPr>
        <w:t>resources risks</w:t>
      </w:r>
      <w:r w:rsidRPr="002401A3">
        <w:rPr>
          <w:rStyle w:val="Emphasis"/>
        </w:rPr>
        <w:t xml:space="preserve"> the prospect of </w:t>
      </w:r>
      <w:r w:rsidRPr="002401A3">
        <w:rPr>
          <w:rStyle w:val="Emphasis"/>
          <w:highlight w:val="yellow"/>
        </w:rPr>
        <w:t>reinforcing</w:t>
      </w:r>
      <w:r w:rsidRPr="002401A3">
        <w:rPr>
          <w:rStyle w:val="Emphasis"/>
        </w:rPr>
        <w:t xml:space="preserve"> Earth-bound </w:t>
      </w:r>
      <w:r w:rsidRPr="002401A3">
        <w:rPr>
          <w:rStyle w:val="Emphasis"/>
          <w:highlight w:val="yellow"/>
        </w:rPr>
        <w:t>wealth inequalities</w:t>
      </w:r>
      <w:r w:rsidRPr="002401A3">
        <w:rPr>
          <w:rStyle w:val="Emphasis"/>
        </w:rPr>
        <w:t xml:space="preserve"> </w:t>
      </w:r>
      <w:r w:rsidRPr="002401A3">
        <w:rPr>
          <w:rStyle w:val="StyleUnderline"/>
        </w:rPr>
        <w:t xml:space="preserve">and US dominance in space, </w:t>
      </w:r>
      <w:r w:rsidRPr="002401A3">
        <w:rPr>
          <w:rStyle w:val="Emphasis"/>
          <w:highlight w:val="yellow"/>
        </w:rPr>
        <w:t>by restricting the</w:t>
      </w:r>
      <w:r w:rsidRPr="002401A3">
        <w:rPr>
          <w:rStyle w:val="Emphasis"/>
        </w:rPr>
        <w:t xml:space="preserve"> potential </w:t>
      </w:r>
      <w:r w:rsidRPr="002401A3">
        <w:rPr>
          <w:rStyle w:val="Emphasis"/>
          <w:highlight w:val="yellow"/>
        </w:rPr>
        <w:t xml:space="preserve">economic benefits for the </w:t>
      </w:r>
      <w:r w:rsidRPr="002401A3">
        <w:rPr>
          <w:rStyle w:val="Emphasis"/>
        </w:rPr>
        <w:t xml:space="preserve">broader </w:t>
      </w:r>
      <w:r w:rsidRPr="002401A3">
        <w:rPr>
          <w:rStyle w:val="Emphasis"/>
          <w:highlight w:val="yellow"/>
        </w:rPr>
        <w:t xml:space="preserve">global citizenry in </w:t>
      </w:r>
      <w:proofErr w:type="spellStart"/>
      <w:r w:rsidRPr="002401A3">
        <w:rPr>
          <w:rStyle w:val="Emphasis"/>
          <w:highlight w:val="yellow"/>
        </w:rPr>
        <w:t>favour</w:t>
      </w:r>
      <w:proofErr w:type="spellEnd"/>
      <w:r w:rsidRPr="002401A3">
        <w:rPr>
          <w:rStyle w:val="Emphasis"/>
          <w:highlight w:val="yellow"/>
        </w:rPr>
        <w:t xml:space="preserve"> of a narrow class of wealthy</w:t>
      </w:r>
      <w:r w:rsidRPr="002401A3">
        <w:rPr>
          <w:rStyle w:val="Emphasis"/>
        </w:rPr>
        <w:t xml:space="preserve"> American </w:t>
      </w:r>
      <w:r w:rsidRPr="002401A3">
        <w:rPr>
          <w:rStyle w:val="Emphasis"/>
          <w:highlight w:val="yellow"/>
        </w:rPr>
        <w:t>investors</w:t>
      </w:r>
      <w:r w:rsidRPr="002401A3">
        <w:rPr>
          <w:sz w:val="12"/>
        </w:rPr>
        <w:t xml:space="preserve">. Moreover, the </w:t>
      </w:r>
      <w:r w:rsidRPr="002401A3">
        <w:rPr>
          <w:rStyle w:val="StyleUnderline"/>
        </w:rPr>
        <w:t xml:space="preserve">OST’s weak clause regarding the regulation of space surveillance risks the </w:t>
      </w:r>
      <w:proofErr w:type="spellStart"/>
      <w:r w:rsidRPr="002401A3">
        <w:rPr>
          <w:rStyle w:val="StyleUnderline"/>
        </w:rPr>
        <w:t>incentivisation</w:t>
      </w:r>
      <w:proofErr w:type="spellEnd"/>
      <w:r w:rsidRPr="002401A3">
        <w:rPr>
          <w:rStyle w:val="StyleUnderline"/>
        </w:rPr>
        <w:t xml:space="preserve"> of a ‘global </w:t>
      </w:r>
      <w:proofErr w:type="spellStart"/>
      <w:r w:rsidRPr="002401A3">
        <w:rPr>
          <w:rStyle w:val="StyleUnderline"/>
        </w:rPr>
        <w:t>panopticon</w:t>
      </w:r>
      <w:proofErr w:type="spellEnd"/>
      <w:r w:rsidRPr="002401A3">
        <w:rPr>
          <w:rStyle w:val="StyleUnderline"/>
        </w:rPr>
        <w:t>’ network of US satellites. The rise of dual-use technology is blurring the boundaries between military and civilian observations, raising serious ethical concerns over the nature of US space-based data collection.</w:t>
      </w:r>
      <w:r w:rsidRPr="002401A3">
        <w:rPr>
          <w:sz w:val="12"/>
        </w:rPr>
        <w:t xml:space="preserve"> Finally, </w:t>
      </w:r>
      <w:r w:rsidRPr="002401A3">
        <w:rPr>
          <w:rStyle w:val="StyleUnderline"/>
        </w:rPr>
        <w:t>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r w:rsidRPr="002401A3">
        <w:rPr>
          <w:sz w:val="12"/>
        </w:rPr>
        <w:t xml:space="preserve"> ¶The UN Outer Space Treaty and Rise of the ‘</w:t>
      </w:r>
      <w:proofErr w:type="spellStart"/>
      <w:r w:rsidRPr="002401A3">
        <w:rPr>
          <w:sz w:val="12"/>
        </w:rPr>
        <w:t>NewSpace</w:t>
      </w:r>
      <w:proofErr w:type="spellEnd"/>
      <w:r w:rsidRPr="002401A3">
        <w:rPr>
          <w:sz w:val="12"/>
        </w:rPr>
        <w:t xml:space="preserve">’ Actors ¶Although ratified into international law in 1967, the UN Outer Space Treaty (OST) is perhaps still the most relevant piece of legislation for </w:t>
      </w:r>
      <w:proofErr w:type="spellStart"/>
      <w:r w:rsidRPr="002401A3">
        <w:rPr>
          <w:sz w:val="12"/>
        </w:rPr>
        <w:t>analysing</w:t>
      </w:r>
      <w:proofErr w:type="spellEnd"/>
      <w:r w:rsidRPr="002401A3">
        <w:rPr>
          <w:sz w:val="12"/>
        </w:rPr>
        <w:t xml:space="preserve"> state and non-state entity activity in outer space. Designed to prevent both the </w:t>
      </w:r>
      <w:proofErr w:type="spellStart"/>
      <w:r w:rsidRPr="002401A3">
        <w:rPr>
          <w:sz w:val="12"/>
        </w:rPr>
        <w:t>militarisation</w:t>
      </w:r>
      <w:proofErr w:type="spellEnd"/>
      <w:r w:rsidRPr="002401A3">
        <w:rPr>
          <w:sz w:val="12"/>
        </w:rPr>
        <w:t xml:space="preserve"> of space and national appropriation of celestial bodies at the height of Cold War tensions, the UN OST holds significant influence as a form of customary international law (Hebert, 2014: 6). Ratified by over 100 nations – including major spacefaring nations such as the United States, Russia and China – the </w:t>
      </w:r>
      <w:proofErr w:type="spellStart"/>
      <w:r w:rsidRPr="002401A3">
        <w:rPr>
          <w:sz w:val="12"/>
        </w:rPr>
        <w:t>treatyis</w:t>
      </w:r>
      <w:proofErr w:type="spellEnd"/>
      <w:r w:rsidRPr="002401A3">
        <w:rPr>
          <w:sz w:val="12"/>
        </w:rPr>
        <w:t xml:space="preserve"> widely accepted as an authoritative document and has formed the basis for all other space treaties that have succeeded it (Kramer, 2017: 129). This is in contrast to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w:t>
      </w:r>
      <w:proofErr w:type="spellStart"/>
      <w:r w:rsidRPr="002401A3">
        <w:rPr>
          <w:sz w:val="12"/>
        </w:rPr>
        <w:t>utilised</w:t>
      </w:r>
      <w:proofErr w:type="spellEnd"/>
      <w:r w:rsidRPr="002401A3">
        <w:rPr>
          <w:sz w:val="12"/>
        </w:rPr>
        <w:t xml:space="preserve"> in rockets and other equipment for space activities (Lal, 2016: 63-66). However, </w:t>
      </w:r>
      <w:r w:rsidRPr="002401A3">
        <w:rPr>
          <w:rStyle w:val="StyleUnderline"/>
        </w:rPr>
        <w:t xml:space="preserve">the continuous sharp decline in NASA’s overall budget that has occurred since the Apollo 11 moon landing, and the increasing trends towards the </w:t>
      </w:r>
      <w:proofErr w:type="spellStart"/>
      <w:r w:rsidRPr="002401A3">
        <w:rPr>
          <w:rStyle w:val="StyleUnderline"/>
        </w:rPr>
        <w:t>privatisation</w:t>
      </w:r>
      <w:proofErr w:type="spellEnd"/>
      <w:r w:rsidRPr="002401A3">
        <w:rPr>
          <w:rStyle w:val="StyleUnderline"/>
        </w:rPr>
        <w:t xml:space="preserve"> of government functions has drastically altered both the capabilities and the outlooks of private space companies.</w:t>
      </w:r>
      <w:r w:rsidRPr="002401A3">
        <w:rPr>
          <w:sz w:val="12"/>
        </w:rPr>
        <w:t xml:space="preserve">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w:t>
      </w:r>
      <w:proofErr w:type="spellStart"/>
      <w:r w:rsidRPr="002401A3">
        <w:rPr>
          <w:sz w:val="12"/>
        </w:rPr>
        <w:t>NewSpace</w:t>
      </w:r>
      <w:proofErr w:type="spellEnd"/>
      <w:r w:rsidRPr="002401A3">
        <w:rPr>
          <w:sz w:val="12"/>
        </w:rPr>
        <w:t xml:space="preserve">’ actors – “a broad range of primarily US-based entrepreneurs… who, for more than 30 years, have aimed to </w:t>
      </w:r>
      <w:proofErr w:type="spellStart"/>
      <w:r w:rsidRPr="002401A3">
        <w:rPr>
          <w:sz w:val="12"/>
        </w:rPr>
        <w:t>commercialise</w:t>
      </w:r>
      <w:proofErr w:type="spellEnd"/>
      <w:r w:rsidRPr="002401A3">
        <w:rPr>
          <w:sz w:val="12"/>
        </w:rPr>
        <w:t xml:space="preserve"> space” (Valentine, 2012: 1046). Driven by a libertarian outlook of economics, and critical of NASA’s historical grip on space exploration, these </w:t>
      </w:r>
      <w:r w:rsidRPr="002401A3">
        <w:rPr>
          <w:rStyle w:val="StyleUnderline"/>
        </w:rPr>
        <w:t>individuals portray themselves as the pioneers of the ‘final frontier’ who will save humanity from extinction through privately-funded extra-terrestrial missions</w:t>
      </w:r>
      <w:r w:rsidRPr="002401A3">
        <w:rPr>
          <w:sz w:val="12"/>
        </w:rPr>
        <w:t xml:space="preserve"> (</w:t>
      </w:r>
      <w:proofErr w:type="spellStart"/>
      <w:r w:rsidRPr="002401A3">
        <w:rPr>
          <w:sz w:val="12"/>
        </w:rPr>
        <w:t>Kearnes</w:t>
      </w:r>
      <w:proofErr w:type="spellEnd"/>
      <w:r w:rsidRPr="002401A3">
        <w:rPr>
          <w:sz w:val="12"/>
        </w:rPr>
        <w:t xml:space="preserve"> &amp; van </w:t>
      </w:r>
      <w:proofErr w:type="spellStart"/>
      <w:r w:rsidRPr="002401A3">
        <w:rPr>
          <w:sz w:val="12"/>
        </w:rPr>
        <w:t>Dooren</w:t>
      </w:r>
      <w:proofErr w:type="spellEnd"/>
      <w:r w:rsidRPr="002401A3">
        <w:rPr>
          <w:sz w:val="12"/>
        </w:rPr>
        <w:t>, 2017: 182). ¶Near-Earth Object and Lunar Resource Mining: US Private Property in Space ¶</w:t>
      </w:r>
      <w:r w:rsidRPr="002401A3">
        <w:rPr>
          <w:rStyle w:val="StyleUnderline"/>
        </w:rPr>
        <w:t xml:space="preserve">Lunar rock samples from the Apollo missions containing rare Earth resources, such as Helium-3 which produces more power and less waste than traditional nuclear reactors on Earth, have since </w:t>
      </w:r>
      <w:proofErr w:type="spellStart"/>
      <w:r w:rsidRPr="002401A3">
        <w:rPr>
          <w:rStyle w:val="StyleUnderline"/>
        </w:rPr>
        <w:t>fuelled</w:t>
      </w:r>
      <w:proofErr w:type="spellEnd"/>
      <w:r w:rsidRPr="002401A3">
        <w:rPr>
          <w:rStyle w:val="StyleUnderline"/>
        </w:rPr>
        <w:t xml:space="preserve"> incentives for extra-terrestrial resource mining</w:t>
      </w:r>
      <w:r w:rsidRPr="002401A3">
        <w:rPr>
          <w:sz w:val="12"/>
        </w:rPr>
        <w:t xml:space="preserve"> (</w:t>
      </w:r>
      <w:proofErr w:type="spellStart"/>
      <w:r w:rsidRPr="002401A3">
        <w:rPr>
          <w:sz w:val="12"/>
        </w:rPr>
        <w:t>Brearley</w:t>
      </w:r>
      <w:proofErr w:type="spellEnd"/>
      <w:r w:rsidRPr="002401A3">
        <w:rPr>
          <w:sz w:val="12"/>
        </w:rPr>
        <w:t>, 2006: 44-46). This was further facilitated by suggestions that near-earth objects (NEOs) like the so-called ‘</w:t>
      </w:r>
      <w:proofErr w:type="spellStart"/>
      <w:r w:rsidRPr="002401A3">
        <w:rPr>
          <w:sz w:val="12"/>
        </w:rPr>
        <w:t>Anteros</w:t>
      </w:r>
      <w:proofErr w:type="spellEnd"/>
      <w:r w:rsidRPr="002401A3">
        <w:rPr>
          <w:sz w:val="12"/>
        </w:rPr>
        <w:t xml:space="preserve"> asteroid’ could comprise of over five trillion dollars’ worth of magnesium silicate and </w:t>
      </w:r>
      <w:proofErr w:type="spellStart"/>
      <w:r w:rsidRPr="002401A3">
        <w:rPr>
          <w:sz w:val="12"/>
        </w:rPr>
        <w:t>aluminium</w:t>
      </w:r>
      <w:proofErr w:type="spellEnd"/>
      <w:r w:rsidRPr="002401A3">
        <w:rPr>
          <w:sz w:val="12"/>
        </w:rPr>
        <w:t xml:space="preserve"> (Kramer, 2017: 131). ¶Envisaging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where space activities were under the exclusive monopoly of governmental agencies and initiated for goals of military dominance or national prestige (</w:t>
      </w:r>
      <w:proofErr w:type="spellStart"/>
      <w:r w:rsidRPr="002401A3">
        <w:rPr>
          <w:sz w:val="12"/>
        </w:rPr>
        <w:t>Sachdeva</w:t>
      </w:r>
      <w:proofErr w:type="spellEnd"/>
      <w:r w:rsidRPr="002401A3">
        <w:rPr>
          <w:sz w:val="12"/>
        </w:rPr>
        <w:t>, 2017: 210). However</w:t>
      </w:r>
      <w:r w:rsidRPr="002401A3">
        <w:rPr>
          <w:rStyle w:val="StyleUnderline"/>
        </w:rPr>
        <w:t xml:space="preserve">, the </w:t>
      </w:r>
      <w:proofErr w:type="spellStart"/>
      <w:r w:rsidRPr="002401A3">
        <w:rPr>
          <w:rStyle w:val="StyleUnderline"/>
        </w:rPr>
        <w:t>privatisation</w:t>
      </w:r>
      <w:proofErr w:type="spellEnd"/>
      <w:r w:rsidRPr="002401A3">
        <w:rPr>
          <w:rStyle w:val="StyleUnderline"/>
        </w:rPr>
        <w:t xml:space="preserve"> of the space industry that has </w:t>
      </w:r>
      <w:r w:rsidRPr="002401A3">
        <w:rPr>
          <w:rStyle w:val="StyleUnderline"/>
        </w:rPr>
        <w:lastRenderedPageBreak/>
        <w:t>occurred since the 1980s has meant that the legislation leaves an enormous amount of legal ambiguity and interpretation regarding the regulation of private resource mining in space</w:t>
      </w:r>
      <w:r w:rsidRPr="002401A3">
        <w:rPr>
          <w:sz w:val="12"/>
        </w:rPr>
        <w:t xml:space="preserve">. As </w:t>
      </w:r>
      <w:proofErr w:type="spellStart"/>
      <w:r w:rsidRPr="002401A3">
        <w:rPr>
          <w:sz w:val="12"/>
        </w:rPr>
        <w:t>Shaer</w:t>
      </w:r>
      <w:proofErr w:type="spellEnd"/>
      <w:r w:rsidRPr="002401A3">
        <w:rPr>
          <w:sz w:val="12"/>
        </w:rPr>
        <w:t xml:space="preserve"> (2016) demonstrates</w:t>
      </w:r>
      <w:r w:rsidRPr="002401A3">
        <w:rPr>
          <w:rStyle w:val="StyleUnderline"/>
        </w:rPr>
        <w:t>, the Article II provision fails to address either the exploitation of space for financial gain or the property claims of commercial enterprises</w:t>
      </w:r>
      <w:r w:rsidRPr="002401A3">
        <w:rPr>
          <w:sz w:val="12"/>
        </w:rPr>
        <w:t xml:space="preserve"> (</w:t>
      </w:r>
      <w:proofErr w:type="spellStart"/>
      <w:r w:rsidRPr="002401A3">
        <w:rPr>
          <w:sz w:val="12"/>
        </w:rPr>
        <w:t>Shaer</w:t>
      </w:r>
      <w:proofErr w:type="spellEnd"/>
      <w:r w:rsidRPr="002401A3">
        <w:rPr>
          <w:sz w:val="12"/>
        </w:rPr>
        <w:t xml:space="preserve">,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w:t>
      </w:r>
      <w:proofErr w:type="spellStart"/>
      <w:r w:rsidRPr="002401A3">
        <w:rPr>
          <w:sz w:val="12"/>
        </w:rPr>
        <w:t>incentivising</w:t>
      </w:r>
      <w:proofErr w:type="spellEnd"/>
      <w:r w:rsidRPr="002401A3">
        <w:rPr>
          <w:sz w:val="12"/>
        </w:rPr>
        <w:t xml:space="preserve"> states to regulate their domestic </w:t>
      </w:r>
      <w:proofErr w:type="spellStart"/>
      <w:r w:rsidRPr="002401A3">
        <w:rPr>
          <w:sz w:val="12"/>
        </w:rPr>
        <w:t>organisations</w:t>
      </w:r>
      <w:proofErr w:type="spellEnd"/>
      <w:r w:rsidRPr="002401A3">
        <w:rPr>
          <w:sz w:val="12"/>
        </w:rPr>
        <w:t xml:space="preserve"> for fear of liability concerns (</w:t>
      </w:r>
      <w:proofErr w:type="spellStart"/>
      <w:r w:rsidRPr="002401A3">
        <w:rPr>
          <w:sz w:val="12"/>
        </w:rPr>
        <w:t>Abeyratne</w:t>
      </w:r>
      <w:proofErr w:type="spellEnd"/>
      <w:r w:rsidRPr="002401A3">
        <w:rPr>
          <w:sz w:val="12"/>
        </w:rPr>
        <w:t xml:space="preserve">, 1998: 168). However, the US government recently enacted a piece of legislation which exploited this clause, in order to circumvent its own restrictions and strengthen US economic influence in space. </w:t>
      </w:r>
      <w:r w:rsidRPr="002401A3">
        <w:rPr>
          <w:rStyle w:val="StyleUnderline"/>
        </w:rPr>
        <w:t>The passage of the 2015 SPACE Act enabled US citizens to privately “possess, own, transport, use, and sell the resources” they obtain in outer space, whilst making careful consideration to deny national sovereign claims over such materials</w:t>
      </w:r>
      <w:r w:rsidRPr="002401A3">
        <w:rPr>
          <w:sz w:val="12"/>
        </w:rPr>
        <w:t xml:space="preserve"> (Leon, 2018: 500). ¶Yet, regardless of whether it is an American private company or public venture, </w:t>
      </w:r>
      <w:r w:rsidRPr="002401A3">
        <w:rPr>
          <w:rStyle w:val="StyleUnderline"/>
        </w:rPr>
        <w:t>the US is still satisfying its geopolitical interests; by exclusively siphoning off extra-terrestrial resources for American gain, the nation’s soft power is thereby extended at the expense of spacefaring adversaries such as China</w:t>
      </w:r>
      <w:r w:rsidRPr="002401A3">
        <w:rPr>
          <w:sz w:val="12"/>
        </w:rPr>
        <w:t xml:space="preserve"> (</w:t>
      </w:r>
      <w:proofErr w:type="spellStart"/>
      <w:r w:rsidRPr="002401A3">
        <w:rPr>
          <w:sz w:val="12"/>
        </w:rPr>
        <w:t>Basu</w:t>
      </w:r>
      <w:proofErr w:type="spellEnd"/>
      <w:r w:rsidRPr="002401A3">
        <w:rPr>
          <w:sz w:val="12"/>
        </w:rPr>
        <w:t xml:space="preserve"> &amp; </w:t>
      </w:r>
      <w:proofErr w:type="spellStart"/>
      <w:r w:rsidRPr="002401A3">
        <w:rPr>
          <w:sz w:val="12"/>
        </w:rPr>
        <w:t>Kurlekar</w:t>
      </w:r>
      <w:proofErr w:type="spellEnd"/>
      <w:r w:rsidRPr="002401A3">
        <w:rPr>
          <w:sz w:val="12"/>
        </w:rPr>
        <w:t xml:space="preserve">, 2016: 65). Indeed </w:t>
      </w:r>
      <w:proofErr w:type="spellStart"/>
      <w:r w:rsidRPr="002401A3">
        <w:rPr>
          <w:sz w:val="12"/>
        </w:rPr>
        <w:t>NewSpace</w:t>
      </w:r>
      <w:proofErr w:type="spellEnd"/>
      <w:r w:rsidRPr="002401A3">
        <w:rPr>
          <w:sz w:val="12"/>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2401A3">
        <w:rPr>
          <w:rStyle w:val="StyleUnderline"/>
        </w:rPr>
        <w:t xml:space="preserve">The US government’s support for private space companies is also likely to lead to the reinforcement of Earth-bound wealth inequalities in space. Many </w:t>
      </w:r>
      <w:proofErr w:type="spellStart"/>
      <w:r w:rsidRPr="002401A3">
        <w:rPr>
          <w:rStyle w:val="StyleUnderline"/>
          <w:highlight w:val="yellow"/>
        </w:rPr>
        <w:t>NewSpace</w:t>
      </w:r>
      <w:proofErr w:type="spellEnd"/>
      <w:r w:rsidRPr="002401A3">
        <w:rPr>
          <w:rStyle w:val="StyleUnderline"/>
          <w:highlight w:val="yellow"/>
        </w:rPr>
        <w:t xml:space="preserve"> actors</w:t>
      </w:r>
      <w:r w:rsidRPr="002401A3">
        <w:rPr>
          <w:rStyle w:val="StyleUnderline"/>
        </w:rPr>
        <w:t xml:space="preserve"> frame their long-term ambitions in space with strong anthropogenic undertones, by </w:t>
      </w:r>
      <w:r w:rsidRPr="002401A3">
        <w:rPr>
          <w:rStyle w:val="StyleUnderline"/>
          <w:highlight w:val="yellow"/>
        </w:rPr>
        <w:t>offer</w:t>
      </w:r>
      <w:r w:rsidRPr="002401A3">
        <w:rPr>
          <w:rStyle w:val="StyleUnderline"/>
        </w:rPr>
        <w:t>ing</w:t>
      </w:r>
      <w:r w:rsidRPr="002401A3">
        <w:rPr>
          <w:rStyle w:val="StyleUnderline"/>
          <w:highlight w:val="yellow"/>
        </w:rPr>
        <w:t xml:space="preserve"> the salvation of the human race from </w:t>
      </w:r>
      <w:r w:rsidRPr="002401A3">
        <w:rPr>
          <w:rStyle w:val="StyleUnderline"/>
        </w:rPr>
        <w:t xml:space="preserve">impending </w:t>
      </w:r>
      <w:r w:rsidRPr="002401A3">
        <w:rPr>
          <w:rStyle w:val="StyleUnderline"/>
          <w:highlight w:val="yellow"/>
        </w:rPr>
        <w:t>extinction through off-world colonial developments</w:t>
      </w:r>
      <w:r w:rsidRPr="002401A3">
        <w:rPr>
          <w:rStyle w:val="StyleUnderline"/>
        </w:rPr>
        <w:t xml:space="preserve"> </w:t>
      </w:r>
      <w:r w:rsidRPr="002401A3">
        <w:rPr>
          <w:sz w:val="12"/>
        </w:rPr>
        <w:t>(</w:t>
      </w:r>
      <w:proofErr w:type="spellStart"/>
      <w:r w:rsidRPr="002401A3">
        <w:rPr>
          <w:sz w:val="12"/>
        </w:rPr>
        <w:t>Kearnes</w:t>
      </w:r>
      <w:proofErr w:type="spellEnd"/>
      <w:r w:rsidRPr="002401A3">
        <w:rPr>
          <w:sz w:val="12"/>
        </w:rPr>
        <w:t xml:space="preserve"> &amp; </w:t>
      </w:r>
      <w:proofErr w:type="spellStart"/>
      <w:r w:rsidRPr="002401A3">
        <w:rPr>
          <w:sz w:val="12"/>
        </w:rPr>
        <w:t>Dooren</w:t>
      </w:r>
      <w:proofErr w:type="spellEnd"/>
      <w:r w:rsidRPr="002401A3">
        <w:rPr>
          <w:sz w:val="12"/>
        </w:rPr>
        <w:t xml:space="preserve">: 2017: 182). Yet, </w:t>
      </w:r>
      <w:r w:rsidRPr="002401A3">
        <w:rPr>
          <w:rStyle w:val="StyleUnderline"/>
          <w:highlight w:val="yellow"/>
        </w:rPr>
        <w:t>this</w:t>
      </w:r>
      <w:r w:rsidRPr="002401A3">
        <w:rPr>
          <w:rStyle w:val="StyleUnderline"/>
        </w:rPr>
        <w:t xml:space="preserve"> type of </w:t>
      </w:r>
      <w:r w:rsidRPr="002401A3">
        <w:rPr>
          <w:rStyle w:val="StyleUnderline"/>
          <w:highlight w:val="yellow"/>
        </w:rPr>
        <w:t>discourse disguises the</w:t>
      </w:r>
      <w:r w:rsidRPr="002401A3">
        <w:rPr>
          <w:rStyle w:val="StyleUnderline"/>
        </w:rPr>
        <w:t xml:space="preserve"> highly </w:t>
      </w:r>
      <w:r w:rsidRPr="002401A3">
        <w:rPr>
          <w:rStyle w:val="StyleUnderline"/>
          <w:highlight w:val="yellow"/>
        </w:rPr>
        <w:t>exclusive nature of these missions.</w:t>
      </w:r>
      <w:r w:rsidRPr="002401A3">
        <w:rPr>
          <w:sz w:val="12"/>
        </w:rPr>
        <w:t xml:space="preserve"> </w:t>
      </w:r>
      <w:r w:rsidRPr="002401A3">
        <w:rPr>
          <w:rStyle w:val="StyleUnderline"/>
        </w:rPr>
        <w:t xml:space="preserve">Whilst they seem to suggest that there is a stake for ordinary citizens in the vast space frontier, the reality is that these self-described </w:t>
      </w:r>
      <w:r w:rsidRPr="002401A3">
        <w:rPr>
          <w:rStyle w:val="StyleUnderline"/>
          <w:highlight w:val="yellow"/>
        </w:rPr>
        <w:t>space pioneers are a member of a narrow ‘cosmic elite’</w:t>
      </w:r>
      <w:r w:rsidRPr="002401A3">
        <w:rPr>
          <w:sz w:val="12"/>
        </w:rPr>
        <w:t xml:space="preserve"> – “founders of Amazon.com, Microsoft, Pay Pal… and a smattering of games designers and hotel magnates” (Parker, 2009: 91). ¶Indeed</w:t>
      </w:r>
      <w:r w:rsidRPr="002401A3">
        <w:rPr>
          <w:rStyle w:val="StyleUnderline"/>
        </w:rPr>
        <w:t xml:space="preserve">, </w:t>
      </w:r>
      <w:r w:rsidRPr="002401A3">
        <w:rPr>
          <w:rStyle w:val="StyleUnderline"/>
          <w:highlight w:val="yellow"/>
        </w:rPr>
        <w:t xml:space="preserve">private space enterprises </w:t>
      </w:r>
      <w:r w:rsidRPr="002401A3">
        <w:rPr>
          <w:rStyle w:val="StyleUnderline"/>
        </w:rPr>
        <w:t xml:space="preserve">have themselves </w:t>
      </w:r>
      <w:r w:rsidRPr="002401A3">
        <w:rPr>
          <w:rStyle w:val="StyleUnderline"/>
          <w:highlight w:val="yellow"/>
        </w:rPr>
        <w:t>suggest</w:t>
      </w:r>
      <w:r w:rsidRPr="002401A3">
        <w:rPr>
          <w:rStyle w:val="StyleUnderline"/>
        </w:rPr>
        <w:t>ed</w:t>
      </w:r>
      <w:r w:rsidRPr="002401A3">
        <w:rPr>
          <w:rStyle w:val="StyleUnderline"/>
          <w:highlight w:val="yellow"/>
        </w:rPr>
        <w:t xml:space="preserve"> that they have no obligation to share mineral resources extracted in space with the global community</w:t>
      </w:r>
      <w:r w:rsidRPr="002401A3">
        <w:rPr>
          <w:sz w:val="12"/>
        </w:rPr>
        <w:t xml:space="preserve"> (Klinger, 2017: 208). This is reflected in the speeches of individuals such as Nathan Ingraham, a senior editor at the tech site </w:t>
      </w:r>
      <w:proofErr w:type="spellStart"/>
      <w:r w:rsidRPr="002401A3">
        <w:rPr>
          <w:sz w:val="12"/>
        </w:rPr>
        <w:t>EngadAsteroid</w:t>
      </w:r>
      <w:proofErr w:type="spellEnd"/>
      <w:r w:rsidRPr="002401A3">
        <w:rPr>
          <w:sz w:val="12"/>
        </w:rPr>
        <w:t xml:space="preserve"> mining, who claimed that asteroid mining was “how [America is] going to move into space and develop the next Vegas Strip” (</w:t>
      </w:r>
      <w:proofErr w:type="spellStart"/>
      <w:r w:rsidRPr="002401A3">
        <w:rPr>
          <w:sz w:val="12"/>
        </w:rPr>
        <w:t>Shaer</w:t>
      </w:r>
      <w:proofErr w:type="spellEnd"/>
      <w:r w:rsidRPr="002401A3">
        <w:rPr>
          <w:sz w:val="12"/>
        </w:rPr>
        <w:t xml:space="preserve">, 2016: 50). Such comments highlight a form of what Beery (2016) defines as ‘scalar politics’. </w:t>
      </w:r>
      <w:r w:rsidRPr="002401A3">
        <w:rPr>
          <w:rStyle w:val="StyleUnderline"/>
        </w:rPr>
        <w:t>In similar ways to the ‘scaling’ of unequal international relations that has constituted our relationship with outer space under the guise of the ‘global commons’</w:t>
      </w:r>
      <w:r w:rsidRPr="002401A3">
        <w:rPr>
          <w:sz w:val="12"/>
        </w:rPr>
        <w:t xml:space="preserve"> (Beery, 2016: 99), </w:t>
      </w:r>
      <w:r w:rsidRPr="002401A3">
        <w:rPr>
          <w:rStyle w:val="StyleUnderline"/>
          <w:highlight w:val="yellow"/>
        </w:rPr>
        <w:t>private companies</w:t>
      </w:r>
      <w:r w:rsidRPr="002401A3">
        <w:rPr>
          <w:rStyle w:val="StyleUnderline"/>
        </w:rPr>
        <w:t xml:space="preserve"> – through their anthropogenic discourse – are </w:t>
      </w:r>
      <w:r w:rsidRPr="002401A3">
        <w:rPr>
          <w:rStyle w:val="Emphasis"/>
          <w:highlight w:val="yellow"/>
        </w:rPr>
        <w:t>scaling existing Earth-bound wealth inequalities and social relations into space by siphoning off extra-terrestrial resources.</w:t>
      </w:r>
      <w:r w:rsidRPr="002401A3">
        <w:rPr>
          <w:sz w:val="12"/>
        </w:rPr>
        <w:t xml:space="preserve"> </w:t>
      </w:r>
      <w:r w:rsidRPr="002401A3">
        <w:rPr>
          <w:rStyle w:val="StyleUnderline"/>
        </w:rPr>
        <w:t xml:space="preserve">By constructing their </w:t>
      </w:r>
      <w:proofErr w:type="spellStart"/>
      <w:r w:rsidRPr="002401A3">
        <w:rPr>
          <w:rStyle w:val="StyleUnderline"/>
        </w:rPr>
        <w:t>endeavours</w:t>
      </w:r>
      <w:proofErr w:type="spellEnd"/>
      <w:r w:rsidRPr="002401A3">
        <w:rPr>
          <w:rStyle w:val="StyleUnderline"/>
        </w:rPr>
        <w:t xml:space="preserve"> in ways that appeal to the common good, </w:t>
      </w:r>
      <w:proofErr w:type="spellStart"/>
      <w:r w:rsidRPr="002401A3">
        <w:rPr>
          <w:rStyle w:val="StyleUnderline"/>
          <w:highlight w:val="yellow"/>
        </w:rPr>
        <w:t>NewSpace</w:t>
      </w:r>
      <w:proofErr w:type="spellEnd"/>
      <w:r w:rsidRPr="002401A3">
        <w:rPr>
          <w:rStyle w:val="StyleUnderline"/>
          <w:highlight w:val="yellow"/>
        </w:rPr>
        <w:t xml:space="preserve"> actors</w:t>
      </w:r>
      <w:r w:rsidRPr="002401A3">
        <w:rPr>
          <w:rStyle w:val="StyleUnderline"/>
        </w:rPr>
        <w:t xml:space="preserve"> are therefore </w:t>
      </w:r>
      <w:r w:rsidRPr="002401A3">
        <w:rPr>
          <w:rStyle w:val="StyleUnderline"/>
          <w:highlight w:val="yellow"/>
        </w:rPr>
        <w:t>conceal</w:t>
      </w:r>
      <w:r w:rsidRPr="002401A3">
        <w:rPr>
          <w:rStyle w:val="StyleUnderline"/>
        </w:rPr>
        <w:t xml:space="preserve">ing the reality of </w:t>
      </w:r>
      <w:r w:rsidRPr="002401A3">
        <w:rPr>
          <w:rStyle w:val="StyleUnderline"/>
          <w:highlight w:val="yellow"/>
        </w:rPr>
        <w:t xml:space="preserve">how commercial resource extraction serves the exclusive interests of their private shareholders at the </w:t>
      </w:r>
      <w:r w:rsidRPr="002401A3">
        <w:rPr>
          <w:rStyle w:val="Emphasis"/>
          <w:highlight w:val="yellow"/>
        </w:rPr>
        <w:t>expense of the vast majority of the global population</w:t>
      </w:r>
      <w:r w:rsidRPr="002401A3">
        <w:rPr>
          <w:sz w:val="12"/>
        </w:rPr>
        <w:t>.</w:t>
      </w:r>
    </w:p>
    <w:p w:rsidR="003D3E30" w:rsidRPr="002401A3" w:rsidRDefault="003D3E30" w:rsidP="003D3E30"/>
    <w:p w:rsidR="003D3E30" w:rsidRPr="002401A3" w:rsidRDefault="003D3E30" w:rsidP="003D3E30">
      <w:pPr>
        <w:pStyle w:val="Heading4"/>
        <w:rPr>
          <w:rFonts w:cs="Calibri"/>
        </w:rPr>
      </w:pPr>
      <w:r w:rsidRPr="002401A3">
        <w:rPr>
          <w:rFonts w:cs="Calibri"/>
        </w:rPr>
        <w:t>Private control of space i</w:t>
      </w:r>
      <w:r w:rsidR="001056D9">
        <w:rPr>
          <w:rFonts w:cs="Calibri"/>
        </w:rPr>
        <w:t>n</w:t>
      </w:r>
      <w:r w:rsidR="00AF19B0">
        <w:rPr>
          <w:rFonts w:cs="Calibri"/>
        </w:rPr>
        <w:t>evitably leads to exploitation- that’s</w:t>
      </w:r>
      <w:r w:rsidR="001056D9">
        <w:rPr>
          <w:rFonts w:cs="Calibri"/>
        </w:rPr>
        <w:t xml:space="preserve"> intrinsically violent</w:t>
      </w:r>
      <w:r w:rsidR="00AF19B0">
        <w:rPr>
          <w:rFonts w:cs="Calibri"/>
        </w:rPr>
        <w:t xml:space="preserve"> against disadvantaged communities</w:t>
      </w:r>
      <w:r w:rsidR="001056D9">
        <w:rPr>
          <w:rFonts w:cs="Calibri"/>
        </w:rPr>
        <w:t>.</w:t>
      </w:r>
      <w:r w:rsidRPr="002401A3">
        <w:rPr>
          <w:rFonts w:cs="Calibri"/>
        </w:rPr>
        <w:t xml:space="preserve"> Spencer ‘20</w:t>
      </w:r>
    </w:p>
    <w:p w:rsidR="003D3E30" w:rsidRPr="002401A3" w:rsidRDefault="003D3E30" w:rsidP="003D3E30">
      <w:r w:rsidRPr="002401A3">
        <w:t>Spencer, Keith A. [senior editor at Salon</w:t>
      </w:r>
      <w:proofErr w:type="gramStart"/>
      <w:r w:rsidRPr="002401A3">
        <w:t>]“</w:t>
      </w:r>
      <w:proofErr w:type="gramEnd"/>
      <w:r w:rsidRPr="002401A3">
        <w:t xml:space="preserve">Against Mars-a-Lago: Why SpaceX's Mars Colonization Plan Should Terrify You.” Salon, Salon.com, 7 Jan. 2020, https://www.salon.com/2017/10/08/against-mars-a-lago-why-spacexs-mars-colonization-plan-should-terrify-you/. </w:t>
      </w:r>
    </w:p>
    <w:p w:rsidR="003D3E30" w:rsidRPr="002401A3" w:rsidRDefault="003D3E30" w:rsidP="003D3E30">
      <w:pPr>
        <w:rPr>
          <w:sz w:val="12"/>
        </w:rPr>
      </w:pPr>
      <w:r w:rsidRPr="002401A3">
        <w:rPr>
          <w:sz w:val="12"/>
        </w:rPr>
        <w:t xml:space="preserve">When CEO Elon Musk announced last month that his aerospace company SpaceX would be </w:t>
      </w:r>
      <w:hyperlink r:id="rId28"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29"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30"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w:t>
      </w:r>
      <w:r w:rsidRPr="002401A3">
        <w:rPr>
          <w:sz w:val="12"/>
        </w:rPr>
        <w:lastRenderedPageBreak/>
        <w:t xml:space="preserve">the long run it's the private sector that finds ways to make profit, finds ways to expand humanity,” </w:t>
      </w:r>
      <w:hyperlink r:id="rId31"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32"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33"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2401A3">
        <w:rPr>
          <w:rStyle w:val="Emphasis"/>
        </w:rPr>
        <w:t xml:space="preserve">There has be </w:t>
      </w:r>
      <w:r w:rsidRPr="002401A3">
        <w:rPr>
          <w:rStyle w:val="Emphasis"/>
          <w:highlight w:val="yellow"/>
        </w:rPr>
        <w:t>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4"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35" w:history="1">
        <w:r w:rsidRPr="002401A3">
          <w:rPr>
            <w:rStyle w:val="StyleUnderline"/>
          </w:rPr>
          <w:t>sacrosanct</w:t>
        </w:r>
      </w:hyperlink>
      <w:r w:rsidRPr="002401A3">
        <w:rPr>
          <w:rStyle w:val="StyleUnderline"/>
        </w:rPr>
        <w:t xml:space="preserve"> </w:t>
      </w:r>
      <w:hyperlink r:id="rId36"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2401A3">
        <w:rPr>
          <w:rStyle w:val="StyleUnderline"/>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2401A3">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37" w:history="1">
        <w:r w:rsidRPr="002401A3">
          <w:rPr>
            <w:rStyle w:val="Hyperlink"/>
            <w:sz w:val="12"/>
          </w:rPr>
          <w:t>put in charge</w:t>
        </w:r>
      </w:hyperlink>
      <w:r w:rsidRPr="002401A3">
        <w:rPr>
          <w:sz w:val="12"/>
        </w:rPr>
        <w:t xml:space="preserve"> of running the show on Mars, their interests will inherently be at </w:t>
      </w:r>
      <w:hyperlink r:id="rId38" w:history="1">
        <w:r w:rsidRPr="002401A3">
          <w:rPr>
            <w:rStyle w:val="Hyperlink"/>
            <w:sz w:val="12"/>
          </w:rPr>
          <w:t xml:space="preserve">odds with the workers </w:t>
        </w:r>
      </w:hyperlink>
      <w:r w:rsidRPr="002401A3">
        <w:rPr>
          <w:sz w:val="12"/>
        </w:rPr>
        <w:t xml:space="preserve">and employees involved. After all, a private foundation </w:t>
      </w:r>
      <w:hyperlink r:id="rId39" w:history="1">
        <w:r w:rsidRPr="002401A3">
          <w:rPr>
            <w:rStyle w:val="Hyperlink"/>
            <w:sz w:val="12"/>
          </w:rPr>
          <w:t>is not a democracy</w:t>
        </w:r>
      </w:hyperlink>
      <w:r w:rsidRPr="002401A3">
        <w:rPr>
          <w:sz w:val="12"/>
        </w:rPr>
        <w:t xml:space="preserve">; and as major philanthropic organizations like the Bill and Melinda Gates Foundation </w:t>
      </w:r>
      <w:hyperlink r:id="rId40" w:history="1">
        <w:r w:rsidRPr="002401A3">
          <w:rPr>
            <w:rStyle w:val="Hyperlink"/>
            <w:sz w:val="12"/>
          </w:rPr>
          <w:t>illustrate</w:t>
        </w:r>
      </w:hyperlink>
      <w:r w:rsidRPr="002401A3">
        <w:rPr>
          <w:sz w:val="12"/>
        </w:rPr>
        <w:t xml:space="preserve">, often </w:t>
      </w:r>
      <w:hyperlink r:id="rId41" w:history="1">
        <w:r w:rsidRPr="002401A3">
          <w:rPr>
            <w:rStyle w:val="Hyperlink"/>
            <w:sz w:val="12"/>
          </w:rPr>
          <w:t>do the bidding</w:t>
        </w:r>
      </w:hyperlink>
      <w:r w:rsidRPr="002401A3">
        <w:rPr>
          <w:sz w:val="12"/>
        </w:rPr>
        <w:t xml:space="preserve"> of their rich donors, and take an </w:t>
      </w:r>
      <w:hyperlink r:id="rId42"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2401A3">
        <w:rPr>
          <w:rStyle w:val="StyleUnderline"/>
          <w:highlight w:val="yellow"/>
        </w:rPr>
        <w:t>The only basis for colonization of Mars</w:t>
      </w:r>
      <w:r w:rsidRPr="002401A3">
        <w:rPr>
          <w:rStyle w:val="StyleUnderline"/>
        </w:rPr>
        <w:t xml:space="preserve"> that Musk can conceive of </w:t>
      </w:r>
      <w:r w:rsidRPr="002401A3">
        <w:rPr>
          <w:rStyle w:val="StyleUnderline"/>
          <w:highlight w:val="yellow"/>
        </w:rPr>
        <w:t>is</w:t>
      </w:r>
      <w:r w:rsidRPr="002401A3">
        <w:rPr>
          <w:rStyle w:val="StyleUnderline"/>
        </w:rPr>
        <w:t xml:space="preserve"> one </w:t>
      </w:r>
      <w:r w:rsidRPr="002401A3">
        <w:rPr>
          <w:rStyle w:val="StyleUnderline"/>
          <w:highlight w:val="yellow"/>
        </w:rPr>
        <w:t>based on tourism: the rich pay an amount</w:t>
      </w:r>
      <w:r w:rsidRPr="002401A3">
        <w:rPr>
          <w:rStyle w:val="StyleUnderline"/>
        </w:rPr>
        <w:t xml:space="preserve"> — Musk quotes the ticket price at </w:t>
      </w:r>
      <w:hyperlink r:id="rId43" w:tgtFrame="_blank" w:history="1">
        <w:r w:rsidRPr="002401A3">
          <w:rPr>
            <w:rStyle w:val="StyleUnderline"/>
          </w:rPr>
          <w:t>$200,000 if he can get 1 million tourists</w:t>
        </w:r>
      </w:hyperlink>
      <w:r w:rsidRPr="002401A3">
        <w:rPr>
          <w:rStyle w:val="StyleUnderline"/>
        </w:rPr>
        <w:t xml:space="preserve"> to pay that — that entitles them to a round-trip ticket. And while they’re on Mars and traveling to it, they luxuriate: Musk has </w:t>
      </w:r>
      <w:hyperlink r:id="rId44" w:tgtFrame="_blank" w:history="1">
        <w:r w:rsidRPr="002401A3">
          <w:rPr>
            <w:rStyle w:val="StyleUnderline"/>
          </w:rPr>
          <w:t>assured</w:t>
        </w:r>
      </w:hyperlink>
      <w:r w:rsidRPr="002401A3">
        <w:rPr>
          <w:rStyle w:val="StyleUnderline"/>
        </w:rPr>
        <w:t xml:space="preserve"> that the trip would be “fun.” This is what makes Musk’s Mars vision so different than, say, the Apollo missions or the International Space Station. </w:t>
      </w:r>
      <w:r w:rsidRPr="002401A3">
        <w:rPr>
          <w:rStyle w:val="StyleUnderline"/>
          <w:highlight w:val="yellow"/>
        </w:rPr>
        <w:t>This isn’t</w:t>
      </w:r>
      <w:r w:rsidRPr="002401A3">
        <w:rPr>
          <w:rStyle w:val="StyleUnderline"/>
        </w:rPr>
        <w:t xml:space="preserve"> really </w:t>
      </w:r>
      <w:r w:rsidRPr="002401A3">
        <w:rPr>
          <w:rStyle w:val="StyleUnderline"/>
          <w:highlight w:val="yellow"/>
        </w:rPr>
        <w:t>exploration for humanity’s sake</w:t>
      </w:r>
      <w:r w:rsidRPr="002401A3">
        <w:rPr>
          <w:rStyle w:val="StyleUnderline"/>
        </w:rPr>
        <w:t xml:space="preserve"> — </w:t>
      </w:r>
      <w:r w:rsidRPr="002401A3">
        <w:rPr>
          <w:rStyle w:val="StyleUnderline"/>
          <w:highlight w:val="yellow"/>
        </w:rPr>
        <w:t>there’s not</w:t>
      </w:r>
      <w:r w:rsidRPr="002401A3">
        <w:rPr>
          <w:rStyle w:val="StyleUnderline"/>
        </w:rPr>
        <w:t xml:space="preserve"> that much </w:t>
      </w:r>
      <w:r w:rsidRPr="002401A3">
        <w:rPr>
          <w:rStyle w:val="StyleUnderline"/>
          <w:highlight w:val="yellow"/>
        </w:rPr>
        <w:t xml:space="preserve">science </w:t>
      </w:r>
      <w:r w:rsidRPr="002401A3">
        <w:rPr>
          <w:rStyle w:val="StyleUnderline"/>
        </w:rPr>
        <w:t xml:space="preserve">assumed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 xml:space="preserve">us. Musk isn’t trying to build something akin to Matt Damon’s </w:t>
      </w:r>
      <w:proofErr w:type="spellStart"/>
      <w:r w:rsidRPr="002401A3">
        <w:rPr>
          <w:sz w:val="12"/>
        </w:rPr>
        <w:t>spartan</w:t>
      </w:r>
      <w:proofErr w:type="spellEnd"/>
      <w:r w:rsidRPr="002401A3">
        <w:rPr>
          <w:sz w:val="12"/>
        </w:rPr>
        <w:t xml:space="preserve">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45" w:history="1">
        <w:r w:rsidRPr="002401A3">
          <w:rPr>
            <w:rStyle w:val="StyleUnderline"/>
          </w:rPr>
          <w:t>before</w:t>
        </w:r>
      </w:hyperlink>
      <w:r w:rsidRPr="002401A3">
        <w:rPr>
          <w:rStyle w:val="StyleUnderline"/>
        </w:rPr>
        <w:t xml:space="preserve">, </w:t>
      </w:r>
      <w:r w:rsidRPr="002401A3">
        <w:rPr>
          <w:rStyle w:val="StyleUnderline"/>
          <w:highlight w:val="yellow"/>
        </w:rPr>
        <w:t>that means a lot of labor at the lowest cost</w:t>
      </w:r>
      <w:r w:rsidRPr="002401A3">
        <w:rPr>
          <w:rStyle w:val="StyleUnderline"/>
        </w:rPr>
        <w:t xml:space="preserve"> possible. </w:t>
      </w:r>
      <w:r w:rsidRPr="002401A3">
        <w:rPr>
          <w:rStyle w:val="StyleUnderline"/>
          <w:highlight w:val="yellow"/>
        </w:rPr>
        <w:t>Imagine signing away years of your life</w:t>
      </w:r>
      <w:r w:rsidRPr="002401A3">
        <w:rPr>
          <w:rStyle w:val="StyleUnderline"/>
        </w:rPr>
        <w:t xml:space="preserve"> to be a housekeeper in the Mars-a-Lago hotel, with your communications, water, food, energy usage, even oxygen tightly managed by your employer, </w:t>
      </w:r>
      <w:r w:rsidRPr="002401A3">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r w:rsidRPr="002401A3">
        <w:rPr>
          <w:rStyle w:val="StyleUnderline"/>
          <w:highlight w:val="yellow"/>
        </w:rPr>
        <w:t>private</w:t>
      </w:r>
      <w:r w:rsidRPr="002401A3">
        <w:rPr>
          <w:rStyle w:val="StyleUnderline"/>
        </w:rPr>
        <w:t>ly</w:t>
      </w:r>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46"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7"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rsidR="003D3E30" w:rsidRPr="002401A3" w:rsidRDefault="003D3E30" w:rsidP="003D3E30">
      <w:pPr>
        <w:pStyle w:val="Heading4"/>
        <w:rPr>
          <w:rFonts w:cs="Calibri"/>
        </w:rPr>
      </w:pPr>
      <w:bookmarkStart w:id="0" w:name="_GoBack"/>
      <w:bookmarkEnd w:id="0"/>
      <w:r w:rsidRPr="002401A3">
        <w:rPr>
          <w:rFonts w:cs="Calibri"/>
        </w:rPr>
        <w:t>Space resources must be distributed democratically—this requires challenging private control of outer space</w:t>
      </w:r>
    </w:p>
    <w:p w:rsidR="003D3E30" w:rsidRPr="002401A3" w:rsidRDefault="003D3E30" w:rsidP="003D3E30">
      <w:pPr>
        <w:rPr>
          <w:rStyle w:val="Style13ptBold"/>
        </w:rPr>
      </w:pPr>
      <w:r w:rsidRPr="002401A3">
        <w:rPr>
          <w:rStyle w:val="Style13ptBold"/>
        </w:rPr>
        <w:t>Levine 15</w:t>
      </w:r>
    </w:p>
    <w:p w:rsidR="003D3E30" w:rsidRPr="002401A3" w:rsidRDefault="003D3E30" w:rsidP="003D3E30">
      <w:pPr>
        <w:rPr>
          <w:sz w:val="16"/>
        </w:rPr>
      </w:pPr>
      <w:r w:rsidRPr="002401A3">
        <w:rPr>
          <w:sz w:val="16"/>
        </w:rPr>
        <w:t xml:space="preserve">Nick Levine, MPhil candidate in history of science at the University of Cambridge, 3-21-2015, "Democratize the Universe," Jacobin, </w:t>
      </w:r>
      <w:hyperlink r:id="rId48" w:history="1">
        <w:r w:rsidRPr="002401A3">
          <w:rPr>
            <w:rStyle w:val="Hyperlink"/>
            <w:sz w:val="16"/>
          </w:rPr>
          <w:t>https://jacobinmag.com/2015/03/space-industry-extraction-levine</w:t>
        </w:r>
      </w:hyperlink>
    </w:p>
    <w:p w:rsidR="003D3E30" w:rsidRPr="002401A3" w:rsidRDefault="003D3E30" w:rsidP="003D3E30">
      <w:pPr>
        <w:rPr>
          <w:bCs/>
          <w:sz w:val="14"/>
        </w:rPr>
      </w:pPr>
      <w:r w:rsidRPr="002401A3">
        <w:rPr>
          <w:rStyle w:val="StyleUnderline"/>
          <w:highlight w:val="yellow"/>
        </w:rPr>
        <w:lastRenderedPageBreak/>
        <w:t>The privatization of the Milky Way has begun</w:t>
      </w:r>
      <w:r w:rsidRPr="002401A3">
        <w:rPr>
          <w:rStyle w:val="StyleUnderline"/>
        </w:rPr>
        <w:t xml:space="preserve">. Last summer, the bipartisan ASTEROIDS Act was introduced in Congress. The legislation’s aim is to grant US corporations property rights over any natural resources </w:t>
      </w:r>
      <w:r w:rsidRPr="002401A3">
        <w:rPr>
          <w:bCs/>
          <w:sz w:val="14"/>
        </w:rPr>
        <w:t>— like the platinum-group metals used in electronics — that they extract from asteroids. The bill took advantage of an ambiguity in the United Nations’ 1967 Outer Space Treaty. That agreement forbade nations and private organizations from claiming territory on celestial bodies, but was unclear about whether the exploitation of their natural resources would be allowed, and if so, on what terms</w:t>
      </w:r>
      <w:r w:rsidRPr="002401A3">
        <w:rPr>
          <w:rStyle w:val="StyleUnderline"/>
        </w:rPr>
        <w:t xml:space="preserve">. </w:t>
      </w:r>
      <w:r w:rsidRPr="002401A3">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We could fight for a galactic democracy, where the proceeds of the space economy are distributed widely. Or we could accept the trickle-down </w:t>
      </w:r>
      <w:proofErr w:type="spellStart"/>
      <w:r w:rsidRPr="002401A3">
        <w:rPr>
          <w:rStyle w:val="StyleUnderline"/>
        </w:rPr>
        <w:t>astronomics</w:t>
      </w:r>
      <w:proofErr w:type="spellEnd"/>
      <w:r w:rsidRPr="002401A3">
        <w:rPr>
          <w:rStyle w:val="StyleUnderline"/>
        </w:rPr>
        <w:t xml:space="preserve"> anticipated by the ASTEROIDS Act, which would allow for the concentration of vast amounts of economic and political power in the hands of a few corporations and the most technologically developed nations.</w:t>
      </w:r>
      <w:r w:rsidRPr="002401A3">
        <w:rPr>
          <w:bCs/>
          <w:sz w:val="14"/>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celestial commons was a pillar of developing countries’ struggle to create a more equitable economic order. Starting in the 1960s, </w:t>
      </w:r>
      <w:r w:rsidRPr="002401A3">
        <w:rPr>
          <w:rStyle w:val="StyleUnderline"/>
          <w:highlight w:val="yellow"/>
        </w:rPr>
        <w:t>a coalition of underdeveloped nations, many recently decolonized,</w:t>
      </w:r>
      <w:r w:rsidRPr="002401A3">
        <w:rPr>
          <w:bCs/>
          <w:sz w:val="14"/>
        </w:rPr>
        <w:t xml:space="preserve"> asserted their strength in numbers in the United Nations </w:t>
      </w:r>
      <w:r w:rsidRPr="00D77164">
        <w:rPr>
          <w:bCs/>
          <w:sz w:val="14"/>
        </w:rPr>
        <w:t xml:space="preserve">by </w:t>
      </w:r>
      <w:r w:rsidRPr="00D77164">
        <w:rPr>
          <w:rStyle w:val="StyleUnderline"/>
        </w:rPr>
        <w:t>forming</w:t>
      </w:r>
      <w:r w:rsidRPr="00D77164">
        <w:rPr>
          <w:bCs/>
          <w:sz w:val="14"/>
        </w:rPr>
        <w:t xml:space="preserve"> a caucus known as </w:t>
      </w:r>
      <w:r w:rsidRPr="00D77164">
        <w:rPr>
          <w:rStyle w:val="StyleUnderline"/>
        </w:rPr>
        <w:t>the Group of 77</w:t>
      </w:r>
      <w:r w:rsidRPr="00D77164">
        <w:rPr>
          <w:bCs/>
          <w:sz w:val="14"/>
        </w:rPr>
        <w:t xml:space="preserve">. In the early 1970s, this bloc </w:t>
      </w:r>
      <w:r w:rsidRPr="00D77164">
        <w:rPr>
          <w:rStyle w:val="StyleUnderline"/>
        </w:rPr>
        <w:t xml:space="preserve">announced its intention to establish a “new international economic order,” which found its expression in a series of UN treaties governing international regions, like sea beds and outer </w:t>
      </w:r>
      <w:proofErr w:type="gramStart"/>
      <w:r w:rsidRPr="00D77164">
        <w:rPr>
          <w:rStyle w:val="StyleUnderline"/>
        </w:rPr>
        <w:t>space, that</w:t>
      </w:r>
      <w:proofErr w:type="gramEnd"/>
      <w:r w:rsidRPr="00D77164">
        <w:rPr>
          <w:rStyle w:val="StyleUnderline"/>
        </w:rPr>
        <w:t xml:space="preserve"> they </w:t>
      </w:r>
      <w:r w:rsidRPr="002401A3">
        <w:rPr>
          <w:rStyle w:val="StyleUnderline"/>
          <w:highlight w:val="yellow"/>
        </w:rPr>
        <w:t>hoped would spread the economic benefits of the commons more equitably</w:t>
      </w:r>
      <w:r w:rsidRPr="002401A3">
        <w:rPr>
          <w:rStyle w:val="StyleUnderline"/>
        </w:rPr>
        <w:t>, with special attention to less developed nations.</w:t>
      </w:r>
      <w:r w:rsidRPr="002401A3">
        <w:rPr>
          <w:bCs/>
          <w:sz w:val="14"/>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2401A3">
        <w:rPr>
          <w:rStyle w:val="StyleUnderline"/>
        </w:rPr>
        <w:t>The ASTEROIDS Act was submitted on behalf of those who would benefit most from a laissez-faire extraterrestrial system.</w:t>
      </w:r>
      <w:r w:rsidRPr="002401A3">
        <w:rPr>
          <w:bCs/>
          <w:sz w:val="14"/>
        </w:rPr>
        <w:t xml:space="preserve"> If we leave the discussion about celestial property rights to the business interests that monopolize it now, any dream of economic democracy in outer space will go the way of jetpacks, flying cars, and the fifteen-hour workweek. As Below, So </w:t>
      </w:r>
      <w:proofErr w:type="gramStart"/>
      <w:r w:rsidRPr="002401A3">
        <w:rPr>
          <w:bCs/>
          <w:sz w:val="14"/>
        </w:rPr>
        <w:t>Above</w:t>
      </w:r>
      <w:proofErr w:type="gramEnd"/>
      <w:r w:rsidRPr="002401A3">
        <w:rPr>
          <w:bCs/>
          <w:sz w:val="14"/>
        </w:rPr>
        <w:t xml:space="preser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2401A3">
        <w:rPr>
          <w:bCs/>
          <w:sz w:val="14"/>
        </w:rPr>
        <w:t xml:space="preserve"> at least not primarily</w:t>
      </w:r>
      <w:r w:rsidRPr="002401A3">
        <w:rPr>
          <w:rStyle w:val="StyleUnderline"/>
        </w:rPr>
        <w:t xml:space="preserve">. </w:t>
      </w:r>
      <w:r w:rsidRPr="002401A3">
        <w:rPr>
          <w:rStyle w:val="StyleUnderline"/>
          <w:highlight w:val="yellow"/>
        </w:rPr>
        <w:t>What’s at stake is</w:t>
      </w:r>
      <w:r w:rsidRPr="002401A3">
        <w:rPr>
          <w:bCs/>
          <w:sz w:val="14"/>
        </w:rPr>
        <w:t xml:space="preserve"> not just the “stature of man,” as Hannah Arendt put it, </w:t>
      </w:r>
      <w:r w:rsidRPr="002401A3">
        <w:rPr>
          <w:rStyle w:val="StyleUnderline"/>
        </w:rPr>
        <w:t xml:space="preserve">but a </w:t>
      </w:r>
      <w:r w:rsidRPr="002401A3">
        <w:rPr>
          <w:rStyle w:val="StyleUnderline"/>
          <w:highlight w:val="yellow"/>
        </w:rPr>
        <w:t>political-economic struggle over the future of the celestial commons, which could result in a dramatic intensification of inequality — or a small step</w:t>
      </w:r>
      <w:r w:rsidRPr="002401A3">
        <w:rPr>
          <w:rStyle w:val="StyleUnderline"/>
        </w:rPr>
        <w:t xml:space="preserve"> for humankind </w:t>
      </w:r>
      <w:r w:rsidRPr="002401A3">
        <w:rPr>
          <w:rStyle w:val="StyleUnderline"/>
          <w:highlight w:val="yellow"/>
        </w:rPr>
        <w:t>toward a more egalitarian state of affairs</w:t>
      </w:r>
      <w:r w:rsidRPr="002401A3">
        <w:rPr>
          <w:rStyle w:val="StyleUnderline"/>
        </w:rPr>
        <w:t xml:space="preserve"> on our current plane</w:t>
      </w:r>
      <w:r w:rsidRPr="002401A3">
        <w:rPr>
          <w:bCs/>
          <w:sz w:val="14"/>
        </w:rPr>
        <w:t>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r w:rsidRPr="002401A3">
        <w:rPr>
          <w:rStyle w:val="StyleUnderline"/>
        </w:rPr>
        <w:t>.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w:t>
      </w:r>
      <w:r w:rsidRPr="002401A3">
        <w:rPr>
          <w:bCs/>
          <w:sz w:val="14"/>
        </w:rPr>
        <w:t xml:space="preserve">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w:t>
      </w:r>
      <w:r w:rsidRPr="002401A3">
        <w:rPr>
          <w:bCs/>
          <w:sz w:val="14"/>
        </w:rPr>
        <w:lastRenderedPageBreak/>
        <w:t xml:space="preserve">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confrontation over the future of the vast celestial commons. The democratic possibilities of such a struggle have been recognized before: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2401A3">
        <w:rPr>
          <w:rStyle w:val="StyleUnderline"/>
          <w:highlight w:val="yellow"/>
        </w:rPr>
        <w:t>G</w:t>
      </w:r>
      <w:r w:rsidRPr="00090B75">
        <w:rPr>
          <w:rStyle w:val="StyleUnderline"/>
        </w:rPr>
        <w:t xml:space="preserve">roup </w:t>
      </w:r>
      <w:r w:rsidRPr="002401A3">
        <w:rPr>
          <w:rStyle w:val="StyleUnderline"/>
          <w:highlight w:val="yellow"/>
        </w:rPr>
        <w:t>of 77’s major goals was to apply some of the redistributive functions of the welfare state on a global scale</w:t>
      </w:r>
      <w:r w:rsidRPr="002401A3">
        <w:rPr>
          <w:rStyle w:val="StyleUnderline"/>
        </w:rPr>
        <w:t>. 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w:t>
      </w:r>
      <w:r w:rsidRPr="002401A3">
        <w:rPr>
          <w:bCs/>
          <w:sz w:val="14"/>
        </w:rPr>
        <w:t xml:space="preserve">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maneuvers.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2401A3">
        <w:rPr>
          <w:rStyle w:val="StyleUnderline"/>
          <w:highlight w:val="yellow"/>
        </w:rPr>
        <w:t>As an alternative to the laissez-faire approach advocated by many private interests, the “common heritage” principle also provided a legal framework for the democratic distribution of revenues derived from the international commons</w:t>
      </w:r>
      <w:r w:rsidRPr="002401A3">
        <w:rPr>
          <w:rStyle w:val="StyleUnderline"/>
        </w:rPr>
        <w:t>. In 1973</w:t>
      </w:r>
      <w:r w:rsidRPr="002401A3">
        <w:rPr>
          <w:bCs/>
          <w:sz w:val="14"/>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2401A3">
        <w:rPr>
          <w:rStyle w:val="StyleUnderline"/>
        </w:rPr>
        <w:t>A vocal group of entrepreneurs is hoping to set a precedent for the private appropriation of natural resources from asteroids, without internationally redistributive obligations.</w:t>
      </w:r>
      <w:r w:rsidRPr="002401A3">
        <w:rPr>
          <w:bCs/>
          <w:sz w:val="14"/>
        </w:rPr>
        <w:t xml:space="preserve">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w:t>
      </w:r>
      <w:r w:rsidRPr="002401A3">
        <w:rPr>
          <w:rStyle w:val="StyleUnderline"/>
        </w:rPr>
        <w:t xml:space="preserve">These entrepreneurs hope to extract the valuable platinum-group metals, essential for manufacturing </w:t>
      </w:r>
      <w:proofErr w:type="gramStart"/>
      <w:r w:rsidRPr="002401A3">
        <w:rPr>
          <w:rStyle w:val="StyleUnderline"/>
        </w:rPr>
        <w:t>electronics, that</w:t>
      </w:r>
      <w:proofErr w:type="gramEnd"/>
      <w:r w:rsidRPr="002401A3">
        <w:rPr>
          <w:rStyle w:val="StyleUnderline"/>
        </w:rPr>
        <w:t xml:space="preserve"> are rare on Earth. Sensationalist articles on space mining will tell you about an asteroid worth $20 trillion</w:t>
      </w:r>
      <w:r w:rsidRPr="002401A3">
        <w:rPr>
          <w:bCs/>
          <w:sz w:val="14"/>
        </w:rPr>
        <w:t xml:space="preserve">. Investors 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w:t>
      </w:r>
      <w:r w:rsidRPr="002401A3">
        <w:rPr>
          <w:bCs/>
          <w:sz w:val="14"/>
        </w:rPr>
        <w:lastRenderedPageBreak/>
        <w:t>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have to be ironed out. And so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2401A3">
        <w:rPr>
          <w:rStyle w:val="StyleUnderline"/>
        </w:rPr>
        <w:t>. But its appearance marked another clear attempt to unilaterally push international norms toward the free extraction of outer space resources, with limited democratic responsibilities attached</w:t>
      </w:r>
      <w:r w:rsidRPr="002401A3">
        <w:rPr>
          <w:bCs/>
          <w:sz w:val="14"/>
        </w:rPr>
        <w:t xml:space="preserve"> — and it will not be the last. Joanne </w:t>
      </w:r>
      <w:proofErr w:type="spellStart"/>
      <w:r w:rsidRPr="002401A3">
        <w:rPr>
          <w:bCs/>
          <w:sz w:val="14"/>
        </w:rPr>
        <w:t>Gabrynowicz</w:t>
      </w:r>
      <w:proofErr w:type="spellEnd"/>
      <w:r w:rsidRPr="002401A3">
        <w:rPr>
          <w:bCs/>
          <w:sz w:val="14"/>
        </w:rPr>
        <w:t xml:space="preserve">,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w:t>
      </w:r>
      <w:proofErr w:type="spellStart"/>
      <w:r w:rsidRPr="002401A3">
        <w:rPr>
          <w:bCs/>
          <w:sz w:val="14"/>
        </w:rPr>
        <w:t>Gabrynowicz</w:t>
      </w:r>
      <w:proofErr w:type="spellEnd"/>
      <w:r w:rsidRPr="002401A3">
        <w:rPr>
          <w:bCs/>
          <w:sz w:val="14"/>
        </w:rPr>
        <w:t xml:space="preserve">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w:t>
      </w:r>
      <w:proofErr w:type="gramStart"/>
      <w:r w:rsidRPr="002401A3">
        <w:rPr>
          <w:bCs/>
          <w:sz w:val="14"/>
        </w:rPr>
        <w:t>The</w:t>
      </w:r>
      <w:proofErr w:type="gramEnd"/>
      <w:r w:rsidRPr="002401A3">
        <w:rPr>
          <w:bCs/>
          <w:sz w:val="14"/>
        </w:rPr>
        <w:t xml:space="preserv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2401A3">
        <w:rPr>
          <w:rStyle w:val="StyleUnderline"/>
        </w:rPr>
        <w:t xml:space="preserve">At the same time, and for the same reasons, the prospect of preserving the final frontier as a celestial commons presents an opportunity to fight for a more democratic political economy. </w:t>
      </w:r>
      <w:r w:rsidRPr="002401A3">
        <w:rPr>
          <w:bCs/>
          <w:sz w:val="14"/>
        </w:rPr>
        <w:t>Sharing the benefits of the celestial commons is key to expanding democracy to a galactic scale</w:t>
      </w:r>
      <w:r w:rsidRPr="002401A3">
        <w:rPr>
          <w:bCs/>
          <w:sz w:val="14"/>
          <w:highlight w:val="yellow"/>
        </w:rPr>
        <w:t xml:space="preserve">. </w:t>
      </w:r>
      <w:r w:rsidRPr="002401A3">
        <w:rPr>
          <w:rStyle w:val="StyleUnderline"/>
          <w:highlight w:val="yellow"/>
        </w:rPr>
        <w:t>One time-tested means of distributing the benefits of natural-resource extraction universally is the sovereign wealth fu</w:t>
      </w:r>
      <w:r w:rsidRPr="002401A3">
        <w:rPr>
          <w:rStyle w:val="StyleUnderline"/>
        </w:rPr>
        <w:t xml:space="preserve">nd, which Alaska uses to deliver oil revenue to its residents. </w:t>
      </w:r>
      <w:r w:rsidRPr="002401A3">
        <w:rPr>
          <w:rStyle w:val="StyleUnderline"/>
          <w:highlight w:val="yellow"/>
        </w:rPr>
        <w:t xml:space="preserve">As an international commons, outer space offers an opportunity to experiment with </w:t>
      </w:r>
      <w:r w:rsidRPr="00DE4457">
        <w:rPr>
          <w:rStyle w:val="StyleUnderline"/>
        </w:rPr>
        <w:t xml:space="preserve">such </w:t>
      </w:r>
      <w:r w:rsidRPr="002401A3">
        <w:rPr>
          <w:rStyle w:val="StyleUnderline"/>
          <w:highlight w:val="yellow"/>
        </w:rPr>
        <w:t xml:space="preserve">redistributive mechanisms beyond the </w:t>
      </w:r>
      <w:r w:rsidRPr="00823FD6">
        <w:rPr>
          <w:rStyle w:val="StyleUnderline"/>
        </w:rPr>
        <w:t xml:space="preserve">traditional </w:t>
      </w:r>
      <w:r w:rsidRPr="002401A3">
        <w:rPr>
          <w:rStyle w:val="StyleUnderline"/>
          <w:highlight w:val="yellow"/>
        </w:rPr>
        <w:t>confines of the nation-state</w:t>
      </w:r>
      <w:r w:rsidRPr="002401A3">
        <w:rPr>
          <w:rStyle w:val="StyleUnderline"/>
        </w:rPr>
        <w:t>. Organizing around an issue of such scale may seem utopian, but it’s also necessary</w:t>
      </w:r>
      <w:r w:rsidRPr="002401A3">
        <w:rPr>
          <w:bCs/>
          <w:sz w:val="14"/>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rsidR="003D3E30" w:rsidRDefault="003D3E30" w:rsidP="003D3E30"/>
    <w:p w:rsidR="001056D9" w:rsidRDefault="001056D9" w:rsidP="001056D9">
      <w:pPr>
        <w:pStyle w:val="Heading2"/>
      </w:pPr>
      <w:r>
        <w:lastRenderedPageBreak/>
        <w:t>UV</w:t>
      </w:r>
    </w:p>
    <w:p w:rsidR="001056D9" w:rsidRDefault="001056D9" w:rsidP="001056D9">
      <w:pPr>
        <w:pStyle w:val="Heading4"/>
        <w:numPr>
          <w:ilvl w:val="0"/>
          <w:numId w:val="14"/>
        </w:numPr>
      </w:pPr>
      <w:r>
        <w:t>Aff gets 1AR theory- it’s key to reciprocity and otherwise the neg could be infinitely abusive. It’s DTD for norm-setting</w:t>
      </w:r>
    </w:p>
    <w:p w:rsidR="001056D9" w:rsidRDefault="001056D9" w:rsidP="00AF19B0">
      <w:pPr>
        <w:pStyle w:val="Heading4"/>
        <w:ind w:firstLine="360"/>
      </w:pPr>
      <w:proofErr w:type="gramStart"/>
      <w:r w:rsidRPr="00394AF8">
        <w:t>It’s</w:t>
      </w:r>
      <w:proofErr w:type="gramEnd"/>
      <w:r w:rsidRPr="00394AF8">
        <w:t xml:space="preserve"> drop the debater since the 1ar is too short to win both theory and substance. </w:t>
      </w:r>
    </w:p>
    <w:p w:rsidR="001056D9" w:rsidRDefault="001056D9" w:rsidP="00AF19B0">
      <w:pPr>
        <w:pStyle w:val="Heading4"/>
        <w:ind w:left="360"/>
      </w:pPr>
      <w:r w:rsidRPr="00394AF8">
        <w:t xml:space="preserve">No RVI or 2NR paradigm issues since they’d dump on it for 6 minutes and my 3-minute 2AR is spread too thin. </w:t>
      </w:r>
    </w:p>
    <w:p w:rsidR="001056D9" w:rsidRDefault="001056D9" w:rsidP="00AF19B0">
      <w:pPr>
        <w:pStyle w:val="Heading4"/>
        <w:ind w:firstLine="360"/>
      </w:pPr>
      <w:r w:rsidRPr="00394AF8">
        <w:t xml:space="preserve">Competing </w:t>
      </w:r>
      <w:proofErr w:type="spellStart"/>
      <w:r w:rsidRPr="00394AF8">
        <w:t>interps</w:t>
      </w:r>
      <w:proofErr w:type="spellEnd"/>
      <w:r w:rsidRPr="00394AF8">
        <w:t xml:space="preserve"> since reasonability is arbitrary and bites judge intervention.</w:t>
      </w:r>
    </w:p>
    <w:p w:rsidR="00AF19B0" w:rsidRPr="00AF19B0" w:rsidRDefault="001056D9" w:rsidP="00AF19B0">
      <w:pPr>
        <w:pStyle w:val="Heading4"/>
        <w:numPr>
          <w:ilvl w:val="0"/>
          <w:numId w:val="14"/>
        </w:numPr>
      </w:pPr>
      <w:r>
        <w:t xml:space="preserve">PICs </w:t>
      </w:r>
      <w:r>
        <w:t xml:space="preserve">aren’t legit– they’re a voter </w:t>
      </w:r>
      <w:proofErr w:type="gramStart"/>
      <w:r>
        <w:t>bc</w:t>
      </w:r>
      <w:proofErr w:type="gramEnd"/>
      <w:r>
        <w:t xml:space="preserve"> they </w:t>
      </w:r>
      <w:r>
        <w:t>moot 99% of aff offense which massiv</w:t>
      </w:r>
      <w:r w:rsidR="00AF19B0">
        <w:t>ely skews time and my strategy</w:t>
      </w:r>
    </w:p>
    <w:p w:rsidR="00AF19B0" w:rsidRDefault="001056D9" w:rsidP="001056D9">
      <w:pPr>
        <w:pStyle w:val="Heading4"/>
        <w:numPr>
          <w:ilvl w:val="0"/>
          <w:numId w:val="14"/>
        </w:numPr>
      </w:pPr>
      <w:r w:rsidRPr="002C4482">
        <w:t xml:space="preserve"> </w:t>
      </w:r>
      <w:r w:rsidR="00AF19B0">
        <w:t xml:space="preserve">Condo bad- incentivizes </w:t>
      </w:r>
      <w:proofErr w:type="spellStart"/>
      <w:r w:rsidR="00AF19B0">
        <w:t>blippy</w:t>
      </w:r>
      <w:proofErr w:type="spellEnd"/>
      <w:r w:rsidR="00AF19B0">
        <w:t xml:space="preserve"> </w:t>
      </w:r>
      <w:proofErr w:type="spellStart"/>
      <w:r w:rsidR="00AF19B0">
        <w:t>args</w:t>
      </w:r>
      <w:proofErr w:type="spellEnd"/>
      <w:r w:rsidR="00AF19B0">
        <w:t xml:space="preserve"> instead of nuanced debate and exacerbates aff time skew</w:t>
      </w:r>
    </w:p>
    <w:p w:rsidR="001056D9" w:rsidRPr="002C4482" w:rsidRDefault="001056D9" w:rsidP="001056D9">
      <w:pPr>
        <w:pStyle w:val="Heading4"/>
        <w:numPr>
          <w:ilvl w:val="0"/>
          <w:numId w:val="14"/>
        </w:numPr>
      </w:pPr>
      <w:r w:rsidRPr="002C4482">
        <w:t xml:space="preserve">Policy education is key to advocacy – that outweighs on portable skills. </w:t>
      </w:r>
    </w:p>
    <w:p w:rsidR="001056D9" w:rsidRPr="003729D9" w:rsidRDefault="001056D9" w:rsidP="001056D9">
      <w:pPr>
        <w:pStyle w:val="Body"/>
        <w:widowControl w:val="0"/>
        <w:suppressAutoHyphens/>
        <w:rPr>
          <w:rFonts w:cstheme="minorHAnsi"/>
          <w:color w:val="000000" w:themeColor="text1"/>
          <w:sz w:val="18"/>
          <w:szCs w:val="16"/>
        </w:rPr>
      </w:pPr>
      <w:r w:rsidRPr="00394AF8">
        <w:rPr>
          <w:rStyle w:val="Style13ptBold"/>
          <w:rFonts w:cstheme="minorHAnsi"/>
          <w:color w:val="000000" w:themeColor="text1"/>
        </w:rPr>
        <w:t>Nixon 2K</w:t>
      </w:r>
      <w:r w:rsidRPr="00394AF8">
        <w:rPr>
          <w:rFonts w:cstheme="minorHAnsi"/>
          <w:b/>
          <w:color w:val="000000" w:themeColor="text1"/>
          <w:sz w:val="28"/>
          <w:szCs w:val="26"/>
        </w:rPr>
        <w:t xml:space="preserve"> </w:t>
      </w:r>
      <w:r w:rsidRPr="00394AF8">
        <w:rPr>
          <w:rFonts w:cstheme="minorHAnsi"/>
          <w:color w:val="000000" w:themeColor="text1"/>
          <w:sz w:val="16"/>
          <w:szCs w:val="16"/>
        </w:rPr>
        <w:t xml:space="preserve">Makani </w:t>
      </w:r>
      <w:proofErr w:type="spellStart"/>
      <w:r w:rsidRPr="00394AF8">
        <w:rPr>
          <w:rFonts w:cstheme="minorHAnsi"/>
          <w:color w:val="000000" w:themeColor="text1"/>
          <w:sz w:val="16"/>
          <w:szCs w:val="16"/>
        </w:rPr>
        <w:t>Themba</w:t>
      </w:r>
      <w:proofErr w:type="spellEnd"/>
      <w:r w:rsidRPr="00394AF8">
        <w:rPr>
          <w:rFonts w:cstheme="minorHAnsi"/>
          <w:color w:val="000000" w:themeColor="text1"/>
          <w:sz w:val="16"/>
          <w:szCs w:val="16"/>
        </w:rPr>
        <w:t xml:space="preserve">-Nixon, Executive Director of </w:t>
      </w:r>
      <w:proofErr w:type="gramStart"/>
      <w:r w:rsidRPr="00394AF8">
        <w:rPr>
          <w:rFonts w:cstheme="minorHAnsi"/>
          <w:color w:val="000000" w:themeColor="text1"/>
          <w:sz w:val="16"/>
          <w:szCs w:val="16"/>
        </w:rPr>
        <w:t>The</w:t>
      </w:r>
      <w:proofErr w:type="gramEnd"/>
      <w:r w:rsidRPr="00394AF8">
        <w:rPr>
          <w:rFonts w:cstheme="minorHAnsi"/>
          <w:color w:val="000000" w:themeColor="text1"/>
          <w:sz w:val="16"/>
          <w:szCs w:val="16"/>
        </w:rPr>
        <w:t xml:space="preserve"> Praxis Project. “Changing the Rules: What Public Policy Means for Organizing.” </w:t>
      </w:r>
      <w:proofErr w:type="spellStart"/>
      <w:r w:rsidRPr="00394AF8">
        <w:rPr>
          <w:rFonts w:cstheme="minorHAnsi"/>
          <w:color w:val="000000" w:themeColor="text1"/>
          <w:sz w:val="16"/>
          <w:szCs w:val="16"/>
          <w:lang w:val="fr-FR"/>
        </w:rPr>
        <w:t>Colorlines</w:t>
      </w:r>
      <w:proofErr w:type="spellEnd"/>
      <w:r w:rsidRPr="00394AF8">
        <w:rPr>
          <w:rFonts w:cstheme="minorHAnsi"/>
          <w:color w:val="000000" w:themeColor="text1"/>
          <w:sz w:val="16"/>
          <w:szCs w:val="16"/>
          <w:lang w:val="fr-FR"/>
        </w:rPr>
        <w:t xml:space="preserve"> 3.2</w:t>
      </w:r>
      <w:r w:rsidRPr="00394AF8">
        <w:rPr>
          <w:rFonts w:cstheme="minorHAnsi"/>
          <w:color w:val="000000" w:themeColor="text1"/>
          <w:sz w:val="16"/>
          <w:szCs w:val="16"/>
        </w:rPr>
        <w:t xml:space="preserve">, 2000. </w:t>
      </w:r>
      <w:r w:rsidRPr="00394AF8">
        <w:rPr>
          <w:rFonts w:cstheme="minorHAnsi"/>
          <w:color w:val="000000" w:themeColor="text1"/>
          <w:sz w:val="12"/>
          <w:szCs w:val="12"/>
        </w:rPr>
        <w:t>Getting It in Writing Much of the work of framing what we stand for takes place in the shaping of demands.</w:t>
      </w:r>
      <w:r w:rsidRPr="00394AF8">
        <w:rPr>
          <w:rFonts w:cstheme="minorHAnsi"/>
          <w:color w:val="000000" w:themeColor="text1"/>
          <w:sz w:val="18"/>
        </w:rPr>
        <w:t xml:space="preserve"> </w:t>
      </w:r>
      <w:r w:rsidRPr="00394AF8">
        <w:rPr>
          <w:rStyle w:val="Emphasis"/>
          <w:color w:val="000000" w:themeColor="text1"/>
          <w:highlight w:val="green"/>
        </w:rPr>
        <w:t xml:space="preserve">By getting into </w:t>
      </w:r>
      <w:r w:rsidRPr="00394AF8">
        <w:rPr>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color w:val="000000" w:themeColor="text1"/>
          <w:sz w:val="12"/>
          <w:szCs w:val="12"/>
        </w:rPr>
        <w:t>,</w:t>
      </w:r>
      <w:r w:rsidRPr="00394AF8">
        <w:rPr>
          <w:rFonts w:cstheme="minorHAnsi"/>
          <w:color w:val="000000" w:themeColor="text1"/>
          <w:sz w:val="12"/>
          <w:szCs w:val="12"/>
        </w:rPr>
        <w:t xml:space="preserve"> we can take our demands to the next level.</w:t>
      </w:r>
      <w:r w:rsidRPr="00394AF8">
        <w:rPr>
          <w:rFonts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cstheme="minorHAnsi"/>
          <w:color w:val="000000" w:themeColor="text1"/>
          <w:sz w:val="18"/>
        </w:rPr>
        <w:t xml:space="preserve"> </w:t>
      </w:r>
      <w:r w:rsidRPr="00394AF8">
        <w:rPr>
          <w:rFonts w:cstheme="minorHAnsi"/>
          <w:color w:val="000000" w:themeColor="text1"/>
          <w:sz w:val="12"/>
          <w:szCs w:val="12"/>
        </w:rPr>
        <w:t xml:space="preserve">a certain amount of </w:t>
      </w:r>
      <w:r w:rsidRPr="00394AF8">
        <w:rPr>
          <w:rFonts w:cstheme="minorHAnsi"/>
          <w:bCs/>
          <w:color w:val="000000" w:themeColor="text1"/>
          <w:sz w:val="12"/>
          <w:szCs w:val="12"/>
        </w:rPr>
        <w:t>interaction with "the suits,"</w:t>
      </w:r>
      <w:r w:rsidRPr="00394AF8">
        <w:rPr>
          <w:rFonts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cstheme="minorHAnsi"/>
          <w:color w:val="000000" w:themeColor="text1"/>
        </w:rPr>
        <w:t xml:space="preserve"> </w:t>
      </w:r>
      <w:r w:rsidRPr="00394AF8">
        <w:rPr>
          <w:rFonts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cstheme="minorHAnsi"/>
          <w:color w:val="000000" w:themeColor="text1"/>
        </w:rPr>
        <w:t xml:space="preserve"> </w:t>
      </w:r>
      <w:r w:rsidRPr="00394AF8">
        <w:rPr>
          <w:rFonts w:cstheme="minorHAnsi"/>
          <w:color w:val="000000" w:themeColor="text1"/>
          <w:sz w:val="12"/>
          <w:szCs w:val="12"/>
        </w:rPr>
        <w:t>the</w:t>
      </w:r>
      <w:r w:rsidRPr="00394AF8">
        <w:rPr>
          <w:rFonts w:cstheme="minorHAnsi"/>
          <w:color w:val="000000" w:themeColor="text1"/>
        </w:rPr>
        <w:t xml:space="preserve"> </w:t>
      </w:r>
      <w:r w:rsidRPr="00394AF8">
        <w:rPr>
          <w:rStyle w:val="Emphasis"/>
          <w:color w:val="000000" w:themeColor="text1"/>
          <w:highlight w:val="green"/>
        </w:rPr>
        <w:t>technical language, and</w:t>
      </w:r>
      <w:r w:rsidRPr="00394AF8">
        <w:rPr>
          <w:rFonts w:cstheme="minorHAnsi"/>
          <w:color w:val="000000" w:themeColor="text1"/>
        </w:rPr>
        <w:t xml:space="preserve"> </w:t>
      </w:r>
      <w:r w:rsidRPr="00394AF8">
        <w:rPr>
          <w:rFonts w:cstheme="minorHAnsi"/>
          <w:color w:val="000000" w:themeColor="text1"/>
          <w:sz w:val="12"/>
          <w:szCs w:val="12"/>
        </w:rPr>
        <w:t>the all-too-common</w:t>
      </w:r>
      <w:r w:rsidRPr="00394AF8">
        <w:rPr>
          <w:rFonts w:cstheme="minorHAnsi"/>
          <w:color w:val="000000" w:themeColor="text1"/>
        </w:rPr>
        <w:t xml:space="preserve"> </w:t>
      </w:r>
      <w:r w:rsidRPr="00394AF8">
        <w:rPr>
          <w:rStyle w:val="Emphasis"/>
          <w:color w:val="000000" w:themeColor="text1"/>
          <w:highlight w:val="green"/>
        </w:rPr>
        <w:t>resistance by decision makers</w:t>
      </w:r>
      <w:r w:rsidRPr="00394AF8">
        <w:rPr>
          <w:rFonts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cstheme="minorHAnsi"/>
          <w:color w:val="000000" w:themeColor="text1"/>
        </w:rPr>
        <w:t xml:space="preserve"> </w:t>
      </w:r>
      <w:r w:rsidRPr="00394AF8">
        <w:rPr>
          <w:rStyle w:val="Emphasis"/>
          <w:color w:val="000000" w:themeColor="text1"/>
          <w:highlight w:val="green"/>
        </w:rPr>
        <w:t>policy work</w:t>
      </w:r>
      <w:r w:rsidRPr="00394AF8">
        <w:rPr>
          <w:rFonts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cstheme="minorHAnsi"/>
          <w:color w:val="000000" w:themeColor="text1"/>
        </w:rPr>
        <w:t xml:space="preserve"> </w:t>
      </w:r>
      <w:r w:rsidRPr="00394AF8">
        <w:rPr>
          <w:rFonts w:cstheme="minorHAnsi"/>
          <w:color w:val="000000" w:themeColor="text1"/>
          <w:sz w:val="12"/>
          <w:szCs w:val="12"/>
        </w:rPr>
        <w:t xml:space="preserve">simply </w:t>
      </w:r>
      <w:r w:rsidRPr="00394AF8">
        <w:rPr>
          <w:rStyle w:val="Emphasis"/>
          <w:color w:val="000000" w:themeColor="text1"/>
          <w:highlight w:val="green"/>
        </w:rPr>
        <w:t>can't</w:t>
      </w:r>
      <w:r w:rsidRPr="00394AF8">
        <w:rPr>
          <w:rFonts w:cstheme="minorHAnsi"/>
          <w:color w:val="000000" w:themeColor="text1"/>
          <w:highlight w:val="green"/>
        </w:rPr>
        <w:t xml:space="preserve"> </w:t>
      </w:r>
      <w:r w:rsidRPr="00394AF8">
        <w:rPr>
          <w:rFonts w:cstheme="minorHAnsi"/>
          <w:color w:val="000000" w:themeColor="text1"/>
          <w:sz w:val="12"/>
          <w:szCs w:val="12"/>
        </w:rPr>
        <w:t xml:space="preserve">afford to </w:t>
      </w:r>
      <w:r w:rsidRPr="00394AF8">
        <w:rPr>
          <w:rStyle w:val="Emphasis"/>
          <w:color w:val="000000" w:themeColor="text1"/>
          <w:highlight w:val="green"/>
        </w:rPr>
        <w:t>ignore</w:t>
      </w:r>
      <w:r w:rsidRPr="00394AF8">
        <w:rPr>
          <w:rFonts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cstheme="minorHAnsi"/>
          <w:color w:val="000000" w:themeColor="text1"/>
          <w:sz w:val="12"/>
          <w:szCs w:val="12"/>
        </w:rPr>
        <w:t xml:space="preserve"> will</w:t>
      </w:r>
      <w:r w:rsidRPr="00394AF8">
        <w:rPr>
          <w:rFonts w:cstheme="minorHAnsi"/>
          <w:color w:val="000000" w:themeColor="text1"/>
        </w:rPr>
        <w:t xml:space="preserve"> </w:t>
      </w:r>
      <w:r w:rsidRPr="00394AF8">
        <w:rPr>
          <w:rStyle w:val="Emphasis"/>
          <w:color w:val="000000" w:themeColor="text1"/>
          <w:highlight w:val="green"/>
        </w:rPr>
        <w:t>need</w:t>
      </w:r>
      <w:r w:rsidRPr="00394AF8">
        <w:rPr>
          <w:rFonts w:cstheme="minorHAnsi"/>
          <w:color w:val="000000" w:themeColor="text1"/>
          <w:highlight w:val="green"/>
        </w:rPr>
        <w:t xml:space="preserve"> </w:t>
      </w:r>
      <w:r w:rsidRPr="00394AF8">
        <w:rPr>
          <w:rFonts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cstheme="minorHAnsi"/>
          <w:color w:val="000000" w:themeColor="text1"/>
          <w:highlight w:val="green"/>
        </w:rPr>
        <w:t xml:space="preserve"> </w:t>
      </w:r>
      <w:r w:rsidRPr="00394AF8">
        <w:rPr>
          <w:rFonts w:cstheme="minorHAnsi"/>
          <w:color w:val="000000" w:themeColor="text1"/>
          <w:sz w:val="12"/>
          <w:szCs w:val="12"/>
        </w:rPr>
        <w:t>our</w:t>
      </w:r>
      <w:r w:rsidRPr="00394AF8">
        <w:rPr>
          <w:rFonts w:cstheme="minorHAnsi"/>
          <w:color w:val="000000" w:themeColor="text1"/>
        </w:rPr>
        <w:t xml:space="preserve"> </w:t>
      </w:r>
      <w:r w:rsidRPr="00394AF8">
        <w:rPr>
          <w:rStyle w:val="Emphasis"/>
          <w:color w:val="000000" w:themeColor="text1"/>
          <w:highlight w:val="green"/>
        </w:rPr>
        <w:t>information</w:t>
      </w:r>
      <w:r w:rsidRPr="00394AF8">
        <w:rPr>
          <w:rFonts w:cstheme="minorHAnsi"/>
          <w:color w:val="000000" w:themeColor="text1"/>
          <w:sz w:val="12"/>
          <w:szCs w:val="12"/>
        </w:rPr>
        <w:t xml:space="preserve">, data, stories that are designed </w:t>
      </w:r>
      <w:r w:rsidRPr="00394AF8">
        <w:rPr>
          <w:rStyle w:val="Emphasis"/>
          <w:color w:val="000000" w:themeColor="text1"/>
          <w:highlight w:val="green"/>
        </w:rPr>
        <w:t>to affect the public conversation [and]</w:t>
      </w:r>
      <w:r w:rsidRPr="00394AF8">
        <w:rPr>
          <w:color w:val="000000" w:themeColor="text1"/>
          <w:sz w:val="16"/>
          <w:szCs w:val="16"/>
        </w:rPr>
        <w:t>.</w:t>
      </w:r>
      <w:r w:rsidRPr="00394AF8">
        <w:rPr>
          <w:rFonts w:cstheme="minorHAnsi"/>
          <w:color w:val="000000" w:themeColor="text1"/>
        </w:rPr>
        <w:t xml:space="preserve"> </w:t>
      </w:r>
      <w:r w:rsidRPr="00394AF8">
        <w:rPr>
          <w:rFonts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cstheme="minorHAnsi"/>
          <w:color w:val="000000" w:themeColor="text1"/>
          <w:highlight w:val="green"/>
        </w:rPr>
        <w:t xml:space="preserve"> </w:t>
      </w:r>
      <w:r w:rsidRPr="00394AF8">
        <w:rPr>
          <w:rFonts w:cstheme="minorHAnsi"/>
          <w:color w:val="000000" w:themeColor="text1"/>
          <w:sz w:val="12"/>
          <w:szCs w:val="12"/>
        </w:rPr>
        <w:t>that bring us closer to our vision of how things should be. And then we must be committed to making it so.</w:t>
      </w:r>
    </w:p>
    <w:p w:rsidR="001056D9" w:rsidRPr="003729D9" w:rsidRDefault="001056D9" w:rsidP="001056D9"/>
    <w:p w:rsidR="001056D9" w:rsidRPr="001056D9" w:rsidRDefault="001056D9" w:rsidP="001056D9"/>
    <w:p w:rsidR="003D3E30" w:rsidRPr="00B55AD5" w:rsidRDefault="003D3E30" w:rsidP="003D3E30"/>
    <w:p w:rsidR="003D3E30" w:rsidRPr="00B55AD5" w:rsidRDefault="003D3E30" w:rsidP="003D3E30"/>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MT">
    <w:panose1 w:val="00000000000000000000"/>
    <w:charset w:val="00"/>
    <w:family w:val="roman"/>
    <w:notTrueType/>
    <w:pitch w:val="default"/>
  </w:font>
  <w:font w:name="Arial-BoldMT">
    <w:panose1 w:val="00000000000000000000"/>
    <w:charset w:val="00"/>
    <w:family w:val="roman"/>
    <w:notTrueType/>
    <w:pitch w:val="default"/>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2F16BF"/>
    <w:multiLevelType w:val="hybridMultilevel"/>
    <w:tmpl w:val="DB608C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7E095B"/>
    <w:multiLevelType w:val="hybridMultilevel"/>
    <w:tmpl w:val="D73A4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C522C0"/>
    <w:multiLevelType w:val="hybridMultilevel"/>
    <w:tmpl w:val="3D08E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B7612A"/>
    <w:multiLevelType w:val="hybridMultilevel"/>
    <w:tmpl w:val="2AB02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2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B86615"/>
    <w:rsid w:val="000139A3"/>
    <w:rsid w:val="00100833"/>
    <w:rsid w:val="00104529"/>
    <w:rsid w:val="001056D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3E30"/>
    <w:rsid w:val="00407037"/>
    <w:rsid w:val="004605D6"/>
    <w:rsid w:val="004C60E8"/>
    <w:rsid w:val="004E3579"/>
    <w:rsid w:val="004E728B"/>
    <w:rsid w:val="004F39E0"/>
    <w:rsid w:val="00514350"/>
    <w:rsid w:val="00537BD5"/>
    <w:rsid w:val="0057268A"/>
    <w:rsid w:val="005D2912"/>
    <w:rsid w:val="006065BD"/>
    <w:rsid w:val="00645FA9"/>
    <w:rsid w:val="00647866"/>
    <w:rsid w:val="00665003"/>
    <w:rsid w:val="006A2AD0"/>
    <w:rsid w:val="006C2375"/>
    <w:rsid w:val="006D4ECC"/>
    <w:rsid w:val="00722258"/>
    <w:rsid w:val="00722DAF"/>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19B0"/>
    <w:rsid w:val="00B20715"/>
    <w:rsid w:val="00B33C6D"/>
    <w:rsid w:val="00B4508F"/>
    <w:rsid w:val="00B55AD5"/>
    <w:rsid w:val="00B8057C"/>
    <w:rsid w:val="00B86615"/>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B7DD70-D1E1-4749-B996-1F62043E2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514350"/>
    <w:rPr>
      <w:rFonts w:ascii="Calibri" w:hAnsi="Calibri"/>
    </w:rPr>
  </w:style>
  <w:style w:type="paragraph" w:styleId="Heading1">
    <w:name w:val="heading 1"/>
    <w:aliases w:val="Pocket"/>
    <w:basedOn w:val="Normal"/>
    <w:next w:val="Normal"/>
    <w:link w:val="Heading1Char"/>
    <w:qFormat/>
    <w:rsid w:val="005143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1435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1435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21,No Spacing4,heading 2, Ch,Ch,No Spacing11111,TAG,t,T"/>
    <w:basedOn w:val="Normal"/>
    <w:next w:val="Normal"/>
    <w:link w:val="Heading4Char"/>
    <w:uiPriority w:val="3"/>
    <w:unhideWhenUsed/>
    <w:qFormat/>
    <w:rsid w:val="0051435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143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4350"/>
  </w:style>
  <w:style w:type="character" w:customStyle="1" w:styleId="Heading1Char">
    <w:name w:val="Heading 1 Char"/>
    <w:aliases w:val="Pocket Char"/>
    <w:basedOn w:val="DefaultParagraphFont"/>
    <w:link w:val="Heading1"/>
    <w:rsid w:val="0051435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1435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14350"/>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21 Char"/>
    <w:basedOn w:val="DefaultParagraphFont"/>
    <w:link w:val="Heading4"/>
    <w:uiPriority w:val="3"/>
    <w:rsid w:val="0051435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51435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14350"/>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6"/>
    <w:qFormat/>
    <w:rsid w:val="00514350"/>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514350"/>
    <w:rPr>
      <w:color w:val="auto"/>
      <w:u w:val="none"/>
    </w:rPr>
  </w:style>
  <w:style w:type="character" w:styleId="FollowedHyperlink">
    <w:name w:val="FollowedHyperlink"/>
    <w:basedOn w:val="DefaultParagraphFont"/>
    <w:uiPriority w:val="99"/>
    <w:semiHidden/>
    <w:unhideWhenUsed/>
    <w:rsid w:val="00514350"/>
    <w:rPr>
      <w:color w:val="auto"/>
      <w:u w:val="none"/>
    </w:rPr>
  </w:style>
  <w:style w:type="paragraph" w:customStyle="1" w:styleId="textbold">
    <w:name w:val="text bold"/>
    <w:basedOn w:val="Normal"/>
    <w:link w:val="Emphasis"/>
    <w:uiPriority w:val="7"/>
    <w:qFormat/>
    <w:rsid w:val="003D3E30"/>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3D3E30"/>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1056D9"/>
    <w:pPr>
      <w:ind w:left="720"/>
      <w:contextualSpacing/>
    </w:pPr>
  </w:style>
  <w:style w:type="paragraph" w:customStyle="1" w:styleId="Body">
    <w:name w:val="Body"/>
    <w:basedOn w:val="Normal"/>
    <w:qFormat/>
    <w:rsid w:val="001056D9"/>
    <w:pPr>
      <w:outlineLvl w:val="3"/>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kcop26.org/" TargetMode="External"/><Relationship Id="rId18" Type="http://schemas.openxmlformats.org/officeDocument/2006/relationships/hyperlink" Target="https://carbonmapper.org/" TargetMode="External"/><Relationship Id="rId26" Type="http://schemas.openxmlformats.org/officeDocument/2006/relationships/hyperlink" Target="https://ourclimate.us/" TargetMode="External"/><Relationship Id="rId39" Type="http://schemas.openxmlformats.org/officeDocument/2006/relationships/hyperlink" Target="https://www.jacobinmag.com/2015/11/philanthropy-charity-banga-carnegie-gates-foundation-development" TargetMode="External"/><Relationship Id="rId3" Type="http://schemas.openxmlformats.org/officeDocument/2006/relationships/styles" Target="styles.xml"/><Relationship Id="rId21" Type="http://schemas.openxmlformats.org/officeDocument/2006/relationships/hyperlink" Target="https://www.iceye.com/hubfs/Thwaites-Glacier-26996-26998_20200419-0503-BLUE.gif" TargetMode="External"/><Relationship Id="rId34" Type="http://schemas.openxmlformats.org/officeDocument/2006/relationships/hyperlink" Target="https://www.theguardian.com/world/2015/mar/04/east-india-company-original-corporate-raiders" TargetMode="External"/><Relationship Id="rId42" Type="http://schemas.openxmlformats.org/officeDocument/2006/relationships/hyperlink" Target="https://www.salon.com/2016/02/21/corporate_reformers_wreck_public_schools_billionaire_foundations_and_wall_street_financiers_are_not_out_to_help_your_kids_learn/" TargetMode="External"/><Relationship Id="rId47" Type="http://schemas.openxmlformats.org/officeDocument/2006/relationships/hyperlink" Target="https://harpers.org/archive/2011/11/the-bleakness-stakes/" TargetMode="External"/><Relationship Id="rId50" Type="http://schemas.openxmlformats.org/officeDocument/2006/relationships/theme" Target="theme/theme1.xml"/><Relationship Id="rId7" Type="http://schemas.openxmlformats.org/officeDocument/2006/relationships/hyperlink" Target="http://www.mumia.nl/TCCDMAJ/quietdv.htm" TargetMode="External"/><Relationship Id="rId12" Type="http://schemas.openxmlformats.org/officeDocument/2006/relationships/hyperlink" Target="https://www.businessinsider.com/russia-says-space-junk-could-spark-war-2016-1" TargetMode="External"/><Relationship Id="rId17" Type="http://schemas.openxmlformats.org/officeDocument/2006/relationships/hyperlink" Target="https://www.ucsusa.org/resources/satellite-database" TargetMode="External"/><Relationship Id="rId25" Type="http://schemas.openxmlformats.org/officeDocument/2006/relationships/hyperlink" Target="https://oceanservice.noaa.gov/facts/exploration.html" TargetMode="External"/><Relationship Id="rId33" Type="http://schemas.openxmlformats.org/officeDocument/2006/relationships/hyperlink" Target="https://www.salon.com/2017/08/06/tacoma-the-next-video-game-from-gone-home-creators-imagines-the-gig-economy-in-space/" TargetMode="External"/><Relationship Id="rId38" Type="http://schemas.openxmlformats.org/officeDocument/2006/relationships/hyperlink" Target="http://www.dailykos.com/story/2015/5/5/1372730/-Skylab-and-the-Sit-Down-Strike-in-Space" TargetMode="External"/><Relationship Id="rId46" Type="http://schemas.openxmlformats.org/officeDocument/2006/relationships/hyperlink" Target="http://www.businessinsider.com/working-with-elon-musk-tesla-2015-5" TargetMode="External"/><Relationship Id="rId2" Type="http://schemas.openxmlformats.org/officeDocument/2006/relationships/numbering" Target="numbering.xml"/><Relationship Id="rId16" Type="http://schemas.openxmlformats.org/officeDocument/2006/relationships/hyperlink" Target="https://www.eenews.net/articles/inside-the-senates-new-fiscal-2022-spending-bills/" TargetMode="External"/><Relationship Id="rId20" Type="http://schemas.openxmlformats.org/officeDocument/2006/relationships/hyperlink" Target="https://twitter.com/iceyefi/status/1385246590219296770" TargetMode="External"/><Relationship Id="rId29" Type="http://schemas.openxmlformats.org/officeDocument/2006/relationships/hyperlink" Target="http://nypost.com/2017/10/07/elon-musks-inspiring-vision-for-reaching-mars-and-the-stars/" TargetMode="External"/><Relationship Id="rId41" Type="http://schemas.openxmlformats.org/officeDocument/2006/relationships/hyperlink" Target="http://www.peterfrase.com/2011/08/the-decay-of-the-capitalist-class/" TargetMode="External"/><Relationship Id="rId1" Type="http://schemas.openxmlformats.org/officeDocument/2006/relationships/customXml" Target="../customXml/item1.xml"/><Relationship Id="rId6" Type="http://schemas.openxmlformats.org/officeDocument/2006/relationships/hyperlink" Target="http://sites.saumag.edu/danaleighton/wp-content/uploads/sites/11/2015/09/SVintro-2.pdf" TargetMode="External"/><Relationship Id="rId11" Type="http://schemas.openxmlformats.org/officeDocument/2006/relationships/hyperlink" Target="https://asherkaye.medium.com/kessler-syndrome-what-happens-when-satellites-collide-1b571ca3c47e" TargetMode="External"/><Relationship Id="rId24" Type="http://schemas.openxmlformats.org/officeDocument/2006/relationships/hyperlink" Target="https://www.nytimes.com/interactive/2021/10/05/climate/california-oil-spill-map.html" TargetMode="External"/><Relationship Id="rId32" Type="http://schemas.openxmlformats.org/officeDocument/2006/relationships/hyperlink" Target="https://www.wsj.com/articles/america-will-return-to-the-moonand-go-beyond-1507158341?mod=e2fb" TargetMode="External"/><Relationship Id="rId37" Type="http://schemas.openxmlformats.org/officeDocument/2006/relationships/hyperlink" Target="https://www.jacobinmag.com/2017/02/mars-elon-musk-space-exploration-nasa-colonization" TargetMode="External"/><Relationship Id="rId40" Type="http://schemas.openxmlformats.org/officeDocument/2006/relationships/hyperlink" Target="https://www.jacobinmag.com/2015/11/philanthropy-charity-banga-carnegie-gates-foundation-development" TargetMode="External"/><Relationship Id="rId45" Type="http://schemas.openxmlformats.org/officeDocument/2006/relationships/hyperlink" Target="https://www.jacobinmag.com/2017/02/mars-elon-musk-space-exploration-nasa-colonization" TargetMode="External"/><Relationship Id="rId5" Type="http://schemas.openxmlformats.org/officeDocument/2006/relationships/webSettings" Target="webSettings.xml"/><Relationship Id="rId15" Type="http://schemas.openxmlformats.org/officeDocument/2006/relationships/hyperlink" Target="https://spacepolicyonline.com/news/senate-appropriators-increase-nasas-budget-a-tad/" TargetMode="External"/><Relationship Id="rId23" Type="http://schemas.openxmlformats.org/officeDocument/2006/relationships/hyperlink" Target="https://spire.com/blog/weather/spires-weather-data-helped-predict-californias-caldor-fire/" TargetMode="External"/><Relationship Id="rId28" Type="http://schemas.openxmlformats.org/officeDocument/2006/relationships/hyperlink" Target="https://www.washingtonpost.com/news/the-switch/wp/2017/09/29/elon-musk-says-his-next-spaceship-could-not-only-take-to-you-the-moon-and-mars-but-from-n-y-to-london-in-29-minutes/?utm_term=.85279aa2076a" TargetMode="External"/><Relationship Id="rId36" Type="http://schemas.openxmlformats.org/officeDocument/2006/relationships/hyperlink" Target="https://www.salon.com/2016/12/15/exxonmobil-ceo-and-trump-pick-rex-tillerson-my-philosophy-is-to-make-money_partner/" TargetMode="External"/><Relationship Id="rId49" Type="http://schemas.openxmlformats.org/officeDocument/2006/relationships/fontTable" Target="fontTable.xml"/><Relationship Id="rId10" Type="http://schemas.openxmlformats.org/officeDocument/2006/relationships/hyperlink" Target="https://www.nature.com/articles/s41598-021-89909-7" TargetMode="External"/><Relationship Id="rId19" Type="http://schemas.openxmlformats.org/officeDocument/2006/relationships/hyperlink" Target="https://www.climatetrace.org/" TargetMode="External"/><Relationship Id="rId31" Type="http://schemas.openxmlformats.org/officeDocument/2006/relationships/hyperlink" Target="http://www.theregister.co.uk/2012/03/08/nasa_private_space_nasa/" TargetMode="External"/><Relationship Id="rId44" Type="http://schemas.openxmlformats.org/officeDocument/2006/relationships/hyperlink" Target="http://www.telegraph.co.uk/science/2017/06/21/elon-musk-create-city-mars-million-inhabitants/" TargetMode="External"/><Relationship Id="rId4" Type="http://schemas.openxmlformats.org/officeDocument/2006/relationships/settings" Target="settings.xml"/><Relationship Id="rId9" Type="http://schemas.openxmlformats.org/officeDocument/2006/relationships/hyperlink" Target="https://carnegieendowment.org/2021/03/09/space-is-great-commons.-it-s-time-to-treat-it-as-such-pub-84018" TargetMode="External"/><Relationship Id="rId14" Type="http://schemas.openxmlformats.org/officeDocument/2006/relationships/hyperlink" Target="https://www.nasa.gov/press-release/new-nasa-earth-system-observatory-to-help-address-mitigate-climate-change" TargetMode="External"/><Relationship Id="rId22" Type="http://schemas.openxmlformats.org/officeDocument/2006/relationships/hyperlink" Target="https://blog.maxar.com/for-a-better-world/2018/satellite-imagery-helps-indonesian-earthquake-victims" TargetMode="External"/><Relationship Id="rId27" Type="http://schemas.openxmlformats.org/officeDocument/2006/relationships/hyperlink" Target="https://www.e-ir.info/2020/07/20/legal-black-holes-in-outer-space-the-regulation-of-private-space-companies/" TargetMode="External"/><Relationship Id="rId30" Type="http://schemas.openxmlformats.org/officeDocument/2006/relationships/hyperlink" Target="http://blogs.discovermagazine.com/80beats/2010/02/01/obamas-nasa-budget-so-long-moon-missions-hello-private-spaceflight/" TargetMode="External"/><Relationship Id="rId35" Type="http://schemas.openxmlformats.org/officeDocument/2006/relationships/hyperlink" Target="https://www.salon.com/2017/09/19/trumps-interior-secretary-on-national-monuments-sell-em-and-strip-em/" TargetMode="External"/><Relationship Id="rId43" Type="http://schemas.openxmlformats.org/officeDocument/2006/relationships/hyperlink" Target="https://www.recode.net/2016/9/27/13081488/elon-musk-spacex-mars-colony-space-travel-funding-rocket-nasa" TargetMode="External"/><Relationship Id="rId48" Type="http://schemas.openxmlformats.org/officeDocument/2006/relationships/hyperlink" Target="https://jacobinmag.com/2015/03/space-industry-extraction-levine" TargetMode="External"/><Relationship Id="rId8" Type="http://schemas.openxmlformats.org/officeDocument/2006/relationships/hyperlink" Target="https://carnegieendowment.org/2021/03/09/space-is-great-commons.-it-s-time-to-treat-it-as-such-pub-840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o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EBB64F-0BA1-473C-A92C-CF7E8818C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24</Pages>
  <Words>20660</Words>
  <Characters>117765</Characters>
  <Application>Microsoft Office Word</Application>
  <DocSecurity>0</DocSecurity>
  <Lines>981</Lines>
  <Paragraphs>276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Shao</dc:creator>
  <cp:keywords>5.1.1</cp:keywords>
  <dc:description/>
  <cp:lastModifiedBy>Microsoft account</cp:lastModifiedBy>
  <cp:revision>2</cp:revision>
  <dcterms:created xsi:type="dcterms:W3CDTF">2022-01-28T17:00:00Z</dcterms:created>
  <dcterms:modified xsi:type="dcterms:W3CDTF">2022-01-28T17:00:00Z</dcterms:modified>
</cp:coreProperties>
</file>