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683CF" w14:textId="7D845B69" w:rsidR="00F37ED6" w:rsidRDefault="00F37ED6" w:rsidP="00891157">
      <w:pPr>
        <w:pStyle w:val="Heading3"/>
        <w:rPr>
          <w:rFonts w:asciiTheme="minorHAnsi" w:hAnsiTheme="minorHAnsi" w:cstheme="minorHAnsi"/>
        </w:rPr>
      </w:pPr>
      <w:r>
        <w:rPr>
          <w:rFonts w:asciiTheme="minorHAnsi" w:hAnsiTheme="minorHAnsi" w:cstheme="minorHAnsi"/>
        </w:rPr>
        <w:t>1AC – Definitions</w:t>
      </w:r>
    </w:p>
    <w:p w14:paraId="1CE689B5" w14:textId="278AA28C" w:rsidR="00F37ED6" w:rsidRDefault="00F37ED6" w:rsidP="00F37ED6">
      <w:pPr>
        <w:pStyle w:val="Heading4"/>
      </w:pPr>
      <w:r>
        <w:t xml:space="preserve">If you want some definitions for </w:t>
      </w:r>
      <w:r w:rsidR="00660A5C">
        <w:t>clarity,</w:t>
      </w:r>
      <w:r>
        <w:t xml:space="preserve"> I have provided them here</w:t>
      </w:r>
    </w:p>
    <w:p w14:paraId="3001D929" w14:textId="77777777" w:rsidR="00F37ED6" w:rsidRDefault="00F37ED6" w:rsidP="00F37ED6">
      <w:pPr>
        <w:pStyle w:val="Heading4"/>
        <w:spacing w:before="0"/>
      </w:pPr>
      <w:r>
        <w:t>Democracy is a system of government decided by its people.</w:t>
      </w:r>
    </w:p>
    <w:p w14:paraId="51F4B636" w14:textId="77777777" w:rsidR="00F37ED6" w:rsidRDefault="00F37ED6" w:rsidP="00F37ED6">
      <w:pPr>
        <w:spacing w:after="0"/>
      </w:pPr>
      <w:r>
        <w:t xml:space="preserve">Robert H. </w:t>
      </w:r>
      <w:r w:rsidRPr="00AA1E56">
        <w:rPr>
          <w:rStyle w:val="Style13ptBold"/>
        </w:rPr>
        <w:t>Dahl</w:t>
      </w:r>
      <w:r>
        <w:t xml:space="preserve">, Sterling Professor Emeritus of Political Science, </w:t>
      </w:r>
      <w:proofErr w:type="gramStart"/>
      <w:r w:rsidRPr="00AA1E56">
        <w:rPr>
          <w:rStyle w:val="Style13ptBold"/>
        </w:rPr>
        <w:t>No</w:t>
      </w:r>
      <w:proofErr w:type="gramEnd"/>
      <w:r w:rsidRPr="00AA1E56">
        <w:rPr>
          <w:rStyle w:val="Style13ptBold"/>
        </w:rPr>
        <w:t xml:space="preserve"> date,</w:t>
      </w:r>
      <w:r>
        <w:t xml:space="preserve"> “Democracy”, Britannica Online, </w:t>
      </w:r>
      <w:r w:rsidRPr="0039744C">
        <w:t>https://www.britannica.com/topic/democracy</w:t>
      </w:r>
      <w:r>
        <w:t xml:space="preserve"> (accessed 7/11/21)</w:t>
      </w:r>
    </w:p>
    <w:p w14:paraId="33FF17ED" w14:textId="77777777" w:rsidR="00F37ED6" w:rsidRDefault="00F37ED6" w:rsidP="00F37ED6">
      <w:pPr>
        <w:spacing w:after="0"/>
        <w:rPr>
          <w:sz w:val="16"/>
        </w:rPr>
      </w:pPr>
      <w:r w:rsidRPr="00057C37">
        <w:rPr>
          <w:rStyle w:val="StyleUnderline"/>
        </w:rPr>
        <w:t>Democracy is a system of government in which laws, policies, leadership, and major undertakings of a state or other polity are directly or indirectly decided by the “people</w:t>
      </w:r>
      <w:r w:rsidRPr="00057C37">
        <w:rPr>
          <w:sz w:val="16"/>
        </w:rPr>
        <w:t xml:space="preserve">,” a group historically constituted by only a minority of the population (e.g., all free adult males in ancient Athens or all sufficiently propertied adult males in 19th-century Britain) but </w:t>
      </w:r>
      <w:r w:rsidRPr="00057C37">
        <w:rPr>
          <w:rStyle w:val="StyleUnderline"/>
        </w:rPr>
        <w:t>generally understood since the mid-20th century to include all (or nearly all) adult citizens</w:t>
      </w:r>
      <w:r w:rsidRPr="00057C37">
        <w:rPr>
          <w:sz w:val="16"/>
        </w:rPr>
        <w:t>.</w:t>
      </w:r>
    </w:p>
    <w:p w14:paraId="5C459E8F" w14:textId="77777777" w:rsidR="00F37ED6" w:rsidRPr="00396DFB" w:rsidRDefault="00F37ED6" w:rsidP="00F37ED6">
      <w:pPr>
        <w:spacing w:after="0"/>
        <w:rPr>
          <w:sz w:val="16"/>
        </w:rPr>
      </w:pPr>
    </w:p>
    <w:p w14:paraId="0282D605" w14:textId="77777777" w:rsidR="00F37ED6" w:rsidRDefault="00F37ED6" w:rsidP="00F37ED6">
      <w:pPr>
        <w:pStyle w:val="Heading4"/>
        <w:spacing w:before="0"/>
      </w:pPr>
      <w:r>
        <w:t>“Free press” includes talking, writing, and printing in addition to using the Internet.</w:t>
      </w:r>
    </w:p>
    <w:p w14:paraId="70593197" w14:textId="77777777" w:rsidR="00F37ED6" w:rsidRDefault="00F37ED6" w:rsidP="00F37ED6">
      <w:pPr>
        <w:spacing w:after="0"/>
      </w:pPr>
      <w:r w:rsidRPr="00AC2798">
        <w:t xml:space="preserve">Geoffrey R. </w:t>
      </w:r>
      <w:r w:rsidRPr="00AA1E56">
        <w:rPr>
          <w:rStyle w:val="Style13ptBold"/>
        </w:rPr>
        <w:t>Stone</w:t>
      </w:r>
      <w:r>
        <w:t xml:space="preserve">, </w:t>
      </w:r>
      <w:r w:rsidRPr="00AC2798">
        <w:t>Professor of Law at the University of Chicago Law School</w:t>
      </w:r>
      <w:r>
        <w:t xml:space="preserve">, </w:t>
      </w:r>
      <w:r w:rsidRPr="00AA1E56">
        <w:rPr>
          <w:rStyle w:val="Style13ptBold"/>
        </w:rPr>
        <w:t>AND</w:t>
      </w:r>
      <w:r>
        <w:t xml:space="preserve"> E</w:t>
      </w:r>
      <w:r w:rsidRPr="00AC2798">
        <w:t xml:space="preserve">ugene </w:t>
      </w:r>
      <w:r w:rsidRPr="00AA1E56">
        <w:rPr>
          <w:rStyle w:val="Style13ptBold"/>
        </w:rPr>
        <w:t>Volokh</w:t>
      </w:r>
      <w:r>
        <w:t xml:space="preserve">, </w:t>
      </w:r>
      <w:r w:rsidRPr="00AC2798">
        <w:t>Professor of Law</w:t>
      </w:r>
      <w:r w:rsidRPr="00AA1E56">
        <w:rPr>
          <w:rStyle w:val="Style13ptBold"/>
        </w:rPr>
        <w:t xml:space="preserve">, </w:t>
      </w:r>
      <w:proofErr w:type="gramStart"/>
      <w:r w:rsidRPr="00AA1E56">
        <w:rPr>
          <w:rStyle w:val="Style13ptBold"/>
        </w:rPr>
        <w:t>No</w:t>
      </w:r>
      <w:proofErr w:type="gramEnd"/>
      <w:r w:rsidRPr="00AA1E56">
        <w:rPr>
          <w:rStyle w:val="Style13ptBold"/>
        </w:rPr>
        <w:t xml:space="preserve"> date</w:t>
      </w:r>
      <w:r>
        <w:t xml:space="preserve">, “Freedom of Speech and the Press”, Interactive </w:t>
      </w:r>
      <w:proofErr w:type="spellStart"/>
      <w:r>
        <w:t>Constituion</w:t>
      </w:r>
      <w:proofErr w:type="spellEnd"/>
      <w:r>
        <w:t xml:space="preserve">, </w:t>
      </w:r>
      <w:r w:rsidRPr="00AC2798">
        <w:t>https://constitutioncenter.org/interactive-constitution/interpretation/amendment-i/interps/266</w:t>
      </w:r>
      <w:r>
        <w:t xml:space="preserve"> (accessed 7/11/21)</w:t>
      </w:r>
    </w:p>
    <w:p w14:paraId="28D05B68" w14:textId="77777777" w:rsidR="00F37ED6" w:rsidRPr="00057C37" w:rsidRDefault="00F37ED6" w:rsidP="00F37ED6">
      <w:pPr>
        <w:spacing w:after="0"/>
        <w:rPr>
          <w:sz w:val="16"/>
        </w:rPr>
      </w:pPr>
      <w:r w:rsidRPr="00057C37">
        <w:rPr>
          <w:rStyle w:val="StyleUnderline"/>
        </w:rPr>
        <w:t>The Supreme Court has interpreted</w:t>
      </w:r>
      <w:r w:rsidRPr="00057C37">
        <w:rPr>
          <w:sz w:val="16"/>
        </w:rPr>
        <w:t xml:space="preserve"> “speech” and “</w:t>
      </w:r>
      <w:r w:rsidRPr="00057C37">
        <w:rPr>
          <w:rStyle w:val="StyleUnderline"/>
        </w:rPr>
        <w:t xml:space="preserve">press” broadly as covering not only talking, writing, and printing, but also broadcasting, using the Internet, and other forms of expression. </w:t>
      </w:r>
      <w:r w:rsidRPr="00057C37">
        <w:rPr>
          <w:sz w:val="16"/>
        </w:rPr>
        <w:t>The freedom of speech also applies to symbolic expression, such as displaying flags, burning flags, wearing armbands, burning crosses, and the like.</w:t>
      </w:r>
    </w:p>
    <w:p w14:paraId="5C4F5E66" w14:textId="77777777" w:rsidR="00F37ED6" w:rsidRDefault="00F37ED6" w:rsidP="00F37ED6">
      <w:pPr>
        <w:spacing w:after="0"/>
      </w:pPr>
    </w:p>
    <w:p w14:paraId="7584FA52" w14:textId="77777777" w:rsidR="00F37ED6" w:rsidRDefault="00F37ED6" w:rsidP="00F37ED6">
      <w:pPr>
        <w:pStyle w:val="Heading4"/>
        <w:spacing w:before="0"/>
      </w:pPr>
      <w:r>
        <w:t>Prioritize is to consider as of greater importance than other matters</w:t>
      </w:r>
    </w:p>
    <w:p w14:paraId="09842390" w14:textId="77777777" w:rsidR="00F37ED6" w:rsidRDefault="00F37ED6" w:rsidP="00F37ED6">
      <w:pPr>
        <w:spacing w:after="0"/>
      </w:pPr>
      <w:r w:rsidRPr="00990B81">
        <w:rPr>
          <w:rStyle w:val="Style13ptBold"/>
        </w:rPr>
        <w:t>The Free Dictionary</w:t>
      </w:r>
      <w:r>
        <w:rPr>
          <w:rStyle w:val="Style13ptBold"/>
        </w:rPr>
        <w:t xml:space="preserve">, </w:t>
      </w:r>
      <w:proofErr w:type="gramStart"/>
      <w:r>
        <w:rPr>
          <w:rStyle w:val="Style13ptBold"/>
        </w:rPr>
        <w:t>No</w:t>
      </w:r>
      <w:proofErr w:type="gramEnd"/>
      <w:r>
        <w:rPr>
          <w:rStyle w:val="Style13ptBold"/>
        </w:rPr>
        <w:t xml:space="preserve"> date, </w:t>
      </w:r>
      <w:r>
        <w:t xml:space="preserve">“Prioritize”, </w:t>
      </w:r>
      <w:r w:rsidRPr="0043300D">
        <w:t>https://www.thefreedictionary.com/prioritize</w:t>
      </w:r>
      <w:r>
        <w:t xml:space="preserve"> (accessed 7/11/21)</w:t>
      </w:r>
    </w:p>
    <w:p w14:paraId="2D5503E3" w14:textId="77777777" w:rsidR="00F37ED6" w:rsidRDefault="00F37ED6" w:rsidP="00F37ED6">
      <w:pPr>
        <w:spacing w:after="0"/>
        <w:rPr>
          <w:sz w:val="16"/>
        </w:rPr>
      </w:pPr>
      <w:r w:rsidRPr="003078F4">
        <w:rPr>
          <w:sz w:val="16"/>
        </w:rPr>
        <w:t>. 2</w:t>
      </w:r>
      <w:r w:rsidRPr="003078F4">
        <w:rPr>
          <w:rStyle w:val="StyleUnderline"/>
        </w:rPr>
        <w:t>. To treat or consider as of greater importance than other matters:</w:t>
      </w:r>
      <w:r w:rsidRPr="003078F4">
        <w:rPr>
          <w:sz w:val="16"/>
        </w:rPr>
        <w:t xml:space="preserve"> economic policies that prioritize job creation.</w:t>
      </w:r>
    </w:p>
    <w:p w14:paraId="3182D443" w14:textId="77777777" w:rsidR="00F37ED6" w:rsidRPr="003078F4" w:rsidRDefault="00F37ED6" w:rsidP="00F37ED6">
      <w:pPr>
        <w:spacing w:after="0"/>
        <w:rPr>
          <w:sz w:val="16"/>
        </w:rPr>
      </w:pPr>
    </w:p>
    <w:p w14:paraId="340B8CC6" w14:textId="77777777" w:rsidR="00F37ED6" w:rsidRDefault="00F37ED6" w:rsidP="00F37ED6">
      <w:pPr>
        <w:pStyle w:val="Heading4"/>
        <w:spacing w:before="0"/>
      </w:pPr>
      <w:r>
        <w:t>Objectivity in reporting is removing one’s own biases from their stories</w:t>
      </w:r>
    </w:p>
    <w:p w14:paraId="3A24552E" w14:textId="77777777" w:rsidR="00F37ED6" w:rsidRPr="00E33D83" w:rsidRDefault="00F37ED6" w:rsidP="00F37ED6">
      <w:pPr>
        <w:spacing w:after="0"/>
      </w:pPr>
      <w:r>
        <w:t xml:space="preserve">Tony </w:t>
      </w:r>
      <w:r w:rsidRPr="00AA1E56">
        <w:rPr>
          <w:rStyle w:val="Style13ptBold"/>
        </w:rPr>
        <w:t>Rogers,</w:t>
      </w:r>
      <w:r>
        <w:t xml:space="preserve"> </w:t>
      </w:r>
      <w:r w:rsidRPr="00E33D83">
        <w:t>M.S. in Journalism from Columbia University and has worked for the Associated Press and the New York Daily News</w:t>
      </w:r>
      <w:r>
        <w:t>, 12-4-</w:t>
      </w:r>
      <w:r w:rsidRPr="00AA1E56">
        <w:rPr>
          <w:rStyle w:val="Style13ptBold"/>
        </w:rPr>
        <w:t>2019</w:t>
      </w:r>
      <w:r>
        <w:t>, “</w:t>
      </w:r>
      <w:r w:rsidRPr="00E33D83">
        <w:t>Objectivity and Fairness in Journalism</w:t>
      </w:r>
      <w:r>
        <w:t xml:space="preserve">,” </w:t>
      </w:r>
      <w:r w:rsidRPr="00E33D83">
        <w:t>https://www.thoughtco.com/objectivity-and-fairness-2073726</w:t>
      </w:r>
      <w:r>
        <w:t xml:space="preserve"> (accessed 7-12-21)</w:t>
      </w:r>
    </w:p>
    <w:p w14:paraId="1EE4A9F8" w14:textId="77777777" w:rsidR="00F37ED6" w:rsidRDefault="00F37ED6" w:rsidP="00F37ED6">
      <w:pPr>
        <w:spacing w:after="0"/>
        <w:rPr>
          <w:rStyle w:val="StyleUnderline"/>
        </w:rPr>
      </w:pPr>
      <w:r w:rsidRPr="00E33D83">
        <w:rPr>
          <w:rStyle w:val="StyleUnderline"/>
        </w:rPr>
        <w:t xml:space="preserve">Objectivity means that when covering hard news, reporters don’t convey their own feelings, </w:t>
      </w:r>
      <w:proofErr w:type="gramStart"/>
      <w:r w:rsidRPr="00E33D83">
        <w:rPr>
          <w:rStyle w:val="StyleUnderline"/>
        </w:rPr>
        <w:t>biases</w:t>
      </w:r>
      <w:proofErr w:type="gramEnd"/>
      <w:r w:rsidRPr="00E33D83">
        <w:rPr>
          <w:rStyle w:val="StyleUnderline"/>
        </w:rPr>
        <w:t xml:space="preserve"> or prejudices in their stories. They do this by writing stories using neutral language and by avoiding characterizing people or institutions either positively or negatively.</w:t>
      </w:r>
    </w:p>
    <w:p w14:paraId="455943EB" w14:textId="77777777" w:rsidR="00F37ED6" w:rsidRPr="00E33D83" w:rsidRDefault="00F37ED6" w:rsidP="00F37ED6">
      <w:pPr>
        <w:spacing w:after="0"/>
        <w:rPr>
          <w:rStyle w:val="StyleUnderline"/>
        </w:rPr>
      </w:pPr>
    </w:p>
    <w:p w14:paraId="0654423B" w14:textId="77777777" w:rsidR="00F37ED6" w:rsidRDefault="00F37ED6" w:rsidP="00F37ED6">
      <w:pPr>
        <w:pStyle w:val="Heading4"/>
        <w:spacing w:before="0"/>
      </w:pPr>
      <w:r>
        <w:t>“Advocacy” is the support of an idea</w:t>
      </w:r>
    </w:p>
    <w:p w14:paraId="697D7F10" w14:textId="77777777" w:rsidR="00F37ED6" w:rsidRDefault="00F37ED6" w:rsidP="00F37ED6">
      <w:pPr>
        <w:spacing w:after="0"/>
      </w:pPr>
      <w:r w:rsidRPr="00C35AA3">
        <w:rPr>
          <w:rStyle w:val="Style13ptBold"/>
        </w:rPr>
        <w:t>Cambridge Dictionary Online</w:t>
      </w:r>
      <w:r>
        <w:rPr>
          <w:rStyle w:val="Style13ptBold"/>
        </w:rPr>
        <w:t xml:space="preserve">, </w:t>
      </w:r>
      <w:proofErr w:type="gramStart"/>
      <w:r>
        <w:rPr>
          <w:rStyle w:val="Style13ptBold"/>
        </w:rPr>
        <w:t>No</w:t>
      </w:r>
      <w:proofErr w:type="gramEnd"/>
      <w:r>
        <w:rPr>
          <w:rStyle w:val="Style13ptBold"/>
        </w:rPr>
        <w:t xml:space="preserve"> date, </w:t>
      </w:r>
      <w:r>
        <w:t>“A</w:t>
      </w:r>
      <w:r w:rsidRPr="00C35AA3">
        <w:t>dvocacy</w:t>
      </w:r>
      <w:r>
        <w:t xml:space="preserve">”, </w:t>
      </w:r>
      <w:r w:rsidRPr="00C35AA3">
        <w:t>https://dictionary.cambridge.org/us/dictionary/english/advocacy</w:t>
      </w:r>
      <w:r>
        <w:t xml:space="preserve"> (accessed 7-12-21)</w:t>
      </w:r>
    </w:p>
    <w:p w14:paraId="0E807A68" w14:textId="77777777" w:rsidR="00F37ED6" w:rsidRDefault="00F37ED6" w:rsidP="00F37ED6">
      <w:pPr>
        <w:spacing w:after="0"/>
        <w:rPr>
          <w:sz w:val="16"/>
        </w:rPr>
      </w:pPr>
      <w:r w:rsidRPr="00C35AA3">
        <w:rPr>
          <w:rStyle w:val="StyleUnderline"/>
        </w:rPr>
        <w:t>public support for an idea, plan, or way of doing someth</w:t>
      </w:r>
      <w:r w:rsidRPr="00C35AA3">
        <w:rPr>
          <w:sz w:val="16"/>
        </w:rPr>
        <w:t xml:space="preserve">ing: She is renowned for her advocacy of human rights. a nonprofit advocacy </w:t>
      </w:r>
      <w:proofErr w:type="gramStart"/>
      <w:r w:rsidRPr="00C35AA3">
        <w:rPr>
          <w:sz w:val="16"/>
        </w:rPr>
        <w:t>group</w:t>
      </w:r>
      <w:proofErr w:type="gramEnd"/>
    </w:p>
    <w:p w14:paraId="71E4A957" w14:textId="77777777" w:rsidR="00F37ED6" w:rsidRPr="00C35AA3" w:rsidRDefault="00F37ED6" w:rsidP="00F37ED6">
      <w:pPr>
        <w:spacing w:after="0"/>
        <w:rPr>
          <w:sz w:val="16"/>
        </w:rPr>
      </w:pPr>
    </w:p>
    <w:p w14:paraId="39BEB8D0" w14:textId="77777777" w:rsidR="00F37ED6" w:rsidRPr="00F37ED6" w:rsidRDefault="00F37ED6" w:rsidP="00F37ED6"/>
    <w:p w14:paraId="3A3ABDE1" w14:textId="20C54A77" w:rsidR="00891157" w:rsidRPr="00506063" w:rsidRDefault="00891157" w:rsidP="00891157">
      <w:pPr>
        <w:pStyle w:val="Heading3"/>
        <w:rPr>
          <w:rFonts w:asciiTheme="minorHAnsi" w:hAnsiTheme="minorHAnsi" w:cstheme="minorHAnsi"/>
        </w:rPr>
      </w:pPr>
      <w:r w:rsidRPr="00506063">
        <w:rPr>
          <w:rFonts w:asciiTheme="minorHAnsi" w:hAnsiTheme="minorHAnsi" w:cstheme="minorHAnsi"/>
        </w:rPr>
        <w:lastRenderedPageBreak/>
        <w:t>1AC – Framing</w:t>
      </w:r>
    </w:p>
    <w:p w14:paraId="7A932F8F" w14:textId="77777777" w:rsidR="00891157" w:rsidRDefault="00891157" w:rsidP="00891157">
      <w:pPr>
        <w:pStyle w:val="Heading4"/>
        <w:rPr>
          <w:rFonts w:asciiTheme="minorHAnsi" w:hAnsiTheme="minorHAnsi" w:cstheme="minorHAnsi"/>
        </w:rPr>
      </w:pPr>
      <w:r>
        <w:rPr>
          <w:rFonts w:asciiTheme="minorHAnsi" w:hAnsiTheme="minorHAnsi" w:cstheme="minorHAnsi"/>
        </w:rPr>
        <w:t>I value morality.</w:t>
      </w:r>
    </w:p>
    <w:p w14:paraId="7B948472" w14:textId="77777777" w:rsidR="00891157" w:rsidRDefault="00891157" w:rsidP="00891157">
      <w:pPr>
        <w:pStyle w:val="Heading4"/>
        <w:rPr>
          <w:rFonts w:asciiTheme="minorHAnsi" w:hAnsiTheme="minorHAnsi" w:cstheme="minorHAnsi"/>
        </w:rPr>
      </w:pPr>
      <w:r w:rsidRPr="00506063">
        <w:rPr>
          <w:rFonts w:asciiTheme="minorHAnsi" w:hAnsiTheme="minorHAnsi" w:cstheme="minorHAnsi"/>
        </w:rPr>
        <w:t xml:space="preserve">The </w:t>
      </w:r>
      <w:r>
        <w:rPr>
          <w:rFonts w:asciiTheme="minorHAnsi" w:hAnsiTheme="minorHAnsi" w:cstheme="minorHAnsi"/>
        </w:rPr>
        <w:t>value criterion</w:t>
      </w:r>
      <w:r w:rsidRPr="00506063">
        <w:rPr>
          <w:rFonts w:asciiTheme="minorHAnsi" w:hAnsiTheme="minorHAnsi" w:cstheme="minorHAnsi"/>
        </w:rPr>
        <w:t xml:space="preserve"> is maximizing expected wellbeing –</w:t>
      </w:r>
    </w:p>
    <w:p w14:paraId="0BAA013A" w14:textId="77777777" w:rsidR="00891157" w:rsidRPr="00F236FD" w:rsidRDefault="00891157" w:rsidP="00891157">
      <w:pPr>
        <w:pStyle w:val="Heading4"/>
        <w:numPr>
          <w:ilvl w:val="0"/>
          <w:numId w:val="12"/>
        </w:numPr>
      </w:pPr>
      <w:r>
        <w:t>Intuitively people know they prefer pleasure and happiness over painful experiences. Ethical systems should be based in people’s ontology</w:t>
      </w:r>
    </w:p>
    <w:p w14:paraId="13FDD2A2" w14:textId="77777777" w:rsidR="00891157" w:rsidRPr="00506063" w:rsidRDefault="00891157" w:rsidP="00891157">
      <w:pPr>
        <w:pStyle w:val="Heading4"/>
        <w:numPr>
          <w:ilvl w:val="0"/>
          <w:numId w:val="12"/>
        </w:numPr>
        <w:tabs>
          <w:tab w:val="num" w:pos="360"/>
        </w:tabs>
        <w:spacing w:before="0" w:line="240" w:lineRule="auto"/>
        <w:ind w:left="0" w:firstLine="0"/>
        <w:rPr>
          <w:rFonts w:asciiTheme="minorHAnsi" w:hAnsiTheme="minorHAnsi" w:cstheme="minorHAnsi"/>
        </w:rPr>
      </w:pPr>
      <w:r>
        <w:rPr>
          <w:rFonts w:asciiTheme="minorHAnsi" w:hAnsiTheme="minorHAnsi" w:cstheme="minorHAnsi"/>
        </w:rPr>
        <w:t>All choices</w:t>
      </w:r>
      <w:r w:rsidRPr="00506063">
        <w:rPr>
          <w:rFonts w:asciiTheme="minorHAnsi" w:hAnsiTheme="minorHAnsi" w:cstheme="minorHAnsi"/>
        </w:rPr>
        <w:t xml:space="preserve"> inevitably cause tradeoffs between </w:t>
      </w:r>
      <w:proofErr w:type="gramStart"/>
      <w:r w:rsidRPr="00506063">
        <w:rPr>
          <w:rFonts w:asciiTheme="minorHAnsi" w:hAnsiTheme="minorHAnsi" w:cstheme="minorHAnsi"/>
        </w:rPr>
        <w:t>people</w:t>
      </w:r>
      <w:proofErr w:type="gramEnd"/>
      <w:r w:rsidRPr="00506063">
        <w:rPr>
          <w:rFonts w:asciiTheme="minorHAnsi" w:hAnsiTheme="minorHAnsi" w:cstheme="minorHAnsi"/>
        </w:rPr>
        <w:t xml:space="preserve"> </w:t>
      </w:r>
      <w:r>
        <w:rPr>
          <w:rFonts w:asciiTheme="minorHAnsi" w:hAnsiTheme="minorHAnsi" w:cstheme="minorHAnsi"/>
        </w:rPr>
        <w:t>but we can resolve them by weighing</w:t>
      </w:r>
      <w:r w:rsidRPr="00506063">
        <w:rPr>
          <w:rFonts w:asciiTheme="minorHAnsi" w:hAnsiTheme="minorHAnsi" w:cstheme="minorHAnsi"/>
        </w:rPr>
        <w:t xml:space="preserve"> – </w:t>
      </w:r>
      <w:r>
        <w:rPr>
          <w:rFonts w:asciiTheme="minorHAnsi" w:hAnsiTheme="minorHAnsi" w:cstheme="minorHAnsi"/>
        </w:rPr>
        <w:t>we know weighing is possible</w:t>
      </w:r>
      <w:r w:rsidRPr="00506063">
        <w:rPr>
          <w:rFonts w:asciiTheme="minorHAnsi" w:hAnsiTheme="minorHAnsi" w:cstheme="minorHAnsi"/>
        </w:rPr>
        <w:t xml:space="preserve"> because governments </w:t>
      </w:r>
      <w:r>
        <w:rPr>
          <w:rFonts w:asciiTheme="minorHAnsi" w:hAnsiTheme="minorHAnsi" w:cstheme="minorHAnsi"/>
        </w:rPr>
        <w:t>weigh all the time</w:t>
      </w:r>
      <w:r w:rsidRPr="00506063">
        <w:rPr>
          <w:rFonts w:asciiTheme="minorHAnsi" w:hAnsiTheme="minorHAnsi" w:cstheme="minorHAnsi"/>
        </w:rPr>
        <w:t>.</w:t>
      </w:r>
    </w:p>
    <w:p w14:paraId="0B864C0C" w14:textId="77777777" w:rsidR="00891157" w:rsidRPr="00506063" w:rsidRDefault="00891157" w:rsidP="00891157">
      <w:pPr>
        <w:pStyle w:val="Heading4"/>
        <w:numPr>
          <w:ilvl w:val="0"/>
          <w:numId w:val="12"/>
        </w:numPr>
        <w:tabs>
          <w:tab w:val="num" w:pos="360"/>
        </w:tabs>
        <w:ind w:left="0" w:firstLine="0"/>
        <w:rPr>
          <w:rFonts w:asciiTheme="minorHAnsi" w:eastAsia="Times New Roman" w:hAnsiTheme="minorHAnsi" w:cstheme="minorHAnsi"/>
        </w:rPr>
      </w:pPr>
      <w:r w:rsidRPr="00506063">
        <w:rPr>
          <w:rFonts w:asciiTheme="minorHAnsi" w:eastAsia="Times New Roman" w:hAnsiTheme="minorHAnsi" w:cstheme="minorHAnsi"/>
        </w:rPr>
        <w:t>Util is a pre-req</w:t>
      </w:r>
      <w:r>
        <w:rPr>
          <w:rFonts w:asciiTheme="minorHAnsi" w:eastAsia="Times New Roman" w:hAnsiTheme="minorHAnsi" w:cstheme="minorHAnsi"/>
        </w:rPr>
        <w:t>uisite</w:t>
      </w:r>
      <w:r w:rsidRPr="00506063">
        <w:rPr>
          <w:rFonts w:asciiTheme="minorHAnsi" w:eastAsia="Times New Roman" w:hAnsiTheme="minorHAnsi" w:cstheme="minorHAnsi"/>
        </w:rPr>
        <w:t xml:space="preserve"> – A non-ideal framework is needed to have intuitive foundation to make decisions under duress. </w:t>
      </w:r>
    </w:p>
    <w:p w14:paraId="3A202EDE" w14:textId="77777777" w:rsidR="00891157" w:rsidRPr="00506063" w:rsidRDefault="00891157" w:rsidP="00891157">
      <w:pPr>
        <w:pStyle w:val="Heading4"/>
        <w:rPr>
          <w:rFonts w:asciiTheme="minorHAnsi" w:eastAsia="Times New Roman" w:hAnsiTheme="minorHAnsi" w:cstheme="minorHAnsi"/>
          <w:sz w:val="24"/>
          <w:szCs w:val="24"/>
        </w:rPr>
      </w:pPr>
      <w:r w:rsidRPr="00506063">
        <w:rPr>
          <w:rFonts w:asciiTheme="minorHAnsi" w:eastAsia="Times New Roman" w:hAnsiTheme="minorHAnsi" w:cstheme="minorHAnsi"/>
        </w:rPr>
        <w:t xml:space="preserve">4) </w:t>
      </w:r>
      <w:proofErr w:type="spellStart"/>
      <w:r w:rsidRPr="00506063">
        <w:rPr>
          <w:rFonts w:asciiTheme="minorHAnsi" w:eastAsia="Times New Roman" w:hAnsiTheme="minorHAnsi" w:cstheme="minorHAnsi"/>
        </w:rPr>
        <w:t>Weighability</w:t>
      </w:r>
      <w:proofErr w:type="spellEnd"/>
      <w:r w:rsidRPr="00506063">
        <w:rPr>
          <w:rFonts w:asciiTheme="minorHAnsi" w:eastAsia="Times New Roman" w:hAnsiTheme="minorHAnsi" w:cstheme="minorHAnsi"/>
        </w:rPr>
        <w:t xml:space="preserve"> - </w:t>
      </w:r>
      <w:r w:rsidRPr="00506063">
        <w:rPr>
          <w:rFonts w:asciiTheme="minorHAnsi" w:hAnsiTheme="minorHAnsi" w:cstheme="minorHAnsi"/>
        </w:rPr>
        <w:t>Only util explains degrees of wrongness—if I break a promise to meet up for lunch, that is not as bad as breaking a promise to take a dying person to the hospital.</w:t>
      </w:r>
    </w:p>
    <w:p w14:paraId="0A1E7621" w14:textId="77777777" w:rsidR="00891157" w:rsidRPr="00506063" w:rsidRDefault="00891157" w:rsidP="00891157">
      <w:pPr>
        <w:pStyle w:val="Heading3"/>
        <w:rPr>
          <w:rFonts w:asciiTheme="minorHAnsi" w:hAnsiTheme="minorHAnsi" w:cstheme="minorHAnsi"/>
        </w:rPr>
      </w:pPr>
      <w:r w:rsidRPr="00506063">
        <w:rPr>
          <w:rFonts w:asciiTheme="minorHAnsi" w:hAnsiTheme="minorHAnsi" w:cstheme="minorHAnsi"/>
        </w:rPr>
        <w:lastRenderedPageBreak/>
        <w:t>1AC – Plan</w:t>
      </w:r>
    </w:p>
    <w:p w14:paraId="4DA68A5B" w14:textId="77777777" w:rsidR="00891157" w:rsidRPr="00506063" w:rsidRDefault="00891157" w:rsidP="00891157">
      <w:pPr>
        <w:pStyle w:val="Heading4"/>
        <w:rPr>
          <w:rFonts w:asciiTheme="minorHAnsi" w:hAnsiTheme="minorHAnsi" w:cstheme="minorHAnsi"/>
        </w:rPr>
      </w:pPr>
      <w:r>
        <w:rPr>
          <w:rFonts w:asciiTheme="minorHAnsi" w:hAnsiTheme="minorHAnsi" w:cstheme="minorHAnsi"/>
        </w:rPr>
        <w:t xml:space="preserve">Next is the </w:t>
      </w:r>
      <w:r w:rsidRPr="00506063">
        <w:rPr>
          <w:rFonts w:asciiTheme="minorHAnsi" w:hAnsiTheme="minorHAnsi" w:cstheme="minorHAnsi"/>
        </w:rPr>
        <w:t>Plan – Democracies ought to apply the Fairness Doctrine to members of the free press as per our solvency advocate</w:t>
      </w:r>
      <w:r>
        <w:rPr>
          <w:rFonts w:asciiTheme="minorHAnsi" w:hAnsiTheme="minorHAnsi" w:cstheme="minorHAnsi"/>
        </w:rPr>
        <w:t xml:space="preserve"> for the free press to prioritize objectivity over advocacy</w:t>
      </w:r>
      <w:r w:rsidRPr="00506063">
        <w:rPr>
          <w:rFonts w:asciiTheme="minorHAnsi" w:hAnsiTheme="minorHAnsi" w:cstheme="minorHAnsi"/>
        </w:rPr>
        <w:t>.</w:t>
      </w:r>
    </w:p>
    <w:p w14:paraId="0916B202" w14:textId="77777777" w:rsidR="00891157" w:rsidRPr="00506063" w:rsidRDefault="00891157" w:rsidP="00891157">
      <w:pPr>
        <w:pStyle w:val="Heading4"/>
        <w:rPr>
          <w:rFonts w:asciiTheme="minorHAnsi" w:hAnsiTheme="minorHAnsi" w:cstheme="minorHAnsi"/>
        </w:rPr>
      </w:pPr>
      <w:r w:rsidRPr="00506063">
        <w:rPr>
          <w:rFonts w:asciiTheme="minorHAnsi" w:hAnsiTheme="minorHAnsi" w:cstheme="minorHAnsi"/>
        </w:rPr>
        <w:t>The plan forces broadcasters to abide or recognize content as entertainment which would increase marketplace diversity and combat disinformation.</w:t>
      </w:r>
    </w:p>
    <w:p w14:paraId="46B7AE40" w14:textId="77777777" w:rsidR="00891157" w:rsidRPr="00506063" w:rsidRDefault="00891157" w:rsidP="00891157">
      <w:pPr>
        <w:spacing w:after="0" w:line="240" w:lineRule="auto"/>
        <w:rPr>
          <w:rFonts w:asciiTheme="minorHAnsi" w:eastAsia="Times New Roman" w:hAnsiTheme="minorHAnsi" w:cstheme="minorHAnsi"/>
          <w:sz w:val="16"/>
          <w:szCs w:val="16"/>
        </w:rPr>
      </w:pPr>
      <w:r w:rsidRPr="00506063">
        <w:rPr>
          <w:rStyle w:val="Style13ptBold"/>
          <w:rFonts w:asciiTheme="minorHAnsi" w:hAnsiTheme="minorHAnsi" w:cstheme="minorHAnsi"/>
        </w:rPr>
        <w:t>Murphy</w:t>
      </w:r>
      <w:r w:rsidRPr="00506063">
        <w:rPr>
          <w:rFonts w:asciiTheme="minorHAnsi" w:hAnsiTheme="minorHAnsi" w:cstheme="minorHAnsi"/>
          <w:sz w:val="16"/>
          <w:szCs w:val="16"/>
        </w:rPr>
        <w:t xml:space="preserve">, William. “We Hold These </w:t>
      </w:r>
      <w:proofErr w:type="spellStart"/>
      <w:r w:rsidRPr="00506063">
        <w:rPr>
          <w:rFonts w:asciiTheme="minorHAnsi" w:hAnsiTheme="minorHAnsi" w:cstheme="minorHAnsi"/>
          <w:sz w:val="16"/>
          <w:szCs w:val="16"/>
        </w:rPr>
        <w:t>Distruths</w:t>
      </w:r>
      <w:proofErr w:type="spellEnd"/>
      <w:r w:rsidRPr="00506063">
        <w:rPr>
          <w:rFonts w:asciiTheme="minorHAnsi" w:hAnsiTheme="minorHAnsi" w:cstheme="minorHAnsi"/>
          <w:sz w:val="16"/>
          <w:szCs w:val="16"/>
        </w:rPr>
        <w:t xml:space="preserve"> </w:t>
      </w:r>
      <w:proofErr w:type="gramStart"/>
      <w:r w:rsidRPr="00506063">
        <w:rPr>
          <w:rFonts w:asciiTheme="minorHAnsi" w:hAnsiTheme="minorHAnsi" w:cstheme="minorHAnsi"/>
          <w:sz w:val="16"/>
          <w:szCs w:val="16"/>
        </w:rPr>
        <w:t>To</w:t>
      </w:r>
      <w:proofErr w:type="gramEnd"/>
      <w:r w:rsidRPr="00506063">
        <w:rPr>
          <w:rFonts w:asciiTheme="minorHAnsi" w:hAnsiTheme="minorHAnsi" w:cstheme="minorHAnsi"/>
          <w:sz w:val="16"/>
          <w:szCs w:val="16"/>
        </w:rPr>
        <w:t xml:space="preserve"> Be Self-Evident: How Legal History Could Save America From Itself.” St. John's Scholar. 20</w:t>
      </w:r>
      <w:r w:rsidRPr="00506063">
        <w:rPr>
          <w:rStyle w:val="Style13ptBold"/>
          <w:rFonts w:asciiTheme="minorHAnsi" w:hAnsiTheme="minorHAnsi" w:cstheme="minorHAnsi"/>
        </w:rPr>
        <w:t>21</w:t>
      </w:r>
      <w:r w:rsidRPr="00506063">
        <w:rPr>
          <w:rFonts w:asciiTheme="minorHAnsi" w:hAnsiTheme="minorHAnsi" w:cstheme="minorHAnsi"/>
          <w:sz w:val="16"/>
          <w:szCs w:val="16"/>
        </w:rPr>
        <w:t xml:space="preserve">.  &lt;https://scholar.stjohns.edu/jga/vol2/iss2/3/&gt;. </w:t>
      </w:r>
    </w:p>
    <w:p w14:paraId="0FA49795" w14:textId="77777777" w:rsidR="00891157" w:rsidRPr="00506063" w:rsidRDefault="00891157" w:rsidP="00891157">
      <w:pPr>
        <w:spacing w:after="0" w:line="240" w:lineRule="auto"/>
        <w:ind w:right="20"/>
        <w:rPr>
          <w:rStyle w:val="Emphasis"/>
          <w:rFonts w:asciiTheme="minorHAnsi" w:hAnsiTheme="minorHAnsi" w:cstheme="minorHAnsi"/>
        </w:rPr>
      </w:pPr>
      <w:r w:rsidRPr="00506063">
        <w:rPr>
          <w:rFonts w:asciiTheme="minorHAnsi" w:hAnsiTheme="minorHAnsi" w:cstheme="minorHAnsi"/>
          <w:sz w:val="14"/>
          <w:szCs w:val="14"/>
        </w:rPr>
        <w:t xml:space="preserve">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t>
      </w:r>
      <w:proofErr w:type="gramStart"/>
      <w:r w:rsidRPr="00506063">
        <w:rPr>
          <w:rFonts w:asciiTheme="minorHAnsi" w:hAnsiTheme="minorHAnsi" w:cstheme="minorHAnsi"/>
          <w:sz w:val="14"/>
          <w:szCs w:val="14"/>
        </w:rPr>
        <w:t>where</w:t>
      </w:r>
      <w:proofErr w:type="gramEnd"/>
      <w:r w:rsidRPr="00506063">
        <w:rPr>
          <w:rFonts w:asciiTheme="minorHAnsi" w:hAnsiTheme="minorHAnsi" w:cstheme="minorHAnsi"/>
          <w:sz w:val="14"/>
          <w:szCs w:val="14"/>
        </w:rPr>
        <w:t xml:space="preserv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the most </w:t>
      </w:r>
      <w:r w:rsidRPr="00506063">
        <w:rPr>
          <w:rStyle w:val="Emphasis"/>
          <w:rFonts w:asciiTheme="minorHAnsi" w:hAnsiTheme="minorHAnsi" w:cstheme="minorHAnsi"/>
          <w:highlight w:val="cyan"/>
        </w:rPr>
        <w:t xml:space="preserve">pragmatic solution </w:t>
      </w:r>
      <w:r w:rsidRPr="00506063">
        <w:rPr>
          <w:rStyle w:val="Emphasis"/>
          <w:rFonts w:asciiTheme="minorHAnsi" w:hAnsiTheme="minorHAnsi" w:cstheme="minorHAnsi"/>
        </w:rPr>
        <w:t xml:space="preserve">is to </w:t>
      </w:r>
      <w:r w:rsidRPr="00506063">
        <w:rPr>
          <w:rStyle w:val="Emphasis"/>
          <w:rFonts w:asciiTheme="minorHAnsi" w:hAnsiTheme="minorHAnsi" w:cstheme="minorHAnsi"/>
          <w:highlight w:val="cyan"/>
        </w:rPr>
        <w:t xml:space="preserve">provide </w:t>
      </w:r>
      <w:r w:rsidRPr="00506063">
        <w:rPr>
          <w:rStyle w:val="Emphasis"/>
          <w:rFonts w:asciiTheme="minorHAnsi" w:hAnsiTheme="minorHAnsi" w:cstheme="minorHAnsi"/>
        </w:rPr>
        <w:t xml:space="preserve">cable </w:t>
      </w:r>
      <w:r w:rsidRPr="00506063">
        <w:rPr>
          <w:rStyle w:val="Emphasis"/>
          <w:rFonts w:asciiTheme="minorHAnsi" w:hAnsiTheme="minorHAnsi" w:cstheme="minorHAnsi"/>
          <w:highlight w:val="cyan"/>
        </w:rPr>
        <w:t>news organizations</w:t>
      </w:r>
      <w:r w:rsidRPr="00506063">
        <w:rPr>
          <w:rStyle w:val="Emphasis"/>
          <w:rFonts w:asciiTheme="minorHAnsi" w:hAnsiTheme="minorHAnsi" w:cstheme="minorHAnsi"/>
        </w:rPr>
        <w:t xml:space="preserve"> with the </w:t>
      </w:r>
      <w:r w:rsidRPr="00506063">
        <w:rPr>
          <w:rStyle w:val="Emphasis"/>
          <w:rFonts w:asciiTheme="minorHAnsi" w:hAnsiTheme="minorHAnsi" w:cstheme="minorHAnsi"/>
          <w:highlight w:val="cyan"/>
        </w:rPr>
        <w:t xml:space="preserve">choice of </w:t>
      </w:r>
      <w:r w:rsidRPr="00506063">
        <w:rPr>
          <w:rStyle w:val="Emphasis"/>
          <w:rFonts w:asciiTheme="minorHAnsi" w:hAnsiTheme="minorHAnsi" w:cstheme="minorHAnsi"/>
        </w:rPr>
        <w:t xml:space="preserve">either </w:t>
      </w:r>
      <w:r w:rsidRPr="00506063">
        <w:rPr>
          <w:rStyle w:val="Emphasis"/>
          <w:rFonts w:asciiTheme="minorHAnsi" w:hAnsiTheme="minorHAnsi" w:cstheme="minorHAnsi"/>
          <w:highlight w:val="cyan"/>
        </w:rPr>
        <w:t>adhering to the Fairness Doctrine or</w:t>
      </w:r>
      <w:r w:rsidRPr="00506063">
        <w:rPr>
          <w:rStyle w:val="Emphasis"/>
          <w:rFonts w:asciiTheme="minorHAnsi" w:hAnsiTheme="minorHAnsi" w:cstheme="minorHAnsi"/>
        </w:rPr>
        <w:t xml:space="preserve"> instead openly </w:t>
      </w:r>
      <w:r w:rsidRPr="00506063">
        <w:rPr>
          <w:rStyle w:val="Emphasis"/>
          <w:rFonts w:asciiTheme="minorHAnsi" w:hAnsiTheme="minorHAnsi" w:cstheme="minorHAnsi"/>
          <w:highlight w:val="cyan"/>
        </w:rPr>
        <w:t xml:space="preserve">recognizing </w:t>
      </w:r>
      <w:r w:rsidRPr="00506063">
        <w:rPr>
          <w:rStyle w:val="Emphasis"/>
          <w:rFonts w:asciiTheme="minorHAnsi" w:hAnsiTheme="minorHAnsi" w:cstheme="minorHAnsi"/>
        </w:rPr>
        <w:t xml:space="preserve">their respective </w:t>
      </w:r>
      <w:r w:rsidRPr="00506063">
        <w:rPr>
          <w:rStyle w:val="Emphasis"/>
          <w:rFonts w:asciiTheme="minorHAnsi" w:hAnsiTheme="minorHAnsi" w:cstheme="minorHAnsi"/>
          <w:highlight w:val="cyan"/>
        </w:rPr>
        <w:t xml:space="preserve">content </w:t>
      </w:r>
      <w:r w:rsidRPr="00506063">
        <w:rPr>
          <w:rStyle w:val="Emphasis"/>
          <w:rFonts w:asciiTheme="minorHAnsi" w:hAnsiTheme="minorHAnsi" w:cstheme="minorHAnsi"/>
        </w:rPr>
        <w:t xml:space="preserve">for what it </w:t>
      </w:r>
      <w:proofErr w:type="gramStart"/>
      <w:r w:rsidRPr="00506063">
        <w:rPr>
          <w:rStyle w:val="Emphasis"/>
          <w:rFonts w:asciiTheme="minorHAnsi" w:hAnsiTheme="minorHAnsi" w:cstheme="minorHAnsi"/>
        </w:rPr>
        <w:t xml:space="preserve">actually </w:t>
      </w:r>
      <w:r w:rsidRPr="00506063">
        <w:rPr>
          <w:rStyle w:val="Emphasis"/>
          <w:rFonts w:asciiTheme="minorHAnsi" w:hAnsiTheme="minorHAnsi" w:cstheme="minorHAnsi"/>
          <w:highlight w:val="cyan"/>
        </w:rPr>
        <w:t>is</w:t>
      </w:r>
      <w:proofErr w:type="gramEnd"/>
      <w:r w:rsidRPr="00506063">
        <w:rPr>
          <w:rStyle w:val="Emphasis"/>
          <w:rFonts w:asciiTheme="minorHAnsi" w:hAnsiTheme="minorHAnsi" w:cstheme="minorHAnsi"/>
        </w:rPr>
        <w:t xml:space="preserve">, a consumer </w:t>
      </w:r>
      <w:r w:rsidRPr="00506063">
        <w:rPr>
          <w:rStyle w:val="Emphasis"/>
          <w:rFonts w:asciiTheme="minorHAnsi" w:hAnsiTheme="minorHAnsi" w:cstheme="minorHAnsi"/>
          <w:highlight w:val="cyan"/>
        </w:rPr>
        <w:t>entertainment</w:t>
      </w:r>
      <w:r w:rsidRPr="00506063">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w:t>
      </w:r>
      <w:proofErr w:type="gramStart"/>
      <w:r w:rsidRPr="00506063">
        <w:rPr>
          <w:rStyle w:val="Emphasis"/>
          <w:rFonts w:asciiTheme="minorHAnsi" w:hAnsiTheme="minorHAnsi" w:cstheme="minorHAnsi"/>
        </w:rPr>
        <w:t>factual information</w:t>
      </w:r>
      <w:proofErr w:type="gramEnd"/>
      <w:r w:rsidRPr="00506063">
        <w:rPr>
          <w:rStyle w:val="Emphasis"/>
          <w:rFonts w:asciiTheme="minorHAnsi" w:hAnsiTheme="minorHAnsi" w:cstheme="minorHAnsi"/>
        </w:rPr>
        <w:t xml:space="preserve"> it claims to share is actually false, misleading, materially editorialized, or simply comprised mostly of plain opinion, the </w:t>
      </w:r>
      <w:r w:rsidRPr="00506063">
        <w:rPr>
          <w:rStyle w:val="Emphasis"/>
          <w:rFonts w:asciiTheme="minorHAnsi" w:hAnsiTheme="minorHAnsi" w:cstheme="minorHAnsi"/>
          <w:highlight w:val="cyan"/>
        </w:rPr>
        <w:t>FTC could require</w:t>
      </w:r>
      <w:r w:rsidRPr="00506063">
        <w:rPr>
          <w:rStyle w:val="Emphasis"/>
          <w:rFonts w:asciiTheme="minorHAnsi" w:hAnsiTheme="minorHAnsi" w:cstheme="minorHAnsi"/>
        </w:rPr>
        <w:t xml:space="preserve"> prominent </w:t>
      </w:r>
      <w:r w:rsidRPr="00506063">
        <w:rPr>
          <w:rStyle w:val="Emphasis"/>
          <w:rFonts w:asciiTheme="minorHAnsi" w:hAnsiTheme="minorHAnsi" w:cstheme="minorHAnsi"/>
          <w:highlight w:val="cyan"/>
        </w:rPr>
        <w:t>labeling</w:t>
      </w:r>
      <w:r w:rsidRPr="00506063">
        <w:rPr>
          <w:rStyle w:val="Emphasis"/>
          <w:rFonts w:asciiTheme="minorHAnsi" w:hAnsiTheme="minorHAnsi" w:cstheme="minorHAnsi"/>
        </w:rPr>
        <w:t xml:space="preserve"> of said content throughout a broadcast </w:t>
      </w:r>
      <w:r w:rsidRPr="00506063">
        <w:rPr>
          <w:rStyle w:val="Emphasis"/>
          <w:rFonts w:asciiTheme="minorHAnsi" w:hAnsiTheme="minorHAnsi" w:cstheme="minorHAnsi"/>
          <w:highlight w:val="cyan"/>
        </w:rPr>
        <w:t>as</w:t>
      </w:r>
      <w:r w:rsidRPr="00506063">
        <w:rPr>
          <w:rStyle w:val="Emphasis"/>
          <w:rFonts w:asciiTheme="minorHAnsi" w:hAnsiTheme="minorHAnsi" w:cstheme="minorHAnsi"/>
        </w:rPr>
        <w:t xml:space="preserve"> “Not Factually Accurate,” “</w:t>
      </w:r>
      <w:r w:rsidRPr="00506063">
        <w:rPr>
          <w:rStyle w:val="Emphasis"/>
          <w:rFonts w:asciiTheme="minorHAnsi" w:hAnsiTheme="minorHAnsi" w:cstheme="minorHAnsi"/>
          <w:highlight w:val="cyan"/>
        </w:rPr>
        <w:t>For Entertainment Purposes Only</w:t>
      </w:r>
      <w:r w:rsidRPr="00506063">
        <w:rPr>
          <w:rStyle w:val="Emphasis"/>
          <w:rFonts w:asciiTheme="minorHAnsi" w:hAnsiTheme="minorHAnsi" w:cstheme="minorHAnsi"/>
        </w:rPr>
        <w:t>,” etc.</w:t>
      </w:r>
      <w:r w:rsidRPr="00506063">
        <w:rPr>
          <w:rFonts w:asciiTheme="minorHAnsi" w:hAnsiTheme="minorHAnsi" w:cstheme="minorHAnsi"/>
          <w:sz w:val="24"/>
        </w:rPr>
        <w:t xml:space="preserve"> </w:t>
      </w:r>
      <w:r w:rsidRPr="00506063">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cyan"/>
        </w:rPr>
        <w:t>Fairness Doctrine</w:t>
      </w:r>
      <w:r w:rsidRPr="00506063">
        <w:rPr>
          <w:rStyle w:val="Emphasis"/>
          <w:rFonts w:asciiTheme="minorHAnsi" w:hAnsiTheme="minorHAnsi" w:cstheme="minorHAnsi"/>
        </w:rPr>
        <w:t xml:space="preserve"> likely presents a </w:t>
      </w:r>
      <w:r w:rsidRPr="00506063">
        <w:rPr>
          <w:rStyle w:val="Emphasis"/>
          <w:rFonts w:asciiTheme="minorHAnsi" w:hAnsiTheme="minorHAnsi" w:cstheme="minorHAnsi"/>
          <w:highlight w:val="cyan"/>
        </w:rPr>
        <w:t>more inviting option</w:t>
      </w:r>
      <w:r w:rsidRPr="00506063">
        <w:rPr>
          <w:rStyle w:val="Emphasis"/>
          <w:rFonts w:asciiTheme="minorHAnsi" w:hAnsiTheme="minorHAnsi" w:cstheme="minorHAnsi"/>
        </w:rPr>
        <w:t xml:space="preserve">. While cable news organizations controlling the time with and the </w:t>
      </w:r>
      <w:proofErr w:type="gramStart"/>
      <w:r w:rsidRPr="00506063">
        <w:rPr>
          <w:rStyle w:val="Emphasis"/>
          <w:rFonts w:asciiTheme="minorHAnsi" w:hAnsiTheme="minorHAnsi" w:cstheme="minorHAnsi"/>
        </w:rPr>
        <w:t>manner in which</w:t>
      </w:r>
      <w:proofErr w:type="gramEnd"/>
      <w:r w:rsidRPr="00506063">
        <w:rPr>
          <w:rStyle w:val="Emphasis"/>
          <w:rFonts w:asciiTheme="minorHAnsi" w:hAnsiTheme="minorHAnsi" w:cstheme="minorHAnsi"/>
        </w:rPr>
        <w:t xml:space="preserve"> opposing views are presented as well selecting stories to avoid damaging revelations remain viable threats, at the very least, </w:t>
      </w:r>
      <w:r w:rsidRPr="00506063">
        <w:rPr>
          <w:rStyle w:val="Emphasis"/>
          <w:rFonts w:asciiTheme="minorHAnsi" w:hAnsiTheme="minorHAnsi" w:cstheme="minorHAnsi"/>
          <w:highlight w:val="cyan"/>
        </w:rPr>
        <w:t xml:space="preserve">viewers </w:t>
      </w:r>
      <w:r w:rsidRPr="00506063">
        <w:rPr>
          <w:rStyle w:val="Emphasis"/>
          <w:rFonts w:asciiTheme="minorHAnsi" w:hAnsiTheme="minorHAnsi" w:cstheme="minorHAnsi"/>
        </w:rPr>
        <w:t xml:space="preserve">will be </w:t>
      </w:r>
      <w:r w:rsidRPr="00506063">
        <w:rPr>
          <w:rStyle w:val="Emphasis"/>
          <w:rFonts w:asciiTheme="minorHAnsi" w:hAnsiTheme="minorHAnsi" w:cstheme="minorHAnsi"/>
          <w:highlight w:val="cyan"/>
        </w:rPr>
        <w:t>exposed to a different take on important issues</w:t>
      </w:r>
      <w:r w:rsidRPr="00506063">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506063">
        <w:rPr>
          <w:rFonts w:asciiTheme="minorHAnsi" w:hAnsiTheme="minorHAnsi" w:cstheme="minorHAnsi"/>
          <w:sz w:val="14"/>
          <w:szCs w:val="14"/>
        </w:rPr>
        <w:t>This exposure, even minimally</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may </w:t>
      </w:r>
      <w:r w:rsidRPr="00506063">
        <w:rPr>
          <w:rStyle w:val="Emphasis"/>
          <w:rFonts w:asciiTheme="minorHAnsi" w:hAnsiTheme="minorHAnsi" w:cstheme="minorHAnsi"/>
          <w:highlight w:val="cyan"/>
        </w:rPr>
        <w:t xml:space="preserve">lead viewers to examine other sources </w:t>
      </w:r>
      <w:r w:rsidRPr="00506063">
        <w:rPr>
          <w:rStyle w:val="Emphasis"/>
          <w:rFonts w:asciiTheme="minorHAnsi" w:hAnsiTheme="minorHAnsi" w:cstheme="minorHAnsi"/>
        </w:rPr>
        <w:t xml:space="preserve">to explore, to some degree, all sides of an issue and help </w:t>
      </w:r>
      <w:r w:rsidRPr="00506063">
        <w:rPr>
          <w:rStyle w:val="Emphasis"/>
          <w:rFonts w:asciiTheme="minorHAnsi" w:hAnsiTheme="minorHAnsi" w:cstheme="minorHAnsi"/>
          <w:highlight w:val="cyan"/>
        </w:rPr>
        <w:t xml:space="preserve">protect against </w:t>
      </w:r>
      <w:r w:rsidRPr="00506063">
        <w:rPr>
          <w:rStyle w:val="Emphasis"/>
          <w:rFonts w:asciiTheme="minorHAnsi" w:hAnsiTheme="minorHAnsi" w:cstheme="minorHAnsi"/>
        </w:rPr>
        <w:t xml:space="preserve">the further spread of damaging </w:t>
      </w:r>
      <w:r w:rsidRPr="00506063">
        <w:rPr>
          <w:rStyle w:val="Emphasis"/>
          <w:rFonts w:asciiTheme="minorHAnsi" w:hAnsiTheme="minorHAnsi" w:cstheme="minorHAnsi"/>
          <w:highlight w:val="cyan"/>
        </w:rPr>
        <w:t>disinformation</w:t>
      </w:r>
      <w:r w:rsidRPr="00506063">
        <w:rPr>
          <w:rStyle w:val="Emphasis"/>
          <w:rFonts w:asciiTheme="minorHAnsi" w:hAnsiTheme="minorHAnsi" w:cstheme="minorHAnsi"/>
        </w:rPr>
        <w:t xml:space="preserve"> throughout society.</w:t>
      </w:r>
    </w:p>
    <w:p w14:paraId="3857E9CC" w14:textId="77777777" w:rsidR="00891157" w:rsidRPr="00506063" w:rsidRDefault="00891157" w:rsidP="00891157">
      <w:pPr>
        <w:rPr>
          <w:rStyle w:val="Emphasis"/>
          <w:rFonts w:asciiTheme="minorHAnsi" w:hAnsiTheme="minorHAnsi" w:cstheme="minorHAnsi"/>
        </w:rPr>
      </w:pPr>
    </w:p>
    <w:p w14:paraId="1FB11991" w14:textId="77777777" w:rsidR="00891157" w:rsidRPr="00506063" w:rsidRDefault="00891157" w:rsidP="00891157">
      <w:pPr>
        <w:pStyle w:val="Heading4"/>
        <w:rPr>
          <w:rFonts w:asciiTheme="minorHAnsi" w:hAnsiTheme="minorHAnsi" w:cstheme="minorHAnsi"/>
        </w:rPr>
      </w:pPr>
      <w:r w:rsidRPr="00506063">
        <w:rPr>
          <w:rFonts w:asciiTheme="minorHAnsi" w:hAnsiTheme="minorHAnsi" w:cstheme="minorHAnsi"/>
        </w:rPr>
        <w:t>The plan empirically solves public mistrust in media and reduces bias.</w:t>
      </w:r>
    </w:p>
    <w:p w14:paraId="682E9D13" w14:textId="77777777" w:rsidR="00891157" w:rsidRPr="00506063" w:rsidRDefault="00891157" w:rsidP="00891157">
      <w:pPr>
        <w:rPr>
          <w:rFonts w:asciiTheme="minorHAnsi" w:hAnsiTheme="minorHAnsi" w:cstheme="minorHAnsi"/>
          <w:sz w:val="16"/>
          <w:szCs w:val="16"/>
        </w:rPr>
      </w:pPr>
      <w:r w:rsidRPr="00506063">
        <w:rPr>
          <w:rStyle w:val="Style13ptBold"/>
          <w:rFonts w:asciiTheme="minorHAnsi" w:hAnsiTheme="minorHAnsi" w:cstheme="minorHAnsi"/>
        </w:rPr>
        <w:t>Klein</w:t>
      </w:r>
      <w:r w:rsidRPr="00506063">
        <w:rPr>
          <w:rFonts w:asciiTheme="minorHAnsi" w:hAnsiTheme="minorHAnsi" w:cstheme="minorHAnsi"/>
          <w:sz w:val="16"/>
          <w:szCs w:val="16"/>
        </w:rPr>
        <w:t xml:space="preserve">, Ian. “Enemy Of </w:t>
      </w:r>
      <w:proofErr w:type="gramStart"/>
      <w:r w:rsidRPr="00506063">
        <w:rPr>
          <w:rFonts w:asciiTheme="minorHAnsi" w:hAnsiTheme="minorHAnsi" w:cstheme="minorHAnsi"/>
          <w:sz w:val="16"/>
          <w:szCs w:val="16"/>
        </w:rPr>
        <w:t>The</w:t>
      </w:r>
      <w:proofErr w:type="gramEnd"/>
      <w:r w:rsidRPr="00506063">
        <w:rPr>
          <w:rFonts w:asciiTheme="minorHAnsi" w:hAnsiTheme="minorHAnsi" w:cstheme="minorHAnsi"/>
          <w:sz w:val="16"/>
          <w:szCs w:val="16"/>
        </w:rPr>
        <w:t xml:space="preserve"> People: The Ghost Of The F.C.C. Fairness Doctrine In The Age Of Alternative Facts.” Hastings Communications and Entertainment Law Journal. 20</w:t>
      </w:r>
      <w:r w:rsidRPr="00506063">
        <w:rPr>
          <w:rStyle w:val="Style13ptBold"/>
          <w:rFonts w:asciiTheme="minorHAnsi" w:hAnsiTheme="minorHAnsi" w:cstheme="minorHAnsi"/>
        </w:rPr>
        <w:t>20</w:t>
      </w:r>
      <w:r w:rsidRPr="00506063">
        <w:rPr>
          <w:rFonts w:asciiTheme="minorHAnsi" w:hAnsiTheme="minorHAnsi" w:cstheme="minorHAnsi"/>
          <w:sz w:val="16"/>
          <w:szCs w:val="16"/>
        </w:rPr>
        <w:t xml:space="preserve">.  &lt;https://repository.uchastings.edu/hastings_comm_ent_law_journal/vol42/iss1/4/&gt;. </w:t>
      </w:r>
    </w:p>
    <w:p w14:paraId="5F4CD417" w14:textId="77777777" w:rsidR="00891157" w:rsidRPr="00506063" w:rsidRDefault="00891157" w:rsidP="00891157">
      <w:pPr>
        <w:spacing w:after="0" w:line="240" w:lineRule="auto"/>
        <w:ind w:right="140"/>
        <w:rPr>
          <w:rFonts w:asciiTheme="minorHAnsi" w:hAnsiTheme="minorHAnsi" w:cstheme="minorHAnsi"/>
          <w:sz w:val="24"/>
        </w:rPr>
      </w:pPr>
      <w:r w:rsidRPr="00506063">
        <w:rPr>
          <w:rFonts w:asciiTheme="minorHAnsi" w:hAnsiTheme="minorHAnsi" w:cstheme="minorHAnsi"/>
          <w:sz w:val="14"/>
          <w:szCs w:val="14"/>
        </w:rPr>
        <w:t>As statistics plainly show,</w:t>
      </w:r>
      <w:r w:rsidRPr="00506063">
        <w:rPr>
          <w:rFonts w:asciiTheme="minorHAnsi" w:hAnsiTheme="minorHAnsi" w:cstheme="minorHAnsi"/>
          <w:sz w:val="24"/>
        </w:rPr>
        <w:t xml:space="preserve"> </w:t>
      </w:r>
      <w:r w:rsidRPr="00506063">
        <w:rPr>
          <w:rStyle w:val="Emphasis"/>
          <w:rFonts w:asciiTheme="minorHAnsi" w:hAnsiTheme="minorHAnsi" w:cstheme="minorHAnsi"/>
          <w:highlight w:val="cyan"/>
        </w:rPr>
        <w:t xml:space="preserve">Americans’ trust in </w:t>
      </w:r>
      <w:r w:rsidRPr="00506063">
        <w:rPr>
          <w:rStyle w:val="Emphasis"/>
          <w:rFonts w:asciiTheme="minorHAnsi" w:hAnsiTheme="minorHAnsi" w:cstheme="minorHAnsi"/>
        </w:rPr>
        <w:t xml:space="preserve">broadcast </w:t>
      </w:r>
      <w:r w:rsidRPr="00506063">
        <w:rPr>
          <w:rStyle w:val="Emphasis"/>
          <w:rFonts w:asciiTheme="minorHAnsi" w:hAnsiTheme="minorHAnsi" w:cstheme="minorHAnsi"/>
          <w:highlight w:val="cyan"/>
        </w:rPr>
        <w:t>media</w:t>
      </w:r>
      <w:r w:rsidRPr="00506063">
        <w:rPr>
          <w:rStyle w:val="Emphasis"/>
          <w:rFonts w:asciiTheme="minorHAnsi" w:hAnsiTheme="minorHAnsi" w:cstheme="minorHAnsi"/>
        </w:rPr>
        <w:t xml:space="preserve"> was at its </w:t>
      </w:r>
      <w:r w:rsidRPr="00506063">
        <w:rPr>
          <w:rStyle w:val="Emphasis"/>
          <w:rFonts w:asciiTheme="minorHAnsi" w:hAnsiTheme="minorHAnsi" w:cstheme="minorHAnsi"/>
          <w:highlight w:val="cyan"/>
        </w:rPr>
        <w:t>highest during</w:t>
      </w:r>
      <w:r w:rsidRPr="00506063">
        <w:rPr>
          <w:rStyle w:val="Emphasis"/>
          <w:rFonts w:asciiTheme="minorHAnsi" w:hAnsiTheme="minorHAnsi" w:cstheme="minorHAnsi"/>
        </w:rPr>
        <w:t xml:space="preserve"> the life of the </w:t>
      </w:r>
      <w:r w:rsidRPr="00506063">
        <w:rPr>
          <w:rStyle w:val="Emphasis"/>
          <w:rFonts w:asciiTheme="minorHAnsi" w:hAnsiTheme="minorHAnsi" w:cstheme="minorHAnsi"/>
          <w:highlight w:val="cyan"/>
        </w:rPr>
        <w:t xml:space="preserve">Fairness Doctrine and </w:t>
      </w:r>
      <w:r w:rsidRPr="00506063">
        <w:rPr>
          <w:rStyle w:val="Emphasis"/>
          <w:rFonts w:asciiTheme="minorHAnsi" w:hAnsiTheme="minorHAnsi" w:cstheme="minorHAnsi"/>
        </w:rPr>
        <w:t xml:space="preserve">has been on the </w:t>
      </w:r>
      <w:r w:rsidRPr="00506063">
        <w:rPr>
          <w:rStyle w:val="Emphasis"/>
          <w:rFonts w:asciiTheme="minorHAnsi" w:hAnsiTheme="minorHAnsi" w:cstheme="minorHAnsi"/>
          <w:highlight w:val="cyan"/>
        </w:rPr>
        <w:t>decline since</w:t>
      </w:r>
      <w:r w:rsidRPr="00506063">
        <w:rPr>
          <w:rFonts w:asciiTheme="minorHAnsi" w:hAnsiTheme="minorHAnsi" w:cstheme="minorHAnsi"/>
          <w:sz w:val="24"/>
        </w:rPr>
        <w:t xml:space="preserve"> </w:t>
      </w:r>
      <w:r w:rsidRPr="00506063">
        <w:rPr>
          <w:rFonts w:asciiTheme="minorHAnsi" w:hAnsiTheme="minorHAnsi" w:cstheme="minorHAnsi"/>
          <w:sz w:val="14"/>
          <w:szCs w:val="14"/>
        </w:rPr>
        <w:t>the Fairness Doctrine’s demise.130</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That decline </w:t>
      </w:r>
      <w:r w:rsidRPr="00506063">
        <w:rPr>
          <w:rStyle w:val="Emphasis"/>
          <w:rFonts w:asciiTheme="minorHAnsi" w:hAnsiTheme="minorHAnsi" w:cstheme="minorHAnsi"/>
          <w:highlight w:val="cyan"/>
        </w:rPr>
        <w:t xml:space="preserve">coincides with a quantifiable bias </w:t>
      </w:r>
      <w:r w:rsidRPr="00506063">
        <w:rPr>
          <w:rStyle w:val="Emphasis"/>
          <w:rFonts w:asciiTheme="minorHAnsi" w:hAnsiTheme="minorHAnsi" w:cstheme="minorHAnsi"/>
        </w:rPr>
        <w:t>in media</w:t>
      </w:r>
      <w:r w:rsidRPr="00506063">
        <w:rPr>
          <w:rFonts w:asciiTheme="minorHAnsi" w:hAnsiTheme="minorHAnsi" w:cstheme="minorHAnsi"/>
          <w:sz w:val="24"/>
        </w:rPr>
        <w:t xml:space="preserve">,131 </w:t>
      </w:r>
      <w:r w:rsidRPr="00506063">
        <w:rPr>
          <w:rFonts w:asciiTheme="minorHAnsi" w:hAnsiTheme="minorHAnsi" w:cstheme="minorHAnsi"/>
          <w:sz w:val="14"/>
          <w:szCs w:val="14"/>
        </w:rPr>
        <w:t>which</w:t>
      </w:r>
      <w:r w:rsidRPr="00506063">
        <w:rPr>
          <w:rFonts w:asciiTheme="minorHAnsi" w:hAnsiTheme="minorHAnsi" w:cstheme="minorHAnsi"/>
          <w:sz w:val="24"/>
        </w:rPr>
        <w:t xml:space="preserve"> </w:t>
      </w:r>
      <w:r w:rsidRPr="00506063">
        <w:rPr>
          <w:rStyle w:val="Emphasis"/>
          <w:rFonts w:asciiTheme="minorHAnsi" w:hAnsiTheme="minorHAnsi" w:cstheme="minorHAnsi"/>
          <w:highlight w:val="cyan"/>
        </w:rPr>
        <w:t>fuels</w:t>
      </w:r>
      <w:r w:rsidRPr="00506063">
        <w:rPr>
          <w:rStyle w:val="Emphasis"/>
          <w:rFonts w:asciiTheme="minorHAnsi" w:hAnsiTheme="minorHAnsi" w:cstheme="minorHAnsi"/>
        </w:rPr>
        <w:t xml:space="preserve"> the public’s </w:t>
      </w:r>
      <w:r w:rsidRPr="00506063">
        <w:rPr>
          <w:rStyle w:val="Emphasis"/>
          <w:rFonts w:asciiTheme="minorHAnsi" w:hAnsiTheme="minorHAnsi" w:cstheme="minorHAnsi"/>
          <w:highlight w:val="cyan"/>
        </w:rPr>
        <w:t>distrust</w:t>
      </w:r>
      <w:r w:rsidRPr="00506063">
        <w:rPr>
          <w:rFonts w:asciiTheme="minorHAnsi" w:hAnsiTheme="minorHAnsi" w:cstheme="minorHAnsi"/>
          <w:sz w:val="24"/>
        </w:rPr>
        <w:t xml:space="preserve"> </w:t>
      </w:r>
      <w:r w:rsidRPr="00506063">
        <w:rPr>
          <w:rFonts w:asciiTheme="minorHAnsi" w:hAnsiTheme="minorHAnsi" w:cstheme="minorHAnsi"/>
          <w:sz w:val="14"/>
          <w:szCs w:val="14"/>
        </w:rPr>
        <w:t>of mainstream media.132</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If Fairness Doctrine 2.0 required outlets like Fox and MSNBC </w:t>
      </w:r>
      <w:r w:rsidRPr="00506063">
        <w:rPr>
          <w:rStyle w:val="Emphasis"/>
          <w:rFonts w:asciiTheme="minorHAnsi" w:hAnsiTheme="minorHAnsi" w:cstheme="minorHAnsi"/>
          <w:highlight w:val="cyan"/>
        </w:rPr>
        <w:t>to objectively present opposing points of view</w:t>
      </w:r>
      <w:r w:rsidRPr="00506063">
        <w:rPr>
          <w:rStyle w:val="Emphasis"/>
          <w:rFonts w:asciiTheme="minorHAnsi" w:hAnsiTheme="minorHAnsi" w:cstheme="minorHAnsi"/>
        </w:rPr>
        <w:t xml:space="preserve"> on important issues, it would be relatively easy to </w:t>
      </w:r>
      <w:r w:rsidRPr="00506063">
        <w:rPr>
          <w:rStyle w:val="Emphasis"/>
          <w:rFonts w:asciiTheme="minorHAnsi" w:hAnsiTheme="minorHAnsi" w:cstheme="minorHAnsi"/>
          <w:highlight w:val="cyan"/>
        </w:rPr>
        <w:t>overcome</w:t>
      </w:r>
      <w:r w:rsidRPr="00506063">
        <w:rPr>
          <w:rStyle w:val="Emphasis"/>
          <w:rFonts w:asciiTheme="minorHAnsi" w:hAnsiTheme="minorHAnsi" w:cstheme="minorHAnsi"/>
        </w:rPr>
        <w:t xml:space="preserve"> both the </w:t>
      </w:r>
      <w:r w:rsidRPr="00506063">
        <w:rPr>
          <w:rStyle w:val="Emphasis"/>
          <w:rFonts w:asciiTheme="minorHAnsi" w:hAnsiTheme="minorHAnsi" w:cstheme="minorHAnsi"/>
          <w:highlight w:val="cyan"/>
        </w:rPr>
        <w:t>perceived and objective</w:t>
      </w:r>
      <w:r w:rsidRPr="00506063">
        <w:rPr>
          <w:rStyle w:val="Emphasis"/>
          <w:rFonts w:asciiTheme="minorHAnsi" w:hAnsiTheme="minorHAnsi" w:cstheme="minorHAnsi"/>
        </w:rPr>
        <w:t xml:space="preserve"> components of </w:t>
      </w:r>
      <w:r w:rsidRPr="00506063">
        <w:rPr>
          <w:rStyle w:val="Emphasis"/>
          <w:rFonts w:asciiTheme="minorHAnsi" w:hAnsiTheme="minorHAnsi" w:cstheme="minorHAnsi"/>
          <w:highlight w:val="cyan"/>
        </w:rPr>
        <w:t>bias</w:t>
      </w:r>
      <w:r w:rsidRPr="00506063">
        <w:rPr>
          <w:rFonts w:asciiTheme="minorHAnsi" w:hAnsiTheme="minorHAnsi" w:cstheme="minorHAnsi"/>
          <w:sz w:val="24"/>
        </w:rPr>
        <w:t xml:space="preserve">. </w:t>
      </w:r>
      <w:r w:rsidRPr="00506063">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506063">
        <w:rPr>
          <w:rStyle w:val="Emphasis"/>
          <w:rFonts w:asciiTheme="minorHAnsi" w:hAnsiTheme="minorHAnsi" w:cstheme="minorHAnsi"/>
          <w:sz w:val="14"/>
          <w:szCs w:val="14"/>
        </w:rPr>
        <w:t>.</w:t>
      </w:r>
      <w:r w:rsidRPr="00506063">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506063">
        <w:rPr>
          <w:rFonts w:asciiTheme="minorHAnsi" w:hAnsiTheme="minorHAnsi" w:cstheme="minorHAnsi"/>
          <w:sz w:val="24"/>
        </w:rPr>
        <w:t xml:space="preserve"> </w:t>
      </w:r>
      <w:r w:rsidRPr="00506063">
        <w:rPr>
          <w:rStyle w:val="Emphasis"/>
          <w:rFonts w:asciiTheme="minorHAnsi" w:hAnsiTheme="minorHAnsi" w:cstheme="minorHAnsi"/>
        </w:rPr>
        <w:t xml:space="preserve">it would help outlets, as their credibility (and, theoretically, views) would increase. Furthermore, </w:t>
      </w:r>
      <w:r w:rsidRPr="00506063">
        <w:rPr>
          <w:rStyle w:val="Emphasis"/>
          <w:rFonts w:asciiTheme="minorHAnsi" w:hAnsiTheme="minorHAnsi" w:cstheme="minorHAnsi"/>
          <w:highlight w:val="cyan"/>
        </w:rPr>
        <w:t xml:space="preserve">if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cyan"/>
        </w:rPr>
        <w:t>Personal Attack Rule</w:t>
      </w:r>
      <w:r w:rsidRPr="00506063">
        <w:rPr>
          <w:rStyle w:val="Emphasis"/>
          <w:rFonts w:asciiTheme="minorHAnsi" w:hAnsiTheme="minorHAnsi" w:cstheme="minorHAnsi"/>
        </w:rPr>
        <w:t xml:space="preserve"> were </w:t>
      </w:r>
      <w:r w:rsidRPr="00506063">
        <w:rPr>
          <w:rStyle w:val="Emphasis"/>
          <w:rFonts w:asciiTheme="minorHAnsi" w:hAnsiTheme="minorHAnsi" w:cstheme="minorHAnsi"/>
        </w:rPr>
        <w:lastRenderedPageBreak/>
        <w:t xml:space="preserve">to make a </w:t>
      </w:r>
      <w:r w:rsidRPr="00506063">
        <w:rPr>
          <w:rStyle w:val="Emphasis"/>
          <w:rFonts w:asciiTheme="minorHAnsi" w:hAnsiTheme="minorHAnsi" w:cstheme="minorHAnsi"/>
          <w:highlight w:val="cyan"/>
        </w:rPr>
        <w:t>resurge</w:t>
      </w:r>
      <w:r w:rsidRPr="00506063">
        <w:rPr>
          <w:rStyle w:val="Emphasis"/>
          <w:rFonts w:asciiTheme="minorHAnsi" w:hAnsiTheme="minorHAnsi" w:cstheme="minorHAnsi"/>
        </w:rPr>
        <w:t xml:space="preserve">nce as part of Fairness Doctrine 2.0, </w:t>
      </w:r>
      <w:r w:rsidRPr="00506063">
        <w:rPr>
          <w:rStyle w:val="Emphasis"/>
          <w:rFonts w:asciiTheme="minorHAnsi" w:hAnsiTheme="minorHAnsi" w:cstheme="minorHAnsi"/>
          <w:highlight w:val="cyan"/>
        </w:rPr>
        <w:t>outlets</w:t>
      </w:r>
      <w:r w:rsidRPr="00506063">
        <w:rPr>
          <w:rStyle w:val="Emphasis"/>
          <w:rFonts w:asciiTheme="minorHAnsi" w:hAnsiTheme="minorHAnsi" w:cstheme="minorHAnsi"/>
        </w:rPr>
        <w:t xml:space="preserve"> like Sinclair </w:t>
      </w:r>
      <w:r w:rsidRPr="00506063">
        <w:rPr>
          <w:rStyle w:val="Emphasis"/>
          <w:rFonts w:asciiTheme="minorHAnsi" w:hAnsiTheme="minorHAnsi" w:cstheme="minorHAnsi"/>
          <w:highlight w:val="cyan"/>
        </w:rPr>
        <w:t>would be unable to air derogatory content without</w:t>
      </w:r>
      <w:r w:rsidRPr="00506063">
        <w:rPr>
          <w:rStyle w:val="Emphasis"/>
          <w:rFonts w:asciiTheme="minorHAnsi" w:hAnsiTheme="minorHAnsi" w:cstheme="minorHAnsi"/>
        </w:rPr>
        <w:t xml:space="preserve"> giving the </w:t>
      </w:r>
      <w:r w:rsidRPr="00506063">
        <w:rPr>
          <w:rStyle w:val="Emphasis"/>
          <w:rFonts w:asciiTheme="minorHAnsi" w:hAnsiTheme="minorHAnsi" w:cstheme="minorHAnsi"/>
          <w:highlight w:val="cyan"/>
        </w:rPr>
        <w:t>subjects</w:t>
      </w:r>
      <w:r w:rsidRPr="00506063">
        <w:rPr>
          <w:rStyle w:val="Emphasis"/>
          <w:rFonts w:asciiTheme="minorHAnsi" w:hAnsiTheme="minorHAnsi" w:cstheme="minorHAnsi"/>
        </w:rPr>
        <w:t xml:space="preserve"> of that content the chance to respond.</w:t>
      </w:r>
      <w:r w:rsidRPr="00506063">
        <w:rPr>
          <w:rFonts w:asciiTheme="minorHAnsi" w:hAnsiTheme="minorHAnsi" w:cstheme="minorHAnsi"/>
          <w:sz w:val="14"/>
          <w:szCs w:val="14"/>
        </w:rPr>
        <w:t xml:space="preserve">133 This would by no means prevent outlets from presenting this </w:t>
      </w:r>
      <w:proofErr w:type="gramStart"/>
      <w:r w:rsidRPr="00506063">
        <w:rPr>
          <w:rFonts w:asciiTheme="minorHAnsi" w:hAnsiTheme="minorHAnsi" w:cstheme="minorHAnsi"/>
          <w:sz w:val="14"/>
          <w:szCs w:val="14"/>
        </w:rPr>
        <w:t>information, but</w:t>
      </w:r>
      <w:proofErr w:type="gramEnd"/>
      <w:r w:rsidRPr="00506063">
        <w:rPr>
          <w:rFonts w:asciiTheme="minorHAnsi" w:hAnsiTheme="minorHAnsi" w:cstheme="minorHAnsi"/>
          <w:sz w:val="14"/>
          <w:szCs w:val="14"/>
        </w:rPr>
        <w:t xml:space="preserve"> would afford the subjects of these attacks opportunity to respond, </w:t>
      </w:r>
      <w:r w:rsidRPr="00506063">
        <w:rPr>
          <w:rStyle w:val="Emphasis"/>
          <w:rFonts w:asciiTheme="minorHAnsi" w:hAnsiTheme="minorHAnsi" w:cstheme="minorHAnsi"/>
          <w:highlight w:val="cyan"/>
        </w:rPr>
        <w:t xml:space="preserve">which </w:t>
      </w:r>
      <w:r w:rsidRPr="00506063">
        <w:rPr>
          <w:rStyle w:val="Emphasis"/>
          <w:rFonts w:asciiTheme="minorHAnsi" w:hAnsiTheme="minorHAnsi" w:cstheme="minorHAnsi"/>
        </w:rPr>
        <w:t xml:space="preserve">could either </w:t>
      </w:r>
      <w:r w:rsidRPr="00506063">
        <w:rPr>
          <w:rStyle w:val="Emphasis"/>
          <w:rFonts w:asciiTheme="minorHAnsi" w:hAnsiTheme="minorHAnsi" w:cstheme="minorHAnsi"/>
          <w:highlight w:val="cyan"/>
        </w:rPr>
        <w:t xml:space="preserve">validate or refute whatever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cyan"/>
        </w:rPr>
        <w:t>outlet said</w:t>
      </w:r>
      <w:r w:rsidRPr="00506063">
        <w:rPr>
          <w:rStyle w:val="Emphasis"/>
          <w:rFonts w:asciiTheme="minorHAnsi" w:hAnsiTheme="minorHAnsi" w:cstheme="minorHAnsi"/>
        </w:rPr>
        <w:t>.</w:t>
      </w:r>
    </w:p>
    <w:p w14:paraId="21716FAB" w14:textId="77777777" w:rsidR="00891157" w:rsidRPr="00506063" w:rsidRDefault="00891157" w:rsidP="00891157">
      <w:pPr>
        <w:spacing w:after="0" w:line="240" w:lineRule="auto"/>
        <w:rPr>
          <w:rFonts w:asciiTheme="minorHAnsi" w:eastAsia="Times New Roman" w:hAnsiTheme="minorHAnsi" w:cstheme="minorHAnsi"/>
        </w:rPr>
      </w:pPr>
      <w:r w:rsidRPr="00506063">
        <w:rPr>
          <w:rFonts w:asciiTheme="minorHAnsi" w:hAnsiTheme="minorHAnsi" w:cstheme="minorHAnsi"/>
          <w:sz w:val="24"/>
        </w:rPr>
        <w:t>¶</w:t>
      </w:r>
    </w:p>
    <w:p w14:paraId="17D5A986" w14:textId="77777777" w:rsidR="00891157" w:rsidRPr="00506063" w:rsidRDefault="00891157" w:rsidP="00891157">
      <w:pPr>
        <w:spacing w:after="0" w:line="240" w:lineRule="auto"/>
        <w:rPr>
          <w:rFonts w:asciiTheme="minorHAnsi" w:eastAsia="Times New Roman" w:hAnsiTheme="minorHAnsi" w:cstheme="minorHAnsi"/>
        </w:rPr>
      </w:pPr>
    </w:p>
    <w:p w14:paraId="7AD52835" w14:textId="77777777" w:rsidR="00891157" w:rsidRPr="00506063" w:rsidRDefault="00891157" w:rsidP="00891157">
      <w:pPr>
        <w:pStyle w:val="Heading3"/>
        <w:rPr>
          <w:rFonts w:asciiTheme="minorHAnsi" w:hAnsiTheme="minorHAnsi" w:cstheme="minorHAnsi"/>
        </w:rPr>
      </w:pPr>
      <w:r w:rsidRPr="00506063">
        <w:rPr>
          <w:rFonts w:asciiTheme="minorHAnsi" w:hAnsiTheme="minorHAnsi" w:cstheme="minorHAnsi"/>
        </w:rPr>
        <w:lastRenderedPageBreak/>
        <w:t>1AC – Advantage</w:t>
      </w:r>
    </w:p>
    <w:p w14:paraId="5E7471BD" w14:textId="77777777" w:rsidR="00891157" w:rsidRPr="00506063" w:rsidRDefault="00891157" w:rsidP="00891157">
      <w:pPr>
        <w:pStyle w:val="Heading4"/>
        <w:rPr>
          <w:rFonts w:asciiTheme="minorHAnsi" w:eastAsia="Times New Roman" w:hAnsiTheme="minorHAnsi" w:cstheme="minorHAnsi"/>
        </w:rPr>
      </w:pPr>
      <w:r w:rsidRPr="00506063">
        <w:rPr>
          <w:rFonts w:asciiTheme="minorHAnsi" w:eastAsia="Times New Roman" w:hAnsiTheme="minorHAnsi" w:cstheme="minorHAnsi"/>
        </w:rPr>
        <w:t xml:space="preserve">The advantage is democracy – </w:t>
      </w:r>
    </w:p>
    <w:p w14:paraId="343C3C7F" w14:textId="77777777" w:rsidR="00891157" w:rsidRPr="00506063" w:rsidRDefault="00891157" w:rsidP="00891157">
      <w:pPr>
        <w:pStyle w:val="Heading4"/>
        <w:rPr>
          <w:rFonts w:asciiTheme="minorHAnsi" w:eastAsia="Times New Roman" w:hAnsiTheme="minorHAnsi" w:cstheme="minorHAnsi"/>
        </w:rPr>
      </w:pPr>
      <w:r w:rsidRPr="00506063">
        <w:rPr>
          <w:rFonts w:asciiTheme="minorHAnsi" w:eastAsia="Times New Roman" w:hAnsiTheme="minorHAnsi" w:cstheme="minorHAnsi"/>
        </w:rPr>
        <w:t>Democracy is backsliding now</w:t>
      </w:r>
    </w:p>
    <w:p w14:paraId="05E9B001" w14:textId="77777777" w:rsidR="00891157" w:rsidRPr="00506063" w:rsidRDefault="00891157" w:rsidP="00891157">
      <w:pPr>
        <w:spacing w:line="240" w:lineRule="auto"/>
        <w:rPr>
          <w:rFonts w:asciiTheme="minorHAnsi" w:eastAsia="Times New Roman" w:hAnsiTheme="minorHAnsi" w:cstheme="minorHAnsi"/>
          <w:sz w:val="24"/>
          <w:szCs w:val="24"/>
        </w:rPr>
      </w:pPr>
      <w:r w:rsidRPr="00506063">
        <w:rPr>
          <w:rStyle w:val="Style13ptBold"/>
          <w:rFonts w:asciiTheme="minorHAnsi" w:hAnsiTheme="minorHAnsi" w:cstheme="minorHAnsi"/>
        </w:rPr>
        <w:t>Freedom House 21</w:t>
      </w:r>
      <w:r w:rsidRPr="00506063">
        <w:rPr>
          <w:rFonts w:asciiTheme="minorHAnsi" w:eastAsia="Times New Roman" w:hAnsiTheme="minorHAnsi" w:cstheme="minorHAnsi"/>
          <w:color w:val="000000"/>
        </w:rPr>
        <w:t xml:space="preserve"> </w:t>
      </w:r>
      <w:r w:rsidRPr="00506063">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06063">
        <w:rPr>
          <w:rFonts w:asciiTheme="minorHAnsi" w:eastAsia="Times New Roman" w:hAnsiTheme="minorHAnsi" w:cstheme="minorHAnsi"/>
          <w:color w:val="000000"/>
          <w:sz w:val="16"/>
          <w:szCs w:val="16"/>
        </w:rPr>
        <w:t>. .</w:t>
      </w:r>
      <w:proofErr w:type="gramEnd"/>
      <w:r w:rsidRPr="00506063">
        <w:rPr>
          <w:rFonts w:asciiTheme="minorHAnsi" w:eastAsia="Times New Roman" w:hAnsiTheme="minorHAnsi" w:cstheme="minorHAnsi"/>
          <w:color w:val="000000"/>
          <w:sz w:val="16"/>
          <w:szCs w:val="16"/>
        </w:rPr>
        <w:t xml:space="preserve"> https://freedomhouse.org/article/new-report-global-decline-democracy-has-accelerated.]</w:t>
      </w:r>
    </w:p>
    <w:p w14:paraId="7111BDFF" w14:textId="77777777" w:rsidR="00891157" w:rsidRPr="00506063" w:rsidRDefault="00891157" w:rsidP="00891157">
      <w:pPr>
        <w:rPr>
          <w:rStyle w:val="Emphasis"/>
          <w:rFonts w:asciiTheme="minorHAnsi" w:hAnsiTheme="minorHAnsi" w:cstheme="minorHAnsi"/>
        </w:rPr>
      </w:pPr>
      <w:r w:rsidRPr="00506063">
        <w:rPr>
          <w:rFonts w:asciiTheme="minorHAnsi" w:hAnsiTheme="minorHAnsi" w:cstheme="minorHAnsi"/>
          <w:sz w:val="14"/>
          <w:szCs w:val="14"/>
        </w:rPr>
        <w:t>Washington  -  March 3, 2021 —</w:t>
      </w:r>
      <w:r w:rsidRPr="00506063">
        <w:rPr>
          <w:rFonts w:asciiTheme="minorHAnsi" w:hAnsiTheme="minorHAnsi" w:cstheme="minorHAnsi"/>
        </w:rPr>
        <w:t> </w:t>
      </w:r>
      <w:r w:rsidRPr="00506063">
        <w:rPr>
          <w:rStyle w:val="Emphasis"/>
          <w:rFonts w:asciiTheme="minorHAnsi" w:hAnsiTheme="minorHAnsi" w:cstheme="minorHAnsi"/>
        </w:rPr>
        <w:t>Authoritarian actors grew bolder during 2020 as major democracies turned inward, contributing to the 15th consecutive year of decline in global freedom</w:t>
      </w:r>
      <w:r w:rsidRPr="00506063">
        <w:rPr>
          <w:rFonts w:asciiTheme="minorHAnsi" w:hAnsiTheme="minorHAnsi" w:cstheme="minorHAnsi"/>
        </w:rPr>
        <w:t xml:space="preserve">, </w:t>
      </w:r>
      <w:r w:rsidRPr="00506063">
        <w:rPr>
          <w:rFonts w:asciiTheme="minorHAnsi" w:hAnsiTheme="minorHAnsi" w:cstheme="minorHAnsi"/>
          <w:sz w:val="14"/>
          <w:szCs w:val="14"/>
        </w:rPr>
        <w:t>according to </w:t>
      </w:r>
      <w:hyperlink r:id="rId6" w:history="1">
        <w:r w:rsidRPr="00506063">
          <w:rPr>
            <w:rStyle w:val="Hyperlink"/>
            <w:rFonts w:asciiTheme="minorHAnsi" w:hAnsiTheme="minorHAnsi" w:cstheme="minorHAnsi"/>
            <w:sz w:val="14"/>
            <w:szCs w:val="14"/>
          </w:rPr>
          <w:t>Freedom in the World 2021</w:t>
        </w:r>
      </w:hyperlink>
      <w:r w:rsidRPr="00506063">
        <w:rPr>
          <w:rFonts w:asciiTheme="minorHAnsi" w:hAnsiTheme="minorHAnsi" w:cstheme="minorHAnsi"/>
          <w:sz w:val="14"/>
          <w:szCs w:val="14"/>
        </w:rPr>
        <w:t>, the annual country-by-country assessment of political rights and civil liberties released today by</w:t>
      </w:r>
      <w:r w:rsidRPr="00506063">
        <w:rPr>
          <w:rFonts w:asciiTheme="minorHAnsi" w:hAnsiTheme="minorHAnsi" w:cstheme="minorHAnsi"/>
        </w:rPr>
        <w:t xml:space="preserve"> </w:t>
      </w:r>
      <w:r w:rsidRPr="00506063">
        <w:rPr>
          <w:rStyle w:val="Emphasis"/>
          <w:rFonts w:asciiTheme="minorHAnsi" w:hAnsiTheme="minorHAnsi" w:cstheme="minorHAnsi"/>
          <w:highlight w:val="green"/>
        </w:rPr>
        <w:t>Freedom House</w:t>
      </w:r>
      <w:r w:rsidRPr="00506063">
        <w:rPr>
          <w:rStyle w:val="Emphasis"/>
          <w:rFonts w:asciiTheme="minorHAnsi" w:hAnsiTheme="minorHAnsi" w:cstheme="minorHAnsi"/>
        </w:rPr>
        <w:t>.</w:t>
      </w:r>
    </w:p>
    <w:p w14:paraId="50B2E336" w14:textId="77777777" w:rsidR="00891157" w:rsidRPr="00506063" w:rsidRDefault="00891157" w:rsidP="00891157">
      <w:pPr>
        <w:rPr>
          <w:rStyle w:val="Emphasis"/>
          <w:rFonts w:asciiTheme="minorHAnsi" w:hAnsiTheme="minorHAnsi" w:cstheme="minorHAnsi"/>
        </w:rPr>
      </w:pPr>
      <w:r w:rsidRPr="00506063">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506063">
        <w:rPr>
          <w:rFonts w:asciiTheme="minorHAnsi" w:hAnsiTheme="minorHAnsi" w:cstheme="minorHAnsi"/>
        </w:rPr>
        <w:t xml:space="preserve"> </w:t>
      </w:r>
      <w:r w:rsidRPr="00506063">
        <w:rPr>
          <w:rStyle w:val="Emphasis"/>
          <w:rFonts w:asciiTheme="minorHAnsi" w:hAnsiTheme="minorHAnsi" w:cstheme="minorHAnsi"/>
        </w:rPr>
        <w:t xml:space="preserve">The report </w:t>
      </w:r>
      <w:r w:rsidRPr="00506063">
        <w:rPr>
          <w:rStyle w:val="Emphasis"/>
          <w:rFonts w:asciiTheme="minorHAnsi" w:hAnsiTheme="minorHAnsi" w:cstheme="minorHAnsi"/>
          <w:highlight w:val="green"/>
        </w:rPr>
        <w:t>downgraded</w:t>
      </w:r>
      <w:r w:rsidRPr="00506063">
        <w:rPr>
          <w:rStyle w:val="Emphasis"/>
          <w:rFonts w:asciiTheme="minorHAnsi" w:hAnsiTheme="minorHAnsi" w:cstheme="minorHAnsi"/>
        </w:rPr>
        <w:t xml:space="preserve"> the freedom scores of </w:t>
      </w:r>
      <w:r w:rsidRPr="00506063">
        <w:rPr>
          <w:rStyle w:val="Emphasis"/>
          <w:rFonts w:asciiTheme="minorHAnsi" w:hAnsiTheme="minorHAnsi" w:cstheme="minorHAnsi"/>
          <w:highlight w:val="green"/>
        </w:rPr>
        <w:t>73 countries</w:t>
      </w:r>
      <w:r w:rsidRPr="00506063">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79C366F4" w14:textId="77777777" w:rsidR="00891157" w:rsidRPr="00506063" w:rsidRDefault="00891157" w:rsidP="00891157">
      <w:pPr>
        <w:rPr>
          <w:rFonts w:asciiTheme="minorHAnsi" w:hAnsiTheme="minorHAnsi" w:cstheme="minorHAnsi"/>
          <w:sz w:val="14"/>
          <w:szCs w:val="14"/>
        </w:rPr>
      </w:pPr>
      <w:r w:rsidRPr="00506063">
        <w:rPr>
          <w:rFonts w:asciiTheme="minorHAnsi" w:hAnsiTheme="minorHAnsi" w:cstheme="minorHAnsi"/>
          <w:sz w:val="14"/>
          <w:szCs w:val="14"/>
        </w:rPr>
        <w:t>In one of the year’s most significant developments,</w:t>
      </w:r>
      <w:r w:rsidRPr="00506063">
        <w:rPr>
          <w:rFonts w:asciiTheme="minorHAnsi" w:hAnsiTheme="minorHAnsi" w:cstheme="minorHAnsi"/>
        </w:rPr>
        <w:t xml:space="preserve"> </w:t>
      </w:r>
      <w:r w:rsidRPr="00506063">
        <w:rPr>
          <w:rStyle w:val="Emphasis"/>
          <w:rFonts w:asciiTheme="minorHAnsi" w:hAnsiTheme="minorHAnsi" w:cstheme="minorHAnsi"/>
          <w:highlight w:val="green"/>
        </w:rPr>
        <w:t xml:space="preserve">India’s </w:t>
      </w:r>
      <w:r w:rsidRPr="00506063">
        <w:rPr>
          <w:rStyle w:val="Emphasis"/>
          <w:rFonts w:asciiTheme="minorHAnsi" w:hAnsiTheme="minorHAnsi" w:cstheme="minorHAnsi"/>
        </w:rPr>
        <w:t xml:space="preserve">status </w:t>
      </w:r>
      <w:r w:rsidRPr="00506063">
        <w:rPr>
          <w:rStyle w:val="Emphasis"/>
          <w:rFonts w:asciiTheme="minorHAnsi" w:hAnsiTheme="minorHAnsi" w:cstheme="minorHAnsi"/>
          <w:highlight w:val="green"/>
        </w:rPr>
        <w:t>changed from Free to Partly Free</w:t>
      </w:r>
      <w:r w:rsidRPr="00506063">
        <w:rPr>
          <w:rStyle w:val="Emphasis"/>
          <w:rFonts w:asciiTheme="minorHAnsi" w:hAnsiTheme="minorHAnsi" w:cstheme="minorHAnsi"/>
        </w:rPr>
        <w:t>, meaning less than 20 percent of the world’s people now live in a Free country</w:t>
      </w:r>
      <w:r w:rsidRPr="00506063">
        <w:rPr>
          <w:rFonts w:asciiTheme="minorHAnsi" w:hAnsiTheme="minorHAnsi" w:cstheme="minorHAnsi"/>
        </w:rPr>
        <w:t>—</w:t>
      </w:r>
      <w:r w:rsidRPr="00506063">
        <w:rPr>
          <w:rFonts w:asciiTheme="minorHAnsi" w:hAnsiTheme="minorHAnsi" w:cstheme="minorHAnsi"/>
          <w:sz w:val="14"/>
          <w:szCs w:val="14"/>
        </w:rPr>
        <w:t>the smallest proportion since 1995.</w:t>
      </w:r>
      <w:r w:rsidRPr="00506063">
        <w:rPr>
          <w:rFonts w:asciiTheme="minorHAnsi" w:hAnsiTheme="minorHAnsi" w:cstheme="minorHAnsi"/>
        </w:rPr>
        <w:t xml:space="preserve"> </w:t>
      </w:r>
      <w:r w:rsidRPr="00506063">
        <w:rPr>
          <w:rStyle w:val="Emphasis"/>
          <w:rFonts w:asciiTheme="minorHAnsi" w:hAnsiTheme="minorHAnsi" w:cstheme="minorHAnsi"/>
        </w:rPr>
        <w:t xml:space="preserve">Indians’ political rights and civil liberties have been eroding since Narendra Modi became prime minister in 2014. His Hindu nationalist </w:t>
      </w:r>
      <w:r w:rsidRPr="00506063">
        <w:rPr>
          <w:rStyle w:val="Emphasis"/>
          <w:rFonts w:asciiTheme="minorHAnsi" w:hAnsiTheme="minorHAnsi" w:cstheme="minorHAnsi"/>
          <w:highlight w:val="green"/>
        </w:rPr>
        <w:t>government</w:t>
      </w:r>
      <w:r w:rsidRPr="00506063">
        <w:rPr>
          <w:rStyle w:val="Emphasis"/>
          <w:rFonts w:asciiTheme="minorHAnsi" w:hAnsiTheme="minorHAnsi" w:cstheme="minorHAnsi"/>
        </w:rPr>
        <w:t xml:space="preserve"> has presided over </w:t>
      </w:r>
      <w:r w:rsidRPr="00506063">
        <w:rPr>
          <w:rStyle w:val="Emphasis"/>
          <w:rFonts w:asciiTheme="minorHAnsi" w:hAnsiTheme="minorHAnsi" w:cstheme="minorHAnsi"/>
          <w:highlight w:val="green"/>
        </w:rPr>
        <w:t xml:space="preserve">increased pressure on human rights </w:t>
      </w:r>
      <w:r w:rsidRPr="00506063">
        <w:rPr>
          <w:rStyle w:val="Emphasis"/>
          <w:rFonts w:asciiTheme="minorHAnsi" w:hAnsiTheme="minorHAnsi" w:cstheme="minorHAnsi"/>
        </w:rPr>
        <w:t>organizations</w:t>
      </w:r>
      <w:r w:rsidRPr="00506063">
        <w:rPr>
          <w:rFonts w:asciiTheme="minorHAnsi" w:hAnsiTheme="minorHAnsi" w:cstheme="minorHAnsi"/>
        </w:rPr>
        <w:t xml:space="preserve">, </w:t>
      </w:r>
      <w:r w:rsidRPr="00506063">
        <w:rPr>
          <w:rFonts w:asciiTheme="minorHAnsi" w:hAnsiTheme="minorHAnsi" w:cstheme="minorHAnsi"/>
          <w:sz w:val="14"/>
          <w:szCs w:val="14"/>
        </w:rPr>
        <w:t xml:space="preserve">rising intimidation of academics and journalists, and a spate of bigoted attacks—including </w:t>
      </w:r>
      <w:proofErr w:type="spellStart"/>
      <w:r w:rsidRPr="00506063">
        <w:rPr>
          <w:rFonts w:asciiTheme="minorHAnsi" w:hAnsiTheme="minorHAnsi" w:cstheme="minorHAnsi"/>
          <w:sz w:val="14"/>
          <w:szCs w:val="14"/>
        </w:rPr>
        <w:t>lynchings</w:t>
      </w:r>
      <w:proofErr w:type="spellEnd"/>
      <w:r w:rsidRPr="00506063">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851A4C3" w14:textId="77777777" w:rsidR="00891157" w:rsidRPr="00506063" w:rsidRDefault="00891157" w:rsidP="00891157">
      <w:pPr>
        <w:rPr>
          <w:rStyle w:val="Emphasis"/>
          <w:rFonts w:asciiTheme="minorHAnsi" w:hAnsiTheme="minorHAnsi" w:cstheme="minorHAnsi"/>
        </w:rPr>
      </w:pPr>
      <w:r w:rsidRPr="00506063">
        <w:rPr>
          <w:rStyle w:val="Emphasis"/>
          <w:rFonts w:asciiTheme="minorHAnsi" w:hAnsiTheme="minorHAnsi" w:cstheme="minorHAnsi"/>
        </w:rPr>
        <w:t>The changes in India formed part of a broader shift in the international balance between democracy and authoritarianism,</w:t>
      </w:r>
      <w:r w:rsidRPr="00506063">
        <w:rPr>
          <w:rFonts w:asciiTheme="minorHAnsi" w:hAnsiTheme="minorHAnsi" w:cstheme="minorHAnsi"/>
        </w:rPr>
        <w:t xml:space="preserve"> </w:t>
      </w:r>
      <w:r w:rsidRPr="00506063">
        <w:rPr>
          <w:rFonts w:asciiTheme="minorHAnsi" w:hAnsiTheme="minorHAnsi" w:cstheme="minorHAnsi"/>
          <w:sz w:val="14"/>
          <w:szCs w:val="14"/>
        </w:rPr>
        <w:t>with authoritarians generally enjoying impunity for their abuses and seizing new opportunities to consolidate power or crush dissent. In many cases,</w:t>
      </w:r>
      <w:r w:rsidRPr="00506063">
        <w:rPr>
          <w:rFonts w:asciiTheme="minorHAnsi" w:hAnsiTheme="minorHAnsi" w:cstheme="minorHAnsi"/>
        </w:rPr>
        <w:t xml:space="preserve"> </w:t>
      </w:r>
      <w:r w:rsidRPr="00506063">
        <w:rPr>
          <w:rStyle w:val="Emphasis"/>
          <w:rFonts w:asciiTheme="minorHAnsi" w:hAnsiTheme="minorHAnsi" w:cstheme="minorHAnsi"/>
        </w:rPr>
        <w:t>promising democratic movements faced major setbacks as a result.</w:t>
      </w:r>
    </w:p>
    <w:p w14:paraId="4F2AAC13" w14:textId="77777777" w:rsidR="00891157" w:rsidRPr="00506063" w:rsidRDefault="00891157" w:rsidP="00891157">
      <w:pPr>
        <w:rPr>
          <w:rFonts w:asciiTheme="minorHAnsi" w:hAnsiTheme="minorHAnsi" w:cstheme="minorHAnsi"/>
          <w:sz w:val="14"/>
          <w:szCs w:val="14"/>
        </w:rPr>
      </w:pPr>
      <w:r w:rsidRPr="00506063">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506063">
        <w:rPr>
          <w:rFonts w:asciiTheme="minorHAnsi" w:hAnsiTheme="minorHAnsi" w:cstheme="minorHAnsi"/>
        </w:rPr>
        <w:t xml:space="preserve"> </w:t>
      </w:r>
      <w:r w:rsidRPr="00506063">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506063">
        <w:rPr>
          <w:rFonts w:asciiTheme="minorHAnsi" w:hAnsiTheme="minorHAnsi" w:cstheme="minorHAnsi"/>
        </w:rPr>
        <w:t xml:space="preserve"> </w:t>
      </w:r>
      <w:r w:rsidRPr="00506063">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3182993" w14:textId="77777777" w:rsidR="00891157" w:rsidRPr="00506063" w:rsidRDefault="00891157" w:rsidP="00891157">
      <w:pPr>
        <w:rPr>
          <w:rStyle w:val="Emphasis"/>
          <w:rFonts w:asciiTheme="minorHAnsi" w:hAnsiTheme="minorHAnsi" w:cstheme="minorHAnsi"/>
        </w:rPr>
      </w:pPr>
      <w:r w:rsidRPr="00506063">
        <w:rPr>
          <w:rStyle w:val="Emphasis"/>
          <w:rFonts w:asciiTheme="minorHAnsi" w:hAnsiTheme="minorHAnsi" w:cstheme="minorHAnsi"/>
        </w:rPr>
        <w:t xml:space="preserve">The malign influence of the regime in </w:t>
      </w:r>
      <w:r w:rsidRPr="00506063">
        <w:rPr>
          <w:rStyle w:val="Emphasis"/>
          <w:rFonts w:asciiTheme="minorHAnsi" w:hAnsiTheme="minorHAnsi" w:cstheme="minorHAnsi"/>
          <w:highlight w:val="green"/>
        </w:rPr>
        <w:t>China</w:t>
      </w:r>
      <w:r w:rsidRPr="00506063">
        <w:rPr>
          <w:rStyle w:val="Emphasis"/>
          <w:rFonts w:asciiTheme="minorHAnsi" w:hAnsiTheme="minorHAnsi" w:cstheme="minorHAnsi"/>
        </w:rPr>
        <w:t xml:space="preserve">, the world’s most populous dictatorship, ranged far beyond Hong Kong in 2020. Beijing </w:t>
      </w:r>
      <w:r w:rsidRPr="00506063">
        <w:rPr>
          <w:rStyle w:val="Emphasis"/>
          <w:rFonts w:asciiTheme="minorHAnsi" w:hAnsiTheme="minorHAnsi" w:cstheme="minorHAnsi"/>
          <w:highlight w:val="green"/>
        </w:rPr>
        <w:t xml:space="preserve">ramped up </w:t>
      </w:r>
      <w:r w:rsidRPr="00506063">
        <w:rPr>
          <w:rStyle w:val="Emphasis"/>
          <w:rFonts w:asciiTheme="minorHAnsi" w:hAnsiTheme="minorHAnsi" w:cstheme="minorHAnsi"/>
        </w:rPr>
        <w:t xml:space="preserve">its global </w:t>
      </w:r>
      <w:r w:rsidRPr="00506063">
        <w:rPr>
          <w:rStyle w:val="Emphasis"/>
          <w:rFonts w:asciiTheme="minorHAnsi" w:hAnsiTheme="minorHAnsi" w:cstheme="minorHAnsi"/>
          <w:highlight w:val="green"/>
        </w:rPr>
        <w:t xml:space="preserve">disinformation </w:t>
      </w:r>
      <w:r w:rsidRPr="00506063">
        <w:rPr>
          <w:rStyle w:val="Emphasis"/>
          <w:rFonts w:asciiTheme="minorHAnsi" w:hAnsiTheme="minorHAnsi" w:cstheme="minorHAnsi"/>
        </w:rPr>
        <w:t>and censorship campaign to counter the fallout from its cover-up of the initial coronavirus outbreak,</w:t>
      </w:r>
      <w:r w:rsidRPr="00506063">
        <w:rPr>
          <w:rFonts w:asciiTheme="minorHAnsi" w:hAnsiTheme="minorHAnsi" w:cstheme="minorHAnsi"/>
        </w:rPr>
        <w:t xml:space="preserve"> </w:t>
      </w:r>
      <w:r w:rsidRPr="00506063">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506063">
        <w:rPr>
          <w:rFonts w:asciiTheme="minorHAnsi" w:hAnsiTheme="minorHAnsi" w:cstheme="minorHAnsi"/>
        </w:rPr>
        <w:t xml:space="preserve"> </w:t>
      </w:r>
      <w:r w:rsidRPr="00506063">
        <w:rPr>
          <w:rStyle w:val="Emphasis"/>
          <w:rFonts w:asciiTheme="minorHAnsi" w:hAnsiTheme="minorHAnsi" w:cstheme="minorHAnsi"/>
        </w:rPr>
        <w:t>The Chinese regime has gained clout in multilateral institutions such as the UN Human Rights Council</w:t>
      </w:r>
      <w:r w:rsidRPr="00506063">
        <w:rPr>
          <w:rFonts w:asciiTheme="minorHAnsi" w:hAnsiTheme="minorHAnsi" w:cstheme="minorHAnsi"/>
        </w:rPr>
        <w:t xml:space="preserve">, </w:t>
      </w:r>
      <w:r w:rsidRPr="00506063">
        <w:rPr>
          <w:rFonts w:asciiTheme="minorHAnsi" w:hAnsiTheme="minorHAnsi" w:cstheme="minorHAnsi"/>
          <w:sz w:val="14"/>
          <w:szCs w:val="14"/>
        </w:rPr>
        <w:t xml:space="preserve">which the United States abandoned in 2018, </w:t>
      </w:r>
      <w:r w:rsidRPr="00506063">
        <w:rPr>
          <w:rStyle w:val="Emphasis"/>
          <w:rFonts w:asciiTheme="minorHAnsi" w:hAnsiTheme="minorHAnsi" w:cstheme="minorHAnsi"/>
        </w:rPr>
        <w:t xml:space="preserve">as Beijing </w:t>
      </w:r>
      <w:r w:rsidRPr="00506063">
        <w:rPr>
          <w:rStyle w:val="Emphasis"/>
          <w:rFonts w:asciiTheme="minorHAnsi" w:hAnsiTheme="minorHAnsi" w:cstheme="minorHAnsi"/>
          <w:highlight w:val="green"/>
        </w:rPr>
        <w:t>pushed a vision of</w:t>
      </w:r>
      <w:r w:rsidRPr="00506063">
        <w:rPr>
          <w:rStyle w:val="Emphasis"/>
          <w:rFonts w:asciiTheme="minorHAnsi" w:hAnsiTheme="minorHAnsi" w:cstheme="minorHAnsi"/>
        </w:rPr>
        <w:t xml:space="preserve"> so-called </w:t>
      </w:r>
      <w:r w:rsidRPr="00506063">
        <w:rPr>
          <w:rStyle w:val="Emphasis"/>
          <w:rFonts w:asciiTheme="minorHAnsi" w:hAnsiTheme="minorHAnsi" w:cstheme="minorHAnsi"/>
          <w:highlight w:val="green"/>
        </w:rPr>
        <w:t>noninterference that allows abuses of democratic principles</w:t>
      </w:r>
      <w:r w:rsidRPr="00506063">
        <w:rPr>
          <w:rStyle w:val="Emphasis"/>
          <w:rFonts w:asciiTheme="minorHAnsi" w:hAnsiTheme="minorHAnsi" w:cstheme="minorHAnsi"/>
        </w:rPr>
        <w:t xml:space="preserve"> and human rights standards to go unpunished while the formation of autocratic alliances is promoted.</w:t>
      </w:r>
    </w:p>
    <w:p w14:paraId="40FFA99E" w14:textId="77777777" w:rsidR="00891157" w:rsidRPr="00506063" w:rsidRDefault="00891157" w:rsidP="00891157">
      <w:pPr>
        <w:rPr>
          <w:rFonts w:asciiTheme="minorHAnsi" w:hAnsiTheme="minorHAnsi" w:cstheme="minorHAnsi"/>
          <w:sz w:val="14"/>
          <w:szCs w:val="14"/>
        </w:rPr>
      </w:pPr>
      <w:r w:rsidRPr="00506063">
        <w:rPr>
          <w:rFonts w:asciiTheme="minorHAnsi" w:hAnsiTheme="minorHAnsi" w:cstheme="minorHAnsi"/>
          <w:sz w:val="14"/>
          <w:szCs w:val="14"/>
        </w:rPr>
        <w:t xml:space="preserve">“This year’s findings make it abundantly clear that we have not yet stemmed the authoritarian tide,” said Sarah Repucci,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w:t>
      </w:r>
      <w:proofErr w:type="gramStart"/>
      <w:r w:rsidRPr="00506063">
        <w:rPr>
          <w:rFonts w:asciiTheme="minorHAnsi" w:hAnsiTheme="minorHAnsi" w:cstheme="minorHAnsi"/>
          <w:sz w:val="14"/>
          <w:szCs w:val="14"/>
        </w:rPr>
        <w:t>more free and peaceful</w:t>
      </w:r>
      <w:proofErr w:type="gramEnd"/>
      <w:r w:rsidRPr="00506063">
        <w:rPr>
          <w:rFonts w:asciiTheme="minorHAnsi" w:hAnsiTheme="minorHAnsi" w:cstheme="minorHAnsi"/>
          <w:sz w:val="14"/>
          <w:szCs w:val="14"/>
        </w:rPr>
        <w:t xml:space="preserve"> world.”</w:t>
      </w:r>
    </w:p>
    <w:p w14:paraId="2B1AFB99" w14:textId="77777777" w:rsidR="00891157" w:rsidRPr="00506063" w:rsidRDefault="00891157" w:rsidP="00891157">
      <w:pPr>
        <w:rPr>
          <w:rFonts w:asciiTheme="minorHAnsi" w:hAnsiTheme="minorHAnsi" w:cstheme="minorHAnsi"/>
          <w:sz w:val="14"/>
          <w:szCs w:val="14"/>
        </w:rPr>
      </w:pPr>
      <w:r w:rsidRPr="00506063">
        <w:rPr>
          <w:rFonts w:asciiTheme="minorHAnsi" w:hAnsiTheme="minorHAnsi" w:cstheme="minorHAnsi"/>
          <w:sz w:val="14"/>
          <w:szCs w:val="14"/>
        </w:rPr>
        <w:t>A need for reform in the United States</w:t>
      </w:r>
    </w:p>
    <w:p w14:paraId="4532F752" w14:textId="77777777" w:rsidR="00891157" w:rsidRPr="00506063" w:rsidRDefault="00891157" w:rsidP="00891157">
      <w:pPr>
        <w:rPr>
          <w:rFonts w:asciiTheme="minorHAnsi" w:hAnsiTheme="minorHAnsi" w:cstheme="minorHAnsi"/>
          <w:sz w:val="14"/>
          <w:szCs w:val="14"/>
        </w:rPr>
      </w:pPr>
      <w:r w:rsidRPr="00506063">
        <w:rPr>
          <w:rStyle w:val="Emphasis"/>
          <w:rFonts w:asciiTheme="minorHAnsi" w:hAnsiTheme="minorHAnsi" w:cstheme="minorHAnsi"/>
        </w:rPr>
        <w:lastRenderedPageBreak/>
        <w:t xml:space="preserve">While still considered Free, 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experienced </w:t>
      </w:r>
      <w:r w:rsidRPr="00506063">
        <w:rPr>
          <w:rStyle w:val="Emphasis"/>
          <w:rFonts w:asciiTheme="minorHAnsi" w:hAnsiTheme="minorHAnsi" w:cstheme="minorHAnsi"/>
          <w:highlight w:val="green"/>
        </w:rPr>
        <w:t>further</w:t>
      </w:r>
      <w:r w:rsidRPr="00506063">
        <w:rPr>
          <w:rStyle w:val="Emphasis"/>
          <w:rFonts w:asciiTheme="minorHAnsi" w:hAnsiTheme="minorHAnsi" w:cstheme="minorHAnsi"/>
        </w:rPr>
        <w:t xml:space="preserve"> democratic </w:t>
      </w:r>
      <w:r w:rsidRPr="00506063">
        <w:rPr>
          <w:rStyle w:val="Emphasis"/>
          <w:rFonts w:asciiTheme="minorHAnsi" w:hAnsiTheme="minorHAnsi" w:cstheme="minorHAnsi"/>
          <w:highlight w:val="green"/>
        </w:rPr>
        <w:t>decline</w:t>
      </w:r>
      <w:r w:rsidRPr="00506063">
        <w:rPr>
          <w:rStyle w:val="Emphasis"/>
          <w:rFonts w:asciiTheme="minorHAnsi" w:hAnsiTheme="minorHAnsi" w:cstheme="minorHAnsi"/>
        </w:rPr>
        <w:t xml:space="preserve"> during the final year of the Trump presidency. The US score in </w:t>
      </w:r>
      <w:hyperlink r:id="rId7" w:history="1">
        <w:r w:rsidRPr="00506063">
          <w:rPr>
            <w:rStyle w:val="Emphasis"/>
            <w:rFonts w:asciiTheme="minorHAnsi" w:hAnsiTheme="minorHAnsi" w:cstheme="minorHAnsi"/>
          </w:rPr>
          <w:t>Freedom in the World</w:t>
        </w:r>
      </w:hyperlink>
      <w:r w:rsidRPr="00506063">
        <w:rPr>
          <w:rStyle w:val="Emphasis"/>
          <w:rFonts w:asciiTheme="minorHAnsi" w:hAnsiTheme="minorHAnsi" w:cstheme="minorHAnsi"/>
        </w:rPr>
        <w:t> has dropped by 11 points over the past decade, and fell by three points in 2020 alone</w:t>
      </w:r>
      <w:r w:rsidRPr="00506063">
        <w:rPr>
          <w:rFonts w:asciiTheme="minorHAnsi" w:hAnsiTheme="minorHAnsi" w:cstheme="minorHAnsi"/>
        </w:rPr>
        <w:t xml:space="preserve">. </w:t>
      </w:r>
      <w:r w:rsidRPr="00506063">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4F46DD5B" w14:textId="77777777" w:rsidR="00891157" w:rsidRPr="00506063" w:rsidRDefault="00891157" w:rsidP="00891157">
      <w:pPr>
        <w:rPr>
          <w:rFonts w:asciiTheme="minorHAnsi" w:hAnsiTheme="minorHAnsi" w:cstheme="minorHAnsi"/>
        </w:rPr>
      </w:pPr>
      <w:r w:rsidRPr="00506063">
        <w:rPr>
          <w:rFonts w:asciiTheme="minorHAnsi" w:hAnsiTheme="minorHAnsi" w:cstheme="minorHAnsi"/>
          <w:sz w:val="14"/>
          <w:szCs w:val="14"/>
        </w:rPr>
        <w:t>Several developments in 2020 contributed to the United States’ current score.</w:t>
      </w:r>
      <w:r w:rsidRPr="00506063">
        <w:rPr>
          <w:rFonts w:asciiTheme="minorHAnsi" w:hAnsiTheme="minorHAnsi" w:cstheme="minorHAnsi"/>
        </w:rPr>
        <w:t xml:space="preserve"> </w:t>
      </w:r>
      <w:r w:rsidRPr="00506063">
        <w:rPr>
          <w:rStyle w:val="Emphasis"/>
          <w:rFonts w:asciiTheme="minorHAnsi" w:hAnsiTheme="minorHAnsi" w:cstheme="minorHAnsi"/>
        </w:rPr>
        <w:t xml:space="preserve">The Trump administration undermined government transparency by dismissing inspectors general, </w:t>
      </w:r>
      <w:proofErr w:type="gramStart"/>
      <w:r w:rsidRPr="00506063">
        <w:rPr>
          <w:rStyle w:val="Emphasis"/>
          <w:rFonts w:asciiTheme="minorHAnsi" w:hAnsiTheme="minorHAnsi" w:cstheme="minorHAnsi"/>
        </w:rPr>
        <w:t>punishing</w:t>
      </w:r>
      <w:proofErr w:type="gramEnd"/>
      <w:r w:rsidRPr="00506063">
        <w:rPr>
          <w:rStyle w:val="Emphasis"/>
          <w:rFonts w:asciiTheme="minorHAnsi" w:hAnsiTheme="minorHAnsi" w:cstheme="minorHAnsi"/>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06063">
        <w:rPr>
          <w:rStyle w:val="Emphasis"/>
          <w:rFonts w:asciiTheme="minorHAnsi" w:hAnsiTheme="minorHAnsi" w:cstheme="minorHAnsi"/>
        </w:rPr>
        <w:t>counterprotesters</w:t>
      </w:r>
      <w:proofErr w:type="spellEnd"/>
      <w:r w:rsidRPr="00506063">
        <w:rPr>
          <w:rStyle w:val="Emphasis"/>
          <w:rFonts w:asciiTheme="minorHAnsi" w:hAnsiTheme="minorHAnsi" w:cstheme="minorHAnsi"/>
        </w:rPr>
        <w:t xml:space="preserve"> or armed vigilantes</w:t>
      </w:r>
      <w:r w:rsidRPr="00506063">
        <w:rPr>
          <w:rFonts w:asciiTheme="minorHAnsi" w:hAnsiTheme="minorHAnsi" w:cstheme="minorHAnsi"/>
        </w:rPr>
        <w:t xml:space="preserve">. </w:t>
      </w:r>
      <w:r w:rsidRPr="00506063">
        <w:rPr>
          <w:rFonts w:asciiTheme="minorHAnsi" w:hAnsiTheme="minorHAnsi" w:cstheme="minorHAnsi"/>
          <w:sz w:val="14"/>
          <w:szCs w:val="14"/>
        </w:rPr>
        <w:t>There was a significant increase in the number of journalists arrested and physically assaulted, most often as they covered demonstrations.</w:t>
      </w:r>
      <w:r w:rsidRPr="00506063">
        <w:rPr>
          <w:rFonts w:asciiTheme="minorHAnsi" w:hAnsiTheme="minorHAnsi" w:cstheme="minorHAnsi"/>
        </w:rPr>
        <w:t xml:space="preserve"> </w:t>
      </w:r>
      <w:r w:rsidRPr="00506063">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506063">
        <w:rPr>
          <w:rFonts w:asciiTheme="minorHAnsi" w:hAnsiTheme="minorHAnsi" w:cstheme="minorHAnsi"/>
        </w:rPr>
        <w:t xml:space="preserve">. </w:t>
      </w:r>
      <w:r w:rsidRPr="00506063">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6CA6BA5B" w14:textId="77777777" w:rsidR="00891157" w:rsidRPr="00506063" w:rsidRDefault="00891157" w:rsidP="00891157">
      <w:pPr>
        <w:rPr>
          <w:rFonts w:asciiTheme="minorHAnsi" w:hAnsiTheme="minorHAnsi" w:cstheme="minorHAnsi"/>
          <w:sz w:val="14"/>
          <w:szCs w:val="14"/>
        </w:rPr>
      </w:pPr>
      <w:proofErr w:type="gramStart"/>
      <w:r w:rsidRPr="00506063">
        <w:rPr>
          <w:rStyle w:val="Emphasis"/>
          <w:rFonts w:asciiTheme="minorHAnsi" w:hAnsiTheme="minorHAnsi" w:cstheme="minorHAnsi"/>
        </w:rPr>
        <w:t>”</w:t>
      </w:r>
      <w:r w:rsidRPr="00506063">
        <w:rPr>
          <w:rStyle w:val="Emphasis"/>
          <w:rFonts w:asciiTheme="minorHAnsi" w:hAnsiTheme="minorHAnsi" w:cstheme="minorHAnsi"/>
          <w:highlight w:val="green"/>
        </w:rPr>
        <w:t>January</w:t>
      </w:r>
      <w:proofErr w:type="gramEnd"/>
      <w:r w:rsidRPr="00506063">
        <w:rPr>
          <w:rStyle w:val="Emphasis"/>
          <w:rFonts w:asciiTheme="minorHAnsi" w:hAnsiTheme="minorHAnsi" w:cstheme="minorHAnsi"/>
          <w:highlight w:val="green"/>
        </w:rPr>
        <w:t xml:space="preserve"> 6 </w:t>
      </w:r>
      <w:r w:rsidRPr="00506063">
        <w:rPr>
          <w:rStyle w:val="Emphasis"/>
          <w:rFonts w:asciiTheme="minorHAnsi" w:hAnsiTheme="minorHAnsi" w:cstheme="minorHAnsi"/>
        </w:rPr>
        <w:t xml:space="preserve">should be </w:t>
      </w:r>
      <w:r w:rsidRPr="00506063">
        <w:rPr>
          <w:rStyle w:val="Emphasis"/>
          <w:rFonts w:asciiTheme="minorHAnsi" w:hAnsiTheme="minorHAnsi" w:cstheme="minorHAnsi"/>
          <w:highlight w:val="green"/>
        </w:rPr>
        <w:t>a wake-up call</w:t>
      </w:r>
      <w:r w:rsidRPr="00506063">
        <w:rPr>
          <w:rStyle w:val="Emphasis"/>
          <w:rFonts w:asciiTheme="minorHAnsi" w:hAnsiTheme="minorHAnsi" w:cstheme="minorHAnsi"/>
        </w:rPr>
        <w:t xml:space="preserve"> for many Americans about the fragility of American democracy,”</w:t>
      </w:r>
      <w:r w:rsidRPr="00506063">
        <w:rPr>
          <w:rFonts w:asciiTheme="minorHAnsi" w:hAnsiTheme="minorHAnsi" w:cstheme="minorHAnsi"/>
        </w:rPr>
        <w:t xml:space="preserve"> </w:t>
      </w:r>
      <w:r w:rsidRPr="00506063">
        <w:rPr>
          <w:rFonts w:asciiTheme="minorHAnsi" w:hAnsiTheme="minorHAnsi" w:cstheme="minorHAnsi"/>
          <w:sz w:val="14"/>
          <w:szCs w:val="14"/>
        </w:rPr>
        <w:t>said Michael J. Abramowitz, president of Freedom House.</w:t>
      </w:r>
      <w:r w:rsidRPr="00506063">
        <w:rPr>
          <w:rFonts w:asciiTheme="minorHAnsi" w:hAnsiTheme="minorHAnsi" w:cstheme="minorHAnsi"/>
        </w:rPr>
        <w:t xml:space="preserve"> “</w:t>
      </w:r>
      <w:r w:rsidRPr="00506063">
        <w:rPr>
          <w:rStyle w:val="Emphasis"/>
          <w:rFonts w:asciiTheme="minorHAnsi" w:hAnsiTheme="minorHAnsi" w:cstheme="minorHAnsi"/>
          <w:highlight w:val="green"/>
        </w:rPr>
        <w:t>Authoritarian</w:t>
      </w:r>
      <w:r w:rsidRPr="00506063">
        <w:rPr>
          <w:rStyle w:val="Emphasis"/>
          <w:rFonts w:asciiTheme="minorHAnsi" w:hAnsiTheme="minorHAnsi" w:cstheme="minorHAnsi"/>
        </w:rPr>
        <w:t xml:space="preserve"> powers, especially China, are </w:t>
      </w:r>
      <w:r w:rsidRPr="00506063">
        <w:rPr>
          <w:rStyle w:val="Emphasis"/>
          <w:rFonts w:asciiTheme="minorHAnsi" w:hAnsiTheme="minorHAnsi" w:cstheme="minorHAnsi"/>
          <w:highlight w:val="green"/>
        </w:rPr>
        <w:t>advancing their interests</w:t>
      </w:r>
      <w:r w:rsidRPr="00506063">
        <w:rPr>
          <w:rStyle w:val="Emphasis"/>
          <w:rFonts w:asciiTheme="minorHAnsi" w:hAnsiTheme="minorHAnsi" w:cstheme="minorHAnsi"/>
        </w:rPr>
        <w:t xml:space="preserve"> around the world, </w:t>
      </w:r>
      <w:r w:rsidRPr="00506063">
        <w:rPr>
          <w:rStyle w:val="Emphasis"/>
          <w:rFonts w:asciiTheme="minorHAnsi" w:hAnsiTheme="minorHAnsi" w:cstheme="minorHAnsi"/>
          <w:highlight w:val="green"/>
        </w:rPr>
        <w:t>while democracies have been</w:t>
      </w:r>
      <w:r w:rsidRPr="00506063">
        <w:rPr>
          <w:rStyle w:val="Emphasis"/>
          <w:rFonts w:asciiTheme="minorHAnsi" w:hAnsiTheme="minorHAnsi" w:cstheme="minorHAnsi"/>
        </w:rPr>
        <w:t xml:space="preserve"> divided and </w:t>
      </w:r>
      <w:r w:rsidRPr="00506063">
        <w:rPr>
          <w:rStyle w:val="Emphasis"/>
          <w:rFonts w:asciiTheme="minorHAnsi" w:hAnsiTheme="minorHAnsi" w:cstheme="minorHAnsi"/>
          <w:highlight w:val="green"/>
        </w:rPr>
        <w:t xml:space="preserve">consumed by internal problems. </w:t>
      </w:r>
      <w:r w:rsidRPr="00506063">
        <w:rPr>
          <w:rStyle w:val="Emphasis"/>
          <w:rFonts w:asciiTheme="minorHAnsi" w:hAnsiTheme="minorHAnsi" w:cstheme="minorHAnsi"/>
        </w:rPr>
        <w:t xml:space="preserve">For freedom to prevail on a global scale, 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w:t>
      </w:r>
      <w:r w:rsidRPr="00506063">
        <w:rPr>
          <w:rStyle w:val="Emphasis"/>
          <w:rFonts w:asciiTheme="minorHAnsi" w:hAnsiTheme="minorHAnsi" w:cstheme="minorHAnsi"/>
          <w:highlight w:val="green"/>
        </w:rPr>
        <w:t>and</w:t>
      </w:r>
      <w:r w:rsidRPr="00506063">
        <w:rPr>
          <w:rStyle w:val="Emphasis"/>
          <w:rFonts w:asciiTheme="minorHAnsi" w:hAnsiTheme="minorHAnsi" w:cstheme="minorHAnsi"/>
        </w:rPr>
        <w:t xml:space="preserve"> its </w:t>
      </w:r>
      <w:r w:rsidRPr="00506063">
        <w:rPr>
          <w:rStyle w:val="Emphasis"/>
          <w:rFonts w:asciiTheme="minorHAnsi" w:hAnsiTheme="minorHAnsi" w:cstheme="minorHAnsi"/>
          <w:highlight w:val="green"/>
        </w:rPr>
        <w:t>partners must</w:t>
      </w:r>
      <w:r w:rsidRPr="00506063">
        <w:rPr>
          <w:rStyle w:val="Emphasis"/>
          <w:rFonts w:asciiTheme="minorHAnsi" w:hAnsiTheme="minorHAnsi" w:cstheme="minorHAnsi"/>
        </w:rPr>
        <w:t xml:space="preserve"> band together and </w:t>
      </w:r>
      <w:r w:rsidRPr="00506063">
        <w:rPr>
          <w:rStyle w:val="Emphasis"/>
          <w:rFonts w:asciiTheme="minorHAnsi" w:hAnsiTheme="minorHAnsi" w:cstheme="minorHAnsi"/>
          <w:highlight w:val="green"/>
        </w:rPr>
        <w:t>work</w:t>
      </w:r>
      <w:r w:rsidRPr="00506063">
        <w:rPr>
          <w:rStyle w:val="Emphasis"/>
          <w:rFonts w:asciiTheme="minorHAnsi" w:hAnsiTheme="minorHAnsi" w:cstheme="minorHAnsi"/>
        </w:rPr>
        <w:t xml:space="preserve"> harder </w:t>
      </w:r>
      <w:r w:rsidRPr="00506063">
        <w:rPr>
          <w:rStyle w:val="Emphasis"/>
          <w:rFonts w:asciiTheme="minorHAnsi" w:hAnsiTheme="minorHAnsi" w:cstheme="minorHAnsi"/>
          <w:highlight w:val="green"/>
        </w:rPr>
        <w:t>to strengthen democracy</w:t>
      </w:r>
      <w:r w:rsidRPr="00506063">
        <w:rPr>
          <w:rStyle w:val="Emphasis"/>
          <w:rFonts w:asciiTheme="minorHAnsi" w:hAnsiTheme="minorHAnsi" w:cstheme="minorHAnsi"/>
        </w:rPr>
        <w:t xml:space="preserve"> at home and abroad</w:t>
      </w:r>
      <w:r w:rsidRPr="00506063">
        <w:rPr>
          <w:rFonts w:asciiTheme="minorHAnsi" w:hAnsiTheme="minorHAnsi" w:cstheme="minorHAnsi"/>
        </w:rPr>
        <w:t xml:space="preserve">. </w:t>
      </w:r>
      <w:r w:rsidRPr="00506063">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53482E24" w14:textId="77777777" w:rsidR="00891157" w:rsidRPr="00506063" w:rsidRDefault="00891157" w:rsidP="00891157">
      <w:pPr>
        <w:rPr>
          <w:rStyle w:val="Emphasis"/>
          <w:rFonts w:asciiTheme="minorHAnsi" w:hAnsiTheme="minorHAnsi" w:cstheme="minorHAnsi"/>
        </w:rPr>
      </w:pPr>
      <w:r w:rsidRPr="00506063">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506063">
        <w:rPr>
          <w:rStyle w:val="Emphasis"/>
          <w:rFonts w:asciiTheme="minorHAnsi" w:hAnsiTheme="minorHAnsi" w:cstheme="minorHAnsi"/>
        </w:rPr>
        <w:t>People everywhere benefit when the United States serves as a positive model, and the country itself reaps ample returns from a more democratic world.”</w:t>
      </w:r>
    </w:p>
    <w:p w14:paraId="131F094D" w14:textId="77777777" w:rsidR="00891157" w:rsidRPr="00506063" w:rsidRDefault="00891157" w:rsidP="00891157">
      <w:pPr>
        <w:rPr>
          <w:rFonts w:asciiTheme="minorHAnsi" w:hAnsiTheme="minorHAnsi" w:cstheme="minorHAnsi"/>
          <w:sz w:val="14"/>
          <w:szCs w:val="14"/>
        </w:rPr>
      </w:pPr>
    </w:p>
    <w:p w14:paraId="28B489DE" w14:textId="77777777" w:rsidR="00891157" w:rsidRPr="00506063" w:rsidRDefault="00891157" w:rsidP="00891157">
      <w:pPr>
        <w:rPr>
          <w:rFonts w:asciiTheme="minorHAnsi" w:hAnsiTheme="minorHAnsi" w:cstheme="minorHAnsi"/>
          <w:sz w:val="14"/>
          <w:szCs w:val="14"/>
        </w:rPr>
      </w:pPr>
    </w:p>
    <w:p w14:paraId="3119DAA6" w14:textId="77777777" w:rsidR="00891157" w:rsidRPr="00506063" w:rsidRDefault="00891157" w:rsidP="00891157">
      <w:pPr>
        <w:pStyle w:val="Heading4"/>
        <w:rPr>
          <w:rFonts w:asciiTheme="minorHAnsi" w:hAnsiTheme="minorHAnsi" w:cstheme="minorHAnsi"/>
        </w:rPr>
      </w:pPr>
      <w:r w:rsidRPr="00506063">
        <w:rPr>
          <w:rFonts w:asciiTheme="minorHAnsi" w:hAnsiTheme="minorHAnsi" w:cstheme="minorHAnsi"/>
        </w:rPr>
        <w:t>Media echo chambers threaten democracy – only the plan ensures fact-based and common-ground discussions</w:t>
      </w:r>
    </w:p>
    <w:p w14:paraId="47E5D358" w14:textId="77777777" w:rsidR="00891157" w:rsidRPr="00506063" w:rsidRDefault="00891157" w:rsidP="00891157">
      <w:pPr>
        <w:rPr>
          <w:rFonts w:asciiTheme="minorHAnsi" w:hAnsiTheme="minorHAnsi" w:cstheme="minorHAnsi"/>
        </w:rPr>
      </w:pPr>
      <w:r w:rsidRPr="00506063">
        <w:rPr>
          <w:rStyle w:val="Heading4Char"/>
          <w:rFonts w:asciiTheme="minorHAnsi" w:hAnsiTheme="minorHAnsi" w:cstheme="minorHAnsi"/>
        </w:rPr>
        <w:t>Friedland 21</w:t>
      </w:r>
      <w:r w:rsidRPr="00506063">
        <w:rPr>
          <w:rFonts w:asciiTheme="minorHAnsi" w:hAnsiTheme="minorHAnsi" w:cstheme="minorHAnsi"/>
        </w:rPr>
        <w:t xml:space="preserve"> </w:t>
      </w:r>
      <w:r w:rsidRPr="00506063">
        <w:rPr>
          <w:rFonts w:asciiTheme="minorHAnsi" w:hAnsiTheme="minorHAnsi" w:cstheme="minorHAnsi"/>
          <w:sz w:val="16"/>
          <w:szCs w:val="16"/>
        </w:rPr>
        <w:t>[Julian Friedland, Assistant Professor of Corporate Social Responsibility in the School of Business at Metropolitan State University of Denver, 03-15-2021, “A Fairness Doctrine for the Twenty-First Century,” AREO, https://philarchive.org/archive/FRIAFD]/</w:t>
      </w:r>
      <w:r w:rsidRPr="00506063">
        <w:rPr>
          <w:rFonts w:asciiTheme="minorHAnsi" w:hAnsiTheme="minorHAnsi" w:cstheme="minorHAnsi"/>
        </w:rPr>
        <w:t xml:space="preserve"> </w:t>
      </w:r>
    </w:p>
    <w:p w14:paraId="56E9A3EB" w14:textId="77777777" w:rsidR="00891157" w:rsidRPr="00506063" w:rsidRDefault="00891157" w:rsidP="00891157">
      <w:pPr>
        <w:rPr>
          <w:rFonts w:asciiTheme="minorHAnsi" w:hAnsiTheme="minorHAnsi" w:cstheme="minorHAnsi"/>
          <w:sz w:val="16"/>
        </w:rPr>
      </w:pPr>
      <w:r w:rsidRPr="00506063">
        <w:rPr>
          <w:rFonts w:asciiTheme="minorHAnsi" w:hAnsiTheme="minorHAnsi" w:cstheme="minorHAnsi"/>
          <w:sz w:val="16"/>
        </w:rPr>
        <w:t xml:space="preserve">Michael </w:t>
      </w:r>
      <w:r w:rsidRPr="00506063">
        <w:rPr>
          <w:rStyle w:val="StyleUnderline"/>
          <w:rFonts w:asciiTheme="minorHAnsi" w:hAnsiTheme="minorHAnsi" w:cstheme="minorHAnsi"/>
        </w:rPr>
        <w:t>Goldhaber</w:t>
      </w:r>
      <w:r w:rsidRPr="00506063">
        <w:rPr>
          <w:rFonts w:asciiTheme="minorHAnsi" w:hAnsiTheme="minorHAnsi" w:cstheme="minorHAnsi"/>
          <w:sz w:val="16"/>
        </w:rPr>
        <w:t xml:space="preserve">, </w:t>
      </w:r>
      <w:r w:rsidRPr="00506063">
        <w:rPr>
          <w:rStyle w:val="StyleUnderline"/>
          <w:rFonts w:asciiTheme="minorHAnsi" w:hAnsiTheme="minorHAnsi" w:cstheme="minorHAnsi"/>
        </w:rPr>
        <w:t>who popularized the term the attention economy</w:t>
      </w:r>
      <w:r w:rsidRPr="00506063">
        <w:rPr>
          <w:rFonts w:asciiTheme="minorHAnsi" w:hAnsiTheme="minorHAnsi" w:cstheme="minorHAnsi"/>
          <w:sz w:val="16"/>
        </w:rPr>
        <w:t xml:space="preserve">, </w:t>
      </w:r>
      <w:r w:rsidRPr="00506063">
        <w:rPr>
          <w:rStyle w:val="StyleUnderline"/>
          <w:rFonts w:asciiTheme="minorHAnsi" w:hAnsiTheme="minorHAnsi" w:cstheme="minorHAnsi"/>
        </w:rPr>
        <w:t>said of the</w:t>
      </w:r>
      <w:r w:rsidRPr="00506063">
        <w:rPr>
          <w:rFonts w:asciiTheme="minorHAnsi" w:hAnsiTheme="minorHAnsi" w:cstheme="minorHAnsi"/>
          <w:sz w:val="16"/>
        </w:rPr>
        <w:t xml:space="preserve"> US </w:t>
      </w:r>
      <w:r w:rsidRPr="00506063">
        <w:rPr>
          <w:rStyle w:val="StyleUnderline"/>
          <w:rFonts w:asciiTheme="minorHAnsi" w:hAnsiTheme="minorHAnsi" w:cstheme="minorHAnsi"/>
        </w:rPr>
        <w:t xml:space="preserve">Capitol </w:t>
      </w:r>
      <w:r w:rsidRPr="00506063">
        <w:rPr>
          <w:rStyle w:val="Emphasis"/>
          <w:rFonts w:asciiTheme="minorHAnsi" w:hAnsiTheme="minorHAnsi" w:cstheme="minorHAnsi"/>
        </w:rPr>
        <w:t>insurrection</w:t>
      </w:r>
      <w:r w:rsidRPr="00506063">
        <w:rPr>
          <w:rFonts w:asciiTheme="minorHAnsi" w:hAnsiTheme="minorHAnsi" w:cstheme="minorHAnsi"/>
          <w:sz w:val="16"/>
        </w:rPr>
        <w:t xml:space="preserve">: “It </w:t>
      </w:r>
      <w:r w:rsidRPr="00506063">
        <w:rPr>
          <w:rStyle w:val="StyleUnderline"/>
          <w:rFonts w:asciiTheme="minorHAnsi" w:hAnsiTheme="minorHAnsi" w:cstheme="minorHAnsi"/>
        </w:rPr>
        <w:t xml:space="preserve">felt like an expression of a world in which everyone is desperately seeking their own audience and </w:t>
      </w:r>
      <w:r w:rsidRPr="00506063">
        <w:rPr>
          <w:rStyle w:val="Emphasis"/>
          <w:rFonts w:asciiTheme="minorHAnsi" w:hAnsiTheme="minorHAnsi" w:cstheme="minorHAnsi"/>
        </w:rPr>
        <w:t>fracturing</w:t>
      </w:r>
      <w:r w:rsidRPr="00506063">
        <w:rPr>
          <w:rStyle w:val="StyleUnderline"/>
          <w:rFonts w:asciiTheme="minorHAnsi" w:hAnsiTheme="minorHAnsi" w:cstheme="minorHAnsi"/>
        </w:rPr>
        <w:t xml:space="preserve"> reality</w:t>
      </w:r>
      <w:r w:rsidRPr="00506063">
        <w:rPr>
          <w:rFonts w:asciiTheme="minorHAnsi" w:hAnsiTheme="minorHAnsi" w:cstheme="minorHAnsi"/>
          <w:sz w:val="16"/>
        </w:rPr>
        <w:t xml:space="preserve"> in the process. </w:t>
      </w:r>
      <w:r w:rsidRPr="00506063">
        <w:rPr>
          <w:rStyle w:val="StyleUnderline"/>
          <w:rFonts w:asciiTheme="minorHAnsi" w:hAnsiTheme="minorHAnsi" w:cstheme="minorHAnsi"/>
        </w:rPr>
        <w:t>I</w:t>
      </w:r>
      <w:r w:rsidRPr="00506063">
        <w:rPr>
          <w:rFonts w:asciiTheme="minorHAnsi" w:hAnsiTheme="minorHAnsi" w:cstheme="minorHAnsi"/>
          <w:sz w:val="16"/>
        </w:rPr>
        <w:t xml:space="preserve"> only </w:t>
      </w:r>
      <w:r w:rsidRPr="00506063">
        <w:rPr>
          <w:rStyle w:val="StyleUnderline"/>
          <w:rFonts w:asciiTheme="minorHAnsi" w:hAnsiTheme="minorHAnsi" w:cstheme="minorHAnsi"/>
        </w:rPr>
        <w:t xml:space="preserve">see that </w:t>
      </w:r>
      <w:r w:rsidRPr="00506063">
        <w:rPr>
          <w:rStyle w:val="Emphasis"/>
          <w:rFonts w:asciiTheme="minorHAnsi" w:hAnsiTheme="minorHAnsi" w:cstheme="minorHAnsi"/>
        </w:rPr>
        <w:t>accelerating</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If we don’t do something </w:t>
      </w:r>
      <w:r w:rsidRPr="00506063">
        <w:rPr>
          <w:rStyle w:val="Emphasis"/>
          <w:rFonts w:asciiTheme="minorHAnsi" w:hAnsiTheme="minorHAnsi" w:cstheme="minorHAnsi"/>
        </w:rPr>
        <w:t>about this, American</w:t>
      </w:r>
      <w:r w:rsidRPr="00506063">
        <w:rPr>
          <w:rFonts w:asciiTheme="minorHAnsi" w:hAnsiTheme="minorHAnsi" w:cstheme="minorHAnsi"/>
          <w:sz w:val="16"/>
        </w:rPr>
        <w:t xml:space="preserve"> </w:t>
      </w:r>
      <w:r w:rsidRPr="00506063">
        <w:rPr>
          <w:rStyle w:val="Emphasis"/>
          <w:rFonts w:asciiTheme="minorHAnsi" w:hAnsiTheme="minorHAnsi" w:cstheme="minorHAnsi"/>
          <w:highlight w:val="green"/>
        </w:rPr>
        <w:t>democracy</w:t>
      </w:r>
      <w:r w:rsidRPr="00506063">
        <w:rPr>
          <w:rStyle w:val="StyleUnderline"/>
          <w:rFonts w:asciiTheme="minorHAnsi" w:hAnsiTheme="minorHAnsi" w:cstheme="minorHAnsi"/>
          <w:highlight w:val="green"/>
        </w:rPr>
        <w:t xml:space="preserve"> may not </w:t>
      </w:r>
      <w:r w:rsidRPr="00506063">
        <w:rPr>
          <w:rStyle w:val="Emphasis"/>
          <w:rFonts w:asciiTheme="minorHAnsi" w:hAnsiTheme="minorHAnsi" w:cstheme="minorHAnsi"/>
          <w:highlight w:val="green"/>
        </w:rPr>
        <w:t>survive</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For </w:t>
      </w:r>
      <w:r w:rsidRPr="00506063">
        <w:rPr>
          <w:rStyle w:val="StyleUnderline"/>
          <w:rFonts w:asciiTheme="minorHAnsi" w:hAnsiTheme="minorHAnsi" w:cstheme="minorHAnsi"/>
          <w:highlight w:val="green"/>
        </w:rPr>
        <w:t xml:space="preserve">when there is no </w:t>
      </w:r>
      <w:r w:rsidRPr="00506063">
        <w:rPr>
          <w:rStyle w:val="StyleUnderline"/>
          <w:rFonts w:asciiTheme="minorHAnsi" w:hAnsiTheme="minorHAnsi" w:cstheme="minorHAnsi"/>
        </w:rPr>
        <w:t xml:space="preserve">longer any </w:t>
      </w:r>
      <w:r w:rsidRPr="00506063">
        <w:rPr>
          <w:rStyle w:val="Emphasis"/>
          <w:rFonts w:asciiTheme="minorHAnsi" w:hAnsiTheme="minorHAnsi" w:cstheme="minorHAnsi"/>
          <w:highlight w:val="green"/>
        </w:rPr>
        <w:t>common ground</w:t>
      </w:r>
      <w:r w:rsidRPr="00506063">
        <w:rPr>
          <w:rStyle w:val="StyleUnderline"/>
          <w:rFonts w:asciiTheme="minorHAnsi" w:hAnsiTheme="minorHAnsi" w:cstheme="minorHAnsi"/>
          <w:highlight w:val="green"/>
        </w:rPr>
        <w:t xml:space="preserve"> of</w:t>
      </w:r>
      <w:r w:rsidRPr="00506063">
        <w:rPr>
          <w:rStyle w:val="StyleUnderline"/>
          <w:rFonts w:asciiTheme="minorHAnsi" w:hAnsiTheme="minorHAnsi" w:cstheme="minorHAnsi"/>
        </w:rPr>
        <w:t xml:space="preserve"> </w:t>
      </w:r>
      <w:r w:rsidRPr="00506063">
        <w:rPr>
          <w:rStyle w:val="Emphasis"/>
          <w:rFonts w:asciiTheme="minorHAnsi" w:hAnsiTheme="minorHAnsi" w:cstheme="minorHAnsi"/>
          <w:highlight w:val="green"/>
        </w:rPr>
        <w:t>evidence</w:t>
      </w:r>
      <w:r w:rsidRPr="00506063">
        <w:rPr>
          <w:rStyle w:val="StyleUnderline"/>
          <w:rFonts w:asciiTheme="minorHAnsi" w:hAnsiTheme="minorHAnsi" w:cstheme="minorHAnsi"/>
          <w:highlight w:val="green"/>
        </w:rPr>
        <w:t xml:space="preserve"> and </w:t>
      </w:r>
      <w:r w:rsidRPr="00506063">
        <w:rPr>
          <w:rStyle w:val="Emphasis"/>
          <w:rFonts w:asciiTheme="minorHAnsi" w:hAnsiTheme="minorHAnsi" w:cstheme="minorHAnsi"/>
          <w:highlight w:val="green"/>
        </w:rPr>
        <w:t>reason</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history shows that </w:t>
      </w:r>
      <w:r w:rsidRPr="00506063">
        <w:rPr>
          <w:rStyle w:val="StyleUnderline"/>
          <w:rFonts w:asciiTheme="minorHAnsi" w:hAnsiTheme="minorHAnsi" w:cstheme="minorHAnsi"/>
          <w:highlight w:val="green"/>
        </w:rPr>
        <w:t>misinformation</w:t>
      </w:r>
      <w:r w:rsidRPr="00506063">
        <w:rPr>
          <w:rStyle w:val="StyleUnderline"/>
          <w:rFonts w:asciiTheme="minorHAnsi" w:hAnsiTheme="minorHAnsi" w:cstheme="minorHAnsi"/>
        </w:rPr>
        <w:t xml:space="preserve"> will</w:t>
      </w:r>
      <w:r w:rsidRPr="00506063">
        <w:rPr>
          <w:rFonts w:asciiTheme="minorHAnsi" w:hAnsiTheme="minorHAnsi" w:cstheme="minorHAnsi"/>
          <w:sz w:val="16"/>
        </w:rPr>
        <w:t xml:space="preserve"> eventually </w:t>
      </w:r>
      <w:r w:rsidRPr="00506063">
        <w:rPr>
          <w:rStyle w:val="Emphasis"/>
          <w:rFonts w:asciiTheme="minorHAnsi" w:hAnsiTheme="minorHAnsi" w:cstheme="minorHAnsi"/>
          <w:highlight w:val="green"/>
        </w:rPr>
        <w:t>overwhelm</w:t>
      </w:r>
      <w:r w:rsidRPr="00506063">
        <w:rPr>
          <w:rStyle w:val="StyleUnderline"/>
          <w:rFonts w:asciiTheme="minorHAnsi" w:hAnsiTheme="minorHAnsi" w:cstheme="minorHAnsi"/>
        </w:rPr>
        <w:t xml:space="preserve"> public discourse and </w:t>
      </w:r>
      <w:r w:rsidRPr="00506063">
        <w:rPr>
          <w:rStyle w:val="Emphasis"/>
          <w:rFonts w:asciiTheme="minorHAnsi" w:hAnsiTheme="minorHAnsi" w:cstheme="minorHAnsi"/>
          <w:highlight w:val="green"/>
        </w:rPr>
        <w:t>authoritarianism</w:t>
      </w:r>
      <w:r w:rsidRPr="00506063">
        <w:rPr>
          <w:rStyle w:val="StyleUnderline"/>
          <w:rFonts w:asciiTheme="minorHAnsi" w:hAnsiTheme="minorHAnsi" w:cstheme="minorHAnsi"/>
          <w:highlight w:val="green"/>
        </w:rPr>
        <w:t xml:space="preserve"> can take over</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That is </w:t>
      </w:r>
      <w:r w:rsidRPr="00506063">
        <w:rPr>
          <w:rStyle w:val="StyleUnderline"/>
          <w:rFonts w:asciiTheme="minorHAnsi" w:hAnsiTheme="minorHAnsi" w:cstheme="minorHAnsi"/>
          <w:b/>
          <w:bCs/>
        </w:rPr>
        <w:t xml:space="preserve">precisely what </w:t>
      </w:r>
      <w:r w:rsidRPr="00506063">
        <w:rPr>
          <w:rStyle w:val="Emphasis"/>
          <w:rFonts w:asciiTheme="minorHAnsi" w:hAnsiTheme="minorHAnsi" w:cstheme="minorHAnsi"/>
          <w:b w:val="0"/>
          <w:bCs/>
        </w:rPr>
        <w:t>dictators</w:t>
      </w:r>
      <w:r w:rsidRPr="00506063">
        <w:rPr>
          <w:rStyle w:val="StyleUnderline"/>
          <w:rFonts w:asciiTheme="minorHAnsi" w:hAnsiTheme="minorHAnsi" w:cstheme="minorHAnsi"/>
          <w:b/>
          <w:bCs/>
        </w:rPr>
        <w:t xml:space="preserve"> across the world gleefully anticipate</w:t>
      </w:r>
      <w:r w:rsidRPr="00506063">
        <w:rPr>
          <w:rStyle w:val="StyleUnderline"/>
          <w:rFonts w:asciiTheme="minorHAnsi" w:hAnsiTheme="minorHAnsi" w:cstheme="minorHAnsi"/>
        </w:rPr>
        <w:t xml:space="preserve"> will happen in the US. </w:t>
      </w:r>
      <w:r w:rsidRPr="00506063">
        <w:rPr>
          <w:rFonts w:asciiTheme="minorHAnsi" w:hAnsiTheme="minorHAnsi" w:cstheme="minorHAnsi"/>
          <w:sz w:val="16"/>
        </w:rPr>
        <w:t xml:space="preserve">Historically, </w:t>
      </w:r>
      <w:r w:rsidRPr="00506063">
        <w:rPr>
          <w:rStyle w:val="StyleUnderline"/>
          <w:rFonts w:asciiTheme="minorHAnsi" w:hAnsiTheme="minorHAnsi" w:cstheme="minorHAnsi"/>
        </w:rPr>
        <w:t xml:space="preserve">such an outcome was </w:t>
      </w:r>
      <w:r w:rsidRPr="00506063">
        <w:rPr>
          <w:rStyle w:val="Emphasis"/>
          <w:rFonts w:asciiTheme="minorHAnsi" w:hAnsiTheme="minorHAnsi" w:cstheme="minorHAnsi"/>
        </w:rPr>
        <w:t>prevented</w:t>
      </w:r>
      <w:r w:rsidRPr="00506063">
        <w:rPr>
          <w:rStyle w:val="StyleUnderline"/>
          <w:rFonts w:asciiTheme="minorHAnsi" w:hAnsiTheme="minorHAnsi" w:cstheme="minorHAnsi"/>
        </w:rPr>
        <w:t xml:space="preserve"> by the existence of public spaces in which people with differing viewpoints could </w:t>
      </w:r>
      <w:r w:rsidRPr="00506063">
        <w:rPr>
          <w:rStyle w:val="Emphasis"/>
          <w:rFonts w:asciiTheme="minorHAnsi" w:hAnsiTheme="minorHAnsi" w:cstheme="minorHAnsi"/>
        </w:rPr>
        <w:t>confront</w:t>
      </w:r>
      <w:r w:rsidRPr="00506063">
        <w:rPr>
          <w:rStyle w:val="StyleUnderline"/>
          <w:rFonts w:asciiTheme="minorHAnsi" w:hAnsiTheme="minorHAnsi" w:cstheme="minorHAnsi"/>
        </w:rPr>
        <w:t xml:space="preserve"> each other</w:t>
      </w:r>
      <w:r w:rsidRPr="00506063">
        <w:rPr>
          <w:rFonts w:asciiTheme="minorHAnsi" w:hAnsiTheme="minorHAnsi" w:cstheme="minorHAnsi"/>
          <w:sz w:val="16"/>
        </w:rPr>
        <w:t xml:space="preserve">. Radio became a national conversation platform, as the public and </w:t>
      </w:r>
      <w:r w:rsidRPr="00506063">
        <w:rPr>
          <w:rStyle w:val="StyleUnderline"/>
          <w:rFonts w:asciiTheme="minorHAnsi" w:hAnsiTheme="minorHAnsi" w:cstheme="minorHAnsi"/>
        </w:rPr>
        <w:t xml:space="preserve">the </w:t>
      </w:r>
      <w:r w:rsidRPr="00506063">
        <w:rPr>
          <w:rStyle w:val="StyleUnderline"/>
          <w:rFonts w:asciiTheme="minorHAnsi" w:hAnsiTheme="minorHAnsi" w:cstheme="minorHAnsi"/>
          <w:highlight w:val="green"/>
        </w:rPr>
        <w:t>F</w:t>
      </w:r>
      <w:r w:rsidRPr="00506063">
        <w:rPr>
          <w:rStyle w:val="StyleUnderline"/>
          <w:rFonts w:asciiTheme="minorHAnsi" w:hAnsiTheme="minorHAnsi" w:cstheme="minorHAnsi"/>
        </w:rPr>
        <w:t xml:space="preserve">ederal </w:t>
      </w:r>
      <w:r w:rsidRPr="00506063">
        <w:rPr>
          <w:rStyle w:val="StyleUnderline"/>
          <w:rFonts w:asciiTheme="minorHAnsi" w:hAnsiTheme="minorHAnsi" w:cstheme="minorHAnsi"/>
          <w:highlight w:val="green"/>
        </w:rPr>
        <w:t>C</w:t>
      </w:r>
      <w:r w:rsidRPr="00506063">
        <w:rPr>
          <w:rStyle w:val="StyleUnderline"/>
          <w:rFonts w:asciiTheme="minorHAnsi" w:hAnsiTheme="minorHAnsi" w:cstheme="minorHAnsi"/>
        </w:rPr>
        <w:t xml:space="preserve">ommunications </w:t>
      </w:r>
      <w:r w:rsidRPr="00506063">
        <w:rPr>
          <w:rStyle w:val="StyleUnderline"/>
          <w:rFonts w:asciiTheme="minorHAnsi" w:hAnsiTheme="minorHAnsi" w:cstheme="minorHAnsi"/>
          <w:highlight w:val="green"/>
        </w:rPr>
        <w:t>C</w:t>
      </w:r>
      <w:r w:rsidRPr="00506063">
        <w:rPr>
          <w:rStyle w:val="StyleUnderline"/>
          <w:rFonts w:asciiTheme="minorHAnsi" w:hAnsiTheme="minorHAnsi" w:cstheme="minorHAnsi"/>
        </w:rPr>
        <w:t xml:space="preserve">ommission </w:t>
      </w:r>
      <w:r w:rsidRPr="00506063">
        <w:rPr>
          <w:rStyle w:val="StyleUnderline"/>
          <w:rFonts w:asciiTheme="minorHAnsi" w:hAnsiTheme="minorHAnsi" w:cstheme="minorHAnsi"/>
          <w:highlight w:val="green"/>
        </w:rPr>
        <w:t xml:space="preserve">recognized the </w:t>
      </w:r>
      <w:r w:rsidRPr="00506063">
        <w:rPr>
          <w:rStyle w:val="Emphasis"/>
          <w:rFonts w:asciiTheme="minorHAnsi" w:hAnsiTheme="minorHAnsi" w:cstheme="minorHAnsi"/>
          <w:highlight w:val="green"/>
        </w:rPr>
        <w:t>need</w:t>
      </w:r>
      <w:r w:rsidRPr="00506063">
        <w:rPr>
          <w:rStyle w:val="StyleUnderline"/>
          <w:rFonts w:asciiTheme="minorHAnsi" w:hAnsiTheme="minorHAnsi" w:cstheme="minorHAnsi"/>
          <w:highlight w:val="green"/>
        </w:rPr>
        <w:t xml:space="preserve"> to protect</w:t>
      </w:r>
      <w:r w:rsidRPr="00506063">
        <w:rPr>
          <w:rStyle w:val="StyleUnderline"/>
          <w:rFonts w:asciiTheme="minorHAnsi" w:hAnsiTheme="minorHAnsi" w:cstheme="minorHAnsi"/>
        </w:rPr>
        <w:t xml:space="preserve"> the </w:t>
      </w:r>
      <w:r w:rsidRPr="00506063">
        <w:rPr>
          <w:rStyle w:val="StyleUnderline"/>
          <w:rFonts w:asciiTheme="minorHAnsi" w:hAnsiTheme="minorHAnsi" w:cstheme="minorHAnsi"/>
          <w:highlight w:val="green"/>
        </w:rPr>
        <w:t>airwaves from</w:t>
      </w:r>
      <w:r w:rsidRPr="00506063">
        <w:rPr>
          <w:rStyle w:val="StyleUnderline"/>
          <w:rFonts w:asciiTheme="minorHAnsi" w:hAnsiTheme="minorHAnsi" w:cstheme="minorHAnsi"/>
        </w:rPr>
        <w:t xml:space="preserve"> </w:t>
      </w:r>
      <w:r w:rsidRPr="00506063">
        <w:rPr>
          <w:rStyle w:val="Emphasis"/>
          <w:rFonts w:asciiTheme="minorHAnsi" w:hAnsiTheme="minorHAnsi" w:cstheme="minorHAnsi"/>
        </w:rPr>
        <w:t>unrelenting</w:t>
      </w:r>
      <w:r w:rsidRPr="00506063">
        <w:rPr>
          <w:rStyle w:val="StyleUnderline"/>
          <w:rFonts w:asciiTheme="minorHAnsi" w:hAnsiTheme="minorHAnsi" w:cstheme="minorHAnsi"/>
        </w:rPr>
        <w:t xml:space="preserve"> political </w:t>
      </w:r>
      <w:r w:rsidRPr="00506063">
        <w:rPr>
          <w:rStyle w:val="StyleUnderline"/>
          <w:rFonts w:asciiTheme="minorHAnsi" w:hAnsiTheme="minorHAnsi" w:cstheme="minorHAnsi"/>
          <w:highlight w:val="green"/>
        </w:rPr>
        <w:t>bias</w:t>
      </w:r>
      <w:r w:rsidRPr="00506063">
        <w:rPr>
          <w:rFonts w:asciiTheme="minorHAnsi" w:hAnsiTheme="minorHAnsi" w:cstheme="minorHAnsi"/>
          <w:sz w:val="16"/>
        </w:rPr>
        <w:t xml:space="preserve">. Given that there were only so many spots on the radio dial, </w:t>
      </w:r>
      <w:r w:rsidRPr="00506063">
        <w:rPr>
          <w:rStyle w:val="StyleUnderline"/>
          <w:rFonts w:asciiTheme="minorHAnsi" w:hAnsiTheme="minorHAnsi" w:cstheme="minorHAnsi"/>
        </w:rPr>
        <w:t>regulators reasoned</w:t>
      </w:r>
      <w:r w:rsidRPr="00506063">
        <w:rPr>
          <w:rFonts w:asciiTheme="minorHAnsi" w:hAnsiTheme="minorHAnsi" w:cstheme="minorHAnsi"/>
          <w:sz w:val="16"/>
        </w:rPr>
        <w:t xml:space="preserve"> that </w:t>
      </w:r>
      <w:r w:rsidRPr="00506063">
        <w:rPr>
          <w:rStyle w:val="StyleUnderline"/>
          <w:rFonts w:asciiTheme="minorHAnsi" w:hAnsiTheme="minorHAnsi" w:cstheme="minorHAnsi"/>
        </w:rPr>
        <w:t>the space should be</w:t>
      </w:r>
      <w:r w:rsidRPr="00506063">
        <w:rPr>
          <w:rFonts w:asciiTheme="minorHAnsi" w:hAnsiTheme="minorHAnsi" w:cstheme="minorHAnsi"/>
          <w:sz w:val="16"/>
        </w:rPr>
        <w:t xml:space="preserve"> treated as a limited public resource, </w:t>
      </w:r>
      <w:r w:rsidRPr="00506063">
        <w:rPr>
          <w:rStyle w:val="StyleUnderline"/>
          <w:rFonts w:asciiTheme="minorHAnsi" w:hAnsiTheme="minorHAnsi" w:cstheme="minorHAnsi"/>
        </w:rPr>
        <w:t xml:space="preserve">free from dishonest and </w:t>
      </w:r>
      <w:r w:rsidRPr="00506063">
        <w:rPr>
          <w:rStyle w:val="Emphasis"/>
          <w:rFonts w:asciiTheme="minorHAnsi" w:hAnsiTheme="minorHAnsi" w:cstheme="minorHAnsi"/>
        </w:rPr>
        <w:t>misleading</w:t>
      </w:r>
      <w:r w:rsidRPr="00506063">
        <w:rPr>
          <w:rStyle w:val="StyleUnderline"/>
          <w:rFonts w:asciiTheme="minorHAnsi" w:hAnsiTheme="minorHAnsi" w:cstheme="minorHAnsi"/>
        </w:rPr>
        <w:t xml:space="preserve"> content</w:t>
      </w:r>
      <w:r w:rsidRPr="00506063">
        <w:rPr>
          <w:rFonts w:asciiTheme="minorHAnsi" w:hAnsiTheme="minorHAnsi" w:cstheme="minorHAnsi"/>
          <w:sz w:val="16"/>
        </w:rPr>
        <w:t xml:space="preserve">. </w:t>
      </w:r>
      <w:r w:rsidRPr="00506063">
        <w:rPr>
          <w:rStyle w:val="StyleUnderline"/>
          <w:rFonts w:asciiTheme="minorHAnsi" w:hAnsiTheme="minorHAnsi" w:cstheme="minorHAnsi"/>
        </w:rPr>
        <w:t>They</w:t>
      </w:r>
      <w:r w:rsidRPr="00506063">
        <w:rPr>
          <w:rFonts w:asciiTheme="minorHAnsi" w:hAnsiTheme="minorHAnsi" w:cstheme="minorHAnsi"/>
          <w:sz w:val="16"/>
        </w:rPr>
        <w:t xml:space="preserve"> therefore </w:t>
      </w:r>
      <w:r w:rsidRPr="00506063">
        <w:rPr>
          <w:rStyle w:val="StyleUnderline"/>
          <w:rFonts w:asciiTheme="minorHAnsi" w:hAnsiTheme="minorHAnsi" w:cstheme="minorHAnsi"/>
          <w:highlight w:val="green"/>
        </w:rPr>
        <w:t xml:space="preserve">required stations to </w:t>
      </w:r>
      <w:r w:rsidRPr="00506063">
        <w:rPr>
          <w:rStyle w:val="Emphasis"/>
          <w:rFonts w:asciiTheme="minorHAnsi" w:hAnsiTheme="minorHAnsi" w:cstheme="minorHAnsi"/>
          <w:highlight w:val="green"/>
        </w:rPr>
        <w:t>fairly</w:t>
      </w:r>
      <w:r w:rsidRPr="00506063">
        <w:rPr>
          <w:rStyle w:val="StyleUnderline"/>
          <w:rFonts w:asciiTheme="minorHAnsi" w:hAnsiTheme="minorHAnsi" w:cstheme="minorHAnsi"/>
          <w:highlight w:val="green"/>
        </w:rPr>
        <w:t xml:space="preserve"> </w:t>
      </w:r>
      <w:r w:rsidRPr="00506063">
        <w:rPr>
          <w:rStyle w:val="Emphasis"/>
          <w:rFonts w:asciiTheme="minorHAnsi" w:hAnsiTheme="minorHAnsi" w:cstheme="minorHAnsi"/>
          <w:highlight w:val="green"/>
        </w:rPr>
        <w:t>represent</w:t>
      </w:r>
      <w:r w:rsidRPr="00506063">
        <w:rPr>
          <w:rStyle w:val="StyleUnderline"/>
          <w:rFonts w:asciiTheme="minorHAnsi" w:hAnsiTheme="minorHAnsi" w:cstheme="minorHAnsi"/>
          <w:highlight w:val="green"/>
        </w:rPr>
        <w:t xml:space="preserve"> opposing views</w:t>
      </w:r>
      <w:r w:rsidRPr="00506063">
        <w:rPr>
          <w:rFonts w:asciiTheme="minorHAnsi" w:hAnsiTheme="minorHAnsi" w:cstheme="minorHAnsi"/>
          <w:sz w:val="16"/>
        </w:rPr>
        <w:t xml:space="preserve">: </w:t>
      </w:r>
      <w:r w:rsidRPr="00506063">
        <w:rPr>
          <w:rStyle w:val="StyleUnderline"/>
          <w:rFonts w:asciiTheme="minorHAnsi" w:hAnsiTheme="minorHAnsi" w:cstheme="minorHAnsi"/>
        </w:rPr>
        <w:t>any station broadcasting one-sided opinions had to allow reply time for other perspectives</w:t>
      </w:r>
      <w:r w:rsidRPr="00506063">
        <w:rPr>
          <w:rFonts w:asciiTheme="minorHAnsi" w:hAnsiTheme="minorHAnsi" w:cstheme="minorHAnsi"/>
          <w:sz w:val="16"/>
        </w:rPr>
        <w:t xml:space="preserve">. The fairness doctrine—which later also encompassed television—was in place from the 1940s up until 1987, when </w:t>
      </w:r>
      <w:r w:rsidRPr="00506063">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506063">
        <w:rPr>
          <w:rStyle w:val="StyleUnderline"/>
          <w:rFonts w:asciiTheme="minorHAnsi" w:hAnsiTheme="minorHAnsi" w:cstheme="minorHAnsi"/>
        </w:rPr>
        <w:t>no court has ever deemed the fairness doctrine unconstitutional in letter or in spirit</w:t>
      </w:r>
      <w:r w:rsidRPr="00506063">
        <w:rPr>
          <w:rFonts w:asciiTheme="minorHAnsi" w:hAnsiTheme="minorHAnsi" w:cstheme="minorHAnsi"/>
          <w:sz w:val="16"/>
        </w:rPr>
        <w:t xml:space="preserve">. That’s probably because </w:t>
      </w:r>
      <w:r w:rsidRPr="00506063">
        <w:rPr>
          <w:rStyle w:val="StyleUnderline"/>
          <w:rFonts w:asciiTheme="minorHAnsi" w:hAnsiTheme="minorHAnsi" w:cstheme="minorHAnsi"/>
        </w:rPr>
        <w:t>the doctrine worked so well for so long and because judges feared the effects of new media</w:t>
      </w:r>
      <w:r w:rsidRPr="00506063">
        <w:rPr>
          <w:rFonts w:asciiTheme="minorHAnsi" w:hAnsiTheme="minorHAnsi" w:cstheme="minorHAnsi"/>
          <w:sz w:val="16"/>
        </w:rPr>
        <w:t xml:space="preserve"> </w:t>
      </w:r>
      <w:r w:rsidRPr="00506063">
        <w:rPr>
          <w:rStyle w:val="StyleUnderline"/>
          <w:rFonts w:asciiTheme="minorHAnsi" w:hAnsiTheme="minorHAnsi" w:cstheme="minorHAnsi"/>
        </w:rPr>
        <w:t>technologies on public discourse</w:t>
      </w:r>
      <w:r w:rsidRPr="00506063">
        <w:rPr>
          <w:rFonts w:asciiTheme="minorHAnsi" w:hAnsiTheme="minorHAnsi" w:cstheme="minorHAnsi"/>
          <w:sz w:val="16"/>
        </w:rPr>
        <w:t xml:space="preserve">. They were right to do so. Our </w:t>
      </w:r>
      <w:r w:rsidRPr="00506063">
        <w:rPr>
          <w:rStyle w:val="StyleUnderline"/>
          <w:rFonts w:asciiTheme="minorHAnsi" w:hAnsiTheme="minorHAnsi" w:cstheme="minorHAnsi"/>
        </w:rPr>
        <w:t xml:space="preserve">present </w:t>
      </w:r>
      <w:r w:rsidRPr="00506063">
        <w:rPr>
          <w:rStyle w:val="StyleUnderline"/>
          <w:rFonts w:asciiTheme="minorHAnsi" w:hAnsiTheme="minorHAnsi" w:cstheme="minorHAnsi"/>
          <w:highlight w:val="green"/>
        </w:rPr>
        <w:t>tech</w:t>
      </w:r>
      <w:r w:rsidRPr="00506063">
        <w:rPr>
          <w:rStyle w:val="StyleUnderline"/>
          <w:rFonts w:asciiTheme="minorHAnsi" w:hAnsiTheme="minorHAnsi" w:cstheme="minorHAnsi"/>
        </w:rPr>
        <w:t xml:space="preserve">nology </w:t>
      </w:r>
      <w:proofErr w:type="gramStart"/>
      <w:r w:rsidRPr="00506063">
        <w:rPr>
          <w:rStyle w:val="Emphasis"/>
          <w:rFonts w:asciiTheme="minorHAnsi" w:hAnsiTheme="minorHAnsi" w:cstheme="minorHAnsi"/>
          <w:highlight w:val="green"/>
        </w:rPr>
        <w:t>tailors</w:t>
      </w:r>
      <w:proofErr w:type="gramEnd"/>
      <w:r w:rsidRPr="00506063">
        <w:rPr>
          <w:rStyle w:val="StyleUnderline"/>
          <w:rFonts w:asciiTheme="minorHAnsi" w:hAnsiTheme="minorHAnsi" w:cstheme="minorHAnsi"/>
          <w:highlight w:val="green"/>
        </w:rPr>
        <w:t xml:space="preserve"> news to each individual</w:t>
      </w:r>
      <w:r w:rsidRPr="00506063">
        <w:rPr>
          <w:rStyle w:val="StyleUnderline"/>
          <w:rFonts w:asciiTheme="minorHAnsi" w:hAnsiTheme="minorHAnsi" w:cstheme="minorHAnsi"/>
        </w:rPr>
        <w:t>, according to increasingly sophisticated algorithms designed to predict engagement</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The preselected </w:t>
      </w:r>
      <w:r w:rsidRPr="00506063">
        <w:rPr>
          <w:rStyle w:val="StyleUnderline"/>
          <w:rFonts w:asciiTheme="minorHAnsi" w:hAnsiTheme="minorHAnsi" w:cstheme="minorHAnsi"/>
          <w:highlight w:val="green"/>
        </w:rPr>
        <w:t>material is</w:t>
      </w:r>
      <w:r w:rsidRPr="00506063">
        <w:rPr>
          <w:rStyle w:val="StyleUnderline"/>
          <w:rFonts w:asciiTheme="minorHAnsi" w:hAnsiTheme="minorHAnsi" w:cstheme="minorHAnsi"/>
        </w:rPr>
        <w:t xml:space="preserve"> often </w:t>
      </w:r>
      <w:r w:rsidRPr="00506063">
        <w:rPr>
          <w:rStyle w:val="Emphasis"/>
          <w:rFonts w:asciiTheme="minorHAnsi" w:hAnsiTheme="minorHAnsi" w:cstheme="minorHAnsi"/>
          <w:highlight w:val="green"/>
        </w:rPr>
        <w:t xml:space="preserve">maximally </w:t>
      </w:r>
      <w:r w:rsidRPr="00506063">
        <w:rPr>
          <w:rStyle w:val="Emphasis"/>
          <w:rFonts w:asciiTheme="minorHAnsi" w:hAnsiTheme="minorHAnsi" w:cstheme="minorHAnsi"/>
        </w:rPr>
        <w:t>provocative</w:t>
      </w:r>
      <w:r w:rsidRPr="00506063">
        <w:rPr>
          <w:rStyle w:val="StyleUnderline"/>
          <w:rFonts w:asciiTheme="minorHAnsi" w:hAnsiTheme="minorHAnsi" w:cstheme="minorHAnsi"/>
        </w:rPr>
        <w:t xml:space="preserve"> or </w:t>
      </w:r>
      <w:r w:rsidRPr="00506063">
        <w:rPr>
          <w:rStyle w:val="Emphasis"/>
          <w:rFonts w:asciiTheme="minorHAnsi" w:hAnsiTheme="minorHAnsi" w:cstheme="minorHAnsi"/>
          <w:highlight w:val="green"/>
        </w:rPr>
        <w:t>sensational</w:t>
      </w:r>
      <w:r w:rsidRPr="00506063">
        <w:rPr>
          <w:rStyle w:val="StyleUnderline"/>
          <w:rFonts w:asciiTheme="minorHAnsi" w:hAnsiTheme="minorHAnsi" w:cstheme="minorHAnsi"/>
          <w:highlight w:val="green"/>
        </w:rPr>
        <w:t>, which compels us to</w:t>
      </w:r>
      <w:r w:rsidRPr="00506063">
        <w:rPr>
          <w:rStyle w:val="StyleUnderline"/>
          <w:rFonts w:asciiTheme="minorHAnsi" w:hAnsiTheme="minorHAnsi" w:cstheme="minorHAnsi"/>
        </w:rPr>
        <w:t xml:space="preserve"> like, comment or </w:t>
      </w:r>
      <w:r w:rsidRPr="00506063">
        <w:rPr>
          <w:rStyle w:val="StyleUnderline"/>
          <w:rFonts w:asciiTheme="minorHAnsi" w:hAnsiTheme="minorHAnsi" w:cstheme="minorHAnsi"/>
          <w:highlight w:val="green"/>
        </w:rPr>
        <w:t>share it among</w:t>
      </w:r>
      <w:r w:rsidRPr="00506063">
        <w:rPr>
          <w:rFonts w:asciiTheme="minorHAnsi" w:hAnsiTheme="minorHAnsi" w:cstheme="minorHAnsi"/>
          <w:sz w:val="16"/>
          <w:highlight w:val="green"/>
        </w:rPr>
        <w:t xml:space="preserve"> </w:t>
      </w:r>
      <w:r w:rsidRPr="00506063">
        <w:rPr>
          <w:rStyle w:val="StyleUnderline"/>
          <w:rFonts w:asciiTheme="minorHAnsi" w:hAnsiTheme="minorHAnsi" w:cstheme="minorHAnsi"/>
          <w:highlight w:val="green"/>
        </w:rPr>
        <w:t>our</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affinity </w:t>
      </w:r>
      <w:r w:rsidRPr="00506063">
        <w:rPr>
          <w:rStyle w:val="StyleUnderline"/>
          <w:rFonts w:asciiTheme="minorHAnsi" w:hAnsiTheme="minorHAnsi" w:cstheme="minorHAnsi"/>
          <w:highlight w:val="green"/>
        </w:rPr>
        <w:t>groups</w:t>
      </w:r>
      <w:r w:rsidRPr="00506063">
        <w:rPr>
          <w:rFonts w:asciiTheme="minorHAnsi" w:hAnsiTheme="minorHAnsi" w:cstheme="minorHAnsi"/>
          <w:sz w:val="16"/>
        </w:rPr>
        <w:t xml:space="preserve">. </w:t>
      </w:r>
      <w:r w:rsidRPr="00506063">
        <w:rPr>
          <w:rStyle w:val="StyleUnderline"/>
          <w:rFonts w:asciiTheme="minorHAnsi" w:hAnsiTheme="minorHAnsi" w:cstheme="minorHAnsi"/>
        </w:rPr>
        <w:t xml:space="preserve">Each of us </w:t>
      </w:r>
      <w:proofErr w:type="spellStart"/>
      <w:r w:rsidRPr="00506063">
        <w:rPr>
          <w:rStyle w:val="StyleUnderline"/>
          <w:rFonts w:asciiTheme="minorHAnsi" w:hAnsiTheme="minorHAnsi" w:cstheme="minorHAnsi"/>
        </w:rPr>
        <w:t>manoeuvres</w:t>
      </w:r>
      <w:proofErr w:type="spellEnd"/>
      <w:r w:rsidRPr="00506063">
        <w:rPr>
          <w:rStyle w:val="StyleUnderline"/>
          <w:rFonts w:asciiTheme="minorHAnsi" w:hAnsiTheme="minorHAnsi" w:cstheme="minorHAnsi"/>
        </w:rPr>
        <w:t xml:space="preserve"> for attention</w:t>
      </w:r>
      <w:r w:rsidRPr="00506063">
        <w:rPr>
          <w:rFonts w:asciiTheme="minorHAnsi" w:hAnsiTheme="minorHAnsi" w:cstheme="minorHAnsi"/>
          <w:sz w:val="16"/>
        </w:rPr>
        <w:t xml:space="preserve"> and recognition by a specific audience with shared identities, </w:t>
      </w:r>
      <w:proofErr w:type="gramStart"/>
      <w:r w:rsidRPr="00506063">
        <w:rPr>
          <w:rFonts w:asciiTheme="minorHAnsi" w:hAnsiTheme="minorHAnsi" w:cstheme="minorHAnsi"/>
          <w:sz w:val="16"/>
        </w:rPr>
        <w:t>inclinations</w:t>
      </w:r>
      <w:proofErr w:type="gramEnd"/>
      <w:r w:rsidRPr="00506063">
        <w:rPr>
          <w:rFonts w:asciiTheme="minorHAnsi" w:hAnsiTheme="minorHAnsi" w:cstheme="minorHAnsi"/>
          <w:sz w:val="16"/>
        </w:rPr>
        <w:t xml:space="preserve"> and allegiances. Naturally, </w:t>
      </w:r>
      <w:r w:rsidRPr="00506063">
        <w:rPr>
          <w:rStyle w:val="StyleUnderline"/>
          <w:rFonts w:asciiTheme="minorHAnsi" w:hAnsiTheme="minorHAnsi" w:cstheme="minorHAnsi"/>
        </w:rPr>
        <w:t>what</w:t>
      </w:r>
      <w:r w:rsidRPr="00506063">
        <w:rPr>
          <w:rFonts w:asciiTheme="minorHAnsi" w:hAnsiTheme="minorHAnsi" w:cstheme="minorHAnsi"/>
          <w:sz w:val="16"/>
        </w:rPr>
        <w:t xml:space="preserve"> </w:t>
      </w:r>
      <w:r w:rsidRPr="00506063">
        <w:rPr>
          <w:rStyle w:val="StyleUnderline"/>
          <w:rFonts w:asciiTheme="minorHAnsi" w:hAnsiTheme="minorHAnsi" w:cstheme="minorHAnsi"/>
        </w:rPr>
        <w:t>tends to emerge is self-arming</w:t>
      </w:r>
      <w:r w:rsidRPr="00506063">
        <w:rPr>
          <w:rFonts w:asciiTheme="minorHAnsi" w:hAnsiTheme="minorHAnsi" w:cstheme="minorHAnsi"/>
          <w:sz w:val="16"/>
        </w:rPr>
        <w:t xml:space="preserve"> </w:t>
      </w:r>
      <w:r w:rsidRPr="00506063">
        <w:rPr>
          <w:rStyle w:val="Emphasis"/>
          <w:rFonts w:asciiTheme="minorHAnsi" w:hAnsiTheme="minorHAnsi" w:cstheme="minorHAnsi"/>
        </w:rPr>
        <w:t>groupthink</w:t>
      </w:r>
      <w:r w:rsidRPr="00506063">
        <w:rPr>
          <w:rFonts w:asciiTheme="minorHAnsi" w:hAnsiTheme="minorHAnsi" w:cstheme="minorHAnsi"/>
          <w:sz w:val="16"/>
        </w:rPr>
        <w:t xml:space="preserve">. The upshot is that </w:t>
      </w:r>
      <w:r w:rsidRPr="00506063">
        <w:rPr>
          <w:rStyle w:val="StyleUnderline"/>
          <w:rFonts w:asciiTheme="minorHAnsi" w:hAnsiTheme="minorHAnsi" w:cstheme="minorHAnsi"/>
        </w:rPr>
        <w:t>we</w:t>
      </w:r>
      <w:r w:rsidRPr="00506063">
        <w:rPr>
          <w:rFonts w:asciiTheme="minorHAnsi" w:hAnsiTheme="minorHAnsi" w:cstheme="minorHAnsi"/>
          <w:sz w:val="16"/>
        </w:rPr>
        <w:t xml:space="preserve"> now </w:t>
      </w:r>
      <w:r w:rsidRPr="00506063">
        <w:rPr>
          <w:rStyle w:val="StyleUnderline"/>
          <w:rFonts w:asciiTheme="minorHAnsi" w:hAnsiTheme="minorHAnsi" w:cstheme="minorHAnsi"/>
        </w:rPr>
        <w:t xml:space="preserve">live in a </w:t>
      </w:r>
      <w:r w:rsidRPr="00506063">
        <w:rPr>
          <w:rStyle w:val="Emphasis"/>
          <w:rFonts w:asciiTheme="minorHAnsi" w:hAnsiTheme="minorHAnsi" w:cstheme="minorHAnsi"/>
          <w:highlight w:val="green"/>
        </w:rPr>
        <w:t>cacophonic</w:t>
      </w:r>
      <w:r w:rsidRPr="00506063">
        <w:rPr>
          <w:rStyle w:val="StyleUnderline"/>
          <w:rFonts w:asciiTheme="minorHAnsi" w:hAnsiTheme="minorHAnsi" w:cstheme="minorHAnsi"/>
          <w:highlight w:val="green"/>
        </w:rPr>
        <w:t xml:space="preserve"> reality</w:t>
      </w:r>
      <w:r w:rsidRPr="00506063">
        <w:rPr>
          <w:rStyle w:val="StyleUnderline"/>
          <w:rFonts w:asciiTheme="minorHAnsi" w:hAnsiTheme="minorHAnsi" w:cstheme="minorHAnsi"/>
        </w:rPr>
        <w:t xml:space="preserve">, which </w:t>
      </w:r>
      <w:r w:rsidRPr="00506063">
        <w:rPr>
          <w:rStyle w:val="StyleUnderline"/>
          <w:rFonts w:asciiTheme="minorHAnsi" w:hAnsiTheme="minorHAnsi" w:cstheme="minorHAnsi"/>
          <w:highlight w:val="green"/>
        </w:rPr>
        <w:t xml:space="preserve">undermines </w:t>
      </w:r>
      <w:r w:rsidRPr="00506063">
        <w:rPr>
          <w:rStyle w:val="StyleUnderline"/>
          <w:rFonts w:asciiTheme="minorHAnsi" w:hAnsiTheme="minorHAnsi" w:cstheme="minorHAnsi"/>
        </w:rPr>
        <w:t xml:space="preserve">the possibility of coherent national </w:t>
      </w:r>
      <w:r w:rsidRPr="00506063">
        <w:rPr>
          <w:rStyle w:val="StyleUnderline"/>
          <w:rFonts w:asciiTheme="minorHAnsi" w:hAnsiTheme="minorHAnsi" w:cstheme="minorHAnsi"/>
          <w:highlight w:val="green"/>
        </w:rPr>
        <w:t>conversations based on common</w:t>
      </w:r>
      <w:r w:rsidRPr="00506063">
        <w:rPr>
          <w:rStyle w:val="StyleUnderline"/>
          <w:rFonts w:asciiTheme="minorHAnsi" w:hAnsiTheme="minorHAnsi" w:cstheme="minorHAnsi"/>
        </w:rPr>
        <w:t xml:space="preserve"> sets of recognized </w:t>
      </w:r>
      <w:r w:rsidRPr="00506063">
        <w:rPr>
          <w:rStyle w:val="StyleUnderline"/>
          <w:rFonts w:asciiTheme="minorHAnsi" w:hAnsiTheme="minorHAnsi" w:cstheme="minorHAnsi"/>
          <w:highlight w:val="green"/>
        </w:rPr>
        <w:t>facts</w:t>
      </w:r>
      <w:r w:rsidRPr="00506063">
        <w:rPr>
          <w:rStyle w:val="StyleUnderline"/>
          <w:rFonts w:asciiTheme="minorHAnsi" w:hAnsiTheme="minorHAnsi" w:cstheme="minorHAnsi"/>
        </w:rPr>
        <w:t xml:space="preserve">. </w:t>
      </w:r>
      <w:r w:rsidRPr="00506063">
        <w:rPr>
          <w:rFonts w:asciiTheme="minorHAnsi" w:hAnsiTheme="minorHAnsi" w:cstheme="minorHAnsi"/>
          <w:sz w:val="16"/>
        </w:rPr>
        <w:t xml:space="preserve">The </w:t>
      </w:r>
      <w:r w:rsidRPr="00506063">
        <w:rPr>
          <w:rStyle w:val="StyleUnderline"/>
          <w:rFonts w:asciiTheme="minorHAnsi" w:hAnsiTheme="minorHAnsi" w:cstheme="minorHAnsi"/>
        </w:rPr>
        <w:t>Biden</w:t>
      </w:r>
      <w:r w:rsidRPr="00506063">
        <w:rPr>
          <w:rFonts w:asciiTheme="minorHAnsi" w:hAnsiTheme="minorHAnsi" w:cstheme="minorHAnsi"/>
          <w:sz w:val="16"/>
        </w:rPr>
        <w:t xml:space="preserve"> administration </w:t>
      </w:r>
      <w:r w:rsidRPr="00506063">
        <w:rPr>
          <w:rStyle w:val="StyleUnderline"/>
          <w:rFonts w:asciiTheme="minorHAnsi" w:hAnsiTheme="minorHAnsi" w:cstheme="minorHAnsi"/>
        </w:rPr>
        <w:t xml:space="preserve">could combat this by establishing </w:t>
      </w:r>
      <w:r w:rsidRPr="00506063">
        <w:rPr>
          <w:rStyle w:val="StyleUnderline"/>
          <w:rFonts w:asciiTheme="minorHAnsi" w:hAnsiTheme="minorHAnsi" w:cstheme="minorHAnsi"/>
          <w:highlight w:val="green"/>
        </w:rPr>
        <w:t>a</w:t>
      </w:r>
      <w:r w:rsidRPr="00506063">
        <w:rPr>
          <w:rStyle w:val="StyleUnderline"/>
          <w:rFonts w:asciiTheme="minorHAnsi" w:hAnsiTheme="minorHAnsi" w:cstheme="minorHAnsi"/>
        </w:rPr>
        <w:t xml:space="preserve"> </w:t>
      </w:r>
      <w:r w:rsidRPr="00506063">
        <w:rPr>
          <w:rFonts w:asciiTheme="minorHAnsi" w:hAnsiTheme="minorHAnsi" w:cstheme="minorHAnsi"/>
          <w:sz w:val="16"/>
        </w:rPr>
        <w:t>digital</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green"/>
        </w:rPr>
        <w:t>fairness doctrine</w:t>
      </w:r>
      <w:r w:rsidRPr="00506063">
        <w:rPr>
          <w:rStyle w:val="StyleUnderline"/>
          <w:rFonts w:asciiTheme="minorHAnsi" w:hAnsiTheme="minorHAnsi" w:cstheme="minorHAnsi"/>
        </w:rPr>
        <w:t xml:space="preserve"> for the twenty-first century</w:t>
      </w:r>
      <w:r w:rsidRPr="00506063">
        <w:rPr>
          <w:rFonts w:asciiTheme="minorHAnsi" w:hAnsiTheme="minorHAnsi" w:cstheme="minorHAnsi"/>
          <w:sz w:val="16"/>
        </w:rPr>
        <w:t xml:space="preserve">. This would not mean setting up a government agency as the arbiter of truth. </w:t>
      </w:r>
      <w:r w:rsidRPr="00506063">
        <w:rPr>
          <w:rStyle w:val="StyleUnderline"/>
          <w:rFonts w:asciiTheme="minorHAnsi" w:hAnsiTheme="minorHAnsi" w:cstheme="minorHAnsi"/>
        </w:rPr>
        <w:t>The purpose</w:t>
      </w:r>
      <w:r w:rsidRPr="00506063">
        <w:rPr>
          <w:rFonts w:asciiTheme="minorHAnsi" w:hAnsiTheme="minorHAnsi" w:cstheme="minorHAnsi"/>
          <w:sz w:val="16"/>
        </w:rPr>
        <w:t xml:space="preserve"> of such a doctrine </w:t>
      </w:r>
      <w:r w:rsidRPr="00506063">
        <w:rPr>
          <w:rStyle w:val="StyleUnderline"/>
          <w:rFonts w:asciiTheme="minorHAnsi" w:hAnsiTheme="minorHAnsi" w:cstheme="minorHAnsi"/>
        </w:rPr>
        <w:t>is</w:t>
      </w:r>
      <w:r w:rsidRPr="00506063">
        <w:rPr>
          <w:rFonts w:asciiTheme="minorHAnsi" w:hAnsiTheme="minorHAnsi" w:cstheme="minorHAnsi"/>
          <w:sz w:val="16"/>
        </w:rPr>
        <w:t xml:space="preserve"> simply </w:t>
      </w:r>
      <w:r w:rsidRPr="00506063">
        <w:rPr>
          <w:rStyle w:val="StyleUnderline"/>
          <w:rFonts w:asciiTheme="minorHAnsi" w:hAnsiTheme="minorHAnsi" w:cstheme="minorHAnsi"/>
        </w:rPr>
        <w:t xml:space="preserve">to </w:t>
      </w:r>
      <w:r w:rsidRPr="00506063">
        <w:rPr>
          <w:rStyle w:val="Emphasis"/>
          <w:rFonts w:asciiTheme="minorHAnsi" w:hAnsiTheme="minorHAnsi" w:cstheme="minorHAnsi"/>
          <w:highlight w:val="green"/>
        </w:rPr>
        <w:t>preserve</w:t>
      </w:r>
      <w:r w:rsidRPr="00506063">
        <w:rPr>
          <w:rStyle w:val="StyleUnderline"/>
          <w:rFonts w:asciiTheme="minorHAnsi" w:hAnsiTheme="minorHAnsi" w:cstheme="minorHAnsi"/>
        </w:rPr>
        <w:t xml:space="preserve"> the possibility of a </w:t>
      </w:r>
      <w:r w:rsidRPr="00506063">
        <w:rPr>
          <w:rStyle w:val="Emphasis"/>
          <w:rFonts w:asciiTheme="minorHAnsi" w:hAnsiTheme="minorHAnsi" w:cstheme="minorHAnsi"/>
          <w:highlight w:val="green"/>
        </w:rPr>
        <w:t>functioning</w:t>
      </w:r>
      <w:r w:rsidRPr="00506063">
        <w:rPr>
          <w:rStyle w:val="StyleUnderline"/>
          <w:rFonts w:asciiTheme="minorHAnsi" w:hAnsiTheme="minorHAnsi" w:cstheme="minorHAnsi"/>
        </w:rPr>
        <w:t xml:space="preserve"> national </w:t>
      </w:r>
      <w:r w:rsidRPr="00506063">
        <w:rPr>
          <w:rStyle w:val="StyleUnderline"/>
          <w:rFonts w:asciiTheme="minorHAnsi" w:hAnsiTheme="minorHAnsi" w:cstheme="minorHAnsi"/>
          <w:highlight w:val="green"/>
        </w:rPr>
        <w:t>discourse</w:t>
      </w:r>
      <w:r w:rsidRPr="00506063">
        <w:rPr>
          <w:rStyle w:val="StyleUnderline"/>
          <w:rFonts w:asciiTheme="minorHAnsi" w:hAnsiTheme="minorHAnsi" w:cstheme="minorHAnsi"/>
        </w:rPr>
        <w:t xml:space="preserve"> on critical issues of public interest</w:t>
      </w:r>
      <w:r w:rsidRPr="00506063">
        <w:rPr>
          <w:rFonts w:asciiTheme="minorHAnsi" w:hAnsiTheme="minorHAnsi" w:cstheme="minorHAnsi"/>
          <w:sz w:val="16"/>
        </w:rPr>
        <w:t xml:space="preserve">. </w:t>
      </w:r>
      <w:r w:rsidRPr="00506063">
        <w:rPr>
          <w:rStyle w:val="StyleUnderline"/>
          <w:rFonts w:asciiTheme="minorHAnsi" w:hAnsiTheme="minorHAnsi" w:cstheme="minorHAnsi"/>
        </w:rPr>
        <w:t>It would not run afoul of First Amendment free speech guarantees</w:t>
      </w:r>
      <w:r w:rsidRPr="00506063">
        <w:rPr>
          <w:rFonts w:asciiTheme="minorHAnsi" w:hAnsiTheme="minorHAnsi" w:cstheme="minorHAnsi"/>
          <w:sz w:val="16"/>
        </w:rPr>
        <w:t xml:space="preserve">, given that it </w:t>
      </w:r>
      <w:r w:rsidRPr="00506063">
        <w:rPr>
          <w:rStyle w:val="StyleUnderline"/>
          <w:rFonts w:asciiTheme="minorHAnsi" w:hAnsiTheme="minorHAnsi" w:cstheme="minorHAnsi"/>
        </w:rPr>
        <w:t>would do nothing to block speech itself</w:t>
      </w:r>
      <w:r w:rsidRPr="00506063">
        <w:rPr>
          <w:rFonts w:asciiTheme="minorHAnsi" w:hAnsiTheme="minorHAnsi" w:cstheme="minorHAnsi"/>
          <w:sz w:val="16"/>
        </w:rPr>
        <w:t>. In fact</w:t>
      </w:r>
      <w:r w:rsidRPr="00506063">
        <w:rPr>
          <w:rStyle w:val="StyleUnderline"/>
          <w:rFonts w:asciiTheme="minorHAnsi" w:hAnsiTheme="minorHAnsi" w:cstheme="minorHAnsi"/>
        </w:rPr>
        <w:t xml:space="preserve">, it would expand and enrich national conversations, </w:t>
      </w:r>
      <w:r w:rsidRPr="00506063">
        <w:rPr>
          <w:rStyle w:val="StyleUnderline"/>
          <w:rFonts w:asciiTheme="minorHAnsi" w:hAnsiTheme="minorHAnsi" w:cstheme="minorHAnsi"/>
          <w:highlight w:val="green"/>
        </w:rPr>
        <w:t>by preventing</w:t>
      </w:r>
      <w:r w:rsidRPr="00506063">
        <w:rPr>
          <w:rStyle w:val="StyleUnderline"/>
          <w:rFonts w:asciiTheme="minorHAnsi" w:hAnsiTheme="minorHAnsi" w:cstheme="minorHAnsi"/>
        </w:rPr>
        <w:t xml:space="preserve"> </w:t>
      </w:r>
      <w:r w:rsidRPr="00506063">
        <w:rPr>
          <w:rStyle w:val="Emphasis"/>
          <w:rFonts w:asciiTheme="minorHAnsi" w:hAnsiTheme="minorHAnsi" w:cstheme="minorHAnsi"/>
          <w:highlight w:val="green"/>
        </w:rPr>
        <w:t>echo chambers</w:t>
      </w:r>
      <w:r w:rsidRPr="00506063">
        <w:rPr>
          <w:rStyle w:val="StyleUnderline"/>
          <w:rFonts w:asciiTheme="minorHAnsi" w:hAnsiTheme="minorHAnsi" w:cstheme="minorHAnsi"/>
        </w:rPr>
        <w:t xml:space="preserve"> prone to </w:t>
      </w:r>
      <w:r w:rsidRPr="00506063">
        <w:rPr>
          <w:rStyle w:val="Emphasis"/>
          <w:rFonts w:asciiTheme="minorHAnsi" w:hAnsiTheme="minorHAnsi" w:cstheme="minorHAnsi"/>
        </w:rPr>
        <w:t>systematic bias</w:t>
      </w:r>
      <w:r w:rsidRPr="00506063">
        <w:rPr>
          <w:rStyle w:val="StyleUnderline"/>
          <w:rFonts w:asciiTheme="minorHAnsi" w:hAnsiTheme="minorHAnsi" w:cstheme="minorHAnsi"/>
        </w:rPr>
        <w:t xml:space="preserve">. </w:t>
      </w:r>
      <w:r w:rsidRPr="00506063">
        <w:rPr>
          <w:rFonts w:asciiTheme="minorHAnsi" w:hAnsiTheme="minorHAnsi" w:cstheme="minorHAnsi"/>
          <w:sz w:val="16"/>
        </w:rPr>
        <w:t>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factchecking service and opposing view tabs would lead to an honest counterview, if available.</w:t>
      </w:r>
    </w:p>
    <w:p w14:paraId="5C425D1D" w14:textId="77777777" w:rsidR="00891157" w:rsidRPr="00506063" w:rsidRDefault="00891157" w:rsidP="00891157">
      <w:pPr>
        <w:pStyle w:val="Heading4"/>
        <w:rPr>
          <w:rFonts w:asciiTheme="minorHAnsi" w:hAnsiTheme="minorHAnsi" w:cstheme="minorHAnsi"/>
        </w:rPr>
      </w:pPr>
      <w:r w:rsidRPr="00506063">
        <w:rPr>
          <w:rFonts w:asciiTheme="minorHAnsi" w:hAnsiTheme="minorHAnsi" w:cstheme="minorHAnsi"/>
        </w:rPr>
        <w:t>That causes nationalism and exclusionary populism</w:t>
      </w:r>
    </w:p>
    <w:p w14:paraId="78FB0D34" w14:textId="77777777" w:rsidR="00891157" w:rsidRPr="00506063" w:rsidRDefault="00891157" w:rsidP="00891157">
      <w:pPr>
        <w:spacing w:after="0" w:line="276" w:lineRule="auto"/>
        <w:rPr>
          <w:rFonts w:asciiTheme="minorHAnsi" w:eastAsia="Times New Roman" w:hAnsiTheme="minorHAnsi" w:cstheme="minorHAnsi"/>
          <w:color w:val="000000"/>
          <w:sz w:val="16"/>
          <w:szCs w:val="16"/>
        </w:rPr>
      </w:pPr>
      <w:r w:rsidRPr="00506063">
        <w:rPr>
          <w:rStyle w:val="Style13ptBold"/>
          <w:rFonts w:asciiTheme="minorHAnsi" w:hAnsiTheme="minorHAnsi" w:cstheme="minorHAnsi"/>
        </w:rPr>
        <w:t xml:space="preserve">Fuchs 18 </w:t>
      </w:r>
      <w:r w:rsidRPr="00506063">
        <w:rPr>
          <w:rFonts w:asciiTheme="minorHAnsi" w:eastAsia="Times New Roman" w:hAnsiTheme="minorHAnsi" w:cstheme="minorHAnsi"/>
          <w:color w:val="000000"/>
          <w:sz w:val="16"/>
          <w:szCs w:val="16"/>
        </w:rPr>
        <w:t xml:space="preserve">“Democracies Everywhere Are Backsliding. To Survive We Must Unite | Michael H Fuchs.” </w:t>
      </w:r>
      <w:r w:rsidRPr="00506063">
        <w:rPr>
          <w:rFonts w:asciiTheme="minorHAnsi" w:eastAsia="Times New Roman" w:hAnsiTheme="minorHAnsi" w:cstheme="minorHAnsi"/>
          <w:i/>
          <w:iCs/>
          <w:color w:val="000000"/>
          <w:sz w:val="16"/>
          <w:szCs w:val="16"/>
        </w:rPr>
        <w:t>The Guardian</w:t>
      </w:r>
      <w:r w:rsidRPr="00506063">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523684C4" w14:textId="77777777" w:rsidR="00891157" w:rsidRPr="00506063" w:rsidRDefault="00891157" w:rsidP="00891157">
      <w:pPr>
        <w:spacing w:after="0" w:line="480" w:lineRule="auto"/>
        <w:rPr>
          <w:rFonts w:asciiTheme="minorHAnsi" w:eastAsia="Times New Roman" w:hAnsiTheme="minorHAnsi" w:cstheme="minorHAnsi"/>
          <w:sz w:val="16"/>
          <w:szCs w:val="16"/>
        </w:rPr>
      </w:pPr>
    </w:p>
    <w:p w14:paraId="10903D3B" w14:textId="77777777" w:rsidR="00891157" w:rsidRPr="00506063" w:rsidRDefault="00891157" w:rsidP="00891157">
      <w:pPr>
        <w:rPr>
          <w:rStyle w:val="Emphasis"/>
          <w:rFonts w:asciiTheme="minorHAnsi" w:hAnsiTheme="minorHAnsi" w:cstheme="minorHAnsi"/>
        </w:rPr>
      </w:pP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is </w:t>
      </w:r>
      <w:r w:rsidRPr="00506063">
        <w:rPr>
          <w:rStyle w:val="Emphasis"/>
          <w:rFonts w:asciiTheme="minorHAnsi" w:hAnsiTheme="minorHAnsi" w:cstheme="minorHAnsi"/>
          <w:highlight w:val="green"/>
        </w:rPr>
        <w:t xml:space="preserve">fighting for </w:t>
      </w:r>
      <w:r w:rsidRPr="00506063">
        <w:rPr>
          <w:rStyle w:val="Emphasis"/>
          <w:rFonts w:asciiTheme="minorHAnsi" w:hAnsiTheme="minorHAnsi" w:cstheme="minorHAnsi"/>
        </w:rPr>
        <w:t xml:space="preserve">the soul of </w:t>
      </w:r>
      <w:r w:rsidRPr="00506063">
        <w:rPr>
          <w:rStyle w:val="Emphasis"/>
          <w:rFonts w:asciiTheme="minorHAnsi" w:hAnsiTheme="minorHAnsi" w:cstheme="minorHAnsi"/>
          <w:highlight w:val="green"/>
        </w:rPr>
        <w:t>its democracy</w:t>
      </w:r>
      <w:r w:rsidRPr="00506063">
        <w:rPr>
          <w:rStyle w:val="Emphasis"/>
          <w:rFonts w:asciiTheme="minorHAnsi" w:hAnsiTheme="minorHAnsi" w:cstheme="minorHAnsi"/>
        </w:rPr>
        <w:t>. While the hateful agenda of </w:t>
      </w:r>
      <w:hyperlink r:id="rId8" w:history="1">
        <w:r w:rsidRPr="00506063">
          <w:rPr>
            <w:rStyle w:val="Emphasis"/>
            <w:rFonts w:asciiTheme="minorHAnsi" w:hAnsiTheme="minorHAnsi" w:cstheme="minorHAnsi"/>
          </w:rPr>
          <w:t>Donald Trump</w:t>
        </w:r>
      </w:hyperlink>
      <w:r w:rsidRPr="00506063">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0889B4BD" w14:textId="77777777" w:rsidR="00891157" w:rsidRPr="00506063" w:rsidRDefault="00891157" w:rsidP="00891157">
      <w:pPr>
        <w:rPr>
          <w:rFonts w:asciiTheme="minorHAnsi" w:hAnsiTheme="minorHAnsi" w:cstheme="minorHAnsi"/>
          <w:sz w:val="14"/>
          <w:szCs w:val="14"/>
        </w:rPr>
      </w:pPr>
      <w:r w:rsidRPr="00506063">
        <w:rPr>
          <w:rStyle w:val="Emphasis"/>
          <w:rFonts w:asciiTheme="minorHAnsi" w:hAnsiTheme="minorHAnsi" w:cstheme="minorHAnsi"/>
        </w:rPr>
        <w:t xml:space="preserve">The president spouts </w:t>
      </w:r>
      <w:r w:rsidRPr="00506063">
        <w:rPr>
          <w:rStyle w:val="Emphasis"/>
          <w:rFonts w:asciiTheme="minorHAnsi" w:hAnsiTheme="minorHAnsi" w:cstheme="minorHAnsi"/>
          <w:highlight w:val="green"/>
        </w:rPr>
        <w:t>racist conspiracy theories</w:t>
      </w:r>
      <w:r w:rsidRPr="00506063">
        <w:rPr>
          <w:rStyle w:val="Emphasis"/>
          <w:rFonts w:asciiTheme="minorHAnsi" w:hAnsiTheme="minorHAnsi" w:cstheme="minorHAnsi"/>
        </w:rPr>
        <w:t xml:space="preserve"> – which have been used as </w:t>
      </w:r>
      <w:hyperlink r:id="rId9" w:history="1">
        <w:r w:rsidRPr="00506063">
          <w:rPr>
            <w:rStyle w:val="Emphasis"/>
            <w:rFonts w:asciiTheme="minorHAnsi" w:hAnsiTheme="minorHAnsi" w:cstheme="minorHAnsi"/>
            <w:highlight w:val="green"/>
          </w:rPr>
          <w:t>justification</w:t>
        </w:r>
      </w:hyperlink>
      <w:r w:rsidRPr="00506063">
        <w:rPr>
          <w:rStyle w:val="Emphasis"/>
          <w:rFonts w:asciiTheme="minorHAnsi" w:hAnsiTheme="minorHAnsi" w:cstheme="minorHAnsi"/>
          <w:highlight w:val="green"/>
        </w:rPr>
        <w:t> for</w:t>
      </w:r>
      <w:r w:rsidRPr="00506063">
        <w:rPr>
          <w:rStyle w:val="Emphasis"/>
          <w:rFonts w:asciiTheme="minorHAnsi" w:hAnsiTheme="minorHAnsi" w:cstheme="minorHAnsi"/>
        </w:rPr>
        <w:t xml:space="preserve"> the mass slaughter of Jews in a synagogue and which appear to have </w:t>
      </w:r>
      <w:hyperlink r:id="rId10" w:history="1">
        <w:r w:rsidRPr="00506063">
          <w:rPr>
            <w:rStyle w:val="Emphasis"/>
            <w:rFonts w:asciiTheme="minorHAnsi" w:hAnsiTheme="minorHAnsi" w:cstheme="minorHAnsi"/>
          </w:rPr>
          <w:t>inspired</w:t>
        </w:r>
      </w:hyperlink>
      <w:r w:rsidRPr="00506063">
        <w:rPr>
          <w:rStyle w:val="Emphasis"/>
          <w:rFonts w:asciiTheme="minorHAnsi" w:hAnsiTheme="minorHAnsi" w:cstheme="minorHAnsi"/>
        </w:rPr>
        <w:t xml:space="preserve"> the attempted </w:t>
      </w:r>
      <w:r w:rsidRPr="00506063">
        <w:rPr>
          <w:rStyle w:val="Emphasis"/>
          <w:rFonts w:asciiTheme="minorHAnsi" w:hAnsiTheme="minorHAnsi" w:cstheme="minorHAnsi"/>
          <w:highlight w:val="green"/>
        </w:rPr>
        <w:t>assassination</w:t>
      </w:r>
      <w:r w:rsidRPr="00506063">
        <w:rPr>
          <w:rStyle w:val="Emphasis"/>
          <w:rFonts w:asciiTheme="minorHAnsi" w:hAnsiTheme="minorHAnsi" w:cstheme="minorHAnsi"/>
        </w:rPr>
        <w:t xml:space="preserve"> of Democratic party leaders – with impunity</w:t>
      </w:r>
      <w:r w:rsidRPr="00506063">
        <w:rPr>
          <w:rFonts w:asciiTheme="minorHAnsi" w:hAnsiTheme="minorHAnsi" w:cstheme="minorHAnsi"/>
        </w:rPr>
        <w:t xml:space="preserve">. </w:t>
      </w:r>
      <w:r w:rsidRPr="00506063">
        <w:rPr>
          <w:rFonts w:asciiTheme="minorHAnsi" w:hAnsiTheme="minorHAnsi" w:cstheme="minorHAnsi"/>
          <w:sz w:val="14"/>
          <w:szCs w:val="14"/>
        </w:rPr>
        <w:t xml:space="preserve">The president said the US military should shoot at asylum-seeking refugees at the southern border. </w:t>
      </w:r>
      <w:r w:rsidRPr="00506063">
        <w:rPr>
          <w:rStyle w:val="Emphasis"/>
          <w:rFonts w:asciiTheme="minorHAnsi" w:hAnsiTheme="minorHAnsi" w:cstheme="minorHAnsi"/>
        </w:rPr>
        <w:t xml:space="preserve">He attacks the </w:t>
      </w:r>
      <w:r w:rsidRPr="00506063">
        <w:rPr>
          <w:rStyle w:val="Emphasis"/>
          <w:rFonts w:asciiTheme="minorHAnsi" w:hAnsiTheme="minorHAnsi" w:cstheme="minorHAnsi"/>
          <w:highlight w:val="green"/>
        </w:rPr>
        <w:t xml:space="preserve">media </w:t>
      </w:r>
      <w:r w:rsidRPr="00506063">
        <w:rPr>
          <w:rStyle w:val="Emphasis"/>
          <w:rFonts w:asciiTheme="minorHAnsi" w:hAnsiTheme="minorHAnsi" w:cstheme="minorHAnsi"/>
        </w:rPr>
        <w:t xml:space="preserve">as </w:t>
      </w:r>
      <w:r w:rsidRPr="00506063">
        <w:rPr>
          <w:rStyle w:val="Emphasis"/>
          <w:rFonts w:asciiTheme="minorHAnsi" w:hAnsiTheme="minorHAnsi" w:cstheme="minorHAnsi"/>
          <w:highlight w:val="green"/>
        </w:rPr>
        <w:t>the “enemy of the people</w:t>
      </w:r>
      <w:r w:rsidRPr="00506063">
        <w:rPr>
          <w:rStyle w:val="Emphasis"/>
          <w:rFonts w:asciiTheme="minorHAnsi" w:hAnsiTheme="minorHAnsi" w:cstheme="minorHAnsi"/>
        </w:rPr>
        <w:t>”.</w:t>
      </w:r>
      <w:r w:rsidRPr="00506063">
        <w:rPr>
          <w:rFonts w:asciiTheme="minorHAnsi" w:hAnsiTheme="minorHAnsi" w:cstheme="minorHAnsi"/>
          <w:sz w:val="14"/>
          <w:szCs w:val="14"/>
        </w:rPr>
        <w:t xml:space="preserve"> And all this was just in the past month.</w:t>
      </w:r>
    </w:p>
    <w:p w14:paraId="25E761E5" w14:textId="77777777" w:rsidR="00891157" w:rsidRPr="00506063" w:rsidRDefault="00891157" w:rsidP="00891157">
      <w:pPr>
        <w:rPr>
          <w:rStyle w:val="Emphasis"/>
          <w:rFonts w:asciiTheme="minorHAnsi" w:hAnsiTheme="minorHAnsi" w:cstheme="minorHAnsi"/>
        </w:rPr>
      </w:pPr>
      <w:r w:rsidRPr="00506063">
        <w:rPr>
          <w:rStyle w:val="Emphasis"/>
          <w:rFonts w:asciiTheme="minorHAnsi" w:hAnsiTheme="minorHAnsi" w:cstheme="minorHAnsi"/>
        </w:rPr>
        <w:t xml:space="preserve">But the United States isn’t alone – </w:t>
      </w:r>
      <w:r w:rsidRPr="00506063">
        <w:rPr>
          <w:rStyle w:val="Emphasis"/>
          <w:rFonts w:asciiTheme="minorHAnsi" w:hAnsiTheme="minorHAnsi" w:cstheme="minorHAnsi"/>
          <w:highlight w:val="green"/>
        </w:rPr>
        <w:t>democracies across the world are struggling</w:t>
      </w:r>
      <w:r w:rsidRPr="00506063">
        <w:rPr>
          <w:rStyle w:val="Emphasis"/>
          <w:rFonts w:asciiTheme="minorHAnsi" w:hAnsiTheme="minorHAnsi" w:cstheme="minorHAnsi"/>
        </w:rPr>
        <w:t xml:space="preserve"> for their survival. Hungarian president Viktor </w:t>
      </w:r>
      <w:r w:rsidRPr="00506063">
        <w:rPr>
          <w:rStyle w:val="Emphasis"/>
          <w:rFonts w:asciiTheme="minorHAnsi" w:hAnsiTheme="minorHAnsi" w:cstheme="minorHAnsi"/>
          <w:highlight w:val="green"/>
        </w:rPr>
        <w:t xml:space="preserve">Orban </w:t>
      </w:r>
      <w:r w:rsidRPr="00506063">
        <w:rPr>
          <w:rStyle w:val="Emphasis"/>
          <w:rFonts w:asciiTheme="minorHAnsi" w:hAnsiTheme="minorHAnsi" w:cstheme="minorHAnsi"/>
        </w:rPr>
        <w:t xml:space="preserve">has </w:t>
      </w:r>
      <w:r w:rsidRPr="00506063">
        <w:rPr>
          <w:rStyle w:val="Emphasis"/>
          <w:rFonts w:asciiTheme="minorHAnsi" w:hAnsiTheme="minorHAnsi" w:cstheme="minorHAnsi"/>
          <w:highlight w:val="green"/>
        </w:rPr>
        <w:t>launched systematic attacks on</w:t>
      </w:r>
      <w:r w:rsidRPr="00506063">
        <w:rPr>
          <w:rStyle w:val="Emphasis"/>
          <w:rFonts w:asciiTheme="minorHAnsi" w:hAnsiTheme="minorHAnsi" w:cstheme="minorHAnsi"/>
        </w:rPr>
        <w:t xml:space="preserve"> his country’s </w:t>
      </w:r>
      <w:r w:rsidRPr="00506063">
        <w:rPr>
          <w:rStyle w:val="Emphasis"/>
          <w:rFonts w:asciiTheme="minorHAnsi" w:hAnsiTheme="minorHAnsi" w:cstheme="minorHAnsi"/>
          <w:highlight w:val="green"/>
        </w:rPr>
        <w:t>democratic institutions.</w:t>
      </w:r>
      <w:r w:rsidRPr="00506063">
        <w:rPr>
          <w:rStyle w:val="Emphasis"/>
          <w:rFonts w:asciiTheme="minorHAnsi" w:hAnsiTheme="minorHAnsi" w:cstheme="minorHAnsi"/>
        </w:rPr>
        <w:t xml:space="preserve"> President Rodrigo </w:t>
      </w:r>
      <w:r w:rsidRPr="00506063">
        <w:rPr>
          <w:rStyle w:val="Emphasis"/>
          <w:rFonts w:asciiTheme="minorHAnsi" w:hAnsiTheme="minorHAnsi" w:cstheme="minorHAnsi"/>
          <w:highlight w:val="green"/>
        </w:rPr>
        <w:t>Duterte</w:t>
      </w:r>
      <w:r w:rsidRPr="00506063">
        <w:rPr>
          <w:rStyle w:val="Emphasis"/>
          <w:rFonts w:asciiTheme="minorHAnsi" w:hAnsiTheme="minorHAnsi" w:cstheme="minorHAnsi"/>
        </w:rPr>
        <w:t xml:space="preserve"> of the Philippines has </w:t>
      </w:r>
      <w:r w:rsidRPr="00506063">
        <w:rPr>
          <w:rStyle w:val="Emphasis"/>
          <w:rFonts w:asciiTheme="minorHAnsi" w:hAnsiTheme="minorHAnsi" w:cstheme="minorHAnsi"/>
          <w:highlight w:val="green"/>
        </w:rPr>
        <w:t xml:space="preserve">led </w:t>
      </w:r>
      <w:r w:rsidRPr="00506063">
        <w:rPr>
          <w:rStyle w:val="Emphasis"/>
          <w:rFonts w:asciiTheme="minorHAnsi" w:hAnsiTheme="minorHAnsi" w:cstheme="minorHAnsi"/>
        </w:rPr>
        <w:t xml:space="preserve">a campaign of extrajudicial </w:t>
      </w:r>
      <w:r w:rsidRPr="00506063">
        <w:rPr>
          <w:rStyle w:val="Emphasis"/>
          <w:rFonts w:asciiTheme="minorHAnsi" w:hAnsiTheme="minorHAnsi" w:cstheme="minorHAnsi"/>
          <w:highlight w:val="green"/>
        </w:rPr>
        <w:t>killings of drug users</w:t>
      </w:r>
      <w:r w:rsidRPr="00506063">
        <w:rPr>
          <w:rStyle w:val="Emphasis"/>
          <w:rFonts w:asciiTheme="minorHAnsi" w:hAnsiTheme="minorHAnsi" w:cstheme="minorHAnsi"/>
        </w:rPr>
        <w:t xml:space="preserve"> and sellers. Brazil elected as president Jair </w:t>
      </w:r>
      <w:r w:rsidRPr="00506063">
        <w:rPr>
          <w:rStyle w:val="Emphasis"/>
          <w:rFonts w:asciiTheme="minorHAnsi" w:hAnsiTheme="minorHAnsi" w:cstheme="minorHAnsi"/>
          <w:highlight w:val="green"/>
        </w:rPr>
        <w:t>Bolsonaro</w:t>
      </w:r>
      <w:r w:rsidRPr="00506063">
        <w:rPr>
          <w:rStyle w:val="Emphasis"/>
          <w:rFonts w:asciiTheme="minorHAnsi" w:hAnsiTheme="minorHAnsi" w:cstheme="minorHAnsi"/>
        </w:rPr>
        <w:t>, who has </w:t>
      </w:r>
      <w:hyperlink r:id="rId11" w:history="1">
        <w:r w:rsidRPr="00506063">
          <w:rPr>
            <w:rStyle w:val="Emphasis"/>
            <w:rFonts w:asciiTheme="minorHAnsi" w:hAnsiTheme="minorHAnsi" w:cstheme="minorHAnsi"/>
            <w:highlight w:val="green"/>
          </w:rPr>
          <w:t>defended</w:t>
        </w:r>
      </w:hyperlink>
      <w:r w:rsidRPr="00506063">
        <w:rPr>
          <w:rStyle w:val="Emphasis"/>
          <w:rFonts w:asciiTheme="minorHAnsi" w:hAnsiTheme="minorHAnsi" w:cstheme="minorHAnsi"/>
          <w:highlight w:val="green"/>
        </w:rPr>
        <w:t> </w:t>
      </w:r>
      <w:r w:rsidRPr="00506063">
        <w:rPr>
          <w:rStyle w:val="Emphasis"/>
          <w:rFonts w:asciiTheme="minorHAnsi" w:hAnsiTheme="minorHAnsi" w:cstheme="minorHAnsi"/>
        </w:rPr>
        <w:t xml:space="preserve">Brazil’s former </w:t>
      </w:r>
      <w:r w:rsidRPr="00506063">
        <w:rPr>
          <w:rStyle w:val="Emphasis"/>
          <w:rFonts w:asciiTheme="minorHAnsi" w:hAnsiTheme="minorHAnsi" w:cstheme="minorHAnsi"/>
          <w:highlight w:val="green"/>
        </w:rPr>
        <w:t xml:space="preserve">dictatorship and espouses hate </w:t>
      </w:r>
      <w:r w:rsidRPr="00506063">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38A3609D" w14:textId="77777777" w:rsidR="00891157" w:rsidRPr="00506063" w:rsidRDefault="00891157" w:rsidP="00891157">
      <w:pPr>
        <w:rPr>
          <w:rFonts w:asciiTheme="minorHAnsi" w:hAnsiTheme="minorHAnsi" w:cstheme="minorHAnsi"/>
          <w:sz w:val="14"/>
          <w:szCs w:val="14"/>
        </w:rPr>
      </w:pPr>
      <w:r w:rsidRPr="00506063">
        <w:rPr>
          <w:rFonts w:asciiTheme="minorHAnsi" w:hAnsiTheme="minorHAnsi" w:cstheme="minorHAnsi"/>
          <w:sz w:val="14"/>
          <w:szCs w:val="14"/>
        </w:rPr>
        <w:t xml:space="preserve">This should not be surprising, as political transitions can happen in waves. The “third wave” of democratization swept across Latin America, Europe, </w:t>
      </w:r>
      <w:proofErr w:type="gramStart"/>
      <w:r w:rsidRPr="00506063">
        <w:rPr>
          <w:rFonts w:asciiTheme="minorHAnsi" w:hAnsiTheme="minorHAnsi" w:cstheme="minorHAnsi"/>
          <w:sz w:val="14"/>
          <w:szCs w:val="14"/>
        </w:rPr>
        <w:t>Africa</w:t>
      </w:r>
      <w:proofErr w:type="gramEnd"/>
      <w:r w:rsidRPr="00506063">
        <w:rPr>
          <w:rFonts w:asciiTheme="minorHAnsi" w:hAnsiTheme="minorHAnsi" w:cstheme="minorHAnsi"/>
          <w:sz w:val="14"/>
          <w:szCs w:val="14"/>
        </w:rPr>
        <w:t xml:space="preserve"> and Asia in the 1970s, 1980s and 1990s, and in 2011 a rapid succession of popular rebellions erupted across the Middle East.</w:t>
      </w:r>
    </w:p>
    <w:p w14:paraId="6EBE3961" w14:textId="77777777" w:rsidR="00891157" w:rsidRPr="00506063" w:rsidRDefault="00891157" w:rsidP="00891157">
      <w:pPr>
        <w:rPr>
          <w:rStyle w:val="Emphasis"/>
          <w:rFonts w:asciiTheme="minorHAnsi" w:hAnsiTheme="minorHAnsi" w:cstheme="minorHAnsi"/>
        </w:rPr>
      </w:pPr>
      <w:r w:rsidRPr="00506063">
        <w:rPr>
          <w:rStyle w:val="Emphasis"/>
          <w:rFonts w:asciiTheme="minorHAnsi" w:hAnsiTheme="minorHAnsi" w:cstheme="minorHAnsi"/>
          <w:highlight w:val="green"/>
        </w:rPr>
        <w:t>Democracies and autocracies learn from one another</w:t>
      </w:r>
      <w:r w:rsidRPr="00506063">
        <w:rPr>
          <w:rStyle w:val="Emphasis"/>
          <w:rFonts w:asciiTheme="minorHAnsi" w:hAnsiTheme="minorHAnsi" w:cstheme="minorHAnsi"/>
        </w:rPr>
        <w:t xml:space="preserve">. In the wake of the murders at a Pittsburgh synagogue, </w:t>
      </w:r>
      <w:r w:rsidRPr="00506063">
        <w:rPr>
          <w:rStyle w:val="Emphasis"/>
          <w:rFonts w:asciiTheme="minorHAnsi" w:hAnsiTheme="minorHAnsi" w:cstheme="minorHAnsi"/>
          <w:highlight w:val="green"/>
        </w:rPr>
        <w:t>China</w:t>
      </w:r>
      <w:r w:rsidRPr="00506063">
        <w:rPr>
          <w:rStyle w:val="Emphasis"/>
          <w:rFonts w:asciiTheme="minorHAnsi" w:hAnsiTheme="minorHAnsi" w:cstheme="minorHAnsi"/>
        </w:rPr>
        <w:t>’s state-run media </w:t>
      </w:r>
      <w:hyperlink r:id="rId12" w:anchor=".W93lXdhKjBI" w:history="1">
        <w:r w:rsidRPr="00506063">
          <w:rPr>
            <w:rStyle w:val="Emphasis"/>
            <w:rFonts w:asciiTheme="minorHAnsi" w:hAnsiTheme="minorHAnsi" w:cstheme="minorHAnsi"/>
            <w:highlight w:val="green"/>
          </w:rPr>
          <w:t>suggested</w:t>
        </w:r>
      </w:hyperlink>
      <w:r w:rsidRPr="00506063">
        <w:rPr>
          <w:rStyle w:val="Emphasis"/>
          <w:rFonts w:asciiTheme="minorHAnsi" w:hAnsiTheme="minorHAnsi" w:cstheme="minorHAnsi"/>
          <w:highlight w:val="green"/>
        </w:rPr>
        <w:t> that the 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w:t>
      </w:r>
      <w:r w:rsidRPr="00506063">
        <w:rPr>
          <w:rStyle w:val="Emphasis"/>
          <w:rFonts w:asciiTheme="minorHAnsi" w:hAnsiTheme="minorHAnsi" w:cstheme="minorHAnsi"/>
          <w:highlight w:val="green"/>
        </w:rPr>
        <w:t xml:space="preserve">employ “anti-extremism education” like </w:t>
      </w:r>
      <w:r w:rsidRPr="00506063">
        <w:rPr>
          <w:rStyle w:val="Emphasis"/>
          <w:rFonts w:asciiTheme="minorHAnsi" w:hAnsiTheme="minorHAnsi" w:cstheme="minorHAnsi"/>
        </w:rPr>
        <w:t xml:space="preserve">that China is using in </w:t>
      </w:r>
      <w:r w:rsidRPr="00506063">
        <w:rPr>
          <w:rStyle w:val="Emphasis"/>
          <w:rFonts w:asciiTheme="minorHAnsi" w:hAnsiTheme="minorHAnsi" w:cstheme="minorHAnsi"/>
          <w:highlight w:val="green"/>
        </w:rPr>
        <w:t>Xinjiang</w:t>
      </w:r>
      <w:r w:rsidRPr="00506063">
        <w:rPr>
          <w:rStyle w:val="Emphasis"/>
          <w:rFonts w:asciiTheme="minorHAnsi" w:hAnsiTheme="minorHAnsi" w:cstheme="minorHAnsi"/>
        </w:rPr>
        <w:t xml:space="preserve">, where it imprisons roughly a million Uighurs just because of their religion. When </w:t>
      </w:r>
      <w:r w:rsidRPr="00506063">
        <w:rPr>
          <w:rStyle w:val="Emphasis"/>
          <w:rFonts w:asciiTheme="minorHAnsi" w:hAnsiTheme="minorHAnsi" w:cstheme="minorHAnsi"/>
          <w:highlight w:val="green"/>
        </w:rPr>
        <w:t>Nigeria’s military recently killed protesters</w:t>
      </w:r>
      <w:r w:rsidRPr="00506063">
        <w:rPr>
          <w:rStyle w:val="Emphasis"/>
          <w:rFonts w:asciiTheme="minorHAnsi" w:hAnsiTheme="minorHAnsi" w:cstheme="minorHAnsi"/>
        </w:rPr>
        <w:t xml:space="preserve"> who had been accused of </w:t>
      </w:r>
      <w:r w:rsidRPr="00506063">
        <w:rPr>
          <w:rStyle w:val="Emphasis"/>
          <w:rFonts w:asciiTheme="minorHAnsi" w:hAnsiTheme="minorHAnsi" w:cstheme="minorHAnsi"/>
        </w:rPr>
        <w:lastRenderedPageBreak/>
        <w:t>throwing rocks, the Nigerian military </w:t>
      </w:r>
      <w:hyperlink r:id="rId13" w:history="1">
        <w:r w:rsidRPr="00506063">
          <w:rPr>
            <w:rStyle w:val="Emphasis"/>
            <w:rFonts w:asciiTheme="minorHAnsi" w:hAnsiTheme="minorHAnsi" w:cstheme="minorHAnsi"/>
            <w:highlight w:val="green"/>
          </w:rPr>
          <w:t>cited</w:t>
        </w:r>
      </w:hyperlink>
      <w:r w:rsidRPr="00506063">
        <w:rPr>
          <w:rStyle w:val="Emphasis"/>
          <w:rFonts w:asciiTheme="minorHAnsi" w:hAnsiTheme="minorHAnsi" w:cstheme="minorHAnsi"/>
          <w:highlight w:val="green"/>
        </w:rPr>
        <w:t> </w:t>
      </w:r>
      <w:r w:rsidRPr="00506063">
        <w:rPr>
          <w:rStyle w:val="Emphasis"/>
          <w:rFonts w:asciiTheme="minorHAnsi" w:hAnsiTheme="minorHAnsi" w:cstheme="minorHAnsi"/>
        </w:rPr>
        <w:t xml:space="preserve">Trump’s </w:t>
      </w:r>
      <w:r w:rsidRPr="00506063">
        <w:rPr>
          <w:rStyle w:val="Emphasis"/>
          <w:rFonts w:asciiTheme="minorHAnsi" w:hAnsiTheme="minorHAnsi" w:cstheme="minorHAnsi"/>
          <w:highlight w:val="green"/>
        </w:rPr>
        <w:t xml:space="preserve">comments that the US military could shoot refugees </w:t>
      </w:r>
      <w:r w:rsidRPr="00506063">
        <w:rPr>
          <w:rStyle w:val="Emphasis"/>
          <w:rFonts w:asciiTheme="minorHAnsi" w:hAnsiTheme="minorHAnsi" w:cstheme="minorHAnsi"/>
        </w:rPr>
        <w:t>at the southern US border if they threw rocks.</w:t>
      </w:r>
    </w:p>
    <w:p w14:paraId="12AC2FFC" w14:textId="77777777" w:rsidR="00891157" w:rsidRPr="00506063" w:rsidRDefault="00891157" w:rsidP="00891157">
      <w:pPr>
        <w:pStyle w:val="Heading4"/>
        <w:rPr>
          <w:rFonts w:asciiTheme="minorHAnsi" w:hAnsiTheme="minorHAnsi" w:cstheme="minorHAnsi"/>
        </w:rPr>
      </w:pPr>
      <w:r w:rsidRPr="00506063">
        <w:rPr>
          <w:rFonts w:asciiTheme="minorHAnsi" w:hAnsiTheme="minorHAnsi" w:cstheme="minorHAnsi"/>
        </w:rPr>
        <w:t xml:space="preserve">That sets the stage for escalation – multiple warrants – </w:t>
      </w:r>
    </w:p>
    <w:p w14:paraId="72B97FD4" w14:textId="77777777" w:rsidR="00891157" w:rsidRPr="00506063" w:rsidRDefault="00891157" w:rsidP="00891157">
      <w:pPr>
        <w:pStyle w:val="Heading4"/>
        <w:numPr>
          <w:ilvl w:val="0"/>
          <w:numId w:val="11"/>
        </w:numPr>
        <w:tabs>
          <w:tab w:val="num" w:pos="360"/>
        </w:tabs>
        <w:ind w:left="0" w:firstLine="0"/>
        <w:rPr>
          <w:rFonts w:asciiTheme="minorHAnsi" w:hAnsiTheme="minorHAnsi" w:cstheme="minorHAnsi"/>
          <w:color w:val="FF0000"/>
        </w:rPr>
      </w:pPr>
      <w:r w:rsidRPr="00506063">
        <w:rPr>
          <w:rFonts w:asciiTheme="minorHAnsi" w:hAnsiTheme="minorHAnsi" w:cstheme="minorHAnsi"/>
          <w:color w:val="FF0000"/>
        </w:rPr>
        <w:t>Nationalism affects political incentives to escalate and intensifies reaction to perceived threats – Indian doctrine proves.</w:t>
      </w:r>
    </w:p>
    <w:p w14:paraId="5169EB70" w14:textId="77777777" w:rsidR="00891157" w:rsidRPr="00506063" w:rsidRDefault="00891157" w:rsidP="00891157">
      <w:pPr>
        <w:rPr>
          <w:rFonts w:asciiTheme="minorHAnsi" w:hAnsiTheme="minorHAnsi" w:cstheme="minorHAnsi"/>
          <w:sz w:val="14"/>
        </w:rPr>
      </w:pPr>
      <w:r w:rsidRPr="00506063">
        <w:rPr>
          <w:rStyle w:val="Style13ptBold"/>
          <w:rFonts w:asciiTheme="minorHAnsi" w:hAnsiTheme="minorHAnsi" w:cstheme="minorHAnsi"/>
        </w:rPr>
        <w:t>Ahmed 14</w:t>
      </w:r>
      <w:r w:rsidRPr="00506063">
        <w:rPr>
          <w:rFonts w:asciiTheme="minorHAnsi" w:hAnsiTheme="minorHAnsi" w:cstheme="minorHAnsi"/>
          <w:sz w:val="14"/>
        </w:rPr>
        <w:t xml:space="preserve"> </w:t>
      </w:r>
      <w:r w:rsidRPr="00506063">
        <w:rPr>
          <w:rFonts w:asciiTheme="minorHAnsi" w:hAnsiTheme="minorHAnsi" w:cstheme="minorHAnsi"/>
          <w:sz w:val="16"/>
          <w:szCs w:val="16"/>
        </w:rPr>
        <w:t>(Ali, PhD is a freelance analyst. “China and India: Nationalism and Nuclear Risk”, http://thediplomat.com/2014/12/china-and-india-nationalism-and-nuclear-risk/)</w:t>
      </w:r>
    </w:p>
    <w:p w14:paraId="677A189A" w14:textId="77777777" w:rsidR="00891157" w:rsidRPr="00506063" w:rsidRDefault="00891157" w:rsidP="00891157">
      <w:pPr>
        <w:rPr>
          <w:rFonts w:asciiTheme="minorHAnsi" w:hAnsiTheme="minorHAnsi" w:cstheme="minorHAnsi"/>
          <w:sz w:val="10"/>
        </w:rPr>
      </w:pPr>
      <w:r w:rsidRPr="00506063">
        <w:rPr>
          <w:rFonts w:asciiTheme="minorHAnsi" w:hAnsiTheme="minorHAnsi" w:cstheme="minorHAnsi"/>
          <w:sz w:val="10"/>
        </w:rPr>
        <w:t xml:space="preserve">Following Gaurav </w:t>
      </w:r>
      <w:proofErr w:type="spellStart"/>
      <w:r w:rsidRPr="00506063">
        <w:rPr>
          <w:rFonts w:asciiTheme="minorHAnsi" w:hAnsiTheme="minorHAnsi" w:cstheme="minorHAnsi"/>
          <w:sz w:val="10"/>
        </w:rPr>
        <w:t>Kampani’s</w:t>
      </w:r>
      <w:proofErr w:type="spellEnd"/>
      <w:r w:rsidRPr="00506063">
        <w:rPr>
          <w:rFonts w:asciiTheme="minorHAnsi" w:hAnsiTheme="minorHAnsi" w:cstheme="minorHAnsi"/>
          <w:sz w:val="10"/>
        </w:rPr>
        <w:t xml:space="preserve"> recent essay in International Security, another paper by the author was published by the Norwegian Institute for </w:t>
      </w:r>
      <w:proofErr w:type="spellStart"/>
      <w:r w:rsidRPr="00506063">
        <w:rPr>
          <w:rFonts w:asciiTheme="minorHAnsi" w:hAnsiTheme="minorHAnsi" w:cstheme="minorHAnsi"/>
          <w:sz w:val="10"/>
        </w:rPr>
        <w:t>Defence</w:t>
      </w:r>
      <w:proofErr w:type="spellEnd"/>
      <w:r w:rsidRPr="00506063">
        <w:rPr>
          <w:rFonts w:asciiTheme="minorHAnsi" w:hAnsiTheme="minorHAnsi" w:cstheme="minorHAnsi"/>
          <w:sz w:val="10"/>
        </w:rPr>
        <w:t xml:space="preserve"> Studies. This new paper is quite compelling and deserves a close look, especially where he notes two tendencies increasing deterrence instability </w:t>
      </w:r>
      <w:r w:rsidRPr="00506063">
        <w:rPr>
          <w:rStyle w:val="StyleUnderline"/>
          <w:rFonts w:asciiTheme="minorHAnsi" w:hAnsiTheme="minorHAnsi" w:cstheme="minorHAnsi"/>
        </w:rPr>
        <w:t xml:space="preserve">between </w:t>
      </w:r>
      <w:r w:rsidRPr="00506063">
        <w:rPr>
          <w:rStyle w:val="Emphasis"/>
          <w:rFonts w:asciiTheme="minorHAnsi" w:hAnsiTheme="minorHAnsi" w:cstheme="minorHAnsi"/>
          <w:highlight w:val="cyan"/>
        </w:rPr>
        <w:t>India</w:t>
      </w:r>
      <w:r w:rsidRPr="00506063">
        <w:rPr>
          <w:rStyle w:val="StyleUnderline"/>
          <w:rFonts w:asciiTheme="minorHAnsi" w:hAnsiTheme="minorHAnsi" w:cstheme="minorHAnsi"/>
        </w:rPr>
        <w:t xml:space="preserve"> and </w:t>
      </w:r>
      <w:r w:rsidRPr="00506063">
        <w:rPr>
          <w:rStyle w:val="Emphasis"/>
          <w:rFonts w:asciiTheme="minorHAnsi" w:hAnsiTheme="minorHAnsi" w:cstheme="minorHAnsi"/>
        </w:rPr>
        <w:t>China</w:t>
      </w:r>
      <w:r w:rsidRPr="00506063">
        <w:rPr>
          <w:rFonts w:asciiTheme="minorHAnsi" w:hAnsiTheme="minorHAnsi" w:cstheme="minorHAnsi"/>
          <w:sz w:val="10"/>
        </w:rPr>
        <w:t xml:space="preserve">. However, there may be a blind spot in </w:t>
      </w:r>
      <w:proofErr w:type="spellStart"/>
      <w:r w:rsidRPr="00506063">
        <w:rPr>
          <w:rFonts w:asciiTheme="minorHAnsi" w:hAnsiTheme="minorHAnsi" w:cstheme="minorHAnsi"/>
          <w:sz w:val="10"/>
        </w:rPr>
        <w:t>Kampani’s</w:t>
      </w:r>
      <w:proofErr w:type="spellEnd"/>
      <w:r w:rsidRPr="00506063">
        <w:rPr>
          <w:rFonts w:asciiTheme="minorHAnsi" w:hAnsiTheme="minorHAnsi" w:cstheme="minorHAnsi"/>
          <w:sz w:val="10"/>
        </w:rPr>
        <w:t xml:space="preserve"> analysis. But let’s start with the first tendency noted by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As both militaries have entered nuclear strategic decision making – with the Indian military </w:t>
      </w:r>
      <w:proofErr w:type="gramStart"/>
      <w:r w:rsidRPr="00506063">
        <w:rPr>
          <w:rFonts w:asciiTheme="minorHAnsi" w:hAnsiTheme="minorHAnsi" w:cstheme="minorHAnsi"/>
          <w:sz w:val="10"/>
        </w:rPr>
        <w:t>lagging behind</w:t>
      </w:r>
      <w:proofErr w:type="gramEnd"/>
      <w:r w:rsidRPr="00506063">
        <w:rPr>
          <w:rFonts w:asciiTheme="minorHAnsi" w:hAnsiTheme="minorHAnsi" w:cstheme="minorHAnsi"/>
          <w:sz w:val="10"/>
        </w:rPr>
        <w:t xml:space="preserve"> by about a decade – </w:t>
      </w:r>
      <w:r w:rsidRPr="00506063">
        <w:rPr>
          <w:rStyle w:val="StyleUnderline"/>
          <w:rFonts w:asciiTheme="minorHAnsi" w:hAnsiTheme="minorHAnsi" w:cstheme="minorHAnsi"/>
        </w:rPr>
        <w:t>there is a push to move from minimal to limited deterrence</w:t>
      </w:r>
      <w:r w:rsidRPr="00506063">
        <w:rPr>
          <w:rFonts w:asciiTheme="minorHAnsi" w:hAnsiTheme="minorHAnsi" w:cstheme="minorHAnsi"/>
          <w:sz w:val="10"/>
        </w:rPr>
        <w:t xml:space="preserve">. </w:t>
      </w:r>
      <w:r w:rsidRPr="00506063">
        <w:rPr>
          <w:rStyle w:val="StyleUnderline"/>
          <w:rFonts w:asciiTheme="minorHAnsi" w:hAnsiTheme="minorHAnsi" w:cstheme="minorHAnsi"/>
        </w:rPr>
        <w:t>This involves</w:t>
      </w:r>
      <w:r w:rsidRPr="00506063">
        <w:rPr>
          <w:rFonts w:asciiTheme="minorHAnsi" w:hAnsiTheme="minorHAnsi" w:cstheme="minorHAnsi"/>
          <w:sz w:val="10"/>
        </w:rPr>
        <w:t xml:space="preserve">, in part, </w:t>
      </w:r>
      <w:r w:rsidRPr="00506063">
        <w:rPr>
          <w:rStyle w:val="StyleUnderline"/>
          <w:rFonts w:asciiTheme="minorHAnsi" w:hAnsiTheme="minorHAnsi" w:cstheme="minorHAnsi"/>
        </w:rPr>
        <w:t xml:space="preserve">seeking to enhance deterrence by </w:t>
      </w:r>
      <w:r w:rsidRPr="00506063">
        <w:rPr>
          <w:rStyle w:val="Emphasis"/>
          <w:rFonts w:asciiTheme="minorHAnsi" w:hAnsiTheme="minorHAnsi" w:cstheme="minorHAnsi"/>
        </w:rPr>
        <w:t>building in options for limited nuclear use</w:t>
      </w:r>
      <w:r w:rsidRPr="00506063">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as: “… limited options render deterrence more credible and are more likely to achieve intra-war deterrence … </w:t>
      </w:r>
      <w:r w:rsidRPr="00506063">
        <w:rPr>
          <w:rStyle w:val="StyleUnderline"/>
          <w:rFonts w:asciiTheme="minorHAnsi" w:hAnsiTheme="minorHAnsi" w:cstheme="minorHAnsi"/>
        </w:rPr>
        <w:t xml:space="preserve">The net strategic effect of these operational changes will be the </w:t>
      </w:r>
      <w:r w:rsidRPr="00506063">
        <w:rPr>
          <w:rStyle w:val="Emphasis"/>
          <w:rFonts w:asciiTheme="minorHAnsi" w:hAnsiTheme="minorHAnsi" w:cstheme="minorHAnsi"/>
          <w:highlight w:val="cyan"/>
        </w:rPr>
        <w:t>lower</w:t>
      </w:r>
      <w:r w:rsidRPr="00506063">
        <w:rPr>
          <w:rStyle w:val="Emphasis"/>
          <w:rFonts w:asciiTheme="minorHAnsi" w:hAnsiTheme="minorHAnsi" w:cstheme="minorHAnsi"/>
        </w:rPr>
        <w:t xml:space="preserve">ing of </w:t>
      </w:r>
      <w:r w:rsidRPr="00506063">
        <w:rPr>
          <w:rStyle w:val="Emphasis"/>
          <w:rFonts w:asciiTheme="minorHAnsi" w:hAnsiTheme="minorHAnsi" w:cstheme="minorHAnsi"/>
          <w:highlight w:val="cyan"/>
        </w:rPr>
        <w:t>the bar for nuc</w:t>
      </w:r>
      <w:r w:rsidRPr="00506063">
        <w:rPr>
          <w:rStyle w:val="Emphasis"/>
          <w:rFonts w:asciiTheme="minorHAnsi" w:hAnsiTheme="minorHAnsi" w:cstheme="minorHAnsi"/>
        </w:rPr>
        <w:t>lear</w:t>
      </w:r>
      <w:r w:rsidRPr="00506063">
        <w:rPr>
          <w:rStyle w:val="Emphasis"/>
          <w:rFonts w:asciiTheme="minorHAnsi" w:hAnsiTheme="minorHAnsi" w:cstheme="minorHAnsi"/>
          <w:highlight w:val="cyan"/>
        </w:rPr>
        <w:t xml:space="preserve"> weapons use</w:t>
      </w:r>
      <w:r w:rsidRPr="00506063">
        <w:rPr>
          <w:rStyle w:val="Emphasis"/>
          <w:rFonts w:asciiTheme="minorHAnsi" w:hAnsiTheme="minorHAnsi" w:cstheme="minorHAnsi"/>
        </w:rPr>
        <w:t xml:space="preserve"> in the future</w:t>
      </w:r>
      <w:r w:rsidRPr="00506063">
        <w:rPr>
          <w:rFonts w:asciiTheme="minorHAnsi" w:hAnsiTheme="minorHAnsi" w:cstheme="minorHAnsi"/>
          <w:sz w:val="10"/>
        </w:rPr>
        <w:t xml:space="preserve">.” </w:t>
      </w:r>
      <w:proofErr w:type="spellStart"/>
      <w:r w:rsidRPr="00506063">
        <w:rPr>
          <w:rStyle w:val="StyleUnderline"/>
          <w:rFonts w:asciiTheme="minorHAnsi" w:hAnsiTheme="minorHAnsi" w:cstheme="minorHAnsi"/>
        </w:rPr>
        <w:t>Kampani</w:t>
      </w:r>
      <w:proofErr w:type="spellEnd"/>
      <w:r w:rsidRPr="00506063">
        <w:rPr>
          <w:rStyle w:val="StyleUnderline"/>
          <w:rFonts w:asciiTheme="minorHAnsi" w:hAnsiTheme="minorHAnsi" w:cstheme="minorHAnsi"/>
        </w:rPr>
        <w:t xml:space="preserve"> rightly notes that there are </w:t>
      </w:r>
      <w:r w:rsidRPr="00506063">
        <w:rPr>
          <w:rStyle w:val="Emphasis"/>
          <w:rFonts w:asciiTheme="minorHAnsi" w:hAnsiTheme="minorHAnsi" w:cstheme="minorHAnsi"/>
        </w:rPr>
        <w:t>mitigating structural and institutional features</w:t>
      </w:r>
      <w:r w:rsidRPr="00506063">
        <w:rPr>
          <w:rFonts w:asciiTheme="minorHAnsi" w:hAnsiTheme="minorHAnsi" w:cstheme="minorHAnsi"/>
          <w:sz w:val="10"/>
        </w:rPr>
        <w:t xml:space="preserve">, namely large and strong militaries and </w:t>
      </w:r>
      <w:r w:rsidRPr="00506063">
        <w:rPr>
          <w:rStyle w:val="StyleUnderline"/>
          <w:rFonts w:asciiTheme="minorHAnsi" w:hAnsiTheme="minorHAnsi" w:cstheme="minorHAnsi"/>
        </w:rPr>
        <w:t>balancing institutional pulls from political and scientific establishments</w:t>
      </w:r>
      <w:r w:rsidRPr="00506063">
        <w:rPr>
          <w:rFonts w:asciiTheme="minorHAnsi" w:hAnsiTheme="minorHAnsi" w:cstheme="minorHAnsi"/>
          <w:sz w:val="10"/>
        </w:rPr>
        <w:t xml:space="preserve">, </w:t>
      </w:r>
      <w:r w:rsidRPr="00506063">
        <w:rPr>
          <w:rStyle w:val="StyleUnderline"/>
          <w:rFonts w:asciiTheme="minorHAnsi" w:hAnsiTheme="minorHAnsi" w:cstheme="minorHAnsi"/>
        </w:rPr>
        <w:t>that make for stability</w:t>
      </w:r>
      <w:r w:rsidRPr="00506063">
        <w:rPr>
          <w:rFonts w:asciiTheme="minorHAnsi" w:hAnsiTheme="minorHAnsi" w:cstheme="minorHAnsi"/>
          <w:sz w:val="10"/>
        </w:rPr>
        <w:t xml:space="preserve">. </w:t>
      </w:r>
      <w:proofErr w:type="spellStart"/>
      <w:r w:rsidRPr="00506063">
        <w:rPr>
          <w:rFonts w:asciiTheme="minorHAnsi" w:hAnsiTheme="minorHAnsi" w:cstheme="minorHAnsi"/>
          <w:sz w:val="10"/>
        </w:rPr>
        <w:t>Kampani’s</w:t>
      </w:r>
      <w:proofErr w:type="spellEnd"/>
      <w:r w:rsidRPr="00506063">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506063">
        <w:rPr>
          <w:rStyle w:val="Emphasis"/>
          <w:rFonts w:asciiTheme="minorHAnsi" w:hAnsiTheme="minorHAnsi" w:cstheme="minorHAnsi"/>
        </w:rPr>
        <w:t>nationalist turns in Japan, and this year India elected a nationalist government. The impact</w:t>
      </w:r>
      <w:r w:rsidRPr="00506063">
        <w:rPr>
          <w:rStyle w:val="StyleUnderline"/>
          <w:rFonts w:asciiTheme="minorHAnsi" w:hAnsiTheme="minorHAnsi" w:cstheme="minorHAnsi"/>
        </w:rPr>
        <w:t xml:space="preserve"> of </w:t>
      </w:r>
      <w:r w:rsidRPr="00506063">
        <w:rPr>
          <w:rStyle w:val="Emphasis"/>
          <w:rFonts w:asciiTheme="minorHAnsi" w:hAnsiTheme="minorHAnsi" w:cstheme="minorHAnsi"/>
          <w:highlight w:val="cyan"/>
        </w:rPr>
        <w:t>nationalism</w:t>
      </w:r>
      <w:r w:rsidRPr="00506063">
        <w:rPr>
          <w:rStyle w:val="StyleUnderline"/>
          <w:rFonts w:asciiTheme="minorHAnsi" w:hAnsiTheme="minorHAnsi" w:cstheme="minorHAnsi"/>
        </w:rPr>
        <w:t xml:space="preserve"> on strategic rationality is to </w:t>
      </w:r>
      <w:r w:rsidRPr="00506063">
        <w:rPr>
          <w:rStyle w:val="StyleUnderline"/>
          <w:rFonts w:asciiTheme="minorHAnsi" w:hAnsiTheme="minorHAnsi" w:cstheme="minorHAnsi"/>
          <w:highlight w:val="cyan"/>
        </w:rPr>
        <w:t>force everything towards the hard option</w:t>
      </w:r>
      <w:r w:rsidRPr="00506063">
        <w:rPr>
          <w:rFonts w:asciiTheme="minorHAnsi" w:hAnsiTheme="minorHAnsi" w:cstheme="minorHAnsi"/>
          <w:sz w:val="10"/>
        </w:rPr>
        <w:t xml:space="preserve">. </w:t>
      </w:r>
      <w:r w:rsidRPr="00506063">
        <w:rPr>
          <w:rStyle w:val="Emphasis"/>
          <w:rFonts w:asciiTheme="minorHAnsi" w:hAnsiTheme="minorHAnsi" w:cstheme="minorHAnsi"/>
        </w:rPr>
        <w:t xml:space="preserve">During crises or conflicts, there are also </w:t>
      </w:r>
      <w:r w:rsidRPr="00506063">
        <w:rPr>
          <w:rStyle w:val="Emphasis"/>
          <w:rFonts w:asciiTheme="minorHAnsi" w:hAnsiTheme="minorHAnsi" w:cstheme="minorHAnsi"/>
          <w:highlight w:val="cyan"/>
        </w:rPr>
        <w:t>media-induced nationalist pulls and pressures magnify</w:t>
      </w:r>
      <w:r w:rsidRPr="00506063">
        <w:rPr>
          <w:rStyle w:val="Emphasis"/>
          <w:rFonts w:asciiTheme="minorHAnsi" w:hAnsiTheme="minorHAnsi" w:cstheme="minorHAnsi"/>
        </w:rPr>
        <w:t xml:space="preserve">ing </w:t>
      </w:r>
      <w:r w:rsidRPr="00506063">
        <w:rPr>
          <w:rStyle w:val="Emphasis"/>
          <w:rFonts w:asciiTheme="minorHAnsi" w:hAnsiTheme="minorHAnsi" w:cstheme="minorHAnsi"/>
          <w:highlight w:val="cyan"/>
        </w:rPr>
        <w:t>this</w:t>
      </w:r>
      <w:r w:rsidRPr="00506063">
        <w:rPr>
          <w:rStyle w:val="Emphasis"/>
          <w:rFonts w:asciiTheme="minorHAnsi" w:hAnsiTheme="minorHAnsi" w:cstheme="minorHAnsi"/>
        </w:rPr>
        <w:t xml:space="preserve"> force.</w:t>
      </w:r>
      <w:r w:rsidRPr="00506063">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506063">
        <w:rPr>
          <w:rStyle w:val="StyleUnderline"/>
          <w:rFonts w:asciiTheme="minorHAnsi" w:hAnsiTheme="minorHAnsi" w:cstheme="minorHAnsi"/>
        </w:rPr>
        <w:t>The adverse effect of downward movement by either will be taken as impacting its standing</w:t>
      </w:r>
      <w:r w:rsidRPr="00506063">
        <w:rPr>
          <w:rFonts w:asciiTheme="minorHAnsi" w:hAnsiTheme="minorHAnsi" w:cstheme="minorHAnsi"/>
          <w:sz w:val="10"/>
        </w:rPr>
        <w:t xml:space="preserve">. </w:t>
      </w:r>
      <w:r w:rsidRPr="00506063">
        <w:rPr>
          <w:rStyle w:val="StyleUnderline"/>
          <w:rFonts w:asciiTheme="minorHAnsi" w:hAnsiTheme="minorHAnsi" w:cstheme="minorHAnsi"/>
        </w:rPr>
        <w:t>In India’s case this would include its regional salience in relation to Pakistan</w:t>
      </w:r>
      <w:r w:rsidRPr="00506063">
        <w:rPr>
          <w:rFonts w:asciiTheme="minorHAnsi" w:hAnsiTheme="minorHAnsi" w:cstheme="minorHAnsi"/>
          <w:sz w:val="10"/>
        </w:rPr>
        <w:t xml:space="preserve">. Finally, </w:t>
      </w:r>
      <w:r w:rsidRPr="00506063">
        <w:rPr>
          <w:rStyle w:val="StyleUnderline"/>
          <w:rFonts w:asciiTheme="minorHAnsi" w:hAnsiTheme="minorHAnsi" w:cstheme="minorHAnsi"/>
        </w:rPr>
        <w:t xml:space="preserve">while </w:t>
      </w:r>
      <w:r w:rsidRPr="00506063">
        <w:rPr>
          <w:rStyle w:val="StyleUnderline"/>
          <w:rFonts w:asciiTheme="minorHAnsi" w:hAnsiTheme="minorHAnsi" w:cstheme="minorHAnsi"/>
          <w:highlight w:val="cyan"/>
        </w:rPr>
        <w:t>nationalism in</w:t>
      </w:r>
      <w:r w:rsidRPr="00506063">
        <w:rPr>
          <w:rStyle w:val="StyleUnderline"/>
          <w:rFonts w:asciiTheme="minorHAnsi" w:hAnsiTheme="minorHAnsi" w:cstheme="minorHAnsi"/>
        </w:rPr>
        <w:t xml:space="preserve"> both states can prove fatal, it is bad enough </w:t>
      </w:r>
      <w:r w:rsidRPr="00506063">
        <w:rPr>
          <w:rStyle w:val="StyleUnderline"/>
          <w:rFonts w:asciiTheme="minorHAnsi" w:hAnsiTheme="minorHAnsi" w:cstheme="minorHAnsi"/>
          <w:highlight w:val="cyan"/>
        </w:rPr>
        <w:t>in</w:t>
      </w:r>
      <w:r w:rsidRPr="00506063">
        <w:rPr>
          <w:rStyle w:val="StyleUnderline"/>
          <w:rFonts w:asciiTheme="minorHAnsi" w:hAnsiTheme="minorHAnsi" w:cstheme="minorHAnsi"/>
        </w:rPr>
        <w:t xml:space="preserve"> just </w:t>
      </w:r>
      <w:r w:rsidRPr="00506063">
        <w:rPr>
          <w:rStyle w:val="StyleUnderline"/>
          <w:rFonts w:asciiTheme="minorHAnsi" w:hAnsiTheme="minorHAnsi" w:cstheme="minorHAnsi"/>
          <w:highlight w:val="cyan"/>
        </w:rPr>
        <w:t>one</w:t>
      </w:r>
      <w:r w:rsidRPr="00506063">
        <w:rPr>
          <w:rStyle w:val="StyleUnderline"/>
          <w:rFonts w:asciiTheme="minorHAnsi" w:hAnsiTheme="minorHAnsi" w:cstheme="minorHAnsi"/>
        </w:rPr>
        <w:t xml:space="preserve"> as that would suffice to </w:t>
      </w:r>
      <w:r w:rsidRPr="00506063">
        <w:rPr>
          <w:rStyle w:val="Emphasis"/>
          <w:rFonts w:asciiTheme="minorHAnsi" w:hAnsiTheme="minorHAnsi" w:cstheme="minorHAnsi"/>
          <w:highlight w:val="cyan"/>
        </w:rPr>
        <w:t xml:space="preserve">ensure </w:t>
      </w:r>
      <w:r w:rsidRPr="00506063">
        <w:rPr>
          <w:rStyle w:val="Emphasis"/>
          <w:rFonts w:asciiTheme="minorHAnsi" w:hAnsiTheme="minorHAnsi" w:cstheme="minorHAnsi"/>
        </w:rPr>
        <w:t xml:space="preserve">a </w:t>
      </w:r>
      <w:r w:rsidRPr="00506063">
        <w:rPr>
          <w:rStyle w:val="Emphasis"/>
          <w:rFonts w:asciiTheme="minorHAnsi" w:hAnsiTheme="minorHAnsi" w:cstheme="minorHAnsi"/>
          <w:highlight w:val="cyan"/>
        </w:rPr>
        <w:t xml:space="preserve">mirroring </w:t>
      </w:r>
      <w:r w:rsidRPr="00506063">
        <w:rPr>
          <w:rStyle w:val="Emphasis"/>
          <w:rFonts w:asciiTheme="minorHAnsi" w:hAnsiTheme="minorHAnsi" w:cstheme="minorHAnsi"/>
        </w:rPr>
        <w:t>in the other</w:t>
      </w:r>
      <w:r w:rsidRPr="00506063">
        <w:rPr>
          <w:rFonts w:asciiTheme="minorHAnsi" w:hAnsiTheme="minorHAnsi" w:cstheme="minorHAnsi"/>
          <w:sz w:val="10"/>
        </w:rPr>
        <w:t xml:space="preserve">. </w:t>
      </w:r>
      <w:r w:rsidRPr="00506063">
        <w:rPr>
          <w:rStyle w:val="StyleUnderline"/>
          <w:rFonts w:asciiTheme="minorHAnsi" w:hAnsiTheme="minorHAnsi" w:cstheme="minorHAnsi"/>
        </w:rPr>
        <w:t>The net effect of this is</w:t>
      </w:r>
      <w:r w:rsidRPr="00506063">
        <w:rPr>
          <w:rFonts w:asciiTheme="minorHAnsi" w:hAnsiTheme="minorHAnsi" w:cstheme="minorHAnsi"/>
          <w:sz w:val="10"/>
        </w:rPr>
        <w:t xml:space="preserve"> the </w:t>
      </w:r>
      <w:r w:rsidRPr="00506063">
        <w:rPr>
          <w:rStyle w:val="Emphasis"/>
          <w:rFonts w:asciiTheme="minorHAnsi" w:hAnsiTheme="minorHAnsi" w:cstheme="minorHAnsi"/>
        </w:rPr>
        <w:t>escalation</w:t>
      </w:r>
      <w:r w:rsidRPr="00506063">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506063">
        <w:rPr>
          <w:rStyle w:val="StyleUnderline"/>
          <w:rFonts w:asciiTheme="minorHAnsi" w:hAnsiTheme="minorHAnsi" w:cstheme="minorHAnsi"/>
          <w:highlight w:val="cyan"/>
        </w:rPr>
        <w:t>A nudge</w:t>
      </w:r>
      <w:r w:rsidRPr="00506063">
        <w:rPr>
          <w:rStyle w:val="StyleUnderline"/>
          <w:rFonts w:asciiTheme="minorHAnsi" w:hAnsiTheme="minorHAnsi" w:cstheme="minorHAnsi"/>
        </w:rPr>
        <w:t xml:space="preserve"> is more liable to </w:t>
      </w:r>
      <w:r w:rsidRPr="00506063">
        <w:rPr>
          <w:rStyle w:val="StyleUnderline"/>
          <w:rFonts w:asciiTheme="minorHAnsi" w:hAnsiTheme="minorHAnsi" w:cstheme="minorHAnsi"/>
          <w:highlight w:val="cyan"/>
        </w:rPr>
        <w:t>end up as a push</w:t>
      </w:r>
      <w:r w:rsidRPr="00506063">
        <w:rPr>
          <w:rStyle w:val="StyleUnderline"/>
          <w:rFonts w:asciiTheme="minorHAnsi" w:hAnsiTheme="minorHAnsi" w:cstheme="minorHAnsi"/>
        </w:rPr>
        <w:t xml:space="preserve">, and a push more liable to </w:t>
      </w:r>
      <w:r w:rsidRPr="00506063">
        <w:rPr>
          <w:rStyle w:val="StyleUnderline"/>
          <w:rFonts w:asciiTheme="minorHAnsi" w:hAnsiTheme="minorHAnsi" w:cstheme="minorHAnsi"/>
          <w:highlight w:val="cyan"/>
        </w:rPr>
        <w:t>transform into a shove</w:t>
      </w:r>
      <w:r w:rsidRPr="00506063">
        <w:rPr>
          <w:rFonts w:asciiTheme="minorHAnsi" w:hAnsiTheme="minorHAnsi" w:cstheme="minorHAnsi"/>
          <w:sz w:val="10"/>
        </w:rPr>
        <w:t xml:space="preserve">. </w:t>
      </w:r>
      <w:r w:rsidRPr="00506063">
        <w:rPr>
          <w:rStyle w:val="StyleUnderline"/>
          <w:rFonts w:asciiTheme="minorHAnsi" w:hAnsiTheme="minorHAnsi" w:cstheme="minorHAnsi"/>
        </w:rPr>
        <w:t xml:space="preserve">Nationalism and the cultural </w:t>
      </w:r>
      <w:r w:rsidRPr="00506063">
        <w:rPr>
          <w:rStyle w:val="StyleUnderline"/>
          <w:rFonts w:asciiTheme="minorHAnsi" w:hAnsiTheme="minorHAnsi" w:cstheme="minorHAnsi"/>
          <w:highlight w:val="cyan"/>
        </w:rPr>
        <w:t>need to save face</w:t>
      </w:r>
      <w:r w:rsidRPr="00506063">
        <w:rPr>
          <w:rStyle w:val="StyleUnderline"/>
          <w:rFonts w:asciiTheme="minorHAnsi" w:hAnsiTheme="minorHAnsi" w:cstheme="minorHAnsi"/>
        </w:rPr>
        <w:t xml:space="preserve"> at this stage will likely </w:t>
      </w:r>
      <w:r w:rsidRPr="00506063">
        <w:rPr>
          <w:rStyle w:val="StyleUnderline"/>
          <w:rFonts w:asciiTheme="minorHAnsi" w:hAnsiTheme="minorHAnsi" w:cstheme="minorHAnsi"/>
          <w:highlight w:val="cyan"/>
        </w:rPr>
        <w:t xml:space="preserve">kick in with </w:t>
      </w:r>
      <w:r w:rsidRPr="00506063">
        <w:rPr>
          <w:rStyle w:val="StyleUnderline"/>
          <w:rFonts w:asciiTheme="minorHAnsi" w:hAnsiTheme="minorHAnsi" w:cstheme="minorHAnsi"/>
        </w:rPr>
        <w:t xml:space="preserve">greater </w:t>
      </w:r>
      <w:r w:rsidRPr="00506063">
        <w:rPr>
          <w:rStyle w:val="StyleUnderline"/>
          <w:rFonts w:asciiTheme="minorHAnsi" w:hAnsiTheme="minorHAnsi" w:cstheme="minorHAnsi"/>
          <w:highlight w:val="cyan"/>
        </w:rPr>
        <w:t>gusto</w:t>
      </w:r>
      <w:r w:rsidRPr="00506063">
        <w:rPr>
          <w:rFonts w:asciiTheme="minorHAnsi" w:hAnsiTheme="minorHAnsi" w:cstheme="minorHAnsi"/>
          <w:sz w:val="10"/>
        </w:rPr>
        <w:t xml:space="preserve">. The side that perceives itself to be on the losing end can be expected to escalate to escape disadvantage. To be sure, </w:t>
      </w:r>
      <w:r w:rsidRPr="00506063">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506063">
        <w:rPr>
          <w:rStyle w:val="Emphasis"/>
          <w:rFonts w:asciiTheme="minorHAnsi" w:hAnsiTheme="minorHAnsi" w:cstheme="minorHAnsi"/>
          <w:highlight w:val="cyan"/>
        </w:rPr>
        <w:t>nationalist impulse in strategic thinking</w:t>
      </w:r>
      <w:r w:rsidRPr="00506063">
        <w:rPr>
          <w:rStyle w:val="Emphasis"/>
          <w:rFonts w:asciiTheme="minorHAnsi" w:hAnsiTheme="minorHAnsi" w:cstheme="minorHAnsi"/>
        </w:rPr>
        <w:t xml:space="preserve">, </w:t>
      </w:r>
      <w:r w:rsidRPr="00506063">
        <w:rPr>
          <w:rFonts w:asciiTheme="minorHAnsi" w:hAnsiTheme="minorHAnsi" w:cstheme="minorHAnsi"/>
          <w:sz w:val="10"/>
          <w:szCs w:val="10"/>
        </w:rPr>
        <w:t>vertical escalation is becoming a certainty where otherwise it would have remained a mere possibility. What will vertical escalation look like?</w:t>
      </w:r>
      <w:r w:rsidRPr="00506063">
        <w:rPr>
          <w:rStyle w:val="StyleUnderline"/>
          <w:rFonts w:asciiTheme="minorHAnsi" w:hAnsiTheme="minorHAnsi" w:cstheme="minorHAnsi"/>
        </w:rPr>
        <w:t xml:space="preserve"> Nationalism-inspired </w:t>
      </w:r>
      <w:r w:rsidRPr="00506063">
        <w:rPr>
          <w:rStyle w:val="StyleUnderline"/>
          <w:rFonts w:asciiTheme="minorHAnsi" w:hAnsiTheme="minorHAnsi" w:cstheme="minorHAnsi"/>
          <w:highlight w:val="cyan"/>
        </w:rPr>
        <w:t>strategies will place a premium on territory</w:t>
      </w:r>
      <w:r w:rsidRPr="00506063">
        <w:rPr>
          <w:rFonts w:asciiTheme="minorHAnsi" w:hAnsiTheme="minorHAnsi" w:cstheme="minorHAnsi"/>
          <w:sz w:val="10"/>
        </w:rPr>
        <w:t xml:space="preserve">. With forces available and mobile thanks to increased investment in infrastructure and aerial transport fleets, </w:t>
      </w:r>
      <w:r w:rsidRPr="00506063">
        <w:rPr>
          <w:rStyle w:val="StyleUnderline"/>
          <w:rFonts w:asciiTheme="minorHAnsi" w:hAnsiTheme="minorHAnsi" w:cstheme="minorHAnsi"/>
        </w:rPr>
        <w:t>the rapid concentration of forces can be foreseen</w:t>
      </w:r>
      <w:r w:rsidRPr="00506063">
        <w:rPr>
          <w:rFonts w:asciiTheme="minorHAnsi" w:hAnsiTheme="minorHAnsi" w:cstheme="minorHAnsi"/>
          <w:sz w:val="10"/>
        </w:rPr>
        <w:t xml:space="preserve">. This might potentially set the stage for </w:t>
      </w:r>
      <w:proofErr w:type="gramStart"/>
      <w:r w:rsidRPr="00506063">
        <w:rPr>
          <w:rFonts w:asciiTheme="minorHAnsi" w:hAnsiTheme="minorHAnsi" w:cstheme="minorHAnsi"/>
          <w:sz w:val="10"/>
        </w:rPr>
        <w:t>de-escalation, since</w:t>
      </w:r>
      <w:proofErr w:type="gramEnd"/>
      <w:r w:rsidRPr="00506063">
        <w:rPr>
          <w:rFonts w:asciiTheme="minorHAnsi" w:hAnsiTheme="minorHAnsi" w:cstheme="minorHAnsi"/>
          <w:sz w:val="10"/>
        </w:rPr>
        <w:t xml:space="preserve"> neither would be able to claim an easy victory. In fact, precedence does favor this in that China withdrew after its earlier forays into India and Vietnam, and India has restricted its actions against Pakistan in Kargil to that theater itself. However, nationalism, with its effects on strategy, is the wildcard, making it difficult to rule out escalation. Traditional nuclear strategists would claim that India currently lacks strategic deterrence, since its Agni series is not yet </w:t>
      </w:r>
      <w:proofErr w:type="gramStart"/>
      <w:r w:rsidRPr="00506063">
        <w:rPr>
          <w:rFonts w:asciiTheme="minorHAnsi" w:hAnsiTheme="minorHAnsi" w:cstheme="minorHAnsi"/>
          <w:sz w:val="10"/>
        </w:rPr>
        <w:t>complete</w:t>
      </w:r>
      <w:proofErr w:type="gramEnd"/>
      <w:r w:rsidRPr="00506063">
        <w:rPr>
          <w:rFonts w:asciiTheme="minorHAnsi" w:hAnsiTheme="minorHAnsi" w:cstheme="minorHAnsi"/>
          <w:sz w:val="10"/>
        </w:rPr>
        <w:t xml:space="preserv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admits to both militaries being capable of nuclear use from demonstration shots to shots across the bow. </w:t>
      </w:r>
      <w:r w:rsidRPr="00506063">
        <w:rPr>
          <w:rStyle w:val="StyleUnderline"/>
          <w:rFonts w:asciiTheme="minorHAnsi" w:hAnsiTheme="minorHAnsi" w:cstheme="minorHAnsi"/>
        </w:rPr>
        <w:t>A nationalist strategy</w:t>
      </w:r>
      <w:r w:rsidRPr="00506063">
        <w:rPr>
          <w:rFonts w:asciiTheme="minorHAnsi" w:hAnsiTheme="minorHAnsi" w:cstheme="minorHAnsi"/>
          <w:sz w:val="10"/>
        </w:rPr>
        <w:t xml:space="preserve">, coupled with a military need to recuperate from a bad bargain, </w:t>
      </w:r>
      <w:r w:rsidRPr="00506063">
        <w:rPr>
          <w:rStyle w:val="StyleUnderline"/>
          <w:rFonts w:asciiTheme="minorHAnsi" w:hAnsiTheme="minorHAnsi" w:cstheme="minorHAnsi"/>
        </w:rPr>
        <w:t xml:space="preserve">may </w:t>
      </w:r>
      <w:r w:rsidRPr="00506063">
        <w:rPr>
          <w:rStyle w:val="Emphasis"/>
          <w:rFonts w:asciiTheme="minorHAnsi" w:hAnsiTheme="minorHAnsi" w:cstheme="minorHAnsi"/>
        </w:rPr>
        <w:t>foreshadow the operational use of nuclear weapons</w:t>
      </w:r>
      <w:r w:rsidRPr="00506063">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506063">
        <w:rPr>
          <w:rStyle w:val="StyleUnderline"/>
          <w:rFonts w:asciiTheme="minorHAnsi" w:hAnsiTheme="minorHAnsi" w:cstheme="minorHAnsi"/>
        </w:rPr>
        <w:t xml:space="preserve">The scenario here relies on a factor </w:t>
      </w:r>
      <w:r w:rsidRPr="00506063">
        <w:rPr>
          <w:rStyle w:val="Emphasis"/>
          <w:rFonts w:asciiTheme="minorHAnsi" w:hAnsiTheme="minorHAnsi" w:cstheme="minorHAnsi"/>
        </w:rPr>
        <w:t>usually discounted</w:t>
      </w:r>
      <w:r w:rsidRPr="00506063">
        <w:rPr>
          <w:rStyle w:val="StyleUnderline"/>
          <w:rFonts w:asciiTheme="minorHAnsi" w:hAnsiTheme="minorHAnsi" w:cstheme="minorHAnsi"/>
        </w:rPr>
        <w:t xml:space="preserve"> in </w:t>
      </w:r>
      <w:r w:rsidRPr="00506063">
        <w:rPr>
          <w:rStyle w:val="StyleUnderline"/>
          <w:rFonts w:asciiTheme="minorHAnsi" w:hAnsiTheme="minorHAnsi" w:cstheme="minorHAnsi"/>
          <w:highlight w:val="cyan"/>
        </w:rPr>
        <w:t>traditional strategic analyses</w:t>
      </w:r>
      <w:r w:rsidRPr="00506063">
        <w:rPr>
          <w:rStyle w:val="StyleUnderline"/>
          <w:rFonts w:asciiTheme="minorHAnsi" w:hAnsiTheme="minorHAnsi" w:cstheme="minorHAnsi"/>
        </w:rPr>
        <w:t xml:space="preserve">, which presume strategic rationality and </w:t>
      </w:r>
      <w:r w:rsidRPr="00506063">
        <w:rPr>
          <w:rStyle w:val="StyleUnderline"/>
          <w:rFonts w:asciiTheme="minorHAnsi" w:hAnsiTheme="minorHAnsi" w:cstheme="minorHAnsi"/>
          <w:highlight w:val="cyan"/>
        </w:rPr>
        <w:t>have internal politic</w:t>
      </w:r>
      <w:r w:rsidRPr="00506063">
        <w:rPr>
          <w:rStyle w:val="StyleUnderline"/>
          <w:rFonts w:asciiTheme="minorHAnsi" w:hAnsiTheme="minorHAnsi" w:cstheme="minorHAnsi"/>
        </w:rPr>
        <w:t>al factor</w:t>
      </w:r>
      <w:r w:rsidRPr="00506063">
        <w:rPr>
          <w:rStyle w:val="StyleUnderline"/>
          <w:rFonts w:asciiTheme="minorHAnsi" w:hAnsiTheme="minorHAnsi" w:cstheme="minorHAnsi"/>
          <w:highlight w:val="cyan"/>
        </w:rPr>
        <w:t xml:space="preserve">s as a [unknown] </w:t>
      </w:r>
      <w:r w:rsidRPr="00506063">
        <w:rPr>
          <w:rFonts w:asciiTheme="minorHAnsi" w:hAnsiTheme="minorHAnsi" w:cstheme="minorHAnsi"/>
          <w:sz w:val="14"/>
          <w:szCs w:val="14"/>
        </w:rPr>
        <w:t>blind</w:t>
      </w:r>
      <w:r w:rsidRPr="00506063">
        <w:rPr>
          <w:rStyle w:val="StyleUnderline"/>
          <w:rFonts w:asciiTheme="minorHAnsi" w:hAnsiTheme="minorHAnsi" w:cstheme="minorHAnsi"/>
          <w:highlight w:val="cyan"/>
        </w:rPr>
        <w:t xml:space="preserve"> spot</w:t>
      </w:r>
      <w:r w:rsidRPr="00506063">
        <w:rPr>
          <w:rFonts w:asciiTheme="minorHAnsi" w:hAnsiTheme="minorHAnsi" w:cstheme="minorHAnsi"/>
          <w:sz w:val="10"/>
        </w:rPr>
        <w:t xml:space="preserve">. Consequently, though </w:t>
      </w:r>
      <w:proofErr w:type="spellStart"/>
      <w:r w:rsidRPr="00506063">
        <w:rPr>
          <w:rFonts w:asciiTheme="minorHAnsi" w:hAnsiTheme="minorHAnsi" w:cstheme="minorHAnsi"/>
          <w:sz w:val="10"/>
        </w:rPr>
        <w:t>Kampani</w:t>
      </w:r>
      <w:proofErr w:type="spellEnd"/>
      <w:r w:rsidRPr="00506063">
        <w:rPr>
          <w:rFonts w:asciiTheme="minorHAnsi" w:hAnsiTheme="minorHAnsi" w:cstheme="minorHAnsi"/>
          <w:sz w:val="10"/>
        </w:rPr>
        <w:t xml:space="preserve"> is right that the “competition is unlikely to assume the unbridled nature of the former superpower rivalry,” that is not quite the real fear.</w:t>
      </w:r>
    </w:p>
    <w:p w14:paraId="520EC1E2" w14:textId="77777777" w:rsidR="00891157" w:rsidRPr="00506063" w:rsidRDefault="00891157" w:rsidP="00891157">
      <w:pPr>
        <w:rPr>
          <w:rFonts w:asciiTheme="minorHAnsi" w:hAnsiTheme="minorHAnsi" w:cstheme="minorHAnsi"/>
        </w:rPr>
      </w:pPr>
    </w:p>
    <w:p w14:paraId="1B30D132" w14:textId="77777777" w:rsidR="00891157" w:rsidRPr="00506063" w:rsidRDefault="00891157" w:rsidP="00891157">
      <w:pPr>
        <w:pStyle w:val="Heading4"/>
        <w:numPr>
          <w:ilvl w:val="0"/>
          <w:numId w:val="11"/>
        </w:numPr>
        <w:tabs>
          <w:tab w:val="num" w:pos="360"/>
        </w:tabs>
        <w:ind w:left="0" w:firstLine="0"/>
        <w:rPr>
          <w:rFonts w:asciiTheme="minorHAnsi" w:eastAsia="Calibri" w:hAnsiTheme="minorHAnsi" w:cstheme="minorHAnsi"/>
        </w:rPr>
      </w:pPr>
      <w:r w:rsidRPr="00506063">
        <w:rPr>
          <w:rFonts w:asciiTheme="minorHAnsi" w:eastAsia="Calibri" w:hAnsiTheme="minorHAnsi" w:cstheme="minorHAnsi"/>
        </w:rPr>
        <w:lastRenderedPageBreak/>
        <w:t>It causes protectionism causing strategic disengagement and trade wars destabilizing relationships and causing war</w:t>
      </w:r>
    </w:p>
    <w:p w14:paraId="3AD639B1" w14:textId="77777777" w:rsidR="00891157" w:rsidRPr="00506063" w:rsidRDefault="00891157" w:rsidP="00891157">
      <w:pPr>
        <w:rPr>
          <w:rFonts w:asciiTheme="minorHAnsi" w:eastAsia="Calibri" w:hAnsiTheme="minorHAnsi" w:cstheme="minorHAnsi"/>
          <w:color w:val="333333"/>
          <w:sz w:val="16"/>
          <w:szCs w:val="16"/>
        </w:rPr>
      </w:pPr>
      <w:r w:rsidRPr="00506063">
        <w:rPr>
          <w:rFonts w:asciiTheme="minorHAnsi" w:eastAsia="Calibri" w:hAnsiTheme="minorHAnsi" w:cstheme="minorHAnsi"/>
          <w:b/>
          <w:color w:val="333333"/>
          <w:sz w:val="26"/>
          <w:szCs w:val="26"/>
        </w:rPr>
        <w:t xml:space="preserve">Morelli </w:t>
      </w:r>
      <w:r>
        <w:rPr>
          <w:rFonts w:asciiTheme="minorHAnsi" w:eastAsia="Calibri" w:hAnsiTheme="minorHAnsi" w:cstheme="minorHAnsi"/>
          <w:b/>
          <w:color w:val="333333"/>
          <w:sz w:val="26"/>
          <w:szCs w:val="26"/>
        </w:rPr>
        <w:t>et al</w:t>
      </w:r>
      <w:r w:rsidRPr="00506063">
        <w:rPr>
          <w:rFonts w:asciiTheme="minorHAnsi" w:eastAsia="Calibri" w:hAnsiTheme="minorHAnsi" w:cstheme="minorHAnsi"/>
          <w:b/>
          <w:color w:val="333333"/>
          <w:sz w:val="26"/>
          <w:szCs w:val="26"/>
        </w:rPr>
        <w:t xml:space="preserve"> 20</w:t>
      </w:r>
      <w:r w:rsidRPr="00506063">
        <w:rPr>
          <w:rFonts w:asciiTheme="minorHAnsi" w:eastAsia="Calibri" w:hAnsiTheme="minorHAnsi" w:cstheme="minorHAnsi"/>
          <w:b/>
          <w:color w:val="333333"/>
          <w:sz w:val="21"/>
          <w:szCs w:val="21"/>
        </w:rPr>
        <w:t xml:space="preserve"> </w:t>
      </w:r>
      <w:r w:rsidRPr="00506063">
        <w:rPr>
          <w:rFonts w:asciiTheme="minorHAnsi" w:eastAsia="Calibri" w:hAnsiTheme="minorHAnsi" w:cstheme="minorHAnsi"/>
          <w:color w:val="333333"/>
          <w:sz w:val="16"/>
          <w:szCs w:val="16"/>
        </w:rPr>
        <w:t>[MORELLI, Massimo</w:t>
      </w:r>
      <w:proofErr w:type="gramStart"/>
      <w:r w:rsidRPr="00506063">
        <w:rPr>
          <w:rFonts w:asciiTheme="minorHAnsi" w:eastAsia="Calibri" w:hAnsiTheme="minorHAnsi" w:cstheme="minorHAnsi"/>
          <w:color w:val="333333"/>
          <w:sz w:val="16"/>
          <w:szCs w:val="16"/>
          <w:highlight w:val="white"/>
        </w:rPr>
        <w:t>, ,</w:t>
      </w:r>
      <w:proofErr w:type="gramEnd"/>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color w:val="333333"/>
          <w:sz w:val="16"/>
          <w:szCs w:val="16"/>
        </w:rPr>
        <w:t>MATTOZZI, Andrea</w:t>
      </w:r>
      <w:r w:rsidRPr="00506063">
        <w:rPr>
          <w:rFonts w:asciiTheme="minorHAnsi" w:eastAsia="Calibri" w:hAnsiTheme="minorHAnsi" w:cstheme="minorHAnsi"/>
          <w:color w:val="333333"/>
          <w:sz w:val="16"/>
          <w:szCs w:val="16"/>
          <w:highlight w:val="white"/>
        </w:rPr>
        <w:t xml:space="preserve">, , </w:t>
      </w:r>
      <w:r w:rsidRPr="00506063">
        <w:rPr>
          <w:rFonts w:asciiTheme="minorHAnsi" w:eastAsia="Calibri" w:hAnsiTheme="minorHAnsi" w:cstheme="minorHAnsi"/>
          <w:color w:val="333333"/>
          <w:sz w:val="16"/>
          <w:szCs w:val="16"/>
        </w:rPr>
        <w:t>NAKAGUMA, Marcos Y.</w:t>
      </w:r>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i/>
          <w:color w:val="333333"/>
          <w:sz w:val="16"/>
          <w:szCs w:val="16"/>
        </w:rPr>
        <w:t>Populism and war</w:t>
      </w:r>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color w:val="333333"/>
          <w:sz w:val="16"/>
          <w:szCs w:val="16"/>
        </w:rPr>
        <w:t>CEPR Discussion Paper</w:t>
      </w:r>
      <w:r w:rsidRPr="00506063">
        <w:rPr>
          <w:rFonts w:asciiTheme="minorHAnsi" w:eastAsia="Calibri" w:hAnsiTheme="minorHAnsi" w:cstheme="minorHAnsi"/>
          <w:color w:val="333333"/>
          <w:sz w:val="16"/>
          <w:szCs w:val="16"/>
          <w:highlight w:val="white"/>
        </w:rPr>
        <w:t xml:space="preserve">, </w:t>
      </w:r>
      <w:r w:rsidRPr="00506063">
        <w:rPr>
          <w:rFonts w:asciiTheme="minorHAnsi" w:eastAsia="Calibri" w:hAnsiTheme="minorHAnsi" w:cstheme="minorHAnsi"/>
          <w:color w:val="333333"/>
          <w:sz w:val="16"/>
          <w:szCs w:val="16"/>
        </w:rPr>
        <w:t xml:space="preserve">2020/14501 </w:t>
      </w:r>
      <w:r w:rsidRPr="00506063">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506063">
          <w:rPr>
            <w:rFonts w:asciiTheme="minorHAnsi" w:eastAsia="Calibri" w:hAnsiTheme="minorHAnsi" w:cstheme="minorHAnsi"/>
            <w:color w:val="1155CC"/>
            <w:sz w:val="16"/>
            <w:szCs w:val="16"/>
            <w:highlight w:val="white"/>
            <w:u w:val="single"/>
          </w:rPr>
          <w:t>https://hdl.handle.net/1814/68417</w:t>
        </w:r>
      </w:hyperlink>
      <w:r w:rsidRPr="00506063">
        <w:rPr>
          <w:rFonts w:asciiTheme="minorHAnsi" w:eastAsia="Calibri" w:hAnsiTheme="minorHAnsi" w:cstheme="minorHAnsi"/>
          <w:color w:val="333333"/>
          <w:sz w:val="16"/>
          <w:szCs w:val="16"/>
          <w:highlight w:val="white"/>
        </w:rPr>
        <w:t>]</w:t>
      </w:r>
    </w:p>
    <w:p w14:paraId="476FFC90" w14:textId="77777777" w:rsidR="00891157" w:rsidRPr="00506063" w:rsidRDefault="00891157" w:rsidP="00891157">
      <w:pPr>
        <w:rPr>
          <w:rFonts w:asciiTheme="minorHAnsi" w:eastAsia="Calibri" w:hAnsiTheme="minorHAnsi" w:cstheme="minorHAnsi"/>
          <w:color w:val="333333"/>
          <w:sz w:val="16"/>
          <w:szCs w:val="16"/>
        </w:rPr>
      </w:pPr>
    </w:p>
    <w:p w14:paraId="2E39022C" w14:textId="77777777" w:rsidR="00891157" w:rsidRPr="00506063" w:rsidRDefault="00891157" w:rsidP="00891157">
      <w:pPr>
        <w:rPr>
          <w:rFonts w:asciiTheme="minorHAnsi" w:eastAsia="Calibri" w:hAnsiTheme="minorHAnsi" w:cstheme="minorHAnsi"/>
          <w:color w:val="333333"/>
          <w:sz w:val="14"/>
          <w:szCs w:val="14"/>
          <w:highlight w:val="white"/>
        </w:rPr>
      </w:pPr>
      <w:r w:rsidRPr="00506063">
        <w:rPr>
          <w:rFonts w:asciiTheme="minorHAnsi" w:eastAsia="Calibri" w:hAnsiTheme="minorHAnsi" w:cstheme="minorHAnsi"/>
          <w:color w:val="333333"/>
          <w:sz w:val="14"/>
          <w:szCs w:val="14"/>
          <w:highlight w:val="white"/>
        </w:rPr>
        <w:t>1 Introduction</w:t>
      </w:r>
      <w:r w:rsidRPr="00506063">
        <w:rPr>
          <w:rFonts w:asciiTheme="minorHAnsi" w:eastAsia="Calibri" w:hAnsiTheme="minorHAnsi" w:cstheme="minorHAnsi"/>
          <w:color w:val="333333"/>
          <w:highlight w:val="white"/>
        </w:rPr>
        <w:t xml:space="preserve"> </w:t>
      </w:r>
      <w:r w:rsidRPr="00506063">
        <w:rPr>
          <w:rFonts w:asciiTheme="minorHAnsi" w:eastAsia="Calibri" w:hAnsiTheme="minorHAnsi" w:cstheme="minorHAnsi"/>
          <w:b/>
          <w:color w:val="333333"/>
          <w:highlight w:val="white"/>
          <w:u w:val="single"/>
        </w:rPr>
        <w:t xml:space="preserve">In recent years, the world has witnessed a rise of </w:t>
      </w:r>
      <w:r w:rsidRPr="00506063">
        <w:rPr>
          <w:rFonts w:asciiTheme="minorHAnsi" w:eastAsia="Calibri" w:hAnsiTheme="minorHAnsi" w:cstheme="minorHAnsi"/>
          <w:b/>
          <w:color w:val="333333"/>
          <w:highlight w:val="green"/>
          <w:u w:val="single"/>
        </w:rPr>
        <w:t xml:space="preserve">populist </w:t>
      </w:r>
      <w:r w:rsidRPr="00506063">
        <w:rPr>
          <w:rFonts w:asciiTheme="minorHAnsi" w:eastAsia="Calibri" w:hAnsiTheme="minorHAnsi" w:cstheme="minorHAnsi"/>
          <w:b/>
          <w:color w:val="333333"/>
          <w:highlight w:val="white"/>
          <w:u w:val="single"/>
        </w:rPr>
        <w:t xml:space="preserve">political </w:t>
      </w:r>
      <w:r w:rsidRPr="00506063">
        <w:rPr>
          <w:rFonts w:asciiTheme="minorHAnsi" w:eastAsia="Calibri" w:hAnsiTheme="minorHAnsi" w:cstheme="minorHAnsi"/>
          <w:b/>
          <w:color w:val="333333"/>
          <w:highlight w:val="green"/>
          <w:u w:val="single"/>
        </w:rPr>
        <w:t xml:space="preserve">leaders </w:t>
      </w:r>
      <w:r w:rsidRPr="00506063">
        <w:rPr>
          <w:rFonts w:asciiTheme="minorHAnsi" w:eastAsia="Calibri" w:hAnsiTheme="minorHAnsi" w:cstheme="minorHAnsi"/>
          <w:b/>
          <w:color w:val="333333"/>
          <w:highlight w:val="white"/>
          <w:u w:val="single"/>
        </w:rPr>
        <w:t xml:space="preserve">in many western </w:t>
      </w:r>
      <w:r w:rsidRPr="00506063">
        <w:rPr>
          <w:rFonts w:asciiTheme="minorHAnsi" w:eastAsia="Calibri" w:hAnsiTheme="minorHAnsi" w:cstheme="minorHAnsi"/>
          <w:b/>
          <w:color w:val="333333"/>
          <w:u w:val="single"/>
        </w:rPr>
        <w:t>democracies, including the United States</w:t>
      </w:r>
      <w:r w:rsidRPr="00506063">
        <w:rPr>
          <w:rFonts w:asciiTheme="minorHAnsi" w:eastAsia="Calibri" w:hAnsiTheme="minorHAnsi" w:cstheme="minorHAnsi"/>
          <w:color w:val="333333"/>
        </w:rPr>
        <w:t xml:space="preserve"> − the </w:t>
      </w:r>
      <w:r w:rsidRPr="00506063">
        <w:rPr>
          <w:rFonts w:asciiTheme="minorHAnsi" w:eastAsia="Calibri" w:hAnsiTheme="minorHAnsi" w:cstheme="minorHAnsi"/>
          <w:color w:val="333333"/>
          <w:highlight w:val="white"/>
        </w:rPr>
        <w:t xml:space="preserve">world’s dominant superpower. We broadly refer to a populist leader as one who </w:t>
      </w:r>
      <w:r w:rsidRPr="00506063">
        <w:rPr>
          <w:rFonts w:asciiTheme="minorHAnsi" w:eastAsia="Calibri" w:hAnsiTheme="minorHAnsi" w:cstheme="minorHAnsi"/>
          <w:b/>
          <w:color w:val="333333"/>
          <w:highlight w:val="green"/>
          <w:u w:val="single"/>
        </w:rPr>
        <w:t>champion</w:t>
      </w:r>
      <w:r w:rsidRPr="00506063">
        <w:rPr>
          <w:rFonts w:asciiTheme="minorHAnsi" w:eastAsia="Calibri" w:hAnsiTheme="minorHAnsi" w:cstheme="minorHAnsi"/>
          <w:b/>
          <w:color w:val="333333"/>
          <w:u w:val="single"/>
        </w:rPr>
        <w:t xml:space="preserve">s short-term </w:t>
      </w:r>
      <w:r w:rsidRPr="00506063">
        <w:rPr>
          <w:rFonts w:asciiTheme="minorHAnsi" w:eastAsia="Calibri" w:hAnsiTheme="minorHAnsi" w:cstheme="minorHAnsi"/>
          <w:b/>
          <w:color w:val="333333"/>
          <w:highlight w:val="green"/>
          <w:u w:val="single"/>
        </w:rPr>
        <w:t>protectionist policies</w:t>
      </w:r>
      <w:r w:rsidRPr="00506063">
        <w:rPr>
          <w:rFonts w:asciiTheme="minorHAnsi" w:eastAsia="Calibri" w:hAnsiTheme="minorHAnsi" w:cstheme="minorHAnsi"/>
          <w:b/>
          <w:color w:val="333333"/>
          <w:highlight w:val="white"/>
          <w:u w:val="single"/>
        </w:rPr>
        <w:t>, disregarding their long-term consequences and pandering to voters’ fears and beliefs.</w:t>
      </w:r>
      <w:r w:rsidRPr="00506063">
        <w:rPr>
          <w:rFonts w:asciiTheme="minorHAnsi" w:eastAsia="Calibri" w:hAnsiTheme="minorHAnsi" w:cstheme="minorHAnsi"/>
          <w:color w:val="333333"/>
          <w:highlight w:val="white"/>
        </w:rPr>
        <w:t xml:space="preserve">1 Another distinctive feature of populist governments is their </w:t>
      </w:r>
      <w:r w:rsidRPr="00506063">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506063">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506063">
        <w:rPr>
          <w:rFonts w:asciiTheme="minorHAnsi" w:eastAsia="Calibri" w:hAnsiTheme="minorHAnsi" w:cstheme="minorHAnsi"/>
          <w:color w:val="333333"/>
        </w:rPr>
        <w:t xml:space="preserve">, </w:t>
      </w:r>
      <w:r w:rsidRPr="00506063">
        <w:rPr>
          <w:rFonts w:asciiTheme="minorHAnsi" w:eastAsia="Calibri" w:hAnsiTheme="minorHAnsi" w:cstheme="minorHAnsi"/>
          <w:color w:val="333333"/>
          <w:sz w:val="14"/>
          <w:szCs w:val="14"/>
        </w:rPr>
        <w:t xml:space="preserve">in line with </w:t>
      </w:r>
      <w:r w:rsidRPr="00506063">
        <w:rPr>
          <w:rFonts w:asciiTheme="minorHAnsi" w:eastAsia="Calibri" w:hAnsiTheme="minorHAnsi" w:cstheme="minorHAnsi"/>
          <w:color w:val="333333"/>
          <w:sz w:val="14"/>
          <w:szCs w:val="14"/>
          <w:highlight w:val="white"/>
        </w:rPr>
        <w:t xml:space="preserve">globalization blaming also emphasized by Rodrick [10]. In the United </w:t>
      </w:r>
      <w:r w:rsidRPr="00506063">
        <w:rPr>
          <w:rFonts w:asciiTheme="minorHAnsi" w:eastAsia="Calibri" w:hAnsiTheme="minorHAnsi" w:cstheme="minorHAnsi"/>
          <w:color w:val="333333"/>
          <w:sz w:val="14"/>
          <w:szCs w:val="14"/>
        </w:rPr>
        <w:t>States,</w:t>
      </w:r>
      <w:r w:rsidRPr="00506063">
        <w:rPr>
          <w:rFonts w:asciiTheme="minorHAnsi" w:eastAsia="Calibri" w:hAnsiTheme="minorHAnsi" w:cstheme="minorHAnsi"/>
          <w:color w:val="333333"/>
        </w:rPr>
        <w:t xml:space="preserve"> </w:t>
      </w:r>
      <w:r w:rsidRPr="00506063">
        <w:rPr>
          <w:rFonts w:asciiTheme="minorHAnsi" w:eastAsia="Calibri" w:hAnsiTheme="minorHAnsi" w:cstheme="minorHAnsi"/>
          <w:b/>
          <w:color w:val="333333"/>
          <w:highlight w:val="green"/>
          <w:u w:val="single"/>
        </w:rPr>
        <w:t>Trump</w:t>
      </w:r>
      <w:r w:rsidRPr="00506063">
        <w:rPr>
          <w:rFonts w:asciiTheme="minorHAnsi" w:eastAsia="Calibri" w:hAnsiTheme="minorHAnsi" w:cstheme="minorHAnsi"/>
          <w:b/>
          <w:color w:val="333333"/>
          <w:u w:val="single"/>
        </w:rPr>
        <w:t xml:space="preserve"> administration’s foreign policy has been notorious for aggressively </w:t>
      </w:r>
      <w:r w:rsidRPr="00506063">
        <w:rPr>
          <w:rFonts w:asciiTheme="minorHAnsi" w:eastAsia="Calibri" w:hAnsiTheme="minorHAnsi" w:cstheme="minorHAnsi"/>
          <w:b/>
          <w:color w:val="333333"/>
          <w:highlight w:val="green"/>
          <w:u w:val="single"/>
        </w:rPr>
        <w:t>resort</w:t>
      </w:r>
      <w:r w:rsidRPr="00506063">
        <w:rPr>
          <w:rFonts w:asciiTheme="minorHAnsi" w:eastAsia="Calibri" w:hAnsiTheme="minorHAnsi" w:cstheme="minorHAnsi"/>
          <w:b/>
          <w:color w:val="333333"/>
          <w:u w:val="single"/>
        </w:rPr>
        <w:t xml:space="preserve">ing </w:t>
      </w:r>
      <w:r w:rsidRPr="00506063">
        <w:rPr>
          <w:rFonts w:asciiTheme="minorHAnsi" w:eastAsia="Calibri" w:hAnsiTheme="minorHAnsi" w:cstheme="minorHAnsi"/>
          <w:b/>
          <w:color w:val="333333"/>
          <w:highlight w:val="green"/>
          <w:u w:val="single"/>
        </w:rPr>
        <w:t>to</w:t>
      </w:r>
      <w:r w:rsidRPr="00506063">
        <w:rPr>
          <w:rFonts w:asciiTheme="minorHAnsi" w:eastAsia="Calibri" w:hAnsiTheme="minorHAnsi" w:cstheme="minorHAnsi"/>
          <w:b/>
          <w:color w:val="333333"/>
          <w:u w:val="single"/>
        </w:rPr>
        <w:t xml:space="preserve"> “economic statecraft”, </w:t>
      </w:r>
      <w:proofErr w:type="gramStart"/>
      <w:r w:rsidRPr="00506063">
        <w:rPr>
          <w:rFonts w:asciiTheme="minorHAnsi" w:eastAsia="Calibri" w:hAnsiTheme="minorHAnsi" w:cstheme="minorHAnsi"/>
          <w:b/>
          <w:color w:val="333333"/>
          <w:u w:val="single"/>
        </w:rPr>
        <w:t>i.e.</w:t>
      </w:r>
      <w:proofErr w:type="gramEnd"/>
      <w:r w:rsidRPr="00506063">
        <w:rPr>
          <w:rFonts w:asciiTheme="minorHAnsi" w:eastAsia="Calibri" w:hAnsiTheme="minorHAnsi" w:cstheme="minorHAnsi"/>
          <w:b/>
          <w:color w:val="333333"/>
          <w:u w:val="single"/>
        </w:rPr>
        <w:t xml:space="preserve"> the strategy of using economic means, particularly protectionism and </w:t>
      </w:r>
      <w:r w:rsidRPr="00506063">
        <w:rPr>
          <w:rFonts w:asciiTheme="minorHAnsi" w:eastAsia="Calibri" w:hAnsiTheme="minorHAnsi" w:cstheme="minorHAnsi"/>
          <w:b/>
          <w:color w:val="333333"/>
          <w:highlight w:val="green"/>
          <w:u w:val="single"/>
        </w:rPr>
        <w:t>economic coercion</w:t>
      </w:r>
      <w:r w:rsidRPr="00506063">
        <w:rPr>
          <w:rFonts w:asciiTheme="minorHAnsi" w:eastAsia="Calibri" w:hAnsiTheme="minorHAnsi" w:cstheme="minorHAnsi"/>
          <w:b/>
          <w:color w:val="333333"/>
          <w:u w:val="single"/>
        </w:rPr>
        <w:t>, to pursue foreign policy goals</w:t>
      </w:r>
      <w:r w:rsidRPr="00506063">
        <w:rPr>
          <w:rFonts w:asciiTheme="minorHAnsi" w:eastAsia="Calibri" w:hAnsiTheme="minorHAnsi" w:cstheme="minorHAnsi"/>
          <w:color w:val="333333"/>
        </w:rPr>
        <w:t xml:space="preserve"> (Drezner [3]). </w:t>
      </w:r>
      <w:r w:rsidRPr="00506063">
        <w:rPr>
          <w:rFonts w:asciiTheme="minorHAnsi" w:eastAsia="Calibri" w:hAnsiTheme="minorHAnsi" w:cstheme="minorHAnsi"/>
          <w:b/>
          <w:color w:val="333333"/>
          <w:u w:val="single"/>
        </w:rPr>
        <w:t>The “</w:t>
      </w:r>
      <w:r w:rsidRPr="00506063">
        <w:rPr>
          <w:rFonts w:asciiTheme="minorHAnsi" w:eastAsia="Calibri" w:hAnsiTheme="minorHAnsi" w:cstheme="minorHAnsi"/>
          <w:b/>
          <w:color w:val="333333"/>
          <w:highlight w:val="green"/>
          <w:u w:val="single"/>
        </w:rPr>
        <w:t>trade war</w:t>
      </w:r>
      <w:r w:rsidRPr="00506063">
        <w:rPr>
          <w:rFonts w:asciiTheme="minorHAnsi" w:eastAsia="Calibri" w:hAnsiTheme="minorHAnsi" w:cstheme="minorHAnsi"/>
          <w:b/>
          <w:color w:val="333333"/>
          <w:u w:val="single"/>
        </w:rPr>
        <w:t xml:space="preserve">” initiated in 2018 is perhaps </w:t>
      </w:r>
      <w:r w:rsidRPr="00506063">
        <w:rPr>
          <w:rFonts w:asciiTheme="minorHAnsi" w:eastAsia="Calibri" w:hAnsiTheme="minorHAnsi" w:cstheme="minorHAnsi"/>
          <w:b/>
          <w:color w:val="333333"/>
          <w:highlight w:val="green"/>
          <w:u w:val="single"/>
        </w:rPr>
        <w:t>the biggest example</w:t>
      </w:r>
      <w:r w:rsidRPr="00506063">
        <w:rPr>
          <w:rFonts w:asciiTheme="minorHAnsi" w:eastAsia="Calibri" w:hAnsiTheme="minorHAnsi" w:cstheme="minorHAnsi"/>
          <w:b/>
          <w:color w:val="333333"/>
          <w:u w:val="single"/>
        </w:rPr>
        <w:t xml:space="preserve"> of the use of such strategy.</w:t>
      </w:r>
      <w:r w:rsidRPr="00506063">
        <w:rPr>
          <w:rFonts w:asciiTheme="minorHAnsi" w:eastAsia="Calibri" w:hAnsiTheme="minorHAnsi" w:cstheme="minorHAnsi"/>
          <w:color w:val="333333"/>
        </w:rPr>
        <w:t xml:space="preserve">2 </w:t>
      </w:r>
      <w:r w:rsidRPr="00506063">
        <w:rPr>
          <w:rFonts w:asciiTheme="minorHAnsi" w:eastAsia="Calibri" w:hAnsiTheme="minorHAnsi" w:cstheme="minorHAnsi"/>
          <w:color w:val="333333"/>
          <w:sz w:val="14"/>
          <w:szCs w:val="14"/>
        </w:rPr>
        <w:t xml:space="preserve">Between January 2018 and November 2019, the trade war </w:t>
      </w:r>
      <w:proofErr w:type="gramStart"/>
      <w:r w:rsidRPr="00506063">
        <w:rPr>
          <w:rFonts w:asciiTheme="minorHAnsi" w:eastAsia="Calibri" w:hAnsiTheme="minorHAnsi" w:cstheme="minorHAnsi"/>
          <w:color w:val="333333"/>
          <w:sz w:val="14"/>
          <w:szCs w:val="14"/>
        </w:rPr>
        <w:t>lead</w:t>
      </w:r>
      <w:proofErr w:type="gramEnd"/>
      <w:r w:rsidRPr="00506063">
        <w:rPr>
          <w:rFonts w:asciiTheme="minorHAnsi" w:eastAsia="Calibri" w:hAnsiTheme="minorHAnsi" w:cstheme="minorHAnsi"/>
          <w:color w:val="333333"/>
          <w:sz w:val="14"/>
          <w:szCs w:val="14"/>
        </w:rPr>
        <w:t xml:space="preserve"> to a tripling of the average U.S. tariff on imports (Amiti et al. [1]),</w:t>
      </w:r>
      <w:r w:rsidRPr="00506063">
        <w:rPr>
          <w:rFonts w:asciiTheme="minorHAnsi" w:eastAsia="Calibri" w:hAnsiTheme="minorHAnsi" w:cstheme="minorHAnsi"/>
          <w:color w:val="333333"/>
        </w:rPr>
        <w:t xml:space="preserve"> </w:t>
      </w:r>
      <w:r w:rsidRPr="00506063">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506063">
        <w:rPr>
          <w:rFonts w:asciiTheme="minorHAnsi" w:eastAsia="Calibri" w:hAnsiTheme="minorHAnsi" w:cstheme="minorHAnsi"/>
          <w:color w:val="333333"/>
        </w:rPr>
        <w:t xml:space="preserve">, consequently leading to a reduction in global growth rates (Ikonen et al. [5]). </w:t>
      </w:r>
      <w:r w:rsidRPr="00506063">
        <w:rPr>
          <w:rStyle w:val="Emphasis"/>
          <w:rFonts w:asciiTheme="minorHAnsi" w:hAnsiTheme="minorHAnsi" w:cstheme="minorHAnsi"/>
        </w:rPr>
        <w:t>Alongside with economic statecraft, an additional feature of Trump’s foreign policy has been the “pulling back” or strategic</w:t>
      </w:r>
      <w:r w:rsidRPr="00506063">
        <w:rPr>
          <w:rFonts w:asciiTheme="minorHAnsi" w:eastAsia="Calibri" w:hAnsiTheme="minorHAnsi" w:cstheme="minorHAnsi"/>
          <w:b/>
          <w:color w:val="333333"/>
          <w:u w:val="single"/>
        </w:rPr>
        <w:t xml:space="preserve"> </w:t>
      </w:r>
      <w:r w:rsidRPr="00506063">
        <w:rPr>
          <w:rFonts w:asciiTheme="minorHAnsi" w:eastAsia="Calibri" w:hAnsiTheme="minorHAnsi" w:cstheme="minorHAnsi"/>
          <w:b/>
          <w:color w:val="333333"/>
          <w:highlight w:val="green"/>
          <w:u w:val="single"/>
        </w:rPr>
        <w:t>disengage</w:t>
      </w:r>
      <w:r w:rsidRPr="00506063">
        <w:rPr>
          <w:rFonts w:asciiTheme="minorHAnsi" w:eastAsia="Calibri" w:hAnsiTheme="minorHAnsi" w:cstheme="minorHAnsi"/>
          <w:b/>
          <w:color w:val="333333"/>
          <w:u w:val="single"/>
        </w:rPr>
        <w:t xml:space="preserve">ment </w:t>
      </w:r>
      <w:r w:rsidRPr="00506063">
        <w:rPr>
          <w:rFonts w:asciiTheme="minorHAnsi" w:eastAsia="Calibri" w:hAnsiTheme="minorHAnsi" w:cstheme="minorHAnsi"/>
          <w:b/>
          <w:color w:val="333333"/>
          <w:highlight w:val="green"/>
          <w:u w:val="single"/>
        </w:rPr>
        <w:t xml:space="preserve">from conflicts around the world </w:t>
      </w:r>
      <w:r w:rsidRPr="00506063">
        <w:rPr>
          <w:rFonts w:asciiTheme="minorHAnsi" w:eastAsia="Calibri" w:hAnsiTheme="minorHAnsi" w:cstheme="minorHAnsi"/>
          <w:b/>
          <w:color w:val="333333"/>
          <w:highlight w:val="white"/>
          <w:u w:val="single"/>
        </w:rPr>
        <w:t xml:space="preserve">(Posen [8]), </w:t>
      </w:r>
      <w:r w:rsidRPr="00506063">
        <w:rPr>
          <w:rFonts w:asciiTheme="minorHAnsi" w:eastAsia="Calibri" w:hAnsiTheme="minorHAnsi" w:cstheme="minorHAnsi"/>
          <w:b/>
          <w:color w:val="333333"/>
          <w:highlight w:val="green"/>
          <w:u w:val="single"/>
        </w:rPr>
        <w:t>especially</w:t>
      </w:r>
      <w:r w:rsidRPr="00506063">
        <w:rPr>
          <w:rFonts w:asciiTheme="minorHAnsi" w:eastAsia="Calibri" w:hAnsiTheme="minorHAnsi" w:cstheme="minorHAnsi"/>
          <w:b/>
          <w:color w:val="333333"/>
          <w:u w:val="single"/>
        </w:rPr>
        <w:t xml:space="preserve"> “unwinnable” foreign wars in the Middle </w:t>
      </w:r>
      <w:r w:rsidRPr="00506063">
        <w:rPr>
          <w:rFonts w:asciiTheme="minorHAnsi" w:eastAsia="Calibri" w:hAnsiTheme="minorHAnsi" w:cstheme="minorHAnsi"/>
          <w:b/>
          <w:color w:val="333333"/>
          <w:highlight w:val="white"/>
          <w:u w:val="single"/>
        </w:rPr>
        <w:t xml:space="preserve">East and </w:t>
      </w:r>
      <w:r w:rsidRPr="00506063">
        <w:rPr>
          <w:rFonts w:asciiTheme="minorHAnsi" w:eastAsia="Calibri" w:hAnsiTheme="minorHAnsi" w:cstheme="minorHAnsi"/>
          <w:b/>
          <w:color w:val="333333"/>
          <w:highlight w:val="green"/>
          <w:u w:val="single"/>
        </w:rPr>
        <w:t xml:space="preserve">Afghanistan, creating security vacuums and threatening regional stabilities </w:t>
      </w:r>
      <w:r w:rsidRPr="00506063">
        <w:rPr>
          <w:rFonts w:asciiTheme="minorHAnsi" w:eastAsia="Calibri" w:hAnsiTheme="minorHAnsi" w:cstheme="minorHAnsi"/>
          <w:b/>
          <w:color w:val="333333"/>
          <w:highlight w:val="white"/>
          <w:u w:val="single"/>
        </w:rPr>
        <w:t>and balances of power.</w:t>
      </w:r>
      <w:r w:rsidRPr="00506063">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506063">
        <w:rPr>
          <w:rFonts w:asciiTheme="minorHAnsi" w:hAnsiTheme="minorHAnsi" w:cstheme="minorHAnsi"/>
          <w:sz w:val="14"/>
          <w:szCs w:val="14"/>
        </w:rPr>
        <w:t xml:space="preserve">populism in a superpower dramatically increases </w:t>
      </w:r>
      <w:r w:rsidRPr="00506063">
        <w:rPr>
          <w:rFonts w:asciiTheme="minorHAnsi" w:hAnsiTheme="minorHAnsi" w:cstheme="minorHAnsi"/>
          <w:sz w:val="14"/>
          <w:szCs w:val="14"/>
          <w:highlight w:val="white"/>
        </w:rPr>
        <w:t xml:space="preserve">the risk of </w:t>
      </w:r>
      <w:r w:rsidRPr="00506063">
        <w:rPr>
          <w:rFonts w:asciiTheme="minorHAnsi" w:hAnsiTheme="minorHAnsi" w:cstheme="minorHAnsi"/>
          <w:sz w:val="14"/>
          <w:szCs w:val="14"/>
        </w:rPr>
        <w:t xml:space="preserve">protectionism and trade wars </w:t>
      </w:r>
      <w:r w:rsidRPr="00506063">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506063">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506063">
        <w:rPr>
          <w:rFonts w:asciiTheme="minorHAnsi" w:hAnsiTheme="minorHAnsi" w:cstheme="minorHAnsi"/>
          <w:sz w:val="14"/>
          <w:szCs w:val="14"/>
        </w:rPr>
        <w:t>gametheoretic</w:t>
      </w:r>
      <w:proofErr w:type="spellEnd"/>
      <w:r w:rsidRPr="00506063">
        <w:rPr>
          <w:rFonts w:asciiTheme="minorHAnsi" w:hAnsiTheme="minorHAnsi" w:cstheme="minorHAnsi"/>
          <w:sz w:val="14"/>
          <w:szCs w:val="14"/>
        </w:rPr>
        <w:t xml:space="preserve"> framework to connect the consequences of these two different features of populism. Our analysis </w:t>
      </w:r>
      <w:proofErr w:type="gramStart"/>
      <w:r w:rsidRPr="00506063">
        <w:rPr>
          <w:rFonts w:asciiTheme="minorHAnsi" w:hAnsiTheme="minorHAnsi" w:cstheme="minorHAnsi"/>
          <w:sz w:val="14"/>
          <w:szCs w:val="14"/>
        </w:rPr>
        <w:t>provide</w:t>
      </w:r>
      <w:proofErr w:type="gramEnd"/>
      <w:r w:rsidRPr="00506063">
        <w:rPr>
          <w:rFonts w:asciiTheme="minorHAnsi" w:hAnsiTheme="minorHAnsi" w:cstheme="minorHAnsi"/>
          <w:sz w:val="14"/>
          <w:szCs w:val="14"/>
        </w:rPr>
        <w:t xml:space="preserve"> an answer to the following questions: (1) Should we expect the consequences of populism to increase or decrease inequality and the risk of civil war in ethnically divided countries? (2) Should we expect populism to lead to a greater or lower risk of interstate wars? </w:t>
      </w:r>
      <w:proofErr w:type="gramStart"/>
      <w:r w:rsidRPr="00506063">
        <w:rPr>
          <w:rFonts w:asciiTheme="minorHAnsi" w:hAnsiTheme="minorHAnsi" w:cstheme="minorHAnsi"/>
          <w:sz w:val="14"/>
          <w:szCs w:val="14"/>
        </w:rPr>
        <w:t>In order to</w:t>
      </w:r>
      <w:proofErr w:type="gramEnd"/>
      <w:r w:rsidRPr="00506063">
        <w:rPr>
          <w:rFonts w:asciiTheme="minorHAnsi" w:hAnsiTheme="minorHAnsi" w:cstheme="minorHAnsi"/>
          <w:sz w:val="14"/>
          <w:szCs w:val="14"/>
        </w:rPr>
        <w:t xml:space="preserve">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proofErr w:type="gramStart"/>
      <w:r w:rsidRPr="00506063">
        <w:rPr>
          <w:rStyle w:val="Emphasis"/>
          <w:rFonts w:asciiTheme="minorHAnsi" w:hAnsiTheme="minorHAnsi" w:cstheme="minorHAnsi"/>
        </w:rPr>
        <w:t>In particular, a</w:t>
      </w:r>
      <w:proofErr w:type="gramEnd"/>
      <w:r w:rsidRPr="00506063">
        <w:rPr>
          <w:rStyle w:val="Emphasis"/>
          <w:rFonts w:asciiTheme="minorHAnsi" w:hAnsiTheme="minorHAnsi" w:cstheme="minorHAnsi"/>
        </w:rPr>
        <w:t xml:space="preserve"> </w:t>
      </w:r>
      <w:r w:rsidRPr="00506063">
        <w:rPr>
          <w:rStyle w:val="Emphasis"/>
          <w:rFonts w:asciiTheme="minorHAnsi" w:hAnsiTheme="minorHAnsi" w:cstheme="minorHAnsi"/>
          <w:highlight w:val="green"/>
        </w:rPr>
        <w:t>reduction in</w:t>
      </w:r>
      <w:r w:rsidRPr="00506063">
        <w:rPr>
          <w:rStyle w:val="Emphasis"/>
          <w:rFonts w:asciiTheme="minorHAnsi" w:hAnsiTheme="minorHAnsi" w:cstheme="minorHAnsi"/>
        </w:rPr>
        <w:t xml:space="preserve"> the gains from </w:t>
      </w:r>
      <w:r w:rsidRPr="00506063">
        <w:rPr>
          <w:rStyle w:val="Emphasis"/>
          <w:rFonts w:asciiTheme="minorHAnsi" w:hAnsiTheme="minorHAnsi" w:cstheme="minorHAnsi"/>
          <w:highlight w:val="green"/>
        </w:rPr>
        <w:t>trade due to</w:t>
      </w:r>
      <w:r w:rsidRPr="00506063">
        <w:rPr>
          <w:rStyle w:val="Emphasis"/>
          <w:rFonts w:asciiTheme="minorHAnsi" w:hAnsiTheme="minorHAnsi" w:cstheme="minorHAnsi"/>
        </w:rPr>
        <w:t xml:space="preserve"> the choices of </w:t>
      </w:r>
      <w:r w:rsidRPr="00506063">
        <w:rPr>
          <w:rStyle w:val="Emphasis"/>
          <w:rFonts w:asciiTheme="minorHAnsi" w:hAnsiTheme="minorHAnsi" w:cstheme="minorHAnsi"/>
          <w:highlight w:val="green"/>
        </w:rPr>
        <w:t>populist</w:t>
      </w:r>
      <w:r w:rsidRPr="00506063">
        <w:rPr>
          <w:rStyle w:val="Emphasis"/>
          <w:rFonts w:asciiTheme="minorHAnsi" w:hAnsiTheme="minorHAnsi" w:cstheme="minorHAnsi"/>
        </w:rPr>
        <w:t xml:space="preserve"> leaders in superpowers </w:t>
      </w:r>
      <w:r w:rsidRPr="00506063">
        <w:rPr>
          <w:rStyle w:val="Emphasis"/>
          <w:rFonts w:asciiTheme="minorHAnsi" w:hAnsiTheme="minorHAnsi" w:cstheme="minorHAnsi"/>
          <w:highlight w:val="green"/>
        </w:rPr>
        <w:t xml:space="preserve">leads governments </w:t>
      </w:r>
      <w:r w:rsidRPr="00506063">
        <w:rPr>
          <w:rStyle w:val="Emphasis"/>
          <w:rFonts w:asciiTheme="minorHAnsi" w:hAnsiTheme="minorHAnsi" w:cstheme="minorHAnsi"/>
        </w:rPr>
        <w:t xml:space="preserve">in ethnically divided societies </w:t>
      </w:r>
      <w:r w:rsidRPr="00506063">
        <w:rPr>
          <w:rStyle w:val="Emphasis"/>
          <w:rFonts w:asciiTheme="minorHAnsi" w:hAnsiTheme="minorHAnsi" w:cstheme="minorHAnsi"/>
          <w:highlight w:val="green"/>
        </w:rPr>
        <w:t>to renegotiate the “social contract”.</w:t>
      </w:r>
      <w:r w:rsidRPr="00506063">
        <w:rPr>
          <w:rStyle w:val="Emphasis"/>
          <w:rFonts w:asciiTheme="minorHAnsi" w:hAnsiTheme="minorHAnsi" w:cstheme="minorHAnsi"/>
        </w:rPr>
        <w:t xml:space="preserve"> This renegotiation amounts to a </w:t>
      </w:r>
      <w:r w:rsidRPr="00506063">
        <w:rPr>
          <w:rStyle w:val="Emphasis"/>
          <w:rFonts w:asciiTheme="minorHAnsi" w:hAnsiTheme="minorHAnsi" w:cstheme="minorHAnsi"/>
          <w:highlight w:val="green"/>
        </w:rPr>
        <w:t xml:space="preserve">reduction of the share of resources </w:t>
      </w:r>
      <w:r w:rsidRPr="00506063">
        <w:rPr>
          <w:rStyle w:val="Emphasis"/>
          <w:rFonts w:asciiTheme="minorHAnsi" w:hAnsiTheme="minorHAnsi" w:cstheme="minorHAnsi"/>
        </w:rPr>
        <w:t xml:space="preserve">offered </w:t>
      </w:r>
      <w:r w:rsidRPr="00506063">
        <w:rPr>
          <w:rStyle w:val="Emphasis"/>
          <w:rFonts w:asciiTheme="minorHAnsi" w:hAnsiTheme="minorHAnsi" w:cstheme="minorHAnsi"/>
          <w:highlight w:val="green"/>
        </w:rPr>
        <w:t>to the ethnic group(s) not in power</w:t>
      </w:r>
      <w:r w:rsidRPr="00506063">
        <w:rPr>
          <w:rStyle w:val="Emphasis"/>
          <w:rFonts w:asciiTheme="minorHAnsi" w:hAnsiTheme="minorHAnsi" w:cstheme="minorHAnsi"/>
        </w:rPr>
        <w:t>, yielding either a peaceful acceptance of greater inequality or a more likely war, or both.</w:t>
      </w:r>
      <w:r w:rsidRPr="00506063">
        <w:rPr>
          <w:rStyle w:val="Emphasis"/>
          <w:rFonts w:asciiTheme="minorHAnsi" w:hAnsiTheme="minorHAnsi" w:cstheme="minorHAnsi"/>
          <w:highlight w:val="white"/>
        </w:rPr>
        <w:t xml:space="preserve"> Our analysis leads to the novel insight that </w:t>
      </w:r>
      <w:r w:rsidRPr="00506063">
        <w:rPr>
          <w:rStyle w:val="Emphasis"/>
          <w:rFonts w:asciiTheme="minorHAnsi" w:hAnsiTheme="minorHAnsi" w:cstheme="minorHAnsi"/>
        </w:rPr>
        <w:t>populism causes inequality to spread across the world. Furthermore</w:t>
      </w:r>
      <w:r w:rsidRPr="00506063">
        <w:rPr>
          <w:rFonts w:asciiTheme="minorHAnsi" w:eastAsia="Calibri" w:hAnsiTheme="minorHAnsi" w:cstheme="minorHAnsi"/>
          <w:b/>
          <w:color w:val="333333"/>
          <w:highlight w:val="white"/>
          <w:u w:val="single"/>
        </w:rPr>
        <w:t xml:space="preserve">, a </w:t>
      </w:r>
      <w:r w:rsidRPr="00506063">
        <w:rPr>
          <w:rFonts w:asciiTheme="minorHAnsi" w:eastAsia="Calibri" w:hAnsiTheme="minorHAnsi" w:cstheme="minorHAnsi"/>
          <w:b/>
          <w:color w:val="333333"/>
          <w:highlight w:val="green"/>
          <w:u w:val="single"/>
        </w:rPr>
        <w:t xml:space="preserve">reduction in trade </w:t>
      </w:r>
      <w:r w:rsidRPr="00506063">
        <w:rPr>
          <w:rStyle w:val="Emphasis"/>
          <w:rFonts w:asciiTheme="minorHAnsi" w:hAnsiTheme="minorHAnsi" w:cstheme="minorHAnsi"/>
          <w:highlight w:val="green"/>
        </w:rPr>
        <w:t xml:space="preserve">reduces </w:t>
      </w:r>
      <w:r w:rsidRPr="00506063">
        <w:rPr>
          <w:rStyle w:val="Emphasis"/>
          <w:rFonts w:asciiTheme="minorHAnsi" w:hAnsiTheme="minorHAnsi" w:cstheme="minorHAnsi"/>
        </w:rPr>
        <w:t xml:space="preserve">the opportunity </w:t>
      </w:r>
      <w:r w:rsidRPr="00506063">
        <w:rPr>
          <w:rStyle w:val="Emphasis"/>
          <w:rFonts w:asciiTheme="minorHAnsi" w:hAnsiTheme="minorHAnsi" w:cstheme="minorHAnsi"/>
          <w:highlight w:val="green"/>
        </w:rPr>
        <w:t xml:space="preserve">cost of interstate wars, especially in </w:t>
      </w:r>
      <w:r w:rsidRPr="00506063">
        <w:rPr>
          <w:rStyle w:val="Emphasis"/>
          <w:rFonts w:asciiTheme="minorHAnsi" w:hAnsiTheme="minorHAnsi" w:cstheme="minorHAnsi"/>
        </w:rPr>
        <w:t xml:space="preserve">country </w:t>
      </w:r>
      <w:r w:rsidRPr="00506063">
        <w:rPr>
          <w:rStyle w:val="Emphasis"/>
          <w:rFonts w:asciiTheme="minorHAnsi" w:hAnsiTheme="minorHAnsi" w:cstheme="minorHAnsi"/>
          <w:highlight w:val="green"/>
        </w:rPr>
        <w:t xml:space="preserve">dyads </w:t>
      </w:r>
      <w:r w:rsidRPr="00506063">
        <w:rPr>
          <w:rStyle w:val="Emphasis"/>
          <w:rFonts w:asciiTheme="minorHAnsi" w:hAnsiTheme="minorHAnsi" w:cstheme="minorHAnsi"/>
        </w:rPr>
        <w:t xml:space="preserve">which were sufficiently </w:t>
      </w:r>
      <w:r w:rsidRPr="00506063">
        <w:rPr>
          <w:rStyle w:val="Emphasis"/>
          <w:rFonts w:asciiTheme="minorHAnsi" w:hAnsiTheme="minorHAnsi" w:cstheme="minorHAnsi"/>
          <w:highlight w:val="green"/>
        </w:rPr>
        <w:t xml:space="preserve">asymmetric in </w:t>
      </w:r>
      <w:r w:rsidRPr="00506063">
        <w:rPr>
          <w:rStyle w:val="Emphasis"/>
          <w:rFonts w:asciiTheme="minorHAnsi" w:hAnsiTheme="minorHAnsi" w:cstheme="minorHAnsi"/>
        </w:rPr>
        <w:t xml:space="preserve">terms of </w:t>
      </w:r>
      <w:r w:rsidRPr="00506063">
        <w:rPr>
          <w:rStyle w:val="Emphasis"/>
          <w:rFonts w:asciiTheme="minorHAnsi" w:hAnsiTheme="minorHAnsi" w:cstheme="minorHAnsi"/>
          <w:highlight w:val="green"/>
        </w:rPr>
        <w:t xml:space="preserve">openness to </w:t>
      </w:r>
      <w:r w:rsidRPr="00506063">
        <w:rPr>
          <w:rStyle w:val="Emphasis"/>
          <w:rFonts w:asciiTheme="minorHAnsi" w:hAnsiTheme="minorHAnsi" w:cstheme="minorHAnsi"/>
        </w:rPr>
        <w:t xml:space="preserve">international </w:t>
      </w:r>
      <w:r w:rsidRPr="00506063">
        <w:rPr>
          <w:rStyle w:val="Emphasis"/>
          <w:rFonts w:asciiTheme="minorHAnsi" w:hAnsiTheme="minorHAnsi" w:cstheme="minorHAnsi"/>
          <w:highlight w:val="green"/>
        </w:rPr>
        <w:t>trade and of military power. Populism leads superpowers to strategic</w:t>
      </w:r>
      <w:r w:rsidRPr="00506063">
        <w:rPr>
          <w:rFonts w:asciiTheme="minorHAnsi" w:eastAsia="Calibri" w:hAnsiTheme="minorHAnsi" w:cstheme="minorHAnsi"/>
          <w:b/>
          <w:color w:val="333333"/>
          <w:highlight w:val="green"/>
          <w:u w:val="single"/>
        </w:rPr>
        <w:t xml:space="preserve">ally disengage </w:t>
      </w:r>
      <w:r w:rsidRPr="00506063">
        <w:rPr>
          <w:rFonts w:asciiTheme="minorHAnsi" w:eastAsia="Calibri" w:hAnsiTheme="minorHAnsi" w:cstheme="minorHAnsi"/>
          <w:b/>
          <w:color w:val="333333"/>
          <w:highlight w:val="white"/>
          <w:u w:val="single"/>
        </w:rPr>
        <w:t>from international conflicts.</w:t>
      </w:r>
      <w:r w:rsidRPr="00506063">
        <w:rPr>
          <w:rFonts w:asciiTheme="minorHAnsi" w:eastAsia="Calibri" w:hAnsiTheme="minorHAnsi" w:cstheme="minorHAnsi"/>
          <w:color w:val="333333"/>
          <w:highlight w:val="white"/>
        </w:rPr>
        <w:t xml:space="preserve"> </w:t>
      </w:r>
      <w:r w:rsidRPr="00506063">
        <w:rPr>
          <w:rStyle w:val="Emphasis"/>
          <w:rFonts w:asciiTheme="minorHAnsi" w:hAnsiTheme="minorHAnsi" w:cstheme="minorHAnsi"/>
          <w:highlight w:val="white"/>
        </w:rPr>
        <w:t xml:space="preserve">Which types of conflicts will a </w:t>
      </w:r>
      <w:r w:rsidRPr="00506063">
        <w:rPr>
          <w:rStyle w:val="Emphasis"/>
          <w:rFonts w:asciiTheme="minorHAnsi" w:hAnsiTheme="minorHAnsi" w:cstheme="minorHAnsi"/>
        </w:rPr>
        <w:t xml:space="preserve">populist leader choose to disengage from? He will choose to disengage </w:t>
      </w:r>
      <w:r w:rsidRPr="00506063">
        <w:rPr>
          <w:rStyle w:val="Emphasis"/>
          <w:rFonts w:asciiTheme="minorHAnsi" w:hAnsiTheme="minorHAnsi" w:cstheme="minorHAnsi"/>
          <w:highlight w:val="green"/>
        </w:rPr>
        <w:t xml:space="preserve">from conflicts where the likelihood of success is small and </w:t>
      </w:r>
      <w:r w:rsidRPr="00506063">
        <w:rPr>
          <w:rStyle w:val="Emphasis"/>
          <w:rFonts w:asciiTheme="minorHAnsi" w:hAnsiTheme="minorHAnsi" w:cstheme="minorHAnsi"/>
          <w:highlight w:val="white"/>
        </w:rPr>
        <w:t xml:space="preserve">where it was previously </w:t>
      </w:r>
      <w:r w:rsidRPr="00506063">
        <w:rPr>
          <w:rStyle w:val="Emphasis"/>
          <w:rFonts w:asciiTheme="minorHAnsi" w:hAnsiTheme="minorHAnsi" w:cstheme="minorHAnsi"/>
          <w:highlight w:val="green"/>
        </w:rPr>
        <w:t xml:space="preserve">backing the weaker side. </w:t>
      </w:r>
      <w:r w:rsidRPr="00506063">
        <w:rPr>
          <w:rStyle w:val="Emphasis"/>
          <w:rFonts w:asciiTheme="minorHAnsi" w:hAnsiTheme="minorHAnsi" w:cstheme="minorHAnsi"/>
          <w:highlight w:val="white"/>
        </w:rPr>
        <w:t xml:space="preserve">Intuitively, </w:t>
      </w:r>
      <w:r w:rsidRPr="00506063">
        <w:rPr>
          <w:rStyle w:val="Emphasis"/>
          <w:rFonts w:asciiTheme="minorHAnsi" w:hAnsiTheme="minorHAnsi" w:cstheme="minorHAnsi"/>
          <w:highlight w:val="green"/>
        </w:rPr>
        <w:t xml:space="preserve">these </w:t>
      </w:r>
      <w:r w:rsidRPr="00506063">
        <w:rPr>
          <w:rStyle w:val="Emphasis"/>
          <w:rFonts w:asciiTheme="minorHAnsi" w:hAnsiTheme="minorHAnsi" w:cstheme="minorHAnsi"/>
          <w:highlight w:val="white"/>
        </w:rPr>
        <w:t xml:space="preserve">are the types of conflicts that </w:t>
      </w:r>
      <w:r w:rsidRPr="00506063">
        <w:rPr>
          <w:rStyle w:val="Emphasis"/>
          <w:rFonts w:asciiTheme="minorHAnsi" w:hAnsiTheme="minorHAnsi" w:cstheme="minorHAnsi"/>
          <w:highlight w:val="green"/>
        </w:rPr>
        <w:t xml:space="preserve">are most costly and lead to little domestic benefits </w:t>
      </w:r>
      <w:r w:rsidRPr="00506063">
        <w:rPr>
          <w:rStyle w:val="Emphasis"/>
          <w:rFonts w:asciiTheme="minorHAnsi" w:hAnsiTheme="minorHAnsi" w:cstheme="minorHAnsi"/>
          <w:highlight w:val="white"/>
        </w:rPr>
        <w:t xml:space="preserve">for </w:t>
      </w:r>
      <w:r w:rsidRPr="00506063">
        <w:rPr>
          <w:rStyle w:val="Emphasis"/>
          <w:rFonts w:asciiTheme="minorHAnsi" w:hAnsiTheme="minorHAnsi" w:cstheme="minorHAnsi"/>
          <w:highlight w:val="white"/>
        </w:rPr>
        <w:lastRenderedPageBreak/>
        <w:t xml:space="preserve">the populist leader. </w:t>
      </w:r>
      <w:r w:rsidRPr="00506063">
        <w:rPr>
          <w:rStyle w:val="Emphasis"/>
          <w:rFonts w:asciiTheme="minorHAnsi" w:hAnsiTheme="minorHAnsi" w:cstheme="minorHAnsi"/>
        </w:rPr>
        <w:t>Therefore</w:t>
      </w:r>
      <w:r w:rsidRPr="00506063">
        <w:rPr>
          <w:rStyle w:val="Emphasis"/>
          <w:rFonts w:asciiTheme="minorHAnsi" w:hAnsiTheme="minorHAnsi" w:cstheme="minorHAnsi"/>
          <w:highlight w:val="white"/>
        </w:rPr>
        <w:t xml:space="preserve">, we expect </w:t>
      </w:r>
      <w:r w:rsidRPr="00506063">
        <w:rPr>
          <w:rStyle w:val="Emphasis"/>
          <w:rFonts w:asciiTheme="minorHAnsi" w:hAnsiTheme="minorHAnsi" w:cstheme="minorHAnsi"/>
          <w:highlight w:val="green"/>
        </w:rPr>
        <w:t xml:space="preserve">disengagement </w:t>
      </w:r>
      <w:r w:rsidRPr="00506063">
        <w:rPr>
          <w:rStyle w:val="Emphasis"/>
          <w:rFonts w:asciiTheme="minorHAnsi" w:hAnsiTheme="minorHAnsi" w:cstheme="minorHAnsi"/>
          <w:highlight w:val="white"/>
        </w:rPr>
        <w:t xml:space="preserve">from superpowers to </w:t>
      </w:r>
      <w:r w:rsidRPr="00506063">
        <w:rPr>
          <w:rStyle w:val="Emphasis"/>
          <w:rFonts w:asciiTheme="minorHAnsi" w:hAnsiTheme="minorHAnsi" w:cstheme="minorHAnsi"/>
          <w:highlight w:val="green"/>
        </w:rPr>
        <w:t xml:space="preserve">cause the relationships between countries and </w:t>
      </w:r>
      <w:r w:rsidRPr="00506063">
        <w:rPr>
          <w:rStyle w:val="Emphasis"/>
          <w:rFonts w:asciiTheme="minorHAnsi" w:hAnsiTheme="minorHAnsi" w:cstheme="minorHAnsi"/>
        </w:rPr>
        <w:t>between</w:t>
      </w:r>
      <w:r w:rsidRPr="00506063">
        <w:rPr>
          <w:rFonts w:asciiTheme="minorHAnsi" w:eastAsia="Calibri" w:hAnsiTheme="minorHAnsi" w:cstheme="minorHAnsi"/>
          <w:b/>
          <w:color w:val="333333"/>
          <w:u w:val="single"/>
        </w:rPr>
        <w:t xml:space="preserve"> </w:t>
      </w:r>
      <w:r w:rsidRPr="00506063">
        <w:rPr>
          <w:rFonts w:asciiTheme="minorHAnsi" w:eastAsia="Calibri" w:hAnsiTheme="minorHAnsi" w:cstheme="minorHAnsi"/>
          <w:b/>
          <w:color w:val="333333"/>
          <w:highlight w:val="green"/>
          <w:u w:val="single"/>
        </w:rPr>
        <w:t>groups</w:t>
      </w:r>
      <w:r w:rsidRPr="00506063">
        <w:rPr>
          <w:rFonts w:asciiTheme="minorHAnsi" w:eastAsia="Calibri" w:hAnsiTheme="minorHAnsi" w:cstheme="minorHAnsi"/>
          <w:b/>
          <w:color w:val="333333"/>
          <w:u w:val="single"/>
        </w:rPr>
        <w:t xml:space="preserve"> within a country </w:t>
      </w:r>
      <w:r w:rsidRPr="00506063">
        <w:rPr>
          <w:rFonts w:asciiTheme="minorHAnsi" w:eastAsia="Calibri" w:hAnsiTheme="minorHAnsi" w:cstheme="minorHAnsi"/>
          <w:b/>
          <w:color w:val="333333"/>
          <w:highlight w:val="green"/>
          <w:u w:val="single"/>
        </w:rPr>
        <w:t xml:space="preserve">to become </w:t>
      </w:r>
      <w:r w:rsidRPr="00506063">
        <w:rPr>
          <w:rFonts w:asciiTheme="minorHAnsi" w:eastAsia="Calibri" w:hAnsiTheme="minorHAnsi" w:cstheme="minorHAnsi"/>
          <w:b/>
          <w:color w:val="333333"/>
          <w:u w:val="single"/>
        </w:rPr>
        <w:t xml:space="preserve">more </w:t>
      </w:r>
      <w:r w:rsidRPr="00506063">
        <w:rPr>
          <w:rFonts w:asciiTheme="minorHAnsi" w:eastAsia="Calibri" w:hAnsiTheme="minorHAnsi" w:cstheme="minorHAnsi"/>
          <w:b/>
          <w:color w:val="333333"/>
          <w:highlight w:val="green"/>
          <w:u w:val="single"/>
        </w:rPr>
        <w:t>unbalanced</w:t>
      </w:r>
      <w:r w:rsidRPr="00506063">
        <w:rPr>
          <w:rFonts w:asciiTheme="minorHAnsi" w:eastAsia="Calibri" w:hAnsiTheme="minorHAnsi" w:cstheme="minorHAnsi"/>
          <w:b/>
          <w:color w:val="333333"/>
          <w:highlight w:val="white"/>
          <w:u w:val="single"/>
        </w:rPr>
        <w:t xml:space="preserve">, </w:t>
      </w:r>
      <w:r w:rsidRPr="00506063">
        <w:rPr>
          <w:rFonts w:asciiTheme="minorHAnsi" w:eastAsia="Calibri" w:hAnsiTheme="minorHAnsi" w:cstheme="minorHAnsi"/>
          <w:b/>
          <w:color w:val="333333"/>
          <w:highlight w:val="green"/>
          <w:u w:val="single"/>
        </w:rPr>
        <w:t>leading</w:t>
      </w:r>
      <w:r w:rsidRPr="00506063">
        <w:rPr>
          <w:rFonts w:asciiTheme="minorHAnsi" w:eastAsia="Calibri" w:hAnsiTheme="minorHAnsi" w:cstheme="minorHAnsi"/>
          <w:b/>
          <w:color w:val="333333"/>
          <w:highlight w:val="white"/>
          <w:u w:val="single"/>
        </w:rPr>
        <w:t xml:space="preserve">, </w:t>
      </w:r>
      <w:proofErr w:type="gramStart"/>
      <w:r w:rsidRPr="00506063">
        <w:rPr>
          <w:rFonts w:asciiTheme="minorHAnsi" w:eastAsia="Calibri" w:hAnsiTheme="minorHAnsi" w:cstheme="minorHAnsi"/>
          <w:b/>
          <w:color w:val="333333"/>
          <w:highlight w:val="white"/>
          <w:u w:val="single"/>
        </w:rPr>
        <w:t>as a consequence</w:t>
      </w:r>
      <w:proofErr w:type="gramEnd"/>
      <w:r w:rsidRPr="00506063">
        <w:rPr>
          <w:rFonts w:asciiTheme="minorHAnsi" w:eastAsia="Calibri" w:hAnsiTheme="minorHAnsi" w:cstheme="minorHAnsi"/>
          <w:b/>
          <w:color w:val="333333"/>
          <w:highlight w:val="white"/>
          <w:u w:val="single"/>
        </w:rPr>
        <w:t xml:space="preserve">, </w:t>
      </w:r>
      <w:r w:rsidRPr="00506063">
        <w:rPr>
          <w:rFonts w:asciiTheme="minorHAnsi" w:eastAsia="Calibri" w:hAnsiTheme="minorHAnsi" w:cstheme="minorHAnsi"/>
          <w:b/>
          <w:color w:val="333333"/>
          <w:highlight w:val="green"/>
          <w:u w:val="single"/>
        </w:rPr>
        <w:t xml:space="preserve">to </w:t>
      </w:r>
      <w:r w:rsidRPr="00506063">
        <w:rPr>
          <w:rFonts w:asciiTheme="minorHAnsi" w:eastAsia="Calibri" w:hAnsiTheme="minorHAnsi" w:cstheme="minorHAnsi"/>
          <w:b/>
          <w:color w:val="333333"/>
          <w:highlight w:val="white"/>
          <w:u w:val="single"/>
        </w:rPr>
        <w:t xml:space="preserve">more </w:t>
      </w:r>
      <w:r w:rsidRPr="00506063">
        <w:rPr>
          <w:rFonts w:asciiTheme="minorHAnsi" w:eastAsia="Calibri" w:hAnsiTheme="minorHAnsi" w:cstheme="minorHAnsi"/>
          <w:b/>
          <w:color w:val="333333"/>
          <w:highlight w:val="green"/>
          <w:u w:val="single"/>
        </w:rPr>
        <w:t>internal inequality and</w:t>
      </w:r>
      <w:r w:rsidRPr="00506063">
        <w:rPr>
          <w:rFonts w:asciiTheme="minorHAnsi" w:eastAsia="Calibri" w:hAnsiTheme="minorHAnsi" w:cstheme="minorHAnsi"/>
          <w:b/>
          <w:color w:val="333333"/>
          <w:highlight w:val="white"/>
          <w:u w:val="single"/>
        </w:rPr>
        <w:t xml:space="preserve"> to an increase in the </w:t>
      </w:r>
      <w:r w:rsidRPr="00506063">
        <w:rPr>
          <w:rFonts w:asciiTheme="minorHAnsi" w:eastAsia="Calibri" w:hAnsiTheme="minorHAnsi" w:cstheme="minorHAnsi"/>
          <w:b/>
          <w:color w:val="333333"/>
          <w:highlight w:val="green"/>
          <w:u w:val="single"/>
        </w:rPr>
        <w:t xml:space="preserve">risk of </w:t>
      </w:r>
      <w:r w:rsidRPr="00506063">
        <w:rPr>
          <w:rFonts w:asciiTheme="minorHAnsi" w:eastAsia="Calibri" w:hAnsiTheme="minorHAnsi" w:cstheme="minorHAnsi"/>
          <w:b/>
          <w:color w:val="333333"/>
          <w:highlight w:val="white"/>
          <w:u w:val="single"/>
        </w:rPr>
        <w:t xml:space="preserve">both </w:t>
      </w:r>
      <w:r w:rsidRPr="00506063">
        <w:rPr>
          <w:rFonts w:asciiTheme="minorHAnsi" w:eastAsia="Calibri" w:hAnsiTheme="minorHAnsi" w:cstheme="minorHAnsi"/>
          <w:b/>
          <w:color w:val="333333"/>
          <w:highlight w:val="green"/>
          <w:u w:val="single"/>
        </w:rPr>
        <w:t xml:space="preserve">interstate </w:t>
      </w:r>
      <w:r w:rsidRPr="00506063">
        <w:rPr>
          <w:rFonts w:asciiTheme="minorHAnsi" w:eastAsia="Calibri" w:hAnsiTheme="minorHAnsi" w:cstheme="minorHAnsi"/>
          <w:b/>
          <w:color w:val="333333"/>
          <w:highlight w:val="white"/>
          <w:u w:val="single"/>
        </w:rPr>
        <w:t xml:space="preserve">and civil </w:t>
      </w:r>
      <w:r w:rsidRPr="00506063">
        <w:rPr>
          <w:rFonts w:asciiTheme="minorHAnsi" w:eastAsia="Calibri" w:hAnsiTheme="minorHAnsi" w:cstheme="minorHAnsi"/>
          <w:b/>
          <w:color w:val="333333"/>
          <w:highlight w:val="green"/>
          <w:u w:val="single"/>
        </w:rPr>
        <w:t xml:space="preserve">conflict </w:t>
      </w:r>
      <w:r w:rsidRPr="00506063">
        <w:rPr>
          <w:rFonts w:asciiTheme="minorHAnsi" w:eastAsia="Calibri" w:hAnsiTheme="minorHAnsi" w:cstheme="minorHAnsi"/>
          <w:b/>
          <w:color w:val="333333"/>
          <w:highlight w:val="white"/>
          <w:u w:val="single"/>
        </w:rPr>
        <w:t>across the world</w:t>
      </w:r>
      <w:r w:rsidRPr="00506063">
        <w:rPr>
          <w:rFonts w:asciiTheme="minorHAnsi" w:eastAsia="Calibri" w:hAnsiTheme="minorHAnsi" w:cstheme="minorHAnsi"/>
          <w:color w:val="333333"/>
          <w:highlight w:val="white"/>
        </w:rPr>
        <w:t xml:space="preserve">. </w:t>
      </w:r>
      <w:r w:rsidRPr="00506063">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506063">
        <w:rPr>
          <w:rFonts w:asciiTheme="minorHAnsi" w:eastAsia="Calibri" w:hAnsiTheme="minorHAnsi" w:cstheme="minorHAnsi"/>
          <w:color w:val="333333"/>
          <w:sz w:val="14"/>
          <w:szCs w:val="14"/>
          <w:highlight w:val="white"/>
        </w:rPr>
        <w:t>Chassang</w:t>
      </w:r>
      <w:proofErr w:type="spellEnd"/>
      <w:r w:rsidRPr="00506063">
        <w:rPr>
          <w:rFonts w:asciiTheme="minorHAnsi" w:eastAsia="Calibri" w:hAnsiTheme="minorHAnsi" w:cstheme="minorHAnsi"/>
          <w:color w:val="333333"/>
          <w:sz w:val="14"/>
          <w:szCs w:val="14"/>
          <w:highlight w:val="white"/>
        </w:rPr>
        <w:t xml:space="preserve"> and Padro-</w:t>
      </w:r>
      <w:proofErr w:type="spellStart"/>
      <w:r w:rsidRPr="00506063">
        <w:rPr>
          <w:rFonts w:asciiTheme="minorHAnsi" w:eastAsia="Calibri" w:hAnsiTheme="minorHAnsi" w:cstheme="minorHAnsi"/>
          <w:color w:val="333333"/>
          <w:sz w:val="14"/>
          <w:szCs w:val="14"/>
          <w:highlight w:val="white"/>
        </w:rPr>
        <w:t>i</w:t>
      </w:r>
      <w:proofErr w:type="spellEnd"/>
      <w:r w:rsidRPr="00506063">
        <w:rPr>
          <w:rFonts w:asciiTheme="minorHAnsi" w:eastAsia="Calibri" w:hAnsiTheme="minorHAnsi" w:cstheme="minorHAnsi"/>
          <w:color w:val="333333"/>
          <w:sz w:val="14"/>
          <w:szCs w:val="14"/>
          <w:highlight w:val="white"/>
        </w:rPr>
        <w:t>-Miquel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5C150E00" w14:textId="77777777" w:rsidR="00891157" w:rsidRPr="00506063" w:rsidRDefault="00891157" w:rsidP="00891157">
      <w:pPr>
        <w:pStyle w:val="Heading4"/>
        <w:numPr>
          <w:ilvl w:val="0"/>
          <w:numId w:val="11"/>
        </w:numPr>
        <w:tabs>
          <w:tab w:val="num" w:pos="360"/>
        </w:tabs>
        <w:ind w:left="0" w:firstLine="0"/>
        <w:rPr>
          <w:rFonts w:asciiTheme="minorHAnsi" w:hAnsiTheme="minorHAnsi" w:cstheme="minorHAnsi"/>
        </w:rPr>
      </w:pPr>
      <w:r w:rsidRPr="00506063">
        <w:rPr>
          <w:rFonts w:asciiTheme="minorHAnsi" w:hAnsiTheme="minorHAnsi" w:cstheme="minorHAnsi"/>
        </w:rPr>
        <w:t xml:space="preserve">Backsliding causes </w:t>
      </w:r>
      <w:proofErr w:type="spellStart"/>
      <w:r w:rsidRPr="00506063">
        <w:rPr>
          <w:rFonts w:asciiTheme="minorHAnsi" w:hAnsiTheme="minorHAnsi" w:cstheme="minorHAnsi"/>
        </w:rPr>
        <w:t>prolif</w:t>
      </w:r>
      <w:proofErr w:type="spellEnd"/>
      <w:r w:rsidRPr="00506063">
        <w:rPr>
          <w:rFonts w:asciiTheme="minorHAnsi" w:hAnsiTheme="minorHAnsi" w:cstheme="minorHAnsi"/>
        </w:rPr>
        <w:t xml:space="preserve"> and undermines DPT – goes nuclear</w:t>
      </w:r>
    </w:p>
    <w:p w14:paraId="2EC702CC" w14:textId="77777777" w:rsidR="00891157" w:rsidRPr="00506063" w:rsidRDefault="00891157" w:rsidP="00891157">
      <w:pPr>
        <w:pStyle w:val="NormalWeb"/>
        <w:spacing w:before="0" w:beforeAutospacing="0" w:after="160" w:afterAutospacing="0"/>
        <w:rPr>
          <w:rFonts w:asciiTheme="minorHAnsi" w:hAnsiTheme="minorHAnsi" w:cstheme="minorHAnsi"/>
        </w:rPr>
      </w:pPr>
      <w:r w:rsidRPr="00506063">
        <w:rPr>
          <w:rFonts w:asciiTheme="minorHAnsi" w:hAnsiTheme="minorHAnsi" w:cstheme="minorHAnsi"/>
          <w:b/>
          <w:bCs/>
          <w:color w:val="000000"/>
          <w:sz w:val="26"/>
          <w:szCs w:val="26"/>
        </w:rPr>
        <w:t>Yulis 17</w:t>
      </w:r>
      <w:r w:rsidRPr="00506063">
        <w:rPr>
          <w:rFonts w:asciiTheme="minorHAnsi" w:hAnsiTheme="minorHAnsi" w:cstheme="minorHAnsi"/>
          <w:color w:val="000000"/>
          <w:sz w:val="22"/>
          <w:szCs w:val="22"/>
        </w:rPr>
        <w:t xml:space="preserve"> </w:t>
      </w:r>
      <w:r w:rsidRPr="00506063">
        <w:rPr>
          <w:rFonts w:asciiTheme="minorHAnsi" w:hAnsiTheme="minorHAnsi" w:cstheme="minorHAnsi"/>
          <w:color w:val="000000"/>
          <w:sz w:val="16"/>
          <w:szCs w:val="16"/>
        </w:rPr>
        <w:t>(Max Yulis, Penn Political Review. In Defense of Liberal Internationalism. April 8, 2017. pennpoliticalreview.org/2017/04/in-defense-of-liberal-internationalism/)</w:t>
      </w:r>
    </w:p>
    <w:p w14:paraId="23C31C0F" w14:textId="77777777" w:rsidR="00891157" w:rsidRPr="00506063" w:rsidRDefault="00891157" w:rsidP="00891157">
      <w:pPr>
        <w:rPr>
          <w:rFonts w:asciiTheme="minorHAnsi" w:hAnsiTheme="minorHAnsi" w:cstheme="minorHAnsi"/>
          <w:sz w:val="14"/>
          <w:szCs w:val="14"/>
        </w:rPr>
      </w:pPr>
      <w:r w:rsidRPr="00506063">
        <w:rPr>
          <w:rFonts w:asciiTheme="minorHAnsi" w:hAnsiTheme="minorHAnsi" w:cstheme="minorHAnsi"/>
          <w:sz w:val="14"/>
          <w:szCs w:val="14"/>
        </w:rPr>
        <w:t>Over the past decade,</w:t>
      </w:r>
      <w:r w:rsidRPr="00506063">
        <w:rPr>
          <w:rFonts w:asciiTheme="minorHAnsi" w:hAnsiTheme="minorHAnsi" w:cstheme="minorHAnsi"/>
        </w:rPr>
        <w:t xml:space="preserve"> </w:t>
      </w:r>
      <w:r w:rsidRPr="00506063">
        <w:rPr>
          <w:rStyle w:val="Emphasis"/>
          <w:rFonts w:asciiTheme="minorHAnsi" w:hAnsiTheme="minorHAnsi" w:cstheme="minorHAnsi"/>
        </w:rPr>
        <w:t xml:space="preserve">international headlines have been bombarded with stories about the </w:t>
      </w:r>
      <w:r w:rsidRPr="00506063">
        <w:rPr>
          <w:rStyle w:val="Emphasis"/>
          <w:rFonts w:asciiTheme="minorHAnsi" w:hAnsiTheme="minorHAnsi" w:cstheme="minorHAnsi"/>
          <w:highlight w:val="green"/>
        </w:rPr>
        <w:t xml:space="preserve">unraveling </w:t>
      </w:r>
      <w:r w:rsidRPr="00506063">
        <w:rPr>
          <w:rStyle w:val="Emphasis"/>
          <w:rFonts w:asciiTheme="minorHAnsi" w:hAnsiTheme="minorHAnsi" w:cstheme="minorHAnsi"/>
        </w:rPr>
        <w:t xml:space="preserve">of the </w:t>
      </w:r>
      <w:r w:rsidRPr="00506063">
        <w:rPr>
          <w:rStyle w:val="Emphasis"/>
          <w:rFonts w:asciiTheme="minorHAnsi" w:hAnsiTheme="minorHAnsi" w:cstheme="minorHAnsi"/>
          <w:highlight w:val="green"/>
        </w:rPr>
        <w:t>post-Cold War world order</w:t>
      </w:r>
      <w:r w:rsidRPr="00506063">
        <w:rPr>
          <w:rStyle w:val="Emphasis"/>
          <w:rFonts w:asciiTheme="minorHAnsi" w:hAnsiTheme="minorHAnsi" w:cstheme="minorHAnsi"/>
        </w:rPr>
        <w:t xml:space="preserve">, the creation of </w:t>
      </w:r>
      <w:r w:rsidRPr="00506063">
        <w:rPr>
          <w:rStyle w:val="Emphasis"/>
          <w:rFonts w:asciiTheme="minorHAnsi" w:hAnsiTheme="minorHAnsi" w:cstheme="minorHAnsi"/>
          <w:highlight w:val="green"/>
        </w:rPr>
        <w:t>revolutionary</w:t>
      </w:r>
      <w:r w:rsidRPr="00506063">
        <w:rPr>
          <w:rStyle w:val="Emphasis"/>
          <w:rFonts w:asciiTheme="minorHAnsi" w:hAnsiTheme="minorHAnsi" w:cstheme="minorHAnsi"/>
        </w:rPr>
        <w:t xml:space="preserve"> smart devices and </w:t>
      </w:r>
      <w:r w:rsidRPr="00506063">
        <w:rPr>
          <w:rStyle w:val="Emphasis"/>
          <w:rFonts w:asciiTheme="minorHAnsi" w:hAnsiTheme="minorHAnsi" w:cstheme="minorHAnsi"/>
          <w:highlight w:val="green"/>
        </w:rPr>
        <w:t>military tech</w:t>
      </w:r>
      <w:r w:rsidRPr="00506063">
        <w:rPr>
          <w:rStyle w:val="Emphasis"/>
          <w:rFonts w:asciiTheme="minorHAnsi" w:hAnsiTheme="minorHAnsi" w:cstheme="minorHAnsi"/>
        </w:rPr>
        <w:t xml:space="preserve">nologies, the rise of militant </w:t>
      </w:r>
      <w:r w:rsidRPr="00506063">
        <w:rPr>
          <w:rStyle w:val="Emphasis"/>
          <w:rFonts w:asciiTheme="minorHAnsi" w:hAnsiTheme="minorHAnsi" w:cstheme="minorHAnsi"/>
          <w:highlight w:val="green"/>
        </w:rPr>
        <w:t>jihadist</w:t>
      </w:r>
      <w:r w:rsidRPr="00506063">
        <w:rPr>
          <w:rStyle w:val="Emphasis"/>
          <w:rFonts w:asciiTheme="minorHAnsi" w:hAnsiTheme="minorHAnsi" w:cstheme="minorHAnsi"/>
        </w:rPr>
        <w:t xml:space="preserve"> organizations, </w:t>
      </w:r>
      <w:r w:rsidRPr="00506063">
        <w:rPr>
          <w:rStyle w:val="Emphasis"/>
          <w:rFonts w:asciiTheme="minorHAnsi" w:hAnsiTheme="minorHAnsi" w:cstheme="minorHAnsi"/>
          <w:highlight w:val="green"/>
        </w:rPr>
        <w:t>and nuc</w:t>
      </w:r>
      <w:r w:rsidRPr="00506063">
        <w:rPr>
          <w:rStyle w:val="Emphasis"/>
          <w:rFonts w:asciiTheme="minorHAnsi" w:hAnsiTheme="minorHAnsi" w:cstheme="minorHAnsi"/>
        </w:rPr>
        <w:t xml:space="preserve">lear </w:t>
      </w:r>
      <w:r w:rsidRPr="00506063">
        <w:rPr>
          <w:rStyle w:val="Emphasis"/>
          <w:rFonts w:asciiTheme="minorHAnsi" w:hAnsiTheme="minorHAnsi" w:cstheme="minorHAnsi"/>
          <w:highlight w:val="green"/>
        </w:rPr>
        <w:t>prolif</w:t>
      </w:r>
      <w:r w:rsidRPr="00506063">
        <w:rPr>
          <w:rStyle w:val="Emphasis"/>
          <w:rFonts w:asciiTheme="minorHAnsi" w:hAnsiTheme="minorHAnsi" w:cstheme="minorHAnsi"/>
        </w:rPr>
        <w:t xml:space="preserve">eration. Indeed, times </w:t>
      </w:r>
      <w:r w:rsidRPr="00506063">
        <w:rPr>
          <w:rStyle w:val="Emphasis"/>
          <w:rFonts w:asciiTheme="minorHAnsi" w:hAnsiTheme="minorHAnsi" w:cstheme="minorHAnsi"/>
          <w:highlight w:val="green"/>
        </w:rPr>
        <w:t>are</w:t>
      </w:r>
      <w:r w:rsidRPr="00506063">
        <w:rPr>
          <w:rStyle w:val="Emphasis"/>
          <w:rFonts w:asciiTheme="minorHAnsi" w:hAnsiTheme="minorHAnsi" w:cstheme="minorHAnsi"/>
        </w:rPr>
        <w:t xml:space="preserve"> paradoxically promising and </w:t>
      </w:r>
      <w:r w:rsidRPr="00506063">
        <w:rPr>
          <w:rStyle w:val="Emphasis"/>
          <w:rFonts w:asciiTheme="minorHAnsi" w:hAnsiTheme="minorHAnsi" w:cstheme="minorHAnsi"/>
          <w:highlight w:val="green"/>
        </w:rPr>
        <w:t>alarming</w:t>
      </w:r>
      <w:r w:rsidRPr="00506063">
        <w:rPr>
          <w:rFonts w:asciiTheme="minorHAnsi" w:hAnsiTheme="minorHAnsi" w:cstheme="minorHAnsi"/>
        </w:rPr>
        <w:t xml:space="preserve">. </w:t>
      </w:r>
      <w:r w:rsidRPr="00506063">
        <w:rPr>
          <w:rFonts w:asciiTheme="minorHAnsi" w:hAnsiTheme="minorHAnsi" w:cstheme="minorHAnsi"/>
          <w:sz w:val="14"/>
          <w:szCs w:val="14"/>
        </w:rPr>
        <w:t xml:space="preserve">In relation to treating the world’s ills, fortunately, there is a capable hegemon– one that </w:t>
      </w:r>
      <w:proofErr w:type="gramStart"/>
      <w:r w:rsidRPr="00506063">
        <w:rPr>
          <w:rFonts w:asciiTheme="minorHAnsi" w:hAnsiTheme="minorHAnsi" w:cstheme="minorHAnsi"/>
          <w:sz w:val="14"/>
          <w:szCs w:val="14"/>
        </w:rPr>
        <w:t>has the ability to</w:t>
      </w:r>
      <w:proofErr w:type="gramEnd"/>
      <w:r w:rsidRPr="00506063">
        <w:rPr>
          <w:rFonts w:asciiTheme="minorHAnsi" w:hAnsiTheme="minorHAnsi" w:cstheme="minorHAnsi"/>
          <w:sz w:val="14"/>
          <w:szCs w:val="14"/>
        </w:rPr>
        <w:t xml:space="preserve"> revive the world order and traditionally hallmarked human rights, peace, and democracy.</w:t>
      </w:r>
      <w:r w:rsidRPr="00506063">
        <w:rPr>
          <w:rFonts w:asciiTheme="minorHAnsi" w:hAnsiTheme="minorHAnsi" w:cstheme="minorHAnsi"/>
        </w:rPr>
        <w:t xml:space="preserve"> </w:t>
      </w:r>
      <w:r w:rsidRPr="00506063">
        <w:rPr>
          <w:rStyle w:val="Emphasis"/>
          <w:rFonts w:asciiTheme="minorHAnsi" w:hAnsiTheme="minorHAnsi" w:cstheme="minorHAnsi"/>
        </w:rPr>
        <w:t xml:space="preserve">The </w:t>
      </w:r>
      <w:r w:rsidRPr="00506063">
        <w:rPr>
          <w:rStyle w:val="Emphasis"/>
          <w:rFonts w:asciiTheme="minorHAnsi" w:hAnsiTheme="minorHAnsi" w:cstheme="minorHAnsi"/>
          <w:highlight w:val="green"/>
        </w:rPr>
        <w:t>U</w:t>
      </w:r>
      <w:r w:rsidRPr="00506063">
        <w:rPr>
          <w:rStyle w:val="Emphasis"/>
          <w:rFonts w:asciiTheme="minorHAnsi" w:hAnsiTheme="minorHAnsi" w:cstheme="minorHAnsi"/>
        </w:rPr>
        <w:t xml:space="preserve">nited </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tates, with </w:t>
      </w:r>
      <w:proofErr w:type="gramStart"/>
      <w:r w:rsidRPr="00506063">
        <w:rPr>
          <w:rStyle w:val="Emphasis"/>
          <w:rFonts w:asciiTheme="minorHAnsi" w:hAnsiTheme="minorHAnsi" w:cstheme="minorHAnsi"/>
        </w:rPr>
        <w:t>all of</w:t>
      </w:r>
      <w:proofErr w:type="gramEnd"/>
      <w:r w:rsidRPr="00506063">
        <w:rPr>
          <w:rStyle w:val="Emphasis"/>
          <w:rFonts w:asciiTheme="minorHAnsi" w:hAnsiTheme="minorHAnsi" w:cstheme="minorHAnsi"/>
        </w:rPr>
        <w:t xml:space="preserve"> its shortcomings, had crafted an international </w:t>
      </w:r>
      <w:r w:rsidRPr="00506063">
        <w:rPr>
          <w:rStyle w:val="Emphasis"/>
          <w:rFonts w:asciiTheme="minorHAnsi" w:hAnsiTheme="minorHAnsi" w:cstheme="minorHAnsi"/>
          <w:highlight w:val="green"/>
        </w:rPr>
        <w:t xml:space="preserve">agenda </w:t>
      </w:r>
      <w:r w:rsidRPr="00506063">
        <w:rPr>
          <w:rStyle w:val="Emphasis"/>
          <w:rFonts w:asciiTheme="minorHAnsi" w:hAnsiTheme="minorHAnsi" w:cstheme="minorHAnsi"/>
        </w:rPr>
        <w:t xml:space="preserve">that </w:t>
      </w:r>
      <w:r w:rsidRPr="00506063">
        <w:rPr>
          <w:rStyle w:val="Emphasis"/>
          <w:rFonts w:asciiTheme="minorHAnsi" w:hAnsiTheme="minorHAnsi" w:cstheme="minorHAnsi"/>
          <w:highlight w:val="green"/>
        </w:rPr>
        <w:t>significantly impacted the post-WWII landscape</w:t>
      </w:r>
      <w:r w:rsidRPr="00506063">
        <w:rPr>
          <w:rStyle w:val="Emphasis"/>
          <w:rFonts w:asciiTheme="minorHAnsi" w:hAnsiTheme="minorHAnsi" w:cstheme="minorHAnsi"/>
        </w:rPr>
        <w:t xml:space="preserve">. Countries invested their ambitions into security communities, international institutions, and international law </w:t>
      </w:r>
      <w:proofErr w:type="gramStart"/>
      <w:r w:rsidRPr="00506063">
        <w:rPr>
          <w:rStyle w:val="Emphasis"/>
          <w:rFonts w:asciiTheme="minorHAnsi" w:hAnsiTheme="minorHAnsi" w:cstheme="minorHAnsi"/>
        </w:rPr>
        <w:t>in an effort to</w:t>
      </w:r>
      <w:proofErr w:type="gramEnd"/>
      <w:r w:rsidRPr="00506063">
        <w:rPr>
          <w:rStyle w:val="Emphasis"/>
          <w:rFonts w:asciiTheme="minorHAnsi" w:hAnsiTheme="minorHAnsi" w:cstheme="minorHAnsi"/>
        </w:rPr>
        <w:t xml:space="preserve"> mitigate the chances of a nuclear catastrophe or another World War.</w:t>
      </w:r>
      <w:r w:rsidRPr="00506063">
        <w:rPr>
          <w:rFonts w:asciiTheme="minorHAnsi" w:hAnsiTheme="minorHAnsi" w:cstheme="minorHAnsi"/>
        </w:rPr>
        <w:t xml:space="preserve"> </w:t>
      </w:r>
      <w:r w:rsidRPr="00506063">
        <w:rPr>
          <w:rFonts w:asciiTheme="minorHAnsi" w:hAnsiTheme="minorHAnsi" w:cstheme="minorHAnsi"/>
          <w:sz w:val="14"/>
          <w:szCs w:val="14"/>
        </w:rPr>
        <w:t xml:space="preserve">The horrors and atrocities of the two Great Wars had traumatized the global community, which spurred calls for peace and the creation of a universalist agenda. </w:t>
      </w:r>
      <w:r w:rsidRPr="00506063">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506063">
        <w:rPr>
          <w:rStyle w:val="Emphasis"/>
          <w:rFonts w:asciiTheme="minorHAnsi" w:hAnsiTheme="minorHAnsi" w:cstheme="minorHAnsi"/>
          <w:highlight w:val="green"/>
        </w:rPr>
        <w:t>the stakes are too high</w:t>
      </w:r>
      <w:r w:rsidRPr="00506063">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506063">
        <w:rPr>
          <w:rFonts w:asciiTheme="minorHAnsi" w:hAnsiTheme="minorHAnsi" w:cstheme="minorHAnsi"/>
        </w:rPr>
        <w:t xml:space="preserve"> </w:t>
      </w:r>
      <w:r w:rsidRPr="00506063">
        <w:rPr>
          <w:rFonts w:asciiTheme="minorHAnsi" w:hAnsiTheme="minorHAnsi" w:cstheme="minorHAnsi"/>
          <w:sz w:val="14"/>
          <w:szCs w:val="14"/>
        </w:rPr>
        <w:t xml:space="preserve">To do this, the United States must abandon its insurgent wave of isolationism and </w:t>
      </w:r>
      <w:proofErr w:type="gramStart"/>
      <w:r w:rsidRPr="00506063">
        <w:rPr>
          <w:rFonts w:asciiTheme="minorHAnsi" w:hAnsiTheme="minorHAnsi" w:cstheme="minorHAnsi"/>
          <w:sz w:val="14"/>
          <w:szCs w:val="14"/>
        </w:rPr>
        <w:t>protectionism, and</w:t>
      </w:r>
      <w:proofErr w:type="gramEnd"/>
      <w:r w:rsidRPr="00506063">
        <w:rPr>
          <w:rFonts w:asciiTheme="minorHAnsi" w:hAnsiTheme="minorHAnsi" w:cstheme="minorHAnsi"/>
          <w:sz w:val="14"/>
          <w:szCs w:val="14"/>
        </w:rPr>
        <w:t xml:space="preserve"> come to grips with the newly transnational nature of problems ranging from climate change to international terrorism.</w:t>
      </w:r>
      <w:r w:rsidRPr="00506063">
        <w:rPr>
          <w:rFonts w:asciiTheme="minorHAnsi" w:hAnsiTheme="minorHAnsi" w:cstheme="minorHAnsi"/>
        </w:rPr>
        <w:t xml:space="preserve"> </w:t>
      </w:r>
      <w:r w:rsidRPr="00506063">
        <w:rPr>
          <w:rStyle w:val="Emphasis"/>
          <w:rFonts w:asciiTheme="minorHAnsi" w:hAnsiTheme="minorHAnsi" w:cstheme="minorHAnsi"/>
        </w:rPr>
        <w:t xml:space="preserve">First, the </w:t>
      </w:r>
      <w:r w:rsidRPr="00506063">
        <w:rPr>
          <w:rStyle w:val="Emphasis"/>
          <w:rFonts w:asciiTheme="minorHAnsi" w:hAnsiTheme="minorHAnsi" w:cstheme="minorHAnsi"/>
          <w:highlight w:val="green"/>
        </w:rPr>
        <w:t>increase in intra-state conflict should warrant concern</w:t>
      </w:r>
      <w:r w:rsidRPr="00506063">
        <w:rPr>
          <w:rStyle w:val="Emphasis"/>
          <w:rFonts w:asciiTheme="minorHAnsi" w:hAnsiTheme="minorHAnsi" w:cstheme="minorHAnsi"/>
        </w:rPr>
        <w:t xml:space="preserve"> as many countries, namely in Africa and the </w:t>
      </w:r>
      <w:r w:rsidRPr="00506063">
        <w:rPr>
          <w:rStyle w:val="Emphasis"/>
          <w:rFonts w:asciiTheme="minorHAnsi" w:hAnsiTheme="minorHAnsi" w:cstheme="minorHAnsi"/>
          <w:highlight w:val="green"/>
        </w:rPr>
        <w:t>Middle East</w:t>
      </w:r>
      <w:r w:rsidRPr="00506063">
        <w:rPr>
          <w:rStyle w:val="Emphasis"/>
          <w:rFonts w:asciiTheme="minorHAnsi" w:hAnsiTheme="minorHAnsi" w:cstheme="minorHAnsi"/>
        </w:rPr>
        <w:t xml:space="preserve">, are </w:t>
      </w:r>
      <w:r w:rsidRPr="00506063">
        <w:rPr>
          <w:rStyle w:val="Emphasis"/>
          <w:rFonts w:asciiTheme="minorHAnsi" w:hAnsiTheme="minorHAnsi" w:cstheme="minorHAnsi"/>
          <w:highlight w:val="green"/>
        </w:rPr>
        <w:t>seeing the total collapse of civil society</w:t>
      </w:r>
      <w:r w:rsidRPr="00506063">
        <w:rPr>
          <w:rStyle w:val="Emphasis"/>
          <w:rFonts w:asciiTheme="minorHAnsi" w:hAnsiTheme="minorHAnsi" w:cstheme="minorHAnsi"/>
        </w:rPr>
        <w:t xml:space="preserve"> and government. These power vacuums are being filled with increasingly ideological and dangerous tribal and </w:t>
      </w:r>
      <w:r w:rsidRPr="00506063">
        <w:rPr>
          <w:rStyle w:val="Emphasis"/>
          <w:rFonts w:asciiTheme="minorHAnsi" w:hAnsiTheme="minorHAnsi" w:cstheme="minorHAnsi"/>
          <w:highlight w:val="green"/>
        </w:rPr>
        <w:t xml:space="preserve">non-state actors, such as </w:t>
      </w:r>
      <w:r w:rsidRPr="00506063">
        <w:rPr>
          <w:rStyle w:val="Emphasis"/>
          <w:rFonts w:asciiTheme="minorHAnsi" w:hAnsiTheme="minorHAnsi" w:cstheme="minorHAnsi"/>
        </w:rPr>
        <w:t xml:space="preserve">Boko Haram, </w:t>
      </w:r>
      <w:r w:rsidRPr="00506063">
        <w:rPr>
          <w:rStyle w:val="Emphasis"/>
          <w:rFonts w:asciiTheme="minorHAnsi" w:hAnsiTheme="minorHAnsi" w:cstheme="minorHAnsi"/>
          <w:highlight w:val="green"/>
        </w:rPr>
        <w:t>ISIS, and Al-Shabaab</w:t>
      </w:r>
      <w:r w:rsidRPr="00506063">
        <w:rPr>
          <w:rStyle w:val="Emphasis"/>
          <w:rFonts w:asciiTheme="minorHAnsi" w:hAnsiTheme="minorHAnsi" w:cstheme="minorHAnsi"/>
        </w:rPr>
        <w:t xml:space="preserve">. </w:t>
      </w:r>
      <w:r w:rsidRPr="00506063">
        <w:rPr>
          <w:rFonts w:asciiTheme="minorHAnsi" w:hAnsiTheme="minorHAnsi" w:cstheme="minorHAnsi"/>
          <w:sz w:val="14"/>
          <w:szCs w:val="14"/>
        </w:rPr>
        <w:t>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506063">
        <w:rPr>
          <w:rStyle w:val="Emphasis"/>
          <w:rFonts w:asciiTheme="minorHAnsi" w:hAnsiTheme="minorHAnsi" w:cstheme="minorHAnsi"/>
        </w:rPr>
        <w:t xml:space="preserve"> </w:t>
      </w:r>
      <w:r w:rsidRPr="00506063">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policy.[3] In addition, now that the American president is threatening to undo much of the United States’ extensive network of alliances, formerly non-nuclear states may be forced to rearm themselves.</w:t>
      </w:r>
      <w:r w:rsidRPr="00506063">
        <w:rPr>
          <w:rFonts w:asciiTheme="minorHAnsi" w:hAnsiTheme="minorHAnsi" w:cstheme="minorHAnsi"/>
        </w:rPr>
        <w:t xml:space="preserve"> </w:t>
      </w:r>
      <w:r w:rsidRPr="00506063">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506063">
        <w:rPr>
          <w:rStyle w:val="Emphasis"/>
          <w:rFonts w:asciiTheme="minorHAnsi" w:hAnsiTheme="minorHAnsi" w:cstheme="minorHAnsi"/>
          <w:highlight w:val="green"/>
        </w:rPr>
        <w:t>Japan and South Korea</w:t>
      </w:r>
      <w:r w:rsidRPr="00506063">
        <w:rPr>
          <w:rStyle w:val="Emphasis"/>
          <w:rFonts w:asciiTheme="minorHAnsi" w:hAnsiTheme="minorHAnsi" w:cstheme="minorHAnsi"/>
        </w:rPr>
        <w:t xml:space="preserve"> to remobilize and </w:t>
      </w:r>
      <w:r w:rsidRPr="00506063">
        <w:rPr>
          <w:rStyle w:val="Emphasis"/>
          <w:rFonts w:asciiTheme="minorHAnsi" w:hAnsiTheme="minorHAnsi" w:cstheme="minorHAnsi"/>
          <w:highlight w:val="green"/>
        </w:rPr>
        <w:t>begin their own nuclear weapon programs</w:t>
      </w:r>
      <w:r w:rsidRPr="00506063">
        <w:rPr>
          <w:rStyle w:val="Emphasis"/>
          <w:rFonts w:asciiTheme="minorHAnsi" w:hAnsiTheme="minorHAnsi" w:cstheme="minorHAnsi"/>
        </w:rPr>
        <w:t xml:space="preserve">.[4] A world with </w:t>
      </w:r>
      <w:r w:rsidRPr="00506063">
        <w:rPr>
          <w:rStyle w:val="Emphasis"/>
          <w:rFonts w:asciiTheme="minorHAnsi" w:hAnsiTheme="minorHAnsi" w:cstheme="minorHAnsi"/>
          <w:highlight w:val="green"/>
        </w:rPr>
        <w:t>more nuclear actors is a formula for chaos</w:t>
      </w:r>
      <w:r w:rsidRPr="00506063">
        <w:rPr>
          <w:rStyle w:val="Emphasis"/>
          <w:rFonts w:asciiTheme="minorHAnsi" w:hAnsiTheme="minorHAnsi" w:cstheme="minorHAnsi"/>
        </w:rPr>
        <w:t xml:space="preserve">, especially if nuclear weapons become mass-produced. Non-state actors will increasingly eye these nuclear sites as was the case near a Belgian nuclear power plant just over a year ago.[5] </w:t>
      </w:r>
      <w:r w:rsidRPr="00506063">
        <w:rPr>
          <w:rStyle w:val="Emphasis"/>
          <w:rFonts w:asciiTheme="minorHAnsi" w:hAnsiTheme="minorHAnsi" w:cstheme="minorHAnsi"/>
          <w:highlight w:val="green"/>
        </w:rPr>
        <w:t>If any government</w:t>
      </w:r>
      <w:r w:rsidRPr="00506063">
        <w:rPr>
          <w:rStyle w:val="Emphasis"/>
          <w:rFonts w:asciiTheme="minorHAnsi" w:hAnsiTheme="minorHAnsi" w:cstheme="minorHAnsi"/>
        </w:rPr>
        <w:t xml:space="preserve"> commits a serious </w:t>
      </w:r>
      <w:r w:rsidRPr="00506063">
        <w:rPr>
          <w:rStyle w:val="Emphasis"/>
          <w:rFonts w:asciiTheme="minorHAnsi" w:hAnsiTheme="minorHAnsi" w:cstheme="minorHAnsi"/>
          <w:highlight w:val="green"/>
        </w:rPr>
        <w:t xml:space="preserve">misstep, </w:t>
      </w:r>
      <w:r w:rsidRPr="00506063">
        <w:rPr>
          <w:rStyle w:val="Emphasis"/>
          <w:rFonts w:asciiTheme="minorHAnsi" w:hAnsiTheme="minorHAnsi" w:cstheme="minorHAnsi"/>
        </w:rPr>
        <w:t xml:space="preserve">access to </w:t>
      </w:r>
      <w:r w:rsidRPr="00506063">
        <w:rPr>
          <w:rStyle w:val="Emphasis"/>
          <w:rFonts w:asciiTheme="minorHAnsi" w:hAnsiTheme="minorHAnsi" w:cstheme="minorHAnsi"/>
          <w:highlight w:val="green"/>
        </w:rPr>
        <w:t>nuclear</w:t>
      </w:r>
      <w:r w:rsidRPr="00506063">
        <w:rPr>
          <w:rStyle w:val="Emphasis"/>
          <w:rFonts w:asciiTheme="minorHAnsi" w:hAnsiTheme="minorHAnsi" w:cstheme="minorHAnsi"/>
        </w:rPr>
        <w:t xml:space="preserve"> weapons on the behalf of </w:t>
      </w:r>
      <w:r w:rsidRPr="00506063">
        <w:rPr>
          <w:rStyle w:val="Emphasis"/>
          <w:rFonts w:asciiTheme="minorHAnsi" w:hAnsiTheme="minorHAnsi" w:cstheme="minorHAnsi"/>
          <w:highlight w:val="green"/>
        </w:rPr>
        <w:t xml:space="preserve">terrorist </w:t>
      </w:r>
      <w:r w:rsidRPr="00506063">
        <w:rPr>
          <w:rStyle w:val="Emphasis"/>
          <w:rFonts w:asciiTheme="minorHAnsi" w:hAnsiTheme="minorHAnsi" w:cstheme="minorHAnsi"/>
        </w:rPr>
        <w:t>and insurgent group</w:t>
      </w:r>
      <w:r w:rsidRPr="00506063">
        <w:rPr>
          <w:rStyle w:val="Emphasis"/>
          <w:rFonts w:asciiTheme="minorHAnsi" w:hAnsiTheme="minorHAnsi" w:cstheme="minorHAnsi"/>
          <w:highlight w:val="green"/>
        </w:rPr>
        <w:t>s</w:t>
      </w:r>
      <w:r w:rsidRPr="00506063">
        <w:rPr>
          <w:rStyle w:val="Emphasis"/>
          <w:rFonts w:asciiTheme="minorHAnsi" w:hAnsiTheme="minorHAnsi" w:cstheme="minorHAnsi"/>
        </w:rPr>
        <w:t xml:space="preserve"> will </w:t>
      </w:r>
      <w:r w:rsidRPr="00506063">
        <w:rPr>
          <w:rStyle w:val="Emphasis"/>
          <w:rFonts w:asciiTheme="minorHAnsi" w:hAnsiTheme="minorHAnsi" w:cstheme="minorHAnsi"/>
          <w:highlight w:val="green"/>
        </w:rPr>
        <w:t>become</w:t>
      </w:r>
      <w:r w:rsidRPr="00506063">
        <w:rPr>
          <w:rStyle w:val="Emphasis"/>
          <w:rFonts w:asciiTheme="minorHAnsi" w:hAnsiTheme="minorHAnsi" w:cstheme="minorHAnsi"/>
        </w:rPr>
        <w:t xml:space="preserve"> a </w:t>
      </w:r>
      <w:r w:rsidRPr="00506063">
        <w:rPr>
          <w:rStyle w:val="Emphasis"/>
          <w:rFonts w:asciiTheme="minorHAnsi" w:hAnsiTheme="minorHAnsi" w:cstheme="minorHAnsi"/>
          <w:highlight w:val="green"/>
        </w:rPr>
        <w:lastRenderedPageBreak/>
        <w:t>real</w:t>
      </w:r>
      <w:r w:rsidRPr="00506063">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506063">
        <w:rPr>
          <w:rStyle w:val="Emphasis"/>
          <w:rFonts w:asciiTheme="minorHAnsi" w:hAnsiTheme="minorHAnsi" w:cstheme="minorHAnsi"/>
          <w:highlight w:val="green"/>
        </w:rPr>
        <w:t xml:space="preserve">Israel, North Korea, and Pakistan </w:t>
      </w:r>
      <w:r w:rsidRPr="00506063">
        <w:rPr>
          <w:rStyle w:val="Emphasis"/>
          <w:rFonts w:asciiTheme="minorHAnsi" w:hAnsiTheme="minorHAnsi" w:cstheme="minorHAnsi"/>
        </w:rPr>
        <w:t xml:space="preserve">could be </w:t>
      </w:r>
      <w:r w:rsidRPr="00506063">
        <w:rPr>
          <w:rStyle w:val="Emphasis"/>
          <w:rFonts w:asciiTheme="minorHAnsi" w:hAnsiTheme="minorHAnsi" w:cstheme="minorHAnsi"/>
          <w:highlight w:val="green"/>
        </w:rPr>
        <w:t>in serious trouble</w:t>
      </w:r>
      <w:r w:rsidRPr="00506063">
        <w:rPr>
          <w:rStyle w:val="Emphasis"/>
          <w:rFonts w:asciiTheme="minorHAnsi" w:hAnsiTheme="minorHAnsi" w:cstheme="minorHAnsi"/>
        </w:rPr>
        <w:t xml:space="preserve"> in the </w:t>
      </w:r>
      <w:r w:rsidRPr="00506063">
        <w:rPr>
          <w:rStyle w:val="Emphasis"/>
          <w:rFonts w:asciiTheme="minorHAnsi" w:hAnsiTheme="minorHAnsi" w:cstheme="minorHAnsi"/>
          <w:highlight w:val="green"/>
        </w:rPr>
        <w:t>event of a</w:t>
      </w:r>
      <w:r w:rsidRPr="00506063">
        <w:rPr>
          <w:rStyle w:val="Emphasis"/>
          <w:rFonts w:asciiTheme="minorHAnsi" w:hAnsiTheme="minorHAnsi" w:cstheme="minorHAnsi"/>
        </w:rPr>
        <w:t xml:space="preserve"> domestic uprising or military </w:t>
      </w:r>
      <w:r w:rsidRPr="00506063">
        <w:rPr>
          <w:rStyle w:val="Emphasis"/>
          <w:rFonts w:asciiTheme="minorHAnsi" w:hAnsiTheme="minorHAnsi" w:cstheme="minorHAnsi"/>
          <w:highlight w:val="green"/>
        </w:rPr>
        <w:t>coup.</w:t>
      </w:r>
      <w:r w:rsidRPr="00506063">
        <w:rPr>
          <w:rStyle w:val="Emphasis"/>
          <w:rFonts w:asciiTheme="minorHAnsi" w:hAnsiTheme="minorHAnsi" w:cstheme="minorHAnsi"/>
        </w:rPr>
        <w:t xml:space="preserve"> The </w:t>
      </w:r>
      <w:r w:rsidRPr="00506063">
        <w:rPr>
          <w:rStyle w:val="Emphasis"/>
          <w:rFonts w:asciiTheme="minorHAnsi" w:hAnsiTheme="minorHAnsi" w:cstheme="minorHAnsi"/>
          <w:highlight w:val="green"/>
        </w:rPr>
        <w:t>disarmament</w:t>
      </w:r>
      <w:r w:rsidRPr="00506063">
        <w:rPr>
          <w:rStyle w:val="Emphasis"/>
          <w:rFonts w:asciiTheme="minorHAnsi" w:hAnsiTheme="minorHAnsi" w:cstheme="minorHAnsi"/>
        </w:rPr>
        <w:t xml:space="preserve"> of all states is </w:t>
      </w:r>
      <w:r w:rsidRPr="00506063">
        <w:rPr>
          <w:rStyle w:val="Emphasis"/>
          <w:rFonts w:asciiTheme="minorHAnsi" w:hAnsiTheme="minorHAnsi" w:cstheme="minorHAnsi"/>
          <w:highlight w:val="green"/>
        </w:rPr>
        <w:t>essential for human survival,</w:t>
      </w:r>
      <w:r w:rsidRPr="00506063">
        <w:rPr>
          <w:rStyle w:val="Emphasis"/>
          <w:rFonts w:asciiTheme="minorHAnsi" w:hAnsiTheme="minorHAnsi" w:cstheme="minorHAnsi"/>
        </w:rPr>
        <w:t xml:space="preserve"> and </w:t>
      </w:r>
      <w:r w:rsidRPr="00506063">
        <w:rPr>
          <w:rStyle w:val="Emphasis"/>
          <w:rFonts w:asciiTheme="minorHAnsi" w:hAnsiTheme="minorHAnsi" w:cstheme="minorHAnsi"/>
          <w:highlight w:val="green"/>
        </w:rPr>
        <w:t>if it is not achieved</w:t>
      </w:r>
      <w:r w:rsidRPr="00506063">
        <w:rPr>
          <w:rStyle w:val="Emphasis"/>
          <w:rFonts w:asciiTheme="minorHAnsi" w:hAnsiTheme="minorHAnsi" w:cstheme="minorHAnsi"/>
        </w:rPr>
        <w:t xml:space="preserve">, then a </w:t>
      </w:r>
      <w:r w:rsidRPr="00506063">
        <w:rPr>
          <w:rStyle w:val="Emphasis"/>
          <w:rFonts w:asciiTheme="minorHAnsi" w:hAnsiTheme="minorHAnsi" w:cstheme="minorHAnsi"/>
          <w:highlight w:val="green"/>
        </w:rPr>
        <w:t>world full of nuc</w:t>
      </w:r>
      <w:r w:rsidRPr="00506063">
        <w:rPr>
          <w:rStyle w:val="Emphasis"/>
          <w:rFonts w:asciiTheme="minorHAnsi" w:hAnsiTheme="minorHAnsi" w:cstheme="minorHAnsi"/>
        </w:rPr>
        <w:t>lear weapon</w:t>
      </w:r>
      <w:r w:rsidRPr="00506063">
        <w:rPr>
          <w:rStyle w:val="Emphasis"/>
          <w:rFonts w:asciiTheme="minorHAnsi" w:hAnsiTheme="minorHAnsi" w:cstheme="minorHAnsi"/>
          <w:highlight w:val="green"/>
        </w:rPr>
        <w:t>s and</w:t>
      </w:r>
      <w:r w:rsidRPr="00506063">
        <w:rPr>
          <w:rStyle w:val="Emphasis"/>
          <w:rFonts w:asciiTheme="minorHAnsi" w:hAnsiTheme="minorHAnsi" w:cstheme="minorHAnsi"/>
        </w:rPr>
        <w:t xml:space="preserve"> an international system guided by </w:t>
      </w:r>
      <w:r w:rsidRPr="00506063">
        <w:rPr>
          <w:rStyle w:val="Emphasis"/>
          <w:rFonts w:asciiTheme="minorHAnsi" w:hAnsiTheme="minorHAnsi" w:cstheme="minorHAnsi"/>
          <w:highlight w:val="green"/>
        </w:rPr>
        <w:t>realpolitik</w:t>
      </w:r>
      <w:r w:rsidRPr="00506063">
        <w:rPr>
          <w:rStyle w:val="Emphasis"/>
          <w:rFonts w:asciiTheme="minorHAnsi" w:hAnsiTheme="minorHAnsi" w:cstheme="minorHAnsi"/>
        </w:rPr>
        <w:t xml:space="preserve"> could </w:t>
      </w:r>
      <w:r w:rsidRPr="00506063">
        <w:rPr>
          <w:rStyle w:val="Emphasis"/>
          <w:rFonts w:asciiTheme="minorHAnsi" w:hAnsiTheme="minorHAnsi" w:cstheme="minorHAnsi"/>
          <w:highlight w:val="green"/>
        </w:rPr>
        <w:t>give rise to nuclear war</w:t>
      </w:r>
      <w:r w:rsidRPr="00506063">
        <w:rPr>
          <w:rStyle w:val="Emphasis"/>
          <w:rFonts w:asciiTheme="minorHAnsi" w:hAnsiTheme="minorHAnsi" w:cstheme="minorHAnsi"/>
        </w:rPr>
        <w:t>fare.</w:t>
      </w:r>
      <w:r w:rsidRPr="00506063">
        <w:rPr>
          <w:rFonts w:asciiTheme="minorHAnsi" w:hAnsiTheme="minorHAnsi" w:cstheme="minorHAnsi"/>
        </w:rPr>
        <w:t xml:space="preserve"> In today’s world, nuclear weapons leave all states virtually defenseless. </w:t>
      </w:r>
      <w:r w:rsidRPr="00506063">
        <w:rPr>
          <w:rStyle w:val="Emphasis"/>
          <w:rFonts w:asciiTheme="minorHAnsi" w:hAnsiTheme="minorHAnsi" w:cstheme="minorHAnsi"/>
        </w:rPr>
        <w:t xml:space="preserve">But, </w:t>
      </w:r>
      <w:r w:rsidRPr="00506063">
        <w:rPr>
          <w:rStyle w:val="Emphasis"/>
          <w:rFonts w:asciiTheme="minorHAnsi" w:hAnsiTheme="minorHAnsi" w:cstheme="minorHAnsi"/>
          <w:highlight w:val="green"/>
        </w:rPr>
        <w:t>for</w:t>
      </w:r>
      <w:r w:rsidRPr="00506063">
        <w:rPr>
          <w:rStyle w:val="Emphasis"/>
          <w:rFonts w:asciiTheme="minorHAnsi" w:hAnsiTheme="minorHAnsi" w:cstheme="minorHAnsi"/>
        </w:rPr>
        <w:t xml:space="preserve"> nuclear </w:t>
      </w:r>
      <w:proofErr w:type="spellStart"/>
      <w:r w:rsidRPr="00506063">
        <w:rPr>
          <w:rStyle w:val="Emphasis"/>
          <w:rFonts w:asciiTheme="minorHAnsi" w:hAnsiTheme="minorHAnsi" w:cstheme="minorHAnsi"/>
          <w:highlight w:val="green"/>
        </w:rPr>
        <w:t>deprolif</w:t>
      </w:r>
      <w:r w:rsidRPr="00506063">
        <w:rPr>
          <w:rStyle w:val="Emphasis"/>
          <w:rFonts w:asciiTheme="minorHAnsi" w:hAnsiTheme="minorHAnsi" w:cstheme="minorHAnsi"/>
        </w:rPr>
        <w:t>eration</w:t>
      </w:r>
      <w:proofErr w:type="spellEnd"/>
      <w:r w:rsidRPr="00506063">
        <w:rPr>
          <w:rStyle w:val="Emphasis"/>
          <w:rFonts w:asciiTheme="minorHAnsi" w:hAnsiTheme="minorHAnsi" w:cstheme="minorHAnsi"/>
        </w:rPr>
        <w:t xml:space="preserve"> to become a cornerstone of the global agenda, a </w:t>
      </w:r>
      <w:r w:rsidRPr="00506063">
        <w:rPr>
          <w:rStyle w:val="Emphasis"/>
          <w:rFonts w:asciiTheme="minorHAnsi" w:hAnsiTheme="minorHAnsi" w:cstheme="minorHAnsi"/>
          <w:highlight w:val="green"/>
        </w:rPr>
        <w:t xml:space="preserve">pacifying and democratic power must rise </w:t>
      </w:r>
      <w:r w:rsidRPr="00506063">
        <w:rPr>
          <w:rStyle w:val="Emphasis"/>
          <w:rFonts w:asciiTheme="minorHAnsi" w:hAnsiTheme="minorHAnsi" w:cstheme="minorHAnsi"/>
        </w:rPr>
        <w:t>to the limelight to advocate the virtues of peace, stability, and human rights.</w:t>
      </w:r>
      <w:r w:rsidRPr="00506063">
        <w:rPr>
          <w:rFonts w:asciiTheme="minorHAnsi" w:hAnsiTheme="minorHAnsi" w:cstheme="minorHAnsi"/>
        </w:rPr>
        <w:t xml:space="preserve"> </w:t>
      </w:r>
      <w:r w:rsidRPr="00506063">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mind.[6] The latter contention, despite being widely disputed, holds the premise for the democratic peace theory.</w:t>
      </w:r>
      <w:r w:rsidRPr="00506063">
        <w:rPr>
          <w:rFonts w:asciiTheme="minorHAnsi" w:hAnsiTheme="minorHAnsi" w:cstheme="minorHAnsi"/>
        </w:rPr>
        <w:t xml:space="preserve"> </w:t>
      </w:r>
      <w:r w:rsidRPr="00506063">
        <w:rPr>
          <w:rStyle w:val="Emphasis"/>
          <w:rFonts w:asciiTheme="minorHAnsi" w:hAnsiTheme="minorHAnsi" w:cstheme="minorHAnsi"/>
        </w:rPr>
        <w:t xml:space="preserve">Throughout the history of all democracies, </w:t>
      </w:r>
      <w:r w:rsidRPr="00506063">
        <w:rPr>
          <w:rStyle w:val="Emphasis"/>
          <w:rFonts w:asciiTheme="minorHAnsi" w:hAnsiTheme="minorHAnsi" w:cstheme="minorHAnsi"/>
          <w:highlight w:val="green"/>
        </w:rPr>
        <w:t xml:space="preserve">not one </w:t>
      </w:r>
      <w:r w:rsidRPr="00506063">
        <w:rPr>
          <w:rStyle w:val="Emphasis"/>
          <w:rFonts w:asciiTheme="minorHAnsi" w:hAnsiTheme="minorHAnsi" w:cstheme="minorHAnsi"/>
        </w:rPr>
        <w:t xml:space="preserve">modern-day </w:t>
      </w:r>
      <w:r w:rsidRPr="00506063">
        <w:rPr>
          <w:rStyle w:val="Emphasis"/>
          <w:rFonts w:asciiTheme="minorHAnsi" w:hAnsiTheme="minorHAnsi" w:cstheme="minorHAnsi"/>
          <w:highlight w:val="green"/>
        </w:rPr>
        <w:t xml:space="preserve">democracy has fought </w:t>
      </w:r>
      <w:r w:rsidRPr="00506063">
        <w:rPr>
          <w:rStyle w:val="Emphasis"/>
          <w:rFonts w:asciiTheme="minorHAnsi" w:hAnsiTheme="minorHAnsi" w:cstheme="minorHAnsi"/>
        </w:rPr>
        <w:t xml:space="preserve">against </w:t>
      </w:r>
      <w:r w:rsidRPr="00506063">
        <w:rPr>
          <w:rStyle w:val="Emphasis"/>
          <w:rFonts w:asciiTheme="minorHAnsi" w:hAnsiTheme="minorHAnsi" w:cstheme="minorHAnsi"/>
          <w:highlight w:val="green"/>
        </w:rPr>
        <w:t>another democracy</w:t>
      </w:r>
      <w:r w:rsidRPr="00506063">
        <w:rPr>
          <w:rFonts w:asciiTheme="minorHAnsi" w:hAnsiTheme="minorHAnsi" w:cstheme="minorHAnsi"/>
          <w:sz w:val="14"/>
          <w:szCs w:val="14"/>
        </w:rPr>
        <w:t>.[7] Whether that’s</w:t>
      </w:r>
      <w:r w:rsidRPr="00506063">
        <w:rPr>
          <w:rFonts w:asciiTheme="minorHAnsi" w:hAnsiTheme="minorHAnsi" w:cstheme="minorHAnsi"/>
        </w:rPr>
        <w:t xml:space="preserve"> </w:t>
      </w:r>
      <w:r w:rsidRPr="00506063">
        <w:rPr>
          <w:rStyle w:val="Emphasis"/>
          <w:rFonts w:asciiTheme="minorHAnsi" w:hAnsiTheme="minorHAnsi" w:cstheme="minorHAnsi"/>
          <w:highlight w:val="green"/>
        </w:rPr>
        <w:t>because of ideational symmetry, similar objectives and morals</w:t>
      </w:r>
      <w:r w:rsidRPr="00506063">
        <w:rPr>
          <w:rFonts w:asciiTheme="minorHAnsi" w:hAnsiTheme="minorHAnsi" w:cstheme="minorHAnsi"/>
          <w:b/>
          <w:u w:val="single"/>
        </w:rPr>
        <w:t>,</w:t>
      </w:r>
      <w:r w:rsidRPr="00506063">
        <w:rPr>
          <w:rFonts w:asciiTheme="minorHAnsi" w:hAnsiTheme="minorHAnsi" w:cstheme="minorHAnsi"/>
        </w:rPr>
        <w:t xml:space="preserve"> </w:t>
      </w:r>
      <w:r w:rsidRPr="00506063">
        <w:rPr>
          <w:rFonts w:asciiTheme="minorHAnsi" w:hAnsiTheme="minorHAnsi" w:cstheme="minorHAnsi"/>
          <w:sz w:val="14"/>
          <w:szCs w:val="14"/>
        </w:rPr>
        <w:t>or generally pacific foreign policies, such a phenomenon must be given attention by policymakers. According to liberal internationalists,</w:t>
      </w:r>
      <w:r w:rsidRPr="00506063">
        <w:rPr>
          <w:rFonts w:asciiTheme="minorHAnsi" w:hAnsiTheme="minorHAnsi" w:cstheme="minorHAnsi"/>
        </w:rPr>
        <w:t xml:space="preserve"> </w:t>
      </w:r>
      <w:r w:rsidRPr="00506063">
        <w:rPr>
          <w:rStyle w:val="Emphasis"/>
          <w:rFonts w:asciiTheme="minorHAnsi" w:hAnsiTheme="minorHAnsi" w:cstheme="minorHAnsi"/>
          <w:highlight w:val="green"/>
        </w:rPr>
        <w:t>democracies make better partners</w:t>
      </w:r>
      <w:r w:rsidRPr="00506063">
        <w:rPr>
          <w:rStyle w:val="Emphasis"/>
          <w:rFonts w:asciiTheme="minorHAnsi" w:hAnsiTheme="minorHAnsi" w:cstheme="minorHAnsi"/>
        </w:rPr>
        <w:t xml:space="preserve">, tend to move towards increased political and moral agreement, </w:t>
      </w:r>
      <w:r w:rsidRPr="00506063">
        <w:rPr>
          <w:rStyle w:val="Emphasis"/>
          <w:rFonts w:asciiTheme="minorHAnsi" w:hAnsiTheme="minorHAnsi" w:cstheme="minorHAnsi"/>
          <w:highlight w:val="green"/>
        </w:rPr>
        <w:t>oppose illiberal regimes, and support disarmament</w:t>
      </w:r>
      <w:r w:rsidRPr="00506063">
        <w:rPr>
          <w:rStyle w:val="Emphasis"/>
          <w:rFonts w:asciiTheme="minorHAnsi" w:hAnsiTheme="minorHAnsi" w:cstheme="minorHAnsi"/>
        </w:rPr>
        <w:t xml:space="preserve"> policies. This supposition is heavily </w:t>
      </w:r>
      <w:r w:rsidRPr="00506063">
        <w:rPr>
          <w:rStyle w:val="Emphasis"/>
          <w:rFonts w:asciiTheme="minorHAnsi" w:hAnsiTheme="minorHAnsi" w:cstheme="minorHAnsi"/>
          <w:highlight w:val="green"/>
        </w:rPr>
        <w:t xml:space="preserve">supported by the smooth post-WWII transitions </w:t>
      </w:r>
      <w:r w:rsidRPr="00506063">
        <w:rPr>
          <w:rStyle w:val="Emphasis"/>
          <w:rFonts w:asciiTheme="minorHAnsi" w:hAnsiTheme="minorHAnsi" w:cstheme="minorHAnsi"/>
        </w:rPr>
        <w:t xml:space="preserve">that the </w:t>
      </w:r>
      <w:r w:rsidRPr="00506063">
        <w:rPr>
          <w:rStyle w:val="Emphasis"/>
          <w:rFonts w:asciiTheme="minorHAnsi" w:hAnsiTheme="minorHAnsi" w:cstheme="minorHAnsi"/>
          <w:highlight w:val="green"/>
        </w:rPr>
        <w:t>German, Japanese, and Italian governments underwent</w:t>
      </w:r>
      <w:r w:rsidRPr="00506063">
        <w:rPr>
          <w:rStyle w:val="Emphasis"/>
          <w:rFonts w:asciiTheme="minorHAnsi" w:hAnsiTheme="minorHAnsi" w:cstheme="minorHAnsi"/>
        </w:rPr>
        <w:t xml:space="preserve">. </w:t>
      </w:r>
      <w:proofErr w:type="gramStart"/>
      <w:r w:rsidRPr="00506063">
        <w:rPr>
          <w:rStyle w:val="Emphasis"/>
          <w:rFonts w:asciiTheme="minorHAnsi" w:hAnsiTheme="minorHAnsi" w:cstheme="minorHAnsi"/>
        </w:rPr>
        <w:t>All of</w:t>
      </w:r>
      <w:proofErr w:type="gramEnd"/>
      <w:r w:rsidRPr="00506063">
        <w:rPr>
          <w:rStyle w:val="Emphasis"/>
          <w:rFonts w:asciiTheme="minorHAnsi" w:hAnsiTheme="minorHAnsi" w:cstheme="minorHAnsi"/>
        </w:rPr>
        <w:t xml:space="preserve">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506063">
        <w:rPr>
          <w:rStyle w:val="Emphasis"/>
          <w:rFonts w:asciiTheme="minorHAnsi" w:hAnsiTheme="minorHAnsi" w:cstheme="minorHAnsi"/>
          <w:highlight w:val="green"/>
        </w:rPr>
        <w:t xml:space="preserve">fight for peace </w:t>
      </w:r>
      <w:r w:rsidRPr="00506063">
        <w:rPr>
          <w:rStyle w:val="Emphasis"/>
          <w:rFonts w:asciiTheme="minorHAnsi" w:hAnsiTheme="minorHAnsi" w:cstheme="minorHAnsi"/>
        </w:rPr>
        <w:t xml:space="preserve">far </w:t>
      </w:r>
      <w:r w:rsidRPr="00506063">
        <w:rPr>
          <w:rStyle w:val="Emphasis"/>
          <w:rFonts w:asciiTheme="minorHAnsi" w:hAnsiTheme="minorHAnsi" w:cstheme="minorHAnsi"/>
          <w:highlight w:val="green"/>
        </w:rPr>
        <w:t xml:space="preserve">outweighs the costs of </w:t>
      </w:r>
      <w:r w:rsidRPr="00506063">
        <w:rPr>
          <w:rStyle w:val="Emphasis"/>
          <w:rFonts w:asciiTheme="minorHAnsi" w:hAnsiTheme="minorHAnsi" w:cstheme="minorHAnsi"/>
        </w:rPr>
        <w:t xml:space="preserve">inhabiting a </w:t>
      </w:r>
      <w:r w:rsidRPr="00506063">
        <w:rPr>
          <w:rStyle w:val="Emphasis"/>
          <w:rFonts w:asciiTheme="minorHAnsi" w:hAnsiTheme="minorHAnsi" w:cstheme="minorHAnsi"/>
          <w:highlight w:val="green"/>
        </w:rPr>
        <w:t>world rife with nuclear-</w:t>
      </w:r>
      <w:r w:rsidRPr="00506063">
        <w:rPr>
          <w:rStyle w:val="Emphasis"/>
          <w:rFonts w:asciiTheme="minorHAnsi" w:hAnsiTheme="minorHAnsi" w:cstheme="minorHAnsi"/>
        </w:rPr>
        <w:t xml:space="preserve">armed </w:t>
      </w:r>
      <w:r w:rsidRPr="00506063">
        <w:rPr>
          <w:rStyle w:val="Emphasis"/>
          <w:rFonts w:asciiTheme="minorHAnsi" w:hAnsiTheme="minorHAnsi" w:cstheme="minorHAnsi"/>
          <w:highlight w:val="green"/>
        </w:rPr>
        <w:t>authoritarian</w:t>
      </w:r>
      <w:r w:rsidRPr="00506063">
        <w:rPr>
          <w:rStyle w:val="Emphasis"/>
          <w:rFonts w:asciiTheme="minorHAnsi" w:hAnsiTheme="minorHAnsi" w:cstheme="minorHAnsi"/>
        </w:rPr>
        <w:t xml:space="preserve"> and belligerent </w:t>
      </w:r>
      <w:r w:rsidRPr="00506063">
        <w:rPr>
          <w:rStyle w:val="Emphasis"/>
          <w:rFonts w:asciiTheme="minorHAnsi" w:hAnsiTheme="minorHAnsi" w:cstheme="minorHAnsi"/>
          <w:highlight w:val="green"/>
        </w:rPr>
        <w:t>states</w:t>
      </w:r>
      <w:r w:rsidRPr="00506063">
        <w:rPr>
          <w:rStyle w:val="Emphasis"/>
          <w:rFonts w:asciiTheme="minorHAnsi" w:hAnsiTheme="minorHAnsi" w:cstheme="minorHAnsi"/>
        </w:rPr>
        <w:t>.</w:t>
      </w:r>
      <w:r w:rsidRPr="00506063">
        <w:rPr>
          <w:rFonts w:asciiTheme="minorHAnsi" w:hAnsiTheme="minorHAnsi" w:cstheme="minorHAnsi"/>
        </w:rPr>
        <w:t xml:space="preserve"> </w:t>
      </w:r>
      <w:r w:rsidRPr="00506063">
        <w:rPr>
          <w:rFonts w:asciiTheme="minorHAnsi" w:hAnsiTheme="minorHAnsi" w:cstheme="minorHAnsi"/>
          <w:sz w:val="14"/>
          <w:szCs w:val="14"/>
        </w:rPr>
        <w:t xml:space="preserve">In conclusion, liberal internationalism can have </w:t>
      </w:r>
      <w:proofErr w:type="gramStart"/>
      <w:r w:rsidRPr="00506063">
        <w:rPr>
          <w:rFonts w:asciiTheme="minorHAnsi" w:hAnsiTheme="minorHAnsi" w:cstheme="minorHAnsi"/>
          <w:sz w:val="14"/>
          <w:szCs w:val="14"/>
        </w:rPr>
        <w:t>a lasting legacy</w:t>
      </w:r>
      <w:proofErr w:type="gramEnd"/>
      <w:r w:rsidRPr="00506063">
        <w:rPr>
          <w:rFonts w:asciiTheme="minorHAnsi" w:hAnsiTheme="minorHAnsi" w:cstheme="minorHAnsi"/>
          <w:sz w:val="14"/>
          <w:szCs w:val="14"/>
        </w:rPr>
        <w:t xml:space="preserve">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0F183E06" w14:textId="77777777" w:rsidR="00891157" w:rsidRPr="00506063" w:rsidRDefault="00891157" w:rsidP="00891157">
      <w:pPr>
        <w:pStyle w:val="Heading4"/>
        <w:rPr>
          <w:rFonts w:asciiTheme="minorHAnsi" w:hAnsiTheme="minorHAnsi" w:cstheme="minorHAnsi"/>
        </w:rPr>
      </w:pPr>
      <w:r w:rsidRPr="00506063">
        <w:rPr>
          <w:rFonts w:asciiTheme="minorHAnsi" w:hAnsiTheme="minorHAnsi" w:cstheme="minorHAnsi"/>
        </w:rPr>
        <w:t xml:space="preserve">Nuke war causes extinction AND outweighs </w:t>
      </w:r>
      <w:r w:rsidRPr="00506063">
        <w:rPr>
          <w:rFonts w:asciiTheme="minorHAnsi" w:hAnsiTheme="minorHAnsi" w:cstheme="minorHAnsi"/>
          <w:u w:val="single"/>
        </w:rPr>
        <w:t>other</w:t>
      </w:r>
      <w:r w:rsidRPr="00506063">
        <w:rPr>
          <w:rFonts w:asciiTheme="minorHAnsi" w:hAnsiTheme="minorHAnsi" w:cstheme="minorHAnsi"/>
        </w:rPr>
        <w:t xml:space="preserve"> existential risks</w:t>
      </w:r>
    </w:p>
    <w:p w14:paraId="3010261A" w14:textId="77777777" w:rsidR="00891157" w:rsidRPr="00506063" w:rsidRDefault="00891157" w:rsidP="00891157">
      <w:pPr>
        <w:rPr>
          <w:rFonts w:asciiTheme="minorHAnsi" w:hAnsiTheme="minorHAnsi" w:cstheme="minorHAnsi"/>
        </w:rPr>
      </w:pPr>
      <w:r w:rsidRPr="00506063">
        <w:rPr>
          <w:rStyle w:val="Style13ptBold"/>
          <w:rFonts w:asciiTheme="minorHAnsi" w:hAnsiTheme="minorHAnsi" w:cstheme="minorHAnsi"/>
        </w:rPr>
        <w:t>PND 16</w:t>
      </w:r>
      <w:r w:rsidRPr="00506063">
        <w:rPr>
          <w:rFonts w:asciiTheme="minorHAnsi" w:hAnsiTheme="minorHAnsi" w:cstheme="minorHAnsi"/>
        </w:rPr>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6927694" w14:textId="77777777" w:rsidR="00891157" w:rsidRPr="00506063" w:rsidRDefault="00891157" w:rsidP="00891157">
      <w:pPr>
        <w:rPr>
          <w:rFonts w:asciiTheme="minorHAnsi" w:hAnsiTheme="minorHAnsi" w:cstheme="minorHAnsi"/>
          <w:sz w:val="12"/>
        </w:rPr>
      </w:pPr>
      <w:r w:rsidRPr="00506063">
        <w:rPr>
          <w:rFonts w:asciiTheme="minorHAnsi" w:hAnsiTheme="minorHAnsi" w:cstheme="minorHAnsi"/>
          <w:sz w:val="12"/>
        </w:rPr>
        <w:t xml:space="preserve">Consequences human survival 12. </w:t>
      </w:r>
      <w:r w:rsidRPr="00506063">
        <w:rPr>
          <w:rStyle w:val="StyleUnderline"/>
          <w:rFonts w:asciiTheme="minorHAnsi" w:hAnsiTheme="minorHAnsi" w:cstheme="minorHAnsi"/>
          <w:highlight w:val="cyan"/>
        </w:rPr>
        <w:t>Even if the 'other'</w:t>
      </w:r>
      <w:r w:rsidRPr="00506063">
        <w:rPr>
          <w:rStyle w:val="StyleUnderline"/>
          <w:rFonts w:asciiTheme="minorHAnsi" w:hAnsiTheme="minorHAnsi" w:cstheme="minorHAnsi"/>
        </w:rPr>
        <w:t xml:space="preserve"> side </w:t>
      </w:r>
      <w:r w:rsidRPr="00506063">
        <w:rPr>
          <w:rStyle w:val="StyleUnderline"/>
          <w:rFonts w:asciiTheme="minorHAnsi" w:hAnsiTheme="minorHAnsi" w:cstheme="minorHAnsi"/>
          <w:highlight w:val="cyan"/>
        </w:rPr>
        <w:t>does NOT launch</w:t>
      </w:r>
      <w:r w:rsidRPr="00506063">
        <w:rPr>
          <w:rStyle w:val="StyleUnderline"/>
          <w:rFonts w:asciiTheme="minorHAnsi" w:hAnsiTheme="minorHAnsi" w:cstheme="minorHAnsi"/>
        </w:rPr>
        <w:t xml:space="preserve"> in response the smoke</w:t>
      </w:r>
      <w:r w:rsidRPr="00506063">
        <w:rPr>
          <w:rFonts w:asciiTheme="minorHAnsi" w:hAnsiTheme="minorHAnsi" w:cstheme="minorHAnsi"/>
          <w:sz w:val="12"/>
        </w:rPr>
        <w:t xml:space="preserve"> from 'their' burning cities (incinerated by 'us') </w:t>
      </w:r>
      <w:r w:rsidRPr="00506063">
        <w:rPr>
          <w:rStyle w:val="StyleUnderline"/>
          <w:rFonts w:asciiTheme="minorHAnsi" w:hAnsiTheme="minorHAnsi" w:cstheme="minorHAnsi"/>
        </w:rPr>
        <w:t xml:space="preserve">will </w:t>
      </w:r>
      <w:r w:rsidRPr="00506063">
        <w:rPr>
          <w:rStyle w:val="StyleUnderline"/>
          <w:rFonts w:asciiTheme="minorHAnsi" w:hAnsiTheme="minorHAnsi" w:cstheme="minorHAnsi"/>
          <w:highlight w:val="cyan"/>
        </w:rPr>
        <w:t>still make</w:t>
      </w:r>
      <w:r w:rsidRPr="00506063">
        <w:rPr>
          <w:rFonts w:asciiTheme="minorHAnsi" w:hAnsiTheme="minorHAnsi" w:cstheme="minorHAnsi"/>
          <w:sz w:val="12"/>
        </w:rPr>
        <w:t xml:space="preserve"> 'our' country (and </w:t>
      </w:r>
      <w:r w:rsidRPr="00506063">
        <w:rPr>
          <w:rStyle w:val="StyleUnderline"/>
          <w:rFonts w:asciiTheme="minorHAnsi" w:hAnsiTheme="minorHAnsi" w:cstheme="minorHAnsi"/>
        </w:rPr>
        <w:t xml:space="preserve">the rest of </w:t>
      </w:r>
      <w:r w:rsidRPr="00506063">
        <w:rPr>
          <w:rStyle w:val="StyleUnderline"/>
          <w:rFonts w:asciiTheme="minorHAnsi" w:hAnsiTheme="minorHAnsi" w:cstheme="minorHAnsi"/>
          <w:highlight w:val="cyan"/>
        </w:rPr>
        <w:t>the world</w:t>
      </w:r>
      <w:r w:rsidRPr="00506063">
        <w:rPr>
          <w:rFonts w:asciiTheme="minorHAnsi" w:hAnsiTheme="minorHAnsi" w:cstheme="minorHAnsi"/>
          <w:sz w:val="12"/>
        </w:rPr>
        <w:t xml:space="preserve">) </w:t>
      </w:r>
      <w:r w:rsidRPr="00506063">
        <w:rPr>
          <w:rStyle w:val="Emphasis"/>
          <w:rFonts w:asciiTheme="minorHAnsi" w:hAnsiTheme="minorHAnsi" w:cstheme="minorHAnsi"/>
          <w:highlight w:val="cyan"/>
        </w:rPr>
        <w:t>uninhabitable</w:t>
      </w:r>
      <w:r w:rsidRPr="00506063">
        <w:rPr>
          <w:rFonts w:asciiTheme="minorHAnsi" w:hAnsiTheme="minorHAnsi" w:cstheme="minorHAnsi"/>
          <w:sz w:val="12"/>
        </w:rPr>
        <w:t xml:space="preserve">, potentially </w:t>
      </w:r>
      <w:r w:rsidRPr="00506063">
        <w:rPr>
          <w:rStyle w:val="StyleUnderline"/>
          <w:rFonts w:asciiTheme="minorHAnsi" w:hAnsiTheme="minorHAnsi" w:cstheme="minorHAnsi"/>
          <w:highlight w:val="cyan"/>
        </w:rPr>
        <w:t>inducing global famine lasting</w:t>
      </w:r>
      <w:r w:rsidRPr="00506063">
        <w:rPr>
          <w:rFonts w:asciiTheme="minorHAnsi" w:hAnsiTheme="minorHAnsi" w:cstheme="minorHAnsi"/>
          <w:sz w:val="12"/>
        </w:rPr>
        <w:t xml:space="preserve"> up to </w:t>
      </w:r>
      <w:r w:rsidRPr="00506063">
        <w:rPr>
          <w:rStyle w:val="Emphasis"/>
          <w:rFonts w:asciiTheme="minorHAnsi" w:hAnsiTheme="minorHAnsi" w:cstheme="minorHAnsi"/>
          <w:highlight w:val="cyan"/>
        </w:rPr>
        <w:t>decades</w:t>
      </w:r>
      <w:r w:rsidRPr="00506063">
        <w:rPr>
          <w:rFonts w:asciiTheme="minorHAnsi" w:hAnsiTheme="minorHAnsi" w:cstheme="minorHAnsi"/>
          <w:sz w:val="12"/>
        </w:rPr>
        <w:t xml:space="preserve">. </w:t>
      </w:r>
      <w:r w:rsidRPr="00506063">
        <w:rPr>
          <w:rStyle w:val="Emphasis"/>
          <w:rFonts w:asciiTheme="minorHAnsi" w:hAnsiTheme="minorHAnsi" w:cstheme="minorHAnsi"/>
        </w:rPr>
        <w:t>Toon and Robock</w:t>
      </w:r>
      <w:r w:rsidRPr="00506063">
        <w:rPr>
          <w:rStyle w:val="StyleUnderline"/>
          <w:rFonts w:asciiTheme="minorHAnsi" w:hAnsiTheme="minorHAnsi" w:cstheme="minorHAnsi"/>
        </w:rPr>
        <w:t xml:space="preserve"> note</w:t>
      </w:r>
      <w:r w:rsidRPr="00506063">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506063">
        <w:rPr>
          <w:rStyle w:val="StyleUnderline"/>
          <w:rFonts w:asciiTheme="minorHAnsi" w:hAnsiTheme="minorHAnsi" w:cstheme="minorHAnsi"/>
        </w:rPr>
        <w:t xml:space="preserve">resulting in </w:t>
      </w:r>
      <w:proofErr w:type="spellStart"/>
      <w:r w:rsidRPr="00506063">
        <w:rPr>
          <w:rStyle w:val="Emphasis"/>
          <w:rFonts w:asciiTheme="minorHAnsi" w:hAnsiTheme="minorHAnsi" w:cstheme="minorHAnsi"/>
          <w:highlight w:val="cyan"/>
        </w:rPr>
        <w:t>self assured</w:t>
      </w:r>
      <w:proofErr w:type="spellEnd"/>
      <w:r w:rsidRPr="00506063">
        <w:rPr>
          <w:rStyle w:val="Emphasis"/>
          <w:rFonts w:asciiTheme="minorHAnsi" w:hAnsiTheme="minorHAnsi" w:cstheme="minorHAnsi"/>
          <w:highlight w:val="cyan"/>
        </w:rPr>
        <w:t xml:space="preserve"> destruction</w:t>
      </w:r>
      <w:r w:rsidRPr="00506063">
        <w:rPr>
          <w:rStyle w:val="StyleUnderline"/>
          <w:rFonts w:asciiTheme="minorHAnsi" w:hAnsiTheme="minorHAnsi" w:cstheme="minorHAnsi"/>
          <w:highlight w:val="cyan"/>
        </w:rPr>
        <w:t>.</w:t>
      </w:r>
      <w:r w:rsidRPr="00506063">
        <w:rPr>
          <w:rStyle w:val="StyleUnderline"/>
          <w:rFonts w:asciiTheme="minorHAnsi" w:hAnsiTheme="minorHAnsi" w:cstheme="minorHAnsi"/>
        </w:rPr>
        <w:t xml:space="preserve"> Even a </w:t>
      </w:r>
      <w:r w:rsidRPr="00506063">
        <w:rPr>
          <w:rStyle w:val="StyleUnderline"/>
          <w:rFonts w:asciiTheme="minorHAnsi" w:hAnsiTheme="minorHAnsi" w:cstheme="minorHAnsi"/>
          <w:highlight w:val="cyan"/>
        </w:rPr>
        <w:t xml:space="preserve">'small' nuclear war </w:t>
      </w:r>
      <w:r w:rsidRPr="00506063">
        <w:rPr>
          <w:rStyle w:val="StyleUnderline"/>
          <w:rFonts w:asciiTheme="minorHAnsi" w:hAnsiTheme="minorHAnsi" w:cstheme="minorHAnsi"/>
        </w:rPr>
        <w:t xml:space="preserve">between </w:t>
      </w:r>
      <w:r w:rsidRPr="00506063">
        <w:rPr>
          <w:rStyle w:val="Emphasis"/>
          <w:rFonts w:asciiTheme="minorHAnsi" w:hAnsiTheme="minorHAnsi" w:cstheme="minorHAnsi"/>
        </w:rPr>
        <w:t>India</w:t>
      </w:r>
      <w:r w:rsidRPr="00506063">
        <w:rPr>
          <w:rStyle w:val="StyleUnderline"/>
          <w:rFonts w:asciiTheme="minorHAnsi" w:hAnsiTheme="minorHAnsi" w:cstheme="minorHAnsi"/>
        </w:rPr>
        <w:t xml:space="preserve"> and </w:t>
      </w:r>
      <w:r w:rsidRPr="00506063">
        <w:rPr>
          <w:rStyle w:val="Emphasis"/>
          <w:rFonts w:asciiTheme="minorHAnsi" w:hAnsiTheme="minorHAnsi" w:cstheme="minorHAnsi"/>
        </w:rPr>
        <w:t>Pakistan</w:t>
      </w:r>
      <w:r w:rsidRPr="00506063">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506063">
        <w:rPr>
          <w:rStyle w:val="StyleUnderline"/>
          <w:rFonts w:asciiTheme="minorHAnsi" w:hAnsiTheme="minorHAnsi" w:cstheme="minorHAnsi"/>
        </w:rPr>
        <w:t xml:space="preserve">could </w:t>
      </w:r>
      <w:r w:rsidRPr="00506063">
        <w:rPr>
          <w:rStyle w:val="StyleUnderline"/>
          <w:rFonts w:asciiTheme="minorHAnsi" w:hAnsiTheme="minorHAnsi" w:cstheme="minorHAnsi"/>
          <w:highlight w:val="cyan"/>
        </w:rPr>
        <w:t>produce so much smoke</w:t>
      </w:r>
      <w:r w:rsidRPr="00506063">
        <w:rPr>
          <w:rStyle w:val="StyleUnderline"/>
          <w:rFonts w:asciiTheme="minorHAnsi" w:hAnsiTheme="minorHAnsi" w:cstheme="minorHAnsi"/>
        </w:rPr>
        <w:t xml:space="preserve"> that temperatures would fall below those of the Little Ice Age</w:t>
      </w:r>
      <w:r w:rsidRPr="00506063">
        <w:rPr>
          <w:rFonts w:asciiTheme="minorHAnsi" w:hAnsiTheme="minorHAnsi" w:cstheme="minorHAnsi"/>
          <w:sz w:val="12"/>
        </w:rPr>
        <w:t xml:space="preserve"> of the fourteenth to nineteenth centuries, </w:t>
      </w:r>
      <w:r w:rsidRPr="00506063">
        <w:rPr>
          <w:rStyle w:val="StyleUnderline"/>
          <w:rFonts w:asciiTheme="minorHAnsi" w:hAnsiTheme="minorHAnsi" w:cstheme="minorHAnsi"/>
        </w:rPr>
        <w:t xml:space="preserve">shortening the growing season around the world </w:t>
      </w:r>
      <w:r w:rsidRPr="00506063">
        <w:rPr>
          <w:rStyle w:val="StyleUnderline"/>
          <w:rFonts w:asciiTheme="minorHAnsi" w:hAnsiTheme="minorHAnsi" w:cstheme="minorHAnsi"/>
          <w:highlight w:val="cyan"/>
        </w:rPr>
        <w:t>and</w:t>
      </w:r>
      <w:r w:rsidRPr="00506063">
        <w:rPr>
          <w:rStyle w:val="StyleUnderline"/>
          <w:rFonts w:asciiTheme="minorHAnsi" w:hAnsiTheme="minorHAnsi" w:cstheme="minorHAnsi"/>
        </w:rPr>
        <w:t xml:space="preserve"> threatening the global food supply</w:t>
      </w:r>
      <w:r w:rsidRPr="00506063">
        <w:rPr>
          <w:rFonts w:asciiTheme="minorHAnsi" w:hAnsiTheme="minorHAnsi" w:cstheme="minorHAnsi"/>
          <w:sz w:val="12"/>
        </w:rPr>
        <w:t xml:space="preserve">. Furthermore, there would be </w:t>
      </w:r>
      <w:r w:rsidRPr="00506063">
        <w:rPr>
          <w:rStyle w:val="StyleUnderline"/>
          <w:rFonts w:asciiTheme="minorHAnsi" w:hAnsiTheme="minorHAnsi" w:cstheme="minorHAnsi"/>
        </w:rPr>
        <w:t xml:space="preserve">massive ozone depletion, allowing more </w:t>
      </w:r>
      <w:r w:rsidRPr="00506063">
        <w:rPr>
          <w:rStyle w:val="Emphasis"/>
          <w:rFonts w:asciiTheme="minorHAnsi" w:hAnsiTheme="minorHAnsi" w:cstheme="minorHAnsi"/>
        </w:rPr>
        <w:t>ultraviolet</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cyan"/>
        </w:rPr>
        <w:t>radiation</w:t>
      </w:r>
      <w:r w:rsidRPr="00506063">
        <w:rPr>
          <w:rFonts w:asciiTheme="minorHAnsi" w:hAnsiTheme="minorHAnsi" w:cstheme="minorHAnsi"/>
          <w:sz w:val="12"/>
        </w:rPr>
        <w:t xml:space="preserve"> to reach Earth's surface. </w:t>
      </w:r>
      <w:r w:rsidRPr="00506063">
        <w:rPr>
          <w:rStyle w:val="Emphasis"/>
          <w:rFonts w:asciiTheme="minorHAnsi" w:hAnsiTheme="minorHAnsi" w:cstheme="minorHAnsi"/>
        </w:rPr>
        <w:t>Recent studies</w:t>
      </w:r>
      <w:r w:rsidRPr="00506063">
        <w:rPr>
          <w:rStyle w:val="StyleUnderline"/>
          <w:rFonts w:asciiTheme="minorHAnsi" w:hAnsiTheme="minorHAnsi" w:cstheme="minorHAnsi"/>
        </w:rPr>
        <w:t xml:space="preserve"> predict that </w:t>
      </w:r>
      <w:r w:rsidRPr="00506063">
        <w:rPr>
          <w:rStyle w:val="StyleUnderline"/>
          <w:rFonts w:asciiTheme="minorHAnsi" w:hAnsiTheme="minorHAnsi" w:cstheme="minorHAnsi"/>
          <w:highlight w:val="cyan"/>
        </w:rPr>
        <w:t xml:space="preserve">agricultural </w:t>
      </w:r>
      <w:r w:rsidRPr="00506063">
        <w:rPr>
          <w:rStyle w:val="StyleUnderline"/>
          <w:rFonts w:asciiTheme="minorHAnsi" w:hAnsiTheme="minorHAnsi" w:cstheme="minorHAnsi"/>
        </w:rPr>
        <w:lastRenderedPageBreak/>
        <w:t xml:space="preserve">production in parts of the </w:t>
      </w:r>
      <w:r w:rsidRPr="00506063">
        <w:rPr>
          <w:rStyle w:val="Emphasis"/>
          <w:rFonts w:asciiTheme="minorHAnsi" w:hAnsiTheme="minorHAnsi" w:cstheme="minorHAnsi"/>
        </w:rPr>
        <w:t>U</w:t>
      </w:r>
      <w:r w:rsidRPr="00506063">
        <w:rPr>
          <w:rFonts w:asciiTheme="minorHAnsi" w:hAnsiTheme="minorHAnsi" w:cstheme="minorHAnsi"/>
          <w:sz w:val="12"/>
        </w:rPr>
        <w:t xml:space="preserve">nited </w:t>
      </w:r>
      <w:r w:rsidRPr="00506063">
        <w:rPr>
          <w:rStyle w:val="Emphasis"/>
          <w:rFonts w:asciiTheme="minorHAnsi" w:hAnsiTheme="minorHAnsi" w:cstheme="minorHAnsi"/>
        </w:rPr>
        <w:t>S</w:t>
      </w:r>
      <w:r w:rsidRPr="00506063">
        <w:rPr>
          <w:rFonts w:asciiTheme="minorHAnsi" w:hAnsiTheme="minorHAnsi" w:cstheme="minorHAnsi"/>
          <w:sz w:val="12"/>
        </w:rPr>
        <w:t xml:space="preserve">tates </w:t>
      </w:r>
      <w:r w:rsidRPr="00506063">
        <w:rPr>
          <w:rStyle w:val="StyleUnderline"/>
          <w:rFonts w:asciiTheme="minorHAnsi" w:hAnsiTheme="minorHAnsi" w:cstheme="minorHAnsi"/>
        </w:rPr>
        <w:t xml:space="preserve">and </w:t>
      </w:r>
      <w:r w:rsidRPr="00506063">
        <w:rPr>
          <w:rStyle w:val="Emphasis"/>
          <w:rFonts w:asciiTheme="minorHAnsi" w:hAnsiTheme="minorHAnsi" w:cstheme="minorHAnsi"/>
        </w:rPr>
        <w:t>China</w:t>
      </w:r>
      <w:r w:rsidRPr="00506063">
        <w:rPr>
          <w:rStyle w:val="StyleUnderline"/>
          <w:rFonts w:asciiTheme="minorHAnsi" w:hAnsiTheme="minorHAnsi" w:cstheme="minorHAnsi"/>
        </w:rPr>
        <w:t xml:space="preserve"> would </w:t>
      </w:r>
      <w:r w:rsidRPr="00506063">
        <w:rPr>
          <w:rStyle w:val="StyleUnderline"/>
          <w:rFonts w:asciiTheme="minorHAnsi" w:hAnsiTheme="minorHAnsi" w:cstheme="minorHAnsi"/>
          <w:highlight w:val="cyan"/>
        </w:rPr>
        <w:t>decline</w:t>
      </w:r>
      <w:r w:rsidRPr="00506063">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506063">
        <w:rPr>
          <w:rStyle w:val="StyleUnderline"/>
          <w:rFonts w:asciiTheme="minorHAnsi" w:hAnsiTheme="minorHAnsi" w:cstheme="minorHAnsi"/>
        </w:rPr>
        <w:t xml:space="preserve">most likely </w:t>
      </w:r>
      <w:r w:rsidRPr="00506063">
        <w:rPr>
          <w:rStyle w:val="StyleUnderline"/>
          <w:rFonts w:asciiTheme="minorHAnsi" w:hAnsiTheme="minorHAnsi" w:cstheme="minorHAnsi"/>
          <w:highlight w:val="cyan"/>
        </w:rPr>
        <w:t>cause the deaths of</w:t>
      </w:r>
      <w:r w:rsidRPr="00506063">
        <w:rPr>
          <w:rStyle w:val="StyleUnderline"/>
          <w:rFonts w:asciiTheme="minorHAnsi" w:hAnsiTheme="minorHAnsi" w:cstheme="minorHAnsi"/>
        </w:rPr>
        <w:t xml:space="preserve"> most/nearly all/</w:t>
      </w:r>
      <w:r w:rsidRPr="00506063">
        <w:rPr>
          <w:rStyle w:val="Emphasis"/>
          <w:rFonts w:asciiTheme="minorHAnsi" w:hAnsiTheme="minorHAnsi" w:cstheme="minorHAnsi"/>
          <w:highlight w:val="cyan"/>
        </w:rPr>
        <w:t>all humans</w:t>
      </w:r>
      <w:r w:rsidRPr="00506063">
        <w:rPr>
          <w:rStyle w:val="StyleUnderline"/>
          <w:rFonts w:asciiTheme="minorHAnsi" w:hAnsiTheme="minorHAnsi" w:cstheme="minorHAnsi"/>
        </w:rPr>
        <w:t xml:space="preserve"> (</w:t>
      </w:r>
      <w:r w:rsidRPr="00506063">
        <w:rPr>
          <w:rStyle w:val="StyleUnderline"/>
          <w:rFonts w:asciiTheme="minorHAnsi" w:hAnsiTheme="minorHAnsi" w:cstheme="minorHAnsi"/>
          <w:highlight w:val="cyan"/>
        </w:rPr>
        <w:t>and</w:t>
      </w:r>
      <w:r w:rsidRPr="00506063">
        <w:rPr>
          <w:rStyle w:val="StyleUnderline"/>
          <w:rFonts w:asciiTheme="minorHAnsi" w:hAnsiTheme="minorHAnsi" w:cstheme="minorHAnsi"/>
        </w:rPr>
        <w:t xml:space="preserve"> severely impact/extinguish </w:t>
      </w:r>
      <w:r w:rsidRPr="00506063">
        <w:rPr>
          <w:rStyle w:val="Emphasis"/>
          <w:rFonts w:asciiTheme="minorHAnsi" w:hAnsiTheme="minorHAnsi" w:cstheme="minorHAnsi"/>
          <w:highlight w:val="cyan"/>
        </w:rPr>
        <w:t>other species</w:t>
      </w:r>
      <w:r w:rsidRPr="00506063">
        <w:rPr>
          <w:rStyle w:val="StyleUnderline"/>
          <w:rFonts w:asciiTheme="minorHAnsi" w:hAnsiTheme="minorHAnsi" w:cstheme="minorHAnsi"/>
        </w:rPr>
        <w:t xml:space="preserve">) as well as </w:t>
      </w:r>
      <w:r w:rsidRPr="00506063">
        <w:rPr>
          <w:rStyle w:val="StyleUnderline"/>
          <w:rFonts w:asciiTheme="minorHAnsi" w:hAnsiTheme="minorHAnsi" w:cstheme="minorHAnsi"/>
          <w:highlight w:val="cyan"/>
        </w:rPr>
        <w:t xml:space="preserve">destroying the delicate </w:t>
      </w:r>
      <w:r w:rsidRPr="00506063">
        <w:rPr>
          <w:rStyle w:val="StyleUnderline"/>
          <w:rFonts w:asciiTheme="minorHAnsi" w:hAnsiTheme="minorHAnsi" w:cstheme="minorHAnsi"/>
        </w:rPr>
        <w:t xml:space="preserve">interwoven </w:t>
      </w:r>
      <w:r w:rsidRPr="00506063">
        <w:rPr>
          <w:rStyle w:val="StyleUnderline"/>
          <w:rFonts w:asciiTheme="minorHAnsi" w:hAnsiTheme="minorHAnsi" w:cstheme="minorHAnsi"/>
          <w:highlight w:val="cyan"/>
        </w:rPr>
        <w:t xml:space="preserve">techno-structure </w:t>
      </w:r>
      <w:r w:rsidRPr="00506063">
        <w:rPr>
          <w:rStyle w:val="StyleUnderline"/>
          <w:rFonts w:asciiTheme="minorHAnsi" w:hAnsiTheme="minorHAnsi" w:cstheme="minorHAnsi"/>
        </w:rPr>
        <w:t xml:space="preserve">on which latter-day </w:t>
      </w:r>
      <w:r w:rsidRPr="00506063">
        <w:rPr>
          <w:rStyle w:val="StyleUnderline"/>
          <w:rFonts w:asciiTheme="minorHAnsi" w:hAnsiTheme="minorHAnsi" w:cstheme="minorHAnsi"/>
          <w:highlight w:val="cyan"/>
        </w:rPr>
        <w:t>'civilization' has come to depend</w:t>
      </w:r>
      <w:r w:rsidRPr="00506063">
        <w:rPr>
          <w:rStyle w:val="StyleUnderline"/>
          <w:rFonts w:asciiTheme="minorHAnsi" w:hAnsiTheme="minorHAnsi" w:cstheme="minorHAnsi"/>
        </w:rPr>
        <w:t xml:space="preserve">. Temperatures would drop to below those of the last ice-age for up to 30 years </w:t>
      </w:r>
      <w:proofErr w:type="gramStart"/>
      <w:r w:rsidRPr="00506063">
        <w:rPr>
          <w:rStyle w:val="StyleUnderline"/>
          <w:rFonts w:asciiTheme="minorHAnsi" w:hAnsiTheme="minorHAnsi" w:cstheme="minorHAnsi"/>
        </w:rPr>
        <w:t>as a result of</w:t>
      </w:r>
      <w:proofErr w:type="gramEnd"/>
      <w:r w:rsidRPr="00506063">
        <w:rPr>
          <w:rStyle w:val="StyleUnderline"/>
          <w:rFonts w:asciiTheme="minorHAnsi" w:hAnsiTheme="minorHAnsi" w:cstheme="minorHAnsi"/>
        </w:rPr>
        <w:t xml:space="preserve"> the lofting of up to 180 million </w:t>
      </w:r>
      <w:proofErr w:type="spellStart"/>
      <w:r w:rsidRPr="00506063">
        <w:rPr>
          <w:rStyle w:val="StyleUnderline"/>
          <w:rFonts w:asciiTheme="minorHAnsi" w:hAnsiTheme="minorHAnsi" w:cstheme="minorHAnsi"/>
        </w:rPr>
        <w:t>tonnes</w:t>
      </w:r>
      <w:proofErr w:type="spellEnd"/>
      <w:r w:rsidRPr="00506063">
        <w:rPr>
          <w:rStyle w:val="StyleUnderline"/>
          <w:rFonts w:asciiTheme="minorHAnsi" w:hAnsiTheme="minorHAnsi" w:cstheme="minorHAnsi"/>
        </w:rPr>
        <w:t xml:space="preserve"> of very black soot into the stratosphere where it would remain for decades</w:t>
      </w:r>
      <w:r w:rsidRPr="00506063">
        <w:rPr>
          <w:rFonts w:asciiTheme="minorHAnsi" w:hAnsiTheme="minorHAnsi" w:cstheme="minorHAnsi"/>
          <w:sz w:val="12"/>
        </w:rPr>
        <w:t xml:space="preserve">. 15. </w:t>
      </w:r>
      <w:r w:rsidRPr="00506063">
        <w:rPr>
          <w:rStyle w:val="StyleUnderline"/>
          <w:rFonts w:asciiTheme="minorHAnsi" w:hAnsiTheme="minorHAnsi" w:cstheme="minorHAnsi"/>
        </w:rPr>
        <w:t>Though human ingenuity and resilience shouldn't be underestimated, human survival itself is arguably problematic</w:t>
      </w:r>
      <w:r w:rsidRPr="00506063">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506063">
        <w:rPr>
          <w:rStyle w:val="Emphasis"/>
          <w:rFonts w:asciiTheme="minorHAnsi" w:hAnsiTheme="minorHAnsi" w:cstheme="minorHAnsi"/>
        </w:rPr>
        <w:t>Gareth Evans</w:t>
      </w:r>
      <w:r w:rsidRPr="00506063">
        <w:rPr>
          <w:rStyle w:val="StyleUnderline"/>
          <w:rFonts w:asciiTheme="minorHAnsi" w:hAnsiTheme="minorHAnsi" w:cstheme="minorHAnsi"/>
        </w:rPr>
        <w:t xml:space="preserve">’ ICNND (International Commission on Nuclear Non-proliferation and Disarmament) Report made it clear that it saw the threat posed by </w:t>
      </w:r>
      <w:r w:rsidRPr="00506063">
        <w:rPr>
          <w:rStyle w:val="StyleUnderline"/>
          <w:rFonts w:asciiTheme="minorHAnsi" w:hAnsiTheme="minorHAnsi" w:cstheme="minorHAnsi"/>
          <w:highlight w:val="cyan"/>
        </w:rPr>
        <w:t>nuclear weapons use</w:t>
      </w:r>
      <w:r w:rsidRPr="00506063">
        <w:rPr>
          <w:rStyle w:val="StyleUnderline"/>
          <w:rFonts w:asciiTheme="minorHAnsi" w:hAnsiTheme="minorHAnsi" w:cstheme="minorHAnsi"/>
        </w:rPr>
        <w:t xml:space="preserve"> as one that</w:t>
      </w:r>
      <w:r w:rsidRPr="00506063">
        <w:rPr>
          <w:rFonts w:asciiTheme="minorHAnsi" w:hAnsiTheme="minorHAnsi" w:cstheme="minorHAnsi"/>
          <w:sz w:val="12"/>
        </w:rPr>
        <w:t xml:space="preserve"> at least threatens what we now call 'civilization' and that potentially </w:t>
      </w:r>
      <w:r w:rsidRPr="00506063">
        <w:rPr>
          <w:rStyle w:val="Emphasis"/>
          <w:rFonts w:asciiTheme="minorHAnsi" w:hAnsiTheme="minorHAnsi" w:cstheme="minorHAnsi"/>
          <w:highlight w:val="cyan"/>
        </w:rPr>
        <w:t xml:space="preserve">threatens human survival with an immediacy </w:t>
      </w:r>
      <w:r w:rsidRPr="00506063">
        <w:rPr>
          <w:rStyle w:val="Emphasis"/>
          <w:rFonts w:asciiTheme="minorHAnsi" w:hAnsiTheme="minorHAnsi" w:cstheme="minorHAnsi"/>
        </w:rPr>
        <w:t xml:space="preserve">that </w:t>
      </w:r>
      <w:r w:rsidRPr="00506063">
        <w:rPr>
          <w:rStyle w:val="Emphasis"/>
          <w:rFonts w:asciiTheme="minorHAnsi" w:hAnsiTheme="minorHAnsi" w:cstheme="minorHAnsi"/>
          <w:highlight w:val="cyan"/>
        </w:rPr>
        <w:t>even climate change does not</w:t>
      </w:r>
      <w:r w:rsidRPr="00506063">
        <w:rPr>
          <w:rFonts w:asciiTheme="minorHAnsi" w:hAnsiTheme="minorHAnsi" w:cstheme="minorHAnsi"/>
          <w:sz w:val="12"/>
        </w:rPr>
        <w:t xml:space="preserve">, though we can see the results of climate change here and now and of course the immediate post-nuclear results for Hiroshima and Nagasaki as well. </w:t>
      </w:r>
    </w:p>
    <w:p w14:paraId="6BDC0260" w14:textId="77777777" w:rsidR="00891157" w:rsidRPr="00506063" w:rsidRDefault="00891157" w:rsidP="00891157">
      <w:pPr>
        <w:rPr>
          <w:rFonts w:asciiTheme="minorHAnsi" w:hAnsiTheme="minorHAnsi" w:cstheme="minorHAnsi"/>
          <w:sz w:val="14"/>
          <w:szCs w:val="14"/>
        </w:rPr>
      </w:pPr>
    </w:p>
    <w:sectPr w:rsidR="00891157" w:rsidRPr="00506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1DC2024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0E3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5CF4"/>
    <w:rsid w:val="005C13F4"/>
    <w:rsid w:val="005D2912"/>
    <w:rsid w:val="006065BD"/>
    <w:rsid w:val="00645FA9"/>
    <w:rsid w:val="00647866"/>
    <w:rsid w:val="00660A5C"/>
    <w:rsid w:val="00665003"/>
    <w:rsid w:val="006A2AD0"/>
    <w:rsid w:val="006C2375"/>
    <w:rsid w:val="006D4ECC"/>
    <w:rsid w:val="00722258"/>
    <w:rsid w:val="007243E5"/>
    <w:rsid w:val="00757605"/>
    <w:rsid w:val="00766EA0"/>
    <w:rsid w:val="007A2226"/>
    <w:rsid w:val="007F5B66"/>
    <w:rsid w:val="00800E37"/>
    <w:rsid w:val="00823A1C"/>
    <w:rsid w:val="00845B9D"/>
    <w:rsid w:val="00860984"/>
    <w:rsid w:val="0089115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01F6"/>
    <w:rsid w:val="00F176EF"/>
    <w:rsid w:val="00F37ED6"/>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03E0F"/>
  <w15:chartTrackingRefBased/>
  <w15:docId w15:val="{6D1451A4-0B9E-47C0-8F05-0437AAAF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1157"/>
    <w:rPr>
      <w:rFonts w:ascii="Calibri" w:hAnsi="Calibri"/>
    </w:rPr>
  </w:style>
  <w:style w:type="paragraph" w:styleId="Heading1">
    <w:name w:val="heading 1"/>
    <w:aliases w:val="Pocket"/>
    <w:basedOn w:val="Normal"/>
    <w:next w:val="Normal"/>
    <w:link w:val="Heading1Char"/>
    <w:qFormat/>
    <w:rsid w:val="00800E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0E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0E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800E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0E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E37"/>
  </w:style>
  <w:style w:type="character" w:customStyle="1" w:styleId="Heading1Char">
    <w:name w:val="Heading 1 Char"/>
    <w:aliases w:val="Pocket Char"/>
    <w:basedOn w:val="DefaultParagraphFont"/>
    <w:link w:val="Heading1"/>
    <w:rsid w:val="00800E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0E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0E37"/>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00E3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800E3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0E37"/>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6"/>
    <w:qFormat/>
    <w:rsid w:val="00800E3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800E37"/>
    <w:rPr>
      <w:color w:val="auto"/>
      <w:u w:val="none"/>
    </w:rPr>
  </w:style>
  <w:style w:type="character" w:styleId="FollowedHyperlink">
    <w:name w:val="FollowedHyperlink"/>
    <w:basedOn w:val="DefaultParagraphFont"/>
    <w:uiPriority w:val="99"/>
    <w:semiHidden/>
    <w:unhideWhenUsed/>
    <w:rsid w:val="00800E37"/>
    <w:rPr>
      <w:color w:val="auto"/>
      <w:u w:val="none"/>
    </w:rPr>
  </w:style>
  <w:style w:type="paragraph" w:customStyle="1" w:styleId="textbold">
    <w:name w:val="text bold"/>
    <w:basedOn w:val="Normal"/>
    <w:link w:val="Emphasis"/>
    <w:uiPriority w:val="7"/>
    <w:qFormat/>
    <w:rsid w:val="0089115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8911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91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8911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buTimb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12</Pages>
  <Words>7169</Words>
  <Characters>40869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Patwardhan.Aditya.s164216</cp:lastModifiedBy>
  <cp:revision>7</cp:revision>
  <dcterms:created xsi:type="dcterms:W3CDTF">2022-03-11T14:29:00Z</dcterms:created>
  <dcterms:modified xsi:type="dcterms:W3CDTF">2022-03-11T15:32:00Z</dcterms:modified>
</cp:coreProperties>
</file>