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43F71" w14:textId="77777777" w:rsidR="0039525E" w:rsidRPr="00C53594" w:rsidRDefault="0039525E" w:rsidP="0039525E">
      <w:pPr>
        <w:pStyle w:val="Heading3"/>
        <w:spacing w:before="0"/>
      </w:pPr>
      <w:r>
        <w:t>DA: Third Person</w:t>
      </w:r>
    </w:p>
    <w:p w14:paraId="6C52AE0F" w14:textId="77777777" w:rsidR="0039525E" w:rsidRPr="00C53594" w:rsidRDefault="0039525E" w:rsidP="0039525E">
      <w:pPr>
        <w:pStyle w:val="Heading4"/>
        <w:numPr>
          <w:ilvl w:val="0"/>
          <w:numId w:val="12"/>
        </w:numPr>
        <w:tabs>
          <w:tab w:val="num" w:pos="360"/>
          <w:tab w:val="num" w:pos="1800"/>
        </w:tabs>
        <w:ind w:left="0" w:firstLine="0"/>
      </w:pPr>
      <w:r>
        <w:t xml:space="preserve">Link Story </w:t>
      </w:r>
    </w:p>
    <w:p w14:paraId="3AEC77C0" w14:textId="77777777" w:rsidR="0039525E" w:rsidRPr="00C53594" w:rsidRDefault="0039525E" w:rsidP="0039525E">
      <w:pPr>
        <w:pStyle w:val="Heading4"/>
        <w:spacing w:before="0"/>
      </w:pPr>
      <w:r w:rsidRPr="00C53594">
        <w:t xml:space="preserve">Best research proves that media has no harmful effect on others, rather it is explained </w:t>
      </w:r>
      <w:r>
        <w:t>by our assumption about others in what is called</w:t>
      </w:r>
      <w:r w:rsidRPr="00C53594">
        <w:t xml:space="preserve"> third person hypothesis</w:t>
      </w:r>
    </w:p>
    <w:p w14:paraId="1CBAD5CC" w14:textId="77777777" w:rsidR="0039525E" w:rsidRPr="009102C6" w:rsidRDefault="0039525E" w:rsidP="0039525E">
      <w:pPr>
        <w:pStyle w:val="NormalWeb"/>
        <w:spacing w:before="0" w:beforeAutospacing="0" w:after="0" w:afterAutospacing="0"/>
        <w:rPr>
          <w:color w:val="FF0000"/>
          <w:szCs w:val="22"/>
        </w:rPr>
      </w:pPr>
      <w:r w:rsidRPr="00461B9C">
        <w:rPr>
          <w:sz w:val="16"/>
          <w:szCs w:val="16"/>
        </w:rPr>
        <w:t>Clay</w:t>
      </w:r>
      <w:r w:rsidRPr="00C53594">
        <w:rPr>
          <w:szCs w:val="22"/>
        </w:rPr>
        <w:t xml:space="preserve"> </w:t>
      </w:r>
      <w:r w:rsidRPr="00461B9C">
        <w:rPr>
          <w:rStyle w:val="Style13ptBold"/>
        </w:rPr>
        <w:t>Calvert</w:t>
      </w:r>
      <w:r w:rsidRPr="00C53594">
        <w:t>,</w:t>
      </w:r>
      <w:r w:rsidRPr="00CF05E1">
        <w:rPr>
          <w:sz w:val="16"/>
          <w:szCs w:val="16"/>
        </w:rPr>
        <w:t xml:space="preserve"> Mr. Calvert is Assistant Professor of Communications and law and Associate Director of the Pennsylvania Center for the First Amendment at the Pennsylvania State University. The</w:t>
      </w:r>
      <w:r w:rsidRPr="00CF05E1">
        <w:rPr>
          <w:bCs/>
          <w:sz w:val="16"/>
          <w:szCs w:val="16"/>
        </w:rPr>
        <w:t xml:space="preserve"> First Amendment </w:t>
      </w:r>
      <w:proofErr w:type="gramStart"/>
      <w:r w:rsidRPr="00CF05E1">
        <w:rPr>
          <w:bCs/>
          <w:sz w:val="16"/>
          <w:szCs w:val="16"/>
        </w:rPr>
        <w:t>And</w:t>
      </w:r>
      <w:proofErr w:type="gramEnd"/>
      <w:r w:rsidRPr="00CF05E1">
        <w:rPr>
          <w:bCs/>
          <w:sz w:val="16"/>
          <w:szCs w:val="16"/>
        </w:rPr>
        <w:t xml:space="preserve"> The Third Person: Perceptual Biases Of Media Harms &amp; Cries For Government Censorship,</w:t>
      </w:r>
      <w:r w:rsidRPr="00CF05E1">
        <w:rPr>
          <w:sz w:val="16"/>
          <w:szCs w:val="16"/>
        </w:rPr>
        <w:t xml:space="preserve"> </w:t>
      </w:r>
      <w:proofErr w:type="spellStart"/>
      <w:r w:rsidRPr="00CF05E1">
        <w:rPr>
          <w:sz w:val="16"/>
          <w:szCs w:val="16"/>
        </w:rPr>
        <w:t>CommLaw</w:t>
      </w:r>
      <w:proofErr w:type="spellEnd"/>
      <w:r w:rsidRPr="00CF05E1">
        <w:rPr>
          <w:sz w:val="16"/>
          <w:szCs w:val="16"/>
        </w:rPr>
        <w:t xml:space="preserve"> Conspectus, Vol. 165 </w:t>
      </w:r>
      <w:r w:rsidRPr="00461B9C">
        <w:rPr>
          <w:rStyle w:val="Style13ptBold"/>
        </w:rPr>
        <w:t xml:space="preserve">1998 </w:t>
      </w:r>
      <w:r>
        <w:rPr>
          <w:rStyle w:val="Style13ptBold"/>
        </w:rPr>
        <w:t>–</w:t>
      </w:r>
      <w:r w:rsidRPr="00461B9C">
        <w:rPr>
          <w:rStyle w:val="Style13ptBold"/>
        </w:rPr>
        <w:t xml:space="preserve"> 1</w:t>
      </w:r>
      <w:r>
        <w:rPr>
          <w:rStyle w:val="Style13ptBold"/>
        </w:rPr>
        <w:t xml:space="preserve"> </w:t>
      </w:r>
    </w:p>
    <w:p w14:paraId="46A8ACCE" w14:textId="77777777" w:rsidR="0039525E" w:rsidRDefault="0039525E" w:rsidP="0039525E">
      <w:pPr>
        <w:pStyle w:val="NormalWeb"/>
        <w:spacing w:before="0" w:beforeAutospacing="0" w:after="0" w:afterAutospacing="0"/>
      </w:pPr>
      <w:r w:rsidRPr="00627ACC">
        <w:rPr>
          <w:rStyle w:val="Emphasis"/>
          <w:highlight w:val="cyan"/>
        </w:rPr>
        <w:t xml:space="preserve">As a society, we fear </w:t>
      </w:r>
      <w:r w:rsidRPr="00C2381A">
        <w:rPr>
          <w:rStyle w:val="Emphasis"/>
        </w:rPr>
        <w:t xml:space="preserve">the </w:t>
      </w:r>
      <w:r w:rsidRPr="00627ACC">
        <w:rPr>
          <w:rStyle w:val="Emphasis"/>
          <w:highlight w:val="cyan"/>
        </w:rPr>
        <w:t>harmful effects</w:t>
      </w:r>
      <w:r w:rsidRPr="00627ACC">
        <w:rPr>
          <w:b/>
          <w:szCs w:val="22"/>
          <w:highlight w:val="cyan"/>
          <w:u w:val="single"/>
        </w:rPr>
        <w:t xml:space="preserve"> of</w:t>
      </w:r>
      <w:r w:rsidRPr="00C53594">
        <w:rPr>
          <w:szCs w:val="22"/>
        </w:rPr>
        <w:t xml:space="preserve"> these and </w:t>
      </w:r>
      <w:r w:rsidRPr="00C53594">
        <w:t xml:space="preserve">other </w:t>
      </w:r>
      <w:r w:rsidRPr="00627ACC">
        <w:rPr>
          <w:rStyle w:val="Emphasis"/>
          <w:highlight w:val="cyan"/>
        </w:rPr>
        <w:t>media</w:t>
      </w:r>
      <w:r w:rsidRPr="00C53594">
        <w:rPr>
          <w:szCs w:val="22"/>
        </w:rPr>
        <w:t xml:space="preserve">-propagated </w:t>
      </w:r>
      <w:r w:rsidRPr="00C53594">
        <w:rPr>
          <w:position w:val="2"/>
          <w:szCs w:val="22"/>
        </w:rPr>
        <w:t xml:space="preserve">images. </w:t>
      </w:r>
      <w:r w:rsidRPr="00461B9C">
        <w:rPr>
          <w:rStyle w:val="Emphasis"/>
        </w:rPr>
        <w:t xml:space="preserve"> But </w:t>
      </w:r>
      <w:r w:rsidRPr="00627ACC">
        <w:rPr>
          <w:rStyle w:val="Emphasis"/>
          <w:highlight w:val="cyan"/>
        </w:rPr>
        <w:t>what if our beliefs</w:t>
      </w:r>
      <w:r w:rsidRPr="00461B9C">
        <w:rPr>
          <w:rStyle w:val="Emphasis"/>
        </w:rPr>
        <w:t xml:space="preserve"> and perceptions </w:t>
      </w:r>
      <w:r w:rsidRPr="00627ACC">
        <w:rPr>
          <w:rStyle w:val="Emphasis"/>
          <w:highlight w:val="cyan"/>
        </w:rPr>
        <w:t>about</w:t>
      </w:r>
      <w:r w:rsidRPr="00461B9C">
        <w:rPr>
          <w:rStyle w:val="Emphasis"/>
        </w:rPr>
        <w:t xml:space="preserve"> alleged </w:t>
      </w:r>
      <w:r w:rsidRPr="00627ACC">
        <w:rPr>
          <w:rStyle w:val="Emphasis"/>
          <w:highlight w:val="cyan"/>
        </w:rPr>
        <w:t>media harms are</w:t>
      </w:r>
      <w:r w:rsidRPr="00461B9C">
        <w:rPr>
          <w:rStyle w:val="Emphasis"/>
        </w:rPr>
        <w:t xml:space="preserve"> systematically </w:t>
      </w:r>
      <w:r w:rsidRPr="00627ACC">
        <w:rPr>
          <w:rStyle w:val="Emphasis"/>
          <w:highlight w:val="cyan"/>
        </w:rPr>
        <w:t>wrong?</w:t>
      </w:r>
      <w:r w:rsidRPr="00461B9C">
        <w:rPr>
          <w:rStyle w:val="Emphasis"/>
        </w:rPr>
        <w:t xml:space="preserve"> What if we, in fact, typically overestimate the harm caused by</w:t>
      </w:r>
      <w:r w:rsidRPr="00C53594">
        <w:rPr>
          <w:b/>
          <w:szCs w:val="22"/>
          <w:u w:val="single"/>
        </w:rPr>
        <w:t xml:space="preserve"> </w:t>
      </w:r>
      <w:r w:rsidRPr="00461B9C">
        <w:t xml:space="preserve">mass </w:t>
      </w:r>
      <w:r w:rsidRPr="00461B9C">
        <w:rPr>
          <w:rStyle w:val="Emphasis"/>
        </w:rPr>
        <w:t>media messages? What if we unnecessarily censor speech?</w:t>
      </w:r>
      <w:r w:rsidRPr="00C53594">
        <w:rPr>
          <w:szCs w:val="22"/>
        </w:rPr>
        <w:br/>
      </w:r>
      <w:r w:rsidRPr="00C2381A">
        <w:rPr>
          <w:rStyle w:val="Emphasis"/>
        </w:rPr>
        <w:t xml:space="preserve">There is </w:t>
      </w:r>
      <w:r w:rsidRPr="00627ACC">
        <w:rPr>
          <w:rStyle w:val="Emphasis"/>
          <w:highlight w:val="cyan"/>
        </w:rPr>
        <w:t>a strong</w:t>
      </w:r>
      <w:r w:rsidRPr="00461B9C">
        <w:rPr>
          <w:rStyle w:val="Emphasis"/>
        </w:rPr>
        <w:t xml:space="preserve"> and growing </w:t>
      </w:r>
      <w:r w:rsidRPr="00627ACC">
        <w:rPr>
          <w:rStyle w:val="Emphasis"/>
          <w:highlight w:val="cyan"/>
        </w:rPr>
        <w:t xml:space="preserve">body of empirical </w:t>
      </w:r>
      <w:r w:rsidRPr="00C2381A">
        <w:rPr>
          <w:rStyle w:val="Emphasis"/>
        </w:rPr>
        <w:t xml:space="preserve">social science </w:t>
      </w:r>
      <w:r w:rsidRPr="00627ACC">
        <w:rPr>
          <w:rStyle w:val="Emphasis"/>
          <w:highlight w:val="cyan"/>
        </w:rPr>
        <w:t>research</w:t>
      </w:r>
      <w:r w:rsidRPr="00C53594">
        <w:rPr>
          <w:szCs w:val="22"/>
        </w:rPr>
        <w:t xml:space="preserve"> from the field of communication </w:t>
      </w:r>
      <w:r w:rsidRPr="00C2381A">
        <w:rPr>
          <w:rStyle w:val="Emphasis"/>
        </w:rPr>
        <w:t>that</w:t>
      </w:r>
      <w:r w:rsidRPr="00461B9C">
        <w:rPr>
          <w:rStyle w:val="Emphasis"/>
        </w:rPr>
        <w:t xml:space="preserve"> </w:t>
      </w:r>
      <w:r w:rsidRPr="00C2381A">
        <w:rPr>
          <w:rStyle w:val="Emphasis"/>
          <w:highlight w:val="cyan"/>
        </w:rPr>
        <w:t>suggests</w:t>
      </w:r>
      <w:r w:rsidRPr="00461B9C">
        <w:rPr>
          <w:rStyle w:val="Emphasis"/>
        </w:rPr>
        <w:t xml:space="preserve"> that much of our First Amendment jurisprudence and </w:t>
      </w:r>
      <w:r w:rsidRPr="00C2381A">
        <w:rPr>
          <w:rStyle w:val="Emphasis"/>
          <w:highlight w:val="cyan"/>
        </w:rPr>
        <w:t>efforts to censor</w:t>
      </w:r>
      <w:r w:rsidRPr="00461B9C">
        <w:rPr>
          <w:rStyle w:val="Emphasis"/>
        </w:rPr>
        <w:t xml:space="preserve"> speech </w:t>
      </w:r>
      <w:r w:rsidRPr="00C2381A">
        <w:rPr>
          <w:rStyle w:val="Emphasis"/>
        </w:rPr>
        <w:t xml:space="preserve">may be </w:t>
      </w:r>
      <w:r w:rsidRPr="00627ACC">
        <w:rPr>
          <w:rStyle w:val="Emphasis"/>
          <w:highlight w:val="cyan"/>
        </w:rPr>
        <w:t>radically off base</w:t>
      </w:r>
      <w:r w:rsidRPr="00461B9C">
        <w:rPr>
          <w:rStyle w:val="Emphasis"/>
        </w:rPr>
        <w:t xml:space="preserve">. Specifically, </w:t>
      </w:r>
      <w:r w:rsidRPr="00C2381A">
        <w:rPr>
          <w:rStyle w:val="Emphasis"/>
        </w:rPr>
        <w:t xml:space="preserve">the research supports what has been called </w:t>
      </w:r>
      <w:r w:rsidRPr="00627ACC">
        <w:rPr>
          <w:rStyle w:val="Emphasis"/>
          <w:highlight w:val="cyan"/>
        </w:rPr>
        <w:t>the third-person effect hypothesis</w:t>
      </w:r>
      <w:r w:rsidRPr="00C53594">
        <w:rPr>
          <w:b/>
          <w:szCs w:val="22"/>
          <w:u w:val="single"/>
        </w:rPr>
        <w:t>.</w:t>
      </w:r>
    </w:p>
    <w:p w14:paraId="4FFA2F6E" w14:textId="77777777" w:rsidR="0039525E" w:rsidRPr="00C53594" w:rsidRDefault="0039525E" w:rsidP="0039525E">
      <w:pPr>
        <w:pStyle w:val="NormalWeb"/>
        <w:spacing w:before="0" w:beforeAutospacing="0" w:after="0" w:afterAutospacing="0"/>
      </w:pPr>
      <w:r w:rsidRPr="00627ACC">
        <w:rPr>
          <w:rStyle w:val="Emphasis"/>
          <w:highlight w:val="cyan"/>
        </w:rPr>
        <w:t xml:space="preserve">The hypothesis "predicts </w:t>
      </w:r>
      <w:r w:rsidRPr="00C2381A">
        <w:rPr>
          <w:rStyle w:val="Emphasis"/>
        </w:rPr>
        <w:t xml:space="preserve">that </w:t>
      </w:r>
      <w:r w:rsidRPr="00627ACC">
        <w:rPr>
          <w:rStyle w:val="Emphasis"/>
          <w:highlight w:val="cyan"/>
        </w:rPr>
        <w:t xml:space="preserve">people </w:t>
      </w:r>
      <w:r w:rsidRPr="00C2381A">
        <w:rPr>
          <w:rStyle w:val="Emphasis"/>
        </w:rPr>
        <w:t xml:space="preserve">will tend to </w:t>
      </w:r>
      <w:r w:rsidRPr="00627ACC">
        <w:rPr>
          <w:rStyle w:val="Emphasis"/>
          <w:highlight w:val="cyan"/>
        </w:rPr>
        <w:t xml:space="preserve">overestimate the influence </w:t>
      </w:r>
      <w:r w:rsidRPr="00C2381A">
        <w:rPr>
          <w:rStyle w:val="Emphasis"/>
        </w:rPr>
        <w:t xml:space="preserve">that </w:t>
      </w:r>
      <w:r w:rsidRPr="00627ACC">
        <w:rPr>
          <w:rStyle w:val="Emphasis"/>
          <w:highlight w:val="cyan"/>
        </w:rPr>
        <w:t xml:space="preserve">mass communications have on </w:t>
      </w:r>
      <w:r w:rsidRPr="00C2381A">
        <w:rPr>
          <w:rStyle w:val="Emphasis"/>
        </w:rPr>
        <w:t xml:space="preserve">the attitudes and behavior of </w:t>
      </w:r>
      <w:r w:rsidRPr="00627ACC">
        <w:rPr>
          <w:rStyle w:val="Emphasis"/>
          <w:highlight w:val="cyan"/>
        </w:rPr>
        <w:t>others</w:t>
      </w:r>
      <w:r w:rsidRPr="00C53594">
        <w:rPr>
          <w:szCs w:val="22"/>
        </w:rPr>
        <w:t xml:space="preserve">." Parsed differently, the hypothesis, as originally articulated in 1983 by W. Phillips Davison, holds </w:t>
      </w:r>
      <w:r w:rsidRPr="00C53594">
        <w:t>that "[</w:t>
      </w:r>
      <w:proofErr w:type="spellStart"/>
      <w:r w:rsidRPr="00C53594">
        <w:t>i</w:t>
      </w:r>
      <w:proofErr w:type="spellEnd"/>
      <w:r w:rsidRPr="00C53594">
        <w:t xml:space="preserve">] </w:t>
      </w:r>
      <w:r w:rsidRPr="00C53594">
        <w:rPr>
          <w:szCs w:val="22"/>
        </w:rPr>
        <w:t xml:space="preserve">n the view </w:t>
      </w:r>
      <w:r w:rsidRPr="00C53594">
        <w:t xml:space="preserve">of </w:t>
      </w:r>
      <w:r w:rsidRPr="00C53594">
        <w:rPr>
          <w:szCs w:val="22"/>
        </w:rPr>
        <w:t xml:space="preserve">those trying to evaluate the effects of a communication, its greatest impact </w:t>
      </w:r>
      <w:r w:rsidRPr="00C53594">
        <w:t xml:space="preserve">will not </w:t>
      </w:r>
      <w:r w:rsidRPr="00C53594">
        <w:rPr>
          <w:szCs w:val="22"/>
        </w:rPr>
        <w:t xml:space="preserve">be on 'me' </w:t>
      </w:r>
      <w:r w:rsidRPr="00C53594">
        <w:t xml:space="preserve">or </w:t>
      </w:r>
      <w:r w:rsidRPr="00C53594">
        <w:rPr>
          <w:szCs w:val="22"/>
        </w:rPr>
        <w:t xml:space="preserve">'you,' but on </w:t>
      </w:r>
      <w:r w:rsidRPr="00C53594">
        <w:t xml:space="preserve">'them'-the third </w:t>
      </w:r>
      <w:r w:rsidRPr="00C53594">
        <w:rPr>
          <w:szCs w:val="22"/>
        </w:rPr>
        <w:t xml:space="preserve">persons.""' </w:t>
      </w:r>
    </w:p>
    <w:p w14:paraId="4BFA6B92" w14:textId="77777777" w:rsidR="0039525E" w:rsidRDefault="0039525E" w:rsidP="0039525E">
      <w:pPr>
        <w:pStyle w:val="NormalWeb"/>
        <w:spacing w:before="0" w:beforeAutospacing="0" w:after="0" w:afterAutospacing="0"/>
        <w:rPr>
          <w:b/>
          <w:szCs w:val="22"/>
          <w:u w:val="single"/>
        </w:rPr>
      </w:pPr>
      <w:r w:rsidRPr="00C53594">
        <w:rPr>
          <w:szCs w:val="22"/>
        </w:rPr>
        <w:t xml:space="preserve">Now, </w:t>
      </w:r>
      <w:r w:rsidRPr="00C53594">
        <w:t xml:space="preserve">15 </w:t>
      </w:r>
      <w:r w:rsidRPr="00C53594">
        <w:rPr>
          <w:szCs w:val="22"/>
        </w:rPr>
        <w:t xml:space="preserve">years and </w:t>
      </w:r>
      <w:r w:rsidRPr="00C2381A">
        <w:rPr>
          <w:rStyle w:val="Emphasis"/>
        </w:rPr>
        <w:t xml:space="preserve">many </w:t>
      </w:r>
      <w:r w:rsidRPr="00627ACC">
        <w:rPr>
          <w:rStyle w:val="Emphasis"/>
          <w:highlight w:val="cyan"/>
        </w:rPr>
        <w:t>empirical experiments and studies</w:t>
      </w:r>
      <w:r w:rsidRPr="00C53594">
        <w:rPr>
          <w:b/>
          <w:szCs w:val="22"/>
          <w:u w:val="single"/>
        </w:rPr>
        <w:t xml:space="preserve"> </w:t>
      </w:r>
      <w:r w:rsidRPr="000D5D54">
        <w:rPr>
          <w:szCs w:val="22"/>
        </w:rPr>
        <w:t>later, evidence</w:t>
      </w:r>
      <w:r w:rsidRPr="00C53594">
        <w:rPr>
          <w:b/>
          <w:szCs w:val="22"/>
          <w:u w:val="single"/>
        </w:rPr>
        <w:t xml:space="preserve"> </w:t>
      </w:r>
      <w:r w:rsidRPr="00627ACC">
        <w:rPr>
          <w:rStyle w:val="Emphasis"/>
          <w:highlight w:val="cyan"/>
        </w:rPr>
        <w:t>supports this</w:t>
      </w:r>
      <w:r w:rsidRPr="00C2381A">
        <w:rPr>
          <w:rStyle w:val="Emphasis"/>
        </w:rPr>
        <w:t xml:space="preserve"> hypothesis.</w:t>
      </w:r>
      <w:r w:rsidRPr="006E7465">
        <w:rPr>
          <w:rStyle w:val="Emphasis"/>
        </w:rPr>
        <w:t xml:space="preserve">  </w:t>
      </w:r>
      <w:r w:rsidRPr="00C53594">
        <w:rPr>
          <w:b/>
          <w:u w:val="single"/>
        </w:rPr>
        <w:t xml:space="preserve">That </w:t>
      </w:r>
      <w:r w:rsidRPr="00C53594">
        <w:rPr>
          <w:b/>
          <w:szCs w:val="22"/>
          <w:u w:val="single"/>
        </w:rPr>
        <w:t xml:space="preserve">evidence has disturbing ramifications for extant and future First Amendment </w:t>
      </w:r>
      <w:r w:rsidRPr="00C53594">
        <w:rPr>
          <w:b/>
          <w:u w:val="single"/>
        </w:rPr>
        <w:t>jurispru</w:t>
      </w:r>
      <w:r w:rsidRPr="00C53594">
        <w:rPr>
          <w:b/>
          <w:szCs w:val="22"/>
          <w:u w:val="single"/>
        </w:rPr>
        <w:t xml:space="preserve">dence. </w:t>
      </w:r>
      <w:r w:rsidRPr="00C2381A">
        <w:rPr>
          <w:rStyle w:val="Emphasis"/>
        </w:rPr>
        <w:t xml:space="preserve">It suggests </w:t>
      </w:r>
      <w:r w:rsidRPr="00627ACC">
        <w:rPr>
          <w:rStyle w:val="Emphasis"/>
          <w:highlight w:val="cyan"/>
        </w:rPr>
        <w:t>the government may be unnecessarily censoring</w:t>
      </w:r>
      <w:r w:rsidRPr="00C53594">
        <w:rPr>
          <w:b/>
          <w:szCs w:val="22"/>
          <w:u w:val="single"/>
        </w:rPr>
        <w:t xml:space="preserve"> speech </w:t>
      </w:r>
      <w:r w:rsidRPr="00627ACC">
        <w:rPr>
          <w:rStyle w:val="Emphasis"/>
          <w:highlight w:val="cyan"/>
        </w:rPr>
        <w:t xml:space="preserve">based on </w:t>
      </w:r>
      <w:r w:rsidRPr="00C2381A">
        <w:rPr>
          <w:rStyle w:val="Emphasis"/>
        </w:rPr>
        <w:t xml:space="preserve">a </w:t>
      </w:r>
      <w:r w:rsidRPr="00627ACC">
        <w:rPr>
          <w:rStyle w:val="Emphasis"/>
          <w:highlight w:val="cyan"/>
        </w:rPr>
        <w:t>perceptual bias</w:t>
      </w:r>
      <w:r w:rsidRPr="00C53594">
        <w:rPr>
          <w:b/>
          <w:szCs w:val="22"/>
          <w:u w:val="single"/>
        </w:rPr>
        <w:t xml:space="preserve"> about its effects on others. </w:t>
      </w:r>
    </w:p>
    <w:p w14:paraId="60FDAD5C" w14:textId="77777777" w:rsidR="0039525E" w:rsidRPr="00C53594" w:rsidRDefault="0039525E" w:rsidP="0039525E">
      <w:pPr>
        <w:pStyle w:val="NormalWeb"/>
        <w:spacing w:before="0" w:beforeAutospacing="0" w:after="0" w:afterAutospacing="0"/>
        <w:rPr>
          <w:b/>
          <w:szCs w:val="22"/>
          <w:u w:val="single"/>
        </w:rPr>
      </w:pPr>
    </w:p>
    <w:p w14:paraId="7EF07CC8" w14:textId="77777777" w:rsidR="0039525E" w:rsidRPr="00494718" w:rsidRDefault="0039525E" w:rsidP="0039525E">
      <w:pPr>
        <w:pStyle w:val="Heading4"/>
        <w:rPr>
          <w:rFonts w:asciiTheme="minorHAnsi" w:hAnsiTheme="minorHAnsi" w:cstheme="minorHAnsi"/>
        </w:rPr>
      </w:pPr>
      <w:r w:rsidRPr="00494718">
        <w:rPr>
          <w:rFonts w:asciiTheme="minorHAnsi" w:hAnsiTheme="minorHAnsi" w:cstheme="minorHAnsi"/>
        </w:rPr>
        <w:t>75 years of research has produce</w:t>
      </w:r>
      <w:r>
        <w:rPr>
          <w:rFonts w:asciiTheme="minorHAnsi" w:hAnsiTheme="minorHAnsi" w:cstheme="minorHAnsi"/>
        </w:rPr>
        <w:t>d</w:t>
      </w:r>
      <w:r w:rsidRPr="00494718">
        <w:rPr>
          <w:rFonts w:asciiTheme="minorHAnsi" w:hAnsiTheme="minorHAnsi" w:cstheme="minorHAnsi"/>
        </w:rPr>
        <w:t xml:space="preserve"> no evidence the media influences people </w:t>
      </w:r>
    </w:p>
    <w:p w14:paraId="6AF0071B" w14:textId="77777777" w:rsidR="0039525E" w:rsidRPr="00494718" w:rsidRDefault="0039525E" w:rsidP="0039525E">
      <w:pPr>
        <w:rPr>
          <w:rFonts w:asciiTheme="minorHAnsi" w:hAnsiTheme="minorHAnsi" w:cstheme="minorHAnsi"/>
          <w:sz w:val="16"/>
          <w:szCs w:val="16"/>
        </w:rPr>
      </w:pPr>
      <w:r w:rsidRPr="00494718">
        <w:rPr>
          <w:rFonts w:asciiTheme="minorHAnsi" w:hAnsiTheme="minorHAnsi" w:cstheme="minorHAnsi"/>
          <w:sz w:val="16"/>
          <w:szCs w:val="16"/>
        </w:rPr>
        <w:t xml:space="preserve">Brian </w:t>
      </w:r>
      <w:r w:rsidRPr="00494718">
        <w:rPr>
          <w:rStyle w:val="Style13ptBold"/>
          <w:rFonts w:asciiTheme="minorHAnsi" w:hAnsiTheme="minorHAnsi" w:cstheme="minorHAnsi"/>
        </w:rPr>
        <w:t>Winston &amp;</w:t>
      </w:r>
      <w:r w:rsidRPr="00494718">
        <w:rPr>
          <w:rFonts w:asciiTheme="minorHAnsi" w:hAnsiTheme="minorHAnsi" w:cstheme="minorHAnsi"/>
          <w:sz w:val="16"/>
          <w:szCs w:val="16"/>
        </w:rPr>
        <w:t xml:space="preserve"> is the Lincoln Professor at the University of Lincoln (UK). He is the author of A Right to Offend, The Rushdie Fatwa and After and also writes on documentary film and media technology. He was the founding director of the Glasgow University Media Group. Matthew </w:t>
      </w:r>
      <w:r w:rsidRPr="00494718">
        <w:rPr>
          <w:rStyle w:val="Style13ptBold"/>
          <w:rFonts w:asciiTheme="minorHAnsi" w:hAnsiTheme="minorHAnsi" w:cstheme="minorHAnsi"/>
        </w:rPr>
        <w:t>Winston</w:t>
      </w:r>
      <w:r w:rsidRPr="00494718">
        <w:rPr>
          <w:rFonts w:asciiTheme="minorHAnsi" w:hAnsiTheme="minorHAnsi" w:cstheme="minorHAnsi"/>
          <w:sz w:val="16"/>
          <w:szCs w:val="16"/>
        </w:rPr>
        <w:t xml:space="preserve"> is the author of Gonzo Text: Disentangling Meaning in Hunter S. Thompson’s Journalism. He teaches in the School of Media, Communication and Sociology at the University of Leicester, THE ROOTS OF FAKE NEWS: </w:t>
      </w:r>
      <w:proofErr w:type="spellStart"/>
      <w:r w:rsidRPr="00494718">
        <w:rPr>
          <w:rFonts w:asciiTheme="minorHAnsi" w:hAnsiTheme="minorHAnsi" w:cstheme="minorHAnsi"/>
          <w:sz w:val="16"/>
          <w:szCs w:val="16"/>
        </w:rPr>
        <w:t>Obecting</w:t>
      </w:r>
      <w:proofErr w:type="spellEnd"/>
      <w:r w:rsidRPr="00494718">
        <w:rPr>
          <w:rFonts w:asciiTheme="minorHAnsi" w:hAnsiTheme="minorHAnsi" w:cstheme="minorHAnsi"/>
          <w:sz w:val="16"/>
          <w:szCs w:val="16"/>
        </w:rPr>
        <w:t xml:space="preserve"> to Objective Journalism, </w:t>
      </w:r>
      <w:r w:rsidRPr="00494718">
        <w:rPr>
          <w:rFonts w:asciiTheme="minorHAnsi" w:hAnsiTheme="minorHAnsi" w:cstheme="minorHAnsi"/>
          <w:color w:val="000000"/>
          <w:spacing w:val="5"/>
          <w:sz w:val="16"/>
          <w:szCs w:val="16"/>
          <w:shd w:val="clear" w:color="auto" w:fill="FFFFFF"/>
        </w:rPr>
        <w:t xml:space="preserve">September </w:t>
      </w:r>
      <w:r w:rsidRPr="00494718">
        <w:rPr>
          <w:rStyle w:val="Style13ptBold"/>
          <w:rFonts w:asciiTheme="minorHAnsi" w:hAnsiTheme="minorHAnsi" w:cstheme="minorHAnsi"/>
        </w:rPr>
        <w:t>2020</w:t>
      </w:r>
      <w:r w:rsidRPr="00494718">
        <w:rPr>
          <w:rFonts w:asciiTheme="minorHAnsi" w:hAnsiTheme="minorHAnsi" w:cstheme="minorHAnsi"/>
          <w:color w:val="000000"/>
          <w:spacing w:val="5"/>
          <w:sz w:val="16"/>
          <w:szCs w:val="16"/>
          <w:shd w:val="clear" w:color="auto" w:fill="FFFFFF"/>
        </w:rPr>
        <w:t>- Book – pdf available upon request – mavsdebate@gmail.com</w:t>
      </w:r>
    </w:p>
    <w:p w14:paraId="154D79CB" w14:textId="77777777" w:rsidR="0039525E" w:rsidRPr="00494718" w:rsidRDefault="0039525E" w:rsidP="0039525E">
      <w:pPr>
        <w:rPr>
          <w:rStyle w:val="Emphasis"/>
          <w:rFonts w:asciiTheme="minorHAnsi" w:hAnsiTheme="minorHAnsi" w:cstheme="minorHAnsi"/>
        </w:rPr>
      </w:pPr>
      <w:r w:rsidRPr="00627ACC">
        <w:rPr>
          <w:rStyle w:val="Emphasis"/>
          <w:rFonts w:asciiTheme="minorHAnsi" w:hAnsiTheme="minorHAnsi" w:cstheme="minorHAnsi"/>
          <w:highlight w:val="cyan"/>
        </w:rPr>
        <w:t>Psychologists interested</w:t>
      </w:r>
      <w:r w:rsidRPr="00494718">
        <w:rPr>
          <w:rStyle w:val="Emphasis"/>
          <w:rFonts w:asciiTheme="minorHAnsi" w:hAnsiTheme="minorHAnsi" w:cstheme="minorHAnsi"/>
        </w:rPr>
        <w:t>,</w:t>
      </w:r>
      <w:r w:rsidRPr="00494718">
        <w:rPr>
          <w:rFonts w:asciiTheme="minorHAnsi" w:hAnsiTheme="minorHAnsi" w:cstheme="minorHAnsi"/>
          <w:sz w:val="14"/>
        </w:rPr>
        <w:t xml:space="preserve"> for example, </w:t>
      </w:r>
      <w:r w:rsidRPr="00627ACC">
        <w:rPr>
          <w:rStyle w:val="Emphasis"/>
          <w:rFonts w:asciiTheme="minorHAnsi" w:hAnsiTheme="minorHAnsi" w:cstheme="minorHAnsi"/>
          <w:highlight w:val="cyan"/>
        </w:rPr>
        <w:t xml:space="preserve">in the impact of media look to </w:t>
      </w:r>
      <w:r w:rsidRPr="00C2381A">
        <w:rPr>
          <w:rStyle w:val="Emphasis"/>
          <w:rFonts w:asciiTheme="minorHAnsi" w:hAnsiTheme="minorHAnsi" w:cstheme="minorHAnsi"/>
        </w:rPr>
        <w:t>all</w:t>
      </w:r>
      <w:r w:rsidRPr="00494718">
        <w:rPr>
          <w:rStyle w:val="Emphasis"/>
          <w:rFonts w:asciiTheme="minorHAnsi" w:hAnsiTheme="minorHAnsi" w:cstheme="minorHAnsi"/>
        </w:rPr>
        <w:t xml:space="preserve"> ‘emerging research in </w:t>
      </w:r>
      <w:r w:rsidRPr="00C2381A">
        <w:rPr>
          <w:rStyle w:val="Emphasis"/>
          <w:rFonts w:asciiTheme="minorHAnsi" w:hAnsiTheme="minorHAnsi" w:cstheme="minorHAnsi"/>
        </w:rPr>
        <w:t xml:space="preserve">fields such as </w:t>
      </w:r>
      <w:r w:rsidRPr="00627ACC">
        <w:rPr>
          <w:rStyle w:val="Emphasis"/>
          <w:rFonts w:asciiTheme="minorHAnsi" w:hAnsiTheme="minorHAnsi" w:cstheme="minorHAnsi"/>
          <w:highlight w:val="cyan"/>
        </w:rPr>
        <w:t xml:space="preserve">neuroscience’ because of </w:t>
      </w:r>
      <w:r w:rsidRPr="00C2381A">
        <w:rPr>
          <w:rStyle w:val="Emphasis"/>
          <w:rFonts w:asciiTheme="minorHAnsi" w:hAnsiTheme="minorHAnsi" w:cstheme="minorHAnsi"/>
        </w:rPr>
        <w:t xml:space="preserve">a </w:t>
      </w:r>
      <w:r w:rsidRPr="00627ACC">
        <w:rPr>
          <w:rStyle w:val="Emphasis"/>
          <w:rFonts w:asciiTheme="minorHAnsi" w:hAnsiTheme="minorHAnsi" w:cstheme="minorHAnsi"/>
          <w:highlight w:val="cyan"/>
        </w:rPr>
        <w:t>belief that</w:t>
      </w:r>
      <w:r w:rsidRPr="00494718">
        <w:rPr>
          <w:rStyle w:val="Emphasis"/>
          <w:rFonts w:asciiTheme="minorHAnsi" w:hAnsiTheme="minorHAnsi" w:cstheme="minorHAnsi"/>
        </w:rPr>
        <w:t xml:space="preserve"> these give the researcher looking ‘for indications of how, why and when </w:t>
      </w:r>
      <w:r w:rsidRPr="00627ACC">
        <w:rPr>
          <w:rStyle w:val="Emphasis"/>
          <w:rFonts w:asciiTheme="minorHAnsi" w:hAnsiTheme="minorHAnsi" w:cstheme="minorHAnsi"/>
          <w:highlight w:val="cyan"/>
        </w:rPr>
        <w:t xml:space="preserve">media messages trigger </w:t>
      </w:r>
      <w:r w:rsidRPr="00FF54A8">
        <w:rPr>
          <w:rStyle w:val="Emphasis"/>
          <w:rFonts w:asciiTheme="minorHAnsi" w:hAnsiTheme="minorHAnsi" w:cstheme="minorHAnsi"/>
        </w:rPr>
        <w:t xml:space="preserve">individual and social </w:t>
      </w:r>
      <w:r w:rsidRPr="00627ACC">
        <w:rPr>
          <w:rStyle w:val="Emphasis"/>
          <w:rFonts w:asciiTheme="minorHAnsi" w:hAnsiTheme="minorHAnsi" w:cstheme="minorHAnsi"/>
          <w:highlight w:val="cyan"/>
        </w:rPr>
        <w:t>change’</w:t>
      </w:r>
      <w:r w:rsidRPr="00494718">
        <w:rPr>
          <w:rStyle w:val="Emphasis"/>
          <w:rFonts w:asciiTheme="minorHAnsi" w:hAnsiTheme="minorHAnsi" w:cstheme="minorHAnsi"/>
        </w:rPr>
        <w:t xml:space="preserve"> -- insights beyond those to be gleaned,</w:t>
      </w:r>
      <w:r w:rsidRPr="00494718">
        <w:rPr>
          <w:rFonts w:asciiTheme="minorHAnsi" w:hAnsiTheme="minorHAnsi" w:cstheme="minorHAnsi"/>
          <w:sz w:val="14"/>
        </w:rPr>
        <w:t xml:space="preserve"> for example, from ‘marketing and box office metrics’.20 </w:t>
      </w:r>
      <w:r w:rsidRPr="00627ACC">
        <w:rPr>
          <w:rStyle w:val="Emphasis"/>
          <w:highlight w:val="cyan"/>
        </w:rPr>
        <w:t>They</w:t>
      </w:r>
      <w:r w:rsidRPr="00627ACC">
        <w:rPr>
          <w:rStyle w:val="Emphasis"/>
          <w:rFonts w:asciiTheme="minorHAnsi" w:hAnsiTheme="minorHAnsi" w:cstheme="minorHAnsi"/>
          <w:highlight w:val="cyan"/>
        </w:rPr>
        <w:t xml:space="preserve"> do no such thing, </w:t>
      </w:r>
      <w:r w:rsidRPr="00C2381A">
        <w:rPr>
          <w:rStyle w:val="Emphasis"/>
          <w:rFonts w:asciiTheme="minorHAnsi" w:hAnsiTheme="minorHAnsi" w:cstheme="minorHAnsi"/>
        </w:rPr>
        <w:t xml:space="preserve">of course. </w:t>
      </w:r>
      <w:r w:rsidRPr="00627ACC">
        <w:rPr>
          <w:rStyle w:val="Emphasis"/>
          <w:rFonts w:asciiTheme="minorHAnsi" w:hAnsiTheme="minorHAnsi" w:cstheme="minorHAnsi"/>
          <w:highlight w:val="cyan"/>
        </w:rPr>
        <w:t xml:space="preserve">They are </w:t>
      </w:r>
      <w:r w:rsidRPr="00C2381A">
        <w:rPr>
          <w:rStyle w:val="Emphasis"/>
          <w:rFonts w:asciiTheme="minorHAnsi" w:hAnsiTheme="minorHAnsi" w:cstheme="minorHAnsi"/>
        </w:rPr>
        <w:t xml:space="preserve">what they are:  </w:t>
      </w:r>
      <w:proofErr w:type="gramStart"/>
      <w:r w:rsidRPr="00627ACC">
        <w:rPr>
          <w:rStyle w:val="Emphasis"/>
          <w:rFonts w:asciiTheme="minorHAnsi" w:hAnsiTheme="minorHAnsi" w:cstheme="minorHAnsi"/>
          <w:highlight w:val="cyan"/>
        </w:rPr>
        <w:t>statistics </w:t>
      </w:r>
      <w:r w:rsidRPr="00C2381A">
        <w:rPr>
          <w:rStyle w:val="Emphasis"/>
          <w:rFonts w:asciiTheme="minorHAnsi" w:hAnsiTheme="minorHAnsi" w:cstheme="minorHAnsi"/>
        </w:rPr>
        <w:t xml:space="preserve"> –</w:t>
      </w:r>
      <w:proofErr w:type="gramEnd"/>
      <w:r w:rsidRPr="00C2381A">
        <w:rPr>
          <w:rStyle w:val="Emphasis"/>
          <w:rFonts w:asciiTheme="minorHAnsi" w:hAnsiTheme="minorHAnsi" w:cstheme="minorHAnsi"/>
        </w:rPr>
        <w:t xml:space="preserve"> and their </w:t>
      </w:r>
      <w:r w:rsidRPr="00627ACC">
        <w:rPr>
          <w:rStyle w:val="Emphasis"/>
          <w:rFonts w:asciiTheme="minorHAnsi" w:hAnsiTheme="minorHAnsi" w:cstheme="minorHAnsi"/>
          <w:highlight w:val="cyan"/>
        </w:rPr>
        <w:t>causation remains a black-box. Threequarters of a century of attaching electrodes</w:t>
      </w:r>
      <w:r w:rsidRPr="00494718">
        <w:rPr>
          <w:rStyle w:val="Emphasis"/>
          <w:rFonts w:asciiTheme="minorHAnsi" w:hAnsiTheme="minorHAnsi" w:cstheme="minorHAnsi"/>
        </w:rPr>
        <w:t xml:space="preserve"> have yielded little evidence, say, to convincingly condition social policy. We can plot brain activity and stimulations but, in reality, we do not know what is being thought.</w:t>
      </w:r>
      <w:r w:rsidRPr="00494718">
        <w:rPr>
          <w:rFonts w:asciiTheme="minorHAnsi" w:hAnsiTheme="minorHAnsi" w:cstheme="minorHAnsi"/>
          <w:sz w:val="14"/>
        </w:rPr>
        <w:t xml:space="preserve"> This does not, however, deter the search for empirical, quantitative data as a key to understanding the mentality underlying human </w:t>
      </w:r>
      <w:proofErr w:type="spellStart"/>
      <w:r w:rsidRPr="00494718">
        <w:rPr>
          <w:rFonts w:asciiTheme="minorHAnsi" w:hAnsiTheme="minorHAnsi" w:cstheme="minorHAnsi"/>
          <w:sz w:val="14"/>
        </w:rPr>
        <w:t>behaviour</w:t>
      </w:r>
      <w:proofErr w:type="spellEnd"/>
      <w:r w:rsidRPr="00494718">
        <w:rPr>
          <w:rFonts w:asciiTheme="minorHAnsi" w:hAnsiTheme="minorHAnsi" w:cstheme="minorHAnsi"/>
          <w:sz w:val="14"/>
        </w:rPr>
        <w:t xml:space="preserve">. Reporting of such experimental data has, however, </w:t>
      </w:r>
      <w:proofErr w:type="spellStart"/>
      <w:r w:rsidRPr="00494718">
        <w:rPr>
          <w:rFonts w:asciiTheme="minorHAnsi" w:hAnsiTheme="minorHAnsi" w:cstheme="minorHAnsi"/>
          <w:sz w:val="14"/>
        </w:rPr>
        <w:t>fuelled</w:t>
      </w:r>
      <w:proofErr w:type="spellEnd"/>
      <w:r w:rsidRPr="00494718">
        <w:rPr>
          <w:rFonts w:asciiTheme="minorHAnsi" w:hAnsiTheme="minorHAnsi" w:cstheme="minorHAnsi"/>
          <w:sz w:val="14"/>
        </w:rPr>
        <w:t xml:space="preserve"> media panics (</w:t>
      </w:r>
      <w:proofErr w:type="gramStart"/>
      <w:r w:rsidRPr="00494718">
        <w:rPr>
          <w:rFonts w:asciiTheme="minorHAnsi" w:hAnsiTheme="minorHAnsi" w:cstheme="minorHAnsi"/>
          <w:sz w:val="14"/>
        </w:rPr>
        <w:t>e.g.</w:t>
      </w:r>
      <w:proofErr w:type="gramEnd"/>
      <w:r w:rsidRPr="00494718">
        <w:rPr>
          <w:rFonts w:asciiTheme="minorHAnsi" w:hAnsiTheme="minorHAnsi" w:cstheme="minorHAnsi"/>
          <w:sz w:val="14"/>
        </w:rPr>
        <w:t xml:space="preserve"> approaches to social media platform ‘use’ which, essentially, assume all ‘clicks’ are meaningful, condition received current understanding of new media impact). Journalists, anyway, do not use EEG, fMRI, or PET as newsgathering tools. For all that the press, too often entirely uncritically, reports the findings of those who do, some might think it is rather to journalism’s credit that this is obviously not like the work of journalists. </w:t>
      </w:r>
      <w:r w:rsidRPr="00C2381A">
        <w:rPr>
          <w:rStyle w:val="Emphasis"/>
          <w:rFonts w:asciiTheme="minorHAnsi" w:hAnsiTheme="minorHAnsi" w:cstheme="minorHAnsi"/>
        </w:rPr>
        <w:t xml:space="preserve">It is no wonder that </w:t>
      </w:r>
      <w:r w:rsidRPr="00627ACC">
        <w:rPr>
          <w:rStyle w:val="Emphasis"/>
          <w:rFonts w:asciiTheme="minorHAnsi" w:hAnsiTheme="minorHAnsi" w:cstheme="minorHAnsi"/>
          <w:highlight w:val="cyan"/>
        </w:rPr>
        <w:t>the protocols of ‘hard’</w:t>
      </w:r>
      <w:r w:rsidRPr="00494718">
        <w:rPr>
          <w:rFonts w:asciiTheme="minorHAnsi" w:hAnsiTheme="minorHAnsi" w:cstheme="minorHAnsi"/>
          <w:sz w:val="14"/>
        </w:rPr>
        <w:t xml:space="preserve"> (or harder) </w:t>
      </w:r>
      <w:r w:rsidRPr="00627ACC">
        <w:rPr>
          <w:rStyle w:val="Emphasis"/>
          <w:rFonts w:asciiTheme="minorHAnsi" w:hAnsiTheme="minorHAnsi" w:cstheme="minorHAnsi"/>
          <w:highlight w:val="cyan"/>
        </w:rPr>
        <w:t>science,</w:t>
      </w:r>
      <w:r w:rsidRPr="00494718">
        <w:rPr>
          <w:rFonts w:asciiTheme="minorHAnsi" w:hAnsiTheme="minorHAnsi" w:cstheme="minorHAnsi"/>
          <w:sz w:val="14"/>
        </w:rPr>
        <w:t xml:space="preserve"> even when dealing with humans, in general </w:t>
      </w:r>
      <w:r w:rsidRPr="00627ACC">
        <w:rPr>
          <w:rStyle w:val="Emphasis"/>
          <w:rFonts w:asciiTheme="minorHAnsi" w:hAnsiTheme="minorHAnsi" w:cstheme="minorHAnsi"/>
          <w:highlight w:val="cyan"/>
        </w:rPr>
        <w:t xml:space="preserve">have little to do with </w:t>
      </w:r>
      <w:r w:rsidRPr="00C2381A">
        <w:rPr>
          <w:rStyle w:val="Emphasis"/>
          <w:rFonts w:asciiTheme="minorHAnsi" w:hAnsiTheme="minorHAnsi" w:cstheme="minorHAnsi"/>
        </w:rPr>
        <w:t xml:space="preserve">the </w:t>
      </w:r>
      <w:r w:rsidRPr="00627ACC">
        <w:rPr>
          <w:rStyle w:val="Emphasis"/>
          <w:rFonts w:asciiTheme="minorHAnsi" w:hAnsiTheme="minorHAnsi" w:cstheme="minorHAnsi"/>
          <w:highlight w:val="cyan"/>
        </w:rPr>
        <w:t xml:space="preserve">daily practices of </w:t>
      </w:r>
      <w:r w:rsidRPr="00C2381A">
        <w:rPr>
          <w:rStyle w:val="Emphasis"/>
          <w:rFonts w:asciiTheme="minorHAnsi" w:hAnsiTheme="minorHAnsi" w:cstheme="minorHAnsi"/>
        </w:rPr>
        <w:t xml:space="preserve">the news </w:t>
      </w:r>
      <w:r w:rsidRPr="00627ACC">
        <w:rPr>
          <w:rStyle w:val="Emphasis"/>
          <w:rFonts w:asciiTheme="minorHAnsi" w:hAnsiTheme="minorHAnsi" w:cstheme="minorHAnsi"/>
          <w:highlight w:val="cyan"/>
        </w:rPr>
        <w:t>media.</w:t>
      </w:r>
    </w:p>
    <w:p w14:paraId="58461246" w14:textId="77777777" w:rsidR="0039525E" w:rsidRDefault="0039525E" w:rsidP="0039525E">
      <w:pPr>
        <w:pStyle w:val="NormalWeb"/>
        <w:spacing w:before="0" w:beforeAutospacing="0" w:after="0" w:afterAutospacing="0"/>
        <w:rPr>
          <w:b/>
          <w:szCs w:val="22"/>
        </w:rPr>
      </w:pPr>
    </w:p>
    <w:p w14:paraId="1337E3BF" w14:textId="77777777" w:rsidR="0039525E" w:rsidRDefault="0039525E" w:rsidP="0039525E">
      <w:pPr>
        <w:pStyle w:val="Heading4"/>
        <w:numPr>
          <w:ilvl w:val="0"/>
          <w:numId w:val="12"/>
        </w:numPr>
        <w:tabs>
          <w:tab w:val="num" w:pos="360"/>
          <w:tab w:val="num" w:pos="1800"/>
        </w:tabs>
        <w:ind w:left="0" w:firstLine="0"/>
      </w:pPr>
      <w:r>
        <w:t>Impact Story</w:t>
      </w:r>
    </w:p>
    <w:p w14:paraId="6228C178" w14:textId="77777777" w:rsidR="0039525E" w:rsidRPr="00C53594" w:rsidRDefault="0039525E" w:rsidP="0039525E">
      <w:pPr>
        <w:pStyle w:val="Heading4"/>
        <w:spacing w:before="0"/>
      </w:pPr>
      <w:r w:rsidRPr="00C53594">
        <w:t>Empirically, the third person hypothesis proves media’s impact are non-existent</w:t>
      </w:r>
      <w:r>
        <w:t xml:space="preserve"> and encourages us to accept censorship to protect others from </w:t>
      </w:r>
      <w:r w:rsidRPr="002D639A">
        <w:rPr>
          <w:i/>
          <w:iCs w:val="0"/>
        </w:rPr>
        <w:t>nothing</w:t>
      </w:r>
    </w:p>
    <w:p w14:paraId="50930371" w14:textId="77777777" w:rsidR="0039525E" w:rsidRPr="00C53594" w:rsidRDefault="0039525E" w:rsidP="0039525E">
      <w:pPr>
        <w:pStyle w:val="NormalWeb"/>
        <w:spacing w:before="0" w:beforeAutospacing="0" w:after="0" w:afterAutospacing="0"/>
      </w:pPr>
      <w:r w:rsidRPr="00461B9C">
        <w:rPr>
          <w:sz w:val="16"/>
          <w:szCs w:val="16"/>
        </w:rPr>
        <w:t>Clay</w:t>
      </w:r>
      <w:r w:rsidRPr="00C53594">
        <w:rPr>
          <w:szCs w:val="22"/>
        </w:rPr>
        <w:t xml:space="preserve"> </w:t>
      </w:r>
      <w:r w:rsidRPr="00461B9C">
        <w:rPr>
          <w:rStyle w:val="Style13ptBold"/>
        </w:rPr>
        <w:t>Calvert</w:t>
      </w:r>
      <w:r w:rsidRPr="00C53594">
        <w:t xml:space="preserve">, </w:t>
      </w:r>
      <w:r w:rsidRPr="00461B9C">
        <w:rPr>
          <w:sz w:val="18"/>
          <w:szCs w:val="18"/>
        </w:rPr>
        <w:t>Mr. Calvert is Assistant Professor of Communications and law and Associate Director of the Pennsylvania Center for the First Amendment at the Pennsylvania State University. The</w:t>
      </w:r>
      <w:r w:rsidRPr="00461B9C">
        <w:rPr>
          <w:bCs/>
          <w:sz w:val="18"/>
          <w:szCs w:val="18"/>
        </w:rPr>
        <w:t xml:space="preserve"> First Amendment </w:t>
      </w:r>
      <w:proofErr w:type="gramStart"/>
      <w:r w:rsidRPr="00461B9C">
        <w:rPr>
          <w:bCs/>
          <w:sz w:val="18"/>
          <w:szCs w:val="18"/>
        </w:rPr>
        <w:t>And</w:t>
      </w:r>
      <w:proofErr w:type="gramEnd"/>
      <w:r w:rsidRPr="00461B9C">
        <w:rPr>
          <w:bCs/>
          <w:sz w:val="18"/>
          <w:szCs w:val="18"/>
        </w:rPr>
        <w:t xml:space="preserve"> The Third Person: Perceptual Biases Of Media Harms &amp; Cries For Government Censorship,</w:t>
      </w:r>
      <w:r w:rsidRPr="00461B9C">
        <w:rPr>
          <w:sz w:val="18"/>
          <w:szCs w:val="18"/>
        </w:rPr>
        <w:t xml:space="preserve"> </w:t>
      </w:r>
      <w:proofErr w:type="spellStart"/>
      <w:r w:rsidRPr="00461B9C">
        <w:rPr>
          <w:sz w:val="18"/>
          <w:szCs w:val="18"/>
        </w:rPr>
        <w:t>CommLaw</w:t>
      </w:r>
      <w:proofErr w:type="spellEnd"/>
      <w:r w:rsidRPr="00461B9C">
        <w:rPr>
          <w:sz w:val="18"/>
          <w:szCs w:val="18"/>
        </w:rPr>
        <w:t xml:space="preserve"> Conspectus, Vol. 165</w:t>
      </w:r>
      <w:r w:rsidRPr="00C53594">
        <w:t xml:space="preserve"> </w:t>
      </w:r>
      <w:r w:rsidRPr="00461B9C">
        <w:rPr>
          <w:rStyle w:val="Style13ptBold"/>
        </w:rPr>
        <w:t xml:space="preserve">1998 - </w:t>
      </w:r>
      <w:r>
        <w:rPr>
          <w:rStyle w:val="Style13ptBold"/>
        </w:rPr>
        <w:t>2</w:t>
      </w:r>
    </w:p>
    <w:p w14:paraId="32F7E0A4" w14:textId="77777777" w:rsidR="0039525E" w:rsidRPr="006E7465" w:rsidRDefault="0039525E" w:rsidP="0039525E">
      <w:pPr>
        <w:pStyle w:val="NormalWeb"/>
        <w:spacing w:before="0" w:beforeAutospacing="0" w:after="0" w:afterAutospacing="0"/>
        <w:rPr>
          <w:rStyle w:val="Emphasis"/>
        </w:rPr>
      </w:pPr>
      <w:r w:rsidRPr="00FF54A8">
        <w:rPr>
          <w:rStyle w:val="Emphasis"/>
        </w:rPr>
        <w:t>An example</w:t>
      </w:r>
      <w:r w:rsidRPr="00C53594">
        <w:rPr>
          <w:b/>
          <w:u w:val="single"/>
        </w:rPr>
        <w:t xml:space="preserve">-censorship of </w:t>
      </w:r>
      <w:r w:rsidRPr="00C53594">
        <w:rPr>
          <w:b/>
          <w:szCs w:val="22"/>
          <w:u w:val="single"/>
        </w:rPr>
        <w:t xml:space="preserve">sexually explicit </w:t>
      </w:r>
      <w:r w:rsidRPr="00C53594">
        <w:rPr>
          <w:b/>
          <w:u w:val="single"/>
        </w:rPr>
        <w:t xml:space="preserve">speech-makes </w:t>
      </w:r>
      <w:r w:rsidRPr="00C53594">
        <w:rPr>
          <w:b/>
          <w:szCs w:val="22"/>
          <w:u w:val="single"/>
        </w:rPr>
        <w:t xml:space="preserve">the danger clear. </w:t>
      </w:r>
      <w:r w:rsidRPr="00627ACC">
        <w:rPr>
          <w:rStyle w:val="Emphasis"/>
          <w:highlight w:val="cyan"/>
        </w:rPr>
        <w:t xml:space="preserve">Empirical re- search suggests </w:t>
      </w:r>
      <w:r w:rsidRPr="00FF54A8">
        <w:rPr>
          <w:rStyle w:val="Emphasis"/>
        </w:rPr>
        <w:t xml:space="preserve">that </w:t>
      </w:r>
      <w:r w:rsidRPr="00627ACC">
        <w:rPr>
          <w:rStyle w:val="Emphasis"/>
          <w:highlight w:val="cyan"/>
        </w:rPr>
        <w:t xml:space="preserve">people </w:t>
      </w:r>
      <w:r w:rsidRPr="00FF54A8">
        <w:rPr>
          <w:rStyle w:val="Emphasis"/>
        </w:rPr>
        <w:t xml:space="preserve">systematically </w:t>
      </w:r>
      <w:r w:rsidRPr="00627ACC">
        <w:rPr>
          <w:rStyle w:val="Emphasis"/>
          <w:highlight w:val="cyan"/>
        </w:rPr>
        <w:t xml:space="preserve">judge others </w:t>
      </w:r>
      <w:r w:rsidRPr="00FF54A8">
        <w:rPr>
          <w:rStyle w:val="Emphasis"/>
        </w:rPr>
        <w:t xml:space="preserve">to be </w:t>
      </w:r>
      <w:r w:rsidRPr="00627ACC">
        <w:rPr>
          <w:rStyle w:val="Emphasis"/>
          <w:highlight w:val="cyan"/>
        </w:rPr>
        <w:t xml:space="preserve">more negatively influenced by pornography than themselves. </w:t>
      </w:r>
      <w:r w:rsidRPr="00FF54A8">
        <w:rPr>
          <w:rStyle w:val="Emphasis"/>
        </w:rPr>
        <w:t xml:space="preserve">In turn, </w:t>
      </w:r>
      <w:r w:rsidRPr="00627ACC">
        <w:rPr>
          <w:rStyle w:val="Emphasis"/>
          <w:highlight w:val="cyan"/>
        </w:rPr>
        <w:t xml:space="preserve">people "favor restrictions </w:t>
      </w:r>
      <w:r w:rsidRPr="00FF54A8">
        <w:rPr>
          <w:rStyle w:val="Emphasis"/>
        </w:rPr>
        <w:t xml:space="preserve">on pornography </w:t>
      </w:r>
      <w:r w:rsidRPr="00627ACC">
        <w:rPr>
          <w:rStyle w:val="Emphasis"/>
          <w:highlight w:val="cyan"/>
        </w:rPr>
        <w:t>in line with their perceptions of effects on others</w:t>
      </w:r>
      <w:r w:rsidRPr="00C53594">
        <w:rPr>
          <w:b/>
          <w:szCs w:val="22"/>
          <w:u w:val="single"/>
        </w:rPr>
        <w:t>.</w:t>
      </w:r>
      <w:r w:rsidRPr="00C53594">
        <w:rPr>
          <w:b/>
          <w:sz w:val="18"/>
          <w:szCs w:val="18"/>
          <w:u w:val="single"/>
        </w:rPr>
        <w:t>"</w:t>
      </w:r>
      <w:r w:rsidRPr="00C53594">
        <w:rPr>
          <w:b/>
          <w:position w:val="8"/>
          <w:sz w:val="14"/>
          <w:szCs w:val="14"/>
          <w:u w:val="single"/>
        </w:rPr>
        <w:t xml:space="preserve"> </w:t>
      </w:r>
      <w:r w:rsidRPr="00C53594">
        <w:rPr>
          <w:b/>
          <w:szCs w:val="22"/>
          <w:u w:val="single"/>
        </w:rPr>
        <w:t xml:space="preserve">This is </w:t>
      </w:r>
      <w:r w:rsidRPr="00C53594">
        <w:rPr>
          <w:b/>
          <w:u w:val="single"/>
        </w:rPr>
        <w:t xml:space="preserve">important </w:t>
      </w:r>
      <w:r w:rsidRPr="00C53594">
        <w:rPr>
          <w:b/>
          <w:szCs w:val="22"/>
          <w:u w:val="single"/>
        </w:rPr>
        <w:t xml:space="preserve">because some experimental research also suggests </w:t>
      </w:r>
      <w:r w:rsidRPr="00C53594">
        <w:rPr>
          <w:b/>
          <w:u w:val="single"/>
        </w:rPr>
        <w:t xml:space="preserve">that </w:t>
      </w:r>
      <w:r w:rsidRPr="00C53594">
        <w:rPr>
          <w:b/>
          <w:szCs w:val="22"/>
          <w:u w:val="single"/>
        </w:rPr>
        <w:t>people systematically overestimate media effects on others.</w:t>
      </w:r>
      <w:r w:rsidRPr="00C53594">
        <w:rPr>
          <w:b/>
          <w:position w:val="8"/>
          <w:sz w:val="16"/>
          <w:szCs w:val="16"/>
          <w:u w:val="single"/>
        </w:rPr>
        <w:t xml:space="preserve"> </w:t>
      </w:r>
      <w:r w:rsidRPr="00627ACC">
        <w:rPr>
          <w:rStyle w:val="Emphasis"/>
          <w:highlight w:val="cyan"/>
        </w:rPr>
        <w:t>The ramifications</w:t>
      </w:r>
      <w:r w:rsidRPr="00C53594">
        <w:rPr>
          <w:b/>
          <w:szCs w:val="22"/>
          <w:u w:val="single"/>
        </w:rPr>
        <w:t>,</w:t>
      </w:r>
      <w:r w:rsidRPr="006E7465">
        <w:rPr>
          <w:sz w:val="14"/>
          <w:szCs w:val="22"/>
        </w:rPr>
        <w:t xml:space="preserve"> communication researcher Albert </w:t>
      </w:r>
      <w:r w:rsidRPr="006E7465">
        <w:rPr>
          <w:sz w:val="14"/>
        </w:rPr>
        <w:t xml:space="preserve">C. </w:t>
      </w:r>
      <w:r w:rsidRPr="006E7465">
        <w:rPr>
          <w:sz w:val="14"/>
          <w:szCs w:val="22"/>
        </w:rPr>
        <w:t>Gun</w:t>
      </w:r>
      <w:r w:rsidRPr="006E7465">
        <w:rPr>
          <w:sz w:val="14"/>
        </w:rPr>
        <w:t xml:space="preserve">ther </w:t>
      </w:r>
      <w:r w:rsidRPr="006E7465">
        <w:rPr>
          <w:sz w:val="14"/>
          <w:szCs w:val="22"/>
        </w:rPr>
        <w:t xml:space="preserve">of the University </w:t>
      </w:r>
      <w:r w:rsidRPr="006E7465">
        <w:rPr>
          <w:sz w:val="14"/>
        </w:rPr>
        <w:t xml:space="preserve">of </w:t>
      </w:r>
      <w:r w:rsidRPr="006E7465">
        <w:rPr>
          <w:sz w:val="14"/>
          <w:szCs w:val="22"/>
        </w:rPr>
        <w:t xml:space="preserve">Wisconsin-Madison notes, </w:t>
      </w:r>
      <w:r w:rsidRPr="00627ACC">
        <w:rPr>
          <w:rStyle w:val="Emphasis"/>
          <w:highlight w:val="cyan"/>
        </w:rPr>
        <w:t xml:space="preserve">are profound - "if people are systematically overestimating </w:t>
      </w:r>
      <w:r w:rsidRPr="00FF54A8">
        <w:rPr>
          <w:rStyle w:val="Emphasis"/>
        </w:rPr>
        <w:t xml:space="preserve">the </w:t>
      </w:r>
      <w:r w:rsidRPr="00627ACC">
        <w:rPr>
          <w:rStyle w:val="Emphasis"/>
          <w:highlight w:val="cyan"/>
        </w:rPr>
        <w:t xml:space="preserve">negative social-level effects </w:t>
      </w:r>
      <w:r w:rsidRPr="00FF54A8">
        <w:rPr>
          <w:rStyle w:val="Emphasis"/>
        </w:rPr>
        <w:t xml:space="preserve">of pornography, then </w:t>
      </w:r>
      <w:r w:rsidRPr="00627ACC">
        <w:rPr>
          <w:rStyle w:val="Emphasis"/>
          <w:highlight w:val="cyan"/>
        </w:rPr>
        <w:t xml:space="preserve">the third-person effect </w:t>
      </w:r>
      <w:r w:rsidRPr="00FF54A8">
        <w:rPr>
          <w:rStyle w:val="Emphasis"/>
        </w:rPr>
        <w:t xml:space="preserve">may be </w:t>
      </w:r>
      <w:r w:rsidRPr="00627ACC">
        <w:rPr>
          <w:rStyle w:val="Emphasis"/>
          <w:highlight w:val="cyan"/>
        </w:rPr>
        <w:t>inflating opinion in favor of censorship.”</w:t>
      </w:r>
    </w:p>
    <w:p w14:paraId="6A71BE34" w14:textId="77777777" w:rsidR="0039525E" w:rsidRDefault="0039525E" w:rsidP="0039525E">
      <w:pPr>
        <w:pStyle w:val="NormalWeb"/>
        <w:spacing w:before="0" w:beforeAutospacing="0" w:after="0" w:afterAutospacing="0"/>
        <w:rPr>
          <w:b/>
          <w:szCs w:val="22"/>
          <w:u w:val="single"/>
        </w:rPr>
      </w:pPr>
    </w:p>
    <w:p w14:paraId="289ACDCC" w14:textId="77777777" w:rsidR="0039525E" w:rsidRDefault="0039525E" w:rsidP="0039525E">
      <w:pPr>
        <w:pStyle w:val="Heading4"/>
      </w:pPr>
      <w:r>
        <w:t>And, Censorship is an impact filter – multiple impacts triggers</w:t>
      </w:r>
    </w:p>
    <w:p w14:paraId="55D5DD14" w14:textId="77777777" w:rsidR="0039525E" w:rsidRPr="00753DF3" w:rsidRDefault="0039525E" w:rsidP="0039525E">
      <w:pPr>
        <w:spacing w:line="240" w:lineRule="auto"/>
        <w:rPr>
          <w:rFonts w:ascii="Times New Roman" w:eastAsia="Times New Roman" w:hAnsi="Times New Roman" w:cs="Times New Roman"/>
          <w:sz w:val="16"/>
          <w:szCs w:val="16"/>
        </w:rPr>
      </w:pPr>
      <w:r w:rsidRPr="00753DF3">
        <w:rPr>
          <w:rStyle w:val="Style13ptBold"/>
        </w:rPr>
        <w:t>D’Souza</w:t>
      </w:r>
      <w:r w:rsidRPr="00753DF3">
        <w:rPr>
          <w:rFonts w:eastAsia="Times New Roman"/>
          <w:b/>
          <w:bCs/>
          <w:color w:val="000000"/>
          <w:sz w:val="16"/>
          <w:szCs w:val="16"/>
        </w:rPr>
        <w:t xml:space="preserve">, PhD Phil @Oxford, </w:t>
      </w:r>
      <w:r w:rsidRPr="00753DF3">
        <w:rPr>
          <w:rStyle w:val="Style13ptBold"/>
        </w:rPr>
        <w:t>1996</w:t>
      </w:r>
      <w:r w:rsidRPr="00753DF3">
        <w:rPr>
          <w:rFonts w:eastAsia="Times New Roman"/>
          <w:b/>
          <w:bCs/>
          <w:color w:val="000000"/>
          <w:sz w:val="16"/>
          <w:szCs w:val="16"/>
        </w:rPr>
        <w:t xml:space="preserve"> </w:t>
      </w:r>
      <w:r w:rsidRPr="00753DF3">
        <w:rPr>
          <w:rFonts w:eastAsia="Times New Roman"/>
          <w:color w:val="000000"/>
          <w:sz w:val="16"/>
          <w:szCs w:val="16"/>
        </w:rPr>
        <w:t>(Frances, Prof. Anthropology Oxford, http://www.europarl.europa.eu/hearings/19960425/droi/freedom_en.htm?textMode=on)</w:t>
      </w:r>
    </w:p>
    <w:p w14:paraId="088F3D88" w14:textId="77777777" w:rsidR="0039525E" w:rsidRDefault="0039525E" w:rsidP="0039525E">
      <w:pPr>
        <w:spacing w:line="240" w:lineRule="auto"/>
        <w:rPr>
          <w:rFonts w:eastAsia="Times New Roman"/>
          <w:b/>
          <w:bCs/>
          <w:color w:val="000000"/>
          <w:u w:val="single"/>
        </w:rPr>
      </w:pPr>
      <w:r w:rsidRPr="00753DF3">
        <w:rPr>
          <w:rFonts w:eastAsia="Times New Roman"/>
          <w:b/>
          <w:bCs/>
          <w:color w:val="000000"/>
          <w:u w:val="single"/>
          <w:shd w:val="clear" w:color="auto" w:fill="00FF00"/>
        </w:rPr>
        <w:t xml:space="preserve">In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absence of free</w:t>
      </w:r>
      <w:r w:rsidRPr="00753DF3">
        <w:rPr>
          <w:rFonts w:eastAsia="Times New Roman"/>
          <w:b/>
          <w:bCs/>
          <w:color w:val="000000"/>
          <w:u w:val="single"/>
        </w:rPr>
        <w:t xml:space="preserve">dom of </w:t>
      </w:r>
      <w:r w:rsidRPr="00753DF3">
        <w:rPr>
          <w:rFonts w:eastAsia="Times New Roman"/>
          <w:b/>
          <w:bCs/>
          <w:color w:val="000000"/>
          <w:u w:val="single"/>
          <w:shd w:val="clear" w:color="auto" w:fill="00FF00"/>
        </w:rPr>
        <w:t>expression</w:t>
      </w:r>
      <w:r w:rsidRPr="00753DF3">
        <w:rPr>
          <w:rFonts w:eastAsia="Times New Roman"/>
          <w:color w:val="000000"/>
          <w:sz w:val="16"/>
          <w:szCs w:val="16"/>
          <w:shd w:val="clear" w:color="auto" w:fill="00FF00"/>
        </w:rPr>
        <w:t xml:space="preserve"> </w:t>
      </w:r>
      <w:r w:rsidRPr="00753DF3">
        <w:rPr>
          <w:rFonts w:eastAsia="Times New Roman"/>
          <w:b/>
          <w:bCs/>
          <w:color w:val="000000"/>
          <w:u w:val="single"/>
        </w:rPr>
        <w:t>which includes a free and independent media</w:t>
      </w:r>
      <w:r w:rsidRPr="00753DF3">
        <w:rPr>
          <w:rFonts w:eastAsia="Times New Roman"/>
          <w:color w:val="000000"/>
          <w:sz w:val="16"/>
          <w:szCs w:val="16"/>
        </w:rPr>
        <w:t xml:space="preserve">, </w:t>
      </w:r>
      <w:r w:rsidRPr="00753DF3">
        <w:rPr>
          <w:rFonts w:eastAsia="Times New Roman"/>
          <w:b/>
          <w:bCs/>
          <w:color w:val="000000"/>
          <w:u w:val="single"/>
          <w:shd w:val="clear" w:color="auto" w:fill="00FF00"/>
        </w:rPr>
        <w:t>it is impossible to protect other rights</w:t>
      </w:r>
      <w:r w:rsidRPr="00753DF3">
        <w:rPr>
          <w:rFonts w:eastAsia="Times New Roman"/>
          <w:b/>
          <w:bCs/>
          <w:color w:val="000000"/>
          <w:u w:val="single"/>
        </w:rPr>
        <w:t xml:space="preserve">, </w:t>
      </w:r>
      <w:r w:rsidRPr="00753DF3">
        <w:rPr>
          <w:rFonts w:eastAsia="Times New Roman"/>
          <w:b/>
          <w:bCs/>
          <w:color w:val="000000"/>
          <w:u w:val="single"/>
          <w:shd w:val="clear" w:color="auto" w:fill="00FF00"/>
        </w:rPr>
        <w:t>including</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the right to </w:t>
      </w:r>
      <w:r w:rsidRPr="00753DF3">
        <w:rPr>
          <w:rFonts w:eastAsia="Times New Roman"/>
          <w:b/>
          <w:bCs/>
          <w:color w:val="000000"/>
          <w:u w:val="single"/>
          <w:shd w:val="clear" w:color="auto" w:fill="00FF00"/>
        </w:rPr>
        <w:t>life</w:t>
      </w:r>
      <w:r w:rsidRPr="00753DF3">
        <w:rPr>
          <w:rFonts w:eastAsia="Times New Roman"/>
          <w:color w:val="000000"/>
          <w:sz w:val="16"/>
          <w:szCs w:val="16"/>
        </w:rPr>
        <w:t xml:space="preserve">. </w:t>
      </w:r>
      <w:r w:rsidRPr="00753DF3">
        <w:rPr>
          <w:rFonts w:eastAsia="Times New Roman"/>
          <w:b/>
          <w:bCs/>
          <w:color w:val="000000"/>
          <w:u w:val="single"/>
        </w:rPr>
        <w:t>Once governments</w:t>
      </w:r>
      <w:r w:rsidRPr="00753DF3">
        <w:rPr>
          <w:rFonts w:eastAsia="Times New Roman"/>
          <w:color w:val="000000"/>
          <w:sz w:val="16"/>
          <w:szCs w:val="16"/>
        </w:rPr>
        <w:t xml:space="preserve"> are able to </w:t>
      </w:r>
      <w:r w:rsidRPr="00753DF3">
        <w:rPr>
          <w:rFonts w:eastAsia="Times New Roman"/>
          <w:b/>
          <w:bCs/>
          <w:color w:val="000000"/>
          <w:u w:val="single"/>
        </w:rPr>
        <w:t>draw a cloak of secrecy over their actions</w:t>
      </w:r>
      <w:r w:rsidRPr="00753DF3">
        <w:rPr>
          <w:rFonts w:eastAsia="Times New Roman"/>
          <w:color w:val="000000"/>
          <w:sz w:val="16"/>
          <w:szCs w:val="16"/>
        </w:rPr>
        <w:t xml:space="preserve"> and to remain unaccountable for their actions then </w:t>
      </w:r>
      <w:r w:rsidRPr="00753DF3">
        <w:rPr>
          <w:rFonts w:eastAsia="Times New Roman"/>
          <w:b/>
          <w:bCs/>
          <w:color w:val="000000"/>
          <w:u w:val="single"/>
        </w:rPr>
        <w:t>massive human rights violations can, and do, take place</w:t>
      </w:r>
      <w:r w:rsidRPr="00753DF3">
        <w:rPr>
          <w:rFonts w:eastAsia="Times New Roman"/>
          <w:color w:val="000000"/>
          <w:sz w:val="16"/>
          <w:szCs w:val="16"/>
        </w:rPr>
        <w:t xml:space="preserve">. </w:t>
      </w:r>
      <w:r w:rsidRPr="00753DF3">
        <w:rPr>
          <w:rFonts w:eastAsia="Times New Roman"/>
          <w:b/>
          <w:bCs/>
          <w:color w:val="000000"/>
          <w:u w:val="single"/>
        </w:rPr>
        <w:t xml:space="preserve">For this reason </w:t>
      </w:r>
      <w:proofErr w:type="gramStart"/>
      <w:r w:rsidRPr="00753DF3">
        <w:rPr>
          <w:rFonts w:eastAsia="Times New Roman"/>
          <w:b/>
          <w:bCs/>
          <w:color w:val="000000"/>
          <w:u w:val="single"/>
        </w:rPr>
        <w:t>alone</w:t>
      </w:r>
      <w:proofErr w:type="gramEnd"/>
      <w:r w:rsidRPr="00753DF3">
        <w:rPr>
          <w:rFonts w:eastAsia="Times New Roman"/>
          <w:color w:val="000000"/>
          <w:sz w:val="16"/>
          <w:szCs w:val="16"/>
        </w:rPr>
        <w:t xml:space="preserve"> the right to </w:t>
      </w:r>
      <w:r w:rsidRPr="00753DF3">
        <w:rPr>
          <w:rFonts w:eastAsia="Times New Roman"/>
          <w:b/>
          <w:bCs/>
          <w:color w:val="000000"/>
          <w:u w:val="single"/>
        </w:rPr>
        <w:t>freedom of expression</w:t>
      </w:r>
      <w:r w:rsidRPr="00753DF3">
        <w:rPr>
          <w:rFonts w:eastAsia="Times New Roman"/>
          <w:color w:val="000000"/>
          <w:sz w:val="16"/>
          <w:szCs w:val="16"/>
        </w:rPr>
        <w:t xml:space="preserve">, specifically protected in the major international human rights treaties, </w:t>
      </w:r>
      <w:r w:rsidRPr="00753DF3">
        <w:rPr>
          <w:rFonts w:eastAsia="Times New Roman"/>
          <w:b/>
          <w:bCs/>
          <w:color w:val="000000"/>
          <w:u w:val="single"/>
        </w:rPr>
        <w:t>must be considered</w:t>
      </w:r>
      <w:r w:rsidRPr="00753DF3">
        <w:rPr>
          <w:rFonts w:eastAsia="Times New Roman"/>
          <w:color w:val="000000"/>
          <w:sz w:val="16"/>
          <w:szCs w:val="16"/>
        </w:rPr>
        <w:t xml:space="preserve"> to be </w:t>
      </w:r>
      <w:r w:rsidRPr="00753DF3">
        <w:rPr>
          <w:rFonts w:eastAsia="Times New Roman"/>
          <w:b/>
          <w:bCs/>
          <w:color w:val="000000"/>
          <w:u w:val="single"/>
        </w:rPr>
        <w:t>a primary right</w:t>
      </w:r>
      <w:r w:rsidRPr="00753DF3">
        <w:rPr>
          <w:rFonts w:eastAsia="Times New Roman"/>
          <w:color w:val="000000"/>
          <w:sz w:val="16"/>
          <w:szCs w:val="16"/>
        </w:rPr>
        <w:t xml:space="preserve">. It is significant that one of </w:t>
      </w:r>
      <w:r w:rsidRPr="00753DF3">
        <w:rPr>
          <w:rFonts w:eastAsia="Times New Roman"/>
          <w:b/>
          <w:bCs/>
          <w:color w:val="000000"/>
          <w:u w:val="single"/>
        </w:rPr>
        <w:t>the first indication</w:t>
      </w:r>
      <w:r w:rsidRPr="00753DF3">
        <w:rPr>
          <w:rFonts w:eastAsia="Times New Roman"/>
          <w:color w:val="000000"/>
          <w:sz w:val="16"/>
          <w:szCs w:val="16"/>
        </w:rPr>
        <w:t xml:space="preserve">s </w:t>
      </w:r>
      <w:r w:rsidRPr="00753DF3">
        <w:rPr>
          <w:rFonts w:eastAsia="Times New Roman"/>
          <w:b/>
          <w:bCs/>
          <w:color w:val="000000"/>
          <w:u w:val="single"/>
        </w:rPr>
        <w:t>of a government's intent</w:t>
      </w:r>
      <w:r w:rsidRPr="00753DF3">
        <w:rPr>
          <w:rFonts w:eastAsia="Times New Roman"/>
          <w:color w:val="000000"/>
          <w:sz w:val="16"/>
          <w:szCs w:val="16"/>
        </w:rPr>
        <w:t xml:space="preserve">ion </w:t>
      </w:r>
      <w:r w:rsidRPr="00753DF3">
        <w:rPr>
          <w:rFonts w:eastAsia="Times New Roman"/>
          <w:b/>
          <w:bCs/>
          <w:color w:val="000000"/>
          <w:u w:val="single"/>
        </w:rPr>
        <w:t>to depart from democratic principles is</w:t>
      </w:r>
      <w:r w:rsidRPr="00753DF3">
        <w:rPr>
          <w:rFonts w:eastAsia="Times New Roman"/>
          <w:color w:val="000000"/>
          <w:sz w:val="16"/>
          <w:szCs w:val="16"/>
        </w:rPr>
        <w:t xml:space="preserve"> the </w:t>
      </w:r>
      <w:proofErr w:type="gramStart"/>
      <w:r w:rsidRPr="00753DF3">
        <w:rPr>
          <w:rFonts w:eastAsia="Times New Roman"/>
          <w:color w:val="000000"/>
          <w:sz w:val="16"/>
          <w:szCs w:val="16"/>
        </w:rPr>
        <w:t>ever increasing</w:t>
      </w:r>
      <w:proofErr w:type="gramEnd"/>
      <w:r w:rsidRPr="00753DF3">
        <w:rPr>
          <w:rFonts w:eastAsia="Times New Roman"/>
          <w:color w:val="000000"/>
          <w:sz w:val="16"/>
          <w:szCs w:val="16"/>
        </w:rPr>
        <w:t xml:space="preserve"> </w:t>
      </w:r>
      <w:r w:rsidRPr="00753DF3">
        <w:rPr>
          <w:rFonts w:eastAsia="Times New Roman"/>
          <w:b/>
          <w:bCs/>
          <w:color w:val="000000"/>
          <w:u w:val="single"/>
        </w:rPr>
        <w:t>control of information</w:t>
      </w:r>
      <w:r w:rsidRPr="00753DF3">
        <w:rPr>
          <w:rFonts w:eastAsia="Times New Roman"/>
          <w:color w:val="000000"/>
          <w:sz w:val="16"/>
          <w:szCs w:val="16"/>
        </w:rPr>
        <w:t xml:space="preserve"> by means of gagging the media, and preventing the </w:t>
      </w:r>
      <w:proofErr w:type="spellStart"/>
      <w:r w:rsidRPr="00753DF3">
        <w:rPr>
          <w:rFonts w:eastAsia="Times New Roman"/>
          <w:color w:val="000000"/>
          <w:sz w:val="16"/>
          <w:szCs w:val="16"/>
        </w:rPr>
        <w:t>freeflow</w:t>
      </w:r>
      <w:proofErr w:type="spellEnd"/>
      <w:r w:rsidRPr="00753DF3">
        <w:rPr>
          <w:rFonts w:eastAsia="Times New Roman"/>
          <w:color w:val="000000"/>
          <w:sz w:val="16"/>
          <w:szCs w:val="16"/>
        </w:rPr>
        <w:t xml:space="preserve"> of information from abroad. At one end of the spectrum there are supposedly minor infringements of this fundamental right which occur daily in Western democracies and would include abuse of national security laws to prevent the publication of information which might be embarrassing to a given government: at the other end of the scale are the regimes of terror which employ the most brutal moves to suppress opposition, information and even the freedom to exercise religious beliefs. It has been argued, and will undoubtedly be discussed at this Hearing, that </w:t>
      </w:r>
      <w:r w:rsidRPr="00753DF3">
        <w:rPr>
          <w:rFonts w:eastAsia="Times New Roman"/>
          <w:b/>
          <w:bCs/>
          <w:color w:val="000000"/>
          <w:u w:val="single"/>
        </w:rPr>
        <w:t>in the absence of free speech</w:t>
      </w:r>
      <w:r w:rsidRPr="00753DF3">
        <w:rPr>
          <w:rFonts w:eastAsia="Times New Roman"/>
          <w:color w:val="000000"/>
          <w:sz w:val="16"/>
          <w:szCs w:val="16"/>
        </w:rPr>
        <w:t xml:space="preserve"> and an independent media, </w:t>
      </w:r>
      <w:r w:rsidRPr="00753DF3">
        <w:rPr>
          <w:rFonts w:eastAsia="Times New Roman"/>
          <w:b/>
          <w:bCs/>
          <w:color w:val="000000"/>
          <w:u w:val="single"/>
        </w:rPr>
        <w:t>it is</w:t>
      </w:r>
      <w:r w:rsidRPr="00753DF3">
        <w:rPr>
          <w:rFonts w:eastAsia="Times New Roman"/>
          <w:color w:val="000000"/>
          <w:sz w:val="16"/>
          <w:szCs w:val="16"/>
        </w:rPr>
        <w:t xml:space="preserve"> relatively </w:t>
      </w:r>
      <w:r w:rsidRPr="00753DF3">
        <w:rPr>
          <w:rFonts w:eastAsia="Times New Roman"/>
          <w:b/>
          <w:bCs/>
          <w:color w:val="000000"/>
          <w:u w:val="single"/>
        </w:rPr>
        <w:t xml:space="preserve">easy for </w:t>
      </w:r>
      <w:r w:rsidRPr="00753DF3">
        <w:rPr>
          <w:rFonts w:eastAsia="Times New Roman"/>
          <w:b/>
          <w:bCs/>
          <w:color w:val="000000"/>
          <w:u w:val="single"/>
          <w:shd w:val="clear" w:color="auto" w:fill="00FF00"/>
        </w:rPr>
        <w:t xml:space="preserve">governments </w:t>
      </w:r>
      <w:r w:rsidRPr="00753DF3">
        <w:rPr>
          <w:rFonts w:eastAsia="Times New Roman"/>
          <w:b/>
          <w:bCs/>
          <w:color w:val="000000"/>
          <w:u w:val="single"/>
        </w:rPr>
        <w:t xml:space="preserve">to </w:t>
      </w:r>
      <w:r w:rsidRPr="00753DF3">
        <w:rPr>
          <w:rFonts w:eastAsia="Times New Roman"/>
          <w:b/>
          <w:bCs/>
          <w:color w:val="000000"/>
          <w:u w:val="single"/>
          <w:shd w:val="clear" w:color="auto" w:fill="00FF00"/>
        </w:rPr>
        <w:t>capture</w:t>
      </w:r>
      <w:r w:rsidRPr="00753DF3">
        <w:rPr>
          <w:rFonts w:eastAsia="Times New Roman"/>
          <w:color w:val="000000"/>
          <w:sz w:val="16"/>
          <w:szCs w:val="16"/>
        </w:rPr>
        <w:t xml:space="preserve">, as it were,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media</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and to fashion them into instruments of propaganda, </w:t>
      </w:r>
      <w:r w:rsidRPr="00753DF3">
        <w:rPr>
          <w:rFonts w:eastAsia="Times New Roman"/>
          <w:b/>
          <w:bCs/>
          <w:color w:val="000000"/>
          <w:u w:val="single"/>
          <w:shd w:val="clear" w:color="auto" w:fill="00FF00"/>
        </w:rPr>
        <w:t xml:space="preserve">for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 xml:space="preserve">promotion of ethnic conflict, war </w:t>
      </w:r>
      <w:r w:rsidRPr="00753DF3">
        <w:rPr>
          <w:rFonts w:eastAsia="Times New Roman"/>
          <w:b/>
          <w:bCs/>
          <w:color w:val="000000"/>
          <w:u w:val="single"/>
        </w:rPr>
        <w:t xml:space="preserve">and </w:t>
      </w:r>
      <w:r w:rsidRPr="00753DF3">
        <w:rPr>
          <w:rFonts w:eastAsia="Times New Roman"/>
          <w:b/>
          <w:bCs/>
          <w:color w:val="000000"/>
          <w:u w:val="single"/>
          <w:shd w:val="clear" w:color="auto" w:fill="00FF00"/>
        </w:rPr>
        <w:t>genocide</w:t>
      </w:r>
      <w:r w:rsidRPr="00753DF3">
        <w:rPr>
          <w:rFonts w:eastAsia="Times New Roman"/>
          <w:b/>
          <w:bCs/>
          <w:color w:val="000000"/>
          <w:u w:val="single"/>
        </w:rPr>
        <w:t xml:space="preserve">. </w:t>
      </w:r>
      <w:r w:rsidRPr="00753DF3">
        <w:rPr>
          <w:rFonts w:eastAsia="Times New Roman"/>
          <w:color w:val="000000"/>
          <w:sz w:val="16"/>
          <w:szCs w:val="16"/>
        </w:rPr>
        <w:t xml:space="preserve">2. Enshrining the right to freedom of expression </w:t>
      </w:r>
      <w:proofErr w:type="gramStart"/>
      <w:r w:rsidRPr="00753DF3">
        <w:rPr>
          <w:rFonts w:eastAsia="Times New Roman"/>
          <w:color w:val="000000"/>
          <w:sz w:val="16"/>
          <w:szCs w:val="16"/>
        </w:rPr>
        <w:t>The</w:t>
      </w:r>
      <w:proofErr w:type="gramEnd"/>
      <w:r w:rsidRPr="00753DF3">
        <w:rPr>
          <w:rFonts w:eastAsia="Times New Roman"/>
          <w:color w:val="000000"/>
          <w:sz w:val="16"/>
          <w:szCs w:val="16"/>
        </w:rPr>
        <w:t xml:space="preserve"> right to freedom of expression is formally protected in the major international treaties including the United Nations Universal Declaration of Human Rights, Article 19 of the International Covenant on Civil and Political Rights, Article 10 of the European Convention on Human Rights. In addition, it is enshrined in many national constitutions throughout the world, although this does not always guarantee its protection. Furthermore, freedom of expression is, amongst other human rights, upheld, even for those countries which are not signatories to the above international treaties through the concept of customary law which essentially requires that all states respect the human rights set out in the Universal Declaration of Human Rights by virtue of the widespread or customary respect which has been built up in the </w:t>
      </w:r>
      <w:proofErr w:type="spellStart"/>
      <w:r w:rsidRPr="00753DF3">
        <w:rPr>
          <w:rFonts w:eastAsia="Times New Roman"/>
          <w:color w:val="000000"/>
          <w:sz w:val="16"/>
          <w:szCs w:val="16"/>
        </w:rPr>
        <w:t>post World</w:t>
      </w:r>
      <w:proofErr w:type="spellEnd"/>
      <w:r w:rsidRPr="00753DF3">
        <w:rPr>
          <w:rFonts w:eastAsia="Times New Roman"/>
          <w:color w:val="000000"/>
          <w:sz w:val="16"/>
          <w:szCs w:val="16"/>
        </w:rPr>
        <w:t xml:space="preserve"> War II years. 3. Is free speech absolute? While it is generally accepted that freedom of expression is, and remains the cornerstone of democracy, there are permitted restrictions encoded within the international treaties which in turn allow for a degree of interpretation of how free </w:t>
      </w:r>
      <w:proofErr w:type="spellStart"/>
      <w:r w:rsidRPr="00753DF3">
        <w:rPr>
          <w:rFonts w:eastAsia="Times New Roman"/>
          <w:color w:val="000000"/>
          <w:sz w:val="16"/>
          <w:szCs w:val="16"/>
        </w:rPr>
        <w:t>free</w:t>
      </w:r>
      <w:proofErr w:type="spellEnd"/>
      <w:r w:rsidRPr="00753DF3">
        <w:rPr>
          <w:rFonts w:eastAsia="Times New Roman"/>
          <w:color w:val="000000"/>
          <w:sz w:val="16"/>
          <w:szCs w:val="16"/>
        </w:rPr>
        <w:t xml:space="preserve"> speech should be. Thus, </w:t>
      </w:r>
      <w:r w:rsidRPr="00753DF3">
        <w:rPr>
          <w:rFonts w:eastAsia="Times New Roman"/>
          <w:b/>
          <w:bCs/>
          <w:color w:val="000000"/>
          <w:u w:val="single"/>
        </w:rPr>
        <w:t>unlike the American First Amendment</w:t>
      </w:r>
      <w:r w:rsidRPr="00753DF3">
        <w:rPr>
          <w:rFonts w:eastAsia="Times New Roman"/>
          <w:color w:val="000000"/>
          <w:sz w:val="16"/>
          <w:szCs w:val="16"/>
        </w:rPr>
        <w:t xml:space="preserve"> Rights </w:t>
      </w:r>
      <w:r w:rsidRPr="00753DF3">
        <w:rPr>
          <w:rFonts w:eastAsia="Times New Roman"/>
          <w:b/>
          <w:bCs/>
          <w:color w:val="000000"/>
          <w:u w:val="single"/>
        </w:rPr>
        <w:t>which allow few, if any, checks on free speech</w:t>
      </w:r>
      <w:r w:rsidRPr="00753DF3">
        <w:rPr>
          <w:rFonts w:eastAsia="Times New Roman"/>
          <w:color w:val="000000"/>
          <w:sz w:val="16"/>
          <w:szCs w:val="16"/>
        </w:rPr>
        <w:t xml:space="preserve"> or on the independence of the media, the </w:t>
      </w:r>
      <w:r w:rsidRPr="00753DF3">
        <w:rPr>
          <w:rFonts w:eastAsia="Times New Roman"/>
          <w:b/>
          <w:bCs/>
          <w:color w:val="000000"/>
          <w:u w:val="single"/>
        </w:rPr>
        <w:t>international treaties are concerned that there should be a balance</w:t>
      </w:r>
      <w:r w:rsidRPr="00753DF3">
        <w:rPr>
          <w:rFonts w:eastAsia="Times New Roman"/>
          <w:color w:val="000000"/>
          <w:sz w:val="16"/>
          <w:szCs w:val="16"/>
        </w:rPr>
        <w:t xml:space="preserve"> between competing rights: for example, limiting free speech or media freedom where it impinges on the individual's right to privacy; where free speech causes insult or injury to the rights and reputation of another; where speech is construed as incitement to violence or hatred, or where free speech would create a public disturbance. Given that these permitted restrictions are necessarily broad, the limits of free speech are consistently tested in national law courts and, perhaps even more importantly, in the regional courts such as the European Commission and Court of Human Rights. In recent years several landmark cases have helped to define more closely what restrictions may be imposed by government and under what circumstances. In particular, it has been </w:t>
      </w:r>
      <w:proofErr w:type="spellStart"/>
      <w:r w:rsidRPr="00753DF3">
        <w:rPr>
          <w:rFonts w:eastAsia="Times New Roman"/>
          <w:color w:val="000000"/>
          <w:sz w:val="16"/>
          <w:szCs w:val="16"/>
        </w:rPr>
        <w:t>emphasised</w:t>
      </w:r>
      <w:proofErr w:type="spellEnd"/>
      <w:r w:rsidRPr="00753DF3">
        <w:rPr>
          <w:rFonts w:eastAsia="Times New Roman"/>
          <w:color w:val="000000"/>
          <w:sz w:val="16"/>
          <w:szCs w:val="16"/>
        </w:rPr>
        <w:t xml:space="preserve"> by the European Court that any restriction must comply with a three-part test which requires that any such restriction should first of all be prescribed by law, and thus not arbitrarily imposed: proportionate to the legitimate aims pursued, and demonstrably necessary in a democratic society in order to protect the individual and/or the state. 4. Who censors what? Despite the rather strict rules which apply to restrictions on free speech that governments may wish to impose, </w:t>
      </w:r>
      <w:r w:rsidRPr="00753DF3">
        <w:rPr>
          <w:rFonts w:eastAsia="Times New Roman"/>
          <w:b/>
          <w:bCs/>
          <w:color w:val="000000"/>
          <w:u w:val="single"/>
        </w:rPr>
        <w:t>many justifications are</w:t>
      </w:r>
      <w:r w:rsidRPr="00753DF3">
        <w:rPr>
          <w:rFonts w:eastAsia="Times New Roman"/>
          <w:color w:val="000000"/>
          <w:sz w:val="16"/>
          <w:szCs w:val="16"/>
        </w:rPr>
        <w:t xml:space="preserve"> nevertheless </w:t>
      </w:r>
      <w:r w:rsidRPr="00753DF3">
        <w:rPr>
          <w:rFonts w:eastAsia="Times New Roman"/>
          <w:b/>
          <w:bCs/>
          <w:color w:val="000000"/>
          <w:u w:val="single"/>
        </w:rPr>
        <w:t>sought by governments to suppress information</w:t>
      </w:r>
      <w:r w:rsidRPr="00753DF3">
        <w:rPr>
          <w:rFonts w:eastAsia="Times New Roman"/>
          <w:color w:val="000000"/>
          <w:sz w:val="16"/>
          <w:szCs w:val="16"/>
        </w:rPr>
        <w:t xml:space="preserve"> which is inimical to their policies or their interests. </w:t>
      </w:r>
      <w:r w:rsidRPr="00753DF3">
        <w:rPr>
          <w:rFonts w:eastAsia="Times New Roman"/>
          <w:b/>
          <w:bCs/>
          <w:color w:val="000000"/>
          <w:u w:val="single"/>
        </w:rPr>
        <w:t>These</w:t>
      </w:r>
      <w:r w:rsidRPr="00753DF3">
        <w:rPr>
          <w:rFonts w:eastAsia="Times New Roman"/>
          <w:color w:val="000000"/>
          <w:sz w:val="16"/>
          <w:szCs w:val="16"/>
        </w:rPr>
        <w:t xml:space="preserve"> justifications </w:t>
      </w:r>
      <w:r w:rsidRPr="00753DF3">
        <w:rPr>
          <w:rFonts w:eastAsia="Times New Roman"/>
          <w:b/>
          <w:bCs/>
          <w:color w:val="000000"/>
          <w:u w:val="single"/>
        </w:rPr>
        <w:t xml:space="preserve">include arguments </w:t>
      </w:r>
      <w:r w:rsidRPr="00753DF3">
        <w:rPr>
          <w:rFonts w:eastAsia="Times New Roman"/>
          <w:b/>
          <w:bCs/>
          <w:color w:val="000000"/>
          <w:u w:val="single"/>
          <w:shd w:val="clear" w:color="auto" w:fill="00FF00"/>
        </w:rPr>
        <w:t>in</w:t>
      </w:r>
      <w:r w:rsidRPr="00753DF3">
        <w:rPr>
          <w:rFonts w:eastAsia="Times New Roman"/>
          <w:b/>
          <w:bCs/>
          <w:color w:val="000000"/>
          <w:u w:val="single"/>
        </w:rPr>
        <w:t xml:space="preserve"> </w:t>
      </w:r>
      <w:proofErr w:type="spellStart"/>
      <w:r w:rsidRPr="00753DF3">
        <w:rPr>
          <w:rFonts w:eastAsia="Times New Roman"/>
          <w:b/>
          <w:bCs/>
          <w:color w:val="000000"/>
          <w:u w:val="single"/>
        </w:rPr>
        <w:t>defence</w:t>
      </w:r>
      <w:proofErr w:type="spellEnd"/>
      <w:r w:rsidRPr="00753DF3">
        <w:rPr>
          <w:rFonts w:eastAsia="Times New Roman"/>
          <w:b/>
          <w:bCs/>
          <w:color w:val="000000"/>
          <w:u w:val="single"/>
        </w:rPr>
        <w:t xml:space="preserve"> of</w:t>
      </w:r>
      <w:r w:rsidRPr="00753DF3">
        <w:rPr>
          <w:rFonts w:eastAsia="Times New Roman"/>
          <w:color w:val="000000"/>
          <w:sz w:val="16"/>
          <w:szCs w:val="16"/>
        </w:rPr>
        <w:t xml:space="preserve"> national and/or state </w:t>
      </w:r>
      <w:r w:rsidRPr="00753DF3">
        <w:rPr>
          <w:rFonts w:eastAsia="Times New Roman"/>
          <w:b/>
          <w:bCs/>
          <w:color w:val="000000"/>
          <w:u w:val="single"/>
        </w:rPr>
        <w:t>security</w:t>
      </w:r>
      <w:r w:rsidRPr="00753DF3">
        <w:rPr>
          <w:rFonts w:eastAsia="Times New Roman"/>
          <w:color w:val="000000"/>
          <w:sz w:val="16"/>
          <w:szCs w:val="16"/>
        </w:rPr>
        <w:t xml:space="preserve">, </w:t>
      </w:r>
      <w:r w:rsidRPr="00753DF3">
        <w:rPr>
          <w:rFonts w:eastAsia="Times New Roman"/>
          <w:b/>
          <w:bCs/>
          <w:color w:val="000000"/>
          <w:u w:val="single"/>
        </w:rPr>
        <w:t xml:space="preserve">the public </w:t>
      </w:r>
      <w:proofErr w:type="spellStart"/>
      <w:r w:rsidRPr="00753DF3">
        <w:rPr>
          <w:rFonts w:eastAsia="Times New Roman"/>
          <w:b/>
          <w:bCs/>
          <w:color w:val="000000"/>
          <w:u w:val="single"/>
        </w:rPr>
        <w:t>interst</w:t>
      </w:r>
      <w:proofErr w:type="spellEnd"/>
      <w:r w:rsidRPr="00753DF3">
        <w:rPr>
          <w:rFonts w:eastAsia="Times New Roman"/>
          <w:b/>
          <w:bCs/>
          <w:color w:val="000000"/>
          <w:u w:val="single"/>
        </w:rPr>
        <w:t>,</w:t>
      </w:r>
      <w:r w:rsidRPr="00753DF3">
        <w:rPr>
          <w:rFonts w:eastAsia="Times New Roman"/>
          <w:color w:val="000000"/>
          <w:sz w:val="16"/>
          <w:szCs w:val="16"/>
        </w:rPr>
        <w:t xml:space="preserve"> including the need to protect public morals and public order </w:t>
      </w:r>
      <w:r w:rsidRPr="00753DF3">
        <w:rPr>
          <w:rFonts w:eastAsia="Times New Roman"/>
          <w:b/>
          <w:bCs/>
          <w:color w:val="000000"/>
          <w:u w:val="single"/>
        </w:rPr>
        <w:t>and perfectly understandable attempts to prevent racism, violence, sexism</w:t>
      </w:r>
      <w:r w:rsidRPr="00753DF3">
        <w:rPr>
          <w:rFonts w:eastAsia="Times New Roman"/>
          <w:color w:val="000000"/>
          <w:sz w:val="16"/>
          <w:szCs w:val="16"/>
        </w:rPr>
        <w:t xml:space="preserve">, religious intolerance and damage to the </w:t>
      </w:r>
      <w:proofErr w:type="spellStart"/>
      <w:r w:rsidRPr="00753DF3">
        <w:rPr>
          <w:rFonts w:eastAsia="Times New Roman"/>
          <w:color w:val="000000"/>
          <w:sz w:val="16"/>
          <w:szCs w:val="16"/>
        </w:rPr>
        <w:t>indi-vidual's</w:t>
      </w:r>
      <w:proofErr w:type="spellEnd"/>
      <w:r w:rsidRPr="00753DF3">
        <w:rPr>
          <w:rFonts w:eastAsia="Times New Roman"/>
          <w:color w:val="000000"/>
          <w:sz w:val="16"/>
          <w:szCs w:val="16"/>
        </w:rPr>
        <w:t xml:space="preserve"> reputation or privacy. The mechanisms employed by governments to restrict the </w:t>
      </w:r>
      <w:proofErr w:type="spellStart"/>
      <w:r w:rsidRPr="00753DF3">
        <w:rPr>
          <w:rFonts w:eastAsia="Times New Roman"/>
          <w:color w:val="000000"/>
          <w:sz w:val="16"/>
          <w:szCs w:val="16"/>
        </w:rPr>
        <w:t>freeflow</w:t>
      </w:r>
      <w:proofErr w:type="spellEnd"/>
      <w:r w:rsidRPr="00753DF3">
        <w:rPr>
          <w:rFonts w:eastAsia="Times New Roman"/>
          <w:color w:val="000000"/>
          <w:sz w:val="16"/>
          <w:szCs w:val="16"/>
        </w:rPr>
        <w:t xml:space="preserve"> of information are almost endless and range from subtle economic pressures and devious methods of undermining political opponents and the independent media to the enactment of restrictive press laws and an insist-</w:t>
      </w:r>
      <w:proofErr w:type="spellStart"/>
      <w:r w:rsidRPr="00753DF3">
        <w:rPr>
          <w:rFonts w:eastAsia="Times New Roman"/>
          <w:color w:val="000000"/>
          <w:sz w:val="16"/>
          <w:szCs w:val="16"/>
        </w:rPr>
        <w:t>ence</w:t>
      </w:r>
      <w:proofErr w:type="spellEnd"/>
      <w:r w:rsidRPr="00753DF3">
        <w:rPr>
          <w:rFonts w:eastAsia="Times New Roman"/>
          <w:color w:val="000000"/>
          <w:sz w:val="16"/>
          <w:szCs w:val="16"/>
        </w:rPr>
        <w:t xml:space="preserve"> on licensing journalists and eventually to the illegal detention, torture and disappearances of journalists and others associated with the expression of independent views. 5. Examples of censorship </w:t>
      </w:r>
      <w:proofErr w:type="gramStart"/>
      <w:r w:rsidRPr="00753DF3">
        <w:rPr>
          <w:rFonts w:eastAsia="Times New Roman"/>
          <w:b/>
          <w:bCs/>
          <w:color w:val="000000"/>
          <w:u w:val="single"/>
        </w:rPr>
        <w:t>To</w:t>
      </w:r>
      <w:proofErr w:type="gramEnd"/>
      <w:r w:rsidRPr="00753DF3">
        <w:rPr>
          <w:rFonts w:eastAsia="Times New Roman"/>
          <w:b/>
          <w:bCs/>
          <w:color w:val="000000"/>
          <w:u w:val="single"/>
        </w:rPr>
        <w:t xml:space="preserve"> some</w:t>
      </w:r>
      <w:r w:rsidRPr="00753DF3">
        <w:rPr>
          <w:rFonts w:eastAsia="Times New Roman"/>
          <w:color w:val="000000"/>
          <w:sz w:val="16"/>
          <w:szCs w:val="16"/>
        </w:rPr>
        <w:t xml:space="preserve"> the right to </w:t>
      </w:r>
      <w:r w:rsidRPr="00753DF3">
        <w:rPr>
          <w:rFonts w:eastAsia="Times New Roman"/>
          <w:b/>
          <w:bCs/>
          <w:color w:val="000000"/>
          <w:u w:val="single"/>
        </w:rPr>
        <w:t>free speech may appear</w:t>
      </w:r>
      <w:r w:rsidRPr="00753DF3">
        <w:rPr>
          <w:rFonts w:eastAsia="Times New Roman"/>
          <w:color w:val="000000"/>
          <w:sz w:val="16"/>
          <w:szCs w:val="16"/>
        </w:rPr>
        <w:t xml:space="preserve"> to be one of the </w:t>
      </w:r>
      <w:r w:rsidRPr="00753DF3">
        <w:rPr>
          <w:rFonts w:eastAsia="Times New Roman"/>
          <w:b/>
          <w:bCs/>
          <w:color w:val="000000"/>
          <w:u w:val="single"/>
        </w:rPr>
        <w:t>fringe</w:t>
      </w:r>
      <w:r w:rsidRPr="00753DF3">
        <w:rPr>
          <w:rFonts w:eastAsia="Times New Roman"/>
          <w:color w:val="000000"/>
          <w:sz w:val="16"/>
          <w:szCs w:val="16"/>
        </w:rPr>
        <w:t xml:space="preserve"> human rights, especially </w:t>
      </w:r>
      <w:r w:rsidRPr="00753DF3">
        <w:rPr>
          <w:rFonts w:eastAsia="Times New Roman"/>
          <w:b/>
          <w:bCs/>
          <w:color w:val="000000"/>
          <w:u w:val="single"/>
        </w:rPr>
        <w:t>when compared to</w:t>
      </w:r>
      <w:r w:rsidRPr="00753DF3">
        <w:rPr>
          <w:rFonts w:eastAsia="Times New Roman"/>
          <w:color w:val="000000"/>
          <w:sz w:val="16"/>
          <w:szCs w:val="16"/>
        </w:rPr>
        <w:t xml:space="preserve"> such violations as </w:t>
      </w:r>
      <w:r w:rsidRPr="00753DF3">
        <w:rPr>
          <w:rFonts w:eastAsia="Times New Roman"/>
          <w:b/>
          <w:bCs/>
          <w:color w:val="000000"/>
          <w:u w:val="single"/>
        </w:rPr>
        <w:t>torture</w:t>
      </w:r>
      <w:r w:rsidRPr="00753DF3">
        <w:rPr>
          <w:rFonts w:eastAsia="Times New Roman"/>
          <w:color w:val="000000"/>
          <w:sz w:val="16"/>
          <w:szCs w:val="16"/>
        </w:rPr>
        <w:t xml:space="preserve"> and extra-judicial killings. It is also sometimes difficult </w:t>
      </w:r>
      <w:r w:rsidRPr="00753DF3">
        <w:rPr>
          <w:rFonts w:eastAsia="Times New Roman"/>
          <w:b/>
          <w:bCs/>
          <w:color w:val="000000"/>
          <w:u w:val="single"/>
        </w:rPr>
        <w:t>to dissuade the</w:t>
      </w:r>
      <w:r w:rsidRPr="00753DF3">
        <w:rPr>
          <w:rFonts w:eastAsia="Times New Roman"/>
          <w:color w:val="000000"/>
          <w:sz w:val="16"/>
          <w:szCs w:val="16"/>
        </w:rPr>
        <w:t xml:space="preserve"> general </w:t>
      </w:r>
      <w:r w:rsidRPr="00753DF3">
        <w:rPr>
          <w:rFonts w:eastAsia="Times New Roman"/>
          <w:b/>
          <w:bCs/>
          <w:color w:val="000000"/>
          <w:u w:val="single"/>
        </w:rPr>
        <w:t>public that censorship</w:t>
      </w:r>
      <w:r w:rsidRPr="00753DF3">
        <w:rPr>
          <w:rFonts w:eastAsia="Times New Roman"/>
          <w:color w:val="000000"/>
          <w:sz w:val="16"/>
          <w:szCs w:val="16"/>
        </w:rPr>
        <w:t xml:space="preserve">, generally assumed to be something to do with banning obscene books or magazines, </w:t>
      </w:r>
      <w:r w:rsidRPr="00753DF3">
        <w:rPr>
          <w:rFonts w:eastAsia="Times New Roman"/>
          <w:b/>
          <w:bCs/>
          <w:color w:val="000000"/>
          <w:u w:val="single"/>
        </w:rPr>
        <w:t>is</w:t>
      </w:r>
      <w:r w:rsidRPr="00753DF3">
        <w:rPr>
          <w:rFonts w:eastAsia="Times New Roman"/>
          <w:color w:val="000000"/>
          <w:sz w:val="16"/>
          <w:szCs w:val="16"/>
        </w:rPr>
        <w:t xml:space="preserve"> no </w:t>
      </w:r>
      <w:r w:rsidRPr="00753DF3">
        <w:rPr>
          <w:rFonts w:eastAsia="Times New Roman"/>
          <w:b/>
          <w:bCs/>
          <w:color w:val="000000"/>
          <w:u w:val="single"/>
        </w:rPr>
        <w:t xml:space="preserve">bad </w:t>
      </w:r>
      <w:r w:rsidRPr="00753DF3">
        <w:rPr>
          <w:rFonts w:eastAsia="Times New Roman"/>
          <w:color w:val="000000"/>
          <w:sz w:val="16"/>
          <w:szCs w:val="16"/>
        </w:rPr>
        <w:t xml:space="preserve">thing! It </w:t>
      </w:r>
      <w:r w:rsidRPr="00753DF3">
        <w:rPr>
          <w:rFonts w:eastAsia="Times New Roman"/>
          <w:b/>
          <w:bCs/>
          <w:color w:val="000000"/>
          <w:u w:val="single"/>
        </w:rPr>
        <w:t>requires a recognition of</w:t>
      </w:r>
      <w:r w:rsidRPr="00753DF3">
        <w:rPr>
          <w:rFonts w:eastAsia="Times New Roman"/>
          <w:color w:val="000000"/>
          <w:sz w:val="16"/>
          <w:szCs w:val="16"/>
        </w:rPr>
        <w:t xml:space="preserve"> some of the </w:t>
      </w:r>
      <w:r w:rsidRPr="00753DF3">
        <w:rPr>
          <w:rFonts w:eastAsia="Times New Roman"/>
          <w:b/>
          <w:bCs/>
          <w:color w:val="000000"/>
          <w:u w:val="single"/>
        </w:rPr>
        <w:t>fundamental principles of democracy</w:t>
      </w:r>
      <w:r w:rsidRPr="00753DF3">
        <w:rPr>
          <w:rFonts w:eastAsia="Times New Roman"/>
          <w:color w:val="000000"/>
          <w:sz w:val="16"/>
          <w:szCs w:val="16"/>
        </w:rPr>
        <w:t xml:space="preserve"> </w:t>
      </w:r>
      <w:r w:rsidRPr="00753DF3">
        <w:rPr>
          <w:rFonts w:eastAsia="Times New Roman"/>
          <w:b/>
          <w:bCs/>
          <w:color w:val="000000"/>
          <w:u w:val="single"/>
        </w:rPr>
        <w:t>to understand why censorship is</w:t>
      </w:r>
      <w:r w:rsidRPr="00753DF3">
        <w:rPr>
          <w:rFonts w:eastAsia="Times New Roman"/>
          <w:color w:val="000000"/>
          <w:sz w:val="16"/>
          <w:szCs w:val="16"/>
        </w:rPr>
        <w:t xml:space="preserve"> so </w:t>
      </w:r>
      <w:r w:rsidRPr="00753DF3">
        <w:rPr>
          <w:rFonts w:eastAsia="Times New Roman"/>
          <w:b/>
          <w:bCs/>
          <w:color w:val="000000"/>
          <w:u w:val="single"/>
        </w:rPr>
        <w:t>immensely dangerous</w:t>
      </w:r>
      <w:r w:rsidRPr="00753DF3">
        <w:rPr>
          <w:rFonts w:eastAsia="Times New Roman"/>
          <w:color w:val="000000"/>
          <w:sz w:val="16"/>
          <w:szCs w:val="16"/>
        </w:rPr>
        <w:t xml:space="preserve">. </w:t>
      </w:r>
      <w:r w:rsidRPr="00753DF3">
        <w:rPr>
          <w:rFonts w:eastAsia="Times New Roman"/>
          <w:b/>
          <w:bCs/>
          <w:color w:val="000000"/>
          <w:u w:val="single"/>
        </w:rPr>
        <w:t xml:space="preserve">The </w:t>
      </w:r>
      <w:proofErr w:type="spellStart"/>
      <w:r w:rsidRPr="00753DF3">
        <w:rPr>
          <w:rFonts w:eastAsia="Times New Roman"/>
          <w:b/>
          <w:bCs/>
          <w:color w:val="000000"/>
          <w:u w:val="single"/>
        </w:rPr>
        <w:t>conditon</w:t>
      </w:r>
      <w:proofErr w:type="spellEnd"/>
      <w:r w:rsidRPr="00753DF3">
        <w:rPr>
          <w:rFonts w:eastAsia="Times New Roman"/>
          <w:b/>
          <w:bCs/>
          <w:color w:val="000000"/>
          <w:u w:val="single"/>
        </w:rPr>
        <w:t xml:space="preserve"> of </w:t>
      </w:r>
      <w:r w:rsidRPr="00753DF3">
        <w:rPr>
          <w:rFonts w:eastAsia="Times New Roman"/>
          <w:b/>
          <w:bCs/>
          <w:color w:val="000000"/>
          <w:u w:val="single"/>
          <w:shd w:val="clear" w:color="auto" w:fill="00FF00"/>
        </w:rPr>
        <w:t xml:space="preserve">democracy </w:t>
      </w:r>
      <w:r w:rsidRPr="00753DF3">
        <w:rPr>
          <w:rFonts w:eastAsia="Times New Roman"/>
          <w:b/>
          <w:bCs/>
          <w:color w:val="000000"/>
          <w:u w:val="single"/>
        </w:rPr>
        <w:t>is</w:t>
      </w:r>
      <w:r w:rsidRPr="00753DF3">
        <w:rPr>
          <w:rFonts w:eastAsia="Times New Roman"/>
          <w:color w:val="000000"/>
          <w:sz w:val="16"/>
          <w:szCs w:val="16"/>
        </w:rPr>
        <w:t xml:space="preserve"> that </w:t>
      </w:r>
      <w:r w:rsidRPr="00753DF3">
        <w:rPr>
          <w:rFonts w:eastAsia="Times New Roman"/>
          <w:b/>
          <w:bCs/>
          <w:color w:val="000000"/>
          <w:u w:val="single"/>
          <w:shd w:val="clear" w:color="auto" w:fill="00FF00"/>
        </w:rPr>
        <w:t xml:space="preserve">people </w:t>
      </w:r>
      <w:r w:rsidRPr="00753DF3">
        <w:rPr>
          <w:rFonts w:eastAsia="Times New Roman"/>
          <w:b/>
          <w:bCs/>
          <w:color w:val="000000"/>
          <w:u w:val="single"/>
        </w:rPr>
        <w:t xml:space="preserve">are able to </w:t>
      </w:r>
      <w:r w:rsidRPr="00753DF3">
        <w:rPr>
          <w:rFonts w:eastAsia="Times New Roman"/>
          <w:b/>
          <w:bCs/>
          <w:color w:val="000000"/>
          <w:u w:val="single"/>
          <w:shd w:val="clear" w:color="auto" w:fill="00FF00"/>
        </w:rPr>
        <w:t>make choices</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about a wide variety of issues which affect their lives, including what they wish to see, read, hear or discuss. While this may seem a somewhat luxurious distinction preoccupying, perhaps, wealthy Western democracies, </w:t>
      </w:r>
      <w:r w:rsidRPr="00753DF3">
        <w:rPr>
          <w:rFonts w:eastAsia="Times New Roman"/>
          <w:b/>
          <w:bCs/>
          <w:color w:val="000000"/>
          <w:u w:val="single"/>
          <w:shd w:val="clear" w:color="auto" w:fill="00FF00"/>
        </w:rPr>
        <w:t xml:space="preserve">it is a </w:t>
      </w:r>
      <w:r w:rsidRPr="00753DF3">
        <w:rPr>
          <w:rFonts w:eastAsia="Times New Roman"/>
          <w:b/>
          <w:bCs/>
          <w:color w:val="000000"/>
          <w:u w:val="single"/>
        </w:rPr>
        <w:t xml:space="preserve">comparatively </w:t>
      </w:r>
      <w:r w:rsidRPr="00753DF3">
        <w:rPr>
          <w:rFonts w:eastAsia="Times New Roman"/>
          <w:b/>
          <w:bCs/>
          <w:color w:val="000000"/>
          <w:u w:val="single"/>
          <w:shd w:val="clear" w:color="auto" w:fill="00FF00"/>
        </w:rPr>
        <w:t xml:space="preserve">short distance between </w:t>
      </w:r>
      <w:r w:rsidRPr="00753DF3">
        <w:rPr>
          <w:rFonts w:eastAsia="Times New Roman"/>
          <w:b/>
          <w:bCs/>
          <w:color w:val="000000"/>
          <w:u w:val="single"/>
        </w:rPr>
        <w:t xml:space="preserve">government </w:t>
      </w:r>
      <w:r w:rsidRPr="00753DF3">
        <w:rPr>
          <w:rFonts w:eastAsia="Times New Roman"/>
          <w:b/>
          <w:bCs/>
          <w:color w:val="000000"/>
          <w:u w:val="single"/>
          <w:shd w:val="clear" w:color="auto" w:fill="00FF00"/>
        </w:rPr>
        <w:t>censorship</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of an offensive book </w:t>
      </w:r>
      <w:r w:rsidRPr="00753DF3">
        <w:rPr>
          <w:rFonts w:eastAsia="Times New Roman"/>
          <w:b/>
          <w:bCs/>
          <w:color w:val="000000"/>
          <w:u w:val="single"/>
          <w:shd w:val="clear" w:color="auto" w:fill="00FF00"/>
        </w:rPr>
        <w:t xml:space="preserve">to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silencing of political dissidents</w:t>
      </w:r>
      <w:r w:rsidRPr="00753DF3">
        <w:rPr>
          <w:rFonts w:eastAsia="Times New Roman"/>
          <w:color w:val="000000"/>
          <w:sz w:val="16"/>
          <w:szCs w:val="16"/>
        </w:rPr>
        <w:t xml:space="preserve">. </w:t>
      </w:r>
      <w:r w:rsidRPr="00753DF3">
        <w:rPr>
          <w:rFonts w:eastAsia="Times New Roman"/>
          <w:b/>
          <w:bCs/>
          <w:color w:val="000000"/>
          <w:u w:val="single"/>
          <w:shd w:val="clear" w:color="auto" w:fill="00FF00"/>
        </w:rPr>
        <w:t>And</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the distance </w:t>
      </w:r>
      <w:r w:rsidRPr="00753DF3">
        <w:rPr>
          <w:rFonts w:eastAsia="Times New Roman"/>
          <w:b/>
          <w:bCs/>
          <w:color w:val="000000"/>
          <w:u w:val="single"/>
        </w:rPr>
        <w:t xml:space="preserve">between such silencing and the </w:t>
      </w:r>
      <w:r w:rsidRPr="00753DF3">
        <w:rPr>
          <w:rFonts w:eastAsia="Times New Roman"/>
          <w:b/>
          <w:bCs/>
          <w:color w:val="000000"/>
          <w:u w:val="single"/>
          <w:shd w:val="clear" w:color="auto" w:fill="00FF00"/>
        </w:rPr>
        <w:t>use of violence</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to suppress a growing political philosophy which a government finds inconvenient </w:t>
      </w:r>
      <w:r w:rsidRPr="00753DF3">
        <w:rPr>
          <w:rFonts w:eastAsia="Times New Roman"/>
          <w:b/>
          <w:bCs/>
          <w:color w:val="000000"/>
          <w:u w:val="single"/>
        </w:rPr>
        <w:t>is even shorter</w:t>
      </w:r>
      <w:r w:rsidRPr="00753DF3">
        <w:rPr>
          <w:rFonts w:eastAsia="Times New Roman"/>
          <w:color w:val="000000"/>
          <w:sz w:val="16"/>
          <w:szCs w:val="16"/>
        </w:rPr>
        <w:t xml:space="preserve">. </w:t>
      </w:r>
      <w:r w:rsidRPr="00753DF3">
        <w:rPr>
          <w:rFonts w:eastAsia="Times New Roman"/>
          <w:b/>
          <w:bCs/>
          <w:color w:val="000000"/>
          <w:u w:val="single"/>
        </w:rPr>
        <w:t>Censorship tends to have small beginnings and to grow rapidly</w:t>
      </w:r>
      <w:r w:rsidRPr="00753DF3">
        <w:rPr>
          <w:rFonts w:eastAsia="Times New Roman"/>
          <w:color w:val="000000"/>
          <w:sz w:val="16"/>
          <w:szCs w:val="16"/>
        </w:rPr>
        <w:t xml:space="preserve">. </w:t>
      </w:r>
      <w:r w:rsidRPr="00753DF3">
        <w:rPr>
          <w:rFonts w:eastAsia="Times New Roman"/>
          <w:b/>
          <w:bCs/>
          <w:color w:val="000000"/>
          <w:u w:val="single"/>
          <w:shd w:val="clear" w:color="auto" w:fill="00FF00"/>
        </w:rPr>
        <w:t xml:space="preserve">Allowing </w:t>
      </w:r>
      <w:r w:rsidRPr="00753DF3">
        <w:rPr>
          <w:rFonts w:eastAsia="Times New Roman"/>
          <w:b/>
          <w:bCs/>
          <w:color w:val="000000"/>
          <w:u w:val="single"/>
        </w:rPr>
        <w:t xml:space="preserve">a </w:t>
      </w:r>
      <w:r w:rsidRPr="00753DF3">
        <w:rPr>
          <w:rFonts w:eastAsia="Times New Roman"/>
          <w:b/>
          <w:bCs/>
          <w:color w:val="000000"/>
          <w:u w:val="single"/>
          <w:shd w:val="clear" w:color="auto" w:fill="00FF00"/>
        </w:rPr>
        <w:t>government to</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have the power to </w:t>
      </w:r>
      <w:r w:rsidRPr="00753DF3">
        <w:rPr>
          <w:rFonts w:eastAsia="Times New Roman"/>
          <w:b/>
          <w:bCs/>
          <w:color w:val="000000"/>
          <w:u w:val="single"/>
          <w:shd w:val="clear" w:color="auto" w:fill="00FF00"/>
        </w:rPr>
        <w:t xml:space="preserve">deny </w:t>
      </w:r>
      <w:r w:rsidRPr="00753DF3">
        <w:rPr>
          <w:rFonts w:eastAsia="Times New Roman"/>
          <w:b/>
          <w:bCs/>
          <w:color w:val="000000"/>
          <w:u w:val="single"/>
        </w:rPr>
        <w:t xml:space="preserve">people </w:t>
      </w:r>
      <w:r w:rsidRPr="00753DF3">
        <w:rPr>
          <w:rFonts w:eastAsia="Times New Roman"/>
          <w:b/>
          <w:bCs/>
          <w:color w:val="000000"/>
          <w:u w:val="single"/>
          <w:shd w:val="clear" w:color="auto" w:fill="00FF00"/>
        </w:rPr>
        <w:t>info</w:t>
      </w:r>
      <w:r w:rsidRPr="00753DF3">
        <w:rPr>
          <w:rFonts w:eastAsia="Times New Roman"/>
          <w:b/>
          <w:bCs/>
          <w:color w:val="000000"/>
          <w:u w:val="single"/>
        </w:rPr>
        <w:t>rmation</w:t>
      </w:r>
      <w:r w:rsidRPr="00753DF3">
        <w:rPr>
          <w:rFonts w:eastAsia="Times New Roman"/>
          <w:color w:val="000000"/>
          <w:sz w:val="16"/>
          <w:szCs w:val="16"/>
        </w:rPr>
        <w:t xml:space="preserve">, </w:t>
      </w:r>
      <w:r w:rsidRPr="00753DF3">
        <w:rPr>
          <w:rFonts w:eastAsia="Times New Roman"/>
          <w:b/>
          <w:bCs/>
          <w:color w:val="000000"/>
          <w:u w:val="single"/>
        </w:rPr>
        <w:t>however trivial</w:t>
      </w:r>
      <w:r w:rsidRPr="00753DF3">
        <w:rPr>
          <w:rFonts w:eastAsia="Times New Roman"/>
          <w:color w:val="000000"/>
          <w:sz w:val="16"/>
          <w:szCs w:val="16"/>
        </w:rPr>
        <w:t xml:space="preserve">, </w:t>
      </w:r>
      <w:r w:rsidRPr="00753DF3">
        <w:rPr>
          <w:rFonts w:eastAsia="Times New Roman"/>
          <w:b/>
          <w:bCs/>
          <w:color w:val="000000"/>
          <w:u w:val="single"/>
        </w:rPr>
        <w:t xml:space="preserve">not only </w:t>
      </w:r>
      <w:r w:rsidRPr="00753DF3">
        <w:rPr>
          <w:rFonts w:eastAsia="Times New Roman"/>
          <w:b/>
          <w:bCs/>
          <w:color w:val="000000"/>
          <w:u w:val="single"/>
          <w:shd w:val="clear" w:color="auto" w:fill="00FF00"/>
        </w:rPr>
        <w:t xml:space="preserve">sets </w:t>
      </w:r>
      <w:r w:rsidRPr="00753DF3">
        <w:rPr>
          <w:rFonts w:eastAsia="Times New Roman"/>
          <w:b/>
          <w:bCs/>
          <w:color w:val="000000"/>
          <w:u w:val="single"/>
        </w:rPr>
        <w:t xml:space="preserve">in place </w:t>
      </w:r>
      <w:r w:rsidRPr="00753DF3">
        <w:rPr>
          <w:rFonts w:eastAsia="Times New Roman"/>
          <w:b/>
          <w:bCs/>
          <w:color w:val="000000"/>
          <w:u w:val="single"/>
          <w:shd w:val="clear" w:color="auto" w:fill="00FF00"/>
        </w:rPr>
        <w:t xml:space="preserve">laws </w:t>
      </w:r>
      <w:r w:rsidRPr="00753DF3">
        <w:rPr>
          <w:rFonts w:eastAsia="Times New Roman"/>
          <w:color w:val="000000"/>
          <w:sz w:val="16"/>
          <w:szCs w:val="16"/>
        </w:rPr>
        <w:t xml:space="preserve">and procedures </w:t>
      </w:r>
      <w:r w:rsidRPr="00753DF3">
        <w:rPr>
          <w:rFonts w:eastAsia="Times New Roman"/>
          <w:b/>
          <w:bCs/>
          <w:color w:val="000000"/>
          <w:u w:val="single"/>
        </w:rPr>
        <w:t xml:space="preserve">which can and will be </w:t>
      </w:r>
      <w:r w:rsidRPr="00753DF3">
        <w:rPr>
          <w:rFonts w:eastAsia="Times New Roman"/>
          <w:b/>
          <w:bCs/>
          <w:color w:val="000000"/>
          <w:u w:val="single"/>
          <w:shd w:val="clear" w:color="auto" w:fill="00FF00"/>
        </w:rPr>
        <w:t xml:space="preserve">used by </w:t>
      </w:r>
      <w:r w:rsidRPr="00753DF3">
        <w:rPr>
          <w:rFonts w:eastAsia="Times New Roman"/>
          <w:b/>
          <w:bCs/>
          <w:color w:val="000000"/>
          <w:u w:val="single"/>
        </w:rPr>
        <w:t xml:space="preserve">those in </w:t>
      </w:r>
      <w:r w:rsidRPr="00753DF3">
        <w:rPr>
          <w:rFonts w:eastAsia="Times New Roman"/>
          <w:b/>
          <w:bCs/>
          <w:color w:val="000000"/>
          <w:u w:val="single"/>
          <w:shd w:val="clear" w:color="auto" w:fill="00FF00"/>
        </w:rPr>
        <w:t xml:space="preserve">authority against those with less </w:t>
      </w:r>
      <w:r w:rsidRPr="00753DF3">
        <w:rPr>
          <w:rFonts w:eastAsia="Times New Roman"/>
          <w:b/>
          <w:bCs/>
          <w:color w:val="000000"/>
          <w:u w:val="single"/>
        </w:rPr>
        <w:t>authority, but</w:t>
      </w:r>
      <w:r w:rsidRPr="00753DF3">
        <w:rPr>
          <w:rFonts w:eastAsia="Times New Roman"/>
          <w:color w:val="000000"/>
          <w:sz w:val="16"/>
          <w:szCs w:val="16"/>
        </w:rPr>
        <w:t xml:space="preserve"> </w:t>
      </w:r>
      <w:r w:rsidRPr="00753DF3">
        <w:rPr>
          <w:rFonts w:eastAsia="Times New Roman"/>
          <w:b/>
          <w:bCs/>
          <w:color w:val="000000"/>
          <w:u w:val="single"/>
          <w:shd w:val="clear" w:color="auto" w:fill="00FF00"/>
        </w:rPr>
        <w:t>it</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also </w:t>
      </w:r>
      <w:r w:rsidRPr="00753DF3">
        <w:rPr>
          <w:rFonts w:eastAsia="Times New Roman"/>
          <w:b/>
          <w:bCs/>
          <w:color w:val="000000"/>
          <w:u w:val="single"/>
          <w:shd w:val="clear" w:color="auto" w:fill="00FF00"/>
        </w:rPr>
        <w:t xml:space="preserve">denies </w:t>
      </w:r>
      <w:r w:rsidRPr="00753DF3">
        <w:rPr>
          <w:rFonts w:eastAsia="Times New Roman"/>
          <w:b/>
          <w:bCs/>
          <w:color w:val="000000"/>
          <w:u w:val="single"/>
        </w:rPr>
        <w:t xml:space="preserve">people the </w:t>
      </w:r>
      <w:r w:rsidRPr="00753DF3">
        <w:rPr>
          <w:rFonts w:eastAsia="Times New Roman"/>
          <w:b/>
          <w:bCs/>
          <w:color w:val="000000"/>
          <w:u w:val="single"/>
          <w:shd w:val="clear" w:color="auto" w:fill="00FF00"/>
        </w:rPr>
        <w:t>info</w:t>
      </w:r>
      <w:r w:rsidRPr="00753DF3">
        <w:rPr>
          <w:rFonts w:eastAsia="Times New Roman"/>
          <w:b/>
          <w:bCs/>
          <w:color w:val="000000"/>
          <w:u w:val="single"/>
        </w:rPr>
        <w:t xml:space="preserve">rmation which they must have in order </w:t>
      </w:r>
      <w:r w:rsidRPr="00753DF3">
        <w:rPr>
          <w:rFonts w:eastAsia="Times New Roman"/>
          <w:b/>
          <w:bCs/>
          <w:color w:val="000000"/>
          <w:u w:val="single"/>
          <w:shd w:val="clear" w:color="auto" w:fill="00FF00"/>
        </w:rPr>
        <w:t xml:space="preserve">to monitor </w:t>
      </w:r>
      <w:r w:rsidRPr="00753DF3">
        <w:rPr>
          <w:rFonts w:eastAsia="Times New Roman"/>
          <w:b/>
          <w:bCs/>
          <w:color w:val="000000"/>
          <w:u w:val="single"/>
        </w:rPr>
        <w:t xml:space="preserve">their </w:t>
      </w:r>
      <w:r w:rsidRPr="00753DF3">
        <w:rPr>
          <w:rFonts w:eastAsia="Times New Roman"/>
          <w:b/>
          <w:bCs/>
          <w:color w:val="000000"/>
          <w:u w:val="single"/>
          <w:shd w:val="clear" w:color="auto" w:fill="00FF00"/>
        </w:rPr>
        <w:t>government</w:t>
      </w:r>
      <w:r w:rsidRPr="00753DF3">
        <w:rPr>
          <w:rFonts w:eastAsia="Times New Roman"/>
          <w:b/>
          <w:bCs/>
          <w:color w:val="000000"/>
          <w:u w:val="single"/>
        </w:rPr>
        <w:t xml:space="preserve">s </w:t>
      </w:r>
      <w:r w:rsidRPr="00753DF3">
        <w:rPr>
          <w:rFonts w:eastAsia="Times New Roman"/>
          <w:b/>
          <w:bCs/>
          <w:color w:val="000000"/>
          <w:u w:val="single"/>
          <w:shd w:val="clear" w:color="auto" w:fill="00FF00"/>
        </w:rPr>
        <w:t>action</w:t>
      </w:r>
      <w:r w:rsidRPr="00753DF3">
        <w:rPr>
          <w:rFonts w:eastAsia="Times New Roman"/>
          <w:b/>
          <w:bCs/>
          <w:color w:val="000000"/>
          <w:u w:val="single"/>
        </w:rPr>
        <w:t>s and to ensure accountability</w:t>
      </w:r>
      <w:r w:rsidRPr="00753DF3">
        <w:rPr>
          <w:rFonts w:eastAsia="Times New Roman"/>
          <w:color w:val="000000"/>
          <w:sz w:val="16"/>
          <w:szCs w:val="16"/>
        </w:rPr>
        <w:t xml:space="preserve">. </w:t>
      </w:r>
      <w:r w:rsidRPr="00753DF3">
        <w:rPr>
          <w:rFonts w:eastAsia="Times New Roman"/>
          <w:b/>
          <w:bCs/>
          <w:color w:val="000000"/>
          <w:u w:val="single"/>
        </w:rPr>
        <w:t>There have been</w:t>
      </w:r>
      <w:r w:rsidRPr="00753DF3">
        <w:rPr>
          <w:rFonts w:eastAsia="Times New Roman"/>
          <w:color w:val="000000"/>
          <w:sz w:val="16"/>
          <w:szCs w:val="16"/>
        </w:rPr>
        <w:t xml:space="preserve"> dramatic and </w:t>
      </w:r>
      <w:r w:rsidRPr="00753DF3">
        <w:rPr>
          <w:rFonts w:eastAsia="Times New Roman"/>
          <w:b/>
          <w:bCs/>
          <w:color w:val="000000"/>
          <w:u w:val="single"/>
        </w:rPr>
        <w:t>terrible examples of</w:t>
      </w:r>
      <w:r w:rsidRPr="00753DF3">
        <w:rPr>
          <w:rFonts w:eastAsia="Times New Roman"/>
          <w:color w:val="000000"/>
          <w:sz w:val="16"/>
          <w:szCs w:val="16"/>
        </w:rPr>
        <w:t xml:space="preserve"> the role that </w:t>
      </w:r>
      <w:r w:rsidRPr="00753DF3">
        <w:rPr>
          <w:rFonts w:eastAsia="Times New Roman"/>
          <w:b/>
          <w:bCs/>
          <w:color w:val="000000"/>
          <w:u w:val="single"/>
          <w:shd w:val="clear" w:color="auto" w:fill="00FF00"/>
        </w:rPr>
        <w:t>censorship</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has played </w:t>
      </w:r>
      <w:r w:rsidRPr="00753DF3">
        <w:rPr>
          <w:rFonts w:eastAsia="Times New Roman"/>
          <w:b/>
          <w:bCs/>
          <w:color w:val="000000"/>
          <w:u w:val="single"/>
          <w:shd w:val="clear" w:color="auto" w:fill="00FF00"/>
        </w:rPr>
        <w:t xml:space="preserve">in </w:t>
      </w:r>
      <w:r w:rsidRPr="00753DF3">
        <w:rPr>
          <w:rFonts w:eastAsia="Times New Roman"/>
          <w:b/>
          <w:bCs/>
          <w:color w:val="000000"/>
          <w:u w:val="single"/>
        </w:rPr>
        <w:t>international politics</w:t>
      </w:r>
      <w:r w:rsidRPr="00753DF3">
        <w:rPr>
          <w:rFonts w:eastAsia="Times New Roman"/>
          <w:color w:val="000000"/>
          <w:sz w:val="16"/>
          <w:szCs w:val="16"/>
        </w:rPr>
        <w:t xml:space="preserve"> in the last few years: to name but a few, the extent to which the media in the republics of former </w:t>
      </w:r>
      <w:r w:rsidRPr="00753DF3">
        <w:rPr>
          <w:rFonts w:eastAsia="Times New Roman"/>
          <w:b/>
          <w:bCs/>
          <w:color w:val="000000"/>
          <w:u w:val="single"/>
          <w:shd w:val="clear" w:color="auto" w:fill="00FF00"/>
        </w:rPr>
        <w:t xml:space="preserve">Yugoslavia </w:t>
      </w:r>
      <w:r w:rsidRPr="00753DF3">
        <w:rPr>
          <w:rFonts w:eastAsia="Times New Roman"/>
          <w:color w:val="000000"/>
          <w:sz w:val="16"/>
          <w:szCs w:val="16"/>
        </w:rPr>
        <w:t xml:space="preserve">were manipulated by government for purposes of propaganda; the violent role played by the government associated radio in </w:t>
      </w:r>
      <w:r w:rsidRPr="00753DF3">
        <w:rPr>
          <w:rFonts w:eastAsia="Times New Roman"/>
          <w:b/>
          <w:bCs/>
          <w:color w:val="000000"/>
          <w:u w:val="single"/>
          <w:shd w:val="clear" w:color="auto" w:fill="00FF00"/>
        </w:rPr>
        <w:t>Rwanda</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which incited citizens to kill each other in the name of ethnic purity and the continuing threat of murder issued by the Islamic Republic of </w:t>
      </w:r>
      <w:r w:rsidRPr="00753DF3">
        <w:rPr>
          <w:rFonts w:eastAsia="Times New Roman"/>
          <w:b/>
          <w:bCs/>
          <w:color w:val="000000"/>
          <w:u w:val="single"/>
          <w:shd w:val="clear" w:color="auto" w:fill="00FF00"/>
        </w:rPr>
        <w:t>Iran</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against a citizen of another country for having written a book which displeased them. 6. The </w:t>
      </w:r>
      <w:r w:rsidRPr="00753DF3">
        <w:rPr>
          <w:rFonts w:eastAsia="Times New Roman"/>
          <w:b/>
          <w:bCs/>
          <w:color w:val="000000"/>
          <w:u w:val="single"/>
          <w:shd w:val="clear" w:color="auto" w:fill="00FF00"/>
        </w:rPr>
        <w:t>link</w:t>
      </w:r>
      <w:r w:rsidRPr="00753DF3">
        <w:rPr>
          <w:rFonts w:eastAsia="Times New Roman"/>
          <w:color w:val="000000"/>
          <w:sz w:val="16"/>
          <w:szCs w:val="16"/>
        </w:rPr>
        <w:t xml:space="preserve"> between poverty, war and denial of free speech </w:t>
      </w:r>
      <w:r w:rsidRPr="00753DF3">
        <w:rPr>
          <w:rFonts w:eastAsia="Times New Roman"/>
          <w:b/>
          <w:bCs/>
          <w:color w:val="000000"/>
          <w:u w:val="single"/>
        </w:rPr>
        <w:t xml:space="preserve">There are undoubted connections between </w:t>
      </w:r>
      <w:r w:rsidRPr="00753DF3">
        <w:rPr>
          <w:rFonts w:eastAsia="Times New Roman"/>
          <w:b/>
          <w:bCs/>
          <w:color w:val="000000"/>
          <w:u w:val="single"/>
          <w:shd w:val="clear" w:color="auto" w:fill="00FF00"/>
        </w:rPr>
        <w:t>access to information</w:t>
      </w:r>
      <w:r w:rsidRPr="00753DF3">
        <w:rPr>
          <w:rFonts w:eastAsia="Times New Roman"/>
          <w:color w:val="000000"/>
          <w:sz w:val="16"/>
          <w:szCs w:val="16"/>
        </w:rPr>
        <w:t xml:space="preserve">, or rather the lack of it, </w:t>
      </w:r>
      <w:r w:rsidRPr="00753DF3">
        <w:rPr>
          <w:rFonts w:eastAsia="Times New Roman"/>
          <w:b/>
          <w:bCs/>
          <w:color w:val="000000"/>
          <w:u w:val="single"/>
          <w:shd w:val="clear" w:color="auto" w:fill="00FF00"/>
        </w:rPr>
        <w:t>and war</w:t>
      </w:r>
      <w:r w:rsidRPr="00753DF3">
        <w:rPr>
          <w:rFonts w:eastAsia="Times New Roman"/>
          <w:color w:val="000000"/>
          <w:sz w:val="16"/>
          <w:szCs w:val="16"/>
        </w:rPr>
        <w:t xml:space="preserve">, </w:t>
      </w:r>
      <w:r w:rsidRPr="00753DF3">
        <w:rPr>
          <w:rFonts w:eastAsia="Times New Roman"/>
          <w:b/>
          <w:bCs/>
          <w:color w:val="000000"/>
          <w:u w:val="single"/>
        </w:rPr>
        <w:t>as indeed there are between poverty</w:t>
      </w:r>
      <w:r w:rsidRPr="00753DF3">
        <w:rPr>
          <w:rFonts w:eastAsia="Times New Roman"/>
          <w:color w:val="000000"/>
          <w:sz w:val="16"/>
          <w:szCs w:val="16"/>
        </w:rPr>
        <w:t xml:space="preserve">, the right to freedom of expression and development. One can argue that </w:t>
      </w:r>
      <w:r w:rsidRPr="00753DF3">
        <w:rPr>
          <w:rFonts w:eastAsia="Times New Roman"/>
          <w:b/>
          <w:bCs/>
          <w:color w:val="000000"/>
          <w:u w:val="single"/>
        </w:rPr>
        <w:t>democracy aims to increase participation</w:t>
      </w:r>
      <w:r w:rsidRPr="00753DF3">
        <w:rPr>
          <w:rFonts w:eastAsia="Times New Roman"/>
          <w:color w:val="000000"/>
          <w:sz w:val="16"/>
          <w:szCs w:val="16"/>
        </w:rPr>
        <w:t xml:space="preserve"> in political and other decision-making at all levels. In this sense </w:t>
      </w:r>
      <w:r w:rsidRPr="00753DF3">
        <w:rPr>
          <w:rFonts w:eastAsia="Times New Roman"/>
          <w:b/>
          <w:bCs/>
          <w:color w:val="000000"/>
          <w:u w:val="single"/>
        </w:rPr>
        <w:t>democracy empowers</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people. </w:t>
      </w:r>
      <w:r w:rsidRPr="00753DF3">
        <w:rPr>
          <w:rFonts w:eastAsia="Times New Roman"/>
          <w:b/>
          <w:bCs/>
          <w:color w:val="000000"/>
          <w:u w:val="single"/>
          <w:shd w:val="clear" w:color="auto" w:fill="00FF00"/>
        </w:rPr>
        <w:t>The</w:t>
      </w:r>
      <w:r w:rsidRPr="00753DF3">
        <w:rPr>
          <w:rFonts w:eastAsia="Times New Roman"/>
          <w:b/>
          <w:bCs/>
          <w:color w:val="000000"/>
          <w:u w:val="single"/>
        </w:rPr>
        <w:t xml:space="preserve"> </w:t>
      </w:r>
      <w:r w:rsidRPr="00753DF3">
        <w:rPr>
          <w:rFonts w:eastAsia="Times New Roman"/>
          <w:b/>
          <w:bCs/>
          <w:color w:val="000000"/>
          <w:u w:val="single"/>
          <w:shd w:val="clear" w:color="auto" w:fill="00FF00"/>
        </w:rPr>
        <w:t xml:space="preserve">poor </w:t>
      </w:r>
      <w:r w:rsidRPr="00753DF3">
        <w:rPr>
          <w:rFonts w:eastAsia="Times New Roman"/>
          <w:b/>
          <w:bCs/>
          <w:color w:val="000000"/>
          <w:u w:val="single"/>
        </w:rPr>
        <w:t xml:space="preserve">are </w:t>
      </w:r>
      <w:r w:rsidRPr="00753DF3">
        <w:rPr>
          <w:rFonts w:eastAsia="Times New Roman"/>
          <w:b/>
          <w:bCs/>
          <w:color w:val="000000"/>
          <w:u w:val="single"/>
          <w:shd w:val="clear" w:color="auto" w:fill="00FF00"/>
        </w:rPr>
        <w:t>denied access to info</w:t>
      </w:r>
      <w:r w:rsidRPr="00753DF3">
        <w:rPr>
          <w:rFonts w:eastAsia="Times New Roman"/>
          <w:b/>
          <w:bCs/>
          <w:color w:val="000000"/>
          <w:u w:val="single"/>
        </w:rPr>
        <w:t>rmation on decisions which deeply affect their lives</w:t>
      </w:r>
      <w:r w:rsidRPr="00753DF3">
        <w:rPr>
          <w:rFonts w:eastAsia="Times New Roman"/>
          <w:color w:val="000000"/>
          <w:sz w:val="16"/>
          <w:szCs w:val="16"/>
        </w:rPr>
        <w:t xml:space="preserve">, are thus powerless and have no voice; the poor are not able to have influence over their own lives, let alone other aspect of society. </w:t>
      </w:r>
      <w:r w:rsidRPr="00753DF3">
        <w:rPr>
          <w:rFonts w:eastAsia="Times New Roman"/>
          <w:b/>
          <w:bCs/>
          <w:color w:val="000000"/>
          <w:u w:val="single"/>
        </w:rPr>
        <w:t>Because of this</w:t>
      </w:r>
      <w:r w:rsidRPr="00753DF3">
        <w:rPr>
          <w:rFonts w:eastAsia="Times New Roman"/>
          <w:color w:val="000000"/>
          <w:sz w:val="16"/>
          <w:szCs w:val="16"/>
        </w:rPr>
        <w:t xml:space="preserve"> essential </w:t>
      </w:r>
      <w:r w:rsidRPr="00753DF3">
        <w:rPr>
          <w:rFonts w:eastAsia="Times New Roman"/>
          <w:b/>
          <w:bCs/>
          <w:color w:val="000000"/>
          <w:u w:val="single"/>
        </w:rPr>
        <w:t xml:space="preserve">powerlessness, the poor </w:t>
      </w:r>
      <w:r w:rsidRPr="00753DF3">
        <w:rPr>
          <w:rFonts w:eastAsia="Times New Roman"/>
          <w:b/>
          <w:bCs/>
          <w:color w:val="000000"/>
          <w:u w:val="single"/>
          <w:shd w:val="clear" w:color="auto" w:fill="00FF00"/>
        </w:rPr>
        <w:t xml:space="preserve">are unable to influence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ruling elite</w:t>
      </w:r>
      <w:r w:rsidRPr="00753DF3">
        <w:rPr>
          <w:rFonts w:eastAsia="Times New Roman"/>
          <w:color w:val="000000"/>
          <w:sz w:val="16"/>
          <w:szCs w:val="16"/>
          <w:shd w:val="clear" w:color="auto" w:fill="00FF00"/>
        </w:rPr>
        <w:t xml:space="preserve"> </w:t>
      </w:r>
      <w:r w:rsidRPr="00753DF3">
        <w:rPr>
          <w:rFonts w:eastAsia="Times New Roman"/>
          <w:b/>
          <w:bCs/>
          <w:color w:val="000000"/>
          <w:u w:val="single"/>
        </w:rPr>
        <w:t xml:space="preserve">in whose interests it may be to initiate conflict and </w:t>
      </w:r>
      <w:r w:rsidRPr="00753DF3">
        <w:rPr>
          <w:rFonts w:eastAsia="Times New Roman"/>
          <w:b/>
          <w:bCs/>
          <w:color w:val="000000"/>
          <w:u w:val="single"/>
          <w:shd w:val="clear" w:color="auto" w:fill="00FF00"/>
        </w:rPr>
        <w:t xml:space="preserve">wars </w:t>
      </w:r>
      <w:r w:rsidRPr="00753DF3">
        <w:rPr>
          <w:rFonts w:eastAsia="Times New Roman"/>
          <w:b/>
          <w:bCs/>
          <w:color w:val="000000"/>
          <w:u w:val="single"/>
        </w:rPr>
        <w:t xml:space="preserve">in order to </w:t>
      </w:r>
      <w:r w:rsidRPr="00753DF3">
        <w:rPr>
          <w:rFonts w:eastAsia="Times New Roman"/>
          <w:b/>
          <w:bCs/>
          <w:color w:val="000000"/>
          <w:u w:val="single"/>
          <w:shd w:val="clear" w:color="auto" w:fill="00FF00"/>
        </w:rPr>
        <w:t xml:space="preserve">consolidate their </w:t>
      </w:r>
      <w:r w:rsidRPr="00753DF3">
        <w:rPr>
          <w:rFonts w:eastAsia="Times New Roman"/>
          <w:b/>
          <w:bCs/>
          <w:color w:val="000000"/>
          <w:u w:val="single"/>
        </w:rPr>
        <w:t xml:space="preserve">own </w:t>
      </w:r>
      <w:r w:rsidRPr="00753DF3">
        <w:rPr>
          <w:rFonts w:eastAsia="Times New Roman"/>
          <w:b/>
          <w:bCs/>
          <w:color w:val="000000"/>
          <w:u w:val="single"/>
          <w:shd w:val="clear" w:color="auto" w:fill="00FF00"/>
        </w:rPr>
        <w:t xml:space="preserve">power </w:t>
      </w:r>
      <w:r w:rsidRPr="00753DF3">
        <w:rPr>
          <w:rFonts w:eastAsia="Times New Roman"/>
          <w:b/>
          <w:bCs/>
          <w:color w:val="000000"/>
          <w:u w:val="single"/>
        </w:rPr>
        <w:t xml:space="preserve">and position. </w:t>
      </w:r>
      <w:r w:rsidRPr="00753DF3">
        <w:rPr>
          <w:rFonts w:eastAsia="Times New Roman"/>
          <w:color w:val="000000"/>
          <w:sz w:val="16"/>
          <w:szCs w:val="16"/>
        </w:rPr>
        <w:t xml:space="preserve">Of the 126 developing countries listed in the 1993 Human Development Report, war was ongoing in 30 countries and severe civil conflict in a further 33 countries. </w:t>
      </w:r>
      <w:r w:rsidRPr="00753DF3">
        <w:rPr>
          <w:rFonts w:eastAsia="Times New Roman"/>
          <w:b/>
          <w:bCs/>
          <w:color w:val="000000"/>
          <w:u w:val="single"/>
        </w:rPr>
        <w:t>Of the total 63 countries in conflict, 55 are towards the bottom scale of the human development index</w:t>
      </w:r>
      <w:r w:rsidRPr="00753DF3">
        <w:rPr>
          <w:rFonts w:eastAsia="Times New Roman"/>
          <w:color w:val="000000"/>
          <w:sz w:val="16"/>
          <w:szCs w:val="16"/>
        </w:rPr>
        <w:t xml:space="preserve"> which is an indicator of poverty. There seems to be no doubt that </w:t>
      </w:r>
      <w:r w:rsidRPr="00753DF3">
        <w:rPr>
          <w:rFonts w:eastAsia="Times New Roman"/>
          <w:b/>
          <w:bCs/>
          <w:color w:val="000000"/>
          <w:u w:val="single"/>
          <w:shd w:val="clear" w:color="auto" w:fill="00FF00"/>
        </w:rPr>
        <w:t>there is</w:t>
      </w:r>
      <w:r w:rsidRPr="00753DF3">
        <w:rPr>
          <w:rFonts w:eastAsia="Times New Roman"/>
          <w:b/>
          <w:bCs/>
          <w:color w:val="000000"/>
          <w:u w:val="single"/>
        </w:rPr>
        <w:t xml:space="preserve"> a </w:t>
      </w:r>
      <w:r w:rsidRPr="00753DF3">
        <w:rPr>
          <w:rFonts w:eastAsia="Times New Roman"/>
          <w:b/>
          <w:bCs/>
          <w:color w:val="000000"/>
          <w:u w:val="single"/>
          <w:shd w:val="clear" w:color="auto" w:fill="00FF00"/>
        </w:rPr>
        <w:t>clear association between poverty and war</w:t>
      </w:r>
      <w:r w:rsidRPr="00753DF3">
        <w:rPr>
          <w:rFonts w:eastAsia="Times New Roman"/>
          <w:color w:val="000000"/>
          <w:sz w:val="16"/>
          <w:szCs w:val="16"/>
        </w:rPr>
        <w:t xml:space="preserve">. It is reasonably safe to assume that the vast majority of </w:t>
      </w:r>
      <w:r w:rsidRPr="00753DF3">
        <w:rPr>
          <w:rFonts w:eastAsia="Times New Roman"/>
          <w:b/>
          <w:bCs/>
          <w:color w:val="000000"/>
          <w:u w:val="single"/>
          <w:shd w:val="clear" w:color="auto" w:fill="00FF00"/>
        </w:rPr>
        <w:t xml:space="preserve">people do not </w:t>
      </w:r>
      <w:r w:rsidRPr="00753DF3">
        <w:rPr>
          <w:rFonts w:eastAsia="Times New Roman"/>
          <w:b/>
          <w:bCs/>
          <w:color w:val="000000"/>
          <w:u w:val="single"/>
        </w:rPr>
        <w:t xml:space="preserve">ever </w:t>
      </w:r>
      <w:r w:rsidRPr="00753DF3">
        <w:rPr>
          <w:rFonts w:eastAsia="Times New Roman"/>
          <w:b/>
          <w:bCs/>
          <w:color w:val="000000"/>
          <w:u w:val="single"/>
          <w:shd w:val="clear" w:color="auto" w:fill="00FF00"/>
        </w:rPr>
        <w:t>welcome war</w:t>
      </w:r>
      <w:r w:rsidRPr="00753DF3">
        <w:rPr>
          <w:rFonts w:eastAsia="Times New Roman"/>
          <w:color w:val="000000"/>
          <w:sz w:val="16"/>
          <w:szCs w:val="16"/>
        </w:rPr>
        <w:t xml:space="preserve">. </w:t>
      </w:r>
      <w:r w:rsidRPr="00753DF3">
        <w:rPr>
          <w:rFonts w:eastAsia="Times New Roman"/>
          <w:b/>
          <w:bCs/>
          <w:color w:val="000000"/>
          <w:u w:val="single"/>
          <w:shd w:val="clear" w:color="auto" w:fill="00FF00"/>
        </w:rPr>
        <w:t>They are</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normally </w:t>
      </w:r>
      <w:r w:rsidRPr="00753DF3">
        <w:rPr>
          <w:rFonts w:eastAsia="Times New Roman"/>
          <w:b/>
          <w:bCs/>
          <w:color w:val="000000"/>
          <w:u w:val="single"/>
          <w:shd w:val="clear" w:color="auto" w:fill="00FF00"/>
        </w:rPr>
        <w:t>coerced</w:t>
      </w:r>
      <w:r w:rsidRPr="00753DF3">
        <w:rPr>
          <w:rFonts w:eastAsia="Times New Roman"/>
          <w:b/>
          <w:bCs/>
          <w:color w:val="000000"/>
          <w:u w:val="single"/>
        </w:rPr>
        <w:t>,</w:t>
      </w:r>
      <w:r w:rsidRPr="00753DF3">
        <w:rPr>
          <w:rFonts w:eastAsia="Times New Roman"/>
          <w:color w:val="000000"/>
          <w:sz w:val="16"/>
          <w:szCs w:val="16"/>
        </w:rPr>
        <w:t xml:space="preserve"> </w:t>
      </w:r>
      <w:r w:rsidRPr="00753DF3">
        <w:rPr>
          <w:rFonts w:eastAsia="Times New Roman"/>
          <w:b/>
          <w:bCs/>
          <w:color w:val="000000"/>
          <w:u w:val="single"/>
        </w:rPr>
        <w:t xml:space="preserve">more often than not </w:t>
      </w:r>
      <w:r w:rsidRPr="00753DF3">
        <w:rPr>
          <w:rFonts w:eastAsia="Times New Roman"/>
          <w:b/>
          <w:bCs/>
          <w:color w:val="000000"/>
          <w:u w:val="single"/>
          <w:shd w:val="clear" w:color="auto" w:fill="00FF00"/>
        </w:rPr>
        <w:t>by propaganda</w:t>
      </w:r>
      <w:r w:rsidRPr="00753DF3">
        <w:rPr>
          <w:rFonts w:eastAsia="Times New Roman"/>
          <w:color w:val="000000"/>
          <w:sz w:val="16"/>
          <w:szCs w:val="16"/>
        </w:rPr>
        <w:t xml:space="preserve">, </w:t>
      </w:r>
      <w:r w:rsidRPr="00753DF3">
        <w:rPr>
          <w:rFonts w:eastAsia="Times New Roman"/>
          <w:b/>
          <w:bCs/>
          <w:color w:val="000000"/>
          <w:u w:val="single"/>
        </w:rPr>
        <w:t>into fear, extreme nationalist sentiments and war by their governments</w:t>
      </w:r>
      <w:r w:rsidRPr="00753DF3">
        <w:rPr>
          <w:rFonts w:eastAsia="Times New Roman"/>
          <w:color w:val="000000"/>
          <w:sz w:val="16"/>
          <w:szCs w:val="16"/>
        </w:rPr>
        <w:t xml:space="preserve">. </w:t>
      </w:r>
      <w:r w:rsidRPr="00753DF3">
        <w:rPr>
          <w:rFonts w:eastAsia="Times New Roman"/>
          <w:b/>
          <w:bCs/>
          <w:color w:val="000000"/>
          <w:u w:val="single"/>
        </w:rPr>
        <w:t>If the majority</w:t>
      </w:r>
      <w:r w:rsidRPr="00753DF3">
        <w:rPr>
          <w:rFonts w:eastAsia="Times New Roman"/>
          <w:color w:val="000000"/>
          <w:sz w:val="16"/>
          <w:szCs w:val="16"/>
        </w:rPr>
        <w:t xml:space="preserve"> of people </w:t>
      </w:r>
      <w:r w:rsidRPr="00753DF3">
        <w:rPr>
          <w:rFonts w:eastAsia="Times New Roman"/>
          <w:b/>
          <w:bCs/>
          <w:color w:val="000000"/>
          <w:u w:val="single"/>
        </w:rPr>
        <w:t>had a democratic voice they would undoubtedly object</w:t>
      </w:r>
      <w:r w:rsidRPr="00753DF3">
        <w:rPr>
          <w:rFonts w:eastAsia="Times New Roman"/>
          <w:color w:val="000000"/>
          <w:sz w:val="16"/>
          <w:szCs w:val="16"/>
        </w:rPr>
        <w:t xml:space="preserve"> to war. But voices are silenced. Thus,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 xml:space="preserve">freedom to express </w:t>
      </w:r>
      <w:r w:rsidRPr="00753DF3">
        <w:rPr>
          <w:rFonts w:eastAsia="Times New Roman"/>
          <w:b/>
          <w:bCs/>
          <w:color w:val="000000"/>
          <w:u w:val="single"/>
        </w:rPr>
        <w:t xml:space="preserve">one's </w:t>
      </w:r>
      <w:r w:rsidRPr="00753DF3">
        <w:rPr>
          <w:rFonts w:eastAsia="Times New Roman"/>
          <w:b/>
          <w:bCs/>
          <w:color w:val="000000"/>
          <w:u w:val="single"/>
          <w:shd w:val="clear" w:color="auto" w:fill="00FF00"/>
        </w:rPr>
        <w:t xml:space="preserve">views </w:t>
      </w:r>
      <w:r w:rsidRPr="00753DF3">
        <w:rPr>
          <w:rFonts w:eastAsia="Times New Roman"/>
          <w:color w:val="000000"/>
          <w:sz w:val="16"/>
          <w:szCs w:val="16"/>
        </w:rPr>
        <w:t xml:space="preserve">and to challenge government decisions and </w:t>
      </w:r>
      <w:r w:rsidRPr="00753DF3">
        <w:rPr>
          <w:rFonts w:eastAsia="Times New Roman"/>
          <w:b/>
          <w:bCs/>
          <w:color w:val="000000"/>
          <w:u w:val="single"/>
        </w:rPr>
        <w:t xml:space="preserve">to </w:t>
      </w:r>
      <w:r w:rsidRPr="00753DF3">
        <w:rPr>
          <w:rFonts w:eastAsia="Times New Roman"/>
          <w:b/>
          <w:bCs/>
          <w:color w:val="000000"/>
          <w:u w:val="single"/>
          <w:shd w:val="clear" w:color="auto" w:fill="00FF00"/>
        </w:rPr>
        <w:t xml:space="preserve">insist </w:t>
      </w:r>
      <w:r w:rsidRPr="00753DF3">
        <w:rPr>
          <w:rFonts w:eastAsia="Times New Roman"/>
          <w:b/>
          <w:bCs/>
          <w:color w:val="000000"/>
          <w:u w:val="single"/>
        </w:rPr>
        <w:t>up</w:t>
      </w:r>
      <w:r w:rsidRPr="00753DF3">
        <w:rPr>
          <w:rFonts w:eastAsia="Times New Roman"/>
          <w:b/>
          <w:bCs/>
          <w:color w:val="000000"/>
          <w:u w:val="single"/>
          <w:shd w:val="clear" w:color="auto" w:fill="00FF00"/>
        </w:rPr>
        <w:t>on political rather than violent solutions</w:t>
      </w:r>
      <w:r w:rsidRPr="00753DF3">
        <w:rPr>
          <w:rFonts w:eastAsia="Times New Roman"/>
          <w:b/>
          <w:bCs/>
          <w:color w:val="000000"/>
          <w:u w:val="single"/>
        </w:rPr>
        <w:t xml:space="preserve">, </w:t>
      </w:r>
      <w:r w:rsidRPr="00753DF3">
        <w:rPr>
          <w:rFonts w:eastAsia="Times New Roman"/>
          <w:b/>
          <w:bCs/>
          <w:color w:val="000000"/>
          <w:u w:val="single"/>
          <w:shd w:val="clear" w:color="auto" w:fill="00FF00"/>
        </w:rPr>
        <w:t xml:space="preserve">are necessary </w:t>
      </w:r>
      <w:r w:rsidRPr="00753DF3">
        <w:rPr>
          <w:rFonts w:eastAsia="Times New Roman"/>
          <w:b/>
          <w:bCs/>
          <w:color w:val="000000"/>
          <w:u w:val="single"/>
        </w:rPr>
        <w:t xml:space="preserve">aspects </w:t>
      </w:r>
      <w:r w:rsidRPr="00753DF3">
        <w:rPr>
          <w:rFonts w:eastAsia="Times New Roman"/>
          <w:b/>
          <w:bCs/>
          <w:color w:val="000000"/>
          <w:u w:val="single"/>
          <w:shd w:val="clear" w:color="auto" w:fill="00FF00"/>
        </w:rPr>
        <w:t xml:space="preserve">of democracy </w:t>
      </w:r>
      <w:r w:rsidRPr="00753DF3">
        <w:rPr>
          <w:rFonts w:eastAsia="Times New Roman"/>
          <w:b/>
          <w:bCs/>
          <w:color w:val="000000"/>
          <w:u w:val="single"/>
        </w:rPr>
        <w:t xml:space="preserve">which can, and do, avert war. </w:t>
      </w:r>
      <w:r w:rsidRPr="00753DF3">
        <w:rPr>
          <w:rFonts w:eastAsia="Times New Roman"/>
          <w:color w:val="000000"/>
          <w:sz w:val="16"/>
          <w:szCs w:val="16"/>
        </w:rPr>
        <w:t xml:space="preserve">Government sponsored propaganda in Rwanda, as in former Yugoslavia, succeeded because there weren't the means to challenge it. </w:t>
      </w:r>
      <w:r w:rsidRPr="00753DF3">
        <w:rPr>
          <w:rFonts w:eastAsia="Times New Roman"/>
          <w:b/>
          <w:bCs/>
          <w:color w:val="000000"/>
          <w:u w:val="single"/>
        </w:rPr>
        <w:t>One</w:t>
      </w:r>
      <w:r w:rsidRPr="00753DF3">
        <w:rPr>
          <w:rFonts w:eastAsia="Times New Roman"/>
          <w:color w:val="000000"/>
          <w:sz w:val="16"/>
          <w:szCs w:val="16"/>
        </w:rPr>
        <w:t xml:space="preserve"> </w:t>
      </w:r>
      <w:r w:rsidRPr="00753DF3">
        <w:rPr>
          <w:rFonts w:eastAsia="Times New Roman"/>
          <w:b/>
          <w:bCs/>
          <w:color w:val="000000"/>
          <w:u w:val="single"/>
        </w:rPr>
        <w:t>has</w:t>
      </w:r>
      <w:r w:rsidRPr="00753DF3">
        <w:rPr>
          <w:rFonts w:eastAsia="Times New Roman"/>
          <w:color w:val="000000"/>
          <w:sz w:val="16"/>
          <w:szCs w:val="16"/>
        </w:rPr>
        <w:t xml:space="preserve"> therefore </w:t>
      </w:r>
      <w:r w:rsidRPr="00753DF3">
        <w:rPr>
          <w:rFonts w:eastAsia="Times New Roman"/>
          <w:b/>
          <w:bCs/>
          <w:color w:val="000000"/>
          <w:u w:val="single"/>
        </w:rPr>
        <w:t>to conclude that it is impossible for</w:t>
      </w:r>
      <w:r w:rsidRPr="00753DF3">
        <w:rPr>
          <w:rFonts w:eastAsia="Times New Roman"/>
          <w:color w:val="000000"/>
          <w:sz w:val="16"/>
          <w:szCs w:val="16"/>
        </w:rPr>
        <w:t xml:space="preserve"> a particular </w:t>
      </w:r>
      <w:r w:rsidRPr="00753DF3">
        <w:rPr>
          <w:rFonts w:eastAsia="Times New Roman"/>
          <w:b/>
          <w:bCs/>
          <w:color w:val="000000"/>
          <w:u w:val="single"/>
        </w:rPr>
        <w:t>government to wage war in the absence of a compliant media</w:t>
      </w:r>
      <w:r w:rsidRPr="00753DF3">
        <w:rPr>
          <w:rFonts w:eastAsia="Times New Roman"/>
          <w:color w:val="000000"/>
          <w:sz w:val="16"/>
          <w:szCs w:val="16"/>
        </w:rPr>
        <w:t xml:space="preserve"> willing to indulge in government propaganda. This is because </w:t>
      </w:r>
      <w:r w:rsidRPr="00753DF3">
        <w:rPr>
          <w:rFonts w:eastAsia="Times New Roman"/>
          <w:b/>
          <w:bCs/>
          <w:color w:val="000000"/>
          <w:u w:val="single"/>
        </w:rPr>
        <w:t>the government needs civilians to fight wars for them and also because the media is needed to re-</w:t>
      </w:r>
      <w:proofErr w:type="spellStart"/>
      <w:r w:rsidRPr="00753DF3">
        <w:rPr>
          <w:rFonts w:eastAsia="Times New Roman"/>
          <w:b/>
          <w:bCs/>
          <w:color w:val="000000"/>
          <w:u w:val="single"/>
        </w:rPr>
        <w:t>inforce</w:t>
      </w:r>
      <w:proofErr w:type="spellEnd"/>
      <w:r w:rsidRPr="00753DF3">
        <w:rPr>
          <w:rFonts w:eastAsia="Times New Roman"/>
          <w:b/>
          <w:bCs/>
          <w:color w:val="000000"/>
          <w:u w:val="single"/>
        </w:rPr>
        <w:t xml:space="preserve"> government policies and intentions at every turn.</w:t>
      </w:r>
    </w:p>
    <w:p w14:paraId="7A384825" w14:textId="77777777" w:rsidR="0039525E" w:rsidRDefault="0039525E" w:rsidP="0039525E">
      <w:pPr>
        <w:spacing w:line="240" w:lineRule="auto"/>
        <w:rPr>
          <w:rFonts w:eastAsia="Times New Roman"/>
          <w:b/>
          <w:bCs/>
          <w:color w:val="000000"/>
          <w:u w:val="single"/>
        </w:rPr>
      </w:pPr>
    </w:p>
    <w:p w14:paraId="7E73807F" w14:textId="77777777" w:rsidR="0039525E" w:rsidRDefault="0039525E" w:rsidP="0039525E">
      <w:pPr>
        <w:pStyle w:val="Heading3"/>
        <w:spacing w:before="0"/>
      </w:pPr>
      <w:r>
        <w:t>CP: Advocacy Announcement</w:t>
      </w:r>
    </w:p>
    <w:p w14:paraId="30157EF9" w14:textId="77777777" w:rsidR="0039525E" w:rsidRPr="00C11682" w:rsidRDefault="0039525E" w:rsidP="0039525E">
      <w:pPr>
        <w:pStyle w:val="Heading4"/>
        <w:spacing w:before="0"/>
      </w:pPr>
      <w:r w:rsidRPr="00C11682">
        <w:t>CP Text – Free Press should openly and deliberately articulate their advocacies on stories and on issues of relevancy to their writings.</w:t>
      </w:r>
    </w:p>
    <w:p w14:paraId="43B4F398" w14:textId="77777777" w:rsidR="0039525E" w:rsidRPr="00C11682" w:rsidRDefault="0039525E" w:rsidP="0039525E">
      <w:pPr>
        <w:spacing w:after="0"/>
      </w:pPr>
    </w:p>
    <w:p w14:paraId="0FF1DF98" w14:textId="77777777" w:rsidR="0039525E" w:rsidRPr="00C11682" w:rsidRDefault="0039525E" w:rsidP="0039525E">
      <w:pPr>
        <w:pStyle w:val="Heading4"/>
        <w:spacing w:before="0"/>
      </w:pPr>
      <w:r w:rsidRPr="00C11682">
        <w:t>CP promotes democracy while breaking the manipulate power of the so-called objective press</w:t>
      </w:r>
    </w:p>
    <w:p w14:paraId="4D1B87BC" w14:textId="77777777" w:rsidR="0039525E" w:rsidRPr="00C11682" w:rsidRDefault="0039525E" w:rsidP="0039525E">
      <w:pPr>
        <w:rPr>
          <w:rFonts w:asciiTheme="minorHAnsi" w:hAnsiTheme="minorHAnsi" w:cstheme="minorHAnsi"/>
          <w:sz w:val="14"/>
        </w:rPr>
      </w:pPr>
      <w:r w:rsidRPr="00C11682">
        <w:rPr>
          <w:rFonts w:asciiTheme="minorHAnsi" w:hAnsiTheme="minorHAnsi" w:cstheme="minorHAnsi"/>
          <w:sz w:val="16"/>
          <w:szCs w:val="16"/>
        </w:rPr>
        <w:t xml:space="preserve">Brian </w:t>
      </w:r>
      <w:r w:rsidRPr="00C11682">
        <w:rPr>
          <w:rStyle w:val="Style13ptBold"/>
          <w:rFonts w:asciiTheme="minorHAnsi" w:hAnsiTheme="minorHAnsi" w:cstheme="minorHAnsi"/>
        </w:rPr>
        <w:t>Winston &amp;</w:t>
      </w:r>
      <w:r w:rsidRPr="00C11682">
        <w:rPr>
          <w:rFonts w:asciiTheme="minorHAnsi" w:hAnsiTheme="minorHAnsi" w:cstheme="minorHAnsi"/>
          <w:sz w:val="16"/>
          <w:szCs w:val="16"/>
        </w:rPr>
        <w:t xml:space="preserve"> is the Lincoln Professor at the University of Lincoln (UK). He is the author of A Right to Offend, The Rushdie Fatwa and After and also writes on documentary film and media technology. He was the founding director of the Glasgow University Media Group. Matthew </w:t>
      </w:r>
      <w:r w:rsidRPr="00C11682">
        <w:rPr>
          <w:rStyle w:val="Style13ptBold"/>
          <w:rFonts w:asciiTheme="minorHAnsi" w:hAnsiTheme="minorHAnsi" w:cstheme="minorHAnsi"/>
        </w:rPr>
        <w:t>Winston</w:t>
      </w:r>
      <w:r w:rsidRPr="00C11682">
        <w:rPr>
          <w:rFonts w:asciiTheme="minorHAnsi" w:hAnsiTheme="minorHAnsi" w:cstheme="minorHAnsi"/>
          <w:sz w:val="16"/>
          <w:szCs w:val="16"/>
        </w:rPr>
        <w:t xml:space="preserve"> is the author of Gonzo Text: Disentangling Meaning in Hunter S. Thompson’s Journalism. He teaches in the School of Media, Communication and Sociology at the University of Leicester, THE ROOTS OF FAKE NEWS: </w:t>
      </w:r>
      <w:proofErr w:type="spellStart"/>
      <w:r w:rsidRPr="00C11682">
        <w:rPr>
          <w:rFonts w:asciiTheme="minorHAnsi" w:hAnsiTheme="minorHAnsi" w:cstheme="minorHAnsi"/>
          <w:sz w:val="16"/>
          <w:szCs w:val="16"/>
        </w:rPr>
        <w:t>Obecting</w:t>
      </w:r>
      <w:proofErr w:type="spellEnd"/>
      <w:r w:rsidRPr="00C11682">
        <w:rPr>
          <w:rFonts w:asciiTheme="minorHAnsi" w:hAnsiTheme="minorHAnsi" w:cstheme="minorHAnsi"/>
          <w:sz w:val="16"/>
          <w:szCs w:val="16"/>
        </w:rPr>
        <w:t xml:space="preserve"> to Objective Journalism, </w:t>
      </w:r>
      <w:r w:rsidRPr="00C11682">
        <w:rPr>
          <w:rFonts w:asciiTheme="minorHAnsi" w:hAnsiTheme="minorHAnsi" w:cstheme="minorHAnsi"/>
          <w:color w:val="000000"/>
          <w:spacing w:val="5"/>
          <w:sz w:val="16"/>
          <w:szCs w:val="16"/>
          <w:shd w:val="clear" w:color="auto" w:fill="FFFFFF"/>
        </w:rPr>
        <w:t xml:space="preserve">September </w:t>
      </w:r>
      <w:r w:rsidRPr="00C11682">
        <w:rPr>
          <w:rStyle w:val="Style13ptBold"/>
          <w:rFonts w:asciiTheme="minorHAnsi" w:hAnsiTheme="minorHAnsi" w:cstheme="minorHAnsi"/>
        </w:rPr>
        <w:t>2020</w:t>
      </w:r>
      <w:r w:rsidRPr="00C11682">
        <w:rPr>
          <w:rFonts w:asciiTheme="minorHAnsi" w:hAnsiTheme="minorHAnsi" w:cstheme="minorHAnsi"/>
          <w:color w:val="000000"/>
          <w:spacing w:val="5"/>
          <w:sz w:val="16"/>
          <w:szCs w:val="16"/>
          <w:shd w:val="clear" w:color="auto" w:fill="FFFFFF"/>
        </w:rPr>
        <w:t>-</w:t>
      </w:r>
    </w:p>
    <w:p w14:paraId="34331602" w14:textId="77777777" w:rsidR="0039525E" w:rsidRPr="00C11682" w:rsidRDefault="0039525E" w:rsidP="0039525E">
      <w:pPr>
        <w:rPr>
          <w:sz w:val="10"/>
        </w:rPr>
      </w:pPr>
      <w:r w:rsidRPr="002B3ADD">
        <w:rPr>
          <w:rStyle w:val="Emphasis"/>
        </w:rPr>
        <w:t xml:space="preserve">Given that </w:t>
      </w:r>
      <w:r w:rsidRPr="001A725C">
        <w:rPr>
          <w:rStyle w:val="Emphasis"/>
          <w:highlight w:val="cyan"/>
        </w:rPr>
        <w:t>objectivity is</w:t>
      </w:r>
      <w:r w:rsidRPr="00C11682">
        <w:rPr>
          <w:sz w:val="10"/>
        </w:rPr>
        <w:t xml:space="preserve">, according to its ideological construction, in a state of </w:t>
      </w:r>
      <w:r w:rsidRPr="001A725C">
        <w:rPr>
          <w:rStyle w:val="Emphasis"/>
          <w:highlight w:val="cyan"/>
        </w:rPr>
        <w:t xml:space="preserve">binary opposition with subjectivity, </w:t>
      </w:r>
      <w:r w:rsidRPr="002B3ADD">
        <w:rPr>
          <w:rStyle w:val="Emphasis"/>
        </w:rPr>
        <w:t>it necessarily follows that</w:t>
      </w:r>
      <w:r w:rsidRPr="001A725C">
        <w:rPr>
          <w:rStyle w:val="Emphasis"/>
          <w:highlight w:val="cyan"/>
        </w:rPr>
        <w:t xml:space="preserve"> if objectivity is abandoned, journalism </w:t>
      </w:r>
      <w:r w:rsidRPr="002B3ADD">
        <w:rPr>
          <w:rStyle w:val="Emphasis"/>
        </w:rPr>
        <w:t xml:space="preserve">would </w:t>
      </w:r>
      <w:r w:rsidRPr="001A725C">
        <w:rPr>
          <w:rStyle w:val="Emphasis"/>
          <w:highlight w:val="cyan"/>
        </w:rPr>
        <w:t xml:space="preserve">perform </w:t>
      </w:r>
      <w:r w:rsidRPr="002B3ADD">
        <w:rPr>
          <w:rStyle w:val="Emphasis"/>
        </w:rPr>
        <w:t xml:space="preserve">its functions </w:t>
      </w:r>
      <w:r w:rsidRPr="001A725C">
        <w:rPr>
          <w:rStyle w:val="Emphasis"/>
          <w:highlight w:val="cyan"/>
        </w:rPr>
        <w:t>by owning its subjectivity</w:t>
      </w:r>
      <w:r w:rsidRPr="00C11682">
        <w:rPr>
          <w:rStyle w:val="Emphasis"/>
        </w:rPr>
        <w:t>,</w:t>
      </w:r>
      <w:r w:rsidRPr="00C11682">
        <w:rPr>
          <w:sz w:val="10"/>
        </w:rPr>
        <w:t xml:space="preserve"> its biases, and </w:t>
      </w:r>
      <w:proofErr w:type="spellStart"/>
      <w:r w:rsidRPr="00C11682">
        <w:rPr>
          <w:sz w:val="10"/>
        </w:rPr>
        <w:t>contextualising</w:t>
      </w:r>
      <w:proofErr w:type="spellEnd"/>
      <w:r w:rsidRPr="00C11682">
        <w:rPr>
          <w:sz w:val="10"/>
        </w:rPr>
        <w:t xml:space="preserve"> the information which it presented openly, according to its own clearly and explicitly defined perspectives, political and otherwise. The clarity and logical consistency of this context would condition the credibility of what is reported. And such a change of understanding is not unthinkable. As one of the authors of this book has discussed elsewhere,9 </w:t>
      </w:r>
      <w:r w:rsidRPr="002B3ADD">
        <w:rPr>
          <w:rStyle w:val="Emphasis"/>
        </w:rPr>
        <w:t xml:space="preserve">there was a (fairly long) </w:t>
      </w:r>
      <w:r w:rsidRPr="001A725C">
        <w:rPr>
          <w:rStyle w:val="Emphasis"/>
          <w:highlight w:val="cyan"/>
        </w:rPr>
        <w:t xml:space="preserve">period in </w:t>
      </w:r>
      <w:r w:rsidRPr="002B3ADD">
        <w:rPr>
          <w:rStyle w:val="Emphasis"/>
        </w:rPr>
        <w:t xml:space="preserve">the </w:t>
      </w:r>
      <w:r w:rsidRPr="001A725C">
        <w:rPr>
          <w:rStyle w:val="Emphasis"/>
          <w:highlight w:val="cyan"/>
        </w:rPr>
        <w:t>history</w:t>
      </w:r>
      <w:r w:rsidRPr="001A725C">
        <w:rPr>
          <w:sz w:val="10"/>
          <w:highlight w:val="cyan"/>
        </w:rPr>
        <w:t xml:space="preserve"> </w:t>
      </w:r>
      <w:r w:rsidRPr="001A725C">
        <w:rPr>
          <w:rStyle w:val="Emphasis"/>
          <w:highlight w:val="cyan"/>
        </w:rPr>
        <w:t>of</w:t>
      </w:r>
      <w:r w:rsidRPr="00C11682">
        <w:rPr>
          <w:sz w:val="10"/>
        </w:rPr>
        <w:t xml:space="preserve"> American </w:t>
      </w:r>
      <w:r w:rsidRPr="001A725C">
        <w:rPr>
          <w:rStyle w:val="Emphasis"/>
          <w:highlight w:val="cyan"/>
        </w:rPr>
        <w:t xml:space="preserve">journalism </w:t>
      </w:r>
      <w:r w:rsidRPr="002B3ADD">
        <w:rPr>
          <w:rStyle w:val="Emphasis"/>
        </w:rPr>
        <w:t xml:space="preserve">during which the </w:t>
      </w:r>
      <w:r w:rsidRPr="001A725C">
        <w:rPr>
          <w:rStyle w:val="Emphasis"/>
          <w:highlight w:val="cyan"/>
        </w:rPr>
        <w:t>news was openly biased, and</w:t>
      </w:r>
      <w:r w:rsidRPr="00C11682">
        <w:rPr>
          <w:sz w:val="10"/>
        </w:rPr>
        <w:t>, to oversimplify quite a bit</w:t>
      </w:r>
      <w:r w:rsidRPr="001A725C">
        <w:rPr>
          <w:sz w:val="10"/>
          <w:highlight w:val="cyan"/>
        </w:rPr>
        <w:t xml:space="preserve">, </w:t>
      </w:r>
      <w:r w:rsidRPr="001A725C">
        <w:rPr>
          <w:rStyle w:val="Emphasis"/>
          <w:highlight w:val="cyan"/>
        </w:rPr>
        <w:t>it</w:t>
      </w:r>
      <w:r w:rsidRPr="00C11682">
        <w:rPr>
          <w:rStyle w:val="Emphasis"/>
        </w:rPr>
        <w:t xml:space="preserve"> still </w:t>
      </w:r>
      <w:r w:rsidRPr="001A725C">
        <w:rPr>
          <w:rStyle w:val="Emphasis"/>
          <w:highlight w:val="cyan"/>
        </w:rPr>
        <w:t>worked</w:t>
      </w:r>
      <w:r w:rsidRPr="00C11682">
        <w:rPr>
          <w:rStyle w:val="Emphasis"/>
        </w:rPr>
        <w:t xml:space="preserve"> just fine</w:t>
      </w:r>
      <w:r w:rsidRPr="00C11682">
        <w:rPr>
          <w:sz w:val="10"/>
        </w:rPr>
        <w:t xml:space="preserve">. It can be argued, as we said at the beginning of this chapter, that this press earned a role for itself in the founding myth(s) of the American republic which conditions, to this day, the high claims made for its journalism. The arrow flies straight from Tom Paine’s time to John Carey now, hitting the bullseye and allowing Carey boldly to assert that ‘journalism is usefully understood as another name for democracy’.10 But for much of this arrow’s flight – how much is a matter of debate – objectivity was not just irrelevant, but unheard of. As another eminent US media scholar, Robert McChesney, observed: </w:t>
      </w:r>
      <w:r w:rsidRPr="00C11682">
        <w:rPr>
          <w:rStyle w:val="Emphasis"/>
        </w:rPr>
        <w:t xml:space="preserve">During the first two or three generations of the republic such notions for the press would have been nonsensical, even unthinkable. </w:t>
      </w:r>
      <w:r w:rsidRPr="002B3ADD">
        <w:rPr>
          <w:rStyle w:val="Emphasis"/>
        </w:rPr>
        <w:t xml:space="preserve">The </w:t>
      </w:r>
      <w:r w:rsidRPr="001A725C">
        <w:rPr>
          <w:rStyle w:val="Emphasis"/>
          <w:highlight w:val="cyan"/>
        </w:rPr>
        <w:t xml:space="preserve">point of journalism </w:t>
      </w:r>
      <w:r w:rsidRPr="002B3ADD">
        <w:rPr>
          <w:rStyle w:val="Emphasis"/>
        </w:rPr>
        <w:t xml:space="preserve">was to </w:t>
      </w:r>
      <w:r w:rsidRPr="001A725C">
        <w:rPr>
          <w:rStyle w:val="Emphasis"/>
          <w:highlight w:val="cyan"/>
        </w:rPr>
        <w:t xml:space="preserve">persuade </w:t>
      </w:r>
      <w:r w:rsidRPr="002B3ADD">
        <w:rPr>
          <w:rStyle w:val="Emphasis"/>
        </w:rPr>
        <w:t xml:space="preserve">as well as </w:t>
      </w:r>
      <w:r w:rsidRPr="001A725C">
        <w:rPr>
          <w:rStyle w:val="Emphasis"/>
          <w:highlight w:val="cyan"/>
        </w:rPr>
        <w:t xml:space="preserve">inform, </w:t>
      </w:r>
      <w:r w:rsidRPr="002B3ADD">
        <w:rPr>
          <w:rStyle w:val="Emphasis"/>
        </w:rPr>
        <w:t xml:space="preserve">and the </w:t>
      </w:r>
      <w:r w:rsidRPr="001A725C">
        <w:rPr>
          <w:rStyle w:val="Emphasis"/>
          <w:highlight w:val="cyan"/>
        </w:rPr>
        <w:t>press tended to be highly partisan</w:t>
      </w:r>
      <w:r w:rsidRPr="00C11682">
        <w:rPr>
          <w:sz w:val="10"/>
        </w:rPr>
        <w:t xml:space="preserve">.11 Gerald </w:t>
      </w:r>
      <w:proofErr w:type="spellStart"/>
      <w:r w:rsidRPr="00C11682">
        <w:rPr>
          <w:sz w:val="10"/>
        </w:rPr>
        <w:t>Baldasty</w:t>
      </w:r>
      <w:proofErr w:type="spellEnd"/>
      <w:r w:rsidRPr="00C11682">
        <w:rPr>
          <w:sz w:val="10"/>
        </w:rPr>
        <w:t xml:space="preserve">, in discussing the ‘opinionated, politically biased, one-sided, argumentative and frequently strident’12 newspapers of the Jacksonian era, which were also publicly </w:t>
      </w:r>
      <w:proofErr w:type="spellStart"/>
      <w:r w:rsidRPr="00C11682">
        <w:rPr>
          <w:sz w:val="10"/>
        </w:rPr>
        <w:t>subsidised</w:t>
      </w:r>
      <w:proofErr w:type="spellEnd"/>
      <w:r w:rsidRPr="00C11682">
        <w:rPr>
          <w:sz w:val="10"/>
        </w:rPr>
        <w:t xml:space="preserve">, privately </w:t>
      </w:r>
      <w:proofErr w:type="spellStart"/>
      <w:r w:rsidRPr="00C11682">
        <w:rPr>
          <w:sz w:val="10"/>
        </w:rPr>
        <w:t>patronised</w:t>
      </w:r>
      <w:proofErr w:type="spellEnd"/>
      <w:r w:rsidRPr="00C11682">
        <w:rPr>
          <w:sz w:val="10"/>
        </w:rPr>
        <w:t xml:space="preserve">, and openly partisan, noted that in the early 1800s, it was in fact a failure to adopt and espouse clearly defined political positions that was taboo. This was not because of a lack of professionalism, or of a lack of respect for the importance of newspapers in the functioning of a democracy, but rather because journalism was viewed differently. Neutrality, thought Horace Greely, was a gag. In essence, as </w:t>
      </w:r>
      <w:proofErr w:type="spellStart"/>
      <w:r w:rsidRPr="00C11682">
        <w:rPr>
          <w:sz w:val="10"/>
        </w:rPr>
        <w:t>Baldasty</w:t>
      </w:r>
      <w:proofErr w:type="spellEnd"/>
      <w:r w:rsidRPr="00C11682">
        <w:rPr>
          <w:sz w:val="10"/>
        </w:rPr>
        <w:t xml:space="preserve"> notes, </w:t>
      </w:r>
      <w:r w:rsidRPr="00C11682">
        <w:rPr>
          <w:rStyle w:val="Emphasis"/>
        </w:rPr>
        <w:t>a newspaper’s failing to express a clear opinion would have been viewed as evidence, not of fairness</w:t>
      </w:r>
      <w:r w:rsidRPr="00C11682">
        <w:rPr>
          <w:sz w:val="10"/>
        </w:rPr>
        <w:t xml:space="preserve">, detachment, etc., but that either the editor did not have an opinion, or did not have the courage to express it. Neither was acceptable. </w:t>
      </w:r>
      <w:proofErr w:type="spellStart"/>
      <w:r w:rsidRPr="00C11682">
        <w:rPr>
          <w:sz w:val="10"/>
        </w:rPr>
        <w:t>Baldasty</w:t>
      </w:r>
      <w:proofErr w:type="spellEnd"/>
      <w:r w:rsidRPr="00C11682">
        <w:rPr>
          <w:sz w:val="10"/>
        </w:rPr>
        <w:t xml:space="preserve"> says, ‘Evenhandedness or </w:t>
      </w:r>
      <w:r w:rsidRPr="001A725C">
        <w:rPr>
          <w:rStyle w:val="Emphasis"/>
          <w:highlight w:val="cyan"/>
        </w:rPr>
        <w:t>objectivity was</w:t>
      </w:r>
      <w:r w:rsidRPr="00C11682">
        <w:rPr>
          <w:sz w:val="10"/>
        </w:rPr>
        <w:t xml:space="preserve"> not so much bad as </w:t>
      </w:r>
      <w:r w:rsidRPr="001A725C">
        <w:rPr>
          <w:rStyle w:val="Emphasis"/>
          <w:highlight w:val="cyan"/>
        </w:rPr>
        <w:t>inappropriate</w:t>
      </w:r>
      <w:r w:rsidRPr="00C11682">
        <w:rPr>
          <w:sz w:val="10"/>
        </w:rPr>
        <w:t xml:space="preserve">.’13 While some might view the move from such an ideological position towards professionalism and objectivity as an example of progress, from the primitive to the sophisticated, and from worse to better, we, obviously, do not see it in this way. This admittedly now unfamiliar ideology seems to us far from incomprehensible or obviously inferior, </w:t>
      </w:r>
      <w:r w:rsidRPr="001A725C">
        <w:rPr>
          <w:rStyle w:val="Emphasis"/>
          <w:highlight w:val="cyan"/>
        </w:rPr>
        <w:t xml:space="preserve">given </w:t>
      </w:r>
      <w:r w:rsidRPr="002B3ADD">
        <w:rPr>
          <w:rStyle w:val="Emphasis"/>
        </w:rPr>
        <w:t xml:space="preserve">the </w:t>
      </w:r>
      <w:r w:rsidRPr="001A725C">
        <w:rPr>
          <w:rStyle w:val="Emphasis"/>
          <w:highlight w:val="cyan"/>
        </w:rPr>
        <w:t xml:space="preserve">nature and importance of </w:t>
      </w:r>
      <w:r w:rsidRPr="002B3ADD">
        <w:rPr>
          <w:rStyle w:val="Emphasis"/>
        </w:rPr>
        <w:t xml:space="preserve">lively </w:t>
      </w:r>
      <w:r w:rsidRPr="001A725C">
        <w:rPr>
          <w:rStyle w:val="Emphasis"/>
          <w:highlight w:val="cyan"/>
        </w:rPr>
        <w:t xml:space="preserve">public debate, informed </w:t>
      </w:r>
      <w:r w:rsidRPr="002B3ADD">
        <w:rPr>
          <w:rStyle w:val="Emphasis"/>
        </w:rPr>
        <w:t xml:space="preserve">not just by facts, but </w:t>
      </w:r>
      <w:r w:rsidRPr="001A725C">
        <w:rPr>
          <w:rStyle w:val="Emphasis"/>
          <w:highlight w:val="cyan"/>
        </w:rPr>
        <w:t>by popular understanding of the context(s) and meaning(s) of the news</w:t>
      </w:r>
      <w:r w:rsidRPr="00C11682">
        <w:rPr>
          <w:rStyle w:val="Emphasis"/>
        </w:rPr>
        <w:t xml:space="preserve">. </w:t>
      </w:r>
      <w:r w:rsidRPr="00C11682">
        <w:rPr>
          <w:sz w:val="10"/>
        </w:rPr>
        <w:t xml:space="preserve">Conscious that some may reply that much of the news is already openly politically-slanted, a note of clarification: though within the (admittedly fuzzy) borders of the mainstream press, there are of course news outlets of various kinds which might conventionally be considered as highly partisan (e.g. The Daily Mail, but also the likes of The Guardian), even their rhetoric is grounded, invariably, in presenting news/truth, with the only bias ever explicitly acknowledged being the national/common interest. The rhetoric of the spectacularly partisan Fox News network, which until relatively recently had the phrase ‘fair and balanced’ trademarked, exemplifies this point. Since </w:t>
      </w:r>
      <w:r w:rsidRPr="001A725C">
        <w:rPr>
          <w:rStyle w:val="Emphasis"/>
          <w:highlight w:val="cyan"/>
        </w:rPr>
        <w:t xml:space="preserve">admitting </w:t>
      </w:r>
      <w:r w:rsidRPr="002B3ADD">
        <w:rPr>
          <w:rStyle w:val="Emphasis"/>
        </w:rPr>
        <w:t xml:space="preserve">to your </w:t>
      </w:r>
      <w:r w:rsidRPr="001A725C">
        <w:rPr>
          <w:rStyle w:val="Emphasis"/>
          <w:highlight w:val="cyan"/>
        </w:rPr>
        <w:t xml:space="preserve">bias </w:t>
      </w:r>
      <w:r w:rsidRPr="002B3ADD">
        <w:rPr>
          <w:rStyle w:val="Emphasis"/>
        </w:rPr>
        <w:t xml:space="preserve">is no admission at all </w:t>
      </w:r>
      <w:r w:rsidRPr="001A725C">
        <w:rPr>
          <w:rStyle w:val="Emphasis"/>
          <w:highlight w:val="cyan"/>
        </w:rPr>
        <w:t xml:space="preserve">if you define it as a bias in </w:t>
      </w:r>
      <w:proofErr w:type="spellStart"/>
      <w:r w:rsidRPr="001A725C">
        <w:rPr>
          <w:rStyle w:val="Emphasis"/>
          <w:highlight w:val="cyan"/>
        </w:rPr>
        <w:t>favour</w:t>
      </w:r>
      <w:proofErr w:type="spellEnd"/>
      <w:r w:rsidRPr="001A725C">
        <w:rPr>
          <w:rStyle w:val="Emphasis"/>
          <w:highlight w:val="cyan"/>
        </w:rPr>
        <w:t xml:space="preserve"> of being right, </w:t>
      </w:r>
      <w:r w:rsidRPr="002B3ADD">
        <w:rPr>
          <w:rStyle w:val="Emphasis"/>
        </w:rPr>
        <w:t xml:space="preserve">this type of stance, still ultimately </w:t>
      </w:r>
      <w:r w:rsidRPr="001A725C">
        <w:rPr>
          <w:rStyle w:val="Emphasis"/>
          <w:highlight w:val="cyan"/>
        </w:rPr>
        <w:t xml:space="preserve">grounded in </w:t>
      </w:r>
      <w:r w:rsidRPr="002B3ADD">
        <w:rPr>
          <w:rStyle w:val="Emphasis"/>
        </w:rPr>
        <w:t xml:space="preserve">the ideology of </w:t>
      </w:r>
      <w:r w:rsidRPr="001A725C">
        <w:rPr>
          <w:rStyle w:val="Emphasis"/>
          <w:highlight w:val="cyan"/>
        </w:rPr>
        <w:t xml:space="preserve">objectivity, must not be confused with the </w:t>
      </w:r>
      <w:r w:rsidRPr="002B3ADD">
        <w:rPr>
          <w:rStyle w:val="Emphasis"/>
          <w:highlight w:val="cyan"/>
        </w:rPr>
        <w:t xml:space="preserve">honest, explicit partisanship </w:t>
      </w:r>
      <w:r w:rsidRPr="002B3ADD">
        <w:rPr>
          <w:rStyle w:val="Emphasis"/>
        </w:rPr>
        <w:t xml:space="preserve">from which we are suggesting </w:t>
      </w:r>
      <w:r w:rsidRPr="001A725C">
        <w:rPr>
          <w:rStyle w:val="Emphasis"/>
          <w:highlight w:val="cyan"/>
        </w:rPr>
        <w:t>the press should never have departed, and to which it should return</w:t>
      </w:r>
      <w:r w:rsidRPr="00C11682">
        <w:rPr>
          <w:rStyle w:val="Emphasis"/>
        </w:rPr>
        <w:t>.</w:t>
      </w:r>
      <w:r w:rsidRPr="00C11682">
        <w:rPr>
          <w:sz w:val="10"/>
        </w:rPr>
        <w:t xml:space="preserve"> The word ‘objectivity’ comes into the language in 1803 but it is not immediately applied to the press. Nevertheless, according to Dan Schiller, selling what amounted to objectivity had, by the 1830s, become a shrewd commercial move for newspaper publishers.14 He grounds his case for its de facto adoption in the press of that era in terms of a response to the growing </w:t>
      </w:r>
      <w:proofErr w:type="spellStart"/>
      <w:r w:rsidRPr="00C11682">
        <w:rPr>
          <w:sz w:val="10"/>
        </w:rPr>
        <w:t>scepticism</w:t>
      </w:r>
      <w:proofErr w:type="spellEnd"/>
      <w:r w:rsidRPr="00C11682">
        <w:rPr>
          <w:sz w:val="10"/>
        </w:rPr>
        <w:t xml:space="preserve"> of the age of </w:t>
      </w:r>
      <w:proofErr w:type="spellStart"/>
      <w:r w:rsidRPr="00C11682">
        <w:rPr>
          <w:sz w:val="10"/>
        </w:rPr>
        <w:t>industrialisation</w:t>
      </w:r>
      <w:proofErr w:type="spellEnd"/>
      <w:r w:rsidRPr="00C11682">
        <w:rPr>
          <w:sz w:val="10"/>
        </w:rPr>
        <w:t xml:space="preserve"> and </w:t>
      </w:r>
      <w:proofErr w:type="spellStart"/>
      <w:r w:rsidRPr="00C11682">
        <w:rPr>
          <w:sz w:val="10"/>
        </w:rPr>
        <w:t>urbanisation</w:t>
      </w:r>
      <w:proofErr w:type="spellEnd"/>
      <w:r w:rsidRPr="00C11682">
        <w:rPr>
          <w:sz w:val="10"/>
        </w:rPr>
        <w:t xml:space="preserve"> – a new world of trains and electricity, of </w:t>
      </w:r>
      <w:proofErr w:type="spellStart"/>
      <w:r w:rsidRPr="00C11682">
        <w:rPr>
          <w:sz w:val="10"/>
        </w:rPr>
        <w:t>probabilistics</w:t>
      </w:r>
      <w:proofErr w:type="spellEnd"/>
      <w:r w:rsidRPr="00C11682">
        <w:rPr>
          <w:sz w:val="10"/>
        </w:rPr>
        <w:t xml:space="preserve"> and increasingly democratic modes of government. </w:t>
      </w:r>
      <w:r w:rsidRPr="001A725C">
        <w:rPr>
          <w:rStyle w:val="Emphasis"/>
          <w:highlight w:val="cyan"/>
        </w:rPr>
        <w:t xml:space="preserve">Objectivity </w:t>
      </w:r>
      <w:r w:rsidRPr="002B3ADD">
        <w:rPr>
          <w:rStyle w:val="Emphasis"/>
        </w:rPr>
        <w:t xml:space="preserve">at this point </w:t>
      </w:r>
      <w:r w:rsidRPr="001A725C">
        <w:rPr>
          <w:rStyle w:val="Emphasis"/>
          <w:highlight w:val="cyan"/>
        </w:rPr>
        <w:t xml:space="preserve">can </w:t>
      </w:r>
      <w:r w:rsidRPr="002B3ADD">
        <w:rPr>
          <w:rStyle w:val="Emphasis"/>
        </w:rPr>
        <w:t xml:space="preserve">in fact perhaps best </w:t>
      </w:r>
      <w:r w:rsidRPr="001A725C">
        <w:rPr>
          <w:rStyle w:val="Emphasis"/>
          <w:highlight w:val="cyan"/>
        </w:rPr>
        <w:t>be understood as a hustle</w:t>
      </w:r>
      <w:r w:rsidRPr="002B3ADD">
        <w:rPr>
          <w:rStyle w:val="Emphasis"/>
        </w:rPr>
        <w:t xml:space="preserve">, designed to </w:t>
      </w:r>
      <w:r w:rsidRPr="001A725C">
        <w:rPr>
          <w:rStyle w:val="Emphasis"/>
          <w:highlight w:val="cyan"/>
        </w:rPr>
        <w:t>obscure the exercise of power within the realm of news</w:t>
      </w:r>
      <w:r w:rsidRPr="00C11682">
        <w:rPr>
          <w:sz w:val="10"/>
        </w:rPr>
        <w:t>. Schiller describes how the con was pitched: With its universalistic intent, its concern for public rationality based on equal access to the facts, objectivity harbored a profoundly democratic promise. From the 1830s the informational system was not to be the exclusive preserve of a king, a baron, a president or a class but rather, as it seemed, of the political nation itself.15</w:t>
      </w:r>
    </w:p>
    <w:p w14:paraId="26E014FB" w14:textId="77777777" w:rsidR="0039525E" w:rsidRPr="00C11682" w:rsidRDefault="0039525E" w:rsidP="0039525E"/>
    <w:p w14:paraId="7D91BB3E" w14:textId="77777777" w:rsidR="0039525E" w:rsidRPr="00C11682" w:rsidRDefault="0039525E" w:rsidP="0039525E">
      <w:pPr>
        <w:pStyle w:val="Heading4"/>
        <w:spacing w:before="0"/>
        <w:rPr>
          <w:rFonts w:asciiTheme="minorHAnsi" w:hAnsiTheme="minorHAnsi" w:cstheme="minorHAnsi"/>
        </w:rPr>
      </w:pPr>
      <w:r w:rsidRPr="00C11682">
        <w:rPr>
          <w:rFonts w:asciiTheme="minorHAnsi" w:hAnsiTheme="minorHAnsi" w:cstheme="minorHAnsi"/>
        </w:rPr>
        <w:t>Honest advocacy enhances knowledge whereas objective journalism masks and blocks critical challenging power structures</w:t>
      </w:r>
    </w:p>
    <w:p w14:paraId="5AC94676" w14:textId="77777777" w:rsidR="0039525E" w:rsidRPr="00C11682" w:rsidRDefault="0039525E" w:rsidP="0039525E">
      <w:pPr>
        <w:spacing w:after="0"/>
        <w:rPr>
          <w:rFonts w:asciiTheme="minorHAnsi" w:hAnsiTheme="minorHAnsi" w:cstheme="minorHAnsi"/>
          <w:sz w:val="16"/>
          <w:szCs w:val="16"/>
        </w:rPr>
      </w:pPr>
      <w:r w:rsidRPr="00C11682">
        <w:rPr>
          <w:rFonts w:asciiTheme="minorHAnsi" w:hAnsiTheme="minorHAnsi" w:cstheme="minorHAnsi"/>
          <w:sz w:val="16"/>
          <w:szCs w:val="16"/>
        </w:rPr>
        <w:t xml:space="preserve">Greg </w:t>
      </w:r>
      <w:r w:rsidRPr="00C11682">
        <w:rPr>
          <w:rStyle w:val="Style13ptBold"/>
          <w:rFonts w:asciiTheme="minorHAnsi" w:hAnsiTheme="minorHAnsi" w:cstheme="minorHAnsi"/>
        </w:rPr>
        <w:t>McLaughlin</w:t>
      </w:r>
      <w:r w:rsidRPr="00C11682">
        <w:rPr>
          <w:rFonts w:asciiTheme="minorHAnsi" w:hAnsiTheme="minorHAnsi" w:cstheme="minorHAnsi"/>
          <w:sz w:val="16"/>
          <w:szCs w:val="16"/>
        </w:rPr>
        <w:t xml:space="preserve"> Journalism, Objectivity and War Book Title: The War Correspondent Book Author(s): Published by: Pluto Press Stable URL: </w:t>
      </w:r>
      <w:hyperlink r:id="rId6" w:history="1">
        <w:r w:rsidRPr="00C11682">
          <w:rPr>
            <w:rStyle w:val="Hyperlink"/>
            <w:rFonts w:asciiTheme="minorHAnsi" w:hAnsiTheme="minorHAnsi" w:cstheme="minorHAnsi"/>
            <w:sz w:val="16"/>
            <w:szCs w:val="16"/>
          </w:rPr>
          <w:t>https://www.jstor.org/stable/j.ctt19qgf0x.7</w:t>
        </w:r>
      </w:hyperlink>
      <w:r w:rsidRPr="00C11682">
        <w:rPr>
          <w:rFonts w:asciiTheme="minorHAnsi" w:hAnsiTheme="minorHAnsi" w:cstheme="minorHAnsi"/>
          <w:sz w:val="16"/>
          <w:szCs w:val="16"/>
        </w:rPr>
        <w:t xml:space="preserve"> The War Correspondent Greg McLaughlin Copyright Date: </w:t>
      </w:r>
      <w:r w:rsidRPr="00C11682">
        <w:rPr>
          <w:rStyle w:val="Style13ptBold"/>
          <w:rFonts w:asciiTheme="minorHAnsi" w:hAnsiTheme="minorHAnsi" w:cstheme="minorHAnsi"/>
        </w:rPr>
        <w:t>2016</w:t>
      </w:r>
    </w:p>
    <w:p w14:paraId="76A11054" w14:textId="77777777" w:rsidR="0039525E" w:rsidRPr="00C11682" w:rsidRDefault="0039525E" w:rsidP="0039525E">
      <w:pPr>
        <w:spacing w:after="0"/>
        <w:rPr>
          <w:rFonts w:asciiTheme="minorHAnsi" w:hAnsiTheme="minorHAnsi" w:cstheme="minorHAnsi"/>
          <w:sz w:val="14"/>
        </w:rPr>
      </w:pPr>
      <w:r w:rsidRPr="00C11682">
        <w:rPr>
          <w:rFonts w:asciiTheme="minorHAnsi" w:hAnsiTheme="minorHAnsi" w:cstheme="minorHAnsi"/>
          <w:sz w:val="14"/>
        </w:rPr>
        <w:t xml:space="preserve">It was Kapuscinski, however, who revealed the deeper, broader picture, and like all great writers he forged his own unique style. He did not assume absolute truth or prescribe a moral course but, as James Aucoin (2001) puts it, he took you there, showed you an incomplete picture and then challenged you to find the missing pieces. He implicitly passed responsibility on to the reader. It was not conventional, objective journalism, and it was not the journalism of attachment, but perhaps it was better journalism for that. This is close to the idea of </w:t>
      </w:r>
      <w:r w:rsidRPr="00C11682">
        <w:rPr>
          <w:rStyle w:val="Emphasis"/>
          <w:rFonts w:asciiTheme="minorHAnsi" w:hAnsiTheme="minorHAnsi" w:cstheme="minorHAnsi"/>
        </w:rPr>
        <w:t>‘</w:t>
      </w:r>
      <w:r w:rsidRPr="00EF3A42">
        <w:rPr>
          <w:rStyle w:val="Emphasis"/>
          <w:rFonts w:asciiTheme="minorHAnsi" w:hAnsiTheme="minorHAnsi" w:cstheme="minorHAnsi"/>
          <w:highlight w:val="cyan"/>
        </w:rPr>
        <w:t>honest journalism</w:t>
      </w:r>
      <w:r w:rsidRPr="00C11682">
        <w:rPr>
          <w:rStyle w:val="Emphasis"/>
          <w:rFonts w:asciiTheme="minorHAnsi" w:hAnsiTheme="minorHAnsi" w:cstheme="minorHAnsi"/>
        </w:rPr>
        <w:t>’</w:t>
      </w:r>
      <w:r w:rsidRPr="00C11682">
        <w:rPr>
          <w:rFonts w:asciiTheme="minorHAnsi" w:hAnsiTheme="minorHAnsi" w:cstheme="minorHAnsi"/>
          <w:sz w:val="14"/>
        </w:rPr>
        <w:t xml:space="preserve"> in conventional reporting, </w:t>
      </w:r>
      <w:r w:rsidRPr="00C11682">
        <w:rPr>
          <w:rStyle w:val="Emphasis"/>
          <w:rFonts w:asciiTheme="minorHAnsi" w:hAnsiTheme="minorHAnsi" w:cstheme="minorHAnsi"/>
        </w:rPr>
        <w:t xml:space="preserve">whereby the </w:t>
      </w:r>
      <w:r w:rsidRPr="00EF3A42">
        <w:rPr>
          <w:rStyle w:val="Emphasis"/>
          <w:rFonts w:asciiTheme="minorHAnsi" w:hAnsiTheme="minorHAnsi" w:cstheme="minorHAnsi"/>
          <w:highlight w:val="cyan"/>
        </w:rPr>
        <w:t>journalist admits</w:t>
      </w:r>
      <w:r w:rsidRPr="00C11682">
        <w:rPr>
          <w:rStyle w:val="Emphasis"/>
          <w:rFonts w:asciiTheme="minorHAnsi" w:hAnsiTheme="minorHAnsi" w:cstheme="minorHAnsi"/>
        </w:rPr>
        <w:t xml:space="preserve"> not just to the difficulties of objectivity, but </w:t>
      </w:r>
      <w:r w:rsidRPr="00EF3A42">
        <w:rPr>
          <w:rStyle w:val="Emphasis"/>
          <w:rFonts w:asciiTheme="minorHAnsi" w:hAnsiTheme="minorHAnsi" w:cstheme="minorHAnsi"/>
          <w:highlight w:val="cyan"/>
        </w:rPr>
        <w:t>to</w:t>
      </w:r>
      <w:r w:rsidRPr="00C11682">
        <w:rPr>
          <w:rStyle w:val="Emphasis"/>
          <w:rFonts w:asciiTheme="minorHAnsi" w:hAnsiTheme="minorHAnsi" w:cstheme="minorHAnsi"/>
        </w:rPr>
        <w:t xml:space="preserve"> the </w:t>
      </w:r>
      <w:r w:rsidRPr="00EF3A42">
        <w:rPr>
          <w:rStyle w:val="Emphasis"/>
          <w:rFonts w:asciiTheme="minorHAnsi" w:hAnsiTheme="minorHAnsi" w:cstheme="minorHAnsi"/>
          <w:highlight w:val="cyan"/>
        </w:rPr>
        <w:t>constructed nature of journalism as a form</w:t>
      </w:r>
      <w:r w:rsidRPr="00C11682">
        <w:rPr>
          <w:rFonts w:asciiTheme="minorHAnsi" w:hAnsiTheme="minorHAnsi" w:cstheme="minorHAnsi"/>
          <w:sz w:val="14"/>
        </w:rPr>
        <w:t xml:space="preserve">. In his study of the US press corps in El Salvador during some of the worst years of its civil war in the 1980s, Mark Pedelty highlights a key difference between American and Salvadoran journalists in how they saw their job. The Americans insisted that they ‘report’ news as fact; the Salvadorans talked in terms of ‘making’ news. The Americans adhered to notions of ‘objectivity’, while the Salvadorans thought the highest aspiration in journalism was ‘honesty’ (1995, p.  226–27). As Pedelty argues, the ethic of </w:t>
      </w:r>
      <w:r w:rsidRPr="00C11682">
        <w:rPr>
          <w:rStyle w:val="Emphasis"/>
          <w:rFonts w:asciiTheme="minorHAnsi" w:hAnsiTheme="minorHAnsi" w:cstheme="minorHAnsi"/>
        </w:rPr>
        <w:t xml:space="preserve">honest journalism comes </w:t>
      </w:r>
      <w:r w:rsidRPr="00533B23">
        <w:rPr>
          <w:rStyle w:val="Emphasis"/>
          <w:rFonts w:asciiTheme="minorHAnsi" w:hAnsiTheme="minorHAnsi" w:cstheme="minorHAnsi"/>
          <w:highlight w:val="cyan"/>
        </w:rPr>
        <w:t xml:space="preserve">somewhere between objective </w:t>
      </w:r>
      <w:r w:rsidRPr="00533B23">
        <w:rPr>
          <w:rStyle w:val="Emphasis"/>
          <w:rFonts w:asciiTheme="minorHAnsi" w:hAnsiTheme="minorHAnsi" w:cstheme="minorHAnsi"/>
        </w:rPr>
        <w:t xml:space="preserve">journalism </w:t>
      </w:r>
      <w:r w:rsidRPr="00533B23">
        <w:rPr>
          <w:rStyle w:val="Emphasis"/>
          <w:rFonts w:asciiTheme="minorHAnsi" w:hAnsiTheme="minorHAnsi" w:cstheme="minorHAnsi"/>
          <w:highlight w:val="cyan"/>
        </w:rPr>
        <w:t>and propaganda</w:t>
      </w:r>
      <w:r w:rsidRPr="00C11682">
        <w:rPr>
          <w:rStyle w:val="Emphasis"/>
          <w:rFonts w:asciiTheme="minorHAnsi" w:hAnsiTheme="minorHAnsi" w:cstheme="minorHAnsi"/>
        </w:rPr>
        <w:t xml:space="preserve">: </w:t>
      </w:r>
      <w:r w:rsidRPr="00533B23">
        <w:rPr>
          <w:rStyle w:val="Emphasis"/>
          <w:rFonts w:asciiTheme="minorHAnsi" w:hAnsiTheme="minorHAnsi" w:cstheme="minorHAnsi"/>
          <w:highlight w:val="cyan"/>
        </w:rPr>
        <w:t>Objective</w:t>
      </w:r>
      <w:r w:rsidRPr="00C11682">
        <w:rPr>
          <w:rStyle w:val="Emphasis"/>
          <w:rFonts w:asciiTheme="minorHAnsi" w:hAnsiTheme="minorHAnsi" w:cstheme="minorHAnsi"/>
        </w:rPr>
        <w:t xml:space="preserve"> journalists </w:t>
      </w:r>
      <w:r w:rsidRPr="00533B23">
        <w:rPr>
          <w:rStyle w:val="Emphasis"/>
          <w:rFonts w:asciiTheme="minorHAnsi" w:hAnsiTheme="minorHAnsi" w:cstheme="minorHAnsi"/>
          <w:highlight w:val="cyan"/>
        </w:rPr>
        <w:t>deny</w:t>
      </w:r>
      <w:r w:rsidRPr="00C11682">
        <w:rPr>
          <w:rStyle w:val="Emphasis"/>
          <w:rFonts w:asciiTheme="minorHAnsi" w:hAnsiTheme="minorHAnsi" w:cstheme="minorHAnsi"/>
        </w:rPr>
        <w:t xml:space="preserve"> their </w:t>
      </w:r>
      <w:r w:rsidRPr="00533B23">
        <w:rPr>
          <w:rStyle w:val="Emphasis"/>
          <w:rFonts w:asciiTheme="minorHAnsi" w:hAnsiTheme="minorHAnsi" w:cstheme="minorHAnsi"/>
          <w:highlight w:val="cyan"/>
        </w:rPr>
        <w:t>subjectivities, rather than</w:t>
      </w:r>
      <w:r w:rsidRPr="00C11682">
        <w:rPr>
          <w:rStyle w:val="Emphasis"/>
          <w:rFonts w:asciiTheme="minorHAnsi" w:hAnsiTheme="minorHAnsi" w:cstheme="minorHAnsi"/>
        </w:rPr>
        <w:t xml:space="preserve"> acknowledge them and </w:t>
      </w:r>
      <w:r w:rsidRPr="00533B23">
        <w:rPr>
          <w:rStyle w:val="Emphasis"/>
          <w:rFonts w:asciiTheme="minorHAnsi" w:hAnsiTheme="minorHAnsi" w:cstheme="minorHAnsi"/>
          <w:highlight w:val="cyan"/>
        </w:rPr>
        <w:t>critically challenge</w:t>
      </w:r>
      <w:r w:rsidRPr="00C11682">
        <w:rPr>
          <w:rStyle w:val="Emphasis"/>
          <w:rFonts w:asciiTheme="minorHAnsi" w:hAnsiTheme="minorHAnsi" w:cstheme="minorHAnsi"/>
        </w:rPr>
        <w:t xml:space="preserve"> them. They </w:t>
      </w:r>
      <w:r w:rsidRPr="000B65DD">
        <w:rPr>
          <w:rStyle w:val="Emphasis"/>
          <w:rFonts w:asciiTheme="minorHAnsi" w:hAnsiTheme="minorHAnsi" w:cstheme="minorHAnsi"/>
          <w:highlight w:val="cyan"/>
        </w:rPr>
        <w:t>reduce complexities</w:t>
      </w:r>
      <w:r w:rsidRPr="00C11682">
        <w:rPr>
          <w:rStyle w:val="Emphasis"/>
          <w:rFonts w:asciiTheme="minorHAnsi" w:hAnsiTheme="minorHAnsi" w:cstheme="minorHAnsi"/>
        </w:rPr>
        <w:t xml:space="preserve">, rather than explain them. They </w:t>
      </w:r>
      <w:r w:rsidRPr="000B65DD">
        <w:rPr>
          <w:rStyle w:val="Emphasis"/>
          <w:rFonts w:asciiTheme="minorHAnsi" w:hAnsiTheme="minorHAnsi" w:cstheme="minorHAnsi"/>
          <w:highlight w:val="cyan"/>
        </w:rPr>
        <w:t>evade contradiction, rather than letting the reader in on</w:t>
      </w:r>
      <w:r w:rsidRPr="00C11682">
        <w:rPr>
          <w:rStyle w:val="Emphasis"/>
          <w:rFonts w:asciiTheme="minorHAnsi" w:hAnsiTheme="minorHAnsi" w:cstheme="minorHAnsi"/>
        </w:rPr>
        <w:t xml:space="preserve"> the inevitable </w:t>
      </w:r>
      <w:r w:rsidRPr="000B65DD">
        <w:rPr>
          <w:rStyle w:val="Emphasis"/>
          <w:rFonts w:asciiTheme="minorHAnsi" w:hAnsiTheme="minorHAnsi" w:cstheme="minorHAnsi"/>
          <w:highlight w:val="cyan"/>
        </w:rPr>
        <w:t>doubts and difficulties</w:t>
      </w:r>
      <w:r w:rsidRPr="00C11682">
        <w:rPr>
          <w:rStyle w:val="Emphasis"/>
          <w:rFonts w:asciiTheme="minorHAnsi" w:hAnsiTheme="minorHAnsi" w:cstheme="minorHAnsi"/>
        </w:rPr>
        <w:t xml:space="preserve"> encountered in any act of discovery</w:t>
      </w:r>
      <w:r w:rsidRPr="00C11682">
        <w:rPr>
          <w:rFonts w:asciiTheme="minorHAnsi" w:hAnsiTheme="minorHAnsi" w:cstheme="minorHAnsi"/>
          <w:sz w:val="14"/>
        </w:rPr>
        <w:t>. (ibid., p. 227)</w:t>
      </w:r>
    </w:p>
    <w:p w14:paraId="23319A7C" w14:textId="410043AA" w:rsidR="0039525E" w:rsidRDefault="0039525E" w:rsidP="005E0479">
      <w:pPr>
        <w:rPr>
          <w:rStyle w:val="Style13ptBold"/>
        </w:rPr>
      </w:pPr>
    </w:p>
    <w:p w14:paraId="4230A893" w14:textId="03CAEF71" w:rsidR="0039525E" w:rsidRDefault="007117D8" w:rsidP="005E0479">
      <w:pPr>
        <w:rPr>
          <w:rStyle w:val="Style13ptBold"/>
        </w:rPr>
      </w:pPr>
      <w:r>
        <w:rPr>
          <w:rStyle w:val="Style13ptBold"/>
        </w:rPr>
        <w:t>this cp solves all of the aff impacts – because journalists</w:t>
      </w:r>
      <w:r w:rsidR="000B5CDC">
        <w:rPr>
          <w:rStyle w:val="Style13ptBold"/>
        </w:rPr>
        <w:t xml:space="preserve"> are not writing out of their own advocacy but of </w:t>
      </w:r>
      <w:proofErr w:type="spellStart"/>
      <w:r w:rsidR="000B5CDC">
        <w:rPr>
          <w:rStyle w:val="Style13ptBold"/>
        </w:rPr>
        <w:t>china’s</w:t>
      </w:r>
      <w:proofErr w:type="spellEnd"/>
      <w:r w:rsidR="000B5CDC">
        <w:rPr>
          <w:rStyle w:val="Style13ptBold"/>
        </w:rPr>
        <w:t xml:space="preserve"> </w:t>
      </w:r>
    </w:p>
    <w:p w14:paraId="1B507647" w14:textId="78D64C6B" w:rsidR="000B5CDC" w:rsidRDefault="000B5CDC" w:rsidP="005E0479">
      <w:pPr>
        <w:rPr>
          <w:rStyle w:val="Style13ptBold"/>
        </w:rPr>
      </w:pPr>
    </w:p>
    <w:p w14:paraId="503EA1C7" w14:textId="77777777" w:rsidR="000B5CDC" w:rsidRDefault="000B5CDC" w:rsidP="005E0479">
      <w:pPr>
        <w:rPr>
          <w:rStyle w:val="Style13ptBold"/>
        </w:rPr>
      </w:pPr>
    </w:p>
    <w:p w14:paraId="08559275" w14:textId="77777777" w:rsidR="000B5CDC" w:rsidRPr="00C11682" w:rsidRDefault="000B5CDC" w:rsidP="000B5CDC">
      <w:pPr>
        <w:pStyle w:val="Heading3"/>
        <w:spacing w:before="0"/>
      </w:pPr>
      <w:r w:rsidRPr="00C11682">
        <w:t>FL: Objectivity Bad – Masks Horrors</w:t>
      </w:r>
    </w:p>
    <w:p w14:paraId="55E04468" w14:textId="77777777" w:rsidR="000B5CDC" w:rsidRPr="00C11682" w:rsidRDefault="000B5CDC" w:rsidP="000B5CDC">
      <w:pPr>
        <w:pStyle w:val="Heading4"/>
        <w:spacing w:before="0"/>
        <w:rPr>
          <w:rFonts w:ascii="Times New Roman" w:eastAsia="Times New Roman" w:hAnsi="Times New Roman" w:cs="Times New Roman"/>
        </w:rPr>
      </w:pPr>
      <w:r w:rsidRPr="00C11682">
        <w:rPr>
          <w:rFonts w:ascii="Times New Roman" w:eastAsia="Times New Roman" w:hAnsi="Times New Roman" w:cs="Times New Roman"/>
        </w:rPr>
        <w:t xml:space="preserve">The </w:t>
      </w:r>
      <w:proofErr w:type="spellStart"/>
      <w:r w:rsidRPr="00C11682">
        <w:rPr>
          <w:rFonts w:ascii="Times New Roman" w:eastAsia="Times New Roman" w:hAnsi="Times New Roman" w:cs="Times New Roman"/>
        </w:rPr>
        <w:t>aff’s</w:t>
      </w:r>
      <w:proofErr w:type="spellEnd"/>
      <w:r w:rsidRPr="00C11682">
        <w:rPr>
          <w:rFonts w:ascii="Times New Roman" w:eastAsia="Times New Roman" w:hAnsi="Times New Roman" w:cs="Times New Roman"/>
        </w:rPr>
        <w:t xml:space="preserve"> calls to objectivity are an Orwellian lie which masks over the fact that neoliberalism is violent.</w:t>
      </w:r>
    </w:p>
    <w:p w14:paraId="17AD2293" w14:textId="77777777" w:rsidR="000B5CDC" w:rsidRPr="00C11682" w:rsidRDefault="000B5CDC" w:rsidP="000B5CDC">
      <w:pPr>
        <w:spacing w:after="0"/>
        <w:rPr>
          <w:rFonts w:ascii="Times New Roman" w:eastAsia="Times New Roman" w:hAnsi="Times New Roman" w:cs="Times New Roman"/>
        </w:rPr>
      </w:pPr>
      <w:r w:rsidRPr="00C11682">
        <w:rPr>
          <w:rFonts w:ascii="Times New Roman" w:eastAsia="Times New Roman" w:hAnsi="Times New Roman" w:cs="Times New Roman"/>
          <w:b/>
          <w:sz w:val="26"/>
          <w:szCs w:val="26"/>
        </w:rPr>
        <w:t>Giroux 13</w:t>
      </w:r>
      <w:r w:rsidRPr="00C11682">
        <w:rPr>
          <w:rFonts w:ascii="Times New Roman" w:eastAsia="Times New Roman" w:hAnsi="Times New Roman" w:cs="Times New Roman"/>
        </w:rPr>
        <w:t xml:space="preserve"> (</w:t>
      </w:r>
      <w:r w:rsidRPr="00C11682">
        <w:rPr>
          <w:rFonts w:ascii="Times New Roman" w:eastAsia="Times New Roman" w:hAnsi="Times New Roman" w:cs="Times New Roman"/>
          <w:sz w:val="16"/>
          <w:szCs w:val="16"/>
        </w:rPr>
        <w:t>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w:t>
      </w:r>
    </w:p>
    <w:p w14:paraId="68141E3E" w14:textId="77777777" w:rsidR="000B5CDC" w:rsidRPr="00C11682" w:rsidRDefault="000B5CDC" w:rsidP="000B5CDC">
      <w:pPr>
        <w:spacing w:after="0"/>
        <w:rPr>
          <w:rFonts w:ascii="Times New Roman" w:eastAsia="Times New Roman" w:hAnsi="Times New Roman" w:cs="Times New Roman"/>
          <w:sz w:val="12"/>
          <w:szCs w:val="12"/>
        </w:rPr>
      </w:pPr>
      <w:r w:rsidRPr="00C11682">
        <w:rPr>
          <w:rFonts w:ascii="Times New Roman" w:eastAsia="Times New Roman" w:hAnsi="Times New Roman" w:cs="Times New Roman"/>
          <w:u w:val="single"/>
        </w:rPr>
        <w:t>Increasingly</w:t>
      </w:r>
      <w:r w:rsidRPr="00C11682">
        <w:rPr>
          <w:rFonts w:ascii="Times New Roman" w:eastAsia="Times New Roman" w:hAnsi="Times New Roman" w:cs="Times New Roman"/>
          <w:sz w:val="12"/>
          <w:szCs w:val="12"/>
        </w:rPr>
        <w:t xml:space="preserve">, as universities are shaped by an audit culture, </w:t>
      </w:r>
      <w:r w:rsidRPr="00C11682">
        <w:rPr>
          <w:rFonts w:ascii="Times New Roman" w:eastAsia="Times New Roman" w:hAnsi="Times New Roman" w:cs="Times New Roman"/>
          <w:u w:val="single"/>
        </w:rPr>
        <w:t xml:space="preserve">the </w:t>
      </w:r>
      <w:r w:rsidRPr="00C11682">
        <w:rPr>
          <w:rFonts w:ascii="Times New Roman" w:eastAsia="Times New Roman" w:hAnsi="Times New Roman" w:cs="Times New Roman"/>
          <w:highlight w:val="green"/>
          <w:u w:val="single"/>
        </w:rPr>
        <w:t>call to be objective</w:t>
      </w:r>
      <w:r w:rsidRPr="00C11682">
        <w:rPr>
          <w:rFonts w:ascii="Times New Roman" w:eastAsia="Times New Roman" w:hAnsi="Times New Roman" w:cs="Times New Roman"/>
          <w:u w:val="single"/>
        </w:rPr>
        <w:t xml:space="preserve"> and impartial</w:t>
      </w:r>
      <w:r w:rsidRPr="00C11682">
        <w:rPr>
          <w:rFonts w:ascii="Times New Roman" w:eastAsia="Times New Roman" w:hAnsi="Times New Roman" w:cs="Times New Roman"/>
          <w:sz w:val="12"/>
          <w:szCs w:val="12"/>
        </w:rPr>
        <w:t xml:space="preserve">, whatever one's intentions, </w:t>
      </w:r>
      <w:r w:rsidRPr="00C11682">
        <w:rPr>
          <w:rFonts w:ascii="Times New Roman" w:eastAsia="Times New Roman" w:hAnsi="Times New Roman" w:cs="Times New Roman"/>
          <w:u w:val="single"/>
        </w:rPr>
        <w:t xml:space="preserve">can easily </w:t>
      </w:r>
      <w:r w:rsidRPr="00C11682">
        <w:rPr>
          <w:rFonts w:ascii="Times New Roman" w:eastAsia="Times New Roman" w:hAnsi="Times New Roman" w:cs="Times New Roman"/>
          <w:highlight w:val="green"/>
          <w:u w:val="single"/>
        </w:rPr>
        <w:t>echo</w:t>
      </w:r>
      <w:r w:rsidRPr="00C11682">
        <w:rPr>
          <w:rFonts w:ascii="Times New Roman" w:eastAsia="Times New Roman" w:hAnsi="Times New Roman" w:cs="Times New Roman"/>
          <w:u w:val="single"/>
        </w:rPr>
        <w:t xml:space="preserve"> what George </w:t>
      </w:r>
      <w:r w:rsidRPr="00C11682">
        <w:rPr>
          <w:rFonts w:ascii="Times New Roman" w:eastAsia="Times New Roman" w:hAnsi="Times New Roman" w:cs="Times New Roman"/>
          <w:highlight w:val="green"/>
          <w:u w:val="single"/>
        </w:rPr>
        <w:t>Orwell</w:t>
      </w:r>
      <w:r w:rsidRPr="00C11682">
        <w:rPr>
          <w:rFonts w:ascii="Times New Roman" w:eastAsia="Times New Roman" w:hAnsi="Times New Roman" w:cs="Times New Roman"/>
          <w:u w:val="single"/>
        </w:rPr>
        <w:t xml:space="preserve"> called the </w:t>
      </w:r>
      <w:r w:rsidRPr="00C11682">
        <w:rPr>
          <w:rFonts w:ascii="Times New Roman" w:eastAsia="Times New Roman" w:hAnsi="Times New Roman" w:cs="Times New Roman"/>
          <w:highlight w:val="green"/>
          <w:u w:val="single"/>
        </w:rPr>
        <w:t>official truth</w:t>
      </w:r>
      <w:r w:rsidRPr="00C11682">
        <w:rPr>
          <w:rFonts w:ascii="Times New Roman" w:eastAsia="Times New Roman" w:hAnsi="Times New Roman" w:cs="Times New Roman"/>
          <w:sz w:val="12"/>
          <w:szCs w:val="12"/>
        </w:rPr>
        <w:t xml:space="preserve"> or the establishment point of view. </w:t>
      </w:r>
      <w:r w:rsidRPr="00C11682">
        <w:rPr>
          <w:rFonts w:ascii="Times New Roman" w:eastAsia="Times New Roman" w:hAnsi="Times New Roman" w:cs="Times New Roman"/>
          <w:u w:val="single"/>
        </w:rPr>
        <w:t xml:space="preserve">Lacking a self-consciously democratic political focus, </w:t>
      </w:r>
      <w:r w:rsidRPr="00C11682">
        <w:rPr>
          <w:rFonts w:ascii="Times New Roman" w:eastAsia="Times New Roman" w:hAnsi="Times New Roman" w:cs="Times New Roman"/>
          <w:highlight w:val="green"/>
          <w:u w:val="single"/>
        </w:rPr>
        <w:t>teachers</w:t>
      </w:r>
      <w:r w:rsidRPr="00C11682">
        <w:rPr>
          <w:rFonts w:ascii="Times New Roman" w:eastAsia="Times New Roman" w:hAnsi="Times New Roman" w:cs="Times New Roman"/>
          <w:u w:val="single"/>
        </w:rPr>
        <w:t xml:space="preserve"> are often reduced</w:t>
      </w:r>
      <w:r w:rsidRPr="00C11682">
        <w:rPr>
          <w:rFonts w:ascii="Times New Roman" w:eastAsia="Times New Roman" w:hAnsi="Times New Roman" w:cs="Times New Roman"/>
          <w:sz w:val="12"/>
          <w:szCs w:val="12"/>
        </w:rPr>
        <w:t xml:space="preserve">, or reduce themselves, </w:t>
      </w:r>
      <w:r w:rsidRPr="00C11682">
        <w:rPr>
          <w:rFonts w:ascii="Times New Roman" w:eastAsia="Times New Roman" w:hAnsi="Times New Roman" w:cs="Times New Roman"/>
          <w:u w:val="single"/>
        </w:rPr>
        <w:t xml:space="preserve">to the role of a technician or functionary </w:t>
      </w:r>
      <w:r w:rsidRPr="00C11682">
        <w:rPr>
          <w:rFonts w:ascii="Times New Roman" w:eastAsia="Times New Roman" w:hAnsi="Times New Roman" w:cs="Times New Roman"/>
          <w:highlight w:val="green"/>
          <w:u w:val="single"/>
        </w:rPr>
        <w:t>engaged in formalistic rituals, unconcerned</w:t>
      </w:r>
      <w:r w:rsidRPr="00C11682">
        <w:rPr>
          <w:rFonts w:ascii="Times New Roman" w:eastAsia="Times New Roman" w:hAnsi="Times New Roman" w:cs="Times New Roman"/>
          <w:u w:val="single"/>
        </w:rPr>
        <w:t xml:space="preserve"> with the disturbing</w:t>
      </w:r>
      <w:r w:rsidRPr="00C11682">
        <w:rPr>
          <w:rFonts w:ascii="Times New Roman" w:eastAsia="Times New Roman" w:hAnsi="Times New Roman" w:cs="Times New Roman"/>
          <w:sz w:val="12"/>
          <w:szCs w:val="12"/>
        </w:rPr>
        <w:t xml:space="preserve"> and urgent </w:t>
      </w:r>
      <w:r w:rsidRPr="00C11682">
        <w:rPr>
          <w:rFonts w:ascii="Times New Roman" w:eastAsia="Times New Roman" w:hAnsi="Times New Roman" w:cs="Times New Roman"/>
          <w:highlight w:val="green"/>
          <w:u w:val="single"/>
        </w:rPr>
        <w:t>problems</w:t>
      </w:r>
      <w:r w:rsidRPr="00C11682">
        <w:rPr>
          <w:rFonts w:ascii="Times New Roman" w:eastAsia="Times New Roman" w:hAnsi="Times New Roman" w:cs="Times New Roman"/>
          <w:u w:val="single"/>
        </w:rPr>
        <w:t xml:space="preserve"> that confront the </w:t>
      </w:r>
      <w:r w:rsidRPr="00C11682">
        <w:rPr>
          <w:rFonts w:ascii="Times New Roman" w:eastAsia="Times New Roman" w:hAnsi="Times New Roman" w:cs="Times New Roman"/>
          <w:highlight w:val="green"/>
          <w:u w:val="single"/>
        </w:rPr>
        <w:t>larger society</w:t>
      </w:r>
      <w:r w:rsidRPr="00C11682">
        <w:rPr>
          <w:rFonts w:ascii="Times New Roman" w:eastAsia="Times New Roman" w:hAnsi="Times New Roman" w:cs="Times New Roman"/>
          <w:u w:val="single"/>
        </w:rPr>
        <w:t xml:space="preserve"> or the </w:t>
      </w:r>
      <w:r w:rsidRPr="00C11682">
        <w:rPr>
          <w:rFonts w:ascii="Times New Roman" w:eastAsia="Times New Roman" w:hAnsi="Times New Roman" w:cs="Times New Roman"/>
          <w:highlight w:val="green"/>
          <w:u w:val="single"/>
        </w:rPr>
        <w:t>consequences</w:t>
      </w:r>
      <w:r w:rsidRPr="00C11682">
        <w:rPr>
          <w:rFonts w:ascii="Times New Roman" w:eastAsia="Times New Roman" w:hAnsi="Times New Roman" w:cs="Times New Roman"/>
          <w:u w:val="single"/>
        </w:rPr>
        <w:t xml:space="preserve"> of one's </w:t>
      </w:r>
      <w:r w:rsidRPr="00C11682">
        <w:rPr>
          <w:rFonts w:ascii="Times New Roman" w:eastAsia="Times New Roman" w:hAnsi="Times New Roman" w:cs="Times New Roman"/>
          <w:highlight w:val="green"/>
          <w:u w:val="single"/>
        </w:rPr>
        <w:t>pedagogical practices</w:t>
      </w:r>
      <w:r w:rsidRPr="00C11682">
        <w:rPr>
          <w:rFonts w:ascii="Times New Roman" w:eastAsia="Times New Roman" w:hAnsi="Times New Roman" w:cs="Times New Roman"/>
          <w:sz w:val="12"/>
          <w:szCs w:val="12"/>
        </w:rPr>
        <w:t xml:space="preserve"> and research undertakings. </w:t>
      </w:r>
      <w:r w:rsidRPr="00C11682">
        <w:rPr>
          <w:rFonts w:ascii="Times New Roman" w:eastAsia="Times New Roman" w:hAnsi="Times New Roman" w:cs="Times New Roman"/>
          <w:u w:val="single"/>
        </w:rPr>
        <w:t>Hiding behind appeals to</w:t>
      </w:r>
      <w:r w:rsidRPr="00C11682">
        <w:rPr>
          <w:rFonts w:ascii="Times New Roman" w:eastAsia="Times New Roman" w:hAnsi="Times New Roman" w:cs="Times New Roman"/>
          <w:sz w:val="12"/>
          <w:szCs w:val="12"/>
        </w:rPr>
        <w:t xml:space="preserve"> balance and </w:t>
      </w:r>
      <w:r w:rsidRPr="00C11682">
        <w:rPr>
          <w:rFonts w:ascii="Times New Roman" w:eastAsia="Times New Roman" w:hAnsi="Times New Roman" w:cs="Times New Roman"/>
          <w:u w:val="single"/>
        </w:rPr>
        <w:t>objectivity</w:t>
      </w:r>
      <w:r w:rsidRPr="00C11682">
        <w:rPr>
          <w:rFonts w:ascii="Times New Roman" w:eastAsia="Times New Roman" w:hAnsi="Times New Roman" w:cs="Times New Roman"/>
          <w:sz w:val="12"/>
          <w:szCs w:val="12"/>
        </w:rPr>
        <w:t xml:space="preserve">, </w:t>
      </w:r>
      <w:r w:rsidRPr="00C11682">
        <w:rPr>
          <w:rFonts w:ascii="Times New Roman" w:eastAsia="Times New Roman" w:hAnsi="Times New Roman" w:cs="Times New Roman"/>
          <w:u w:val="single"/>
        </w:rPr>
        <w:t xml:space="preserve">too many scholars refuse to recognize that </w:t>
      </w:r>
      <w:r w:rsidRPr="00C11682">
        <w:rPr>
          <w:rFonts w:ascii="Times New Roman" w:eastAsia="Times New Roman" w:hAnsi="Times New Roman" w:cs="Times New Roman"/>
          <w:highlight w:val="green"/>
          <w:u w:val="single"/>
        </w:rPr>
        <w:t xml:space="preserve">being committed </w:t>
      </w:r>
      <w:r w:rsidRPr="00C11682">
        <w:rPr>
          <w:rFonts w:ascii="Times New Roman" w:eastAsia="Times New Roman" w:hAnsi="Times New Roman" w:cs="Times New Roman"/>
          <w:u w:val="single"/>
        </w:rPr>
        <w:t xml:space="preserve">to something </w:t>
      </w:r>
      <w:r w:rsidRPr="00C11682">
        <w:rPr>
          <w:rFonts w:ascii="Times New Roman" w:eastAsia="Times New Roman" w:hAnsi="Times New Roman" w:cs="Times New Roman"/>
          <w:highlight w:val="green"/>
          <w:u w:val="single"/>
        </w:rPr>
        <w:t>does not cancel out</w:t>
      </w:r>
      <w:r w:rsidRPr="00C11682">
        <w:rPr>
          <w:rFonts w:ascii="Times New Roman" w:eastAsia="Times New Roman" w:hAnsi="Times New Roman" w:cs="Times New Roman"/>
          <w:sz w:val="12"/>
          <w:szCs w:val="12"/>
        </w:rPr>
        <w:t xml:space="preserve"> what C. Wright Mills once called </w:t>
      </w:r>
      <w:r w:rsidRPr="00C11682">
        <w:rPr>
          <w:rFonts w:ascii="Times New Roman" w:eastAsia="Times New Roman" w:hAnsi="Times New Roman" w:cs="Times New Roman"/>
          <w:highlight w:val="green"/>
          <w:u w:val="single"/>
        </w:rPr>
        <w:t>hard thinking</w:t>
      </w:r>
      <w:r w:rsidRPr="00C11682">
        <w:rPr>
          <w:rFonts w:ascii="Times New Roman" w:eastAsia="Times New Roman" w:hAnsi="Times New Roman" w:cs="Times New Roman"/>
          <w:sz w:val="12"/>
          <w:szCs w:val="12"/>
        </w:rPr>
        <w:t xml:space="preserve">. </w:t>
      </w:r>
      <w:r w:rsidRPr="00C11682">
        <w:rPr>
          <w:rFonts w:ascii="Times New Roman" w:eastAsia="Times New Roman" w:hAnsi="Times New Roman" w:cs="Times New Roman"/>
          <w:u w:val="single"/>
        </w:rPr>
        <w:t>Teaching needs to be</w:t>
      </w:r>
      <w:r w:rsidRPr="00C11682">
        <w:rPr>
          <w:rFonts w:ascii="Times New Roman" w:eastAsia="Times New Roman" w:hAnsi="Times New Roman" w:cs="Times New Roman"/>
          <w:sz w:val="12"/>
          <w:szCs w:val="12"/>
        </w:rPr>
        <w:t xml:space="preserve"> rigorous, self-reflective, and </w:t>
      </w:r>
      <w:r w:rsidRPr="00C11682">
        <w:rPr>
          <w:rFonts w:ascii="Times New Roman" w:eastAsia="Times New Roman" w:hAnsi="Times New Roman" w:cs="Times New Roman"/>
          <w:u w:val="single"/>
        </w:rPr>
        <w:t>committed</w:t>
      </w:r>
      <w:r w:rsidRPr="00C11682">
        <w:rPr>
          <w:rFonts w:ascii="Times New Roman" w:eastAsia="Times New Roman" w:hAnsi="Times New Roman" w:cs="Times New Roman"/>
          <w:sz w:val="12"/>
          <w:szCs w:val="12"/>
        </w:rPr>
        <w:t xml:space="preserve"> not to the dead zone of instrumental rationality but </w:t>
      </w:r>
      <w:r w:rsidRPr="00C11682">
        <w:rPr>
          <w:rFonts w:ascii="Times New Roman" w:eastAsia="Times New Roman" w:hAnsi="Times New Roman" w:cs="Times New Roman"/>
          <w:u w:val="single"/>
        </w:rPr>
        <w:t>to the practice of freedom</w:t>
      </w:r>
      <w:r w:rsidRPr="00C11682">
        <w:rPr>
          <w:rFonts w:ascii="Times New Roman" w:eastAsia="Times New Roman" w:hAnsi="Times New Roman" w:cs="Times New Roman"/>
          <w:sz w:val="12"/>
          <w:szCs w:val="12"/>
        </w:rPr>
        <w:t xml:space="preserve">, to a critical sensibility capable of advancing the parameters of knowledge, </w:t>
      </w:r>
      <w:r w:rsidRPr="00C11682">
        <w:rPr>
          <w:rFonts w:ascii="Times New Roman" w:eastAsia="Times New Roman" w:hAnsi="Times New Roman" w:cs="Times New Roman"/>
          <w:u w:val="single"/>
        </w:rPr>
        <w:t>addressing crucial social issues</w:t>
      </w:r>
      <w:r w:rsidRPr="00C11682">
        <w:rPr>
          <w:rFonts w:ascii="Times New Roman" w:eastAsia="Times New Roman" w:hAnsi="Times New Roman" w:cs="Times New Roman"/>
          <w:sz w:val="12"/>
          <w:szCs w:val="12"/>
        </w:rPr>
        <w:t xml:space="preserve">, and connecting private troubles and public issues. In opposition to the instrumental model of teaching, with its conceit of political neutrality and its fetishization of measurement, I argue that </w:t>
      </w:r>
      <w:r w:rsidRPr="00C11682">
        <w:rPr>
          <w:rFonts w:ascii="Times New Roman" w:eastAsia="Times New Roman" w:hAnsi="Times New Roman" w:cs="Times New Roman"/>
          <w:highlight w:val="green"/>
          <w:u w:val="single"/>
        </w:rPr>
        <w:t>academics should combine</w:t>
      </w:r>
      <w:r w:rsidRPr="00C11682">
        <w:rPr>
          <w:rFonts w:ascii="Times New Roman" w:eastAsia="Times New Roman" w:hAnsi="Times New Roman" w:cs="Times New Roman"/>
          <w:u w:val="single"/>
        </w:rPr>
        <w:t xml:space="preserve"> the mutually interdependent roles of </w:t>
      </w:r>
      <w:r w:rsidRPr="00C11682">
        <w:rPr>
          <w:rFonts w:ascii="Times New Roman" w:eastAsia="Times New Roman" w:hAnsi="Times New Roman" w:cs="Times New Roman"/>
          <w:highlight w:val="green"/>
          <w:u w:val="single"/>
        </w:rPr>
        <w:t>critical educator and active citizen</w:t>
      </w:r>
      <w:r w:rsidRPr="00C11682">
        <w:rPr>
          <w:rFonts w:ascii="Times New Roman" w:eastAsia="Times New Roman" w:hAnsi="Times New Roman" w:cs="Times New Roman"/>
          <w:sz w:val="12"/>
          <w:szCs w:val="12"/>
        </w:rPr>
        <w:t xml:space="preserve">. This requires finding ways to connect the practice of classroom teaching with important social problems and the operation of power in the larger society while providing the conditions for students to view themselves as critical agents capable of making those who exercise authority and power answerable for their actions. </w:t>
      </w:r>
      <w:r w:rsidRPr="00C11682">
        <w:rPr>
          <w:rFonts w:ascii="Times New Roman" w:eastAsia="Times New Roman" w:hAnsi="Times New Roman" w:cs="Times New Roman"/>
          <w:u w:val="single"/>
        </w:rPr>
        <w:t>Higher education cannot be decoupled from</w:t>
      </w:r>
      <w:r w:rsidRPr="00C11682">
        <w:rPr>
          <w:rFonts w:ascii="Times New Roman" w:eastAsia="Times New Roman" w:hAnsi="Times New Roman" w:cs="Times New Roman"/>
          <w:sz w:val="12"/>
          <w:szCs w:val="12"/>
        </w:rPr>
        <w:t xml:space="preserve"> what Jacques Derrida calls </w:t>
      </w:r>
      <w:r w:rsidRPr="00C11682">
        <w:rPr>
          <w:rFonts w:ascii="Times New Roman" w:eastAsia="Times New Roman" w:hAnsi="Times New Roman" w:cs="Times New Roman"/>
          <w:u w:val="single"/>
        </w:rPr>
        <w:t>a democracy to come</w:t>
      </w:r>
      <w:r w:rsidRPr="00C11682">
        <w:rPr>
          <w:rFonts w:ascii="Times New Roman" w:eastAsia="Times New Roman" w:hAnsi="Times New Roman" w:cs="Times New Roman"/>
          <w:sz w:val="12"/>
          <w:szCs w:val="12"/>
        </w:rPr>
        <w:t xml:space="preserve">, that is, a democracy that must always "be open to the possibility of being contested, of contesting itself, of criticizing and indefinitely improving itself."33 </w:t>
      </w:r>
      <w:r w:rsidRPr="00C11682">
        <w:rPr>
          <w:rFonts w:ascii="Times New Roman" w:eastAsia="Times New Roman" w:hAnsi="Times New Roman" w:cs="Times New Roman"/>
          <w:u w:val="single"/>
        </w:rPr>
        <w:t xml:space="preserve">Within this project of possibility and impossibility, </w:t>
      </w:r>
      <w:r w:rsidRPr="00C11682">
        <w:rPr>
          <w:rFonts w:ascii="Times New Roman" w:eastAsia="Times New Roman" w:hAnsi="Times New Roman" w:cs="Times New Roman"/>
          <w:highlight w:val="green"/>
          <w:u w:val="single"/>
        </w:rPr>
        <w:t xml:space="preserve">critical pedagogy </w:t>
      </w:r>
      <w:r w:rsidRPr="00C11682">
        <w:rPr>
          <w:rFonts w:ascii="Times New Roman" w:eastAsia="Times New Roman" w:hAnsi="Times New Roman" w:cs="Times New Roman"/>
          <w:u w:val="single"/>
        </w:rPr>
        <w:t>must be understood as a</w:t>
      </w:r>
      <w:r w:rsidRPr="00C11682">
        <w:rPr>
          <w:rFonts w:ascii="Times New Roman" w:eastAsia="Times New Roman" w:hAnsi="Times New Roman" w:cs="Times New Roman"/>
          <w:sz w:val="12"/>
          <w:szCs w:val="12"/>
        </w:rPr>
        <w:t xml:space="preserve"> deliberately informed and </w:t>
      </w:r>
      <w:r w:rsidRPr="00C11682">
        <w:rPr>
          <w:rFonts w:ascii="Times New Roman" w:eastAsia="Times New Roman" w:hAnsi="Times New Roman" w:cs="Times New Roman"/>
          <w:u w:val="single"/>
        </w:rPr>
        <w:t>purposeful political</w:t>
      </w:r>
      <w:r w:rsidRPr="00C11682">
        <w:rPr>
          <w:rFonts w:ascii="Times New Roman" w:eastAsia="Times New Roman" w:hAnsi="Times New Roman" w:cs="Times New Roman"/>
          <w:sz w:val="12"/>
          <w:szCs w:val="12"/>
        </w:rPr>
        <w:t xml:space="preserve"> and moral </w:t>
      </w:r>
      <w:r w:rsidRPr="00C11682">
        <w:rPr>
          <w:rFonts w:ascii="Times New Roman" w:eastAsia="Times New Roman" w:hAnsi="Times New Roman" w:cs="Times New Roman"/>
          <w:u w:val="single"/>
        </w:rPr>
        <w:t>practice, as opposed to one that is either doctrinaire, instrumentalized or both.</w:t>
      </w:r>
      <w:r w:rsidRPr="00C11682">
        <w:rPr>
          <w:rFonts w:ascii="Times New Roman" w:eastAsia="Times New Roman" w:hAnsi="Times New Roman" w:cs="Times New Roman"/>
          <w:sz w:val="12"/>
          <w:szCs w:val="12"/>
        </w:rPr>
        <w:t xml:space="preserve"> Moreover, </w:t>
      </w:r>
      <w:r w:rsidRPr="00C11682">
        <w:rPr>
          <w:rFonts w:ascii="Times New Roman" w:eastAsia="Times New Roman" w:hAnsi="Times New Roman" w:cs="Times New Roman"/>
          <w:u w:val="single"/>
        </w:rPr>
        <w:t>a critical pedagogy should also gain part of its momentum in higher education among students who will</w:t>
      </w:r>
      <w:r w:rsidRPr="00C11682">
        <w:rPr>
          <w:rFonts w:ascii="Times New Roman" w:eastAsia="Times New Roman" w:hAnsi="Times New Roman" w:cs="Times New Roman"/>
          <w:sz w:val="12"/>
          <w:szCs w:val="12"/>
        </w:rPr>
        <w:t xml:space="preserve"> go back to the schools, churches, synagogues and workplaces to </w:t>
      </w:r>
      <w:r w:rsidRPr="00C11682">
        <w:rPr>
          <w:rFonts w:ascii="Times New Roman" w:eastAsia="Times New Roman" w:hAnsi="Times New Roman" w:cs="Times New Roman"/>
          <w:highlight w:val="green"/>
          <w:u w:val="single"/>
        </w:rPr>
        <w:t>produce new</w:t>
      </w:r>
      <w:r w:rsidRPr="00C11682">
        <w:rPr>
          <w:rFonts w:ascii="Times New Roman" w:eastAsia="Times New Roman" w:hAnsi="Times New Roman" w:cs="Times New Roman"/>
          <w:u w:val="single"/>
        </w:rPr>
        <w:t xml:space="preserve"> ideas, concepts and critical </w:t>
      </w:r>
      <w:r w:rsidRPr="00C11682">
        <w:rPr>
          <w:rFonts w:ascii="Times New Roman" w:eastAsia="Times New Roman" w:hAnsi="Times New Roman" w:cs="Times New Roman"/>
          <w:highlight w:val="green"/>
          <w:u w:val="single"/>
        </w:rPr>
        <w:t>ways of understanding the world</w:t>
      </w:r>
      <w:r w:rsidRPr="00C11682">
        <w:rPr>
          <w:rFonts w:ascii="Times New Roman" w:eastAsia="Times New Roman" w:hAnsi="Times New Roman" w:cs="Times New Roman"/>
          <w:sz w:val="12"/>
          <w:szCs w:val="12"/>
        </w:rPr>
        <w:t xml:space="preserve"> in </w:t>
      </w:r>
      <w:r w:rsidRPr="00C11682">
        <w:rPr>
          <w:rFonts w:ascii="Times New Roman" w:eastAsia="Times New Roman" w:hAnsi="Times New Roman" w:cs="Times New Roman"/>
          <w:u w:val="single"/>
        </w:rPr>
        <w:t>which young people</w:t>
      </w:r>
      <w:r w:rsidRPr="00C11682">
        <w:rPr>
          <w:rFonts w:ascii="Times New Roman" w:eastAsia="Times New Roman" w:hAnsi="Times New Roman" w:cs="Times New Roman"/>
          <w:sz w:val="12"/>
          <w:szCs w:val="12"/>
        </w:rPr>
        <w:t xml:space="preserve"> and adults </w:t>
      </w:r>
      <w:r w:rsidRPr="00C11682">
        <w:rPr>
          <w:rFonts w:ascii="Times New Roman" w:eastAsia="Times New Roman" w:hAnsi="Times New Roman" w:cs="Times New Roman"/>
          <w:u w:val="single"/>
        </w:rPr>
        <w:t>live</w:t>
      </w:r>
      <w:r w:rsidRPr="00C11682">
        <w:rPr>
          <w:rFonts w:ascii="Times New Roman" w:eastAsia="Times New Roman" w:hAnsi="Times New Roman" w:cs="Times New Roman"/>
          <w:sz w:val="12"/>
          <w:szCs w:val="12"/>
        </w:rPr>
        <w:t xml:space="preserve">. </w:t>
      </w:r>
      <w:r w:rsidRPr="00C11682">
        <w:rPr>
          <w:rFonts w:ascii="Times New Roman" w:eastAsia="Times New Roman" w:hAnsi="Times New Roman" w:cs="Times New Roman"/>
          <w:u w:val="single"/>
        </w:rPr>
        <w:t>This is a notion of intellectual practice</w:t>
      </w:r>
      <w:r w:rsidRPr="00C11682">
        <w:rPr>
          <w:rFonts w:ascii="Times New Roman" w:eastAsia="Times New Roman" w:hAnsi="Times New Roman" w:cs="Times New Roman"/>
          <w:sz w:val="12"/>
          <w:szCs w:val="12"/>
        </w:rPr>
        <w:t xml:space="preserve"> and responsibility </w:t>
      </w:r>
      <w:r w:rsidRPr="00C11682">
        <w:rPr>
          <w:rFonts w:ascii="Times New Roman" w:eastAsia="Times New Roman" w:hAnsi="Times New Roman" w:cs="Times New Roman"/>
          <w:u w:val="single"/>
        </w:rPr>
        <w:t xml:space="preserve">that </w:t>
      </w:r>
      <w:r w:rsidRPr="00C11682">
        <w:rPr>
          <w:rFonts w:ascii="Times New Roman" w:eastAsia="Times New Roman" w:hAnsi="Times New Roman" w:cs="Times New Roman"/>
          <w:highlight w:val="green"/>
          <w:u w:val="single"/>
        </w:rPr>
        <w:t xml:space="preserve">refuses </w:t>
      </w:r>
      <w:r w:rsidRPr="00C11682">
        <w:rPr>
          <w:rFonts w:ascii="Times New Roman" w:eastAsia="Times New Roman" w:hAnsi="Times New Roman" w:cs="Times New Roman"/>
          <w:u w:val="single"/>
        </w:rPr>
        <w:t xml:space="preserve">the professional </w:t>
      </w:r>
      <w:r w:rsidRPr="00C11682">
        <w:rPr>
          <w:rFonts w:ascii="Times New Roman" w:eastAsia="Times New Roman" w:hAnsi="Times New Roman" w:cs="Times New Roman"/>
          <w:highlight w:val="green"/>
          <w:u w:val="single"/>
        </w:rPr>
        <w:t>neutrality and privileged isolation of the academy</w:t>
      </w:r>
      <w:r w:rsidRPr="00C11682">
        <w:rPr>
          <w:rFonts w:ascii="Times New Roman" w:eastAsia="Times New Roman" w:hAnsi="Times New Roman" w:cs="Times New Roman"/>
          <w:u w:val="single"/>
        </w:rPr>
        <w:t xml:space="preserve">.  It also affirms a broader vision of learning that links knowledge to the power of self-definition and to the capacities of students to </w:t>
      </w:r>
      <w:r w:rsidRPr="00C11682">
        <w:rPr>
          <w:rFonts w:ascii="Times New Roman" w:eastAsia="Times New Roman" w:hAnsi="Times New Roman" w:cs="Times New Roman"/>
          <w:highlight w:val="green"/>
          <w:u w:val="single"/>
        </w:rPr>
        <w:t>expand the scope of democratic freedoms</w:t>
      </w:r>
      <w:r w:rsidRPr="00C11682">
        <w:rPr>
          <w:rFonts w:ascii="Times New Roman" w:eastAsia="Times New Roman" w:hAnsi="Times New Roman" w:cs="Times New Roman"/>
          <w:u w:val="single"/>
        </w:rPr>
        <w:t>, particularly those that address the crisis of education</w:t>
      </w:r>
      <w:r w:rsidRPr="00C11682">
        <w:rPr>
          <w:rFonts w:ascii="Times New Roman" w:eastAsia="Times New Roman" w:hAnsi="Times New Roman" w:cs="Times New Roman"/>
          <w:sz w:val="12"/>
          <w:szCs w:val="12"/>
        </w:rPr>
        <w:t xml:space="preserve">, politics, and the social as part and parcel of the crisis of democracy itself. In order for critical pedagogy, dialogue and thought to have real effects, they must advocate that all citizens, old and young, are equally entitled, if not equally empowered, to shape the society in which they live. This is a commitment we heard articulated by the brave students who fought tuition hikes and the destruction of civil liberties and social provisions in Quebec and to a lesser degree in the Occupy Wall Street movement. If educators are to function as public intellectuals, they need to listen to young people who are producing a new language in order to talk about inequality and power relations, attempting to create alternative democratic public spaces, rethinking the very nature of politics, and asking serious questions about what democracy is and why it no longer exists in many neoliberal societies. These young people who are protesting the 1% recognize that they have been written out of the discourses of justice, equality and democracy and are not only resisting how neoliberalism has made them expendable, </w:t>
      </w:r>
      <w:r w:rsidRPr="00C11682">
        <w:rPr>
          <w:rFonts w:ascii="Times New Roman" w:eastAsia="Times New Roman" w:hAnsi="Times New Roman" w:cs="Times New Roman"/>
          <w:u w:val="single"/>
        </w:rPr>
        <w:t>they are arguing for a collective future very different from the one that is on display in the current political and economic systems in which they feel trapped</w:t>
      </w:r>
      <w:r w:rsidRPr="00C11682">
        <w:rPr>
          <w:rFonts w:ascii="Times New Roman" w:eastAsia="Times New Roman" w:hAnsi="Times New Roman" w:cs="Times New Roman"/>
          <w:sz w:val="12"/>
          <w:szCs w:val="12"/>
        </w:rPr>
        <w:t>.  These brave youth are insisting that the relationship between knowledge and power can be emancipatory, that their histories and experiences matter, and that what they say and do counts in their struggle to unlearn dominating privileges, productively reconstruct their relations with others, and transform, when necessary, the world around them.</w:t>
      </w:r>
    </w:p>
    <w:p w14:paraId="66D91D3E" w14:textId="77777777" w:rsidR="000B5CDC" w:rsidRPr="00C11682" w:rsidRDefault="000B5CDC" w:rsidP="000B5CDC">
      <w:pPr>
        <w:pStyle w:val="Heading4"/>
        <w:spacing w:before="0"/>
        <w:rPr>
          <w:rFonts w:asciiTheme="minorHAnsi" w:hAnsiTheme="minorHAnsi" w:cstheme="minorHAnsi"/>
        </w:rPr>
      </w:pPr>
      <w:r w:rsidRPr="00C11682">
        <w:rPr>
          <w:rFonts w:asciiTheme="minorHAnsi" w:hAnsiTheme="minorHAnsi" w:cstheme="minorHAnsi"/>
        </w:rPr>
        <w:t>Calls for objectivity come from those hiding atrocities</w:t>
      </w:r>
    </w:p>
    <w:p w14:paraId="3243C2DE" w14:textId="77777777" w:rsidR="000B5CDC" w:rsidRPr="00C11682" w:rsidRDefault="000B5CDC" w:rsidP="000B5CDC">
      <w:pPr>
        <w:spacing w:after="0"/>
        <w:rPr>
          <w:rFonts w:asciiTheme="minorHAnsi" w:hAnsiTheme="minorHAnsi" w:cstheme="minorHAnsi"/>
          <w:sz w:val="16"/>
          <w:szCs w:val="16"/>
        </w:rPr>
      </w:pPr>
      <w:r w:rsidRPr="00C11682">
        <w:rPr>
          <w:rFonts w:asciiTheme="minorHAnsi" w:hAnsiTheme="minorHAnsi" w:cstheme="minorHAnsi"/>
          <w:sz w:val="16"/>
          <w:szCs w:val="16"/>
        </w:rPr>
        <w:t xml:space="preserve">Greg </w:t>
      </w:r>
      <w:r w:rsidRPr="00C11682">
        <w:rPr>
          <w:rStyle w:val="Style13ptBold"/>
          <w:rFonts w:asciiTheme="minorHAnsi" w:hAnsiTheme="minorHAnsi" w:cstheme="minorHAnsi"/>
        </w:rPr>
        <w:t>McLaughlin</w:t>
      </w:r>
      <w:r w:rsidRPr="00C11682">
        <w:rPr>
          <w:rFonts w:asciiTheme="minorHAnsi" w:hAnsiTheme="minorHAnsi" w:cstheme="minorHAnsi"/>
          <w:sz w:val="16"/>
          <w:szCs w:val="16"/>
        </w:rPr>
        <w:t xml:space="preserve"> Journalism, Objectivity and War Book Title: The War Correspondent Book Author(s): Published by: Pluto Press Stable URL: </w:t>
      </w:r>
      <w:hyperlink r:id="rId7" w:history="1">
        <w:r w:rsidRPr="00C11682">
          <w:rPr>
            <w:rStyle w:val="Hyperlink"/>
            <w:rFonts w:asciiTheme="minorHAnsi" w:hAnsiTheme="minorHAnsi" w:cstheme="minorHAnsi"/>
            <w:sz w:val="16"/>
            <w:szCs w:val="16"/>
          </w:rPr>
          <w:t>https://www.jstor.org/stable/j.ctt19qgf0x.7</w:t>
        </w:r>
      </w:hyperlink>
      <w:r w:rsidRPr="00C11682">
        <w:rPr>
          <w:rFonts w:asciiTheme="minorHAnsi" w:hAnsiTheme="minorHAnsi" w:cstheme="minorHAnsi"/>
          <w:sz w:val="16"/>
          <w:szCs w:val="16"/>
        </w:rPr>
        <w:t xml:space="preserve"> The War Correspondent Greg McLaughlin Copyright Date: </w:t>
      </w:r>
      <w:r w:rsidRPr="00C11682">
        <w:rPr>
          <w:rStyle w:val="Style13ptBold"/>
          <w:rFonts w:asciiTheme="minorHAnsi" w:hAnsiTheme="minorHAnsi" w:cstheme="minorHAnsi"/>
        </w:rPr>
        <w:t>2016</w:t>
      </w:r>
    </w:p>
    <w:p w14:paraId="6C979557" w14:textId="77777777" w:rsidR="000B5CDC" w:rsidRPr="00C11682" w:rsidRDefault="000B5CDC" w:rsidP="000B5CDC">
      <w:pPr>
        <w:spacing w:after="0"/>
        <w:rPr>
          <w:rFonts w:asciiTheme="minorHAnsi" w:hAnsiTheme="minorHAnsi" w:cstheme="minorHAnsi"/>
          <w:sz w:val="14"/>
        </w:rPr>
      </w:pPr>
      <w:r w:rsidRPr="00C11682">
        <w:rPr>
          <w:rFonts w:asciiTheme="minorHAnsi" w:hAnsiTheme="minorHAnsi" w:cstheme="minorHAnsi"/>
          <w:sz w:val="14"/>
        </w:rPr>
        <w:t xml:space="preserve">I think </w:t>
      </w:r>
      <w:r w:rsidRPr="00C11682">
        <w:rPr>
          <w:rStyle w:val="Emphasis"/>
          <w:rFonts w:asciiTheme="minorHAnsi" w:hAnsiTheme="minorHAnsi" w:cstheme="minorHAnsi"/>
        </w:rPr>
        <w:t>the highest thing we can achieve is the truth. The truth is not objective</w:t>
      </w:r>
      <w:r w:rsidRPr="00C11682">
        <w:rPr>
          <w:rFonts w:asciiTheme="minorHAnsi" w:hAnsiTheme="minorHAnsi" w:cstheme="minorHAnsi"/>
          <w:sz w:val="14"/>
        </w:rPr>
        <w:t xml:space="preserve"> sometimes [and] actually </w:t>
      </w:r>
      <w:r w:rsidRPr="00C11682">
        <w:rPr>
          <w:rStyle w:val="Emphasis"/>
          <w:rFonts w:asciiTheme="minorHAnsi" w:hAnsiTheme="minorHAnsi" w:cstheme="minorHAnsi"/>
        </w:rPr>
        <w:t>there’s nothing very objective about</w:t>
      </w:r>
      <w:r w:rsidRPr="00C11682">
        <w:rPr>
          <w:rFonts w:asciiTheme="minorHAnsi" w:hAnsiTheme="minorHAnsi" w:cstheme="minorHAnsi"/>
          <w:sz w:val="14"/>
        </w:rPr>
        <w:t xml:space="preserve"> a pogrom and a sweeping policy of </w:t>
      </w:r>
      <w:r w:rsidRPr="00C11682">
        <w:rPr>
          <w:rStyle w:val="Emphasis"/>
          <w:rFonts w:asciiTheme="minorHAnsi" w:hAnsiTheme="minorHAnsi" w:cstheme="minorHAnsi"/>
        </w:rPr>
        <w:t>ethnic cleansing</w:t>
      </w:r>
      <w:r w:rsidRPr="00C11682">
        <w:rPr>
          <w:rFonts w:asciiTheme="minorHAnsi" w:hAnsiTheme="minorHAnsi" w:cstheme="minorHAnsi"/>
          <w:sz w:val="14"/>
        </w:rPr>
        <w:t xml:space="preserve"> across an entire country. </w:t>
      </w:r>
      <w:r w:rsidRPr="00C11682">
        <w:rPr>
          <w:rStyle w:val="Emphasis"/>
          <w:rFonts w:asciiTheme="minorHAnsi" w:hAnsiTheme="minorHAnsi" w:cstheme="minorHAnsi"/>
        </w:rPr>
        <w:t xml:space="preserve">It’s </w:t>
      </w:r>
      <w:r w:rsidRPr="00C11682">
        <w:rPr>
          <w:rFonts w:asciiTheme="minorHAnsi" w:hAnsiTheme="minorHAnsi" w:cstheme="minorHAnsi"/>
          <w:sz w:val="14"/>
        </w:rPr>
        <w:t xml:space="preserve">very </w:t>
      </w:r>
      <w:r w:rsidRPr="00C11682">
        <w:rPr>
          <w:rStyle w:val="Emphasis"/>
          <w:rFonts w:asciiTheme="minorHAnsi" w:hAnsiTheme="minorHAnsi" w:cstheme="minorHAnsi"/>
        </w:rPr>
        <w:t>brutal,</w:t>
      </w:r>
      <w:r w:rsidRPr="00C11682">
        <w:rPr>
          <w:rFonts w:asciiTheme="minorHAnsi" w:hAnsiTheme="minorHAnsi" w:cstheme="minorHAnsi"/>
          <w:sz w:val="14"/>
        </w:rPr>
        <w:t xml:space="preserve"> it’s very calculated and it’s very one-sided. [...] I think </w:t>
      </w:r>
      <w:r w:rsidRPr="00C11682">
        <w:rPr>
          <w:rStyle w:val="Emphasis"/>
          <w:rFonts w:asciiTheme="minorHAnsi" w:hAnsiTheme="minorHAnsi" w:cstheme="minorHAnsi"/>
        </w:rPr>
        <w:t xml:space="preserve">the interesting thing about objectivity is that the people who wave those banners are usually </w:t>
      </w:r>
      <w:proofErr w:type="gramStart"/>
      <w:r w:rsidRPr="00C11682">
        <w:rPr>
          <w:rStyle w:val="Emphasis"/>
          <w:rFonts w:asciiTheme="minorHAnsi" w:hAnsiTheme="minorHAnsi" w:cstheme="minorHAnsi"/>
        </w:rPr>
        <w:t>either people</w:t>
      </w:r>
      <w:proofErr w:type="gramEnd"/>
      <w:r w:rsidRPr="00C11682">
        <w:rPr>
          <w:rStyle w:val="Emphasis"/>
          <w:rFonts w:asciiTheme="minorHAnsi" w:hAnsiTheme="minorHAnsi" w:cstheme="minorHAnsi"/>
        </w:rPr>
        <w:t xml:space="preserve"> who’ve got something to hide </w:t>
      </w:r>
      <w:r w:rsidRPr="00C11682">
        <w:rPr>
          <w:rFonts w:asciiTheme="minorHAnsi" w:hAnsiTheme="minorHAnsi" w:cstheme="minorHAnsi"/>
          <w:sz w:val="14"/>
        </w:rPr>
        <w:t xml:space="preserve">as in the case of the Serbs who were </w:t>
      </w:r>
      <w:proofErr w:type="spellStart"/>
      <w:r w:rsidRPr="00C11682">
        <w:rPr>
          <w:rFonts w:asciiTheme="minorHAnsi" w:hAnsiTheme="minorHAnsi" w:cstheme="minorHAnsi"/>
          <w:sz w:val="14"/>
        </w:rPr>
        <w:t>criticising</w:t>
      </w:r>
      <w:proofErr w:type="spellEnd"/>
      <w:r w:rsidRPr="00C11682">
        <w:rPr>
          <w:rFonts w:asciiTheme="minorHAnsi" w:hAnsiTheme="minorHAnsi" w:cstheme="minorHAnsi"/>
          <w:sz w:val="14"/>
        </w:rPr>
        <w:t xml:space="preserve"> journalistic coverage and saying we weren’t objective and were biased, that’s one category. Secondly, </w:t>
      </w:r>
      <w:r w:rsidRPr="00C11682">
        <w:rPr>
          <w:rStyle w:val="Emphasis"/>
          <w:rFonts w:asciiTheme="minorHAnsi" w:hAnsiTheme="minorHAnsi" w:cstheme="minorHAnsi"/>
        </w:rPr>
        <w:t>political, establishment figures</w:t>
      </w:r>
      <w:r w:rsidRPr="00C11682">
        <w:rPr>
          <w:rFonts w:asciiTheme="minorHAnsi" w:hAnsiTheme="minorHAnsi" w:cstheme="minorHAnsi"/>
          <w:sz w:val="14"/>
        </w:rPr>
        <w:t xml:space="preserve">...were </w:t>
      </w:r>
      <w:r w:rsidRPr="00C11682">
        <w:rPr>
          <w:rStyle w:val="Emphasis"/>
          <w:rFonts w:asciiTheme="minorHAnsi" w:hAnsiTheme="minorHAnsi" w:cstheme="minorHAnsi"/>
        </w:rPr>
        <w:t>uncomfortable with the reporting</w:t>
      </w:r>
      <w:r w:rsidRPr="00C11682">
        <w:rPr>
          <w:rFonts w:asciiTheme="minorHAnsi" w:hAnsiTheme="minorHAnsi" w:cstheme="minorHAnsi"/>
          <w:sz w:val="14"/>
        </w:rPr>
        <w:t xml:space="preserve"> and therefore </w:t>
      </w:r>
      <w:r w:rsidRPr="00C11682">
        <w:rPr>
          <w:rStyle w:val="Emphasis"/>
          <w:rFonts w:asciiTheme="minorHAnsi" w:hAnsiTheme="minorHAnsi" w:cstheme="minorHAnsi"/>
        </w:rPr>
        <w:t>attacked journalists for lacking objectivity.</w:t>
      </w:r>
      <w:r w:rsidRPr="00C11682">
        <w:rPr>
          <w:rFonts w:asciiTheme="minorHAnsi" w:hAnsiTheme="minorHAnsi" w:cstheme="minorHAnsi"/>
          <w:sz w:val="14"/>
        </w:rPr>
        <w:t xml:space="preserve"> [...] So you have to ask where are they coming from? [...] I sort of feel that I try for the truth and sometimes the truth’s a good story and sometimes it isn’t and actually that’s all that matters.8   Alex Thomson, for Channel 4 News, is of a similar view regarding his reporting of the Kosovo conflict in 1999. He is clear and unapologetic in his </w:t>
      </w:r>
      <w:r w:rsidRPr="00C11682">
        <w:rPr>
          <w:rStyle w:val="Emphasis"/>
          <w:rFonts w:asciiTheme="minorHAnsi" w:hAnsiTheme="minorHAnsi" w:cstheme="minorHAnsi"/>
        </w:rPr>
        <w:t xml:space="preserve">dismissal of objectivity in situations where it invalidates difficult or inconvenient truths </w:t>
      </w:r>
      <w:r w:rsidRPr="00C11682">
        <w:rPr>
          <w:rFonts w:asciiTheme="minorHAnsi" w:hAnsiTheme="minorHAnsi" w:cstheme="minorHAnsi"/>
          <w:sz w:val="14"/>
        </w:rPr>
        <w:t xml:space="preserve">or where it appears </w:t>
      </w:r>
      <w:r w:rsidRPr="00C11682">
        <w:rPr>
          <w:rStyle w:val="Emphasis"/>
          <w:rFonts w:asciiTheme="minorHAnsi" w:hAnsiTheme="minorHAnsi" w:cstheme="minorHAnsi"/>
        </w:rPr>
        <w:t xml:space="preserve">to </w:t>
      </w:r>
      <w:proofErr w:type="spellStart"/>
      <w:r w:rsidRPr="00C11682">
        <w:rPr>
          <w:rStyle w:val="Emphasis"/>
          <w:rFonts w:asciiTheme="minorHAnsi" w:hAnsiTheme="minorHAnsi" w:cstheme="minorHAnsi"/>
        </w:rPr>
        <w:t>legitimise</w:t>
      </w:r>
      <w:proofErr w:type="spellEnd"/>
      <w:r w:rsidRPr="00C11682">
        <w:rPr>
          <w:rFonts w:asciiTheme="minorHAnsi" w:hAnsiTheme="minorHAnsi" w:cstheme="minorHAnsi"/>
          <w:sz w:val="14"/>
        </w:rPr>
        <w:t xml:space="preserve"> torture, rape or </w:t>
      </w:r>
      <w:r w:rsidRPr="00C11682">
        <w:rPr>
          <w:rStyle w:val="Emphasis"/>
          <w:rFonts w:asciiTheme="minorHAnsi" w:hAnsiTheme="minorHAnsi" w:cstheme="minorHAnsi"/>
        </w:rPr>
        <w:t>ethnic cleansing:</w:t>
      </w:r>
      <w:r w:rsidRPr="00C11682">
        <w:rPr>
          <w:rFonts w:asciiTheme="minorHAnsi" w:hAnsiTheme="minorHAnsi" w:cstheme="minorHAnsi"/>
          <w:sz w:val="14"/>
        </w:rPr>
        <w:t xml:space="preserve"> I made no attempt to be objective in my reporting about the Serb pogrom which was being conducted in Kosovo...</w:t>
      </w:r>
      <w:r w:rsidRPr="00C11682">
        <w:rPr>
          <w:rStyle w:val="Emphasis"/>
          <w:rFonts w:asciiTheme="minorHAnsi" w:hAnsiTheme="minorHAnsi" w:cstheme="minorHAnsi"/>
        </w:rPr>
        <w:t>What is objectivity in that situation?</w:t>
      </w:r>
      <w:r w:rsidRPr="00C11682">
        <w:rPr>
          <w:rFonts w:asciiTheme="minorHAnsi" w:hAnsiTheme="minorHAnsi" w:cstheme="minorHAnsi"/>
          <w:sz w:val="14"/>
        </w:rPr>
        <w:t xml:space="preserve"> What is objectivity</w:t>
      </w:r>
      <w:r w:rsidRPr="00C11682">
        <w:rPr>
          <w:rStyle w:val="Emphasis"/>
          <w:rFonts w:asciiTheme="minorHAnsi" w:hAnsiTheme="minorHAnsi" w:cstheme="minorHAnsi"/>
        </w:rPr>
        <w:t>!?...Do we mean by objectivity</w:t>
      </w:r>
      <w:r w:rsidRPr="00C11682">
        <w:rPr>
          <w:rFonts w:asciiTheme="minorHAnsi" w:hAnsiTheme="minorHAnsi" w:cstheme="minorHAnsi"/>
          <w:sz w:val="14"/>
        </w:rPr>
        <w:t xml:space="preserve"> that there is essentially </w:t>
      </w:r>
      <w:r w:rsidRPr="00C11682">
        <w:rPr>
          <w:rStyle w:val="Emphasis"/>
          <w:rFonts w:asciiTheme="minorHAnsi" w:hAnsiTheme="minorHAnsi" w:cstheme="minorHAnsi"/>
        </w:rPr>
        <w:t xml:space="preserve">a kind of middle ground </w:t>
      </w:r>
      <w:r w:rsidRPr="00C11682">
        <w:rPr>
          <w:rFonts w:asciiTheme="minorHAnsi" w:hAnsiTheme="minorHAnsi" w:cstheme="minorHAnsi"/>
          <w:sz w:val="14"/>
        </w:rPr>
        <w:t>of explanation which can legitimately explain why these people are being raped and tortured and burned out of their houses? That’s bullshit! You just tell people what’s happening. You let them make their own moral judgement about it... But in my own personal feelings...I was overjoyed when they started bombing Novi Sad and wasting the Serb’s infrastructure – absolutely overjoyed!9 CNN’s Christiane Amanpour thinks that in a story like the genocide in Rwanda, in 1994</w:t>
      </w:r>
      <w:r w:rsidRPr="00C11682">
        <w:rPr>
          <w:rStyle w:val="Emphasis"/>
          <w:rFonts w:asciiTheme="minorHAnsi" w:hAnsiTheme="minorHAnsi" w:cstheme="minorHAnsi"/>
        </w:rPr>
        <w:t>, reporters should certainly be fair but that does not mean treating the perpetrators on an equal basis with their victims equally or ‘insisting on drawing a balance when no balance exists’</w:t>
      </w:r>
      <w:r w:rsidRPr="00C11682">
        <w:rPr>
          <w:rFonts w:asciiTheme="minorHAnsi" w:hAnsiTheme="minorHAnsi" w:cstheme="minorHAnsi"/>
          <w:sz w:val="14"/>
        </w:rPr>
        <w:t xml:space="preserve">. She attacks today’s ‘culture of moral equivalence’, where ‘journalism seems uncomfortable with identifying a victim and aggressor.’ In Bosnia, for example, ‘Britain and France kept insisting both sides in that conflict were equally guilty. They were not. That has been </w:t>
      </w:r>
      <w:proofErr w:type="spellStart"/>
      <w:r w:rsidRPr="00C11682">
        <w:rPr>
          <w:rFonts w:asciiTheme="minorHAnsi" w:hAnsiTheme="minorHAnsi" w:cstheme="minorHAnsi"/>
          <w:sz w:val="14"/>
        </w:rPr>
        <w:t>recognised</w:t>
      </w:r>
      <w:proofErr w:type="spellEnd"/>
      <w:r w:rsidRPr="00C11682">
        <w:rPr>
          <w:rFonts w:asciiTheme="minorHAnsi" w:hAnsiTheme="minorHAnsi" w:cstheme="minorHAnsi"/>
          <w:sz w:val="14"/>
        </w:rPr>
        <w:t xml:space="preserve"> in retrospect, but in the </w:t>
      </w:r>
      <w:proofErr w:type="gramStart"/>
      <w:r w:rsidRPr="00C11682">
        <w:rPr>
          <w:rFonts w:asciiTheme="minorHAnsi" w:hAnsiTheme="minorHAnsi" w:cstheme="minorHAnsi"/>
          <w:sz w:val="14"/>
        </w:rPr>
        <w:t>meantime</w:t>
      </w:r>
      <w:proofErr w:type="gramEnd"/>
      <w:r w:rsidRPr="00C11682">
        <w:rPr>
          <w:rFonts w:asciiTheme="minorHAnsi" w:hAnsiTheme="minorHAnsi" w:cstheme="minorHAnsi"/>
          <w:sz w:val="14"/>
        </w:rPr>
        <w:t xml:space="preserve"> it caused international inaction and unnecessary loss of life, not to mention a sense of political impotence on the part of the west.’10</w:t>
      </w:r>
    </w:p>
    <w:p w14:paraId="0E490A84" w14:textId="77777777" w:rsidR="000B5CDC" w:rsidRDefault="000B5CDC" w:rsidP="000B5CDC">
      <w:pPr>
        <w:spacing w:after="0"/>
      </w:pPr>
    </w:p>
    <w:p w14:paraId="2325309D" w14:textId="77777777" w:rsidR="000B5CDC" w:rsidRPr="00C11682" w:rsidRDefault="000B5CDC" w:rsidP="000B5CDC">
      <w:pPr>
        <w:spacing w:after="0"/>
      </w:pPr>
      <w:r>
        <w:t xml:space="preserve">Third person disad solves all parts of the aff case – it proves that the Taiwanese people are not effected by the media, which is </w:t>
      </w:r>
      <w:proofErr w:type="spellStart"/>
      <w:r>
        <w:t>china’s</w:t>
      </w:r>
      <w:proofErr w:type="spellEnd"/>
      <w:r>
        <w:t xml:space="preserve"> press (not </w:t>
      </w:r>
      <w:proofErr w:type="gramStart"/>
      <w:r>
        <w:t>free)  that</w:t>
      </w:r>
      <w:proofErr w:type="gramEnd"/>
      <w:r>
        <w:t xml:space="preserve"> they consume. This takes out all of their links and impacts as the impacts will not occur if they are not affected </w:t>
      </w:r>
    </w:p>
    <w:p w14:paraId="1CF38FEE" w14:textId="2EAA19F0" w:rsidR="005E0479" w:rsidRPr="00E73F7C" w:rsidRDefault="005E0479" w:rsidP="00E73F7C">
      <w:pPr>
        <w:pStyle w:val="Heading3"/>
        <w:jc w:val="left"/>
        <w:rPr>
          <w:rStyle w:val="Style13ptBold"/>
          <w:b/>
          <w:bCs w:val="0"/>
        </w:rPr>
      </w:pPr>
      <w:r w:rsidRPr="00E73F7C">
        <w:rPr>
          <w:rStyle w:val="Style13ptBold"/>
          <w:b/>
          <w:bCs w:val="0"/>
        </w:rPr>
        <w:t xml:space="preserve">Taiwan moved up the democracy index proving that China’s media hasn’t had an impact on Taiwan democracy. Uniqueness overwhelms the link </w:t>
      </w:r>
    </w:p>
    <w:p w14:paraId="54F6D3CF" w14:textId="77777777" w:rsidR="007117D8" w:rsidRDefault="007117D8" w:rsidP="005E0479">
      <w:pPr>
        <w:rPr>
          <w:rStyle w:val="Style13ptBold"/>
          <w:b w:val="0"/>
          <w:bCs w:val="0"/>
          <w:sz w:val="22"/>
        </w:rPr>
      </w:pPr>
      <w:r>
        <w:rPr>
          <w:rStyle w:val="Heading4Char"/>
        </w:rPr>
        <w:t>Hale 2/</w:t>
      </w:r>
      <w:r w:rsidR="005E0479" w:rsidRPr="005E0479">
        <w:rPr>
          <w:rStyle w:val="Heading4Char"/>
        </w:rPr>
        <w:t>22</w:t>
      </w:r>
      <w:r w:rsidR="005E0479">
        <w:t xml:space="preserve"> </w:t>
      </w:r>
      <w:proofErr w:type="gramStart"/>
      <w:r w:rsidR="005E0479">
        <w:t xml:space="preserve">- </w:t>
      </w:r>
      <w:r w:rsidR="005E0479" w:rsidRPr="005E0479">
        <w:t xml:space="preserve"> Hale</w:t>
      </w:r>
      <w:proofErr w:type="gramEnd"/>
      <w:r w:rsidR="005E0479" w:rsidRPr="005E0479">
        <w:t xml:space="preserve">, Erin. “Taiwan Ranks among Top 10 Democracies in Annual Index.” VOA, Taiwan Ranks Among Top 10 Democracies in Annual Index, 12 Feb. 2022, https://www.voanews.com/a/taiwan-ranks-among-top-10-democracies-in-annual-index-/6438806.html. </w:t>
      </w:r>
    </w:p>
    <w:p w14:paraId="7391ABCF" w14:textId="7085B828" w:rsidR="005E0479" w:rsidRPr="005E0479" w:rsidRDefault="005E0479" w:rsidP="005E0479">
      <w:r w:rsidRPr="00E73F7C">
        <w:rPr>
          <w:rStyle w:val="Style13ptBold"/>
        </w:rPr>
        <w:t>Taiwan ranked as the eighth-strongest democracy in the world last year, according to the Economist Intelligence</w:t>
      </w:r>
      <w:r w:rsidRPr="005E0479">
        <w:t xml:space="preserve"> Unit's new </w:t>
      </w:r>
      <w:r w:rsidRPr="005E0479">
        <w:rPr>
          <w:rStyle w:val="Style13ptBold"/>
        </w:rPr>
        <w:t>2021 Democracy Index</w:t>
      </w:r>
      <w:r w:rsidRPr="005E0479">
        <w:t xml:space="preserve">, and as the second strongest in Asia and Australasia, even as democracies elsewhere continue to struggle. The news was welcomed by Taiwanese President Tsai Ing-wen, who tweeted Friday that despite many challenges, "the people of #Taiwan have been resolute in their commitment to democracy." </w:t>
      </w:r>
      <w:r w:rsidRPr="005E0479">
        <w:rPr>
          <w:rStyle w:val="Style13ptBold"/>
        </w:rPr>
        <w:t>In 2020, Taiwan,</w:t>
      </w:r>
      <w:r w:rsidRPr="005E0479">
        <w:t xml:space="preserve"> along with Japan and South Korea, </w:t>
      </w:r>
      <w:r w:rsidRPr="005E0479">
        <w:rPr>
          <w:rStyle w:val="Style13ptBold"/>
        </w:rPr>
        <w:t>moved up a category from "flawed democracies" to "full democracies,"</w:t>
      </w:r>
      <w:r w:rsidRPr="005E0479">
        <w:t xml:space="preserve"> a group that last year counted just 21 members worldwide. The 2</w:t>
      </w:r>
      <w:hyperlink r:id="rId8" w:tgtFrame="_blank" w:history="1">
        <w:r w:rsidRPr="005E0479">
          <w:rPr>
            <w:rStyle w:val="Hyperlink"/>
          </w:rPr>
          <w:t>021 EIU Index</w:t>
        </w:r>
      </w:hyperlink>
      <w:r w:rsidRPr="005E0479">
        <w:t>, published Thursday, reported the worst declines in average global democracy scores since the index was established in 2006.The global decline pushed Taiwan three slots up from its 2020 ranking, according to EIU Taiwan analyst Nick Marro, who helped compile the list. "Taiwan's movement in 2021 was mostly owing to change elsewhere. The score didn't really materially change for Taiwan last year. The status of democracy in Taiwan is still very much intact," he said.</w:t>
      </w:r>
    </w:p>
    <w:p w14:paraId="21D2524F" w14:textId="77777777" w:rsidR="00E73F7C" w:rsidRDefault="00E73F7C" w:rsidP="00E73F7C">
      <w:pPr>
        <w:pStyle w:val="Heading3"/>
      </w:pPr>
      <w:r>
        <w:t>A “free press” must be absent of state intervention and preserved through legal methods.</w:t>
      </w:r>
    </w:p>
    <w:p w14:paraId="1CAC5B38" w14:textId="77777777" w:rsidR="00E73F7C" w:rsidRDefault="00E73F7C" w:rsidP="00E73F7C">
      <w:pPr>
        <w:contextualSpacing/>
      </w:pPr>
      <w:r w:rsidRPr="003D55B8">
        <w:rPr>
          <w:rStyle w:val="Style13ptBold"/>
        </w:rPr>
        <w:t>Wikipedia</w:t>
      </w:r>
      <w:r>
        <w:rPr>
          <w:rStyle w:val="Style13ptBold"/>
        </w:rPr>
        <w:t xml:space="preserve">, </w:t>
      </w:r>
      <w:proofErr w:type="gramStart"/>
      <w:r>
        <w:rPr>
          <w:rStyle w:val="Style13ptBold"/>
        </w:rPr>
        <w:t>No</w:t>
      </w:r>
      <w:proofErr w:type="gramEnd"/>
      <w:r>
        <w:rPr>
          <w:rStyle w:val="Style13ptBold"/>
        </w:rPr>
        <w:t xml:space="preserve"> date, </w:t>
      </w:r>
      <w:r>
        <w:t xml:space="preserve">“Freedom of the Press”, Wikipedia.org, </w:t>
      </w:r>
      <w:r w:rsidRPr="003D55B8">
        <w:t>https://en.wikipedia.org/wiki/Freedom_of_the_press</w:t>
      </w:r>
      <w:r>
        <w:t xml:space="preserve"> (accessed 7/11/2021)</w:t>
      </w:r>
    </w:p>
    <w:p w14:paraId="1B3447DE" w14:textId="77777777" w:rsidR="00E73F7C" w:rsidRDefault="00E73F7C" w:rsidP="00E73F7C">
      <w:pPr>
        <w:contextualSpacing/>
        <w:rPr>
          <w:rStyle w:val="StyleUnderline"/>
        </w:rPr>
      </w:pPr>
      <w:r w:rsidRPr="00E73F7C">
        <w:rPr>
          <w:rStyle w:val="Style13ptBold"/>
        </w:rPr>
        <w:t>Freedom of the press</w:t>
      </w:r>
      <w:r w:rsidRPr="00057C37">
        <w:rPr>
          <w:rStyle w:val="StyleUnderline"/>
        </w:rPr>
        <w:t xml:space="preserve"> </w:t>
      </w:r>
      <w:r w:rsidRPr="00057C37">
        <w:rPr>
          <w:sz w:val="16"/>
        </w:rPr>
        <w:t>or freedom of the media</w:t>
      </w:r>
      <w:r w:rsidRPr="00057C37">
        <w:rPr>
          <w:rStyle w:val="StyleUnderline"/>
        </w:rPr>
        <w:t xml:space="preserve"> </w:t>
      </w:r>
      <w:r w:rsidRPr="00E73F7C">
        <w:rPr>
          <w:rStyle w:val="Style13ptBold"/>
        </w:rPr>
        <w:t>is the principle that communication and expression through various media</w:t>
      </w:r>
      <w:r w:rsidRPr="00057C37">
        <w:rPr>
          <w:rStyle w:val="StyleUnderline"/>
        </w:rPr>
        <w:t xml:space="preserve">, </w:t>
      </w:r>
      <w:r w:rsidRPr="00057C37">
        <w:rPr>
          <w:sz w:val="16"/>
        </w:rPr>
        <w:t>including printed and electronic media, especially published materials</w:t>
      </w:r>
      <w:r w:rsidRPr="00057C37">
        <w:rPr>
          <w:rStyle w:val="StyleUnderline"/>
        </w:rPr>
        <w:t xml:space="preserve">, should be </w:t>
      </w:r>
      <w:r w:rsidRPr="00E73F7C">
        <w:rPr>
          <w:rStyle w:val="Style13ptBold"/>
        </w:rPr>
        <w:t>considered a right to be exercised freely</w:t>
      </w:r>
      <w:r w:rsidRPr="00057C37">
        <w:rPr>
          <w:rStyle w:val="StyleUnderline"/>
        </w:rPr>
        <w:t xml:space="preserve">. Such freedom implies </w:t>
      </w:r>
      <w:r w:rsidRPr="00E73F7C">
        <w:rPr>
          <w:rStyle w:val="Style13ptBold"/>
        </w:rPr>
        <w:t>the absence of interference from an overreaching state</w:t>
      </w:r>
      <w:r w:rsidRPr="00057C37">
        <w:rPr>
          <w:rStyle w:val="StyleUnderline"/>
        </w:rPr>
        <w:t>; its preservation may be sought through constitution or other legal protection and security.</w:t>
      </w:r>
    </w:p>
    <w:p w14:paraId="3A6A7B8A" w14:textId="77777777" w:rsidR="00E73F7C" w:rsidRPr="005E0479" w:rsidRDefault="00E73F7C" w:rsidP="00E73F7C">
      <w:pPr>
        <w:pStyle w:val="NormalWeb"/>
        <w:shd w:val="clear" w:color="auto" w:fill="FFFFFF"/>
        <w:spacing w:before="0" w:beforeAutospacing="0" w:after="360" w:afterAutospacing="0"/>
        <w:rPr>
          <w:rFonts w:ascii="Georgia" w:hAnsi="Georgia"/>
          <w:color w:val="222F3A"/>
        </w:rPr>
      </w:pPr>
    </w:p>
    <w:p w14:paraId="22123720" w14:textId="77777777" w:rsidR="00E73F7C" w:rsidRPr="005E0479" w:rsidRDefault="00E73F7C" w:rsidP="00E73F7C"/>
    <w:p w14:paraId="2FD97FDF" w14:textId="77777777" w:rsidR="00E73F7C" w:rsidRPr="00B55AD5" w:rsidRDefault="00E73F7C" w:rsidP="00E73F7C"/>
    <w:sectPr w:rsidR="00E73F7C"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F517C8"/>
    <w:multiLevelType w:val="hybridMultilevel"/>
    <w:tmpl w:val="985CA2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C0042C"/>
    <w:multiLevelType w:val="multilevel"/>
    <w:tmpl w:val="7CCAC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8B6FC3"/>
    <w:multiLevelType w:val="hybridMultilevel"/>
    <w:tmpl w:val="A0BCCF7C"/>
    <w:lvl w:ilvl="0" w:tplc="3CC2553E">
      <w:numFmt w:val="bullet"/>
      <w:lvlText w:val="-"/>
      <w:lvlJc w:val="left"/>
      <w:pPr>
        <w:ind w:left="408" w:hanging="360"/>
      </w:pPr>
      <w:rPr>
        <w:rFonts w:ascii="Calibri Light" w:eastAsiaTheme="minorHAnsi" w:hAnsi="Calibri Light" w:cs="Calibri Light"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94BED"/>
    <w:rsid w:val="000139A3"/>
    <w:rsid w:val="000B5CDC"/>
    <w:rsid w:val="00100833"/>
    <w:rsid w:val="00104529"/>
    <w:rsid w:val="00105942"/>
    <w:rsid w:val="00107396"/>
    <w:rsid w:val="00144A4C"/>
    <w:rsid w:val="00176AB0"/>
    <w:rsid w:val="00177B7D"/>
    <w:rsid w:val="0018322D"/>
    <w:rsid w:val="001B5776"/>
    <w:rsid w:val="001E527A"/>
    <w:rsid w:val="001F78CE"/>
    <w:rsid w:val="00230A65"/>
    <w:rsid w:val="00251FC7"/>
    <w:rsid w:val="002855A7"/>
    <w:rsid w:val="00296128"/>
    <w:rsid w:val="002B146A"/>
    <w:rsid w:val="002B5E17"/>
    <w:rsid w:val="00315690"/>
    <w:rsid w:val="00316B75"/>
    <w:rsid w:val="00325646"/>
    <w:rsid w:val="003460F2"/>
    <w:rsid w:val="0038158C"/>
    <w:rsid w:val="003902BA"/>
    <w:rsid w:val="0039525E"/>
    <w:rsid w:val="003A09E2"/>
    <w:rsid w:val="00407037"/>
    <w:rsid w:val="004605D6"/>
    <w:rsid w:val="004C60E8"/>
    <w:rsid w:val="004E3579"/>
    <w:rsid w:val="004E728B"/>
    <w:rsid w:val="004F39E0"/>
    <w:rsid w:val="00537BD5"/>
    <w:rsid w:val="0057268A"/>
    <w:rsid w:val="005D2912"/>
    <w:rsid w:val="005E0479"/>
    <w:rsid w:val="006065BD"/>
    <w:rsid w:val="00645FA9"/>
    <w:rsid w:val="00647866"/>
    <w:rsid w:val="00665003"/>
    <w:rsid w:val="006A2AD0"/>
    <w:rsid w:val="006C2375"/>
    <w:rsid w:val="006D4ECC"/>
    <w:rsid w:val="007117D8"/>
    <w:rsid w:val="00722258"/>
    <w:rsid w:val="007243E5"/>
    <w:rsid w:val="00766EA0"/>
    <w:rsid w:val="007A2226"/>
    <w:rsid w:val="007F5B66"/>
    <w:rsid w:val="00823A1C"/>
    <w:rsid w:val="00845B9D"/>
    <w:rsid w:val="00860984"/>
    <w:rsid w:val="008B3ECB"/>
    <w:rsid w:val="008B4E85"/>
    <w:rsid w:val="008C1B2E"/>
    <w:rsid w:val="0091627E"/>
    <w:rsid w:val="0097032B"/>
    <w:rsid w:val="00994BED"/>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3F7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81F20"/>
  <w15:chartTrackingRefBased/>
  <w15:docId w15:val="{F5FB9B49-3BDD-4A14-8D8E-C96052D35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94BED"/>
    <w:rPr>
      <w:rFonts w:ascii="Calibri" w:hAnsi="Calibri" w:cs="Calibri"/>
    </w:rPr>
  </w:style>
  <w:style w:type="paragraph" w:styleId="Heading1">
    <w:name w:val="heading 1"/>
    <w:aliases w:val="Pocket"/>
    <w:basedOn w:val="Normal"/>
    <w:next w:val="Normal"/>
    <w:link w:val="Heading1Char"/>
    <w:qFormat/>
    <w:rsid w:val="00994B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94B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ard unread,n"/>
    <w:basedOn w:val="Normal"/>
    <w:next w:val="Normal"/>
    <w:link w:val="Heading3Char"/>
    <w:uiPriority w:val="2"/>
    <w:unhideWhenUsed/>
    <w:qFormat/>
    <w:rsid w:val="00994B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TAG,Ch,no read,ta,small space,T,No Spacing111111,No Spacing112,No Spacing1121,t,Ta,Medium Grid 21,nonunderlined,Tag1,Heading 41,Card,CD - Cite"/>
    <w:basedOn w:val="Normal"/>
    <w:next w:val="Normal"/>
    <w:link w:val="Heading4Char"/>
    <w:uiPriority w:val="3"/>
    <w:unhideWhenUsed/>
    <w:qFormat/>
    <w:rsid w:val="00994BE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94B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4BED"/>
  </w:style>
  <w:style w:type="character" w:customStyle="1" w:styleId="Heading1Char">
    <w:name w:val="Heading 1 Char"/>
    <w:aliases w:val="Pocket Char"/>
    <w:basedOn w:val="DefaultParagraphFont"/>
    <w:link w:val="Heading1"/>
    <w:rsid w:val="00994BE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94BED"/>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2,Char Char, Char Char,Tags v 2 Char,3: Cite Char,Char1 Char,Underlines Char,Bold Cite Char"/>
    <w:basedOn w:val="DefaultParagraphFont"/>
    <w:link w:val="Heading3"/>
    <w:uiPriority w:val="2"/>
    <w:rsid w:val="00994BE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ta Char,small space Char,T Char,No Spacing111111 Char,t Char"/>
    <w:basedOn w:val="DefaultParagraphFont"/>
    <w:link w:val="Heading4"/>
    <w:uiPriority w:val="3"/>
    <w:rsid w:val="00994BE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994BE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94BED"/>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ci,Citation Char Char Char,c,Bo,Intense Emphasis11,Intense Emphasis111,Style,8.,S"/>
    <w:basedOn w:val="DefaultParagraphFont"/>
    <w:uiPriority w:val="6"/>
    <w:qFormat/>
    <w:rsid w:val="00994BED"/>
    <w:rPr>
      <w:b w:val="0"/>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1 Char1"/>
    <w:basedOn w:val="DefaultParagraphFont"/>
    <w:uiPriority w:val="99"/>
    <w:unhideWhenUsed/>
    <w:rsid w:val="00994BED"/>
    <w:rPr>
      <w:color w:val="auto"/>
      <w:u w:val="none"/>
    </w:rPr>
  </w:style>
  <w:style w:type="character" w:styleId="FollowedHyperlink">
    <w:name w:val="FollowedHyperlink"/>
    <w:basedOn w:val="DefaultParagraphFont"/>
    <w:uiPriority w:val="99"/>
    <w:semiHidden/>
    <w:unhideWhenUsed/>
    <w:rsid w:val="00994BED"/>
    <w:rPr>
      <w:color w:val="auto"/>
      <w:u w:val="none"/>
    </w:rPr>
  </w:style>
  <w:style w:type="paragraph" w:customStyle="1" w:styleId="shareitem">
    <w:name w:val="share__item"/>
    <w:basedOn w:val="Normal"/>
    <w:rsid w:val="005E04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eline">
    <w:name w:val="dateline"/>
    <w:basedOn w:val="DefaultParagraphFont"/>
    <w:rsid w:val="005E0479"/>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5E04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autoRedefine/>
    <w:uiPriority w:val="7"/>
    <w:qFormat/>
    <w:rsid w:val="0039525E"/>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rsid w:val="0039525E"/>
    <w:rPr>
      <w:rFonts w:ascii="Times New Roman" w:eastAsia="Times New Roman" w:hAnsi="Times New Roman" w:cs="Times New Roman"/>
      <w:sz w:val="24"/>
      <w:szCs w:val="24"/>
    </w:rPr>
  </w:style>
  <w:style w:type="paragraph" w:styleId="ListParagraph">
    <w:name w:val="List Paragraph"/>
    <w:basedOn w:val="Normal"/>
    <w:uiPriority w:val="99"/>
    <w:unhideWhenUsed/>
    <w:qFormat/>
    <w:rsid w:val="000B5C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37420">
      <w:bodyDiv w:val="1"/>
      <w:marLeft w:val="0"/>
      <w:marRight w:val="0"/>
      <w:marTop w:val="0"/>
      <w:marBottom w:val="0"/>
      <w:divBdr>
        <w:top w:val="none" w:sz="0" w:space="0" w:color="auto"/>
        <w:left w:val="none" w:sz="0" w:space="0" w:color="auto"/>
        <w:bottom w:val="none" w:sz="0" w:space="0" w:color="auto"/>
        <w:right w:val="none" w:sz="0" w:space="0" w:color="auto"/>
      </w:divBdr>
    </w:div>
    <w:div w:id="484862936">
      <w:bodyDiv w:val="1"/>
      <w:marLeft w:val="0"/>
      <w:marRight w:val="0"/>
      <w:marTop w:val="0"/>
      <w:marBottom w:val="0"/>
      <w:divBdr>
        <w:top w:val="none" w:sz="0" w:space="0" w:color="auto"/>
        <w:left w:val="none" w:sz="0" w:space="0" w:color="auto"/>
        <w:bottom w:val="none" w:sz="0" w:space="0" w:color="auto"/>
        <w:right w:val="none" w:sz="0" w:space="0" w:color="auto"/>
      </w:divBdr>
    </w:div>
    <w:div w:id="1229149164">
      <w:bodyDiv w:val="1"/>
      <w:marLeft w:val="0"/>
      <w:marRight w:val="0"/>
      <w:marTop w:val="0"/>
      <w:marBottom w:val="0"/>
      <w:divBdr>
        <w:top w:val="none" w:sz="0" w:space="0" w:color="auto"/>
        <w:left w:val="none" w:sz="0" w:space="0" w:color="auto"/>
        <w:bottom w:val="none" w:sz="0" w:space="0" w:color="auto"/>
        <w:right w:val="none" w:sz="0" w:space="0" w:color="auto"/>
      </w:divBdr>
      <w:divsChild>
        <w:div w:id="1278681291">
          <w:marLeft w:val="-180"/>
          <w:marRight w:val="-180"/>
          <w:marTop w:val="0"/>
          <w:marBottom w:val="0"/>
          <w:divBdr>
            <w:top w:val="none" w:sz="0" w:space="0" w:color="auto"/>
            <w:left w:val="none" w:sz="0" w:space="0" w:color="auto"/>
            <w:bottom w:val="none" w:sz="0" w:space="0" w:color="auto"/>
            <w:right w:val="none" w:sz="0" w:space="0" w:color="auto"/>
          </w:divBdr>
          <w:divsChild>
            <w:div w:id="275448370">
              <w:marLeft w:val="0"/>
              <w:marRight w:val="0"/>
              <w:marTop w:val="0"/>
              <w:marBottom w:val="0"/>
              <w:divBdr>
                <w:top w:val="none" w:sz="0" w:space="0" w:color="auto"/>
                <w:left w:val="none" w:sz="0" w:space="0" w:color="auto"/>
                <w:bottom w:val="none" w:sz="0" w:space="0" w:color="auto"/>
                <w:right w:val="none" w:sz="0" w:space="0" w:color="auto"/>
              </w:divBdr>
              <w:divsChild>
                <w:div w:id="1221555649">
                  <w:marLeft w:val="0"/>
                  <w:marRight w:val="0"/>
                  <w:marTop w:val="0"/>
                  <w:marBottom w:val="0"/>
                  <w:divBdr>
                    <w:top w:val="none" w:sz="0" w:space="0" w:color="auto"/>
                    <w:left w:val="none" w:sz="0" w:space="0" w:color="auto"/>
                    <w:bottom w:val="none" w:sz="0" w:space="0" w:color="auto"/>
                    <w:right w:val="none" w:sz="0" w:space="0" w:color="auto"/>
                  </w:divBdr>
                  <w:divsChild>
                    <w:div w:id="1061103480">
                      <w:marLeft w:val="12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 w:id="588541164">
          <w:marLeft w:val="0"/>
          <w:marRight w:val="0"/>
          <w:marTop w:val="0"/>
          <w:marBottom w:val="0"/>
          <w:divBdr>
            <w:top w:val="none" w:sz="0" w:space="0" w:color="auto"/>
            <w:left w:val="none" w:sz="0" w:space="0" w:color="auto"/>
            <w:bottom w:val="none" w:sz="0" w:space="0" w:color="auto"/>
            <w:right w:val="none" w:sz="0" w:space="0" w:color="auto"/>
          </w:divBdr>
          <w:divsChild>
            <w:div w:id="1353923572">
              <w:marLeft w:val="-180"/>
              <w:marRight w:val="-180"/>
              <w:marTop w:val="0"/>
              <w:marBottom w:val="0"/>
              <w:divBdr>
                <w:top w:val="none" w:sz="0" w:space="0" w:color="auto"/>
                <w:left w:val="none" w:sz="0" w:space="0" w:color="auto"/>
                <w:bottom w:val="none" w:sz="0" w:space="0" w:color="auto"/>
                <w:right w:val="none" w:sz="0" w:space="0" w:color="auto"/>
              </w:divBdr>
              <w:divsChild>
                <w:div w:id="833183002">
                  <w:marLeft w:val="0"/>
                  <w:marRight w:val="0"/>
                  <w:marTop w:val="0"/>
                  <w:marBottom w:val="0"/>
                  <w:divBdr>
                    <w:top w:val="none" w:sz="0" w:space="0" w:color="auto"/>
                    <w:left w:val="none" w:sz="0" w:space="0" w:color="auto"/>
                    <w:bottom w:val="none" w:sz="0" w:space="0" w:color="auto"/>
                    <w:right w:val="none" w:sz="0" w:space="0" w:color="auto"/>
                  </w:divBdr>
                  <w:divsChild>
                    <w:div w:id="841970043">
                      <w:marLeft w:val="-180"/>
                      <w:marRight w:val="-180"/>
                      <w:marTop w:val="0"/>
                      <w:marBottom w:val="0"/>
                      <w:divBdr>
                        <w:top w:val="none" w:sz="0" w:space="0" w:color="auto"/>
                        <w:left w:val="none" w:sz="0" w:space="0" w:color="auto"/>
                        <w:bottom w:val="none" w:sz="0" w:space="0" w:color="auto"/>
                        <w:right w:val="none" w:sz="0" w:space="0" w:color="auto"/>
                      </w:divBdr>
                      <w:divsChild>
                        <w:div w:id="324289705">
                          <w:marLeft w:val="0"/>
                          <w:marRight w:val="0"/>
                          <w:marTop w:val="0"/>
                          <w:marBottom w:val="0"/>
                          <w:divBdr>
                            <w:top w:val="none" w:sz="0" w:space="0" w:color="auto"/>
                            <w:left w:val="none" w:sz="0" w:space="0" w:color="auto"/>
                            <w:bottom w:val="none" w:sz="0" w:space="0" w:color="auto"/>
                            <w:right w:val="none" w:sz="0" w:space="0" w:color="auto"/>
                          </w:divBdr>
                          <w:divsChild>
                            <w:div w:id="1486126049">
                              <w:marLeft w:val="0"/>
                              <w:marRight w:val="0"/>
                              <w:marTop w:val="0"/>
                              <w:marBottom w:val="0"/>
                              <w:divBdr>
                                <w:top w:val="none" w:sz="0" w:space="0" w:color="auto"/>
                                <w:left w:val="none" w:sz="0" w:space="0" w:color="auto"/>
                                <w:bottom w:val="none" w:sz="0" w:space="0" w:color="auto"/>
                                <w:right w:val="none" w:sz="0" w:space="0" w:color="auto"/>
                              </w:divBdr>
                              <w:divsChild>
                                <w:div w:id="81344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966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3uJlFm1" TargetMode="External"/><Relationship Id="rId3" Type="http://schemas.openxmlformats.org/officeDocument/2006/relationships/styles" Target="styles.xml"/><Relationship Id="rId7" Type="http://schemas.openxmlformats.org/officeDocument/2006/relationships/hyperlink" Target="https://www.jstor.org/stable/j.ctt19qgf0x.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stable/j.ctt19qgf0x.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B2896-90DA-4A76-A679-E75806224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4989</Words>
  <Characters>28440</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Merina Joseph</dc:creator>
  <cp:keywords>5.1.1</cp:keywords>
  <dc:description/>
  <cp:lastModifiedBy>Merina Joseph</cp:lastModifiedBy>
  <cp:revision>5</cp:revision>
  <dcterms:created xsi:type="dcterms:W3CDTF">2022-03-11T14:17:00Z</dcterms:created>
  <dcterms:modified xsi:type="dcterms:W3CDTF">2022-03-11T15:11:00Z</dcterms:modified>
</cp:coreProperties>
</file>