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EE995" w14:textId="2385670A" w:rsidR="00CB6847" w:rsidRDefault="00CB6847" w:rsidP="0011268A">
      <w:pPr>
        <w:pStyle w:val="Heading1"/>
      </w:pPr>
      <w:r>
        <w:t>1NC</w:t>
      </w:r>
    </w:p>
    <w:p w14:paraId="150409F1" w14:textId="677040EF" w:rsidR="00680123" w:rsidRDefault="00680123" w:rsidP="00EB5889">
      <w:pPr>
        <w:pStyle w:val="Heading3"/>
      </w:pPr>
      <w:r>
        <w:t>speaks r neat</w:t>
      </w:r>
    </w:p>
    <w:p w14:paraId="5877F48D" w14:textId="52EB085D" w:rsidR="00680123" w:rsidRDefault="00680123" w:rsidP="00680123">
      <w:r>
        <w:t>roses are red</w:t>
      </w:r>
    </w:p>
    <w:p w14:paraId="1DACAB55" w14:textId="753BFEB2" w:rsidR="00680123" w:rsidRDefault="00680123" w:rsidP="00680123">
      <w:r>
        <w:t>violets are blue</w:t>
      </w:r>
    </w:p>
    <w:p w14:paraId="19A6EF0C" w14:textId="774F729C" w:rsidR="00680123" w:rsidRDefault="00680123" w:rsidP="00680123">
      <w:r>
        <w:t>if u gave me a 29.9</w:t>
      </w:r>
    </w:p>
    <w:p w14:paraId="3DECB080" w14:textId="76809FA7" w:rsidR="00680123" w:rsidRDefault="00680123" w:rsidP="00680123">
      <w:proofErr w:type="spellStart"/>
      <w:r>
        <w:t>id</w:t>
      </w:r>
      <w:proofErr w:type="spellEnd"/>
      <w:r>
        <w:t xml:space="preserve"> be very happy</w:t>
      </w:r>
    </w:p>
    <w:p w14:paraId="23700795" w14:textId="0F6C77F4" w:rsidR="00680123" w:rsidRPr="00680123" w:rsidRDefault="00680123" w:rsidP="00680123">
      <w:r>
        <w:t>it rhymes: source, just trust me bro</w:t>
      </w:r>
    </w:p>
    <w:p w14:paraId="31D2F19A" w14:textId="775C7E95" w:rsidR="00EB5889" w:rsidRDefault="00062F42" w:rsidP="00EB5889">
      <w:pPr>
        <w:pStyle w:val="Heading3"/>
      </w:pPr>
      <w:r>
        <w:t>Th</w:t>
      </w:r>
    </w:p>
    <w:p w14:paraId="048B6EF3" w14:textId="77777777" w:rsidR="00EB5889" w:rsidRDefault="00EB5889" w:rsidP="00EB5889">
      <w:pPr>
        <w:pStyle w:val="Heading4"/>
      </w:pPr>
      <w:r>
        <w:t>Interpretation—the aff must disclose the affirmative speech document 30 minutes before round if asked preround.</w:t>
      </w:r>
    </w:p>
    <w:p w14:paraId="742C171F" w14:textId="77777777" w:rsidR="00EB5889" w:rsidRDefault="00EB5889" w:rsidP="00EB5889"/>
    <w:p w14:paraId="5A7FFEF7" w14:textId="44616549" w:rsidR="00EB5889" w:rsidRDefault="00EB5889" w:rsidP="00EB5889">
      <w:pPr>
        <w:pStyle w:val="Heading4"/>
      </w:pPr>
      <w:r>
        <w:t>Violation—they didn’t – screenshot in the doc</w:t>
      </w:r>
    </w:p>
    <w:p w14:paraId="677769E6" w14:textId="4E8A4CDE" w:rsidR="0013072C" w:rsidRPr="0013072C" w:rsidRDefault="0013072C" w:rsidP="0013072C">
      <w:r>
        <w:rPr>
          <w:noProof/>
        </w:rPr>
        <w:drawing>
          <wp:inline distT="0" distB="0" distL="0" distR="0" wp14:anchorId="2AB3D264" wp14:editId="4F9B15D4">
            <wp:extent cx="3133725" cy="5419725"/>
            <wp:effectExtent l="0" t="0" r="9525" b="9525"/>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pic:nvPicPr>
                  <pic:blipFill>
                    <a:blip r:embed="rId9"/>
                    <a:stretch>
                      <a:fillRect/>
                    </a:stretch>
                  </pic:blipFill>
                  <pic:spPr>
                    <a:xfrm>
                      <a:off x="0" y="0"/>
                      <a:ext cx="3133725" cy="5419725"/>
                    </a:xfrm>
                    <a:prstGeom prst="rect">
                      <a:avLst/>
                    </a:prstGeom>
                  </pic:spPr>
                </pic:pic>
              </a:graphicData>
            </a:graphic>
          </wp:inline>
        </w:drawing>
      </w:r>
    </w:p>
    <w:p w14:paraId="7B65298F" w14:textId="77777777" w:rsidR="00EB5889" w:rsidRDefault="00EB5889" w:rsidP="00EB5889"/>
    <w:p w14:paraId="72F85F5D" w14:textId="7FF7813B" w:rsidR="00EB5889" w:rsidRDefault="003F3763" w:rsidP="00EB5889">
      <w:r>
        <w:rPr>
          <w:noProof/>
        </w:rPr>
        <w:drawing>
          <wp:inline distT="0" distB="0" distL="0" distR="0" wp14:anchorId="5525AC65" wp14:editId="21537131">
            <wp:extent cx="3152775" cy="5438775"/>
            <wp:effectExtent l="0" t="0" r="9525" b="952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0"/>
                    <a:stretch>
                      <a:fillRect/>
                    </a:stretch>
                  </pic:blipFill>
                  <pic:spPr>
                    <a:xfrm>
                      <a:off x="0" y="0"/>
                      <a:ext cx="3152775" cy="5438775"/>
                    </a:xfrm>
                    <a:prstGeom prst="rect">
                      <a:avLst/>
                    </a:prstGeom>
                  </pic:spPr>
                </pic:pic>
              </a:graphicData>
            </a:graphic>
          </wp:inline>
        </w:drawing>
      </w:r>
    </w:p>
    <w:p w14:paraId="3D6F5BE9" w14:textId="77777777" w:rsidR="00EB5889" w:rsidRDefault="00EB5889" w:rsidP="00EB5889"/>
    <w:p w14:paraId="7425CD7D" w14:textId="77777777" w:rsidR="00EB5889" w:rsidRDefault="00EB5889" w:rsidP="00EB5889">
      <w:pPr>
        <w:pStyle w:val="Heading4"/>
      </w:pPr>
      <w:r>
        <w:t>Vote neg for prep and clash—two internal links—</w:t>
      </w:r>
    </w:p>
    <w:p w14:paraId="69491810" w14:textId="77777777" w:rsidR="00EB5889" w:rsidRPr="00C849D2" w:rsidRDefault="00EB5889" w:rsidP="00EB5889"/>
    <w:p w14:paraId="342D0E22" w14:textId="77777777" w:rsidR="00EB5889" w:rsidRDefault="00EB5889" w:rsidP="00EB5889">
      <w:pPr>
        <w:pStyle w:val="Heading4"/>
      </w:pP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p>
    <w:p w14:paraId="3F83EC8B" w14:textId="77777777" w:rsidR="00EB5889" w:rsidRPr="00C849D2" w:rsidRDefault="00EB5889" w:rsidP="00EB5889"/>
    <w:p w14:paraId="43166132" w14:textId="6EAE0F45" w:rsidR="00EB5889" w:rsidRDefault="00EB5889" w:rsidP="00EB5889">
      <w:pPr>
        <w:pStyle w:val="Heading4"/>
      </w:pPr>
      <w:r w:rsidRPr="00280F06">
        <w:rPr>
          <w:u w:val="single"/>
        </w:rPr>
        <w:t>b) aff quality</w:t>
      </w:r>
      <w:r>
        <w:t>—</w:t>
      </w:r>
      <w:r w:rsidR="006E71A1">
        <w:t xml:space="preserve"> full aff disclosure </w:t>
      </w:r>
      <w:r>
        <w:t xml:space="preserve">discourages cheap shot </w:t>
      </w:r>
      <w:proofErr w:type="spellStart"/>
      <w:r>
        <w:t>affs</w:t>
      </w:r>
      <w:proofErr w:type="spellEnd"/>
      <w:r>
        <w:t>.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268CB750" w14:textId="7F614B9B" w:rsidR="006E71A1" w:rsidRDefault="006E71A1" w:rsidP="006E71A1"/>
    <w:p w14:paraId="529E6774" w14:textId="03C7CAA7" w:rsidR="006E71A1" w:rsidRPr="006E71A1" w:rsidRDefault="006E71A1" w:rsidP="006E71A1">
      <w:pPr>
        <w:pStyle w:val="Heading4"/>
      </w:pPr>
      <w:r>
        <w:t xml:space="preserve">c) </w:t>
      </w:r>
      <w:proofErr w:type="spellStart"/>
      <w:r>
        <w:t>plantext</w:t>
      </w:r>
      <w:proofErr w:type="spellEnd"/>
      <w:r>
        <w:t xml:space="preserve"> disclosure doesn’t solve – we don’t have any context for what it means in offense of impacts meaning we still </w:t>
      </w:r>
      <w:proofErr w:type="spellStart"/>
      <w:r>
        <w:t>cant</w:t>
      </w:r>
      <w:proofErr w:type="spellEnd"/>
      <w:r>
        <w:t xml:space="preserve"> prep the 1nc</w:t>
      </w:r>
    </w:p>
    <w:p w14:paraId="4C9B86B1" w14:textId="77777777" w:rsidR="00EB5889" w:rsidRPr="004D6792" w:rsidRDefault="00EB5889" w:rsidP="00EB5889"/>
    <w:p w14:paraId="058B11BE" w14:textId="77777777" w:rsidR="00EB5889" w:rsidRDefault="00EB5889" w:rsidP="00EB5889">
      <w:pPr>
        <w:pStyle w:val="Heading4"/>
      </w:pPr>
      <w:r>
        <w:t>[D] Paradigm Issues</w:t>
      </w:r>
    </w:p>
    <w:p w14:paraId="4334468B" w14:textId="77777777" w:rsidR="00EB5889" w:rsidRDefault="00EB5889" w:rsidP="00EB5889">
      <w:pPr>
        <w:pStyle w:val="Heading4"/>
        <w:spacing w:before="0"/>
      </w:pPr>
      <w:r w:rsidRPr="003511D4">
        <w:t>1</w:t>
      </w:r>
      <w:r>
        <w:t xml:space="preserve"> – Drop the debater</w:t>
      </w:r>
      <w:r w:rsidRPr="003511D4">
        <w:t xml:space="preserve"> –</w:t>
      </w:r>
      <w:r>
        <w:t xml:space="preserve"> </w:t>
      </w:r>
    </w:p>
    <w:p w14:paraId="478315E4" w14:textId="13A60683" w:rsidR="00EB5889" w:rsidRDefault="008539BF" w:rsidP="00EB5889">
      <w:r>
        <w:t>Deter future abuse</w:t>
      </w:r>
    </w:p>
    <w:p w14:paraId="63548217" w14:textId="041A8864" w:rsidR="008539BF" w:rsidRPr="00A4513E" w:rsidRDefault="008539BF" w:rsidP="00EB5889">
      <w:r>
        <w:t>Promotes better disclosure norms</w:t>
      </w:r>
    </w:p>
    <w:p w14:paraId="0AEBAC0A" w14:textId="77777777" w:rsidR="00EB5889" w:rsidRDefault="00EB5889" w:rsidP="00EB5889">
      <w:pPr>
        <w:pStyle w:val="Heading4"/>
        <w:spacing w:before="0"/>
      </w:pPr>
      <w:r w:rsidRPr="003511D4">
        <w:t>2</w:t>
      </w:r>
      <w:r>
        <w:t xml:space="preserve"> -</w:t>
      </w:r>
      <w:r w:rsidRPr="003511D4">
        <w:t xml:space="preserve"> Comes before 1AR theory — </w:t>
      </w:r>
    </w:p>
    <w:p w14:paraId="0E33B7CE" w14:textId="363585EA" w:rsidR="00EB5889" w:rsidRPr="00A4513E" w:rsidRDefault="00387E83" w:rsidP="00EB5889">
      <w:r>
        <w:t>Any reason the 1nc was abusive was because of perceived aff abuse</w:t>
      </w:r>
    </w:p>
    <w:p w14:paraId="711F07D7" w14:textId="77777777" w:rsidR="00EB5889" w:rsidRDefault="00EB5889" w:rsidP="00EB5889">
      <w:pPr>
        <w:pStyle w:val="Heading4"/>
        <w:spacing w:before="0"/>
      </w:pPr>
      <w:r w:rsidRPr="003511D4">
        <w:t>3</w:t>
      </w:r>
      <w:r>
        <w:t xml:space="preserve"> - </w:t>
      </w:r>
      <w:r w:rsidRPr="003511D4">
        <w:t xml:space="preserve">Use competing interps – </w:t>
      </w:r>
    </w:p>
    <w:p w14:paraId="4E7CB12D" w14:textId="3EEF947C" w:rsidR="00EB5889" w:rsidRDefault="00387E83" w:rsidP="00EB5889">
      <w:r>
        <w:t>Sets the best norms for debate</w:t>
      </w:r>
    </w:p>
    <w:p w14:paraId="0820318A" w14:textId="1F8A0E27" w:rsidR="00387E83" w:rsidRPr="00A4513E" w:rsidRDefault="00387E83" w:rsidP="00EB5889">
      <w:r>
        <w:t>Reasonability is arbitrary</w:t>
      </w:r>
    </w:p>
    <w:p w14:paraId="20A5DEBF" w14:textId="77777777" w:rsidR="00EB5889" w:rsidRDefault="00EB5889" w:rsidP="00EB5889">
      <w:pPr>
        <w:pStyle w:val="Heading4"/>
        <w:spacing w:before="0"/>
      </w:pPr>
      <w:r w:rsidRPr="003511D4">
        <w:t>4</w:t>
      </w:r>
      <w:r>
        <w:t xml:space="preserve"> - </w:t>
      </w:r>
      <w:r w:rsidRPr="003511D4">
        <w:t xml:space="preserve">No RVIs – </w:t>
      </w:r>
    </w:p>
    <w:p w14:paraId="165EFF3C" w14:textId="30527F46" w:rsidR="00EB5889" w:rsidRDefault="00387E83" w:rsidP="00EB5889">
      <w:r>
        <w:t>Logic</w:t>
      </w:r>
    </w:p>
    <w:p w14:paraId="4375F838" w14:textId="62369CB7" w:rsidR="00387E83" w:rsidRDefault="00387E83" w:rsidP="00EB5889">
      <w:r>
        <w:t>Baiting</w:t>
      </w:r>
    </w:p>
    <w:p w14:paraId="2FE5A123" w14:textId="1FFF86D8" w:rsidR="00387E83" w:rsidRPr="00A4513E" w:rsidRDefault="00387E83" w:rsidP="00EB5889">
      <w:r>
        <w:t>Should be able to check abuse</w:t>
      </w:r>
    </w:p>
    <w:p w14:paraId="55725CF7" w14:textId="77777777" w:rsidR="00EB5889" w:rsidRDefault="00EB5889" w:rsidP="00EB5889">
      <w:pPr>
        <w:pStyle w:val="Heading4"/>
      </w:pPr>
      <w:r>
        <w:t xml:space="preserve">5 – Fairness is a voter – </w:t>
      </w:r>
    </w:p>
    <w:p w14:paraId="1F65441A" w14:textId="5678E7C3" w:rsidR="00EB5889" w:rsidRPr="00A4513E" w:rsidRDefault="00387E83" w:rsidP="00EB5889">
      <w:proofErr w:type="spellStart"/>
      <w:r>
        <w:t>Constituve</w:t>
      </w:r>
      <w:proofErr w:type="spellEnd"/>
      <w:r>
        <w:t xml:space="preserve"> of debate</w:t>
      </w:r>
    </w:p>
    <w:p w14:paraId="0AF26128" w14:textId="77777777" w:rsidR="00EB5889" w:rsidRDefault="00EB5889" w:rsidP="00EB5889">
      <w:pPr>
        <w:pStyle w:val="Heading4"/>
      </w:pPr>
      <w:r>
        <w:t xml:space="preserve">6 – Education is a voter – </w:t>
      </w:r>
    </w:p>
    <w:p w14:paraId="2E73F6E1" w14:textId="496BDBA5" w:rsidR="00EB5889" w:rsidRPr="00EB5889" w:rsidRDefault="00387E83" w:rsidP="00EB5889">
      <w:r>
        <w:t>Only long term impact to debate</w:t>
      </w:r>
    </w:p>
    <w:p w14:paraId="2B9EE673" w14:textId="77777777" w:rsidR="002C686A" w:rsidRDefault="002C686A" w:rsidP="002C686A">
      <w:pPr>
        <w:pStyle w:val="Heading3"/>
      </w:pPr>
      <w:r>
        <w:t>NC</w:t>
      </w:r>
    </w:p>
    <w:p w14:paraId="09FB8E0A" w14:textId="77777777" w:rsidR="002C686A" w:rsidRDefault="002C686A" w:rsidP="002C686A">
      <w:pPr>
        <w:pStyle w:val="Heading4"/>
      </w:pPr>
      <w:r>
        <w:t>The meta-ethic is practical reason—</w:t>
      </w:r>
    </w:p>
    <w:p w14:paraId="1284DB52" w14:textId="77777777" w:rsidR="002C686A" w:rsidRDefault="002C686A" w:rsidP="002C686A">
      <w:pPr>
        <w:pStyle w:val="Heading4"/>
      </w:pPr>
      <w: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0DDE896C" w14:textId="77777777" w:rsidR="002C686A" w:rsidRPr="00566FEE" w:rsidRDefault="002C686A" w:rsidP="002C686A">
      <w:pPr>
        <w:pStyle w:val="Heading4"/>
        <w:spacing w:line="276" w:lineRule="auto"/>
        <w:rPr>
          <w:rFonts w:asciiTheme="minorHAnsi" w:eastAsia="Calibri" w:hAnsiTheme="minorHAnsi" w:cstheme="minorHAnsi"/>
          <w:color w:val="000000"/>
        </w:rPr>
      </w:pPr>
      <w:r>
        <w:t xml:space="preserve">[2] Action theory— </w:t>
      </w:r>
      <w:r w:rsidRPr="00566FEE">
        <w:rPr>
          <w:rFonts w:asciiTheme="minorHAnsi" w:eastAsia="Calibri" w:hAnsiTheme="minorHAnsi" w:cstheme="min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2D4AA34A" w14:textId="77777777" w:rsidR="002C686A" w:rsidRPr="00566FEE" w:rsidRDefault="002C686A" w:rsidP="002C686A">
      <w:pPr>
        <w:pStyle w:val="Heading4"/>
        <w:spacing w:line="276" w:lineRule="auto"/>
        <w:ind w:firstLine="720"/>
        <w:rPr>
          <w:rFonts w:asciiTheme="minorHAnsi" w:eastAsia="Calibri" w:hAnsiTheme="minorHAnsi" w:cstheme="minorHAnsi"/>
          <w:color w:val="000000"/>
        </w:rPr>
      </w:pPr>
      <w:r>
        <w:rPr>
          <w:rFonts w:asciiTheme="minorHAnsi" w:eastAsia="Calibri" w:hAnsiTheme="minorHAnsi" w:cstheme="minorHAnsi"/>
          <w:color w:val="000000"/>
        </w:rPr>
        <w:t xml:space="preserve">[a] </w:t>
      </w: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23672A6C" w14:textId="77777777" w:rsidR="002C686A" w:rsidRDefault="002C686A" w:rsidP="002C686A">
      <w:pPr>
        <w:pStyle w:val="Heading4"/>
        <w:ind w:firstLine="720"/>
        <w:rPr>
          <w:rFonts w:asciiTheme="minorHAnsi" w:hAnsiTheme="minorHAnsi" w:cstheme="minorHAnsi"/>
        </w:rPr>
      </w:pPr>
      <w:r>
        <w:rPr>
          <w:rFonts w:asciiTheme="minorHAnsi" w:hAnsiTheme="minorHAnsi" w:cstheme="minorHAnsi"/>
        </w:rPr>
        <w:t xml:space="preserve">[b] </w:t>
      </w:r>
      <w:r w:rsidRPr="00566FEE">
        <w:rPr>
          <w:rFonts w:asciiTheme="minorHAnsi" w:hAnsiTheme="minorHAnsi" w:cstheme="minorHAnsi"/>
        </w:rPr>
        <w:t>Bindingness—reason is intrinsic to actions since only it can provide value to transitioning action, which justifies universality</w:t>
      </w:r>
    </w:p>
    <w:p w14:paraId="47D33139" w14:textId="77777777" w:rsidR="002C686A" w:rsidRDefault="002C686A" w:rsidP="002C686A">
      <w:pPr>
        <w:pStyle w:val="Heading4"/>
      </w:pPr>
      <w:r>
        <w:t>That justifies universality—</w:t>
      </w:r>
    </w:p>
    <w:p w14:paraId="0C143632" w14:textId="77777777" w:rsidR="002C686A" w:rsidRDefault="002C686A" w:rsidP="002C686A">
      <w:pPr>
        <w:pStyle w:val="Heading4"/>
      </w:pPr>
      <w: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7E6FD182" w14:textId="77777777" w:rsidR="002C686A" w:rsidRPr="00DA2AF1" w:rsidRDefault="002C686A" w:rsidP="002C686A">
      <w:pPr>
        <w:pStyle w:val="Heading4"/>
      </w:pPr>
      <w:r>
        <w:t>Thus, the standard is respecting a system of inner and outer freedom</w:t>
      </w:r>
    </w:p>
    <w:p w14:paraId="22C57505" w14:textId="77777777" w:rsidR="002C686A" w:rsidRDefault="002C686A" w:rsidP="002C686A">
      <w:pPr>
        <w:pStyle w:val="Heading4"/>
      </w:pPr>
      <w:r w:rsidRPr="00094064">
        <w:br w:type="page"/>
        <w:t>Offense</w:t>
      </w:r>
    </w:p>
    <w:p w14:paraId="0C26FFFC" w14:textId="77777777" w:rsidR="002C686A" w:rsidRDefault="002C686A" w:rsidP="002C686A">
      <w:pPr>
        <w:rPr>
          <w:rFonts w:eastAsia="Calibri"/>
        </w:rPr>
      </w:pPr>
    </w:p>
    <w:p w14:paraId="4F371EBE" w14:textId="77777777" w:rsidR="002C686A" w:rsidRPr="003430C4" w:rsidRDefault="002C686A" w:rsidP="002C686A">
      <w:pPr>
        <w:pStyle w:val="Heading4"/>
      </w:pPr>
      <w:r>
        <w:t>Property rights in space have to be consistent with international law – key to avoiding disputes.</w:t>
      </w:r>
    </w:p>
    <w:p w14:paraId="10A341B5" w14:textId="77777777" w:rsidR="002C686A" w:rsidRDefault="002C686A" w:rsidP="002C686A">
      <w:pPr>
        <w:rPr>
          <w:rStyle w:val="StyleUnderline"/>
          <w:sz w:val="16"/>
          <w:szCs w:val="16"/>
        </w:rPr>
      </w:pPr>
      <w:proofErr w:type="spellStart"/>
      <w:r w:rsidRPr="00742C76">
        <w:rPr>
          <w:rStyle w:val="Style13ptBold"/>
        </w:rPr>
        <w:t>Simberg</w:t>
      </w:r>
      <w:proofErr w:type="spellEnd"/>
      <w:r w:rsidRPr="00742C76">
        <w:rPr>
          <w:rStyle w:val="Style13ptBold"/>
        </w:rPr>
        <w:t xml:space="preserve"> </w:t>
      </w:r>
      <w:r>
        <w:rPr>
          <w:rStyle w:val="Style13ptBold"/>
        </w:rPr>
        <w:t>’</w:t>
      </w:r>
      <w:r w:rsidRPr="00742C76">
        <w:rPr>
          <w:rStyle w:val="Style13ptBold"/>
        </w:rPr>
        <w:t>12</w:t>
      </w:r>
      <w:r w:rsidRPr="00E536A6">
        <w:t xml:space="preserve">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1" w:history="1">
        <w:r w:rsidRPr="00E536A6">
          <w:rPr>
            <w:rStyle w:val="Hyperlink"/>
          </w:rPr>
          <w:t>https://cei.org/wp-content/uploads/2012/04/Rand-Simberg-Homesteading-the-Final-Frontier.pdf]//</w:t>
        </w:r>
      </w:hyperlink>
      <w:r w:rsidRPr="00E536A6">
        <w:t xml:space="preserve"> recut </w:t>
      </w:r>
      <w:proofErr w:type="spellStart"/>
      <w:r w:rsidRPr="00E536A6">
        <w:t>akhileshp</w:t>
      </w:r>
      <w:proofErr w:type="spellEnd"/>
    </w:p>
    <w:p w14:paraId="621C78B2" w14:textId="77777777" w:rsidR="002C686A" w:rsidRPr="00E536A6" w:rsidRDefault="002C686A" w:rsidP="002C686A">
      <w:pPr>
        <w:rPr>
          <w:sz w:val="16"/>
          <w:szCs w:val="16"/>
          <w:u w:val="single"/>
        </w:rPr>
      </w:pPr>
      <w:r w:rsidRPr="00E536A6">
        <w:rPr>
          <w:sz w:val="16"/>
        </w:rPr>
        <w:t xml:space="preserve">But is it true that any recognition of off-planet property claims is de facto a violation of the Outer Space Treaty? Not necessarily. </w:t>
      </w:r>
      <w:r w:rsidRPr="00E536A6">
        <w:rPr>
          <w:rStyle w:val="Emphasis"/>
        </w:rPr>
        <w:t xml:space="preserve">For instance, one could argue that the existence of the </w:t>
      </w:r>
      <w:r w:rsidRPr="00E536A6">
        <w:rPr>
          <w:rStyle w:val="Emphasis"/>
          <w:highlight w:val="green"/>
        </w:rPr>
        <w:t>Moon Treaty is</w:t>
      </w:r>
      <w:r w:rsidRPr="00E536A6">
        <w:rPr>
          <w:rStyle w:val="Emphasis"/>
        </w:rPr>
        <w:t xml:space="preserve"> in and of itself a </w:t>
      </w:r>
      <w:r w:rsidRPr="00E536A6">
        <w:rPr>
          <w:rStyle w:val="Emphasis"/>
          <w:highlight w:val="green"/>
        </w:rPr>
        <w:t>refutation</w:t>
      </w:r>
      <w:r w:rsidRPr="00E536A6">
        <w:rPr>
          <w:rStyle w:val="Emphasis"/>
        </w:rPr>
        <w:t xml:space="preserve"> of the notion </w:t>
      </w:r>
      <w:r w:rsidRPr="00E536A6">
        <w:rPr>
          <w:rStyle w:val="Emphasis"/>
          <w:highlight w:val="green"/>
        </w:rPr>
        <w:t>that the Outer Space Treaty outlaws private property</w:t>
      </w:r>
      <w:r w:rsidRPr="00E536A6">
        <w:rPr>
          <w:rStyle w:val="Emphasis"/>
        </w:rPr>
        <w:t xml:space="preserve"> in space, or else there would be no need for another treaty that essentially explicitly does so</w:t>
      </w:r>
      <w:r w:rsidRPr="00E536A6">
        <w:rPr>
          <w:sz w:val="16"/>
        </w:rPr>
        <w:t>. And there is at least one potential loophole that could be exploited by appropriately worded legislation. There are two key assumptions in the legal argument used by opponents of off-planet property claims: 1) that the recognition by a government would only recognize claims by its own citizens; and 2) that it would defend them by force. That need not necessarily be so</w:t>
      </w:r>
      <w:r w:rsidRPr="00E536A6">
        <w:rPr>
          <w:sz w:val="16"/>
          <w:highlight w:val="green"/>
        </w:rPr>
        <w:t xml:space="preserve">. </w:t>
      </w:r>
      <w:r w:rsidRPr="00E536A6">
        <w:rPr>
          <w:rStyle w:val="Emphasis"/>
          <w:highlight w:val="green"/>
        </w:rPr>
        <w:t>Under the treaty,</w:t>
      </w:r>
      <w:r w:rsidRPr="00E536A6">
        <w:rPr>
          <w:rStyle w:val="Emphasis"/>
        </w:rPr>
        <w:t xml:space="preserve"> it would in fact be </w:t>
      </w:r>
      <w:r w:rsidRPr="00E536A6">
        <w:rPr>
          <w:rStyle w:val="Emphasis"/>
          <w:highlight w:val="green"/>
        </w:rPr>
        <w:t>possible for</w:t>
      </w:r>
      <w:r w:rsidRPr="00E536A6">
        <w:rPr>
          <w:rStyle w:val="Emphasis"/>
        </w:rPr>
        <w:t xml:space="preserve"> a </w:t>
      </w:r>
      <w:r w:rsidRPr="00E536A6">
        <w:rPr>
          <w:rStyle w:val="Emphasis"/>
          <w:highlight w:val="green"/>
        </w:rPr>
        <w:t>government</w:t>
      </w:r>
      <w:r w:rsidRPr="00E536A6">
        <w:rPr>
          <w:rStyle w:val="Emphasis"/>
        </w:rPr>
        <w:t xml:space="preserve">, or group of governments, </w:t>
      </w:r>
      <w:r w:rsidRPr="00E536A6">
        <w:rPr>
          <w:rStyle w:val="Emphasis"/>
          <w:highlight w:val="green"/>
        </w:rPr>
        <w:t>to recognize</w:t>
      </w:r>
      <w:r w:rsidRPr="00E536A6">
        <w:rPr>
          <w:rStyle w:val="Emphasis"/>
        </w:rPr>
        <w:t xml:space="preserve"> the </w:t>
      </w:r>
      <w:r w:rsidRPr="00E536A6">
        <w:rPr>
          <w:rStyle w:val="Emphasis"/>
          <w:highlight w:val="green"/>
        </w:rPr>
        <w:t>property claims of anyone</w:t>
      </w:r>
      <w:r w:rsidRPr="00E536A6">
        <w:rPr>
          <w:rStyle w:val="Emphasis"/>
        </w:rPr>
        <w:t xml:space="preserve"> who met specified conditions, </w:t>
      </w:r>
      <w:r w:rsidRPr="00E536A6">
        <w:rPr>
          <w:rStyle w:val="Emphasis"/>
          <w:highlight w:val="green"/>
        </w:rPr>
        <w:t>regardless of their citizenship</w:t>
      </w:r>
      <w:r w:rsidRPr="00E536A6">
        <w:rPr>
          <w:rStyle w:val="Emphasis"/>
        </w:rPr>
        <w:t xml:space="preserve"> or nationality. Such </w:t>
      </w:r>
      <w:r w:rsidRPr="00E536A6">
        <w:rPr>
          <w:rStyle w:val="Emphasis"/>
          <w:highlight w:val="green"/>
        </w:rPr>
        <w:t>coop</w:t>
      </w:r>
      <w:r w:rsidRPr="00E536A6">
        <w:rPr>
          <w:rStyle w:val="Emphasis"/>
        </w:rPr>
        <w:t xml:space="preserve">eration would </w:t>
      </w:r>
      <w:r w:rsidRPr="00E536A6">
        <w:rPr>
          <w:rStyle w:val="Emphasis"/>
          <w:highlight w:val="green"/>
        </w:rPr>
        <w:t>obviate the need for physical force</w:t>
      </w:r>
      <w:r w:rsidRPr="00E536A6">
        <w:rPr>
          <w:rStyle w:val="Emphasis"/>
        </w:rPr>
        <w:t xml:space="preserve"> to defend claims. </w:t>
      </w:r>
      <w:r w:rsidRPr="00E536A6">
        <w:rPr>
          <w:sz w:val="16"/>
        </w:rPr>
        <w:t xml:space="preserve">The argument that the treaty permits individual property rights was actually made from the very beginning. In 1969, two years after the treaty went into force, the late distinguished space-law professor, Stephen </w:t>
      </w:r>
      <w:proofErr w:type="spellStart"/>
      <w:r w:rsidRPr="00E536A6">
        <w:rPr>
          <w:sz w:val="16"/>
        </w:rPr>
        <w:t>Gorove</w:t>
      </w:r>
      <w:proofErr w:type="spellEnd"/>
      <w:r w:rsidRPr="00E536A6">
        <w:rPr>
          <w:sz w:val="16"/>
        </w:rPr>
        <w:t>, noted that under it, “[A]n individual acting on his own behalf or on behalf of another individual or a private association or an international organization could lawfully appropriate any part of outer space, including the [M]</w:t>
      </w:r>
      <w:proofErr w:type="spellStart"/>
      <w:r w:rsidRPr="00E536A6">
        <w:rPr>
          <w:sz w:val="16"/>
        </w:rPr>
        <w:t>oon</w:t>
      </w:r>
      <w:proofErr w:type="spellEnd"/>
      <w:r w:rsidRPr="00E536A6">
        <w:rPr>
          <w:sz w:val="16"/>
        </w:rPr>
        <w:t xml:space="preserve"> and other celestial bodies.”32 </w:t>
      </w:r>
      <w:r w:rsidRPr="00E536A6">
        <w:rPr>
          <w:rStyle w:val="Emphasis"/>
        </w:rPr>
        <w:t xml:space="preserve">This clearly provides support for the concept of individual claims off planet under Article II. </w:t>
      </w:r>
    </w:p>
    <w:p w14:paraId="794F2A7D" w14:textId="77777777" w:rsidR="002C686A" w:rsidRDefault="002C686A" w:rsidP="002C686A">
      <w:pPr>
        <w:pStyle w:val="Heading4"/>
      </w:pPr>
      <w:r>
        <w:t>Deontology’s theorization of humans being valuable as ends in themselves not just means necessitates privatization because each individuals ownership over themselves is converted into ownership of objects over space</w:t>
      </w:r>
    </w:p>
    <w:p w14:paraId="6D1DF7D7" w14:textId="77777777" w:rsidR="002C686A" w:rsidRDefault="002C686A" w:rsidP="002C686A">
      <w:proofErr w:type="spellStart"/>
      <w:r w:rsidRPr="000520DD">
        <w:rPr>
          <w:rStyle w:val="Style13ptBold"/>
        </w:rPr>
        <w:t>Blodger</w:t>
      </w:r>
      <w:proofErr w:type="spellEnd"/>
      <w:r w:rsidRPr="000520DD">
        <w:rPr>
          <w:rStyle w:val="Style13ptBold"/>
        </w:rPr>
        <w:t xml:space="preserve"> 16</w:t>
      </w:r>
      <w:r>
        <w:t xml:space="preserve"> [Ian </w:t>
      </w:r>
      <w:proofErr w:type="spellStart"/>
      <w:r>
        <w:t>Blodger</w:t>
      </w:r>
      <w:proofErr w:type="spellEnd"/>
      <w:r>
        <w:t xml:space="preserve"> The Minnesota Journal of Law, Science &amp; Technology 2016 Reclassifying </w:t>
      </w:r>
      <w:proofErr w:type="spellStart"/>
      <w:r>
        <w:t>Geostationar</w:t>
      </w:r>
      <w:proofErr w:type="spellEnd"/>
      <w:r>
        <w:t xml:space="preserve"> Reclassifying Geostationary Earth Orbit as Priv </w:t>
      </w:r>
      <w:proofErr w:type="spellStart"/>
      <w:r>
        <w:t>th</w:t>
      </w:r>
      <w:proofErr w:type="spellEnd"/>
      <w:r>
        <w:t xml:space="preserve"> Orbit as Private Property: Why ty: Why Natural Law and Utilitarian Theories of Property Demand Privatization </w:t>
      </w:r>
      <w:hyperlink r:id="rId12" w:history="1">
        <w:r w:rsidRPr="000A5EFE">
          <w:rPr>
            <w:rStyle w:val="Hyperlink"/>
          </w:rPr>
          <w:t>https://scholarship.law.umn.edu/cgi/viewcontent.cgi?article=1006&amp;context=mjlst</w:t>
        </w:r>
      </w:hyperlink>
      <w:r>
        <w:t xml:space="preserve"> ]//</w:t>
      </w:r>
      <w:proofErr w:type="spellStart"/>
      <w:r>
        <w:t>aaditg</w:t>
      </w:r>
      <w:proofErr w:type="spellEnd"/>
    </w:p>
    <w:p w14:paraId="31B9EBD1" w14:textId="77777777" w:rsidR="002C686A" w:rsidRDefault="002C686A" w:rsidP="002C686A">
      <w:r>
        <w:t xml:space="preserve">--Works w any NC that defends natural rights </w:t>
      </w:r>
    </w:p>
    <w:p w14:paraId="44987C61" w14:textId="77777777" w:rsidR="002C686A" w:rsidRPr="000520DD" w:rsidRDefault="002C686A" w:rsidP="002C686A">
      <w:r>
        <w:t>--Geo = geostationary earth orbit</w:t>
      </w:r>
    </w:p>
    <w:p w14:paraId="28E86BB5" w14:textId="77777777" w:rsidR="002C686A" w:rsidRPr="003A729D" w:rsidRDefault="002C686A" w:rsidP="002C686A">
      <w:pPr>
        <w:rPr>
          <w:rStyle w:val="StyleUnderline"/>
        </w:rPr>
      </w:pPr>
      <w:r>
        <w:t xml:space="preserve">Analyzing the situation first from a Lockean perspective, </w:t>
      </w:r>
      <w:r w:rsidRPr="000520DD">
        <w:rPr>
          <w:rStyle w:val="Emphasis"/>
          <w:highlight w:val="green"/>
        </w:rPr>
        <w:t>GEO should be open to private ownership when individuals</w:t>
      </w:r>
      <w:r>
        <w:rPr>
          <w:rStyle w:val="Emphasis"/>
        </w:rPr>
        <w:t xml:space="preserve"> </w:t>
      </w:r>
      <w:r w:rsidRPr="003A729D">
        <w:rPr>
          <w:rStyle w:val="Emphasis"/>
        </w:rPr>
        <w:t xml:space="preserve">have </w:t>
      </w:r>
      <w:r w:rsidRPr="000520DD">
        <w:rPr>
          <w:rStyle w:val="Emphasis"/>
          <w:highlight w:val="green"/>
        </w:rPr>
        <w:t>invested their labor</w:t>
      </w:r>
      <w:r w:rsidRPr="003A729D">
        <w:rPr>
          <w:rStyle w:val="Emphasis"/>
        </w:rPr>
        <w:t xml:space="preserve"> in the space</w:t>
      </w:r>
      <w:r>
        <w:t>.</w:t>
      </w:r>
      <w:r w:rsidRPr="003A729D">
        <w:rPr>
          <w:rStyle w:val="StyleUnderline"/>
        </w:rPr>
        <w:t xml:space="preserve">93 </w:t>
      </w:r>
      <w:r w:rsidRPr="000520DD">
        <w:rPr>
          <w:rStyle w:val="StyleUnderline"/>
          <w:highlight w:val="green"/>
        </w:rPr>
        <w:t>Companies that</w:t>
      </w:r>
      <w:r>
        <w:rPr>
          <w:rStyle w:val="StyleUnderline"/>
        </w:rPr>
        <w:t xml:space="preserve"> </w:t>
      </w:r>
      <w:r w:rsidRPr="000520DD">
        <w:rPr>
          <w:rStyle w:val="StyleUnderline"/>
          <w:highlight w:val="green"/>
        </w:rPr>
        <w:t>currently have satellites i</w:t>
      </w:r>
      <w:r w:rsidRPr="003A729D">
        <w:rPr>
          <w:rStyle w:val="StyleUnderline"/>
        </w:rPr>
        <w:t xml:space="preserve">n orbit have </w:t>
      </w:r>
      <w:r w:rsidRPr="000520DD">
        <w:rPr>
          <w:rStyle w:val="StyleUnderline"/>
          <w:highlight w:val="green"/>
        </w:rPr>
        <w:t>invested time</w:t>
      </w:r>
      <w:r w:rsidRPr="003A729D">
        <w:rPr>
          <w:rStyle w:val="StyleUnderline"/>
        </w:rPr>
        <w:t xml:space="preserve"> and</w:t>
      </w:r>
      <w:r>
        <w:rPr>
          <w:rStyle w:val="StyleUnderline"/>
        </w:rPr>
        <w:t xml:space="preserve"> </w:t>
      </w:r>
      <w:r w:rsidRPr="003A729D">
        <w:rPr>
          <w:rStyle w:val="StyleUnderline"/>
        </w:rPr>
        <w:t xml:space="preserve">resources sufficient </w:t>
      </w:r>
      <w:r w:rsidRPr="000520DD">
        <w:rPr>
          <w:rStyle w:val="StyleUnderline"/>
          <w:highlight w:val="green"/>
        </w:rPr>
        <w:t>to attain a property right i</w:t>
      </w:r>
      <w:r w:rsidRPr="003A729D">
        <w:rPr>
          <w:rStyle w:val="StyleUnderline"/>
        </w:rPr>
        <w:t>n the orbital</w:t>
      </w:r>
      <w:r>
        <w:rPr>
          <w:rStyle w:val="StyleUnderline"/>
        </w:rPr>
        <w:t xml:space="preserve"> </w:t>
      </w:r>
      <w:r w:rsidRPr="003A729D">
        <w:rPr>
          <w:rStyle w:val="StyleUnderline"/>
        </w:rPr>
        <w:t>zone.</w:t>
      </w:r>
      <w:r>
        <w:t xml:space="preserve">94 Looking to the theories of </w:t>
      </w:r>
      <w:proofErr w:type="spellStart"/>
      <w:r>
        <w:t>Lockes</w:t>
      </w:r>
      <w:proofErr w:type="spellEnd"/>
      <w:r>
        <w:t xml:space="preserve"> work, which argue that an </w:t>
      </w:r>
      <w:r w:rsidRPr="003A729D">
        <w:rPr>
          <w:rStyle w:val="StyleUnderline"/>
        </w:rPr>
        <w:t>increase in value is a necessary condition for labor,</w:t>
      </w:r>
      <w:r>
        <w:rPr>
          <w:rStyle w:val="StyleUnderline"/>
        </w:rPr>
        <w:t xml:space="preserve"> </w:t>
      </w:r>
      <w:r w:rsidRPr="003A729D">
        <w:rPr>
          <w:rStyle w:val="StyleUnderline"/>
        </w:rPr>
        <w:t>satellites in GEO clearly meet the standard</w:t>
      </w:r>
      <w:r>
        <w:t xml:space="preserve">.95 Since space is essentially void,96 a </w:t>
      </w:r>
      <w:proofErr w:type="spellStart"/>
      <w:r w:rsidRPr="000520DD">
        <w:rPr>
          <w:rStyle w:val="Emphasis"/>
          <w:highlight w:val="green"/>
        </w:rPr>
        <w:t>satellites</w:t>
      </w:r>
      <w:proofErr w:type="spellEnd"/>
      <w:r w:rsidRPr="000520DD">
        <w:rPr>
          <w:rStyle w:val="Emphasis"/>
          <w:highlight w:val="green"/>
        </w:rPr>
        <w:t xml:space="preserve"> presence</w:t>
      </w:r>
      <w:r w:rsidRPr="003A729D">
        <w:rPr>
          <w:rStyle w:val="Emphasis"/>
        </w:rPr>
        <w:t xml:space="preserve"> will </w:t>
      </w:r>
      <w:r w:rsidRPr="000520DD">
        <w:rPr>
          <w:rStyle w:val="Emphasis"/>
          <w:highlight w:val="green"/>
        </w:rPr>
        <w:t>increase the value of the space</w:t>
      </w:r>
      <w:r w:rsidRPr="003A729D">
        <w:rPr>
          <w:rStyle w:val="Emphasis"/>
        </w:rPr>
        <w:t xml:space="preserve"> by generating industry and allowing for</w:t>
      </w:r>
      <w:r>
        <w:rPr>
          <w:rStyle w:val="Emphasis"/>
        </w:rPr>
        <w:t xml:space="preserve"> </w:t>
      </w:r>
      <w:r w:rsidRPr="003A729D">
        <w:rPr>
          <w:rStyle w:val="Emphasis"/>
        </w:rPr>
        <w:t>communications and other activities, which were not possible</w:t>
      </w:r>
      <w:r>
        <w:rPr>
          <w:rStyle w:val="Emphasis"/>
        </w:rPr>
        <w:t xml:space="preserve"> </w:t>
      </w:r>
      <w:r w:rsidRPr="003A729D">
        <w:rPr>
          <w:rStyle w:val="Emphasis"/>
        </w:rPr>
        <w:t>because that space was empty to begin with</w:t>
      </w:r>
      <w:r>
        <w:t xml:space="preserve">.97 One argument against this theory is that the space is at its highest value as void, since the voided area itself allows for travel through that point on future space missions.98 However, this argument would overstate the need for a spacecraft to cross the very narrow belt of satellites in GEO.99 It is </w:t>
      </w:r>
      <w:r w:rsidRPr="003A729D">
        <w:rPr>
          <w:rStyle w:val="StyleUnderline"/>
        </w:rPr>
        <w:t>also possible to argue</w:t>
      </w:r>
      <w:r>
        <w:rPr>
          <w:rStyle w:val="StyleUnderline"/>
        </w:rPr>
        <w:t xml:space="preserve"> </w:t>
      </w:r>
      <w:r w:rsidRPr="003A729D">
        <w:rPr>
          <w:rStyle w:val="StyleUnderline"/>
        </w:rPr>
        <w:t xml:space="preserve">that </w:t>
      </w:r>
      <w:r w:rsidRPr="000520DD">
        <w:t>the satellite would produce higher values</w:t>
      </w:r>
      <w:r>
        <w:t xml:space="preserve"> elsewhere, suggesting an opportunity cost and thus a net loss compared to the current location.100 However</w:t>
      </w:r>
      <w:r w:rsidRPr="003A729D">
        <w:rPr>
          <w:rStyle w:val="StyleUnderline"/>
        </w:rPr>
        <w:t>, this argument relies on the</w:t>
      </w:r>
      <w:r>
        <w:rPr>
          <w:rStyle w:val="StyleUnderline"/>
        </w:rPr>
        <w:t xml:space="preserve"> </w:t>
      </w:r>
      <w:r w:rsidRPr="003A729D">
        <w:rPr>
          <w:rStyle w:val="StyleUnderline"/>
        </w:rPr>
        <w:t>fluctuating value of the satellite and not the value of the GEO.</w:t>
      </w:r>
      <w:r>
        <w:rPr>
          <w:rStyle w:val="StyleUnderline"/>
        </w:rPr>
        <w:t xml:space="preserve"> </w:t>
      </w:r>
      <w:r>
        <w:t xml:space="preserve">Since </w:t>
      </w:r>
      <w:r w:rsidRPr="003A729D">
        <w:rPr>
          <w:rStyle w:val="StyleUnderline"/>
        </w:rPr>
        <w:t>the party launching the satellite already owns it, the</w:t>
      </w:r>
      <w:r>
        <w:rPr>
          <w:rStyle w:val="StyleUnderline"/>
        </w:rPr>
        <w:t xml:space="preserve"> </w:t>
      </w:r>
      <w:r w:rsidRPr="003A729D">
        <w:rPr>
          <w:rStyle w:val="StyleUnderline"/>
        </w:rPr>
        <w:t>question of its value has no bearing on whether they have</w:t>
      </w:r>
      <w:r>
        <w:rPr>
          <w:rStyle w:val="StyleUnderline"/>
        </w:rPr>
        <w:t xml:space="preserve"> </w:t>
      </w:r>
      <w:r w:rsidRPr="003A729D">
        <w:rPr>
          <w:rStyle w:val="StyleUnderline"/>
        </w:rPr>
        <w:t xml:space="preserve">improved the GEO area for purposes of </w:t>
      </w:r>
      <w:proofErr w:type="spellStart"/>
      <w:r w:rsidRPr="003A729D">
        <w:rPr>
          <w:rStyle w:val="StyleUnderline"/>
        </w:rPr>
        <w:t>Lockes</w:t>
      </w:r>
      <w:proofErr w:type="spellEnd"/>
      <w:r w:rsidRPr="003A729D">
        <w:rPr>
          <w:rStyle w:val="StyleUnderline"/>
        </w:rPr>
        <w:t xml:space="preserve"> theory</w:t>
      </w:r>
      <w:r>
        <w:t xml:space="preserve">.101 Thus, under this interpretation of </w:t>
      </w:r>
      <w:proofErr w:type="spellStart"/>
      <w:r>
        <w:t>Lockes</w:t>
      </w:r>
      <w:proofErr w:type="spellEnd"/>
      <w:r>
        <w:t xml:space="preserve"> labor requirement, the space is sufficiently increased in value so that it can be considered property. The same conclusion results under different interpretations of </w:t>
      </w:r>
      <w:proofErr w:type="spellStart"/>
      <w:r>
        <w:t>Lockes</w:t>
      </w:r>
      <w:proofErr w:type="spellEnd"/>
      <w:r>
        <w:t xml:space="preserve"> theory of property. The </w:t>
      </w:r>
      <w:r w:rsidRPr="003A729D">
        <w:rPr>
          <w:rStyle w:val="Emphasis"/>
        </w:rPr>
        <w:t>more general</w:t>
      </w:r>
      <w:r>
        <w:rPr>
          <w:rStyle w:val="Emphasis"/>
        </w:rPr>
        <w:t xml:space="preserve"> </w:t>
      </w:r>
      <w:r w:rsidRPr="003A729D">
        <w:rPr>
          <w:rStyle w:val="Emphasis"/>
        </w:rPr>
        <w:t xml:space="preserve">interpretation of </w:t>
      </w:r>
      <w:proofErr w:type="spellStart"/>
      <w:r w:rsidRPr="003A729D">
        <w:rPr>
          <w:rStyle w:val="Emphasis"/>
        </w:rPr>
        <w:t>Lockes</w:t>
      </w:r>
      <w:proofErr w:type="spellEnd"/>
      <w:r w:rsidRPr="003A729D">
        <w:rPr>
          <w:rStyle w:val="Emphasis"/>
        </w:rPr>
        <w:t xml:space="preserve"> theory is that </w:t>
      </w:r>
      <w:r w:rsidRPr="000520DD">
        <w:rPr>
          <w:rStyle w:val="Emphasis"/>
          <w:highlight w:val="green"/>
        </w:rPr>
        <w:t>any time someone interacts</w:t>
      </w:r>
      <w:r w:rsidRPr="003A729D">
        <w:rPr>
          <w:rStyle w:val="Emphasis"/>
        </w:rPr>
        <w:t xml:space="preserve"> with something </w:t>
      </w:r>
      <w:r w:rsidRPr="000520DD">
        <w:rPr>
          <w:rStyle w:val="Emphasis"/>
          <w:highlight w:val="green"/>
        </w:rPr>
        <w:t>with the purpose of bringing</w:t>
      </w:r>
      <w:r w:rsidRPr="003A729D">
        <w:rPr>
          <w:rStyle w:val="Emphasis"/>
        </w:rPr>
        <w:t xml:space="preserve"> about </w:t>
      </w:r>
      <w:r w:rsidRPr="000520DD">
        <w:rPr>
          <w:rStyle w:val="Emphasis"/>
          <w:highlight w:val="green"/>
        </w:rPr>
        <w:t>a better result,</w:t>
      </w:r>
      <w:r w:rsidRPr="003A729D">
        <w:rPr>
          <w:rStyle w:val="Emphasis"/>
        </w:rPr>
        <w:t xml:space="preserve"> then that </w:t>
      </w:r>
      <w:r w:rsidRPr="000520DD">
        <w:rPr>
          <w:rStyle w:val="Emphasis"/>
          <w:highlight w:val="green"/>
        </w:rPr>
        <w:t>interaction constitutes labor and confers a property right</w:t>
      </w:r>
      <w:r w:rsidRPr="003A729D">
        <w:rPr>
          <w:rStyle w:val="Emphasis"/>
        </w:rPr>
        <w:t xml:space="preserve"> in the object.</w:t>
      </w:r>
      <w:r>
        <w:t xml:space="preserve">102 The satellites themselves currently occupy a physical location, which does not change relative to </w:t>
      </w:r>
      <w:proofErr w:type="spellStart"/>
      <w:r>
        <w:t>Earths</w:t>
      </w:r>
      <w:proofErr w:type="spellEnd"/>
      <w:r>
        <w:t xml:space="preserve"> position.103 </w:t>
      </w:r>
      <w:r w:rsidRPr="000520DD">
        <w:rPr>
          <w:rStyle w:val="StyleUnderline"/>
        </w:rPr>
        <w:t>This position prevents</w:t>
      </w:r>
      <w:r>
        <w:rPr>
          <w:rStyle w:val="StyleUnderline"/>
        </w:rPr>
        <w:t xml:space="preserve"> </w:t>
      </w:r>
      <w:r w:rsidRPr="003A729D">
        <w:rPr>
          <w:rStyle w:val="StyleUnderline"/>
        </w:rPr>
        <w:t>other satellites from entering a wide area around the existing</w:t>
      </w:r>
      <w:r>
        <w:rPr>
          <w:rStyle w:val="StyleUnderline"/>
        </w:rPr>
        <w:t xml:space="preserve"> </w:t>
      </w:r>
      <w:r w:rsidRPr="003A729D">
        <w:rPr>
          <w:rStyle w:val="StyleUnderline"/>
        </w:rPr>
        <w:t>satellite, and prevents other satellites from transmitting on</w:t>
      </w:r>
      <w:r>
        <w:rPr>
          <w:rStyle w:val="StyleUnderline"/>
        </w:rPr>
        <w:t xml:space="preserve"> </w:t>
      </w:r>
      <w:r w:rsidRPr="003A729D">
        <w:rPr>
          <w:rStyle w:val="StyleUnderline"/>
        </w:rPr>
        <w:t>frequencies, which are already in use.</w:t>
      </w:r>
      <w:r>
        <w:t xml:space="preserve">104 These qualities denote at least a transitive interaction between the person and the GEO area through the satellite, since it was the </w:t>
      </w:r>
      <w:proofErr w:type="spellStart"/>
      <w:r>
        <w:t>individuals</w:t>
      </w:r>
      <w:proofErr w:type="spellEnd"/>
      <w:r>
        <w:t xml:space="preserve"> purpose to place the satellite in that location. </w:t>
      </w:r>
      <w:proofErr w:type="spellStart"/>
      <w:r w:rsidRPr="003A729D">
        <w:rPr>
          <w:rStyle w:val="StyleUnderline"/>
        </w:rPr>
        <w:t>Lockes</w:t>
      </w:r>
      <w:proofErr w:type="spellEnd"/>
      <w:r w:rsidRPr="003A729D">
        <w:rPr>
          <w:rStyle w:val="StyleUnderline"/>
        </w:rPr>
        <w:t xml:space="preserve"> example</w:t>
      </w:r>
      <w:r>
        <w:rPr>
          <w:rStyle w:val="StyleUnderline"/>
        </w:rPr>
        <w:t xml:space="preserve"> </w:t>
      </w:r>
      <w:r w:rsidRPr="003A729D">
        <w:rPr>
          <w:rStyle w:val="StyleUnderline"/>
        </w:rPr>
        <w:t>of tilling the land suggests that transitive relationships</w:t>
      </w:r>
      <w:r>
        <w:rPr>
          <w:rStyle w:val="StyleUnderline"/>
        </w:rPr>
        <w:t xml:space="preserve"> </w:t>
      </w:r>
      <w:r w:rsidRPr="003A729D">
        <w:rPr>
          <w:rStyle w:val="StyleUnderline"/>
        </w:rPr>
        <w:t>between a person and the object of his action are sufficient to</w:t>
      </w:r>
      <w:r>
        <w:rPr>
          <w:rStyle w:val="StyleUnderline"/>
        </w:rPr>
        <w:t xml:space="preserve"> </w:t>
      </w:r>
      <w:r w:rsidRPr="003A729D">
        <w:rPr>
          <w:rStyle w:val="StyleUnderline"/>
        </w:rPr>
        <w:t>confer a property interest.</w:t>
      </w:r>
      <w:r>
        <w:t xml:space="preserve">105 Thus, tilling and planting do not necessarily require the actor to physically touch the soil with his body, but rather allow him to do so through the use of tools.106 </w:t>
      </w:r>
      <w:r w:rsidRPr="003A729D">
        <w:rPr>
          <w:rStyle w:val="StyleUnderline"/>
        </w:rPr>
        <w:t>In the context of a satellite as well, the person who</w:t>
      </w:r>
      <w:r>
        <w:rPr>
          <w:rStyle w:val="StyleUnderline"/>
        </w:rPr>
        <w:t xml:space="preserve"> </w:t>
      </w:r>
      <w:r w:rsidRPr="003A729D">
        <w:rPr>
          <w:rStyle w:val="StyleUnderline"/>
        </w:rPr>
        <w:t>sends the satellite into orbit has a connection with his property</w:t>
      </w:r>
      <w:r>
        <w:rPr>
          <w:rStyle w:val="StyleUnderline"/>
        </w:rPr>
        <w:t xml:space="preserve"> </w:t>
      </w:r>
      <w:r w:rsidRPr="003A729D">
        <w:rPr>
          <w:rStyle w:val="StyleUnderline"/>
        </w:rPr>
        <w:t>and that of the orbital zone.</w:t>
      </w:r>
      <w:r>
        <w:t xml:space="preserve">107 This makes sense on the metaphysical level. For Locke, </w:t>
      </w:r>
      <w:r w:rsidRPr="003A729D">
        <w:rPr>
          <w:rStyle w:val="Emphasis"/>
        </w:rPr>
        <w:t xml:space="preserve">the </w:t>
      </w:r>
      <w:r w:rsidRPr="000520DD">
        <w:rPr>
          <w:rStyle w:val="Emphasis"/>
          <w:highlight w:val="green"/>
        </w:rPr>
        <w:t xml:space="preserve">reason a </w:t>
      </w:r>
      <w:proofErr w:type="spellStart"/>
      <w:r w:rsidRPr="000520DD">
        <w:rPr>
          <w:rStyle w:val="Emphasis"/>
          <w:highlight w:val="green"/>
        </w:rPr>
        <w:t>persons</w:t>
      </w:r>
      <w:proofErr w:type="spellEnd"/>
      <w:r w:rsidRPr="000520DD">
        <w:rPr>
          <w:rStyle w:val="Emphasis"/>
          <w:highlight w:val="green"/>
        </w:rPr>
        <w:t xml:space="preserve"> labor</w:t>
      </w:r>
      <w:r>
        <w:rPr>
          <w:rStyle w:val="Emphasis"/>
        </w:rPr>
        <w:t xml:space="preserve"> </w:t>
      </w:r>
      <w:r w:rsidRPr="003A729D">
        <w:rPr>
          <w:rStyle w:val="Emphasis"/>
        </w:rPr>
        <w:t xml:space="preserve">converts common areas into private zones </w:t>
      </w:r>
      <w:r w:rsidRPr="000520DD">
        <w:rPr>
          <w:rStyle w:val="Emphasis"/>
          <w:highlight w:val="green"/>
        </w:rPr>
        <w:t>is because each person owns</w:t>
      </w:r>
      <w:r w:rsidRPr="003A729D">
        <w:rPr>
          <w:rStyle w:val="Emphasis"/>
        </w:rPr>
        <w:t xml:space="preserve"> his </w:t>
      </w:r>
      <w:r w:rsidRPr="000520DD">
        <w:rPr>
          <w:rStyle w:val="Emphasis"/>
          <w:highlight w:val="green"/>
        </w:rPr>
        <w:t>body</w:t>
      </w:r>
      <w:r w:rsidRPr="000520DD">
        <w:rPr>
          <w:highlight w:val="green"/>
        </w:rPr>
        <w:t>.</w:t>
      </w:r>
      <w:r>
        <w:t xml:space="preserve">108 Here, </w:t>
      </w:r>
      <w:r w:rsidRPr="000520DD">
        <w:rPr>
          <w:rStyle w:val="StyleUnderline"/>
          <w:highlight w:val="green"/>
        </w:rPr>
        <w:t>ownership over the body is converted into ownership over</w:t>
      </w:r>
      <w:r w:rsidRPr="003A729D">
        <w:rPr>
          <w:rStyle w:val="StyleUnderline"/>
        </w:rPr>
        <w:t xml:space="preserve"> a </w:t>
      </w:r>
      <w:r w:rsidRPr="000520DD">
        <w:rPr>
          <w:rStyle w:val="StyleUnderline"/>
          <w:highlight w:val="green"/>
        </w:rPr>
        <w:t>satellite</w:t>
      </w:r>
      <w:r w:rsidRPr="003A729D">
        <w:rPr>
          <w:rStyle w:val="StyleUnderline"/>
        </w:rPr>
        <w:t>, and that satellite is</w:t>
      </w:r>
      <w:r>
        <w:rPr>
          <w:rStyle w:val="StyleUnderline"/>
        </w:rPr>
        <w:t xml:space="preserve"> </w:t>
      </w:r>
      <w:r w:rsidRPr="003A729D">
        <w:rPr>
          <w:rStyle w:val="StyleUnderline"/>
        </w:rPr>
        <w:t>used in an exertion of great labor to settle a voided location in</w:t>
      </w:r>
      <w:r>
        <w:rPr>
          <w:rStyle w:val="StyleUnderline"/>
        </w:rPr>
        <w:t xml:space="preserve"> </w:t>
      </w:r>
      <w:r w:rsidRPr="003A729D">
        <w:rPr>
          <w:rStyle w:val="StyleUnderline"/>
        </w:rPr>
        <w:t>space.109 Since a person owns the fruits of his labor, a satellite</w:t>
      </w:r>
      <w:r>
        <w:rPr>
          <w:rStyle w:val="StyleUnderline"/>
        </w:rPr>
        <w:t xml:space="preserve"> </w:t>
      </w:r>
      <w:r w:rsidRPr="003A729D">
        <w:rPr>
          <w:rStyle w:val="StyleUnderline"/>
        </w:rPr>
        <w:t>owner gains a property interest in the GEO occupied by his</w:t>
      </w:r>
      <w:r>
        <w:rPr>
          <w:rStyle w:val="StyleUnderline"/>
        </w:rPr>
        <w:t xml:space="preserve"> </w:t>
      </w:r>
      <w:r w:rsidRPr="003A729D">
        <w:rPr>
          <w:rStyle w:val="StyleUnderline"/>
        </w:rPr>
        <w:t>satellite.</w:t>
      </w:r>
      <w:r>
        <w:t xml:space="preserve">110 Therefore under this reading of </w:t>
      </w:r>
      <w:proofErr w:type="spellStart"/>
      <w:r>
        <w:t>Lockes</w:t>
      </w:r>
      <w:proofErr w:type="spellEnd"/>
      <w:r>
        <w:t xml:space="preserve"> theory, </w:t>
      </w:r>
      <w:r w:rsidRPr="003A729D">
        <w:rPr>
          <w:rStyle w:val="Emphasis"/>
        </w:rPr>
        <w:t>anyone who places a satellite in geostationary orbit should be</w:t>
      </w:r>
      <w:r>
        <w:rPr>
          <w:rStyle w:val="Emphasis"/>
        </w:rPr>
        <w:t xml:space="preserve"> </w:t>
      </w:r>
      <w:r w:rsidRPr="003A729D">
        <w:rPr>
          <w:rStyle w:val="Emphasis"/>
        </w:rPr>
        <w:t>conferred a property right in that space.</w:t>
      </w:r>
      <w:r>
        <w:rPr>
          <w:rStyle w:val="Emphasis"/>
        </w:rPr>
        <w:t xml:space="preserve"> </w:t>
      </w:r>
      <w:r>
        <w:t xml:space="preserve">The </w:t>
      </w:r>
      <w:r w:rsidRPr="003A729D">
        <w:rPr>
          <w:rStyle w:val="Emphasis"/>
        </w:rPr>
        <w:t>labor need not alter the orbit itself, since the orbit is</w:t>
      </w:r>
      <w:r>
        <w:rPr>
          <w:rStyle w:val="Emphasis"/>
        </w:rPr>
        <w:t xml:space="preserve"> </w:t>
      </w:r>
      <w:r w:rsidRPr="003A729D">
        <w:rPr>
          <w:rStyle w:val="Emphasis"/>
        </w:rPr>
        <w:t>simply a scientific property of a location in space allowing the</w:t>
      </w:r>
      <w:r>
        <w:rPr>
          <w:rStyle w:val="Emphasis"/>
        </w:rPr>
        <w:t xml:space="preserve"> </w:t>
      </w:r>
      <w:r w:rsidRPr="003A729D">
        <w:rPr>
          <w:rStyle w:val="Emphasis"/>
        </w:rPr>
        <w:t>satellite to remain in a fixed point relative to the earth.</w:t>
      </w:r>
      <w:r>
        <w:t xml:space="preserve">111 In this way, the satellite is no different from a house built on Earth since both are bound to a fixed point, and improve the area generally.112 It could be </w:t>
      </w:r>
      <w:r w:rsidRPr="003A729D">
        <w:rPr>
          <w:rStyle w:val="StyleUnderline"/>
        </w:rPr>
        <w:t>argued that the house inherently</w:t>
      </w:r>
      <w:r>
        <w:rPr>
          <w:rStyle w:val="StyleUnderline"/>
        </w:rPr>
        <w:t xml:space="preserve"> </w:t>
      </w:r>
      <w:r w:rsidRPr="003A729D">
        <w:rPr>
          <w:rStyle w:val="StyleUnderline"/>
        </w:rPr>
        <w:t>alters the ground beneath it by laying foundations and is</w:t>
      </w:r>
      <w:r>
        <w:rPr>
          <w:rStyle w:val="StyleUnderline"/>
        </w:rPr>
        <w:t xml:space="preserve"> </w:t>
      </w:r>
      <w:r w:rsidRPr="003A729D">
        <w:rPr>
          <w:rStyle w:val="StyleUnderline"/>
        </w:rPr>
        <w:t>therefore distinct from a satellite that simply occupies a</w:t>
      </w:r>
      <w:r>
        <w:rPr>
          <w:rStyle w:val="StyleUnderline"/>
        </w:rPr>
        <w:t xml:space="preserve"> </w:t>
      </w:r>
      <w:r w:rsidRPr="003A729D">
        <w:rPr>
          <w:rStyle w:val="StyleUnderline"/>
        </w:rPr>
        <w:t xml:space="preserve">position. </w:t>
      </w:r>
      <w:r>
        <w:t xml:space="preserve">However, pouring concrete in an Earth bound location is the same kind of action taken by placing a satellite in a location bound to Earth, just farther away. </w:t>
      </w:r>
      <w:r w:rsidRPr="003A729D">
        <w:rPr>
          <w:rStyle w:val="StyleUnderline"/>
        </w:rPr>
        <w:t>Placing a satellite</w:t>
      </w:r>
      <w:r>
        <w:rPr>
          <w:rStyle w:val="StyleUnderline"/>
        </w:rPr>
        <w:t xml:space="preserve"> </w:t>
      </w:r>
      <w:r w:rsidRPr="003A729D">
        <w:rPr>
          <w:rStyle w:val="StyleUnderline"/>
        </w:rPr>
        <w:t>in orbit is similar to transporting materials from one area and</w:t>
      </w:r>
      <w:r>
        <w:rPr>
          <w:rStyle w:val="StyleUnderline"/>
        </w:rPr>
        <w:t xml:space="preserve"> </w:t>
      </w:r>
      <w:r w:rsidRPr="003A729D">
        <w:rPr>
          <w:rStyle w:val="StyleUnderline"/>
        </w:rPr>
        <w:t>erecting them in another location which does confer a property</w:t>
      </w:r>
      <w:r>
        <w:rPr>
          <w:rStyle w:val="StyleUnderline"/>
        </w:rPr>
        <w:t xml:space="preserve"> </w:t>
      </w:r>
      <w:r w:rsidRPr="003A729D">
        <w:rPr>
          <w:rStyle w:val="StyleUnderline"/>
        </w:rPr>
        <w:t xml:space="preserve">right under </w:t>
      </w:r>
      <w:proofErr w:type="spellStart"/>
      <w:r w:rsidRPr="003A729D">
        <w:rPr>
          <w:rStyle w:val="StyleUnderline"/>
        </w:rPr>
        <w:t>Lockes</w:t>
      </w:r>
      <w:proofErr w:type="spellEnd"/>
      <w:r w:rsidRPr="003A729D">
        <w:rPr>
          <w:rStyle w:val="StyleUnderline"/>
        </w:rPr>
        <w:t xml:space="preserve"> theory</w:t>
      </w:r>
      <w:r>
        <w:t xml:space="preserve"> (just as a farmer might harvest trees and transport them to his plot to build a house, </w:t>
      </w:r>
      <w:r w:rsidRPr="003A729D">
        <w:rPr>
          <w:rStyle w:val="StyleUnderline"/>
        </w:rPr>
        <w:t>so the</w:t>
      </w:r>
      <w:r>
        <w:rPr>
          <w:rStyle w:val="StyleUnderline"/>
        </w:rPr>
        <w:t xml:space="preserve"> </w:t>
      </w:r>
      <w:r w:rsidRPr="003A729D">
        <w:rPr>
          <w:rStyle w:val="StyleUnderline"/>
        </w:rPr>
        <w:t>scientist combines electronic components and shoots them off to</w:t>
      </w:r>
      <w:r>
        <w:rPr>
          <w:rStyle w:val="StyleUnderline"/>
        </w:rPr>
        <w:t xml:space="preserve"> </w:t>
      </w:r>
      <w:r w:rsidRPr="003A729D">
        <w:rPr>
          <w:rStyle w:val="StyleUnderline"/>
        </w:rPr>
        <w:t xml:space="preserve">GEO to make a functioning satellite).113 </w:t>
      </w:r>
      <w:proofErr w:type="spellStart"/>
      <w:r w:rsidRPr="003A729D">
        <w:rPr>
          <w:rStyle w:val="StyleUnderline"/>
        </w:rPr>
        <w:t>Spaces</w:t>
      </w:r>
      <w:proofErr w:type="spellEnd"/>
      <w:r w:rsidRPr="003A729D">
        <w:rPr>
          <w:rStyle w:val="StyleUnderline"/>
        </w:rPr>
        <w:t xml:space="preserve"> lack of matter</w:t>
      </w:r>
      <w:r>
        <w:rPr>
          <w:rStyle w:val="StyleUnderline"/>
        </w:rPr>
        <w:t xml:space="preserve"> </w:t>
      </w:r>
      <w:r w:rsidRPr="003A729D">
        <w:rPr>
          <w:rStyle w:val="StyleUnderline"/>
        </w:rPr>
        <w:t>makes little difference to the question of whether the actor</w:t>
      </w:r>
      <w:r>
        <w:rPr>
          <w:rStyle w:val="StyleUnderline"/>
        </w:rPr>
        <w:t xml:space="preserve"> </w:t>
      </w:r>
      <w:r w:rsidRPr="003A729D">
        <w:rPr>
          <w:rStyle w:val="StyleUnderline"/>
        </w:rPr>
        <w:t>invested labor in a specific location.114</w:t>
      </w:r>
    </w:p>
    <w:p w14:paraId="7778C9C1" w14:textId="77777777" w:rsidR="002C686A" w:rsidRDefault="002C686A" w:rsidP="002C686A">
      <w:pPr>
        <w:pStyle w:val="Heading4"/>
      </w:pPr>
      <w:r>
        <w:t>Space Commercialization is the extension of free market – every transaction is voluntary and no coercion is involved</w:t>
      </w:r>
    </w:p>
    <w:p w14:paraId="6FE0EA7F" w14:textId="77777777" w:rsidR="002C686A" w:rsidRPr="008E0991" w:rsidRDefault="002C686A" w:rsidP="002C686A">
      <w:pPr>
        <w:rPr>
          <w:sz w:val="20"/>
          <w:szCs w:val="20"/>
        </w:rPr>
      </w:pPr>
      <w:r w:rsidRPr="008E0991">
        <w:rPr>
          <w:rStyle w:val="Style13ptBold"/>
        </w:rPr>
        <w:t>Sowers</w:t>
      </w:r>
      <w:r>
        <w:rPr>
          <w:rStyle w:val="Style13ptBold"/>
        </w:rPr>
        <w:t>’</w:t>
      </w:r>
      <w:r w:rsidRPr="008E0991">
        <w:rPr>
          <w:rStyle w:val="Style13ptBold"/>
        </w:rPr>
        <w:t xml:space="preserve">19 </w:t>
      </w:r>
      <w:r w:rsidRPr="008E0991">
        <w:t>[</w:t>
      </w:r>
      <w:r w:rsidRPr="008E0991">
        <w:rPr>
          <w:sz w:val="20"/>
          <w:szCs w:val="20"/>
        </w:rPr>
        <w:t xml:space="preserve">George Sowers, professor of practice in mechanical engineering at Colorado School of Mines. Space News. “Op-ed | Commercializing Space: Before a commercial LEO market can flourish, the ISS must be retired”  March 19, 2019 </w:t>
      </w:r>
      <w:hyperlink r:id="rId13" w:history="1">
        <w:r w:rsidRPr="008E0991">
          <w:rPr>
            <w:rStyle w:val="Hyperlink"/>
            <w:sz w:val="20"/>
            <w:szCs w:val="20"/>
          </w:rPr>
          <w:t>https://spacenews.com/op-ed-commercializing-space-before-a-commercial-leo-market-can-flourish-the-iss-must-be-retired/</w:t>
        </w:r>
      </w:hyperlink>
      <w:r w:rsidRPr="008E0991">
        <w:rPr>
          <w:sz w:val="20"/>
          <w:szCs w:val="20"/>
        </w:rPr>
        <w:t>] //</w:t>
      </w:r>
      <w:proofErr w:type="spellStart"/>
      <w:r w:rsidRPr="008E0991">
        <w:rPr>
          <w:sz w:val="20"/>
          <w:szCs w:val="20"/>
        </w:rPr>
        <w:t>aaditg</w:t>
      </w:r>
      <w:proofErr w:type="spellEnd"/>
    </w:p>
    <w:p w14:paraId="2290EDDE" w14:textId="77777777" w:rsidR="002C686A" w:rsidRDefault="002C686A" w:rsidP="002C686A">
      <w:pPr>
        <w:rPr>
          <w:sz w:val="16"/>
        </w:rPr>
      </w:pPr>
    </w:p>
    <w:p w14:paraId="2D022E7F" w14:textId="77777777" w:rsidR="002C686A" w:rsidRPr="00E536A6" w:rsidRDefault="002C686A" w:rsidP="002C686A">
      <w:pPr>
        <w:rPr>
          <w:sz w:val="16"/>
        </w:rPr>
      </w:pPr>
      <w:r w:rsidRPr="00E90A9B">
        <w:rPr>
          <w:sz w:val="16"/>
        </w:rPr>
        <w:t xml:space="preserve">The last two decades have seen a great upswing in commercial space endeavors with hundreds of new companies formed and a few prominent billionaires entering the fray. This is all good, but it remains devilishly hard to make money in space without tapping into government space markets. Nevertheless, I’m a firm believer that the </w:t>
      </w:r>
      <w:r w:rsidRPr="008E0991">
        <w:rPr>
          <w:rStyle w:val="Emphasis"/>
          <w:highlight w:val="green"/>
        </w:rPr>
        <w:t>commercialization</w:t>
      </w:r>
      <w:r w:rsidRPr="00E90A9B">
        <w:rPr>
          <w:rStyle w:val="Emphasis"/>
        </w:rPr>
        <w:t xml:space="preserve"> of space is absolutely </w:t>
      </w:r>
      <w:r w:rsidRPr="008E0991">
        <w:rPr>
          <w:rStyle w:val="Emphasis"/>
          <w:highlight w:val="green"/>
        </w:rPr>
        <w:t>essential for</w:t>
      </w:r>
      <w:r w:rsidRPr="00E90A9B">
        <w:rPr>
          <w:rStyle w:val="Emphasis"/>
        </w:rPr>
        <w:t xml:space="preserve"> the growth of the </w:t>
      </w:r>
      <w:r w:rsidRPr="008E0991">
        <w:rPr>
          <w:rStyle w:val="Emphasis"/>
          <w:highlight w:val="green"/>
        </w:rPr>
        <w:t>space economy</w:t>
      </w:r>
      <w:r w:rsidRPr="00E90A9B">
        <w:rPr>
          <w:rStyle w:val="Emphasis"/>
        </w:rPr>
        <w:t xml:space="preserve"> and achieving all of the goals we espouse for human activities in space.</w:t>
      </w:r>
      <w:r>
        <w:rPr>
          <w:rStyle w:val="Emphasis"/>
        </w:rPr>
        <w:t xml:space="preserve"> </w:t>
      </w:r>
      <w:r w:rsidRPr="00E90A9B">
        <w:rPr>
          <w:sz w:val="16"/>
        </w:rPr>
        <w:t xml:space="preserve">So, what do I mean by commercial space? This has been a great topic of debate ever since NASA initiated the commercial cargo and commercial crew programs. There are many definitions and which is appropriate depends on the context. The real distinction is between the public sector and the private sector. Any given space activity can include a mixture of both elements. The purest form of commercial activity takes place entirely within the private sector. It is performed by private-sector companies for the benefit of private-sector customers using private-sector capital. Something like Direct TV would be an example. At the other end of the spectrum is a pure public-sector activity where the activity is performed entirely by public-sector agencies using public-sector employees, entirely funded by public funds for a public purpose. An example would be SLS, but even it is not purely public as several private sector companies are employed. In between are all manner of hybrids involving a mix of investment funds, executing entities and customers. When I talk about commercializing space, I’m talking about </w:t>
      </w:r>
      <w:r w:rsidRPr="00E90A9B">
        <w:rPr>
          <w:rStyle w:val="Emphasis"/>
        </w:rPr>
        <w:t xml:space="preserve">growing the purely private sector part of the space economy while recognizing that the space economy in total intertwines public and private in many complex ways. </w:t>
      </w:r>
      <w:r w:rsidRPr="00E90A9B">
        <w:rPr>
          <w:sz w:val="16"/>
        </w:rPr>
        <w:t xml:space="preserve">Given that government funding of space activities will likely not grow much, any growth in the overall space economy must come from the private sector. ECON 101 </w:t>
      </w:r>
      <w:r w:rsidRPr="00E90A9B">
        <w:rPr>
          <w:rStyle w:val="StyleUnderline"/>
        </w:rPr>
        <w:t xml:space="preserve">Now </w:t>
      </w:r>
      <w:r w:rsidRPr="008E0991">
        <w:rPr>
          <w:rStyle w:val="StyleUnderline"/>
          <w:highlight w:val="green"/>
        </w:rPr>
        <w:t>the only economic system that can</w:t>
      </w:r>
      <w:r w:rsidRPr="00E90A9B">
        <w:rPr>
          <w:rStyle w:val="StyleUnderline"/>
        </w:rPr>
        <w:t xml:space="preserve"> reliability deliver </w:t>
      </w:r>
      <w:r w:rsidRPr="008E0991">
        <w:rPr>
          <w:rStyle w:val="StyleUnderline"/>
          <w:highlight w:val="green"/>
        </w:rPr>
        <w:t>growth is the free market</w:t>
      </w:r>
      <w:r w:rsidRPr="00E90A9B">
        <w:rPr>
          <w:rStyle w:val="StyleUnderline"/>
        </w:rPr>
        <w:t>.</w:t>
      </w:r>
      <w:r w:rsidRPr="00E90A9B">
        <w:rPr>
          <w:sz w:val="16"/>
        </w:rPr>
        <w:t xml:space="preserve"> Some people call it capitalism, but I prefer free market as being more descriptive and without the negative connotations that have arisen around the term capitalism. </w:t>
      </w:r>
      <w:r w:rsidRPr="00E90A9B">
        <w:rPr>
          <w:rStyle w:val="Emphasis"/>
        </w:rPr>
        <w:t xml:space="preserve">The </w:t>
      </w:r>
      <w:r w:rsidRPr="008E0991">
        <w:rPr>
          <w:rStyle w:val="Emphasis"/>
          <w:highlight w:val="green"/>
        </w:rPr>
        <w:t>free market is based on</w:t>
      </w:r>
      <w:r w:rsidRPr="00E90A9B">
        <w:rPr>
          <w:rStyle w:val="Emphasis"/>
        </w:rPr>
        <w:t xml:space="preserve"> the principle of </w:t>
      </w:r>
      <w:r w:rsidRPr="008E0991">
        <w:rPr>
          <w:rStyle w:val="Emphasis"/>
          <w:highlight w:val="green"/>
        </w:rPr>
        <w:t>economic freedom</w:t>
      </w:r>
      <w:r w:rsidRPr="00E90A9B">
        <w:rPr>
          <w:rStyle w:val="Emphasis"/>
        </w:rPr>
        <w:t xml:space="preserve">. </w:t>
      </w:r>
      <w:r w:rsidRPr="00E90A9B">
        <w:rPr>
          <w:sz w:val="16"/>
        </w:rPr>
        <w:t xml:space="preserve">That is, </w:t>
      </w:r>
      <w:r w:rsidRPr="008E0991">
        <w:rPr>
          <w:rStyle w:val="Emphasis"/>
          <w:highlight w:val="green"/>
        </w:rPr>
        <w:t>every transaction that occurs</w:t>
      </w:r>
      <w:r w:rsidRPr="00E90A9B">
        <w:rPr>
          <w:rStyle w:val="Emphasis"/>
        </w:rPr>
        <w:t xml:space="preserve"> between one or more parties </w:t>
      </w:r>
      <w:r w:rsidRPr="008E0991">
        <w:rPr>
          <w:rStyle w:val="Emphasis"/>
          <w:highlight w:val="green"/>
        </w:rPr>
        <w:t>is completely voluntary</w:t>
      </w:r>
      <w:r w:rsidRPr="00E90A9B">
        <w:rPr>
          <w:rStyle w:val="Emphasis"/>
        </w:rPr>
        <w:t xml:space="preserve">. </w:t>
      </w:r>
      <w:r w:rsidRPr="008E0991">
        <w:rPr>
          <w:rStyle w:val="Emphasis"/>
          <w:highlight w:val="green"/>
        </w:rPr>
        <w:t>No coercion</w:t>
      </w:r>
      <w:r w:rsidRPr="00E90A9B">
        <w:rPr>
          <w:rStyle w:val="Emphasis"/>
        </w:rPr>
        <w:t xml:space="preserve"> of any kind </w:t>
      </w:r>
      <w:r w:rsidRPr="008E0991">
        <w:rPr>
          <w:rStyle w:val="Emphasis"/>
          <w:highlight w:val="green"/>
        </w:rPr>
        <w:t>is involved</w:t>
      </w:r>
      <w:r w:rsidRPr="00E90A9B">
        <w:rPr>
          <w:sz w:val="16"/>
        </w:rPr>
        <w:t xml:space="preserve">. For example, </w:t>
      </w:r>
      <w:r w:rsidRPr="00E90A9B">
        <w:rPr>
          <w:rStyle w:val="Emphasis"/>
        </w:rPr>
        <w:t>when you walk into a grocery store and buy a bag of apples, no one forced you to do it.</w:t>
      </w:r>
      <w:r w:rsidRPr="00E90A9B">
        <w:rPr>
          <w:sz w:val="16"/>
        </w:rPr>
        <w:t xml:space="preserve"> It was your choice. And no one forced the store to sell apples. It was their choice. The transaction is governed by a price, the value of the exchange amenable to both the buyer and the seller. In that sense, </w:t>
      </w:r>
      <w:r w:rsidRPr="00E90A9B">
        <w:rPr>
          <w:rStyle w:val="Emphasis"/>
        </w:rPr>
        <w:t>every free market transaction is a win-win situation for both sides</w:t>
      </w:r>
      <w:r w:rsidRPr="00E90A9B">
        <w:rPr>
          <w:sz w:val="16"/>
        </w:rPr>
        <w:t>. Each gained something. You gained some tasty apples, and the store made a small profit. Of course, there is competition within the free market. That’s one of its strengths. But the competition is between sellers to attract the business of the buyers or consumers as they’re known. Competition among sellers results in choices for consumers, and we all like choices. The supermarket across the street may attract your business by offering more selection or better quality or lower prices or better service. It short, it must provide more value where value is defined by you, the individual consumer.</w:t>
      </w:r>
    </w:p>
    <w:p w14:paraId="47BE979A" w14:textId="77777777" w:rsidR="002C686A" w:rsidRDefault="002C686A" w:rsidP="002C686A">
      <w:pPr>
        <w:pStyle w:val="Heading4"/>
      </w:pPr>
      <w:r>
        <w:t xml:space="preserve">Private entities utilize their own property and resources to fund and conduct space exploration which means – Prohibition of it is a violation of a) Their ability to use their own property (like their </w:t>
      </w:r>
      <w:proofErr w:type="spellStart"/>
      <w:r>
        <w:t>rocketships</w:t>
      </w:r>
      <w:proofErr w:type="spellEnd"/>
      <w:r>
        <w:t xml:space="preserve"> or fuel) to set their ends in space and b). Their freedom to explore unknown horizons such as space.</w:t>
      </w:r>
    </w:p>
    <w:p w14:paraId="75CAC423" w14:textId="77777777" w:rsidR="002C686A" w:rsidRDefault="002C686A" w:rsidP="002C686A"/>
    <w:p w14:paraId="7ED360B5" w14:textId="77777777" w:rsidR="002C686A" w:rsidRPr="00F601E6" w:rsidRDefault="002C686A" w:rsidP="002C686A"/>
    <w:p w14:paraId="0E31F279" w14:textId="77777777" w:rsidR="002C686A" w:rsidRDefault="002C686A" w:rsidP="002C686A">
      <w:pPr>
        <w:spacing w:after="0" w:line="240" w:lineRule="auto"/>
        <w:rPr>
          <w:rFonts w:asciiTheme="minorHAnsi" w:eastAsiaTheme="minorEastAsia" w:hAnsiTheme="minorHAnsi"/>
          <w:sz w:val="24"/>
          <w:szCs w:val="24"/>
        </w:rPr>
      </w:pPr>
    </w:p>
    <w:p w14:paraId="36CAB269" w14:textId="652CC7A2" w:rsidR="006C533E" w:rsidRDefault="006C533E" w:rsidP="006C533E">
      <w:pPr>
        <w:pStyle w:val="Heading3"/>
      </w:pPr>
      <w:r>
        <w:t>CP</w:t>
      </w:r>
    </w:p>
    <w:p w14:paraId="192B3E6A" w14:textId="392A582E" w:rsidR="006C533E" w:rsidRDefault="006C533E" w:rsidP="006C533E">
      <w:pPr>
        <w:pStyle w:val="Heading4"/>
        <w:rPr>
          <w:rFonts w:cs="Calibri"/>
        </w:rPr>
      </w:pPr>
      <w:r>
        <w:t>CP:</w:t>
      </w:r>
      <w:r w:rsidRPr="00DE3C6E">
        <w:rPr>
          <w:rFonts w:cs="Calibri"/>
        </w:rPr>
        <w:t xml:space="preserve"> </w:t>
      </w:r>
      <w:r>
        <w:rPr>
          <w:rFonts w:cs="Calibri"/>
        </w:rPr>
        <w:t xml:space="preserve">The appropriation of outer space is unjust except for current </w:t>
      </w:r>
      <w:proofErr w:type="spellStart"/>
      <w:r>
        <w:rPr>
          <w:rFonts w:cs="Calibri"/>
        </w:rPr>
        <w:t>Starlink</w:t>
      </w:r>
      <w:proofErr w:type="spellEnd"/>
      <w:r>
        <w:rPr>
          <w:rFonts w:cs="Calibri"/>
        </w:rPr>
        <w:t xml:space="preserve"> satellites</w:t>
      </w:r>
      <w:r w:rsidR="002C686A">
        <w:rPr>
          <w:rFonts w:cs="Calibri"/>
        </w:rPr>
        <w:t xml:space="preserve"> in LEO</w:t>
      </w:r>
      <w:r w:rsidR="006407E0">
        <w:rPr>
          <w:rFonts w:cs="Calibri"/>
        </w:rPr>
        <w:t xml:space="preserve"> during the Russia Ukraine War</w:t>
      </w:r>
    </w:p>
    <w:p w14:paraId="1AB6911B" w14:textId="07DC922B" w:rsidR="006407E0" w:rsidRPr="006407E0" w:rsidRDefault="006407E0" w:rsidP="006407E0">
      <w:r>
        <w:t xml:space="preserve">-we defend current </w:t>
      </w:r>
      <w:proofErr w:type="spellStart"/>
      <w:r>
        <w:t>starlink</w:t>
      </w:r>
      <w:proofErr w:type="spellEnd"/>
      <w:r>
        <w:t xml:space="preserve"> satellites are excluded from their regulations </w:t>
      </w:r>
    </w:p>
    <w:p w14:paraId="2B061AF0" w14:textId="77777777" w:rsidR="006C533E" w:rsidRDefault="006C533E" w:rsidP="006C533E"/>
    <w:p w14:paraId="24442608" w14:textId="77777777" w:rsidR="006C533E" w:rsidRPr="00D117F2" w:rsidRDefault="006C533E" w:rsidP="006C533E">
      <w:pPr>
        <w:pStyle w:val="Heading4"/>
      </w:pPr>
      <w:proofErr w:type="spellStart"/>
      <w:r>
        <w:t>Starlink</w:t>
      </w:r>
      <w:proofErr w:type="spellEnd"/>
      <w:r>
        <w:t xml:space="preserve"> is providing the only connectivity to Ukrainians </w:t>
      </w:r>
    </w:p>
    <w:p w14:paraId="6573C743" w14:textId="77777777" w:rsidR="006C533E" w:rsidRPr="00443E02" w:rsidRDefault="006C533E" w:rsidP="006C533E">
      <w:pPr>
        <w:rPr>
          <w:rStyle w:val="Style13ptBold"/>
          <w:sz w:val="16"/>
          <w:szCs w:val="16"/>
        </w:rPr>
      </w:pPr>
      <w:r w:rsidRPr="00443E02">
        <w:rPr>
          <w:rStyle w:val="Style13ptBold"/>
          <w:sz w:val="16"/>
          <w:szCs w:val="16"/>
        </w:rPr>
        <w:t xml:space="preserve">Rachel </w:t>
      </w:r>
      <w:proofErr w:type="spellStart"/>
      <w:r w:rsidRPr="00443E02">
        <w:rPr>
          <w:rStyle w:val="Style13ptBold"/>
        </w:rPr>
        <w:t>Lerman</w:t>
      </w:r>
      <w:proofErr w:type="spellEnd"/>
      <w:r w:rsidRPr="00443E02">
        <w:rPr>
          <w:rStyle w:val="Style13ptBold"/>
          <w:sz w:val="16"/>
          <w:szCs w:val="16"/>
        </w:rPr>
        <w:t xml:space="preserve">, </w:t>
      </w:r>
      <w:r w:rsidRPr="00443E02">
        <w:rPr>
          <w:rStyle w:val="Style13ptBold"/>
        </w:rPr>
        <w:t>and</w:t>
      </w:r>
      <w:r w:rsidRPr="00443E02">
        <w:rPr>
          <w:rStyle w:val="Style13ptBold"/>
          <w:sz w:val="16"/>
          <w:szCs w:val="16"/>
        </w:rPr>
        <w:t xml:space="preserve"> Cat</w:t>
      </w:r>
      <w:r w:rsidRPr="00443E02">
        <w:rPr>
          <w:sz w:val="16"/>
          <w:szCs w:val="16"/>
        </w:rPr>
        <w:t xml:space="preserve"> </w:t>
      </w:r>
      <w:proofErr w:type="spellStart"/>
      <w:r w:rsidRPr="00443E02">
        <w:rPr>
          <w:rStyle w:val="Style13ptBold"/>
        </w:rPr>
        <w:t>Zakrzewski</w:t>
      </w:r>
      <w:proofErr w:type="spellEnd"/>
      <w:r w:rsidRPr="00443E02">
        <w:rPr>
          <w:rStyle w:val="Style13ptBold"/>
          <w:sz w:val="16"/>
          <w:szCs w:val="16"/>
        </w:rPr>
        <w:t xml:space="preserve">, </w:t>
      </w:r>
      <w:r w:rsidRPr="00443E02">
        <w:rPr>
          <w:sz w:val="16"/>
          <w:szCs w:val="16"/>
        </w:rPr>
        <w:t xml:space="preserve">Elon Musk’s </w:t>
      </w:r>
      <w:proofErr w:type="spellStart"/>
      <w:r w:rsidRPr="00443E02">
        <w:rPr>
          <w:sz w:val="16"/>
          <w:szCs w:val="16"/>
        </w:rPr>
        <w:t>Starlink</w:t>
      </w:r>
      <w:proofErr w:type="spellEnd"/>
      <w:r w:rsidRPr="00443E02">
        <w:rPr>
          <w:sz w:val="16"/>
          <w:szCs w:val="16"/>
        </w:rPr>
        <w:t xml:space="preserve"> is keeping Ukrainians online when traditional Internet fails Washington Post </w:t>
      </w:r>
      <w:r w:rsidRPr="00443E02">
        <w:rPr>
          <w:rStyle w:val="Style13ptBold"/>
        </w:rPr>
        <w:t>March</w:t>
      </w:r>
      <w:r w:rsidRPr="00443E02">
        <w:rPr>
          <w:rFonts w:ascii="Arial" w:hAnsi="Arial" w:cs="Arial"/>
          <w:color w:val="231F20"/>
          <w:sz w:val="16"/>
          <w:szCs w:val="16"/>
        </w:rPr>
        <w:t xml:space="preserve"> </w:t>
      </w:r>
      <w:r w:rsidRPr="00443E02">
        <w:rPr>
          <w:rStyle w:val="Style13ptBold"/>
        </w:rPr>
        <w:t>20</w:t>
      </w:r>
      <w:r w:rsidRPr="00443E02">
        <w:rPr>
          <w:rFonts w:ascii="Arial" w:hAnsi="Arial" w:cs="Arial"/>
          <w:color w:val="231F20"/>
          <w:sz w:val="16"/>
          <w:szCs w:val="16"/>
        </w:rPr>
        <w:t xml:space="preserve">. 2022 12:20AM </w:t>
      </w:r>
      <w:r w:rsidRPr="00443E02">
        <w:rPr>
          <w:sz w:val="16"/>
          <w:szCs w:val="16"/>
        </w:rPr>
        <w:t>https://www.theday.com/article/20220320/NWS13/220329964</w:t>
      </w:r>
    </w:p>
    <w:p w14:paraId="25B044AF" w14:textId="6DB9520F" w:rsidR="006C533E" w:rsidRDefault="006C533E" w:rsidP="006C533E">
      <w:pPr>
        <w:rPr>
          <w:sz w:val="16"/>
        </w:rPr>
      </w:pPr>
      <w:r w:rsidRPr="005078D6">
        <w:rPr>
          <w:rStyle w:val="Emphasis"/>
          <w:highlight w:val="green"/>
        </w:rPr>
        <w:t>Ukraine has</w:t>
      </w:r>
      <w:r w:rsidRPr="003464FA">
        <w:rPr>
          <w:rStyle w:val="Emphasis"/>
        </w:rPr>
        <w:t xml:space="preserve"> already </w:t>
      </w:r>
      <w:r w:rsidRPr="005078D6">
        <w:rPr>
          <w:rStyle w:val="Emphasis"/>
          <w:highlight w:val="green"/>
        </w:rPr>
        <w:t>received thousands of antennas</w:t>
      </w:r>
      <w:r w:rsidRPr="003464FA">
        <w:rPr>
          <w:rStyle w:val="StyleUnderline"/>
        </w:rPr>
        <w:t xml:space="preserve"> </w:t>
      </w:r>
      <w:r w:rsidRPr="00443E02">
        <w:rPr>
          <w:sz w:val="16"/>
        </w:rPr>
        <w:t>from Musk’s companies and European allies, which has proved “very effective,” Fedorov said in an interview with The Washington Post Friday. “</w:t>
      </w:r>
      <w:r w:rsidRPr="005078D6">
        <w:rPr>
          <w:rStyle w:val="Emphasis"/>
          <w:highlight w:val="green"/>
        </w:rPr>
        <w:t>The quality</w:t>
      </w:r>
      <w:r w:rsidRPr="003464FA">
        <w:rPr>
          <w:rStyle w:val="Emphasis"/>
        </w:rPr>
        <w:t xml:space="preserve"> </w:t>
      </w:r>
      <w:r w:rsidRPr="00443E02">
        <w:rPr>
          <w:sz w:val="16"/>
        </w:rPr>
        <w:t>of the link</w:t>
      </w:r>
      <w:r w:rsidRPr="003464FA">
        <w:rPr>
          <w:rStyle w:val="Emphasis"/>
        </w:rPr>
        <w:t xml:space="preserve"> </w:t>
      </w:r>
      <w:r w:rsidRPr="005078D6">
        <w:rPr>
          <w:rStyle w:val="Emphasis"/>
          <w:highlight w:val="green"/>
        </w:rPr>
        <w:t>is excellent</w:t>
      </w:r>
      <w:r w:rsidRPr="003464FA">
        <w:rPr>
          <w:rStyle w:val="StyleUnderline"/>
        </w:rPr>
        <w:t xml:space="preserve">,” </w:t>
      </w:r>
      <w:r w:rsidRPr="00443E02">
        <w:rPr>
          <w:sz w:val="16"/>
        </w:rPr>
        <w:t xml:space="preserve">Fedorov said through a translator, using a </w:t>
      </w:r>
      <w:proofErr w:type="spellStart"/>
      <w:r w:rsidRPr="00443E02">
        <w:rPr>
          <w:sz w:val="16"/>
        </w:rPr>
        <w:t>Starlink</w:t>
      </w:r>
      <w:proofErr w:type="spellEnd"/>
      <w:r w:rsidRPr="00443E02">
        <w:rPr>
          <w:sz w:val="16"/>
        </w:rPr>
        <w:t xml:space="preserve"> connection from an undisclosed location. “We are using thousands, in the area of thousands, of terminals with new shipments arriving every other day.” </w:t>
      </w:r>
      <w:r w:rsidRPr="00443E02">
        <w:rPr>
          <w:rStyle w:val="Emphasis"/>
          <w:highlight w:val="green"/>
        </w:rPr>
        <w:t xml:space="preserve">The use of </w:t>
      </w:r>
      <w:proofErr w:type="spellStart"/>
      <w:r w:rsidRPr="00443E02">
        <w:rPr>
          <w:rStyle w:val="Emphasis"/>
          <w:highlight w:val="green"/>
        </w:rPr>
        <w:t>Starlink</w:t>
      </w:r>
      <w:proofErr w:type="spellEnd"/>
      <w:r w:rsidRPr="00443E02">
        <w:rPr>
          <w:rStyle w:val="Emphasis"/>
          <w:highlight w:val="green"/>
        </w:rPr>
        <w:t xml:space="preserve"> as a stopgap measure for citizens and the government to stay connected</w:t>
      </w:r>
      <w:r w:rsidRPr="00443E02">
        <w:rPr>
          <w:rStyle w:val="Emphasis"/>
        </w:rPr>
        <w:t xml:space="preserve"> during an invasion is a major test of the relatively new technology, experts say, and </w:t>
      </w:r>
      <w:r w:rsidRPr="00443E02">
        <w:rPr>
          <w:rStyle w:val="Emphasis"/>
          <w:highlight w:val="green"/>
        </w:rPr>
        <w:t>could have widespread implications for the</w:t>
      </w:r>
      <w:r w:rsidRPr="00443E02">
        <w:rPr>
          <w:rStyle w:val="Emphasis"/>
        </w:rPr>
        <w:t xml:space="preserve"> future of </w:t>
      </w:r>
      <w:r w:rsidRPr="00443E02">
        <w:rPr>
          <w:rStyle w:val="Emphasis"/>
          <w:highlight w:val="green"/>
        </w:rPr>
        <w:t>war. Internet has become</w:t>
      </w:r>
      <w:r w:rsidRPr="00443E02">
        <w:rPr>
          <w:rStyle w:val="Emphasis"/>
        </w:rPr>
        <w:t xml:space="preserve"> an </w:t>
      </w:r>
      <w:r w:rsidRPr="00443E02">
        <w:rPr>
          <w:rStyle w:val="Emphasis"/>
          <w:highlight w:val="green"/>
        </w:rPr>
        <w:t>essential</w:t>
      </w:r>
      <w:r w:rsidRPr="00443E02">
        <w:rPr>
          <w:rStyle w:val="Emphasis"/>
        </w:rPr>
        <w:t xml:space="preserve"> tool </w:t>
      </w:r>
      <w:r w:rsidRPr="00443E02">
        <w:rPr>
          <w:rStyle w:val="Emphasis"/>
          <w:highlight w:val="green"/>
        </w:rPr>
        <w:t>for communication</w:t>
      </w:r>
      <w:r w:rsidRPr="00443E02">
        <w:rPr>
          <w:rStyle w:val="Emphasis"/>
        </w:rPr>
        <w:t xml:space="preserve">, staying informed </w:t>
      </w:r>
      <w:r w:rsidRPr="00443E02">
        <w:rPr>
          <w:rStyle w:val="Emphasis"/>
          <w:highlight w:val="green"/>
        </w:rPr>
        <w:t>and</w:t>
      </w:r>
      <w:r w:rsidRPr="00443E02">
        <w:rPr>
          <w:rStyle w:val="Emphasis"/>
        </w:rPr>
        <w:t xml:space="preserve"> even </w:t>
      </w:r>
      <w:r w:rsidRPr="00443E02">
        <w:rPr>
          <w:rStyle w:val="Emphasis"/>
          <w:highlight w:val="green"/>
        </w:rPr>
        <w:t>powering weapons</w:t>
      </w:r>
      <w:r w:rsidRPr="001D59BC">
        <w:rPr>
          <w:rStyle w:val="StyleUnderline"/>
        </w:rPr>
        <w:t>.</w:t>
      </w:r>
      <w:r w:rsidRPr="00443E02">
        <w:rPr>
          <w:sz w:val="16"/>
        </w:rPr>
        <w:t xml:space="preserve"> It’s also a test for Musk. The world’s richest man, valued at $232 billion according to the Bloomberg Billionaire‘s Index, makes a habit of turning to Twitter for brash promises and proclamations in the midst of world crises. Already this week, the Tesla CEO has challenged Putin to a fight and followed up by pledging he would use just one hand if Putin was scared. And he told Putin he could bring a bear. He has fallen short on some past pledges, including making ventilators for coronavirus patients and efforts to help rescue Thai children stuck in a cave. But this time, Fedorov and some experts say he’s come through. Tesla employees in Europe reportedly assembled systems to help power </w:t>
      </w:r>
      <w:proofErr w:type="spellStart"/>
      <w:r w:rsidRPr="00443E02">
        <w:rPr>
          <w:sz w:val="16"/>
        </w:rPr>
        <w:t>Starlink</w:t>
      </w:r>
      <w:proofErr w:type="spellEnd"/>
      <w:r w:rsidRPr="00443E02">
        <w:rPr>
          <w:sz w:val="16"/>
        </w:rPr>
        <w:t xml:space="preserve"> in Ukraine, and Fedorov said other European countries have sent </w:t>
      </w:r>
      <w:proofErr w:type="spellStart"/>
      <w:r w:rsidRPr="00443E02">
        <w:rPr>
          <w:sz w:val="16"/>
        </w:rPr>
        <w:t>Starlink</w:t>
      </w:r>
      <w:proofErr w:type="spellEnd"/>
      <w:r w:rsidRPr="00443E02">
        <w:rPr>
          <w:sz w:val="16"/>
        </w:rPr>
        <w:t xml:space="preserve"> equipment from their own supplies. Musk responded to a request for comment on his efforts with </w:t>
      </w:r>
      <w:proofErr w:type="spellStart"/>
      <w:r w:rsidRPr="00443E02">
        <w:rPr>
          <w:sz w:val="16"/>
        </w:rPr>
        <w:t>Starlink</w:t>
      </w:r>
      <w:proofErr w:type="spellEnd"/>
      <w:r w:rsidRPr="00443E02">
        <w:rPr>
          <w:sz w:val="16"/>
        </w:rPr>
        <w:t xml:space="preserve"> and past efforts, telling The Post to give his regards</w:t>
      </w:r>
      <w:r w:rsidRPr="00443E02">
        <w:rPr>
          <w:sz w:val="16"/>
          <w:szCs w:val="12"/>
        </w:rPr>
        <w:t xml:space="preserve"> “to your puppet master </w:t>
      </w:r>
      <w:proofErr w:type="spellStart"/>
      <w:r w:rsidRPr="00443E02">
        <w:rPr>
          <w:sz w:val="16"/>
          <w:szCs w:val="12"/>
        </w:rPr>
        <w:t>Besos</w:t>
      </w:r>
      <w:proofErr w:type="spellEnd"/>
      <w:r w:rsidRPr="00443E02">
        <w:rPr>
          <w:rFonts w:ascii="Segoe UI Symbol" w:hAnsi="Segoe UI Symbol" w:cs="Segoe UI Symbol"/>
          <w:sz w:val="16"/>
          <w:szCs w:val="12"/>
        </w:rPr>
        <w:t>😘😘</w:t>
      </w:r>
      <w:r w:rsidRPr="00443E02">
        <w:rPr>
          <w:sz w:val="16"/>
          <w:szCs w:val="12"/>
        </w:rPr>
        <w:t xml:space="preserve">.” (Amazon founder Jeff Bezos owns The Post.) Musk did not respond to a follow-up request specifically on his work with </w:t>
      </w:r>
      <w:proofErr w:type="spellStart"/>
      <w:r w:rsidRPr="00443E02">
        <w:rPr>
          <w:sz w:val="16"/>
          <w:szCs w:val="12"/>
        </w:rPr>
        <w:t>Starlink</w:t>
      </w:r>
      <w:proofErr w:type="spellEnd"/>
      <w:r w:rsidRPr="00443E02">
        <w:rPr>
          <w:sz w:val="16"/>
          <w:szCs w:val="12"/>
        </w:rPr>
        <w:t xml:space="preserve"> in Ukraine. SpaceX declined to comment on its work in Ukraine. </w:t>
      </w:r>
      <w:r w:rsidRPr="00443E02">
        <w:rPr>
          <w:sz w:val="16"/>
        </w:rPr>
        <w:t xml:space="preserve">Internet disruptions can be caused by power outages or by fiber optic cables being cut as a result of shelling, experts said. The </w:t>
      </w:r>
      <w:proofErr w:type="spellStart"/>
      <w:r w:rsidRPr="005078D6">
        <w:rPr>
          <w:rStyle w:val="Emphasis"/>
          <w:highlight w:val="green"/>
        </w:rPr>
        <w:t>Starlink</w:t>
      </w:r>
      <w:proofErr w:type="spellEnd"/>
      <w:r w:rsidRPr="003464FA">
        <w:rPr>
          <w:rStyle w:val="Emphasis"/>
        </w:rPr>
        <w:t xml:space="preserve"> technology </w:t>
      </w:r>
      <w:r w:rsidRPr="005078D6">
        <w:rPr>
          <w:rStyle w:val="Emphasis"/>
          <w:highlight w:val="green"/>
        </w:rPr>
        <w:t>is</w:t>
      </w:r>
      <w:r w:rsidRPr="003464FA">
        <w:rPr>
          <w:rStyle w:val="Emphasis"/>
        </w:rPr>
        <w:t xml:space="preserve"> being </w:t>
      </w:r>
      <w:r w:rsidRPr="005078D6">
        <w:rPr>
          <w:rStyle w:val="Emphasis"/>
          <w:highlight w:val="green"/>
        </w:rPr>
        <w:t>used by civilians</w:t>
      </w:r>
      <w:r w:rsidRPr="003464FA">
        <w:rPr>
          <w:rStyle w:val="Emphasis"/>
        </w:rPr>
        <w:t xml:space="preserve"> in areas under attack that have lost Internet service, </w:t>
      </w:r>
      <w:r w:rsidRPr="005078D6">
        <w:rPr>
          <w:rStyle w:val="Emphasis"/>
          <w:highlight w:val="green"/>
        </w:rPr>
        <w:t>and</w:t>
      </w:r>
      <w:r w:rsidRPr="003464FA">
        <w:rPr>
          <w:rStyle w:val="Emphasis"/>
        </w:rPr>
        <w:t xml:space="preserve"> by </w:t>
      </w:r>
      <w:r w:rsidRPr="00443E02">
        <w:rPr>
          <w:rStyle w:val="Emphasis"/>
          <w:highlight w:val="green"/>
        </w:rPr>
        <w:t>government o</w:t>
      </w:r>
      <w:r w:rsidRPr="005078D6">
        <w:rPr>
          <w:rStyle w:val="Emphasis"/>
          <w:highlight w:val="green"/>
        </w:rPr>
        <w:t>fficials</w:t>
      </w:r>
      <w:r w:rsidRPr="005078D6">
        <w:rPr>
          <w:rStyle w:val="Emphasis"/>
        </w:rPr>
        <w:t>.</w:t>
      </w:r>
      <w:r w:rsidRPr="003464FA">
        <w:rPr>
          <w:rStyle w:val="Emphasis"/>
        </w:rPr>
        <w:t xml:space="preserve"> </w:t>
      </w:r>
      <w:proofErr w:type="spellStart"/>
      <w:r w:rsidRPr="003464FA">
        <w:rPr>
          <w:rStyle w:val="Emphasis"/>
        </w:rPr>
        <w:t>Starlink</w:t>
      </w:r>
      <w:proofErr w:type="spellEnd"/>
      <w:r w:rsidRPr="003464FA">
        <w:rPr>
          <w:rStyle w:val="Emphasis"/>
        </w:rPr>
        <w:t xml:space="preserve"> terminals have also been provided to help the country’s tech companies stay online when the war has forced them to relocate</w:t>
      </w:r>
      <w:r w:rsidRPr="00443E02">
        <w:rPr>
          <w:sz w:val="16"/>
        </w:rPr>
        <w:t xml:space="preserve">. The Times of London reports that </w:t>
      </w:r>
      <w:r w:rsidRPr="001C3434">
        <w:rPr>
          <w:rStyle w:val="Emphasis"/>
        </w:rPr>
        <w:t xml:space="preserve">a Ukrainian unit is using </w:t>
      </w:r>
      <w:proofErr w:type="spellStart"/>
      <w:r w:rsidRPr="001C3434">
        <w:rPr>
          <w:rStyle w:val="Emphasis"/>
        </w:rPr>
        <w:t>Starlink</w:t>
      </w:r>
      <w:proofErr w:type="spellEnd"/>
      <w:r w:rsidRPr="001C3434">
        <w:rPr>
          <w:rStyle w:val="Emphasis"/>
        </w:rPr>
        <w:t xml:space="preserve"> to connect its drones attacking Russian forces</w:t>
      </w:r>
      <w:r w:rsidRPr="00443E02">
        <w:rPr>
          <w:sz w:val="16"/>
        </w:rPr>
        <w:t xml:space="preserve">. </w:t>
      </w:r>
      <w:proofErr w:type="spellStart"/>
      <w:r w:rsidRPr="003464FA">
        <w:rPr>
          <w:rStyle w:val="StyleUnderline"/>
        </w:rPr>
        <w:t>Starlink</w:t>
      </w:r>
      <w:proofErr w:type="spellEnd"/>
      <w:r w:rsidRPr="003464FA">
        <w:rPr>
          <w:rStyle w:val="StyleUnderline"/>
        </w:rPr>
        <w:t xml:space="preserve"> has grown quickly in recent years</w:t>
      </w:r>
      <w:r w:rsidRPr="00443E02">
        <w:rPr>
          <w:sz w:val="16"/>
        </w:rPr>
        <w:t xml:space="preserve">, surpassing some satellite Internet competitors by launching more than 1,000 satellites into space. People can buy the service online for $99 a month, plus $499 for the equipment, but </w:t>
      </w:r>
      <w:proofErr w:type="spellStart"/>
      <w:r w:rsidRPr="00443E02">
        <w:rPr>
          <w:sz w:val="16"/>
        </w:rPr>
        <w:t>Starlink</w:t>
      </w:r>
      <w:proofErr w:type="spellEnd"/>
      <w:r w:rsidRPr="00443E02">
        <w:rPr>
          <w:sz w:val="16"/>
        </w:rPr>
        <w:t xml:space="preserve"> cautions it can take six or more months to ship in some cases. A person familiar with </w:t>
      </w:r>
      <w:proofErr w:type="spellStart"/>
      <w:r w:rsidRPr="00443E02">
        <w:rPr>
          <w:sz w:val="16"/>
        </w:rPr>
        <w:t>Starlink’s</w:t>
      </w:r>
      <w:proofErr w:type="spellEnd"/>
      <w:r w:rsidRPr="00443E02">
        <w:rPr>
          <w:sz w:val="16"/>
        </w:rPr>
        <w:t xml:space="preserve"> effort in Ukraine, speaking on the condition of anonymity to discuss sensitive matters, said </w:t>
      </w:r>
      <w:r w:rsidRPr="003464FA">
        <w:rPr>
          <w:rStyle w:val="StyleUnderline"/>
        </w:rPr>
        <w:t>there are more than 5,000 terminals in the country</w:t>
      </w:r>
      <w:r w:rsidRPr="00443E02">
        <w:rPr>
          <w:sz w:val="16"/>
        </w:rPr>
        <w:t xml:space="preserve">. Still, experts said that even a big </w:t>
      </w:r>
      <w:proofErr w:type="spellStart"/>
      <w:r w:rsidRPr="00443E02">
        <w:rPr>
          <w:sz w:val="16"/>
        </w:rPr>
        <w:t>Starlink</w:t>
      </w:r>
      <w:proofErr w:type="spellEnd"/>
      <w:r w:rsidRPr="00443E02">
        <w:rPr>
          <w:sz w:val="16"/>
        </w:rPr>
        <w:t xml:space="preserve"> network probably wouldn’t be enough power to keep an entire country online and operating at full-speed. But the </w:t>
      </w:r>
      <w:r w:rsidRPr="005078D6">
        <w:rPr>
          <w:rStyle w:val="Emphasis"/>
          <w:highlight w:val="green"/>
        </w:rPr>
        <w:t>terminals</w:t>
      </w:r>
      <w:r w:rsidRPr="000263BD">
        <w:rPr>
          <w:rStyle w:val="Emphasis"/>
        </w:rPr>
        <w:t xml:space="preserve"> can </w:t>
      </w:r>
      <w:r w:rsidRPr="005078D6">
        <w:rPr>
          <w:rStyle w:val="Emphasis"/>
          <w:highlight w:val="green"/>
        </w:rPr>
        <w:t xml:space="preserve">serve as a reliable backup as </w:t>
      </w:r>
      <w:r w:rsidRPr="00FE29EA">
        <w:rPr>
          <w:rStyle w:val="Emphasis"/>
          <w:highlight w:val="green"/>
        </w:rPr>
        <w:t>Internet services fa</w:t>
      </w:r>
      <w:r w:rsidRPr="005078D6">
        <w:rPr>
          <w:rStyle w:val="Emphasis"/>
          <w:highlight w:val="green"/>
        </w:rPr>
        <w:t>lter</w:t>
      </w:r>
      <w:r w:rsidRPr="00443E02">
        <w:rPr>
          <w:sz w:val="16"/>
        </w:rPr>
        <w:t xml:space="preserve">. Fedorov said he and his staff are having discussions with other European leaders and companies about additional satellite and cellular technologies that could help keep Ukrainians online in the event of greater Internet outages. </w:t>
      </w:r>
      <w:r w:rsidRPr="003464FA">
        <w:rPr>
          <w:rStyle w:val="StyleUnderline"/>
        </w:rPr>
        <w:t>Internet flows deteriorated on the first day of Russia’s invasion</w:t>
      </w:r>
      <w:r w:rsidRPr="00443E02">
        <w:rPr>
          <w:sz w:val="16"/>
        </w:rPr>
        <w:t xml:space="preserve"> of Ukraine on Feb. 24 and have not fully recovered, according to data-monitoring services. </w:t>
      </w:r>
      <w:r w:rsidRPr="00443E02">
        <w:rPr>
          <w:sz w:val="16"/>
          <w:szCs w:val="12"/>
        </w:rPr>
        <w:t>But since that initial dip, connectivity has remained fairly stable, with mainly temporary, isolated outages</w:t>
      </w:r>
      <w:r w:rsidRPr="00443E02">
        <w:rPr>
          <w:sz w:val="16"/>
        </w:rPr>
        <w:t xml:space="preserve"> even during heavy Russian shelling. </w:t>
      </w:r>
      <w:r w:rsidRPr="00443E02">
        <w:rPr>
          <w:sz w:val="16"/>
          <w:szCs w:val="12"/>
        </w:rPr>
        <w:t>“</w:t>
      </w:r>
      <w:r w:rsidRPr="005078D6">
        <w:rPr>
          <w:rStyle w:val="StyleUnderline"/>
          <w:highlight w:val="green"/>
        </w:rPr>
        <w:t>Every day there are outages</w:t>
      </w:r>
      <w:r w:rsidRPr="00443E02">
        <w:rPr>
          <w:sz w:val="16"/>
          <w:szCs w:val="12"/>
        </w:rPr>
        <w:t xml:space="preserve">, but generally service comes back,” said Doug </w:t>
      </w:r>
      <w:proofErr w:type="spellStart"/>
      <w:r w:rsidRPr="00443E02">
        <w:rPr>
          <w:sz w:val="16"/>
          <w:szCs w:val="12"/>
        </w:rPr>
        <w:t>Madory</w:t>
      </w:r>
      <w:proofErr w:type="spellEnd"/>
      <w:r w:rsidRPr="00443E02">
        <w:rPr>
          <w:sz w:val="16"/>
          <w:szCs w:val="12"/>
        </w:rPr>
        <w:t xml:space="preserve">, director of Internet analysis for </w:t>
      </w:r>
      <w:proofErr w:type="spellStart"/>
      <w:r w:rsidRPr="00443E02">
        <w:rPr>
          <w:sz w:val="16"/>
          <w:szCs w:val="12"/>
        </w:rPr>
        <w:t>Kentik</w:t>
      </w:r>
      <w:proofErr w:type="spellEnd"/>
      <w:r w:rsidRPr="00443E02">
        <w:rPr>
          <w:sz w:val="16"/>
          <w:szCs w:val="12"/>
        </w:rPr>
        <w:t xml:space="preserve">, which monitors global data flows. </w:t>
      </w:r>
      <w:r w:rsidRPr="001D59BC">
        <w:rPr>
          <w:rStyle w:val="StyleUnderline"/>
        </w:rPr>
        <w:t>Even before Fedorov</w:t>
      </w:r>
      <w:r>
        <w:rPr>
          <w:rStyle w:val="StyleUnderline"/>
        </w:rPr>
        <w:t xml:space="preserve"> </w:t>
      </w:r>
      <w:r w:rsidRPr="001D59BC">
        <w:rPr>
          <w:rStyle w:val="StyleUnderline"/>
        </w:rPr>
        <w:t xml:space="preserve">tweeted at Musk for help, SpaceX was working on a way to get </w:t>
      </w:r>
      <w:proofErr w:type="spellStart"/>
      <w:r w:rsidRPr="001D59BC">
        <w:rPr>
          <w:rStyle w:val="StyleUnderline"/>
        </w:rPr>
        <w:t>Starlink</w:t>
      </w:r>
      <w:proofErr w:type="spellEnd"/>
      <w:r w:rsidRPr="001D59BC">
        <w:rPr>
          <w:rStyle w:val="StyleUnderline"/>
        </w:rPr>
        <w:t xml:space="preserve"> to Ukraine</w:t>
      </w:r>
      <w:r w:rsidRPr="00443E02">
        <w:rPr>
          <w:sz w:val="16"/>
        </w:rPr>
        <w:t xml:space="preserve">. President and COO Gwynne Shotwell said in a talk at California Institute of Technology this month that </w:t>
      </w:r>
      <w:r w:rsidRPr="001D59BC">
        <w:rPr>
          <w:rStyle w:val="StyleUnderline"/>
        </w:rPr>
        <w:t>the company had been working for several weeks to get regulatory approval to allow the satellites to communicate in Ukraine</w:t>
      </w:r>
      <w:r w:rsidRPr="00443E02">
        <w:rPr>
          <w:sz w:val="16"/>
        </w:rPr>
        <w:t xml:space="preserve">. </w:t>
      </w:r>
      <w:r w:rsidRPr="00443E02">
        <w:rPr>
          <w:sz w:val="16"/>
          <w:szCs w:val="12"/>
        </w:rPr>
        <w:t xml:space="preserve">“But then they tweeted,” she said, according to </w:t>
      </w:r>
      <w:proofErr w:type="spellStart"/>
      <w:r w:rsidRPr="00443E02">
        <w:rPr>
          <w:sz w:val="16"/>
          <w:szCs w:val="12"/>
        </w:rPr>
        <w:t>SpaceNews</w:t>
      </w:r>
      <w:proofErr w:type="spellEnd"/>
      <w:r w:rsidRPr="00443E02">
        <w:rPr>
          <w:sz w:val="16"/>
          <w:szCs w:val="12"/>
        </w:rPr>
        <w:t xml:space="preserve">. “There’s our permission.” </w:t>
      </w:r>
      <w:r w:rsidRPr="00443E02">
        <w:rPr>
          <w:sz w:val="16"/>
        </w:rPr>
        <w:t xml:space="preserve">Fedorov’s agency is working to get </w:t>
      </w:r>
      <w:proofErr w:type="spellStart"/>
      <w:r w:rsidRPr="00443E02">
        <w:rPr>
          <w:sz w:val="16"/>
        </w:rPr>
        <w:t>Starlink</w:t>
      </w:r>
      <w:proofErr w:type="spellEnd"/>
      <w:r w:rsidRPr="00443E02">
        <w:rPr>
          <w:sz w:val="16"/>
        </w:rPr>
        <w:t xml:space="preserve"> terminals to regions where Internet access has been cut off, he said. </w:t>
      </w:r>
      <w:r w:rsidRPr="001D59BC">
        <w:rPr>
          <w:rStyle w:val="StyleUnderline"/>
        </w:rPr>
        <w:t>The systems have in some instances been used to connect people when cellular networks in the country have been overloaded</w:t>
      </w:r>
      <w:r w:rsidRPr="00443E02">
        <w:rPr>
          <w:sz w:val="16"/>
        </w:rPr>
        <w:t xml:space="preserve">. Fedorov said that he’s briefly texted with Musk and that </w:t>
      </w:r>
      <w:r w:rsidRPr="001D59BC">
        <w:rPr>
          <w:rStyle w:val="StyleUnderline"/>
        </w:rPr>
        <w:t>the tech billionaire has also had a call with Ukrainian President Volodymyr Zelensky</w:t>
      </w:r>
      <w:r w:rsidRPr="00443E02">
        <w:rPr>
          <w:sz w:val="16"/>
        </w:rPr>
        <w:t xml:space="preserve">. </w:t>
      </w:r>
      <w:r w:rsidRPr="00443E02">
        <w:rPr>
          <w:sz w:val="16"/>
          <w:szCs w:val="12"/>
        </w:rPr>
        <w:t xml:space="preserve">There are some concerns that accompany the use of the terminals. Like all satellite communications during war, </w:t>
      </w:r>
      <w:proofErr w:type="spellStart"/>
      <w:r w:rsidRPr="00443E02">
        <w:rPr>
          <w:sz w:val="16"/>
          <w:szCs w:val="12"/>
        </w:rPr>
        <w:t>Starlink</w:t>
      </w:r>
      <w:proofErr w:type="spellEnd"/>
      <w:r w:rsidRPr="00443E02">
        <w:rPr>
          <w:sz w:val="16"/>
          <w:szCs w:val="12"/>
        </w:rPr>
        <w:t xml:space="preserve"> signals could be used to detect the location of the antennas, experts say. While it’s unclear if Russia can use the signals to target attacks, Musk instructed caution on Twitter. “Important warning: </w:t>
      </w:r>
      <w:proofErr w:type="spellStart"/>
      <w:r w:rsidRPr="00443E02">
        <w:rPr>
          <w:sz w:val="16"/>
          <w:szCs w:val="12"/>
        </w:rPr>
        <w:t>Starlink</w:t>
      </w:r>
      <w:proofErr w:type="spellEnd"/>
      <w:r w:rsidRPr="00443E02">
        <w:rPr>
          <w:sz w:val="16"/>
          <w:szCs w:val="12"/>
        </w:rPr>
        <w:t xml:space="preserve"> is the only non-Russian communications system still working in some parts of Ukraine, so probability of being targeted is high,” he tweeted. He added that users should turn on the terminal only when needed and keep it far away from people. </w:t>
      </w:r>
      <w:r w:rsidRPr="003464FA">
        <w:rPr>
          <w:rStyle w:val="StyleUnderline"/>
        </w:rPr>
        <w:t>Experts have warned that the devices could give away Ukrainians’ locations to Russian attackers, but that hasn’t been an issue so far</w:t>
      </w:r>
      <w:r w:rsidRPr="00443E02">
        <w:rPr>
          <w:sz w:val="16"/>
        </w:rPr>
        <w:t xml:space="preserve">, Fedorov said. </w:t>
      </w:r>
      <w:r w:rsidRPr="003464FA">
        <w:rPr>
          <w:rStyle w:val="StyleUnderline"/>
        </w:rPr>
        <w:t>The devices have usually been used in “densely populated areas where there would be a lot of civilians anyway</w:t>
      </w:r>
      <w:r w:rsidRPr="00443E02">
        <w:rPr>
          <w:sz w:val="16"/>
        </w:rPr>
        <w:t xml:space="preserve">.” He said </w:t>
      </w:r>
      <w:r w:rsidRPr="003464FA">
        <w:rPr>
          <w:rStyle w:val="Emphasis"/>
        </w:rPr>
        <w:t xml:space="preserve">Russian </w:t>
      </w:r>
      <w:r w:rsidRPr="005078D6">
        <w:rPr>
          <w:rStyle w:val="Emphasis"/>
          <w:highlight w:val="green"/>
        </w:rPr>
        <w:t>cyberattacks have not ramped up</w:t>
      </w:r>
      <w:r w:rsidRPr="003464FA">
        <w:rPr>
          <w:rStyle w:val="Emphasis"/>
        </w:rPr>
        <w:t xml:space="preserve"> on the systems</w:t>
      </w:r>
      <w:r w:rsidRPr="00443E02">
        <w:rPr>
          <w:sz w:val="16"/>
        </w:rPr>
        <w:t xml:space="preserve"> </w:t>
      </w:r>
      <w:r w:rsidRPr="00443E02">
        <w:rPr>
          <w:sz w:val="16"/>
          <w:szCs w:val="12"/>
        </w:rPr>
        <w:t>— yet</w:t>
      </w:r>
      <w:r w:rsidRPr="00443E02">
        <w:rPr>
          <w:sz w:val="16"/>
        </w:rPr>
        <w:t>.</w:t>
      </w:r>
    </w:p>
    <w:p w14:paraId="798DFF3C" w14:textId="00ECC489" w:rsidR="00020906" w:rsidRDefault="00020906" w:rsidP="006C533E">
      <w:pPr>
        <w:rPr>
          <w:sz w:val="16"/>
        </w:rPr>
      </w:pPr>
    </w:p>
    <w:p w14:paraId="299E1D61" w14:textId="77777777" w:rsidR="00E91269" w:rsidRDefault="00E91269" w:rsidP="00E91269">
      <w:pPr>
        <w:pStyle w:val="Heading4"/>
      </w:pPr>
      <w:proofErr w:type="spellStart"/>
      <w:r>
        <w:t>Starlink</w:t>
      </w:r>
      <w:proofErr w:type="spellEnd"/>
      <w:r>
        <w:t xml:space="preserve"> is in LEO</w:t>
      </w:r>
    </w:p>
    <w:p w14:paraId="31D9CD65" w14:textId="77777777" w:rsidR="00E91269" w:rsidRPr="00E601DA" w:rsidRDefault="001062F7" w:rsidP="00E91269">
      <w:pPr>
        <w:rPr>
          <w:sz w:val="16"/>
          <w:szCs w:val="16"/>
        </w:rPr>
      </w:pPr>
      <w:hyperlink r:id="rId14" w:history="1">
        <w:r w:rsidR="00E91269" w:rsidRPr="00E601DA">
          <w:rPr>
            <w:rStyle w:val="Hyperlink"/>
            <w:sz w:val="16"/>
            <w:szCs w:val="16"/>
          </w:rPr>
          <w:t xml:space="preserve">Adam </w:t>
        </w:r>
        <w:r w:rsidR="00E91269" w:rsidRPr="00E601DA">
          <w:rPr>
            <w:rStyle w:val="Style13ptBold"/>
          </w:rPr>
          <w:t>Mann</w:t>
        </w:r>
        <w:r w:rsidR="00E91269" w:rsidRPr="00E601DA">
          <w:rPr>
            <w:rStyle w:val="Hyperlink"/>
            <w:sz w:val="16"/>
            <w:szCs w:val="16"/>
          </w:rPr>
          <w:t xml:space="preserve"> </w:t>
        </w:r>
      </w:hyperlink>
      <w:r w:rsidR="00E91269" w:rsidRPr="00E601DA">
        <w:rPr>
          <w:sz w:val="16"/>
          <w:szCs w:val="16"/>
        </w:rPr>
        <w:t xml:space="preserve">, </w:t>
      </w:r>
      <w:hyperlink r:id="rId15" w:history="1">
        <w:r w:rsidR="00E91269" w:rsidRPr="00E601DA">
          <w:rPr>
            <w:rStyle w:val="Hyperlink"/>
            <w:sz w:val="16"/>
            <w:szCs w:val="16"/>
          </w:rPr>
          <w:t xml:space="preserve">Tereza Pultarova </w:t>
        </w:r>
      </w:hyperlink>
      <w:r w:rsidR="00E91269" w:rsidRPr="00E601DA">
        <w:rPr>
          <w:sz w:val="16"/>
          <w:szCs w:val="16"/>
        </w:rPr>
        <w:t xml:space="preserve">, </w:t>
      </w:r>
      <w:hyperlink r:id="rId16" w:history="1">
        <w:r w:rsidR="00E91269" w:rsidRPr="00E601DA">
          <w:rPr>
            <w:rStyle w:val="Hyperlink"/>
            <w:sz w:val="16"/>
            <w:szCs w:val="16"/>
          </w:rPr>
          <w:t>Elizabeth Howell</w:t>
        </w:r>
      </w:hyperlink>
      <w:r w:rsidR="00E91269" w:rsidRPr="00E601DA">
        <w:rPr>
          <w:sz w:val="16"/>
          <w:szCs w:val="16"/>
        </w:rPr>
        <w:t xml:space="preserve"> 4/14/</w:t>
      </w:r>
      <w:r w:rsidR="00E91269" w:rsidRPr="00E601DA">
        <w:rPr>
          <w:rStyle w:val="Style13ptBold"/>
        </w:rPr>
        <w:t>22</w:t>
      </w:r>
      <w:r w:rsidR="00E91269" w:rsidRPr="00E601DA">
        <w:rPr>
          <w:sz w:val="16"/>
          <w:szCs w:val="16"/>
        </w:rPr>
        <w:t xml:space="preserve"> </w:t>
      </w:r>
      <w:proofErr w:type="spellStart"/>
      <w:r w:rsidR="00E91269" w:rsidRPr="00E601DA">
        <w:rPr>
          <w:sz w:val="16"/>
          <w:szCs w:val="16"/>
        </w:rPr>
        <w:t>Starlink</w:t>
      </w:r>
      <w:proofErr w:type="spellEnd"/>
      <w:r w:rsidR="00E91269" w:rsidRPr="00E601DA">
        <w:rPr>
          <w:sz w:val="16"/>
          <w:szCs w:val="16"/>
        </w:rPr>
        <w:t>: SpaceX's satellite internet project https://www.space.com/spacex-starlink-satellites.html</w:t>
      </w:r>
    </w:p>
    <w:p w14:paraId="0BA971E6" w14:textId="77777777" w:rsidR="00E91269" w:rsidRPr="00E601DA" w:rsidRDefault="00E91269" w:rsidP="00E91269">
      <w:pPr>
        <w:rPr>
          <w:rStyle w:val="Emphasis"/>
        </w:rPr>
      </w:pPr>
      <w:r w:rsidRPr="00E601DA">
        <w:rPr>
          <w:sz w:val="10"/>
        </w:rPr>
        <w:t xml:space="preserve">SpaceX's satellite internet proposal </w:t>
      </w:r>
      <w:hyperlink r:id="rId17" w:history="1">
        <w:r w:rsidRPr="00E601DA">
          <w:rPr>
            <w:rStyle w:val="Hyperlink"/>
            <w:sz w:val="10"/>
          </w:rPr>
          <w:t>was announced</w:t>
        </w:r>
      </w:hyperlink>
      <w:r w:rsidRPr="00E601DA">
        <w:rPr>
          <w:sz w:val="10"/>
        </w:rPr>
        <w:t xml:space="preserve"> in January 2015. Though it wasn't given a name at the time, CEO </w:t>
      </w:r>
      <w:hyperlink r:id="rId18" w:history="1">
        <w:r w:rsidRPr="00E601DA">
          <w:rPr>
            <w:rStyle w:val="Hyperlink"/>
            <w:sz w:val="10"/>
          </w:rPr>
          <w:t xml:space="preserve">Elon </w:t>
        </w:r>
        <w:r w:rsidRPr="00E601DA">
          <w:rPr>
            <w:rStyle w:val="Emphasis"/>
            <w:sz w:val="10"/>
          </w:rPr>
          <w:t>Musk</w:t>
        </w:r>
      </w:hyperlink>
      <w:r w:rsidRPr="00E601DA">
        <w:rPr>
          <w:sz w:val="10"/>
        </w:rPr>
        <w:t xml:space="preserve"> said that the company </w:t>
      </w:r>
      <w:r w:rsidRPr="00E601DA">
        <w:rPr>
          <w:rStyle w:val="Emphasis"/>
        </w:rPr>
        <w:t>had filed documents with</w:t>
      </w:r>
      <w:r>
        <w:rPr>
          <w:rStyle w:val="Emphasis"/>
        </w:rPr>
        <w:t xml:space="preserve"> </w:t>
      </w:r>
      <w:r w:rsidRPr="00E601DA">
        <w:rPr>
          <w:rStyle w:val="Emphasis"/>
        </w:rPr>
        <w:t xml:space="preserve">international regulators to place about 4,000 </w:t>
      </w:r>
      <w:r w:rsidRPr="00E91269">
        <w:rPr>
          <w:rStyle w:val="Emphasis"/>
          <w:highlight w:val="cyan"/>
        </w:rPr>
        <w:t xml:space="preserve">satellites in low </w:t>
      </w:r>
      <w:hyperlink r:id="rId19" w:history="1">
        <w:r w:rsidRPr="00E91269">
          <w:rPr>
            <w:rStyle w:val="Emphasis"/>
            <w:highlight w:val="cyan"/>
          </w:rPr>
          <w:t>Earth</w:t>
        </w:r>
      </w:hyperlink>
      <w:r w:rsidRPr="00E91269">
        <w:rPr>
          <w:rStyle w:val="Emphasis"/>
          <w:highlight w:val="cyan"/>
        </w:rPr>
        <w:t xml:space="preserve"> orbit</w:t>
      </w:r>
      <w:r w:rsidRPr="00E601DA">
        <w:rPr>
          <w:rStyle w:val="Emphasis"/>
        </w:rPr>
        <w:t>.</w:t>
      </w:r>
      <w:r>
        <w:rPr>
          <w:rStyle w:val="Emphasis"/>
        </w:rPr>
        <w:t xml:space="preserve"> </w:t>
      </w:r>
      <w:r w:rsidRPr="00E601DA">
        <w:rPr>
          <w:sz w:val="10"/>
        </w:rPr>
        <w:t xml:space="preserve">We're really talking about something which is, in the long term, like rebuilding the internet in space," Musk said during a speech in Seattle when revealing the project. (Musk also owns electric car company Tesla, but Tesla does not produce satellites.) Musk's initial estimate of the number of satellites soon grew, as he hoped to capture a part of the estimated $1 trillion worldwide internet connectivity market to help achieve </w:t>
      </w:r>
      <w:hyperlink r:id="rId20" w:history="1">
        <w:r w:rsidRPr="00E601DA">
          <w:rPr>
            <w:rStyle w:val="Hyperlink"/>
            <w:sz w:val="10"/>
          </w:rPr>
          <w:t>his Mars colonization vision</w:t>
        </w:r>
      </w:hyperlink>
      <w:r w:rsidRPr="00E601DA">
        <w:rPr>
          <w:sz w:val="10"/>
        </w:rPr>
        <w:t xml:space="preserve">. The U.S. Federal Communications Commission (FCC) has granted SpaceX permission to fly 12,000 </w:t>
      </w:r>
      <w:proofErr w:type="spellStart"/>
      <w:r w:rsidRPr="00E601DA">
        <w:rPr>
          <w:sz w:val="10"/>
        </w:rPr>
        <w:t>Starlink</w:t>
      </w:r>
      <w:proofErr w:type="spellEnd"/>
      <w:r w:rsidRPr="00E601DA">
        <w:rPr>
          <w:sz w:val="10"/>
        </w:rPr>
        <w:t xml:space="preserve"> satellites, and the company has filed paperwork with an international regulator to loft </w:t>
      </w:r>
      <w:hyperlink r:id="rId21" w:history="1">
        <w:r w:rsidRPr="00E601DA">
          <w:rPr>
            <w:rStyle w:val="Hyperlink"/>
            <w:sz w:val="10"/>
          </w:rPr>
          <w:t>up to 30,000 additional spacecraft</w:t>
        </w:r>
      </w:hyperlink>
      <w:r w:rsidRPr="00E601DA">
        <w:rPr>
          <w:sz w:val="10"/>
        </w:rPr>
        <w:t xml:space="preserve">. To put that into perspective, as of Jan. 5 2022, 12,480 satellites have been launched in all of history with only 4,900 still active, </w:t>
      </w:r>
      <w:hyperlink r:id="rId22" w:tgtFrame="_blank" w:history="1">
        <w:r w:rsidRPr="00E601DA">
          <w:rPr>
            <w:rStyle w:val="Hyperlink"/>
            <w:sz w:val="10"/>
          </w:rPr>
          <w:t>according to the European Space Agency</w:t>
        </w:r>
      </w:hyperlink>
      <w:r w:rsidRPr="00E601DA">
        <w:rPr>
          <w:sz w:val="10"/>
        </w:rPr>
        <w:t xml:space="preserve">. SpaceX launched its first two </w:t>
      </w:r>
      <w:proofErr w:type="spellStart"/>
      <w:r w:rsidRPr="00E601DA">
        <w:rPr>
          <w:sz w:val="10"/>
        </w:rPr>
        <w:t>Starlink</w:t>
      </w:r>
      <w:proofErr w:type="spellEnd"/>
      <w:r w:rsidRPr="00E601DA">
        <w:rPr>
          <w:sz w:val="10"/>
        </w:rPr>
        <w:t xml:space="preserve"> test craft, named </w:t>
      </w:r>
      <w:proofErr w:type="spellStart"/>
      <w:r w:rsidRPr="00E601DA">
        <w:rPr>
          <w:sz w:val="10"/>
        </w:rPr>
        <w:t>TinTinA</w:t>
      </w:r>
      <w:proofErr w:type="spellEnd"/>
      <w:r w:rsidRPr="00E601DA">
        <w:rPr>
          <w:sz w:val="10"/>
        </w:rPr>
        <w:t xml:space="preserve"> and </w:t>
      </w:r>
      <w:proofErr w:type="spellStart"/>
      <w:r w:rsidRPr="00E601DA">
        <w:rPr>
          <w:sz w:val="10"/>
        </w:rPr>
        <w:t>TinTinB</w:t>
      </w:r>
      <w:proofErr w:type="spellEnd"/>
      <w:r w:rsidRPr="00E601DA">
        <w:rPr>
          <w:sz w:val="10"/>
        </w:rPr>
        <w:t xml:space="preserve">, in February 2018. The mission went smoothly. Based on initial data, the company asked regulators for its fleet to be allowed to operate at lower altitudes than originally planned, </w:t>
      </w:r>
      <w:hyperlink r:id="rId23" w:tgtFrame="_blank" w:history="1">
        <w:r w:rsidRPr="00E601DA">
          <w:rPr>
            <w:rStyle w:val="Hyperlink"/>
            <w:sz w:val="10"/>
          </w:rPr>
          <w:t>and the FCC agreed</w:t>
        </w:r>
      </w:hyperlink>
      <w:r w:rsidRPr="00E601DA">
        <w:rPr>
          <w:sz w:val="10"/>
        </w:rPr>
        <w:t xml:space="preserve">. </w:t>
      </w:r>
      <w:r w:rsidRPr="00E601DA">
        <w:rPr>
          <w:rStyle w:val="Emphasis"/>
        </w:rPr>
        <w:t>The</w:t>
      </w:r>
      <w:r>
        <w:rPr>
          <w:rStyle w:val="Emphasis"/>
        </w:rPr>
        <w:t xml:space="preserve"> </w:t>
      </w:r>
      <w:hyperlink r:id="rId24" w:history="1">
        <w:r w:rsidRPr="00E601DA">
          <w:rPr>
            <w:rStyle w:val="Emphasis"/>
          </w:rPr>
          <w:t xml:space="preserve">first 60 </w:t>
        </w:r>
        <w:proofErr w:type="spellStart"/>
        <w:r w:rsidRPr="00E91269">
          <w:rPr>
            <w:rStyle w:val="Emphasis"/>
            <w:highlight w:val="cyan"/>
          </w:rPr>
          <w:t>Starlink</w:t>
        </w:r>
        <w:proofErr w:type="spellEnd"/>
        <w:r w:rsidRPr="00E91269">
          <w:rPr>
            <w:rStyle w:val="Emphasis"/>
            <w:highlight w:val="cyan"/>
          </w:rPr>
          <w:t xml:space="preserve"> satellites</w:t>
        </w:r>
      </w:hyperlink>
      <w:r w:rsidRPr="00E601DA">
        <w:rPr>
          <w:sz w:val="10"/>
        </w:rPr>
        <w:t xml:space="preserve"> launched on May 23, 2019, aboard a SpaceX </w:t>
      </w:r>
      <w:hyperlink r:id="rId25" w:history="1">
        <w:r w:rsidRPr="00E601DA">
          <w:rPr>
            <w:rStyle w:val="Hyperlink"/>
            <w:sz w:val="10"/>
          </w:rPr>
          <w:t>Falcon 9 rocket</w:t>
        </w:r>
      </w:hyperlink>
      <w:r w:rsidRPr="00E601DA">
        <w:rPr>
          <w:sz w:val="10"/>
        </w:rPr>
        <w:t xml:space="preserve">. The satellites </w:t>
      </w:r>
      <w:r w:rsidRPr="00E601DA">
        <w:rPr>
          <w:rStyle w:val="Emphasis"/>
        </w:rPr>
        <w:t xml:space="preserve">successfully reached their </w:t>
      </w:r>
      <w:r w:rsidRPr="00E91269">
        <w:rPr>
          <w:rStyle w:val="Emphasis"/>
          <w:highlight w:val="cyan"/>
        </w:rPr>
        <w:t>operational altitude of 340 miles</w:t>
      </w:r>
      <w:r w:rsidRPr="00E601DA">
        <w:rPr>
          <w:sz w:val="10"/>
        </w:rPr>
        <w:t xml:space="preserve"> (550 kilometers) — </w:t>
      </w:r>
      <w:r w:rsidRPr="00E91269">
        <w:rPr>
          <w:rStyle w:val="Emphasis"/>
          <w:highlight w:val="cyan"/>
        </w:rPr>
        <w:t>low enough to get pulled down to Earth by atmospheric drag</w:t>
      </w:r>
      <w:r w:rsidRPr="00E601DA">
        <w:rPr>
          <w:rStyle w:val="Emphasis"/>
        </w:rPr>
        <w:t xml:space="preserve"> in a few years so that they don't become space junk once they die.</w:t>
      </w:r>
      <w:r>
        <w:rPr>
          <w:rStyle w:val="Emphasis"/>
        </w:rPr>
        <w:t xml:space="preserve"> </w:t>
      </w:r>
    </w:p>
    <w:p w14:paraId="163C7D42" w14:textId="77777777" w:rsidR="00E91269" w:rsidRPr="00443E02" w:rsidRDefault="00E91269" w:rsidP="006C533E">
      <w:pPr>
        <w:rPr>
          <w:sz w:val="16"/>
        </w:rPr>
      </w:pPr>
    </w:p>
    <w:p w14:paraId="7647C443" w14:textId="77777777" w:rsidR="006C533E" w:rsidRDefault="006C533E" w:rsidP="006C533E">
      <w:pPr>
        <w:pStyle w:val="Heading4"/>
      </w:pPr>
      <w:proofErr w:type="spellStart"/>
      <w:r>
        <w:t>Starlink</w:t>
      </w:r>
      <w:proofErr w:type="spellEnd"/>
      <w:r>
        <w:t xml:space="preserve"> is essential to securing Ukrainian win against Russia</w:t>
      </w:r>
    </w:p>
    <w:p w14:paraId="3A41449D" w14:textId="77777777" w:rsidR="006C533E" w:rsidRPr="004F0FE7" w:rsidRDefault="006C533E" w:rsidP="006C533E">
      <w:pPr>
        <w:pStyle w:val="Heading4"/>
      </w:pPr>
      <w:r>
        <w:t>First, connectivity is key to morale, foreign support, and Russian infighting</w:t>
      </w:r>
    </w:p>
    <w:p w14:paraId="74F201B1" w14:textId="77777777" w:rsidR="006C533E" w:rsidRPr="00942C85" w:rsidRDefault="006C533E" w:rsidP="006C533E">
      <w:pPr>
        <w:rPr>
          <w:sz w:val="16"/>
          <w:szCs w:val="16"/>
        </w:rPr>
      </w:pPr>
      <w:r w:rsidRPr="00942C85">
        <w:rPr>
          <w:rStyle w:val="Style13ptBold"/>
        </w:rPr>
        <w:t>Aral</w:t>
      </w:r>
      <w:r w:rsidRPr="00942C85">
        <w:rPr>
          <w:rStyle w:val="Style13ptBold"/>
          <w:sz w:val="16"/>
          <w:szCs w:val="16"/>
        </w:rPr>
        <w:t xml:space="preserve">, </w:t>
      </w:r>
      <w:proofErr w:type="spellStart"/>
      <w:r w:rsidRPr="00942C85">
        <w:rPr>
          <w:rStyle w:val="Style13ptBold"/>
          <w:sz w:val="16"/>
          <w:szCs w:val="16"/>
        </w:rPr>
        <w:t>Sinal</w:t>
      </w:r>
      <w:proofErr w:type="spellEnd"/>
      <w:r w:rsidRPr="00942C85">
        <w:rPr>
          <w:rStyle w:val="Style13ptBold"/>
          <w:sz w:val="16"/>
          <w:szCs w:val="16"/>
        </w:rPr>
        <w:t xml:space="preserve">, </w:t>
      </w:r>
      <w:r w:rsidRPr="00942C85">
        <w:rPr>
          <w:sz w:val="16"/>
          <w:szCs w:val="16"/>
        </w:rPr>
        <w:t>David Austin Professor of Management, IT, Marketing and Data Science at MIT,</w:t>
      </w:r>
      <w:r w:rsidRPr="00942C85">
        <w:rPr>
          <w:b/>
          <w:bCs/>
          <w:sz w:val="16"/>
          <w:szCs w:val="16"/>
        </w:rPr>
        <w:t xml:space="preserve"> </w:t>
      </w:r>
      <w:r w:rsidRPr="00942C85">
        <w:rPr>
          <w:sz w:val="16"/>
          <w:szCs w:val="16"/>
        </w:rPr>
        <w:t>Director of the MIT Initiative on the Digital Economy, Ph.D. in Information Systems from MIT</w:t>
      </w:r>
      <w:r w:rsidRPr="00942C85">
        <w:rPr>
          <w:rStyle w:val="Style13ptBold"/>
          <w:sz w:val="16"/>
          <w:szCs w:val="16"/>
        </w:rPr>
        <w:t>) “</w:t>
      </w:r>
      <w:r w:rsidRPr="00942C85">
        <w:rPr>
          <w:sz w:val="16"/>
          <w:szCs w:val="16"/>
        </w:rPr>
        <w:t xml:space="preserve">Ukraine is winning the information war,” Washington Post, </w:t>
      </w:r>
      <w:r w:rsidRPr="00942C85">
        <w:rPr>
          <w:rStyle w:val="Style13ptBold"/>
        </w:rPr>
        <w:t>3/1</w:t>
      </w:r>
      <w:r w:rsidRPr="00942C85">
        <w:rPr>
          <w:sz w:val="16"/>
          <w:szCs w:val="16"/>
        </w:rPr>
        <w:t xml:space="preserve">/2022 </w:t>
      </w:r>
      <w:hyperlink r:id="rId26" w:history="1">
        <w:r w:rsidRPr="00942C85">
          <w:rPr>
            <w:rStyle w:val="Hyperlink"/>
            <w:sz w:val="16"/>
            <w:szCs w:val="16"/>
          </w:rPr>
          <w:t>https://www.washingtonpost.com/outlook/2022/03/01/information-war-zelensky-ukraine-putin-russia/</w:t>
        </w:r>
      </w:hyperlink>
    </w:p>
    <w:p w14:paraId="0337C829" w14:textId="77777777" w:rsidR="006C533E" w:rsidRPr="00942C85" w:rsidRDefault="006C533E" w:rsidP="006C533E">
      <w:pPr>
        <w:rPr>
          <w:rStyle w:val="Emphasis"/>
        </w:rPr>
      </w:pPr>
      <w:r w:rsidRPr="00942C85">
        <w:rPr>
          <w:szCs w:val="16"/>
        </w:rPr>
        <w:t xml:space="preserve"> </w:t>
      </w:r>
      <w:r w:rsidRPr="00942C85">
        <w:rPr>
          <w:sz w:val="10"/>
        </w:rPr>
        <w:t xml:space="preserve">Today, </w:t>
      </w:r>
      <w:r w:rsidRPr="00332068">
        <w:rPr>
          <w:rStyle w:val="Emphasis"/>
          <w:highlight w:val="green"/>
        </w:rPr>
        <w:t>the information war</w:t>
      </w:r>
      <w:r w:rsidRPr="00332068">
        <w:rPr>
          <w:rStyle w:val="Emphasis"/>
        </w:rPr>
        <w:t xml:space="preserve"> in Ukraine </w:t>
      </w:r>
      <w:r w:rsidRPr="00332068">
        <w:rPr>
          <w:rStyle w:val="Emphasis"/>
          <w:highlight w:val="green"/>
        </w:rPr>
        <w:t>is</w:t>
      </w:r>
      <w:r w:rsidRPr="00332068">
        <w:rPr>
          <w:rStyle w:val="Emphasis"/>
        </w:rPr>
        <w:t xml:space="preserve"> more intense, more tightly contested and arguably </w:t>
      </w:r>
      <w:r w:rsidRPr="00332068">
        <w:rPr>
          <w:rStyle w:val="Emphasis"/>
          <w:highlight w:val="green"/>
        </w:rPr>
        <w:t>more important than ever</w:t>
      </w:r>
      <w:r w:rsidRPr="00332068">
        <w:rPr>
          <w:rStyle w:val="Emphasis"/>
        </w:rPr>
        <w:t xml:space="preserve"> because </w:t>
      </w:r>
      <w:r w:rsidRPr="00332068">
        <w:rPr>
          <w:rStyle w:val="Emphasis"/>
          <w:highlight w:val="green"/>
        </w:rPr>
        <w:t>motivating</w:t>
      </w:r>
      <w:r w:rsidRPr="00332068">
        <w:rPr>
          <w:rStyle w:val="Emphasis"/>
        </w:rPr>
        <w:t xml:space="preserve"> volunteer </w:t>
      </w:r>
      <w:r w:rsidRPr="00332068">
        <w:rPr>
          <w:rStyle w:val="Emphasis"/>
          <w:highlight w:val="green"/>
        </w:rPr>
        <w:t>fighters</w:t>
      </w:r>
      <w:r w:rsidRPr="00332068">
        <w:rPr>
          <w:rStyle w:val="Emphasis"/>
        </w:rPr>
        <w:t xml:space="preserve"> at home and </w:t>
      </w:r>
      <w:r w:rsidRPr="00332068">
        <w:rPr>
          <w:rStyle w:val="Emphasis"/>
          <w:highlight w:val="green"/>
        </w:rPr>
        <w:t>encouraging foreign support</w:t>
      </w:r>
      <w:r w:rsidRPr="00332068">
        <w:rPr>
          <w:rStyle w:val="Emphasis"/>
        </w:rPr>
        <w:t xml:space="preserve"> abroad are critical to success</w:t>
      </w:r>
      <w:r w:rsidRPr="00942C85">
        <w:rPr>
          <w:sz w:val="10"/>
        </w:rPr>
        <w:t xml:space="preserve">. And this time, it seems, </w:t>
      </w:r>
      <w:r w:rsidRPr="00443E02">
        <w:rPr>
          <w:rStyle w:val="Emphasis"/>
          <w:highlight w:val="green"/>
        </w:rPr>
        <w:t>Russia is losing</w:t>
      </w:r>
      <w:r w:rsidRPr="00332068">
        <w:rPr>
          <w:rStyle w:val="StyleUnderline"/>
        </w:rPr>
        <w:t xml:space="preserve">. </w:t>
      </w:r>
      <w:r w:rsidRPr="00942C85">
        <w:rPr>
          <w:sz w:val="10"/>
        </w:rPr>
        <w:t xml:space="preserve">Reports abound on social media of more than 4,000 Russian casualties, images of crippled Russian helicopters and armored vehicles and cellphone videos of savage Russian missile attacks on civilian targets. This mix of </w:t>
      </w:r>
      <w:r w:rsidRPr="00443E02">
        <w:rPr>
          <w:rStyle w:val="Emphasis"/>
        </w:rPr>
        <w:t xml:space="preserve">official Ukrainian war </w:t>
      </w:r>
      <w:r w:rsidRPr="00443E02">
        <w:rPr>
          <w:rStyle w:val="Emphasis"/>
          <w:highlight w:val="green"/>
        </w:rPr>
        <w:t>statistics combined with videos</w:t>
      </w:r>
      <w:r w:rsidRPr="00443E02">
        <w:rPr>
          <w:rStyle w:val="Emphasis"/>
        </w:rPr>
        <w:t xml:space="preserve"> (both verified and unverified), </w:t>
      </w:r>
      <w:r w:rsidRPr="00443E02">
        <w:rPr>
          <w:rStyle w:val="Emphasis"/>
          <w:highlight w:val="green"/>
        </w:rPr>
        <w:t>posted by</w:t>
      </w:r>
      <w:r w:rsidRPr="00443E02">
        <w:rPr>
          <w:rStyle w:val="Emphasis"/>
        </w:rPr>
        <w:t xml:space="preserve"> Ukrainian </w:t>
      </w:r>
      <w:r w:rsidRPr="00443E02">
        <w:rPr>
          <w:rStyle w:val="Emphasis"/>
          <w:highlight w:val="green"/>
        </w:rPr>
        <w:t>citizens</w:t>
      </w:r>
      <w:r w:rsidRPr="00443E02">
        <w:rPr>
          <w:rStyle w:val="Emphasis"/>
        </w:rPr>
        <w:t xml:space="preserve"> and sympathizers from the front lines, is painting a vivid picture of a homegrown resistance</w:t>
      </w:r>
      <w:r w:rsidRPr="00942C85">
        <w:rPr>
          <w:sz w:val="10"/>
        </w:rPr>
        <w:t xml:space="preserv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Viral videos and audio clips evoke a defiant optimism impossible to ignore: Ukrainian President Volodymyr Zelensky appearing via his cellphone walking the streets of Kyiv, unharmed, in a “proof of life” demonstration emphasizing his willingness to stay and fight for his country, despite a U.S. offer to evacuate him, for example, or </w:t>
      </w:r>
      <w:r w:rsidRPr="00443E02">
        <w:rPr>
          <w:rStyle w:val="Emphasis"/>
        </w:rPr>
        <w:t>the</w:t>
      </w:r>
      <w:r>
        <w:rPr>
          <w:rStyle w:val="Emphasis"/>
        </w:rPr>
        <w:t xml:space="preserve"> </w:t>
      </w:r>
      <w:r w:rsidRPr="00443E02">
        <w:rPr>
          <w:rStyle w:val="Emphasis"/>
        </w:rPr>
        <w:t>recording</w:t>
      </w:r>
      <w:r>
        <w:rPr>
          <w:rStyle w:val="Emphasis"/>
        </w:rPr>
        <w:t xml:space="preserve"> </w:t>
      </w:r>
      <w:r w:rsidRPr="00443E02">
        <w:rPr>
          <w:rStyle w:val="Emphasis"/>
        </w:rPr>
        <w:t>of soldiers in an isolated Ukrainian outpost on Snake Island, in the Black Sea, cursing and telling off the Russian Black Sea Fleet</w:t>
      </w:r>
      <w:r w:rsidRPr="00942C85">
        <w:rPr>
          <w:sz w:val="10"/>
        </w:rPr>
        <w:t xml:space="preserve">. These </w:t>
      </w:r>
      <w:r w:rsidRPr="00443E02">
        <w:rPr>
          <w:rStyle w:val="Emphasis"/>
        </w:rPr>
        <w:t xml:space="preserve">stories are </w:t>
      </w:r>
      <w:r w:rsidRPr="00443E02">
        <w:rPr>
          <w:rStyle w:val="Emphasis"/>
          <w:highlight w:val="green"/>
        </w:rPr>
        <w:t>spread</w:t>
      </w:r>
      <w:r w:rsidRPr="00443E02">
        <w:rPr>
          <w:rStyle w:val="Emphasis"/>
        </w:rPr>
        <w:t xml:space="preserve">ing </w:t>
      </w:r>
      <w:r w:rsidRPr="00443E02">
        <w:rPr>
          <w:rStyle w:val="Emphasis"/>
          <w:highlight w:val="green"/>
        </w:rPr>
        <w:t>rapidly</w:t>
      </w:r>
      <w:r w:rsidRPr="00443E02">
        <w:rPr>
          <w:rStyle w:val="Emphasis"/>
        </w:rPr>
        <w:t xml:space="preserve"> on social media and subsequently echoing through official news channels </w:t>
      </w:r>
      <w:r w:rsidRPr="00443E02">
        <w:rPr>
          <w:rStyle w:val="Emphasis"/>
          <w:highlight w:val="green"/>
        </w:rPr>
        <w:t>in a</w:t>
      </w:r>
      <w:r>
        <w:rPr>
          <w:rStyle w:val="Emphasis"/>
        </w:rPr>
        <w:t xml:space="preserve"> </w:t>
      </w:r>
      <w:r w:rsidRPr="00443E02">
        <w:rPr>
          <w:rStyle w:val="Emphasis"/>
        </w:rPr>
        <w:t xml:space="preserve">media </w:t>
      </w:r>
      <w:r w:rsidRPr="00443E02">
        <w:rPr>
          <w:rStyle w:val="Emphasis"/>
          <w:highlight w:val="green"/>
        </w:rPr>
        <w:t>feedback loop</w:t>
      </w:r>
      <w:r>
        <w:rPr>
          <w:rStyle w:val="Emphasis"/>
        </w:rPr>
        <w:t xml:space="preserve"> </w:t>
      </w:r>
      <w:r w:rsidRPr="00443E02">
        <w:rPr>
          <w:rStyle w:val="Emphasis"/>
        </w:rPr>
        <w:t xml:space="preserve">that amplifies the information war and broadcasts it on television sets </w:t>
      </w:r>
      <w:r w:rsidRPr="00443E02">
        <w:rPr>
          <w:rStyle w:val="Emphasis"/>
          <w:highlight w:val="green"/>
        </w:rPr>
        <w:t>all over the world</w:t>
      </w:r>
      <w:r w:rsidRPr="00443E02">
        <w:rPr>
          <w:rStyle w:val="Emphasis"/>
        </w:rPr>
        <w:t>.</w:t>
      </w:r>
      <w:r>
        <w:rPr>
          <w:rStyle w:val="Emphasis"/>
        </w:rPr>
        <w:t xml:space="preserve"> </w:t>
      </w:r>
      <w:r w:rsidRPr="00942C85">
        <w:rPr>
          <w:sz w:val="10"/>
        </w:rPr>
        <w:t xml:space="preserve">Zelensky, in particular, is deftly outmaneuvering Putin in this information war. He rallied Ukrainian men to defend their homeland, used the encrypted messaging platform Telegram to speak directly to the Russian people to counter Putin’s narrative, urged the West to step up its assistance in defense of law, order and peace, and even pleaded with foreigners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w:t>
      </w:r>
      <w:r w:rsidRPr="00443E02">
        <w:rPr>
          <w:rStyle w:val="Emphasis"/>
          <w:highlight w:val="green"/>
        </w:rPr>
        <w:t>Facebook</w:t>
      </w:r>
      <w:r w:rsidRPr="00443E02">
        <w:rPr>
          <w:rStyle w:val="Emphasis"/>
        </w:rPr>
        <w:t xml:space="preserve">, YouTube, Twitter </w:t>
      </w:r>
      <w:r w:rsidRPr="00443E02">
        <w:rPr>
          <w:rStyle w:val="Emphasis"/>
          <w:highlight w:val="green"/>
        </w:rPr>
        <w:t>and Google</w:t>
      </w:r>
      <w:r w:rsidRPr="00942C85">
        <w:rPr>
          <w:sz w:val="10"/>
        </w:rPr>
        <w:t xml:space="preserve"> are also proactively engaged in the information war. During the Crimean annexation, they were reactive and struggled to keep up with misinformation and false abuse reports. Today, in Ukraine, they </w:t>
      </w:r>
      <w:r w:rsidRPr="00443E02">
        <w:rPr>
          <w:rStyle w:val="Emphasis"/>
        </w:rPr>
        <w:t>have</w:t>
      </w:r>
      <w:r>
        <w:rPr>
          <w:rStyle w:val="Emphasis"/>
        </w:rPr>
        <w:t xml:space="preserve"> </w:t>
      </w:r>
      <w:r w:rsidRPr="00443E02">
        <w:rPr>
          <w:rStyle w:val="Emphasis"/>
        </w:rPr>
        <w:t>banned Russian state-owned media from advertising on their platforms</w:t>
      </w:r>
      <w:r>
        <w:rPr>
          <w:rStyle w:val="Emphasis"/>
        </w:rPr>
        <w:t xml:space="preserve"> </w:t>
      </w:r>
      <w:r w:rsidRPr="00443E02">
        <w:rPr>
          <w:rStyle w:val="Emphasis"/>
        </w:rPr>
        <w:t>and</w:t>
      </w:r>
      <w:r>
        <w:rPr>
          <w:rStyle w:val="Emphasis"/>
        </w:rPr>
        <w:t xml:space="preserve"> </w:t>
      </w:r>
      <w:r w:rsidRPr="00443E02">
        <w:rPr>
          <w:rStyle w:val="Emphasis"/>
        </w:rPr>
        <w:t xml:space="preserve">defiantly </w:t>
      </w:r>
      <w:r w:rsidRPr="00443E02">
        <w:rPr>
          <w:rStyle w:val="Emphasis"/>
          <w:highlight w:val="green"/>
        </w:rPr>
        <w:t>fact-checked</w:t>
      </w:r>
      <w:r>
        <w:rPr>
          <w:rStyle w:val="Emphasis"/>
        </w:rPr>
        <w:t xml:space="preserve"> </w:t>
      </w:r>
      <w:r w:rsidRPr="00443E02">
        <w:rPr>
          <w:rStyle w:val="Emphasis"/>
        </w:rPr>
        <w:t xml:space="preserve">Putin’s </w:t>
      </w:r>
      <w:r w:rsidRPr="00443E02">
        <w:rPr>
          <w:rStyle w:val="Emphasis"/>
          <w:highlight w:val="green"/>
        </w:rPr>
        <w:t>propaganda</w:t>
      </w:r>
      <w:r w:rsidRPr="00942C85">
        <w:rPr>
          <w:sz w:val="10"/>
        </w:rPr>
        <w:t xml:space="preserve">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942C85">
        <w:rPr>
          <w:sz w:val="10"/>
        </w:rPr>
        <w:t>WarTok</w:t>
      </w:r>
      <w:proofErr w:type="spellEnd"/>
      <w:r w:rsidRPr="00942C85">
        <w:rPr>
          <w:sz w:val="10"/>
        </w:rPr>
        <w:t xml:space="preserve">” by some observers, in part because it is organizing such videos into a convenient discover playlist by the same name. </w:t>
      </w:r>
      <w:r w:rsidRPr="00942C85">
        <w:rPr>
          <w:rStyle w:val="Emphasis"/>
          <w:highlight w:val="green"/>
        </w:rPr>
        <w:t>The info</w:t>
      </w:r>
      <w:r w:rsidRPr="00942C85">
        <w:rPr>
          <w:rStyle w:val="Emphasis"/>
        </w:rPr>
        <w:t xml:space="preserve">rmation </w:t>
      </w:r>
      <w:r w:rsidRPr="00942C85">
        <w:rPr>
          <w:rStyle w:val="Emphasis"/>
          <w:highlight w:val="green"/>
        </w:rPr>
        <w:t>war is critical to what happens next</w:t>
      </w:r>
      <w:r w:rsidRPr="00942C85">
        <w:rPr>
          <w:rStyle w:val="Emphasis"/>
        </w:rPr>
        <w:t xml:space="preserve"> in Ukraine for several reasons. </w:t>
      </w:r>
      <w:r w:rsidRPr="00942C85">
        <w:rPr>
          <w:rStyle w:val="Emphasis"/>
          <w:highlight w:val="green"/>
        </w:rPr>
        <w:t>It motivates the resistance</w:t>
      </w:r>
      <w:r w:rsidRPr="00942C85">
        <w:rPr>
          <w:rStyle w:val="Emphasis"/>
        </w:rPr>
        <w:t xml:space="preserve"> by inspiring Ukrainian citizens to take up arms in defense of their country and motivating them with social proof that they are united and not fighting alone. It </w:t>
      </w:r>
      <w:r w:rsidRPr="00942C85">
        <w:rPr>
          <w:rStyle w:val="Emphasis"/>
          <w:highlight w:val="green"/>
        </w:rPr>
        <w:t>encourages foreign assistance</w:t>
      </w:r>
      <w:r w:rsidRPr="00942C85">
        <w:rPr>
          <w:rStyle w:val="Emphasis"/>
        </w:rPr>
        <w:t xml:space="preserve">, pressuring Europe and the United States to step up their efforts to end the conflict. It </w:t>
      </w:r>
      <w:r w:rsidRPr="00942C85">
        <w:rPr>
          <w:rStyle w:val="Emphasis"/>
          <w:highlight w:val="green"/>
        </w:rPr>
        <w:t>fans the flames of protest in Russia</w:t>
      </w:r>
      <w:r w:rsidRPr="00942C85">
        <w:rPr>
          <w:rStyle w:val="Emphasis"/>
        </w:rPr>
        <w:t>, mobilizing the</w:t>
      </w:r>
      <w:r>
        <w:rPr>
          <w:rStyle w:val="Emphasis"/>
        </w:rPr>
        <w:t xml:space="preserve"> </w:t>
      </w:r>
      <w:r w:rsidRPr="00942C85">
        <w:rPr>
          <w:rStyle w:val="Emphasis"/>
        </w:rPr>
        <w:t>antiwar movement</w:t>
      </w:r>
      <w:r w:rsidRPr="00942C85">
        <w:rPr>
          <w:sz w:val="10"/>
        </w:rPr>
        <w:t xml:space="preserve"> in Moscow and elsewhere in defiance of Putin’s aggression. And </w:t>
      </w:r>
      <w:r w:rsidRPr="00332068">
        <w:rPr>
          <w:rStyle w:val="StyleUnderline"/>
        </w:rPr>
        <w:t xml:space="preserve">it may even eventually </w:t>
      </w:r>
      <w:r w:rsidRPr="00332068">
        <w:rPr>
          <w:rStyle w:val="Emphasis"/>
          <w:highlight w:val="green"/>
        </w:rPr>
        <w:t>demoralize Russian troops</w:t>
      </w:r>
      <w:r w:rsidRPr="00942C85">
        <w:rPr>
          <w:sz w:val="10"/>
        </w:rPr>
        <w:t xml:space="preserve">, who must be wondering what on earth they are doing in Ukraine if the motivation for the intervention has been a lie all along. </w:t>
      </w:r>
      <w:r w:rsidRPr="00942C85">
        <w:rPr>
          <w:rStyle w:val="Emphasis"/>
        </w:rPr>
        <w:t>When Russia</w:t>
      </w:r>
      <w:r>
        <w:rPr>
          <w:rStyle w:val="Emphasis"/>
        </w:rPr>
        <w:t xml:space="preserve"> </w:t>
      </w:r>
      <w:r w:rsidRPr="00942C85">
        <w:rPr>
          <w:rStyle w:val="Emphasis"/>
        </w:rPr>
        <w:t>struck a Ukrainian television tower on Tuesday, it seemed to confirm Moscow’s keen awareness of the need to counter Ukraine’s information war</w:t>
      </w:r>
      <w:r w:rsidRPr="00942C85">
        <w:rPr>
          <w:sz w:val="10"/>
        </w:rPr>
        <w:t xml:space="preserve"> and to highlight the importance of information in modern conflicts. Information campaigns are difficult to quantify during the fog of war. But </w:t>
      </w:r>
      <w:r w:rsidRPr="00942C85">
        <w:rPr>
          <w:rStyle w:val="Emphasis"/>
        </w:rPr>
        <w:t xml:space="preserve">while it is hard to pinpoint the extent to which the information war is contributing to the overwhelming international unity against Putin’s aggression, one thing is clear: Social media, mainstream </w:t>
      </w:r>
      <w:r w:rsidRPr="00942C85">
        <w:rPr>
          <w:rStyle w:val="Emphasis"/>
          <w:highlight w:val="green"/>
        </w:rPr>
        <w:t>media and the narrative</w:t>
      </w:r>
      <w:r w:rsidRPr="00942C85">
        <w:rPr>
          <w:rStyle w:val="Emphasis"/>
        </w:rPr>
        <w:t xml:space="preserve"> framing </w:t>
      </w:r>
      <w:r w:rsidRPr="00942C85">
        <w:rPr>
          <w:rStyle w:val="Emphasis"/>
          <w:highlight w:val="green"/>
        </w:rPr>
        <w:t>of the invasion</w:t>
      </w:r>
      <w:r w:rsidRPr="00942C85">
        <w:rPr>
          <w:rStyle w:val="Emphasis"/>
        </w:rPr>
        <w:t xml:space="preserve"> of Ukraine undoubtedly </w:t>
      </w:r>
      <w:r w:rsidRPr="00942C85">
        <w:rPr>
          <w:rStyle w:val="Emphasis"/>
          <w:highlight w:val="green"/>
        </w:rPr>
        <w:t>will play an important role in how this conflict ends</w:t>
      </w:r>
      <w:r w:rsidRPr="00942C85">
        <w:rPr>
          <w:rStyle w:val="Emphasis"/>
        </w:rPr>
        <w:t>.</w:t>
      </w:r>
      <w:r w:rsidRPr="00942C85">
        <w:rPr>
          <w:sz w:val="10"/>
        </w:rPr>
        <w:t xml:space="preserve"> Now, vigilance and fortitude are not only needed on the battlefield, where lives and territory will be won and lost, but also will be essential </w:t>
      </w:r>
      <w:r w:rsidRPr="00942C85">
        <w:rPr>
          <w:rStyle w:val="Emphasis"/>
        </w:rPr>
        <w:t>online,</w:t>
      </w:r>
      <w:r w:rsidRPr="00942C85">
        <w:rPr>
          <w:sz w:val="10"/>
        </w:rPr>
        <w:t xml:space="preserve"> where the </w:t>
      </w:r>
      <w:r w:rsidRPr="00942C85">
        <w:rPr>
          <w:rStyle w:val="Emphasis"/>
        </w:rPr>
        <w:t xml:space="preserve">hearts and minds of </w:t>
      </w:r>
      <w:r w:rsidRPr="00942C85">
        <w:rPr>
          <w:rStyle w:val="Emphasis"/>
          <w:highlight w:val="green"/>
        </w:rPr>
        <w:t>the world will be won or lost</w:t>
      </w:r>
      <w:r w:rsidRPr="00942C85">
        <w:rPr>
          <w:rStyle w:val="Emphasis"/>
        </w:rPr>
        <w:t>.</w:t>
      </w:r>
    </w:p>
    <w:p w14:paraId="0E066CE4" w14:textId="77777777" w:rsidR="006C533E" w:rsidRPr="00D117F2" w:rsidRDefault="006C533E" w:rsidP="006C533E"/>
    <w:p w14:paraId="278C2FD0" w14:textId="77777777" w:rsidR="006C533E" w:rsidRDefault="006C533E" w:rsidP="006C533E">
      <w:pPr>
        <w:pStyle w:val="Heading4"/>
      </w:pPr>
      <w:r>
        <w:t xml:space="preserve">Second, </w:t>
      </w:r>
      <w:proofErr w:type="spellStart"/>
      <w:r>
        <w:t>Starlink</w:t>
      </w:r>
      <w:proofErr w:type="spellEnd"/>
      <w:r>
        <w:t xml:space="preserve"> is key to </w:t>
      </w:r>
      <w:r w:rsidRPr="00AF2D37">
        <w:rPr>
          <w:u w:val="single"/>
        </w:rPr>
        <w:t>surveillance</w:t>
      </w:r>
      <w:r>
        <w:t xml:space="preserve"> and </w:t>
      </w:r>
      <w:r w:rsidRPr="00AF2D37">
        <w:rPr>
          <w:u w:val="single"/>
        </w:rPr>
        <w:t>attacks</w:t>
      </w:r>
    </w:p>
    <w:p w14:paraId="481305E5" w14:textId="77777777" w:rsidR="006C533E" w:rsidRDefault="006C533E" w:rsidP="006C533E">
      <w:pPr>
        <w:rPr>
          <w:szCs w:val="16"/>
        </w:rPr>
      </w:pPr>
      <w:proofErr w:type="spellStart"/>
      <w:r>
        <w:rPr>
          <w:rStyle w:val="Style13ptBold"/>
        </w:rPr>
        <w:t>Brodkin</w:t>
      </w:r>
      <w:proofErr w:type="spellEnd"/>
      <w:r>
        <w:rPr>
          <w:rStyle w:val="Style13ptBold"/>
        </w:rPr>
        <w:t xml:space="preserve">, </w:t>
      </w:r>
      <w:r w:rsidRPr="00942C85">
        <w:rPr>
          <w:rStyle w:val="Style13ptBold"/>
          <w:sz w:val="16"/>
          <w:szCs w:val="16"/>
        </w:rPr>
        <w:t xml:space="preserve">Jon, </w:t>
      </w:r>
      <w:proofErr w:type="spellStart"/>
      <w:r w:rsidRPr="00942C85">
        <w:rPr>
          <w:sz w:val="16"/>
          <w:szCs w:val="16"/>
        </w:rPr>
        <w:t>Starlink</w:t>
      </w:r>
      <w:proofErr w:type="spellEnd"/>
      <w:r w:rsidRPr="00942C85">
        <w:rPr>
          <w:sz w:val="16"/>
          <w:szCs w:val="16"/>
        </w:rPr>
        <w:t xml:space="preserve"> helps Ukraine’s elite drone unit target and destroy Russian tanks  Ars </w:t>
      </w:r>
      <w:proofErr w:type="spellStart"/>
      <w:r w:rsidRPr="00942C85">
        <w:rPr>
          <w:sz w:val="16"/>
          <w:szCs w:val="16"/>
        </w:rPr>
        <w:t>Technica</w:t>
      </w:r>
      <w:proofErr w:type="spellEnd"/>
      <w:r w:rsidRPr="00942C85">
        <w:rPr>
          <w:sz w:val="16"/>
          <w:szCs w:val="16"/>
        </w:rPr>
        <w:t xml:space="preserve">, </w:t>
      </w:r>
      <w:r w:rsidRPr="00942C85">
        <w:rPr>
          <w:rStyle w:val="Style13ptBold"/>
        </w:rPr>
        <w:t>3/21</w:t>
      </w:r>
      <w:r w:rsidRPr="00942C85">
        <w:rPr>
          <w:sz w:val="16"/>
          <w:szCs w:val="16"/>
        </w:rPr>
        <w:t>/2022, https://arstechnica.com/tech-policy/2022/03/starlink-helps-ukraines-elite-drone-unit-target-and-destroy-russian-tanks/</w:t>
      </w:r>
    </w:p>
    <w:p w14:paraId="1CD5F909" w14:textId="77777777" w:rsidR="006C533E" w:rsidRPr="00361320" w:rsidRDefault="006C533E" w:rsidP="006C533E">
      <w:pPr>
        <w:rPr>
          <w:sz w:val="12"/>
        </w:rPr>
      </w:pPr>
      <w:r w:rsidRPr="00361320">
        <w:rPr>
          <w:rStyle w:val="StyleUnderline"/>
        </w:rPr>
        <w:t xml:space="preserve">SpaceX's </w:t>
      </w:r>
      <w:proofErr w:type="spellStart"/>
      <w:r w:rsidRPr="00361320">
        <w:rPr>
          <w:rStyle w:val="StyleUnderline"/>
        </w:rPr>
        <w:t>Starlink</w:t>
      </w:r>
      <w:proofErr w:type="spellEnd"/>
      <w:r w:rsidRPr="00361320">
        <w:rPr>
          <w:rStyle w:val="StyleUnderline"/>
        </w:rPr>
        <w:t xml:space="preserve"> Internet is proving to be useful for Ukraine's military as it fights the Russian invasion</w:t>
      </w:r>
      <w:r w:rsidRPr="00361320">
        <w:rPr>
          <w:sz w:val="12"/>
        </w:rPr>
        <w:t>. In an article Friday titled, "</w:t>
      </w:r>
      <w:r w:rsidRPr="00361320">
        <w:rPr>
          <w:rStyle w:val="Emphasis"/>
        </w:rPr>
        <w:t xml:space="preserve">Elon Musk's </w:t>
      </w:r>
      <w:proofErr w:type="spellStart"/>
      <w:r w:rsidRPr="00361320">
        <w:rPr>
          <w:rStyle w:val="Emphasis"/>
          <w:highlight w:val="green"/>
        </w:rPr>
        <w:t>Starlink</w:t>
      </w:r>
      <w:proofErr w:type="spellEnd"/>
      <w:r w:rsidRPr="00361320">
        <w:rPr>
          <w:rStyle w:val="Emphasis"/>
          <w:highlight w:val="green"/>
        </w:rPr>
        <w:t xml:space="preserve"> help</w:t>
      </w:r>
      <w:r w:rsidRPr="00361320">
        <w:rPr>
          <w:rStyle w:val="Emphasis"/>
        </w:rPr>
        <w:t xml:space="preserve">ing </w:t>
      </w:r>
      <w:r w:rsidRPr="00361320">
        <w:rPr>
          <w:rStyle w:val="Emphasis"/>
          <w:highlight w:val="green"/>
        </w:rPr>
        <w:t>Ukraine</w:t>
      </w:r>
      <w:r w:rsidRPr="00361320">
        <w:rPr>
          <w:rStyle w:val="Emphasis"/>
        </w:rPr>
        <w:t xml:space="preserve"> to </w:t>
      </w:r>
      <w:r w:rsidRPr="00361320">
        <w:rPr>
          <w:rStyle w:val="Emphasis"/>
          <w:highlight w:val="green"/>
        </w:rPr>
        <w:t>win the drone war</w:t>
      </w:r>
      <w:r w:rsidRPr="00361320">
        <w:rPr>
          <w:sz w:val="12"/>
        </w:rPr>
        <w:t>,"</w:t>
      </w:r>
      <w:r>
        <w:rPr>
          <w:sz w:val="12"/>
        </w:rPr>
        <w:t xml:space="preserve"> </w:t>
      </w:r>
      <w:r w:rsidRPr="00721F7F">
        <w:rPr>
          <w:sz w:val="12"/>
        </w:rPr>
        <w:t>The Telegraph</w:t>
      </w:r>
      <w:r>
        <w:rPr>
          <w:sz w:val="12"/>
        </w:rPr>
        <w:t xml:space="preserve"> </w:t>
      </w:r>
      <w:r w:rsidRPr="00361320">
        <w:rPr>
          <w:sz w:val="12"/>
        </w:rPr>
        <w:t xml:space="preserve">described how </w:t>
      </w:r>
      <w:r w:rsidRPr="00361320">
        <w:rPr>
          <w:rStyle w:val="StyleUnderline"/>
        </w:rPr>
        <w:t xml:space="preserve">the </w:t>
      </w:r>
      <w:r w:rsidRPr="00361320">
        <w:rPr>
          <w:rStyle w:val="StyleUnderline"/>
          <w:highlight w:val="green"/>
        </w:rPr>
        <w:t>satellite connection helps</w:t>
      </w:r>
      <w:r>
        <w:rPr>
          <w:rStyle w:val="StyleUnderline"/>
          <w:highlight w:val="green"/>
        </w:rPr>
        <w:t xml:space="preserve"> </w:t>
      </w:r>
      <w:r w:rsidRPr="00361320">
        <w:rPr>
          <w:rStyle w:val="StyleUnderline"/>
          <w:highlight w:val="green"/>
        </w:rPr>
        <w:t>the</w:t>
      </w:r>
      <w:r w:rsidRPr="00361320">
        <w:rPr>
          <w:rStyle w:val="StyleUnderline"/>
        </w:rPr>
        <w:t xml:space="preserve"> Ukrainian </w:t>
      </w:r>
      <w:r w:rsidRPr="00361320">
        <w:rPr>
          <w:rStyle w:val="StyleUnderline"/>
          <w:highlight w:val="green"/>
        </w:rPr>
        <w:t>army</w:t>
      </w:r>
      <w:r w:rsidRPr="00361320">
        <w:rPr>
          <w:rStyle w:val="StyleUnderline"/>
        </w:rPr>
        <w:t xml:space="preserve">'s </w:t>
      </w:r>
      <w:proofErr w:type="spellStart"/>
      <w:r w:rsidRPr="00361320">
        <w:rPr>
          <w:rStyle w:val="StyleUnderline"/>
        </w:rPr>
        <w:t>Aerorozvidka</w:t>
      </w:r>
      <w:proofErr w:type="spellEnd"/>
      <w:r w:rsidRPr="00361320">
        <w:rPr>
          <w:rStyle w:val="StyleUnderline"/>
        </w:rPr>
        <w:t xml:space="preserve"> (Aerial Reconnaissance) unit do its work of "using </w:t>
      </w:r>
      <w:r w:rsidRPr="00361320">
        <w:rPr>
          <w:rStyle w:val="StyleUnderline"/>
          <w:highlight w:val="green"/>
        </w:rPr>
        <w:t>surveil</w:t>
      </w:r>
      <w:r w:rsidRPr="00361320">
        <w:rPr>
          <w:rStyle w:val="StyleUnderline"/>
        </w:rPr>
        <w:t xml:space="preserve">lance </w:t>
      </w:r>
      <w:r w:rsidRPr="00361320">
        <w:rPr>
          <w:rStyle w:val="StyleUnderline"/>
          <w:highlight w:val="green"/>
        </w:rPr>
        <w:t>and attack drones</w:t>
      </w:r>
      <w:r w:rsidRPr="00361320">
        <w:rPr>
          <w:rStyle w:val="StyleUnderline"/>
        </w:rPr>
        <w:t xml:space="preserve"> to target Russian tanks and positions</w:t>
      </w:r>
      <w:r w:rsidRPr="00361320">
        <w:rPr>
          <w:sz w:val="12"/>
        </w:rPr>
        <w:t>."</w:t>
      </w:r>
      <w:r>
        <w:rPr>
          <w:sz w:val="12"/>
        </w:rPr>
        <w:t xml:space="preserve"> </w:t>
      </w:r>
      <w:r w:rsidRPr="00361320">
        <w:rPr>
          <w:sz w:val="12"/>
          <w:szCs w:val="12"/>
        </w:rPr>
        <w:t>The Telegraph wrote:</w:t>
      </w:r>
      <w:r>
        <w:rPr>
          <w:sz w:val="12"/>
          <w:szCs w:val="12"/>
        </w:rPr>
        <w:t xml:space="preserve"> </w:t>
      </w:r>
      <w:r w:rsidRPr="00361320">
        <w:rPr>
          <w:rStyle w:val="StyleUnderline"/>
        </w:rPr>
        <w:t xml:space="preserve">Amid </w:t>
      </w:r>
      <w:r w:rsidRPr="00361320">
        <w:rPr>
          <w:rStyle w:val="Emphasis"/>
          <w:highlight w:val="green"/>
        </w:rPr>
        <w:t>Internet and power outages</w:t>
      </w:r>
      <w:r w:rsidRPr="00361320">
        <w:rPr>
          <w:rStyle w:val="StyleUnderline"/>
        </w:rPr>
        <w:t xml:space="preserve">, which </w:t>
      </w:r>
      <w:r w:rsidRPr="00361320">
        <w:rPr>
          <w:rStyle w:val="Emphasis"/>
          <w:highlight w:val="green"/>
        </w:rPr>
        <w:t>are expected to get worse</w:t>
      </w:r>
      <w:r w:rsidRPr="00361320">
        <w:rPr>
          <w:rStyle w:val="StyleUnderline"/>
        </w:rPr>
        <w:t xml:space="preserve">, Ukraine is turning to the newly available </w:t>
      </w:r>
      <w:proofErr w:type="spellStart"/>
      <w:r w:rsidRPr="00361320">
        <w:rPr>
          <w:rStyle w:val="StyleUnderline"/>
        </w:rPr>
        <w:t>Starlink</w:t>
      </w:r>
      <w:proofErr w:type="spellEnd"/>
      <w:r w:rsidRPr="00361320">
        <w:rPr>
          <w:sz w:val="12"/>
        </w:rPr>
        <w:t xml:space="preserve"> system for some of its communications. </w:t>
      </w:r>
      <w:r w:rsidRPr="00361320">
        <w:rPr>
          <w:rStyle w:val="StyleUnderline"/>
        </w:rPr>
        <w:t xml:space="preserve">Drone teams in the field, sometimes </w:t>
      </w:r>
      <w:r w:rsidRPr="00361320">
        <w:rPr>
          <w:rStyle w:val="StyleUnderline"/>
          <w:highlight w:val="green"/>
        </w:rPr>
        <w:t>in</w:t>
      </w:r>
      <w:r w:rsidRPr="00361320">
        <w:rPr>
          <w:rStyle w:val="StyleUnderline"/>
        </w:rPr>
        <w:t xml:space="preserve"> badly connected </w:t>
      </w:r>
      <w:r w:rsidRPr="00361320">
        <w:rPr>
          <w:rStyle w:val="StyleUnderline"/>
          <w:highlight w:val="green"/>
        </w:rPr>
        <w:t>rural areas</w:t>
      </w:r>
      <w:r w:rsidRPr="00361320">
        <w:rPr>
          <w:rStyle w:val="StyleUnderline"/>
        </w:rPr>
        <w:t xml:space="preserve">, are able to use </w:t>
      </w:r>
      <w:proofErr w:type="spellStart"/>
      <w:r w:rsidRPr="00361320">
        <w:rPr>
          <w:rStyle w:val="Emphasis"/>
          <w:highlight w:val="green"/>
        </w:rPr>
        <w:t>Starlink</w:t>
      </w:r>
      <w:proofErr w:type="spellEnd"/>
      <w:r w:rsidRPr="00361320">
        <w:rPr>
          <w:rStyle w:val="StyleUnderline"/>
        </w:rPr>
        <w:t xml:space="preserve"> to connect them to </w:t>
      </w:r>
      <w:proofErr w:type="spellStart"/>
      <w:r w:rsidRPr="00361320">
        <w:rPr>
          <w:rStyle w:val="StyleUnderline"/>
        </w:rPr>
        <w:t>targeters</w:t>
      </w:r>
      <w:proofErr w:type="spellEnd"/>
      <w:r w:rsidRPr="00361320">
        <w:rPr>
          <w:rStyle w:val="StyleUnderline"/>
        </w:rPr>
        <w:t xml:space="preserve"> and intelligence on their battlefield database. They </w:t>
      </w:r>
      <w:r w:rsidRPr="00361320">
        <w:rPr>
          <w:rStyle w:val="Emphasis"/>
          <w:highlight w:val="green"/>
        </w:rPr>
        <w:t>can direct</w:t>
      </w:r>
      <w:r w:rsidRPr="00361320">
        <w:rPr>
          <w:rStyle w:val="Emphasis"/>
        </w:rPr>
        <w:t xml:space="preserve"> the </w:t>
      </w:r>
      <w:r w:rsidRPr="00361320">
        <w:rPr>
          <w:rStyle w:val="Emphasis"/>
          <w:highlight w:val="green"/>
        </w:rPr>
        <w:t>drones to drop anti-tank munitions</w:t>
      </w:r>
      <w:r w:rsidRPr="00361320">
        <w:rPr>
          <w:rStyle w:val="StyleUnderline"/>
        </w:rPr>
        <w:t xml:space="preserve">, sometimes flying up </w:t>
      </w:r>
      <w:r w:rsidRPr="00361320">
        <w:rPr>
          <w:rStyle w:val="StyleUnderline"/>
          <w:highlight w:val="green"/>
        </w:rPr>
        <w:t>silently</w:t>
      </w:r>
      <w:r w:rsidRPr="00361320">
        <w:rPr>
          <w:rStyle w:val="StyleUnderline"/>
        </w:rPr>
        <w:t xml:space="preserve"> to Russian forces at night as they sleep</w:t>
      </w:r>
      <w:r w:rsidRPr="00361320">
        <w:rPr>
          <w:sz w:val="12"/>
        </w:rPr>
        <w:t xml:space="preserve"> in their vehicles.</w:t>
      </w:r>
      <w:r>
        <w:rPr>
          <w:sz w:val="12"/>
        </w:rPr>
        <w:t xml:space="preserve"> </w:t>
      </w:r>
      <w:r w:rsidRPr="00361320">
        <w:rPr>
          <w:rStyle w:val="StyleUnderline"/>
          <w:highlight w:val="green"/>
        </w:rPr>
        <w:t>The</w:t>
      </w:r>
      <w:r w:rsidRPr="00361320">
        <w:rPr>
          <w:rStyle w:val="StyleUnderline"/>
        </w:rPr>
        <w:t xml:space="preserve"> Ukrainian unit's "</w:t>
      </w:r>
      <w:r w:rsidRPr="00361320">
        <w:rPr>
          <w:rStyle w:val="Emphasis"/>
          <w:highlight w:val="green"/>
        </w:rPr>
        <w:t>most sophisticated drones</w:t>
      </w:r>
      <w:r w:rsidRPr="00361320">
        <w:rPr>
          <w:rStyle w:val="Emphasis"/>
        </w:rPr>
        <w:t xml:space="preserve"> are connected </w:t>
      </w:r>
      <w:r w:rsidRPr="00361320">
        <w:rPr>
          <w:rStyle w:val="Emphasis"/>
          <w:highlight w:val="green"/>
        </w:rPr>
        <w:t>us</w:t>
      </w:r>
      <w:r w:rsidRPr="00361320">
        <w:rPr>
          <w:rStyle w:val="Emphasis"/>
        </w:rPr>
        <w:t xml:space="preserve">ing </w:t>
      </w:r>
      <w:proofErr w:type="spellStart"/>
      <w:r w:rsidRPr="00361320">
        <w:rPr>
          <w:rStyle w:val="Emphasis"/>
          <w:highlight w:val="green"/>
        </w:rPr>
        <w:t>Starlink</w:t>
      </w:r>
      <w:proofErr w:type="spellEnd"/>
      <w:r w:rsidRPr="00361320">
        <w:rPr>
          <w:sz w:val="12"/>
        </w:rPr>
        <w:t>,"</w:t>
      </w:r>
      <w:r>
        <w:rPr>
          <w:sz w:val="12"/>
        </w:rPr>
        <w:t xml:space="preserve"> </w:t>
      </w:r>
      <w:r w:rsidRPr="00721F7F">
        <w:rPr>
          <w:sz w:val="12"/>
        </w:rPr>
        <w:t>The Times of London</w:t>
      </w:r>
      <w:r>
        <w:rPr>
          <w:sz w:val="12"/>
        </w:rPr>
        <w:t xml:space="preserve"> </w:t>
      </w:r>
      <w:r w:rsidRPr="00361320">
        <w:rPr>
          <w:sz w:val="12"/>
        </w:rPr>
        <w:t>wrote. "</w:t>
      </w:r>
      <w:r w:rsidRPr="00361320">
        <w:rPr>
          <w:rStyle w:val="StyleUnderline"/>
        </w:rPr>
        <w:t xml:space="preserve">If we use a drone with thermal vision at night, the drone must connect through </w:t>
      </w:r>
      <w:proofErr w:type="spellStart"/>
      <w:r w:rsidRPr="00361320">
        <w:rPr>
          <w:rStyle w:val="StyleUnderline"/>
        </w:rPr>
        <w:t>Starlink</w:t>
      </w:r>
      <w:proofErr w:type="spellEnd"/>
      <w:r w:rsidRPr="00361320">
        <w:rPr>
          <w:rStyle w:val="StyleUnderline"/>
        </w:rPr>
        <w:t xml:space="preserve"> to the artillery guy and create target acquisition</w:t>
      </w:r>
      <w:r w:rsidRPr="00361320">
        <w:rPr>
          <w:sz w:val="12"/>
        </w:rPr>
        <w:t xml:space="preserve">," an </w:t>
      </w:r>
      <w:proofErr w:type="spellStart"/>
      <w:r w:rsidRPr="00361320">
        <w:rPr>
          <w:sz w:val="12"/>
        </w:rPr>
        <w:t>Aerorozvidka</w:t>
      </w:r>
      <w:proofErr w:type="spellEnd"/>
      <w:r w:rsidRPr="00361320">
        <w:rPr>
          <w:sz w:val="12"/>
        </w:rPr>
        <w:t xml:space="preserve"> officer told the paper.</w:t>
      </w:r>
      <w:r>
        <w:rPr>
          <w:sz w:val="12"/>
        </w:rPr>
        <w:t xml:space="preserve"> </w:t>
      </w:r>
      <w:r w:rsidRPr="00361320">
        <w:rPr>
          <w:sz w:val="12"/>
        </w:rPr>
        <w:t xml:space="preserve">The Times wrote that </w:t>
      </w:r>
      <w:proofErr w:type="spellStart"/>
      <w:r w:rsidRPr="00361320">
        <w:rPr>
          <w:rStyle w:val="StyleUnderline"/>
        </w:rPr>
        <w:t>Aerorozvidka</w:t>
      </w:r>
      <w:proofErr w:type="spellEnd"/>
      <w:r w:rsidRPr="00361320">
        <w:rPr>
          <w:rStyle w:val="StyleUnderline"/>
        </w:rPr>
        <w:t xml:space="preserve"> "has been picking off tanks, command trucks, and vehicles carrying electronic equipment since the invasion began," </w:t>
      </w:r>
      <w:r w:rsidRPr="00361320">
        <w:rPr>
          <w:rStyle w:val="Emphasis"/>
          <w:highlight w:val="green"/>
        </w:rPr>
        <w:t>destroying dozens of "priority targets</w:t>
      </w:r>
      <w:r w:rsidRPr="00361320">
        <w:rPr>
          <w:sz w:val="12"/>
        </w:rPr>
        <w:t>."</w:t>
      </w:r>
    </w:p>
    <w:p w14:paraId="57BF95C0" w14:textId="77777777" w:rsidR="006C533E" w:rsidRPr="00DC32B1" w:rsidRDefault="006C533E" w:rsidP="006C533E">
      <w:pPr>
        <w:pStyle w:val="Heading4"/>
      </w:pPr>
      <w:r>
        <w:t xml:space="preserve">Ukrainian victory </w:t>
      </w:r>
      <w:r w:rsidRPr="00DC32B1">
        <w:t>shores</w:t>
      </w:r>
      <w:r>
        <w:t xml:space="preserve"> up global democracy – the alternative is </w:t>
      </w:r>
      <w:r w:rsidRPr="00DC32B1">
        <w:rPr>
          <w:u w:val="single"/>
        </w:rPr>
        <w:t>mass genocide</w:t>
      </w:r>
      <w:r w:rsidRPr="006A51A9">
        <w:t xml:space="preserve"> </w:t>
      </w:r>
      <w:r>
        <w:t>– that’s a decision rule</w:t>
      </w:r>
    </w:p>
    <w:p w14:paraId="6BE0CB87" w14:textId="77777777" w:rsidR="006C533E" w:rsidRPr="001A51E6" w:rsidRDefault="006C533E" w:rsidP="006C533E">
      <w:pPr>
        <w:rPr>
          <w:rStyle w:val="Style13ptBold"/>
          <w:sz w:val="16"/>
          <w:szCs w:val="16"/>
        </w:rPr>
      </w:pPr>
      <w:r>
        <w:rPr>
          <w:rStyle w:val="Style13ptBold"/>
        </w:rPr>
        <w:t xml:space="preserve">Applebaum, </w:t>
      </w:r>
      <w:r w:rsidRPr="001A51E6">
        <w:rPr>
          <w:rStyle w:val="Style13ptBold"/>
          <w:sz w:val="16"/>
          <w:szCs w:val="16"/>
        </w:rPr>
        <w:t xml:space="preserve">Anne, </w:t>
      </w:r>
      <w:r w:rsidRPr="001A51E6">
        <w:rPr>
          <w:sz w:val="16"/>
          <w:szCs w:val="16"/>
        </w:rPr>
        <w:t xml:space="preserve">Senior Fellow Johns Hopkins School Advanced International Studies Ukraine Must Win, The Atlantic, </w:t>
      </w:r>
      <w:r w:rsidRPr="001A51E6">
        <w:rPr>
          <w:rStyle w:val="Style13ptBold"/>
        </w:rPr>
        <w:t>3/22</w:t>
      </w:r>
      <w:r w:rsidRPr="001A51E6">
        <w:rPr>
          <w:sz w:val="16"/>
          <w:szCs w:val="16"/>
        </w:rPr>
        <w:t>/2022, https://www.theatlantic.com/ideas/archive/2022/03/how-democracy-can-win-ukraine/627125/</w:t>
      </w:r>
    </w:p>
    <w:p w14:paraId="29ECDFA6" w14:textId="7CB12C9A" w:rsidR="006C533E" w:rsidRDefault="006C533E" w:rsidP="006C533E">
      <w:pPr>
        <w:rPr>
          <w:i/>
          <w:iCs/>
          <w:sz w:val="12"/>
        </w:rPr>
      </w:pPr>
      <w:r w:rsidRPr="00E5086F">
        <w:rPr>
          <w:sz w:val="12"/>
        </w:rPr>
        <w:t xml:space="preserve">Russian planners expected the entire war, the conquest of Ukraine, to last no more than six weeks. More than half that time has already passed. </w:t>
      </w:r>
      <w:r w:rsidRPr="00E5086F">
        <w:rPr>
          <w:rStyle w:val="StyleUnderline"/>
          <w:highlight w:val="green"/>
        </w:rPr>
        <w:t>There must be an endgame</w:t>
      </w:r>
      <w:r w:rsidRPr="00E5086F">
        <w:rPr>
          <w:rStyle w:val="StyleUnderline"/>
        </w:rPr>
        <w:t>, a moment when the conflict stops</w:t>
      </w:r>
      <w:r w:rsidRPr="00E5086F">
        <w:rPr>
          <w:sz w:val="12"/>
        </w:rPr>
        <w:t xml:space="preserve">. The Ukrainians, and the democratic powers that support Ukraine, must work toward a goal. </w:t>
      </w:r>
      <w:r w:rsidRPr="00E5086F">
        <w:rPr>
          <w:rStyle w:val="StyleUnderline"/>
        </w:rPr>
        <w:t xml:space="preserve">That goal should </w:t>
      </w:r>
      <w:r w:rsidRPr="00E5086F">
        <w:rPr>
          <w:rStyle w:val="StyleUnderline"/>
          <w:highlight w:val="green"/>
        </w:rPr>
        <w:t>not</w:t>
      </w:r>
      <w:r w:rsidRPr="00E5086F">
        <w:rPr>
          <w:rStyle w:val="StyleUnderline"/>
        </w:rPr>
        <w:t xml:space="preserve"> be </w:t>
      </w:r>
      <w:r w:rsidRPr="00E5086F">
        <w:rPr>
          <w:rStyle w:val="StyleUnderline"/>
          <w:highlight w:val="green"/>
        </w:rPr>
        <w:t>a truce, or</w:t>
      </w:r>
      <w:r w:rsidRPr="00E5086F">
        <w:rPr>
          <w:rStyle w:val="StyleUnderline"/>
        </w:rPr>
        <w:t xml:space="preserve"> a </w:t>
      </w:r>
      <w:r w:rsidRPr="00E5086F">
        <w:rPr>
          <w:rStyle w:val="StyleUnderline"/>
          <w:highlight w:val="green"/>
        </w:rPr>
        <w:t>muddle</w:t>
      </w:r>
      <w:r w:rsidRPr="00E5086F">
        <w:rPr>
          <w:rStyle w:val="StyleUnderline"/>
        </w:rPr>
        <w:t>, or a decision to maintain some kind of Ukrainian resistance over the next decade</w:t>
      </w:r>
      <w:r w:rsidRPr="00E5086F">
        <w:rPr>
          <w:sz w:val="12"/>
        </w:rPr>
        <w:t>, or a vow to “bleed Russia dry,” or anything else that will prolong the fighting and the instability. That goal should be a</w:t>
      </w:r>
      <w:r>
        <w:rPr>
          <w:sz w:val="12"/>
        </w:rPr>
        <w:t xml:space="preserve"> </w:t>
      </w:r>
      <w:r w:rsidRPr="00E5086F">
        <w:rPr>
          <w:sz w:val="12"/>
        </w:rPr>
        <w:t>Ukrainian victory.</w:t>
      </w:r>
      <w:r>
        <w:rPr>
          <w:sz w:val="12"/>
        </w:rPr>
        <w:t xml:space="preserve"> </w:t>
      </w:r>
      <w:r w:rsidRPr="00E5086F">
        <w:rPr>
          <w:sz w:val="12"/>
        </w:rPr>
        <w:t>Before you can achieve something, you have to imagine what it will look like. And in this war,</w:t>
      </w:r>
      <w:r>
        <w:rPr>
          <w:sz w:val="12"/>
        </w:rPr>
        <w:t xml:space="preserve"> </w:t>
      </w:r>
      <w:r w:rsidRPr="00E5086F">
        <w:rPr>
          <w:rStyle w:val="StyleUnderline"/>
          <w:highlight w:val="green"/>
        </w:rPr>
        <w:t>victory</w:t>
      </w:r>
      <w:r>
        <w:rPr>
          <w:rStyle w:val="StyleUnderline"/>
        </w:rPr>
        <w:t xml:space="preserve"> </w:t>
      </w:r>
      <w:r w:rsidRPr="00E5086F">
        <w:rPr>
          <w:rStyle w:val="StyleUnderline"/>
        </w:rPr>
        <w:t xml:space="preserve">can be imagined without difficulty. It </w:t>
      </w:r>
      <w:r w:rsidRPr="00E5086F">
        <w:rPr>
          <w:rStyle w:val="StyleUnderline"/>
          <w:highlight w:val="green"/>
        </w:rPr>
        <w:t>means</w:t>
      </w:r>
      <w:r w:rsidRPr="00E5086F">
        <w:rPr>
          <w:rStyle w:val="StyleUnderline"/>
        </w:rPr>
        <w:t xml:space="preserve"> that </w:t>
      </w:r>
      <w:r w:rsidRPr="00E5086F">
        <w:rPr>
          <w:rStyle w:val="StyleUnderline"/>
          <w:highlight w:val="green"/>
        </w:rPr>
        <w:t>Ukraine remains a sovereign democracy</w:t>
      </w:r>
      <w:r w:rsidRPr="00E5086F">
        <w:rPr>
          <w:rStyle w:val="StyleUnderline"/>
        </w:rPr>
        <w:t>, with the right to choose its own leaders and make its own treaties. There will be no pro-Russian puppet regime in Kyiv</w:t>
      </w:r>
      <w:r w:rsidRPr="00E5086F">
        <w:rPr>
          <w:sz w:val="12"/>
        </w:rPr>
        <w:t xml:space="preserve">, no need for a prolonged Ukrainian resistance, </w:t>
      </w:r>
      <w:r w:rsidRPr="00E5086F">
        <w:rPr>
          <w:rStyle w:val="StyleUnderline"/>
        </w:rPr>
        <w:t>no continued fighting. The Russian army retreats back over the borders. Maybe those borders could change, or maybe Ukraine could pledge neutrality, but that is for the Ukrainians to decide</w:t>
      </w:r>
      <w:r w:rsidRPr="00E5086F">
        <w:rPr>
          <w:sz w:val="12"/>
        </w:rPr>
        <w:t xml:space="preserve"> and not for outsiders to dictate. Maybe international peacekeepers are needed. </w:t>
      </w:r>
      <w:r w:rsidRPr="00E5086F">
        <w:rPr>
          <w:rStyle w:val="StyleUnderline"/>
        </w:rPr>
        <w:t>Whatever happens, Ukraine must have strong reasons to believe that Russian troops will not quickly return</w:t>
      </w:r>
      <w:r w:rsidRPr="00E5086F">
        <w:rPr>
          <w:sz w:val="12"/>
        </w:rPr>
        <w:t>.</w:t>
      </w:r>
      <w:r>
        <w:rPr>
          <w:sz w:val="12"/>
        </w:rPr>
        <w:t xml:space="preserve"> </w:t>
      </w:r>
      <w:r w:rsidRPr="00E5086F">
        <w:rPr>
          <w:sz w:val="12"/>
        </w:rPr>
        <w:t xml:space="preserve">Imagine, too, the consequences of such a victory. </w:t>
      </w:r>
      <w:r w:rsidRPr="00E5086F">
        <w:rPr>
          <w:rStyle w:val="StyleUnderline"/>
        </w:rPr>
        <w:t>In Washington, most people have long believed that Ukraine is part of a regional conflict, and that Ukraine is a piece of territory that the Russians care more about than we do</w:t>
      </w:r>
      <w:r w:rsidRPr="00E5086F">
        <w:rPr>
          <w:sz w:val="12"/>
        </w:rPr>
        <w:t xml:space="preserve"> and always will. But </w:t>
      </w:r>
      <w:r w:rsidRPr="00E5086F">
        <w:rPr>
          <w:rStyle w:val="StyleUnderline"/>
        </w:rPr>
        <w:t xml:space="preserve">this is no longer true. </w:t>
      </w:r>
      <w:r w:rsidRPr="00E5086F">
        <w:rPr>
          <w:rStyle w:val="Emphasis"/>
        </w:rPr>
        <w:t xml:space="preserve">The </w:t>
      </w:r>
      <w:r w:rsidRPr="00E5086F">
        <w:rPr>
          <w:rStyle w:val="Emphasis"/>
          <w:highlight w:val="green"/>
        </w:rPr>
        <w:t>Ukrainians</w:t>
      </w:r>
      <w:r w:rsidRPr="00E5086F">
        <w:rPr>
          <w:rStyle w:val="Emphasis"/>
        </w:rPr>
        <w:t xml:space="preserve">, and especially their president, Volodymyr Zelensky, have </w:t>
      </w:r>
      <w:r w:rsidRPr="00E5086F">
        <w:rPr>
          <w:rStyle w:val="Emphasis"/>
          <w:highlight w:val="green"/>
        </w:rPr>
        <w:t>made their cause</w:t>
      </w:r>
      <w:r w:rsidRPr="00E5086F">
        <w:rPr>
          <w:rStyle w:val="Emphasis"/>
        </w:rPr>
        <w:t xml:space="preserve"> a </w:t>
      </w:r>
      <w:r w:rsidRPr="00E5086F">
        <w:rPr>
          <w:rStyle w:val="Emphasis"/>
          <w:highlight w:val="green"/>
        </w:rPr>
        <w:t>global</w:t>
      </w:r>
      <w:r w:rsidRPr="00E5086F">
        <w:rPr>
          <w:rStyle w:val="Emphasis"/>
        </w:rPr>
        <w:t xml:space="preserve"> one </w:t>
      </w:r>
      <w:r w:rsidRPr="00E5086F">
        <w:rPr>
          <w:rStyle w:val="Emphasis"/>
          <w:highlight w:val="green"/>
        </w:rPr>
        <w:t>by arguing that they fight for</w:t>
      </w:r>
      <w:r w:rsidRPr="00E5086F">
        <w:rPr>
          <w:rStyle w:val="Emphasis"/>
        </w:rPr>
        <w:t xml:space="preserve"> a set of </w:t>
      </w:r>
      <w:r w:rsidRPr="00E5086F">
        <w:rPr>
          <w:rStyle w:val="Emphasis"/>
          <w:highlight w:val="green"/>
        </w:rPr>
        <w:t>universal</w:t>
      </w:r>
      <w:r w:rsidRPr="00E5086F">
        <w:rPr>
          <w:rStyle w:val="Emphasis"/>
        </w:rPr>
        <w:t xml:space="preserve"> ideas—for </w:t>
      </w:r>
      <w:r w:rsidRPr="00E5086F">
        <w:rPr>
          <w:rStyle w:val="Emphasis"/>
          <w:highlight w:val="green"/>
        </w:rPr>
        <w:t>democracy</w:t>
      </w:r>
      <w:r w:rsidRPr="00E5086F">
        <w:rPr>
          <w:sz w:val="12"/>
        </w:rPr>
        <w:t xml:space="preserve">, yes, but also for a form of civic nationalism, based on patriotism and a respect for the rule of law; </w:t>
      </w:r>
      <w:r w:rsidRPr="00E5086F">
        <w:rPr>
          <w:rStyle w:val="StyleUnderline"/>
        </w:rPr>
        <w:t>for a peaceful Europe</w:t>
      </w:r>
      <w:r w:rsidRPr="00E5086F">
        <w:rPr>
          <w:sz w:val="12"/>
        </w:rPr>
        <w:t xml:space="preserve">, where disputes are resolved by institutions and not warfare; </w:t>
      </w:r>
      <w:r w:rsidRPr="00E5086F">
        <w:rPr>
          <w:rStyle w:val="StyleUnderline"/>
        </w:rPr>
        <w:t>for resistance to dictatorship</w:t>
      </w:r>
      <w:r w:rsidRPr="00E5086F">
        <w:rPr>
          <w:sz w:val="12"/>
        </w:rPr>
        <w:t>. Zelensky has urged Americans to remember</w:t>
      </w:r>
      <w:r>
        <w:rPr>
          <w:sz w:val="12"/>
        </w:rPr>
        <w:t xml:space="preserve"> </w:t>
      </w:r>
      <w:r w:rsidRPr="00E5086F">
        <w:rPr>
          <w:sz w:val="12"/>
        </w:rPr>
        <w:t>Pearl Harbor. He appealed to the German Parliament with the phrase “Never again”—a mantra used to mean that no Hitler would be allowed to arise again—and</w:t>
      </w:r>
      <w:r>
        <w:rPr>
          <w:sz w:val="12"/>
        </w:rPr>
        <w:t xml:space="preserve"> </w:t>
      </w:r>
      <w:r w:rsidRPr="00E5086F">
        <w:rPr>
          <w:sz w:val="12"/>
        </w:rPr>
        <w:t>told members</w:t>
      </w:r>
      <w:r>
        <w:rPr>
          <w:sz w:val="12"/>
        </w:rPr>
        <w:t xml:space="preserve"> </w:t>
      </w:r>
      <w:r w:rsidRPr="00E5086F">
        <w:rPr>
          <w:sz w:val="12"/>
        </w:rPr>
        <w:t>that, in light of the brutal war in his country, those words are now “worthless.” He</w:t>
      </w:r>
      <w:r>
        <w:rPr>
          <w:sz w:val="12"/>
        </w:rPr>
        <w:t xml:space="preserve"> </w:t>
      </w:r>
      <w:r w:rsidRPr="00E5086F">
        <w:rPr>
          <w:sz w:val="12"/>
        </w:rPr>
        <w:t>called on the European Parliament</w:t>
      </w:r>
      <w:r>
        <w:rPr>
          <w:sz w:val="12"/>
        </w:rPr>
        <w:t xml:space="preserve"> </w:t>
      </w:r>
      <w:r w:rsidRPr="00E5086F">
        <w:rPr>
          <w:sz w:val="12"/>
        </w:rPr>
        <w:t>to “prove that you indeed are Europeans” and admit Ukraine to the European Union.</w:t>
      </w:r>
      <w:r>
        <w:rPr>
          <w:sz w:val="12"/>
        </w:rPr>
        <w:t xml:space="preserve"> </w:t>
      </w:r>
      <w:r w:rsidRPr="00E5086F">
        <w:rPr>
          <w:sz w:val="12"/>
        </w:rPr>
        <w:t xml:space="preserve">This language is effective because </w:t>
      </w:r>
      <w:r w:rsidRPr="00E5086F">
        <w:rPr>
          <w:rStyle w:val="Emphasis"/>
          <w:highlight w:val="green"/>
        </w:rPr>
        <w:t>it evokes</w:t>
      </w:r>
      <w:r w:rsidRPr="00E5086F">
        <w:rPr>
          <w:rStyle w:val="Emphasis"/>
        </w:rPr>
        <w:t xml:space="preserve"> the </w:t>
      </w:r>
      <w:r w:rsidRPr="00E5086F">
        <w:rPr>
          <w:rStyle w:val="Emphasis"/>
          <w:highlight w:val="green"/>
        </w:rPr>
        <w:t>principles that bind together</w:t>
      </w:r>
      <w:r w:rsidRPr="00E5086F">
        <w:rPr>
          <w:rStyle w:val="Emphasis"/>
        </w:rPr>
        <w:t xml:space="preserve"> the majority of </w:t>
      </w:r>
      <w:r w:rsidRPr="00E5086F">
        <w:rPr>
          <w:rStyle w:val="Emphasis"/>
          <w:highlight w:val="green"/>
        </w:rPr>
        <w:t>Europeans, Americans</w:t>
      </w:r>
      <w:r w:rsidRPr="00E5086F">
        <w:rPr>
          <w:rStyle w:val="Emphasis"/>
        </w:rPr>
        <w:t xml:space="preserve">, </w:t>
      </w:r>
      <w:r w:rsidRPr="00E5086F">
        <w:rPr>
          <w:rStyle w:val="Emphasis"/>
          <w:highlight w:val="green"/>
        </w:rPr>
        <w:t>and</w:t>
      </w:r>
      <w:r w:rsidRPr="00E5086F">
        <w:rPr>
          <w:rStyle w:val="Emphasis"/>
        </w:rPr>
        <w:t xml:space="preserve"> many </w:t>
      </w:r>
      <w:r w:rsidRPr="00E5086F">
        <w:rPr>
          <w:rStyle w:val="Emphasis"/>
          <w:highlight w:val="green"/>
        </w:rPr>
        <w:t>other people</w:t>
      </w:r>
      <w:r w:rsidRPr="00E5086F">
        <w:rPr>
          <w:rStyle w:val="Emphasis"/>
        </w:rPr>
        <w:t xml:space="preserve"> around the world</w:t>
      </w:r>
      <w:r w:rsidRPr="00E5086F">
        <w:rPr>
          <w:rStyle w:val="StyleUnderline"/>
        </w:rPr>
        <w:t>, reminding them of how much worse the world was in the bloodier past, and how much worse it could be in the future if those principles no longer matter</w:t>
      </w:r>
      <w:r w:rsidRPr="00E5086F">
        <w:rPr>
          <w:sz w:val="12"/>
        </w:rPr>
        <w:t xml:space="preserve">. The words Zelensky uses also reverberate because they are true. </w:t>
      </w:r>
      <w:r w:rsidRPr="00E5086F">
        <w:rPr>
          <w:rStyle w:val="Emphasis"/>
        </w:rPr>
        <w:t xml:space="preserve">A </w:t>
      </w:r>
      <w:r w:rsidRPr="00E5086F">
        <w:rPr>
          <w:rStyle w:val="Emphasis"/>
          <w:highlight w:val="green"/>
        </w:rPr>
        <w:t>victory for Ukraine</w:t>
      </w:r>
      <w:r w:rsidRPr="00E5086F">
        <w:rPr>
          <w:rStyle w:val="Emphasis"/>
        </w:rPr>
        <w:t xml:space="preserve"> really </w:t>
      </w:r>
      <w:r w:rsidRPr="00E5086F">
        <w:rPr>
          <w:rStyle w:val="Emphasis"/>
          <w:highlight w:val="green"/>
        </w:rPr>
        <w:t>will be a victory for all who believe in democracy and the rule of law</w:t>
      </w:r>
      <w:r w:rsidRPr="00E5086F">
        <w:rPr>
          <w:sz w:val="12"/>
        </w:rPr>
        <w:t xml:space="preserve">. </w:t>
      </w:r>
      <w:r w:rsidRPr="00E5086F">
        <w:rPr>
          <w:rStyle w:val="StyleUnderline"/>
        </w:rPr>
        <w:t xml:space="preserve">Citizens of </w:t>
      </w:r>
      <w:r w:rsidRPr="00E5086F">
        <w:rPr>
          <w:rStyle w:val="StyleUnderline"/>
          <w:highlight w:val="green"/>
        </w:rPr>
        <w:t>existing democracies and</w:t>
      </w:r>
      <w:r w:rsidRPr="00E5086F">
        <w:rPr>
          <w:rStyle w:val="StyleUnderline"/>
        </w:rPr>
        <w:t xml:space="preserve"> members of the </w:t>
      </w:r>
      <w:r w:rsidRPr="00E5086F">
        <w:rPr>
          <w:rStyle w:val="StyleUnderline"/>
          <w:highlight w:val="green"/>
        </w:rPr>
        <w:t>democratic opposition in Russia, Cuba, Belarus, and Hong Kong will</w:t>
      </w:r>
      <w:r w:rsidRPr="00E5086F">
        <w:rPr>
          <w:rStyle w:val="StyleUnderline"/>
        </w:rPr>
        <w:t xml:space="preserve"> all </w:t>
      </w:r>
      <w:r w:rsidRPr="00E5086F">
        <w:rPr>
          <w:rStyle w:val="StyleUnderline"/>
          <w:highlight w:val="green"/>
        </w:rPr>
        <w:t>be emboldened</w:t>
      </w:r>
      <w:r w:rsidRPr="00E5086F">
        <w:rPr>
          <w:sz w:val="12"/>
        </w:rPr>
        <w:t xml:space="preserve">. “Their struggle is ours,” a Venezuelan acquaintance told me last week. </w:t>
      </w:r>
      <w:r w:rsidRPr="00E5086F">
        <w:rPr>
          <w:rStyle w:val="StyleUnderline"/>
        </w:rPr>
        <w:t>The institutions protecting the states that embody those ideas, most notably the European Union and NATO, will be strengthened too</w:t>
      </w:r>
      <w:r w:rsidRPr="00E5086F">
        <w:rPr>
          <w:sz w:val="12"/>
        </w:rPr>
        <w:t>.</w:t>
      </w:r>
      <w:r>
        <w:rPr>
          <w:sz w:val="12"/>
        </w:rPr>
        <w:t xml:space="preserve"> </w:t>
      </w:r>
      <w:r w:rsidRPr="00C76845">
        <w:rPr>
          <w:sz w:val="12"/>
        </w:rPr>
        <w:t xml:space="preserve">Zelensky’s words resonated further because </w:t>
      </w:r>
      <w:r w:rsidRPr="00C76845">
        <w:rPr>
          <w:rStyle w:val="StyleUnderline"/>
        </w:rPr>
        <w:t>the Russians have also given this conflict enormous significance</w:t>
      </w:r>
      <w:r w:rsidRPr="00C76845">
        <w:rPr>
          <w:sz w:val="12"/>
        </w:rPr>
        <w:t>. The Russian foreign minister has</w:t>
      </w:r>
      <w:r>
        <w:rPr>
          <w:sz w:val="12"/>
        </w:rPr>
        <w:t xml:space="preserve"> </w:t>
      </w:r>
      <w:r w:rsidRPr="00C76845">
        <w:rPr>
          <w:sz w:val="12"/>
        </w:rPr>
        <w:t>just declared</w:t>
      </w:r>
      <w:r>
        <w:rPr>
          <w:sz w:val="12"/>
        </w:rPr>
        <w:t xml:space="preserve"> </w:t>
      </w:r>
      <w:r w:rsidRPr="00C76845">
        <w:rPr>
          <w:sz w:val="12"/>
        </w:rPr>
        <w:t>that this war will change global politics: “</w:t>
      </w:r>
      <w:r w:rsidRPr="00C76845">
        <w:rPr>
          <w:rStyle w:val="Emphasis"/>
          <w:highlight w:val="green"/>
        </w:rPr>
        <w:t>This is</w:t>
      </w:r>
      <w:r w:rsidRPr="00C76845">
        <w:rPr>
          <w:rStyle w:val="Emphasis"/>
        </w:rPr>
        <w:t xml:space="preserve"> not </w:t>
      </w:r>
      <w:r w:rsidRPr="00C76845">
        <w:rPr>
          <w:rStyle w:val="Emphasis"/>
          <w:highlight w:val="green"/>
        </w:rPr>
        <w:t>about</w:t>
      </w:r>
      <w:r w:rsidRPr="00C76845">
        <w:rPr>
          <w:rStyle w:val="Emphasis"/>
        </w:rPr>
        <w:t xml:space="preserve"> Ukraine at all, but </w:t>
      </w:r>
      <w:r w:rsidRPr="00C76845">
        <w:rPr>
          <w:rStyle w:val="Emphasis"/>
          <w:highlight w:val="green"/>
        </w:rPr>
        <w:t>the world order</w:t>
      </w:r>
      <w:r w:rsidRPr="00C76845">
        <w:rPr>
          <w:rStyle w:val="StyleUnderline"/>
          <w:highlight w:val="green"/>
        </w:rPr>
        <w:t>. The</w:t>
      </w:r>
      <w:r w:rsidRPr="00C76845">
        <w:rPr>
          <w:rStyle w:val="StyleUnderline"/>
        </w:rPr>
        <w:t xml:space="preserve"> current </w:t>
      </w:r>
      <w:r w:rsidRPr="00C76845">
        <w:rPr>
          <w:rStyle w:val="StyleUnderline"/>
          <w:highlight w:val="green"/>
        </w:rPr>
        <w:t>crisis is a fateful, epoch-making moment</w:t>
      </w:r>
      <w:r w:rsidRPr="00C76845">
        <w:rPr>
          <w:rStyle w:val="StyleUnderline"/>
        </w:rPr>
        <w:t xml:space="preserve"> in modern history. It reflects the battle over what the world order will look like.” Much as Stalin once declared that, when the Second World War ended, “everyone imposes his own system as far as his army can reach</w:t>
      </w:r>
      <w:r w:rsidRPr="00C76845">
        <w:rPr>
          <w:sz w:val="12"/>
        </w:rPr>
        <w:t>,” President Vladimir Putin had planned for the Russian army to impose Russia’s</w:t>
      </w:r>
      <w:r>
        <w:rPr>
          <w:sz w:val="12"/>
        </w:rPr>
        <w:t xml:space="preserve"> </w:t>
      </w:r>
      <w:r w:rsidRPr="00C76845">
        <w:rPr>
          <w:sz w:val="12"/>
        </w:rPr>
        <w:t>autocratic, kleptocratic political system</w:t>
      </w:r>
      <w:r>
        <w:rPr>
          <w:sz w:val="12"/>
        </w:rPr>
        <w:t xml:space="preserve"> </w:t>
      </w:r>
      <w:r w:rsidRPr="00C76845">
        <w:rPr>
          <w:sz w:val="12"/>
        </w:rPr>
        <w:t xml:space="preserve">on all of Ukraine. </w:t>
      </w:r>
      <w:r w:rsidRPr="00C76845">
        <w:rPr>
          <w:rStyle w:val="StyleUnderline"/>
        </w:rPr>
        <w:t xml:space="preserve">Already, </w:t>
      </w:r>
      <w:r w:rsidRPr="00C76845">
        <w:rPr>
          <w:rStyle w:val="StyleUnderline"/>
          <w:highlight w:val="green"/>
        </w:rPr>
        <w:t>the Russian occupation</w:t>
      </w:r>
      <w:r w:rsidRPr="00C76845">
        <w:rPr>
          <w:rStyle w:val="StyleUnderline"/>
        </w:rPr>
        <w:t xml:space="preserve"> of some eastern-Ukrainian towns </w:t>
      </w:r>
      <w:r w:rsidRPr="00C76845">
        <w:rPr>
          <w:rStyle w:val="StyleUnderline"/>
          <w:highlight w:val="green"/>
        </w:rPr>
        <w:t>resembles the Soviet occupation of Central Europe</w:t>
      </w:r>
      <w:r w:rsidRPr="00C76845">
        <w:rPr>
          <w:sz w:val="12"/>
        </w:rPr>
        <w:t xml:space="preserve"> at the end of World War II. </w:t>
      </w:r>
      <w:r w:rsidRPr="00C76845">
        <w:rPr>
          <w:rStyle w:val="StyleUnderline"/>
        </w:rPr>
        <w:t xml:space="preserve">Public officials and civic leaders—mayors and police but also members of Parliament, journalists, museum curators—have been arrested and not seen since. </w:t>
      </w:r>
      <w:r w:rsidRPr="00C76845">
        <w:rPr>
          <w:rStyle w:val="Emphasis"/>
        </w:rPr>
        <w:t>Civilians have been terrorized at random</w:t>
      </w:r>
      <w:r w:rsidRPr="00C76845">
        <w:rPr>
          <w:sz w:val="12"/>
        </w:rPr>
        <w:t>. In Mariupol,</w:t>
      </w:r>
      <w:r>
        <w:rPr>
          <w:sz w:val="12"/>
        </w:rPr>
        <w:t xml:space="preserve"> </w:t>
      </w:r>
      <w:r w:rsidRPr="00C76845">
        <w:rPr>
          <w:sz w:val="12"/>
        </w:rPr>
        <w:t>authorities report</w:t>
      </w:r>
      <w:r>
        <w:rPr>
          <w:sz w:val="12"/>
        </w:rPr>
        <w:t xml:space="preserve"> </w:t>
      </w:r>
      <w:r w:rsidRPr="00C76845">
        <w:rPr>
          <w:sz w:val="12"/>
        </w:rPr>
        <w:t xml:space="preserve">that citizens are being forcibly deported to Russia, just as Soviet secret police deported Balts, Poles, and others to Russia after the invasions of 1939 and 1945. </w:t>
      </w:r>
      <w:r w:rsidRPr="00C76845">
        <w:rPr>
          <w:rStyle w:val="StyleUnderline"/>
          <w:highlight w:val="green"/>
        </w:rPr>
        <w:t>In the case of a Russian victory</w:t>
      </w:r>
      <w:r w:rsidRPr="00C76845">
        <w:rPr>
          <w:rStyle w:val="StyleUnderline"/>
        </w:rPr>
        <w:t>, these tactics would be applied all over Ukraine, creating mass terror, mass violence, and instability for years to come</w:t>
      </w:r>
      <w:r w:rsidRPr="00C76845">
        <w:rPr>
          <w:sz w:val="12"/>
        </w:rPr>
        <w:t xml:space="preserve">. And, yes, </w:t>
      </w:r>
      <w:r w:rsidRPr="00C76845">
        <w:rPr>
          <w:rStyle w:val="Emphasis"/>
        </w:rPr>
        <w:t xml:space="preserve">if we accept that outcome, </w:t>
      </w:r>
      <w:r w:rsidRPr="00C76845">
        <w:rPr>
          <w:rStyle w:val="Emphasis"/>
          <w:highlight w:val="green"/>
        </w:rPr>
        <w:t>autocrats</w:t>
      </w:r>
      <w:r w:rsidRPr="00C76845">
        <w:rPr>
          <w:rStyle w:val="Emphasis"/>
        </w:rPr>
        <w:t xml:space="preserve"> from Minsk to Caracas to Beijing </w:t>
      </w:r>
      <w:r w:rsidRPr="00C76845">
        <w:rPr>
          <w:rStyle w:val="Emphasis"/>
          <w:highlight w:val="green"/>
        </w:rPr>
        <w:t>will take note:</w:t>
      </w:r>
      <w:r>
        <w:rPr>
          <w:rStyle w:val="Emphasis"/>
          <w:highlight w:val="green"/>
        </w:rPr>
        <w:t xml:space="preserve"> </w:t>
      </w:r>
      <w:r w:rsidRPr="00C76845">
        <w:rPr>
          <w:rStyle w:val="Emphasis"/>
          <w:highlight w:val="green"/>
        </w:rPr>
        <w:t>Genocide is</w:t>
      </w:r>
      <w:r w:rsidRPr="00C76845">
        <w:rPr>
          <w:rStyle w:val="Emphasis"/>
        </w:rPr>
        <w:t xml:space="preserve"> now </w:t>
      </w:r>
      <w:r w:rsidRPr="00C76845">
        <w:rPr>
          <w:rStyle w:val="Emphasis"/>
          <w:highlight w:val="green"/>
        </w:rPr>
        <w:t>allowed</w:t>
      </w:r>
      <w:r w:rsidRPr="00C76845">
        <w:rPr>
          <w:i/>
          <w:iCs/>
          <w:sz w:val="12"/>
        </w:rPr>
        <w:t>.</w:t>
      </w:r>
    </w:p>
    <w:p w14:paraId="340915B2" w14:textId="77777777" w:rsidR="00933AF5" w:rsidRPr="00A92271" w:rsidRDefault="00933AF5" w:rsidP="006C533E">
      <w:pPr>
        <w:rPr>
          <w:sz w:val="12"/>
        </w:rPr>
      </w:pPr>
    </w:p>
    <w:p w14:paraId="7F4CA277" w14:textId="77777777" w:rsidR="006C533E" w:rsidRDefault="006C533E" w:rsidP="006C533E">
      <w:pPr>
        <w:pStyle w:val="Heading4"/>
        <w:rPr>
          <w:rFonts w:ascii="Times New Roman" w:hAnsi="Times New Roman"/>
        </w:rPr>
      </w:pPr>
      <w:r>
        <w:rPr>
          <w:rFonts w:cs="Calibri"/>
          <w:color w:val="000000"/>
          <w:szCs w:val="26"/>
        </w:rPr>
        <w:t xml:space="preserve">Democracy solves </w:t>
      </w:r>
      <w:r>
        <w:rPr>
          <w:rFonts w:cs="Calibri"/>
          <w:color w:val="000000"/>
          <w:szCs w:val="26"/>
          <w:u w:val="single"/>
        </w:rPr>
        <w:t>great power war.</w:t>
      </w:r>
    </w:p>
    <w:p w14:paraId="3A01B427" w14:textId="77777777" w:rsidR="006C533E" w:rsidRDefault="006C533E" w:rsidP="006C533E">
      <w:pPr>
        <w:pStyle w:val="NormalWeb"/>
      </w:pPr>
      <w:r>
        <w:rPr>
          <w:rFonts w:ascii="Calibri" w:hAnsi="Calibri" w:cs="Calibri"/>
          <w:color w:val="000000"/>
          <w:sz w:val="22"/>
        </w:rPr>
        <w:t>Larry</w:t>
      </w:r>
      <w:r>
        <w:rPr>
          <w:rFonts w:ascii="Calibri" w:hAnsi="Calibri" w:cs="Calibri"/>
          <w:b/>
          <w:bCs/>
          <w:color w:val="000000"/>
          <w:sz w:val="26"/>
          <w:szCs w:val="26"/>
        </w:rPr>
        <w:t xml:space="preserve"> Diamond 19</w:t>
      </w:r>
      <w:r>
        <w:rPr>
          <w:rFonts w:ascii="Calibri" w:hAnsi="Calibri" w:cs="Calibri"/>
          <w:color w:val="000000"/>
          <w:sz w:val="22"/>
        </w:rPr>
        <w:t>. PhD in Sociology, professor of Sociology and Political Science at Stanford University. “</w:t>
      </w:r>
      <w:proofErr w:type="spellStart"/>
      <w:r>
        <w:rPr>
          <w:rFonts w:ascii="Calibri" w:hAnsi="Calibri" w:cs="Calibri"/>
          <w:color w:val="000000"/>
          <w:sz w:val="22"/>
        </w:rPr>
        <w:t>Ill</w:t>
      </w:r>
      <w:proofErr w:type="spellEnd"/>
      <w:r>
        <w:rPr>
          <w:rFonts w:ascii="Calibri" w:hAnsi="Calibri" w:cs="Calibri"/>
          <w:color w:val="000000"/>
          <w:sz w:val="22"/>
        </w:rPr>
        <w:t xml:space="preserve"> Winds: Saving Democracy from Russian Rage, Chinese Ambition and American Complacency,” Kindle Edition</w:t>
      </w:r>
    </w:p>
    <w:p w14:paraId="6E691EFF" w14:textId="77777777" w:rsidR="006C533E" w:rsidRDefault="006C533E" w:rsidP="006C533E">
      <w:pPr>
        <w:pStyle w:val="NormalWeb"/>
      </w:pPr>
      <w:r>
        <w:rPr>
          <w:rFonts w:ascii="Calibri" w:hAnsi="Calibri" w:cs="Calibri"/>
          <w:color w:val="000000"/>
          <w:sz w:val="16"/>
          <w:szCs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The world pulled out of that downward spiral—but it took new, more purposeful American leadership. </w:t>
      </w:r>
      <w:r>
        <w:rPr>
          <w:rFonts w:ascii="Calibri" w:hAnsi="Calibri" w:cs="Calibri"/>
          <w:color w:val="000000"/>
          <w:sz w:val="22"/>
          <w:u w:val="single"/>
        </w:rPr>
        <w:t xml:space="preserve">The planet was not so lucky in the 1930s, when the </w:t>
      </w:r>
      <w:r>
        <w:rPr>
          <w:rFonts w:ascii="Calibri" w:hAnsi="Calibri" w:cs="Calibri"/>
          <w:b/>
          <w:bCs/>
          <w:color w:val="000000"/>
          <w:sz w:val="22"/>
          <w:u w:val="single"/>
          <w:shd w:val="clear" w:color="auto" w:fill="00FFFF"/>
        </w:rPr>
        <w:t>global implosion of democracy</w:t>
      </w:r>
      <w:r>
        <w:rPr>
          <w:rFonts w:ascii="Calibri" w:hAnsi="Calibri" w:cs="Calibri"/>
          <w:color w:val="000000"/>
          <w:sz w:val="22"/>
          <w:u w:val="single"/>
          <w:shd w:val="clear" w:color="auto" w:fill="00FFFF"/>
        </w:rPr>
        <w:t xml:space="preserve"> led to</w:t>
      </w:r>
      <w:r>
        <w:rPr>
          <w:rFonts w:ascii="Calibri" w:hAnsi="Calibri" w:cs="Calibri"/>
          <w:color w:val="000000"/>
          <w:sz w:val="22"/>
          <w:u w:val="single"/>
        </w:rPr>
        <w:t xml:space="preserve"> a </w:t>
      </w:r>
      <w:r>
        <w:rPr>
          <w:rFonts w:ascii="Calibri" w:hAnsi="Calibri" w:cs="Calibri"/>
          <w:b/>
          <w:bCs/>
          <w:color w:val="000000"/>
          <w:sz w:val="22"/>
          <w:u w:val="single"/>
          <w:shd w:val="clear" w:color="auto" w:fill="00FFFF"/>
        </w:rPr>
        <w:t>catastrophic world war</w:t>
      </w:r>
      <w:r>
        <w:rPr>
          <w:rFonts w:ascii="Calibri" w:hAnsi="Calibri" w:cs="Calibri"/>
          <w:color w:val="000000"/>
          <w:sz w:val="22"/>
          <w:u w:val="single"/>
        </w:rPr>
        <w:t xml:space="preserve">, between a rising axis of emboldened dictatorships and a shaken and economically depressed collection of </w:t>
      </w:r>
      <w:proofErr w:type="spellStart"/>
      <w:r>
        <w:rPr>
          <w:rFonts w:ascii="Calibri" w:hAnsi="Calibri" w:cs="Calibri"/>
          <w:color w:val="000000"/>
          <w:sz w:val="22"/>
          <w:u w:val="single"/>
        </w:rPr>
        <w:t>selfdoubting</w:t>
      </w:r>
      <w:proofErr w:type="spellEnd"/>
      <w:r>
        <w:rPr>
          <w:rFonts w:ascii="Calibri" w:hAnsi="Calibri" w:cs="Calibri"/>
          <w:color w:val="000000"/>
          <w:sz w:val="22"/>
          <w:u w:val="single"/>
        </w:rPr>
        <w:t xml:space="preserve"> democracies</w:t>
      </w:r>
      <w:r>
        <w:rPr>
          <w:rFonts w:ascii="Calibri" w:hAnsi="Calibri" w:cs="Calibri"/>
          <w:color w:val="000000"/>
          <w:sz w:val="16"/>
          <w:szCs w:val="16"/>
        </w:rPr>
        <w:t xml:space="preserve">. </w:t>
      </w:r>
      <w:r>
        <w:rPr>
          <w:rFonts w:ascii="Calibri" w:hAnsi="Calibri" w:cs="Calibri"/>
          <w:color w:val="000000"/>
          <w:sz w:val="22"/>
          <w:u w:val="single"/>
        </w:rPr>
        <w:t>These are the stakes</w:t>
      </w:r>
      <w:r>
        <w:rPr>
          <w:rFonts w:ascii="Calibri" w:hAnsi="Calibri" w:cs="Calibri"/>
          <w:color w:val="000000"/>
          <w:sz w:val="16"/>
          <w:szCs w:val="16"/>
        </w:rPr>
        <w:t xml:space="preserve">. </w:t>
      </w:r>
      <w:r>
        <w:rPr>
          <w:rFonts w:ascii="Calibri" w:hAnsi="Calibri" w:cs="Calibri"/>
          <w:color w:val="000000"/>
          <w:sz w:val="22"/>
          <w:u w:val="single"/>
        </w:rPr>
        <w:t xml:space="preserve">Expanding </w:t>
      </w:r>
      <w:r>
        <w:rPr>
          <w:rFonts w:ascii="Calibri" w:hAnsi="Calibri" w:cs="Calibri"/>
          <w:color w:val="000000"/>
          <w:sz w:val="22"/>
          <w:u w:val="single"/>
          <w:shd w:val="clear" w:color="auto" w:fill="00FFFF"/>
        </w:rPr>
        <w:t>democracy</w:t>
      </w:r>
      <w:r>
        <w:rPr>
          <w:rFonts w:ascii="Calibri" w:hAnsi="Calibri" w:cs="Calibri"/>
          <w:color w:val="000000"/>
          <w:sz w:val="16"/>
          <w:szCs w:val="16"/>
        </w:rPr>
        <w:t>—with its liberal norms and constitutional commitments—</w:t>
      </w:r>
      <w:r>
        <w:rPr>
          <w:rFonts w:ascii="Calibri" w:hAnsi="Calibri" w:cs="Calibri"/>
          <w:color w:val="000000"/>
          <w:sz w:val="22"/>
          <w:u w:val="single"/>
          <w:shd w:val="clear" w:color="auto" w:fill="00FFFF"/>
        </w:rPr>
        <w:t xml:space="preserve">is a </w:t>
      </w:r>
      <w:r>
        <w:rPr>
          <w:rFonts w:ascii="Calibri" w:hAnsi="Calibri" w:cs="Calibri"/>
          <w:b/>
          <w:bCs/>
          <w:color w:val="000000"/>
          <w:sz w:val="22"/>
          <w:u w:val="single"/>
          <w:shd w:val="clear" w:color="auto" w:fill="00FFFF"/>
        </w:rPr>
        <w:t>crucial foundation</w:t>
      </w:r>
      <w:r>
        <w:rPr>
          <w:rFonts w:ascii="Calibri" w:hAnsi="Calibri" w:cs="Calibri"/>
          <w:color w:val="000000"/>
          <w:sz w:val="22"/>
          <w:u w:val="single"/>
          <w:shd w:val="clear" w:color="auto" w:fill="00FFFF"/>
        </w:rPr>
        <w:t xml:space="preserve"> for </w:t>
      </w:r>
      <w:r>
        <w:rPr>
          <w:rFonts w:ascii="Calibri" w:hAnsi="Calibri" w:cs="Calibri"/>
          <w:b/>
          <w:bCs/>
          <w:color w:val="000000"/>
          <w:sz w:val="22"/>
          <w:u w:val="single"/>
          <w:shd w:val="clear" w:color="auto" w:fill="00FFFF"/>
        </w:rPr>
        <w:t>world peace and security</w:t>
      </w:r>
      <w:r>
        <w:rPr>
          <w:rFonts w:ascii="Calibri" w:hAnsi="Calibri" w:cs="Calibri"/>
          <w:color w:val="000000"/>
          <w:sz w:val="16"/>
          <w:szCs w:val="16"/>
        </w:rPr>
        <w:t xml:space="preserve">. </w:t>
      </w:r>
      <w:r>
        <w:rPr>
          <w:rFonts w:ascii="Calibri" w:hAnsi="Calibri" w:cs="Calibri"/>
          <w:color w:val="000000"/>
          <w:sz w:val="22"/>
          <w:u w:val="single"/>
        </w:rPr>
        <w:t>Knock that away, and our most basic hopes and assumptions will be imperiled</w:t>
      </w:r>
      <w:r>
        <w:rPr>
          <w:rFonts w:ascii="Calibri" w:hAnsi="Calibri" w:cs="Calibri"/>
          <w:color w:val="000000"/>
          <w:sz w:val="16"/>
          <w:szCs w:val="16"/>
        </w:rPr>
        <w:t xml:space="preserve">. The problem is not just that the ground is slipping. It is that </w:t>
      </w:r>
      <w:r>
        <w:rPr>
          <w:rFonts w:ascii="Calibri" w:hAnsi="Calibri" w:cs="Calibri"/>
          <w:color w:val="000000"/>
          <w:sz w:val="22"/>
          <w:u w:val="single"/>
        </w:rPr>
        <w:t xml:space="preserve">we are </w:t>
      </w:r>
      <w:r>
        <w:rPr>
          <w:rFonts w:ascii="Calibri" w:hAnsi="Calibri" w:cs="Calibri"/>
          <w:b/>
          <w:bCs/>
          <w:color w:val="000000"/>
          <w:sz w:val="22"/>
          <w:u w:val="single"/>
        </w:rPr>
        <w:t>perched on a global precipice</w:t>
      </w:r>
      <w:r>
        <w:rPr>
          <w:rFonts w:ascii="Calibri" w:hAnsi="Calibri" w:cs="Calibri"/>
          <w:color w:val="000000"/>
          <w:sz w:val="16"/>
          <w:szCs w:val="16"/>
        </w:rPr>
        <w:t xml:space="preserve">. That ledge has been gradually giving way for a decade. </w:t>
      </w:r>
      <w:r>
        <w:rPr>
          <w:rFonts w:ascii="Calibri" w:hAnsi="Calibri" w:cs="Calibri"/>
          <w:color w:val="000000"/>
          <w:sz w:val="22"/>
          <w:u w:val="single"/>
        </w:rPr>
        <w:t xml:space="preserve">If the </w:t>
      </w:r>
      <w:r>
        <w:rPr>
          <w:rFonts w:ascii="Calibri" w:hAnsi="Calibri" w:cs="Calibri"/>
          <w:b/>
          <w:bCs/>
          <w:color w:val="000000"/>
          <w:sz w:val="22"/>
          <w:u w:val="single"/>
          <w:shd w:val="clear" w:color="auto" w:fill="00FFFF"/>
        </w:rPr>
        <w:t>erosion</w:t>
      </w:r>
      <w:r>
        <w:rPr>
          <w:rFonts w:ascii="Calibri" w:hAnsi="Calibri" w:cs="Calibri"/>
          <w:color w:val="000000"/>
          <w:sz w:val="22"/>
          <w:u w:val="single"/>
        </w:rPr>
        <w:t xml:space="preserve"> continues, we </w:t>
      </w:r>
      <w:r>
        <w:rPr>
          <w:rFonts w:ascii="Calibri" w:hAnsi="Calibri" w:cs="Calibri"/>
          <w:b/>
          <w:bCs/>
          <w:color w:val="000000"/>
          <w:sz w:val="22"/>
          <w:u w:val="single"/>
          <w:shd w:val="clear" w:color="auto" w:fill="00FFFF"/>
        </w:rPr>
        <w:t>may</w:t>
      </w:r>
      <w:r>
        <w:rPr>
          <w:rFonts w:ascii="Calibri" w:hAnsi="Calibri" w:cs="Calibri"/>
          <w:color w:val="000000"/>
          <w:sz w:val="22"/>
          <w:u w:val="single"/>
        </w:rPr>
        <w:t xml:space="preserve"> </w:t>
      </w:r>
      <w:r>
        <w:rPr>
          <w:rFonts w:ascii="Calibri" w:hAnsi="Calibri" w:cs="Calibri"/>
          <w:color w:val="000000"/>
          <w:sz w:val="16"/>
          <w:szCs w:val="16"/>
        </w:rPr>
        <w:t>well</w:t>
      </w:r>
      <w:r>
        <w:rPr>
          <w:rFonts w:ascii="Calibri" w:hAnsi="Calibri" w:cs="Calibri"/>
          <w:color w:val="000000"/>
          <w:sz w:val="22"/>
          <w:u w:val="single"/>
        </w:rPr>
        <w:t xml:space="preserve"> </w:t>
      </w:r>
      <w:r>
        <w:rPr>
          <w:rFonts w:ascii="Calibri" w:hAnsi="Calibri" w:cs="Calibri"/>
          <w:color w:val="000000"/>
          <w:sz w:val="22"/>
          <w:u w:val="single"/>
          <w:shd w:val="clear" w:color="auto" w:fill="00FFFF"/>
        </w:rPr>
        <w:t xml:space="preserve">reach a </w:t>
      </w:r>
      <w:r>
        <w:rPr>
          <w:rFonts w:ascii="Calibri" w:hAnsi="Calibri" w:cs="Calibri"/>
          <w:b/>
          <w:bCs/>
          <w:color w:val="000000"/>
          <w:sz w:val="22"/>
          <w:u w:val="single"/>
          <w:shd w:val="clear" w:color="auto" w:fill="00FFFF"/>
        </w:rPr>
        <w:t>tipping point</w:t>
      </w:r>
      <w:r>
        <w:rPr>
          <w:rFonts w:ascii="Calibri" w:hAnsi="Calibri" w:cs="Calibri"/>
          <w:color w:val="000000"/>
          <w:sz w:val="22"/>
          <w:u w:val="single"/>
          <w:shd w:val="clear" w:color="auto" w:fill="00FFFF"/>
        </w:rPr>
        <w:t xml:space="preserve"> where </w:t>
      </w:r>
      <w:r>
        <w:rPr>
          <w:rFonts w:ascii="Calibri" w:hAnsi="Calibri" w:cs="Calibri"/>
          <w:b/>
          <w:bCs/>
          <w:color w:val="000000"/>
          <w:sz w:val="22"/>
          <w:u w:val="single"/>
          <w:shd w:val="clear" w:color="auto" w:fill="00FFFF"/>
        </w:rPr>
        <w:t>democracy goes bankrupt</w:t>
      </w:r>
      <w:r>
        <w:rPr>
          <w:rFonts w:ascii="Calibri" w:hAnsi="Calibri" w:cs="Calibri"/>
          <w:color w:val="000000"/>
          <w:sz w:val="22"/>
          <w:u w:val="single"/>
        </w:rPr>
        <w:t xml:space="preserve"> suddenly—</w:t>
      </w:r>
      <w:r>
        <w:rPr>
          <w:rFonts w:ascii="Calibri" w:hAnsi="Calibri" w:cs="Calibri"/>
          <w:color w:val="000000"/>
          <w:sz w:val="22"/>
          <w:u w:val="single"/>
          <w:shd w:val="clear" w:color="auto" w:fill="00FFFF"/>
        </w:rPr>
        <w:t>plunging the world into</w:t>
      </w:r>
      <w:r>
        <w:rPr>
          <w:rFonts w:ascii="Calibri" w:hAnsi="Calibri" w:cs="Calibri"/>
          <w:color w:val="000000"/>
          <w:sz w:val="22"/>
          <w:u w:val="single"/>
        </w:rPr>
        <w:t xml:space="preserve"> </w:t>
      </w:r>
      <w:r>
        <w:rPr>
          <w:rFonts w:ascii="Calibri" w:hAnsi="Calibri" w:cs="Calibri"/>
          <w:b/>
          <w:bCs/>
          <w:color w:val="000000"/>
          <w:sz w:val="22"/>
          <w:u w:val="single"/>
        </w:rPr>
        <w:t>depths of oppression</w:t>
      </w:r>
      <w:r>
        <w:rPr>
          <w:rFonts w:ascii="Calibri" w:hAnsi="Calibri" w:cs="Calibri"/>
          <w:color w:val="000000"/>
          <w:sz w:val="22"/>
          <w:u w:val="single"/>
        </w:rPr>
        <w:t xml:space="preserve"> and </w:t>
      </w:r>
      <w:r>
        <w:rPr>
          <w:rFonts w:ascii="Calibri" w:hAnsi="Calibri" w:cs="Calibri"/>
          <w:b/>
          <w:bCs/>
          <w:color w:val="000000"/>
          <w:sz w:val="22"/>
          <w:u w:val="single"/>
          <w:shd w:val="clear" w:color="auto" w:fill="00FFFF"/>
        </w:rPr>
        <w:t>aggression</w:t>
      </w:r>
      <w:r>
        <w:rPr>
          <w:rFonts w:ascii="Calibri" w:hAnsi="Calibri" w:cs="Calibri"/>
          <w:color w:val="000000"/>
          <w:sz w:val="22"/>
          <w:u w:val="single"/>
        </w:rPr>
        <w:t xml:space="preserve"> that we have </w:t>
      </w:r>
      <w:r>
        <w:rPr>
          <w:rFonts w:ascii="Calibri" w:hAnsi="Calibri" w:cs="Calibri"/>
          <w:b/>
          <w:bCs/>
          <w:color w:val="000000"/>
          <w:sz w:val="22"/>
          <w:u w:val="single"/>
          <w:shd w:val="clear" w:color="auto" w:fill="00FFFF"/>
        </w:rPr>
        <w:t>not seen since</w:t>
      </w:r>
      <w:r>
        <w:rPr>
          <w:rFonts w:ascii="Calibri" w:hAnsi="Calibri" w:cs="Calibri"/>
          <w:color w:val="000000"/>
          <w:sz w:val="16"/>
          <w:szCs w:val="16"/>
        </w:rPr>
        <w:t xml:space="preserve"> the end of </w:t>
      </w:r>
      <w:r>
        <w:rPr>
          <w:rFonts w:ascii="Calibri" w:hAnsi="Calibri" w:cs="Calibri"/>
          <w:b/>
          <w:bCs/>
          <w:color w:val="000000"/>
          <w:sz w:val="22"/>
          <w:u w:val="single"/>
          <w:shd w:val="clear" w:color="auto" w:fill="00FFFF"/>
        </w:rPr>
        <w:t>World War II</w:t>
      </w:r>
      <w:r>
        <w:rPr>
          <w:rFonts w:ascii="Calibri" w:hAnsi="Calibri" w:cs="Calibri"/>
          <w:color w:val="000000"/>
          <w:sz w:val="16"/>
          <w:szCs w:val="16"/>
        </w:rPr>
        <w:t>. As a political scientist, I know that our theories and tools are not nearly good enough to tell us just how close we are getting to that point—until it happens.</w:t>
      </w:r>
    </w:p>
    <w:p w14:paraId="51D70CE1" w14:textId="77777777" w:rsidR="006C533E" w:rsidRDefault="006C533E" w:rsidP="006C533E"/>
    <w:sectPr w:rsidR="006C53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ranklin Gothic Heavy">
    <w:panose1 w:val="020B0903020102020204"/>
    <w:charset w:val="00"/>
    <w:family w:val="swiss"/>
    <w:pitch w:val="variable"/>
    <w:sig w:usb0="00000287" w:usb1="00000000" w:usb2="00000000" w:usb3="00000000" w:csb0="0000009F" w:csb1="00000000"/>
  </w:font>
  <w:font w:name="Futura">
    <w:altName w:val="Arial"/>
    <w:charset w:val="00"/>
    <w:family w:val="swiss"/>
    <w:pitch w:val="variable"/>
    <w:sig w:usb0="A00002AF" w:usb1="5000214A" w:usb2="00000000" w:usb3="00000000" w:csb0="0000009F" w:csb1="00000000"/>
  </w:font>
  <w:font w:name="Times">
    <w:panose1 w:val="02020603050405020304"/>
    <w:charset w:val="00"/>
    <w:family w:val="roman"/>
    <w:pitch w:val="variable"/>
    <w:sig w:usb0="E0002AFF" w:usb1="C0007841"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Frutiger 45 Light">
    <w:panose1 w:val="00000000000000000000"/>
    <w:charset w:val="00"/>
    <w:family w:val="roman"/>
    <w:notTrueType/>
    <w:pitch w:val="default"/>
  </w:font>
  <w:font w:name="Baskerville">
    <w:altName w:val="Baskerville Old Face"/>
    <w:panose1 w:val="00000000000000000000"/>
    <w:charset w:val="00"/>
    <w:family w:val="roman"/>
    <w:notTrueType/>
    <w:pitch w:val="default"/>
  </w:font>
  <w:font w:name="Frutiger 95 UltraBlack">
    <w:panose1 w:val="00000000000000000000"/>
    <w:charset w:val="00"/>
    <w:family w:val="roman"/>
    <w:notTrueType/>
    <w:pitch w:val="default"/>
  </w:font>
  <w:font w:name="Cooper Black">
    <w:panose1 w:val="0208090404030B0204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inion RegularSC">
    <w:altName w:val="Cambria"/>
    <w:panose1 w:val="00000000000000000000"/>
    <w:charset w:val="00"/>
    <w:family w:val="roman"/>
    <w:notTrueType/>
    <w:pitch w:val="default"/>
  </w:font>
  <w:font w:name="Minion Pro">
    <w:altName w:val="Cambria"/>
    <w:panose1 w:val="00000000000000000000"/>
    <w:charset w:val="00"/>
    <w:family w:val="roman"/>
    <w:notTrueType/>
    <w:pitch w:val="variable"/>
    <w:sig w:usb0="60000287" w:usb1="00000001" w:usb2="00000000" w:usb3="00000000" w:csb0="0000019F" w:csb1="00000000"/>
  </w:font>
  <w:font w:name="Adobe Garamond Pro">
    <w:altName w:val="Garamond"/>
    <w:panose1 w:val="00000000000000000000"/>
    <w:charset w:val="00"/>
    <w:family w:val="roman"/>
    <w:notTrueType/>
    <w:pitch w:val="variable"/>
    <w:sig w:usb0="00000007" w:usb1="00000001" w:usb2="00000000" w:usb3="00000000" w:csb0="00000093" w:csb1="00000000"/>
  </w:font>
  <w:font w:name="ヒラギノ角ゴ Pro W3">
    <w:charset w:val="80"/>
    <w:family w:val="auto"/>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HNKAOE+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Franklin Gothic Demi">
    <w:panose1 w:val="020B0703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onsolas">
    <w:panose1 w:val="020B0609020204030204"/>
    <w:charset w:val="00"/>
    <w:family w:val="modern"/>
    <w:pitch w:val="fixed"/>
    <w:sig w:usb0="E00006FF" w:usb1="0000FCFF" w:usb2="00000001" w:usb3="00000000" w:csb0="0000019F" w:csb1="00000000"/>
  </w:font>
  <w:font w:name="Sabon LT Std">
    <w:panose1 w:val="00000000000000000000"/>
    <w:charset w:val="4D"/>
    <w:family w:val="roman"/>
    <w:notTrueType/>
    <w:pitch w:val="default"/>
    <w:sig w:usb0="00000003" w:usb1="00000000" w:usb2="00000000" w:usb3="00000000" w:csb0="00000001" w:csb1="00000000"/>
  </w:font>
  <w:font w:name="Avenir LT Std 45 Book">
    <w:altName w:val="Calibri"/>
    <w:charset w:val="00"/>
    <w:family w:val="auto"/>
    <w:pitch w:val="variable"/>
    <w:sig w:usb0="800000AF" w:usb1="5000204A" w:usb2="00000000" w:usb3="00000000" w:csb0="0000009B" w:csb1="00000000"/>
  </w:font>
  <w:font w:name="Arial Bold">
    <w:altName w:val="Arial"/>
    <w:panose1 w:val="020B0704020202020204"/>
    <w:charset w:val="00"/>
    <w:family w:val="roman"/>
    <w:notTrueType/>
    <w:pitch w:val="default"/>
  </w:font>
  <w:font w:name="Bell MT">
    <w:panose1 w:val="02020503060305020303"/>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auto"/>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altName w:val="Arial"/>
    <w:charset w:val="00"/>
    <w:family w:val="auto"/>
    <w:pitch w:val="variable"/>
    <w:sig w:usb0="E50002FF" w:usb1="500079DB" w:usb2="00000010" w:usb3="00000000" w:csb0="00000001" w:csb1="00000000"/>
  </w:font>
  <w:font w:name="Gill Sans">
    <w:charset w:val="B1"/>
    <w:family w:val="swiss"/>
    <w:pitch w:val="variable"/>
    <w:sig w:usb0="80000A67" w:usb1="00000000" w:usb2="00000000" w:usb3="00000000" w:csb0="000001F7" w:csb1="00000000"/>
  </w:font>
  <w:font w:name="Helvetica LT Std">
    <w:altName w:val="Arial"/>
    <w:panose1 w:val="00000000000000000000"/>
    <w:charset w:val="00"/>
    <w:family w:val="roman"/>
    <w:notTrueType/>
    <w:pitch w:val="default"/>
  </w:font>
  <w:font w:name="Paperback 24">
    <w:altName w:val="Cambria"/>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Lora">
    <w:charset w:val="00"/>
    <w:family w:val="auto"/>
    <w:pitch w:val="variable"/>
    <w:sig w:usb0="A00002FF" w:usb1="5000204B" w:usb2="00000000" w:usb3="00000000" w:csb0="00000097" w:csb1="00000000"/>
  </w:font>
  <w:font w:name="Times-Roman">
    <w:altName w:val="Times New Roman"/>
    <w:panose1 w:val="00000000000000000000"/>
    <w:charset w:val="00"/>
    <w:family w:val="auto"/>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566B"/>
    <w:multiLevelType w:val="hybridMultilevel"/>
    <w:tmpl w:val="0C4E8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5DF745B"/>
    <w:multiLevelType w:val="hybridMultilevel"/>
    <w:tmpl w:val="80D01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3C25CF"/>
    <w:multiLevelType w:val="multilevel"/>
    <w:tmpl w:val="BE08EFB2"/>
    <w:styleLink w:val="CurrentList1"/>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7B4012C"/>
    <w:multiLevelType w:val="hybridMultilevel"/>
    <w:tmpl w:val="79B4635A"/>
    <w:lvl w:ilvl="0" w:tplc="2D5A2882">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F78076E"/>
    <w:multiLevelType w:val="hybridMultilevel"/>
    <w:tmpl w:val="EEDE3A22"/>
    <w:lvl w:ilvl="0" w:tplc="8236C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8A13D3"/>
    <w:multiLevelType w:val="hybridMultilevel"/>
    <w:tmpl w:val="F2E24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B1448D"/>
    <w:multiLevelType w:val="hybridMultilevel"/>
    <w:tmpl w:val="F2E24D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D2279B"/>
    <w:multiLevelType w:val="hybridMultilevel"/>
    <w:tmpl w:val="135E7EFE"/>
    <w:lvl w:ilvl="0" w:tplc="13D8A4F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563041"/>
    <w:multiLevelType w:val="hybridMultilevel"/>
    <w:tmpl w:val="0A3A8DD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994CCE"/>
    <w:multiLevelType w:val="hybridMultilevel"/>
    <w:tmpl w:val="F2F41CB0"/>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94760E5"/>
    <w:multiLevelType w:val="multilevel"/>
    <w:tmpl w:val="BE08EFB2"/>
    <w:styleLink w:val="CurrentList2"/>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B3E3B64"/>
    <w:multiLevelType w:val="hybridMultilevel"/>
    <w:tmpl w:val="784EB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9218E8"/>
    <w:multiLevelType w:val="hybridMultilevel"/>
    <w:tmpl w:val="5E7AD3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ED33A10"/>
    <w:multiLevelType w:val="hybridMultilevel"/>
    <w:tmpl w:val="F48C5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F8092E"/>
    <w:multiLevelType w:val="hybridMultilevel"/>
    <w:tmpl w:val="67F6E508"/>
    <w:styleLink w:val="CurrentList10"/>
    <w:lvl w:ilvl="0" w:tplc="4E4AC642">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DF01E7"/>
    <w:multiLevelType w:val="hybridMultilevel"/>
    <w:tmpl w:val="FF1A4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C47CDD"/>
    <w:multiLevelType w:val="hybridMultilevel"/>
    <w:tmpl w:val="88022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EA4D2D"/>
    <w:multiLevelType w:val="multilevel"/>
    <w:tmpl w:val="72D6F6FC"/>
    <w:styleLink w:val="CurrentList2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3462507"/>
    <w:multiLevelType w:val="hybridMultilevel"/>
    <w:tmpl w:val="B19AF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CD3B91"/>
    <w:multiLevelType w:val="hybridMultilevel"/>
    <w:tmpl w:val="4B22E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5B2E15"/>
    <w:multiLevelType w:val="hybridMultilevel"/>
    <w:tmpl w:val="46BC09C4"/>
    <w:lvl w:ilvl="0" w:tplc="04090017">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8046516">
    <w:abstractNumId w:val="28"/>
  </w:num>
  <w:num w:numId="2" w16cid:durableId="1689940126">
    <w:abstractNumId w:val="31"/>
  </w:num>
  <w:num w:numId="3" w16cid:durableId="468713491">
    <w:abstractNumId w:val="18"/>
  </w:num>
  <w:num w:numId="4" w16cid:durableId="318046442">
    <w:abstractNumId w:val="34"/>
  </w:num>
  <w:num w:numId="5" w16cid:durableId="806581987">
    <w:abstractNumId w:val="11"/>
  </w:num>
  <w:num w:numId="6" w16cid:durableId="943918848">
    <w:abstractNumId w:val="21"/>
  </w:num>
  <w:num w:numId="7" w16cid:durableId="727804388">
    <w:abstractNumId w:val="14"/>
  </w:num>
  <w:num w:numId="8" w16cid:durableId="436097502">
    <w:abstractNumId w:val="13"/>
  </w:num>
  <w:num w:numId="9" w16cid:durableId="84693166">
    <w:abstractNumId w:val="24"/>
  </w:num>
  <w:num w:numId="10" w16cid:durableId="1471484806">
    <w:abstractNumId w:val="26"/>
  </w:num>
  <w:num w:numId="11" w16cid:durableId="1074812182">
    <w:abstractNumId w:val="22"/>
  </w:num>
  <w:num w:numId="12" w16cid:durableId="1898203148">
    <w:abstractNumId w:val="29"/>
  </w:num>
  <w:num w:numId="13" w16cid:durableId="670638799">
    <w:abstractNumId w:val="19"/>
  </w:num>
  <w:num w:numId="14" w16cid:durableId="225844816">
    <w:abstractNumId w:val="27"/>
  </w:num>
  <w:num w:numId="15" w16cid:durableId="731123609">
    <w:abstractNumId w:val="10"/>
  </w:num>
  <w:num w:numId="16" w16cid:durableId="546767808">
    <w:abstractNumId w:val="12"/>
  </w:num>
  <w:num w:numId="17" w16cid:durableId="460028893">
    <w:abstractNumId w:val="25"/>
  </w:num>
  <w:num w:numId="18" w16cid:durableId="301354533">
    <w:abstractNumId w:val="32"/>
  </w:num>
  <w:num w:numId="19" w16cid:durableId="471870977">
    <w:abstractNumId w:val="15"/>
  </w:num>
  <w:num w:numId="20" w16cid:durableId="273101453">
    <w:abstractNumId w:val="23"/>
  </w:num>
  <w:num w:numId="21" w16cid:durableId="322049051">
    <w:abstractNumId w:val="33"/>
  </w:num>
  <w:num w:numId="22" w16cid:durableId="61566493">
    <w:abstractNumId w:val="20"/>
  </w:num>
  <w:num w:numId="23" w16cid:durableId="386220130">
    <w:abstractNumId w:val="30"/>
  </w:num>
  <w:num w:numId="24" w16cid:durableId="1120300885">
    <w:abstractNumId w:val="10"/>
  </w:num>
  <w:num w:numId="25" w16cid:durableId="1542473599">
    <w:abstractNumId w:val="10"/>
  </w:num>
  <w:num w:numId="26" w16cid:durableId="620960726">
    <w:abstractNumId w:val="10"/>
  </w:num>
  <w:num w:numId="27" w16cid:durableId="317222789">
    <w:abstractNumId w:val="10"/>
  </w:num>
  <w:num w:numId="28" w16cid:durableId="42603328">
    <w:abstractNumId w:val="10"/>
  </w:num>
  <w:num w:numId="29" w16cid:durableId="803735671">
    <w:abstractNumId w:val="10"/>
  </w:num>
  <w:num w:numId="30" w16cid:durableId="2122650513">
    <w:abstractNumId w:val="10"/>
  </w:num>
  <w:num w:numId="31" w16cid:durableId="1196622018">
    <w:abstractNumId w:val="10"/>
  </w:num>
  <w:num w:numId="32" w16cid:durableId="810755616">
    <w:abstractNumId w:val="10"/>
  </w:num>
  <w:num w:numId="33" w16cid:durableId="1282146868">
    <w:abstractNumId w:val="10"/>
  </w:num>
  <w:num w:numId="34" w16cid:durableId="7907801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1079405">
    <w:abstractNumId w:val="16"/>
  </w:num>
  <w:num w:numId="36" w16cid:durableId="326135052">
    <w:abstractNumId w:val="9"/>
  </w:num>
  <w:num w:numId="37" w16cid:durableId="590238664">
    <w:abstractNumId w:val="7"/>
  </w:num>
  <w:num w:numId="38" w16cid:durableId="1932930924">
    <w:abstractNumId w:val="6"/>
  </w:num>
  <w:num w:numId="39" w16cid:durableId="91441601">
    <w:abstractNumId w:val="5"/>
  </w:num>
  <w:num w:numId="40" w16cid:durableId="1106727116">
    <w:abstractNumId w:val="4"/>
  </w:num>
  <w:num w:numId="41" w16cid:durableId="1852253098">
    <w:abstractNumId w:val="8"/>
  </w:num>
  <w:num w:numId="42" w16cid:durableId="1678773169">
    <w:abstractNumId w:val="3"/>
  </w:num>
  <w:num w:numId="43" w16cid:durableId="826701071">
    <w:abstractNumId w:val="2"/>
  </w:num>
  <w:num w:numId="44" w16cid:durableId="449593487">
    <w:abstractNumId w:val="1"/>
  </w:num>
  <w:num w:numId="45" w16cid:durableId="1599485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RibbonPointer" w:val="348368104"/>
    <w:docVar w:name="VerbatimMac" w:val="True"/>
    <w:docVar w:name="VerbatimVersion" w:val="5.0"/>
  </w:docVars>
  <w:rsids>
    <w:rsidRoot w:val="00391C37"/>
    <w:rsid w:val="000029E3"/>
    <w:rsid w:val="000029E8"/>
    <w:rsid w:val="00004225"/>
    <w:rsid w:val="000066CA"/>
    <w:rsid w:val="00007264"/>
    <w:rsid w:val="000076A9"/>
    <w:rsid w:val="00014FAD"/>
    <w:rsid w:val="00015D2A"/>
    <w:rsid w:val="00020906"/>
    <w:rsid w:val="0002490B"/>
    <w:rsid w:val="00026465"/>
    <w:rsid w:val="00030204"/>
    <w:rsid w:val="000312A0"/>
    <w:rsid w:val="0003396C"/>
    <w:rsid w:val="00035337"/>
    <w:rsid w:val="00052FB1"/>
    <w:rsid w:val="00054276"/>
    <w:rsid w:val="000547B1"/>
    <w:rsid w:val="0006091E"/>
    <w:rsid w:val="00062F42"/>
    <w:rsid w:val="000638C1"/>
    <w:rsid w:val="00065FEE"/>
    <w:rsid w:val="00066E3C"/>
    <w:rsid w:val="00072718"/>
    <w:rsid w:val="00072CB3"/>
    <w:rsid w:val="0007381E"/>
    <w:rsid w:val="00076094"/>
    <w:rsid w:val="0008018F"/>
    <w:rsid w:val="0008785F"/>
    <w:rsid w:val="00090CBE"/>
    <w:rsid w:val="00094DEC"/>
    <w:rsid w:val="000A2D8A"/>
    <w:rsid w:val="000D26A6"/>
    <w:rsid w:val="000D2B90"/>
    <w:rsid w:val="000D6ED8"/>
    <w:rsid w:val="000D717B"/>
    <w:rsid w:val="000F3C3A"/>
    <w:rsid w:val="00100B28"/>
    <w:rsid w:val="001062F7"/>
    <w:rsid w:val="0011268A"/>
    <w:rsid w:val="001136C5"/>
    <w:rsid w:val="00117316"/>
    <w:rsid w:val="001209B4"/>
    <w:rsid w:val="0013072C"/>
    <w:rsid w:val="00164254"/>
    <w:rsid w:val="001761FC"/>
    <w:rsid w:val="00182655"/>
    <w:rsid w:val="001840F2"/>
    <w:rsid w:val="00185134"/>
    <w:rsid w:val="001856C6"/>
    <w:rsid w:val="00191B5F"/>
    <w:rsid w:val="00192487"/>
    <w:rsid w:val="00193416"/>
    <w:rsid w:val="00194F44"/>
    <w:rsid w:val="00195073"/>
    <w:rsid w:val="0019668D"/>
    <w:rsid w:val="001A25FD"/>
    <w:rsid w:val="001A5371"/>
    <w:rsid w:val="001A5375"/>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1F63"/>
    <w:rsid w:val="0029647A"/>
    <w:rsid w:val="00296504"/>
    <w:rsid w:val="002B5511"/>
    <w:rsid w:val="002B7ACF"/>
    <w:rsid w:val="002C686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059"/>
    <w:rsid w:val="00365C8D"/>
    <w:rsid w:val="003670D9"/>
    <w:rsid w:val="00370B41"/>
    <w:rsid w:val="00371B27"/>
    <w:rsid w:val="003726C3"/>
    <w:rsid w:val="00375D2E"/>
    <w:rsid w:val="00383071"/>
    <w:rsid w:val="00383B19"/>
    <w:rsid w:val="00384CBC"/>
    <w:rsid w:val="00387E83"/>
    <w:rsid w:val="00391C37"/>
    <w:rsid w:val="003933F9"/>
    <w:rsid w:val="00395864"/>
    <w:rsid w:val="00396557"/>
    <w:rsid w:val="00397316"/>
    <w:rsid w:val="003A248F"/>
    <w:rsid w:val="003A4D9C"/>
    <w:rsid w:val="003B1668"/>
    <w:rsid w:val="003C091E"/>
    <w:rsid w:val="003C5F4C"/>
    <w:rsid w:val="003D5EA8"/>
    <w:rsid w:val="003D7B28"/>
    <w:rsid w:val="003E305E"/>
    <w:rsid w:val="003E34DB"/>
    <w:rsid w:val="003E5302"/>
    <w:rsid w:val="003E5BF1"/>
    <w:rsid w:val="003F2452"/>
    <w:rsid w:val="003F3763"/>
    <w:rsid w:val="003F41EA"/>
    <w:rsid w:val="003F7DF0"/>
    <w:rsid w:val="0040256F"/>
    <w:rsid w:val="004039AF"/>
    <w:rsid w:val="00407AFF"/>
    <w:rsid w:val="0041155D"/>
    <w:rsid w:val="004170BF"/>
    <w:rsid w:val="004270E3"/>
    <w:rsid w:val="004348DC"/>
    <w:rsid w:val="00434921"/>
    <w:rsid w:val="00435A67"/>
    <w:rsid w:val="00442018"/>
    <w:rsid w:val="00444E01"/>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0731"/>
    <w:rsid w:val="004D17D8"/>
    <w:rsid w:val="004D52D8"/>
    <w:rsid w:val="004E355B"/>
    <w:rsid w:val="005028E5"/>
    <w:rsid w:val="00503735"/>
    <w:rsid w:val="00512A65"/>
    <w:rsid w:val="00516A88"/>
    <w:rsid w:val="00522065"/>
    <w:rsid w:val="005224F2"/>
    <w:rsid w:val="00533F1C"/>
    <w:rsid w:val="00536D8B"/>
    <w:rsid w:val="005379C3"/>
    <w:rsid w:val="00544AEC"/>
    <w:rsid w:val="0054687E"/>
    <w:rsid w:val="005519C2"/>
    <w:rsid w:val="005523E0"/>
    <w:rsid w:val="0055320F"/>
    <w:rsid w:val="0055699B"/>
    <w:rsid w:val="0056020A"/>
    <w:rsid w:val="0056067C"/>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992"/>
    <w:rsid w:val="005C74A6"/>
    <w:rsid w:val="005D3B4D"/>
    <w:rsid w:val="005D615C"/>
    <w:rsid w:val="005E1860"/>
    <w:rsid w:val="005F063B"/>
    <w:rsid w:val="005F192D"/>
    <w:rsid w:val="005F24C8"/>
    <w:rsid w:val="005F26AF"/>
    <w:rsid w:val="00607D6C"/>
    <w:rsid w:val="0061383D"/>
    <w:rsid w:val="00614D69"/>
    <w:rsid w:val="00616D13"/>
    <w:rsid w:val="00617030"/>
    <w:rsid w:val="00621301"/>
    <w:rsid w:val="0062173F"/>
    <w:rsid w:val="006235FB"/>
    <w:rsid w:val="006257E6"/>
    <w:rsid w:val="00626A15"/>
    <w:rsid w:val="006379E9"/>
    <w:rsid w:val="006407E0"/>
    <w:rsid w:val="006438CB"/>
    <w:rsid w:val="006529B9"/>
    <w:rsid w:val="00654695"/>
    <w:rsid w:val="0065500A"/>
    <w:rsid w:val="00655217"/>
    <w:rsid w:val="0065727C"/>
    <w:rsid w:val="00674A78"/>
    <w:rsid w:val="006758DE"/>
    <w:rsid w:val="00680123"/>
    <w:rsid w:val="00696A16"/>
    <w:rsid w:val="006A4840"/>
    <w:rsid w:val="006A52A0"/>
    <w:rsid w:val="006A7BE4"/>
    <w:rsid w:val="006A7E1D"/>
    <w:rsid w:val="006B46CA"/>
    <w:rsid w:val="006C3A56"/>
    <w:rsid w:val="006C533E"/>
    <w:rsid w:val="006C545A"/>
    <w:rsid w:val="006D13F4"/>
    <w:rsid w:val="006D6AED"/>
    <w:rsid w:val="006D6B7E"/>
    <w:rsid w:val="006E6D0B"/>
    <w:rsid w:val="006E71A1"/>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3E9D"/>
    <w:rsid w:val="007C57E1"/>
    <w:rsid w:val="007C5811"/>
    <w:rsid w:val="007D2DF5"/>
    <w:rsid w:val="007D451A"/>
    <w:rsid w:val="007D5E3E"/>
    <w:rsid w:val="007D7596"/>
    <w:rsid w:val="007E242C"/>
    <w:rsid w:val="007E6631"/>
    <w:rsid w:val="00803A12"/>
    <w:rsid w:val="00805417"/>
    <w:rsid w:val="0081031B"/>
    <w:rsid w:val="00822932"/>
    <w:rsid w:val="008266F9"/>
    <w:rsid w:val="008267E2"/>
    <w:rsid w:val="00826A9B"/>
    <w:rsid w:val="00834842"/>
    <w:rsid w:val="00840E7B"/>
    <w:rsid w:val="008536AF"/>
    <w:rsid w:val="008539B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99A"/>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33AF5"/>
    <w:rsid w:val="009509D5"/>
    <w:rsid w:val="009538F5"/>
    <w:rsid w:val="00957187"/>
    <w:rsid w:val="00960255"/>
    <w:rsid w:val="009603E1"/>
    <w:rsid w:val="00961C9D"/>
    <w:rsid w:val="00963065"/>
    <w:rsid w:val="0097151F"/>
    <w:rsid w:val="00972345"/>
    <w:rsid w:val="00973777"/>
    <w:rsid w:val="00976E78"/>
    <w:rsid w:val="009775C0"/>
    <w:rsid w:val="00981F23"/>
    <w:rsid w:val="0098384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744"/>
    <w:rsid w:val="00A431C6"/>
    <w:rsid w:val="00A54315"/>
    <w:rsid w:val="00A60FBC"/>
    <w:rsid w:val="00A65C0B"/>
    <w:rsid w:val="00A776BA"/>
    <w:rsid w:val="00A81FD2"/>
    <w:rsid w:val="00A8441A"/>
    <w:rsid w:val="00A8674A"/>
    <w:rsid w:val="00A96E24"/>
    <w:rsid w:val="00AA2107"/>
    <w:rsid w:val="00AA6F6E"/>
    <w:rsid w:val="00AB122B"/>
    <w:rsid w:val="00AB21B0"/>
    <w:rsid w:val="00AB48D3"/>
    <w:rsid w:val="00AE0243"/>
    <w:rsid w:val="00AE1BAD"/>
    <w:rsid w:val="00AE2124"/>
    <w:rsid w:val="00AE24BC"/>
    <w:rsid w:val="00AE3E3F"/>
    <w:rsid w:val="00AF04E9"/>
    <w:rsid w:val="00AF2516"/>
    <w:rsid w:val="00AF4760"/>
    <w:rsid w:val="00AF55D4"/>
    <w:rsid w:val="00B0505F"/>
    <w:rsid w:val="00B05C2D"/>
    <w:rsid w:val="00B1080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B6847"/>
    <w:rsid w:val="00CC7A4E"/>
    <w:rsid w:val="00CD1359"/>
    <w:rsid w:val="00CD4C83"/>
    <w:rsid w:val="00CE2588"/>
    <w:rsid w:val="00CE7308"/>
    <w:rsid w:val="00CF5CA1"/>
    <w:rsid w:val="00D01EDC"/>
    <w:rsid w:val="00D078AA"/>
    <w:rsid w:val="00D10058"/>
    <w:rsid w:val="00D11978"/>
    <w:rsid w:val="00D15E30"/>
    <w:rsid w:val="00D16129"/>
    <w:rsid w:val="00D17AE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12D"/>
    <w:rsid w:val="00DD4CD4"/>
    <w:rsid w:val="00DD65A2"/>
    <w:rsid w:val="00DD6770"/>
    <w:rsid w:val="00DE0749"/>
    <w:rsid w:val="00DE1CE2"/>
    <w:rsid w:val="00DE57D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76243"/>
    <w:rsid w:val="00E8322E"/>
    <w:rsid w:val="00E903E0"/>
    <w:rsid w:val="00E91269"/>
    <w:rsid w:val="00EA1115"/>
    <w:rsid w:val="00EA39EB"/>
    <w:rsid w:val="00EA58CE"/>
    <w:rsid w:val="00EA7FD0"/>
    <w:rsid w:val="00EB33FF"/>
    <w:rsid w:val="00EB3D1A"/>
    <w:rsid w:val="00EB5889"/>
    <w:rsid w:val="00EC2759"/>
    <w:rsid w:val="00EC7106"/>
    <w:rsid w:val="00ED0120"/>
    <w:rsid w:val="00ED3BBA"/>
    <w:rsid w:val="00ED4AC0"/>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455"/>
    <w:rsid w:val="00F277AA"/>
    <w:rsid w:val="00F31955"/>
    <w:rsid w:val="00F34C06"/>
    <w:rsid w:val="00F43EA3"/>
    <w:rsid w:val="00F445DA"/>
    <w:rsid w:val="00F44A22"/>
    <w:rsid w:val="00F50C55"/>
    <w:rsid w:val="00F57FFB"/>
    <w:rsid w:val="00F601E6"/>
    <w:rsid w:val="00F60A18"/>
    <w:rsid w:val="00F614B0"/>
    <w:rsid w:val="00F73954"/>
    <w:rsid w:val="00F94060"/>
    <w:rsid w:val="00FA56F6"/>
    <w:rsid w:val="00FB329D"/>
    <w:rsid w:val="00FB4CC8"/>
    <w:rsid w:val="00FC27E3"/>
    <w:rsid w:val="00FC74C7"/>
    <w:rsid w:val="00FC7968"/>
    <w:rsid w:val="00FD26C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9AABB"/>
  <w14:defaultImageDpi w14:val="300"/>
  <w15:docId w15:val="{85A29C3E-6F13-AF4E-BA59-B64855ED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62F7"/>
    <w:pPr>
      <w:spacing w:after="160" w:line="259" w:lineRule="auto"/>
    </w:pPr>
    <w:rPr>
      <w:rFonts w:ascii="Calibri" w:eastAsiaTheme="minorHAnsi" w:hAnsi="Calibri"/>
      <w:sz w:val="22"/>
      <w:szCs w:val="22"/>
    </w:rPr>
  </w:style>
  <w:style w:type="paragraph" w:styleId="Heading1">
    <w:name w:val="heading 1"/>
    <w:aliases w:val="Pocket,Titles,F2 - Heading 1,AHeading 1,Brief - Heading 1,Block Name,Block Header,ALEX,Heading,Block Titles,Heading 1 Char Char Char,Heading 1 Char1 Char Char,Heading 1 Char Char Char Char,Heading 1 - block,HAT,HatText,Block titles,Argument,A"/>
    <w:basedOn w:val="Normal"/>
    <w:next w:val="Normal"/>
    <w:link w:val="Heading1Char"/>
    <w:qFormat/>
    <w:rsid w:val="001062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2,Heading 2 Char1 Char,Heading 2 Char Char Char,Heading 2 Char Char1,Heading 2 Char Char2 Char1,Heading 2 Char1 Char Char1 Char,Heading 2 Cha,Heading 21, Char Char Char Char1,Hats,Char Char Char Char1 Char,header,Tag&amp;Ci"/>
    <w:basedOn w:val="Normal"/>
    <w:next w:val="Normal"/>
    <w:link w:val="Heading2Char"/>
    <w:uiPriority w:val="1"/>
    <w:unhideWhenUsed/>
    <w:qFormat/>
    <w:rsid w:val="001062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1062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No Spacing111111,no read,No Spacing211,No Spacing12,TAG,ta,t,small space,T,Ta,nonunderlined,No Spacing51,No Spacing1121, C"/>
    <w:basedOn w:val="Normal"/>
    <w:next w:val="Normal"/>
    <w:link w:val="Heading4Char"/>
    <w:uiPriority w:val="3"/>
    <w:unhideWhenUsed/>
    <w:qFormat/>
    <w:rsid w:val="001062F7"/>
    <w:pPr>
      <w:keepNext/>
      <w:keepLines/>
      <w:spacing w:before="40" w:after="0"/>
      <w:outlineLvl w:val="3"/>
    </w:pPr>
    <w:rPr>
      <w:rFonts w:eastAsiaTheme="majorEastAsia" w:cstheme="majorBidi"/>
      <w:b/>
      <w:iCs/>
      <w:sz w:val="26"/>
    </w:rPr>
  </w:style>
  <w:style w:type="paragraph" w:styleId="Heading5">
    <w:name w:val="heading 5"/>
    <w:aliases w:val="Blocks,5: Underlined,Heading 5 - underlined"/>
    <w:basedOn w:val="Normal"/>
    <w:next w:val="Normal"/>
    <w:link w:val="Heading5Char"/>
    <w:unhideWhenUsed/>
    <w:qFormat/>
    <w:rsid w:val="00AF04E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aliases w:val="Title (no index),cites2"/>
    <w:basedOn w:val="Normal"/>
    <w:next w:val="Normal"/>
    <w:link w:val="Heading6Char"/>
    <w:qFormat/>
    <w:rsid w:val="00AF04E9"/>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AF04E9"/>
    <w:pPr>
      <w:spacing w:before="240" w:after="60"/>
      <w:ind w:left="1296" w:right="432" w:hanging="288"/>
      <w:outlineLvl w:val="6"/>
    </w:pPr>
    <w:rPr>
      <w:rFonts w:ascii="Times New Roman" w:eastAsia="Times New Roman" w:hAnsi="Times New Roman"/>
    </w:rPr>
  </w:style>
  <w:style w:type="paragraph" w:styleId="Heading8">
    <w:name w:val="heading 8"/>
    <w:basedOn w:val="Normal"/>
    <w:next w:val="Normal"/>
    <w:link w:val="Heading8Char"/>
    <w:qFormat/>
    <w:rsid w:val="00AF04E9"/>
    <w:pPr>
      <w:spacing w:before="240" w:after="60"/>
      <w:ind w:left="1440" w:right="432" w:hanging="432"/>
      <w:outlineLvl w:val="7"/>
    </w:pPr>
    <w:rPr>
      <w:rFonts w:ascii="Times New Roman" w:eastAsia="Times New Roman" w:hAnsi="Times New Roman"/>
      <w:i/>
      <w:iCs/>
    </w:rPr>
  </w:style>
  <w:style w:type="paragraph" w:styleId="Heading9">
    <w:name w:val="heading 9"/>
    <w:basedOn w:val="Normal"/>
    <w:next w:val="Normal"/>
    <w:link w:val="Heading9Char"/>
    <w:qFormat/>
    <w:rsid w:val="00AF04E9"/>
    <w:pPr>
      <w:spacing w:before="240" w:after="60"/>
      <w:ind w:left="1584" w:right="432" w:hanging="144"/>
      <w:outlineLvl w:val="8"/>
    </w:pPr>
    <w:rPr>
      <w:rFonts w:eastAsia="Times New Roman"/>
    </w:rPr>
  </w:style>
  <w:style w:type="character" w:default="1" w:styleId="DefaultParagraphFont">
    <w:name w:val="Default Paragraph Font"/>
    <w:uiPriority w:val="1"/>
    <w:semiHidden/>
    <w:unhideWhenUsed/>
    <w:rsid w:val="001062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62F7"/>
  </w:style>
  <w:style w:type="character" w:customStyle="1" w:styleId="Heading1Char">
    <w:name w:val="Heading 1 Char"/>
    <w:aliases w:val="Pocket Char,Titles Char,F2 - Heading 1 Char,AHeading 1 Char,Brief - Heading 1 Char,Block Name Char,Block Header Char,ALEX Char,Heading Char,Block Titles Char,Heading 1 Char Char Char Char1,Heading 1 Char1 Char Char Char,HAT Char,A Char"/>
    <w:basedOn w:val="DefaultParagraphFont"/>
    <w:link w:val="Heading1"/>
    <w:rsid w:val="001062F7"/>
    <w:rPr>
      <w:rFonts w:ascii="Calibri" w:eastAsiaTheme="majorEastAsia" w:hAnsi="Calibri" w:cstheme="majorBidi"/>
      <w:b/>
      <w:sz w:val="52"/>
      <w:szCs w:val="32"/>
    </w:rPr>
  </w:style>
  <w:style w:type="character" w:customStyle="1" w:styleId="Heading2Char">
    <w:name w:val="Heading 2 Char"/>
    <w:aliases w:val="Hat Char,Heading 2 Char2 Char1,Heading 2 Char1 Char Char1,Heading 2 Char Char Char Char,Heading 2 Char Char1 Char,Heading 2 Char Char2 Char1 Char,Heading 2 Char1 Char Char1 Char Char,Heading 2 Cha Char,Heading 21 Char,Hats Char"/>
    <w:basedOn w:val="DefaultParagraphFont"/>
    <w:link w:val="Heading2"/>
    <w:uiPriority w:val="1"/>
    <w:rsid w:val="001062F7"/>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1062F7"/>
    <w:rPr>
      <w:rFonts w:ascii="Calibri" w:eastAsiaTheme="majorEastAsia" w:hAnsi="Calibri" w:cstheme="majorBidi"/>
      <w:b/>
      <w:sz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 Char,No Spacing111111 Char,no read Char,No Spacing211 Char,TAG Char"/>
    <w:basedOn w:val="DefaultParagraphFont"/>
    <w:link w:val="Heading4"/>
    <w:uiPriority w:val="3"/>
    <w:rsid w:val="001062F7"/>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062F7"/>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1062F7"/>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s"/>
    <w:basedOn w:val="DefaultParagraphFont"/>
    <w:link w:val="textbold"/>
    <w:uiPriority w:val="7"/>
    <w:qFormat/>
    <w:rsid w:val="001062F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062F7"/>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C"/>
    <w:basedOn w:val="DefaultParagraphFont"/>
    <w:uiPriority w:val="99"/>
    <w:unhideWhenUsed/>
    <w:rsid w:val="001062F7"/>
    <w:rPr>
      <w:color w:val="auto"/>
      <w:u w:val="none"/>
    </w:rPr>
  </w:style>
  <w:style w:type="paragraph" w:styleId="DocumentMap">
    <w:name w:val="Document Map"/>
    <w:basedOn w:val="Normal"/>
    <w:link w:val="DocumentMapChar"/>
    <w:uiPriority w:val="99"/>
    <w:unhideWhenUsed/>
    <w:rsid w:val="00391C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91C37"/>
    <w:rPr>
      <w:rFonts w:ascii="Lucida Grande" w:hAnsi="Lucida Grande" w:cs="Lucida Grande"/>
    </w:rPr>
  </w:style>
  <w:style w:type="paragraph" w:customStyle="1" w:styleId="textbold">
    <w:name w:val="text bold"/>
    <w:basedOn w:val="Normal"/>
    <w:link w:val="Emphasis"/>
    <w:uiPriority w:val="7"/>
    <w:qFormat/>
    <w:rsid w:val="00391C37"/>
    <w:pPr>
      <w:widowControl w:val="0"/>
      <w:spacing w:after="0" w:line="240" w:lineRule="auto"/>
      <w:ind w:left="720"/>
      <w:jc w:val="both"/>
    </w:pPr>
    <w:rPr>
      <w:rFonts w:eastAsiaTheme="minorEastAsia"/>
      <w:b/>
      <w:iCs/>
      <w:szCs w:val="24"/>
      <w:u w:val="single"/>
    </w:rPr>
  </w:style>
  <w:style w:type="character" w:customStyle="1" w:styleId="Heading5Char">
    <w:name w:val="Heading 5 Char"/>
    <w:aliases w:val="Blocks Char,5: Underlined Char,Heading 5 - underlined Char"/>
    <w:basedOn w:val="DefaultParagraphFont"/>
    <w:link w:val="Heading5"/>
    <w:rsid w:val="00AF04E9"/>
    <w:rPr>
      <w:rFonts w:asciiTheme="majorHAnsi" w:eastAsiaTheme="majorEastAsia" w:hAnsiTheme="majorHAnsi" w:cstheme="majorBidi"/>
      <w:color w:val="365F91" w:themeColor="accent1" w:themeShade="BF"/>
      <w:sz w:val="22"/>
      <w:szCs w:val="22"/>
    </w:rPr>
  </w:style>
  <w:style w:type="character" w:customStyle="1" w:styleId="Heading6Char">
    <w:name w:val="Heading 6 Char"/>
    <w:aliases w:val="Title (no index) Char,cites2 Char"/>
    <w:basedOn w:val="DefaultParagraphFont"/>
    <w:link w:val="Heading6"/>
    <w:rsid w:val="00AF04E9"/>
    <w:rPr>
      <w:rFonts w:asciiTheme="majorHAnsi" w:eastAsiaTheme="majorEastAsia" w:hAnsiTheme="majorHAnsi" w:cstheme="majorBidi"/>
      <w:color w:val="243F60" w:themeColor="accent1" w:themeShade="7F"/>
      <w:sz w:val="22"/>
      <w:szCs w:val="22"/>
    </w:rPr>
  </w:style>
  <w:style w:type="character" w:customStyle="1" w:styleId="Heading7Char">
    <w:name w:val="Heading 7 Char"/>
    <w:basedOn w:val="DefaultParagraphFont"/>
    <w:link w:val="Heading7"/>
    <w:rsid w:val="00AF04E9"/>
    <w:rPr>
      <w:rFonts w:ascii="Times New Roman" w:eastAsia="Times New Roman" w:hAnsi="Times New Roman"/>
      <w:sz w:val="22"/>
      <w:szCs w:val="22"/>
    </w:rPr>
  </w:style>
  <w:style w:type="character" w:customStyle="1" w:styleId="Heading8Char">
    <w:name w:val="Heading 8 Char"/>
    <w:basedOn w:val="DefaultParagraphFont"/>
    <w:link w:val="Heading8"/>
    <w:rsid w:val="00AF04E9"/>
    <w:rPr>
      <w:rFonts w:ascii="Times New Roman" w:eastAsia="Times New Roman" w:hAnsi="Times New Roman"/>
      <w:i/>
      <w:iCs/>
      <w:sz w:val="22"/>
      <w:szCs w:val="22"/>
    </w:rPr>
  </w:style>
  <w:style w:type="character" w:customStyle="1" w:styleId="Heading9Char">
    <w:name w:val="Heading 9 Char"/>
    <w:basedOn w:val="DefaultParagraphFont"/>
    <w:link w:val="Heading9"/>
    <w:rsid w:val="00AF04E9"/>
    <w:rPr>
      <w:rFonts w:ascii="Calibri" w:eastAsia="Times New Roman" w:hAnsi="Calibri"/>
      <w:sz w:val="22"/>
      <w:szCs w:val="22"/>
    </w:rPr>
  </w:style>
  <w:style w:type="paragraph" w:customStyle="1" w:styleId="Emphasis1">
    <w:name w:val="Emphasis1"/>
    <w:basedOn w:val="Normal"/>
    <w:autoRedefine/>
    <w:uiPriority w:val="7"/>
    <w:qFormat/>
    <w:rsid w:val="00AF04E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3text">
    <w:name w:val="3text"/>
    <w:basedOn w:val="Heading1"/>
    <w:next w:val="Normal"/>
    <w:autoRedefine/>
    <w:qFormat/>
    <w:rsid w:val="00AF04E9"/>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jc w:val="left"/>
      <w:outlineLvl w:val="9"/>
    </w:pPr>
    <w:rPr>
      <w:rFonts w:eastAsia="Times New Roman" w:cstheme="minorBidi"/>
      <w:b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F04E9"/>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AF04E9"/>
    <w:rPr>
      <w:rFonts w:ascii="Times New Roman" w:eastAsiaTheme="minorHAnsi" w:hAnsi="Times New Roman" w:cs="Times New Roman"/>
      <w:szCs w:val="22"/>
    </w:rPr>
  </w:style>
  <w:style w:type="paragraph" w:styleId="BodyText">
    <w:name w:val="Body Text"/>
    <w:aliases w:val="Text,BT"/>
    <w:basedOn w:val="Normal"/>
    <w:link w:val="BodyTextChar"/>
    <w:unhideWhenUsed/>
    <w:qFormat/>
    <w:rsid w:val="00AF04E9"/>
    <w:pPr>
      <w:spacing w:after="140" w:line="276" w:lineRule="auto"/>
    </w:pPr>
    <w:rPr>
      <w:rFonts w:eastAsia="Calibri" w:cs="Times New Roman"/>
    </w:rPr>
  </w:style>
  <w:style w:type="character" w:customStyle="1" w:styleId="BodyTextChar">
    <w:name w:val="Body Text Char"/>
    <w:aliases w:val="Text Char,BT Char"/>
    <w:basedOn w:val="DefaultParagraphFont"/>
    <w:link w:val="BodyText"/>
    <w:qFormat/>
    <w:rsid w:val="00AF04E9"/>
    <w:rPr>
      <w:rFonts w:ascii="Calibri" w:eastAsia="Calibri" w:hAnsi="Calibri" w:cs="Times New Roman"/>
      <w:sz w:val="22"/>
      <w:szCs w:val="22"/>
    </w:rPr>
  </w:style>
  <w:style w:type="paragraph" w:styleId="NoSpacing">
    <w:name w:val="No Spacing"/>
    <w:aliases w:val="Small Text,Card Format,Note Level 21,ClearFormatting,Clear,DDI Tag,Tag Title,No Spacing11211,Note Level 2,Card,card,Tags,Debate Text,No Spacing11,No Spacing31,No Spacing22,No Spacing111,No Spacing3,No Spacing2,tag,Dont use,Dont u,tags,ca"/>
    <w:basedOn w:val="Heading1"/>
    <w:link w:val="NoSpacingChar"/>
    <w:autoRedefine/>
    <w:uiPriority w:val="99"/>
    <w:qFormat/>
    <w:rsid w:val="00AF04E9"/>
    <w:pPr>
      <w:keepNext w:val="0"/>
      <w:keepLines w:val="0"/>
      <w:spacing w:line="254" w:lineRule="auto"/>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qFormat/>
    <w:rsid w:val="00AF04E9"/>
  </w:style>
  <w:style w:type="character" w:customStyle="1" w:styleId="UnresolvedMention1">
    <w:name w:val="Unresolved Mention1"/>
    <w:basedOn w:val="DefaultParagraphFont"/>
    <w:uiPriority w:val="99"/>
    <w:unhideWhenUsed/>
    <w:rsid w:val="00AF04E9"/>
    <w:rPr>
      <w:color w:val="605E5C"/>
      <w:shd w:val="clear" w:color="auto" w:fill="E1DFDD"/>
    </w:rPr>
  </w:style>
  <w:style w:type="character" w:customStyle="1" w:styleId="underline">
    <w:name w:val="underline"/>
    <w:basedOn w:val="DefaultParagraphFont"/>
    <w:uiPriority w:val="7"/>
    <w:qFormat/>
    <w:rsid w:val="00AF04E9"/>
    <w:rPr>
      <w:rFonts w:ascii="Times New Roman" w:hAnsi="Times New Roman" w:cs="Times New Roman" w:hint="default"/>
      <w:sz w:val="20"/>
      <w:u w:val="single"/>
    </w:rPr>
  </w:style>
  <w:style w:type="character" w:customStyle="1" w:styleId="TitleChar">
    <w:name w:val="Title Char"/>
    <w:aliases w:val="title Char,UNDERLINE Char,Cites and Cards Char,Bold Underlined Char,Read This Char,Block Heading Char,Debate Normal Char,Non Read Text Char,Warrants Char"/>
    <w:basedOn w:val="DefaultParagraphFont"/>
    <w:link w:val="Title"/>
    <w:uiPriority w:val="1"/>
    <w:qFormat/>
    <w:rsid w:val="00AF04E9"/>
    <w:rPr>
      <w:u w:val="single"/>
    </w:rPr>
  </w:style>
  <w:style w:type="paragraph" w:styleId="Title">
    <w:name w:val="Title"/>
    <w:aliases w:val="title,UNDERLINE,Cites and Cards,Bold Underlined,Read This,Block Heading,Debate Normal,Non Read Text,Warrants"/>
    <w:basedOn w:val="Normal"/>
    <w:next w:val="Normal"/>
    <w:link w:val="TitleChar"/>
    <w:uiPriority w:val="1"/>
    <w:qFormat/>
    <w:rsid w:val="00AF04E9"/>
    <w:pPr>
      <w:pBdr>
        <w:bottom w:val="single" w:sz="8" w:space="4" w:color="4F81BD"/>
      </w:pBdr>
      <w:spacing w:after="300"/>
    </w:pPr>
    <w:rPr>
      <w:rFonts w:asciiTheme="minorHAnsi" w:eastAsiaTheme="minorEastAsia" w:hAnsiTheme="minorHAnsi"/>
      <w:sz w:val="24"/>
      <w:szCs w:val="24"/>
      <w:u w:val="single"/>
    </w:rPr>
  </w:style>
  <w:style w:type="character" w:customStyle="1" w:styleId="TitleChar1">
    <w:name w:val="Title Char1"/>
    <w:aliases w:val="Read This Char2,Bold Underlined Char2,UNDERLINE Char2,Block Heading Char2,title Char2,Cites and Cards Char2,Intense Emphasis5,Intense Emphasis6,Block Heading Char1,Cites and Cards Char1,UNDERLINE Char1"/>
    <w:basedOn w:val="DefaultParagraphFont"/>
    <w:uiPriority w:val="10"/>
    <w:qFormat/>
    <w:rsid w:val="00AF04E9"/>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nhideWhenUsed/>
    <w:qFormat/>
    <w:rsid w:val="00AF04E9"/>
    <w:pPr>
      <w:spacing w:after="0" w:line="240" w:lineRule="auto"/>
    </w:pPr>
    <w:rPr>
      <w:rFonts w:asciiTheme="minorHAnsi" w:hAnsiTheme="minorHAnsi"/>
      <w:sz w:val="24"/>
    </w:rPr>
  </w:style>
  <w:style w:type="character" w:customStyle="1" w:styleId="FootnoteTextChar">
    <w:name w:val="Footnote Text Char"/>
    <w:basedOn w:val="DefaultParagraphFont"/>
    <w:link w:val="FootnoteText"/>
    <w:rsid w:val="00AF04E9"/>
    <w:rPr>
      <w:rFonts w:eastAsiaTheme="minorHAnsi"/>
      <w:szCs w:val="22"/>
    </w:rPr>
  </w:style>
  <w:style w:type="character" w:styleId="FootnoteReference">
    <w:name w:val="footnote reference"/>
    <w:aliases w:val="FN Ref,footnote reference,fr,o,FR,(NECG) Footnote Reference"/>
    <w:basedOn w:val="DefaultParagraphFont"/>
    <w:unhideWhenUsed/>
    <w:qFormat/>
    <w:rsid w:val="00AF04E9"/>
    <w:rPr>
      <w:vertAlign w:val="superscript"/>
    </w:rPr>
  </w:style>
  <w:style w:type="character" w:customStyle="1" w:styleId="Dottedunderline">
    <w:name w:val="Dotted underline"/>
    <w:rsid w:val="00AF04E9"/>
    <w:rPr>
      <w:u w:val="dotted"/>
    </w:rPr>
  </w:style>
  <w:style w:type="character" w:customStyle="1" w:styleId="apple-style-span">
    <w:name w:val="apple-style-span"/>
    <w:basedOn w:val="DefaultParagraphFont"/>
    <w:qFormat/>
    <w:rsid w:val="00AF04E9"/>
  </w:style>
  <w:style w:type="character" w:customStyle="1" w:styleId="cite">
    <w:name w:val="cite"/>
    <w:aliases w:val="Citation Char,Heading 3 Char1 Char,Citation Char Char1 Char Char Char Char Char,Underlined Text Cha,Block Writing Char,Heading 3 Char Char Char Char,Index Headers Char,Citation Char Char Char1,Char Char Char1,Underlined Text Char,3: Cite Char Char"/>
    <w:basedOn w:val="DefaultParagraphFont"/>
    <w:link w:val="UnderlinedText"/>
    <w:qFormat/>
    <w:rsid w:val="00AF04E9"/>
    <w:rPr>
      <w:rFonts w:ascii="Times New Roman" w:hAnsi="Times New Roman"/>
      <w:b/>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AF04E9"/>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Analytic">
    <w:name w:val="Analytic"/>
    <w:basedOn w:val="Heading4"/>
    <w:link w:val="AnalyticChar"/>
    <w:qFormat/>
    <w:rsid w:val="00AF04E9"/>
  </w:style>
  <w:style w:type="character" w:customStyle="1" w:styleId="AnalyticChar">
    <w:name w:val="Analytic Char"/>
    <w:basedOn w:val="DefaultParagraphFont"/>
    <w:link w:val="Analytic"/>
    <w:rsid w:val="00AF04E9"/>
    <w:rPr>
      <w:rFonts w:ascii="Calibri" w:eastAsiaTheme="majorEastAsia" w:hAnsi="Calibri" w:cstheme="majorBidi"/>
      <w:b/>
      <w:iCs/>
      <w:sz w:val="26"/>
      <w:szCs w:val="22"/>
    </w:rPr>
  </w:style>
  <w:style w:type="numbering" w:customStyle="1" w:styleId="NoList1">
    <w:name w:val="No List1"/>
    <w:next w:val="NoList"/>
    <w:uiPriority w:val="99"/>
    <w:semiHidden/>
    <w:unhideWhenUsed/>
    <w:rsid w:val="00AF04E9"/>
  </w:style>
  <w:style w:type="paragraph" w:styleId="ListParagraph">
    <w:name w:val="List Paragraph"/>
    <w:aliases w:val="6 font,List Paragraph1,List Paragraph2"/>
    <w:basedOn w:val="Normal"/>
    <w:uiPriority w:val="99"/>
    <w:unhideWhenUsed/>
    <w:qFormat/>
    <w:rsid w:val="00AF04E9"/>
    <w:pPr>
      <w:ind w:left="720"/>
      <w:contextualSpacing/>
    </w:pPr>
  </w:style>
  <w:style w:type="paragraph" w:styleId="Header">
    <w:name w:val="header"/>
    <w:aliases w:val="Header Char2,Header Char1 Char,Header Char Char Char,Header Char Char1,Header Char2 Char Char Char,Header Char1 Char1 Char Char Char,Header Char Char Char1 Char Char Char,Header Char Char2 Char Char Char,Header 1, Char2,Header 1 Char Char"/>
    <w:basedOn w:val="Normal"/>
    <w:link w:val="HeaderChar"/>
    <w:uiPriority w:val="99"/>
    <w:unhideWhenUsed/>
    <w:qFormat/>
    <w:rsid w:val="00AF04E9"/>
    <w:pPr>
      <w:tabs>
        <w:tab w:val="center" w:pos="4680"/>
        <w:tab w:val="right" w:pos="9360"/>
      </w:tabs>
      <w:spacing w:after="0" w:line="240" w:lineRule="auto"/>
    </w:pPr>
  </w:style>
  <w:style w:type="character" w:customStyle="1" w:styleId="HeaderChar">
    <w:name w:val="Header Char"/>
    <w:aliases w:val="Header Char2 Char,Header Char1 Char Char,Header Char Char Char Char,Header Char Char1 Char,Header Char2 Char Char Char Char,Header Char1 Char1 Char Char Char Char,Header Char Char Char1 Char Char Char Char,Header 1 Char, Char2 Char"/>
    <w:basedOn w:val="DefaultParagraphFont"/>
    <w:link w:val="Header"/>
    <w:uiPriority w:val="99"/>
    <w:qFormat/>
    <w:rsid w:val="00AF04E9"/>
    <w:rPr>
      <w:rFonts w:ascii="Calibri" w:eastAsiaTheme="minorHAnsi" w:hAnsi="Calibri"/>
      <w:sz w:val="22"/>
      <w:szCs w:val="22"/>
    </w:rPr>
  </w:style>
  <w:style w:type="paragraph" w:styleId="Footer">
    <w:name w:val="footer"/>
    <w:basedOn w:val="Normal"/>
    <w:link w:val="FooterChar"/>
    <w:uiPriority w:val="99"/>
    <w:unhideWhenUsed/>
    <w:rsid w:val="00AF04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4E9"/>
    <w:rPr>
      <w:rFonts w:ascii="Calibri" w:eastAsiaTheme="minorHAnsi" w:hAnsi="Calibri"/>
      <w:sz w:val="22"/>
      <w:szCs w:val="22"/>
    </w:rPr>
  </w:style>
  <w:style w:type="character" w:customStyle="1" w:styleId="HTMLAddressChar">
    <w:name w:val="HTML Address Char"/>
    <w:basedOn w:val="DefaultParagraphFont"/>
    <w:link w:val="HTMLAddress"/>
    <w:uiPriority w:val="99"/>
    <w:rsid w:val="00AF04E9"/>
    <w:rPr>
      <w:rFonts w:ascii="Times New Roman" w:eastAsia="Times New Roman" w:hAnsi="Times New Roman" w:cs="Times New Roman"/>
      <w:i/>
      <w:iCs/>
    </w:rPr>
  </w:style>
  <w:style w:type="paragraph" w:styleId="HTMLAddress">
    <w:name w:val="HTML Address"/>
    <w:basedOn w:val="Normal"/>
    <w:link w:val="HTMLAddressChar"/>
    <w:uiPriority w:val="99"/>
    <w:unhideWhenUsed/>
    <w:rsid w:val="00AF04E9"/>
    <w:pPr>
      <w:spacing w:after="0" w:line="240" w:lineRule="auto"/>
    </w:pPr>
    <w:rPr>
      <w:rFonts w:ascii="Times New Roman" w:eastAsia="Times New Roman" w:hAnsi="Times New Roman" w:cs="Times New Roman"/>
      <w:i/>
      <w:iCs/>
      <w:sz w:val="24"/>
      <w:szCs w:val="24"/>
    </w:rPr>
  </w:style>
  <w:style w:type="character" w:customStyle="1" w:styleId="HTMLAddressChar1">
    <w:name w:val="HTML Address Char1"/>
    <w:basedOn w:val="DefaultParagraphFont"/>
    <w:uiPriority w:val="99"/>
    <w:semiHidden/>
    <w:rsid w:val="00AF04E9"/>
    <w:rPr>
      <w:rFonts w:ascii="Calibri" w:eastAsiaTheme="minorHAnsi" w:hAnsi="Calibri"/>
      <w:i/>
      <w:iCs/>
      <w:sz w:val="22"/>
      <w:szCs w:val="22"/>
    </w:rPr>
  </w:style>
  <w:style w:type="paragraph" w:customStyle="1" w:styleId="smallcaps">
    <w:name w:val="smallcaps"/>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document">
    <w:name w:val="document"/>
    <w:basedOn w:val="Normal"/>
    <w:qFormat/>
    <w:rsid w:val="00AF04E9"/>
    <w:pPr>
      <w:spacing w:before="100" w:beforeAutospacing="1" w:after="100" w:afterAutospacing="1" w:line="240" w:lineRule="auto"/>
    </w:pPr>
    <w:rPr>
      <w:rFonts w:ascii="Times New Roman" w:eastAsia="Times New Roman" w:hAnsi="Times New Roman" w:cs="Times New Roman"/>
      <w:sz w:val="24"/>
    </w:rPr>
  </w:style>
  <w:style w:type="character" w:styleId="IntenseEmphasis">
    <w:name w:val="Intense Emphasis"/>
    <w:aliases w:val="Intense Emphasis11111,Intense Emphasi,Box Out,Italic,Cite Char1,Underline1,ci1,Citation Char Char Cha,Body text + 8.5 pt,Body text + 10 pt,Body text + 9.5 pt,9.5 pt,Bol,B1,Sty,8 ,Spacing 1 pt,Spacing -1 pt,8 pt,9.5 p,8,9.5 "/>
    <w:uiPriority w:val="1"/>
    <w:qFormat/>
    <w:rsid w:val="00AF04E9"/>
    <w:rPr>
      <w:b w:val="0"/>
      <w:bCs/>
      <w:u w:val="single"/>
    </w:rPr>
  </w:style>
  <w:style w:type="paragraph" w:customStyle="1" w:styleId="CardIndented">
    <w:name w:val="Card (Indented)"/>
    <w:basedOn w:val="Normal"/>
    <w:link w:val="CardIndentedChar"/>
    <w:qFormat/>
    <w:rsid w:val="00AF04E9"/>
    <w:pPr>
      <w:ind w:left="288"/>
    </w:pPr>
  </w:style>
  <w:style w:type="character" w:customStyle="1" w:styleId="CardIndentedChar">
    <w:name w:val="Card (Indented) Char"/>
    <w:basedOn w:val="DefaultParagraphFont"/>
    <w:link w:val="CardIndented"/>
    <w:rsid w:val="00AF04E9"/>
    <w:rPr>
      <w:rFonts w:ascii="Calibri" w:eastAsiaTheme="minorHAnsi" w:hAnsi="Calibri"/>
      <w:sz w:val="22"/>
      <w:szCs w:val="22"/>
    </w:rPr>
  </w:style>
  <w:style w:type="character" w:customStyle="1" w:styleId="Style1Char1">
    <w:name w:val="Style1 Char1"/>
    <w:basedOn w:val="DefaultParagraphFont"/>
    <w:rsid w:val="00AF04E9"/>
    <w:rPr>
      <w:rFonts w:ascii="Times New Roman" w:eastAsia="SimSun" w:hAnsi="Times New Roman" w:cs="Times New Roman"/>
      <w:sz w:val="20"/>
      <w:szCs w:val="24"/>
      <w:u w:val="single"/>
      <w:lang w:eastAsia="zh-CN"/>
    </w:rPr>
  </w:style>
  <w:style w:type="character" w:customStyle="1" w:styleId="ital-inline">
    <w:name w:val="ital-inline"/>
    <w:basedOn w:val="DefaultParagraphFont"/>
    <w:rsid w:val="00AF04E9"/>
  </w:style>
  <w:style w:type="character" w:customStyle="1" w:styleId="StyleStyle4CharTimesNewRoman11pt">
    <w:name w:val="Style Style4 Char + Times New Roman 11 pt"/>
    <w:basedOn w:val="DefaultParagraphFont"/>
    <w:rsid w:val="00AF04E9"/>
    <w:rPr>
      <w:rFonts w:ascii="Times New Roman" w:hAnsi="Times New Roman"/>
      <w:sz w:val="20"/>
      <w:szCs w:val="24"/>
      <w:u w:val="single"/>
      <w:lang w:val="en-US" w:eastAsia="en-US" w:bidi="ar-SA"/>
    </w:rPr>
  </w:style>
  <w:style w:type="character" w:customStyle="1" w:styleId="il">
    <w:name w:val="il"/>
    <w:rsid w:val="00AF04E9"/>
  </w:style>
  <w:style w:type="paragraph" w:customStyle="1" w:styleId="UnderlinePara">
    <w:name w:val="Underline Para"/>
    <w:basedOn w:val="Normal"/>
    <w:uiPriority w:val="6"/>
    <w:qFormat/>
    <w:rsid w:val="00AF04E9"/>
    <w:pPr>
      <w:widowControl w:val="0"/>
      <w:suppressAutoHyphens/>
      <w:spacing w:after="200" w:line="256" w:lineRule="auto"/>
      <w:contextualSpacing/>
    </w:pPr>
    <w:rPr>
      <w:rFonts w:asciiTheme="minorHAnsi" w:hAnsiTheme="minorHAnsi"/>
      <w:u w:val="single"/>
    </w:rPr>
  </w:style>
  <w:style w:type="paragraph" w:customStyle="1" w:styleId="Nothing">
    <w:name w:val="Nothing"/>
    <w:link w:val="NothingChar"/>
    <w:qFormat/>
    <w:rsid w:val="00AF04E9"/>
    <w:pPr>
      <w:jc w:val="both"/>
    </w:pPr>
    <w:rPr>
      <w:rFonts w:ascii="Times New Roman" w:eastAsia="Times New Roman" w:hAnsi="Times New Roman" w:cs="Times New Roman"/>
      <w:sz w:val="20"/>
    </w:rPr>
  </w:style>
  <w:style w:type="paragraph" w:customStyle="1" w:styleId="Cards">
    <w:name w:val="Cards"/>
    <w:next w:val="Nothing"/>
    <w:link w:val="CardsChar"/>
    <w:qFormat/>
    <w:rsid w:val="00AF04E9"/>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qFormat/>
    <w:rsid w:val="00AF04E9"/>
    <w:rPr>
      <w:rFonts w:ascii="Times New Roman" w:hAnsi="Times New Roman"/>
      <w:sz w:val="24"/>
      <w:u w:val="thick"/>
    </w:rPr>
  </w:style>
  <w:style w:type="character" w:customStyle="1" w:styleId="Author-Date">
    <w:name w:val="Author-Date"/>
    <w:qFormat/>
    <w:rsid w:val="00AF04E9"/>
    <w:rPr>
      <w:b/>
      <w:sz w:val="24"/>
    </w:rPr>
  </w:style>
  <w:style w:type="character" w:customStyle="1" w:styleId="NothingChar">
    <w:name w:val="Nothing Char"/>
    <w:link w:val="Nothing"/>
    <w:rsid w:val="00AF04E9"/>
    <w:rPr>
      <w:rFonts w:ascii="Times New Roman" w:eastAsia="Times New Roman" w:hAnsi="Times New Roman" w:cs="Times New Roman"/>
      <w:sz w:val="20"/>
    </w:rPr>
  </w:style>
  <w:style w:type="character" w:customStyle="1" w:styleId="CardsChar">
    <w:name w:val="Cards Char"/>
    <w:link w:val="Cards"/>
    <w:rsid w:val="00AF04E9"/>
    <w:rPr>
      <w:rFonts w:ascii="Times New Roman" w:eastAsia="Times New Roman" w:hAnsi="Times New Roman" w:cs="Times New Roman"/>
      <w:sz w:val="20"/>
    </w:rPr>
  </w:style>
  <w:style w:type="character" w:customStyle="1" w:styleId="TagsChar">
    <w:name w:val="Tags Char"/>
    <w:aliases w:val="No Spacing Char Char,Heading 2 Char2 Char Char1,Char Char Char Char Char Char1,Heading 2 Char3,Heading 2 Char Char2,Heading 2 Char1 Char Char Char2,Heading 2 Char2 Char2,Heading 2 Char1,Heading 2 Char Char1 Char1,Char Char Char Char1,Ta Char"/>
    <w:qFormat/>
    <w:rsid w:val="00AF04E9"/>
    <w:rPr>
      <w:b/>
      <w:sz w:val="24"/>
      <w:szCs w:val="24"/>
    </w:rPr>
  </w:style>
  <w:style w:type="character" w:customStyle="1" w:styleId="Style1Char">
    <w:name w:val="Style1 Char"/>
    <w:basedOn w:val="DefaultParagraphFont"/>
    <w:rsid w:val="00AF04E9"/>
    <w:rPr>
      <w:rFonts w:eastAsia="SimSun"/>
      <w:sz w:val="22"/>
      <w:szCs w:val="24"/>
      <w:u w:val="single"/>
      <w:lang w:val="en-US" w:eastAsia="zh-CN" w:bidi="ar-SA"/>
    </w:rPr>
  </w:style>
  <w:style w:type="paragraph" w:styleId="BalloonText">
    <w:name w:val="Balloon Text"/>
    <w:basedOn w:val="Normal"/>
    <w:link w:val="BalloonTextChar"/>
    <w:uiPriority w:val="99"/>
    <w:unhideWhenUsed/>
    <w:rsid w:val="00AF04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F04E9"/>
    <w:rPr>
      <w:rFonts w:ascii="Segoe UI" w:eastAsiaTheme="minorHAnsi" w:hAnsi="Segoe UI" w:cs="Segoe UI"/>
      <w:sz w:val="18"/>
      <w:szCs w:val="18"/>
    </w:rPr>
  </w:style>
  <w:style w:type="character" w:customStyle="1" w:styleId="BoldUnderline">
    <w:name w:val="BoldUnderline"/>
    <w:uiPriority w:val="1"/>
    <w:qFormat/>
    <w:rsid w:val="00AF04E9"/>
    <w:rPr>
      <w:rFonts w:ascii="Arial" w:hAnsi="Arial"/>
      <w:b/>
      <w:sz w:val="20"/>
      <w:u w:val="single"/>
    </w:rPr>
  </w:style>
  <w:style w:type="character" w:customStyle="1" w:styleId="BalloonTextChar1">
    <w:name w:val="Balloon Text Char1"/>
    <w:basedOn w:val="DefaultParagraphFont"/>
    <w:uiPriority w:val="99"/>
    <w:rsid w:val="00AF04E9"/>
    <w:rPr>
      <w:rFonts w:ascii="Segoe UI" w:hAnsi="Segoe UI" w:cs="Segoe UI"/>
      <w:sz w:val="18"/>
      <w:szCs w:val="18"/>
    </w:rPr>
  </w:style>
  <w:style w:type="character" w:customStyle="1" w:styleId="DocumentMapChar1">
    <w:name w:val="Document Map Char1"/>
    <w:basedOn w:val="DefaultParagraphFont"/>
    <w:rsid w:val="00AF04E9"/>
    <w:rPr>
      <w:rFonts w:ascii="Segoe UI" w:hAnsi="Segoe UI" w:cs="Segoe UI"/>
      <w:sz w:val="16"/>
      <w:szCs w:val="16"/>
    </w:rPr>
  </w:style>
  <w:style w:type="character" w:customStyle="1" w:styleId="z-TopofFormChar">
    <w:name w:val="z-Top of Form Char"/>
    <w:basedOn w:val="DefaultParagraphFont"/>
    <w:link w:val="z-TopofForm"/>
    <w:uiPriority w:val="99"/>
    <w:rsid w:val="00AF04E9"/>
    <w:rPr>
      <w:rFonts w:ascii="Georgia" w:eastAsia="Times New Roman" w:hAnsi="Georgia" w:cs="Times New Roman"/>
      <w:vanish/>
      <w:sz w:val="16"/>
      <w:szCs w:val="16"/>
    </w:rPr>
  </w:style>
  <w:style w:type="paragraph" w:styleId="z-TopofForm">
    <w:name w:val="HTML Top of Form"/>
    <w:basedOn w:val="Normal"/>
    <w:next w:val="Normal"/>
    <w:link w:val="z-TopofFormChar"/>
    <w:hidden/>
    <w:uiPriority w:val="99"/>
    <w:unhideWhenUsed/>
    <w:rsid w:val="00AF04E9"/>
    <w:pPr>
      <w:pBdr>
        <w:bottom w:val="single" w:sz="6" w:space="1" w:color="auto"/>
      </w:pBdr>
      <w:spacing w:after="0" w:line="240" w:lineRule="auto"/>
      <w:jc w:val="center"/>
    </w:pPr>
    <w:rPr>
      <w:rFonts w:ascii="Georgia" w:eastAsia="Times New Roman" w:hAnsi="Georgia" w:cs="Times New Roman"/>
      <w:vanish/>
      <w:sz w:val="16"/>
      <w:szCs w:val="16"/>
    </w:rPr>
  </w:style>
  <w:style w:type="character" w:customStyle="1" w:styleId="z-TopofFormChar1">
    <w:name w:val="z-Top of Form Char1"/>
    <w:basedOn w:val="DefaultParagraphFont"/>
    <w:uiPriority w:val="99"/>
    <w:rsid w:val="00AF04E9"/>
    <w:rPr>
      <w:rFonts w:ascii="Arial" w:eastAsiaTheme="minorHAnsi" w:hAnsi="Arial" w:cs="Arial"/>
      <w:vanish/>
      <w:sz w:val="16"/>
      <w:szCs w:val="16"/>
    </w:rPr>
  </w:style>
  <w:style w:type="character" w:customStyle="1" w:styleId="z-BottomofFormChar">
    <w:name w:val="z-Bottom of Form Char"/>
    <w:basedOn w:val="DefaultParagraphFont"/>
    <w:link w:val="z-BottomofForm"/>
    <w:uiPriority w:val="99"/>
    <w:rsid w:val="00AF04E9"/>
    <w:rPr>
      <w:rFonts w:ascii="Georgia" w:eastAsia="Times New Roman" w:hAnsi="Georgia" w:cs="Times New Roman"/>
      <w:vanish/>
      <w:sz w:val="16"/>
      <w:szCs w:val="16"/>
    </w:rPr>
  </w:style>
  <w:style w:type="paragraph" w:styleId="z-BottomofForm">
    <w:name w:val="HTML Bottom of Form"/>
    <w:basedOn w:val="Normal"/>
    <w:next w:val="Normal"/>
    <w:link w:val="z-BottomofFormChar"/>
    <w:hidden/>
    <w:uiPriority w:val="99"/>
    <w:unhideWhenUsed/>
    <w:rsid w:val="00AF04E9"/>
    <w:pPr>
      <w:pBdr>
        <w:top w:val="single" w:sz="6" w:space="1" w:color="auto"/>
      </w:pBdr>
      <w:spacing w:after="0" w:line="240" w:lineRule="auto"/>
      <w:jc w:val="center"/>
    </w:pPr>
    <w:rPr>
      <w:rFonts w:ascii="Georgia" w:eastAsia="Times New Roman" w:hAnsi="Georgia" w:cs="Times New Roman"/>
      <w:vanish/>
      <w:sz w:val="16"/>
      <w:szCs w:val="16"/>
    </w:rPr>
  </w:style>
  <w:style w:type="character" w:customStyle="1" w:styleId="z-BottomofFormChar1">
    <w:name w:val="z-Bottom of Form Char1"/>
    <w:basedOn w:val="DefaultParagraphFont"/>
    <w:uiPriority w:val="99"/>
    <w:rsid w:val="00AF04E9"/>
    <w:rPr>
      <w:rFonts w:ascii="Arial" w:eastAsiaTheme="minorHAnsi" w:hAnsi="Arial" w:cs="Arial"/>
      <w:vanish/>
      <w:sz w:val="16"/>
      <w:szCs w:val="16"/>
    </w:rPr>
  </w:style>
  <w:style w:type="character" w:customStyle="1" w:styleId="volumeissue">
    <w:name w:val="volume_issue"/>
    <w:basedOn w:val="DefaultParagraphFont"/>
    <w:rsid w:val="00AF04E9"/>
  </w:style>
  <w:style w:type="character" w:customStyle="1" w:styleId="pagerange">
    <w:name w:val="page_range"/>
    <w:basedOn w:val="DefaultParagraphFont"/>
    <w:rsid w:val="00AF04E9"/>
  </w:style>
  <w:style w:type="character" w:customStyle="1" w:styleId="doilink">
    <w:name w:val="doi_link"/>
    <w:basedOn w:val="DefaultParagraphFont"/>
    <w:rsid w:val="00AF04E9"/>
  </w:style>
  <w:style w:type="character" w:customStyle="1" w:styleId="letter">
    <w:name w:val="letter"/>
    <w:basedOn w:val="DefaultParagraphFont"/>
    <w:rsid w:val="00AF04E9"/>
  </w:style>
  <w:style w:type="character" w:customStyle="1" w:styleId="mdash">
    <w:name w:val="mdash"/>
    <w:basedOn w:val="DefaultParagraphFont"/>
    <w:rsid w:val="00AF04E9"/>
  </w:style>
  <w:style w:type="character" w:customStyle="1" w:styleId="untext">
    <w:name w:val="untext"/>
    <w:basedOn w:val="DefaultParagraphFont"/>
    <w:rsid w:val="00AF04E9"/>
  </w:style>
  <w:style w:type="character" w:customStyle="1" w:styleId="vis">
    <w:name w:val="vis"/>
    <w:basedOn w:val="DefaultParagraphFont"/>
    <w:rsid w:val="00AF04E9"/>
  </w:style>
  <w:style w:type="character" w:customStyle="1" w:styleId="ex-sent">
    <w:name w:val="ex-sent"/>
    <w:basedOn w:val="DefaultParagraphFont"/>
    <w:rsid w:val="00AF04E9"/>
  </w:style>
  <w:style w:type="character" w:customStyle="1" w:styleId="mwtwi">
    <w:name w:val="mw_t_wi"/>
    <w:basedOn w:val="DefaultParagraphFont"/>
    <w:rsid w:val="00AF04E9"/>
  </w:style>
  <w:style w:type="character" w:customStyle="1" w:styleId="label">
    <w:name w:val="label"/>
    <w:basedOn w:val="DefaultParagraphFont"/>
    <w:rsid w:val="00AF04E9"/>
  </w:style>
  <w:style w:type="paragraph" w:styleId="Revision">
    <w:name w:val="Revision"/>
    <w:hidden/>
    <w:uiPriority w:val="99"/>
    <w:rsid w:val="00AF04E9"/>
    <w:rPr>
      <w:rFonts w:ascii="Georgia" w:eastAsiaTheme="minorHAnsi" w:hAnsi="Georgia" w:cs="Times New Roman"/>
      <w:sz w:val="22"/>
      <w:szCs w:val="22"/>
    </w:rPr>
  </w:style>
  <w:style w:type="character" w:customStyle="1" w:styleId="TagsChar2">
    <w:name w:val="Tags Char2"/>
    <w:aliases w:val="Heading 2 Char4,Heading 2 Char2 Char Char3,Heading 2 Char Char1 Char Char1,Heading 2 Char1 Char Char3,Heading 2 Char Char Char Char3,Heading 2 Char Char1 Char3,Char Char Char Char3, Ch Char1"/>
    <w:qFormat/>
    <w:rsid w:val="00AF04E9"/>
    <w:rPr>
      <w:rFonts w:ascii="Times New Roman" w:eastAsia="Times New Roman" w:hAnsi="Times New Roman" w:cs="Times New Roman"/>
      <w:b/>
      <w:sz w:val="24"/>
      <w:szCs w:val="24"/>
      <w:lang w:val="es-419" w:eastAsia="es-419"/>
    </w:rPr>
  </w:style>
  <w:style w:type="paragraph" w:customStyle="1" w:styleId="Cites">
    <w:name w:val="Cites"/>
    <w:next w:val="Cards"/>
    <w:link w:val="CitesChar2"/>
    <w:qFormat/>
    <w:rsid w:val="00AF04E9"/>
    <w:pPr>
      <w:widowControl w:val="0"/>
      <w:outlineLvl w:val="2"/>
    </w:pPr>
    <w:rPr>
      <w:rFonts w:ascii="Times New Roman" w:eastAsia="Times New Roman" w:hAnsi="Times New Roman" w:cs="Times New Roman"/>
      <w:sz w:val="20"/>
      <w:lang w:val="es-419" w:eastAsia="es-419"/>
    </w:rPr>
  </w:style>
  <w:style w:type="character" w:customStyle="1" w:styleId="CardsChar1">
    <w:name w:val="Cards Char1"/>
    <w:rsid w:val="00AF04E9"/>
    <w:rPr>
      <w:rFonts w:ascii="Times New Roman" w:eastAsia="Times New Roman" w:hAnsi="Times New Roman" w:cs="Times New Roman"/>
      <w:sz w:val="20"/>
      <w:szCs w:val="24"/>
      <w:lang w:val="es-419" w:eastAsia="es-419"/>
    </w:rPr>
  </w:style>
  <w:style w:type="character" w:customStyle="1" w:styleId="CitesChar2">
    <w:name w:val="Cites Char2"/>
    <w:link w:val="Cites"/>
    <w:rsid w:val="00AF04E9"/>
    <w:rPr>
      <w:rFonts w:ascii="Times New Roman" w:eastAsia="Times New Roman" w:hAnsi="Times New Roman" w:cs="Times New Roman"/>
      <w:sz w:val="20"/>
      <w:lang w:val="es-419" w:eastAsia="es-419"/>
    </w:rPr>
  </w:style>
  <w:style w:type="character" w:customStyle="1" w:styleId="cardChar">
    <w:name w:val="card Char"/>
    <w:aliases w:val="Bold Cite Char Char,Speed Cite Char"/>
    <w:rsid w:val="00AF04E9"/>
    <w:rPr>
      <w:rFonts w:ascii="Times New Roman" w:eastAsia="Times New Roman" w:hAnsi="Times New Roman" w:cs="Times New Roman"/>
      <w:sz w:val="20"/>
      <w:szCs w:val="20"/>
    </w:rPr>
  </w:style>
  <w:style w:type="paragraph" w:customStyle="1" w:styleId="CM5">
    <w:name w:val="CM5"/>
    <w:basedOn w:val="Normal"/>
    <w:next w:val="Normal"/>
    <w:qFormat/>
    <w:rsid w:val="00AF04E9"/>
    <w:pPr>
      <w:widowControl w:val="0"/>
      <w:autoSpaceDE w:val="0"/>
      <w:autoSpaceDN w:val="0"/>
      <w:adjustRightInd w:val="0"/>
      <w:spacing w:after="0" w:line="268" w:lineRule="atLeast"/>
    </w:pPr>
    <w:rPr>
      <w:rFonts w:ascii="Times New Roman" w:eastAsia="Times New Roman" w:hAnsi="Times New Roman"/>
      <w:sz w:val="20"/>
    </w:rPr>
  </w:style>
  <w:style w:type="character" w:customStyle="1" w:styleId="BoldUnderlineChar">
    <w:name w:val="Bold Underline Char"/>
    <w:locked/>
    <w:rsid w:val="00AF04E9"/>
    <w:rPr>
      <w:rFonts w:ascii="Times New Roman" w:eastAsia="Times New Roman" w:hAnsi="Times New Roman" w:cs="Times New Roman"/>
      <w:b/>
      <w:bCs/>
      <w:sz w:val="20"/>
      <w:szCs w:val="24"/>
      <w:u w:val="single"/>
    </w:rPr>
  </w:style>
  <w:style w:type="character" w:customStyle="1" w:styleId="a">
    <w:name w:val="a"/>
    <w:basedOn w:val="DefaultParagraphFont"/>
    <w:rsid w:val="00AF04E9"/>
  </w:style>
  <w:style w:type="character" w:customStyle="1" w:styleId="l7">
    <w:name w:val="l7"/>
    <w:basedOn w:val="DefaultParagraphFont"/>
    <w:rsid w:val="00AF04E9"/>
  </w:style>
  <w:style w:type="character" w:customStyle="1" w:styleId="l6">
    <w:name w:val="l6"/>
    <w:basedOn w:val="DefaultParagraphFont"/>
    <w:rsid w:val="00AF04E9"/>
  </w:style>
  <w:style w:type="character" w:customStyle="1" w:styleId="l8">
    <w:name w:val="l8"/>
    <w:basedOn w:val="DefaultParagraphFont"/>
    <w:rsid w:val="00AF04E9"/>
  </w:style>
  <w:style w:type="character" w:customStyle="1" w:styleId="l9">
    <w:name w:val="l9"/>
    <w:basedOn w:val="DefaultParagraphFont"/>
    <w:rsid w:val="00AF04E9"/>
  </w:style>
  <w:style w:type="character" w:styleId="Strong">
    <w:name w:val="Strong"/>
    <w:aliases w:val="8 pt font,Cut,Small 1,Read Char Char Char,EMPHASIS"/>
    <w:basedOn w:val="DefaultParagraphFont"/>
    <w:uiPriority w:val="22"/>
    <w:qFormat/>
    <w:rsid w:val="00AF04E9"/>
    <w:rPr>
      <w:b/>
      <w:bCs/>
    </w:rPr>
  </w:style>
  <w:style w:type="character" w:customStyle="1" w:styleId="HeaderChar1">
    <w:name w:val="Header Char1"/>
    <w:aliases w:val="Header Char2 Char1,Header Char1 Char Char1,Header Char Char Char Char1,Header Char Char1 Char1,Header Char2 Char Char Char Char1,Header Char1 Char1 Char Char Char Char1,Header Char Char Char1 Char Char Char Char1,Header 1 Char1, Char2 Char1"/>
    <w:basedOn w:val="DefaultParagraphFont"/>
    <w:uiPriority w:val="99"/>
    <w:qFormat/>
    <w:rsid w:val="00AF04E9"/>
    <w:rPr>
      <w:rFonts w:ascii="Times New Roman" w:hAnsi="Times New Roman" w:cs="Times New Roman"/>
    </w:rPr>
  </w:style>
  <w:style w:type="character" w:customStyle="1" w:styleId="FooterChar1">
    <w:name w:val="Footer Char1"/>
    <w:basedOn w:val="DefaultParagraphFont"/>
    <w:uiPriority w:val="99"/>
    <w:rsid w:val="00AF04E9"/>
    <w:rPr>
      <w:rFonts w:ascii="Times New Roman" w:hAnsi="Times New Roman" w:cs="Times New Roman"/>
    </w:rPr>
  </w:style>
  <w:style w:type="character" w:customStyle="1" w:styleId="m-134349766280542120gmail-style13ptbold">
    <w:name w:val="m_-134349766280542120gmail-style13ptbold"/>
    <w:basedOn w:val="DefaultParagraphFont"/>
    <w:rsid w:val="00AF04E9"/>
  </w:style>
  <w:style w:type="character" w:customStyle="1" w:styleId="m-134349766280542120gmail-msohyperlink">
    <w:name w:val="m_-134349766280542120gmail-msohyperlink"/>
    <w:basedOn w:val="DefaultParagraphFont"/>
    <w:rsid w:val="00AF04E9"/>
  </w:style>
  <w:style w:type="character" w:customStyle="1" w:styleId="m-134349766280542120gmail-styleunderline">
    <w:name w:val="m_-134349766280542120gmail-styleunderline"/>
    <w:basedOn w:val="DefaultParagraphFont"/>
    <w:rsid w:val="00AF04E9"/>
  </w:style>
  <w:style w:type="character" w:customStyle="1" w:styleId="m-134349766280542120gmail-cite">
    <w:name w:val="m_-134349766280542120gmail-cite"/>
    <w:basedOn w:val="DefaultParagraphFont"/>
    <w:rsid w:val="00AF04E9"/>
  </w:style>
  <w:style w:type="character" w:customStyle="1" w:styleId="m-134349766280542120gmail-underline">
    <w:name w:val="m_-134349766280542120gmail-underline"/>
    <w:basedOn w:val="DefaultParagraphFont"/>
    <w:rsid w:val="00AF04E9"/>
  </w:style>
  <w:style w:type="character" w:customStyle="1" w:styleId="m-134349766280542120gmail-underline0">
    <w:name w:val="m_-134349766280542120gmail-underline0"/>
    <w:basedOn w:val="DefaultParagraphFont"/>
    <w:rsid w:val="00AF04E9"/>
  </w:style>
  <w:style w:type="character" w:customStyle="1" w:styleId="Stylecard11ptChar">
    <w:name w:val="Style card + 11 pt Char"/>
    <w:link w:val="Stylecard11pt"/>
    <w:locked/>
    <w:rsid w:val="00AF04E9"/>
    <w:rPr>
      <w:rFonts w:ascii="SimSun" w:eastAsia="SimSun" w:hAnsi="SimSun"/>
      <w:lang w:eastAsia="zh-CN"/>
    </w:rPr>
  </w:style>
  <w:style w:type="paragraph" w:customStyle="1" w:styleId="Stylecard11pt">
    <w:name w:val="Style card + 11 pt"/>
    <w:basedOn w:val="Normal"/>
    <w:link w:val="Stylecard11ptChar"/>
    <w:qFormat/>
    <w:rsid w:val="00AF04E9"/>
    <w:pPr>
      <w:spacing w:after="0" w:line="240" w:lineRule="auto"/>
      <w:ind w:left="288" w:right="288"/>
    </w:pPr>
    <w:rPr>
      <w:rFonts w:ascii="SimSun" w:eastAsia="SimSun" w:hAnsi="SimSun"/>
      <w:sz w:val="24"/>
      <w:szCs w:val="24"/>
      <w:lang w:eastAsia="zh-CN"/>
    </w:rPr>
  </w:style>
  <w:style w:type="character" w:customStyle="1" w:styleId="Styleunderline11pt">
    <w:name w:val="Style underline + 11 pt"/>
    <w:rsid w:val="00AF04E9"/>
    <w:rPr>
      <w:rFonts w:ascii="Times New Roman" w:hAnsi="Times New Roman" w:cs="Times New Roman" w:hint="default"/>
      <w:sz w:val="20"/>
      <w:u w:val="single"/>
    </w:rPr>
  </w:style>
  <w:style w:type="character" w:customStyle="1" w:styleId="Styleunderline11ptBold">
    <w:name w:val="Style underline + 11 pt Bold"/>
    <w:rsid w:val="00AF04E9"/>
    <w:rPr>
      <w:rFonts w:ascii="Times New Roman" w:hAnsi="Times New Roman" w:cs="Times New Roman" w:hint="default"/>
      <w:b/>
      <w:bCs/>
      <w:sz w:val="20"/>
      <w:u w:val="single"/>
    </w:rPr>
  </w:style>
  <w:style w:type="character" w:customStyle="1" w:styleId="Styleunderline11ptBorderSinglesolidlineAuto05p">
    <w:name w:val="Style underline + 11 pt Border: : (Single solid line Auto  0.5 p..."/>
    <w:rsid w:val="00AF04E9"/>
    <w:rPr>
      <w:sz w:val="20"/>
      <w:u w:val="single"/>
      <w:bdr w:val="single" w:sz="4" w:space="0" w:color="auto" w:frame="1"/>
    </w:rPr>
  </w:style>
  <w:style w:type="character" w:customStyle="1" w:styleId="term">
    <w:name w:val="term"/>
    <w:basedOn w:val="DefaultParagraphFont"/>
    <w:rsid w:val="00AF04E9"/>
  </w:style>
  <w:style w:type="character" w:customStyle="1" w:styleId="pmterms1">
    <w:name w:val="pmterms1"/>
    <w:basedOn w:val="DefaultParagraphFont"/>
    <w:rsid w:val="00AF04E9"/>
  </w:style>
  <w:style w:type="character" w:customStyle="1" w:styleId="CharChar11">
    <w:name w:val="Char Char11"/>
    <w:basedOn w:val="DefaultParagraphFont"/>
    <w:rsid w:val="00AF04E9"/>
    <w:rPr>
      <w:rFonts w:cs="Arial"/>
      <w:b/>
      <w:bCs/>
      <w:iCs/>
      <w:szCs w:val="28"/>
      <w:lang w:val="en-US" w:eastAsia="en-US" w:bidi="ar-SA"/>
    </w:rPr>
  </w:style>
  <w:style w:type="paragraph" w:customStyle="1" w:styleId="element">
    <w:name w:val="element"/>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selectionshareable">
    <w:name w:val="selectionshareable"/>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0">
    <w:name w:val="p0"/>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
    <w:name w:val="p1"/>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3">
    <w:name w:val="p3"/>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5">
    <w:name w:val="p5"/>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7">
    <w:name w:val="p7"/>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9">
    <w:name w:val="p9"/>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1">
    <w:name w:val="p11"/>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2">
    <w:name w:val="p2"/>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4">
    <w:name w:val="p4"/>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6">
    <w:name w:val="p6"/>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8">
    <w:name w:val="p8"/>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0">
    <w:name w:val="p10"/>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2">
    <w:name w:val="p12"/>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4">
    <w:name w:val="p14"/>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wsj-article-caption-content">
    <w:name w:val="wsj-article-caption-content"/>
    <w:basedOn w:val="DefaultParagraphFont"/>
    <w:rsid w:val="00AF04E9"/>
  </w:style>
  <w:style w:type="character" w:customStyle="1" w:styleId="wsj-article-credit">
    <w:name w:val="wsj-article-credit"/>
    <w:basedOn w:val="DefaultParagraphFont"/>
    <w:rsid w:val="00AF04E9"/>
  </w:style>
  <w:style w:type="character" w:customStyle="1" w:styleId="wsj-article-credit-tag">
    <w:name w:val="wsj-article-credit-tag"/>
    <w:basedOn w:val="DefaultParagraphFont"/>
    <w:rsid w:val="00AF04E9"/>
  </w:style>
  <w:style w:type="paragraph" w:customStyle="1" w:styleId="initial">
    <w:name w:val="initial"/>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speakable-paragraph">
    <w:name w:val="speakable-paragraph"/>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hit">
    <w:name w:val="hit"/>
    <w:basedOn w:val="DefaultParagraphFont"/>
    <w:rsid w:val="00AF04E9"/>
  </w:style>
  <w:style w:type="character" w:customStyle="1" w:styleId="blue">
    <w:name w:val="blue"/>
    <w:basedOn w:val="DefaultParagraphFont"/>
    <w:rsid w:val="00AF04E9"/>
  </w:style>
  <w:style w:type="character" w:customStyle="1" w:styleId="verdana">
    <w:name w:val="verdana"/>
    <w:basedOn w:val="DefaultParagraphFont"/>
    <w:rsid w:val="00AF04E9"/>
  </w:style>
  <w:style w:type="character" w:customStyle="1" w:styleId="CardUnderlinedCharChar">
    <w:name w:val="Card Underlined Char Char"/>
    <w:rsid w:val="00AF04E9"/>
    <w:rPr>
      <w:rFonts w:ascii="Arial Narrow" w:hAnsi="Arial Narrow"/>
      <w:sz w:val="22"/>
      <w:szCs w:val="24"/>
      <w:u w:val="single"/>
      <w:lang w:val="en-US" w:eastAsia="en-US" w:bidi="ar-SA"/>
    </w:rPr>
  </w:style>
  <w:style w:type="paragraph" w:customStyle="1" w:styleId="detailsub">
    <w:name w:val="detail__sub"/>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flfc">
    <w:name w:val="flfc"/>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m-299895914748161361gmail-style13ptbold">
    <w:name w:val="m_-299895914748161361gmail-style13ptbold"/>
    <w:basedOn w:val="DefaultParagraphFont"/>
    <w:rsid w:val="00AF04E9"/>
  </w:style>
  <w:style w:type="character" w:customStyle="1" w:styleId="m-299895914748161361gmail-styleunderline">
    <w:name w:val="m_-299895914748161361gmail-styleunderline"/>
    <w:basedOn w:val="DefaultParagraphFont"/>
    <w:rsid w:val="00AF04E9"/>
  </w:style>
  <w:style w:type="paragraph" w:customStyle="1" w:styleId="counter-paragraph">
    <w:name w:val="counter-paragraph"/>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m-266642551691440061gmail-cites">
    <w:name w:val="m_-266642551691440061gmail-cites"/>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m-266642551691440061gmail-author-date">
    <w:name w:val="m_-266642551691440061gmail-author-date"/>
    <w:basedOn w:val="DefaultParagraphFont"/>
    <w:rsid w:val="00AF04E9"/>
  </w:style>
  <w:style w:type="paragraph" w:customStyle="1" w:styleId="m-266642551691440061gmail-cards">
    <w:name w:val="m_-266642551691440061gmail-cards"/>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m-266642551691440061gmail-debateunderline">
    <w:name w:val="m_-266642551691440061gmail-debateunderline"/>
    <w:basedOn w:val="DefaultParagraphFont"/>
    <w:rsid w:val="00AF04E9"/>
  </w:style>
  <w:style w:type="paragraph" w:customStyle="1" w:styleId="evidencetext">
    <w:name w:val="evidence text"/>
    <w:basedOn w:val="Normal"/>
    <w:next w:val="Normal"/>
    <w:link w:val="evidencetextChar1"/>
    <w:qFormat/>
    <w:rsid w:val="00AF04E9"/>
    <w:pPr>
      <w:ind w:left="432" w:right="432"/>
    </w:pPr>
    <w:rPr>
      <w:rFonts w:eastAsia="Times New Roman"/>
      <w:color w:val="000000"/>
      <w:sz w:val="16"/>
    </w:rPr>
  </w:style>
  <w:style w:type="character" w:customStyle="1" w:styleId="evidencetextChar1">
    <w:name w:val="evidence text Char1"/>
    <w:link w:val="evidencetext"/>
    <w:rsid w:val="00AF04E9"/>
    <w:rPr>
      <w:rFonts w:ascii="Calibri" w:eastAsia="Times New Roman" w:hAnsi="Calibri"/>
      <w:color w:val="000000"/>
      <w:sz w:val="16"/>
      <w:szCs w:val="22"/>
    </w:rPr>
  </w:style>
  <w:style w:type="paragraph" w:customStyle="1" w:styleId="Emphasize">
    <w:name w:val="Emphasize"/>
    <w:basedOn w:val="Normal"/>
    <w:qFormat/>
    <w:rsid w:val="00AF04E9"/>
    <w:pPr>
      <w:pBdr>
        <w:top w:val="single" w:sz="18" w:space="0" w:color="auto"/>
        <w:left w:val="single" w:sz="18" w:space="0" w:color="auto"/>
        <w:bottom w:val="single" w:sz="18" w:space="0" w:color="auto"/>
        <w:right w:val="single" w:sz="18" w:space="0" w:color="auto"/>
      </w:pBdr>
      <w:spacing w:line="254" w:lineRule="auto"/>
      <w:ind w:left="720"/>
      <w:jc w:val="both"/>
    </w:pPr>
    <w:rPr>
      <w:rFonts w:ascii="Times New Roman" w:hAnsi="Times New Roman"/>
      <w:b/>
      <w:iCs/>
      <w:u w:val="single"/>
      <w:bdr w:val="single" w:sz="8" w:space="0" w:color="auto"/>
    </w:rPr>
  </w:style>
  <w:style w:type="paragraph" w:customStyle="1" w:styleId="listingexcerpt">
    <w:name w:val="listing__excerpt"/>
    <w:basedOn w:val="Normal"/>
    <w:rsid w:val="00AF04E9"/>
    <w:pPr>
      <w:spacing w:before="100" w:beforeAutospacing="1" w:after="100" w:afterAutospacing="1" w:line="240" w:lineRule="auto"/>
    </w:pPr>
    <w:rPr>
      <w:rFonts w:ascii="Times New Roman" w:eastAsia="Times New Roman" w:hAnsi="Times New Roman"/>
      <w:lang w:eastAsia="zh-CN"/>
    </w:rPr>
  </w:style>
  <w:style w:type="character" w:customStyle="1" w:styleId="byline">
    <w:name w:val="byline"/>
    <w:basedOn w:val="DefaultParagraphFont"/>
    <w:rsid w:val="00AF04E9"/>
  </w:style>
  <w:style w:type="character" w:customStyle="1" w:styleId="listingauthor">
    <w:name w:val="listing__author"/>
    <w:basedOn w:val="DefaultParagraphFont"/>
    <w:rsid w:val="00AF04E9"/>
  </w:style>
  <w:style w:type="paragraph" w:customStyle="1" w:styleId="specialbutton">
    <w:name w:val="special__button"/>
    <w:basedOn w:val="Normal"/>
    <w:rsid w:val="00AF04E9"/>
    <w:pPr>
      <w:spacing w:before="100" w:beforeAutospacing="1" w:after="100" w:afterAutospacing="1" w:line="240" w:lineRule="auto"/>
    </w:pPr>
    <w:rPr>
      <w:rFonts w:ascii="Times New Roman" w:eastAsia="Times New Roman" w:hAnsi="Times New Roman"/>
      <w:lang w:eastAsia="zh-CN"/>
    </w:rPr>
  </w:style>
  <w:style w:type="character" w:customStyle="1" w:styleId="rollover-people">
    <w:name w:val="rollover-people"/>
    <w:basedOn w:val="DefaultParagraphFont"/>
    <w:rsid w:val="00AF04E9"/>
  </w:style>
  <w:style w:type="character" w:customStyle="1" w:styleId="Caption1">
    <w:name w:val="Caption1"/>
    <w:basedOn w:val="DefaultParagraphFont"/>
    <w:rsid w:val="00AF04E9"/>
  </w:style>
  <w:style w:type="paragraph" w:customStyle="1" w:styleId="CiteSpacing">
    <w:name w:val="Cite Spacing"/>
    <w:basedOn w:val="Normal"/>
    <w:uiPriority w:val="4"/>
    <w:qFormat/>
    <w:rsid w:val="00AF04E9"/>
    <w:pPr>
      <w:spacing w:before="60" w:after="60"/>
    </w:pPr>
    <w:rPr>
      <w:rFonts w:ascii="Times New Roman" w:hAnsi="Times New Roman"/>
    </w:rPr>
  </w:style>
  <w:style w:type="character" w:customStyle="1" w:styleId="CharacterStyle1">
    <w:name w:val="Character Style 1"/>
    <w:rsid w:val="00AF04E9"/>
    <w:rPr>
      <w:sz w:val="20"/>
      <w:szCs w:val="20"/>
    </w:rPr>
  </w:style>
  <w:style w:type="character" w:customStyle="1" w:styleId="n-util-visually-hidden">
    <w:name w:val="n-util-visually-hidden"/>
    <w:basedOn w:val="DefaultParagraphFont"/>
    <w:rsid w:val="00AF04E9"/>
  </w:style>
  <w:style w:type="paragraph" w:customStyle="1" w:styleId="suggested-readssubheading">
    <w:name w:val="suggested-reads__subheading"/>
    <w:basedOn w:val="Normal"/>
    <w:rsid w:val="00AF04E9"/>
    <w:pPr>
      <w:spacing w:before="100" w:beforeAutospacing="1" w:after="100" w:afterAutospacing="1" w:line="240" w:lineRule="auto"/>
    </w:pPr>
    <w:rPr>
      <w:rFonts w:ascii="Times New Roman" w:eastAsia="Times New Roman" w:hAnsi="Times New Roman"/>
      <w:sz w:val="24"/>
    </w:rPr>
  </w:style>
  <w:style w:type="character" w:customStyle="1" w:styleId="cardclassifier-gap">
    <w:name w:val="card__classifier-gap"/>
    <w:basedOn w:val="DefaultParagraphFont"/>
    <w:rsid w:val="00AF04E9"/>
  </w:style>
  <w:style w:type="paragraph" w:customStyle="1" w:styleId="suggested-readslist-itemsubheading">
    <w:name w:val="suggested-reads__list-item__subheading"/>
    <w:basedOn w:val="Normal"/>
    <w:rsid w:val="00AF04E9"/>
    <w:pPr>
      <w:spacing w:before="100" w:beforeAutospacing="1" w:after="100" w:afterAutospacing="1" w:line="240" w:lineRule="auto"/>
    </w:pPr>
    <w:rPr>
      <w:rFonts w:ascii="Times New Roman" w:eastAsia="Times New Roman" w:hAnsi="Times New Roman"/>
      <w:sz w:val="24"/>
    </w:rPr>
  </w:style>
  <w:style w:type="paragraph" w:customStyle="1" w:styleId="Tag2">
    <w:name w:val="Tag2"/>
    <w:basedOn w:val="Normal"/>
    <w:qFormat/>
    <w:rsid w:val="00AF04E9"/>
    <w:pPr>
      <w:spacing w:after="0" w:line="240" w:lineRule="auto"/>
    </w:pPr>
    <w:rPr>
      <w:rFonts w:eastAsia="Calibri"/>
      <w:b/>
      <w:sz w:val="24"/>
    </w:rPr>
  </w:style>
  <w:style w:type="character" w:customStyle="1" w:styleId="UnderlineBold">
    <w:name w:val="Underline + Bold"/>
    <w:uiPriority w:val="1"/>
    <w:qFormat/>
    <w:rsid w:val="00AF04E9"/>
    <w:rPr>
      <w:b/>
      <w:bCs w:val="0"/>
      <w:sz w:val="20"/>
      <w:u w:val="single"/>
    </w:rPr>
  </w:style>
  <w:style w:type="paragraph" w:customStyle="1" w:styleId="AnalyticTag">
    <w:name w:val="Analytic Tag"/>
    <w:basedOn w:val="Heading4"/>
    <w:link w:val="AnalyticTagChar"/>
    <w:uiPriority w:val="4"/>
    <w:qFormat/>
    <w:rsid w:val="00AF04E9"/>
  </w:style>
  <w:style w:type="character" w:customStyle="1" w:styleId="AnalyticTagChar">
    <w:name w:val="Analytic Tag Char"/>
    <w:basedOn w:val="DefaultParagraphFont"/>
    <w:link w:val="AnalyticTag"/>
    <w:uiPriority w:val="4"/>
    <w:rsid w:val="00AF04E9"/>
    <w:rPr>
      <w:rFonts w:ascii="Calibri" w:eastAsiaTheme="majorEastAsia" w:hAnsi="Calibri" w:cstheme="majorBidi"/>
      <w:b/>
      <w:iCs/>
      <w:sz w:val="26"/>
      <w:szCs w:val="22"/>
    </w:rPr>
  </w:style>
  <w:style w:type="paragraph" w:customStyle="1" w:styleId="cardtext">
    <w:name w:val="card text"/>
    <w:basedOn w:val="Normal"/>
    <w:link w:val="cardtextChar"/>
    <w:qFormat/>
    <w:rsid w:val="00AF04E9"/>
    <w:pPr>
      <w:ind w:left="288" w:right="288"/>
    </w:pPr>
  </w:style>
  <w:style w:type="character" w:customStyle="1" w:styleId="cardtextChar">
    <w:name w:val="card text Char"/>
    <w:basedOn w:val="DefaultParagraphFont"/>
    <w:link w:val="cardtext"/>
    <w:rsid w:val="00AF04E9"/>
    <w:rPr>
      <w:rFonts w:ascii="Calibri" w:eastAsiaTheme="minorHAnsi" w:hAnsi="Calibri"/>
      <w:sz w:val="22"/>
      <w:szCs w:val="22"/>
    </w:rPr>
  </w:style>
  <w:style w:type="character" w:customStyle="1" w:styleId="CommentTextChar">
    <w:name w:val="Comment Text Char"/>
    <w:basedOn w:val="DefaultParagraphFont"/>
    <w:link w:val="CommentText"/>
    <w:uiPriority w:val="99"/>
    <w:rsid w:val="00AF04E9"/>
    <w:rPr>
      <w:rFonts w:ascii="Georgia" w:hAnsi="Georgia"/>
      <w:sz w:val="20"/>
      <w:szCs w:val="20"/>
    </w:rPr>
  </w:style>
  <w:style w:type="paragraph" w:styleId="CommentText">
    <w:name w:val="annotation text"/>
    <w:basedOn w:val="Normal"/>
    <w:link w:val="CommentTextChar"/>
    <w:uiPriority w:val="99"/>
    <w:unhideWhenUsed/>
    <w:qFormat/>
    <w:rsid w:val="00AF04E9"/>
    <w:pPr>
      <w:spacing w:line="240" w:lineRule="auto"/>
    </w:pPr>
    <w:rPr>
      <w:rFonts w:ascii="Georgia" w:eastAsiaTheme="minorEastAsia" w:hAnsi="Georgia"/>
      <w:sz w:val="20"/>
      <w:szCs w:val="20"/>
    </w:rPr>
  </w:style>
  <w:style w:type="character" w:customStyle="1" w:styleId="CommentTextChar1">
    <w:name w:val="Comment Text Char1"/>
    <w:basedOn w:val="DefaultParagraphFont"/>
    <w:uiPriority w:val="99"/>
    <w:rsid w:val="00AF04E9"/>
    <w:rPr>
      <w:rFonts w:ascii="Calibri" w:eastAsiaTheme="minorHAnsi" w:hAnsi="Calibri"/>
      <w:sz w:val="20"/>
      <w:szCs w:val="20"/>
    </w:rPr>
  </w:style>
  <w:style w:type="character" w:customStyle="1" w:styleId="CommentSubjectChar">
    <w:name w:val="Comment Subject Char"/>
    <w:basedOn w:val="CommentTextChar"/>
    <w:link w:val="CommentSubject"/>
    <w:uiPriority w:val="99"/>
    <w:rsid w:val="00AF04E9"/>
    <w:rPr>
      <w:rFonts w:ascii="Georgia" w:hAnsi="Georgia"/>
      <w:b/>
      <w:bCs/>
      <w:sz w:val="20"/>
      <w:szCs w:val="20"/>
    </w:rPr>
  </w:style>
  <w:style w:type="paragraph" w:styleId="CommentSubject">
    <w:name w:val="annotation subject"/>
    <w:basedOn w:val="CommentText"/>
    <w:next w:val="CommentText"/>
    <w:link w:val="CommentSubjectChar"/>
    <w:uiPriority w:val="99"/>
    <w:unhideWhenUsed/>
    <w:rsid w:val="00AF04E9"/>
    <w:rPr>
      <w:b/>
      <w:bCs/>
    </w:rPr>
  </w:style>
  <w:style w:type="character" w:customStyle="1" w:styleId="CommentSubjectChar1">
    <w:name w:val="Comment Subject Char1"/>
    <w:basedOn w:val="CommentTextChar1"/>
    <w:uiPriority w:val="99"/>
    <w:rsid w:val="00AF04E9"/>
    <w:rPr>
      <w:rFonts w:ascii="Calibri" w:eastAsiaTheme="minorHAnsi" w:hAnsi="Calibri"/>
      <w:b/>
      <w:bCs/>
      <w:sz w:val="20"/>
      <w:szCs w:val="20"/>
    </w:rPr>
  </w:style>
  <w:style w:type="paragraph" w:customStyle="1" w:styleId="Smalltext">
    <w:name w:val="Small text"/>
    <w:aliases w:val="Quote1,Quote11,Quote2"/>
    <w:basedOn w:val="Normal"/>
    <w:link w:val="SmalltextChar"/>
    <w:qFormat/>
    <w:rsid w:val="00AF04E9"/>
    <w:rPr>
      <w:sz w:val="14"/>
    </w:rPr>
  </w:style>
  <w:style w:type="character" w:customStyle="1" w:styleId="SmalltextChar">
    <w:name w:val="Small text Char"/>
    <w:aliases w:val="Quote Char,Quote1 Char1,Quote111 Char1,Quote21 Char1,Quote3 Char1,Quote4 Char1,quote Char2"/>
    <w:basedOn w:val="DefaultParagraphFont"/>
    <w:link w:val="Smalltext"/>
    <w:rsid w:val="00AF04E9"/>
    <w:rPr>
      <w:rFonts w:ascii="Calibri" w:eastAsiaTheme="minorHAnsi" w:hAnsi="Calibri"/>
      <w:sz w:val="14"/>
      <w:szCs w:val="22"/>
    </w:rPr>
  </w:style>
  <w:style w:type="character" w:customStyle="1" w:styleId="tagCharChar">
    <w:name w:val="tag Char Char"/>
    <w:basedOn w:val="DefaultParagraphFont"/>
    <w:rsid w:val="00AF04E9"/>
    <w:rPr>
      <w:rFonts w:ascii="Georgia" w:hAnsi="Georgia" w:cs="Times New Roman"/>
      <w:b/>
      <w:sz w:val="24"/>
    </w:rPr>
  </w:style>
  <w:style w:type="paragraph" w:customStyle="1" w:styleId="underlined">
    <w:name w:val="underlined"/>
    <w:next w:val="Normal"/>
    <w:link w:val="underlinedChar"/>
    <w:autoRedefine/>
    <w:qFormat/>
    <w:rsid w:val="00AF04E9"/>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AF04E9"/>
    <w:rPr>
      <w:rFonts w:ascii="Times New Roman" w:eastAsia="Malgun Gothic" w:hAnsi="Times New Roman" w:cs="Times New Roman"/>
      <w:sz w:val="21"/>
      <w:u w:val="single"/>
    </w:rPr>
  </w:style>
  <w:style w:type="paragraph" w:customStyle="1" w:styleId="MicroText">
    <w:name w:val="MicroText"/>
    <w:basedOn w:val="Normal"/>
    <w:next w:val="Normal"/>
    <w:link w:val="MicroTextChar"/>
    <w:qFormat/>
    <w:rsid w:val="00AF04E9"/>
    <w:rPr>
      <w:rFonts w:ascii="Arial Narrow" w:hAnsi="Arial Narrow"/>
      <w:sz w:val="12"/>
    </w:rPr>
  </w:style>
  <w:style w:type="character" w:customStyle="1" w:styleId="MicroTextChar">
    <w:name w:val="MicroText Char"/>
    <w:link w:val="MicroText"/>
    <w:rsid w:val="00AF04E9"/>
    <w:rPr>
      <w:rFonts w:ascii="Arial Narrow" w:eastAsiaTheme="minorHAnsi" w:hAnsi="Arial Narrow"/>
      <w:sz w:val="12"/>
      <w:szCs w:val="22"/>
    </w:rPr>
  </w:style>
  <w:style w:type="character" w:customStyle="1" w:styleId="StyleUnderlineChar11ptChar">
    <w:name w:val="Style Underline Char + 11 pt Char"/>
    <w:basedOn w:val="DefaultParagraphFont"/>
    <w:link w:val="StyleUnderlineChar11pt"/>
    <w:locked/>
    <w:rsid w:val="00AF04E9"/>
    <w:rPr>
      <w:rFonts w:ascii="Times New Roman" w:eastAsia="Times New Roman" w:hAnsi="Times New Roman" w:cs="Times New Roman"/>
      <w:sz w:val="20"/>
      <w:u w:val="single"/>
    </w:rPr>
  </w:style>
  <w:style w:type="paragraph" w:customStyle="1" w:styleId="StyleUnderlineChar11pt">
    <w:name w:val="Style Underline Char + 11 pt"/>
    <w:basedOn w:val="Normal"/>
    <w:link w:val="StyleUnderlineChar11ptChar"/>
    <w:qFormat/>
    <w:rsid w:val="00AF04E9"/>
    <w:rPr>
      <w:rFonts w:ascii="Times New Roman" w:eastAsia="Times New Roman" w:hAnsi="Times New Roman" w:cs="Times New Roman"/>
      <w:sz w:val="20"/>
      <w:szCs w:val="24"/>
      <w:u w:val="single"/>
    </w:rPr>
  </w:style>
  <w:style w:type="character" w:customStyle="1" w:styleId="StyleUnderlineChar11ptBoldChar">
    <w:name w:val="Style Underline Char + 11 pt Bold Char"/>
    <w:basedOn w:val="DefaultParagraphFont"/>
    <w:link w:val="StyleUnderlineChar11ptBold"/>
    <w:locked/>
    <w:rsid w:val="00AF04E9"/>
    <w:rPr>
      <w:rFonts w:ascii="Times New Roman" w:eastAsia="Times New Roman" w:hAnsi="Times New Roman" w:cs="Times New Roman"/>
      <w:b/>
      <w:bCs/>
      <w:sz w:val="20"/>
      <w:u w:val="single"/>
    </w:rPr>
  </w:style>
  <w:style w:type="paragraph" w:customStyle="1" w:styleId="StyleUnderlineChar11ptBold">
    <w:name w:val="Style Underline Char + 11 pt Bold"/>
    <w:basedOn w:val="Normal"/>
    <w:link w:val="StyleUnderlineChar11ptBoldChar"/>
    <w:qFormat/>
    <w:rsid w:val="00AF04E9"/>
    <w:rPr>
      <w:rFonts w:ascii="Times New Roman" w:eastAsia="Times New Roman" w:hAnsi="Times New Roman" w:cs="Times New Roman"/>
      <w:b/>
      <w:bCs/>
      <w:sz w:val="20"/>
      <w:szCs w:val="24"/>
      <w:u w:val="single"/>
    </w:rPr>
  </w:style>
  <w:style w:type="character" w:customStyle="1" w:styleId="CitesChar1">
    <w:name w:val="Cites Char1"/>
    <w:basedOn w:val="DefaultParagraphFont"/>
    <w:rsid w:val="00AF04E9"/>
    <w:rPr>
      <w:rFonts w:ascii="Times New Roman" w:hAnsi="Times New Roman" w:cs="Times New Roman"/>
      <w:b/>
      <w:sz w:val="20"/>
      <w:szCs w:val="20"/>
    </w:rPr>
  </w:style>
  <w:style w:type="paragraph" w:customStyle="1" w:styleId="BlockTitle">
    <w:name w:val="Block Title"/>
    <w:basedOn w:val="Heading1"/>
    <w:next w:val="Normal"/>
    <w:qFormat/>
    <w:rsid w:val="00AF04E9"/>
    <w:pPr>
      <w:pageBreakBefore w:val="0"/>
      <w:pBdr>
        <w:top w:val="none" w:sz="0" w:space="0" w:color="auto"/>
        <w:left w:val="none" w:sz="0" w:space="0" w:color="auto"/>
        <w:bottom w:val="none" w:sz="0" w:space="0" w:color="auto"/>
        <w:right w:val="none" w:sz="0" w:space="0" w:color="auto"/>
      </w:pBdr>
      <w:suppressAutoHyphens/>
      <w:spacing w:before="20" w:after="120"/>
    </w:pPr>
    <w:rPr>
      <w:rFonts w:eastAsia="Times New Roman" w:cs="Arial"/>
      <w:kern w:val="32"/>
      <w:sz w:val="28"/>
      <w:u w:val="single"/>
    </w:rPr>
  </w:style>
  <w:style w:type="paragraph" w:customStyle="1" w:styleId="CardText0">
    <w:name w:val="CardText"/>
    <w:basedOn w:val="Normal"/>
    <w:link w:val="CardTextChar0"/>
    <w:qFormat/>
    <w:rsid w:val="00AF04E9"/>
    <w:pPr>
      <w:ind w:left="288"/>
    </w:pPr>
  </w:style>
  <w:style w:type="character" w:customStyle="1" w:styleId="CardTextChar0">
    <w:name w:val="CardText Char"/>
    <w:basedOn w:val="DefaultParagraphFont"/>
    <w:link w:val="CardText0"/>
    <w:rsid w:val="00AF04E9"/>
    <w:rPr>
      <w:rFonts w:ascii="Calibri" w:eastAsiaTheme="minorHAnsi" w:hAnsi="Calibri"/>
      <w:sz w:val="22"/>
      <w:szCs w:val="22"/>
    </w:rPr>
  </w:style>
  <w:style w:type="character" w:customStyle="1" w:styleId="DebateUnderlined">
    <w:name w:val="Debate Underlined"/>
    <w:basedOn w:val="DefaultParagraphFont"/>
    <w:rsid w:val="00AF04E9"/>
    <w:rPr>
      <w:rFonts w:ascii="Tahoma" w:hAnsi="Tahoma"/>
      <w:b/>
      <w:sz w:val="22"/>
      <w:u w:val="single"/>
    </w:rPr>
  </w:style>
  <w:style w:type="paragraph" w:customStyle="1" w:styleId="CiteBold">
    <w:name w:val="Cite Bold"/>
    <w:basedOn w:val="Normal"/>
    <w:link w:val="CiteBoldChar"/>
    <w:qFormat/>
    <w:rsid w:val="00AF04E9"/>
    <w:pPr>
      <w:widowControl w:val="0"/>
      <w:autoSpaceDE w:val="0"/>
      <w:autoSpaceDN w:val="0"/>
      <w:adjustRightInd w:val="0"/>
      <w:ind w:left="720"/>
    </w:pPr>
    <w:rPr>
      <w:b/>
      <w:caps/>
      <w:sz w:val="24"/>
    </w:rPr>
  </w:style>
  <w:style w:type="character" w:customStyle="1" w:styleId="CiteBoldChar">
    <w:name w:val="Cite Bold Char"/>
    <w:basedOn w:val="DefaultParagraphFont"/>
    <w:link w:val="CiteBold"/>
    <w:rsid w:val="00AF04E9"/>
    <w:rPr>
      <w:rFonts w:ascii="Calibri" w:eastAsiaTheme="minorHAnsi" w:hAnsi="Calibri"/>
      <w:b/>
      <w:caps/>
      <w:szCs w:val="22"/>
    </w:rPr>
  </w:style>
  <w:style w:type="paragraph" w:customStyle="1" w:styleId="tiny">
    <w:name w:val="tiny"/>
    <w:next w:val="Normal"/>
    <w:link w:val="tinyChar"/>
    <w:autoRedefine/>
    <w:qFormat/>
    <w:rsid w:val="00AF04E9"/>
    <w:pPr>
      <w:contextualSpacing/>
    </w:pPr>
    <w:rPr>
      <w:rFonts w:ascii="Times New Roman" w:eastAsia="Malgun Gothic" w:hAnsi="Times New Roman" w:cs="Times New Roman"/>
      <w:sz w:val="12"/>
    </w:rPr>
  </w:style>
  <w:style w:type="character" w:customStyle="1" w:styleId="tinyChar">
    <w:name w:val="tiny Char"/>
    <w:link w:val="tiny"/>
    <w:rsid w:val="00AF04E9"/>
    <w:rPr>
      <w:rFonts w:ascii="Times New Roman" w:eastAsia="Malgun Gothic" w:hAnsi="Times New Roman" w:cs="Times New Roman"/>
      <w:sz w:val="12"/>
    </w:rPr>
  </w:style>
  <w:style w:type="character" w:customStyle="1" w:styleId="ShrinkChar">
    <w:name w:val="Shrink Char"/>
    <w:link w:val="Shrink"/>
    <w:locked/>
    <w:rsid w:val="00AF04E9"/>
    <w:rPr>
      <w:rFonts w:ascii="Garamond" w:eastAsia="Times New Roman" w:hAnsi="Garamond"/>
      <w:sz w:val="12"/>
    </w:rPr>
  </w:style>
  <w:style w:type="paragraph" w:customStyle="1" w:styleId="Shrink">
    <w:name w:val="Shrink"/>
    <w:link w:val="ShrinkChar"/>
    <w:qFormat/>
    <w:rsid w:val="00AF04E9"/>
    <w:pPr>
      <w:ind w:left="288" w:right="288"/>
    </w:pPr>
    <w:rPr>
      <w:rFonts w:ascii="Garamond" w:eastAsia="Times New Roman" w:hAnsi="Garamond"/>
      <w:sz w:val="12"/>
    </w:rPr>
  </w:style>
  <w:style w:type="character" w:customStyle="1" w:styleId="TagtemplateChar">
    <w:name w:val="Tagtemplate Char"/>
    <w:link w:val="Tagtemplate"/>
    <w:locked/>
    <w:rsid w:val="00AF04E9"/>
    <w:rPr>
      <w:rFonts w:eastAsia="Calibri" w:cs="Times New Roman"/>
      <w:b/>
    </w:rPr>
  </w:style>
  <w:style w:type="paragraph" w:customStyle="1" w:styleId="Tagtemplate">
    <w:name w:val="Tagtemplate"/>
    <w:basedOn w:val="Normal"/>
    <w:link w:val="TagtemplateChar"/>
    <w:autoRedefine/>
    <w:qFormat/>
    <w:rsid w:val="00AF04E9"/>
    <w:pPr>
      <w:keepNext/>
      <w:keepLines/>
    </w:pPr>
    <w:rPr>
      <w:rFonts w:asciiTheme="minorHAnsi" w:eastAsia="Calibri" w:hAnsiTheme="minorHAnsi" w:cs="Times New Roman"/>
      <w:b/>
      <w:sz w:val="24"/>
      <w:szCs w:val="24"/>
    </w:rPr>
  </w:style>
  <w:style w:type="paragraph" w:customStyle="1" w:styleId="Underlining">
    <w:name w:val="Underlining"/>
    <w:basedOn w:val="Normal"/>
    <w:next w:val="Normal"/>
    <w:link w:val="UnderliningChar"/>
    <w:qFormat/>
    <w:rsid w:val="00AF04E9"/>
    <w:rPr>
      <w:rFonts w:ascii="Arial Narrow" w:eastAsia="Times New Roman" w:hAnsi="Arial Narrow"/>
      <w:sz w:val="24"/>
      <w:szCs w:val="20"/>
      <w:u w:val="single"/>
      <w:lang w:val="x-none" w:eastAsia="x-none"/>
    </w:rPr>
  </w:style>
  <w:style w:type="character" w:customStyle="1" w:styleId="UnderliningChar">
    <w:name w:val="Underlining Char"/>
    <w:link w:val="Underlining"/>
    <w:rsid w:val="00AF04E9"/>
    <w:rPr>
      <w:rFonts w:ascii="Arial Narrow" w:eastAsia="Times New Roman" w:hAnsi="Arial Narrow"/>
      <w:szCs w:val="20"/>
      <w:u w:val="single"/>
      <w:lang w:val="x-none" w:eastAsia="x-none"/>
    </w:rPr>
  </w:style>
  <w:style w:type="paragraph" w:customStyle="1" w:styleId="StyleJustifiedCharChar">
    <w:name w:val="Style Justified Char Char"/>
    <w:basedOn w:val="Normal"/>
    <w:link w:val="StyleJustifiedCharCharChar"/>
    <w:qFormat/>
    <w:rsid w:val="00AF04E9"/>
    <w:pPr>
      <w:ind w:left="432"/>
      <w:jc w:val="both"/>
    </w:pPr>
    <w:rPr>
      <w:rFonts w:ascii="Times New Roman" w:eastAsia="Batang" w:hAnsi="Times New Roman"/>
      <w:sz w:val="20"/>
      <w:szCs w:val="20"/>
    </w:rPr>
  </w:style>
  <w:style w:type="character" w:customStyle="1" w:styleId="StyleJustifiedCharCharChar">
    <w:name w:val="Style Justified Char Char Char"/>
    <w:link w:val="StyleJustifiedCharChar"/>
    <w:rsid w:val="00AF04E9"/>
    <w:rPr>
      <w:rFonts w:ascii="Times New Roman" w:eastAsia="Batang" w:hAnsi="Times New Roman"/>
      <w:sz w:val="20"/>
      <w:szCs w:val="20"/>
    </w:rPr>
  </w:style>
  <w:style w:type="paragraph" w:customStyle="1" w:styleId="Small">
    <w:name w:val="Small"/>
    <w:basedOn w:val="Normal"/>
    <w:link w:val="SmallChar"/>
    <w:qFormat/>
    <w:rsid w:val="00AF04E9"/>
    <w:rPr>
      <w:sz w:val="14"/>
    </w:rPr>
  </w:style>
  <w:style w:type="character" w:customStyle="1" w:styleId="TagGreg">
    <w:name w:val="TagGreg"/>
    <w:basedOn w:val="DefaultParagraphFont"/>
    <w:uiPriority w:val="1"/>
    <w:qFormat/>
    <w:rsid w:val="00AF04E9"/>
    <w:rPr>
      <w:rFonts w:ascii="Arial" w:hAnsi="Arial"/>
      <w:b/>
      <w:sz w:val="24"/>
    </w:rPr>
  </w:style>
  <w:style w:type="character" w:customStyle="1" w:styleId="DebateHighlighted">
    <w:name w:val="Debate Highlighted"/>
    <w:basedOn w:val="DebateUnderline"/>
    <w:qFormat/>
    <w:rsid w:val="00AF04E9"/>
    <w:rPr>
      <w:rFonts w:ascii="Georgia" w:hAnsi="Georgia" w:cs="Georgia"/>
      <w:sz w:val="20"/>
      <w:szCs w:val="20"/>
      <w:u w:val="single"/>
      <w:shd w:val="clear" w:color="auto" w:fill="00FFFF"/>
    </w:rPr>
  </w:style>
  <w:style w:type="paragraph" w:customStyle="1" w:styleId="CITE0">
    <w:name w:val="CITE"/>
    <w:basedOn w:val="Normal"/>
    <w:next w:val="Normal"/>
    <w:link w:val="CITEChar"/>
    <w:qFormat/>
    <w:rsid w:val="00AF04E9"/>
    <w:rPr>
      <w:b/>
      <w:i/>
      <w:sz w:val="21"/>
    </w:rPr>
  </w:style>
  <w:style w:type="paragraph" w:customStyle="1" w:styleId="Heading3New">
    <w:name w:val="Heading 3 New"/>
    <w:basedOn w:val="Heading3"/>
    <w:next w:val="Normal"/>
    <w:qFormat/>
    <w:rsid w:val="00AF04E9"/>
    <w:rPr>
      <w:rFonts w:eastAsia="Times New Roman" w:cs="Times New Roman"/>
    </w:rPr>
  </w:style>
  <w:style w:type="character" w:customStyle="1" w:styleId="m8370952637483410863gmail-styleunderline">
    <w:name w:val="m_8370952637483410863gmail-styleunderline"/>
    <w:basedOn w:val="DefaultParagraphFont"/>
    <w:rsid w:val="00AF04E9"/>
  </w:style>
  <w:style w:type="character" w:customStyle="1" w:styleId="m400377485754071043gmail-style13ptbold">
    <w:name w:val="m_400377485754071043gmail-style13ptbold"/>
    <w:basedOn w:val="DefaultParagraphFont"/>
    <w:rsid w:val="00AF04E9"/>
  </w:style>
  <w:style w:type="paragraph" w:customStyle="1" w:styleId="loose">
    <w:name w:val="loose"/>
    <w:basedOn w:val="Normal"/>
    <w:qFormat/>
    <w:rsid w:val="00AF04E9"/>
    <w:pPr>
      <w:spacing w:before="100" w:beforeAutospacing="1" w:after="100" w:afterAutospacing="1" w:line="240" w:lineRule="auto"/>
    </w:pPr>
    <w:rPr>
      <w:rFonts w:ascii="Times New Roman" w:eastAsia="Times New Roman" w:hAnsi="Times New Roman"/>
      <w:sz w:val="24"/>
    </w:rPr>
  </w:style>
  <w:style w:type="character" w:customStyle="1" w:styleId="ssl4">
    <w:name w:val="ss_l4"/>
    <w:basedOn w:val="DefaultParagraphFont"/>
    <w:rsid w:val="00AF04E9"/>
  </w:style>
  <w:style w:type="character" w:customStyle="1" w:styleId="CitesChar">
    <w:name w:val="Cites Char"/>
    <w:rsid w:val="00AF04E9"/>
    <w:rPr>
      <w:rFonts w:ascii="Times New Roman" w:eastAsia="Times New Roman" w:hAnsi="Times New Roman" w:cs="Times New Roman"/>
      <w:sz w:val="20"/>
      <w:szCs w:val="24"/>
    </w:rPr>
  </w:style>
  <w:style w:type="character" w:styleId="PageNumber">
    <w:name w:val="page number"/>
    <w:aliases w:val="card ununderlined"/>
    <w:basedOn w:val="DefaultParagraphFont"/>
    <w:uiPriority w:val="99"/>
    <w:unhideWhenUsed/>
    <w:rsid w:val="00AF04E9"/>
  </w:style>
  <w:style w:type="character" w:customStyle="1" w:styleId="underlinedCharChar">
    <w:name w:val="underlined Char Char"/>
    <w:basedOn w:val="DefaultParagraphFont"/>
    <w:rsid w:val="00AF04E9"/>
    <w:rPr>
      <w:rFonts w:ascii="Times New Roman" w:eastAsia="Times New Roman" w:hAnsi="Times New Roman" w:cs="Times New Roman"/>
      <w:sz w:val="20"/>
      <w:szCs w:val="20"/>
      <w:u w:val="single"/>
    </w:rPr>
  </w:style>
  <w:style w:type="paragraph" w:customStyle="1" w:styleId="BlockTitle2">
    <w:name w:val="Block Title2"/>
    <w:basedOn w:val="Normal"/>
    <w:next w:val="Normal"/>
    <w:link w:val="BlockTitle2Char"/>
    <w:qFormat/>
    <w:rsid w:val="00AF04E9"/>
    <w:pPr>
      <w:widowControl w:val="0"/>
      <w:spacing w:after="240" w:line="240" w:lineRule="auto"/>
      <w:jc w:val="center"/>
    </w:pPr>
    <w:rPr>
      <w:rFonts w:ascii="Times New Roman" w:eastAsia="Times New Roman" w:hAnsi="Times New Roman"/>
      <w:b/>
      <w:sz w:val="32"/>
      <w:szCs w:val="20"/>
      <w:u w:val="single"/>
    </w:rPr>
  </w:style>
  <w:style w:type="paragraph" w:customStyle="1" w:styleId="TxBrp1">
    <w:name w:val="TxBr_p1"/>
    <w:basedOn w:val="Normal"/>
    <w:qFormat/>
    <w:rsid w:val="00AF04E9"/>
    <w:pPr>
      <w:widowControl w:val="0"/>
      <w:tabs>
        <w:tab w:val="left" w:pos="204"/>
      </w:tabs>
      <w:autoSpaceDE w:val="0"/>
      <w:autoSpaceDN w:val="0"/>
      <w:adjustRightInd w:val="0"/>
      <w:spacing w:after="0" w:line="272" w:lineRule="atLeast"/>
      <w:jc w:val="both"/>
    </w:pPr>
    <w:rPr>
      <w:rFonts w:ascii="Times New Roman" w:eastAsia="Times New Roman" w:hAnsi="Times New Roman"/>
      <w:sz w:val="24"/>
    </w:rPr>
  </w:style>
  <w:style w:type="paragraph" w:customStyle="1" w:styleId="fullstory">
    <w:name w:val="fullstory"/>
    <w:basedOn w:val="Normal"/>
    <w:qFormat/>
    <w:rsid w:val="00AF04E9"/>
    <w:pPr>
      <w:widowControl w:val="0"/>
      <w:spacing w:before="100" w:beforeAutospacing="1" w:after="100" w:afterAutospacing="1" w:line="240" w:lineRule="auto"/>
    </w:pPr>
    <w:rPr>
      <w:rFonts w:ascii="Times New Roman" w:eastAsia="Times New Roman" w:hAnsi="Times New Roman"/>
      <w:sz w:val="24"/>
    </w:rPr>
  </w:style>
  <w:style w:type="character" w:customStyle="1" w:styleId="Emphasis2">
    <w:name w:val="Emphasis2"/>
    <w:basedOn w:val="DefaultParagraphFont"/>
    <w:rsid w:val="00AF04E9"/>
    <w:rPr>
      <w:rFonts w:ascii="Franklin Gothic Heavy" w:hAnsi="Franklin Gothic Heavy"/>
      <w:iCs/>
      <w:u w:val="single"/>
    </w:rPr>
  </w:style>
  <w:style w:type="character" w:customStyle="1" w:styleId="standardcontent">
    <w:name w:val="standardcontent"/>
    <w:basedOn w:val="DefaultParagraphFont"/>
    <w:rsid w:val="00AF04E9"/>
  </w:style>
  <w:style w:type="paragraph" w:customStyle="1" w:styleId="hat">
    <w:name w:val="hat"/>
    <w:basedOn w:val="Normal"/>
    <w:next w:val="Normal"/>
    <w:link w:val="hatChar"/>
    <w:qFormat/>
    <w:rsid w:val="00AF04E9"/>
    <w:pPr>
      <w:widowControl w:val="0"/>
      <w:spacing w:before="240" w:after="240" w:line="240" w:lineRule="auto"/>
      <w:jc w:val="center"/>
      <w:outlineLvl w:val="0"/>
    </w:pPr>
    <w:rPr>
      <w:rFonts w:ascii="Times New Roman" w:eastAsia="Times New Roman" w:hAnsi="Times New Roman"/>
      <w:b/>
      <w:bCs/>
      <w:sz w:val="32"/>
      <w:u w:val="single"/>
    </w:rPr>
  </w:style>
  <w:style w:type="character" w:customStyle="1" w:styleId="storyby">
    <w:name w:val="storyby"/>
    <w:basedOn w:val="DefaultParagraphFont"/>
    <w:rsid w:val="00AF04E9"/>
  </w:style>
  <w:style w:type="character" w:customStyle="1" w:styleId="SmallCharChar">
    <w:name w:val="Small Char Char"/>
    <w:basedOn w:val="DefaultParagraphFont"/>
    <w:rsid w:val="00AF04E9"/>
    <w:rPr>
      <w:sz w:val="17"/>
      <w:szCs w:val="24"/>
      <w:lang w:val="en-US" w:eastAsia="en-US" w:bidi="ar-SA"/>
    </w:rPr>
  </w:style>
  <w:style w:type="paragraph" w:customStyle="1" w:styleId="ThickUnderline">
    <w:name w:val="ThickUnderline"/>
    <w:qFormat/>
    <w:rsid w:val="00AF04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Times New Roman"/>
      <w:noProof/>
      <w:sz w:val="20"/>
      <w:szCs w:val="20"/>
      <w:u w:val="thick"/>
    </w:rPr>
  </w:style>
  <w:style w:type="paragraph" w:customStyle="1" w:styleId="TagsFutura">
    <w:name w:val="TagsFutura"/>
    <w:basedOn w:val="Normal"/>
    <w:next w:val="Cites"/>
    <w:rsid w:val="00AF04E9"/>
    <w:pPr>
      <w:spacing w:after="0" w:line="240" w:lineRule="auto"/>
    </w:pPr>
    <w:rPr>
      <w:rFonts w:ascii="Futura" w:eastAsia="Times" w:hAnsi="Futura"/>
      <w:b/>
      <w:caps/>
      <w:sz w:val="18"/>
      <w:szCs w:val="20"/>
    </w:rPr>
  </w:style>
  <w:style w:type="paragraph" w:styleId="BodyText2">
    <w:name w:val="Body Text 2"/>
    <w:basedOn w:val="Normal"/>
    <w:link w:val="BodyText2Char"/>
    <w:rsid w:val="00AF04E9"/>
    <w:pPr>
      <w:spacing w:after="0" w:line="240" w:lineRule="auto"/>
    </w:pPr>
    <w:rPr>
      <w:rFonts w:ascii="Times New Roman" w:eastAsia="Times" w:hAnsi="Times New Roman"/>
      <w:color w:val="000000"/>
      <w:sz w:val="20"/>
      <w:szCs w:val="20"/>
    </w:rPr>
  </w:style>
  <w:style w:type="character" w:customStyle="1" w:styleId="BodyText2Char">
    <w:name w:val="Body Text 2 Char"/>
    <w:basedOn w:val="DefaultParagraphFont"/>
    <w:link w:val="BodyText2"/>
    <w:rsid w:val="00AF04E9"/>
    <w:rPr>
      <w:rFonts w:ascii="Times New Roman" w:eastAsia="Times" w:hAnsi="Times New Roman"/>
      <w:color w:val="000000"/>
      <w:sz w:val="20"/>
      <w:szCs w:val="20"/>
    </w:rPr>
  </w:style>
  <w:style w:type="paragraph" w:customStyle="1" w:styleId="DebateTag">
    <w:name w:val="DebateTag"/>
    <w:basedOn w:val="Normal"/>
    <w:qFormat/>
    <w:rsid w:val="00AF04E9"/>
    <w:pPr>
      <w:spacing w:after="0" w:line="240" w:lineRule="auto"/>
    </w:pPr>
    <w:rPr>
      <w:rFonts w:ascii="Times New Roman" w:eastAsia="Calibri" w:hAnsi="Times New Roman"/>
      <w:b/>
    </w:rPr>
  </w:style>
  <w:style w:type="character" w:styleId="CommentReference">
    <w:name w:val="annotation reference"/>
    <w:basedOn w:val="DefaultParagraphFont"/>
    <w:uiPriority w:val="99"/>
    <w:unhideWhenUsed/>
    <w:rsid w:val="00AF04E9"/>
    <w:rPr>
      <w:sz w:val="16"/>
      <w:szCs w:val="16"/>
    </w:rPr>
  </w:style>
  <w:style w:type="paragraph" w:customStyle="1" w:styleId="Style8pt">
    <w:name w:val="Style 8 pt"/>
    <w:basedOn w:val="Normal"/>
    <w:qFormat/>
    <w:rsid w:val="00AF04E9"/>
    <w:pPr>
      <w:ind w:left="288"/>
    </w:pPr>
    <w:rPr>
      <w:rFonts w:eastAsia="Calibri"/>
      <w:sz w:val="16"/>
    </w:rPr>
  </w:style>
  <w:style w:type="character" w:customStyle="1" w:styleId="m-4799866747027741266gmail-style13ptbold">
    <w:name w:val="m_-4799866747027741266gmail-style13ptbold"/>
    <w:basedOn w:val="DefaultParagraphFont"/>
    <w:rsid w:val="00AF04E9"/>
  </w:style>
  <w:style w:type="character" w:customStyle="1" w:styleId="m-4799866747027741266gmail-apple-converted-space">
    <w:name w:val="m_-4799866747027741266gmail-apple-converted-space"/>
    <w:basedOn w:val="DefaultParagraphFont"/>
    <w:rsid w:val="00AF04E9"/>
  </w:style>
  <w:style w:type="character" w:customStyle="1" w:styleId="m-4799866747027741266gmail-m3965771245576658108gmail-styleunderline">
    <w:name w:val="m_-4799866747027741266gmail-m3965771245576658108gmail-styleunderline"/>
    <w:basedOn w:val="DefaultParagraphFont"/>
    <w:rsid w:val="00AF04E9"/>
  </w:style>
  <w:style w:type="character" w:customStyle="1" w:styleId="CardChar0">
    <w:name w:val="Card Char"/>
    <w:aliases w:val="tags Char,TAG Ch,No Spacing2 Char,Heading 2 Char Char Char1 Char,Char C,No Spacing1 Char1,No Spacing1 Char,Heading 2 Char Char Char Char Char Char Char Char Char,Heading 2 Char Char Char Char Char Char"/>
    <w:basedOn w:val="DefaultParagraphFont"/>
    <w:qFormat/>
    <w:rsid w:val="00AF04E9"/>
    <w:rPr>
      <w:sz w:val="16"/>
    </w:rPr>
  </w:style>
  <w:style w:type="paragraph" w:customStyle="1" w:styleId="cards0">
    <w:name w:val="cards"/>
    <w:basedOn w:val="Normal"/>
    <w:qFormat/>
    <w:rsid w:val="00AF04E9"/>
  </w:style>
  <w:style w:type="character" w:customStyle="1" w:styleId="StyleBold">
    <w:name w:val="Style Bold"/>
    <w:basedOn w:val="DefaultParagraphFont"/>
    <w:uiPriority w:val="9"/>
    <w:qFormat/>
    <w:rsid w:val="00AF04E9"/>
    <w:rPr>
      <w:b/>
      <w:bCs/>
    </w:rPr>
  </w:style>
  <w:style w:type="character" w:customStyle="1" w:styleId="AuthorYear">
    <w:name w:val="AuthorYear"/>
    <w:uiPriority w:val="1"/>
    <w:qFormat/>
    <w:rsid w:val="00AF04E9"/>
    <w:rPr>
      <w:rFonts w:ascii="Georgia" w:hAnsi="Georgia"/>
      <w:b/>
      <w:sz w:val="24"/>
    </w:rPr>
  </w:style>
  <w:style w:type="character" w:customStyle="1" w:styleId="StyleStyleUnderlineUnderlineStyleBoldUnderlineIntenseEmphas">
    <w:name w:val="Style Style UnderlineUnderlineStyle Bold UnderlineIntense Emphas..."/>
    <w:basedOn w:val="DefaultParagraphFont"/>
    <w:rsid w:val="00AF04E9"/>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AF04E9"/>
    <w:rPr>
      <w:b w:val="0"/>
      <w:bCs w:val="0"/>
      <w:sz w:val="24"/>
      <w:u w:val="single"/>
      <w:bdr w:val="none" w:sz="0" w:space="0" w:color="auto" w:frame="1"/>
    </w:rPr>
  </w:style>
  <w:style w:type="paragraph" w:customStyle="1" w:styleId="CiteChar0">
    <w:name w:val="Cite Char"/>
    <w:basedOn w:val="Normal"/>
    <w:qFormat/>
    <w:rsid w:val="00AF04E9"/>
    <w:pPr>
      <w:ind w:left="-1080"/>
    </w:pPr>
    <w:rPr>
      <w:rFonts w:ascii="Arial Narrow" w:eastAsia="SimSun" w:hAnsi="Arial Narrow"/>
      <w:b/>
      <w:szCs w:val="20"/>
      <w:lang w:eastAsia="zh-CN"/>
    </w:rPr>
  </w:style>
  <w:style w:type="paragraph" w:customStyle="1" w:styleId="Default">
    <w:name w:val="Default"/>
    <w:basedOn w:val="Normal"/>
    <w:qFormat/>
    <w:rsid w:val="00AF04E9"/>
    <w:pPr>
      <w:autoSpaceDE w:val="0"/>
      <w:autoSpaceDN w:val="0"/>
      <w:adjustRightInd w:val="0"/>
      <w:spacing w:after="200" w:line="276" w:lineRule="auto"/>
    </w:pPr>
    <w:rPr>
      <w:rFonts w:asciiTheme="minorHAnsi" w:eastAsia="Calibri" w:hAnsiTheme="minorHAnsi" w:cs="AKDPE C+ Utopia"/>
    </w:rPr>
  </w:style>
  <w:style w:type="paragraph" w:styleId="List">
    <w:name w:val="List"/>
    <w:basedOn w:val="Normal"/>
    <w:uiPriority w:val="99"/>
    <w:unhideWhenUsed/>
    <w:rsid w:val="00AF04E9"/>
    <w:pPr>
      <w:contextualSpacing/>
    </w:pPr>
    <w:rPr>
      <w:rFonts w:asciiTheme="minorHAnsi" w:eastAsia="Calibri" w:hAnsiTheme="minorHAnsi"/>
    </w:rPr>
  </w:style>
  <w:style w:type="paragraph" w:customStyle="1" w:styleId="PageHeaderLine1">
    <w:name w:val="PageHeaderLine1"/>
    <w:basedOn w:val="Normal"/>
    <w:qFormat/>
    <w:rsid w:val="00AF04E9"/>
    <w:pPr>
      <w:tabs>
        <w:tab w:val="right" w:pos="10800"/>
      </w:tabs>
    </w:pPr>
    <w:rPr>
      <w:rFonts w:asciiTheme="minorHAnsi" w:eastAsia="Calibri" w:hAnsiTheme="minorHAnsi"/>
      <w:b/>
    </w:rPr>
  </w:style>
  <w:style w:type="paragraph" w:customStyle="1" w:styleId="PageHeaderLine2">
    <w:name w:val="PageHeaderLine2"/>
    <w:basedOn w:val="Normal"/>
    <w:next w:val="Normal"/>
    <w:link w:val="PageHeaderLine2Char"/>
    <w:qFormat/>
    <w:rsid w:val="00AF04E9"/>
    <w:pPr>
      <w:tabs>
        <w:tab w:val="right" w:pos="10800"/>
      </w:tabs>
      <w:spacing w:line="480" w:lineRule="auto"/>
    </w:pPr>
    <w:rPr>
      <w:rFonts w:asciiTheme="minorHAnsi" w:eastAsia="Calibri" w:hAnsiTheme="minorHAnsi"/>
      <w:b/>
    </w:rPr>
  </w:style>
  <w:style w:type="paragraph" w:styleId="TOC1">
    <w:name w:val="toc 1"/>
    <w:aliases w:val="good index,Index Basic"/>
    <w:basedOn w:val="Normal"/>
    <w:next w:val="Normal"/>
    <w:autoRedefine/>
    <w:uiPriority w:val="39"/>
    <w:unhideWhenUsed/>
    <w:qFormat/>
    <w:rsid w:val="00AF04E9"/>
    <w:rPr>
      <w:rFonts w:asciiTheme="minorHAnsi" w:eastAsia="Calibri" w:hAnsiTheme="minorHAnsi"/>
    </w:rPr>
  </w:style>
  <w:style w:type="paragraph" w:customStyle="1" w:styleId="TagText">
    <w:name w:val="TagText"/>
    <w:basedOn w:val="Normal"/>
    <w:qFormat/>
    <w:rsid w:val="00AF04E9"/>
    <w:rPr>
      <w:rFonts w:eastAsia="Calibri"/>
      <w:b/>
    </w:rPr>
  </w:style>
  <w:style w:type="character" w:customStyle="1" w:styleId="SmallerReal">
    <w:name w:val="SmallerReal"/>
    <w:basedOn w:val="DefaultParagraphFont"/>
    <w:uiPriority w:val="1"/>
    <w:qFormat/>
    <w:rsid w:val="00AF04E9"/>
    <w:rPr>
      <w:rFonts w:ascii="Garamond" w:hAnsi="Garamond" w:hint="default"/>
      <w:sz w:val="16"/>
    </w:rPr>
  </w:style>
  <w:style w:type="character" w:customStyle="1" w:styleId="st">
    <w:name w:val="st"/>
    <w:basedOn w:val="DefaultParagraphFont"/>
    <w:rsid w:val="00AF04E9"/>
  </w:style>
  <w:style w:type="character" w:customStyle="1" w:styleId="wikiexternallink">
    <w:name w:val="wikiexternallink"/>
    <w:basedOn w:val="DefaultParagraphFont"/>
    <w:rsid w:val="00AF04E9"/>
  </w:style>
  <w:style w:type="character" w:customStyle="1" w:styleId="wikigeneratedlinkcontent">
    <w:name w:val="wikigeneratedlinkcontent"/>
    <w:basedOn w:val="DefaultParagraphFont"/>
    <w:rsid w:val="00AF04E9"/>
  </w:style>
  <w:style w:type="paragraph" w:customStyle="1" w:styleId="StyleHeading4TagsmalltextBigcardbodyNormalTagNotBold">
    <w:name w:val="Style Heading 4Tagsmall textBig cardbodyNormal Tag + Not Bold"/>
    <w:basedOn w:val="Heading4"/>
    <w:qFormat/>
    <w:rsid w:val="00AF04E9"/>
    <w:rPr>
      <w:bCs/>
      <w:iCs w:val="0"/>
    </w:rPr>
  </w:style>
  <w:style w:type="character" w:customStyle="1" w:styleId="created">
    <w:name w:val="created"/>
    <w:basedOn w:val="DefaultParagraphFont"/>
    <w:rsid w:val="00AF04E9"/>
  </w:style>
  <w:style w:type="paragraph" w:customStyle="1" w:styleId="Cite8">
    <w:name w:val="Cite8"/>
    <w:basedOn w:val="Normal"/>
    <w:autoRedefine/>
    <w:uiPriority w:val="99"/>
    <w:qFormat/>
    <w:rsid w:val="00AF04E9"/>
    <w:rPr>
      <w:rFonts w:eastAsia="Calibri"/>
    </w:rPr>
  </w:style>
  <w:style w:type="paragraph" w:customStyle="1" w:styleId="8font">
    <w:name w:val="8font"/>
    <w:basedOn w:val="Normal"/>
    <w:next w:val="Normal"/>
    <w:autoRedefine/>
    <w:uiPriority w:val="99"/>
    <w:qFormat/>
    <w:rsid w:val="00AF04E9"/>
    <w:rPr>
      <w:rFonts w:eastAsia="Cambria"/>
      <w:szCs w:val="16"/>
    </w:rPr>
  </w:style>
  <w:style w:type="character" w:customStyle="1" w:styleId="FootnoteTextChar1">
    <w:name w:val="Footnote Text Char1"/>
    <w:basedOn w:val="DefaultParagraphFont"/>
    <w:uiPriority w:val="99"/>
    <w:rsid w:val="00AF04E9"/>
    <w:rPr>
      <w:rFonts w:ascii="Calibri" w:hAnsi="Calibri"/>
      <w:sz w:val="20"/>
      <w:szCs w:val="20"/>
    </w:rPr>
  </w:style>
  <w:style w:type="paragraph" w:styleId="EndnoteText">
    <w:name w:val="endnote text"/>
    <w:basedOn w:val="Normal"/>
    <w:link w:val="EndnoteTextChar"/>
    <w:rsid w:val="00AF04E9"/>
    <w:rPr>
      <w:sz w:val="20"/>
      <w:szCs w:val="20"/>
    </w:rPr>
  </w:style>
  <w:style w:type="character" w:customStyle="1" w:styleId="EndnoteTextChar">
    <w:name w:val="Endnote Text Char"/>
    <w:basedOn w:val="DefaultParagraphFont"/>
    <w:link w:val="EndnoteText"/>
    <w:rsid w:val="00AF04E9"/>
    <w:rPr>
      <w:rFonts w:ascii="Calibri" w:eastAsiaTheme="minorHAnsi" w:hAnsi="Calibri"/>
      <w:sz w:val="20"/>
      <w:szCs w:val="20"/>
    </w:rPr>
  </w:style>
  <w:style w:type="character" w:styleId="EndnoteReference">
    <w:name w:val="endnote reference"/>
    <w:basedOn w:val="DefaultParagraphFont"/>
    <w:rsid w:val="00AF04E9"/>
    <w:rPr>
      <w:vertAlign w:val="superscript"/>
    </w:rPr>
  </w:style>
  <w:style w:type="character" w:customStyle="1" w:styleId="StyleDate">
    <w:name w:val="Style Date"/>
    <w:aliases w:val="Author"/>
    <w:uiPriority w:val="1"/>
    <w:qFormat/>
    <w:rsid w:val="00AF04E9"/>
    <w:rPr>
      <w:b/>
      <w:sz w:val="24"/>
      <w:u w:val="single"/>
    </w:rPr>
  </w:style>
  <w:style w:type="character" w:customStyle="1" w:styleId="referencediv">
    <w:name w:val="referencediv"/>
    <w:rsid w:val="00AF04E9"/>
  </w:style>
  <w:style w:type="character" w:customStyle="1" w:styleId="CardTextChar1">
    <w:name w:val="Card Text Char"/>
    <w:locked/>
    <w:rsid w:val="00AF04E9"/>
    <w:rPr>
      <w:rFonts w:ascii="Georgia" w:eastAsia="Times New Roman" w:hAnsi="Georgia"/>
      <w:szCs w:val="24"/>
    </w:rPr>
  </w:style>
  <w:style w:type="character" w:customStyle="1" w:styleId="StyleTimesNewRoman12ptBold">
    <w:name w:val="Style Times New Roman 12 pt Bold"/>
    <w:rsid w:val="00AF04E9"/>
    <w:rPr>
      <w:rFonts w:ascii="Times New Roman" w:hAnsi="Times New Roman" w:cs="Times New Roman" w:hint="default"/>
      <w:b/>
      <w:bCs/>
      <w:sz w:val="24"/>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F04E9"/>
    <w:pPr>
      <w:ind w:left="-1080" w:right="1728"/>
    </w:pPr>
    <w:rPr>
      <w:rFonts w:ascii="Arial Narrow" w:hAnsi="Arial Narrow"/>
      <w:color w:val="auto"/>
      <w:sz w:val="22"/>
      <w:szCs w:val="20"/>
      <w:u w:val="thick"/>
      <w:bdr w:val="single" w:sz="4" w:space="0" w:color="auto"/>
    </w:rPr>
  </w:style>
  <w:style w:type="character" w:customStyle="1" w:styleId="evidencetextChar">
    <w:name w:val="evidence text Char"/>
    <w:rsid w:val="00AF04E9"/>
    <w:rPr>
      <w:rFonts w:ascii="Arial Narrow" w:eastAsia="Times New Roman" w:hAnsi="Arial Narrow"/>
      <w:szCs w:val="20"/>
      <w:u w:val="thick"/>
    </w:rPr>
  </w:style>
  <w:style w:type="character" w:customStyle="1" w:styleId="StyleevidencetextBorderSinglesolidlineAuto05ptLChar">
    <w:name w:val="Style evidence text + Border: : (Single solid line Auto  0.5 pt L... Char"/>
    <w:link w:val="StyleevidencetextBorderSinglesolidlineAuto05ptL"/>
    <w:rsid w:val="00AF04E9"/>
    <w:rPr>
      <w:rFonts w:ascii="Arial Narrow" w:eastAsia="Times New Roman" w:hAnsi="Arial Narrow"/>
      <w:sz w:val="22"/>
      <w:szCs w:val="20"/>
      <w:u w:val="thick"/>
      <w:bdr w:val="single" w:sz="4" w:space="0" w:color="auto"/>
    </w:rPr>
  </w:style>
  <w:style w:type="paragraph" w:customStyle="1" w:styleId="CiteLittle">
    <w:name w:val="Cite Little"/>
    <w:next w:val="Normal"/>
    <w:qFormat/>
    <w:rsid w:val="00AF04E9"/>
    <w:rPr>
      <w:rFonts w:ascii="Arial" w:eastAsia="Times New Roman" w:hAnsi="Arial" w:cs="Times New Roman"/>
      <w:bCs/>
      <w:kern w:val="32"/>
      <w:sz w:val="16"/>
      <w:szCs w:val="32"/>
    </w:rPr>
  </w:style>
  <w:style w:type="paragraph" w:customStyle="1" w:styleId="StyleStyleArialNarrow9ptLeft-075ArialNarrow">
    <w:name w:val="Style Style Arial Narrow 9 pt Left:  -0.75&quot; + Arial Narrow"/>
    <w:basedOn w:val="Normal"/>
    <w:link w:val="StyleStyleArialNarrow9ptLeft-075ArialNarrowChar"/>
    <w:qFormat/>
    <w:rsid w:val="00AF04E9"/>
    <w:pPr>
      <w:ind w:left="-1080" w:right="1728"/>
    </w:pPr>
    <w:rPr>
      <w:rFonts w:ascii="Arial Narrow" w:eastAsia="Times New Roman" w:hAnsi="Arial Narrow"/>
      <w:sz w:val="18"/>
      <w:szCs w:val="20"/>
    </w:rPr>
  </w:style>
  <w:style w:type="paragraph" w:customStyle="1" w:styleId="StyleStyleCardTextLeft-075Right0">
    <w:name w:val="Style Style Card Text + Left:  -0.75&quot; + Right:  0&quot;"/>
    <w:basedOn w:val="Normal"/>
    <w:link w:val="StyleStyleCardTextLeft-075Right0Char"/>
    <w:autoRedefine/>
    <w:qFormat/>
    <w:rsid w:val="00AF04E9"/>
    <w:pPr>
      <w:ind w:left="-1080"/>
    </w:pPr>
    <w:rPr>
      <w:rFonts w:ascii="Arial Narrow" w:eastAsia="Times New Roman" w:hAnsi="Arial Narrow"/>
      <w:szCs w:val="20"/>
    </w:rPr>
  </w:style>
  <w:style w:type="character" w:customStyle="1" w:styleId="StyleStyleCardTextLeft-075Right0Char">
    <w:name w:val="Style Style Card Text + Left:  -0.75&quot; + Right:  0&quot; Char"/>
    <w:link w:val="StyleStyleCardTextLeft-075Right0"/>
    <w:rsid w:val="00AF04E9"/>
    <w:rPr>
      <w:rFonts w:ascii="Arial Narrow" w:eastAsia="Times New Roman" w:hAnsi="Arial Narrow"/>
      <w:sz w:val="22"/>
      <w:szCs w:val="20"/>
    </w:rPr>
  </w:style>
  <w:style w:type="paragraph" w:customStyle="1" w:styleId="UnderlinedText">
    <w:name w:val="Underlined Text"/>
    <w:basedOn w:val="Normal"/>
    <w:link w:val="cite"/>
    <w:qFormat/>
    <w:rsid w:val="00AF04E9"/>
    <w:rPr>
      <w:rFonts w:ascii="Times New Roman" w:eastAsiaTheme="minorEastAsia" w:hAnsi="Times New Roman"/>
      <w:b/>
      <w:sz w:val="24"/>
      <w:szCs w:val="24"/>
    </w:rPr>
  </w:style>
  <w:style w:type="paragraph" w:customStyle="1" w:styleId="Little">
    <w:name w:val="Little"/>
    <w:basedOn w:val="UnderlinedText"/>
    <w:link w:val="LittleChar"/>
    <w:qFormat/>
    <w:rsid w:val="00AF04E9"/>
    <w:rPr>
      <w:sz w:val="16"/>
    </w:rPr>
  </w:style>
  <w:style w:type="character" w:customStyle="1" w:styleId="LittleChar">
    <w:name w:val="Little Char"/>
    <w:link w:val="Little"/>
    <w:rsid w:val="00AF04E9"/>
    <w:rPr>
      <w:rFonts w:ascii="Times New Roman" w:hAnsi="Times New Roman"/>
      <w:b/>
      <w:sz w:val="16"/>
    </w:rPr>
  </w:style>
  <w:style w:type="paragraph" w:customStyle="1" w:styleId="HotRoute">
    <w:name w:val="Hot Route"/>
    <w:basedOn w:val="Normal"/>
    <w:link w:val="HotRouteChar"/>
    <w:qFormat/>
    <w:rsid w:val="00AF04E9"/>
    <w:pPr>
      <w:ind w:left="144"/>
    </w:pPr>
    <w:rPr>
      <w:rFonts w:ascii="Times New Roman" w:eastAsia="Times New Roman" w:hAnsi="Times New Roman"/>
      <w:sz w:val="20"/>
    </w:rPr>
  </w:style>
  <w:style w:type="paragraph" w:customStyle="1" w:styleId="Circled">
    <w:name w:val="Circled"/>
    <w:basedOn w:val="Normal"/>
    <w:next w:val="Normal"/>
    <w:link w:val="CircledChar"/>
    <w:qFormat/>
    <w:rsid w:val="00AF04E9"/>
    <w:rPr>
      <w:rFonts w:ascii="Times New Roman" w:eastAsia="MS Mincho" w:hAnsi="Times New Roman"/>
      <w:b/>
      <w:sz w:val="20"/>
      <w:szCs w:val="20"/>
      <w:u w:val="single"/>
      <w:lang w:eastAsia="ja-JP"/>
    </w:rPr>
  </w:style>
  <w:style w:type="character" w:customStyle="1" w:styleId="CircledChar">
    <w:name w:val="Circled Char"/>
    <w:link w:val="Circled"/>
    <w:rsid w:val="00AF04E9"/>
    <w:rPr>
      <w:rFonts w:ascii="Times New Roman" w:eastAsia="MS Mincho" w:hAnsi="Times New Roman"/>
      <w:b/>
      <w:sz w:val="20"/>
      <w:szCs w:val="20"/>
      <w:u w:val="single"/>
      <w:lang w:eastAsia="ja-JP"/>
    </w:rPr>
  </w:style>
  <w:style w:type="paragraph" w:customStyle="1" w:styleId="UnreadText">
    <w:name w:val="Unread Text"/>
    <w:basedOn w:val="Normal"/>
    <w:next w:val="Normal"/>
    <w:link w:val="UnreadTextChar"/>
    <w:autoRedefine/>
    <w:qFormat/>
    <w:rsid w:val="00AF04E9"/>
    <w:rPr>
      <w:rFonts w:ascii="Times New Roman" w:eastAsia="SimSun" w:hAnsi="Times New Roman"/>
      <w:sz w:val="15"/>
      <w:lang w:eastAsia="zh-CN"/>
    </w:rPr>
  </w:style>
  <w:style w:type="character" w:customStyle="1" w:styleId="UnreadTextChar">
    <w:name w:val="Unread Text Char"/>
    <w:link w:val="UnreadText"/>
    <w:rsid w:val="00AF04E9"/>
    <w:rPr>
      <w:rFonts w:ascii="Times New Roman" w:eastAsia="SimSun" w:hAnsi="Times New Roman"/>
      <w:sz w:val="15"/>
      <w:szCs w:val="22"/>
      <w:lang w:eastAsia="zh-CN"/>
    </w:rPr>
  </w:style>
  <w:style w:type="character" w:customStyle="1" w:styleId="StyleAsianMSMinchoBold">
    <w:name w:val="Style (Asian) MS Mincho Bold"/>
    <w:rsid w:val="00AF04E9"/>
    <w:rPr>
      <w:rFonts w:ascii="Times New Roman" w:eastAsia="MS Mincho" w:hAnsi="Times New Roman"/>
      <w:b/>
      <w:bCs/>
      <w:u w:val="thick"/>
    </w:rPr>
  </w:style>
  <w:style w:type="character" w:customStyle="1" w:styleId="StyleAsianMSMincho">
    <w:name w:val="Style (Asian) MS Mincho"/>
    <w:rsid w:val="00AF04E9"/>
    <w:rPr>
      <w:rFonts w:ascii="Times New Roman" w:eastAsia="MS Mincho" w:hAnsi="Times New Roman"/>
      <w:u w:val="thick"/>
    </w:rPr>
  </w:style>
  <w:style w:type="paragraph" w:customStyle="1" w:styleId="docheader">
    <w:name w:val="doc header"/>
    <w:autoRedefine/>
    <w:qFormat/>
    <w:rsid w:val="00AF04E9"/>
    <w:rPr>
      <w:rFonts w:ascii="Times New Roman" w:eastAsia="Malgun Gothic" w:hAnsi="Times New Roman" w:cs="Times New Roman"/>
      <w:b/>
      <w:sz w:val="20"/>
    </w:rPr>
  </w:style>
  <w:style w:type="paragraph" w:customStyle="1" w:styleId="docfooter">
    <w:name w:val="doc footer"/>
    <w:autoRedefine/>
    <w:qFormat/>
    <w:rsid w:val="00AF04E9"/>
    <w:pPr>
      <w:jc w:val="right"/>
    </w:pPr>
    <w:rPr>
      <w:rFonts w:ascii="Times New Roman" w:eastAsia="Malgun Gothic" w:hAnsi="Times New Roman" w:cs="Times New Roman"/>
      <w:b/>
      <w:sz w:val="22"/>
    </w:rPr>
  </w:style>
  <w:style w:type="paragraph" w:styleId="TOCHeading">
    <w:name w:val="TOC Heading"/>
    <w:basedOn w:val="Heading1"/>
    <w:next w:val="Normal"/>
    <w:qFormat/>
    <w:rsid w:val="00AF04E9"/>
    <w:pPr>
      <w:keepNext w:val="0"/>
      <w:pBdr>
        <w:top w:val="none" w:sz="0" w:space="0" w:color="auto"/>
        <w:left w:val="none" w:sz="0" w:space="0" w:color="auto"/>
        <w:bottom w:val="none" w:sz="0" w:space="0" w:color="auto"/>
        <w:right w:val="none" w:sz="0" w:space="0" w:color="auto"/>
      </w:pBdr>
      <w:spacing w:line="276" w:lineRule="auto"/>
      <w:outlineLvl w:val="9"/>
    </w:pPr>
    <w:rPr>
      <w:rFonts w:ascii="Cambria" w:eastAsia="Malgun Gothic" w:hAnsi="Cambria" w:cs="Times New Roman"/>
      <w:color w:val="365F91"/>
      <w:sz w:val="28"/>
      <w:u w:val="single"/>
    </w:rPr>
  </w:style>
  <w:style w:type="paragraph" w:styleId="TOC2">
    <w:name w:val="toc 2"/>
    <w:basedOn w:val="Normal"/>
    <w:next w:val="Normal"/>
    <w:autoRedefine/>
    <w:uiPriority w:val="39"/>
    <w:qFormat/>
    <w:rsid w:val="00AF04E9"/>
    <w:pPr>
      <w:ind w:left="240"/>
    </w:pPr>
    <w:rPr>
      <w:rFonts w:ascii="Times New Roman" w:hAnsi="Times New Roman"/>
    </w:rPr>
  </w:style>
  <w:style w:type="paragraph" w:styleId="TOC3">
    <w:name w:val="toc 3"/>
    <w:basedOn w:val="Normal"/>
    <w:next w:val="Normal"/>
    <w:autoRedefine/>
    <w:uiPriority w:val="39"/>
    <w:qFormat/>
    <w:rsid w:val="00AF04E9"/>
    <w:pPr>
      <w:ind w:left="480"/>
    </w:pPr>
    <w:rPr>
      <w:rFonts w:ascii="Times New Roman" w:hAnsi="Times New Roman"/>
    </w:rPr>
  </w:style>
  <w:style w:type="paragraph" w:styleId="TOC4">
    <w:name w:val="toc 4"/>
    <w:basedOn w:val="Normal"/>
    <w:next w:val="Normal"/>
    <w:autoRedefine/>
    <w:uiPriority w:val="39"/>
    <w:rsid w:val="00AF04E9"/>
    <w:pPr>
      <w:spacing w:before="240"/>
    </w:pPr>
    <w:rPr>
      <w:b/>
      <w:u w:val="single"/>
    </w:rPr>
  </w:style>
  <w:style w:type="paragraph" w:styleId="TOC5">
    <w:name w:val="toc 5"/>
    <w:basedOn w:val="Normal"/>
    <w:next w:val="Normal"/>
    <w:autoRedefine/>
    <w:uiPriority w:val="39"/>
    <w:rsid w:val="00AF04E9"/>
    <w:pPr>
      <w:ind w:left="960"/>
    </w:pPr>
    <w:rPr>
      <w:rFonts w:ascii="Times New Roman" w:hAnsi="Times New Roman"/>
    </w:rPr>
  </w:style>
  <w:style w:type="paragraph" w:styleId="TOC6">
    <w:name w:val="toc 6"/>
    <w:basedOn w:val="Normal"/>
    <w:next w:val="Normal"/>
    <w:autoRedefine/>
    <w:uiPriority w:val="39"/>
    <w:rsid w:val="00AF04E9"/>
    <w:pPr>
      <w:ind w:left="1200"/>
    </w:pPr>
    <w:rPr>
      <w:rFonts w:ascii="Times New Roman" w:hAnsi="Times New Roman"/>
    </w:rPr>
  </w:style>
  <w:style w:type="paragraph" w:styleId="TOC7">
    <w:name w:val="toc 7"/>
    <w:basedOn w:val="Normal"/>
    <w:next w:val="Normal"/>
    <w:autoRedefine/>
    <w:uiPriority w:val="39"/>
    <w:rsid w:val="00AF04E9"/>
    <w:pPr>
      <w:ind w:left="1440"/>
    </w:pPr>
    <w:rPr>
      <w:rFonts w:ascii="Times New Roman" w:hAnsi="Times New Roman"/>
    </w:rPr>
  </w:style>
  <w:style w:type="paragraph" w:styleId="TOC8">
    <w:name w:val="toc 8"/>
    <w:basedOn w:val="Normal"/>
    <w:next w:val="Normal"/>
    <w:autoRedefine/>
    <w:uiPriority w:val="39"/>
    <w:rsid w:val="00AF04E9"/>
    <w:pPr>
      <w:ind w:left="1680"/>
    </w:pPr>
    <w:rPr>
      <w:rFonts w:ascii="Times New Roman" w:hAnsi="Times New Roman"/>
    </w:rPr>
  </w:style>
  <w:style w:type="paragraph" w:styleId="TOC9">
    <w:name w:val="toc 9"/>
    <w:basedOn w:val="Normal"/>
    <w:next w:val="Normal"/>
    <w:autoRedefine/>
    <w:uiPriority w:val="39"/>
    <w:rsid w:val="00AF04E9"/>
    <w:pPr>
      <w:ind w:left="1920"/>
    </w:pPr>
    <w:rPr>
      <w:rFonts w:ascii="Times New Roman" w:hAnsi="Times New Roman"/>
    </w:rPr>
  </w:style>
  <w:style w:type="paragraph" w:customStyle="1" w:styleId="BlockHeadings">
    <w:name w:val="Block Headings"/>
    <w:next w:val="Nothing"/>
    <w:link w:val="BlockHeadingsChar"/>
    <w:qFormat/>
    <w:rsid w:val="00AF04E9"/>
    <w:pPr>
      <w:widowControl w:val="0"/>
      <w:jc w:val="center"/>
      <w:outlineLvl w:val="0"/>
    </w:pPr>
    <w:rPr>
      <w:rFonts w:ascii="Times New Roman" w:eastAsia="Times New Roman" w:hAnsi="Times New Roman" w:cs="Times New Roman"/>
      <w:b/>
      <w:sz w:val="28"/>
    </w:rPr>
  </w:style>
  <w:style w:type="character" w:customStyle="1" w:styleId="BlockHeadingsChar">
    <w:name w:val="Block Headings Char"/>
    <w:link w:val="BlockHeadings"/>
    <w:rsid w:val="00AF04E9"/>
    <w:rPr>
      <w:rFonts w:ascii="Times New Roman" w:eastAsia="Times New Roman" w:hAnsi="Times New Roman" w:cs="Times New Roman"/>
      <w:b/>
      <w:sz w:val="28"/>
    </w:rPr>
  </w:style>
  <w:style w:type="character" w:customStyle="1" w:styleId="crosslinkpopup">
    <w:name w:val="crosslinkpopup"/>
    <w:rsid w:val="00AF04E9"/>
  </w:style>
  <w:style w:type="character" w:customStyle="1" w:styleId="italic">
    <w:name w:val="italic"/>
    <w:rsid w:val="00AF04E9"/>
  </w:style>
  <w:style w:type="paragraph" w:customStyle="1" w:styleId="Minimize">
    <w:name w:val="Minimize"/>
    <w:basedOn w:val="Normal"/>
    <w:next w:val="Normal"/>
    <w:link w:val="MinimizeChar"/>
    <w:uiPriority w:val="99"/>
    <w:qFormat/>
    <w:rsid w:val="00AF04E9"/>
    <w:pPr>
      <w:autoSpaceDE w:val="0"/>
      <w:autoSpaceDN w:val="0"/>
      <w:adjustRightInd w:val="0"/>
      <w:ind w:left="288" w:right="288"/>
    </w:pPr>
    <w:rPr>
      <w:rFonts w:ascii="Courier" w:eastAsia="Times New Roman" w:hAnsi="Courier"/>
      <w:color w:val="000000"/>
      <w:sz w:val="12"/>
      <w:szCs w:val="20"/>
    </w:rPr>
  </w:style>
  <w:style w:type="character" w:customStyle="1" w:styleId="MinimizeChar">
    <w:name w:val="Minimize Char"/>
    <w:link w:val="Minimize"/>
    <w:uiPriority w:val="99"/>
    <w:rsid w:val="00AF04E9"/>
    <w:rPr>
      <w:rFonts w:ascii="Courier" w:eastAsia="Times New Roman" w:hAnsi="Courier"/>
      <w:color w:val="000000"/>
      <w:sz w:val="12"/>
      <w:szCs w:val="20"/>
    </w:rPr>
  </w:style>
  <w:style w:type="character" w:customStyle="1" w:styleId="CardCharChar1">
    <w:name w:val="Card Char Char1"/>
    <w:rsid w:val="00AF04E9"/>
    <w:rPr>
      <w:b/>
      <w:bCs/>
      <w:sz w:val="28"/>
      <w:szCs w:val="28"/>
    </w:rPr>
  </w:style>
  <w:style w:type="character" w:customStyle="1" w:styleId="mw-headline">
    <w:name w:val="mw-headline"/>
    <w:rsid w:val="00AF04E9"/>
  </w:style>
  <w:style w:type="character" w:customStyle="1" w:styleId="yshortcuts">
    <w:name w:val="yshortcuts"/>
    <w:rsid w:val="00AF04E9"/>
    <w:rPr>
      <w:rFonts w:cs="Times New Roman"/>
    </w:rPr>
  </w:style>
  <w:style w:type="paragraph" w:customStyle="1" w:styleId="Textsmall">
    <w:name w:val="Textsmall"/>
    <w:basedOn w:val="Normal"/>
    <w:next w:val="Normal"/>
    <w:link w:val="TextsmallChar"/>
    <w:qFormat/>
    <w:rsid w:val="00AF04E9"/>
    <w:rPr>
      <w:rFonts w:ascii="Times New Roman" w:eastAsia="Times New Roman" w:hAnsi="Times New Roman"/>
    </w:rPr>
  </w:style>
  <w:style w:type="character" w:customStyle="1" w:styleId="TextsmallChar">
    <w:name w:val="Textsmall Char"/>
    <w:link w:val="Textsmall"/>
    <w:locked/>
    <w:rsid w:val="00AF04E9"/>
    <w:rPr>
      <w:rFonts w:ascii="Times New Roman" w:eastAsia="Times New Roman" w:hAnsi="Times New Roman"/>
      <w:sz w:val="22"/>
      <w:szCs w:val="22"/>
    </w:rPr>
  </w:style>
  <w:style w:type="character" w:customStyle="1" w:styleId="UnderlineChar1">
    <w:name w:val="Underline Char1"/>
    <w:rsid w:val="00AF04E9"/>
    <w:rPr>
      <w:rFonts w:ascii="Arial Narrow" w:hAnsi="Arial Narrow"/>
      <w:szCs w:val="24"/>
      <w:u w:val="single"/>
      <w:lang w:val="en-US" w:eastAsia="en-US" w:bidi="ar-SA"/>
    </w:rPr>
  </w:style>
  <w:style w:type="character" w:customStyle="1" w:styleId="ssl0">
    <w:name w:val="ss_l0"/>
    <w:rsid w:val="00AF04E9"/>
  </w:style>
  <w:style w:type="paragraph" w:customStyle="1" w:styleId="cites0">
    <w:name w:val="cites"/>
    <w:next w:val="Normal"/>
    <w:autoRedefine/>
    <w:qFormat/>
    <w:rsid w:val="00AF04E9"/>
    <w:pPr>
      <w:contextualSpacing/>
    </w:pPr>
    <w:rPr>
      <w:rFonts w:eastAsia="SimSun"/>
      <w:b/>
      <w:sz w:val="22"/>
      <w:lang w:eastAsia="zh-CN"/>
    </w:rPr>
  </w:style>
  <w:style w:type="paragraph" w:customStyle="1" w:styleId="Citation-FirstLine">
    <w:name w:val="Citation - First Line"/>
    <w:basedOn w:val="Normal"/>
    <w:next w:val="Normal"/>
    <w:autoRedefine/>
    <w:qFormat/>
    <w:rsid w:val="00AF04E9"/>
    <w:pPr>
      <w:spacing w:line="320" w:lineRule="atLeast"/>
    </w:pPr>
    <w:rPr>
      <w:rFonts w:eastAsia="Times New Roman"/>
      <w:bCs/>
      <w:sz w:val="20"/>
      <w:szCs w:val="20"/>
    </w:rPr>
  </w:style>
  <w:style w:type="paragraph" w:customStyle="1" w:styleId="Citation-Complete">
    <w:name w:val="Citation - Complete"/>
    <w:basedOn w:val="Normal"/>
    <w:next w:val="Normal"/>
    <w:link w:val="Citation-CompleteChar"/>
    <w:autoRedefine/>
    <w:qFormat/>
    <w:rsid w:val="00AF04E9"/>
    <w:pPr>
      <w:spacing w:after="120"/>
    </w:pPr>
    <w:rPr>
      <w:rFonts w:ascii="Arial Narrow" w:eastAsia="Times New Roman" w:hAnsi="Arial Narrow"/>
      <w:sz w:val="20"/>
    </w:rPr>
  </w:style>
  <w:style w:type="character" w:customStyle="1" w:styleId="CharacterStyle3">
    <w:name w:val="Character Style 3"/>
    <w:rsid w:val="00AF04E9"/>
    <w:rPr>
      <w:sz w:val="18"/>
      <w:szCs w:val="18"/>
    </w:rPr>
  </w:style>
  <w:style w:type="paragraph" w:customStyle="1" w:styleId="bloctitles">
    <w:name w:val="bloc titles"/>
    <w:basedOn w:val="Heading1"/>
    <w:next w:val="Normal"/>
    <w:link w:val="bloctitlesChar"/>
    <w:autoRedefine/>
    <w:qFormat/>
    <w:rsid w:val="00AF04E9"/>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ascii="Times New Roman" w:eastAsia="Times New Roman" w:hAnsi="Times New Roman" w:cs="Times New Roman"/>
      <w:sz w:val="28"/>
      <w:u w:val="single"/>
    </w:rPr>
  </w:style>
  <w:style w:type="character" w:customStyle="1" w:styleId="bloctitlesChar">
    <w:name w:val="bloc titles Char"/>
    <w:link w:val="bloctitles"/>
    <w:rsid w:val="00AF04E9"/>
    <w:rPr>
      <w:rFonts w:ascii="Times New Roman" w:eastAsia="Times New Roman" w:hAnsi="Times New Roman" w:cs="Times New Roman"/>
      <w:b/>
      <w:sz w:val="28"/>
      <w:szCs w:val="32"/>
      <w:u w:val="single"/>
    </w:rPr>
  </w:style>
  <w:style w:type="paragraph" w:customStyle="1" w:styleId="blocorganizer">
    <w:name w:val="bloc organizer"/>
    <w:basedOn w:val="Heading1"/>
    <w:next w:val="bloctitles"/>
    <w:link w:val="blocorganizerChar"/>
    <w:autoRedefine/>
    <w:qFormat/>
    <w:rsid w:val="00AF04E9"/>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AF04E9"/>
    <w:rPr>
      <w:rFonts w:ascii="Times New Roman" w:eastAsia="Times New Roman" w:hAnsi="Times New Roman" w:cs="Times New Roman"/>
      <w:b/>
      <w:sz w:val="4"/>
      <w:szCs w:val="32"/>
      <w:u w:val="single"/>
    </w:rPr>
  </w:style>
  <w:style w:type="paragraph" w:customStyle="1" w:styleId="HiddenBlockHeader">
    <w:name w:val="Hidden Block Header"/>
    <w:basedOn w:val="BlockHeadings"/>
    <w:next w:val="Nothing"/>
    <w:link w:val="HiddenBlockHeaderChar"/>
    <w:qFormat/>
    <w:rsid w:val="00AF04E9"/>
    <w:pPr>
      <w:outlineLvl w:val="9"/>
    </w:pPr>
  </w:style>
  <w:style w:type="paragraph" w:customStyle="1" w:styleId="StyleBodyText11ptBoldBlack">
    <w:name w:val="Style Body Text + 11 pt Bold Black"/>
    <w:basedOn w:val="BodyText"/>
    <w:link w:val="StyleBodyText11ptBoldBlackChar"/>
    <w:qFormat/>
    <w:rsid w:val="00AF04E9"/>
    <w:pPr>
      <w:suppressAutoHyphens/>
      <w:spacing w:after="120" w:line="259" w:lineRule="auto"/>
    </w:pPr>
    <w:rPr>
      <w:rFonts w:ascii="Times New Roman" w:eastAsia="Times New Roman" w:hAnsi="Times New Roman" w:cstheme="minorBidi"/>
      <w:b/>
      <w:bCs/>
      <w:color w:val="000000"/>
      <w:sz w:val="20"/>
      <w:szCs w:val="20"/>
      <w:lang w:eastAsia="ar-SA"/>
    </w:rPr>
  </w:style>
  <w:style w:type="character" w:customStyle="1" w:styleId="StyleBodyText11ptBoldBlackChar">
    <w:name w:val="Style Body Text + 11 pt Bold Black Char"/>
    <w:link w:val="StyleBodyText11ptBoldBlack"/>
    <w:rsid w:val="00AF04E9"/>
    <w:rPr>
      <w:rFonts w:ascii="Times New Roman" w:eastAsia="Times New Roman" w:hAnsi="Times New Roman"/>
      <w:b/>
      <w:bCs/>
      <w:color w:val="000000"/>
      <w:sz w:val="20"/>
      <w:szCs w:val="20"/>
      <w:lang w:eastAsia="ar-SA"/>
    </w:rPr>
  </w:style>
  <w:style w:type="paragraph" w:customStyle="1" w:styleId="StyletinyBold">
    <w:name w:val="Style tiny + Bold"/>
    <w:basedOn w:val="Normal"/>
    <w:link w:val="StyletinyBoldChar"/>
    <w:qFormat/>
    <w:rsid w:val="00AF04E9"/>
    <w:pPr>
      <w:tabs>
        <w:tab w:val="left" w:pos="4410"/>
      </w:tabs>
      <w:contextualSpacing/>
    </w:pPr>
    <w:rPr>
      <w:rFonts w:ascii="Times New Roman" w:hAnsi="Times New Roman"/>
      <w:bCs/>
      <w:sz w:val="20"/>
      <w:szCs w:val="20"/>
    </w:rPr>
  </w:style>
  <w:style w:type="character" w:customStyle="1" w:styleId="StyletinyBoldChar">
    <w:name w:val="Style tiny + Bold Char"/>
    <w:link w:val="StyletinyBold"/>
    <w:rsid w:val="00AF04E9"/>
    <w:rPr>
      <w:rFonts w:ascii="Times New Roman" w:eastAsiaTheme="minorHAnsi" w:hAnsi="Times New Roman"/>
      <w:bCs/>
      <w:sz w:val="20"/>
      <w:szCs w:val="20"/>
    </w:rPr>
  </w:style>
  <w:style w:type="paragraph" w:customStyle="1" w:styleId="UnderlineBold0">
    <w:name w:val="Underline Bold"/>
    <w:basedOn w:val="Normal"/>
    <w:link w:val="UnderlineBoldChar"/>
    <w:autoRedefine/>
    <w:qFormat/>
    <w:rsid w:val="00AF04E9"/>
    <w:pPr>
      <w:autoSpaceDE w:val="0"/>
      <w:autoSpaceDN w:val="0"/>
      <w:adjustRightInd w:val="0"/>
    </w:pPr>
    <w:rPr>
      <w:rFonts w:ascii="Times New Roman" w:eastAsia="Times New Roman" w:hAnsi="Times New Roman"/>
      <w:b/>
      <w:szCs w:val="20"/>
      <w:u w:val="single"/>
    </w:rPr>
  </w:style>
  <w:style w:type="character" w:customStyle="1" w:styleId="UnderlineBoldChar">
    <w:name w:val="Underline Bold Char"/>
    <w:link w:val="UnderlineBold0"/>
    <w:locked/>
    <w:rsid w:val="00AF04E9"/>
    <w:rPr>
      <w:rFonts w:ascii="Times New Roman" w:eastAsia="Times New Roman" w:hAnsi="Times New Roman"/>
      <w:b/>
      <w:sz w:val="22"/>
      <w:szCs w:val="20"/>
      <w:u w:val="single"/>
    </w:rPr>
  </w:style>
  <w:style w:type="paragraph" w:customStyle="1" w:styleId="cardCharCharCharChar">
    <w:name w:val="card Char Char Char Char"/>
    <w:basedOn w:val="Normal"/>
    <w:link w:val="cardCharCharCharCharChar"/>
    <w:qFormat/>
    <w:rsid w:val="00AF04E9"/>
    <w:pPr>
      <w:overflowPunct w:val="0"/>
      <w:autoSpaceDE w:val="0"/>
      <w:autoSpaceDN w:val="0"/>
      <w:adjustRightInd w:val="0"/>
      <w:ind w:left="288" w:right="288"/>
      <w:textAlignment w:val="baseline"/>
    </w:pPr>
    <w:rPr>
      <w:rFonts w:ascii="Times New Roman" w:eastAsia="Times New Roman" w:hAnsi="Times New Roman"/>
      <w:sz w:val="20"/>
      <w:szCs w:val="20"/>
    </w:rPr>
  </w:style>
  <w:style w:type="character" w:customStyle="1" w:styleId="cardCharCharCharCharChar">
    <w:name w:val="card Char Char Char Char Char"/>
    <w:link w:val="cardCharCharCharChar"/>
    <w:rsid w:val="00AF04E9"/>
    <w:rPr>
      <w:rFonts w:ascii="Times New Roman" w:eastAsia="Times New Roman" w:hAnsi="Times New Roman"/>
      <w:sz w:val="20"/>
      <w:szCs w:val="20"/>
    </w:rPr>
  </w:style>
  <w:style w:type="paragraph" w:customStyle="1" w:styleId="Style3">
    <w:name w:val="Style3"/>
    <w:basedOn w:val="Normal"/>
    <w:link w:val="Style3Char"/>
    <w:qFormat/>
    <w:rsid w:val="00AF04E9"/>
    <w:rPr>
      <w:rFonts w:ascii="Arial Narrow" w:eastAsia="Times New Roman" w:hAnsi="Arial Narrow"/>
      <w:b/>
    </w:rPr>
  </w:style>
  <w:style w:type="character" w:customStyle="1" w:styleId="Style3Char">
    <w:name w:val="Style3 Char"/>
    <w:link w:val="Style3"/>
    <w:rsid w:val="00AF04E9"/>
    <w:rPr>
      <w:rFonts w:ascii="Arial Narrow" w:eastAsia="Times New Roman" w:hAnsi="Arial Narrow"/>
      <w:b/>
      <w:sz w:val="22"/>
      <w:szCs w:val="22"/>
    </w:rPr>
  </w:style>
  <w:style w:type="paragraph" w:customStyle="1" w:styleId="Style4">
    <w:name w:val="Style4"/>
    <w:basedOn w:val="Normal"/>
    <w:link w:val="Style4Char"/>
    <w:qFormat/>
    <w:rsid w:val="00AF04E9"/>
    <w:rPr>
      <w:rFonts w:ascii="Arial Narrow" w:eastAsia="Times New Roman" w:hAnsi="Arial Narrow"/>
      <w:sz w:val="20"/>
      <w:u w:val="single"/>
    </w:rPr>
  </w:style>
  <w:style w:type="character" w:customStyle="1" w:styleId="Style4Char">
    <w:name w:val="Style4 Char"/>
    <w:link w:val="Style4"/>
    <w:rsid w:val="00AF04E9"/>
    <w:rPr>
      <w:rFonts w:ascii="Arial Narrow" w:eastAsia="Times New Roman" w:hAnsi="Arial Narrow"/>
      <w:sz w:val="20"/>
      <w:szCs w:val="22"/>
      <w:u w:val="single"/>
    </w:rPr>
  </w:style>
  <w:style w:type="paragraph" w:customStyle="1" w:styleId="tag">
    <w:name w:val="%tag"/>
    <w:basedOn w:val="Normal"/>
    <w:link w:val="tagChar"/>
    <w:qFormat/>
    <w:rsid w:val="00AF04E9"/>
    <w:rPr>
      <w:rFonts w:ascii="Times New Roman" w:eastAsia="Times New Roman" w:hAnsi="Times New Roman"/>
      <w:b/>
      <w:szCs w:val="20"/>
    </w:rPr>
  </w:style>
  <w:style w:type="character" w:customStyle="1" w:styleId="tagChar">
    <w:name w:val="%tag Char"/>
    <w:link w:val="tag"/>
    <w:rsid w:val="00AF04E9"/>
    <w:rPr>
      <w:rFonts w:ascii="Times New Roman" w:eastAsia="Times New Roman" w:hAnsi="Times New Roman"/>
      <w:b/>
      <w:sz w:val="22"/>
      <w:szCs w:val="20"/>
    </w:rPr>
  </w:style>
  <w:style w:type="paragraph" w:customStyle="1" w:styleId="card">
    <w:name w:val="%card"/>
    <w:basedOn w:val="Normal"/>
    <w:link w:val="cardChar1"/>
    <w:qFormat/>
    <w:rsid w:val="00AF04E9"/>
    <w:pPr>
      <w:ind w:left="288" w:right="288"/>
    </w:pPr>
    <w:rPr>
      <w:rFonts w:ascii="Times New Roman" w:eastAsia="Times New Roman" w:hAnsi="Times New Roman"/>
      <w:sz w:val="20"/>
      <w:szCs w:val="20"/>
    </w:rPr>
  </w:style>
  <w:style w:type="character" w:customStyle="1" w:styleId="cardChar1">
    <w:name w:val="%card Char"/>
    <w:link w:val="card"/>
    <w:rsid w:val="00AF04E9"/>
    <w:rPr>
      <w:rFonts w:ascii="Times New Roman" w:eastAsia="Times New Roman" w:hAnsi="Times New Roman"/>
      <w:sz w:val="20"/>
      <w:szCs w:val="20"/>
    </w:rPr>
  </w:style>
  <w:style w:type="paragraph" w:customStyle="1" w:styleId="AAAcard">
    <w:name w:val="AAAcard"/>
    <w:basedOn w:val="Normal"/>
    <w:link w:val="AAAcardChar"/>
    <w:qFormat/>
    <w:rsid w:val="00AF04E9"/>
    <w:pPr>
      <w:ind w:left="288" w:right="288"/>
    </w:pPr>
    <w:rPr>
      <w:rFonts w:ascii="Times New Roman" w:eastAsia="Times New Roman" w:hAnsi="Times New Roman"/>
      <w:sz w:val="20"/>
      <w:szCs w:val="20"/>
    </w:rPr>
  </w:style>
  <w:style w:type="character" w:customStyle="1" w:styleId="AAAcardChar">
    <w:name w:val="AAAcard Char"/>
    <w:link w:val="AAAcard"/>
    <w:rsid w:val="00AF04E9"/>
    <w:rPr>
      <w:rFonts w:ascii="Times New Roman" w:eastAsia="Times New Roman" w:hAnsi="Times New Roman"/>
      <w:sz w:val="20"/>
      <w:szCs w:val="20"/>
    </w:rPr>
  </w:style>
  <w:style w:type="character" w:customStyle="1" w:styleId="BoldUnderlineChar0">
    <w:name w:val="BoldUnderline Char"/>
    <w:rsid w:val="00AF04E9"/>
    <w:rPr>
      <w:rFonts w:ascii="Times New Roman" w:eastAsia="Times New Roman" w:hAnsi="Times New Roman" w:cs="Times New Roman"/>
      <w:b/>
      <w:sz w:val="20"/>
      <w:szCs w:val="24"/>
      <w:u w:val="single"/>
    </w:rPr>
  </w:style>
  <w:style w:type="character" w:customStyle="1" w:styleId="CardCharChar">
    <w:name w:val="Card Char Char"/>
    <w:rsid w:val="00AF04E9"/>
    <w:rPr>
      <w:rFonts w:ascii="Arial Narrow" w:eastAsia="Times New Roman" w:hAnsi="Arial Narrow"/>
    </w:rPr>
  </w:style>
  <w:style w:type="paragraph" w:customStyle="1" w:styleId="underlineChar">
    <w:name w:val="underline Char"/>
    <w:basedOn w:val="Normal"/>
    <w:link w:val="underlineCharChar"/>
    <w:qFormat/>
    <w:rsid w:val="00AF04E9"/>
    <w:rPr>
      <w:rFonts w:ascii="Arial Narrow" w:eastAsia="Times New Roman" w:hAnsi="Arial Narrow"/>
      <w:u w:val="single"/>
    </w:rPr>
  </w:style>
  <w:style w:type="character" w:customStyle="1" w:styleId="underlineCharChar">
    <w:name w:val="underline Char Char"/>
    <w:link w:val="underlineChar"/>
    <w:rsid w:val="00AF04E9"/>
    <w:rPr>
      <w:rFonts w:ascii="Arial Narrow" w:eastAsia="Times New Roman" w:hAnsi="Arial Narrow"/>
      <w:sz w:val="22"/>
      <w:szCs w:val="22"/>
      <w:u w:val="single"/>
    </w:rPr>
  </w:style>
  <w:style w:type="character" w:customStyle="1" w:styleId="BoldUnderliningChar">
    <w:name w:val="Bold Underlining Char"/>
    <w:rsid w:val="00AF04E9"/>
    <w:rPr>
      <w:b/>
      <w:szCs w:val="24"/>
      <w:u w:val="single"/>
      <w:lang w:val="en-US" w:eastAsia="en-US" w:bidi="ar-SA"/>
    </w:rPr>
  </w:style>
  <w:style w:type="paragraph" w:customStyle="1" w:styleId="TagStyle">
    <w:name w:val="Tag Style"/>
    <w:basedOn w:val="Normal"/>
    <w:qFormat/>
    <w:rsid w:val="00AF04E9"/>
    <w:rPr>
      <w:rFonts w:ascii="Times New Roman" w:eastAsia="Times New Roman" w:hAnsi="Times New Roman"/>
      <w:b/>
    </w:rPr>
  </w:style>
  <w:style w:type="paragraph" w:customStyle="1" w:styleId="CardStyle">
    <w:name w:val="Card Style"/>
    <w:basedOn w:val="Normal"/>
    <w:link w:val="CardStyleChar"/>
    <w:uiPriority w:val="99"/>
    <w:qFormat/>
    <w:rsid w:val="00AF04E9"/>
    <w:rPr>
      <w:rFonts w:ascii="Times New Roman" w:eastAsia="Times New Roman" w:hAnsi="Times New Roman"/>
      <w:sz w:val="20"/>
    </w:rPr>
  </w:style>
  <w:style w:type="paragraph" w:customStyle="1" w:styleId="tagstyle0">
    <w:name w:val="tagstyle"/>
    <w:basedOn w:val="Normal"/>
    <w:qFormat/>
    <w:rsid w:val="00AF04E9"/>
    <w:pPr>
      <w:spacing w:before="100" w:beforeAutospacing="1" w:after="100" w:afterAutospacing="1"/>
    </w:pPr>
    <w:rPr>
      <w:rFonts w:ascii="Times New Roman" w:eastAsia="Times New Roman" w:hAnsi="Times New Roman"/>
    </w:rPr>
  </w:style>
  <w:style w:type="character" w:customStyle="1" w:styleId="Subtitle1">
    <w:name w:val="Subtitle1"/>
    <w:rsid w:val="00AF04E9"/>
  </w:style>
  <w:style w:type="character" w:customStyle="1" w:styleId="newsstorytitle">
    <w:name w:val="news_story_title"/>
    <w:rsid w:val="00AF04E9"/>
  </w:style>
  <w:style w:type="character" w:customStyle="1" w:styleId="CardUpSize-LightChar">
    <w:name w:val="CardUpSize - Light Char"/>
    <w:link w:val="CardUpSize-Light"/>
    <w:rsid w:val="00AF04E9"/>
    <w:rPr>
      <w:szCs w:val="32"/>
      <w:u w:val="single"/>
    </w:rPr>
  </w:style>
  <w:style w:type="paragraph" w:customStyle="1" w:styleId="CardDownx15">
    <w:name w:val="CardDown x1.5"/>
    <w:basedOn w:val="Header"/>
    <w:qFormat/>
    <w:rsid w:val="00AF04E9"/>
    <w:pPr>
      <w:tabs>
        <w:tab w:val="clear" w:pos="4680"/>
        <w:tab w:val="clear" w:pos="9360"/>
      </w:tabs>
      <w:spacing w:after="160" w:line="259" w:lineRule="auto"/>
    </w:pPr>
  </w:style>
  <w:style w:type="character" w:customStyle="1" w:styleId="yqlink">
    <w:name w:val="yqlink"/>
    <w:rsid w:val="00AF04E9"/>
  </w:style>
  <w:style w:type="character" w:customStyle="1" w:styleId="clbody">
    <w:name w:val="clbody"/>
    <w:rsid w:val="00AF04E9"/>
  </w:style>
  <w:style w:type="character" w:customStyle="1" w:styleId="hilite1">
    <w:name w:val="hilite1"/>
    <w:rsid w:val="00AF04E9"/>
    <w:rPr>
      <w:rFonts w:ascii="Arial Narrow" w:hAnsi="Arial Narrow"/>
      <w:sz w:val="20"/>
      <w:u w:val="single"/>
      <w:bdr w:val="none" w:sz="0" w:space="0" w:color="auto"/>
      <w:shd w:val="clear" w:color="auto" w:fill="FF0000"/>
    </w:rPr>
  </w:style>
  <w:style w:type="character" w:customStyle="1" w:styleId="Boxing">
    <w:name w:val="Boxing"/>
    <w:rsid w:val="00AF04E9"/>
    <w:rPr>
      <w:rFonts w:ascii="Arial Narrow" w:hAnsi="Arial Narrow"/>
      <w:dstrike w:val="0"/>
      <w:sz w:val="20"/>
      <w:bdr w:val="single" w:sz="2" w:space="0" w:color="auto"/>
      <w:vertAlign w:val="baseline"/>
    </w:rPr>
  </w:style>
  <w:style w:type="paragraph" w:customStyle="1" w:styleId="Analyticals">
    <w:name w:val="Analyticals"/>
    <w:basedOn w:val="Normal"/>
    <w:qFormat/>
    <w:rsid w:val="00AF04E9"/>
    <w:rPr>
      <w:rFonts w:ascii="Times New Roman" w:eastAsia="Times New Roman" w:hAnsi="Times New Roman"/>
    </w:rPr>
  </w:style>
  <w:style w:type="paragraph" w:customStyle="1" w:styleId="Style2">
    <w:name w:val="Style2"/>
    <w:basedOn w:val="Normal"/>
    <w:link w:val="Style2Char"/>
    <w:uiPriority w:val="99"/>
    <w:qFormat/>
    <w:rsid w:val="00AF04E9"/>
    <w:rPr>
      <w:rFonts w:ascii="Times New Roman" w:hAnsi="Times New Roman"/>
      <w:sz w:val="20"/>
    </w:rPr>
  </w:style>
  <w:style w:type="character" w:customStyle="1" w:styleId="CharCharCharChar">
    <w:name w:val="Char Char Char Char"/>
    <w:rsid w:val="00AF04E9"/>
    <w:rPr>
      <w:rFonts w:ascii="Times New Roman" w:eastAsia="Times New Roman" w:hAnsi="Times New Roman" w:cs="Arial"/>
      <w:b/>
      <w:bCs/>
      <w:iCs/>
      <w:sz w:val="24"/>
      <w:szCs w:val="28"/>
    </w:rPr>
  </w:style>
  <w:style w:type="character" w:customStyle="1" w:styleId="norm">
    <w:name w:val="norm"/>
    <w:rsid w:val="00AF04E9"/>
  </w:style>
  <w:style w:type="character" w:customStyle="1" w:styleId="boldandunderlinecharcharcharcharcharcharcharcharcharcharcharcharcharcharcharchar">
    <w:name w:val="boldandunderlinecharcharcharcharcharcharcharcharcharcharcharcharcharcharcharchar"/>
    <w:rsid w:val="00AF04E9"/>
  </w:style>
  <w:style w:type="character" w:customStyle="1" w:styleId="underlinecharcharcharcharcharcharcharcharcharcharcharcharcharchar">
    <w:name w:val="underlinecharcharcharcharcharcharcharcharcharcharcharcharcharchar"/>
    <w:rsid w:val="00AF04E9"/>
  </w:style>
  <w:style w:type="character" w:customStyle="1" w:styleId="NothingChar1">
    <w:name w:val="Nothing Char1"/>
    <w:rsid w:val="00AF04E9"/>
    <w:rPr>
      <w:szCs w:val="24"/>
      <w:lang w:val="en-US" w:eastAsia="en-US" w:bidi="ar-SA"/>
    </w:rPr>
  </w:style>
  <w:style w:type="paragraph" w:customStyle="1" w:styleId="CharCharCharCharCharChar1CharCharCharCharChar">
    <w:name w:val="Char Char Char Char Char Char1 Char Char Char Char Char"/>
    <w:next w:val="Nothing"/>
    <w:link w:val="CharCharCharCharCharChar1Char"/>
    <w:qFormat/>
    <w:rsid w:val="00AF04E9"/>
    <w:pPr>
      <w:widowControl w:val="0"/>
      <w:jc w:val="both"/>
      <w:outlineLvl w:val="1"/>
    </w:pPr>
    <w:rPr>
      <w:rFonts w:ascii="Times New Roman" w:eastAsia="Times New Roman" w:hAnsi="Times New Roman" w:cs="Times New Roman"/>
      <w:b/>
    </w:rPr>
  </w:style>
  <w:style w:type="character" w:customStyle="1" w:styleId="CharCharCharCharCharChar1Char">
    <w:name w:val="Char Char Char Char Char Char1 Char"/>
    <w:link w:val="CharCharCharCharCharChar1CharCharCharCharChar"/>
    <w:rsid w:val="00AF04E9"/>
    <w:rPr>
      <w:rFonts w:ascii="Times New Roman" w:eastAsia="Times New Roman" w:hAnsi="Times New Roman" w:cs="Times New Roman"/>
      <w:b/>
    </w:rPr>
  </w:style>
  <w:style w:type="character" w:customStyle="1" w:styleId="SmallText-New">
    <w:name w:val="Small Text - New"/>
    <w:rsid w:val="00AF04E9"/>
    <w:rPr>
      <w:rFonts w:ascii="Arial Narrow" w:hAnsi="Arial Narrow"/>
      <w:sz w:val="14"/>
    </w:rPr>
  </w:style>
  <w:style w:type="character" w:customStyle="1" w:styleId="Underlined-New">
    <w:name w:val="Underlined - New"/>
    <w:rsid w:val="00AF04E9"/>
    <w:rPr>
      <w:rFonts w:ascii="Arial Narrow" w:hAnsi="Arial Narrow"/>
      <w:sz w:val="16"/>
      <w:u w:val="single"/>
    </w:rPr>
  </w:style>
  <w:style w:type="character" w:customStyle="1" w:styleId="Taggin-New">
    <w:name w:val="Taggin - New"/>
    <w:rsid w:val="00AF04E9"/>
    <w:rPr>
      <w:rFonts w:ascii="Arial Narrow" w:hAnsi="Arial Narrow"/>
      <w:b/>
      <w:sz w:val="22"/>
    </w:rPr>
  </w:style>
  <w:style w:type="character" w:customStyle="1" w:styleId="emphasis20">
    <w:name w:val="emphasis2"/>
    <w:rsid w:val="00AF04E9"/>
  </w:style>
  <w:style w:type="character" w:customStyle="1" w:styleId="citechar1">
    <w:name w:val="citechar"/>
    <w:rsid w:val="00AF04E9"/>
  </w:style>
  <w:style w:type="character" w:customStyle="1" w:styleId="highlight2">
    <w:name w:val="highlight2"/>
    <w:rsid w:val="00AF04E9"/>
  </w:style>
  <w:style w:type="character" w:customStyle="1" w:styleId="tagchar0">
    <w:name w:val="tagchar"/>
    <w:rsid w:val="00AF04E9"/>
  </w:style>
  <w:style w:type="character" w:customStyle="1" w:styleId="CharChar6">
    <w:name w:val="Char Char6"/>
    <w:rsid w:val="00AF04E9"/>
    <w:rPr>
      <w:sz w:val="24"/>
      <w:szCs w:val="24"/>
      <w:lang w:val="en-US" w:eastAsia="en-US" w:bidi="ar-SA"/>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rsid w:val="00AF04E9"/>
    <w:rPr>
      <w:sz w:val="24"/>
      <w:szCs w:val="24"/>
      <w:lang w:val="en-US" w:eastAsia="en-US" w:bidi="ar-SA"/>
    </w:rPr>
  </w:style>
  <w:style w:type="character" w:customStyle="1" w:styleId="NewTag">
    <w:name w:val="NewTag"/>
    <w:uiPriority w:val="1"/>
    <w:qFormat/>
    <w:rsid w:val="00AF04E9"/>
    <w:rPr>
      <w:rFonts w:ascii="Georgia" w:hAnsi="Georgia"/>
      <w:b/>
      <w:sz w:val="24"/>
    </w:rPr>
  </w:style>
  <w:style w:type="character" w:customStyle="1" w:styleId="aqj">
    <w:name w:val="aqj"/>
    <w:rsid w:val="00AF04E9"/>
  </w:style>
  <w:style w:type="character" w:customStyle="1" w:styleId="CardTagandCiteChar">
    <w:name w:val="Card Tag and Cite Char"/>
    <w:basedOn w:val="DefaultParagraphFont"/>
    <w:link w:val="CardTagandCite"/>
    <w:rsid w:val="00AF04E9"/>
    <w:rPr>
      <w:rFonts w:ascii="Arial Narrow" w:hAnsi="Arial Narrow"/>
      <w:b/>
      <w:sz w:val="26"/>
    </w:rPr>
  </w:style>
  <w:style w:type="character" w:customStyle="1" w:styleId="CardText2Char">
    <w:name w:val="Card Text 2 Char"/>
    <w:basedOn w:val="DefaultParagraphFont"/>
    <w:link w:val="CardText2"/>
    <w:rsid w:val="00AF04E9"/>
    <w:rPr>
      <w:rFonts w:ascii="Arial Narrow" w:hAnsi="Arial Narrow"/>
      <w:b/>
      <w:color w:val="000000"/>
      <w:u w:val="single"/>
    </w:rPr>
  </w:style>
  <w:style w:type="character" w:customStyle="1" w:styleId="caps">
    <w:name w:val="caps"/>
    <w:rsid w:val="00AF04E9"/>
  </w:style>
  <w:style w:type="character" w:customStyle="1" w:styleId="Style8pt1">
    <w:name w:val="Style 8 pt1"/>
    <w:basedOn w:val="DefaultParagraphFont"/>
    <w:rsid w:val="00AF04E9"/>
    <w:rPr>
      <w:rFonts w:ascii="Georgia" w:hAnsi="Georgia"/>
      <w:sz w:val="16"/>
    </w:rPr>
  </w:style>
  <w:style w:type="character" w:customStyle="1" w:styleId="searchtools-record-title">
    <w:name w:val="searchtools-record-title"/>
    <w:basedOn w:val="DefaultParagraphFont"/>
    <w:rsid w:val="00AF04E9"/>
  </w:style>
  <w:style w:type="character" w:customStyle="1" w:styleId="Highlightedunderline">
    <w:name w:val="Highlighted underline"/>
    <w:qFormat/>
    <w:rsid w:val="00AF04E9"/>
    <w:rPr>
      <w:rFonts w:ascii="Times New Roman" w:hAnsi="Times New Roman"/>
      <w:sz w:val="20"/>
      <w:u w:val="single"/>
      <w:bdr w:val="none" w:sz="0" w:space="0" w:color="auto"/>
      <w:shd w:val="clear" w:color="auto" w:fill="C0C0C0"/>
    </w:rPr>
  </w:style>
  <w:style w:type="paragraph" w:customStyle="1" w:styleId="Reallyfuckingsmall">
    <w:name w:val="Really fucking small"/>
    <w:basedOn w:val="Normal"/>
    <w:link w:val="ReallyfuckingsmallChar"/>
    <w:qFormat/>
    <w:rsid w:val="00AF04E9"/>
    <w:rPr>
      <w:rFonts w:ascii="Times New Roman" w:eastAsia="Times New Roman" w:hAnsi="Times New Roman"/>
      <w:sz w:val="10"/>
    </w:rPr>
  </w:style>
  <w:style w:type="character" w:customStyle="1" w:styleId="ReallyfuckingsmallChar">
    <w:name w:val="Really fucking small Char"/>
    <w:basedOn w:val="DefaultParagraphFont"/>
    <w:link w:val="Reallyfuckingsmall"/>
    <w:rsid w:val="00AF04E9"/>
    <w:rPr>
      <w:rFonts w:ascii="Times New Roman" w:eastAsia="Times New Roman" w:hAnsi="Times New Roman"/>
      <w:sz w:val="10"/>
      <w:szCs w:val="22"/>
    </w:rPr>
  </w:style>
  <w:style w:type="character" w:customStyle="1" w:styleId="author">
    <w:name w:val="author"/>
    <w:basedOn w:val="DefaultParagraphFont"/>
    <w:rsid w:val="00AF04E9"/>
  </w:style>
  <w:style w:type="character" w:customStyle="1" w:styleId="HighlightedUnderline0">
    <w:name w:val="Highlighted Underline"/>
    <w:basedOn w:val="DefaultParagraphFont"/>
    <w:uiPriority w:val="1"/>
    <w:qFormat/>
    <w:rsid w:val="00AF04E9"/>
    <w:rPr>
      <w:rFonts w:ascii="Arial Narrow" w:hAnsi="Arial Narrow"/>
      <w:b w:val="0"/>
      <w:sz w:val="22"/>
      <w:u w:val="single"/>
      <w:bdr w:val="none" w:sz="0" w:space="0" w:color="auto"/>
      <w:shd w:val="clear" w:color="auto" w:fill="C76361"/>
    </w:rPr>
  </w:style>
  <w:style w:type="paragraph" w:customStyle="1" w:styleId="HotRoute0">
    <w:name w:val="Hot Route!"/>
    <w:basedOn w:val="Normal"/>
    <w:link w:val="HotRouteChar0"/>
    <w:qFormat/>
    <w:rsid w:val="00AF04E9"/>
    <w:pPr>
      <w:ind w:left="144"/>
    </w:pPr>
    <w:rPr>
      <w:rFonts w:ascii="Times New Roman" w:eastAsia="Times New Roman" w:hAnsi="Times New Roman"/>
      <w:sz w:val="20"/>
    </w:rPr>
  </w:style>
  <w:style w:type="character" w:customStyle="1" w:styleId="HotRouteChar0">
    <w:name w:val="Hot Route! Char"/>
    <w:basedOn w:val="DefaultParagraphFont"/>
    <w:link w:val="HotRoute0"/>
    <w:rsid w:val="00AF04E9"/>
    <w:rPr>
      <w:rFonts w:ascii="Times New Roman" w:eastAsia="Times New Roman" w:hAnsi="Times New Roman"/>
      <w:sz w:val="20"/>
      <w:szCs w:val="22"/>
    </w:rPr>
  </w:style>
  <w:style w:type="character" w:customStyle="1" w:styleId="Style11pt">
    <w:name w:val="Style 11 pt"/>
    <w:basedOn w:val="DefaultParagraphFont"/>
    <w:rsid w:val="00AF04E9"/>
    <w:rPr>
      <w:sz w:val="20"/>
    </w:rPr>
  </w:style>
  <w:style w:type="character" w:customStyle="1" w:styleId="Style11ptUnderline">
    <w:name w:val="Style 11 pt Underline"/>
    <w:basedOn w:val="DefaultParagraphFont"/>
    <w:rsid w:val="00AF04E9"/>
    <w:rPr>
      <w:sz w:val="20"/>
      <w:u w:val="single"/>
    </w:rPr>
  </w:style>
  <w:style w:type="character" w:customStyle="1" w:styleId="Style11ptBoldUnderline">
    <w:name w:val="Style 11 pt Bold Underline"/>
    <w:basedOn w:val="DefaultParagraphFont"/>
    <w:rsid w:val="00AF04E9"/>
    <w:rPr>
      <w:b/>
      <w:bCs/>
      <w:sz w:val="20"/>
      <w:u w:val="single"/>
    </w:rPr>
  </w:style>
  <w:style w:type="paragraph" w:customStyle="1" w:styleId="StyleStyle411pt">
    <w:name w:val="Style Style4 + 11 pt"/>
    <w:basedOn w:val="Normal"/>
    <w:link w:val="StyleStyle411ptChar"/>
    <w:qFormat/>
    <w:rsid w:val="00AF04E9"/>
    <w:rPr>
      <w:rFonts w:ascii="Times New Roman" w:eastAsia="Times New Roman" w:hAnsi="Times New Roman"/>
      <w:u w:val="single"/>
    </w:rPr>
  </w:style>
  <w:style w:type="character" w:customStyle="1" w:styleId="StyleStyle411ptChar">
    <w:name w:val="Style Style4 + 11 pt Char"/>
    <w:basedOn w:val="DefaultParagraphFont"/>
    <w:link w:val="StyleStyle411pt"/>
    <w:rsid w:val="00AF04E9"/>
    <w:rPr>
      <w:rFonts w:ascii="Times New Roman" w:eastAsia="Times New Roman" w:hAnsi="Times New Roman"/>
      <w:sz w:val="22"/>
      <w:szCs w:val="22"/>
      <w:u w:val="single"/>
    </w:rPr>
  </w:style>
  <w:style w:type="paragraph" w:customStyle="1" w:styleId="StyleStyle411ptBold">
    <w:name w:val="Style Style4 + 11 pt Bold"/>
    <w:basedOn w:val="Normal"/>
    <w:link w:val="StyleStyle411ptBoldChar"/>
    <w:qFormat/>
    <w:rsid w:val="00AF04E9"/>
    <w:rPr>
      <w:rFonts w:ascii="Times New Roman" w:eastAsia="Times New Roman" w:hAnsi="Times New Roman"/>
      <w:b/>
      <w:bCs/>
      <w:u w:val="single"/>
    </w:rPr>
  </w:style>
  <w:style w:type="character" w:customStyle="1" w:styleId="StyleStyle411ptBoldChar">
    <w:name w:val="Style Style4 + 11 pt Bold Char"/>
    <w:basedOn w:val="DefaultParagraphFont"/>
    <w:link w:val="StyleStyle411ptBold"/>
    <w:rsid w:val="00AF04E9"/>
    <w:rPr>
      <w:rFonts w:ascii="Times New Roman" w:eastAsia="Times New Roman" w:hAnsi="Times New Roman"/>
      <w:b/>
      <w:bCs/>
      <w:sz w:val="22"/>
      <w:szCs w:val="22"/>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AF04E9"/>
    <w:rPr>
      <w:rFonts w:ascii="Times New Roman" w:eastAsia="Times New Roman" w:hAnsi="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F04E9"/>
    <w:rPr>
      <w:rFonts w:ascii="Times New Roman" w:eastAsia="Times New Roman" w:hAnsi="Times New Roman"/>
      <w:sz w:val="22"/>
      <w:szCs w:val="22"/>
      <w:u w:val="single"/>
      <w:bdr w:val="single" w:sz="4" w:space="0" w:color="auto"/>
    </w:rPr>
  </w:style>
  <w:style w:type="paragraph" w:customStyle="1" w:styleId="NormalText">
    <w:name w:val="Normal Text"/>
    <w:basedOn w:val="Normal"/>
    <w:link w:val="NormalTextChar"/>
    <w:autoRedefine/>
    <w:qFormat/>
    <w:rsid w:val="00AF04E9"/>
    <w:pPr>
      <w:jc w:val="both"/>
    </w:pPr>
    <w:rPr>
      <w:rFonts w:ascii="Times New Roman" w:eastAsia="Times New Roman" w:hAnsi="Times New Roman"/>
      <w:sz w:val="20"/>
      <w:szCs w:val="26"/>
    </w:rPr>
  </w:style>
  <w:style w:type="paragraph" w:styleId="ListBullet">
    <w:name w:val="List Bullet"/>
    <w:basedOn w:val="Normal"/>
    <w:link w:val="ListBulletChar"/>
    <w:unhideWhenUsed/>
    <w:rsid w:val="00AF04E9"/>
    <w:pPr>
      <w:tabs>
        <w:tab w:val="num" w:pos="360"/>
      </w:tabs>
      <w:ind w:left="360" w:hanging="360"/>
      <w:contextualSpacing/>
    </w:pPr>
  </w:style>
  <w:style w:type="character" w:customStyle="1" w:styleId="dd">
    <w:name w:val="dd"/>
    <w:rsid w:val="00AF04E9"/>
  </w:style>
  <w:style w:type="character" w:customStyle="1" w:styleId="Date1">
    <w:name w:val="Date1"/>
    <w:rsid w:val="00AF04E9"/>
  </w:style>
  <w:style w:type="character" w:customStyle="1" w:styleId="underLight">
    <w:name w:val="underLight"/>
    <w:uiPriority w:val="1"/>
    <w:qFormat/>
    <w:rsid w:val="00AF04E9"/>
    <w:rPr>
      <w:rFonts w:ascii="Times New Roman" w:hAnsi="Times New Roman"/>
      <w:b w:val="0"/>
      <w:bCs w:val="0"/>
      <w:sz w:val="20"/>
      <w:szCs w:val="20"/>
      <w:u w:val="single"/>
      <w:bdr w:val="none" w:sz="0" w:space="0" w:color="auto"/>
      <w:shd w:val="clear" w:color="auto" w:fill="FFFF00"/>
    </w:rPr>
  </w:style>
  <w:style w:type="character" w:customStyle="1" w:styleId="author-rss">
    <w:name w:val="author-rss"/>
    <w:rsid w:val="00AF04E9"/>
  </w:style>
  <w:style w:type="character" w:customStyle="1" w:styleId="TitleChar2">
    <w:name w:val="Title Char2"/>
    <w:uiPriority w:val="5"/>
    <w:qFormat/>
    <w:locked/>
    <w:rsid w:val="00AF04E9"/>
    <w:rPr>
      <w:u w:val="single"/>
    </w:rPr>
  </w:style>
  <w:style w:type="character" w:customStyle="1" w:styleId="Underline-Highlighted">
    <w:name w:val="Underline-Highlighted"/>
    <w:uiPriority w:val="1"/>
    <w:qFormat/>
    <w:rsid w:val="00AF04E9"/>
    <w:rPr>
      <w:rFonts w:ascii="Cambria" w:hAnsi="Cambria" w:hint="default"/>
      <w:sz w:val="24"/>
      <w:u w:val="single"/>
      <w:bdr w:val="none" w:sz="0" w:space="0" w:color="auto" w:frame="1"/>
      <w:shd w:val="clear" w:color="auto" w:fill="99FF66"/>
    </w:rPr>
  </w:style>
  <w:style w:type="character" w:customStyle="1" w:styleId="apple">
    <w:name w:val="apple"/>
    <w:rsid w:val="00AF04E9"/>
  </w:style>
  <w:style w:type="character" w:customStyle="1" w:styleId="itxtrst">
    <w:name w:val="itxtrst"/>
    <w:rsid w:val="00AF04E9"/>
  </w:style>
  <w:style w:type="paragraph" w:customStyle="1" w:styleId="CardTagandCite">
    <w:name w:val="Card Tag and Cite"/>
    <w:basedOn w:val="Normal"/>
    <w:next w:val="Normal"/>
    <w:link w:val="CardTagandCiteChar"/>
    <w:qFormat/>
    <w:rsid w:val="00AF04E9"/>
    <w:rPr>
      <w:rFonts w:ascii="Arial Narrow" w:eastAsiaTheme="minorEastAsia" w:hAnsi="Arial Narrow"/>
      <w:b/>
      <w:sz w:val="26"/>
      <w:szCs w:val="24"/>
    </w:rPr>
  </w:style>
  <w:style w:type="character" w:styleId="HTMLCite">
    <w:name w:val="HTML Cite"/>
    <w:unhideWhenUsed/>
    <w:rsid w:val="00AF04E9"/>
    <w:rPr>
      <w:i/>
      <w:iCs/>
    </w:rPr>
  </w:style>
  <w:style w:type="character" w:customStyle="1" w:styleId="rightside">
    <w:name w:val="rightside"/>
    <w:rsid w:val="00AF04E9"/>
  </w:style>
  <w:style w:type="character" w:customStyle="1" w:styleId="flourish">
    <w:name w:val="flourish"/>
    <w:rsid w:val="00AF04E9"/>
  </w:style>
  <w:style w:type="paragraph" w:customStyle="1" w:styleId="Micro">
    <w:name w:val="Micro"/>
    <w:basedOn w:val="Normal"/>
    <w:next w:val="Normal"/>
    <w:qFormat/>
    <w:rsid w:val="00AF04E9"/>
    <w:rPr>
      <w:rFonts w:eastAsia="Times New Roman"/>
      <w:sz w:val="12"/>
    </w:rPr>
  </w:style>
  <w:style w:type="character" w:customStyle="1" w:styleId="style150">
    <w:name w:val="style150"/>
    <w:rsid w:val="00AF04E9"/>
  </w:style>
  <w:style w:type="paragraph" w:customStyle="1" w:styleId="cite2">
    <w:name w:val="cite2"/>
    <w:basedOn w:val="Normal"/>
    <w:qFormat/>
    <w:rsid w:val="00AF04E9"/>
    <w:rPr>
      <w:rFonts w:ascii="Times New Roman" w:eastAsia="Times New Roman" w:hAnsi="Times New Roman"/>
      <w:color w:val="000000"/>
      <w:sz w:val="20"/>
      <w:szCs w:val="20"/>
    </w:rPr>
  </w:style>
  <w:style w:type="paragraph" w:customStyle="1" w:styleId="Microtext0">
    <w:name w:val="Microtext"/>
    <w:basedOn w:val="Normal"/>
    <w:next w:val="Normal"/>
    <w:link w:val="MicrotextChar0"/>
    <w:qFormat/>
    <w:rsid w:val="00AF04E9"/>
    <w:rPr>
      <w:rFonts w:ascii="Times New Roman" w:eastAsia="Calibri" w:hAnsi="Times New Roman"/>
      <w:sz w:val="12"/>
    </w:rPr>
  </w:style>
  <w:style w:type="character" w:customStyle="1" w:styleId="MicrotextChar0">
    <w:name w:val="Microtext Char"/>
    <w:link w:val="Microtext0"/>
    <w:rsid w:val="00AF04E9"/>
    <w:rPr>
      <w:rFonts w:ascii="Times New Roman" w:eastAsia="Calibri" w:hAnsi="Times New Roman"/>
      <w:sz w:val="12"/>
      <w:szCs w:val="22"/>
    </w:rPr>
  </w:style>
  <w:style w:type="character" w:customStyle="1" w:styleId="submitted-date">
    <w:name w:val="submitted-date"/>
    <w:rsid w:val="00AF04E9"/>
  </w:style>
  <w:style w:type="character" w:customStyle="1" w:styleId="head">
    <w:name w:val="head"/>
    <w:rsid w:val="00AF04E9"/>
  </w:style>
  <w:style w:type="character" w:customStyle="1" w:styleId="titleauthoretc">
    <w:name w:val="titleauthoretc"/>
    <w:rsid w:val="00AF04E9"/>
  </w:style>
  <w:style w:type="character" w:customStyle="1" w:styleId="-SmallText-">
    <w:name w:val="-Small Text-"/>
    <w:rsid w:val="00AF04E9"/>
    <w:rPr>
      <w:rFonts w:ascii="Garamond" w:hAnsi="Garamond" w:cs="Times New Roman"/>
      <w:sz w:val="16"/>
    </w:rPr>
  </w:style>
  <w:style w:type="character" w:customStyle="1" w:styleId="A3">
    <w:name w:val="A3"/>
    <w:uiPriority w:val="99"/>
    <w:rsid w:val="00AF04E9"/>
    <w:rPr>
      <w:rFonts w:cs="Perpetua"/>
      <w:color w:val="000000"/>
      <w:sz w:val="15"/>
      <w:szCs w:val="15"/>
    </w:rPr>
  </w:style>
  <w:style w:type="character" w:customStyle="1" w:styleId="CharacterStyle2">
    <w:name w:val="Character Style 2"/>
    <w:uiPriority w:val="99"/>
    <w:rsid w:val="00AF04E9"/>
    <w:rPr>
      <w:rFonts w:ascii="Garamond" w:hAnsi="Garamond" w:cs="Garamond"/>
      <w:sz w:val="23"/>
      <w:szCs w:val="23"/>
    </w:rPr>
  </w:style>
  <w:style w:type="character" w:customStyle="1" w:styleId="see">
    <w:name w:val="see"/>
    <w:rsid w:val="00AF04E9"/>
  </w:style>
  <w:style w:type="character" w:customStyle="1" w:styleId="first-letter">
    <w:name w:val="first-letter"/>
    <w:rsid w:val="00AF04E9"/>
  </w:style>
  <w:style w:type="paragraph" w:customStyle="1" w:styleId="Normal1">
    <w:name w:val="Normal1"/>
    <w:basedOn w:val="Normal"/>
    <w:qFormat/>
    <w:rsid w:val="00AF04E9"/>
    <w:rPr>
      <w:rFonts w:eastAsia="Times New Roman"/>
    </w:rPr>
  </w:style>
  <w:style w:type="character" w:customStyle="1" w:styleId="focusparagraph">
    <w:name w:val="focusparagraph"/>
    <w:rsid w:val="00AF04E9"/>
  </w:style>
  <w:style w:type="character" w:customStyle="1" w:styleId="lightblue">
    <w:name w:val="lightblue"/>
    <w:rsid w:val="00AF04E9"/>
  </w:style>
  <w:style w:type="character" w:customStyle="1" w:styleId="StyleUnderlineCharChar9pt">
    <w:name w:val="Style Underline Char Char + 9 pt"/>
    <w:rsid w:val="00AF04E9"/>
    <w:rPr>
      <w:rFonts w:ascii="Times New Roman" w:hAnsi="Times New Roman" w:hint="default"/>
      <w:sz w:val="20"/>
      <w:szCs w:val="24"/>
      <w:u w:val="single"/>
      <w:lang w:val="en-US" w:eastAsia="en-US" w:bidi="ar-SA"/>
    </w:rPr>
  </w:style>
  <w:style w:type="character" w:customStyle="1" w:styleId="tagCharCharChar">
    <w:name w:val="tag Char Char Char"/>
    <w:rsid w:val="00AF04E9"/>
    <w:rPr>
      <w:rFonts w:ascii="Arial" w:eastAsia="Times New Roman" w:hAnsi="Arial" w:cs="Times New Roman"/>
      <w:b/>
      <w:szCs w:val="20"/>
    </w:rPr>
  </w:style>
  <w:style w:type="paragraph" w:customStyle="1" w:styleId="StyleStyle4LatinTimesNewRomanAsianSimSun">
    <w:name w:val="Style Style4 + (Latin) Times New Roman (Asian) SimSun"/>
    <w:basedOn w:val="Style4"/>
    <w:link w:val="StyleStyle4LatinTimesNewRomanAsianSimSunChar"/>
    <w:qFormat/>
    <w:rsid w:val="00AF04E9"/>
    <w:rPr>
      <w:rFonts w:ascii="Times New Roman" w:eastAsia="SimSun" w:hAnsi="Times New Roman"/>
    </w:rPr>
  </w:style>
  <w:style w:type="character" w:customStyle="1" w:styleId="StyleStyle4LatinTimesNewRomanAsianSimSunChar">
    <w:name w:val="Style Style4 + (Latin) Times New Roman (Asian) SimSun Char"/>
    <w:link w:val="StyleStyle4LatinTimesNewRomanAsianSimSun"/>
    <w:rsid w:val="00AF04E9"/>
    <w:rPr>
      <w:rFonts w:ascii="Times New Roman" w:eastAsia="SimSun" w:hAnsi="Times New Roman"/>
      <w:sz w:val="20"/>
      <w:szCs w:val="22"/>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F04E9"/>
    <w:rPr>
      <w:rFonts w:ascii="Times New Roman" w:eastAsia="SimSun" w:hAnsi="Times New Roman"/>
      <w:sz w:val="20"/>
      <w:u w:val="single"/>
    </w:rPr>
  </w:style>
  <w:style w:type="character" w:customStyle="1" w:styleId="StyleUnderlineCharLatinTimesNewRomanAsianSimSunChar">
    <w:name w:val="Style Underline Char + (Latin) Times New Roman (Asian) SimSun Char"/>
    <w:link w:val="StyleUnderlineCharLatinTimesNewRomanAsianSimSun"/>
    <w:rsid w:val="00AF04E9"/>
    <w:rPr>
      <w:rFonts w:ascii="Times New Roman" w:eastAsia="SimSun" w:hAnsi="Times New Roman"/>
      <w:sz w:val="20"/>
      <w:szCs w:val="22"/>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F04E9"/>
    <w:rPr>
      <w:rFonts w:ascii="Times New Roman" w:eastAsia="SimSun" w:hAnsi="Times New Roman"/>
      <w:b/>
      <w:bCs/>
      <w:sz w:val="20"/>
      <w:u w:val="single"/>
    </w:rPr>
  </w:style>
  <w:style w:type="character" w:customStyle="1" w:styleId="StyleUnderlineCharLatinTimesNewRomanAsianSimSunBoldChar">
    <w:name w:val="Style Underline Char + (Latin) Times New Roman (Asian) SimSun Bold Char"/>
    <w:link w:val="StyleUnderlineCharLatinTimesNewRomanAsianSimSunBold"/>
    <w:rsid w:val="00AF04E9"/>
    <w:rPr>
      <w:rFonts w:ascii="Times New Roman" w:eastAsia="SimSun" w:hAnsi="Times New Roman"/>
      <w:b/>
      <w:bCs/>
      <w:sz w:val="20"/>
      <w:szCs w:val="22"/>
      <w:u w:val="single"/>
    </w:rPr>
  </w:style>
  <w:style w:type="paragraph" w:customStyle="1" w:styleId="StyleStyle49pt">
    <w:name w:val="Style Style4 + 9 pt"/>
    <w:basedOn w:val="Normal"/>
    <w:link w:val="StyleStyle49ptChar"/>
    <w:qFormat/>
    <w:rsid w:val="00AF04E9"/>
    <w:rPr>
      <w:rFonts w:ascii="Times New Roman" w:eastAsia="Times New Roman" w:hAnsi="Times New Roman"/>
      <w:sz w:val="20"/>
      <w:u w:val="single"/>
    </w:rPr>
  </w:style>
  <w:style w:type="character" w:customStyle="1" w:styleId="StyleStyle49ptChar">
    <w:name w:val="Style Style4 + 9 pt Char"/>
    <w:link w:val="StyleStyle49pt"/>
    <w:rsid w:val="00AF04E9"/>
    <w:rPr>
      <w:rFonts w:ascii="Times New Roman" w:eastAsia="Times New Roman" w:hAnsi="Times New Roman"/>
      <w:sz w:val="20"/>
      <w:szCs w:val="22"/>
      <w:u w:val="single"/>
    </w:rPr>
  </w:style>
  <w:style w:type="paragraph" w:customStyle="1" w:styleId="StyleStyle1Bold">
    <w:name w:val="Style Style1 + Bold"/>
    <w:link w:val="StyleStyle1BoldChar"/>
    <w:qFormat/>
    <w:rsid w:val="00AF04E9"/>
    <w:pPr>
      <w:spacing w:after="200" w:line="276" w:lineRule="auto"/>
    </w:pPr>
    <w:rPr>
      <w:rFonts w:ascii="Times New Roman" w:eastAsia="SimSun" w:hAnsi="Times New Roman" w:cs="Times New Roman"/>
      <w:b/>
      <w:bCs/>
      <w:sz w:val="20"/>
      <w:u w:val="single"/>
      <w:lang w:eastAsia="zh-CN"/>
    </w:rPr>
  </w:style>
  <w:style w:type="character" w:customStyle="1" w:styleId="StyleStyle1BoldChar">
    <w:name w:val="Style Style1 + Bold Char"/>
    <w:link w:val="StyleStyle1Bold"/>
    <w:rsid w:val="00AF04E9"/>
    <w:rPr>
      <w:rFonts w:ascii="Times New Roman" w:eastAsia="SimSun" w:hAnsi="Times New Roman" w:cs="Times New Roman"/>
      <w:b/>
      <w:bCs/>
      <w:sz w:val="20"/>
      <w:u w:val="single"/>
      <w:lang w:eastAsia="zh-CN"/>
    </w:rPr>
  </w:style>
  <w:style w:type="character" w:customStyle="1" w:styleId="BoldandUnderlineCharChar2">
    <w:name w:val="Bold and Underline Char Char2"/>
    <w:link w:val="BoldandUnderlineChar"/>
    <w:rsid w:val="00AF04E9"/>
    <w:rPr>
      <w:b/>
      <w:u w:val="single"/>
    </w:rPr>
  </w:style>
  <w:style w:type="paragraph" w:customStyle="1" w:styleId="BoldandUnderlineChar">
    <w:name w:val="Bold and Underline Char"/>
    <w:basedOn w:val="Normal"/>
    <w:link w:val="BoldandUnderlineCharChar2"/>
    <w:qFormat/>
    <w:rsid w:val="00AF04E9"/>
    <w:rPr>
      <w:rFonts w:asciiTheme="minorHAnsi" w:eastAsiaTheme="minorEastAsia" w:hAnsiTheme="minorHAnsi"/>
      <w:b/>
      <w:sz w:val="24"/>
      <w:szCs w:val="24"/>
      <w:u w:val="single"/>
    </w:rPr>
  </w:style>
  <w:style w:type="character" w:customStyle="1" w:styleId="StyleUnderlineCharChar111pt">
    <w:name w:val="Style Underline Char Char1 + 11 pt"/>
    <w:rsid w:val="00AF04E9"/>
    <w:rPr>
      <w:rFonts w:ascii="Times New Roman" w:hAnsi="Times New Roman"/>
      <w:sz w:val="20"/>
      <w:u w:val="single"/>
      <w:lang w:val="en-US" w:eastAsia="en-US" w:bidi="ar-SA"/>
    </w:rPr>
  </w:style>
  <w:style w:type="paragraph" w:customStyle="1" w:styleId="StyleBoldandUnderlineChar11pt">
    <w:name w:val="Style Bold and Underline Char + 11 pt"/>
    <w:basedOn w:val="BoldandUnderlineChar"/>
    <w:link w:val="StyleBoldandUnderlineChar11ptChar"/>
    <w:qFormat/>
    <w:rsid w:val="00AF04E9"/>
    <w:rPr>
      <w:bCs/>
    </w:rPr>
  </w:style>
  <w:style w:type="character" w:customStyle="1" w:styleId="StyleBoldandUnderlineChar11ptChar">
    <w:name w:val="Style Bold and Underline Char + 11 pt Char"/>
    <w:link w:val="StyleBoldandUnderlineChar11pt"/>
    <w:rsid w:val="00AF04E9"/>
    <w:rPr>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F04E9"/>
    <w:rPr>
      <w:rFonts w:ascii="Times New Roman" w:eastAsia="SimSun" w:hAnsi="Times New Roman"/>
      <w:b/>
      <w:bCs/>
      <w:sz w:val="20"/>
      <w:u w:val="single"/>
    </w:rPr>
  </w:style>
  <w:style w:type="character" w:customStyle="1" w:styleId="StyleStyleStyle4LatinTimesNewRomanAsianSimSunBoldChar">
    <w:name w:val="Style Style Style4 + (Latin) Times New Roman (Asian) SimSun Bold + Char"/>
    <w:link w:val="StyleStyleStyle4LatinTimesNewRomanAsianSimSunBold"/>
    <w:rsid w:val="00AF04E9"/>
    <w:rPr>
      <w:rFonts w:ascii="Times New Roman" w:eastAsia="SimSun" w:hAnsi="Times New Roman"/>
      <w:b/>
      <w:bCs/>
      <w:sz w:val="20"/>
      <w:szCs w:val="22"/>
      <w:u w:val="single"/>
    </w:rPr>
  </w:style>
  <w:style w:type="character" w:customStyle="1" w:styleId="ilad">
    <w:name w:val="il_ad"/>
    <w:rsid w:val="00AF04E9"/>
  </w:style>
  <w:style w:type="paragraph" w:styleId="HTMLPreformatted">
    <w:name w:val="HTML Preformatted"/>
    <w:basedOn w:val="Normal"/>
    <w:link w:val="HTMLPreformattedChar"/>
    <w:unhideWhenUsed/>
    <w:rsid w:val="00AF04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basedOn w:val="DefaultParagraphFont"/>
    <w:link w:val="HTMLPreformatted"/>
    <w:rsid w:val="00AF04E9"/>
    <w:rPr>
      <w:rFonts w:ascii="Courier New" w:eastAsia="Times New Roman" w:hAnsi="Courier New"/>
      <w:sz w:val="20"/>
      <w:szCs w:val="20"/>
    </w:rPr>
  </w:style>
  <w:style w:type="character" w:customStyle="1" w:styleId="CharChar3">
    <w:name w:val="Char Char3"/>
    <w:aliases w:val="Heading 2 Char2 Char Char Char Char1,Heading 2 Char Char Char1 Char1,Head"/>
    <w:qFormat/>
    <w:rsid w:val="00AF04E9"/>
    <w:rPr>
      <w:rFonts w:cs="Arial"/>
      <w:b/>
      <w:bCs/>
      <w:iCs/>
      <w:lang w:val="en-US" w:eastAsia="en-US" w:bidi="ar-SA"/>
    </w:rPr>
  </w:style>
  <w:style w:type="character" w:customStyle="1" w:styleId="SubtitleChar">
    <w:name w:val="Subtitle Char"/>
    <w:aliases w:val="Underlined card text Char"/>
    <w:link w:val="Subtitle"/>
    <w:rsid w:val="00AF04E9"/>
    <w:rPr>
      <w:rFonts w:cs="Arial"/>
      <w:bCs/>
      <w:szCs w:val="26"/>
      <w:u w:val="single"/>
    </w:rPr>
  </w:style>
  <w:style w:type="paragraph" w:styleId="Subtitle">
    <w:name w:val="Subtitle"/>
    <w:aliases w:val="Underlined card text"/>
    <w:basedOn w:val="Normal"/>
    <w:next w:val="Normal"/>
    <w:link w:val="SubtitleChar"/>
    <w:qFormat/>
    <w:rsid w:val="00AF04E9"/>
    <w:pPr>
      <w:spacing w:after="60"/>
      <w:outlineLvl w:val="1"/>
    </w:pPr>
    <w:rPr>
      <w:rFonts w:asciiTheme="minorHAnsi" w:eastAsiaTheme="minorEastAsia" w:hAnsiTheme="minorHAnsi" w:cs="Arial"/>
      <w:bCs/>
      <w:sz w:val="24"/>
      <w:szCs w:val="26"/>
      <w:u w:val="single"/>
    </w:rPr>
  </w:style>
  <w:style w:type="character" w:customStyle="1" w:styleId="SubtitleChar1">
    <w:name w:val="Subtitle Char1"/>
    <w:aliases w:val="Underlined card text Char1"/>
    <w:basedOn w:val="DefaultParagraphFont"/>
    <w:uiPriority w:val="11"/>
    <w:rsid w:val="00AF04E9"/>
    <w:rPr>
      <w:color w:val="5A5A5A" w:themeColor="text1" w:themeTint="A5"/>
      <w:spacing w:val="15"/>
      <w:sz w:val="22"/>
      <w:szCs w:val="22"/>
    </w:rPr>
  </w:style>
  <w:style w:type="paragraph" w:customStyle="1" w:styleId="StyleStyle4Bold">
    <w:name w:val="Style Style4 + Bold"/>
    <w:basedOn w:val="Style4"/>
    <w:link w:val="StyleStyle4BoldChar"/>
    <w:qFormat/>
    <w:rsid w:val="00AF04E9"/>
    <w:rPr>
      <w:rFonts w:ascii="Times New Roman" w:hAnsi="Times New Roman"/>
      <w:b/>
      <w:bCs/>
    </w:rPr>
  </w:style>
  <w:style w:type="character" w:customStyle="1" w:styleId="StyleStyle4BoldChar">
    <w:name w:val="Style Style4 + Bold Char"/>
    <w:link w:val="StyleStyle4Bold"/>
    <w:rsid w:val="00AF04E9"/>
    <w:rPr>
      <w:rFonts w:ascii="Times New Roman" w:eastAsia="Times New Roman" w:hAnsi="Times New Roman"/>
      <w:b/>
      <w:bCs/>
      <w:sz w:val="20"/>
      <w:szCs w:val="22"/>
      <w:u w:val="single"/>
    </w:rPr>
  </w:style>
  <w:style w:type="paragraph" w:customStyle="1" w:styleId="StyleStyle411pt1">
    <w:name w:val="Style Style4 + 11 pt1"/>
    <w:basedOn w:val="Style4"/>
    <w:link w:val="StyleStyle411pt1Char"/>
    <w:qFormat/>
    <w:rsid w:val="00AF04E9"/>
    <w:rPr>
      <w:rFonts w:ascii="Times New Roman" w:hAnsi="Times New Roman"/>
    </w:rPr>
  </w:style>
  <w:style w:type="character" w:customStyle="1" w:styleId="StyleStyle411pt1Char">
    <w:name w:val="Style Style4 + 11 pt1 Char"/>
    <w:link w:val="StyleStyle411pt1"/>
    <w:rsid w:val="00AF04E9"/>
    <w:rPr>
      <w:rFonts w:ascii="Times New Roman" w:eastAsia="Times New Roman" w:hAnsi="Times New Roman"/>
      <w:sz w:val="20"/>
      <w:szCs w:val="22"/>
      <w:u w:val="single"/>
    </w:rPr>
  </w:style>
  <w:style w:type="character" w:customStyle="1" w:styleId="Style9ptUnderline">
    <w:name w:val="Style 9 pt Underline"/>
    <w:rsid w:val="00AF04E9"/>
    <w:rPr>
      <w:sz w:val="22"/>
      <w:u w:val="single"/>
    </w:rPr>
  </w:style>
  <w:style w:type="paragraph" w:customStyle="1" w:styleId="StyleStyle49ptBold">
    <w:name w:val="Style Style4 + 9 pt Bold"/>
    <w:basedOn w:val="Normal"/>
    <w:link w:val="StyleStyle49ptBoldChar"/>
    <w:qFormat/>
    <w:rsid w:val="00AF04E9"/>
    <w:rPr>
      <w:rFonts w:ascii="Times New Roman" w:eastAsia="Times New Roman" w:hAnsi="Times New Roman"/>
      <w:b/>
      <w:bCs/>
      <w:sz w:val="20"/>
      <w:u w:val="single"/>
    </w:rPr>
  </w:style>
  <w:style w:type="character" w:customStyle="1" w:styleId="StyleStyle49ptBoldChar">
    <w:name w:val="Style Style4 + 9 pt Bold Char"/>
    <w:link w:val="StyleStyle49ptBold"/>
    <w:rsid w:val="00AF04E9"/>
    <w:rPr>
      <w:rFonts w:ascii="Times New Roman" w:eastAsia="Times New Roman" w:hAnsi="Times New Roman"/>
      <w:b/>
      <w:bCs/>
      <w:sz w:val="20"/>
      <w:szCs w:val="22"/>
      <w:u w:val="single"/>
    </w:rPr>
  </w:style>
  <w:style w:type="paragraph" w:customStyle="1" w:styleId="StyleStyle49ptBoldBorderSinglesolidlineAuto05">
    <w:name w:val="Style Style4 + 9 pt Bold Border: : (Single solid line Auto  0.5..."/>
    <w:basedOn w:val="Style4"/>
    <w:link w:val="StyleStyle49ptBoldBorderSinglesolidlineAuto05Char"/>
    <w:qFormat/>
    <w:rsid w:val="00AF04E9"/>
    <w:rPr>
      <w:rFonts w:ascii="Times New Roman" w:hAnsi="Times New Roman"/>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AF04E9"/>
    <w:rPr>
      <w:rFonts w:ascii="Times New Roman" w:eastAsia="Times New Roman" w:hAnsi="Times New Roman"/>
      <w:b/>
      <w:bCs/>
      <w:sz w:val="20"/>
      <w:szCs w:val="22"/>
      <w:u w:val="single"/>
      <w:bdr w:val="single" w:sz="4" w:space="0" w:color="auto"/>
    </w:rPr>
  </w:style>
  <w:style w:type="paragraph" w:customStyle="1" w:styleId="StyleStyle49ptBorderSinglesolidlineAuto05ptLi">
    <w:name w:val="Style Style4 + 9 pt Border: : (Single solid line Auto  0.5 pt Li..."/>
    <w:basedOn w:val="Style4"/>
    <w:link w:val="StyleStyle49ptBorderSinglesolidlineAuto05ptLiChar"/>
    <w:qFormat/>
    <w:rsid w:val="00AF04E9"/>
    <w:rPr>
      <w:rFonts w:ascii="Times New Roman" w:hAnsi="Times New Roman"/>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AF04E9"/>
    <w:rPr>
      <w:rFonts w:ascii="Times New Roman" w:eastAsia="Times New Roman" w:hAnsi="Times New Roman"/>
      <w:sz w:val="20"/>
      <w:szCs w:val="22"/>
      <w:u w:val="single"/>
      <w:bdr w:val="single" w:sz="4" w:space="0" w:color="auto"/>
    </w:rPr>
  </w:style>
  <w:style w:type="character" w:customStyle="1" w:styleId="CharChar31">
    <w:name w:val="Char Char31"/>
    <w:rsid w:val="00AF04E9"/>
    <w:rPr>
      <w:rFonts w:cs="Arial"/>
      <w:b/>
      <w:bCs/>
      <w:szCs w:val="32"/>
      <w:lang w:val="en-US" w:eastAsia="en-US" w:bidi="ar-SA"/>
    </w:rPr>
  </w:style>
  <w:style w:type="character" w:customStyle="1" w:styleId="title1">
    <w:name w:val="title1"/>
    <w:rsid w:val="00AF04E9"/>
  </w:style>
  <w:style w:type="character" w:customStyle="1" w:styleId="Header1">
    <w:name w:val="Header1"/>
    <w:rsid w:val="00AF04E9"/>
  </w:style>
  <w:style w:type="paragraph" w:customStyle="1" w:styleId="H4Tag">
    <w:name w:val="H4 (Tag)"/>
    <w:basedOn w:val="Normal"/>
    <w:link w:val="H4TagChar1"/>
    <w:qFormat/>
    <w:rsid w:val="00AF04E9"/>
    <w:rPr>
      <w:rFonts w:eastAsia="Calibri"/>
      <w:b/>
    </w:rPr>
  </w:style>
  <w:style w:type="character" w:customStyle="1" w:styleId="H4TagChar1">
    <w:name w:val="H4 (Tag) Char1"/>
    <w:link w:val="H4Tag"/>
    <w:rsid w:val="00AF04E9"/>
    <w:rPr>
      <w:rFonts w:ascii="Calibri" w:eastAsia="Calibri" w:hAnsi="Calibri"/>
      <w:b/>
      <w:sz w:val="22"/>
      <w:szCs w:val="22"/>
    </w:rPr>
  </w:style>
  <w:style w:type="character" w:customStyle="1" w:styleId="citationgenerated">
    <w:name w:val="citation generated"/>
    <w:rsid w:val="00AF04E9"/>
  </w:style>
  <w:style w:type="character" w:customStyle="1" w:styleId="commentstext">
    <w:name w:val="comments_text"/>
    <w:uiPriority w:val="99"/>
    <w:rsid w:val="00AF04E9"/>
    <w:rPr>
      <w:rFonts w:cs="Times New Roman"/>
    </w:rPr>
  </w:style>
  <w:style w:type="paragraph" w:customStyle="1" w:styleId="CM25">
    <w:name w:val="CM25"/>
    <w:basedOn w:val="Default"/>
    <w:next w:val="Default"/>
    <w:qFormat/>
    <w:rsid w:val="00AF04E9"/>
    <w:pPr>
      <w:autoSpaceDE/>
      <w:autoSpaceDN/>
      <w:adjustRightInd/>
      <w:spacing w:after="160" w:line="259" w:lineRule="auto"/>
    </w:pPr>
    <w:rPr>
      <w:rFonts w:ascii="Georgia" w:eastAsiaTheme="minorHAnsi" w:hAnsi="Georgia" w:cstheme="minorBidi"/>
    </w:rPr>
  </w:style>
  <w:style w:type="paragraph" w:customStyle="1" w:styleId="text">
    <w:name w:val="text"/>
    <w:basedOn w:val="Normal"/>
    <w:qFormat/>
    <w:rsid w:val="00AF04E9"/>
    <w:pPr>
      <w:spacing w:before="100" w:beforeAutospacing="1" w:after="100" w:afterAutospacing="1"/>
    </w:pPr>
    <w:rPr>
      <w:rFonts w:eastAsia="Times New Roman"/>
    </w:rPr>
  </w:style>
  <w:style w:type="character" w:customStyle="1" w:styleId="pmterms12">
    <w:name w:val="pmterms12"/>
    <w:rsid w:val="00AF04E9"/>
    <w:rPr>
      <w:b/>
      <w:bCs/>
      <w:i w:val="0"/>
      <w:iCs w:val="0"/>
      <w:color w:val="000000"/>
    </w:rPr>
  </w:style>
  <w:style w:type="character" w:customStyle="1" w:styleId="pmterms11">
    <w:name w:val="pmterms11"/>
    <w:rsid w:val="00AF04E9"/>
    <w:rPr>
      <w:b/>
      <w:bCs/>
      <w:i w:val="0"/>
      <w:iCs w:val="0"/>
      <w:color w:val="000000"/>
    </w:rPr>
  </w:style>
  <w:style w:type="character" w:customStyle="1" w:styleId="Title10">
    <w:name w:val="Title1"/>
    <w:rsid w:val="00AF04E9"/>
  </w:style>
  <w:style w:type="character" w:customStyle="1" w:styleId="UnderlineChar4Char">
    <w:name w:val="Underline Char4 Char"/>
    <w:link w:val="UnderlineChar4"/>
    <w:rsid w:val="00AF04E9"/>
    <w:rPr>
      <w:u w:val="single"/>
    </w:rPr>
  </w:style>
  <w:style w:type="character" w:customStyle="1" w:styleId="BoldandUnderlineChar3Char2">
    <w:name w:val="Bold and Underline Char3 Char2"/>
    <w:link w:val="BoldandUnderlineChar3"/>
    <w:rsid w:val="00AF04E9"/>
    <w:rPr>
      <w:b/>
      <w:u w:val="single"/>
    </w:rPr>
  </w:style>
  <w:style w:type="character" w:customStyle="1" w:styleId="LanguageChar">
    <w:name w:val="Language Char"/>
    <w:link w:val="Language"/>
    <w:rsid w:val="00AF04E9"/>
    <w:rPr>
      <w:strike/>
      <w:sz w:val="16"/>
      <w:szCs w:val="16"/>
    </w:rPr>
  </w:style>
  <w:style w:type="paragraph" w:customStyle="1" w:styleId="cardCharChar0">
    <w:name w:val="card Char Char"/>
    <w:basedOn w:val="Normal"/>
    <w:link w:val="cardCharCharChar"/>
    <w:qFormat/>
    <w:rsid w:val="00AF04E9"/>
    <w:pPr>
      <w:ind w:left="288" w:right="288"/>
    </w:pPr>
    <w:rPr>
      <w:rFonts w:ascii="Times New Roman" w:eastAsia="Times New Roman" w:hAnsi="Times New Roman"/>
      <w:sz w:val="20"/>
      <w:szCs w:val="20"/>
    </w:rPr>
  </w:style>
  <w:style w:type="character" w:customStyle="1" w:styleId="cardCharCharChar">
    <w:name w:val="card Char Char Char"/>
    <w:link w:val="cardCharChar0"/>
    <w:rsid w:val="00AF04E9"/>
    <w:rPr>
      <w:rFonts w:ascii="Times New Roman" w:eastAsia="Times New Roman" w:hAnsi="Times New Roman"/>
      <w:sz w:val="20"/>
      <w:szCs w:val="20"/>
    </w:rPr>
  </w:style>
  <w:style w:type="paragraph" w:customStyle="1" w:styleId="UnderlineCharCharCharCharChar">
    <w:name w:val="Underline Char Char Char Char Char"/>
    <w:basedOn w:val="Normal"/>
    <w:link w:val="UnderlineCharCharCharCharCharChar"/>
    <w:qFormat/>
    <w:rsid w:val="00AF04E9"/>
    <w:rPr>
      <w:rFonts w:ascii="Arial Narrow" w:eastAsia="Times New Roman" w:hAnsi="Arial Narrow"/>
      <w:sz w:val="20"/>
      <w:u w:val="single"/>
    </w:rPr>
  </w:style>
  <w:style w:type="character" w:customStyle="1" w:styleId="UnderlineCharCharCharCharCharChar">
    <w:name w:val="Underline Char Char Char Char Char Char"/>
    <w:link w:val="UnderlineCharCharCharCharChar"/>
    <w:rsid w:val="00AF04E9"/>
    <w:rPr>
      <w:rFonts w:ascii="Arial Narrow" w:eastAsia="Times New Roman" w:hAnsi="Arial Narrow"/>
      <w:sz w:val="20"/>
      <w:szCs w:val="22"/>
      <w:u w:val="single"/>
    </w:rPr>
  </w:style>
  <w:style w:type="character" w:customStyle="1" w:styleId="BoldandUnderlineCharCharCharChar">
    <w:name w:val="Bold and Underline Char Char Char Char"/>
    <w:rsid w:val="00AF04E9"/>
    <w:rPr>
      <w:b/>
      <w:noProof w:val="0"/>
      <w:u w:val="single"/>
      <w:lang w:val="en-US" w:eastAsia="en-US" w:bidi="ar-SA"/>
    </w:rPr>
  </w:style>
  <w:style w:type="character" w:customStyle="1" w:styleId="BoldandUnderlineCharChar">
    <w:name w:val="Bold and Underline Char Char"/>
    <w:rsid w:val="00AF04E9"/>
    <w:rPr>
      <w:b/>
      <w:noProof w:val="0"/>
      <w:u w:val="single"/>
      <w:lang w:val="en-US" w:eastAsia="en-US" w:bidi="ar-SA"/>
    </w:rPr>
  </w:style>
  <w:style w:type="character" w:customStyle="1" w:styleId="term1">
    <w:name w:val="term1"/>
    <w:rsid w:val="00AF04E9"/>
    <w:rPr>
      <w:b/>
      <w:bCs/>
    </w:rPr>
  </w:style>
  <w:style w:type="character" w:customStyle="1" w:styleId="reduce2">
    <w:name w:val="reduce2"/>
    <w:rsid w:val="00AF04E9"/>
    <w:rPr>
      <w:rFonts w:ascii="Arial" w:hAnsi="Arial" w:cs="Arial"/>
      <w:color w:val="000000"/>
      <w:sz w:val="10"/>
      <w:szCs w:val="22"/>
    </w:rPr>
  </w:style>
  <w:style w:type="character" w:customStyle="1" w:styleId="qlabel">
    <w:name w:val="q_label"/>
    <w:rsid w:val="00AF04E9"/>
  </w:style>
  <w:style w:type="character" w:customStyle="1" w:styleId="alabel">
    <w:name w:val="a_label"/>
    <w:rsid w:val="00AF04E9"/>
  </w:style>
  <w:style w:type="character" w:customStyle="1" w:styleId="FontStyle29">
    <w:name w:val="Font Style29"/>
    <w:uiPriority w:val="99"/>
    <w:rsid w:val="00AF04E9"/>
    <w:rPr>
      <w:rFonts w:ascii="Arial" w:hAnsi="Arial" w:cs="Arial"/>
      <w:sz w:val="14"/>
      <w:szCs w:val="14"/>
    </w:rPr>
  </w:style>
  <w:style w:type="character" w:customStyle="1" w:styleId="Debate-CardTagandCite-F6Char">
    <w:name w:val="Debate- Card Tag and Cite- F6 Char"/>
    <w:link w:val="Debate-CardTagandCite-F6"/>
    <w:locked/>
    <w:rsid w:val="00AF04E9"/>
    <w:rPr>
      <w:rFonts w:ascii="Georgia" w:hAnsi="Georgia"/>
      <w:b/>
    </w:rPr>
  </w:style>
  <w:style w:type="paragraph" w:customStyle="1" w:styleId="Debate-CardTagandCite-F6">
    <w:name w:val="Debate- Card Tag and Cite- F6"/>
    <w:basedOn w:val="Normal"/>
    <w:link w:val="Debate-CardTagandCite-F6Char"/>
    <w:qFormat/>
    <w:rsid w:val="00AF04E9"/>
    <w:pPr>
      <w:contextualSpacing/>
    </w:pPr>
    <w:rPr>
      <w:rFonts w:ascii="Georgia" w:eastAsiaTheme="minorEastAsia" w:hAnsi="Georgia"/>
      <w:b/>
      <w:sz w:val="24"/>
      <w:szCs w:val="24"/>
    </w:rPr>
  </w:style>
  <w:style w:type="character" w:customStyle="1" w:styleId="CardTagChar">
    <w:name w:val="Card Tag Char"/>
    <w:link w:val="CardTag"/>
    <w:locked/>
    <w:rsid w:val="00AF04E9"/>
    <w:rPr>
      <w:rFonts w:ascii="Arial Narrow" w:hAnsi="Arial Narrow"/>
      <w:b/>
      <w:sz w:val="26"/>
    </w:rPr>
  </w:style>
  <w:style w:type="paragraph" w:customStyle="1" w:styleId="CardTag">
    <w:name w:val="Card Tag"/>
    <w:link w:val="CardTagChar"/>
    <w:qFormat/>
    <w:rsid w:val="00AF04E9"/>
    <w:rPr>
      <w:rFonts w:ascii="Arial Narrow" w:hAnsi="Arial Narrow"/>
      <w:b/>
      <w:sz w:val="26"/>
    </w:rPr>
  </w:style>
  <w:style w:type="paragraph" w:customStyle="1" w:styleId="CardText1">
    <w:name w:val="Card Text 1"/>
    <w:basedOn w:val="Normal"/>
    <w:link w:val="CardText1Char"/>
    <w:autoRedefine/>
    <w:qFormat/>
    <w:rsid w:val="00AF04E9"/>
    <w:rPr>
      <w:rFonts w:eastAsia="Calibri"/>
      <w:color w:val="000000"/>
      <w:u w:val="single"/>
    </w:rPr>
  </w:style>
  <w:style w:type="paragraph" w:customStyle="1" w:styleId="CardText2">
    <w:name w:val="Card Text 2"/>
    <w:basedOn w:val="CardText1"/>
    <w:link w:val="CardText2Char"/>
    <w:qFormat/>
    <w:rsid w:val="00AF04E9"/>
    <w:rPr>
      <w:rFonts w:ascii="Arial Narrow" w:eastAsiaTheme="minorEastAsia" w:hAnsi="Arial Narrow"/>
      <w:b/>
      <w:sz w:val="24"/>
      <w:szCs w:val="24"/>
    </w:rPr>
  </w:style>
  <w:style w:type="character" w:customStyle="1" w:styleId="CardText1Char">
    <w:name w:val="Card Text 1 Char"/>
    <w:link w:val="CardText1"/>
    <w:rsid w:val="00AF04E9"/>
    <w:rPr>
      <w:rFonts w:ascii="Calibri" w:eastAsia="Calibri" w:hAnsi="Calibri"/>
      <w:color w:val="000000"/>
      <w:sz w:val="22"/>
      <w:szCs w:val="22"/>
      <w:u w:val="single"/>
    </w:rPr>
  </w:style>
  <w:style w:type="character" w:customStyle="1" w:styleId="BoldUnderlining">
    <w:name w:val="Bold Underlining"/>
    <w:rsid w:val="00AF04E9"/>
    <w:rPr>
      <w:b/>
      <w:u w:val="thick"/>
    </w:rPr>
  </w:style>
  <w:style w:type="character" w:customStyle="1" w:styleId="CardtextChar2">
    <w:name w:val="Card text Char"/>
    <w:link w:val="Cardtext3"/>
    <w:locked/>
    <w:rsid w:val="00AF04E9"/>
    <w:rPr>
      <w:rFonts w:ascii="Arial Narrow" w:eastAsia="Times New Roman" w:hAnsi="Arial Narrow"/>
      <w:u w:val="single"/>
    </w:rPr>
  </w:style>
  <w:style w:type="paragraph" w:customStyle="1" w:styleId="Cardtext3">
    <w:name w:val="Card text"/>
    <w:link w:val="CardtextChar2"/>
    <w:qFormat/>
    <w:rsid w:val="00AF04E9"/>
    <w:pPr>
      <w:widowControl w:val="0"/>
      <w:autoSpaceDE w:val="0"/>
      <w:autoSpaceDN w:val="0"/>
      <w:adjustRightInd w:val="0"/>
    </w:pPr>
    <w:rPr>
      <w:rFonts w:ascii="Arial Narrow" w:eastAsia="Times New Roman" w:hAnsi="Arial Narrow"/>
      <w:u w:val="single"/>
    </w:rPr>
  </w:style>
  <w:style w:type="character" w:customStyle="1" w:styleId="Debate-CardSmalltextF2Char">
    <w:name w:val="Debate- Card Small text F2 Char"/>
    <w:link w:val="Debate-CardSmalltextF2"/>
    <w:locked/>
    <w:rsid w:val="00AF04E9"/>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AF04E9"/>
    <w:pPr>
      <w:spacing w:after="200"/>
      <w:contextualSpacing/>
    </w:pPr>
    <w:rPr>
      <w:rFonts w:ascii="Arial Narrow" w:eastAsiaTheme="minorEastAsia" w:hAnsi="Arial Narrow"/>
      <w:sz w:val="16"/>
      <w:szCs w:val="24"/>
    </w:rPr>
  </w:style>
  <w:style w:type="character" w:customStyle="1" w:styleId="Debate-CardTextUnderlined-F3Char">
    <w:name w:val="Debate- Card Text Underlined- F3 Char"/>
    <w:link w:val="Debate-CardTextUnderlined-F3"/>
    <w:locked/>
    <w:rsid w:val="00AF04E9"/>
    <w:rPr>
      <w:rFonts w:ascii="Arial Narrow" w:hAnsi="Arial Narrow"/>
      <w:sz w:val="18"/>
      <w:u w:val="single"/>
    </w:rPr>
  </w:style>
  <w:style w:type="paragraph" w:customStyle="1" w:styleId="Debate-CardTextUnderlined-F3">
    <w:name w:val="Debate- Card Text Underlined- F3"/>
    <w:basedOn w:val="Normal"/>
    <w:link w:val="Debate-CardTextUnderlined-F3Char"/>
    <w:qFormat/>
    <w:rsid w:val="00AF04E9"/>
    <w:pPr>
      <w:spacing w:after="200"/>
      <w:contextualSpacing/>
    </w:pPr>
    <w:rPr>
      <w:rFonts w:ascii="Arial Narrow" w:eastAsiaTheme="minorEastAsia" w:hAnsi="Arial Narrow"/>
      <w:sz w:val="18"/>
      <w:szCs w:val="24"/>
      <w:u w:val="single"/>
    </w:rPr>
  </w:style>
  <w:style w:type="character" w:customStyle="1" w:styleId="Debate-EmphasizedText-F5Char">
    <w:name w:val="Debate- Emphasized Text- F5 Char"/>
    <w:link w:val="Debate-EmphasizedText-F5"/>
    <w:locked/>
    <w:rsid w:val="00AF04E9"/>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AF04E9"/>
    <w:rPr>
      <w:b/>
    </w:rPr>
  </w:style>
  <w:style w:type="character" w:customStyle="1" w:styleId="UnderlineTextChar">
    <w:name w:val="Underline Text Char"/>
    <w:link w:val="UnderlineText"/>
    <w:rsid w:val="00AF04E9"/>
    <w:rPr>
      <w:u w:val="single"/>
    </w:rPr>
  </w:style>
  <w:style w:type="character" w:customStyle="1" w:styleId="stylestylebold12pt">
    <w:name w:val="stylestylebold12pt"/>
    <w:rsid w:val="00AF04E9"/>
  </w:style>
  <w:style w:type="character" w:customStyle="1" w:styleId="commentstext0">
    <w:name w:val="commentstext"/>
    <w:rsid w:val="00AF04E9"/>
  </w:style>
  <w:style w:type="character" w:customStyle="1" w:styleId="Hyperlink6">
    <w:name w:val="Hyperlink6"/>
    <w:rsid w:val="00AF04E9"/>
    <w:rPr>
      <w:color w:val="3300CC"/>
      <w:u w:val="single"/>
    </w:rPr>
  </w:style>
  <w:style w:type="character" w:customStyle="1" w:styleId="klink">
    <w:name w:val="klink"/>
    <w:rsid w:val="00AF04E9"/>
  </w:style>
  <w:style w:type="character" w:customStyle="1" w:styleId="texto1">
    <w:name w:val="texto1"/>
    <w:rsid w:val="00AF04E9"/>
  </w:style>
  <w:style w:type="character" w:customStyle="1" w:styleId="A8">
    <w:name w:val="A8"/>
    <w:uiPriority w:val="99"/>
    <w:rsid w:val="00AF04E9"/>
    <w:rPr>
      <w:color w:val="000000"/>
      <w:sz w:val="12"/>
      <w:szCs w:val="12"/>
    </w:rPr>
  </w:style>
  <w:style w:type="paragraph" w:customStyle="1" w:styleId="TagCite">
    <w:name w:val="TagCite"/>
    <w:basedOn w:val="Normal"/>
    <w:qFormat/>
    <w:rsid w:val="00AF04E9"/>
    <w:rPr>
      <w:rFonts w:ascii="Garamond" w:eastAsia="Calibri" w:hAnsi="Garamond"/>
      <w:b/>
    </w:rPr>
  </w:style>
  <w:style w:type="character" w:customStyle="1" w:styleId="marrontitulobig">
    <w:name w:val="marron_titulo_big"/>
    <w:rsid w:val="00AF04E9"/>
  </w:style>
  <w:style w:type="character" w:customStyle="1" w:styleId="postbody">
    <w:name w:val="postbody"/>
    <w:rsid w:val="00AF04E9"/>
  </w:style>
  <w:style w:type="character" w:styleId="HTMLAcronym">
    <w:name w:val="HTML Acronym"/>
    <w:uiPriority w:val="99"/>
    <w:unhideWhenUsed/>
    <w:rsid w:val="00AF04E9"/>
  </w:style>
  <w:style w:type="character" w:customStyle="1" w:styleId="apturelink">
    <w:name w:val="apturelink"/>
    <w:rsid w:val="00AF04E9"/>
  </w:style>
  <w:style w:type="character" w:customStyle="1" w:styleId="apturelinkicon">
    <w:name w:val="apturelinkicon"/>
    <w:rsid w:val="00AF04E9"/>
  </w:style>
  <w:style w:type="character" w:customStyle="1" w:styleId="titletxt">
    <w:name w:val="titletxt"/>
    <w:rsid w:val="00AF04E9"/>
  </w:style>
  <w:style w:type="character" w:customStyle="1" w:styleId="colbcopy">
    <w:name w:val="colbcopy"/>
    <w:rsid w:val="00AF04E9"/>
  </w:style>
  <w:style w:type="character" w:customStyle="1" w:styleId="hcard">
    <w:name w:val="hcard"/>
    <w:rsid w:val="00AF04E9"/>
  </w:style>
  <w:style w:type="table" w:styleId="MediumGrid2">
    <w:name w:val="Medium Grid 2"/>
    <w:basedOn w:val="TableNormal"/>
    <w:uiPriority w:val="68"/>
    <w:rsid w:val="00AF04E9"/>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desc">
    <w:name w:val="desc"/>
    <w:basedOn w:val="DefaultParagraphFont"/>
    <w:rsid w:val="00AF04E9"/>
  </w:style>
  <w:style w:type="character" w:customStyle="1" w:styleId="source">
    <w:name w:val="source"/>
    <w:rsid w:val="00AF04E9"/>
  </w:style>
  <w:style w:type="character" w:customStyle="1" w:styleId="bodycopy">
    <w:name w:val="bodycopy"/>
    <w:rsid w:val="00AF04E9"/>
  </w:style>
  <w:style w:type="character" w:customStyle="1" w:styleId="bioline">
    <w:name w:val="bioline"/>
    <w:rsid w:val="00AF04E9"/>
  </w:style>
  <w:style w:type="paragraph" w:customStyle="1" w:styleId="Cite20">
    <w:name w:val="Cite 2"/>
    <w:basedOn w:val="Normal"/>
    <w:qFormat/>
    <w:rsid w:val="00AF04E9"/>
    <w:rPr>
      <w:rFonts w:eastAsia="Calibri"/>
      <w:b/>
      <w:u w:val="single"/>
    </w:rPr>
  </w:style>
  <w:style w:type="character" w:customStyle="1" w:styleId="slug-pub-date">
    <w:name w:val="slug-pub-date"/>
    <w:basedOn w:val="DefaultParagraphFont"/>
    <w:rsid w:val="00AF04E9"/>
  </w:style>
  <w:style w:type="character" w:customStyle="1" w:styleId="slug-vol">
    <w:name w:val="slug-vol"/>
    <w:basedOn w:val="DefaultParagraphFont"/>
    <w:rsid w:val="00AF04E9"/>
  </w:style>
  <w:style w:type="character" w:customStyle="1" w:styleId="slug-issue">
    <w:name w:val="slug-issue"/>
    <w:basedOn w:val="DefaultParagraphFont"/>
    <w:rsid w:val="00AF04E9"/>
  </w:style>
  <w:style w:type="character" w:customStyle="1" w:styleId="slug-pages">
    <w:name w:val="slug-pages"/>
    <w:basedOn w:val="DefaultParagraphFont"/>
    <w:rsid w:val="00AF04E9"/>
  </w:style>
  <w:style w:type="numbering" w:styleId="1ai">
    <w:name w:val="Outline List 1"/>
    <w:basedOn w:val="NoList"/>
    <w:rsid w:val="00AF04E9"/>
  </w:style>
  <w:style w:type="character" w:customStyle="1" w:styleId="HIGHLIGHT">
    <w:name w:val="HIGHLIGHT"/>
    <w:uiPriority w:val="1"/>
    <w:qFormat/>
    <w:rsid w:val="00AF04E9"/>
    <w:rPr>
      <w:rFonts w:ascii="Times New Roman" w:hAnsi="Times New Roman"/>
      <w:sz w:val="24"/>
      <w:u w:val="single"/>
      <w:bdr w:val="none" w:sz="0" w:space="0" w:color="auto"/>
      <w:shd w:val="clear" w:color="auto" w:fill="auto"/>
    </w:rPr>
  </w:style>
  <w:style w:type="character" w:customStyle="1" w:styleId="HotRouteChar">
    <w:name w:val="Hot Route Char"/>
    <w:link w:val="HotRoute"/>
    <w:rsid w:val="00AF04E9"/>
    <w:rPr>
      <w:rFonts w:ascii="Times New Roman" w:eastAsia="Times New Roman" w:hAnsi="Times New Roman"/>
      <w:sz w:val="20"/>
      <w:szCs w:val="22"/>
    </w:rPr>
  </w:style>
  <w:style w:type="paragraph" w:customStyle="1" w:styleId="StylePlainTextTimesNewRomanBold">
    <w:name w:val="Style Plain Text + Times New Roman Bold"/>
    <w:basedOn w:val="PlainText"/>
    <w:qFormat/>
    <w:rsid w:val="00AF04E9"/>
    <w:rPr>
      <w:rFonts w:eastAsia="Cambria"/>
    </w:rPr>
  </w:style>
  <w:style w:type="paragraph" w:styleId="PlainText">
    <w:name w:val="Plain Text"/>
    <w:basedOn w:val="Normal"/>
    <w:link w:val="PlainTextChar"/>
    <w:unhideWhenUsed/>
    <w:rsid w:val="00AF04E9"/>
    <w:rPr>
      <w:rFonts w:ascii="Courier" w:hAnsi="Courier"/>
      <w:sz w:val="21"/>
      <w:szCs w:val="21"/>
    </w:rPr>
  </w:style>
  <w:style w:type="character" w:customStyle="1" w:styleId="PlainTextChar">
    <w:name w:val="Plain Text Char"/>
    <w:basedOn w:val="DefaultParagraphFont"/>
    <w:link w:val="PlainText"/>
    <w:rsid w:val="00AF04E9"/>
    <w:rPr>
      <w:rFonts w:ascii="Courier" w:eastAsiaTheme="minorHAnsi" w:hAnsi="Courier"/>
      <w:sz w:val="21"/>
      <w:szCs w:val="21"/>
    </w:rPr>
  </w:style>
  <w:style w:type="paragraph" w:customStyle="1" w:styleId="hotroute1">
    <w:name w:val="hotroute"/>
    <w:basedOn w:val="Normal"/>
    <w:qFormat/>
    <w:rsid w:val="00AF04E9"/>
    <w:pPr>
      <w:ind w:left="288"/>
    </w:pPr>
  </w:style>
  <w:style w:type="paragraph" w:customStyle="1" w:styleId="DeleteAnalytics">
    <w:name w:val="Delete Analytics"/>
    <w:basedOn w:val="Heading4"/>
    <w:qFormat/>
    <w:rsid w:val="00AF04E9"/>
    <w:rPr>
      <w:color w:val="800000"/>
    </w:rPr>
  </w:style>
  <w:style w:type="paragraph" w:styleId="Quote">
    <w:name w:val="Quote"/>
    <w:aliases w:val="quote"/>
    <w:basedOn w:val="Normal"/>
    <w:next w:val="Normal"/>
    <w:link w:val="QuoteChar1"/>
    <w:uiPriority w:val="29"/>
    <w:qFormat/>
    <w:rsid w:val="00AF04E9"/>
    <w:pPr>
      <w:ind w:left="144"/>
    </w:pPr>
    <w:rPr>
      <w:rFonts w:ascii="Times New Roman" w:hAnsi="Times New Roman"/>
      <w:iCs/>
      <w:sz w:val="18"/>
    </w:rPr>
  </w:style>
  <w:style w:type="character" w:customStyle="1" w:styleId="QuoteChar1">
    <w:name w:val="Quote Char1"/>
    <w:aliases w:val="quote Char1"/>
    <w:basedOn w:val="DefaultParagraphFont"/>
    <w:link w:val="Quote"/>
    <w:uiPriority w:val="29"/>
    <w:rsid w:val="00AF04E9"/>
    <w:rPr>
      <w:rFonts w:ascii="Times New Roman" w:eastAsiaTheme="minorHAnsi" w:hAnsi="Times New Roman"/>
      <w:iCs/>
      <w:sz w:val="18"/>
      <w:szCs w:val="22"/>
    </w:rPr>
  </w:style>
  <w:style w:type="paragraph" w:customStyle="1" w:styleId="ReallyFuckingSmall0">
    <w:name w:val="Really Fucking Small"/>
    <w:basedOn w:val="Normal"/>
    <w:link w:val="ReallyFuckingSmallChar0"/>
    <w:qFormat/>
    <w:rsid w:val="00AF04E9"/>
    <w:pPr>
      <w:ind w:left="144"/>
    </w:pPr>
    <w:rPr>
      <w:rFonts w:ascii="Times New Roman" w:eastAsia="Times New Roman" w:hAnsi="Times New Roman"/>
      <w:sz w:val="12"/>
    </w:rPr>
  </w:style>
  <w:style w:type="character" w:customStyle="1" w:styleId="ReallyFuckingSmallChar0">
    <w:name w:val="Really Fucking Small Char"/>
    <w:link w:val="ReallyFuckingSmall0"/>
    <w:rsid w:val="00AF04E9"/>
    <w:rPr>
      <w:rFonts w:ascii="Times New Roman" w:eastAsia="Times New Roman" w:hAnsi="Times New Roman"/>
      <w:sz w:val="12"/>
      <w:szCs w:val="22"/>
    </w:rPr>
  </w:style>
  <w:style w:type="paragraph" w:customStyle="1" w:styleId="HotRouteCharCharCharCharChar">
    <w:name w:val="Hot Route! Char Char Char Char Char"/>
    <w:basedOn w:val="Normal"/>
    <w:link w:val="HotRouteCharCharCharCharCharChar"/>
    <w:qFormat/>
    <w:rsid w:val="00AF04E9"/>
    <w:pPr>
      <w:ind w:left="144"/>
    </w:pPr>
  </w:style>
  <w:style w:type="character" w:customStyle="1" w:styleId="HotRouteCharCharCharCharCharChar">
    <w:name w:val="Hot Route! Char Char Char Char Char Char"/>
    <w:basedOn w:val="DefaultParagraphFont"/>
    <w:link w:val="HotRouteCharCharCharCharChar"/>
    <w:rsid w:val="00AF04E9"/>
    <w:rPr>
      <w:rFonts w:ascii="Calibri" w:eastAsiaTheme="minorHAnsi" w:hAnsi="Calibri"/>
      <w:sz w:val="22"/>
      <w:szCs w:val="22"/>
    </w:rPr>
  </w:style>
  <w:style w:type="paragraph" w:customStyle="1" w:styleId="SmallTextCharCharChar">
    <w:name w:val="Small Text Char Char Char"/>
    <w:basedOn w:val="Normal"/>
    <w:link w:val="SmallTextCharCharCharChar"/>
    <w:qFormat/>
    <w:rsid w:val="00AF04E9"/>
  </w:style>
  <w:style w:type="character" w:customStyle="1" w:styleId="SmallTextCharCharCharChar">
    <w:name w:val="Small Text Char Char Char Char"/>
    <w:basedOn w:val="DefaultParagraphFont"/>
    <w:link w:val="SmallTextCharCharChar"/>
    <w:rsid w:val="00AF04E9"/>
    <w:rPr>
      <w:rFonts w:ascii="Calibri" w:eastAsiaTheme="minorHAnsi" w:hAnsi="Calibri"/>
      <w:sz w:val="22"/>
      <w:szCs w:val="22"/>
    </w:rPr>
  </w:style>
  <w:style w:type="paragraph" w:customStyle="1" w:styleId="UnderlineCharCharCharCharCharCharChar">
    <w:name w:val="Underline Char Char Char Char Char Char Char"/>
    <w:basedOn w:val="Normal"/>
    <w:link w:val="UnderlineCharCharCharCharCharCharCharChar"/>
    <w:qFormat/>
    <w:rsid w:val="00AF04E9"/>
    <w:rPr>
      <w:rFonts w:ascii="Times New Roman" w:eastAsia="Times New Roman" w:hAnsi="Times New Roman"/>
      <w:sz w:val="20"/>
      <w:u w:val="single"/>
    </w:rPr>
  </w:style>
  <w:style w:type="character" w:customStyle="1" w:styleId="UnderlineCharCharCharCharCharCharCharChar">
    <w:name w:val="Underline Char Char Char Char Char Char Char Char"/>
    <w:basedOn w:val="DefaultParagraphFont"/>
    <w:link w:val="UnderlineCharCharCharCharCharCharChar"/>
    <w:rsid w:val="00AF04E9"/>
    <w:rPr>
      <w:rFonts w:ascii="Times New Roman" w:eastAsia="Times New Roman" w:hAnsi="Times New Roman"/>
      <w:sz w:val="20"/>
      <w:szCs w:val="22"/>
      <w:u w:val="single"/>
    </w:rPr>
  </w:style>
  <w:style w:type="paragraph" w:customStyle="1" w:styleId="ReallyfuckingsmallCharCharChar">
    <w:name w:val="Really fucking small Char Char Char"/>
    <w:basedOn w:val="Normal"/>
    <w:link w:val="ReallyfuckingsmallCharCharCharChar"/>
    <w:qFormat/>
    <w:rsid w:val="00AF04E9"/>
    <w:rPr>
      <w:rFonts w:ascii="Times New Roman" w:eastAsia="Times New Roman" w:hAnsi="Times New Roman"/>
      <w:sz w:val="10"/>
    </w:rPr>
  </w:style>
  <w:style w:type="character" w:customStyle="1" w:styleId="ReallyfuckingsmallCharCharCharChar">
    <w:name w:val="Really fucking small Char Char Char Char"/>
    <w:basedOn w:val="DefaultParagraphFont"/>
    <w:link w:val="ReallyfuckingsmallCharCharChar"/>
    <w:rsid w:val="00AF04E9"/>
    <w:rPr>
      <w:rFonts w:ascii="Times New Roman" w:eastAsia="Times New Roman" w:hAnsi="Times New Roman"/>
      <w:sz w:val="10"/>
      <w:szCs w:val="22"/>
    </w:rPr>
  </w:style>
  <w:style w:type="paragraph" w:customStyle="1" w:styleId="SmalltextCharCharChar0">
    <w:name w:val="Small text Char Char Char"/>
    <w:basedOn w:val="Normal"/>
    <w:link w:val="SmalltextCharCharCharChar0"/>
    <w:qFormat/>
    <w:rsid w:val="00AF04E9"/>
    <w:rPr>
      <w:rFonts w:ascii="Times New Roman" w:eastAsia="Times New Roman" w:hAnsi="Times New Roman"/>
    </w:rPr>
  </w:style>
  <w:style w:type="character" w:customStyle="1" w:styleId="SmalltextCharCharCharChar0">
    <w:name w:val="Small text Char Char Char Char"/>
    <w:basedOn w:val="DefaultParagraphFont"/>
    <w:link w:val="SmalltextCharCharChar0"/>
    <w:rsid w:val="00AF04E9"/>
    <w:rPr>
      <w:rFonts w:ascii="Times New Roman" w:eastAsia="Times New Roman" w:hAnsi="Times New Roman"/>
      <w:sz w:val="22"/>
      <w:szCs w:val="22"/>
    </w:rPr>
  </w:style>
  <w:style w:type="paragraph" w:customStyle="1" w:styleId="Boxempahsis">
    <w:name w:val="Box empahsis"/>
    <w:basedOn w:val="Normal"/>
    <w:link w:val="BoxempahsisChar"/>
    <w:qFormat/>
    <w:rsid w:val="00AF04E9"/>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AF04E9"/>
    <w:rPr>
      <w:rFonts w:ascii="Franklin Gothic Heavy" w:eastAsiaTheme="minorHAnsi" w:hAnsi="Franklin Gothic Heavy"/>
      <w:sz w:val="22"/>
      <w:szCs w:val="22"/>
      <w:u w:val="single"/>
      <w:bdr w:val="single" w:sz="4" w:space="0" w:color="auto"/>
    </w:rPr>
  </w:style>
  <w:style w:type="character" w:customStyle="1" w:styleId="Qualified">
    <w:name w:val="Qualified"/>
    <w:rsid w:val="00AF04E9"/>
    <w:rPr>
      <w:rFonts w:asciiTheme="majorHAnsi" w:hAnsiTheme="majorHAnsi"/>
      <w:b/>
      <w:bCs/>
      <w:sz w:val="16"/>
    </w:rPr>
  </w:style>
  <w:style w:type="character" w:customStyle="1" w:styleId="hdr">
    <w:name w:val="hdr"/>
    <w:rsid w:val="00AF04E9"/>
  </w:style>
  <w:style w:type="character" w:customStyle="1" w:styleId="tagChar1">
    <w:name w:val="tag Char1"/>
    <w:aliases w:val="Heading 2 Char1 Char Char Char Char,TAG Char1,Heading 2 Char2 Char Char2,Heading 2 Char1 Char Char Char11,Heading 2 Char Char Char Char Char1,Heading 2 Char Char1 Char Char2,Heading 2 Char2 Char11,Heading 2 Char1 Char Char11,Heading 2 Char6"/>
    <w:qFormat/>
    <w:rsid w:val="00AF04E9"/>
    <w:rPr>
      <w:rFonts w:ascii="Times New Roman" w:eastAsia="Times New Roman" w:hAnsi="Times New Roman" w:cs="Times New Roman"/>
      <w:b/>
      <w:sz w:val="24"/>
      <w:szCs w:val="20"/>
    </w:rPr>
  </w:style>
  <w:style w:type="character" w:styleId="SubtleEmphasis">
    <w:name w:val="Subtle Emphasis"/>
    <w:aliases w:val="Small Card,Key phrase"/>
    <w:basedOn w:val="DefaultParagraphFont"/>
    <w:qFormat/>
    <w:rsid w:val="00AF04E9"/>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AF04E9"/>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AF04E9"/>
    <w:rPr>
      <w:rFonts w:ascii="Cambria" w:hAnsi="Cambria"/>
      <w:b/>
      <w:caps w:val="0"/>
      <w:smallCaps w:val="0"/>
      <w:sz w:val="24"/>
      <w:u w:val="none"/>
      <w:bdr w:val="none" w:sz="0" w:space="0" w:color="auto"/>
      <w:shd w:val="clear" w:color="auto" w:fill="BEFF7D"/>
    </w:rPr>
  </w:style>
  <w:style w:type="paragraph" w:customStyle="1" w:styleId="MaggieTag">
    <w:name w:val="MaggieTag"/>
    <w:basedOn w:val="Normal"/>
    <w:qFormat/>
    <w:rsid w:val="00AF04E9"/>
    <w:rPr>
      <w:rFonts w:ascii="Garamond" w:eastAsia="Times New Roman" w:hAnsi="Garamond"/>
      <w:b/>
      <w:szCs w:val="20"/>
    </w:rPr>
  </w:style>
  <w:style w:type="character" w:customStyle="1" w:styleId="BlockTitleChar">
    <w:name w:val="%Block Title Char"/>
    <w:rsid w:val="00AF04E9"/>
    <w:rPr>
      <w:rFonts w:ascii="Arial" w:eastAsia="Times New Roman" w:hAnsi="Arial" w:cs="Arial"/>
      <w:b/>
      <w:bCs/>
      <w:kern w:val="32"/>
      <w:sz w:val="28"/>
      <w:szCs w:val="32"/>
    </w:rPr>
  </w:style>
  <w:style w:type="paragraph" w:customStyle="1" w:styleId="Regular">
    <w:name w:val="Regular"/>
    <w:basedOn w:val="Normal"/>
    <w:link w:val="RegularChar"/>
    <w:qFormat/>
    <w:rsid w:val="00AF04E9"/>
    <w:pPr>
      <w:spacing w:after="200"/>
    </w:pPr>
    <w:rPr>
      <w:rFonts w:ascii="Cambria" w:eastAsia="Cambria" w:hAnsi="Cambria"/>
      <w:sz w:val="20"/>
    </w:rPr>
  </w:style>
  <w:style w:type="paragraph" w:styleId="Index6">
    <w:name w:val="index 6"/>
    <w:basedOn w:val="Normal"/>
    <w:next w:val="Normal"/>
    <w:autoRedefine/>
    <w:unhideWhenUsed/>
    <w:rsid w:val="00AF04E9"/>
    <w:pPr>
      <w:ind w:left="1200" w:hanging="200"/>
    </w:pPr>
    <w:rPr>
      <w:rFonts w:ascii="Cambria" w:eastAsia="Cambria" w:hAnsi="Cambria"/>
      <w:sz w:val="18"/>
      <w:szCs w:val="18"/>
    </w:rPr>
  </w:style>
  <w:style w:type="character" w:customStyle="1" w:styleId="columntexthead">
    <w:name w:val="columntexthead"/>
    <w:rsid w:val="00AF04E9"/>
  </w:style>
  <w:style w:type="character" w:customStyle="1" w:styleId="timestamp">
    <w:name w:val="timestamp"/>
    <w:rsid w:val="00AF04E9"/>
  </w:style>
  <w:style w:type="character" w:customStyle="1" w:styleId="instruction">
    <w:name w:val="instruction"/>
    <w:rsid w:val="00AF04E9"/>
  </w:style>
  <w:style w:type="character" w:customStyle="1" w:styleId="yahoobuzzbadge-form">
    <w:name w:val="yahoobuzzbadge-form"/>
    <w:rsid w:val="00AF04E9"/>
  </w:style>
  <w:style w:type="character" w:customStyle="1" w:styleId="listpipe">
    <w:name w:val="listpipe"/>
    <w:rsid w:val="00AF04E9"/>
  </w:style>
  <w:style w:type="character" w:customStyle="1" w:styleId="imagelink">
    <w:name w:val="imagelink"/>
    <w:rsid w:val="00AF04E9"/>
  </w:style>
  <w:style w:type="character" w:customStyle="1" w:styleId="leadin">
    <w:name w:val="leadin"/>
    <w:rsid w:val="00AF04E9"/>
  </w:style>
  <w:style w:type="paragraph" w:customStyle="1" w:styleId="Pa0">
    <w:name w:val="Pa0"/>
    <w:basedOn w:val="Default"/>
    <w:next w:val="Default"/>
    <w:qFormat/>
    <w:rsid w:val="00AF04E9"/>
    <w:pPr>
      <w:widowControl w:val="0"/>
      <w:spacing w:after="0" w:line="241" w:lineRule="atLeast"/>
    </w:pPr>
    <w:rPr>
      <w:rFonts w:ascii="Frutiger 45 Light" w:eastAsia="Times New Roman" w:hAnsi="Frutiger 45 Light" w:cs="Times New Roman"/>
    </w:rPr>
  </w:style>
  <w:style w:type="paragraph" w:customStyle="1" w:styleId="Pa3">
    <w:name w:val="Pa3"/>
    <w:basedOn w:val="Default"/>
    <w:next w:val="Default"/>
    <w:uiPriority w:val="99"/>
    <w:qFormat/>
    <w:rsid w:val="00AF04E9"/>
    <w:pPr>
      <w:widowControl w:val="0"/>
      <w:spacing w:after="0" w:line="241" w:lineRule="atLeast"/>
    </w:pPr>
    <w:rPr>
      <w:rFonts w:ascii="Frutiger 45 Light" w:eastAsia="Times New Roman" w:hAnsi="Frutiger 45 Light" w:cs="Times New Roman"/>
    </w:rPr>
  </w:style>
  <w:style w:type="paragraph" w:customStyle="1" w:styleId="Pa1">
    <w:name w:val="Pa1"/>
    <w:basedOn w:val="Default"/>
    <w:next w:val="Default"/>
    <w:uiPriority w:val="99"/>
    <w:qFormat/>
    <w:rsid w:val="00AF04E9"/>
    <w:pPr>
      <w:widowControl w:val="0"/>
      <w:spacing w:after="0" w:line="221" w:lineRule="atLeast"/>
    </w:pPr>
    <w:rPr>
      <w:rFonts w:ascii="Frutiger 45 Light" w:eastAsia="Times New Roman" w:hAnsi="Frutiger 45 Light" w:cs="Times New Roman"/>
    </w:rPr>
  </w:style>
  <w:style w:type="paragraph" w:customStyle="1" w:styleId="Pa2">
    <w:name w:val="Pa2"/>
    <w:basedOn w:val="Default"/>
    <w:next w:val="Default"/>
    <w:uiPriority w:val="99"/>
    <w:qFormat/>
    <w:rsid w:val="00AF04E9"/>
    <w:pPr>
      <w:widowControl w:val="0"/>
      <w:spacing w:after="0" w:line="221" w:lineRule="atLeast"/>
    </w:pPr>
    <w:rPr>
      <w:rFonts w:ascii="Frutiger 45 Light" w:eastAsia="Times New Roman" w:hAnsi="Frutiger 45 Light" w:cs="Times New Roman"/>
    </w:rPr>
  </w:style>
  <w:style w:type="character" w:customStyle="1" w:styleId="A4">
    <w:name w:val="A4"/>
    <w:rsid w:val="00AF04E9"/>
    <w:rPr>
      <w:rFonts w:ascii="Baskerville" w:hAnsi="Baskerville" w:cs="Baskerville"/>
      <w:b/>
      <w:bCs/>
      <w:color w:val="000000"/>
      <w:sz w:val="22"/>
      <w:szCs w:val="22"/>
    </w:rPr>
  </w:style>
  <w:style w:type="character" w:customStyle="1" w:styleId="A7">
    <w:name w:val="A7"/>
    <w:uiPriority w:val="99"/>
    <w:rsid w:val="00AF04E9"/>
    <w:rPr>
      <w:rFonts w:ascii="Frutiger 95 UltraBlack" w:hAnsi="Frutiger 95 UltraBlack" w:cs="Frutiger 95 UltraBlack"/>
      <w:color w:val="000000"/>
      <w:sz w:val="16"/>
      <w:szCs w:val="16"/>
    </w:rPr>
  </w:style>
  <w:style w:type="character" w:customStyle="1" w:styleId="noticiabyline">
    <w:name w:val="noticia_byline"/>
    <w:rsid w:val="00AF04E9"/>
  </w:style>
  <w:style w:type="character" w:customStyle="1" w:styleId="sep">
    <w:name w:val="sep"/>
    <w:rsid w:val="00AF04E9"/>
  </w:style>
  <w:style w:type="character" w:customStyle="1" w:styleId="rightnowyahoo">
    <w:name w:val="right_now_yahoo"/>
    <w:rsid w:val="00AF04E9"/>
  </w:style>
  <w:style w:type="character" w:customStyle="1" w:styleId="submittedmeta">
    <w:name w:val="submitted meta"/>
    <w:rsid w:val="00AF04E9"/>
  </w:style>
  <w:style w:type="paragraph" w:customStyle="1" w:styleId="Pa11">
    <w:name w:val="Pa11"/>
    <w:basedOn w:val="Default"/>
    <w:next w:val="Default"/>
    <w:uiPriority w:val="99"/>
    <w:qFormat/>
    <w:rsid w:val="00AF04E9"/>
    <w:pPr>
      <w:widowControl w:val="0"/>
      <w:spacing w:before="560" w:after="0" w:line="241" w:lineRule="atLeast"/>
    </w:pPr>
    <w:rPr>
      <w:rFonts w:ascii="Baskerville" w:eastAsia="Times New Roman" w:hAnsi="Baskerville" w:cs="Times New Roman"/>
    </w:rPr>
  </w:style>
  <w:style w:type="paragraph" w:customStyle="1" w:styleId="Pa6">
    <w:name w:val="Pa6"/>
    <w:basedOn w:val="Default"/>
    <w:next w:val="Default"/>
    <w:uiPriority w:val="99"/>
    <w:qFormat/>
    <w:rsid w:val="00AF04E9"/>
    <w:pPr>
      <w:widowControl w:val="0"/>
      <w:spacing w:before="280" w:after="0" w:line="221" w:lineRule="atLeast"/>
    </w:pPr>
    <w:rPr>
      <w:rFonts w:ascii="Baskerville" w:eastAsia="Times New Roman" w:hAnsi="Baskerville" w:cs="Times New Roman"/>
    </w:rPr>
  </w:style>
  <w:style w:type="character" w:customStyle="1" w:styleId="A10">
    <w:name w:val="A10"/>
    <w:rsid w:val="00AF04E9"/>
    <w:rPr>
      <w:color w:val="000000"/>
      <w:sz w:val="12"/>
      <w:szCs w:val="12"/>
    </w:rPr>
  </w:style>
  <w:style w:type="paragraph" w:customStyle="1" w:styleId="Pa7">
    <w:name w:val="Pa7"/>
    <w:basedOn w:val="Default"/>
    <w:next w:val="Default"/>
    <w:qFormat/>
    <w:rsid w:val="00AF04E9"/>
    <w:pPr>
      <w:widowControl w:val="0"/>
      <w:spacing w:before="280" w:after="0" w:line="221" w:lineRule="atLeast"/>
    </w:pPr>
    <w:rPr>
      <w:rFonts w:ascii="Baskerville" w:eastAsia="Times New Roman" w:hAnsi="Baskerville" w:cs="Times New Roman"/>
    </w:rPr>
  </w:style>
  <w:style w:type="paragraph" w:customStyle="1" w:styleId="Pa8">
    <w:name w:val="Pa8"/>
    <w:basedOn w:val="Default"/>
    <w:next w:val="Default"/>
    <w:qFormat/>
    <w:rsid w:val="00AF04E9"/>
    <w:pPr>
      <w:widowControl w:val="0"/>
      <w:spacing w:after="0" w:line="221" w:lineRule="atLeast"/>
    </w:pPr>
    <w:rPr>
      <w:rFonts w:ascii="Baskerville" w:eastAsia="Times New Roman" w:hAnsi="Baskerville" w:cs="Times New Roman"/>
    </w:rPr>
  </w:style>
  <w:style w:type="character" w:customStyle="1" w:styleId="A11">
    <w:name w:val="A11"/>
    <w:rsid w:val="00AF04E9"/>
    <w:rPr>
      <w:color w:val="000000"/>
      <w:sz w:val="12"/>
      <w:szCs w:val="12"/>
    </w:rPr>
  </w:style>
  <w:style w:type="character" w:customStyle="1" w:styleId="A6">
    <w:name w:val="A6"/>
    <w:uiPriority w:val="99"/>
    <w:rsid w:val="00AF04E9"/>
    <w:rPr>
      <w:color w:val="000000"/>
      <w:sz w:val="106"/>
      <w:szCs w:val="106"/>
    </w:rPr>
  </w:style>
  <w:style w:type="paragraph" w:customStyle="1" w:styleId="Style6">
    <w:name w:val="Style6"/>
    <w:basedOn w:val="Normal"/>
    <w:link w:val="Style6Char"/>
    <w:autoRedefine/>
    <w:uiPriority w:val="99"/>
    <w:qFormat/>
    <w:rsid w:val="00AF04E9"/>
    <w:rPr>
      <w:rFonts w:ascii="Times New Roman" w:eastAsia="SimSun" w:hAnsi="Times New Roman"/>
      <w:b/>
    </w:rPr>
  </w:style>
  <w:style w:type="character" w:customStyle="1" w:styleId="cite1">
    <w:name w:val="%cite"/>
    <w:rsid w:val="00AF04E9"/>
    <w:rPr>
      <w:rFonts w:ascii="Times New Roman" w:hAnsi="Times New Roman"/>
      <w:b/>
      <w:sz w:val="24"/>
    </w:rPr>
  </w:style>
  <w:style w:type="character" w:customStyle="1" w:styleId="underline0">
    <w:name w:val="%underline"/>
    <w:qFormat/>
    <w:rsid w:val="00AF04E9"/>
    <w:rPr>
      <w:b/>
      <w:u w:val="single"/>
    </w:rPr>
  </w:style>
  <w:style w:type="character" w:customStyle="1" w:styleId="Emphasis21">
    <w:name w:val="%Emphasis2"/>
    <w:rsid w:val="00AF04E9"/>
    <w:rPr>
      <w:rFonts w:ascii="Cooper Black" w:hAnsi="Cooper Black"/>
      <w:iCs/>
      <w:u w:val="single"/>
    </w:rPr>
  </w:style>
  <w:style w:type="paragraph" w:customStyle="1" w:styleId="BlockTitle0">
    <w:name w:val="%Block Title"/>
    <w:basedOn w:val="Heading1"/>
    <w:qFormat/>
    <w:rsid w:val="00AF04E9"/>
    <w:pPr>
      <w:keepLines w:val="0"/>
      <w:pageBreakBefore w:val="0"/>
      <w:pBdr>
        <w:top w:val="none" w:sz="0" w:space="0" w:color="auto"/>
        <w:left w:val="none" w:sz="0" w:space="0" w:color="auto"/>
        <w:bottom w:val="none" w:sz="0" w:space="0" w:color="auto"/>
        <w:right w:val="none" w:sz="0" w:space="0" w:color="auto"/>
      </w:pBdr>
      <w:spacing w:after="240"/>
    </w:pPr>
    <w:rPr>
      <w:rFonts w:eastAsia="Times New Roman" w:cs="Arial"/>
      <w:kern w:val="32"/>
      <w:sz w:val="28"/>
    </w:rPr>
  </w:style>
  <w:style w:type="character" w:customStyle="1" w:styleId="AAAcite">
    <w:name w:val="AAAcite"/>
    <w:rsid w:val="00AF04E9"/>
    <w:rPr>
      <w:rFonts w:ascii="Times New Roman" w:hAnsi="Times New Roman"/>
      <w:b/>
      <w:sz w:val="24"/>
    </w:rPr>
  </w:style>
  <w:style w:type="character" w:customStyle="1" w:styleId="AAAunderline">
    <w:name w:val="AAAunderline"/>
    <w:qFormat/>
    <w:rsid w:val="00AF04E9"/>
    <w:rPr>
      <w:b/>
      <w:u w:val="single"/>
    </w:rPr>
  </w:style>
  <w:style w:type="character" w:customStyle="1" w:styleId="underline1">
    <w:name w:val="underline1"/>
    <w:rsid w:val="00AF04E9"/>
    <w:rPr>
      <w:b/>
      <w:bCs/>
      <w:u w:val="single"/>
    </w:rPr>
  </w:style>
  <w:style w:type="paragraph" w:styleId="BodyTextIndent2">
    <w:name w:val="Body Text Indent 2"/>
    <w:basedOn w:val="Default"/>
    <w:next w:val="Default"/>
    <w:link w:val="BodyTextIndent2Char"/>
    <w:rsid w:val="00AF04E9"/>
    <w:pPr>
      <w:widowControl w:val="0"/>
      <w:spacing w:after="0" w:line="240" w:lineRule="auto"/>
    </w:pPr>
    <w:rPr>
      <w:rFonts w:ascii="Times New Roman" w:eastAsia="Times New Roman" w:hAnsi="Times New Roman" w:cs="Times New Roman"/>
    </w:rPr>
  </w:style>
  <w:style w:type="character" w:customStyle="1" w:styleId="BodyTextIndent2Char">
    <w:name w:val="Body Text Indent 2 Char"/>
    <w:basedOn w:val="DefaultParagraphFont"/>
    <w:link w:val="BodyTextIndent2"/>
    <w:rsid w:val="00AF04E9"/>
    <w:rPr>
      <w:rFonts w:ascii="Times New Roman" w:eastAsia="Times New Roman" w:hAnsi="Times New Roman" w:cs="Times New Roman"/>
      <w:sz w:val="22"/>
      <w:szCs w:val="22"/>
    </w:rPr>
  </w:style>
  <w:style w:type="character" w:customStyle="1" w:styleId="post-author">
    <w:name w:val="post-author"/>
    <w:rsid w:val="00AF04E9"/>
  </w:style>
  <w:style w:type="paragraph" w:customStyle="1" w:styleId="IndexHeader">
    <w:name w:val="Index Header"/>
    <w:basedOn w:val="Normal"/>
    <w:qFormat/>
    <w:rsid w:val="00AF04E9"/>
    <w:pPr>
      <w:ind w:left="-720"/>
      <w:outlineLvl w:val="0"/>
    </w:pPr>
    <w:rPr>
      <w:rFonts w:ascii="Times New Roman" w:eastAsia="Times New Roman" w:hAnsi="Times New Roman"/>
      <w:b/>
      <w:bCs/>
      <w:sz w:val="36"/>
      <w:szCs w:val="20"/>
    </w:rPr>
  </w:style>
  <w:style w:type="character" w:customStyle="1" w:styleId="IndexHeaderChar">
    <w:name w:val="Index Header Char"/>
    <w:rsid w:val="00AF04E9"/>
    <w:rPr>
      <w:rFonts w:ascii="Times New Roman" w:eastAsia="Times New Roman" w:hAnsi="Times New Roman"/>
      <w:b/>
      <w:bCs/>
      <w:sz w:val="36"/>
    </w:rPr>
  </w:style>
  <w:style w:type="character" w:customStyle="1" w:styleId="ToReadChar">
    <w:name w:val="To Read Char"/>
    <w:rsid w:val="00AF04E9"/>
    <w:rPr>
      <w:rFonts w:ascii="Verdana" w:hAnsi="Verdana"/>
      <w:b/>
      <w:szCs w:val="24"/>
      <w:u w:val="single"/>
      <w:lang w:val="en-US" w:eastAsia="en-US" w:bidi="ar-SA"/>
    </w:rPr>
  </w:style>
  <w:style w:type="paragraph" w:customStyle="1" w:styleId="CardRead">
    <w:name w:val="Card_Read"/>
    <w:basedOn w:val="Normal"/>
    <w:qFormat/>
    <w:rsid w:val="00AF04E9"/>
    <w:rPr>
      <w:rFonts w:ascii="Times" w:eastAsia="Times" w:hAnsi="Times"/>
      <w:szCs w:val="20"/>
    </w:rPr>
  </w:style>
  <w:style w:type="paragraph" w:customStyle="1" w:styleId="CardNU">
    <w:name w:val="CardNU"/>
    <w:basedOn w:val="Normal"/>
    <w:qFormat/>
    <w:rsid w:val="00AF04E9"/>
    <w:rPr>
      <w:rFonts w:ascii="Times" w:eastAsia="Times" w:hAnsi="Times"/>
      <w:sz w:val="14"/>
      <w:szCs w:val="20"/>
    </w:rPr>
  </w:style>
  <w:style w:type="paragraph" w:customStyle="1" w:styleId="StyleHeading310pt">
    <w:name w:val="Style Heading 3 + 10 pt"/>
    <w:basedOn w:val="Heading3"/>
    <w:qFormat/>
    <w:rsid w:val="00AF04E9"/>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AF04E9"/>
    <w:rPr>
      <w:rFonts w:ascii="Times New Roman" w:eastAsia="Times New Roman" w:hAnsi="Times New Roman" w:cs="Arial"/>
      <w:b/>
      <w:bCs/>
      <w:sz w:val="26"/>
      <w:szCs w:val="26"/>
    </w:rPr>
  </w:style>
  <w:style w:type="paragraph" w:customStyle="1" w:styleId="Style1">
    <w:name w:val="Style 1"/>
    <w:basedOn w:val="Normal"/>
    <w:qFormat/>
    <w:rsid w:val="00AF04E9"/>
    <w:pPr>
      <w:autoSpaceDE w:val="0"/>
      <w:autoSpaceDN w:val="0"/>
      <w:adjustRightInd w:val="0"/>
    </w:pPr>
    <w:rPr>
      <w:rFonts w:ascii="Times New Roman" w:eastAsia="Times New Roman" w:hAnsi="Times New Roman"/>
    </w:rPr>
  </w:style>
  <w:style w:type="paragraph" w:customStyle="1" w:styleId="Style30">
    <w:name w:val="Style 3"/>
    <w:basedOn w:val="Normal"/>
    <w:qFormat/>
    <w:rsid w:val="00AF04E9"/>
    <w:pPr>
      <w:autoSpaceDE w:val="0"/>
      <w:autoSpaceDN w:val="0"/>
      <w:spacing w:line="326" w:lineRule="auto"/>
      <w:ind w:firstLine="216"/>
      <w:jc w:val="both"/>
    </w:pPr>
    <w:rPr>
      <w:rFonts w:eastAsia="Times New Roman"/>
      <w:sz w:val="6"/>
      <w:szCs w:val="6"/>
    </w:rPr>
  </w:style>
  <w:style w:type="character" w:customStyle="1" w:styleId="Style12Char">
    <w:name w:val="Style12 Char"/>
    <w:link w:val="Style12"/>
    <w:rsid w:val="00AF04E9"/>
    <w:rPr>
      <w:b/>
      <w:u w:val="thick"/>
    </w:rPr>
  </w:style>
  <w:style w:type="character" w:customStyle="1" w:styleId="2xBoldUnderline">
    <w:name w:val="2x_Bold_Underline"/>
    <w:rsid w:val="00AF04E9"/>
    <w:rPr>
      <w:rFonts w:ascii="Times New Roman" w:hAnsi="Times New Roman"/>
      <w:b/>
      <w:bCs/>
      <w:sz w:val="22"/>
      <w:szCs w:val="22"/>
      <w:u w:val="single"/>
    </w:rPr>
  </w:style>
  <w:style w:type="character" w:customStyle="1" w:styleId="CiteCardCharChar">
    <w:name w:val="Cite_Card Char Char"/>
    <w:rsid w:val="00AF04E9"/>
    <w:rPr>
      <w:rFonts w:cs="Arial"/>
      <w:bCs/>
      <w:lang w:val="en-US" w:eastAsia="en-US" w:bidi="ar-SA"/>
    </w:rPr>
  </w:style>
  <w:style w:type="paragraph" w:customStyle="1" w:styleId="CiteCardChar">
    <w:name w:val="Cite_Card Char"/>
    <w:autoRedefine/>
    <w:qFormat/>
    <w:rsid w:val="00AF04E9"/>
    <w:pPr>
      <w:tabs>
        <w:tab w:val="left" w:pos="7440"/>
      </w:tabs>
      <w:ind w:right="720"/>
    </w:pPr>
    <w:rPr>
      <w:rFonts w:ascii="Times New Roman" w:eastAsia="Times New Roman" w:hAnsi="Times New Roman" w:cs="Arial"/>
      <w:bCs/>
      <w:sz w:val="20"/>
      <w:szCs w:val="20"/>
    </w:rPr>
  </w:style>
  <w:style w:type="character" w:customStyle="1" w:styleId="BoldUnderlineChar1">
    <w:name w:val="BoldUnderline Char1"/>
    <w:rsid w:val="00AF04E9"/>
    <w:rPr>
      <w:b/>
      <w:sz w:val="22"/>
      <w:szCs w:val="24"/>
      <w:u w:val="single"/>
      <w:lang w:val="en-US" w:eastAsia="en-US" w:bidi="ar-SA"/>
    </w:rPr>
  </w:style>
  <w:style w:type="paragraph" w:customStyle="1" w:styleId="CardText-NotUnderlined">
    <w:name w:val="Card Text - Not Underlined"/>
    <w:basedOn w:val="Normal"/>
    <w:qFormat/>
    <w:rsid w:val="00AF04E9"/>
    <w:pPr>
      <w:spacing w:after="60"/>
    </w:pPr>
    <w:rPr>
      <w:rFonts w:ascii="Times New Roman" w:eastAsia="Times New Roman" w:hAnsi="Times New Roman"/>
      <w:sz w:val="18"/>
    </w:rPr>
  </w:style>
  <w:style w:type="character" w:customStyle="1" w:styleId="CardsFont6ptChar">
    <w:name w:val="Cards + Font: 6 pt Char"/>
    <w:rsid w:val="00AF04E9"/>
    <w:rPr>
      <w:sz w:val="12"/>
      <w:lang w:val="en-US" w:eastAsia="en-US" w:bidi="ar-SA"/>
    </w:rPr>
  </w:style>
  <w:style w:type="character" w:customStyle="1" w:styleId="CardsFont12ptCharCharCharChar">
    <w:name w:val="Cards + Font: 12 pt Char Char Char Char"/>
    <w:rsid w:val="00AF04E9"/>
    <w:rPr>
      <w:sz w:val="24"/>
      <w:szCs w:val="24"/>
      <w:u w:val="thick"/>
      <w:lang w:val="en-US" w:eastAsia="en-US" w:bidi="ar-SA"/>
    </w:rPr>
  </w:style>
  <w:style w:type="paragraph" w:customStyle="1" w:styleId="CiteCard">
    <w:name w:val="Cite_Card"/>
    <w:qFormat/>
    <w:rsid w:val="00AF04E9"/>
    <w:pPr>
      <w:ind w:left="720" w:right="720"/>
    </w:pPr>
    <w:rPr>
      <w:rFonts w:ascii="Times New Roman" w:eastAsia="Times New Roman" w:hAnsi="Times New Roman" w:cs="Arial"/>
      <w:bCs/>
      <w:sz w:val="20"/>
      <w:szCs w:val="20"/>
    </w:rPr>
  </w:style>
  <w:style w:type="paragraph" w:customStyle="1" w:styleId="OmniPage8">
    <w:name w:val="OmniPage #8"/>
    <w:basedOn w:val="Normal"/>
    <w:qFormat/>
    <w:rsid w:val="00AF04E9"/>
    <w:rPr>
      <w:rFonts w:ascii="Times New Roman" w:eastAsia="Times New Roman" w:hAnsi="Times New Roman"/>
      <w:color w:val="000000"/>
      <w:sz w:val="20"/>
      <w:szCs w:val="20"/>
    </w:rPr>
  </w:style>
  <w:style w:type="paragraph" w:customStyle="1" w:styleId="OmniPage1">
    <w:name w:val="OmniPage #1"/>
    <w:basedOn w:val="Normal"/>
    <w:qFormat/>
    <w:rsid w:val="00AF04E9"/>
    <w:rPr>
      <w:rFonts w:ascii="Times New Roman" w:eastAsia="Times New Roman" w:hAnsi="Times New Roman"/>
      <w:color w:val="000000"/>
      <w:sz w:val="20"/>
      <w:szCs w:val="20"/>
    </w:rPr>
  </w:style>
  <w:style w:type="paragraph" w:customStyle="1" w:styleId="OmniPage2">
    <w:name w:val="OmniPage #2"/>
    <w:basedOn w:val="Normal"/>
    <w:qFormat/>
    <w:rsid w:val="00AF04E9"/>
    <w:rPr>
      <w:rFonts w:ascii="Times New Roman" w:eastAsia="Times New Roman" w:hAnsi="Times New Roman"/>
      <w:color w:val="000000"/>
      <w:sz w:val="20"/>
      <w:szCs w:val="20"/>
    </w:rPr>
  </w:style>
  <w:style w:type="paragraph" w:customStyle="1" w:styleId="OmniPage6">
    <w:name w:val="OmniPage #6"/>
    <w:basedOn w:val="Normal"/>
    <w:qFormat/>
    <w:rsid w:val="00AF04E9"/>
    <w:rPr>
      <w:rFonts w:ascii="Times New Roman" w:eastAsia="Times New Roman" w:hAnsi="Times New Roman"/>
      <w:color w:val="000000"/>
      <w:sz w:val="20"/>
      <w:szCs w:val="20"/>
    </w:rPr>
  </w:style>
  <w:style w:type="paragraph" w:customStyle="1" w:styleId="OmniPage7">
    <w:name w:val="OmniPage #7"/>
    <w:basedOn w:val="Normal"/>
    <w:qFormat/>
    <w:rsid w:val="00AF04E9"/>
    <w:rPr>
      <w:rFonts w:ascii="Times New Roman" w:eastAsia="Times New Roman" w:hAnsi="Times New Roman"/>
      <w:color w:val="000000"/>
      <w:sz w:val="20"/>
      <w:szCs w:val="20"/>
    </w:rPr>
  </w:style>
  <w:style w:type="paragraph" w:customStyle="1" w:styleId="OmniPage11">
    <w:name w:val="OmniPage #11"/>
    <w:basedOn w:val="Normal"/>
    <w:qFormat/>
    <w:rsid w:val="00AF04E9"/>
    <w:rPr>
      <w:rFonts w:ascii="Times New Roman" w:eastAsia="Times New Roman" w:hAnsi="Times New Roman"/>
      <w:color w:val="000000"/>
      <w:sz w:val="20"/>
      <w:szCs w:val="20"/>
    </w:rPr>
  </w:style>
  <w:style w:type="paragraph" w:customStyle="1" w:styleId="OmniPage12">
    <w:name w:val="OmniPage #12"/>
    <w:basedOn w:val="Normal"/>
    <w:qFormat/>
    <w:rsid w:val="00AF04E9"/>
    <w:rPr>
      <w:rFonts w:ascii="Times New Roman" w:eastAsia="Times New Roman" w:hAnsi="Times New Roman"/>
      <w:color w:val="000000"/>
      <w:sz w:val="20"/>
      <w:szCs w:val="20"/>
    </w:rPr>
  </w:style>
  <w:style w:type="paragraph" w:customStyle="1" w:styleId="OmniPage10">
    <w:name w:val="OmniPage #10"/>
    <w:basedOn w:val="Normal"/>
    <w:qFormat/>
    <w:rsid w:val="00AF04E9"/>
    <w:rPr>
      <w:rFonts w:ascii="Times New Roman" w:eastAsia="Times New Roman" w:hAnsi="Times New Roman"/>
      <w:color w:val="000000"/>
      <w:sz w:val="20"/>
      <w:szCs w:val="20"/>
    </w:rPr>
  </w:style>
  <w:style w:type="paragraph" w:customStyle="1" w:styleId="OmniPage13">
    <w:name w:val="OmniPage #13"/>
    <w:basedOn w:val="Normal"/>
    <w:qFormat/>
    <w:rsid w:val="00AF04E9"/>
    <w:rPr>
      <w:rFonts w:ascii="Times New Roman" w:eastAsia="Times New Roman" w:hAnsi="Times New Roman"/>
      <w:color w:val="000000"/>
      <w:sz w:val="20"/>
      <w:szCs w:val="20"/>
    </w:rPr>
  </w:style>
  <w:style w:type="paragraph" w:customStyle="1" w:styleId="OmniPage14">
    <w:name w:val="OmniPage #14"/>
    <w:basedOn w:val="Normal"/>
    <w:qFormat/>
    <w:rsid w:val="00AF04E9"/>
    <w:rPr>
      <w:rFonts w:ascii="Times New Roman" w:eastAsia="Times New Roman" w:hAnsi="Times New Roman"/>
      <w:color w:val="000000"/>
      <w:sz w:val="20"/>
      <w:szCs w:val="20"/>
    </w:rPr>
  </w:style>
  <w:style w:type="paragraph" w:customStyle="1" w:styleId="OmniPage15">
    <w:name w:val="OmniPage #15"/>
    <w:basedOn w:val="Normal"/>
    <w:qFormat/>
    <w:rsid w:val="00AF04E9"/>
    <w:rPr>
      <w:rFonts w:ascii="Times New Roman" w:eastAsia="Times New Roman" w:hAnsi="Times New Roman"/>
      <w:color w:val="000000"/>
      <w:sz w:val="20"/>
      <w:szCs w:val="20"/>
    </w:rPr>
  </w:style>
  <w:style w:type="paragraph" w:customStyle="1" w:styleId="OmniPage17">
    <w:name w:val="OmniPage #17"/>
    <w:basedOn w:val="Normal"/>
    <w:qFormat/>
    <w:rsid w:val="00AF04E9"/>
    <w:rPr>
      <w:rFonts w:ascii="Times New Roman" w:eastAsia="Times New Roman" w:hAnsi="Times New Roman"/>
      <w:color w:val="000000"/>
      <w:sz w:val="20"/>
      <w:szCs w:val="20"/>
    </w:rPr>
  </w:style>
  <w:style w:type="paragraph" w:customStyle="1" w:styleId="OmniPage19">
    <w:name w:val="OmniPage #19"/>
    <w:basedOn w:val="Normal"/>
    <w:qFormat/>
    <w:rsid w:val="00AF04E9"/>
    <w:rPr>
      <w:rFonts w:ascii="Times New Roman" w:eastAsia="Times New Roman" w:hAnsi="Times New Roman"/>
      <w:color w:val="000000"/>
      <w:sz w:val="20"/>
      <w:szCs w:val="20"/>
    </w:rPr>
  </w:style>
  <w:style w:type="paragraph" w:customStyle="1" w:styleId="OmniPage20">
    <w:name w:val="OmniPage #20"/>
    <w:basedOn w:val="Normal"/>
    <w:qFormat/>
    <w:rsid w:val="00AF04E9"/>
    <w:rPr>
      <w:rFonts w:ascii="Times New Roman" w:eastAsia="Times New Roman" w:hAnsi="Times New Roman"/>
      <w:color w:val="000000"/>
      <w:sz w:val="20"/>
      <w:szCs w:val="20"/>
    </w:rPr>
  </w:style>
  <w:style w:type="paragraph" w:customStyle="1" w:styleId="OmniPage21">
    <w:name w:val="OmniPage #21"/>
    <w:basedOn w:val="Normal"/>
    <w:qFormat/>
    <w:rsid w:val="00AF04E9"/>
    <w:rPr>
      <w:rFonts w:ascii="Times New Roman" w:eastAsia="Times New Roman" w:hAnsi="Times New Roman"/>
      <w:color w:val="000000"/>
      <w:sz w:val="20"/>
      <w:szCs w:val="20"/>
    </w:rPr>
  </w:style>
  <w:style w:type="paragraph" w:customStyle="1" w:styleId="OmniPage22">
    <w:name w:val="OmniPage #22"/>
    <w:basedOn w:val="Normal"/>
    <w:qFormat/>
    <w:rsid w:val="00AF04E9"/>
    <w:rPr>
      <w:rFonts w:ascii="Times New Roman" w:eastAsia="Times New Roman" w:hAnsi="Times New Roman"/>
      <w:color w:val="000000"/>
      <w:sz w:val="20"/>
      <w:szCs w:val="20"/>
    </w:rPr>
  </w:style>
  <w:style w:type="paragraph" w:customStyle="1" w:styleId="OmniPage25">
    <w:name w:val="OmniPage #25"/>
    <w:basedOn w:val="Normal"/>
    <w:qFormat/>
    <w:rsid w:val="00AF04E9"/>
    <w:rPr>
      <w:rFonts w:ascii="Times New Roman" w:eastAsia="Times New Roman" w:hAnsi="Times New Roman"/>
      <w:color w:val="000000"/>
      <w:sz w:val="20"/>
      <w:szCs w:val="20"/>
    </w:rPr>
  </w:style>
  <w:style w:type="paragraph" w:customStyle="1" w:styleId="OmniPage18">
    <w:name w:val="OmniPage #18"/>
    <w:basedOn w:val="Normal"/>
    <w:qFormat/>
    <w:rsid w:val="00AF04E9"/>
    <w:rPr>
      <w:rFonts w:ascii="Times New Roman" w:eastAsia="Times New Roman" w:hAnsi="Times New Roman"/>
      <w:color w:val="000000"/>
      <w:sz w:val="20"/>
      <w:szCs w:val="20"/>
    </w:rPr>
  </w:style>
  <w:style w:type="paragraph" w:customStyle="1" w:styleId="OmniPage26">
    <w:name w:val="OmniPage #26"/>
    <w:basedOn w:val="Normal"/>
    <w:qFormat/>
    <w:rsid w:val="00AF04E9"/>
    <w:rPr>
      <w:rFonts w:ascii="Times New Roman" w:eastAsia="Times New Roman" w:hAnsi="Times New Roman"/>
      <w:color w:val="000000"/>
      <w:sz w:val="20"/>
      <w:szCs w:val="20"/>
    </w:rPr>
  </w:style>
  <w:style w:type="paragraph" w:styleId="Index1">
    <w:name w:val="index 1"/>
    <w:basedOn w:val="Normal"/>
    <w:next w:val="Normal"/>
    <w:autoRedefine/>
    <w:unhideWhenUsed/>
    <w:rsid w:val="00AF04E9"/>
    <w:pPr>
      <w:ind w:left="200" w:hanging="200"/>
    </w:pPr>
    <w:rPr>
      <w:rFonts w:ascii="Cambria" w:eastAsia="Cambria" w:hAnsi="Cambria"/>
      <w:sz w:val="18"/>
      <w:szCs w:val="18"/>
    </w:rPr>
  </w:style>
  <w:style w:type="paragraph" w:styleId="IndexHeading">
    <w:name w:val="index heading"/>
    <w:basedOn w:val="Normal"/>
    <w:next w:val="Index1"/>
    <w:unhideWhenUsed/>
    <w:rsid w:val="00AF04E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eastAsia="Cambria"/>
      <w:b/>
    </w:rPr>
  </w:style>
  <w:style w:type="character" w:customStyle="1" w:styleId="iagsheaderlarge">
    <w:name w:val="iags_header_large"/>
    <w:rsid w:val="00AF04E9"/>
  </w:style>
  <w:style w:type="paragraph" w:customStyle="1" w:styleId="OmniPage9">
    <w:name w:val="OmniPage #9"/>
    <w:basedOn w:val="Normal"/>
    <w:qFormat/>
    <w:rsid w:val="00AF04E9"/>
    <w:rPr>
      <w:rFonts w:ascii="Times New Roman" w:eastAsia="Times New Roman" w:hAnsi="Times New Roman"/>
      <w:color w:val="000000"/>
      <w:sz w:val="20"/>
      <w:szCs w:val="20"/>
    </w:rPr>
  </w:style>
  <w:style w:type="paragraph" w:customStyle="1" w:styleId="OmniPage5">
    <w:name w:val="OmniPage #5"/>
    <w:basedOn w:val="Normal"/>
    <w:qFormat/>
    <w:rsid w:val="00AF04E9"/>
    <w:rPr>
      <w:rFonts w:ascii="Times New Roman" w:eastAsia="Times New Roman" w:hAnsi="Times New Roman"/>
      <w:color w:val="000000"/>
      <w:sz w:val="20"/>
      <w:szCs w:val="20"/>
    </w:rPr>
  </w:style>
  <w:style w:type="paragraph" w:styleId="BodyText3">
    <w:name w:val="Body Text 3"/>
    <w:basedOn w:val="Normal"/>
    <w:link w:val="BodyText3Char"/>
    <w:rsid w:val="00AF04E9"/>
    <w:pPr>
      <w:spacing w:after="120"/>
    </w:pPr>
    <w:rPr>
      <w:rFonts w:ascii="Times New Roman" w:eastAsia="Times New Roman" w:hAnsi="Times New Roman"/>
      <w:szCs w:val="16"/>
    </w:rPr>
  </w:style>
  <w:style w:type="character" w:customStyle="1" w:styleId="BodyText3Char">
    <w:name w:val="Body Text 3 Char"/>
    <w:basedOn w:val="DefaultParagraphFont"/>
    <w:link w:val="BodyText3"/>
    <w:rsid w:val="00AF04E9"/>
    <w:rPr>
      <w:rFonts w:ascii="Times New Roman" w:eastAsia="Times New Roman" w:hAnsi="Times New Roman"/>
      <w:sz w:val="22"/>
      <w:szCs w:val="16"/>
    </w:rPr>
  </w:style>
  <w:style w:type="character" w:customStyle="1" w:styleId="style12char0">
    <w:name w:val="style12char"/>
    <w:rsid w:val="00AF04E9"/>
  </w:style>
  <w:style w:type="character" w:customStyle="1" w:styleId="charchar2">
    <w:name w:val="charchar2"/>
    <w:rsid w:val="00AF04E9"/>
  </w:style>
  <w:style w:type="character" w:customStyle="1" w:styleId="style11char">
    <w:name w:val="style11char"/>
    <w:rsid w:val="00AF04E9"/>
  </w:style>
  <w:style w:type="paragraph" w:customStyle="1" w:styleId="CitesandCardText">
    <w:name w:val="Cites and Card Text"/>
    <w:basedOn w:val="Normal"/>
    <w:qFormat/>
    <w:rsid w:val="00AF04E9"/>
    <w:rPr>
      <w:rFonts w:ascii="Times New Roman" w:eastAsia="Times New Roman" w:hAnsi="Times New Roman"/>
      <w:sz w:val="20"/>
    </w:rPr>
  </w:style>
  <w:style w:type="paragraph" w:styleId="List2">
    <w:name w:val="List 2"/>
    <w:basedOn w:val="Default"/>
    <w:next w:val="Default"/>
    <w:rsid w:val="00AF04E9"/>
    <w:pPr>
      <w:widowControl w:val="0"/>
      <w:spacing w:after="0" w:line="240" w:lineRule="auto"/>
    </w:pPr>
    <w:rPr>
      <w:rFonts w:ascii="Times New Roman" w:eastAsia="Times New Roman" w:hAnsi="Times New Roman" w:cs="Times New Roman"/>
    </w:rPr>
  </w:style>
  <w:style w:type="paragraph" w:customStyle="1" w:styleId="body-paragraph">
    <w:name w:val="body-paragraph"/>
    <w:basedOn w:val="Normal"/>
    <w:qFormat/>
    <w:rsid w:val="00AF04E9"/>
    <w:pPr>
      <w:spacing w:before="100" w:beforeAutospacing="1" w:after="100" w:afterAutospacing="1"/>
    </w:pPr>
    <w:rPr>
      <w:rFonts w:ascii="Times New Roman" w:eastAsia="Times New Roman" w:hAnsi="Times New Roman"/>
    </w:rPr>
  </w:style>
  <w:style w:type="character" w:customStyle="1" w:styleId="updated-short-citation">
    <w:name w:val="updated-short-citation"/>
    <w:rsid w:val="00AF04E9"/>
  </w:style>
  <w:style w:type="character" w:customStyle="1" w:styleId="medium-bold">
    <w:name w:val="medium-bold"/>
    <w:rsid w:val="00AF04E9"/>
  </w:style>
  <w:style w:type="character" w:customStyle="1" w:styleId="Heading51">
    <w:name w:val="Heading 51"/>
    <w:aliases w:val="Heading 5 Char Char Char,Heading 511"/>
    <w:rsid w:val="00AF04E9"/>
    <w:rPr>
      <w:b/>
      <w:bCs/>
      <w:iCs/>
      <w:szCs w:val="26"/>
      <w:lang w:val="en-US" w:eastAsia="en-US" w:bidi="ar-SA"/>
    </w:rPr>
  </w:style>
  <w:style w:type="paragraph" w:customStyle="1" w:styleId="CardsFont6pt">
    <w:name w:val="Cards + Font: 6 pt"/>
    <w:basedOn w:val="Cards"/>
    <w:link w:val="CardsFont6ptChar1"/>
    <w:autoRedefine/>
    <w:uiPriority w:val="99"/>
    <w:qFormat/>
    <w:rsid w:val="00AF04E9"/>
    <w:pPr>
      <w:autoSpaceDE w:val="0"/>
      <w:autoSpaceDN w:val="0"/>
      <w:adjustRightInd w:val="0"/>
    </w:pPr>
    <w:rPr>
      <w:rFonts w:cs="Calibri"/>
      <w:sz w:val="12"/>
      <w:szCs w:val="20"/>
    </w:rPr>
  </w:style>
  <w:style w:type="character" w:customStyle="1" w:styleId="cardChar10">
    <w:name w:val="card Char1"/>
    <w:rsid w:val="00AF04E9"/>
    <w:rPr>
      <w:lang w:val="en-US" w:eastAsia="en-US" w:bidi="ar-SA"/>
    </w:rPr>
  </w:style>
  <w:style w:type="paragraph" w:customStyle="1" w:styleId="Style16">
    <w:name w:val="Style 16"/>
    <w:basedOn w:val="Normal"/>
    <w:qFormat/>
    <w:rsid w:val="00AF04E9"/>
    <w:pPr>
      <w:autoSpaceDE w:val="0"/>
      <w:autoSpaceDN w:val="0"/>
      <w:adjustRightInd w:val="0"/>
    </w:pPr>
    <w:rPr>
      <w:rFonts w:ascii="Times New Roman" w:eastAsia="Times New Roman" w:hAnsi="Times New Roman"/>
    </w:rPr>
  </w:style>
  <w:style w:type="paragraph" w:customStyle="1" w:styleId="smalltext0">
    <w:name w:val="smalltext"/>
    <w:basedOn w:val="Normal"/>
    <w:link w:val="smalltextChar0"/>
    <w:qFormat/>
    <w:rsid w:val="00AF04E9"/>
    <w:rPr>
      <w:rFonts w:ascii="Times New Roman" w:eastAsia="Times New Roman" w:hAnsi="Times New Roman"/>
    </w:rPr>
  </w:style>
  <w:style w:type="character" w:customStyle="1" w:styleId="smalltextChar0">
    <w:name w:val="smalltext Char"/>
    <w:link w:val="smalltext0"/>
    <w:rsid w:val="00AF04E9"/>
    <w:rPr>
      <w:rFonts w:ascii="Times New Roman" w:eastAsia="Times New Roman" w:hAnsi="Times New Roman"/>
      <w:sz w:val="22"/>
      <w:szCs w:val="22"/>
    </w:rPr>
  </w:style>
  <w:style w:type="paragraph" w:customStyle="1" w:styleId="StyleJustifiedFirstline1cmAfter6ptLinespacing1">
    <w:name w:val="Style Justified First line:  1 cm After:  6 pt Line spacing:  1...."/>
    <w:basedOn w:val="Default"/>
    <w:next w:val="Default"/>
    <w:qFormat/>
    <w:rsid w:val="00AF04E9"/>
    <w:pPr>
      <w:widowControl w:val="0"/>
      <w:spacing w:after="120" w:line="240" w:lineRule="auto"/>
    </w:pPr>
    <w:rPr>
      <w:rFonts w:ascii="Times New Roman" w:eastAsia="Times New Roman" w:hAnsi="Times New Roman" w:cs="Times New Roman"/>
    </w:rPr>
  </w:style>
  <w:style w:type="paragraph" w:customStyle="1" w:styleId="headingChar">
    <w:name w:val="heading Char"/>
    <w:basedOn w:val="Normal"/>
    <w:qFormat/>
    <w:rsid w:val="00AF04E9"/>
    <w:pPr>
      <w:jc w:val="center"/>
    </w:pPr>
    <w:rPr>
      <w:rFonts w:ascii="Arial Black" w:eastAsia="Times New Roman" w:hAnsi="Arial Black"/>
      <w:b/>
      <w:sz w:val="36"/>
      <w:u w:val="single"/>
    </w:rPr>
  </w:style>
  <w:style w:type="character" w:customStyle="1" w:styleId="boldunderlineCharChar">
    <w:name w:val="boldunderline Char Char"/>
    <w:rsid w:val="00AF04E9"/>
    <w:rPr>
      <w:b/>
      <w:sz w:val="22"/>
      <w:szCs w:val="24"/>
      <w:u w:val="single"/>
      <w:lang w:val="en-US" w:eastAsia="en-US" w:bidi="ar-SA"/>
    </w:rPr>
  </w:style>
  <w:style w:type="paragraph" w:customStyle="1" w:styleId="Bullets-squares">
    <w:name w:val="Bullets - squares"/>
    <w:basedOn w:val="Normal"/>
    <w:next w:val="Normal"/>
    <w:qFormat/>
    <w:rsid w:val="00AF04E9"/>
    <w:pPr>
      <w:numPr>
        <w:numId w:val="3"/>
      </w:numPr>
      <w:tabs>
        <w:tab w:val="clear" w:pos="567"/>
      </w:tabs>
      <w:overflowPunct w:val="0"/>
      <w:autoSpaceDE w:val="0"/>
      <w:autoSpaceDN w:val="0"/>
      <w:adjustRightInd w:val="0"/>
      <w:ind w:left="720" w:hanging="360"/>
      <w:jc w:val="both"/>
      <w:textAlignment w:val="baseline"/>
    </w:pPr>
    <w:rPr>
      <w:rFonts w:ascii="Times New Roman" w:eastAsia="Times New Roman" w:hAnsi="Times New Roman"/>
      <w:lang w:val="en-GB"/>
    </w:rPr>
  </w:style>
  <w:style w:type="paragraph" w:customStyle="1" w:styleId="TOCHeading1">
    <w:name w:val="TOC Heading1"/>
    <w:basedOn w:val="Heading1"/>
    <w:next w:val="Normal"/>
    <w:uiPriority w:val="39"/>
    <w:unhideWhenUsed/>
    <w:qFormat/>
    <w:rsid w:val="00AF04E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rPr>
  </w:style>
  <w:style w:type="paragraph" w:customStyle="1" w:styleId="UnderlineText">
    <w:name w:val="Underline Text"/>
    <w:basedOn w:val="Normal"/>
    <w:link w:val="UnderlineTextChar"/>
    <w:qFormat/>
    <w:rsid w:val="00AF04E9"/>
    <w:pPr>
      <w:ind w:left="288"/>
    </w:pPr>
    <w:rPr>
      <w:rFonts w:asciiTheme="minorHAnsi" w:eastAsiaTheme="minorEastAsia" w:hAnsiTheme="minorHAnsi"/>
      <w:sz w:val="24"/>
      <w:szCs w:val="24"/>
      <w:u w:val="single"/>
    </w:rPr>
  </w:style>
  <w:style w:type="paragraph" w:customStyle="1" w:styleId="Size8">
    <w:name w:val="Size 8"/>
    <w:link w:val="Size8Char"/>
    <w:qFormat/>
    <w:rsid w:val="00AF04E9"/>
    <w:rPr>
      <w:rFonts w:ascii="Times New Roman" w:eastAsia="Times New Roman" w:hAnsi="Times New Roman" w:cs="Times New Roman"/>
      <w:sz w:val="16"/>
      <w:szCs w:val="22"/>
    </w:rPr>
  </w:style>
  <w:style w:type="character" w:customStyle="1" w:styleId="Size8Char">
    <w:name w:val="Size 8 Char"/>
    <w:link w:val="Size8"/>
    <w:rsid w:val="00AF04E9"/>
    <w:rPr>
      <w:rFonts w:ascii="Times New Roman" w:eastAsia="Times New Roman" w:hAnsi="Times New Roman" w:cs="Times New Roman"/>
      <w:sz w:val="16"/>
      <w:szCs w:val="22"/>
    </w:rPr>
  </w:style>
  <w:style w:type="character" w:customStyle="1" w:styleId="UnderlinedTextCharChar">
    <w:name w:val="Underlined Text Char Char"/>
    <w:rsid w:val="00AF04E9"/>
    <w:rPr>
      <w:rFonts w:cs="Arial"/>
      <w:bCs/>
      <w:szCs w:val="26"/>
      <w:u w:val="single"/>
      <w:lang w:val="en-US" w:eastAsia="en-US" w:bidi="ar-SA"/>
    </w:rPr>
  </w:style>
  <w:style w:type="paragraph" w:customStyle="1" w:styleId="RegularCite">
    <w:name w:val="Regular Cite"/>
    <w:qFormat/>
    <w:rsid w:val="00AF04E9"/>
    <w:rPr>
      <w:rFonts w:ascii="Times New Roman" w:eastAsia="Times New Roman" w:hAnsi="Times New Roman" w:cs="Times New Roman"/>
      <w:sz w:val="20"/>
      <w:szCs w:val="22"/>
    </w:rPr>
  </w:style>
  <w:style w:type="character" w:customStyle="1" w:styleId="eudoraheader">
    <w:name w:val="eudoraheader"/>
    <w:rsid w:val="00AF04E9"/>
  </w:style>
  <w:style w:type="character" w:customStyle="1" w:styleId="emailstyle26">
    <w:name w:val="emailstyle26"/>
    <w:rsid w:val="00AF04E9"/>
  </w:style>
  <w:style w:type="paragraph" w:customStyle="1" w:styleId="context">
    <w:name w:val="context"/>
    <w:basedOn w:val="Normal"/>
    <w:qFormat/>
    <w:rsid w:val="00AF04E9"/>
    <w:pPr>
      <w:spacing w:before="100" w:beforeAutospacing="1" w:after="100" w:afterAutospacing="1"/>
    </w:pPr>
    <w:rPr>
      <w:rFonts w:ascii="Times New Roman" w:eastAsia="Times New Roman" w:hAnsi="Times New Roman"/>
    </w:rPr>
  </w:style>
  <w:style w:type="character" w:customStyle="1" w:styleId="newstitle1">
    <w:name w:val="newstitle1"/>
    <w:rsid w:val="00AF04E9"/>
  </w:style>
  <w:style w:type="character" w:customStyle="1" w:styleId="articleheadline">
    <w:name w:val="articleheadline"/>
    <w:rsid w:val="00AF04E9"/>
  </w:style>
  <w:style w:type="character" w:customStyle="1" w:styleId="dateline">
    <w:name w:val="dateline"/>
    <w:rsid w:val="00AF04E9"/>
  </w:style>
  <w:style w:type="character" w:customStyle="1" w:styleId="sendtofriend">
    <w:name w:val="sendtofriend"/>
    <w:rsid w:val="00AF04E9"/>
  </w:style>
  <w:style w:type="character" w:customStyle="1" w:styleId="pagetype">
    <w:name w:val="pagetype"/>
    <w:rsid w:val="00AF04E9"/>
  </w:style>
  <w:style w:type="character" w:customStyle="1" w:styleId="byl">
    <w:name w:val="byl"/>
    <w:rsid w:val="00AF04E9"/>
  </w:style>
  <w:style w:type="character" w:customStyle="1" w:styleId="byd">
    <w:name w:val="byd"/>
    <w:rsid w:val="00AF04E9"/>
  </w:style>
  <w:style w:type="character" w:customStyle="1" w:styleId="ds">
    <w:name w:val="ds"/>
    <w:rsid w:val="00AF04E9"/>
  </w:style>
  <w:style w:type="paragraph" w:customStyle="1" w:styleId="Size6">
    <w:name w:val="Size 6"/>
    <w:link w:val="Size6Char"/>
    <w:qFormat/>
    <w:rsid w:val="00AF04E9"/>
    <w:rPr>
      <w:rFonts w:ascii="Times New Roman" w:eastAsia="Times New Roman" w:hAnsi="Times New Roman" w:cs="Times New Roman"/>
      <w:sz w:val="16"/>
      <w:szCs w:val="22"/>
    </w:rPr>
  </w:style>
  <w:style w:type="character" w:customStyle="1" w:styleId="Size6Char">
    <w:name w:val="Size 6 Char"/>
    <w:link w:val="Size6"/>
    <w:rsid w:val="00AF04E9"/>
    <w:rPr>
      <w:rFonts w:ascii="Times New Roman" w:eastAsia="Times New Roman" w:hAnsi="Times New Roman" w:cs="Times New Roman"/>
      <w:sz w:val="16"/>
      <w:szCs w:val="22"/>
    </w:rPr>
  </w:style>
  <w:style w:type="character" w:customStyle="1" w:styleId="heading2char0">
    <w:name w:val="heading2char"/>
    <w:rsid w:val="00AF04E9"/>
  </w:style>
  <w:style w:type="character" w:customStyle="1" w:styleId="underliningchar0">
    <w:name w:val="underliningchar"/>
    <w:rsid w:val="00AF04E9"/>
  </w:style>
  <w:style w:type="paragraph" w:customStyle="1" w:styleId="TxBrp11">
    <w:name w:val="TxBr_p11"/>
    <w:basedOn w:val="Normal"/>
    <w:qFormat/>
    <w:rsid w:val="00AF04E9"/>
    <w:pPr>
      <w:tabs>
        <w:tab w:val="left" w:pos="204"/>
      </w:tabs>
      <w:autoSpaceDE w:val="0"/>
      <w:autoSpaceDN w:val="0"/>
      <w:adjustRightInd w:val="0"/>
      <w:spacing w:line="240" w:lineRule="atLeast"/>
      <w:jc w:val="both"/>
    </w:pPr>
    <w:rPr>
      <w:rFonts w:ascii="Times New Roman" w:eastAsia="Times New Roman" w:hAnsi="Times New Roman"/>
    </w:rPr>
  </w:style>
  <w:style w:type="paragraph" w:customStyle="1" w:styleId="TxBrp15">
    <w:name w:val="TxBr_p15"/>
    <w:basedOn w:val="Normal"/>
    <w:qFormat/>
    <w:rsid w:val="00AF04E9"/>
    <w:pPr>
      <w:tabs>
        <w:tab w:val="left" w:pos="1661"/>
      </w:tabs>
      <w:autoSpaceDE w:val="0"/>
      <w:autoSpaceDN w:val="0"/>
      <w:adjustRightInd w:val="0"/>
      <w:spacing w:line="300" w:lineRule="atLeast"/>
      <w:ind w:left="1282"/>
      <w:jc w:val="both"/>
    </w:pPr>
    <w:rPr>
      <w:rFonts w:ascii="Times New Roman" w:eastAsia="Times New Roman" w:hAnsi="Times New Roman"/>
    </w:rPr>
  </w:style>
  <w:style w:type="paragraph" w:customStyle="1" w:styleId="TxBrp16">
    <w:name w:val="TxBr_p16"/>
    <w:basedOn w:val="Normal"/>
    <w:qFormat/>
    <w:rsid w:val="00AF04E9"/>
    <w:pPr>
      <w:tabs>
        <w:tab w:val="left" w:pos="1882"/>
      </w:tabs>
      <w:autoSpaceDE w:val="0"/>
      <w:autoSpaceDN w:val="0"/>
      <w:adjustRightInd w:val="0"/>
      <w:spacing w:line="300" w:lineRule="atLeast"/>
      <w:ind w:left="1661" w:firstLine="222"/>
      <w:jc w:val="both"/>
    </w:pPr>
    <w:rPr>
      <w:rFonts w:ascii="Times New Roman" w:eastAsia="Times New Roman" w:hAnsi="Times New Roman"/>
    </w:rPr>
  </w:style>
  <w:style w:type="paragraph" w:customStyle="1" w:styleId="TxBrp2">
    <w:name w:val="TxBr_p2"/>
    <w:basedOn w:val="Normal"/>
    <w:qFormat/>
    <w:rsid w:val="00AF04E9"/>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rPr>
  </w:style>
  <w:style w:type="paragraph" w:customStyle="1" w:styleId="TxBrp7">
    <w:name w:val="TxBr_p7"/>
    <w:basedOn w:val="Normal"/>
    <w:qFormat/>
    <w:rsid w:val="00AF04E9"/>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3">
    <w:name w:val="TxBr_p3"/>
    <w:basedOn w:val="Normal"/>
    <w:qFormat/>
    <w:rsid w:val="00AF04E9"/>
    <w:pPr>
      <w:tabs>
        <w:tab w:val="left" w:pos="1581"/>
      </w:tabs>
      <w:autoSpaceDE w:val="0"/>
      <w:autoSpaceDN w:val="0"/>
      <w:adjustRightInd w:val="0"/>
      <w:spacing w:line="300" w:lineRule="atLeast"/>
      <w:ind w:left="1203"/>
      <w:jc w:val="both"/>
    </w:pPr>
    <w:rPr>
      <w:rFonts w:ascii="Times New Roman" w:eastAsia="Times New Roman" w:hAnsi="Times New Roman"/>
    </w:rPr>
  </w:style>
  <w:style w:type="paragraph" w:customStyle="1" w:styleId="TxBrp4">
    <w:name w:val="TxBr_p4"/>
    <w:basedOn w:val="Normal"/>
    <w:qFormat/>
    <w:rsid w:val="00AF04E9"/>
    <w:pPr>
      <w:tabs>
        <w:tab w:val="left" w:pos="1371"/>
      </w:tabs>
      <w:autoSpaceDE w:val="0"/>
      <w:autoSpaceDN w:val="0"/>
      <w:adjustRightInd w:val="0"/>
      <w:spacing w:line="240" w:lineRule="atLeast"/>
      <w:ind w:left="993"/>
      <w:jc w:val="both"/>
    </w:pPr>
    <w:rPr>
      <w:rFonts w:ascii="Times New Roman" w:eastAsia="Times New Roman" w:hAnsi="Times New Roman"/>
    </w:rPr>
  </w:style>
  <w:style w:type="paragraph" w:customStyle="1" w:styleId="TxBrp6">
    <w:name w:val="TxBr_p6"/>
    <w:basedOn w:val="Normal"/>
    <w:qFormat/>
    <w:rsid w:val="00AF04E9"/>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5">
    <w:name w:val="TxBr_p5"/>
    <w:basedOn w:val="Normal"/>
    <w:qFormat/>
    <w:rsid w:val="00AF04E9"/>
    <w:pPr>
      <w:tabs>
        <w:tab w:val="left" w:pos="255"/>
      </w:tabs>
      <w:autoSpaceDE w:val="0"/>
      <w:autoSpaceDN w:val="0"/>
      <w:adjustRightInd w:val="0"/>
      <w:spacing w:line="300" w:lineRule="atLeast"/>
      <w:ind w:firstLine="255"/>
      <w:jc w:val="both"/>
    </w:pPr>
    <w:rPr>
      <w:rFonts w:ascii="Times New Roman" w:eastAsia="Times New Roman" w:hAnsi="Times New Roman"/>
    </w:rPr>
  </w:style>
  <w:style w:type="paragraph" w:customStyle="1" w:styleId="TxBrp27">
    <w:name w:val="TxBr_p27"/>
    <w:basedOn w:val="Normal"/>
    <w:qFormat/>
    <w:rsid w:val="00AF04E9"/>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10">
    <w:name w:val="TxBr_p10"/>
    <w:basedOn w:val="Normal"/>
    <w:qFormat/>
    <w:rsid w:val="00AF04E9"/>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25">
    <w:name w:val="TxBr_p25"/>
    <w:basedOn w:val="Normal"/>
    <w:qFormat/>
    <w:rsid w:val="00AF04E9"/>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8">
    <w:name w:val="TxBr_p8"/>
    <w:basedOn w:val="Normal"/>
    <w:qFormat/>
    <w:rsid w:val="00AF04E9"/>
    <w:pPr>
      <w:tabs>
        <w:tab w:val="left" w:pos="340"/>
      </w:tabs>
      <w:autoSpaceDE w:val="0"/>
      <w:autoSpaceDN w:val="0"/>
      <w:adjustRightInd w:val="0"/>
      <w:spacing w:line="300" w:lineRule="atLeast"/>
      <w:ind w:firstLine="340"/>
      <w:jc w:val="both"/>
    </w:pPr>
    <w:rPr>
      <w:rFonts w:ascii="Times New Roman" w:eastAsia="Times New Roman" w:hAnsi="Times New Roman"/>
    </w:rPr>
  </w:style>
  <w:style w:type="paragraph" w:customStyle="1" w:styleId="TxBrp12">
    <w:name w:val="TxBr_p12"/>
    <w:basedOn w:val="Normal"/>
    <w:qFormat/>
    <w:rsid w:val="00AF04E9"/>
    <w:pPr>
      <w:tabs>
        <w:tab w:val="left" w:pos="317"/>
      </w:tabs>
      <w:autoSpaceDE w:val="0"/>
      <w:autoSpaceDN w:val="0"/>
      <w:adjustRightInd w:val="0"/>
      <w:spacing w:line="300" w:lineRule="atLeast"/>
      <w:ind w:firstLine="318"/>
      <w:jc w:val="both"/>
    </w:pPr>
    <w:rPr>
      <w:rFonts w:ascii="Times New Roman" w:eastAsia="Times New Roman" w:hAnsi="Times New Roman"/>
    </w:rPr>
  </w:style>
  <w:style w:type="paragraph" w:customStyle="1" w:styleId="TxBrp9">
    <w:name w:val="TxBr_p9"/>
    <w:basedOn w:val="Normal"/>
    <w:qFormat/>
    <w:rsid w:val="00AF04E9"/>
    <w:pPr>
      <w:tabs>
        <w:tab w:val="left" w:pos="2931"/>
      </w:tabs>
      <w:autoSpaceDE w:val="0"/>
      <w:autoSpaceDN w:val="0"/>
      <w:adjustRightInd w:val="0"/>
      <w:spacing w:line="300" w:lineRule="atLeast"/>
      <w:ind w:left="2552"/>
      <w:jc w:val="both"/>
    </w:pPr>
    <w:rPr>
      <w:rFonts w:ascii="Times New Roman" w:eastAsia="Times New Roman" w:hAnsi="Times New Roman"/>
    </w:rPr>
  </w:style>
  <w:style w:type="paragraph" w:styleId="Index2">
    <w:name w:val="index 2"/>
    <w:basedOn w:val="Normal"/>
    <w:next w:val="Normal"/>
    <w:autoRedefine/>
    <w:unhideWhenUsed/>
    <w:rsid w:val="00AF04E9"/>
    <w:pPr>
      <w:ind w:left="400" w:hanging="200"/>
    </w:pPr>
    <w:rPr>
      <w:rFonts w:ascii="Cambria" w:eastAsia="Cambria" w:hAnsi="Cambria"/>
      <w:sz w:val="18"/>
      <w:szCs w:val="18"/>
    </w:rPr>
  </w:style>
  <w:style w:type="paragraph" w:styleId="Index3">
    <w:name w:val="index 3"/>
    <w:basedOn w:val="Normal"/>
    <w:next w:val="Normal"/>
    <w:autoRedefine/>
    <w:unhideWhenUsed/>
    <w:rsid w:val="00AF04E9"/>
    <w:pPr>
      <w:ind w:left="600" w:hanging="200"/>
    </w:pPr>
    <w:rPr>
      <w:rFonts w:ascii="Cambria" w:eastAsia="Cambria" w:hAnsi="Cambria"/>
      <w:sz w:val="18"/>
      <w:szCs w:val="18"/>
    </w:rPr>
  </w:style>
  <w:style w:type="paragraph" w:styleId="Index4">
    <w:name w:val="index 4"/>
    <w:basedOn w:val="Normal"/>
    <w:next w:val="Normal"/>
    <w:autoRedefine/>
    <w:unhideWhenUsed/>
    <w:rsid w:val="00AF04E9"/>
    <w:pPr>
      <w:ind w:left="800" w:hanging="200"/>
    </w:pPr>
    <w:rPr>
      <w:rFonts w:ascii="Cambria" w:eastAsia="Cambria" w:hAnsi="Cambria"/>
      <w:sz w:val="18"/>
      <w:szCs w:val="18"/>
    </w:rPr>
  </w:style>
  <w:style w:type="paragraph" w:styleId="Index5">
    <w:name w:val="index 5"/>
    <w:basedOn w:val="Normal"/>
    <w:next w:val="Normal"/>
    <w:autoRedefine/>
    <w:unhideWhenUsed/>
    <w:rsid w:val="00AF04E9"/>
    <w:pPr>
      <w:ind w:left="1000" w:hanging="200"/>
    </w:pPr>
    <w:rPr>
      <w:rFonts w:ascii="Cambria" w:eastAsia="Cambria" w:hAnsi="Cambria"/>
      <w:sz w:val="18"/>
      <w:szCs w:val="18"/>
    </w:rPr>
  </w:style>
  <w:style w:type="paragraph" w:styleId="Index7">
    <w:name w:val="index 7"/>
    <w:basedOn w:val="Normal"/>
    <w:next w:val="Normal"/>
    <w:autoRedefine/>
    <w:unhideWhenUsed/>
    <w:rsid w:val="00AF04E9"/>
    <w:pPr>
      <w:ind w:left="1400" w:hanging="200"/>
    </w:pPr>
    <w:rPr>
      <w:rFonts w:ascii="Cambria" w:eastAsia="Cambria" w:hAnsi="Cambria"/>
      <w:sz w:val="18"/>
      <w:szCs w:val="18"/>
    </w:rPr>
  </w:style>
  <w:style w:type="paragraph" w:styleId="Index8">
    <w:name w:val="index 8"/>
    <w:basedOn w:val="Normal"/>
    <w:next w:val="Normal"/>
    <w:autoRedefine/>
    <w:unhideWhenUsed/>
    <w:rsid w:val="00AF04E9"/>
    <w:pPr>
      <w:ind w:left="1600" w:hanging="200"/>
    </w:pPr>
    <w:rPr>
      <w:rFonts w:ascii="Cambria" w:eastAsia="Cambria" w:hAnsi="Cambria"/>
      <w:sz w:val="18"/>
      <w:szCs w:val="18"/>
    </w:rPr>
  </w:style>
  <w:style w:type="paragraph" w:styleId="Index9">
    <w:name w:val="index 9"/>
    <w:basedOn w:val="Normal"/>
    <w:next w:val="Normal"/>
    <w:autoRedefine/>
    <w:unhideWhenUsed/>
    <w:rsid w:val="00AF04E9"/>
    <w:pPr>
      <w:ind w:left="1800" w:hanging="200"/>
    </w:pPr>
    <w:rPr>
      <w:rFonts w:ascii="Cambria" w:eastAsia="Cambria" w:hAnsi="Cambria"/>
      <w:sz w:val="18"/>
      <w:szCs w:val="18"/>
    </w:rPr>
  </w:style>
  <w:style w:type="character" w:customStyle="1" w:styleId="EndnoteTextChar1">
    <w:name w:val="Endnote Text Char1"/>
    <w:basedOn w:val="DefaultParagraphFont"/>
    <w:rsid w:val="00AF04E9"/>
    <w:rPr>
      <w:rFonts w:ascii="Times New Roman" w:eastAsia="Times New Roman" w:hAnsi="Times New Roman" w:cs="Calibri"/>
      <w:sz w:val="20"/>
      <w:szCs w:val="20"/>
    </w:rPr>
  </w:style>
  <w:style w:type="character" w:customStyle="1" w:styleId="adtext124">
    <w:name w:val="adtext124"/>
    <w:rsid w:val="00AF04E9"/>
    <w:rPr>
      <w:vanish w:val="0"/>
      <w:webHidden w:val="0"/>
      <w:color w:val="999999"/>
      <w:sz w:val="12"/>
      <w:szCs w:val="12"/>
      <w:specVanish/>
    </w:rPr>
  </w:style>
  <w:style w:type="paragraph" w:customStyle="1" w:styleId="CardsFont8pt">
    <w:name w:val="Cards + Font: 8 pt"/>
    <w:basedOn w:val="Normal"/>
    <w:qFormat/>
    <w:rsid w:val="00AF04E9"/>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AF04E9"/>
    <w:rPr>
      <w:sz w:val="16"/>
    </w:rPr>
  </w:style>
  <w:style w:type="character" w:customStyle="1" w:styleId="UnderliningChar1">
    <w:name w:val="Underlining Char1"/>
    <w:rsid w:val="00AF04E9"/>
    <w:rPr>
      <w:rFonts w:ascii="Arial Narrow" w:hAnsi="Arial Narrow"/>
      <w:szCs w:val="24"/>
      <w:u w:val="single"/>
    </w:rPr>
  </w:style>
  <w:style w:type="character" w:customStyle="1" w:styleId="Style10ptUnderline">
    <w:name w:val="Style 10 pt Underline"/>
    <w:rsid w:val="00AF04E9"/>
    <w:rPr>
      <w:sz w:val="22"/>
      <w:u w:val="single"/>
    </w:rPr>
  </w:style>
  <w:style w:type="character" w:customStyle="1" w:styleId="TagLineCharChar">
    <w:name w:val="Tag Line Char Char"/>
    <w:rsid w:val="00AF04E9"/>
    <w:rPr>
      <w:rFonts w:cs="Arial"/>
      <w:b/>
      <w:bCs/>
      <w:iCs/>
      <w:sz w:val="24"/>
      <w:szCs w:val="28"/>
      <w:lang w:val="en-US" w:eastAsia="en-US" w:bidi="ar-SA"/>
    </w:rPr>
  </w:style>
  <w:style w:type="paragraph" w:customStyle="1" w:styleId="published">
    <w:name w:val="published"/>
    <w:basedOn w:val="Normal"/>
    <w:qFormat/>
    <w:rsid w:val="00AF04E9"/>
    <w:pPr>
      <w:spacing w:before="100" w:beforeAutospacing="1" w:after="100" w:afterAutospacing="1"/>
    </w:pPr>
    <w:rPr>
      <w:rFonts w:ascii="Times New Roman" w:eastAsia="Times New Roman" w:hAnsi="Times New Roman"/>
    </w:rPr>
  </w:style>
  <w:style w:type="paragraph" w:customStyle="1" w:styleId="updated">
    <w:name w:val="updated"/>
    <w:basedOn w:val="Normal"/>
    <w:qFormat/>
    <w:rsid w:val="00AF04E9"/>
    <w:pPr>
      <w:spacing w:before="100" w:beforeAutospacing="1" w:after="100" w:afterAutospacing="1"/>
    </w:pPr>
    <w:rPr>
      <w:rFonts w:ascii="Times New Roman" w:eastAsia="Times New Roman" w:hAnsi="Times New Roman"/>
    </w:rPr>
  </w:style>
  <w:style w:type="character" w:customStyle="1" w:styleId="articlecommentcount">
    <w:name w:val="article_comment_count"/>
    <w:rsid w:val="00AF04E9"/>
  </w:style>
  <w:style w:type="character" w:customStyle="1" w:styleId="articlerecommendcount">
    <w:name w:val="article_recommend_count"/>
    <w:rsid w:val="00AF04E9"/>
  </w:style>
  <w:style w:type="character" w:customStyle="1" w:styleId="headline">
    <w:name w:val="headline"/>
    <w:rsid w:val="00AF04E9"/>
  </w:style>
  <w:style w:type="character" w:customStyle="1" w:styleId="normaltext0">
    <w:name w:val="normal_text"/>
    <w:rsid w:val="00AF04E9"/>
  </w:style>
  <w:style w:type="paragraph" w:customStyle="1" w:styleId="storytimestamp">
    <w:name w:val="storytimestamp"/>
    <w:basedOn w:val="Normal"/>
    <w:qFormat/>
    <w:rsid w:val="00AF04E9"/>
    <w:pPr>
      <w:spacing w:before="100" w:beforeAutospacing="1" w:after="100" w:afterAutospacing="1"/>
    </w:pPr>
    <w:rPr>
      <w:rFonts w:ascii="Times New Roman" w:eastAsia="Times New Roman" w:hAnsi="Times New Roman"/>
    </w:rPr>
  </w:style>
  <w:style w:type="character" w:customStyle="1" w:styleId="story-byline">
    <w:name w:val="story-byline"/>
    <w:rsid w:val="00AF04E9"/>
  </w:style>
  <w:style w:type="character" w:customStyle="1" w:styleId="story-titleline">
    <w:name w:val="story-titleline"/>
    <w:rsid w:val="00AF04E9"/>
  </w:style>
  <w:style w:type="character" w:customStyle="1" w:styleId="story-dateline">
    <w:name w:val="story-dateline"/>
    <w:rsid w:val="00AF04E9"/>
  </w:style>
  <w:style w:type="character" w:customStyle="1" w:styleId="Aunderline">
    <w:name w:val="Aunderline"/>
    <w:qFormat/>
    <w:rsid w:val="00AF04E9"/>
    <w:rPr>
      <w:rFonts w:ascii="Times New Roman" w:hAnsi="Times New Roman" w:cs="Times New Roman"/>
      <w:w w:val="106"/>
      <w:sz w:val="20"/>
      <w:szCs w:val="20"/>
      <w:u w:val="thick"/>
    </w:rPr>
  </w:style>
  <w:style w:type="paragraph" w:customStyle="1" w:styleId="Card10f2">
    <w:name w:val="Card.10.f2"/>
    <w:basedOn w:val="Normal"/>
    <w:autoRedefine/>
    <w:qFormat/>
    <w:rsid w:val="00AF04E9"/>
    <w:rPr>
      <w:rFonts w:ascii="Times New Roman" w:eastAsia="Calibri" w:hAnsi="Times New Roman"/>
      <w:sz w:val="20"/>
      <w:szCs w:val="20"/>
    </w:rPr>
  </w:style>
  <w:style w:type="character" w:customStyle="1" w:styleId="Card10f2Char">
    <w:name w:val="Card.10.f2 Char"/>
    <w:rsid w:val="00AF04E9"/>
    <w:rPr>
      <w:rFonts w:eastAsia="Calibri"/>
    </w:rPr>
  </w:style>
  <w:style w:type="paragraph" w:styleId="ListBullet2">
    <w:name w:val="List Bullet 2"/>
    <w:basedOn w:val="Normal"/>
    <w:rsid w:val="00AF04E9"/>
    <w:pPr>
      <w:tabs>
        <w:tab w:val="num" w:pos="1440"/>
      </w:tabs>
      <w:ind w:left="1440" w:hanging="360"/>
    </w:pPr>
    <w:rPr>
      <w:rFonts w:ascii="Times New Roman" w:eastAsia="Times New Roman" w:hAnsi="Times New Roman"/>
      <w:b/>
      <w:szCs w:val="44"/>
    </w:rPr>
  </w:style>
  <w:style w:type="paragraph" w:customStyle="1" w:styleId="Cardnotunderlined">
    <w:name w:val="Card not underlined"/>
    <w:basedOn w:val="Normal"/>
    <w:qFormat/>
    <w:rsid w:val="00AF04E9"/>
    <w:rPr>
      <w:rFonts w:ascii="Times New Roman" w:eastAsia="Times New Roman" w:hAnsi="Times New Roman"/>
      <w:color w:val="000000"/>
      <w:sz w:val="10"/>
    </w:rPr>
  </w:style>
  <w:style w:type="character" w:customStyle="1" w:styleId="marron">
    <w:name w:val="marron"/>
    <w:rsid w:val="00AF04E9"/>
  </w:style>
  <w:style w:type="paragraph" w:customStyle="1" w:styleId="boldcite">
    <w:name w:val="bold cite"/>
    <w:basedOn w:val="Heading1"/>
    <w:link w:val="boldciteChar4"/>
    <w:qFormat/>
    <w:rsid w:val="00AF04E9"/>
    <w:pPr>
      <w:keepLines w:val="0"/>
      <w:pageBreakBefore w:val="0"/>
      <w:pBdr>
        <w:top w:val="none" w:sz="0" w:space="0" w:color="auto"/>
        <w:left w:val="none" w:sz="0" w:space="0" w:color="auto"/>
        <w:bottom w:val="none" w:sz="0" w:space="0" w:color="auto"/>
        <w:right w:val="none" w:sz="0" w:space="0" w:color="auto"/>
      </w:pBdr>
      <w:jc w:val="left"/>
      <w:outlineLvl w:val="9"/>
    </w:pPr>
    <w:rPr>
      <w:rFonts w:eastAsia="Times New Roman" w:cs="Arial"/>
      <w:kern w:val="32"/>
      <w:sz w:val="24"/>
      <w:szCs w:val="24"/>
    </w:rPr>
  </w:style>
  <w:style w:type="character" w:customStyle="1" w:styleId="UnderlineCardChar">
    <w:name w:val="Underline Card Char"/>
    <w:rsid w:val="00AF04E9"/>
    <w:rPr>
      <w:sz w:val="22"/>
      <w:szCs w:val="24"/>
      <w:u w:val="single"/>
      <w:lang w:val="en-US" w:eastAsia="en-US" w:bidi="ar-SA"/>
    </w:rPr>
  </w:style>
  <w:style w:type="character" w:customStyle="1" w:styleId="SourcesCharChar1">
    <w:name w:val="Sources Char Char1"/>
    <w:rsid w:val="00AF04E9"/>
    <w:rPr>
      <w:rFonts w:cs="Arial"/>
      <w:b/>
      <w:bCs/>
      <w:iCs/>
      <w:sz w:val="24"/>
      <w:szCs w:val="28"/>
      <w:lang w:val="en-US" w:eastAsia="en-US" w:bidi="ar-SA"/>
    </w:rPr>
  </w:style>
  <w:style w:type="character" w:customStyle="1" w:styleId="UnderlinesCharChar">
    <w:name w:val="Underlines Char Char"/>
    <w:rsid w:val="00AF04E9"/>
    <w:rPr>
      <w:rFonts w:cs="Arial"/>
      <w:b/>
      <w:bCs/>
      <w:sz w:val="22"/>
      <w:szCs w:val="26"/>
      <w:u w:val="single"/>
      <w:lang w:val="en-US" w:eastAsia="en-US" w:bidi="ar-SA"/>
    </w:rPr>
  </w:style>
  <w:style w:type="paragraph" w:customStyle="1" w:styleId="OmniPage3">
    <w:name w:val="OmniPage #3"/>
    <w:basedOn w:val="Normal"/>
    <w:qFormat/>
    <w:rsid w:val="00AF04E9"/>
    <w:rPr>
      <w:rFonts w:ascii="Times New Roman" w:eastAsia="Times New Roman" w:hAnsi="Times New Roman"/>
      <w:color w:val="000000"/>
      <w:sz w:val="20"/>
      <w:szCs w:val="20"/>
    </w:rPr>
  </w:style>
  <w:style w:type="paragraph" w:customStyle="1" w:styleId="OmniPage4">
    <w:name w:val="OmniPage #4"/>
    <w:basedOn w:val="Normal"/>
    <w:qFormat/>
    <w:rsid w:val="00AF04E9"/>
    <w:rPr>
      <w:rFonts w:ascii="Times New Roman" w:eastAsia="Times New Roman" w:hAnsi="Times New Roman"/>
      <w:color w:val="000000"/>
      <w:sz w:val="20"/>
      <w:szCs w:val="20"/>
    </w:rPr>
  </w:style>
  <w:style w:type="paragraph" w:customStyle="1" w:styleId="OmniPage16">
    <w:name w:val="OmniPage #16"/>
    <w:basedOn w:val="Normal"/>
    <w:qFormat/>
    <w:rsid w:val="00AF04E9"/>
    <w:rPr>
      <w:rFonts w:ascii="Times New Roman" w:eastAsia="Times New Roman" w:hAnsi="Times New Roman"/>
      <w:color w:val="000000"/>
      <w:sz w:val="20"/>
      <w:szCs w:val="20"/>
    </w:rPr>
  </w:style>
  <w:style w:type="paragraph" w:customStyle="1" w:styleId="OmniPage23">
    <w:name w:val="OmniPage #23"/>
    <w:basedOn w:val="Normal"/>
    <w:qFormat/>
    <w:rsid w:val="00AF04E9"/>
    <w:rPr>
      <w:rFonts w:ascii="Times New Roman" w:eastAsia="Times New Roman" w:hAnsi="Times New Roman"/>
      <w:color w:val="000000"/>
      <w:sz w:val="20"/>
      <w:szCs w:val="20"/>
    </w:rPr>
  </w:style>
  <w:style w:type="paragraph" w:customStyle="1" w:styleId="OmniPage24">
    <w:name w:val="OmniPage #24"/>
    <w:basedOn w:val="Normal"/>
    <w:qFormat/>
    <w:rsid w:val="00AF04E9"/>
    <w:rPr>
      <w:rFonts w:ascii="Times New Roman" w:eastAsia="Times New Roman" w:hAnsi="Times New Roman"/>
      <w:color w:val="000000"/>
      <w:sz w:val="20"/>
      <w:szCs w:val="20"/>
    </w:rPr>
  </w:style>
  <w:style w:type="paragraph" w:customStyle="1" w:styleId="OmniPage27">
    <w:name w:val="OmniPage #27"/>
    <w:basedOn w:val="Normal"/>
    <w:qFormat/>
    <w:rsid w:val="00AF04E9"/>
    <w:rPr>
      <w:rFonts w:ascii="Times New Roman" w:eastAsia="Times New Roman" w:hAnsi="Times New Roman"/>
      <w:color w:val="000000"/>
      <w:sz w:val="20"/>
      <w:szCs w:val="20"/>
    </w:rPr>
  </w:style>
  <w:style w:type="paragraph" w:customStyle="1" w:styleId="OmniPage28">
    <w:name w:val="OmniPage #28"/>
    <w:basedOn w:val="Normal"/>
    <w:qFormat/>
    <w:rsid w:val="00AF04E9"/>
    <w:rPr>
      <w:rFonts w:ascii="Times New Roman" w:eastAsia="Times New Roman" w:hAnsi="Times New Roman"/>
      <w:color w:val="000000"/>
      <w:sz w:val="20"/>
      <w:szCs w:val="20"/>
    </w:rPr>
  </w:style>
  <w:style w:type="paragraph" w:customStyle="1" w:styleId="OmniPage29">
    <w:name w:val="OmniPage #29"/>
    <w:basedOn w:val="Normal"/>
    <w:qFormat/>
    <w:rsid w:val="00AF04E9"/>
    <w:rPr>
      <w:rFonts w:ascii="Times New Roman" w:eastAsia="Times New Roman" w:hAnsi="Times New Roman"/>
      <w:color w:val="000000"/>
      <w:sz w:val="20"/>
      <w:szCs w:val="20"/>
    </w:rPr>
  </w:style>
  <w:style w:type="paragraph" w:customStyle="1" w:styleId="OmniPage30">
    <w:name w:val="OmniPage #30"/>
    <w:basedOn w:val="Normal"/>
    <w:qFormat/>
    <w:rsid w:val="00AF04E9"/>
    <w:rPr>
      <w:rFonts w:ascii="Times New Roman" w:eastAsia="Times New Roman" w:hAnsi="Times New Roman"/>
      <w:color w:val="000000"/>
      <w:sz w:val="20"/>
      <w:szCs w:val="20"/>
    </w:rPr>
  </w:style>
  <w:style w:type="paragraph" w:customStyle="1" w:styleId="OmniPage31">
    <w:name w:val="OmniPage #31"/>
    <w:basedOn w:val="Normal"/>
    <w:qFormat/>
    <w:rsid w:val="00AF04E9"/>
    <w:rPr>
      <w:rFonts w:ascii="Times New Roman" w:eastAsia="Times New Roman" w:hAnsi="Times New Roman"/>
      <w:color w:val="000000"/>
      <w:sz w:val="20"/>
      <w:szCs w:val="20"/>
    </w:rPr>
  </w:style>
  <w:style w:type="paragraph" w:customStyle="1" w:styleId="OmniPage32">
    <w:name w:val="OmniPage #32"/>
    <w:basedOn w:val="Normal"/>
    <w:qFormat/>
    <w:rsid w:val="00AF04E9"/>
    <w:rPr>
      <w:rFonts w:ascii="Times New Roman" w:eastAsia="Times New Roman" w:hAnsi="Times New Roman"/>
      <w:color w:val="000000"/>
      <w:sz w:val="20"/>
      <w:szCs w:val="20"/>
    </w:rPr>
  </w:style>
  <w:style w:type="paragraph" w:customStyle="1" w:styleId="OmniPage33">
    <w:name w:val="OmniPage #33"/>
    <w:basedOn w:val="Normal"/>
    <w:qFormat/>
    <w:rsid w:val="00AF04E9"/>
    <w:rPr>
      <w:rFonts w:ascii="Times New Roman" w:eastAsia="Times New Roman" w:hAnsi="Times New Roman"/>
      <w:color w:val="000000"/>
      <w:sz w:val="20"/>
      <w:szCs w:val="20"/>
    </w:rPr>
  </w:style>
  <w:style w:type="paragraph" w:customStyle="1" w:styleId="OmniPage34">
    <w:name w:val="OmniPage #34"/>
    <w:basedOn w:val="Normal"/>
    <w:qFormat/>
    <w:rsid w:val="00AF04E9"/>
    <w:rPr>
      <w:rFonts w:ascii="Times New Roman" w:eastAsia="Times New Roman" w:hAnsi="Times New Roman"/>
      <w:color w:val="000000"/>
      <w:sz w:val="20"/>
      <w:szCs w:val="20"/>
    </w:rPr>
  </w:style>
  <w:style w:type="paragraph" w:customStyle="1" w:styleId="OmniPage35">
    <w:name w:val="OmniPage #35"/>
    <w:basedOn w:val="Normal"/>
    <w:qFormat/>
    <w:rsid w:val="00AF04E9"/>
    <w:rPr>
      <w:rFonts w:ascii="Times New Roman" w:eastAsia="Times New Roman" w:hAnsi="Times New Roman"/>
      <w:color w:val="000000"/>
      <w:sz w:val="20"/>
      <w:szCs w:val="20"/>
    </w:rPr>
  </w:style>
  <w:style w:type="paragraph" w:customStyle="1" w:styleId="OmniPage36">
    <w:name w:val="OmniPage #36"/>
    <w:basedOn w:val="Normal"/>
    <w:qFormat/>
    <w:rsid w:val="00AF04E9"/>
    <w:rPr>
      <w:rFonts w:ascii="Times New Roman" w:eastAsia="Times New Roman" w:hAnsi="Times New Roman"/>
      <w:color w:val="000000"/>
      <w:sz w:val="20"/>
      <w:szCs w:val="20"/>
    </w:rPr>
  </w:style>
  <w:style w:type="paragraph" w:customStyle="1" w:styleId="OmniPage37">
    <w:name w:val="OmniPage #37"/>
    <w:basedOn w:val="Normal"/>
    <w:qFormat/>
    <w:rsid w:val="00AF04E9"/>
    <w:rPr>
      <w:rFonts w:ascii="Times New Roman" w:eastAsia="Times New Roman" w:hAnsi="Times New Roman"/>
      <w:color w:val="000000"/>
      <w:sz w:val="20"/>
      <w:szCs w:val="20"/>
    </w:rPr>
  </w:style>
  <w:style w:type="paragraph" w:customStyle="1" w:styleId="OmniPage38">
    <w:name w:val="OmniPage #38"/>
    <w:basedOn w:val="Normal"/>
    <w:qFormat/>
    <w:rsid w:val="00AF04E9"/>
    <w:rPr>
      <w:rFonts w:ascii="Times New Roman" w:eastAsia="Times New Roman" w:hAnsi="Times New Roman"/>
      <w:color w:val="000000"/>
      <w:sz w:val="20"/>
      <w:szCs w:val="20"/>
    </w:rPr>
  </w:style>
  <w:style w:type="paragraph" w:customStyle="1" w:styleId="OmniPage39">
    <w:name w:val="OmniPage #39"/>
    <w:basedOn w:val="Normal"/>
    <w:qFormat/>
    <w:rsid w:val="00AF04E9"/>
    <w:rPr>
      <w:rFonts w:ascii="Times New Roman" w:eastAsia="Times New Roman" w:hAnsi="Times New Roman"/>
      <w:color w:val="000000"/>
      <w:sz w:val="20"/>
      <w:szCs w:val="20"/>
    </w:rPr>
  </w:style>
  <w:style w:type="paragraph" w:customStyle="1" w:styleId="OmniPage40">
    <w:name w:val="OmniPage #40"/>
    <w:basedOn w:val="Normal"/>
    <w:qFormat/>
    <w:rsid w:val="00AF04E9"/>
    <w:rPr>
      <w:rFonts w:ascii="Times New Roman" w:eastAsia="Times New Roman" w:hAnsi="Times New Roman"/>
      <w:color w:val="000000"/>
      <w:sz w:val="20"/>
      <w:szCs w:val="20"/>
    </w:rPr>
  </w:style>
  <w:style w:type="paragraph" w:customStyle="1" w:styleId="OmniPage41">
    <w:name w:val="OmniPage #41"/>
    <w:basedOn w:val="Normal"/>
    <w:qFormat/>
    <w:rsid w:val="00AF04E9"/>
    <w:rPr>
      <w:rFonts w:ascii="Times New Roman" w:eastAsia="Times New Roman" w:hAnsi="Times New Roman"/>
      <w:color w:val="000000"/>
      <w:sz w:val="20"/>
      <w:szCs w:val="20"/>
    </w:rPr>
  </w:style>
  <w:style w:type="paragraph" w:customStyle="1" w:styleId="OmniPage42">
    <w:name w:val="OmniPage #42"/>
    <w:basedOn w:val="Normal"/>
    <w:qFormat/>
    <w:rsid w:val="00AF04E9"/>
    <w:rPr>
      <w:rFonts w:ascii="Times New Roman" w:eastAsia="Times New Roman" w:hAnsi="Times New Roman"/>
      <w:color w:val="000000"/>
      <w:sz w:val="20"/>
      <w:szCs w:val="20"/>
    </w:rPr>
  </w:style>
  <w:style w:type="paragraph" w:customStyle="1" w:styleId="OmniPage43">
    <w:name w:val="OmniPage #43"/>
    <w:basedOn w:val="Normal"/>
    <w:qFormat/>
    <w:rsid w:val="00AF04E9"/>
    <w:rPr>
      <w:rFonts w:ascii="Times New Roman" w:eastAsia="Times New Roman" w:hAnsi="Times New Roman"/>
      <w:color w:val="000000"/>
      <w:sz w:val="20"/>
      <w:szCs w:val="20"/>
    </w:rPr>
  </w:style>
  <w:style w:type="paragraph" w:customStyle="1" w:styleId="OmniPage44">
    <w:name w:val="OmniPage #44"/>
    <w:basedOn w:val="Normal"/>
    <w:qFormat/>
    <w:rsid w:val="00AF04E9"/>
    <w:rPr>
      <w:rFonts w:ascii="Times New Roman" w:eastAsia="Times New Roman" w:hAnsi="Times New Roman"/>
      <w:color w:val="000000"/>
      <w:sz w:val="20"/>
      <w:szCs w:val="20"/>
    </w:rPr>
  </w:style>
  <w:style w:type="paragraph" w:customStyle="1" w:styleId="OmniPage45">
    <w:name w:val="OmniPage #45"/>
    <w:basedOn w:val="Normal"/>
    <w:qFormat/>
    <w:rsid w:val="00AF04E9"/>
    <w:rPr>
      <w:rFonts w:ascii="Times New Roman" w:eastAsia="Times New Roman" w:hAnsi="Times New Roman"/>
      <w:color w:val="000000"/>
      <w:sz w:val="20"/>
      <w:szCs w:val="20"/>
    </w:rPr>
  </w:style>
  <w:style w:type="paragraph" w:customStyle="1" w:styleId="OmniPage46">
    <w:name w:val="OmniPage #46"/>
    <w:basedOn w:val="Normal"/>
    <w:qFormat/>
    <w:rsid w:val="00AF04E9"/>
    <w:rPr>
      <w:rFonts w:ascii="Times New Roman" w:eastAsia="Times New Roman" w:hAnsi="Times New Roman"/>
      <w:color w:val="000000"/>
      <w:sz w:val="20"/>
      <w:szCs w:val="20"/>
    </w:rPr>
  </w:style>
  <w:style w:type="paragraph" w:customStyle="1" w:styleId="OmniPage47">
    <w:name w:val="OmniPage #47"/>
    <w:basedOn w:val="Normal"/>
    <w:qFormat/>
    <w:rsid w:val="00AF04E9"/>
    <w:rPr>
      <w:rFonts w:ascii="Times New Roman" w:eastAsia="Times New Roman" w:hAnsi="Times New Roman"/>
      <w:color w:val="000000"/>
      <w:sz w:val="20"/>
      <w:szCs w:val="20"/>
    </w:rPr>
  </w:style>
  <w:style w:type="paragraph" w:customStyle="1" w:styleId="OmniPage48">
    <w:name w:val="OmniPage #48"/>
    <w:basedOn w:val="Normal"/>
    <w:qFormat/>
    <w:rsid w:val="00AF04E9"/>
    <w:rPr>
      <w:rFonts w:ascii="Times New Roman" w:eastAsia="Times New Roman" w:hAnsi="Times New Roman"/>
      <w:color w:val="000000"/>
      <w:sz w:val="20"/>
      <w:szCs w:val="20"/>
    </w:rPr>
  </w:style>
  <w:style w:type="paragraph" w:customStyle="1" w:styleId="OmniPage49">
    <w:name w:val="OmniPage #49"/>
    <w:basedOn w:val="Normal"/>
    <w:qFormat/>
    <w:rsid w:val="00AF04E9"/>
    <w:rPr>
      <w:rFonts w:ascii="Times New Roman" w:eastAsia="Times New Roman" w:hAnsi="Times New Roman"/>
      <w:color w:val="000000"/>
      <w:sz w:val="20"/>
      <w:szCs w:val="20"/>
    </w:rPr>
  </w:style>
  <w:style w:type="paragraph" w:customStyle="1" w:styleId="OmniPage50">
    <w:name w:val="OmniPage #50"/>
    <w:basedOn w:val="Normal"/>
    <w:qFormat/>
    <w:rsid w:val="00AF04E9"/>
    <w:rPr>
      <w:rFonts w:ascii="Times New Roman" w:eastAsia="Times New Roman" w:hAnsi="Times New Roman"/>
      <w:color w:val="000000"/>
      <w:sz w:val="20"/>
      <w:szCs w:val="20"/>
    </w:rPr>
  </w:style>
  <w:style w:type="paragraph" w:customStyle="1" w:styleId="OmniPage51">
    <w:name w:val="OmniPage #51"/>
    <w:basedOn w:val="Normal"/>
    <w:qFormat/>
    <w:rsid w:val="00AF04E9"/>
    <w:rPr>
      <w:rFonts w:ascii="Times New Roman" w:eastAsia="Times New Roman" w:hAnsi="Times New Roman"/>
      <w:color w:val="000000"/>
      <w:sz w:val="20"/>
      <w:szCs w:val="20"/>
    </w:rPr>
  </w:style>
  <w:style w:type="paragraph" w:customStyle="1" w:styleId="OmniPage52">
    <w:name w:val="OmniPage #52"/>
    <w:basedOn w:val="Normal"/>
    <w:qFormat/>
    <w:rsid w:val="00AF04E9"/>
    <w:rPr>
      <w:rFonts w:ascii="Times New Roman" w:eastAsia="Times New Roman" w:hAnsi="Times New Roman"/>
      <w:color w:val="000000"/>
      <w:sz w:val="20"/>
      <w:szCs w:val="20"/>
    </w:rPr>
  </w:style>
  <w:style w:type="paragraph" w:customStyle="1" w:styleId="OmniPage53">
    <w:name w:val="OmniPage #53"/>
    <w:basedOn w:val="Normal"/>
    <w:qFormat/>
    <w:rsid w:val="00AF04E9"/>
    <w:rPr>
      <w:rFonts w:ascii="Times New Roman" w:eastAsia="Times New Roman" w:hAnsi="Times New Roman"/>
      <w:color w:val="000000"/>
      <w:sz w:val="20"/>
      <w:szCs w:val="20"/>
    </w:rPr>
  </w:style>
  <w:style w:type="paragraph" w:customStyle="1" w:styleId="OmniPage54">
    <w:name w:val="OmniPage #54"/>
    <w:basedOn w:val="Normal"/>
    <w:qFormat/>
    <w:rsid w:val="00AF04E9"/>
    <w:rPr>
      <w:rFonts w:ascii="Times New Roman" w:eastAsia="Times New Roman" w:hAnsi="Times New Roman"/>
      <w:color w:val="000000"/>
      <w:sz w:val="20"/>
      <w:szCs w:val="20"/>
    </w:rPr>
  </w:style>
  <w:style w:type="paragraph" w:customStyle="1" w:styleId="OmniPage55">
    <w:name w:val="OmniPage #55"/>
    <w:basedOn w:val="Normal"/>
    <w:qFormat/>
    <w:rsid w:val="00AF04E9"/>
    <w:rPr>
      <w:rFonts w:ascii="Times New Roman" w:eastAsia="Times New Roman" w:hAnsi="Times New Roman"/>
      <w:color w:val="000000"/>
      <w:sz w:val="20"/>
      <w:szCs w:val="20"/>
    </w:rPr>
  </w:style>
  <w:style w:type="paragraph" w:customStyle="1" w:styleId="OmniPage56">
    <w:name w:val="OmniPage #56"/>
    <w:basedOn w:val="Normal"/>
    <w:qFormat/>
    <w:rsid w:val="00AF04E9"/>
    <w:rPr>
      <w:rFonts w:ascii="Times New Roman" w:eastAsia="Times New Roman" w:hAnsi="Times New Roman"/>
      <w:color w:val="000000"/>
      <w:sz w:val="20"/>
      <w:szCs w:val="20"/>
    </w:rPr>
  </w:style>
  <w:style w:type="paragraph" w:customStyle="1" w:styleId="OmniPage57">
    <w:name w:val="OmniPage #57"/>
    <w:basedOn w:val="Normal"/>
    <w:qFormat/>
    <w:rsid w:val="00AF04E9"/>
    <w:rPr>
      <w:rFonts w:ascii="Times New Roman" w:eastAsia="Times New Roman" w:hAnsi="Times New Roman"/>
      <w:color w:val="000000"/>
      <w:sz w:val="20"/>
      <w:szCs w:val="20"/>
    </w:rPr>
  </w:style>
  <w:style w:type="paragraph" w:customStyle="1" w:styleId="OmniPage58">
    <w:name w:val="OmniPage #58"/>
    <w:basedOn w:val="Normal"/>
    <w:qFormat/>
    <w:rsid w:val="00AF04E9"/>
    <w:rPr>
      <w:rFonts w:ascii="Times New Roman" w:eastAsia="Times New Roman" w:hAnsi="Times New Roman"/>
      <w:color w:val="000000"/>
      <w:sz w:val="20"/>
      <w:szCs w:val="20"/>
    </w:rPr>
  </w:style>
  <w:style w:type="paragraph" w:customStyle="1" w:styleId="OmniPage59">
    <w:name w:val="OmniPage #59"/>
    <w:basedOn w:val="Normal"/>
    <w:qFormat/>
    <w:rsid w:val="00AF04E9"/>
    <w:rPr>
      <w:rFonts w:ascii="Times New Roman" w:eastAsia="Times New Roman" w:hAnsi="Times New Roman"/>
      <w:color w:val="000000"/>
      <w:sz w:val="20"/>
      <w:szCs w:val="20"/>
    </w:rPr>
  </w:style>
  <w:style w:type="paragraph" w:customStyle="1" w:styleId="OmniPage60">
    <w:name w:val="OmniPage #60"/>
    <w:basedOn w:val="Normal"/>
    <w:qFormat/>
    <w:rsid w:val="00AF04E9"/>
    <w:rPr>
      <w:rFonts w:ascii="Times New Roman" w:eastAsia="Times New Roman" w:hAnsi="Times New Roman"/>
      <w:color w:val="000000"/>
      <w:sz w:val="20"/>
      <w:szCs w:val="20"/>
    </w:rPr>
  </w:style>
  <w:style w:type="paragraph" w:customStyle="1" w:styleId="OmniPage61">
    <w:name w:val="OmniPage #61"/>
    <w:basedOn w:val="Normal"/>
    <w:qFormat/>
    <w:rsid w:val="00AF04E9"/>
    <w:rPr>
      <w:rFonts w:ascii="Times New Roman" w:eastAsia="Times New Roman" w:hAnsi="Times New Roman"/>
      <w:color w:val="000000"/>
      <w:sz w:val="20"/>
      <w:szCs w:val="20"/>
    </w:rPr>
  </w:style>
  <w:style w:type="paragraph" w:customStyle="1" w:styleId="OmniPage62">
    <w:name w:val="OmniPage #62"/>
    <w:basedOn w:val="Normal"/>
    <w:qFormat/>
    <w:rsid w:val="00AF04E9"/>
    <w:rPr>
      <w:rFonts w:ascii="Times New Roman" w:eastAsia="Times New Roman" w:hAnsi="Times New Roman"/>
      <w:color w:val="000000"/>
      <w:sz w:val="20"/>
      <w:szCs w:val="20"/>
    </w:rPr>
  </w:style>
  <w:style w:type="paragraph" w:customStyle="1" w:styleId="OmniPage63">
    <w:name w:val="OmniPage #63"/>
    <w:basedOn w:val="Normal"/>
    <w:qFormat/>
    <w:rsid w:val="00AF04E9"/>
    <w:rPr>
      <w:rFonts w:ascii="Times New Roman" w:eastAsia="Times New Roman" w:hAnsi="Times New Roman"/>
      <w:color w:val="000000"/>
      <w:sz w:val="20"/>
      <w:szCs w:val="20"/>
    </w:rPr>
  </w:style>
  <w:style w:type="paragraph" w:customStyle="1" w:styleId="OmniPage64">
    <w:name w:val="OmniPage #64"/>
    <w:basedOn w:val="Normal"/>
    <w:qFormat/>
    <w:rsid w:val="00AF04E9"/>
    <w:rPr>
      <w:rFonts w:ascii="Times New Roman" w:eastAsia="Times New Roman" w:hAnsi="Times New Roman"/>
      <w:color w:val="000000"/>
      <w:sz w:val="20"/>
      <w:szCs w:val="20"/>
    </w:rPr>
  </w:style>
  <w:style w:type="paragraph" w:customStyle="1" w:styleId="OmniPage65">
    <w:name w:val="OmniPage #65"/>
    <w:basedOn w:val="Normal"/>
    <w:qFormat/>
    <w:rsid w:val="00AF04E9"/>
    <w:rPr>
      <w:rFonts w:ascii="Times New Roman" w:eastAsia="Times New Roman" w:hAnsi="Times New Roman"/>
      <w:color w:val="000000"/>
      <w:sz w:val="20"/>
      <w:szCs w:val="20"/>
    </w:rPr>
  </w:style>
  <w:style w:type="paragraph" w:customStyle="1" w:styleId="OmniPage66">
    <w:name w:val="OmniPage #66"/>
    <w:basedOn w:val="Normal"/>
    <w:qFormat/>
    <w:rsid w:val="00AF04E9"/>
    <w:rPr>
      <w:rFonts w:ascii="Times New Roman" w:eastAsia="Times New Roman" w:hAnsi="Times New Roman"/>
      <w:color w:val="000000"/>
      <w:sz w:val="20"/>
      <w:szCs w:val="20"/>
    </w:rPr>
  </w:style>
  <w:style w:type="paragraph" w:customStyle="1" w:styleId="OmniPage67">
    <w:name w:val="OmniPage #67"/>
    <w:basedOn w:val="Normal"/>
    <w:qFormat/>
    <w:rsid w:val="00AF04E9"/>
    <w:rPr>
      <w:rFonts w:ascii="Times New Roman" w:eastAsia="Times New Roman" w:hAnsi="Times New Roman"/>
      <w:color w:val="000000"/>
      <w:sz w:val="20"/>
      <w:szCs w:val="20"/>
    </w:rPr>
  </w:style>
  <w:style w:type="paragraph" w:customStyle="1" w:styleId="OmniPage68">
    <w:name w:val="OmniPage #68"/>
    <w:basedOn w:val="Normal"/>
    <w:qFormat/>
    <w:rsid w:val="00AF04E9"/>
    <w:rPr>
      <w:rFonts w:ascii="Times New Roman" w:eastAsia="Times New Roman" w:hAnsi="Times New Roman"/>
      <w:color w:val="000000"/>
      <w:sz w:val="20"/>
      <w:szCs w:val="20"/>
    </w:rPr>
  </w:style>
  <w:style w:type="paragraph" w:customStyle="1" w:styleId="OmniPage69">
    <w:name w:val="OmniPage #69"/>
    <w:basedOn w:val="Normal"/>
    <w:qFormat/>
    <w:rsid w:val="00AF04E9"/>
    <w:rPr>
      <w:rFonts w:ascii="Times New Roman" w:eastAsia="Times New Roman" w:hAnsi="Times New Roman"/>
      <w:color w:val="000000"/>
      <w:sz w:val="20"/>
      <w:szCs w:val="20"/>
    </w:rPr>
  </w:style>
  <w:style w:type="paragraph" w:customStyle="1" w:styleId="OmniPage70">
    <w:name w:val="OmniPage #70"/>
    <w:basedOn w:val="Normal"/>
    <w:qFormat/>
    <w:rsid w:val="00AF04E9"/>
    <w:rPr>
      <w:rFonts w:ascii="Times New Roman" w:eastAsia="Times New Roman" w:hAnsi="Times New Roman"/>
      <w:color w:val="000000"/>
      <w:sz w:val="20"/>
      <w:szCs w:val="20"/>
    </w:rPr>
  </w:style>
  <w:style w:type="paragraph" w:customStyle="1" w:styleId="OmniPage71">
    <w:name w:val="OmniPage #71"/>
    <w:basedOn w:val="Normal"/>
    <w:qFormat/>
    <w:rsid w:val="00AF04E9"/>
    <w:rPr>
      <w:rFonts w:ascii="Times New Roman" w:eastAsia="Times New Roman" w:hAnsi="Times New Roman"/>
      <w:color w:val="000000"/>
      <w:sz w:val="20"/>
      <w:szCs w:val="20"/>
    </w:rPr>
  </w:style>
  <w:style w:type="table" w:customStyle="1" w:styleId="MediumGrid22">
    <w:name w:val="Medium Grid 22"/>
    <w:basedOn w:val="TableNormal"/>
    <w:uiPriority w:val="68"/>
    <w:rsid w:val="00AF04E9"/>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styleId="Date">
    <w:name w:val="Date"/>
    <w:aliases w:val="date"/>
    <w:basedOn w:val="Normal"/>
    <w:next w:val="Normal"/>
    <w:link w:val="DateChar"/>
    <w:unhideWhenUsed/>
    <w:qFormat/>
    <w:rsid w:val="00AF04E9"/>
    <w:rPr>
      <w:rFonts w:ascii="Times New Roman" w:eastAsia="Calibri" w:hAnsi="Times New Roman"/>
    </w:rPr>
  </w:style>
  <w:style w:type="character" w:customStyle="1" w:styleId="DateChar">
    <w:name w:val="Date Char"/>
    <w:aliases w:val="date Char"/>
    <w:basedOn w:val="DefaultParagraphFont"/>
    <w:link w:val="Date"/>
    <w:rsid w:val="00AF04E9"/>
    <w:rPr>
      <w:rFonts w:ascii="Times New Roman" w:eastAsia="Calibri" w:hAnsi="Times New Roman"/>
      <w:sz w:val="22"/>
      <w:szCs w:val="22"/>
    </w:rPr>
  </w:style>
  <w:style w:type="paragraph" w:customStyle="1" w:styleId="info">
    <w:name w:val="info"/>
    <w:basedOn w:val="Normal"/>
    <w:next w:val="Normal"/>
    <w:link w:val="infoChar"/>
    <w:qFormat/>
    <w:rsid w:val="00AF04E9"/>
    <w:rPr>
      <w:rFonts w:ascii="Times New Roman" w:eastAsia="Times New Roman" w:hAnsi="Times New Roman"/>
      <w:szCs w:val="20"/>
    </w:rPr>
  </w:style>
  <w:style w:type="character" w:customStyle="1" w:styleId="infoChar">
    <w:name w:val="info Char"/>
    <w:link w:val="info"/>
    <w:locked/>
    <w:rsid w:val="00AF04E9"/>
    <w:rPr>
      <w:rFonts w:ascii="Times New Roman" w:eastAsia="Times New Roman" w:hAnsi="Times New Roman"/>
      <w:sz w:val="22"/>
      <w:szCs w:val="20"/>
    </w:rPr>
  </w:style>
  <w:style w:type="character" w:customStyle="1" w:styleId="address">
    <w:name w:val="address"/>
    <w:rsid w:val="00AF04E9"/>
    <w:rPr>
      <w:rFonts w:cs="Times New Roman"/>
    </w:rPr>
  </w:style>
  <w:style w:type="paragraph" w:customStyle="1" w:styleId="MinimizedText">
    <w:name w:val="Minimized Text"/>
    <w:link w:val="MinimizedTextChar"/>
    <w:qFormat/>
    <w:rsid w:val="00AF04E9"/>
    <w:rPr>
      <w:rFonts w:ascii="Times New Roman" w:eastAsia="Times New Roman" w:hAnsi="Times New Roman" w:cs="Times New Roman"/>
      <w:sz w:val="16"/>
    </w:rPr>
  </w:style>
  <w:style w:type="character" w:customStyle="1" w:styleId="MinimizedTextChar">
    <w:name w:val="Minimized Text Char"/>
    <w:link w:val="MinimizedText"/>
    <w:rsid w:val="00AF04E9"/>
    <w:rPr>
      <w:rFonts w:ascii="Times New Roman" w:eastAsia="Times New Roman" w:hAnsi="Times New Roman" w:cs="Times New Roman"/>
      <w:sz w:val="16"/>
    </w:rPr>
  </w:style>
  <w:style w:type="paragraph" w:customStyle="1" w:styleId="hotroute2">
    <w:name w:val="hot route!"/>
    <w:basedOn w:val="Normal"/>
    <w:qFormat/>
    <w:rsid w:val="00AF04E9"/>
    <w:pPr>
      <w:ind w:left="144"/>
    </w:pPr>
    <w:rPr>
      <w:rFonts w:ascii="Times New Roman" w:eastAsia="Calibri" w:hAnsi="Times New Roman"/>
      <w:sz w:val="20"/>
      <w:szCs w:val="20"/>
    </w:rPr>
  </w:style>
  <w:style w:type="paragraph" w:customStyle="1" w:styleId="F4-NormalText">
    <w:name w:val="F4 - Normal Text"/>
    <w:basedOn w:val="Normal"/>
    <w:qFormat/>
    <w:rsid w:val="00AF04E9"/>
    <w:rPr>
      <w:rFonts w:ascii="Times New Roman" w:eastAsia="Calibri" w:hAnsi="Times New Roman"/>
      <w:sz w:val="20"/>
    </w:rPr>
  </w:style>
  <w:style w:type="character" w:customStyle="1" w:styleId="box">
    <w:name w:val="box"/>
    <w:rsid w:val="00AF04E9"/>
    <w:rPr>
      <w:rFonts w:ascii="Arial" w:hAnsi="Arial" w:cs="Arial"/>
      <w:b/>
      <w:color w:val="000000"/>
      <w:sz w:val="19"/>
      <w:szCs w:val="22"/>
      <w:u w:val="thick"/>
      <w:bdr w:val="single" w:sz="12" w:space="0" w:color="auto"/>
    </w:rPr>
  </w:style>
  <w:style w:type="paragraph" w:customStyle="1" w:styleId="FullText">
    <w:name w:val="Full Text"/>
    <w:basedOn w:val="Normal"/>
    <w:qFormat/>
    <w:rsid w:val="00AF04E9"/>
    <w:rPr>
      <w:rFonts w:ascii="Arial Narrow" w:eastAsia="Times New Roman" w:hAnsi="Arial Narrow"/>
    </w:rPr>
  </w:style>
  <w:style w:type="character" w:customStyle="1" w:styleId="UnderlinedCard">
    <w:name w:val="Underlined Card"/>
    <w:rsid w:val="00AF04E9"/>
    <w:rPr>
      <w:rFonts w:ascii="Arial Narrow" w:hAnsi="Arial Narrow" w:cs="Times New Roman"/>
      <w:sz w:val="22"/>
      <w:u w:val="single"/>
    </w:rPr>
  </w:style>
  <w:style w:type="character" w:customStyle="1" w:styleId="PlainTextChar1">
    <w:name w:val="Plain Text Char1"/>
    <w:uiPriority w:val="99"/>
    <w:rsid w:val="00AF04E9"/>
    <w:rPr>
      <w:rFonts w:ascii="Courier New" w:hAnsi="Courier New" w:cs="Courier New"/>
    </w:rPr>
  </w:style>
  <w:style w:type="character" w:customStyle="1" w:styleId="NormalTextChar">
    <w:name w:val="Normal Text Char"/>
    <w:link w:val="NormalText"/>
    <w:rsid w:val="00AF04E9"/>
    <w:rPr>
      <w:rFonts w:ascii="Times New Roman" w:eastAsia="Times New Roman" w:hAnsi="Times New Roman"/>
      <w:sz w:val="20"/>
      <w:szCs w:val="26"/>
    </w:rPr>
  </w:style>
  <w:style w:type="character" w:customStyle="1" w:styleId="createby">
    <w:name w:val="createby"/>
    <w:rsid w:val="00AF04E9"/>
  </w:style>
  <w:style w:type="paragraph" w:customStyle="1" w:styleId="Heading4Cite">
    <w:name w:val="Heading 4 Cite"/>
    <w:basedOn w:val="Normal"/>
    <w:link w:val="Heading4CiteChar"/>
    <w:autoRedefine/>
    <w:qFormat/>
    <w:rsid w:val="00AF04E9"/>
    <w:rPr>
      <w:rFonts w:ascii="Times New Roman" w:eastAsia="Times New Roman" w:hAnsi="Times New Roman"/>
      <w:sz w:val="20"/>
    </w:rPr>
  </w:style>
  <w:style w:type="character" w:customStyle="1" w:styleId="Heading4CiteChar">
    <w:name w:val="Heading 4 Cite Char"/>
    <w:link w:val="Heading4Cite"/>
    <w:rsid w:val="00AF04E9"/>
    <w:rPr>
      <w:rFonts w:ascii="Times New Roman" w:eastAsia="Times New Roman" w:hAnsi="Times New Roman"/>
      <w:sz w:val="20"/>
      <w:szCs w:val="22"/>
    </w:rPr>
  </w:style>
  <w:style w:type="paragraph" w:customStyle="1" w:styleId="Heading5SizeDown">
    <w:name w:val="Heading 5 Size Down"/>
    <w:basedOn w:val="Normal"/>
    <w:link w:val="Heading5SizeDownChar"/>
    <w:autoRedefine/>
    <w:qFormat/>
    <w:rsid w:val="00AF04E9"/>
    <w:pPr>
      <w:tabs>
        <w:tab w:val="left" w:pos="1440"/>
      </w:tabs>
    </w:pPr>
    <w:rPr>
      <w:rFonts w:ascii="Times New Roman" w:eastAsia="Times New Roman" w:hAnsi="Times New Roman"/>
      <w:sz w:val="20"/>
      <w:szCs w:val="16"/>
    </w:rPr>
  </w:style>
  <w:style w:type="character" w:customStyle="1" w:styleId="Heading5SizeDownChar">
    <w:name w:val="Heading 5 Size Down Char"/>
    <w:link w:val="Heading5SizeDown"/>
    <w:rsid w:val="00AF04E9"/>
    <w:rPr>
      <w:rFonts w:ascii="Times New Roman" w:eastAsia="Times New Roman" w:hAnsi="Times New Roman"/>
      <w:sz w:val="20"/>
      <w:szCs w:val="16"/>
    </w:rPr>
  </w:style>
  <w:style w:type="character" w:customStyle="1" w:styleId="quote-right">
    <w:name w:val="quote-right"/>
    <w:rsid w:val="00AF04E9"/>
  </w:style>
  <w:style w:type="character" w:customStyle="1" w:styleId="dropcap">
    <w:name w:val="dropcap"/>
    <w:rsid w:val="00AF04E9"/>
  </w:style>
  <w:style w:type="character" w:customStyle="1" w:styleId="smallcase">
    <w:name w:val="smallcase"/>
    <w:rsid w:val="00AF04E9"/>
  </w:style>
  <w:style w:type="paragraph" w:customStyle="1" w:styleId="bold">
    <w:name w:val="bold"/>
    <w:basedOn w:val="Default"/>
    <w:qFormat/>
    <w:rsid w:val="00AF04E9"/>
    <w:pPr>
      <w:widowControl w:val="0"/>
    </w:pPr>
    <w:rPr>
      <w:rFonts w:ascii="Times New Roman" w:hAnsi="Times New Roman"/>
      <w:b/>
      <w:sz w:val="20"/>
    </w:rPr>
  </w:style>
  <w:style w:type="character" w:customStyle="1" w:styleId="ft0">
    <w:name w:val="ft0"/>
    <w:rsid w:val="00AF04E9"/>
  </w:style>
  <w:style w:type="character" w:customStyle="1" w:styleId="ft2">
    <w:name w:val="ft2"/>
    <w:rsid w:val="00AF04E9"/>
  </w:style>
  <w:style w:type="character" w:customStyle="1" w:styleId="ft1">
    <w:name w:val="ft1"/>
    <w:rsid w:val="00AF04E9"/>
  </w:style>
  <w:style w:type="character" w:customStyle="1" w:styleId="ft3">
    <w:name w:val="ft3"/>
    <w:rsid w:val="00AF04E9"/>
  </w:style>
  <w:style w:type="character" w:customStyle="1" w:styleId="StyleTimesNewRoman12ptBold1">
    <w:name w:val="Style Times New Roman 12 pt Bold1"/>
    <w:rsid w:val="00AF04E9"/>
    <w:rPr>
      <w:b/>
      <w:bCs/>
      <w:sz w:val="24"/>
    </w:rPr>
  </w:style>
  <w:style w:type="paragraph" w:customStyle="1" w:styleId="Unhighlighted">
    <w:name w:val="Unhighlighted"/>
    <w:basedOn w:val="Normal"/>
    <w:link w:val="UnhighlightedChar"/>
    <w:autoRedefine/>
    <w:qFormat/>
    <w:rsid w:val="00AF04E9"/>
    <w:rPr>
      <w:rFonts w:ascii="Times New Roman" w:eastAsia="Times New Roman" w:hAnsi="Times New Roman"/>
      <w:sz w:val="12"/>
    </w:rPr>
  </w:style>
  <w:style w:type="character" w:customStyle="1" w:styleId="UnhighlightedChar">
    <w:name w:val="Unhighlighted Char"/>
    <w:link w:val="Unhighlighted"/>
    <w:rsid w:val="00AF04E9"/>
    <w:rPr>
      <w:rFonts w:ascii="Times New Roman" w:eastAsia="Times New Roman" w:hAnsi="Times New Roman"/>
      <w:sz w:val="12"/>
      <w:szCs w:val="22"/>
    </w:rPr>
  </w:style>
  <w:style w:type="character" w:customStyle="1" w:styleId="UnderlinedChar2">
    <w:name w:val="Underlined Char2"/>
    <w:aliases w:val="Heading 4 Char2,body Char2,No Spacing4 Char1,No Spacing21 Char1,CD - Cite Char1,no read Char1,No Spacing211 Char1,small text Char1,Heading 4 Char1,Underlined Char1,Big card Char1,body Char1,Normal Tag Char1,heading 2 Char1,Ch Char1"/>
    <w:qFormat/>
    <w:rsid w:val="00AF04E9"/>
    <w:rPr>
      <w:rFonts w:eastAsia="MS Mincho"/>
      <w:szCs w:val="24"/>
      <w:u w:val="single"/>
      <w:lang w:val="en-US" w:eastAsia="ja-JP" w:bidi="ar-SA"/>
    </w:rPr>
  </w:style>
  <w:style w:type="character" w:customStyle="1" w:styleId="CircledChar2">
    <w:name w:val="Circled Char2"/>
    <w:rsid w:val="00AF04E9"/>
    <w:rPr>
      <w:rFonts w:eastAsia="MS Mincho"/>
      <w:b/>
      <w:szCs w:val="24"/>
      <w:u w:val="single"/>
      <w:lang w:val="en-US" w:eastAsia="ja-JP" w:bidi="ar-SA"/>
    </w:rPr>
  </w:style>
  <w:style w:type="character" w:customStyle="1" w:styleId="SmallTextChar2">
    <w:name w:val="Small Text Char2"/>
    <w:rsid w:val="00AF04E9"/>
    <w:rPr>
      <w:rFonts w:eastAsia="MS Mincho"/>
      <w:sz w:val="15"/>
      <w:szCs w:val="24"/>
      <w:lang w:val="en-US" w:eastAsia="ja-JP" w:bidi="ar-SA"/>
    </w:rPr>
  </w:style>
  <w:style w:type="character" w:customStyle="1" w:styleId="UnderlinedCharChar0">
    <w:name w:val="Underlined Char Char"/>
    <w:rsid w:val="00AF04E9"/>
    <w:rPr>
      <w:rFonts w:ascii="Times New Roman" w:eastAsia="Times New Roman" w:hAnsi="Times New Roman" w:cs="Times New Roman"/>
      <w:bCs/>
      <w:iCs/>
      <w:sz w:val="20"/>
      <w:u w:val="single"/>
    </w:rPr>
  </w:style>
  <w:style w:type="character" w:customStyle="1" w:styleId="BoldandUnderlineCharCharCharCharChar1">
    <w:name w:val="Bold and Underline Char Char Char Char Char1"/>
    <w:rsid w:val="00AF04E9"/>
    <w:rPr>
      <w:b/>
      <w:szCs w:val="24"/>
      <w:u w:val="single"/>
      <w:lang w:val="en-US" w:eastAsia="en-US" w:bidi="ar-SA"/>
    </w:rPr>
  </w:style>
  <w:style w:type="character" w:customStyle="1" w:styleId="UnderlinedCardChar">
    <w:name w:val="Underlined Card Char"/>
    <w:rsid w:val="00AF04E9"/>
    <w:rPr>
      <w:rFonts w:ascii="Palatino Linotype" w:eastAsia="Times New Roman" w:hAnsi="Palatino Linotype"/>
      <w:u w:val="thick"/>
    </w:rPr>
  </w:style>
  <w:style w:type="character" w:customStyle="1" w:styleId="SmallCardChar">
    <w:name w:val="Small Card Char"/>
    <w:rsid w:val="00AF04E9"/>
    <w:rPr>
      <w:rFonts w:ascii="Palatino Linotype" w:eastAsia="Times New Roman" w:hAnsi="Palatino Linotype"/>
      <w:sz w:val="12"/>
      <w:szCs w:val="24"/>
    </w:rPr>
  </w:style>
  <w:style w:type="character" w:customStyle="1" w:styleId="AuthorDate">
    <w:name w:val="Author Date"/>
    <w:qFormat/>
    <w:rsid w:val="00AF04E9"/>
    <w:rPr>
      <w:b/>
      <w:bCs w:val="0"/>
      <w:sz w:val="24"/>
      <w:u w:val="thick"/>
    </w:rPr>
  </w:style>
  <w:style w:type="character" w:customStyle="1" w:styleId="StyleBoldUnderline10ptBold">
    <w:name w:val="Style Bold Underline + 10 pt Bold"/>
    <w:rsid w:val="00AF04E9"/>
    <w:rPr>
      <w:b/>
      <w:bCs/>
      <w:sz w:val="20"/>
      <w:u w:val="thick"/>
    </w:rPr>
  </w:style>
  <w:style w:type="character" w:customStyle="1" w:styleId="pubdate">
    <w:name w:val="pubdate"/>
    <w:rsid w:val="00AF04E9"/>
  </w:style>
  <w:style w:type="character" w:customStyle="1" w:styleId="separator">
    <w:name w:val="separator"/>
    <w:rsid w:val="00AF04E9"/>
  </w:style>
  <w:style w:type="paragraph" w:customStyle="1" w:styleId="Standard">
    <w:name w:val="Standard"/>
    <w:uiPriority w:val="99"/>
    <w:qFormat/>
    <w:rsid w:val="00AF04E9"/>
    <w:pPr>
      <w:widowControl w:val="0"/>
      <w:suppressAutoHyphens/>
      <w:autoSpaceDN w:val="0"/>
      <w:textAlignment w:val="baseline"/>
    </w:pPr>
    <w:rPr>
      <w:rFonts w:ascii="Times New Roman" w:eastAsia="SimSun" w:hAnsi="Times New Roman" w:cs="Mangal"/>
      <w:kern w:val="3"/>
      <w:lang w:eastAsia="zh-CN" w:bidi="hi-IN"/>
    </w:rPr>
  </w:style>
  <w:style w:type="paragraph" w:customStyle="1" w:styleId="PageHeader">
    <w:name w:val="Page Header"/>
    <w:basedOn w:val="Normal"/>
    <w:link w:val="PageHeaderChar"/>
    <w:qFormat/>
    <w:rsid w:val="00AF04E9"/>
    <w:pPr>
      <w:jc w:val="center"/>
    </w:pPr>
    <w:rPr>
      <w:rFonts w:ascii="Arial Narrow" w:eastAsia="SimSun" w:hAnsi="Arial Narrow"/>
      <w:b/>
      <w:sz w:val="36"/>
      <w:szCs w:val="36"/>
      <w:lang w:eastAsia="zh-CN"/>
    </w:rPr>
  </w:style>
  <w:style w:type="character" w:customStyle="1" w:styleId="PageHeaderChar">
    <w:name w:val="Page Header Char"/>
    <w:link w:val="PageHeader"/>
    <w:rsid w:val="00AF04E9"/>
    <w:rPr>
      <w:rFonts w:ascii="Arial Narrow" w:eastAsia="SimSun" w:hAnsi="Arial Narrow"/>
      <w:b/>
      <w:sz w:val="36"/>
      <w:szCs w:val="36"/>
      <w:lang w:eastAsia="zh-CN"/>
    </w:rPr>
  </w:style>
  <w:style w:type="paragraph" w:customStyle="1" w:styleId="NormalUnderline">
    <w:name w:val="Normal + Underline"/>
    <w:basedOn w:val="Normal"/>
    <w:link w:val="NormalUnderlineChar"/>
    <w:qFormat/>
    <w:rsid w:val="00AF04E9"/>
    <w:pPr>
      <w:ind w:left="720"/>
    </w:pPr>
    <w:rPr>
      <w:rFonts w:ascii="Times New Roman" w:eastAsia="Times New Roman" w:hAnsi="Times New Roman"/>
      <w:b/>
      <w:u w:val="single"/>
    </w:rPr>
  </w:style>
  <w:style w:type="paragraph" w:customStyle="1" w:styleId="NormalNoUnderline">
    <w:name w:val="Normal + No Underline"/>
    <w:basedOn w:val="Normal"/>
    <w:link w:val="NormalNoUnderlineChar"/>
    <w:qFormat/>
    <w:rsid w:val="00AF04E9"/>
    <w:pPr>
      <w:ind w:left="720"/>
    </w:pPr>
    <w:rPr>
      <w:rFonts w:ascii="Times New Roman" w:eastAsia="Times New Roman" w:hAnsi="Times New Roman"/>
      <w:sz w:val="12"/>
    </w:rPr>
  </w:style>
  <w:style w:type="character" w:customStyle="1" w:styleId="NormalUnderlineChar">
    <w:name w:val="Normal + Underline Char"/>
    <w:link w:val="NormalUnderline"/>
    <w:rsid w:val="00AF04E9"/>
    <w:rPr>
      <w:rFonts w:ascii="Times New Roman" w:eastAsia="Times New Roman" w:hAnsi="Times New Roman"/>
      <w:b/>
      <w:sz w:val="22"/>
      <w:szCs w:val="22"/>
      <w:u w:val="single"/>
    </w:rPr>
  </w:style>
  <w:style w:type="character" w:customStyle="1" w:styleId="NormalNoUnderlineChar">
    <w:name w:val="Normal + No Underline Char"/>
    <w:link w:val="NormalNoUnderline"/>
    <w:rsid w:val="00AF04E9"/>
    <w:rPr>
      <w:rFonts w:ascii="Times New Roman" w:eastAsia="Times New Roman" w:hAnsi="Times New Roman"/>
      <w:sz w:val="12"/>
      <w:szCs w:val="22"/>
    </w:rPr>
  </w:style>
  <w:style w:type="paragraph" w:customStyle="1" w:styleId="TagCite0">
    <w:name w:val="Tag Cite"/>
    <w:basedOn w:val="PageHeader"/>
    <w:link w:val="TagCiteChar"/>
    <w:qFormat/>
    <w:rsid w:val="00AF04E9"/>
    <w:pPr>
      <w:jc w:val="left"/>
    </w:pPr>
    <w:rPr>
      <w:sz w:val="24"/>
      <w:szCs w:val="24"/>
    </w:rPr>
  </w:style>
  <w:style w:type="character" w:customStyle="1" w:styleId="TagCiteChar">
    <w:name w:val="Tag Cite Char"/>
    <w:link w:val="TagCite0"/>
    <w:rsid w:val="00AF04E9"/>
    <w:rPr>
      <w:rFonts w:ascii="Arial Narrow" w:eastAsia="SimSun" w:hAnsi="Arial Narrow"/>
      <w:b/>
      <w:lang w:eastAsia="zh-CN"/>
    </w:rPr>
  </w:style>
  <w:style w:type="character" w:customStyle="1" w:styleId="smalllink">
    <w:name w:val="smalllink"/>
    <w:rsid w:val="00AF04E9"/>
  </w:style>
  <w:style w:type="character" w:customStyle="1" w:styleId="text21">
    <w:name w:val="text21"/>
    <w:rsid w:val="00AF04E9"/>
    <w:rPr>
      <w:rFonts w:ascii="Verdana" w:hAnsi="Verdana" w:hint="default"/>
      <w:sz w:val="18"/>
      <w:szCs w:val="18"/>
    </w:rPr>
  </w:style>
  <w:style w:type="character" w:customStyle="1" w:styleId="bighead1">
    <w:name w:val="bighead1"/>
    <w:rsid w:val="00AF04E9"/>
    <w:rPr>
      <w:rFonts w:ascii="Verdana" w:hAnsi="Verdana" w:hint="default"/>
      <w:b/>
      <w:bCs/>
      <w:sz w:val="27"/>
      <w:szCs w:val="27"/>
    </w:rPr>
  </w:style>
  <w:style w:type="character" w:customStyle="1" w:styleId="styleboldunderline">
    <w:name w:val="styleboldunderline"/>
    <w:rsid w:val="00AF04E9"/>
  </w:style>
  <w:style w:type="character" w:customStyle="1" w:styleId="citation">
    <w:name w:val="citation"/>
    <w:rsid w:val="00AF04E9"/>
  </w:style>
  <w:style w:type="character" w:customStyle="1" w:styleId="Underline-WFU">
    <w:name w:val="Underline-WFU"/>
    <w:uiPriority w:val="1"/>
    <w:qFormat/>
    <w:rsid w:val="00AF04E9"/>
    <w:rPr>
      <w:rFonts w:ascii="Cambria" w:hAnsi="Cambria"/>
      <w:sz w:val="21"/>
      <w:u w:val="single"/>
    </w:rPr>
  </w:style>
  <w:style w:type="paragraph" w:customStyle="1" w:styleId="Tiny-WFU">
    <w:name w:val="Tiny-WFU"/>
    <w:basedOn w:val="Normal"/>
    <w:qFormat/>
    <w:rsid w:val="00AF04E9"/>
    <w:rPr>
      <w:rFonts w:ascii="Cambria" w:eastAsia="Malgun Gothic" w:hAnsi="Cambria"/>
      <w:sz w:val="12"/>
      <w:lang w:eastAsia="ko-KR"/>
    </w:rPr>
  </w:style>
  <w:style w:type="character" w:customStyle="1" w:styleId="b">
    <w:name w:val="b"/>
    <w:rsid w:val="00AF04E9"/>
  </w:style>
  <w:style w:type="character" w:customStyle="1" w:styleId="UnunderlinedTextChar">
    <w:name w:val="Ununderlined Text Char"/>
    <w:link w:val="UnunderlinedText"/>
    <w:rsid w:val="00AF04E9"/>
    <w:rPr>
      <w:sz w:val="12"/>
    </w:rPr>
  </w:style>
  <w:style w:type="paragraph" w:customStyle="1" w:styleId="UnunderlinedText">
    <w:name w:val="Ununderlined Text"/>
    <w:basedOn w:val="Normal"/>
    <w:link w:val="UnunderlinedTextChar"/>
    <w:autoRedefine/>
    <w:qFormat/>
    <w:rsid w:val="00AF04E9"/>
    <w:rPr>
      <w:rFonts w:asciiTheme="minorHAnsi" w:eastAsiaTheme="minorEastAsia" w:hAnsiTheme="minorHAnsi"/>
      <w:sz w:val="12"/>
      <w:szCs w:val="24"/>
    </w:rPr>
  </w:style>
  <w:style w:type="character" w:customStyle="1" w:styleId="CardsFont6ptChar1">
    <w:name w:val="Cards + Font: 6 pt Char1"/>
    <w:link w:val="CardsFont6pt"/>
    <w:uiPriority w:val="99"/>
    <w:locked/>
    <w:rsid w:val="00AF04E9"/>
    <w:rPr>
      <w:rFonts w:ascii="Times New Roman" w:eastAsia="Times New Roman" w:hAnsi="Times New Roman" w:cs="Calibri"/>
      <w:sz w:val="12"/>
      <w:szCs w:val="20"/>
    </w:rPr>
  </w:style>
  <w:style w:type="character" w:customStyle="1" w:styleId="CardTextCharChar">
    <w:name w:val="Card Text Char Char"/>
    <w:rsid w:val="00AF04E9"/>
    <w:rPr>
      <w:rFonts w:ascii="Arial" w:hAnsi="Arial"/>
      <w:sz w:val="16"/>
      <w:szCs w:val="24"/>
    </w:rPr>
  </w:style>
  <w:style w:type="paragraph" w:customStyle="1" w:styleId="Indentation">
    <w:name w:val="Indentation"/>
    <w:basedOn w:val="Normal"/>
    <w:qFormat/>
    <w:rsid w:val="00AF04E9"/>
    <w:pPr>
      <w:ind w:left="288" w:right="288"/>
    </w:pPr>
    <w:rPr>
      <w:rFonts w:ascii="Times New Roman" w:eastAsia="Calibri" w:hAnsi="Times New Roman"/>
    </w:rPr>
  </w:style>
  <w:style w:type="paragraph" w:customStyle="1" w:styleId="departments">
    <w:name w:val="departments"/>
    <w:basedOn w:val="Normal"/>
    <w:qFormat/>
    <w:rsid w:val="00AF04E9"/>
    <w:pPr>
      <w:spacing w:before="100" w:beforeAutospacing="1" w:after="100" w:afterAutospacing="1"/>
    </w:pPr>
    <w:rPr>
      <w:rFonts w:ascii="Times New Roman" w:eastAsia="Times New Roman" w:hAnsi="Times New Roman"/>
    </w:rPr>
  </w:style>
  <w:style w:type="numbering" w:customStyle="1" w:styleId="NoList2">
    <w:name w:val="No List2"/>
    <w:next w:val="NoList"/>
    <w:uiPriority w:val="99"/>
    <w:semiHidden/>
    <w:unhideWhenUsed/>
    <w:rsid w:val="00AF04E9"/>
  </w:style>
  <w:style w:type="character" w:customStyle="1" w:styleId="left-date1">
    <w:name w:val="left-date1"/>
    <w:rsid w:val="00AF04E9"/>
    <w:rPr>
      <w:rFonts w:ascii="Verdana" w:hAnsi="Verdana" w:hint="default"/>
      <w:color w:val="666666"/>
      <w:sz w:val="14"/>
      <w:szCs w:val="14"/>
    </w:rPr>
  </w:style>
  <w:style w:type="character" w:customStyle="1" w:styleId="BodyText1">
    <w:name w:val="Body Text1"/>
    <w:basedOn w:val="DefaultParagraphFont"/>
    <w:rsid w:val="00AF04E9"/>
    <w:rPr>
      <w:rFonts w:ascii="Georgia" w:eastAsia="Georgia" w:hAnsi="Georgia" w:cs="Georgia"/>
      <w:color w:val="000000"/>
      <w:spacing w:val="0"/>
      <w:w w:val="100"/>
      <w:position w:val="0"/>
      <w:sz w:val="21"/>
      <w:szCs w:val="21"/>
      <w:shd w:val="clear" w:color="auto" w:fill="FFFFFF"/>
      <w:lang w:val="en-US"/>
    </w:rPr>
  </w:style>
  <w:style w:type="character" w:customStyle="1" w:styleId="Bodytext30">
    <w:name w:val="Body text (3)"/>
    <w:basedOn w:val="DefaultParagraphFont"/>
    <w:rsid w:val="00AF04E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at">
    <w:name w:val="at"/>
    <w:basedOn w:val="DefaultParagraphFont"/>
    <w:rsid w:val="00AF04E9"/>
  </w:style>
  <w:style w:type="character" w:customStyle="1" w:styleId="org">
    <w:name w:val="org"/>
    <w:basedOn w:val="DefaultParagraphFont"/>
    <w:rsid w:val="00AF04E9"/>
  </w:style>
  <w:style w:type="paragraph" w:customStyle="1" w:styleId="seeall">
    <w:name w:val="seeall"/>
    <w:basedOn w:val="Normal"/>
    <w:qFormat/>
    <w:rsid w:val="00AF04E9"/>
    <w:pPr>
      <w:spacing w:before="100" w:beforeAutospacing="1" w:after="100" w:afterAutospacing="1"/>
    </w:pPr>
    <w:rPr>
      <w:rFonts w:ascii="Times New Roman" w:eastAsia="Times New Roman" w:hAnsi="Times New Roman"/>
    </w:rPr>
  </w:style>
  <w:style w:type="character" w:customStyle="1" w:styleId="Title2">
    <w:name w:val="Title2"/>
    <w:basedOn w:val="DefaultParagraphFont"/>
    <w:rsid w:val="00AF04E9"/>
  </w:style>
  <w:style w:type="character" w:customStyle="1" w:styleId="list-comma">
    <w:name w:val="list-comma"/>
    <w:basedOn w:val="DefaultParagraphFont"/>
    <w:rsid w:val="00AF04E9"/>
  </w:style>
  <w:style w:type="character" w:customStyle="1" w:styleId="date-display-single">
    <w:name w:val="date-display-single"/>
    <w:basedOn w:val="DefaultParagraphFont"/>
    <w:rsid w:val="00AF04E9"/>
  </w:style>
  <w:style w:type="character" w:customStyle="1" w:styleId="livefyre-commentcount">
    <w:name w:val="livefyre-commentcount"/>
    <w:basedOn w:val="DefaultParagraphFont"/>
    <w:rsid w:val="00AF04E9"/>
  </w:style>
  <w:style w:type="character" w:customStyle="1" w:styleId="share">
    <w:name w:val="share"/>
    <w:basedOn w:val="DefaultParagraphFont"/>
    <w:rsid w:val="00AF04E9"/>
  </w:style>
  <w:style w:type="character" w:customStyle="1" w:styleId="ata11y">
    <w:name w:val="at_a11y"/>
    <w:basedOn w:val="DefaultParagraphFont"/>
    <w:rsid w:val="00AF04E9"/>
  </w:style>
  <w:style w:type="character" w:customStyle="1" w:styleId="UNDERLINECharChar0">
    <w:name w:val="UNDERLINE Char Char"/>
    <w:rsid w:val="00AF04E9"/>
    <w:rPr>
      <w:bCs/>
      <w:kern w:val="28"/>
      <w:szCs w:val="32"/>
      <w:u w:val="single"/>
    </w:rPr>
  </w:style>
  <w:style w:type="character" w:customStyle="1" w:styleId="Picturecaption2">
    <w:name w:val="Picture caption (2)_"/>
    <w:basedOn w:val="DefaultParagraphFont"/>
    <w:link w:val="Picturecaption20"/>
    <w:rsid w:val="00AF04E9"/>
    <w:rPr>
      <w:rFonts w:eastAsia="Arial" w:cs="Arial"/>
      <w:b/>
      <w:bCs/>
      <w:sz w:val="15"/>
      <w:szCs w:val="15"/>
      <w:shd w:val="clear" w:color="auto" w:fill="FFFFFF"/>
    </w:rPr>
  </w:style>
  <w:style w:type="paragraph" w:customStyle="1" w:styleId="Picturecaption20">
    <w:name w:val="Picture caption (2)"/>
    <w:basedOn w:val="Normal"/>
    <w:link w:val="Picturecaption2"/>
    <w:qFormat/>
    <w:rsid w:val="00AF04E9"/>
    <w:pPr>
      <w:shd w:val="clear" w:color="auto" w:fill="FFFFFF"/>
      <w:spacing w:line="0" w:lineRule="atLeast"/>
      <w:jc w:val="right"/>
    </w:pPr>
    <w:rPr>
      <w:rFonts w:asciiTheme="minorHAnsi" w:eastAsia="Arial" w:hAnsiTheme="minorHAnsi" w:cs="Arial"/>
      <w:b/>
      <w:bCs/>
      <w:sz w:val="15"/>
      <w:szCs w:val="15"/>
    </w:rPr>
  </w:style>
  <w:style w:type="character" w:customStyle="1" w:styleId="Picturecaption">
    <w:name w:val="Picture caption_"/>
    <w:basedOn w:val="DefaultParagraphFont"/>
    <w:link w:val="Picturecaption0"/>
    <w:rsid w:val="00AF04E9"/>
    <w:rPr>
      <w:rFonts w:eastAsia="Arial" w:cs="Arial"/>
      <w:sz w:val="20"/>
      <w:szCs w:val="20"/>
      <w:shd w:val="clear" w:color="auto" w:fill="FFFFFF"/>
    </w:rPr>
  </w:style>
  <w:style w:type="paragraph" w:customStyle="1" w:styleId="Picturecaption0">
    <w:name w:val="Picture caption"/>
    <w:basedOn w:val="Normal"/>
    <w:link w:val="Picturecaption"/>
    <w:qFormat/>
    <w:rsid w:val="00AF04E9"/>
    <w:pPr>
      <w:shd w:val="clear" w:color="auto" w:fill="FFFFFF"/>
      <w:spacing w:line="0" w:lineRule="atLeast"/>
    </w:pPr>
    <w:rPr>
      <w:rFonts w:asciiTheme="minorHAnsi" w:eastAsia="Arial" w:hAnsiTheme="minorHAnsi" w:cs="Arial"/>
      <w:sz w:val="20"/>
      <w:szCs w:val="20"/>
    </w:rPr>
  </w:style>
  <w:style w:type="character" w:customStyle="1" w:styleId="Bodytext3Spacing0ptExact">
    <w:name w:val="Body text (3) + Spacing 0 pt Exact"/>
    <w:basedOn w:val="DefaultParagraphFont"/>
    <w:rsid w:val="00AF04E9"/>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AF04E9"/>
    <w:rPr>
      <w:rFonts w:eastAsia="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AF04E9"/>
    <w:rPr>
      <w:rFonts w:eastAsia="Arial" w:cs="Arial"/>
      <w:b/>
      <w:bCs/>
      <w:color w:val="000000"/>
      <w:spacing w:val="-9"/>
      <w:w w:val="100"/>
      <w:position w:val="0"/>
      <w:sz w:val="15"/>
      <w:szCs w:val="15"/>
      <w:shd w:val="clear" w:color="auto" w:fill="FFFFFF"/>
      <w:lang w:val="en-US"/>
    </w:rPr>
  </w:style>
  <w:style w:type="paragraph" w:customStyle="1" w:styleId="textbodyblack">
    <w:name w:val="textbodyblack"/>
    <w:basedOn w:val="Normal"/>
    <w:qFormat/>
    <w:rsid w:val="00AF04E9"/>
    <w:pPr>
      <w:spacing w:before="100" w:beforeAutospacing="1" w:after="100" w:afterAutospacing="1"/>
    </w:pPr>
    <w:rPr>
      <w:rFonts w:ascii="Times New Roman" w:eastAsia="Times New Roman" w:hAnsi="Times New Roman"/>
    </w:rPr>
  </w:style>
  <w:style w:type="character" w:customStyle="1" w:styleId="rednegchange">
    <w:name w:val="red_neg_change"/>
    <w:basedOn w:val="DefaultParagraphFont"/>
    <w:rsid w:val="00AF04E9"/>
  </w:style>
  <w:style w:type="character" w:customStyle="1" w:styleId="wsodqchgshow">
    <w:name w:val="wsodq_chgshow"/>
    <w:basedOn w:val="DefaultParagraphFont"/>
    <w:rsid w:val="00AF04E9"/>
  </w:style>
  <w:style w:type="character" w:customStyle="1" w:styleId="greenposchange">
    <w:name w:val="green_pos_change"/>
    <w:basedOn w:val="DefaultParagraphFont"/>
    <w:rsid w:val="00AF04E9"/>
  </w:style>
  <w:style w:type="paragraph" w:customStyle="1" w:styleId="image-caption">
    <w:name w:val="image-caption"/>
    <w:basedOn w:val="Normal"/>
    <w:qFormat/>
    <w:rsid w:val="00AF04E9"/>
    <w:pPr>
      <w:spacing w:before="100" w:beforeAutospacing="1" w:after="100" w:afterAutospacing="1"/>
    </w:pPr>
    <w:rPr>
      <w:rFonts w:ascii="Times New Roman" w:eastAsia="Times New Roman" w:hAnsi="Times New Roman"/>
    </w:rPr>
  </w:style>
  <w:style w:type="character" w:customStyle="1" w:styleId="image-credit">
    <w:name w:val="image-credit"/>
    <w:basedOn w:val="DefaultParagraphFont"/>
    <w:rsid w:val="00AF04E9"/>
  </w:style>
  <w:style w:type="paragraph" w:customStyle="1" w:styleId="first">
    <w:name w:val="first"/>
    <w:basedOn w:val="Normal"/>
    <w:qFormat/>
    <w:rsid w:val="00AF04E9"/>
    <w:pPr>
      <w:spacing w:before="100" w:beforeAutospacing="1" w:after="100" w:afterAutospacing="1"/>
    </w:pPr>
    <w:rPr>
      <w:rFonts w:ascii="Times New Roman" w:eastAsia="Times New Roman" w:hAnsi="Times New Roman"/>
    </w:rPr>
  </w:style>
  <w:style w:type="paragraph" w:customStyle="1" w:styleId="gascontcredit">
    <w:name w:val="gas_cont_credit"/>
    <w:basedOn w:val="Normal"/>
    <w:qFormat/>
    <w:rsid w:val="00AF04E9"/>
    <w:pPr>
      <w:spacing w:before="100" w:beforeAutospacing="1" w:after="100" w:afterAutospacing="1"/>
    </w:pPr>
    <w:rPr>
      <w:rFonts w:ascii="Times New Roman" w:eastAsia="Times New Roman" w:hAnsi="Times New Roman"/>
    </w:rPr>
  </w:style>
  <w:style w:type="character" w:customStyle="1" w:styleId="sup1">
    <w:name w:val="sup1"/>
    <w:rsid w:val="00AF04E9"/>
    <w:rPr>
      <w:rFonts w:ascii="Times New Roman" w:hAnsi="Times New Roman" w:cs="Times New Roman" w:hint="default"/>
      <w:color w:val="000000"/>
      <w:shd w:val="clear" w:color="auto" w:fill="FEFFCF"/>
    </w:rPr>
  </w:style>
  <w:style w:type="character" w:customStyle="1" w:styleId="pgnum1">
    <w:name w:val="pgnum1"/>
    <w:rsid w:val="00AF04E9"/>
    <w:rPr>
      <w:rFonts w:ascii="Arial" w:hAnsi="Arial" w:cs="Arial" w:hint="default"/>
      <w:color w:val="FF0000"/>
      <w:sz w:val="22"/>
      <w:szCs w:val="22"/>
    </w:rPr>
  </w:style>
  <w:style w:type="character" w:customStyle="1" w:styleId="nw">
    <w:name w:val="nw"/>
    <w:rsid w:val="00AF04E9"/>
  </w:style>
  <w:style w:type="paragraph" w:customStyle="1" w:styleId="AuthorDate0">
    <w:name w:val="AuthorDate"/>
    <w:next w:val="Normal"/>
    <w:link w:val="AuthorDateChar"/>
    <w:qFormat/>
    <w:rsid w:val="00AF04E9"/>
    <w:pPr>
      <w:widowControl w:val="0"/>
      <w:outlineLvl w:val="2"/>
    </w:pPr>
    <w:rPr>
      <w:rFonts w:ascii="Times New Roman" w:eastAsia="Calibri" w:hAnsi="Times New Roman" w:cs="Times New Roman"/>
      <w:b/>
      <w:szCs w:val="20"/>
      <w:u w:val="single"/>
    </w:rPr>
  </w:style>
  <w:style w:type="character" w:customStyle="1" w:styleId="AuthorDateChar">
    <w:name w:val="AuthorDate Char"/>
    <w:link w:val="AuthorDate0"/>
    <w:rsid w:val="00AF04E9"/>
    <w:rPr>
      <w:rFonts w:ascii="Times New Roman" w:eastAsia="Calibri" w:hAnsi="Times New Roman" w:cs="Times New Roman"/>
      <w:b/>
      <w:szCs w:val="20"/>
      <w:u w:val="single"/>
    </w:rPr>
  </w:style>
  <w:style w:type="character" w:customStyle="1" w:styleId="CardsFont12pt0">
    <w:name w:val="Cards + Font 12pt"/>
    <w:uiPriority w:val="1"/>
    <w:rsid w:val="00AF04E9"/>
    <w:rPr>
      <w:rFonts w:ascii="Times New Roman" w:hAnsi="Times New Roman"/>
      <w:sz w:val="24"/>
      <w:u w:val="single"/>
      <w:lang w:val="en-US" w:eastAsia="en-US" w:bidi="ar-SA"/>
    </w:rPr>
  </w:style>
  <w:style w:type="character" w:customStyle="1" w:styleId="CardsHighlight">
    <w:name w:val="Cards Highlight"/>
    <w:uiPriority w:val="1"/>
    <w:qFormat/>
    <w:rsid w:val="00AF04E9"/>
    <w:rPr>
      <w:rFonts w:ascii="Times New Roman" w:hAnsi="Times New Roman"/>
      <w:sz w:val="24"/>
      <w:u w:val="single"/>
      <w:bdr w:val="none" w:sz="0" w:space="0" w:color="auto"/>
      <w:shd w:val="clear" w:color="auto" w:fill="00FFFF"/>
    </w:rPr>
  </w:style>
  <w:style w:type="paragraph" w:customStyle="1" w:styleId="BlockHeadingsCharChar">
    <w:name w:val="Block Headings Char Char"/>
    <w:basedOn w:val="Normal"/>
    <w:link w:val="BlockHeadingsCharCharChar"/>
    <w:qFormat/>
    <w:rsid w:val="00AF04E9"/>
    <w:pPr>
      <w:autoSpaceDE w:val="0"/>
      <w:autoSpaceDN w:val="0"/>
      <w:adjustRightInd w:val="0"/>
      <w:jc w:val="center"/>
      <w:outlineLvl w:val="0"/>
    </w:pPr>
    <w:rPr>
      <w:rFonts w:ascii="Times New Roman" w:hAnsi="Times New Roman"/>
      <w:b/>
      <w:caps/>
      <w:szCs w:val="20"/>
    </w:rPr>
  </w:style>
  <w:style w:type="paragraph" w:customStyle="1" w:styleId="CitesCharCharChar">
    <w:name w:val="Cites Char Char Char"/>
    <w:basedOn w:val="Normal"/>
    <w:link w:val="CitesCharCharCharChar"/>
    <w:qFormat/>
    <w:rsid w:val="00AF04E9"/>
    <w:pPr>
      <w:autoSpaceDE w:val="0"/>
      <w:autoSpaceDN w:val="0"/>
      <w:adjustRightInd w:val="0"/>
      <w:outlineLvl w:val="2"/>
    </w:pPr>
    <w:rPr>
      <w:b/>
      <w:bCs/>
    </w:rPr>
  </w:style>
  <w:style w:type="paragraph" w:customStyle="1" w:styleId="TagsChar1Char">
    <w:name w:val="Tags Char1 Char"/>
    <w:basedOn w:val="Normal"/>
    <w:link w:val="TagsChar1CharChar"/>
    <w:qFormat/>
    <w:rsid w:val="00AF04E9"/>
    <w:pPr>
      <w:autoSpaceDE w:val="0"/>
      <w:autoSpaceDN w:val="0"/>
      <w:adjustRightInd w:val="0"/>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AF04E9"/>
    <w:rPr>
      <w:rFonts w:ascii="Georgia" w:hAnsi="Georgia" w:cs="Calibri"/>
      <w:sz w:val="24"/>
      <w:u w:val="thick"/>
    </w:rPr>
  </w:style>
  <w:style w:type="character" w:customStyle="1" w:styleId="TagsChar1CharChar">
    <w:name w:val="Tags Char1 Char Char"/>
    <w:link w:val="TagsChar1Char"/>
    <w:rsid w:val="00AF04E9"/>
    <w:rPr>
      <w:rFonts w:ascii="Calibri" w:eastAsiaTheme="minorHAnsi" w:hAnsi="Calibri"/>
      <w:b/>
      <w:sz w:val="22"/>
      <w:szCs w:val="22"/>
    </w:rPr>
  </w:style>
  <w:style w:type="character" w:customStyle="1" w:styleId="CitesCharCharCharChar">
    <w:name w:val="Cites Char Char Char Char"/>
    <w:link w:val="CitesCharCharChar"/>
    <w:rsid w:val="00AF04E9"/>
    <w:rPr>
      <w:rFonts w:ascii="Calibri" w:eastAsiaTheme="minorHAnsi" w:hAnsi="Calibri"/>
      <w:b/>
      <w:bCs/>
      <w:sz w:val="22"/>
      <w:szCs w:val="22"/>
    </w:rPr>
  </w:style>
  <w:style w:type="paragraph" w:customStyle="1" w:styleId="CardsFont6ptCharChar">
    <w:name w:val="Cards + Font: 6 pt Char Char"/>
    <w:basedOn w:val="Normal"/>
    <w:link w:val="CardsFont6ptCharCharChar"/>
    <w:qFormat/>
    <w:rsid w:val="00AF04E9"/>
    <w:pPr>
      <w:autoSpaceDE w:val="0"/>
      <w:autoSpaceDN w:val="0"/>
      <w:adjustRightInd w:val="0"/>
      <w:ind w:left="432" w:right="432"/>
    </w:pPr>
    <w:rPr>
      <w:sz w:val="12"/>
    </w:rPr>
  </w:style>
  <w:style w:type="character" w:customStyle="1" w:styleId="CardsFont6ptCharCharChar">
    <w:name w:val="Cards + Font: 6 pt Char Char Char"/>
    <w:link w:val="CardsFont6ptCharChar"/>
    <w:rsid w:val="00AF04E9"/>
    <w:rPr>
      <w:rFonts w:ascii="Calibri" w:eastAsiaTheme="minorHAnsi" w:hAnsi="Calibri"/>
      <w:sz w:val="12"/>
      <w:szCs w:val="22"/>
    </w:rPr>
  </w:style>
  <w:style w:type="character" w:customStyle="1" w:styleId="BlockHeadingsCharCharChar">
    <w:name w:val="Block Headings Char Char Char"/>
    <w:link w:val="BlockHeadingsCharChar"/>
    <w:rsid w:val="00AF04E9"/>
    <w:rPr>
      <w:rFonts w:ascii="Times New Roman" w:eastAsiaTheme="minorHAnsi" w:hAnsi="Times New Roman"/>
      <w:b/>
      <w:caps/>
      <w:sz w:val="22"/>
      <w:szCs w:val="20"/>
    </w:rPr>
  </w:style>
  <w:style w:type="character" w:customStyle="1" w:styleId="CardsFont12ptCharCharCharCharCharCharCharCharCharCharChar">
    <w:name w:val="Cards + Font: 12 pt Char Char Char Char Char Char Char Char Char Char Char"/>
    <w:aliases w:val="Cards + Font: 12 pt1,Thick Underline1,Thick Underline Char1 Char Char Char Char"/>
    <w:qFormat/>
    <w:rsid w:val="00AF04E9"/>
    <w:rPr>
      <w:rFonts w:ascii="Arial Narrow" w:hAnsi="Arial Narrow"/>
      <w:sz w:val="24"/>
      <w:szCs w:val="24"/>
      <w:u w:val="thick"/>
      <w:lang w:val="en-US" w:eastAsia="en-US" w:bidi="ar-SA"/>
    </w:rPr>
  </w:style>
  <w:style w:type="character" w:customStyle="1" w:styleId="AuthorChar">
    <w:name w:val="Author Char"/>
    <w:aliases w:val="Minimized Char,Normal Bold Char"/>
    <w:qFormat/>
    <w:rsid w:val="00AF04E9"/>
    <w:rPr>
      <w:b/>
      <w:sz w:val="22"/>
      <w:lang w:val="en-US" w:eastAsia="en-US" w:bidi="ar-SA"/>
    </w:rPr>
  </w:style>
  <w:style w:type="paragraph" w:customStyle="1" w:styleId="blocktitle1">
    <w:name w:val="block title"/>
    <w:basedOn w:val="Normal"/>
    <w:link w:val="blocktitleChar0"/>
    <w:qFormat/>
    <w:rsid w:val="00AF04E9"/>
    <w:pPr>
      <w:spacing w:after="240"/>
      <w:jc w:val="center"/>
      <w:outlineLvl w:val="0"/>
    </w:pPr>
    <w:rPr>
      <w:rFonts w:ascii="Garamond" w:eastAsia="Times New Roman" w:hAnsi="Garamond"/>
      <w:b/>
      <w:caps/>
      <w:sz w:val="28"/>
      <w:szCs w:val="20"/>
    </w:rPr>
  </w:style>
  <w:style w:type="character" w:customStyle="1" w:styleId="blocktitleChar0">
    <w:name w:val="block title Char"/>
    <w:link w:val="blocktitle1"/>
    <w:rsid w:val="00AF04E9"/>
    <w:rPr>
      <w:rFonts w:ascii="Garamond" w:eastAsia="Times New Roman" w:hAnsi="Garamond"/>
      <w:b/>
      <w:caps/>
      <w:sz w:val="28"/>
      <w:szCs w:val="20"/>
    </w:rPr>
  </w:style>
  <w:style w:type="paragraph" w:customStyle="1" w:styleId="Cards1">
    <w:name w:val="Cards1"/>
    <w:basedOn w:val="Normal"/>
    <w:link w:val="Cards1Char"/>
    <w:qFormat/>
    <w:rsid w:val="00AF04E9"/>
    <w:pPr>
      <w:autoSpaceDE w:val="0"/>
      <w:autoSpaceDN w:val="0"/>
      <w:adjustRightInd w:val="0"/>
      <w:ind w:left="432" w:right="432"/>
    </w:pPr>
    <w:rPr>
      <w:rFonts w:ascii="Times New Roman" w:eastAsia="Times New Roman" w:hAnsi="Times New Roman"/>
      <w:sz w:val="20"/>
      <w:szCs w:val="20"/>
    </w:rPr>
  </w:style>
  <w:style w:type="character" w:customStyle="1" w:styleId="Cards1Char">
    <w:name w:val="Cards1 Char"/>
    <w:link w:val="Cards1"/>
    <w:rsid w:val="00AF04E9"/>
    <w:rPr>
      <w:rFonts w:ascii="Times New Roman" w:eastAsia="Times New Roman" w:hAnsi="Times New Roman"/>
      <w:sz w:val="20"/>
      <w:szCs w:val="20"/>
    </w:rPr>
  </w:style>
  <w:style w:type="paragraph" w:customStyle="1" w:styleId="CardsUnderline">
    <w:name w:val="Cards + Underline"/>
    <w:basedOn w:val="Normal"/>
    <w:link w:val="CardsUnderlineChar"/>
    <w:qFormat/>
    <w:rsid w:val="00AF04E9"/>
    <w:pPr>
      <w:autoSpaceDE w:val="0"/>
      <w:autoSpaceDN w:val="0"/>
      <w:adjustRightInd w:val="0"/>
      <w:ind w:left="432" w:right="432"/>
    </w:pPr>
    <w:rPr>
      <w:rFonts w:ascii="Times New Roman" w:eastAsia="Times New Roman" w:hAnsi="Times New Roman"/>
      <w:u w:val="thick"/>
    </w:rPr>
  </w:style>
  <w:style w:type="character" w:customStyle="1" w:styleId="CardsUnderlineChar">
    <w:name w:val="Cards + Underline Char"/>
    <w:link w:val="CardsUnderline"/>
    <w:rsid w:val="00AF04E9"/>
    <w:rPr>
      <w:rFonts w:ascii="Times New Roman" w:eastAsia="Times New Roman" w:hAnsi="Times New Roman"/>
      <w:sz w:val="22"/>
      <w:szCs w:val="22"/>
      <w:u w:val="thick"/>
    </w:rPr>
  </w:style>
  <w:style w:type="paragraph" w:customStyle="1" w:styleId="StyleNormalWebNormalWebChar1CharNormalWebCharCharC">
    <w:name w:val="Style Normal (Web)Normal (Web) Char1 CharNormal (Web) Char Char C..."/>
    <w:basedOn w:val="NormalWeb"/>
    <w:qFormat/>
    <w:rsid w:val="00AF04E9"/>
    <w:pPr>
      <w:widowControl w:val="0"/>
      <w:spacing w:after="0"/>
    </w:pPr>
    <w:rPr>
      <w:rFonts w:ascii="Georgia" w:eastAsia="Times New Roman" w:hAnsi="Georgia" w:cstheme="minorBidi"/>
      <w:color w:val="000000"/>
      <w:sz w:val="22"/>
      <w:szCs w:val="20"/>
    </w:rPr>
  </w:style>
  <w:style w:type="paragraph" w:customStyle="1" w:styleId="citenon-bold">
    <w:name w:val="cite non-bold"/>
    <w:basedOn w:val="Normal"/>
    <w:link w:val="citenon-boldChar"/>
    <w:qFormat/>
    <w:rsid w:val="00AF04E9"/>
    <w:rPr>
      <w:rFonts w:ascii="Times New Roman" w:eastAsia="Times New Roman" w:hAnsi="Times New Roman"/>
    </w:rPr>
  </w:style>
  <w:style w:type="paragraph" w:customStyle="1" w:styleId="Reference">
    <w:name w:val="Reference"/>
    <w:qFormat/>
    <w:rsid w:val="00AF04E9"/>
    <w:rPr>
      <w:rFonts w:ascii="Times New Roman" w:eastAsia="Times New Roman" w:hAnsi="Times New Roman" w:cs="Times New Roman"/>
      <w:b/>
      <w:bCs/>
      <w:szCs w:val="27"/>
      <w:u w:val="single"/>
    </w:rPr>
  </w:style>
  <w:style w:type="character" w:customStyle="1" w:styleId="inhoud">
    <w:name w:val="inhoud"/>
    <w:rsid w:val="00AF04E9"/>
  </w:style>
  <w:style w:type="character" w:customStyle="1" w:styleId="CardsUnderlined">
    <w:name w:val="Cards Underlined"/>
    <w:qFormat/>
    <w:rsid w:val="00AF04E9"/>
    <w:rPr>
      <w:rFonts w:ascii="Helvetica" w:hAnsi="Helvetica"/>
      <w:sz w:val="22"/>
      <w:szCs w:val="24"/>
      <w:u w:val="single"/>
    </w:rPr>
  </w:style>
  <w:style w:type="character" w:customStyle="1" w:styleId="Cites-AuthorDate">
    <w:name w:val="Cites-Author/Date"/>
    <w:qFormat/>
    <w:rsid w:val="00AF04E9"/>
    <w:rPr>
      <w:rFonts w:ascii="Helvetica" w:hAnsi="Helvetica" w:cs="Helvetica"/>
      <w:b/>
      <w:sz w:val="22"/>
      <w:szCs w:val="24"/>
      <w:u w:val="single"/>
    </w:rPr>
  </w:style>
  <w:style w:type="paragraph" w:customStyle="1" w:styleId="StyleHeading2Heading2Char2CharHeading2Char1CharCharHead">
    <w:name w:val="Style Heading 2Heading 2 Char2 CharHeading 2 Char1 Char CharHead..."/>
    <w:basedOn w:val="Heading2"/>
    <w:qFormat/>
    <w:rsid w:val="00AF04E9"/>
    <w:pPr>
      <w:keepNext w:val="0"/>
      <w:keepLines w:val="0"/>
      <w:pageBreakBefore w:val="0"/>
      <w:suppressAutoHyphens/>
      <w:spacing w:before="200"/>
      <w:contextualSpacing/>
      <w:jc w:val="both"/>
    </w:pPr>
    <w:rPr>
      <w:rFonts w:eastAsia="Times New Roman" w:cs="Times New Roman"/>
      <w:b w:val="0"/>
      <w:bCs/>
      <w:caps/>
      <w:sz w:val="22"/>
    </w:rPr>
  </w:style>
  <w:style w:type="character" w:customStyle="1" w:styleId="Highlight0">
    <w:name w:val="Highlight"/>
    <w:uiPriority w:val="1"/>
    <w:qFormat/>
    <w:rsid w:val="00AF04E9"/>
    <w:rPr>
      <w:rFonts w:ascii="Georgia" w:hAnsi="Georgia"/>
      <w:b w:val="0"/>
      <w:sz w:val="22"/>
      <w:u w:val="single"/>
      <w:bdr w:val="none" w:sz="0" w:space="0" w:color="auto"/>
      <w:shd w:val="clear" w:color="auto" w:fill="89FF94"/>
    </w:rPr>
  </w:style>
  <w:style w:type="character" w:customStyle="1" w:styleId="Boxout">
    <w:name w:val="Box out"/>
    <w:uiPriority w:val="1"/>
    <w:qFormat/>
    <w:rsid w:val="00AF04E9"/>
    <w:rPr>
      <w:rFonts w:ascii="Georgia" w:hAnsi="Georgia"/>
      <w:b/>
      <w:sz w:val="22"/>
      <w:u w:val="single"/>
      <w:bdr w:val="single" w:sz="4" w:space="0" w:color="auto"/>
      <w:shd w:val="clear" w:color="auto" w:fill="89FF94"/>
    </w:rPr>
  </w:style>
  <w:style w:type="character" w:customStyle="1" w:styleId="StyleCardtextChar10pt">
    <w:name w:val="Style Card text Char + 10 pt"/>
    <w:rsid w:val="00AF04E9"/>
    <w:rPr>
      <w:rFonts w:ascii="Georgia" w:hAnsi="Georgia"/>
      <w:sz w:val="20"/>
      <w:u w:val="single"/>
    </w:rPr>
  </w:style>
  <w:style w:type="paragraph" w:customStyle="1" w:styleId="Blocktitle3">
    <w:name w:val="Block title"/>
    <w:basedOn w:val="Heading1"/>
    <w:autoRedefine/>
    <w:qFormat/>
    <w:rsid w:val="00AF04E9"/>
    <w:pPr>
      <w:keepNext w:val="0"/>
      <w:keepLines w:val="0"/>
      <w:pBdr>
        <w:top w:val="single" w:sz="4" w:space="1" w:color="auto"/>
        <w:left w:val="single" w:sz="4" w:space="4" w:color="auto"/>
        <w:bottom w:val="single" w:sz="4" w:space="1" w:color="auto"/>
        <w:right w:val="single" w:sz="4" w:space="4" w:color="auto"/>
      </w:pBdr>
      <w:spacing w:after="60"/>
    </w:pPr>
    <w:rPr>
      <w:rFonts w:ascii="Times New Roman" w:eastAsia="Cambria" w:hAnsi="Times New Roman" w:cs="Times New Roman"/>
      <w:bCs/>
      <w:kern w:val="24"/>
      <w:sz w:val="26"/>
    </w:rPr>
  </w:style>
  <w:style w:type="paragraph" w:customStyle="1" w:styleId="CardUnderlined">
    <w:name w:val="Card Underlined"/>
    <w:basedOn w:val="Normal"/>
    <w:autoRedefine/>
    <w:qFormat/>
    <w:rsid w:val="00AF04E9"/>
    <w:rPr>
      <w:rFonts w:ascii="Arial Narrow" w:eastAsia="Times New Roman" w:hAnsi="Arial Narrow"/>
      <w:u w:val="single"/>
    </w:rPr>
  </w:style>
  <w:style w:type="paragraph" w:customStyle="1" w:styleId="CardNotUnderlined0">
    <w:name w:val="Card Not Underlined"/>
    <w:basedOn w:val="Normal"/>
    <w:autoRedefine/>
    <w:qFormat/>
    <w:rsid w:val="00AF04E9"/>
    <w:rPr>
      <w:rFonts w:eastAsia="Times New Roman"/>
      <w:szCs w:val="20"/>
    </w:rPr>
  </w:style>
  <w:style w:type="character" w:customStyle="1" w:styleId="UnderliningChar2">
    <w:name w:val="Underlining Char2"/>
    <w:rsid w:val="00AF04E9"/>
    <w:rPr>
      <w:rFonts w:ascii="Arial Narrow" w:hAnsi="Arial Narrow"/>
      <w:szCs w:val="24"/>
      <w:u w:val="single"/>
      <w:lang w:val="en-US" w:eastAsia="en-US" w:bidi="ar-SA"/>
    </w:rPr>
  </w:style>
  <w:style w:type="paragraph" w:customStyle="1" w:styleId="BlockHeading1">
    <w:name w:val="Block Heading 1"/>
    <w:basedOn w:val="Normal"/>
    <w:qFormat/>
    <w:rsid w:val="00AF04E9"/>
    <w:pPr>
      <w:pBdr>
        <w:bottom w:val="single" w:sz="18" w:space="1" w:color="auto"/>
      </w:pBdr>
      <w:jc w:val="center"/>
      <w:outlineLvl w:val="0"/>
    </w:pPr>
    <w:rPr>
      <w:rFonts w:eastAsia="Times New Roman"/>
      <w:b/>
      <w:color w:val="000000"/>
      <w:sz w:val="48"/>
      <w:szCs w:val="48"/>
    </w:rPr>
  </w:style>
  <w:style w:type="paragraph" w:customStyle="1" w:styleId="RepeatBlockHeading">
    <w:name w:val="Repeat Block Heading"/>
    <w:basedOn w:val="BlockHeading1"/>
    <w:qFormat/>
    <w:rsid w:val="00AF04E9"/>
    <w:pPr>
      <w:outlineLvl w:val="1"/>
    </w:pPr>
    <w:rP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ste">
    <w:name w:val="Paste"/>
    <w:basedOn w:val="Normal"/>
    <w:qFormat/>
    <w:rsid w:val="00AF04E9"/>
    <w:rPr>
      <w:rFonts w:ascii="Arial Narrow" w:eastAsia="Times New Roman" w:hAnsi="Arial Narrow"/>
    </w:rPr>
  </w:style>
  <w:style w:type="paragraph" w:customStyle="1" w:styleId="textsmall0">
    <w:name w:val="textsmall"/>
    <w:basedOn w:val="Normal"/>
    <w:link w:val="textsmallChar0"/>
    <w:qFormat/>
    <w:rsid w:val="00AF04E9"/>
    <w:rPr>
      <w:rFonts w:eastAsia="Times New Roman"/>
    </w:rPr>
  </w:style>
  <w:style w:type="character" w:customStyle="1" w:styleId="smcaps">
    <w:name w:val="smcaps"/>
    <w:rsid w:val="00AF04E9"/>
  </w:style>
  <w:style w:type="character" w:customStyle="1" w:styleId="Style1Char2">
    <w:name w:val="Style1 Char2"/>
    <w:rsid w:val="00AF04E9"/>
    <w:rPr>
      <w:szCs w:val="24"/>
      <w:lang w:val="en-US" w:eastAsia="en-US" w:bidi="ar-SA"/>
    </w:rPr>
  </w:style>
  <w:style w:type="paragraph" w:customStyle="1" w:styleId="SmallCite">
    <w:name w:val="Small Cite"/>
    <w:basedOn w:val="Normal"/>
    <w:qFormat/>
    <w:rsid w:val="00AF04E9"/>
    <w:rPr>
      <w:rFonts w:ascii="Verdana" w:eastAsia="Times New Roman" w:hAnsi="Verdana"/>
    </w:rPr>
  </w:style>
  <w:style w:type="paragraph" w:customStyle="1" w:styleId="inside-copy">
    <w:name w:val="inside-copy"/>
    <w:basedOn w:val="Normal"/>
    <w:qFormat/>
    <w:rsid w:val="00AF04E9"/>
    <w:pPr>
      <w:spacing w:before="100" w:beforeAutospacing="1" w:after="100" w:afterAutospacing="1" w:line="225" w:lineRule="atLeast"/>
    </w:pPr>
    <w:rPr>
      <w:rFonts w:eastAsia="Times New Roman"/>
      <w:szCs w:val="18"/>
    </w:rPr>
  </w:style>
  <w:style w:type="character" w:customStyle="1" w:styleId="inside-head1">
    <w:name w:val="inside-head1"/>
    <w:rsid w:val="00AF04E9"/>
    <w:rPr>
      <w:rFonts w:ascii="Arial" w:hAnsi="Arial" w:cs="Arial" w:hint="default"/>
      <w:b/>
      <w:bCs/>
      <w:color w:val="000000"/>
      <w:spacing w:val="-15"/>
      <w:sz w:val="45"/>
      <w:szCs w:val="45"/>
    </w:rPr>
  </w:style>
  <w:style w:type="character" w:customStyle="1" w:styleId="datestamp1">
    <w:name w:val="datestamp1"/>
    <w:rsid w:val="00AF04E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F04E9"/>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AF04E9"/>
  </w:style>
  <w:style w:type="paragraph" w:customStyle="1" w:styleId="links1">
    <w:name w:val="links1"/>
    <w:basedOn w:val="Normal"/>
    <w:qFormat/>
    <w:rsid w:val="00AF04E9"/>
    <w:pPr>
      <w:spacing w:before="100" w:beforeAutospacing="1" w:after="100" w:afterAutospacing="1"/>
    </w:pPr>
    <w:rPr>
      <w:rFonts w:eastAsia="Times New Roman"/>
      <w:color w:val="FFFFFF"/>
      <w:szCs w:val="16"/>
    </w:rPr>
  </w:style>
  <w:style w:type="paragraph" w:customStyle="1" w:styleId="noindent">
    <w:name w:val="noindent"/>
    <w:basedOn w:val="Normal"/>
    <w:qFormat/>
    <w:rsid w:val="00AF04E9"/>
    <w:pPr>
      <w:spacing w:before="100" w:beforeAutospacing="1" w:after="100" w:afterAutospacing="1"/>
      <w:ind w:left="300"/>
    </w:pPr>
    <w:rPr>
      <w:rFonts w:eastAsia="Times New Roman"/>
    </w:rPr>
  </w:style>
  <w:style w:type="paragraph" w:customStyle="1" w:styleId="endtext">
    <w:name w:val="endtext"/>
    <w:basedOn w:val="Normal"/>
    <w:qFormat/>
    <w:rsid w:val="00AF04E9"/>
    <w:pPr>
      <w:spacing w:before="100" w:beforeAutospacing="1" w:after="100" w:afterAutospacing="1"/>
      <w:ind w:left="300"/>
    </w:pPr>
    <w:rPr>
      <w:rFonts w:eastAsia="Times New Roman"/>
      <w:szCs w:val="20"/>
    </w:rPr>
  </w:style>
  <w:style w:type="character" w:customStyle="1" w:styleId="storyheading31">
    <w:name w:val="storyheading31"/>
    <w:rsid w:val="00AF04E9"/>
    <w:rPr>
      <w:rFonts w:ascii="Verdana" w:hAnsi="Verdana" w:hint="default"/>
      <w:b/>
      <w:bCs/>
      <w:sz w:val="32"/>
      <w:szCs w:val="32"/>
    </w:rPr>
  </w:style>
  <w:style w:type="character" w:customStyle="1" w:styleId="storydeck31">
    <w:name w:val="storydeck31"/>
    <w:rsid w:val="00AF04E9"/>
    <w:rPr>
      <w:rFonts w:ascii="Verdana" w:hAnsi="Verdana" w:hint="default"/>
      <w:i w:val="0"/>
      <w:iCs w:val="0"/>
      <w:sz w:val="21"/>
      <w:szCs w:val="21"/>
    </w:rPr>
  </w:style>
  <w:style w:type="paragraph" w:customStyle="1" w:styleId="copyright">
    <w:name w:val="copyright"/>
    <w:basedOn w:val="Normal"/>
    <w:qFormat/>
    <w:rsid w:val="00AF04E9"/>
    <w:pPr>
      <w:spacing w:before="100" w:beforeAutospacing="1" w:after="100" w:afterAutospacing="1"/>
    </w:pPr>
    <w:rPr>
      <w:rFonts w:eastAsia="Times New Roman"/>
    </w:rPr>
  </w:style>
  <w:style w:type="character" w:customStyle="1" w:styleId="subtitle10">
    <w:name w:val="subtitle1"/>
    <w:rsid w:val="00AF04E9"/>
    <w:rPr>
      <w:rFonts w:ascii="Verdana" w:hAnsi="Verdana" w:hint="default"/>
      <w:b w:val="0"/>
      <w:bCs w:val="0"/>
      <w:vanish w:val="0"/>
      <w:webHidden w:val="0"/>
      <w:color w:val="484848"/>
      <w:sz w:val="14"/>
      <w:szCs w:val="14"/>
      <w:specVanish w:val="0"/>
    </w:rPr>
  </w:style>
  <w:style w:type="paragraph" w:customStyle="1" w:styleId="g">
    <w:name w:val="g"/>
    <w:basedOn w:val="Normal"/>
    <w:qFormat/>
    <w:rsid w:val="00AF04E9"/>
    <w:pPr>
      <w:spacing w:before="240" w:after="240"/>
    </w:pPr>
    <w:rPr>
      <w:rFonts w:eastAsia="Times New Roman"/>
    </w:rPr>
  </w:style>
  <w:style w:type="character" w:customStyle="1" w:styleId="Heading2CharCharCharCharCharCharCharChar1">
    <w:name w:val="Heading 2 Char Char Char Char Char Char Char Char1"/>
    <w:aliases w:val="Heading 2 Char1 Char Char Char Char Char,Heading 2 Char Char Char Char Char Char Char,TAG Char1 Char,tag Cha,Char Char Char Char Char1,Heading 2 Char Char"/>
    <w:qFormat/>
    <w:rsid w:val="00AF04E9"/>
    <w:rPr>
      <w:rFonts w:cs="Arial"/>
      <w:b/>
      <w:bCs/>
      <w:iCs/>
      <w:color w:val="000000"/>
      <w:szCs w:val="28"/>
      <w:lang w:val="en-US" w:eastAsia="en-US" w:bidi="ar-SA"/>
    </w:rPr>
  </w:style>
  <w:style w:type="character" w:customStyle="1" w:styleId="clsbiolink">
    <w:name w:val="clsbiolink"/>
    <w:rsid w:val="00AF04E9"/>
  </w:style>
  <w:style w:type="character" w:customStyle="1" w:styleId="clssmaller">
    <w:name w:val="clssmaller"/>
    <w:rsid w:val="00AF04E9"/>
  </w:style>
  <w:style w:type="character" w:customStyle="1" w:styleId="sm1">
    <w:name w:val="sm1"/>
    <w:rsid w:val="00AF04E9"/>
    <w:rPr>
      <w:rFonts w:ascii="Verdana" w:hAnsi="Verdana" w:hint="default"/>
      <w:i w:val="0"/>
      <w:iCs w:val="0"/>
      <w:smallCaps w:val="0"/>
      <w:color w:val="000000"/>
      <w:sz w:val="17"/>
      <w:szCs w:val="17"/>
    </w:rPr>
  </w:style>
  <w:style w:type="character" w:customStyle="1" w:styleId="noindentChar">
    <w:name w:val="noindent Char"/>
    <w:rsid w:val="00AF04E9"/>
    <w:rPr>
      <w:rFonts w:ascii="Arial" w:hAnsi="Arial" w:cs="Arial"/>
      <w:sz w:val="24"/>
      <w:szCs w:val="24"/>
      <w:lang w:val="en-US" w:eastAsia="en-US" w:bidi="ar-SA"/>
    </w:rPr>
  </w:style>
  <w:style w:type="character" w:customStyle="1" w:styleId="SmallChar1">
    <w:name w:val="Small Char1"/>
    <w:rsid w:val="00AF04E9"/>
    <w:rPr>
      <w:sz w:val="16"/>
      <w:szCs w:val="24"/>
      <w:lang w:val="en-US" w:eastAsia="en-US" w:bidi="ar-SA"/>
    </w:rPr>
  </w:style>
  <w:style w:type="character" w:customStyle="1" w:styleId="smallChar0">
    <w:name w:val="small Char"/>
    <w:rsid w:val="00AF04E9"/>
    <w:rPr>
      <w:szCs w:val="24"/>
      <w:lang w:val="en-US" w:eastAsia="en-US" w:bidi="ar-SA"/>
    </w:rPr>
  </w:style>
  <w:style w:type="character" w:customStyle="1" w:styleId="fullcite">
    <w:name w:val="fullcite"/>
    <w:rsid w:val="00AF04E9"/>
  </w:style>
  <w:style w:type="character" w:customStyle="1" w:styleId="Style9ptThickunderline">
    <w:name w:val="Style 9 pt Thick underline"/>
    <w:rsid w:val="00AF04E9"/>
    <w:rPr>
      <w:sz w:val="24"/>
      <w:u w:val="thick"/>
    </w:rPr>
  </w:style>
  <w:style w:type="paragraph" w:customStyle="1" w:styleId="Repeatheader">
    <w:name w:val="Repeat header"/>
    <w:basedOn w:val="Normal"/>
    <w:autoRedefine/>
    <w:qFormat/>
    <w:rsid w:val="00AF04E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0"/>
    <w:qFormat/>
    <w:rsid w:val="00AF04E9"/>
  </w:style>
  <w:style w:type="character" w:customStyle="1" w:styleId="CardNotUnderlinedChar">
    <w:name w:val="Card Not Underlined Char"/>
    <w:rsid w:val="00AF04E9"/>
    <w:rPr>
      <w:sz w:val="16"/>
      <w:lang w:val="en-US" w:eastAsia="en-US" w:bidi="ar-SA"/>
    </w:rPr>
  </w:style>
  <w:style w:type="paragraph" w:customStyle="1" w:styleId="CardNotUnderlined3">
    <w:name w:val="Card Not Underlined 3"/>
    <w:basedOn w:val="CardNotUnderlined0"/>
    <w:qFormat/>
    <w:rsid w:val="00AF04E9"/>
    <w:rPr>
      <w:sz w:val="18"/>
    </w:rPr>
  </w:style>
  <w:style w:type="paragraph" w:customStyle="1" w:styleId="CardNotUnderlinedFinal">
    <w:name w:val="Card Not Underlined Final"/>
    <w:basedOn w:val="CardNotUnderlined3"/>
    <w:qFormat/>
    <w:rsid w:val="00AF04E9"/>
    <w:rPr>
      <w:sz w:val="20"/>
    </w:rPr>
  </w:style>
  <w:style w:type="character" w:customStyle="1" w:styleId="CardUnderlinedChar">
    <w:name w:val="Card Underlined Char"/>
    <w:rsid w:val="00AF04E9"/>
    <w:rPr>
      <w:rFonts w:ascii="Arial Narrow" w:hAnsi="Arial Narrow"/>
      <w:sz w:val="22"/>
      <w:szCs w:val="24"/>
      <w:u w:val="single"/>
      <w:lang w:val="en-US" w:eastAsia="en-US" w:bidi="ar-SA"/>
    </w:rPr>
  </w:style>
  <w:style w:type="character" w:customStyle="1" w:styleId="CardNotUnderlinedChar1">
    <w:name w:val="Card Not Underlined Char1"/>
    <w:rsid w:val="00AF04E9"/>
    <w:rPr>
      <w:lang w:val="en-US" w:eastAsia="en-US" w:bidi="ar-SA"/>
    </w:rPr>
  </w:style>
  <w:style w:type="character" w:customStyle="1" w:styleId="IndexHeadersCharChar">
    <w:name w:val="Index Headers Char Char"/>
    <w:rsid w:val="00AF04E9"/>
    <w:rPr>
      <w:rFonts w:cs="Arial"/>
      <w:bCs/>
      <w:caps/>
      <w:color w:val="FFFFFF"/>
      <w:sz w:val="2"/>
      <w:szCs w:val="2"/>
      <w:lang w:val="en-US" w:eastAsia="en-US" w:bidi="ar-SA"/>
    </w:rPr>
  </w:style>
  <w:style w:type="paragraph" w:customStyle="1" w:styleId="Numbering">
    <w:name w:val="Numbering"/>
    <w:basedOn w:val="Normal"/>
    <w:next w:val="Normal"/>
    <w:qFormat/>
    <w:rsid w:val="00AF04E9"/>
    <w:pPr>
      <w:numPr>
        <w:numId w:val="5"/>
      </w:numPr>
      <w:tabs>
        <w:tab w:val="clear" w:pos="360"/>
      </w:tabs>
      <w:suppressAutoHyphens/>
      <w:spacing w:after="200"/>
      <w:ind w:left="720"/>
    </w:pPr>
    <w:rPr>
      <w:rFonts w:eastAsia="Times New Roman"/>
      <w:b/>
      <w:szCs w:val="18"/>
    </w:rPr>
  </w:style>
  <w:style w:type="paragraph" w:customStyle="1" w:styleId="Un-IndexedHeading">
    <w:name w:val="Un-Indexed Heading"/>
    <w:basedOn w:val="Heading1"/>
    <w:next w:val="Normal"/>
    <w:qFormat/>
    <w:rsid w:val="00AF04E9"/>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ascii="Times New Roman" w:eastAsia="Times New Roman" w:hAnsi="Times New Roman" w:cs="Arial"/>
      <w:caps/>
      <w:kern w:val="32"/>
      <w:sz w:val="32"/>
      <w:u w:val="thick"/>
    </w:rPr>
  </w:style>
  <w:style w:type="paragraph" w:customStyle="1" w:styleId="SmallFont">
    <w:name w:val="Small Font"/>
    <w:basedOn w:val="Normal"/>
    <w:next w:val="Normal"/>
    <w:qFormat/>
    <w:rsid w:val="00AF04E9"/>
    <w:pPr>
      <w:suppressAutoHyphens/>
      <w:spacing w:after="200"/>
      <w:contextualSpacing/>
    </w:pPr>
    <w:rPr>
      <w:rFonts w:eastAsia="Times New Roman"/>
      <w:sz w:val="14"/>
      <w:szCs w:val="18"/>
    </w:rPr>
  </w:style>
  <w:style w:type="character" w:customStyle="1" w:styleId="SmallFontChar">
    <w:name w:val="Small Font Char"/>
    <w:rsid w:val="00AF04E9"/>
    <w:rPr>
      <w:sz w:val="14"/>
      <w:szCs w:val="18"/>
      <w:lang w:val="en-US" w:eastAsia="en-US" w:bidi="ar-SA"/>
    </w:rPr>
  </w:style>
  <w:style w:type="paragraph" w:customStyle="1" w:styleId="Circle">
    <w:name w:val="Circle"/>
    <w:basedOn w:val="Normal"/>
    <w:next w:val="Normal"/>
    <w:link w:val="CircleChar"/>
    <w:qFormat/>
    <w:rsid w:val="00AF04E9"/>
    <w:pPr>
      <w:suppressAutoHyphens/>
      <w:spacing w:after="200"/>
      <w:contextualSpacing/>
    </w:pPr>
    <w:rPr>
      <w:rFonts w:eastAsia="Times New Roman"/>
      <w:b/>
      <w:i/>
      <w:szCs w:val="18"/>
      <w:u w:val="thick"/>
    </w:rPr>
  </w:style>
  <w:style w:type="character" w:customStyle="1" w:styleId="CircleChar1">
    <w:name w:val="Circle Char1"/>
    <w:rsid w:val="00AF04E9"/>
    <w:rPr>
      <w:b/>
      <w:i/>
      <w:szCs w:val="18"/>
      <w:u w:val="thick"/>
      <w:lang w:val="en-US" w:eastAsia="en-US" w:bidi="ar-SA"/>
    </w:rPr>
  </w:style>
  <w:style w:type="paragraph" w:customStyle="1" w:styleId="IndentedLettering">
    <w:name w:val="Indented Lettering"/>
    <w:basedOn w:val="Numbering"/>
    <w:next w:val="Normal"/>
    <w:qFormat/>
    <w:rsid w:val="00AF04E9"/>
    <w:pPr>
      <w:numPr>
        <w:numId w:val="4"/>
      </w:numPr>
      <w:tabs>
        <w:tab w:val="clear" w:pos="1080"/>
      </w:tabs>
      <w:ind w:left="720"/>
    </w:pPr>
  </w:style>
  <w:style w:type="paragraph" w:customStyle="1" w:styleId="Lettering">
    <w:name w:val="Lettering"/>
    <w:basedOn w:val="Numbering"/>
    <w:next w:val="Normal"/>
    <w:qFormat/>
    <w:rsid w:val="00AF04E9"/>
    <w:pPr>
      <w:numPr>
        <w:numId w:val="0"/>
      </w:numPr>
      <w:tabs>
        <w:tab w:val="num" w:pos="720"/>
      </w:tabs>
      <w:ind w:left="720" w:hanging="360"/>
    </w:pPr>
    <w:rPr>
      <w:szCs w:val="22"/>
    </w:rPr>
  </w:style>
  <w:style w:type="paragraph" w:customStyle="1" w:styleId="FileName">
    <w:name w:val="File Name"/>
    <w:basedOn w:val="Normal"/>
    <w:next w:val="Normal"/>
    <w:qFormat/>
    <w:rsid w:val="00AF04E9"/>
    <w:pPr>
      <w:suppressAutoHyphens/>
      <w:spacing w:after="120"/>
      <w:contextualSpacing/>
      <w:jc w:val="center"/>
    </w:pPr>
    <w:rPr>
      <w:rFonts w:eastAsia="Times New Roman"/>
      <w:b/>
      <w:caps/>
      <w:sz w:val="28"/>
      <w:szCs w:val="20"/>
    </w:rPr>
  </w:style>
  <w:style w:type="paragraph" w:customStyle="1" w:styleId="Pagination">
    <w:name w:val="Pagination"/>
    <w:basedOn w:val="Normal"/>
    <w:next w:val="Normal"/>
    <w:qFormat/>
    <w:rsid w:val="00AF04E9"/>
    <w:pPr>
      <w:tabs>
        <w:tab w:val="num" w:pos="72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AF04E9"/>
    <w:pPr>
      <w:numPr>
        <w:numId w:val="0"/>
      </w:numPr>
      <w:tabs>
        <w:tab w:val="num" w:pos="720"/>
      </w:tabs>
      <w:ind w:left="720" w:hanging="360"/>
    </w:pPr>
  </w:style>
  <w:style w:type="paragraph" w:customStyle="1" w:styleId="CardContinued1">
    <w:name w:val="Card Continued 1"/>
    <w:basedOn w:val="Normal"/>
    <w:next w:val="Normal"/>
    <w:qFormat/>
    <w:rsid w:val="00AF04E9"/>
    <w:pPr>
      <w:suppressAutoHyphens/>
      <w:spacing w:before="120"/>
      <w:contextualSpacing/>
      <w:jc w:val="right"/>
    </w:pPr>
    <w:rPr>
      <w:rFonts w:eastAsia="Times New Roman"/>
      <w:b/>
      <w:caps/>
      <w:szCs w:val="18"/>
    </w:rPr>
  </w:style>
  <w:style w:type="paragraph" w:customStyle="1" w:styleId="CardContinued2">
    <w:name w:val="Card Continued 2"/>
    <w:basedOn w:val="CardContinued1"/>
    <w:next w:val="Normal"/>
    <w:qFormat/>
    <w:rsid w:val="00AF04E9"/>
    <w:pPr>
      <w:spacing w:before="0" w:after="120"/>
      <w:jc w:val="left"/>
    </w:pPr>
  </w:style>
  <w:style w:type="paragraph" w:customStyle="1" w:styleId="Clearformatting">
    <w:name w:val="Clear formatting"/>
    <w:basedOn w:val="Normal"/>
    <w:qFormat/>
    <w:rsid w:val="00AF04E9"/>
    <w:pPr>
      <w:keepNext/>
      <w:outlineLvl w:val="2"/>
    </w:pPr>
    <w:rPr>
      <w:rFonts w:ascii="Arial Narrow" w:eastAsia="Times New Roman" w:hAnsi="Arial Narrow"/>
      <w:b/>
      <w:bCs/>
      <w:szCs w:val="26"/>
    </w:rPr>
  </w:style>
  <w:style w:type="character" w:customStyle="1" w:styleId="textmedium">
    <w:name w:val="textmedium"/>
    <w:rsid w:val="00AF04E9"/>
  </w:style>
  <w:style w:type="character" w:customStyle="1" w:styleId="SmallText1">
    <w:name w:val="SmallText"/>
    <w:rsid w:val="00AF04E9"/>
    <w:rPr>
      <w:color w:val="000000"/>
    </w:rPr>
  </w:style>
  <w:style w:type="character" w:customStyle="1" w:styleId="justify">
    <w:name w:val="justify"/>
    <w:rsid w:val="00AF04E9"/>
  </w:style>
  <w:style w:type="paragraph" w:customStyle="1" w:styleId="SmallCardText">
    <w:name w:val="Small Card Text"/>
    <w:qFormat/>
    <w:rsid w:val="00AF04E9"/>
    <w:pPr>
      <w:spacing w:after="200" w:line="276" w:lineRule="auto"/>
    </w:pPr>
    <w:rPr>
      <w:rFonts w:eastAsia="Times New Roman"/>
      <w:sz w:val="16"/>
      <w:szCs w:val="16"/>
    </w:rPr>
  </w:style>
  <w:style w:type="character" w:customStyle="1" w:styleId="SmallCardTextChar">
    <w:name w:val="Small Card Text Char"/>
    <w:rsid w:val="00AF04E9"/>
    <w:rPr>
      <w:sz w:val="16"/>
      <w:szCs w:val="16"/>
      <w:lang w:val="en-US" w:eastAsia="en-US" w:bidi="ar-SA"/>
    </w:rPr>
  </w:style>
  <w:style w:type="paragraph" w:customStyle="1" w:styleId="TAGFONT">
    <w:name w:val="TAG FONT"/>
    <w:basedOn w:val="Normal"/>
    <w:autoRedefine/>
    <w:qFormat/>
    <w:rsid w:val="00AF04E9"/>
    <w:rPr>
      <w:rFonts w:eastAsia="Times New Roman"/>
    </w:rPr>
  </w:style>
  <w:style w:type="paragraph" w:styleId="BodyTextIndent">
    <w:name w:val="Body Text Indent"/>
    <w:aliases w:val="Body Text EJ"/>
    <w:basedOn w:val="Normal"/>
    <w:link w:val="BodyTextIndentChar"/>
    <w:rsid w:val="00AF04E9"/>
    <w:pPr>
      <w:suppressAutoHyphens/>
      <w:spacing w:after="120"/>
      <w:ind w:left="360"/>
      <w:contextualSpacing/>
    </w:pPr>
    <w:rPr>
      <w:rFonts w:eastAsia="Times New Roman"/>
      <w:szCs w:val="18"/>
    </w:rPr>
  </w:style>
  <w:style w:type="character" w:customStyle="1" w:styleId="BodyTextIndentChar">
    <w:name w:val="Body Text Indent Char"/>
    <w:aliases w:val="Body Text EJ Char"/>
    <w:basedOn w:val="DefaultParagraphFont"/>
    <w:link w:val="BodyTextIndent"/>
    <w:rsid w:val="00AF04E9"/>
    <w:rPr>
      <w:rFonts w:ascii="Calibri" w:eastAsia="Times New Roman" w:hAnsi="Calibri"/>
      <w:sz w:val="22"/>
      <w:szCs w:val="18"/>
    </w:rPr>
  </w:style>
  <w:style w:type="character" w:customStyle="1" w:styleId="tagChar3">
    <w:name w:val="tag Char3"/>
    <w:rsid w:val="00AF04E9"/>
    <w:rPr>
      <w:b/>
      <w:sz w:val="24"/>
      <w:szCs w:val="24"/>
      <w:lang w:val="en-US" w:eastAsia="en-US" w:bidi="ar-SA"/>
    </w:rPr>
  </w:style>
  <w:style w:type="paragraph" w:customStyle="1" w:styleId="LanguageStrike">
    <w:name w:val="Language Strike"/>
    <w:basedOn w:val="Normal"/>
    <w:next w:val="Normal"/>
    <w:link w:val="LanguageStrikeChar"/>
    <w:qFormat/>
    <w:rsid w:val="00AF04E9"/>
    <w:rPr>
      <w:rFonts w:ascii="Arial Narrow" w:eastAsia="Times New Roman" w:hAnsi="Arial Narrow"/>
      <w:strike/>
    </w:rPr>
  </w:style>
  <w:style w:type="character" w:customStyle="1" w:styleId="LanguageStrikeChar">
    <w:name w:val="Language Strike Char"/>
    <w:link w:val="LanguageStrike"/>
    <w:rsid w:val="00AF04E9"/>
    <w:rPr>
      <w:rFonts w:ascii="Arial Narrow" w:eastAsia="Times New Roman" w:hAnsi="Arial Narrow"/>
      <w:strike/>
      <w:sz w:val="22"/>
      <w:szCs w:val="22"/>
    </w:rPr>
  </w:style>
  <w:style w:type="paragraph" w:customStyle="1" w:styleId="medium-normal">
    <w:name w:val="medium-normal"/>
    <w:basedOn w:val="Normal"/>
    <w:qFormat/>
    <w:rsid w:val="00AF04E9"/>
    <w:pPr>
      <w:spacing w:before="100" w:beforeAutospacing="1" w:after="100" w:afterAutospacing="1"/>
    </w:pPr>
    <w:rPr>
      <w:rFonts w:eastAsia="Times New Roman"/>
      <w:szCs w:val="20"/>
    </w:rPr>
  </w:style>
  <w:style w:type="character" w:customStyle="1" w:styleId="medium-normal1">
    <w:name w:val="medium-normal1"/>
    <w:rsid w:val="00AF04E9"/>
    <w:rPr>
      <w:rFonts w:ascii="Arial" w:hAnsi="Arial" w:cs="Arial" w:hint="default"/>
      <w:b w:val="0"/>
      <w:bCs w:val="0"/>
      <w:i w:val="0"/>
      <w:iCs w:val="0"/>
      <w:sz w:val="20"/>
      <w:szCs w:val="20"/>
    </w:rPr>
  </w:style>
  <w:style w:type="paragraph" w:customStyle="1" w:styleId="8point">
    <w:name w:val="8 point"/>
    <w:basedOn w:val="Normal"/>
    <w:link w:val="8pointChar"/>
    <w:qFormat/>
    <w:rsid w:val="00AF04E9"/>
    <w:rPr>
      <w:rFonts w:eastAsia="Times New Roman"/>
    </w:rPr>
  </w:style>
  <w:style w:type="character" w:customStyle="1" w:styleId="8pointChar">
    <w:name w:val="8 point Char"/>
    <w:link w:val="8point"/>
    <w:rsid w:val="00AF04E9"/>
    <w:rPr>
      <w:rFonts w:ascii="Calibri" w:eastAsia="Times New Roman" w:hAnsi="Calibri"/>
      <w:sz w:val="22"/>
      <w:szCs w:val="22"/>
    </w:rPr>
  </w:style>
  <w:style w:type="paragraph" w:customStyle="1" w:styleId="citationunderline">
    <w:name w:val="citation/underline"/>
    <w:link w:val="citationunderlineChar"/>
    <w:autoRedefine/>
    <w:qFormat/>
    <w:rsid w:val="00AF04E9"/>
    <w:rPr>
      <w:rFonts w:ascii="Times New Roman" w:eastAsia="Times New Roman" w:hAnsi="Times New Roman" w:cs="Times New Roman"/>
      <w:b/>
      <w:u w:val="single"/>
    </w:rPr>
  </w:style>
  <w:style w:type="character" w:customStyle="1" w:styleId="citationunderlineChar">
    <w:name w:val="citation/underline Char"/>
    <w:link w:val="citationunderline"/>
    <w:rsid w:val="00AF04E9"/>
    <w:rPr>
      <w:rFonts w:ascii="Times New Roman" w:eastAsia="Times New Roman" w:hAnsi="Times New Roman" w:cs="Times New Roman"/>
      <w:b/>
      <w:u w:val="single"/>
    </w:rPr>
  </w:style>
  <w:style w:type="character" w:customStyle="1" w:styleId="inside-head">
    <w:name w:val="inside-head"/>
    <w:rsid w:val="00AF04E9"/>
  </w:style>
  <w:style w:type="character" w:customStyle="1" w:styleId="awtw">
    <w:name w:val="awtw"/>
    <w:rsid w:val="00AF04E9"/>
  </w:style>
  <w:style w:type="paragraph" w:customStyle="1" w:styleId="Style60">
    <w:name w:val="Style 6"/>
    <w:qFormat/>
    <w:rsid w:val="00AF04E9"/>
    <w:pPr>
      <w:widowControl w:val="0"/>
      <w:autoSpaceDE w:val="0"/>
      <w:autoSpaceDN w:val="0"/>
      <w:spacing w:line="264" w:lineRule="auto"/>
      <w:ind w:firstLine="360"/>
      <w:jc w:val="both"/>
    </w:pPr>
    <w:rPr>
      <w:rFonts w:ascii="Bookman Old Style" w:eastAsia="Times New Roman" w:hAnsi="Bookman Old Style" w:cs="Bookman Old Style"/>
      <w:sz w:val="20"/>
      <w:szCs w:val="20"/>
    </w:rPr>
  </w:style>
  <w:style w:type="character" w:customStyle="1" w:styleId="CardText-Underlined">
    <w:name w:val="Card Text - Underlined"/>
    <w:rsid w:val="00AF04E9"/>
    <w:rPr>
      <w:b/>
      <w:bCs w:val="0"/>
      <w:sz w:val="20"/>
      <w:u w:val="single"/>
    </w:rPr>
  </w:style>
  <w:style w:type="character" w:customStyle="1" w:styleId="Citation-AuthorDate">
    <w:name w:val="Citation - Author/Date"/>
    <w:rsid w:val="00AF04E9"/>
    <w:rPr>
      <w:b/>
      <w:bCs w:val="0"/>
      <w:smallCaps/>
      <w:sz w:val="24"/>
      <w:u w:val="single"/>
    </w:rPr>
  </w:style>
  <w:style w:type="character" w:customStyle="1" w:styleId="CardsCharChar">
    <w:name w:val="Cards Char Char"/>
    <w:rsid w:val="00AF04E9"/>
    <w:rPr>
      <w:rFonts w:ascii="Arial Narrow" w:eastAsia="Times New Roman" w:hAnsi="Arial Narrow"/>
      <w:szCs w:val="24"/>
    </w:rPr>
  </w:style>
  <w:style w:type="character" w:customStyle="1" w:styleId="ThickUnderlineCharChar">
    <w:name w:val="Thick Underline Char Char"/>
    <w:rsid w:val="00AF04E9"/>
    <w:rPr>
      <w:rFonts w:ascii="Arial Narrow" w:eastAsia="Times New Roman" w:hAnsi="Arial Narrow"/>
      <w:sz w:val="24"/>
      <w:szCs w:val="24"/>
      <w:u w:val="thick"/>
    </w:rPr>
  </w:style>
  <w:style w:type="character" w:customStyle="1" w:styleId="CitesCharChar">
    <w:name w:val="Cites Char Char"/>
    <w:rsid w:val="00AF04E9"/>
    <w:rPr>
      <w:rFonts w:ascii="Arial Narrow" w:eastAsia="Times New Roman" w:hAnsi="Arial Narrow"/>
      <w:b/>
      <w:bCs/>
      <w:sz w:val="24"/>
      <w:szCs w:val="24"/>
    </w:rPr>
  </w:style>
  <w:style w:type="character" w:customStyle="1" w:styleId="TagsCharChar">
    <w:name w:val="Tags Char Char"/>
    <w:rsid w:val="00AF04E9"/>
    <w:rPr>
      <w:rFonts w:ascii="Arial Narrow" w:eastAsia="Times New Roman" w:hAnsi="Arial Narrow"/>
      <w:b/>
      <w:sz w:val="24"/>
      <w:szCs w:val="24"/>
    </w:rPr>
  </w:style>
  <w:style w:type="character" w:customStyle="1" w:styleId="Style6Char">
    <w:name w:val="Style6 Char"/>
    <w:link w:val="Style6"/>
    <w:uiPriority w:val="99"/>
    <w:rsid w:val="00AF04E9"/>
    <w:rPr>
      <w:rFonts w:ascii="Times New Roman" w:eastAsia="SimSun" w:hAnsi="Times New Roman"/>
      <w:b/>
      <w:sz w:val="22"/>
      <w:szCs w:val="22"/>
    </w:rPr>
  </w:style>
  <w:style w:type="character" w:customStyle="1" w:styleId="ld3">
    <w:name w:val="ld3"/>
    <w:rsid w:val="00AF04E9"/>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AF04E9"/>
    <w:rPr>
      <w:rFonts w:ascii="Times New Roman" w:hAnsi="Times New Roman"/>
      <w:sz w:val="14"/>
    </w:rPr>
  </w:style>
  <w:style w:type="paragraph" w:customStyle="1" w:styleId="DateCitesAuthorChar">
    <w:name w:val="DateCitesAuthor Char"/>
    <w:basedOn w:val="Normal"/>
    <w:link w:val="DateCitesAuthorCharChar"/>
    <w:qFormat/>
    <w:rsid w:val="00AF04E9"/>
    <w:pPr>
      <w:keepNext/>
      <w:outlineLvl w:val="2"/>
    </w:pPr>
    <w:rPr>
      <w:rFonts w:eastAsia="Times New Roman"/>
      <w:b/>
      <w:bCs/>
      <w:szCs w:val="26"/>
      <w:u w:val="single"/>
    </w:rPr>
  </w:style>
  <w:style w:type="character" w:customStyle="1" w:styleId="DateCitesAuthorCharChar">
    <w:name w:val="DateCitesAuthor Char Char"/>
    <w:link w:val="DateCitesAuthorChar"/>
    <w:rsid w:val="00AF04E9"/>
    <w:rPr>
      <w:rFonts w:ascii="Calibri" w:eastAsia="Times New Roman" w:hAnsi="Calibri"/>
      <w:b/>
      <w:bCs/>
      <w:sz w:val="22"/>
      <w:szCs w:val="26"/>
      <w:u w:val="single"/>
    </w:rPr>
  </w:style>
  <w:style w:type="paragraph" w:customStyle="1" w:styleId="articlebodynormaltext">
    <w:name w:val="articlebody_normaltext"/>
    <w:basedOn w:val="Normal"/>
    <w:qFormat/>
    <w:rsid w:val="00AF04E9"/>
    <w:pPr>
      <w:spacing w:before="100" w:beforeAutospacing="1" w:after="100" w:afterAutospacing="1"/>
    </w:pPr>
    <w:rPr>
      <w:rFonts w:eastAsia="Times New Roman"/>
    </w:rPr>
  </w:style>
  <w:style w:type="character" w:customStyle="1" w:styleId="BodyTextChar1">
    <w:name w:val="Body Text Char1"/>
    <w:aliases w:val="BT Char1,Very Small Text Char1"/>
    <w:uiPriority w:val="99"/>
    <w:rsid w:val="00AF04E9"/>
    <w:rPr>
      <w:rFonts w:ascii="Palatino Linotype" w:hAnsi="Palatino Linotype" w:cs="Palatino Linotype"/>
      <w:sz w:val="17"/>
      <w:szCs w:val="17"/>
      <w:shd w:val="clear" w:color="auto" w:fill="FFFFFF"/>
    </w:rPr>
  </w:style>
  <w:style w:type="paragraph" w:customStyle="1" w:styleId="2909F619802848F09E01365C32F34654">
    <w:name w:val="2909F619802848F09E01365C32F34654"/>
    <w:qFormat/>
    <w:rsid w:val="00AF04E9"/>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qFormat/>
    <w:rsid w:val="00AF04E9"/>
    <w:pPr>
      <w:spacing w:after="200" w:line="276" w:lineRule="auto"/>
    </w:pPr>
    <w:rPr>
      <w:rFonts w:ascii="Calibri" w:eastAsia="Times New Roman" w:hAnsi="Calibri" w:cs="Times New Roman"/>
      <w:sz w:val="22"/>
      <w:szCs w:val="22"/>
      <w:lang w:eastAsia="ja-JP"/>
    </w:rPr>
  </w:style>
  <w:style w:type="paragraph" w:customStyle="1" w:styleId="western">
    <w:name w:val="western"/>
    <w:basedOn w:val="Normal"/>
    <w:qFormat/>
    <w:rsid w:val="00AF04E9"/>
    <w:pPr>
      <w:spacing w:before="100" w:beforeAutospacing="1" w:after="100" w:afterAutospacing="1"/>
    </w:pPr>
    <w:rPr>
      <w:rFonts w:ascii="Times New Roman" w:eastAsia="Times New Roman" w:hAnsi="Times New Roman"/>
    </w:rPr>
  </w:style>
  <w:style w:type="paragraph" w:customStyle="1" w:styleId="targetcaption">
    <w:name w:val="targetcaption"/>
    <w:basedOn w:val="Normal"/>
    <w:qFormat/>
    <w:rsid w:val="00AF04E9"/>
    <w:pPr>
      <w:spacing w:before="100" w:beforeAutospacing="1" w:after="100" w:afterAutospacing="1"/>
    </w:pPr>
    <w:rPr>
      <w:rFonts w:ascii="Times New Roman" w:eastAsia="Times New Roman" w:hAnsi="Times New Roman"/>
    </w:rPr>
  </w:style>
  <w:style w:type="paragraph" w:customStyle="1" w:styleId="Index">
    <w:name w:val="Index"/>
    <w:basedOn w:val="Normal"/>
    <w:qFormat/>
    <w:rsid w:val="00AF04E9"/>
    <w:pPr>
      <w:suppressLineNumbers/>
      <w:suppressAutoHyphens/>
    </w:pPr>
    <w:rPr>
      <w:rFonts w:ascii="Century Gothic" w:eastAsia="Times New Roman" w:hAnsi="Century Gothic" w:cs="Tahoma"/>
      <w:sz w:val="20"/>
      <w:szCs w:val="20"/>
    </w:rPr>
  </w:style>
  <w:style w:type="character" w:customStyle="1" w:styleId="externaledithide">
    <w:name w:val="external_edit_hide"/>
    <w:rsid w:val="00AF04E9"/>
  </w:style>
  <w:style w:type="paragraph" w:customStyle="1" w:styleId="Shrink8">
    <w:name w:val="Shrink8"/>
    <w:basedOn w:val="Normal"/>
    <w:autoRedefine/>
    <w:qFormat/>
    <w:rsid w:val="00AF04E9"/>
  </w:style>
  <w:style w:type="paragraph" w:customStyle="1" w:styleId="Tag12">
    <w:name w:val="Tag12"/>
    <w:basedOn w:val="Normal"/>
    <w:qFormat/>
    <w:rsid w:val="00AF04E9"/>
    <w:pPr>
      <w:contextualSpacing/>
    </w:pPr>
    <w:rPr>
      <w:b/>
    </w:rPr>
  </w:style>
  <w:style w:type="character" w:customStyle="1" w:styleId="grey10">
    <w:name w:val="grey10"/>
    <w:rsid w:val="00AF04E9"/>
  </w:style>
  <w:style w:type="character" w:customStyle="1" w:styleId="CharacterStyle20">
    <w:name w:val="Character Style 20"/>
    <w:rsid w:val="00AF04E9"/>
    <w:rPr>
      <w:sz w:val="21"/>
    </w:rPr>
  </w:style>
  <w:style w:type="character" w:customStyle="1" w:styleId="Style11ptUnderlineBorderSinglesolidlineAuto05pt">
    <w:name w:val="Style 11 pt Underline Border: : (Single solid line Auto  0.5 pt..."/>
    <w:rsid w:val="00AF04E9"/>
    <w:rPr>
      <w:sz w:val="20"/>
      <w:u w:val="single"/>
      <w:bdr w:val="single" w:sz="4" w:space="0" w:color="auto"/>
    </w:rPr>
  </w:style>
  <w:style w:type="character" w:customStyle="1" w:styleId="A9">
    <w:name w:val="A9"/>
    <w:uiPriority w:val="99"/>
    <w:rsid w:val="00AF04E9"/>
    <w:rPr>
      <w:color w:val="000000"/>
      <w:sz w:val="11"/>
    </w:rPr>
  </w:style>
  <w:style w:type="character" w:customStyle="1" w:styleId="A5">
    <w:name w:val="A5"/>
    <w:uiPriority w:val="99"/>
    <w:rsid w:val="00AF04E9"/>
    <w:rPr>
      <w:rFonts w:ascii="Minion RegularSC" w:hAnsi="Minion RegularSC"/>
      <w:color w:val="000000"/>
      <w:sz w:val="12"/>
    </w:rPr>
  </w:style>
  <w:style w:type="paragraph" w:customStyle="1" w:styleId="HeadingsBase">
    <w:name w:val="Headings Base"/>
    <w:basedOn w:val="Normal"/>
    <w:link w:val="HeadingsBaseChar"/>
    <w:qFormat/>
    <w:rsid w:val="00AF04E9"/>
    <w:pPr>
      <w:keepNext/>
      <w:keepLines/>
      <w:suppressAutoHyphens/>
      <w:spacing w:before="20" w:after="120"/>
      <w:jc w:val="center"/>
    </w:pPr>
    <w:rPr>
      <w:b/>
      <w:sz w:val="32"/>
    </w:rPr>
  </w:style>
  <w:style w:type="character" w:customStyle="1" w:styleId="underline2">
    <w:name w:val="underline2"/>
    <w:qFormat/>
    <w:rsid w:val="00AF04E9"/>
    <w:rPr>
      <w:u w:val="single"/>
      <w:bdr w:val="none" w:sz="0" w:space="0" w:color="auto"/>
      <w:shd w:val="clear" w:color="auto" w:fill="B3B3B3"/>
    </w:rPr>
  </w:style>
  <w:style w:type="character" w:customStyle="1" w:styleId="underline3">
    <w:name w:val="underline3"/>
    <w:rsid w:val="00AF04E9"/>
    <w:rPr>
      <w:u w:val="single"/>
      <w:bdr w:val="none" w:sz="0" w:space="0" w:color="auto"/>
      <w:shd w:val="clear" w:color="auto" w:fill="FFFF00"/>
    </w:rPr>
  </w:style>
  <w:style w:type="paragraph" w:customStyle="1" w:styleId="HeadingFake">
    <w:name w:val="Heading Fake"/>
    <w:basedOn w:val="Heading3"/>
    <w:uiPriority w:val="99"/>
    <w:qFormat/>
    <w:rsid w:val="00AF04E9"/>
    <w:pPr>
      <w:suppressAutoHyphens/>
      <w:spacing w:before="20" w:after="120"/>
      <w:outlineLvl w:val="9"/>
    </w:pPr>
    <w:rPr>
      <w:rFonts w:eastAsia="Calibri" w:cs="Arial"/>
      <w:caps/>
      <w:szCs w:val="26"/>
      <w:u w:val="none"/>
    </w:rPr>
  </w:style>
  <w:style w:type="paragraph" w:customStyle="1" w:styleId="SchoolPaper">
    <w:name w:val="School Paper"/>
    <w:basedOn w:val="Normal"/>
    <w:uiPriority w:val="99"/>
    <w:qFormat/>
    <w:rsid w:val="00AF04E9"/>
    <w:pPr>
      <w:spacing w:line="480" w:lineRule="auto"/>
      <w:ind w:firstLine="720"/>
    </w:pPr>
  </w:style>
  <w:style w:type="paragraph" w:customStyle="1" w:styleId="SchoolBlockQuote">
    <w:name w:val="School Block Quote"/>
    <w:basedOn w:val="SchoolPaper"/>
    <w:uiPriority w:val="99"/>
    <w:qFormat/>
    <w:rsid w:val="00AF04E9"/>
    <w:pPr>
      <w:spacing w:line="240" w:lineRule="auto"/>
      <w:ind w:left="720" w:right="720" w:firstLine="0"/>
    </w:pPr>
  </w:style>
  <w:style w:type="paragraph" w:customStyle="1" w:styleId="SchoolWorksCited">
    <w:name w:val="School Works Cited"/>
    <w:basedOn w:val="SchoolPaper"/>
    <w:uiPriority w:val="99"/>
    <w:qFormat/>
    <w:rsid w:val="00AF04E9"/>
    <w:pPr>
      <w:ind w:left="720" w:hanging="720"/>
    </w:pPr>
  </w:style>
  <w:style w:type="paragraph" w:customStyle="1" w:styleId="BlockQuote">
    <w:name w:val="Block Quote"/>
    <w:basedOn w:val="Normal"/>
    <w:uiPriority w:val="99"/>
    <w:qFormat/>
    <w:rsid w:val="00AF04E9"/>
    <w:pPr>
      <w:ind w:left="720" w:right="720"/>
    </w:pPr>
  </w:style>
  <w:style w:type="character" w:customStyle="1" w:styleId="menu">
    <w:name w:val="menu"/>
    <w:rsid w:val="00AF04E9"/>
  </w:style>
  <w:style w:type="paragraph" w:customStyle="1" w:styleId="PaperBody">
    <w:name w:val="Paper Body"/>
    <w:basedOn w:val="Normal"/>
    <w:uiPriority w:val="99"/>
    <w:qFormat/>
    <w:rsid w:val="00AF04E9"/>
    <w:pPr>
      <w:spacing w:line="480" w:lineRule="auto"/>
      <w:ind w:firstLine="720"/>
    </w:pPr>
  </w:style>
  <w:style w:type="paragraph" w:customStyle="1" w:styleId="PaperCitation">
    <w:name w:val="Paper Citation"/>
    <w:basedOn w:val="Normal"/>
    <w:uiPriority w:val="99"/>
    <w:qFormat/>
    <w:rsid w:val="00AF04E9"/>
    <w:pPr>
      <w:spacing w:line="480" w:lineRule="auto"/>
      <w:ind w:left="720" w:hanging="720"/>
    </w:pPr>
  </w:style>
  <w:style w:type="table" w:styleId="TableGrid">
    <w:name w:val="Table Grid"/>
    <w:basedOn w:val="TableNormal"/>
    <w:rsid w:val="00AF04E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sBaseChar">
    <w:name w:val="Headings Base Char"/>
    <w:link w:val="HeadingsBase"/>
    <w:rsid w:val="00AF04E9"/>
    <w:rPr>
      <w:rFonts w:ascii="Calibri" w:eastAsiaTheme="minorHAnsi" w:hAnsi="Calibri"/>
      <w:b/>
      <w:sz w:val="32"/>
      <w:szCs w:val="22"/>
    </w:rPr>
  </w:style>
  <w:style w:type="character" w:customStyle="1" w:styleId="hatChar">
    <w:name w:val="hat Char"/>
    <w:link w:val="hat"/>
    <w:rsid w:val="00AF04E9"/>
    <w:rPr>
      <w:rFonts w:ascii="Times New Roman" w:eastAsia="Times New Roman" w:hAnsi="Times New Roman"/>
      <w:b/>
      <w:bCs/>
      <w:sz w:val="32"/>
      <w:szCs w:val="22"/>
      <w:u w:val="single"/>
    </w:rPr>
  </w:style>
  <w:style w:type="character" w:customStyle="1" w:styleId="centerheadlines">
    <w:name w:val="centerheadlines"/>
    <w:rsid w:val="00AF04E9"/>
  </w:style>
  <w:style w:type="paragraph" w:customStyle="1" w:styleId="CM9">
    <w:name w:val="CM9"/>
    <w:basedOn w:val="Default"/>
    <w:next w:val="Default"/>
    <w:uiPriority w:val="99"/>
    <w:qFormat/>
    <w:rsid w:val="00AF04E9"/>
    <w:pPr>
      <w:widowControl w:val="0"/>
      <w:spacing w:after="0" w:line="553" w:lineRule="atLeast"/>
    </w:pPr>
    <w:rPr>
      <w:rFonts w:ascii="Times New Roman" w:eastAsiaTheme="minorHAnsi" w:hAnsi="Times New Roman" w:cs="Times New Roman"/>
    </w:rPr>
  </w:style>
  <w:style w:type="paragraph" w:customStyle="1" w:styleId="CM6">
    <w:name w:val="CM6"/>
    <w:basedOn w:val="Default"/>
    <w:next w:val="Default"/>
    <w:uiPriority w:val="99"/>
    <w:qFormat/>
    <w:rsid w:val="00AF04E9"/>
    <w:pPr>
      <w:widowControl w:val="0"/>
      <w:spacing w:after="0" w:line="553" w:lineRule="atLeast"/>
    </w:pPr>
    <w:rPr>
      <w:rFonts w:ascii="Times New Roman" w:eastAsiaTheme="minorHAnsi" w:hAnsi="Times New Roman" w:cs="Times New Roman"/>
    </w:rPr>
  </w:style>
  <w:style w:type="character" w:customStyle="1" w:styleId="datetime">
    <w:name w:val="datetime"/>
    <w:rsid w:val="00AF04E9"/>
  </w:style>
  <w:style w:type="paragraph" w:customStyle="1" w:styleId="boldness">
    <w:name w:val="boldness"/>
    <w:basedOn w:val="Normal"/>
    <w:qFormat/>
    <w:rsid w:val="00AF04E9"/>
    <w:pPr>
      <w:spacing w:before="100" w:beforeAutospacing="1" w:after="100" w:afterAutospacing="1"/>
    </w:pPr>
    <w:rPr>
      <w:rFonts w:ascii="Times New Roman" w:eastAsia="Times New Roman" w:hAnsi="Times New Roman"/>
    </w:rPr>
  </w:style>
  <w:style w:type="paragraph" w:customStyle="1" w:styleId="UnderlineCard">
    <w:name w:val="UnderlineCard"/>
    <w:basedOn w:val="Heading4"/>
    <w:link w:val="UnderlineCardChar0"/>
    <w:qFormat/>
    <w:rsid w:val="00AF04E9"/>
    <w:pPr>
      <w:keepNext w:val="0"/>
      <w:keepLines w:val="0"/>
      <w:outlineLvl w:val="9"/>
    </w:pPr>
    <w:rPr>
      <w:rFonts w:eastAsia="Calibri" w:cs="Times New Roman"/>
      <w:b w:val="0"/>
      <w:bCs/>
      <w:iCs w:val="0"/>
      <w:u w:val="single"/>
    </w:rPr>
  </w:style>
  <w:style w:type="character" w:customStyle="1" w:styleId="UnderlineCardChar0">
    <w:name w:val="UnderlineCard Char"/>
    <w:link w:val="UnderlineCard"/>
    <w:rsid w:val="00AF04E9"/>
    <w:rPr>
      <w:rFonts w:ascii="Calibri" w:eastAsia="Calibri" w:hAnsi="Calibri" w:cs="Times New Roman"/>
      <w:bCs/>
      <w:sz w:val="26"/>
      <w:szCs w:val="22"/>
      <w:u w:val="single"/>
    </w:rPr>
  </w:style>
  <w:style w:type="paragraph" w:customStyle="1" w:styleId="CM21">
    <w:name w:val="CM21"/>
    <w:basedOn w:val="Default"/>
    <w:next w:val="Default"/>
    <w:uiPriority w:val="99"/>
    <w:qFormat/>
    <w:rsid w:val="00AF04E9"/>
    <w:pPr>
      <w:widowControl w:val="0"/>
      <w:spacing w:after="0" w:line="240" w:lineRule="auto"/>
    </w:pPr>
    <w:rPr>
      <w:rFonts w:ascii="Times New Roman" w:eastAsiaTheme="minorHAnsi" w:hAnsi="Times New Roman" w:cs="Times New Roman"/>
    </w:rPr>
  </w:style>
  <w:style w:type="paragraph" w:customStyle="1" w:styleId="CM22">
    <w:name w:val="CM22"/>
    <w:basedOn w:val="Default"/>
    <w:next w:val="Default"/>
    <w:uiPriority w:val="99"/>
    <w:qFormat/>
    <w:rsid w:val="00AF04E9"/>
    <w:pPr>
      <w:widowControl w:val="0"/>
      <w:spacing w:after="0" w:line="240" w:lineRule="auto"/>
    </w:pPr>
    <w:rPr>
      <w:rFonts w:ascii="Times New Roman" w:eastAsiaTheme="minorHAnsi" w:hAnsi="Times New Roman" w:cs="Times New Roman"/>
    </w:rPr>
  </w:style>
  <w:style w:type="paragraph" w:customStyle="1" w:styleId="CM4">
    <w:name w:val="CM4"/>
    <w:basedOn w:val="Default"/>
    <w:next w:val="Default"/>
    <w:uiPriority w:val="99"/>
    <w:qFormat/>
    <w:rsid w:val="00AF04E9"/>
    <w:pPr>
      <w:widowControl w:val="0"/>
      <w:spacing w:after="0" w:line="553" w:lineRule="atLeast"/>
    </w:pPr>
    <w:rPr>
      <w:rFonts w:ascii="Times New Roman" w:eastAsiaTheme="minorHAnsi" w:hAnsi="Times New Roman" w:cs="Times New Roman"/>
    </w:rPr>
  </w:style>
  <w:style w:type="paragraph" w:customStyle="1" w:styleId="Pa10">
    <w:name w:val="Pa10"/>
    <w:basedOn w:val="Default"/>
    <w:next w:val="Default"/>
    <w:uiPriority w:val="99"/>
    <w:qFormat/>
    <w:rsid w:val="00AF04E9"/>
    <w:pPr>
      <w:widowControl w:val="0"/>
      <w:spacing w:after="0" w:line="231" w:lineRule="atLeast"/>
    </w:pPr>
    <w:rPr>
      <w:rFonts w:ascii="Minion Pro" w:eastAsiaTheme="minorHAnsi" w:hAnsi="Minion Pro" w:cs="Times New Roman"/>
    </w:rPr>
  </w:style>
  <w:style w:type="paragraph" w:customStyle="1" w:styleId="Pa31">
    <w:name w:val="Pa3+1"/>
    <w:basedOn w:val="Default"/>
    <w:next w:val="Default"/>
    <w:uiPriority w:val="99"/>
    <w:qFormat/>
    <w:rsid w:val="00AF04E9"/>
    <w:pPr>
      <w:widowControl w:val="0"/>
      <w:spacing w:after="0" w:line="261" w:lineRule="atLeast"/>
    </w:pPr>
    <w:rPr>
      <w:rFonts w:ascii="Adobe Garamond Pro" w:eastAsiaTheme="minorHAnsi" w:hAnsi="Adobe Garamond Pro" w:cs="Times New Roman"/>
    </w:rPr>
  </w:style>
  <w:style w:type="character" w:customStyle="1" w:styleId="datestory">
    <w:name w:val="datestory"/>
    <w:rsid w:val="00AF04E9"/>
  </w:style>
  <w:style w:type="character" w:customStyle="1" w:styleId="A2">
    <w:name w:val="A2"/>
    <w:rsid w:val="00AF04E9"/>
    <w:rPr>
      <w:color w:val="211D1E"/>
      <w:sz w:val="21"/>
      <w:szCs w:val="21"/>
    </w:rPr>
  </w:style>
  <w:style w:type="character" w:customStyle="1" w:styleId="A1">
    <w:name w:val="A1"/>
    <w:uiPriority w:val="99"/>
    <w:rsid w:val="00AF04E9"/>
    <w:rPr>
      <w:rFonts w:cs="Arial Black"/>
      <w:b/>
      <w:bCs/>
      <w:color w:val="003C78"/>
      <w:sz w:val="42"/>
      <w:szCs w:val="42"/>
    </w:rPr>
  </w:style>
  <w:style w:type="numbering" w:customStyle="1" w:styleId="NoList11">
    <w:name w:val="No List11"/>
    <w:next w:val="NoList"/>
    <w:uiPriority w:val="99"/>
    <w:semiHidden/>
    <w:unhideWhenUsed/>
    <w:rsid w:val="00AF04E9"/>
  </w:style>
  <w:style w:type="character" w:customStyle="1" w:styleId="goohl1">
    <w:name w:val="goohl1"/>
    <w:rsid w:val="00AF04E9"/>
  </w:style>
  <w:style w:type="character" w:customStyle="1" w:styleId="goohl2">
    <w:name w:val="goohl2"/>
    <w:rsid w:val="00AF04E9"/>
  </w:style>
  <w:style w:type="character" w:customStyle="1" w:styleId="goohl0">
    <w:name w:val="goohl0"/>
    <w:rsid w:val="00AF04E9"/>
  </w:style>
  <w:style w:type="character" w:customStyle="1" w:styleId="Boxed">
    <w:name w:val="Boxed"/>
    <w:qFormat/>
    <w:rsid w:val="00AF04E9"/>
    <w:rPr>
      <w:rFonts w:ascii="Garamond" w:hAnsi="Garamond"/>
      <w:sz w:val="20"/>
      <w:bdr w:val="single" w:sz="6" w:space="0" w:color="auto"/>
    </w:rPr>
  </w:style>
  <w:style w:type="paragraph" w:customStyle="1" w:styleId="FreeFormA">
    <w:name w:val="Free Form A"/>
    <w:qFormat/>
    <w:rsid w:val="00AF04E9"/>
    <w:rPr>
      <w:rFonts w:ascii="Helvetica" w:eastAsia="ヒラギノ角ゴ Pro W3" w:hAnsi="Helvetica" w:cs="Times New Roman"/>
      <w:color w:val="000000"/>
      <w:szCs w:val="20"/>
    </w:rPr>
  </w:style>
  <w:style w:type="paragraph" w:customStyle="1" w:styleId="CardUpSize-Light">
    <w:name w:val="CardUpSize - Light"/>
    <w:basedOn w:val="Normal"/>
    <w:link w:val="CardUpSize-LightChar"/>
    <w:qFormat/>
    <w:rsid w:val="00AF04E9"/>
    <w:rPr>
      <w:rFonts w:asciiTheme="minorHAnsi" w:eastAsiaTheme="minorEastAsia" w:hAnsiTheme="minorHAnsi"/>
      <w:sz w:val="24"/>
      <w:szCs w:val="32"/>
      <w:u w:val="single"/>
    </w:rPr>
  </w:style>
  <w:style w:type="paragraph" w:customStyle="1" w:styleId="CiteCardUpSize-Heavy">
    <w:name w:val="Cite // CardUpSize - Heavy"/>
    <w:basedOn w:val="Normal"/>
    <w:link w:val="CiteCardUpSize-HeavyChar"/>
    <w:qFormat/>
    <w:rsid w:val="00AF04E9"/>
    <w:rPr>
      <w:rFonts w:ascii="Times New Roman" w:eastAsia="Times New Roman" w:hAnsi="Times New Roman"/>
      <w:b/>
      <w:u w:val="single"/>
    </w:rPr>
  </w:style>
  <w:style w:type="character" w:customStyle="1" w:styleId="StyleUnderlineBorderSinglesolidlineAuto05ptLinew">
    <w:name w:val="Style Underline Border: : (Single solid line Auto  0.5 pt Line w..."/>
    <w:basedOn w:val="DefaultParagraphFont"/>
    <w:rsid w:val="00AF04E9"/>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AF04E9"/>
    <w:rPr>
      <w:rFonts w:ascii="Times New Roman" w:eastAsia="Times New Roman" w:hAnsi="Times New Roman"/>
      <w:b/>
      <w:sz w:val="22"/>
      <w:szCs w:val="22"/>
      <w:u w:val="single"/>
    </w:rPr>
  </w:style>
  <w:style w:type="character" w:customStyle="1" w:styleId="citeschar10">
    <w:name w:val="citeschar1"/>
    <w:basedOn w:val="DefaultParagraphFont"/>
    <w:rsid w:val="00AF04E9"/>
  </w:style>
  <w:style w:type="character" w:customStyle="1" w:styleId="cardunderlinedchar0">
    <w:name w:val="cardunderlinedchar"/>
    <w:basedOn w:val="DefaultParagraphFont"/>
    <w:rsid w:val="00AF04E9"/>
  </w:style>
  <w:style w:type="paragraph" w:customStyle="1" w:styleId="Style1CharChar">
    <w:name w:val="Style1 Char Char"/>
    <w:basedOn w:val="Heading3"/>
    <w:next w:val="Normal"/>
    <w:link w:val="Style1CharCharChar"/>
    <w:rsid w:val="00AF04E9"/>
    <w:pPr>
      <w:keepLines w:val="0"/>
      <w:pageBreakBefore w:val="0"/>
      <w:tabs>
        <w:tab w:val="left" w:pos="6120"/>
      </w:tabs>
      <w:jc w:val="left"/>
    </w:pPr>
    <w:rPr>
      <w:rFonts w:ascii="Times New Roman" w:eastAsia="Times New Roman" w:hAnsi="Times New Roman" w:cs="Arial"/>
      <w:b w:val="0"/>
      <w:caps/>
      <w:sz w:val="12"/>
      <w:szCs w:val="18"/>
      <w:u w:val="none"/>
    </w:rPr>
  </w:style>
  <w:style w:type="character" w:customStyle="1" w:styleId="Style1CharCharChar">
    <w:name w:val="Style1 Char Char Char"/>
    <w:link w:val="Style1CharChar"/>
    <w:rsid w:val="00AF04E9"/>
    <w:rPr>
      <w:rFonts w:ascii="Times New Roman" w:eastAsia="Times New Roman" w:hAnsi="Times New Roman" w:cs="Arial"/>
      <w:caps/>
      <w:sz w:val="12"/>
      <w:szCs w:val="18"/>
    </w:rPr>
  </w:style>
  <w:style w:type="paragraph" w:customStyle="1" w:styleId="Analytics">
    <w:name w:val="Analytics"/>
    <w:basedOn w:val="Heading1"/>
    <w:link w:val="AnalyticsChar"/>
    <w:uiPriority w:val="4"/>
    <w:qFormat/>
    <w:rsid w:val="00AF04E9"/>
    <w:pPr>
      <w:keepLines w:val="0"/>
      <w:pageBreakBefore w:val="0"/>
      <w:pBdr>
        <w:top w:val="none" w:sz="0" w:space="0" w:color="auto"/>
        <w:left w:val="none" w:sz="0" w:space="0" w:color="auto"/>
        <w:bottom w:val="none" w:sz="0" w:space="0" w:color="auto"/>
        <w:right w:val="none" w:sz="0" w:space="0" w:color="auto"/>
      </w:pBdr>
      <w:spacing w:after="60"/>
      <w:jc w:val="left"/>
    </w:pPr>
    <w:rPr>
      <w:rFonts w:eastAsia="Times New Roman" w:cs="Arial"/>
      <w:kern w:val="32"/>
      <w:sz w:val="20"/>
      <w:szCs w:val="27"/>
    </w:rPr>
  </w:style>
  <w:style w:type="paragraph" w:customStyle="1" w:styleId="WW-Default">
    <w:name w:val="WW-Default"/>
    <w:uiPriority w:val="99"/>
    <w:qFormat/>
    <w:rsid w:val="00AF04E9"/>
    <w:pPr>
      <w:suppressAutoHyphens/>
    </w:pPr>
    <w:rPr>
      <w:rFonts w:ascii="Georgia" w:eastAsia="Calibri" w:hAnsi="Georgia" w:cs="Calibri"/>
      <w:sz w:val="22"/>
      <w:szCs w:val="22"/>
      <w:lang w:eastAsia="ar-SA"/>
    </w:rPr>
  </w:style>
  <w:style w:type="character" w:customStyle="1" w:styleId="EmphasizeThis">
    <w:name w:val="EmphasizeThis"/>
    <w:rsid w:val="00AF04E9"/>
    <w:rPr>
      <w:rFonts w:ascii="Georgia" w:hAnsi="Georgia"/>
      <w:b/>
      <w:iCs/>
      <w:sz w:val="24"/>
      <w:u w:val="thick"/>
    </w:rPr>
  </w:style>
  <w:style w:type="paragraph" w:customStyle="1" w:styleId="Tagandcite">
    <w:name w:val="Tag and cite"/>
    <w:basedOn w:val="Normal"/>
    <w:qFormat/>
    <w:rsid w:val="00AF04E9"/>
    <w:pPr>
      <w:suppressAutoHyphens/>
    </w:pPr>
    <w:rPr>
      <w:rFonts w:ascii="Times New Roman" w:hAnsi="Times New Roman"/>
      <w:color w:val="333333"/>
      <w:lang w:eastAsia="ar-SA"/>
    </w:rPr>
  </w:style>
  <w:style w:type="character" w:customStyle="1" w:styleId="citenon-boldChar">
    <w:name w:val="cite non-bold Char"/>
    <w:link w:val="citenon-bold"/>
    <w:rsid w:val="00AF04E9"/>
    <w:rPr>
      <w:rFonts w:ascii="Times New Roman" w:eastAsia="Times New Roman" w:hAnsi="Times New Roman"/>
      <w:sz w:val="22"/>
      <w:szCs w:val="22"/>
    </w:rPr>
  </w:style>
  <w:style w:type="paragraph" w:customStyle="1" w:styleId="Textbody">
    <w:name w:val="Text body"/>
    <w:basedOn w:val="Standard"/>
    <w:qFormat/>
    <w:rsid w:val="00AF04E9"/>
    <w:pPr>
      <w:spacing w:after="120"/>
    </w:pPr>
    <w:rPr>
      <w:rFonts w:eastAsia="Lucida Sans Unicode" w:cs="Tahoma"/>
      <w:lang w:eastAsia="en-US" w:bidi="ar-SA"/>
    </w:rPr>
  </w:style>
  <w:style w:type="character" w:customStyle="1" w:styleId="fn">
    <w:name w:val="fn"/>
    <w:basedOn w:val="DefaultParagraphFont"/>
    <w:rsid w:val="00AF04E9"/>
  </w:style>
  <w:style w:type="character" w:customStyle="1" w:styleId="provider">
    <w:name w:val="provider"/>
    <w:basedOn w:val="DefaultParagraphFont"/>
    <w:rsid w:val="00AF04E9"/>
  </w:style>
  <w:style w:type="character" w:customStyle="1" w:styleId="grame">
    <w:name w:val="grame"/>
    <w:rsid w:val="00AF04E9"/>
  </w:style>
  <w:style w:type="character" w:customStyle="1" w:styleId="spelle">
    <w:name w:val="spelle"/>
    <w:rsid w:val="00AF04E9"/>
  </w:style>
  <w:style w:type="character" w:customStyle="1" w:styleId="vitstoryheadline">
    <w:name w:val="vitstoryheadline"/>
    <w:rsid w:val="00AF04E9"/>
  </w:style>
  <w:style w:type="character" w:customStyle="1" w:styleId="vitstorybyline">
    <w:name w:val="vitstorybyline"/>
    <w:rsid w:val="00AF04E9"/>
  </w:style>
  <w:style w:type="paragraph" w:customStyle="1" w:styleId="comments">
    <w:name w:val="comments"/>
    <w:basedOn w:val="Normal"/>
    <w:qFormat/>
    <w:rsid w:val="00AF04E9"/>
    <w:pPr>
      <w:spacing w:before="100" w:beforeAutospacing="1" w:after="100" w:afterAutospacing="1"/>
    </w:pPr>
    <w:rPr>
      <w:rFonts w:ascii="Times New Roman" w:eastAsia="Times New Roman" w:hAnsi="Times New Roman"/>
      <w:sz w:val="20"/>
      <w:lang w:eastAsia="zh-CN"/>
    </w:rPr>
  </w:style>
  <w:style w:type="character" w:customStyle="1" w:styleId="tickerlinx">
    <w:name w:val="tickerlinx"/>
    <w:rsid w:val="00AF04E9"/>
  </w:style>
  <w:style w:type="paragraph" w:customStyle="1" w:styleId="Default1">
    <w:name w:val="Default1"/>
    <w:basedOn w:val="Default"/>
    <w:next w:val="Default"/>
    <w:uiPriority w:val="99"/>
    <w:qFormat/>
    <w:rsid w:val="00AF04E9"/>
    <w:pPr>
      <w:widowControl w:val="0"/>
      <w:spacing w:after="0" w:line="240" w:lineRule="auto"/>
    </w:pPr>
    <w:rPr>
      <w:rFonts w:ascii="Times New Roman" w:eastAsia="Malgun Gothic" w:hAnsi="Times New Roman" w:cs="Times New Roman"/>
      <w:sz w:val="20"/>
      <w:lang w:eastAsia="zh-CN"/>
    </w:rPr>
  </w:style>
  <w:style w:type="paragraph" w:customStyle="1" w:styleId="NFAPWPheader">
    <w:name w:val="NFAP WP header"/>
    <w:basedOn w:val="Default"/>
    <w:next w:val="Default"/>
    <w:uiPriority w:val="99"/>
    <w:qFormat/>
    <w:rsid w:val="00AF04E9"/>
    <w:pPr>
      <w:widowControl w:val="0"/>
      <w:spacing w:after="0" w:line="240" w:lineRule="auto"/>
    </w:pPr>
    <w:rPr>
      <w:rFonts w:ascii="HNKAOE+Arial" w:eastAsia="Malgun Gothic" w:hAnsi="HNKAOE+Arial" w:cs="Times New Roman"/>
      <w:sz w:val="20"/>
      <w:lang w:eastAsia="zh-CN"/>
    </w:rPr>
  </w:style>
  <w:style w:type="character" w:customStyle="1" w:styleId="post-timestamp">
    <w:name w:val="post-timestamp"/>
    <w:rsid w:val="00AF04E9"/>
  </w:style>
  <w:style w:type="character" w:customStyle="1" w:styleId="Box0">
    <w:name w:val="Box!"/>
    <w:uiPriority w:val="1"/>
    <w:rsid w:val="00AF04E9"/>
    <w:rPr>
      <w:rFonts w:ascii="Times New Roman" w:hAnsi="Times New Roman" w:cs="Times New Roman" w:hint="default"/>
      <w:sz w:val="20"/>
      <w:u w:val="thick"/>
      <w:bdr w:val="single" w:sz="4" w:space="0" w:color="auto" w:frame="1"/>
    </w:rPr>
  </w:style>
  <w:style w:type="character" w:styleId="BookTitle">
    <w:name w:val="Book Title"/>
    <w:qFormat/>
    <w:rsid w:val="00AF04E9"/>
    <w:rPr>
      <w:b/>
      <w:bCs/>
      <w:smallCaps/>
      <w:spacing w:val="5"/>
    </w:rPr>
  </w:style>
  <w:style w:type="paragraph" w:customStyle="1" w:styleId="UnderlinedCardText">
    <w:name w:val="Underlined Card Text"/>
    <w:basedOn w:val="Normal"/>
    <w:link w:val="UnderlinedCardTextChar"/>
    <w:qFormat/>
    <w:rsid w:val="00AF04E9"/>
    <w:pPr>
      <w:spacing w:after="200"/>
      <w:contextualSpacing/>
    </w:pPr>
    <w:rPr>
      <w:rFonts w:ascii="Arial Narrow" w:hAnsi="Arial Narrow"/>
      <w:sz w:val="18"/>
      <w:szCs w:val="20"/>
      <w:u w:val="single"/>
    </w:rPr>
  </w:style>
  <w:style w:type="character" w:customStyle="1" w:styleId="UnderlinedCardTextChar">
    <w:name w:val="Underlined Card Text Char"/>
    <w:link w:val="UnderlinedCardText"/>
    <w:rsid w:val="00AF04E9"/>
    <w:rPr>
      <w:rFonts w:ascii="Arial Narrow" w:eastAsiaTheme="minorHAnsi" w:hAnsi="Arial Narrow"/>
      <w:sz w:val="18"/>
      <w:szCs w:val="20"/>
      <w:u w:val="single"/>
    </w:rPr>
  </w:style>
  <w:style w:type="paragraph" w:customStyle="1" w:styleId="cardtextemphasis">
    <w:name w:val="card text emphasis"/>
    <w:basedOn w:val="UnderlinedCardText"/>
    <w:link w:val="cardtextemphasisChar"/>
    <w:qFormat/>
    <w:rsid w:val="00AF04E9"/>
    <w:rPr>
      <w:b/>
    </w:rPr>
  </w:style>
  <w:style w:type="character" w:customStyle="1" w:styleId="cardtextemphasisChar">
    <w:name w:val="card text emphasis Char"/>
    <w:link w:val="cardtextemphasis"/>
    <w:rsid w:val="00AF04E9"/>
    <w:rPr>
      <w:rFonts w:ascii="Arial Narrow" w:eastAsiaTheme="minorHAnsi" w:hAnsi="Arial Narrow"/>
      <w:b/>
      <w:sz w:val="18"/>
      <w:szCs w:val="20"/>
      <w:u w:val="single"/>
    </w:rPr>
  </w:style>
  <w:style w:type="character" w:customStyle="1" w:styleId="month">
    <w:name w:val="month"/>
    <w:rsid w:val="00AF04E9"/>
  </w:style>
  <w:style w:type="character" w:customStyle="1" w:styleId="CiteCharCharChar">
    <w:name w:val="Cite Char Char Char"/>
    <w:rsid w:val="00AF04E9"/>
    <w:rPr>
      <w:rFonts w:ascii="Garamond" w:hAnsi="Garamond" w:cs="Calibri"/>
      <w:b/>
      <w:sz w:val="20"/>
      <w:szCs w:val="20"/>
      <w:u w:val="thick"/>
    </w:rPr>
  </w:style>
  <w:style w:type="character" w:customStyle="1" w:styleId="texttitlebigred">
    <w:name w:val="texttitlebigred"/>
    <w:rsid w:val="00AF04E9"/>
  </w:style>
  <w:style w:type="character" w:customStyle="1" w:styleId="subtitles">
    <w:name w:val="subtitles"/>
    <w:rsid w:val="00AF04E9"/>
  </w:style>
  <w:style w:type="character" w:customStyle="1" w:styleId="CiteCardCharCharCharChar">
    <w:name w:val="Cite_Card Char Char Char Char"/>
    <w:link w:val="CiteCardCharCharChar"/>
    <w:rsid w:val="00AF04E9"/>
    <w:rPr>
      <w:rFonts w:cs="Arial"/>
      <w:bCs/>
    </w:rPr>
  </w:style>
  <w:style w:type="paragraph" w:customStyle="1" w:styleId="CiteCardCharCharChar">
    <w:name w:val="Cite_Card Char Char Char"/>
    <w:link w:val="CiteCardCharCharCharChar"/>
    <w:qFormat/>
    <w:rsid w:val="00AF04E9"/>
    <w:rPr>
      <w:rFonts w:cs="Arial"/>
      <w:bCs/>
    </w:rPr>
  </w:style>
  <w:style w:type="paragraph" w:customStyle="1" w:styleId="heading">
    <w:name w:val="heading"/>
    <w:basedOn w:val="Normal"/>
    <w:qFormat/>
    <w:rsid w:val="00AF04E9"/>
    <w:pPr>
      <w:jc w:val="center"/>
    </w:pPr>
    <w:rPr>
      <w:rFonts w:ascii="Arial Black" w:eastAsia="Times New Roman" w:hAnsi="Arial Black" w:cs="Courier New"/>
      <w:b/>
      <w:sz w:val="36"/>
      <w:u w:val="single"/>
    </w:rPr>
  </w:style>
  <w:style w:type="character" w:customStyle="1" w:styleId="CiteCardChar1">
    <w:name w:val="Cite_Card Char1"/>
    <w:rsid w:val="00AF04E9"/>
    <w:rPr>
      <w:rFonts w:cs="Arial"/>
      <w:bCs/>
      <w:lang w:val="en-US" w:eastAsia="en-US" w:bidi="ar-SA"/>
    </w:rPr>
  </w:style>
  <w:style w:type="character" w:customStyle="1" w:styleId="ptitleinside">
    <w:name w:val="p_title_inside"/>
    <w:rsid w:val="00AF04E9"/>
  </w:style>
  <w:style w:type="paragraph" w:customStyle="1" w:styleId="DebateHeader">
    <w:name w:val="Debate Header"/>
    <w:basedOn w:val="Normal"/>
    <w:next w:val="Normal"/>
    <w:link w:val="DebateHeaderChar"/>
    <w:autoRedefine/>
    <w:qFormat/>
    <w:rsid w:val="00AF04E9"/>
    <w:pPr>
      <w:spacing w:after="240"/>
      <w:jc w:val="center"/>
      <w:outlineLvl w:val="0"/>
    </w:pPr>
    <w:rPr>
      <w:rFonts w:ascii="Times New Roman" w:eastAsia="Times New Roman" w:hAnsi="Times New Roman"/>
      <w:b/>
      <w:sz w:val="36"/>
      <w:u w:val="single"/>
    </w:rPr>
  </w:style>
  <w:style w:type="character" w:customStyle="1" w:styleId="DebateHeaderChar">
    <w:name w:val="Debate Header Char"/>
    <w:link w:val="DebateHeader"/>
    <w:rsid w:val="00AF04E9"/>
    <w:rPr>
      <w:rFonts w:ascii="Times New Roman" w:eastAsia="Times New Roman" w:hAnsi="Times New Roman"/>
      <w:b/>
      <w:sz w:val="36"/>
      <w:szCs w:val="22"/>
      <w:u w:val="single"/>
    </w:rPr>
  </w:style>
  <w:style w:type="character" w:customStyle="1" w:styleId="paramv">
    <w:name w:val="paramv"/>
    <w:rsid w:val="00AF04E9"/>
  </w:style>
  <w:style w:type="paragraph" w:customStyle="1" w:styleId="articletitle">
    <w:name w:val="article_title"/>
    <w:basedOn w:val="Normal"/>
    <w:qFormat/>
    <w:rsid w:val="00AF04E9"/>
    <w:pPr>
      <w:spacing w:before="100" w:beforeAutospacing="1" w:after="100" w:afterAutospacing="1"/>
    </w:pPr>
    <w:rPr>
      <w:rFonts w:ascii="Times New Roman" w:eastAsia="Times New Roman" w:hAnsi="Times New Roman"/>
      <w:sz w:val="20"/>
      <w:lang w:eastAsia="zh-CN"/>
    </w:rPr>
  </w:style>
  <w:style w:type="paragraph" w:customStyle="1" w:styleId="TagCite1">
    <w:name w:val="Tag &amp; Cite"/>
    <w:basedOn w:val="Normal"/>
    <w:link w:val="TagCiteChar0"/>
    <w:qFormat/>
    <w:rsid w:val="00AF04E9"/>
    <w:rPr>
      <w:rFonts w:ascii="Arial Narrow" w:eastAsia="Times New Roman" w:hAnsi="Arial Narrow"/>
      <w:b/>
      <w:sz w:val="20"/>
    </w:rPr>
  </w:style>
  <w:style w:type="character" w:customStyle="1" w:styleId="TagCiteChar0">
    <w:name w:val="Tag &amp; Cite Char"/>
    <w:link w:val="TagCite1"/>
    <w:rsid w:val="00AF04E9"/>
    <w:rPr>
      <w:rFonts w:ascii="Arial Narrow" w:eastAsia="Times New Roman" w:hAnsi="Arial Narrow"/>
      <w:b/>
      <w:sz w:val="20"/>
      <w:szCs w:val="22"/>
    </w:rPr>
  </w:style>
  <w:style w:type="paragraph" w:customStyle="1" w:styleId="HighlightedText">
    <w:name w:val="Highlighted Text"/>
    <w:basedOn w:val="Normal"/>
    <w:link w:val="HighlightedTextChar"/>
    <w:qFormat/>
    <w:rsid w:val="00AF04E9"/>
    <w:rPr>
      <w:rFonts w:ascii="Arial Narrow" w:eastAsia="Times New Roman" w:hAnsi="Arial Narrow"/>
      <w:sz w:val="20"/>
      <w:u w:val="thick"/>
    </w:rPr>
  </w:style>
  <w:style w:type="character" w:customStyle="1" w:styleId="HighlightedTextChar">
    <w:name w:val="Highlighted Text Char"/>
    <w:link w:val="HighlightedText"/>
    <w:rsid w:val="00AF04E9"/>
    <w:rPr>
      <w:rFonts w:ascii="Arial Narrow" w:eastAsia="Times New Roman" w:hAnsi="Arial Narrow"/>
      <w:sz w:val="20"/>
      <w:szCs w:val="22"/>
      <w:u w:val="thick"/>
    </w:rPr>
  </w:style>
  <w:style w:type="character" w:customStyle="1" w:styleId="quotepeekbase">
    <w:name w:val="quotepeekbase"/>
    <w:rsid w:val="00AF04E9"/>
  </w:style>
  <w:style w:type="character" w:customStyle="1" w:styleId="symbol">
    <w:name w:val="symbol"/>
    <w:rsid w:val="00AF04E9"/>
  </w:style>
  <w:style w:type="character" w:customStyle="1" w:styleId="data">
    <w:name w:val="data"/>
    <w:rsid w:val="00AF04E9"/>
  </w:style>
  <w:style w:type="character" w:customStyle="1" w:styleId="cross-head">
    <w:name w:val="cross-head"/>
    <w:rsid w:val="00AF04E9"/>
  </w:style>
  <w:style w:type="character" w:customStyle="1" w:styleId="scaps">
    <w:name w:val="scaps"/>
    <w:rsid w:val="00AF04E9"/>
  </w:style>
  <w:style w:type="character" w:customStyle="1" w:styleId="pub-date">
    <w:name w:val="pub-date"/>
    <w:rsid w:val="00AF04E9"/>
  </w:style>
  <w:style w:type="paragraph" w:customStyle="1" w:styleId="articleauthor">
    <w:name w:val="articleauthor"/>
    <w:basedOn w:val="Normal"/>
    <w:qFormat/>
    <w:rsid w:val="00AF04E9"/>
    <w:pPr>
      <w:spacing w:before="100" w:beforeAutospacing="1" w:after="100" w:afterAutospacing="1"/>
    </w:pPr>
    <w:rPr>
      <w:rFonts w:ascii="Times New Roman" w:eastAsia="Times New Roman" w:hAnsi="Times New Roman"/>
      <w:sz w:val="20"/>
      <w:lang w:eastAsia="zh-CN"/>
    </w:rPr>
  </w:style>
  <w:style w:type="paragraph" w:customStyle="1" w:styleId="StylecardUnderline">
    <w:name w:val="Style card + Underline"/>
    <w:basedOn w:val="Normal"/>
    <w:link w:val="StylecardUnderlineChar"/>
    <w:qFormat/>
    <w:rsid w:val="00AF04E9"/>
    <w:pPr>
      <w:widowControl w:val="0"/>
      <w:ind w:left="360" w:right="360"/>
    </w:pPr>
    <w:rPr>
      <w:rFonts w:ascii="Times New Roman" w:eastAsia="Times New Roman" w:hAnsi="Times New Roman"/>
      <w:sz w:val="20"/>
      <w:szCs w:val="20"/>
      <w:u w:val="thick"/>
    </w:rPr>
  </w:style>
  <w:style w:type="character" w:customStyle="1" w:styleId="StylecardUnderlineChar">
    <w:name w:val="Style card + Underline Char"/>
    <w:link w:val="StylecardUnderline"/>
    <w:rsid w:val="00AF04E9"/>
    <w:rPr>
      <w:rFonts w:ascii="Times New Roman" w:eastAsia="Times New Roman" w:hAnsi="Times New Roman"/>
      <w:sz w:val="20"/>
      <w:szCs w:val="20"/>
      <w:u w:val="thick"/>
    </w:rPr>
  </w:style>
  <w:style w:type="character" w:customStyle="1" w:styleId="AuthorDateF4">
    <w:name w:val="Author Date (F4)"/>
    <w:rsid w:val="00AF04E9"/>
    <w:rPr>
      <w:b/>
      <w:sz w:val="24"/>
      <w:u w:val="thick"/>
    </w:rPr>
  </w:style>
  <w:style w:type="character" w:customStyle="1" w:styleId="BoldUnderlineF6">
    <w:name w:val="Bold Underline (F6)"/>
    <w:rsid w:val="00AF04E9"/>
    <w:rPr>
      <w:u w:val="thick"/>
    </w:rPr>
  </w:style>
  <w:style w:type="paragraph" w:customStyle="1" w:styleId="TagF3">
    <w:name w:val="Tag (F3)"/>
    <w:qFormat/>
    <w:rsid w:val="00AF04E9"/>
    <w:pPr>
      <w:spacing w:after="200"/>
      <w:ind w:left="288" w:right="288"/>
      <w:contextualSpacing/>
    </w:pPr>
    <w:rPr>
      <w:rFonts w:ascii="Times New Roman" w:eastAsia="Times New Roman" w:hAnsi="Times New Roman" w:cs="Arial"/>
      <w:b/>
      <w:bCs/>
      <w:szCs w:val="20"/>
    </w:rPr>
  </w:style>
  <w:style w:type="paragraph" w:customStyle="1" w:styleId="i1">
    <w:name w:val="i1"/>
    <w:basedOn w:val="Normal"/>
    <w:qFormat/>
    <w:rsid w:val="00AF04E9"/>
    <w:pPr>
      <w:spacing w:before="100" w:beforeAutospacing="1" w:after="100" w:afterAutospacing="1"/>
    </w:pPr>
    <w:rPr>
      <w:rFonts w:ascii="Times New Roman" w:eastAsia="Times New Roman" w:hAnsi="Times New Roman"/>
    </w:rPr>
  </w:style>
  <w:style w:type="character" w:customStyle="1" w:styleId="grouptext">
    <w:name w:val="group_text"/>
    <w:rsid w:val="00AF04E9"/>
  </w:style>
  <w:style w:type="paragraph" w:customStyle="1" w:styleId="style14">
    <w:name w:val="style14"/>
    <w:basedOn w:val="Normal"/>
    <w:qFormat/>
    <w:rsid w:val="00AF04E9"/>
    <w:pPr>
      <w:spacing w:before="100" w:beforeAutospacing="1" w:after="100" w:afterAutospacing="1"/>
    </w:pPr>
    <w:rPr>
      <w:rFonts w:ascii="Times New Roman" w:eastAsia="Times New Roman" w:hAnsi="Times New Roman"/>
    </w:rPr>
  </w:style>
  <w:style w:type="paragraph" w:customStyle="1" w:styleId="CardTagCite1Char">
    <w:name w:val="Card Tag + Cite #1 Char"/>
    <w:basedOn w:val="Normal"/>
    <w:qFormat/>
    <w:rsid w:val="00AF04E9"/>
    <w:rPr>
      <w:rFonts w:eastAsia="Times New Roman"/>
      <w:b/>
    </w:rPr>
  </w:style>
  <w:style w:type="character" w:customStyle="1" w:styleId="authors">
    <w:name w:val="authors"/>
    <w:rsid w:val="00AF04E9"/>
  </w:style>
  <w:style w:type="character" w:customStyle="1" w:styleId="StyleArial12ptBoldItalic">
    <w:name w:val="Style Arial 12 pt Bold Italic"/>
    <w:rsid w:val="00AF04E9"/>
    <w:rPr>
      <w:rFonts w:ascii="Arial" w:hAnsi="Arial"/>
      <w:b/>
      <w:bCs/>
      <w:i/>
      <w:iCs/>
      <w:sz w:val="24"/>
    </w:rPr>
  </w:style>
  <w:style w:type="character" w:customStyle="1" w:styleId="verdana12grey1">
    <w:name w:val="verdana12grey1"/>
    <w:rsid w:val="00AF04E9"/>
  </w:style>
  <w:style w:type="character" w:customStyle="1" w:styleId="verdana9grey1a">
    <w:name w:val="verdana9grey1a"/>
    <w:rsid w:val="00AF04E9"/>
  </w:style>
  <w:style w:type="character" w:customStyle="1" w:styleId="nn-twttr-share-btn">
    <w:name w:val="nn-twttr-share-btn"/>
    <w:rsid w:val="00AF04E9"/>
  </w:style>
  <w:style w:type="character" w:customStyle="1" w:styleId="count">
    <w:name w:val="count"/>
    <w:rsid w:val="00AF04E9"/>
  </w:style>
  <w:style w:type="character" w:customStyle="1" w:styleId="fbbuttontext">
    <w:name w:val="fb_button_text"/>
    <w:rsid w:val="00AF04E9"/>
  </w:style>
  <w:style w:type="character" w:customStyle="1" w:styleId="comment-count">
    <w:name w:val="comment-count"/>
    <w:rsid w:val="00AF04E9"/>
  </w:style>
  <w:style w:type="character" w:customStyle="1" w:styleId="comment-count-text">
    <w:name w:val="comment-count-text"/>
    <w:rsid w:val="00AF04E9"/>
  </w:style>
  <w:style w:type="paragraph" w:customStyle="1" w:styleId="articlebody">
    <w:name w:val="articlebody"/>
    <w:basedOn w:val="Normal"/>
    <w:qFormat/>
    <w:rsid w:val="00AF04E9"/>
    <w:pPr>
      <w:spacing w:before="100" w:beforeAutospacing="1" w:after="100" w:afterAutospacing="1"/>
    </w:pPr>
    <w:rPr>
      <w:rFonts w:ascii="Times New Roman" w:eastAsia="Times New Roman" w:hAnsi="Times New Roman"/>
    </w:rPr>
  </w:style>
  <w:style w:type="character" w:customStyle="1" w:styleId="author-name">
    <w:name w:val="author-name"/>
    <w:rsid w:val="00AF04E9"/>
  </w:style>
  <w:style w:type="character" w:customStyle="1" w:styleId="StyleThickunderline">
    <w:name w:val="Style Thick underline"/>
    <w:qFormat/>
    <w:rsid w:val="00AF04E9"/>
    <w:rPr>
      <w:u w:val="thick"/>
    </w:rPr>
  </w:style>
  <w:style w:type="character" w:customStyle="1" w:styleId="lightheader">
    <w:name w:val="lightheader"/>
    <w:rsid w:val="00AF04E9"/>
  </w:style>
  <w:style w:type="paragraph" w:customStyle="1" w:styleId="CiteCardCharCharCharCharCharCharChar">
    <w:name w:val="Cite_Card Char Char Char Char Char Char Char"/>
    <w:link w:val="CiteCardCharCharCharCharCharCharCharChar"/>
    <w:autoRedefine/>
    <w:qFormat/>
    <w:rsid w:val="00AF04E9"/>
    <w:rPr>
      <w:rFonts w:ascii="Times New Roman" w:eastAsia="Times New Roman" w:hAnsi="Times New Roman" w:cs="Times New Roman"/>
      <w:bCs/>
      <w:sz w:val="22"/>
      <w:szCs w:val="22"/>
      <w:lang w:eastAsia="zh-CN"/>
    </w:rPr>
  </w:style>
  <w:style w:type="character" w:customStyle="1" w:styleId="CiteCardCharCharCharCharCharCharCharChar">
    <w:name w:val="Cite_Card Char Char Char Char Char Char Char Char"/>
    <w:link w:val="CiteCardCharCharCharCharCharCharChar"/>
    <w:rsid w:val="00AF04E9"/>
    <w:rPr>
      <w:rFonts w:ascii="Times New Roman" w:eastAsia="Times New Roman" w:hAnsi="Times New Roman" w:cs="Times New Roman"/>
      <w:bCs/>
      <w:sz w:val="22"/>
      <w:szCs w:val="22"/>
      <w:lang w:eastAsia="zh-CN"/>
    </w:rPr>
  </w:style>
  <w:style w:type="paragraph" w:customStyle="1" w:styleId="foldie">
    <w:name w:val="foldie"/>
    <w:basedOn w:val="heading"/>
    <w:qFormat/>
    <w:rsid w:val="00AF04E9"/>
    <w:pPr>
      <w:spacing w:before="6480"/>
      <w:outlineLvl w:val="0"/>
    </w:pPr>
  </w:style>
  <w:style w:type="character" w:customStyle="1" w:styleId="CiteCardCharCharCharCharChar">
    <w:name w:val="Cite_Card Char Char Char Char Char"/>
    <w:rsid w:val="00AF04E9"/>
    <w:rPr>
      <w:rFonts w:cs="Arial"/>
      <w:bCs/>
      <w:lang w:val="en-US" w:eastAsia="en-US" w:bidi="ar-SA"/>
    </w:rPr>
  </w:style>
  <w:style w:type="character" w:customStyle="1" w:styleId="CiteCardCharCharCharCharCharChar">
    <w:name w:val="Cite_Card Char Char Char Char Char Char"/>
    <w:rsid w:val="00AF04E9"/>
    <w:rPr>
      <w:rFonts w:cs="Arial"/>
      <w:bCs/>
      <w:lang w:val="en-US" w:eastAsia="en-US" w:bidi="ar-SA"/>
    </w:rPr>
  </w:style>
  <w:style w:type="paragraph" w:customStyle="1" w:styleId="billtextsection">
    <w:name w:val="bill_text_section"/>
    <w:basedOn w:val="Normal"/>
    <w:qFormat/>
    <w:rsid w:val="00AF04E9"/>
    <w:pPr>
      <w:spacing w:before="100" w:beforeAutospacing="1" w:after="100" w:afterAutospacing="1"/>
    </w:pPr>
    <w:rPr>
      <w:rFonts w:ascii="Times New Roman" w:eastAsia="Times New Roman" w:hAnsi="Times New Roman"/>
    </w:rPr>
  </w:style>
  <w:style w:type="paragraph" w:customStyle="1" w:styleId="wp-caption-text">
    <w:name w:val="wp-caption-text"/>
    <w:basedOn w:val="Normal"/>
    <w:qFormat/>
    <w:rsid w:val="00AF04E9"/>
    <w:pPr>
      <w:spacing w:before="100" w:beforeAutospacing="1" w:after="100" w:afterAutospacing="1"/>
    </w:pPr>
    <w:rPr>
      <w:rFonts w:ascii="Times New Roman" w:eastAsia="Times New Roman" w:hAnsi="Times New Roman"/>
    </w:rPr>
  </w:style>
  <w:style w:type="character" w:customStyle="1" w:styleId="yahoobuzzbadge">
    <w:name w:val="yahoobuzzbadge"/>
    <w:rsid w:val="00AF04E9"/>
  </w:style>
  <w:style w:type="character" w:customStyle="1" w:styleId="fbsharecountinner">
    <w:name w:val="fb_share_count_inner"/>
    <w:rsid w:val="00AF04E9"/>
  </w:style>
  <w:style w:type="character" w:customStyle="1" w:styleId="fbconnectbuttontext">
    <w:name w:val="fbconnectbutton_text"/>
    <w:rsid w:val="00AF04E9"/>
  </w:style>
  <w:style w:type="paragraph" w:customStyle="1" w:styleId="CiteNormal">
    <w:name w:val="Cite Normal"/>
    <w:basedOn w:val="Normal"/>
    <w:link w:val="CiteNormalChar"/>
    <w:autoRedefine/>
    <w:qFormat/>
    <w:rsid w:val="00AF04E9"/>
    <w:rPr>
      <w:rFonts w:ascii="Times New Roman" w:eastAsia="Times New Roman" w:hAnsi="Times New Roman"/>
    </w:rPr>
  </w:style>
  <w:style w:type="character" w:customStyle="1" w:styleId="CiteNormalChar">
    <w:name w:val="Cite Normal Char"/>
    <w:link w:val="CiteNormal"/>
    <w:rsid w:val="00AF04E9"/>
    <w:rPr>
      <w:rFonts w:ascii="Times New Roman" w:eastAsia="Times New Roman" w:hAnsi="Times New Roman"/>
      <w:sz w:val="22"/>
      <w:szCs w:val="22"/>
    </w:rPr>
  </w:style>
  <w:style w:type="character" w:customStyle="1" w:styleId="SourcenameChar">
    <w:name w:val="Source name Char"/>
    <w:link w:val="Sourcename"/>
    <w:locked/>
    <w:rsid w:val="00AF04E9"/>
    <w:rPr>
      <w:rFonts w:ascii="Arial Narrow" w:hAnsi="Arial Narrow"/>
      <w:b/>
      <w:bCs/>
    </w:rPr>
  </w:style>
  <w:style w:type="paragraph" w:customStyle="1" w:styleId="Sourcename">
    <w:name w:val="Source name"/>
    <w:basedOn w:val="Normaltext1"/>
    <w:link w:val="SourcenameChar"/>
    <w:autoRedefine/>
    <w:qFormat/>
    <w:rsid w:val="00AF04E9"/>
    <w:rPr>
      <w:rFonts w:ascii="Arial Narrow" w:eastAsiaTheme="minorEastAsia" w:hAnsi="Arial Narrow"/>
      <w:b/>
      <w:bCs/>
      <w:sz w:val="24"/>
      <w:szCs w:val="24"/>
    </w:rPr>
  </w:style>
  <w:style w:type="paragraph" w:customStyle="1" w:styleId="Normaltext1">
    <w:name w:val="Normal text"/>
    <w:basedOn w:val="Normal"/>
    <w:link w:val="NormaltextCharChar"/>
    <w:autoRedefine/>
    <w:qFormat/>
    <w:rsid w:val="00AF04E9"/>
  </w:style>
  <w:style w:type="character" w:customStyle="1" w:styleId="NormaltextCharChar">
    <w:name w:val="Normal text Char Char"/>
    <w:link w:val="Normaltext1"/>
    <w:locked/>
    <w:rsid w:val="00AF04E9"/>
    <w:rPr>
      <w:rFonts w:ascii="Calibri" w:eastAsiaTheme="minorHAnsi" w:hAnsi="Calibri"/>
      <w:sz w:val="22"/>
      <w:szCs w:val="22"/>
    </w:rPr>
  </w:style>
  <w:style w:type="character" w:customStyle="1" w:styleId="underlinedcardChar0">
    <w:name w:val="underlined card Char"/>
    <w:link w:val="underlinedcard0"/>
    <w:locked/>
    <w:rsid w:val="00AF04E9"/>
    <w:rPr>
      <w:rFonts w:ascii="Arial Narrow" w:hAnsi="Arial Narrow"/>
      <w:u w:val="single"/>
    </w:rPr>
  </w:style>
  <w:style w:type="paragraph" w:customStyle="1" w:styleId="underlinedcard0">
    <w:name w:val="underlined card"/>
    <w:basedOn w:val="Normaltext1"/>
    <w:link w:val="underlinedcardChar0"/>
    <w:autoRedefine/>
    <w:qFormat/>
    <w:rsid w:val="00AF04E9"/>
    <w:rPr>
      <w:rFonts w:ascii="Arial Narrow" w:eastAsiaTheme="minorEastAsia" w:hAnsi="Arial Narrow"/>
      <w:sz w:val="24"/>
      <w:szCs w:val="24"/>
      <w:u w:val="single"/>
    </w:rPr>
  </w:style>
  <w:style w:type="character" w:customStyle="1" w:styleId="StrongEmphasis">
    <w:name w:val="Strong Emphasis"/>
    <w:rsid w:val="00AF04E9"/>
    <w:rPr>
      <w:b/>
      <w:bCs/>
    </w:rPr>
  </w:style>
  <w:style w:type="character" w:customStyle="1" w:styleId="Caption2">
    <w:name w:val="Caption2"/>
    <w:rsid w:val="00AF04E9"/>
  </w:style>
  <w:style w:type="paragraph" w:customStyle="1" w:styleId="TextUnderline">
    <w:name w:val="Text Underline"/>
    <w:basedOn w:val="Normal"/>
    <w:link w:val="TextUnderlineChar"/>
    <w:qFormat/>
    <w:rsid w:val="00AF04E9"/>
    <w:rPr>
      <w:rFonts w:ascii="Garamond" w:eastAsia="Times New Roman" w:hAnsi="Garamond"/>
      <w:bCs/>
      <w:kern w:val="20"/>
      <w:sz w:val="20"/>
      <w:szCs w:val="32"/>
      <w:u w:val="single"/>
    </w:rPr>
  </w:style>
  <w:style w:type="character" w:customStyle="1" w:styleId="TextUnderlineChar">
    <w:name w:val="Text Underline Char"/>
    <w:link w:val="TextUnderline"/>
    <w:rsid w:val="00AF04E9"/>
    <w:rPr>
      <w:rFonts w:ascii="Garamond" w:eastAsia="Times New Roman" w:hAnsi="Garamond"/>
      <w:bCs/>
      <w:kern w:val="20"/>
      <w:sz w:val="20"/>
      <w:szCs w:val="3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AF04E9"/>
    <w:rPr>
      <w:rFonts w:ascii="Times New Roman" w:eastAsia="Times New Roman" w:hAnsi="Times New Roman"/>
      <w:b/>
      <w:bCs/>
      <w:sz w:val="20"/>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F04E9"/>
    <w:rPr>
      <w:rFonts w:ascii="Times New Roman" w:eastAsia="Times New Roman" w:hAnsi="Times New Roman"/>
      <w:b/>
      <w:bCs/>
      <w:sz w:val="20"/>
      <w:szCs w:val="22"/>
      <w:u w:val="single"/>
      <w:bdr w:val="single" w:sz="4" w:space="0" w:color="auto"/>
    </w:rPr>
  </w:style>
  <w:style w:type="character" w:customStyle="1" w:styleId="Style11ptItalicUnderline">
    <w:name w:val="Style 11 pt Italic Underline"/>
    <w:rsid w:val="00AF04E9"/>
    <w:rPr>
      <w:i/>
      <w:iCs/>
      <w:sz w:val="20"/>
      <w:u w:val="single"/>
    </w:rPr>
  </w:style>
  <w:style w:type="character" w:customStyle="1" w:styleId="Style11ptItalic">
    <w:name w:val="Style 11 pt Italic"/>
    <w:rsid w:val="00AF04E9"/>
    <w:rPr>
      <w:rFonts w:ascii="Times New Roman" w:hAnsi="Times New Roman"/>
      <w:i/>
      <w:iCs/>
      <w:sz w:val="20"/>
    </w:rPr>
  </w:style>
  <w:style w:type="character" w:customStyle="1" w:styleId="7TimesNewRoman">
    <w:name w:val="7 Times New Roman"/>
    <w:rsid w:val="00AF04E9"/>
    <w:rPr>
      <w:rFonts w:ascii="Times New Roman" w:hAnsi="Times New Roman"/>
      <w:color w:val="000000"/>
      <w:spacing w:val="0"/>
      <w:position w:val="0"/>
      <w:sz w:val="14"/>
      <w:u w:val="none" w:color="000000"/>
      <w:vertAlign w:val="baseline"/>
      <w:lang w:val="en-US"/>
    </w:rPr>
  </w:style>
  <w:style w:type="paragraph" w:customStyle="1" w:styleId="Boldunderline0">
    <w:name w:val="Bold underline"/>
    <w:basedOn w:val="Normal"/>
    <w:link w:val="BoldunderlineChar2"/>
    <w:qFormat/>
    <w:rsid w:val="00AF04E9"/>
    <w:rPr>
      <w:rFonts w:ascii="Garamond" w:eastAsia="Times New Roman" w:hAnsi="Garamond"/>
      <w:b/>
      <w:bCs/>
      <w:kern w:val="20"/>
      <w:sz w:val="20"/>
      <w:szCs w:val="32"/>
      <w:u w:val="single"/>
    </w:rPr>
  </w:style>
  <w:style w:type="character" w:customStyle="1" w:styleId="BoldunderlineChar2">
    <w:name w:val="Bold underline Char"/>
    <w:link w:val="Boldunderline0"/>
    <w:rsid w:val="00AF04E9"/>
    <w:rPr>
      <w:rFonts w:ascii="Garamond" w:eastAsia="Times New Roman" w:hAnsi="Garamond"/>
      <w:b/>
      <w:bCs/>
      <w:kern w:val="20"/>
      <w:sz w:val="20"/>
      <w:szCs w:val="32"/>
      <w:u w:val="single"/>
    </w:rPr>
  </w:style>
  <w:style w:type="character" w:customStyle="1" w:styleId="Style2Char">
    <w:name w:val="Style2 Char"/>
    <w:link w:val="Style2"/>
    <w:uiPriority w:val="99"/>
    <w:rsid w:val="00AF04E9"/>
    <w:rPr>
      <w:rFonts w:ascii="Times New Roman" w:eastAsiaTheme="minorHAnsi" w:hAnsi="Times New Roman"/>
      <w:sz w:val="20"/>
      <w:szCs w:val="22"/>
    </w:rPr>
  </w:style>
  <w:style w:type="character" w:customStyle="1" w:styleId="Style6pt">
    <w:name w:val="Style 6 pt"/>
    <w:qFormat/>
    <w:rsid w:val="00AF04E9"/>
    <w:rPr>
      <w:sz w:val="12"/>
    </w:rPr>
  </w:style>
  <w:style w:type="paragraph" w:customStyle="1" w:styleId="BLOCKTITLE4">
    <w:name w:val="BLOCK TITLE"/>
    <w:basedOn w:val="Normal"/>
    <w:qFormat/>
    <w:rsid w:val="00AF04E9"/>
    <w:pPr>
      <w:jc w:val="center"/>
    </w:pPr>
    <w:rPr>
      <w:rFonts w:eastAsia="Times New Roman"/>
      <w:b/>
      <w:caps/>
      <w:szCs w:val="20"/>
      <w:u w:val="single"/>
    </w:rPr>
  </w:style>
  <w:style w:type="paragraph" w:customStyle="1" w:styleId="StyleNormalWeb10pt">
    <w:name w:val="Style Normal (Web) + 10 pt"/>
    <w:basedOn w:val="NormalWeb"/>
    <w:uiPriority w:val="99"/>
    <w:qFormat/>
    <w:rsid w:val="00AF04E9"/>
    <w:pPr>
      <w:widowControl w:val="0"/>
      <w:spacing w:after="0"/>
    </w:pPr>
    <w:rPr>
      <w:rFonts w:ascii="Georgia" w:eastAsia="PMingLiU" w:hAnsi="Georgia" w:cstheme="minorBidi"/>
      <w:b/>
      <w:sz w:val="20"/>
    </w:rPr>
  </w:style>
  <w:style w:type="character" w:customStyle="1" w:styleId="article-articlebody">
    <w:name w:val="article-articlebody"/>
    <w:basedOn w:val="DefaultParagraphFont"/>
    <w:rsid w:val="00AF04E9"/>
  </w:style>
  <w:style w:type="character" w:customStyle="1" w:styleId="pageheader0">
    <w:name w:val="pageheader"/>
    <w:basedOn w:val="DefaultParagraphFont"/>
    <w:rsid w:val="00AF04E9"/>
  </w:style>
  <w:style w:type="paragraph" w:customStyle="1" w:styleId="SmallNormal">
    <w:name w:val="Small Normal"/>
    <w:basedOn w:val="Normal"/>
    <w:qFormat/>
    <w:rsid w:val="00AF04E9"/>
    <w:pPr>
      <w:suppressAutoHyphens/>
      <w:contextualSpacing/>
    </w:pPr>
    <w:rPr>
      <w:rFonts w:ascii="Garamond" w:eastAsia="Times New Roman" w:hAnsi="Garamond"/>
      <w:sz w:val="18"/>
      <w:szCs w:val="18"/>
    </w:rPr>
  </w:style>
  <w:style w:type="character" w:customStyle="1" w:styleId="AuthorCharChar">
    <w:name w:val="Author Char Char"/>
    <w:rsid w:val="00AF04E9"/>
    <w:rPr>
      <w:rFonts w:ascii="Times New Roman" w:hAnsi="Times New Roman"/>
      <w:b/>
      <w:sz w:val="22"/>
      <w:szCs w:val="22"/>
    </w:rPr>
  </w:style>
  <w:style w:type="character" w:customStyle="1" w:styleId="RegularChar">
    <w:name w:val="Regular Char"/>
    <w:link w:val="Regular"/>
    <w:rsid w:val="00AF04E9"/>
    <w:rPr>
      <w:rFonts w:ascii="Cambria" w:eastAsia="Cambria" w:hAnsi="Cambria"/>
      <w:sz w:val="20"/>
      <w:szCs w:val="22"/>
    </w:rPr>
  </w:style>
  <w:style w:type="character" w:customStyle="1" w:styleId="smallchar2">
    <w:name w:val="smallchar"/>
    <w:basedOn w:val="DefaultParagraphFont"/>
    <w:rsid w:val="00AF04E9"/>
  </w:style>
  <w:style w:type="character" w:customStyle="1" w:styleId="Shortcite">
    <w:name w:val="Shortcite"/>
    <w:rsid w:val="00AF04E9"/>
    <w:rPr>
      <w:rFonts w:ascii="Times New Roman" w:hAnsi="Times New Roman"/>
      <w:b/>
      <w:bCs/>
      <w:sz w:val="20"/>
    </w:rPr>
  </w:style>
  <w:style w:type="character" w:customStyle="1" w:styleId="Longcite">
    <w:name w:val="Longcite"/>
    <w:rsid w:val="00AF04E9"/>
    <w:rPr>
      <w:sz w:val="16"/>
    </w:rPr>
  </w:style>
  <w:style w:type="character" w:customStyle="1" w:styleId="StyleStyle7pt8pt">
    <w:name w:val="Style Style 7 pt + 8 pt"/>
    <w:rsid w:val="00AF04E9"/>
    <w:rPr>
      <w:sz w:val="16"/>
    </w:rPr>
  </w:style>
  <w:style w:type="character" w:customStyle="1" w:styleId="StyleStyleThickunderlineBold1">
    <w:name w:val="Style Style Thick underline + Bold1"/>
    <w:rsid w:val="00AF04E9"/>
    <w:rPr>
      <w:b/>
      <w:bCs/>
      <w:u w:val="thick"/>
    </w:rPr>
  </w:style>
  <w:style w:type="character" w:customStyle="1" w:styleId="StyleUnderline2">
    <w:name w:val="Style Underline2"/>
    <w:rsid w:val="00AF04E9"/>
    <w:rPr>
      <w:u w:val="single"/>
    </w:rPr>
  </w:style>
  <w:style w:type="character" w:customStyle="1" w:styleId="NormalizationChar">
    <w:name w:val="Normalization Char"/>
    <w:rsid w:val="00AF04E9"/>
    <w:rPr>
      <w:noProof w:val="0"/>
      <w:sz w:val="18"/>
      <w:szCs w:val="24"/>
      <w:lang w:val="en-US" w:eastAsia="en-US" w:bidi="ar-SA"/>
    </w:rPr>
  </w:style>
  <w:style w:type="character" w:customStyle="1" w:styleId="maintextbldleft">
    <w:name w:val="maintextbldleft"/>
    <w:basedOn w:val="DefaultParagraphFont"/>
    <w:rsid w:val="00AF04E9"/>
  </w:style>
  <w:style w:type="character" w:customStyle="1" w:styleId="maintextleft">
    <w:name w:val="maintextleft"/>
    <w:basedOn w:val="DefaultParagraphFont"/>
    <w:rsid w:val="00AF04E9"/>
  </w:style>
  <w:style w:type="character" w:customStyle="1" w:styleId="highlight1">
    <w:name w:val="highlight"/>
    <w:rsid w:val="00AF04E9"/>
    <w:rPr>
      <w:rFonts w:ascii="Times New Roman" w:hAnsi="Times New Roman"/>
      <w:b/>
      <w:sz w:val="20"/>
      <w:u w:val="single"/>
    </w:rPr>
  </w:style>
  <w:style w:type="character" w:customStyle="1" w:styleId="Shrinker">
    <w:name w:val="Shrinker"/>
    <w:rsid w:val="00AF04E9"/>
    <w:rPr>
      <w:rFonts w:ascii="Times New Roman" w:hAnsi="Times New Roman"/>
      <w:sz w:val="10"/>
      <w:szCs w:val="13"/>
    </w:rPr>
  </w:style>
  <w:style w:type="paragraph" w:customStyle="1" w:styleId="CardDownx1">
    <w:name w:val="CardDown x1"/>
    <w:basedOn w:val="Header"/>
    <w:link w:val="CardDownx1Char"/>
    <w:qFormat/>
    <w:rsid w:val="00AF04E9"/>
    <w:pPr>
      <w:tabs>
        <w:tab w:val="clear" w:pos="4680"/>
        <w:tab w:val="clear" w:pos="9360"/>
        <w:tab w:val="center" w:pos="4320"/>
        <w:tab w:val="right" w:pos="8640"/>
      </w:tabs>
      <w:spacing w:after="160" w:line="259" w:lineRule="auto"/>
    </w:pPr>
    <w:rPr>
      <w:rFonts w:ascii="Times New Roman" w:eastAsia="Times New Roman" w:hAnsi="Times New Roman"/>
    </w:rPr>
  </w:style>
  <w:style w:type="character" w:customStyle="1" w:styleId="CardDownx1Char">
    <w:name w:val="CardDown x1 Char"/>
    <w:link w:val="CardDownx1"/>
    <w:rsid w:val="00AF04E9"/>
    <w:rPr>
      <w:rFonts w:ascii="Times New Roman" w:eastAsia="Times New Roman" w:hAnsi="Times New Roman"/>
      <w:sz w:val="22"/>
      <w:szCs w:val="22"/>
    </w:rPr>
  </w:style>
  <w:style w:type="character" w:customStyle="1" w:styleId="heading3char1">
    <w:name w:val="heading3char1"/>
    <w:basedOn w:val="DefaultParagraphFont"/>
    <w:rsid w:val="00AF04E9"/>
  </w:style>
  <w:style w:type="character" w:customStyle="1" w:styleId="addmd">
    <w:name w:val="addmd"/>
    <w:basedOn w:val="DefaultParagraphFont"/>
    <w:rsid w:val="00AF04E9"/>
  </w:style>
  <w:style w:type="character" w:customStyle="1" w:styleId="underlinea">
    <w:name w:val="underlinea"/>
    <w:basedOn w:val="DefaultParagraphFont"/>
    <w:rsid w:val="00AF04E9"/>
  </w:style>
  <w:style w:type="character" w:customStyle="1" w:styleId="StyleUnderlineChar9pt2">
    <w:name w:val="Style Underline Char + 9 pt2"/>
    <w:rsid w:val="00AF04E9"/>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AF04E9"/>
    <w:rPr>
      <w:rFonts w:ascii="Times New Roman" w:hAnsi="Times New Roman" w:cs="Times New Roman" w:hint="default"/>
      <w:b/>
      <w:bCs/>
      <w:sz w:val="20"/>
      <w:u w:val="single"/>
      <w:lang w:val="en-US" w:eastAsia="en-US" w:bidi="ar-SA"/>
    </w:rPr>
  </w:style>
  <w:style w:type="paragraph" w:customStyle="1" w:styleId="FullCite0">
    <w:name w:val="Full Cite"/>
    <w:basedOn w:val="Normal"/>
    <w:next w:val="Normal"/>
    <w:link w:val="FullCiteChar"/>
    <w:qFormat/>
    <w:rsid w:val="00AF04E9"/>
    <w:rPr>
      <w:rFonts w:ascii="Garamond" w:eastAsia="Times New Roman" w:hAnsi="Garamond"/>
      <w:sz w:val="20"/>
      <w:szCs w:val="20"/>
    </w:rPr>
  </w:style>
  <w:style w:type="character" w:customStyle="1" w:styleId="FullCiteChar">
    <w:name w:val="Full Cite Char"/>
    <w:link w:val="FullCite0"/>
    <w:rsid w:val="00AF04E9"/>
    <w:rPr>
      <w:rFonts w:ascii="Garamond" w:eastAsia="Times New Roman" w:hAnsi="Garamond"/>
      <w:sz w:val="20"/>
      <w:szCs w:val="20"/>
    </w:rPr>
  </w:style>
  <w:style w:type="table" w:customStyle="1" w:styleId="TableGrid1">
    <w:name w:val="Table Grid1"/>
    <w:basedOn w:val="TableNormal"/>
    <w:next w:val="TableGrid"/>
    <w:rsid w:val="00AF04E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29">
    <w:name w:val="Font Style329"/>
    <w:uiPriority w:val="99"/>
    <w:rsid w:val="00AF04E9"/>
    <w:rPr>
      <w:rFonts w:ascii="Times New Roman" w:hAnsi="Times New Roman" w:cs="Times New Roman"/>
      <w:b/>
      <w:bCs/>
      <w:spacing w:val="-10"/>
      <w:sz w:val="18"/>
      <w:szCs w:val="18"/>
    </w:rPr>
  </w:style>
  <w:style w:type="paragraph" w:customStyle="1" w:styleId="CiteTag">
    <w:name w:val="Cite/Tag"/>
    <w:basedOn w:val="Normal"/>
    <w:qFormat/>
    <w:rsid w:val="00AF04E9"/>
    <w:rPr>
      <w:rFonts w:eastAsia="Times New Roman"/>
      <w:b/>
      <w:lang w:bidi="en-US"/>
    </w:rPr>
  </w:style>
  <w:style w:type="character" w:customStyle="1" w:styleId="heading3char0">
    <w:name w:val="heading3char"/>
    <w:rsid w:val="00AF04E9"/>
  </w:style>
  <w:style w:type="paragraph" w:customStyle="1" w:styleId="cardtext4">
    <w:name w:val="cardtext"/>
    <w:basedOn w:val="Normal"/>
    <w:link w:val="cardtextChar3"/>
    <w:qFormat/>
    <w:rsid w:val="00AF04E9"/>
    <w:pPr>
      <w:spacing w:before="100" w:beforeAutospacing="1" w:after="100" w:afterAutospacing="1"/>
    </w:pPr>
    <w:rPr>
      <w:rFonts w:ascii="Times New Roman" w:eastAsia="Times New Roman" w:hAnsi="Times New Roman"/>
    </w:rPr>
  </w:style>
  <w:style w:type="character" w:customStyle="1" w:styleId="StyleStyleArialNarrow9ptLeft-075ArialNarrowChar">
    <w:name w:val="Style Style Arial Narrow 9 pt Left:  -0.75&quot; + Arial Narrow Char"/>
    <w:link w:val="StyleStyleArialNarrow9ptLeft-075ArialNarrow"/>
    <w:rsid w:val="00AF04E9"/>
    <w:rPr>
      <w:rFonts w:ascii="Arial Narrow" w:eastAsia="Times New Roman" w:hAnsi="Arial Narrow"/>
      <w:sz w:val="18"/>
      <w:szCs w:val="20"/>
    </w:rPr>
  </w:style>
  <w:style w:type="paragraph" w:customStyle="1" w:styleId="ecxmsonormal">
    <w:name w:val="ecxmsonormal"/>
    <w:basedOn w:val="Normal"/>
    <w:qFormat/>
    <w:rsid w:val="00AF04E9"/>
    <w:pPr>
      <w:spacing w:before="100" w:beforeAutospacing="1" w:after="100" w:afterAutospacing="1"/>
    </w:pPr>
    <w:rPr>
      <w:rFonts w:ascii="Times New Roman" w:eastAsia="Times New Roman" w:hAnsi="Times New Roman"/>
    </w:rPr>
  </w:style>
  <w:style w:type="character" w:customStyle="1" w:styleId="FontStyle291">
    <w:name w:val="Font Style291"/>
    <w:uiPriority w:val="99"/>
    <w:rsid w:val="00AF04E9"/>
    <w:rPr>
      <w:rFonts w:ascii="Times New Roman" w:hAnsi="Times New Roman" w:cs="Times New Roman" w:hint="default"/>
      <w:sz w:val="14"/>
      <w:szCs w:val="14"/>
    </w:rPr>
  </w:style>
  <w:style w:type="character" w:customStyle="1" w:styleId="FontStyle232">
    <w:name w:val="Font Style232"/>
    <w:uiPriority w:val="99"/>
    <w:rsid w:val="00AF04E9"/>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qFormat/>
    <w:rsid w:val="00AF04E9"/>
    <w:pPr>
      <w:widowControl w:val="0"/>
      <w:jc w:val="left"/>
    </w:pPr>
    <w:rPr>
      <w:rFonts w:cs="Calibri"/>
      <w:b/>
      <w:u w:val="thick"/>
    </w:rPr>
  </w:style>
  <w:style w:type="character" w:customStyle="1" w:styleId="DebateUnderlineBoldChar">
    <w:name w:val="Debate Underline Bold Char"/>
    <w:link w:val="DebateUnderlineBold"/>
    <w:rsid w:val="00AF04E9"/>
    <w:rPr>
      <w:rFonts w:ascii="Times New Roman" w:eastAsia="Times New Roman" w:hAnsi="Times New Roman" w:cs="Calibri"/>
      <w:b/>
      <w:sz w:val="20"/>
      <w:u w:val="thick"/>
    </w:rPr>
  </w:style>
  <w:style w:type="character" w:customStyle="1" w:styleId="erasure">
    <w:name w:val="erasure"/>
    <w:rsid w:val="00AF04E9"/>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AF04E9"/>
    <w:pPr>
      <w:ind w:left="-1080"/>
    </w:pPr>
    <w:rPr>
      <w:rFonts w:ascii="Arial Narrow" w:eastAsia="Times New Roman" w:hAnsi="Arial Narrow"/>
      <w:b/>
      <w:bCs/>
      <w:szCs w:val="20"/>
    </w:rPr>
  </w:style>
  <w:style w:type="character" w:customStyle="1" w:styleId="StyleArialNarrow12ptBoldLeft-075Char">
    <w:name w:val="Style Arial Narrow 12 pt Bold Left:  -0.75&quot; Char"/>
    <w:link w:val="StyleArialNarrow12ptBoldLeft-075"/>
    <w:rsid w:val="00AF04E9"/>
    <w:rPr>
      <w:rFonts w:ascii="Arial Narrow" w:eastAsia="Times New Roman" w:hAnsi="Arial Narrow"/>
      <w:b/>
      <w:bCs/>
      <w:sz w:val="22"/>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AF04E9"/>
    <w:pPr>
      <w:ind w:left="-1080" w:right="1728"/>
    </w:pPr>
    <w:rPr>
      <w:rFonts w:ascii="Arial Narrow" w:eastAsia="Times New Roman"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AF04E9"/>
    <w:rPr>
      <w:rFonts w:ascii="Arial Narrow" w:eastAsia="Times New Roman" w:hAnsi="Arial Narrow"/>
      <w:sz w:val="22"/>
      <w:szCs w:val="20"/>
      <w:u w:val="thick"/>
      <w:bdr w:val="single" w:sz="4" w:space="0" w:color="auto"/>
    </w:rPr>
  </w:style>
  <w:style w:type="paragraph" w:customStyle="1" w:styleId="Highlighting">
    <w:name w:val="Highlighting"/>
    <w:basedOn w:val="Normal"/>
    <w:link w:val="HighlightingChar"/>
    <w:autoRedefine/>
    <w:qFormat/>
    <w:rsid w:val="00AF04E9"/>
    <w:rPr>
      <w:rFonts w:ascii="Times New Roman" w:eastAsia="Times New Roman" w:hAnsi="Times New Roman"/>
      <w:u w:val="thick"/>
    </w:rPr>
  </w:style>
  <w:style w:type="character" w:customStyle="1" w:styleId="HighlightingChar">
    <w:name w:val="Highlighting Char"/>
    <w:link w:val="Highlighting"/>
    <w:rsid w:val="00AF04E9"/>
    <w:rPr>
      <w:rFonts w:ascii="Times New Roman" w:eastAsia="Times New Roman" w:hAnsi="Times New Roman"/>
      <w:sz w:val="22"/>
      <w:szCs w:val="22"/>
      <w:u w:val="thick"/>
    </w:rPr>
  </w:style>
  <w:style w:type="character" w:customStyle="1" w:styleId="MicroTextCharChar">
    <w:name w:val="MicroText Char Char"/>
    <w:rsid w:val="00AF04E9"/>
    <w:rPr>
      <w:rFonts w:ascii="Arial Narrow" w:eastAsia="Times New Roman" w:hAnsi="Arial Narrow"/>
      <w:sz w:val="12"/>
      <w:szCs w:val="24"/>
    </w:rPr>
  </w:style>
  <w:style w:type="paragraph" w:customStyle="1" w:styleId="CiteCharCharCharChar">
    <w:name w:val="Cite Char Char Char Char"/>
    <w:basedOn w:val="Normal"/>
    <w:next w:val="Normal"/>
    <w:qFormat/>
    <w:rsid w:val="00AF04E9"/>
    <w:pPr>
      <w:ind w:left="576"/>
    </w:pPr>
    <w:rPr>
      <w:rFonts w:ascii="Arial Narrow" w:eastAsia="Times New Roman" w:hAnsi="Arial Narrow"/>
      <w:sz w:val="20"/>
    </w:rPr>
  </w:style>
  <w:style w:type="paragraph" w:customStyle="1" w:styleId="UnderliningCharChar1CharChar">
    <w:name w:val="Underlining Char Char1 Char Char"/>
    <w:basedOn w:val="Normal"/>
    <w:next w:val="Normal"/>
    <w:link w:val="UnderliningCharChar1CharCharChar"/>
    <w:qFormat/>
    <w:rsid w:val="00AF04E9"/>
    <w:rPr>
      <w:rFonts w:ascii="Arial Narrow" w:eastAsia="Times New Roman" w:hAnsi="Arial Narrow"/>
      <w:sz w:val="20"/>
      <w:u w:val="thick"/>
    </w:rPr>
  </w:style>
  <w:style w:type="character" w:customStyle="1" w:styleId="UnderliningCharChar1CharCharChar">
    <w:name w:val="Underlining Char Char1 Char Char Char"/>
    <w:link w:val="UnderliningCharChar1CharChar"/>
    <w:rsid w:val="00AF04E9"/>
    <w:rPr>
      <w:rFonts w:ascii="Arial Narrow" w:eastAsia="Times New Roman" w:hAnsi="Arial Narrow"/>
      <w:sz w:val="20"/>
      <w:szCs w:val="22"/>
      <w:u w:val="thick"/>
    </w:rPr>
  </w:style>
  <w:style w:type="paragraph" w:customStyle="1" w:styleId="CiteCharCharCharCharChar">
    <w:name w:val="Cite Char Char Char Char Char"/>
    <w:basedOn w:val="Normal"/>
    <w:next w:val="Normal"/>
    <w:link w:val="CiteCharCharCharCharCharChar"/>
    <w:qFormat/>
    <w:rsid w:val="00AF04E9"/>
    <w:pPr>
      <w:ind w:left="576"/>
    </w:pPr>
    <w:rPr>
      <w:rFonts w:ascii="Arial Narrow" w:eastAsia="Times New Roman" w:hAnsi="Arial Narrow"/>
      <w:sz w:val="20"/>
    </w:rPr>
  </w:style>
  <w:style w:type="character" w:customStyle="1" w:styleId="CiteCharCharCharCharCharChar">
    <w:name w:val="Cite Char Char Char Char Char Char"/>
    <w:link w:val="CiteCharCharCharCharChar"/>
    <w:rsid w:val="00AF04E9"/>
    <w:rPr>
      <w:rFonts w:ascii="Arial Narrow" w:eastAsia="Times New Roman" w:hAnsi="Arial Narrow"/>
      <w:sz w:val="20"/>
      <w:szCs w:val="22"/>
    </w:rPr>
  </w:style>
  <w:style w:type="paragraph" w:customStyle="1" w:styleId="UnderliningCharChar">
    <w:name w:val="Underlining Char Char"/>
    <w:basedOn w:val="Normal"/>
    <w:next w:val="Normal"/>
    <w:link w:val="UnderliningCharCharChar"/>
    <w:qFormat/>
    <w:rsid w:val="00AF04E9"/>
    <w:rPr>
      <w:rFonts w:ascii="Arial Narrow" w:eastAsia="Times New Roman" w:hAnsi="Arial Narrow"/>
      <w:sz w:val="20"/>
      <w:u w:val="thick"/>
    </w:rPr>
  </w:style>
  <w:style w:type="character" w:customStyle="1" w:styleId="UnderliningCharCharChar">
    <w:name w:val="Underlining Char Char Char"/>
    <w:link w:val="UnderliningCharChar"/>
    <w:rsid w:val="00AF04E9"/>
    <w:rPr>
      <w:rFonts w:ascii="Arial Narrow" w:eastAsia="Times New Roman" w:hAnsi="Arial Narrow"/>
      <w:sz w:val="20"/>
      <w:szCs w:val="22"/>
      <w:u w:val="thick"/>
    </w:rPr>
  </w:style>
  <w:style w:type="paragraph" w:customStyle="1" w:styleId="Style120">
    <w:name w:val="Style 12"/>
    <w:qFormat/>
    <w:rsid w:val="00AF04E9"/>
    <w:pPr>
      <w:widowControl w:val="0"/>
      <w:autoSpaceDE w:val="0"/>
      <w:autoSpaceDN w:val="0"/>
      <w:spacing w:before="36" w:line="266" w:lineRule="auto"/>
      <w:ind w:firstLine="216"/>
      <w:jc w:val="both"/>
    </w:pPr>
    <w:rPr>
      <w:rFonts w:ascii="Times New Roman" w:eastAsia="SimSun" w:hAnsi="Times New Roman" w:cs="Times New Roman"/>
      <w:sz w:val="20"/>
      <w:szCs w:val="20"/>
      <w:lang w:eastAsia="zh-CN"/>
    </w:rPr>
  </w:style>
  <w:style w:type="paragraph" w:customStyle="1" w:styleId="Style7">
    <w:name w:val="Style 7"/>
    <w:qFormat/>
    <w:rsid w:val="00AF04E9"/>
    <w:pPr>
      <w:widowControl w:val="0"/>
      <w:autoSpaceDE w:val="0"/>
      <w:autoSpaceDN w:val="0"/>
      <w:spacing w:line="271" w:lineRule="auto"/>
      <w:ind w:firstLine="216"/>
      <w:jc w:val="both"/>
    </w:pPr>
    <w:rPr>
      <w:rFonts w:ascii="Garamond" w:eastAsia="SimSun" w:hAnsi="Garamond" w:cs="Garamond"/>
      <w:sz w:val="20"/>
      <w:szCs w:val="20"/>
      <w:lang w:eastAsia="zh-CN"/>
    </w:rPr>
  </w:style>
  <w:style w:type="paragraph" w:customStyle="1" w:styleId="Style9">
    <w:name w:val="Style 9"/>
    <w:qFormat/>
    <w:rsid w:val="00AF04E9"/>
    <w:pPr>
      <w:widowControl w:val="0"/>
      <w:autoSpaceDE w:val="0"/>
      <w:autoSpaceDN w:val="0"/>
      <w:spacing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AF04E9"/>
  </w:style>
  <w:style w:type="paragraph" w:customStyle="1" w:styleId="Emphasis3">
    <w:name w:val="Emphasis3"/>
    <w:qFormat/>
    <w:rsid w:val="00AF04E9"/>
    <w:rPr>
      <w:rFonts w:ascii="Times New Roman" w:eastAsia="Times New Roman" w:hAnsi="Times New Roman" w:cs="Times New Roman"/>
      <w:bCs/>
      <w:szCs w:val="27"/>
      <w:u w:val="thick"/>
    </w:rPr>
  </w:style>
  <w:style w:type="paragraph" w:customStyle="1" w:styleId="BreifTitle">
    <w:name w:val="Breif Title"/>
    <w:basedOn w:val="Normal"/>
    <w:autoRedefine/>
    <w:qFormat/>
    <w:rsid w:val="00AF04E9"/>
    <w:pPr>
      <w:autoSpaceDE w:val="0"/>
      <w:autoSpaceDN w:val="0"/>
      <w:adjustRightInd w:val="0"/>
      <w:jc w:val="center"/>
      <w:outlineLvl w:val="0"/>
    </w:pPr>
    <w:rPr>
      <w:rFonts w:eastAsia="Times New Roman"/>
      <w:b/>
      <w:caps/>
    </w:rPr>
  </w:style>
  <w:style w:type="paragraph" w:customStyle="1" w:styleId="Normal10pt">
    <w:name w:val="Normal + 10 pt"/>
    <w:basedOn w:val="Normal"/>
    <w:qFormat/>
    <w:rsid w:val="00AF04E9"/>
    <w:rPr>
      <w:rFonts w:eastAsia="Times New Roman"/>
      <w:b/>
    </w:rPr>
  </w:style>
  <w:style w:type="character" w:customStyle="1" w:styleId="BoldandUnderlineChar1Char2Char">
    <w:name w:val="Bold and Underline Char1 Char2 Char"/>
    <w:basedOn w:val="DefaultParagraphFont"/>
    <w:rsid w:val="00AF04E9"/>
    <w:rPr>
      <w:b/>
      <w:szCs w:val="24"/>
      <w:u w:val="single"/>
      <w:lang w:val="en-US" w:eastAsia="en-US" w:bidi="ar-SA"/>
    </w:rPr>
  </w:style>
  <w:style w:type="character" w:customStyle="1" w:styleId="cardtextsmallCharCharCharCharCharCharCharCharCharCharCharChar">
    <w:name w:val="card text small Char Char Char Char Char Char Char Char Char Char Char Char"/>
    <w:basedOn w:val="DefaultParagraphFont"/>
    <w:rsid w:val="00AF04E9"/>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F04E9"/>
    <w:rPr>
      <w:rFonts w:ascii="Arial Narrow" w:hAnsi="Arial Narrow"/>
      <w:noProof w:val="0"/>
      <w:szCs w:val="24"/>
      <w:u w:val="single"/>
      <w:lang w:val="en-US" w:eastAsia="en-US" w:bidi="ar-SA"/>
    </w:rPr>
  </w:style>
  <w:style w:type="paragraph" w:customStyle="1" w:styleId="formfldssel">
    <w:name w:val="formfldssel"/>
    <w:basedOn w:val="Normal"/>
    <w:qFormat/>
    <w:rsid w:val="00AF04E9"/>
    <w:pPr>
      <w:spacing w:before="100" w:beforeAutospacing="1" w:after="100" w:afterAutospacing="1"/>
    </w:pPr>
    <w:rPr>
      <w:rFonts w:eastAsia="Arial Unicode MS"/>
      <w:color w:val="000000"/>
      <w:szCs w:val="20"/>
    </w:rPr>
  </w:style>
  <w:style w:type="paragraph" w:customStyle="1" w:styleId="hpleftlk">
    <w:name w:val="hpleftlk"/>
    <w:basedOn w:val="Normal"/>
    <w:qFormat/>
    <w:rsid w:val="00AF04E9"/>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AF04E9"/>
    <w:pPr>
      <w:spacing w:before="100" w:beforeAutospacing="1" w:after="100" w:afterAutospacing="1"/>
    </w:pPr>
    <w:rPr>
      <w:rFonts w:eastAsia="Arial Unicode MS"/>
      <w:b/>
      <w:bCs/>
      <w:szCs w:val="20"/>
    </w:rPr>
  </w:style>
  <w:style w:type="character" w:styleId="HTMLTypewriter">
    <w:name w:val="HTML Typewriter"/>
    <w:basedOn w:val="DefaultParagraphFont"/>
    <w:rsid w:val="00AF04E9"/>
    <w:rPr>
      <w:rFonts w:ascii="Courier New" w:eastAsia="Times New Roman" w:hAnsi="Courier New" w:cs="Courier New"/>
      <w:sz w:val="20"/>
      <w:szCs w:val="20"/>
    </w:rPr>
  </w:style>
  <w:style w:type="character" w:customStyle="1" w:styleId="pmterms2">
    <w:name w:val="pmterms2"/>
    <w:basedOn w:val="DefaultParagraphFont"/>
    <w:rsid w:val="00AF04E9"/>
  </w:style>
  <w:style w:type="character" w:customStyle="1" w:styleId="BoldandUnderlineChar5CharCharCharCharCharCharCharChar">
    <w:name w:val="Bold and Underline Char5 Char Char Char Char Char Char Char Char"/>
    <w:basedOn w:val="DefaultParagraphFont"/>
    <w:rsid w:val="00AF04E9"/>
    <w:rPr>
      <w:b/>
      <w:u w:val="thick"/>
      <w:lang w:val="en-US" w:eastAsia="en-US" w:bidi="ar-SA"/>
    </w:rPr>
  </w:style>
  <w:style w:type="character" w:customStyle="1" w:styleId="StyleCardTextUnderline3Char">
    <w:name w:val="Style Card Text + Underline3 Char"/>
    <w:basedOn w:val="DefaultParagraphFont"/>
    <w:link w:val="StyleCardTextUnderline3"/>
    <w:rsid w:val="00AF04E9"/>
    <w:rPr>
      <w:rFonts w:eastAsia="SimSun"/>
      <w:u w:val="thick"/>
      <w:lang w:eastAsia="zh-CN"/>
    </w:rPr>
  </w:style>
  <w:style w:type="character" w:customStyle="1" w:styleId="BoldandUnderlineChar1Char2CharChar">
    <w:name w:val="Bold and Underline Char1 Char2 Char Char"/>
    <w:basedOn w:val="DefaultParagraphFont"/>
    <w:rsid w:val="00AF04E9"/>
    <w:rPr>
      <w:b/>
      <w:noProof w:val="0"/>
      <w:szCs w:val="24"/>
      <w:u w:val="single"/>
      <w:lang w:val="en-US" w:eastAsia="en-US" w:bidi="ar-SA"/>
    </w:rPr>
  </w:style>
  <w:style w:type="character" w:customStyle="1" w:styleId="UnderlineChar1Char1">
    <w:name w:val="Underline Char1 Char1"/>
    <w:basedOn w:val="DefaultParagraphFont"/>
    <w:rsid w:val="00AF04E9"/>
    <w:rPr>
      <w:noProof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F04E9"/>
    <w:rPr>
      <w:noProof w:val="0"/>
      <w:szCs w:val="24"/>
      <w:u w:val="single"/>
      <w:lang w:val="en-US" w:eastAsia="en-US" w:bidi="ar-SA"/>
    </w:rPr>
  </w:style>
  <w:style w:type="character" w:customStyle="1" w:styleId="BoldText12pt">
    <w:name w:val="Bold Text 12 pt"/>
    <w:autoRedefine/>
    <w:rsid w:val="00AF04E9"/>
    <w:rPr>
      <w:rFonts w:ascii="Times New Roman" w:eastAsia="Times New Roman" w:hAnsi="Times New Roman"/>
      <w:b/>
      <w:i w:val="0"/>
      <w:strike w:val="0"/>
      <w:dstrike w:val="0"/>
      <w:color w:val="000000"/>
      <w:spacing w:val="0"/>
      <w:position w:val="0"/>
      <w:sz w:val="24"/>
      <w:u w:val="none" w:color="000000"/>
      <w:vertAlign w:val="baseline"/>
      <w:lang w:val="en-US"/>
    </w:rPr>
  </w:style>
  <w:style w:type="paragraph" w:customStyle="1" w:styleId="Underlinestyle">
    <w:name w:val="Underlinestyle"/>
    <w:basedOn w:val="Normal"/>
    <w:qFormat/>
    <w:rsid w:val="00AF04E9"/>
    <w:pPr>
      <w:tabs>
        <w:tab w:val="left" w:pos="720"/>
      </w:tabs>
      <w:ind w:left="720"/>
    </w:pPr>
    <w:rPr>
      <w:rFonts w:eastAsia="Times New Roman"/>
      <w:szCs w:val="20"/>
      <w:u w:val="single"/>
    </w:rPr>
  </w:style>
  <w:style w:type="character" w:customStyle="1" w:styleId="Style2CharChar">
    <w:name w:val="Style2 Char Char"/>
    <w:basedOn w:val="DefaultParagraphFont"/>
    <w:rsid w:val="00AF04E9"/>
    <w:rPr>
      <w:u w:val="thick"/>
      <w:lang w:val="en-US" w:eastAsia="en-US" w:bidi="ar-SA"/>
    </w:rPr>
  </w:style>
  <w:style w:type="paragraph" w:customStyle="1" w:styleId="DebateCiteCharChar">
    <w:name w:val="Debate Cite Char Char"/>
    <w:basedOn w:val="Normal"/>
    <w:autoRedefine/>
    <w:uiPriority w:val="99"/>
    <w:qFormat/>
    <w:rsid w:val="00AF04E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basedOn w:val="DefaultParagraphFont"/>
    <w:rsid w:val="00AF04E9"/>
    <w:rPr>
      <w:b/>
      <w:sz w:val="32"/>
      <w:szCs w:val="32"/>
      <w:lang w:val="en-US" w:eastAsia="en-US" w:bidi="ar-SA"/>
    </w:rPr>
  </w:style>
  <w:style w:type="paragraph" w:styleId="BodyTextFirstIndent">
    <w:name w:val="Body Text First Indent"/>
    <w:basedOn w:val="BodyText"/>
    <w:link w:val="BodyTextFirstIndentChar"/>
    <w:rsid w:val="00AF04E9"/>
    <w:pPr>
      <w:spacing w:after="120" w:line="259" w:lineRule="auto"/>
      <w:ind w:firstLine="210"/>
    </w:pPr>
    <w:rPr>
      <w:rFonts w:ascii="Times New Roman" w:eastAsia="Times New Roman" w:hAnsi="Times New Roman" w:cstheme="minorBidi"/>
    </w:rPr>
  </w:style>
  <w:style w:type="character" w:customStyle="1" w:styleId="BodyTextFirstIndentChar">
    <w:name w:val="Body Text First Indent Char"/>
    <w:basedOn w:val="BodyTextChar"/>
    <w:link w:val="BodyTextFirstIndent"/>
    <w:rsid w:val="00AF04E9"/>
    <w:rPr>
      <w:rFonts w:ascii="Times New Roman" w:eastAsia="Times New Roman" w:hAnsi="Times New Roman" w:cs="Times New Roman"/>
      <w:sz w:val="22"/>
      <w:szCs w:val="22"/>
    </w:rPr>
  </w:style>
  <w:style w:type="paragraph" w:customStyle="1" w:styleId="PageHeading">
    <w:name w:val="Page Heading"/>
    <w:basedOn w:val="Heading2"/>
    <w:qFormat/>
    <w:rsid w:val="00AF04E9"/>
    <w:pPr>
      <w:keepLines w:val="0"/>
      <w:pageBreakBefore w:val="0"/>
      <w:jc w:val="left"/>
    </w:pPr>
    <w:rPr>
      <w:rFonts w:ascii="Times New Roman" w:eastAsia="Times New Roman" w:hAnsi="Times New Roman" w:cs="Arial"/>
      <w:bCs/>
      <w:caps/>
      <w:szCs w:val="16"/>
    </w:rPr>
  </w:style>
  <w:style w:type="paragraph" w:customStyle="1" w:styleId="StyleTagandCiteFranklinGothicDemi">
    <w:name w:val="Style Tag and Cite + Franklin Gothic Demi"/>
    <w:basedOn w:val="Normal"/>
    <w:autoRedefine/>
    <w:qFormat/>
    <w:rsid w:val="00AF04E9"/>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qFormat/>
    <w:rsid w:val="00AF04E9"/>
    <w:rPr>
      <w:bCs/>
    </w:rPr>
  </w:style>
  <w:style w:type="character" w:customStyle="1" w:styleId="Style10ptBold">
    <w:name w:val="Style 10 pt Bold"/>
    <w:basedOn w:val="DefaultParagraphFont"/>
    <w:rsid w:val="00AF04E9"/>
    <w:rPr>
      <w:b/>
      <w:bCs/>
      <w:sz w:val="20"/>
    </w:rPr>
  </w:style>
  <w:style w:type="character" w:customStyle="1" w:styleId="text9">
    <w:name w:val="text9"/>
    <w:basedOn w:val="DefaultParagraphFont"/>
    <w:rsid w:val="00AF04E9"/>
  </w:style>
  <w:style w:type="character" w:customStyle="1" w:styleId="text19">
    <w:name w:val="text19"/>
    <w:basedOn w:val="DefaultParagraphFont"/>
    <w:rsid w:val="00AF04E9"/>
  </w:style>
  <w:style w:type="character" w:customStyle="1" w:styleId="TagChar30">
    <w:name w:val="Tag Char3"/>
    <w:basedOn w:val="DefaultParagraphFont"/>
    <w:rsid w:val="00AF04E9"/>
    <w:rPr>
      <w:rFonts w:ascii="Palatino Linotype" w:hAnsi="Palatino Linotype"/>
      <w:b/>
      <w:sz w:val="24"/>
      <w:szCs w:val="24"/>
      <w:lang w:val="en-US" w:eastAsia="en-US" w:bidi="ar-SA"/>
    </w:rPr>
  </w:style>
  <w:style w:type="paragraph" w:customStyle="1" w:styleId="TagCite2">
    <w:name w:val="Tag/Cite"/>
    <w:basedOn w:val="Normal"/>
    <w:qFormat/>
    <w:rsid w:val="00AF04E9"/>
    <w:pPr>
      <w:autoSpaceDE w:val="0"/>
      <w:autoSpaceDN w:val="0"/>
      <w:adjustRightInd w:val="0"/>
    </w:pPr>
    <w:rPr>
      <w:rFonts w:eastAsia="Times New Roman"/>
      <w:b/>
      <w:szCs w:val="20"/>
    </w:rPr>
  </w:style>
  <w:style w:type="paragraph" w:customStyle="1" w:styleId="CiteCard0">
    <w:name w:val="Cite/Card"/>
    <w:basedOn w:val="Normal"/>
    <w:qFormat/>
    <w:rsid w:val="00AF04E9"/>
    <w:pPr>
      <w:overflowPunct w:val="0"/>
      <w:autoSpaceDE w:val="0"/>
      <w:autoSpaceDN w:val="0"/>
      <w:adjustRightInd w:val="0"/>
      <w:textAlignment w:val="baseline"/>
    </w:pPr>
    <w:rPr>
      <w:rFonts w:ascii="Palatino Linotype" w:eastAsia="Times New Roman" w:hAnsi="Palatino Linotype"/>
      <w:color w:val="000000"/>
      <w:szCs w:val="20"/>
    </w:rPr>
  </w:style>
  <w:style w:type="paragraph" w:customStyle="1" w:styleId="tagCharCharCharCharCharCharChar">
    <w:name w:val="tag Char Char Char Char Char Char Char"/>
    <w:basedOn w:val="Normal"/>
    <w:qFormat/>
    <w:rsid w:val="00AF04E9"/>
    <w:rPr>
      <w:rFonts w:eastAsia="Times New Roman"/>
      <w:b/>
      <w:szCs w:val="20"/>
    </w:rPr>
  </w:style>
  <w:style w:type="character" w:customStyle="1" w:styleId="term2">
    <w:name w:val="term2"/>
    <w:basedOn w:val="DefaultParagraphFont"/>
    <w:rsid w:val="00AF04E9"/>
    <w:rPr>
      <w:b/>
      <w:bCs/>
    </w:rPr>
  </w:style>
  <w:style w:type="paragraph" w:customStyle="1" w:styleId="title-bold-medium">
    <w:name w:val="title-bold-medium"/>
    <w:basedOn w:val="Normal"/>
    <w:qFormat/>
    <w:rsid w:val="00AF04E9"/>
    <w:pPr>
      <w:spacing w:before="100" w:beforeAutospacing="1" w:after="100" w:afterAutospacing="1"/>
    </w:pPr>
    <w:rPr>
      <w:rFonts w:eastAsia="Arial Unicode MS"/>
      <w:b/>
      <w:bCs/>
      <w:color w:val="000000"/>
      <w:szCs w:val="20"/>
    </w:rPr>
  </w:style>
  <w:style w:type="paragraph" w:customStyle="1" w:styleId="lact">
    <w:name w:val="lact"/>
    <w:basedOn w:val="Normal"/>
    <w:qFormat/>
    <w:rsid w:val="00AF04E9"/>
    <w:pPr>
      <w:spacing w:before="100" w:beforeAutospacing="1" w:after="100" w:afterAutospacing="1"/>
    </w:pPr>
    <w:rPr>
      <w:rFonts w:eastAsia="Arial Unicode MS"/>
      <w:b/>
      <w:bCs/>
      <w:color w:val="000000"/>
      <w:szCs w:val="20"/>
    </w:rPr>
  </w:style>
  <w:style w:type="paragraph" w:styleId="BlockText">
    <w:name w:val="Block Text"/>
    <w:basedOn w:val="Normal"/>
    <w:rsid w:val="00AF04E9"/>
    <w:pPr>
      <w:ind w:left="229" w:right="229"/>
    </w:pPr>
    <w:rPr>
      <w:rFonts w:ascii="Verdana" w:eastAsia="Times New Roman" w:hAnsi="Verdana"/>
      <w:szCs w:val="20"/>
    </w:rPr>
  </w:style>
  <w:style w:type="paragraph" w:styleId="NormalIndent">
    <w:name w:val="Normal Indent"/>
    <w:basedOn w:val="Normal"/>
    <w:rsid w:val="00AF04E9"/>
    <w:pPr>
      <w:ind w:left="720"/>
    </w:pPr>
    <w:rPr>
      <w:rFonts w:eastAsia="Times New Roman"/>
      <w:szCs w:val="20"/>
    </w:rPr>
  </w:style>
  <w:style w:type="character" w:customStyle="1" w:styleId="ToReadCharChar">
    <w:name w:val="To Read Char Char"/>
    <w:basedOn w:val="DefaultParagraphFont"/>
    <w:rsid w:val="00AF04E9"/>
    <w:rPr>
      <w:rFonts w:ascii="Verdana" w:hAnsi="Verdana"/>
      <w:b/>
      <w:szCs w:val="24"/>
      <w:u w:val="single"/>
      <w:lang w:val="en-US" w:eastAsia="en-US" w:bidi="ar-SA"/>
    </w:rPr>
  </w:style>
  <w:style w:type="paragraph" w:styleId="EnvelopeReturn">
    <w:name w:val="envelope return"/>
    <w:basedOn w:val="Normal"/>
    <w:rsid w:val="00AF04E9"/>
    <w:rPr>
      <w:rFonts w:eastAsia="Times New Roman"/>
      <w:szCs w:val="20"/>
    </w:rPr>
  </w:style>
  <w:style w:type="paragraph" w:styleId="EnvelopeAddress">
    <w:name w:val="envelope address"/>
    <w:basedOn w:val="Normal"/>
    <w:rsid w:val="00AF04E9"/>
    <w:pPr>
      <w:framePr w:w="7920" w:h="1980" w:hRule="exact" w:hSpace="180" w:wrap="auto" w:hAnchor="page" w:xAlign="center" w:yAlign="bottom"/>
      <w:ind w:left="2880"/>
    </w:pPr>
    <w:rPr>
      <w:rFonts w:eastAsia="Times New Roman"/>
      <w:sz w:val="28"/>
    </w:rPr>
  </w:style>
  <w:style w:type="character" w:customStyle="1" w:styleId="bio">
    <w:name w:val="bio"/>
    <w:basedOn w:val="DefaultParagraphFont"/>
    <w:rsid w:val="00AF04E9"/>
  </w:style>
  <w:style w:type="character" w:customStyle="1" w:styleId="storytextstyle">
    <w:name w:val="storytextstyle"/>
    <w:basedOn w:val="DefaultParagraphFont"/>
    <w:rsid w:val="00AF04E9"/>
  </w:style>
  <w:style w:type="character" w:customStyle="1" w:styleId="cardunderlinedCharChar0">
    <w:name w:val="card underlined Char Char"/>
    <w:basedOn w:val="DefaultParagraphFont"/>
    <w:rsid w:val="00AF04E9"/>
    <w:rPr>
      <w:rFonts w:ascii="Arial" w:hAnsi="Arial"/>
      <w:sz w:val="22"/>
      <w:szCs w:val="24"/>
      <w:u w:val="single"/>
      <w:lang w:val="en-US" w:eastAsia="en-US" w:bidi="ar-SA"/>
    </w:rPr>
  </w:style>
  <w:style w:type="character" w:customStyle="1" w:styleId="Style2Char1">
    <w:name w:val="Style2 Char1"/>
    <w:basedOn w:val="DefaultParagraphFont"/>
    <w:rsid w:val="00AF04E9"/>
    <w:rPr>
      <w:rFonts w:ascii="Book Antiqua" w:hAnsi="Book Antiqua"/>
      <w:szCs w:val="24"/>
      <w:u w:val="thick"/>
      <w:lang w:val="en-US" w:eastAsia="en-US" w:bidi="ar-SA"/>
    </w:rPr>
  </w:style>
  <w:style w:type="character" w:customStyle="1" w:styleId="articlehead21">
    <w:name w:val="articlehead21"/>
    <w:basedOn w:val="DefaultParagraphFont"/>
    <w:rsid w:val="00AF04E9"/>
    <w:rPr>
      <w:rFonts w:ascii="Arial" w:hAnsi="Arial" w:cs="Arial" w:hint="default"/>
      <w:b/>
      <w:bCs/>
      <w:color w:val="660000"/>
      <w:sz w:val="20"/>
      <w:szCs w:val="20"/>
    </w:rPr>
  </w:style>
  <w:style w:type="paragraph" w:customStyle="1" w:styleId="shellscontentions">
    <w:name w:val="shells/contentions"/>
    <w:basedOn w:val="TagCite2"/>
    <w:qFormat/>
    <w:rsid w:val="00AF04E9"/>
  </w:style>
  <w:style w:type="character" w:customStyle="1" w:styleId="BoldandUnderlineChar2Char1">
    <w:name w:val="Bold and Underline Char2 Char1"/>
    <w:basedOn w:val="DefaultParagraphFont"/>
    <w:rsid w:val="00AF04E9"/>
    <w:rPr>
      <w:b/>
      <w:szCs w:val="24"/>
      <w:u w:val="single"/>
      <w:lang w:val="en-US" w:eastAsia="en-US" w:bidi="ar-SA"/>
    </w:rPr>
  </w:style>
  <w:style w:type="character" w:customStyle="1" w:styleId="TagCiteChar1">
    <w:name w:val="Tag/Cite Char1"/>
    <w:basedOn w:val="DefaultParagraphFont"/>
    <w:rsid w:val="00AF04E9"/>
    <w:rPr>
      <w:b/>
      <w:lang w:val="en-US" w:eastAsia="en-US" w:bidi="ar-SA"/>
    </w:rPr>
  </w:style>
  <w:style w:type="character" w:customStyle="1" w:styleId="Normal2">
    <w:name w:val="Normal2"/>
    <w:basedOn w:val="DefaultParagraphFont"/>
    <w:rsid w:val="00AF04E9"/>
  </w:style>
  <w:style w:type="paragraph" w:customStyle="1" w:styleId="BriefTitle1">
    <w:name w:val="Brief Title 1"/>
    <w:basedOn w:val="Normal"/>
    <w:qFormat/>
    <w:rsid w:val="00AF04E9"/>
    <w:pPr>
      <w:autoSpaceDE w:val="0"/>
      <w:autoSpaceDN w:val="0"/>
      <w:adjustRightInd w:val="0"/>
      <w:jc w:val="center"/>
      <w:outlineLvl w:val="0"/>
    </w:pPr>
    <w:rPr>
      <w:rFonts w:eastAsia="Times New Roman"/>
      <w:b/>
      <w:szCs w:val="20"/>
      <w:u w:val="single"/>
    </w:rPr>
  </w:style>
  <w:style w:type="paragraph" w:customStyle="1" w:styleId="TagCiteChar2">
    <w:name w:val="Tag/Cite Char"/>
    <w:basedOn w:val="Normal"/>
    <w:qFormat/>
    <w:rsid w:val="00AF04E9"/>
    <w:pPr>
      <w:autoSpaceDE w:val="0"/>
      <w:autoSpaceDN w:val="0"/>
      <w:adjustRightInd w:val="0"/>
    </w:pPr>
    <w:rPr>
      <w:rFonts w:eastAsia="Times New Roman"/>
      <w:b/>
      <w:szCs w:val="20"/>
    </w:rPr>
  </w:style>
  <w:style w:type="character" w:customStyle="1" w:styleId="BriefTitle1Char">
    <w:name w:val="Brief Title 1 Char"/>
    <w:basedOn w:val="DefaultParagraphFont"/>
    <w:rsid w:val="00AF04E9"/>
    <w:rPr>
      <w:b/>
      <w:u w:val="single"/>
      <w:lang w:val="en-US" w:eastAsia="en-US" w:bidi="ar-SA"/>
    </w:rPr>
  </w:style>
  <w:style w:type="character" w:customStyle="1" w:styleId="TagCiteCharChar">
    <w:name w:val="Tag/Cite Char Char"/>
    <w:basedOn w:val="DefaultParagraphFont"/>
    <w:rsid w:val="00AF04E9"/>
    <w:rPr>
      <w:b/>
      <w:lang w:val="en-US" w:eastAsia="en-US" w:bidi="ar-SA"/>
    </w:rPr>
  </w:style>
  <w:style w:type="paragraph" w:customStyle="1" w:styleId="ShellTitles">
    <w:name w:val="ShellTitles"/>
    <w:basedOn w:val="Normal"/>
    <w:qFormat/>
    <w:rsid w:val="00AF04E9"/>
    <w:pPr>
      <w:autoSpaceDE w:val="0"/>
      <w:autoSpaceDN w:val="0"/>
      <w:adjustRightInd w:val="0"/>
    </w:pPr>
    <w:rPr>
      <w:rFonts w:eastAsia="Times New Roman"/>
      <w:b/>
      <w:szCs w:val="20"/>
    </w:rPr>
  </w:style>
  <w:style w:type="paragraph" w:customStyle="1" w:styleId="maintext">
    <w:name w:val="maintext"/>
    <w:basedOn w:val="Normal"/>
    <w:qFormat/>
    <w:rsid w:val="00AF04E9"/>
    <w:pPr>
      <w:autoSpaceDE w:val="0"/>
      <w:autoSpaceDN w:val="0"/>
      <w:adjustRightInd w:val="0"/>
      <w:spacing w:before="100" w:beforeAutospacing="1" w:after="100" w:afterAutospacing="1"/>
    </w:pPr>
    <w:rPr>
      <w:rFonts w:eastAsia="Times New Roman"/>
      <w:szCs w:val="20"/>
    </w:rPr>
  </w:style>
  <w:style w:type="character" w:customStyle="1" w:styleId="btx">
    <w:name w:val="btx"/>
    <w:basedOn w:val="DefaultParagraphFont"/>
    <w:rsid w:val="00AF04E9"/>
  </w:style>
  <w:style w:type="character" w:customStyle="1" w:styleId="prodgeneral1">
    <w:name w:val="prodgeneral1"/>
    <w:basedOn w:val="DefaultParagraphFont"/>
    <w:rsid w:val="00AF04E9"/>
    <w:rPr>
      <w:rFonts w:ascii="Verdana" w:hAnsi="Verdana" w:hint="default"/>
      <w:b w:val="0"/>
      <w:bCs w:val="0"/>
      <w:caps w:val="0"/>
      <w:color w:val="000000"/>
      <w:spacing w:val="0"/>
      <w:sz w:val="16"/>
      <w:szCs w:val="16"/>
    </w:rPr>
  </w:style>
  <w:style w:type="character" w:customStyle="1" w:styleId="texto11">
    <w:name w:val="texto11"/>
    <w:basedOn w:val="DefaultParagraphFont"/>
    <w:rsid w:val="00AF04E9"/>
    <w:rPr>
      <w:rFonts w:ascii="Arial" w:hAnsi="Arial" w:cs="Arial" w:hint="default"/>
      <w:b w:val="0"/>
      <w:bCs w:val="0"/>
      <w:i w:val="0"/>
      <w:iCs w:val="0"/>
      <w:caps w:val="0"/>
      <w:color w:val="000000"/>
      <w:sz w:val="20"/>
      <w:szCs w:val="20"/>
    </w:rPr>
  </w:style>
  <w:style w:type="character" w:customStyle="1" w:styleId="date10">
    <w:name w:val="date1"/>
    <w:basedOn w:val="DefaultParagraphFont"/>
    <w:rsid w:val="00AF04E9"/>
  </w:style>
  <w:style w:type="character" w:customStyle="1" w:styleId="summary1">
    <w:name w:val="summary1"/>
    <w:basedOn w:val="DefaultParagraphFont"/>
    <w:rsid w:val="00AF04E9"/>
    <w:rPr>
      <w:rFonts w:ascii="Arial" w:hAnsi="Arial" w:cs="Arial" w:hint="default"/>
      <w:sz w:val="18"/>
      <w:szCs w:val="18"/>
    </w:rPr>
  </w:style>
  <w:style w:type="paragraph" w:customStyle="1" w:styleId="ToRead">
    <w:name w:val="To Read"/>
    <w:basedOn w:val="Normal"/>
    <w:qFormat/>
    <w:rsid w:val="00AF04E9"/>
    <w:pPr>
      <w:ind w:left="720"/>
    </w:pPr>
    <w:rPr>
      <w:rFonts w:ascii="Verdana" w:eastAsia="Times New Roman" w:hAnsi="Verdana"/>
      <w:b/>
      <w:u w:val="single"/>
    </w:rPr>
  </w:style>
  <w:style w:type="character" w:customStyle="1" w:styleId="text3">
    <w:name w:val="text3"/>
    <w:basedOn w:val="DefaultParagraphFont"/>
    <w:rsid w:val="00AF04E9"/>
  </w:style>
  <w:style w:type="paragraph" w:customStyle="1" w:styleId="Style20">
    <w:name w:val="Style 2"/>
    <w:basedOn w:val="Normal"/>
    <w:link w:val="Style2Char0"/>
    <w:qFormat/>
    <w:rsid w:val="00AF04E9"/>
    <w:pPr>
      <w:ind w:left="216" w:hanging="144"/>
    </w:pPr>
    <w:rPr>
      <w:rFonts w:eastAsia="Times New Roman"/>
      <w:noProof/>
      <w:color w:val="000000"/>
      <w:szCs w:val="20"/>
    </w:rPr>
  </w:style>
  <w:style w:type="paragraph" w:customStyle="1" w:styleId="Style40">
    <w:name w:val="Style 4"/>
    <w:basedOn w:val="Normal"/>
    <w:qFormat/>
    <w:rsid w:val="00AF04E9"/>
    <w:pPr>
      <w:tabs>
        <w:tab w:val="left" w:pos="6876"/>
      </w:tabs>
      <w:ind w:left="3744"/>
    </w:pPr>
    <w:rPr>
      <w:rFonts w:eastAsia="Times New Roman"/>
      <w:noProof/>
      <w:color w:val="000000"/>
      <w:szCs w:val="20"/>
    </w:rPr>
  </w:style>
  <w:style w:type="character" w:customStyle="1" w:styleId="featurecontentgray1">
    <w:name w:val="featurecontentgray1"/>
    <w:basedOn w:val="DefaultParagraphFont"/>
    <w:rsid w:val="00AF04E9"/>
    <w:rPr>
      <w:rFonts w:ascii="Arial" w:hAnsi="Arial" w:cs="Arial" w:hint="default"/>
      <w:color w:val="666666"/>
    </w:rPr>
  </w:style>
  <w:style w:type="character" w:customStyle="1" w:styleId="CardCharCharChar0">
    <w:name w:val="Card Char Char Char"/>
    <w:basedOn w:val="DefaultParagraphFont"/>
    <w:rsid w:val="00AF04E9"/>
    <w:rPr>
      <w:rFonts w:ascii="Book Antiqua" w:hAnsi="Book Antiqua"/>
      <w:szCs w:val="24"/>
      <w:lang w:val="en-US" w:eastAsia="en-US" w:bidi="ar-SA"/>
    </w:rPr>
  </w:style>
  <w:style w:type="paragraph" w:customStyle="1" w:styleId="CM10">
    <w:name w:val="CM10"/>
    <w:basedOn w:val="Default"/>
    <w:next w:val="Default"/>
    <w:qFormat/>
    <w:rsid w:val="00AF04E9"/>
    <w:pPr>
      <w:widowControl w:val="0"/>
      <w:spacing w:after="276" w:line="240" w:lineRule="auto"/>
    </w:pPr>
    <w:rPr>
      <w:rFonts w:ascii="Times New Roman" w:eastAsia="Times New Roman" w:hAnsi="Times New Roman" w:cs="Times New Roman"/>
    </w:rPr>
  </w:style>
  <w:style w:type="character" w:customStyle="1" w:styleId="big1">
    <w:name w:val="big1"/>
    <w:basedOn w:val="DefaultParagraphFont"/>
    <w:rsid w:val="00AF04E9"/>
    <w:rPr>
      <w:sz w:val="28"/>
      <w:szCs w:val="28"/>
    </w:rPr>
  </w:style>
  <w:style w:type="character" w:customStyle="1" w:styleId="articletitle1">
    <w:name w:val="articletitle1"/>
    <w:basedOn w:val="DefaultParagraphFont"/>
    <w:rsid w:val="00AF04E9"/>
    <w:rPr>
      <w:b/>
      <w:bCs/>
      <w:color w:val="990000"/>
    </w:rPr>
  </w:style>
  <w:style w:type="character" w:customStyle="1" w:styleId="prodgeneral">
    <w:name w:val="prodgeneral"/>
    <w:basedOn w:val="DefaultParagraphFont"/>
    <w:rsid w:val="00AF04E9"/>
  </w:style>
  <w:style w:type="character" w:customStyle="1" w:styleId="StyleUnderline1">
    <w:name w:val="Style Underline1"/>
    <w:basedOn w:val="DefaultParagraphFont"/>
    <w:rsid w:val="00AF04E9"/>
    <w:rPr>
      <w:u w:val="single"/>
    </w:rPr>
  </w:style>
  <w:style w:type="character" w:customStyle="1" w:styleId="Style10pt">
    <w:name w:val="Style 10 pt"/>
    <w:basedOn w:val="DefaultParagraphFont"/>
    <w:rsid w:val="00AF04E9"/>
    <w:rPr>
      <w:sz w:val="20"/>
    </w:rPr>
  </w:style>
  <w:style w:type="character" w:customStyle="1" w:styleId="StyleUnderlineChar">
    <w:name w:val="Style Underline + Char"/>
    <w:basedOn w:val="DefaultParagraphFont"/>
    <w:rsid w:val="00AF04E9"/>
    <w:rPr>
      <w:rFonts w:eastAsia="SimSun" w:cs="Arial"/>
      <w:b/>
      <w:bCs/>
      <w:iCs/>
      <w:caps/>
      <w:sz w:val="24"/>
      <w:szCs w:val="24"/>
      <w:u w:val="single"/>
      <w:lang w:val="en-US" w:eastAsia="en-US" w:bidi="ar-SA"/>
    </w:rPr>
  </w:style>
  <w:style w:type="character" w:customStyle="1" w:styleId="highlightChar">
    <w:name w:val="highlight Char"/>
    <w:basedOn w:val="DefaultParagraphFont"/>
    <w:rsid w:val="00AF04E9"/>
    <w:rPr>
      <w:sz w:val="24"/>
      <w:szCs w:val="24"/>
      <w:u w:val="single"/>
      <w:lang w:val="en-US" w:eastAsia="en-US" w:bidi="ar-SA"/>
    </w:rPr>
  </w:style>
  <w:style w:type="character" w:customStyle="1" w:styleId="StyleciteChar">
    <w:name w:val="Style cite + Char"/>
    <w:basedOn w:val="citeChar2"/>
    <w:rsid w:val="00AF04E9"/>
    <w:rPr>
      <w:sz w:val="24"/>
      <w:szCs w:val="24"/>
      <w:lang w:val="en-US" w:eastAsia="en-US" w:bidi="ar-SA"/>
    </w:rPr>
  </w:style>
  <w:style w:type="character" w:customStyle="1" w:styleId="citeChar2">
    <w:name w:val="cite Char"/>
    <w:basedOn w:val="DefaultParagraphFont"/>
    <w:rsid w:val="00AF04E9"/>
    <w:rPr>
      <w:sz w:val="24"/>
      <w:szCs w:val="24"/>
      <w:lang w:val="en-US" w:eastAsia="en-US" w:bidi="ar-SA"/>
    </w:rPr>
  </w:style>
  <w:style w:type="paragraph" w:customStyle="1" w:styleId="OffensiveLanguage">
    <w:name w:val="Offensive Language"/>
    <w:basedOn w:val="Normal"/>
    <w:next w:val="Normal"/>
    <w:qFormat/>
    <w:rsid w:val="00AF04E9"/>
    <w:rPr>
      <w:rFonts w:ascii="Arial Narrow" w:hAnsi="Arial Narrow"/>
      <w:strike/>
      <w:u w:val="single"/>
    </w:rPr>
  </w:style>
  <w:style w:type="character" w:customStyle="1" w:styleId="OffensiveLanguageChar">
    <w:name w:val="Offensive Language Char"/>
    <w:rsid w:val="00AF04E9"/>
    <w:rPr>
      <w:rFonts w:ascii="Arial Narrow" w:hAnsi="Arial Narrow"/>
      <w:strike/>
      <w:szCs w:val="24"/>
      <w:u w:val="single"/>
      <w:lang w:val="en-US" w:eastAsia="en-US" w:bidi="ar-SA"/>
    </w:rPr>
  </w:style>
  <w:style w:type="paragraph" w:customStyle="1" w:styleId="clearformatting0">
    <w:name w:val="clear formatting"/>
    <w:basedOn w:val="Normal"/>
    <w:qFormat/>
    <w:rsid w:val="00AF04E9"/>
  </w:style>
  <w:style w:type="paragraph" w:customStyle="1" w:styleId="Style18">
    <w:name w:val="Style 18"/>
    <w:uiPriority w:val="99"/>
    <w:qFormat/>
    <w:rsid w:val="00AF04E9"/>
    <w:pPr>
      <w:widowControl w:val="0"/>
      <w:autoSpaceDE w:val="0"/>
      <w:autoSpaceDN w:val="0"/>
      <w:spacing w:before="36"/>
      <w:jc w:val="both"/>
    </w:pPr>
    <w:rPr>
      <w:rFonts w:ascii="Times New Roman" w:eastAsia="Times New Roman" w:hAnsi="Times New Roman" w:cs="Times New Roman"/>
      <w:sz w:val="20"/>
      <w:szCs w:val="20"/>
    </w:rPr>
  </w:style>
  <w:style w:type="character" w:customStyle="1" w:styleId="highlightedsearchterm">
    <w:name w:val="highlightedsearchterm"/>
    <w:basedOn w:val="DefaultParagraphFont"/>
    <w:rsid w:val="00AF04E9"/>
  </w:style>
  <w:style w:type="paragraph" w:customStyle="1" w:styleId="formfld">
    <w:name w:val="formfld"/>
    <w:basedOn w:val="Normal"/>
    <w:qFormat/>
    <w:rsid w:val="00AF04E9"/>
    <w:pPr>
      <w:spacing w:before="100" w:beforeAutospacing="1" w:after="100" w:afterAutospacing="1"/>
    </w:pPr>
    <w:rPr>
      <w:rFonts w:eastAsia="Arial Unicode MS"/>
      <w:szCs w:val="20"/>
    </w:rPr>
  </w:style>
  <w:style w:type="character" w:customStyle="1" w:styleId="yellowfadeinnerspan">
    <w:name w:val="yellowfadeinnerspan"/>
    <w:rsid w:val="00AF04E9"/>
  </w:style>
  <w:style w:type="paragraph" w:customStyle="1" w:styleId="Caption3">
    <w:name w:val="Caption3"/>
    <w:basedOn w:val="Normal"/>
    <w:qFormat/>
    <w:rsid w:val="00AF04E9"/>
    <w:pPr>
      <w:spacing w:before="100" w:beforeAutospacing="1" w:after="100" w:afterAutospacing="1"/>
    </w:pPr>
    <w:rPr>
      <w:rFonts w:ascii="Times New Roman" w:eastAsia="Times New Roman" w:hAnsi="Times New Roman"/>
    </w:rPr>
  </w:style>
  <w:style w:type="paragraph" w:customStyle="1" w:styleId="teaserpermalink">
    <w:name w:val="teaser_permalink"/>
    <w:basedOn w:val="Normal"/>
    <w:qFormat/>
    <w:rsid w:val="00AF04E9"/>
    <w:pPr>
      <w:spacing w:before="100" w:beforeAutospacing="1" w:after="100" w:afterAutospacing="1"/>
    </w:pPr>
    <w:rPr>
      <w:rFonts w:ascii="Times New Roman" w:eastAsia="Times New Roman" w:hAnsi="Times New Roman"/>
    </w:rPr>
  </w:style>
  <w:style w:type="character" w:customStyle="1" w:styleId="BoldUnderlineCharChar0">
    <w:name w:val="BoldUnderline Char Char"/>
    <w:rsid w:val="00AF04E9"/>
    <w:rPr>
      <w:rFonts w:ascii="Calibri" w:eastAsia="Times New Roman" w:hAnsi="Calibri" w:cs="Times New Roman"/>
      <w:b/>
      <w:sz w:val="20"/>
      <w:szCs w:val="24"/>
      <w:u w:val="single"/>
    </w:rPr>
  </w:style>
  <w:style w:type="character" w:customStyle="1" w:styleId="ipa">
    <w:name w:val="ipa"/>
    <w:basedOn w:val="DefaultParagraphFont"/>
    <w:rsid w:val="00AF04E9"/>
  </w:style>
  <w:style w:type="character" w:customStyle="1" w:styleId="regtext">
    <w:name w:val="regtext"/>
    <w:uiPriority w:val="99"/>
    <w:rsid w:val="00AF04E9"/>
  </w:style>
  <w:style w:type="character" w:customStyle="1" w:styleId="FontStyle14">
    <w:name w:val="Font Style14"/>
    <w:uiPriority w:val="99"/>
    <w:rsid w:val="00AF04E9"/>
    <w:rPr>
      <w:rFonts w:ascii="Georgia" w:hAnsi="Georgia" w:cs="Georgia"/>
      <w:sz w:val="54"/>
      <w:szCs w:val="54"/>
    </w:rPr>
  </w:style>
  <w:style w:type="character" w:customStyle="1" w:styleId="ft6">
    <w:name w:val="ft6"/>
    <w:basedOn w:val="DefaultParagraphFont"/>
    <w:rsid w:val="00AF04E9"/>
  </w:style>
  <w:style w:type="character" w:customStyle="1" w:styleId="SourceBold">
    <w:name w:val="Source Bold"/>
    <w:basedOn w:val="DefaultParagraphFont"/>
    <w:rsid w:val="00AF04E9"/>
    <w:rPr>
      <w:rFonts w:ascii="Arial Narrow" w:hAnsi="Arial Narrow" w:hint="default"/>
      <w:b/>
      <w:bCs w:val="0"/>
      <w:strike w:val="0"/>
      <w:dstrike w:val="0"/>
      <w:sz w:val="24"/>
      <w:u w:val="none"/>
      <w:effect w:val="none"/>
    </w:rPr>
  </w:style>
  <w:style w:type="paragraph" w:customStyle="1" w:styleId="StyleLeft025Right025TopSinglesolidlineAuto">
    <w:name w:val="Style Left:  0.25&quot; Right:  0.25&quot; Top: (Single solid line Auto  ..."/>
    <w:basedOn w:val="Normal"/>
    <w:qFormat/>
    <w:rsid w:val="00AF04E9"/>
    <w:pPr>
      <w:pBdr>
        <w:top w:val="single" w:sz="4" w:space="1" w:color="auto"/>
        <w:left w:val="single" w:sz="4" w:space="0" w:color="auto"/>
        <w:bottom w:val="single" w:sz="4" w:space="1" w:color="auto"/>
        <w:right w:val="single" w:sz="4" w:space="4" w:color="auto"/>
      </w:pBdr>
      <w:ind w:left="360" w:right="360"/>
    </w:pPr>
    <w:rPr>
      <w:rFonts w:eastAsia="Calibri"/>
      <w:szCs w:val="20"/>
    </w:rPr>
  </w:style>
  <w:style w:type="paragraph" w:customStyle="1" w:styleId="Card-Underline">
    <w:name w:val="Card-Underline"/>
    <w:basedOn w:val="Normal"/>
    <w:link w:val="Card-UnderlineChar"/>
    <w:qFormat/>
    <w:rsid w:val="00AF04E9"/>
    <w:rPr>
      <w:rFonts w:ascii="Century Gothic" w:eastAsia="Cambria" w:hAnsi="Century Gothic"/>
      <w:sz w:val="20"/>
      <w:u w:val="thick"/>
    </w:rPr>
  </w:style>
  <w:style w:type="character" w:customStyle="1" w:styleId="Card-UnderlineChar">
    <w:name w:val="Card-Underline Char"/>
    <w:link w:val="Card-Underline"/>
    <w:rsid w:val="00AF04E9"/>
    <w:rPr>
      <w:rFonts w:ascii="Century Gothic" w:eastAsia="Cambria" w:hAnsi="Century Gothic"/>
      <w:sz w:val="20"/>
      <w:szCs w:val="22"/>
      <w:u w:val="thick"/>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tag + 12 pt1"/>
    <w:basedOn w:val="DefaultParagraphFont"/>
    <w:uiPriority w:val="5"/>
    <w:qFormat/>
    <w:rsid w:val="00AF04E9"/>
    <w:rPr>
      <w:b/>
      <w:bCs/>
      <w:strike w:val="0"/>
      <w:dstrike w:val="0"/>
      <w:sz w:val="26"/>
      <w:u w:val="none"/>
      <w:effect w:val="none"/>
    </w:rPr>
  </w:style>
  <w:style w:type="character" w:customStyle="1" w:styleId="StyleStyleUnderline411pt">
    <w:name w:val="Style Style Underline4 + 11 pt"/>
    <w:basedOn w:val="DefaultParagraphFont"/>
    <w:rsid w:val="00AF04E9"/>
    <w:rPr>
      <w:sz w:val="20"/>
      <w:u w:val="single"/>
    </w:rPr>
  </w:style>
  <w:style w:type="character" w:customStyle="1" w:styleId="StyleStyleUnderline411ptBold">
    <w:name w:val="Style Style Underline4 + 11 pt Bold"/>
    <w:basedOn w:val="DefaultParagraphFont"/>
    <w:rsid w:val="00AF04E9"/>
    <w:rPr>
      <w:b/>
      <w:bCs/>
      <w:sz w:val="20"/>
      <w:u w:val="single"/>
    </w:rPr>
  </w:style>
  <w:style w:type="character" w:customStyle="1" w:styleId="StyleStyleUnderline311pt">
    <w:name w:val="Style Style Underline3 + 11 pt"/>
    <w:basedOn w:val="DefaultParagraphFont"/>
    <w:rsid w:val="00AF04E9"/>
    <w:rPr>
      <w:sz w:val="20"/>
      <w:u w:val="single"/>
    </w:rPr>
  </w:style>
  <w:style w:type="character" w:customStyle="1" w:styleId="StyleStyleUnderline311ptBold">
    <w:name w:val="Style Style Underline3 + 11 pt Bold"/>
    <w:basedOn w:val="DefaultParagraphFont"/>
    <w:rsid w:val="00AF04E9"/>
    <w:rPr>
      <w:b/>
      <w:bCs/>
      <w:sz w:val="20"/>
      <w:u w:val="single"/>
    </w:rPr>
  </w:style>
  <w:style w:type="character" w:customStyle="1" w:styleId="BoldandUnderlineChar6">
    <w:name w:val="Bold and Underline Char6"/>
    <w:basedOn w:val="DefaultParagraphFont"/>
    <w:rsid w:val="00AF04E9"/>
    <w:rPr>
      <w:b/>
      <w:szCs w:val="24"/>
      <w:u w:val="single"/>
      <w:lang w:val="en-US" w:eastAsia="en-US" w:bidi="ar-SA"/>
    </w:rPr>
  </w:style>
  <w:style w:type="character" w:customStyle="1" w:styleId="UnderlineChar2">
    <w:name w:val="Underline Char2"/>
    <w:basedOn w:val="DefaultParagraphFont"/>
    <w:rsid w:val="00AF04E9"/>
    <w:rPr>
      <w:szCs w:val="24"/>
      <w:u w:val="single"/>
      <w:lang w:val="en-US" w:eastAsia="en-US" w:bidi="ar-SA"/>
    </w:rPr>
  </w:style>
  <w:style w:type="paragraph" w:customStyle="1" w:styleId="DebateTag0">
    <w:name w:val="Debate Tag"/>
    <w:basedOn w:val="BodyText"/>
    <w:link w:val="DebateTagChar"/>
    <w:qFormat/>
    <w:rsid w:val="00AF04E9"/>
    <w:pPr>
      <w:widowControl w:val="0"/>
      <w:spacing w:after="0" w:line="240" w:lineRule="auto"/>
    </w:pPr>
    <w:rPr>
      <w:rFonts w:ascii="Garamond" w:eastAsia="Times New Roman" w:hAnsi="Garamond"/>
      <w:b/>
      <w:color w:val="000000"/>
      <w:szCs w:val="24"/>
    </w:rPr>
  </w:style>
  <w:style w:type="paragraph" w:customStyle="1" w:styleId="endarticle">
    <w:name w:val="endarticle"/>
    <w:basedOn w:val="Normal"/>
    <w:uiPriority w:val="99"/>
    <w:qFormat/>
    <w:rsid w:val="00AF04E9"/>
    <w:pPr>
      <w:spacing w:before="100" w:beforeAutospacing="1" w:after="100" w:afterAutospacing="1"/>
    </w:pPr>
    <w:rPr>
      <w:rFonts w:ascii="Times New Roman" w:eastAsia="Times New Roman" w:hAnsi="Times New Roman"/>
    </w:rPr>
  </w:style>
  <w:style w:type="paragraph" w:customStyle="1" w:styleId="a-body-text">
    <w:name w:val="a-body-text"/>
    <w:basedOn w:val="Normal"/>
    <w:uiPriority w:val="99"/>
    <w:qFormat/>
    <w:rsid w:val="00AF04E9"/>
    <w:pPr>
      <w:spacing w:before="100" w:beforeAutospacing="1" w:after="100" w:afterAutospacing="1"/>
    </w:pPr>
    <w:rPr>
      <w:rFonts w:ascii="Times New Roman" w:eastAsia="Times New Roman" w:hAnsi="Times New Roman"/>
    </w:rPr>
  </w:style>
  <w:style w:type="paragraph" w:customStyle="1" w:styleId="obgpara">
    <w:name w:val="obg_para"/>
    <w:basedOn w:val="Normal"/>
    <w:uiPriority w:val="99"/>
    <w:qFormat/>
    <w:rsid w:val="00AF04E9"/>
    <w:pPr>
      <w:spacing w:before="100" w:beforeAutospacing="1" w:after="100" w:afterAutospacing="1"/>
    </w:pPr>
    <w:rPr>
      <w:rFonts w:ascii="Times New Roman" w:eastAsia="Times New Roman" w:hAnsi="Times New Roman"/>
    </w:rPr>
  </w:style>
  <w:style w:type="character" w:customStyle="1" w:styleId="StyleUnderlineChar11pt3Char">
    <w:name w:val="Style Underline Char + 11 pt3 Char"/>
    <w:link w:val="StyleUnderlineChar11pt3"/>
    <w:locked/>
    <w:rsid w:val="00AF04E9"/>
    <w:rPr>
      <w:rFonts w:ascii="Georgia" w:eastAsia="Calibri" w:hAnsi="Georgia" w:cs="Calibri"/>
      <w:u w:val="single"/>
    </w:rPr>
  </w:style>
  <w:style w:type="paragraph" w:customStyle="1" w:styleId="StyleUnderlineChar11pt3">
    <w:name w:val="Style Underline Char + 11 pt3"/>
    <w:basedOn w:val="Normal"/>
    <w:link w:val="StyleUnderlineChar11pt3Char"/>
    <w:qFormat/>
    <w:rsid w:val="00AF04E9"/>
    <w:rPr>
      <w:rFonts w:ascii="Georgia" w:eastAsia="Calibri" w:hAnsi="Georgia" w:cs="Calibri"/>
      <w:sz w:val="24"/>
      <w:szCs w:val="24"/>
      <w:u w:val="single"/>
    </w:rPr>
  </w:style>
  <w:style w:type="character" w:customStyle="1" w:styleId="StyleUnderlineChar11ptBold3Char">
    <w:name w:val="Style Underline Char + 11 pt Bold3 Char"/>
    <w:link w:val="StyleUnderlineChar11ptBold3"/>
    <w:locked/>
    <w:rsid w:val="00AF04E9"/>
    <w:rPr>
      <w:rFonts w:ascii="Georgia" w:eastAsia="Calibri" w:hAnsi="Georgia" w:cs="Calibri"/>
      <w:b/>
      <w:bCs/>
      <w:u w:val="single"/>
    </w:rPr>
  </w:style>
  <w:style w:type="paragraph" w:customStyle="1" w:styleId="StyleUnderlineChar11ptBold3">
    <w:name w:val="Style Underline Char + 11 pt Bold3"/>
    <w:basedOn w:val="Normal"/>
    <w:link w:val="StyleUnderlineChar11ptBold3Char"/>
    <w:qFormat/>
    <w:rsid w:val="00AF04E9"/>
    <w:rPr>
      <w:rFonts w:ascii="Georgia" w:eastAsia="Calibri" w:hAnsi="Georgia" w:cs="Calibri"/>
      <w:b/>
      <w:bCs/>
      <w:sz w:val="24"/>
      <w:szCs w:val="24"/>
      <w:u w:val="single"/>
    </w:rPr>
  </w:style>
  <w:style w:type="character" w:customStyle="1" w:styleId="caption4">
    <w:name w:val="caption4"/>
    <w:basedOn w:val="DefaultParagraphFont"/>
    <w:rsid w:val="00AF04E9"/>
  </w:style>
  <w:style w:type="character" w:customStyle="1" w:styleId="field-content">
    <w:name w:val="field-content"/>
    <w:basedOn w:val="DefaultParagraphFont"/>
    <w:rsid w:val="00AF04E9"/>
  </w:style>
  <w:style w:type="character" w:customStyle="1" w:styleId="honorific-prefix">
    <w:name w:val="honorific-prefix"/>
    <w:basedOn w:val="DefaultParagraphFont"/>
    <w:rsid w:val="00AF04E9"/>
  </w:style>
  <w:style w:type="character" w:customStyle="1" w:styleId="given-name">
    <w:name w:val="given-name"/>
    <w:basedOn w:val="DefaultParagraphFont"/>
    <w:rsid w:val="00AF04E9"/>
  </w:style>
  <w:style w:type="character" w:customStyle="1" w:styleId="family-name">
    <w:name w:val="family-name"/>
    <w:basedOn w:val="DefaultParagraphFont"/>
    <w:rsid w:val="00AF04E9"/>
  </w:style>
  <w:style w:type="character" w:customStyle="1" w:styleId="chead">
    <w:name w:val="chead"/>
    <w:basedOn w:val="DefaultParagraphFont"/>
    <w:rsid w:val="00AF04E9"/>
  </w:style>
  <w:style w:type="character" w:customStyle="1" w:styleId="obgcapsstart">
    <w:name w:val="obg_caps_start"/>
    <w:basedOn w:val="DefaultParagraphFont"/>
    <w:rsid w:val="00AF04E9"/>
  </w:style>
  <w:style w:type="character" w:customStyle="1" w:styleId="tpk">
    <w:name w:val="tpk"/>
    <w:basedOn w:val="DefaultParagraphFont"/>
    <w:rsid w:val="00AF04E9"/>
  </w:style>
  <w:style w:type="paragraph" w:customStyle="1" w:styleId="Language">
    <w:name w:val="Language"/>
    <w:next w:val="Normal"/>
    <w:link w:val="LanguageChar"/>
    <w:qFormat/>
    <w:rsid w:val="00AF04E9"/>
    <w:rPr>
      <w:strike/>
      <w:sz w:val="16"/>
      <w:szCs w:val="16"/>
    </w:rPr>
  </w:style>
  <w:style w:type="paragraph" w:customStyle="1" w:styleId="Pa4">
    <w:name w:val="Pa4"/>
    <w:basedOn w:val="Normal"/>
    <w:next w:val="Normal"/>
    <w:uiPriority w:val="99"/>
    <w:qFormat/>
    <w:rsid w:val="00AF04E9"/>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AF04E9"/>
    <w:pPr>
      <w:autoSpaceDE w:val="0"/>
      <w:autoSpaceDN w:val="0"/>
      <w:adjustRightInd w:val="0"/>
      <w:spacing w:line="321" w:lineRule="atLeast"/>
    </w:pPr>
    <w:rPr>
      <w:rFonts w:eastAsia="Times New Roman"/>
    </w:rPr>
  </w:style>
  <w:style w:type="character" w:customStyle="1" w:styleId="style10">
    <w:name w:val="style1"/>
    <w:basedOn w:val="DefaultParagraphFont"/>
    <w:rsid w:val="00AF04E9"/>
  </w:style>
  <w:style w:type="character" w:customStyle="1" w:styleId="subheader">
    <w:name w:val="subheader"/>
    <w:basedOn w:val="DefaultParagraphFont"/>
    <w:rsid w:val="00AF04E9"/>
  </w:style>
  <w:style w:type="paragraph" w:customStyle="1" w:styleId="attribution">
    <w:name w:val="attribution"/>
    <w:basedOn w:val="Normal"/>
    <w:qFormat/>
    <w:rsid w:val="00AF04E9"/>
    <w:pPr>
      <w:spacing w:before="100" w:beforeAutospacing="1" w:after="100" w:afterAutospacing="1"/>
    </w:pPr>
    <w:rPr>
      <w:rFonts w:eastAsia="Times New Roman"/>
    </w:rPr>
  </w:style>
  <w:style w:type="paragraph" w:customStyle="1" w:styleId="text-textbodyhoustontexttext-dateline">
    <w:name w:val="text-textbody houstontext text-dateline"/>
    <w:basedOn w:val="Normal"/>
    <w:qFormat/>
    <w:rsid w:val="00AF04E9"/>
    <w:pPr>
      <w:spacing w:before="100" w:beforeAutospacing="1" w:after="100" w:afterAutospacing="1"/>
    </w:pPr>
    <w:rPr>
      <w:rFonts w:eastAsia="Times New Roman"/>
    </w:rPr>
  </w:style>
  <w:style w:type="paragraph" w:customStyle="1" w:styleId="text-textbodyhoustontext">
    <w:name w:val="text-textbody houstontext"/>
    <w:basedOn w:val="Normal"/>
    <w:qFormat/>
    <w:rsid w:val="00AF04E9"/>
    <w:pPr>
      <w:spacing w:before="100" w:beforeAutospacing="1" w:after="100" w:afterAutospacing="1"/>
    </w:pPr>
    <w:rPr>
      <w:rFonts w:eastAsia="Times New Roman"/>
    </w:rPr>
  </w:style>
  <w:style w:type="character" w:customStyle="1" w:styleId="text2">
    <w:name w:val="text2"/>
    <w:basedOn w:val="DefaultParagraphFont"/>
    <w:rsid w:val="00AF04E9"/>
  </w:style>
  <w:style w:type="paragraph" w:customStyle="1" w:styleId="msolistparagraph0">
    <w:name w:val="msolistparagraph"/>
    <w:basedOn w:val="Normal"/>
    <w:qFormat/>
    <w:rsid w:val="00AF04E9"/>
    <w:pPr>
      <w:spacing w:before="100" w:beforeAutospacing="1" w:after="100" w:afterAutospacing="1"/>
    </w:pPr>
    <w:rPr>
      <w:rFonts w:eastAsia="Times New Roman"/>
    </w:rPr>
  </w:style>
  <w:style w:type="paragraph" w:customStyle="1" w:styleId="msolistparagraphcxsplast">
    <w:name w:val="msolistparagraphcxsplast"/>
    <w:basedOn w:val="Normal"/>
    <w:qFormat/>
    <w:rsid w:val="00AF04E9"/>
    <w:pPr>
      <w:spacing w:before="100" w:beforeAutospacing="1" w:after="100" w:afterAutospacing="1"/>
    </w:pPr>
    <w:rPr>
      <w:rFonts w:eastAsia="Times New Roman"/>
    </w:rPr>
  </w:style>
  <w:style w:type="character" w:customStyle="1" w:styleId="pmtermsel">
    <w:name w:val="pmtermsel"/>
    <w:basedOn w:val="DefaultParagraphFont"/>
    <w:rsid w:val="00AF04E9"/>
  </w:style>
  <w:style w:type="character" w:customStyle="1" w:styleId="StyleUnderlineChar2CharChar11pt">
    <w:name w:val="Style Underline Char2 Char Char + 11 pt"/>
    <w:basedOn w:val="Style11pt"/>
    <w:rsid w:val="00AF04E9"/>
    <w:rPr>
      <w:rFonts w:ascii="Times New Roman" w:hAnsi="Times New Roman"/>
      <w:sz w:val="20"/>
      <w:u w:val="single"/>
    </w:rPr>
  </w:style>
  <w:style w:type="character" w:customStyle="1" w:styleId="StyleStyleBoldUnderline11pt">
    <w:name w:val="Style Style Bold Underline + 11 pt"/>
    <w:basedOn w:val="DefaultParagraphFont"/>
    <w:rsid w:val="00AF04E9"/>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F04E9"/>
    <w:rPr>
      <w:rFonts w:ascii="Georgia" w:eastAsia="SimSun" w:hAnsi="Georgia"/>
      <w:b/>
      <w:bCs/>
    </w:rPr>
  </w:style>
  <w:style w:type="character" w:customStyle="1" w:styleId="StyleStyle4LatinTimesNewRomanAsianSimSunBoldChar">
    <w:name w:val="Style Style4 + (Latin) Times New Roman (Asian) SimSun Bold Char"/>
    <w:basedOn w:val="Style4Char"/>
    <w:link w:val="StyleStyle4LatinTimesNewRomanAsianSimSunBold"/>
    <w:rsid w:val="00AF04E9"/>
    <w:rPr>
      <w:rFonts w:ascii="Georgia" w:eastAsia="SimSun" w:hAnsi="Georgia"/>
      <w:b/>
      <w:bCs/>
      <w:sz w:val="20"/>
      <w:szCs w:val="22"/>
      <w:u w:val="single"/>
    </w:rPr>
  </w:style>
  <w:style w:type="paragraph" w:customStyle="1" w:styleId="StyleStyle49pt10">
    <w:name w:val="Style Style4 + 9 pt10"/>
    <w:basedOn w:val="Style4"/>
    <w:link w:val="StyleStyle49pt10Char"/>
    <w:qFormat/>
    <w:rsid w:val="00AF04E9"/>
    <w:rPr>
      <w:rFonts w:ascii="Georgia" w:hAnsi="Georgia"/>
    </w:rPr>
  </w:style>
  <w:style w:type="character" w:customStyle="1" w:styleId="StyleStyle49pt10Char">
    <w:name w:val="Style Style4 + 9 pt10 Char"/>
    <w:basedOn w:val="Style4Char"/>
    <w:link w:val="StyleStyle49pt10"/>
    <w:rsid w:val="00AF04E9"/>
    <w:rPr>
      <w:rFonts w:ascii="Georgia" w:eastAsia="Times New Roman" w:hAnsi="Georgia"/>
      <w:sz w:val="20"/>
      <w:szCs w:val="22"/>
      <w:u w:val="single"/>
    </w:rPr>
  </w:style>
  <w:style w:type="paragraph" w:customStyle="1" w:styleId="StyleStyle49ptBold7">
    <w:name w:val="Style Style4 + 9 pt Bold7"/>
    <w:basedOn w:val="Style4"/>
    <w:link w:val="StyleStyle49ptBold7Char"/>
    <w:qFormat/>
    <w:rsid w:val="00AF04E9"/>
    <w:rPr>
      <w:rFonts w:ascii="Georgia" w:hAnsi="Georgia"/>
      <w:b/>
      <w:bCs/>
    </w:rPr>
  </w:style>
  <w:style w:type="character" w:customStyle="1" w:styleId="StyleStyle49ptBold7Char">
    <w:name w:val="Style Style4 + 9 pt Bold7 Char"/>
    <w:basedOn w:val="Style4Char"/>
    <w:link w:val="StyleStyle49ptBold7"/>
    <w:rsid w:val="00AF04E9"/>
    <w:rPr>
      <w:rFonts w:ascii="Georgia" w:eastAsia="Times New Roman" w:hAnsi="Georgia"/>
      <w:b/>
      <w:bCs/>
      <w:sz w:val="20"/>
      <w:szCs w:val="22"/>
      <w:u w:val="single"/>
    </w:rPr>
  </w:style>
  <w:style w:type="character" w:customStyle="1" w:styleId="StyleUnderlineChar9pt">
    <w:name w:val="Style Underline Char + 9 pt"/>
    <w:basedOn w:val="DefaultParagraphFont"/>
    <w:rsid w:val="00AF04E9"/>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AF04E9"/>
    <w:rPr>
      <w:rFonts w:ascii="Times New Roman" w:hAnsi="Times New Roman"/>
      <w:b/>
      <w:bCs/>
      <w:sz w:val="20"/>
      <w:u w:val="single"/>
      <w:lang w:val="en-US" w:eastAsia="en-US" w:bidi="ar-SA"/>
    </w:rPr>
  </w:style>
  <w:style w:type="character" w:customStyle="1" w:styleId="articlehead2">
    <w:name w:val="articlehead2"/>
    <w:basedOn w:val="DefaultParagraphFont"/>
    <w:rsid w:val="00AF04E9"/>
  </w:style>
  <w:style w:type="character" w:customStyle="1" w:styleId="pronset">
    <w:name w:val="pronset"/>
    <w:basedOn w:val="DefaultParagraphFont"/>
    <w:rsid w:val="00AF04E9"/>
  </w:style>
  <w:style w:type="character" w:customStyle="1" w:styleId="showipapr">
    <w:name w:val="show_ipapr"/>
    <w:basedOn w:val="DefaultParagraphFont"/>
    <w:rsid w:val="00AF04E9"/>
  </w:style>
  <w:style w:type="character" w:customStyle="1" w:styleId="prondelim">
    <w:name w:val="prondelim"/>
    <w:basedOn w:val="DefaultParagraphFont"/>
    <w:rsid w:val="00AF04E9"/>
  </w:style>
  <w:style w:type="character" w:customStyle="1" w:styleId="pron">
    <w:name w:val="pron"/>
    <w:basedOn w:val="DefaultParagraphFont"/>
    <w:rsid w:val="00AF04E9"/>
  </w:style>
  <w:style w:type="character" w:customStyle="1" w:styleId="prontoggle">
    <w:name w:val="pron_toggle"/>
    <w:basedOn w:val="DefaultParagraphFont"/>
    <w:rsid w:val="00AF04E9"/>
  </w:style>
  <w:style w:type="character" w:customStyle="1" w:styleId="showspellpr">
    <w:name w:val="show_spellpr"/>
    <w:basedOn w:val="DefaultParagraphFont"/>
    <w:rsid w:val="00AF04E9"/>
  </w:style>
  <w:style w:type="character" w:customStyle="1" w:styleId="boldface">
    <w:name w:val="boldface"/>
    <w:basedOn w:val="DefaultParagraphFont"/>
    <w:rsid w:val="00AF04E9"/>
  </w:style>
  <w:style w:type="character" w:customStyle="1" w:styleId="pg">
    <w:name w:val="pg"/>
    <w:basedOn w:val="DefaultParagraphFont"/>
    <w:rsid w:val="00AF04E9"/>
  </w:style>
  <w:style w:type="character" w:customStyle="1" w:styleId="secondary-bf">
    <w:name w:val="secondary-bf"/>
    <w:basedOn w:val="DefaultParagraphFont"/>
    <w:rsid w:val="00AF04E9"/>
  </w:style>
  <w:style w:type="character" w:customStyle="1" w:styleId="dnindex">
    <w:name w:val="dnindex"/>
    <w:basedOn w:val="DefaultParagraphFont"/>
    <w:rsid w:val="00AF04E9"/>
  </w:style>
  <w:style w:type="character" w:customStyle="1" w:styleId="Styleterm111ptUnderline">
    <w:name w:val="Style term1 + 11 pt Underline"/>
    <w:basedOn w:val="term1"/>
    <w:rsid w:val="00AF04E9"/>
    <w:rPr>
      <w:b/>
      <w:bCs/>
      <w:sz w:val="20"/>
      <w:u w:val="single"/>
    </w:rPr>
  </w:style>
  <w:style w:type="paragraph" w:customStyle="1" w:styleId="StyleMinimizedTextArialNarrow10pt">
    <w:name w:val="Style Minimized Text + Arial Narrow 10 pt"/>
    <w:basedOn w:val="MinimizedText"/>
    <w:link w:val="StyleMinimizedTextArialNarrow10ptChar"/>
    <w:qFormat/>
    <w:rsid w:val="00AF04E9"/>
    <w:pPr>
      <w:widowControl w:val="0"/>
    </w:pPr>
    <w:rPr>
      <w:rFonts w:ascii="Georgia" w:hAnsi="Georgia" w:cs="Calibri"/>
      <w:sz w:val="20"/>
    </w:rPr>
  </w:style>
  <w:style w:type="character" w:customStyle="1" w:styleId="StyleMinimizedTextArialNarrow10ptChar">
    <w:name w:val="Style Minimized Text + Arial Narrow 10 pt Char"/>
    <w:basedOn w:val="MinimizedTextChar"/>
    <w:link w:val="StyleMinimizedTextArialNarrow10pt"/>
    <w:rsid w:val="00AF04E9"/>
    <w:rPr>
      <w:rFonts w:ascii="Georgia" w:eastAsia="Times New Roman" w:hAnsi="Georgia" w:cs="Calibri"/>
      <w:sz w:val="20"/>
    </w:rPr>
  </w:style>
  <w:style w:type="paragraph" w:customStyle="1" w:styleId="StyleStyle49pt3">
    <w:name w:val="Style Style4 + 9 pt3"/>
    <w:basedOn w:val="Style4"/>
    <w:link w:val="StyleStyle49pt3Char"/>
    <w:qFormat/>
    <w:rsid w:val="00AF04E9"/>
    <w:rPr>
      <w:rFonts w:ascii="Georgia" w:hAnsi="Georgia"/>
    </w:rPr>
  </w:style>
  <w:style w:type="character" w:customStyle="1" w:styleId="StyleStyle49pt3Char">
    <w:name w:val="Style Style4 + 9 pt3 Char"/>
    <w:basedOn w:val="Style4Char"/>
    <w:link w:val="StyleStyle49pt3"/>
    <w:rsid w:val="00AF04E9"/>
    <w:rPr>
      <w:rFonts w:ascii="Georgia" w:eastAsia="Times New Roman" w:hAnsi="Georgia"/>
      <w:sz w:val="20"/>
      <w:szCs w:val="22"/>
      <w:u w:val="single"/>
    </w:rPr>
  </w:style>
  <w:style w:type="paragraph" w:customStyle="1" w:styleId="StyleStyle49ptBold3">
    <w:name w:val="Style Style4 + 9 pt Bold3"/>
    <w:basedOn w:val="Style4"/>
    <w:link w:val="StyleStyle49ptBold3Char"/>
    <w:qFormat/>
    <w:rsid w:val="00AF04E9"/>
    <w:rPr>
      <w:rFonts w:ascii="Georgia" w:hAnsi="Georgia"/>
      <w:b/>
      <w:bCs/>
    </w:rPr>
  </w:style>
  <w:style w:type="character" w:customStyle="1" w:styleId="StyleStyle49ptBold3Char">
    <w:name w:val="Style Style4 + 9 pt Bold3 Char"/>
    <w:basedOn w:val="Style4Char"/>
    <w:link w:val="StyleStyle49ptBold3"/>
    <w:rsid w:val="00AF04E9"/>
    <w:rPr>
      <w:rFonts w:ascii="Georgia" w:eastAsia="Times New Roman" w:hAnsi="Georgia"/>
      <w:b/>
      <w:bCs/>
      <w:sz w:val="20"/>
      <w:szCs w:val="22"/>
      <w:u w:val="single"/>
    </w:rPr>
  </w:style>
  <w:style w:type="character" w:customStyle="1" w:styleId="Style9ptUnderline6">
    <w:name w:val="Style 9 pt Underline6"/>
    <w:basedOn w:val="DefaultParagraphFont"/>
    <w:rsid w:val="00AF04E9"/>
    <w:rPr>
      <w:sz w:val="20"/>
      <w:u w:val="single"/>
    </w:rPr>
  </w:style>
  <w:style w:type="character" w:customStyle="1" w:styleId="ct-with-fmlt">
    <w:name w:val="ct-with-fmlt"/>
    <w:basedOn w:val="DefaultParagraphFont"/>
    <w:rsid w:val="00AF04E9"/>
  </w:style>
  <w:style w:type="character" w:customStyle="1" w:styleId="MicroChar">
    <w:name w:val="Micro Char"/>
    <w:rsid w:val="00AF04E9"/>
    <w:rPr>
      <w:rFonts w:ascii="Arial" w:hAnsi="Arial"/>
      <w:sz w:val="12"/>
      <w:szCs w:val="24"/>
      <w:lang w:val="en-US" w:eastAsia="en-US" w:bidi="ar-SA"/>
    </w:rPr>
  </w:style>
  <w:style w:type="character" w:customStyle="1" w:styleId="althead">
    <w:name w:val="althead"/>
    <w:basedOn w:val="DefaultParagraphFont"/>
    <w:rsid w:val="00AF04E9"/>
  </w:style>
  <w:style w:type="character" w:customStyle="1" w:styleId="para">
    <w:name w:val="para"/>
    <w:basedOn w:val="DefaultParagraphFont"/>
    <w:rsid w:val="00AF04E9"/>
  </w:style>
  <w:style w:type="character" w:customStyle="1" w:styleId="arbd1">
    <w:name w:val="arbd1"/>
    <w:basedOn w:val="DefaultParagraphFont"/>
    <w:rsid w:val="00AF04E9"/>
  </w:style>
  <w:style w:type="character" w:customStyle="1" w:styleId="unx">
    <w:name w:val="unx"/>
    <w:basedOn w:val="DefaultParagraphFont"/>
    <w:rsid w:val="00AF04E9"/>
  </w:style>
  <w:style w:type="character" w:customStyle="1" w:styleId="lrdctph">
    <w:name w:val="lr_dct_ph"/>
    <w:basedOn w:val="DefaultParagraphFont"/>
    <w:rsid w:val="00AF04E9"/>
  </w:style>
  <w:style w:type="paragraph" w:customStyle="1" w:styleId="CiteReal">
    <w:name w:val="Cite Real"/>
    <w:basedOn w:val="Normal"/>
    <w:next w:val="Normal"/>
    <w:qFormat/>
    <w:rsid w:val="00AF04E9"/>
    <w:rPr>
      <w:rFonts w:eastAsia="Calibri"/>
      <w:b/>
      <w:u w:val="single"/>
    </w:rPr>
  </w:style>
  <w:style w:type="paragraph" w:customStyle="1" w:styleId="CardT1">
    <w:name w:val="CardT1"/>
    <w:basedOn w:val="Normal"/>
    <w:link w:val="CardT1Char"/>
    <w:qFormat/>
    <w:rsid w:val="00AF04E9"/>
    <w:pPr>
      <w:jc w:val="both"/>
    </w:pPr>
    <w:rPr>
      <w:rFonts w:eastAsia="Calibri"/>
      <w:kern w:val="2"/>
      <w:sz w:val="14"/>
      <w:szCs w:val="14"/>
      <w:lang w:eastAsia="zh-TW"/>
    </w:rPr>
  </w:style>
  <w:style w:type="character" w:customStyle="1" w:styleId="CardT1Char">
    <w:name w:val="CardT1 Char"/>
    <w:link w:val="CardT1"/>
    <w:rsid w:val="00AF04E9"/>
    <w:rPr>
      <w:rFonts w:ascii="Calibri" w:eastAsia="Calibri" w:hAnsi="Calibri"/>
      <w:kern w:val="2"/>
      <w:sz w:val="14"/>
      <w:szCs w:val="14"/>
      <w:lang w:eastAsia="zh-TW"/>
    </w:rPr>
  </w:style>
  <w:style w:type="character" w:customStyle="1" w:styleId="CardCite1">
    <w:name w:val="CardCite1"/>
    <w:qFormat/>
    <w:rsid w:val="00AF04E9"/>
    <w:rPr>
      <w:rFonts w:ascii="Times New Roman" w:hAnsi="Times New Roman"/>
      <w:b/>
      <w:sz w:val="22"/>
      <w:szCs w:val="22"/>
      <w:u w:val="single"/>
      <w:lang w:val="en-US" w:eastAsia="en-US" w:bidi="ar-SA"/>
    </w:rPr>
  </w:style>
  <w:style w:type="character" w:customStyle="1" w:styleId="BoxX2">
    <w:name w:val="BoxX2"/>
    <w:qFormat/>
    <w:rsid w:val="00AF04E9"/>
    <w:rPr>
      <w:rFonts w:ascii="Times New Roman" w:hAnsi="Times New Roman"/>
      <w:b/>
      <w:sz w:val="22"/>
      <w:u w:val="single"/>
      <w:bdr w:val="single" w:sz="4" w:space="0" w:color="auto"/>
    </w:rPr>
  </w:style>
  <w:style w:type="paragraph" w:customStyle="1" w:styleId="CaseListNormal">
    <w:name w:val="Case List Normal"/>
    <w:basedOn w:val="Normal"/>
    <w:qFormat/>
    <w:rsid w:val="00AF04E9"/>
    <w:rPr>
      <w:rFonts w:ascii="Times" w:eastAsia="Times New Roman" w:hAnsi="Times"/>
      <w:sz w:val="20"/>
      <w:szCs w:val="26"/>
    </w:rPr>
  </w:style>
  <w:style w:type="character" w:customStyle="1" w:styleId="BodyText20">
    <w:name w:val="Body Text2"/>
    <w:rsid w:val="00AF04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9 pt,6 pt,Body text (115) + Arial,Body text (141) + Arial,Spacing 2 pt,Body text (10) + 10 pt,7.5 pt,8.5 pt"/>
    <w:rsid w:val="00AF04E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1">
    <w:name w:val="Body Text3"/>
    <w:rsid w:val="00AF04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F04E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F04E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AF04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customStyle="1" w:styleId="TagofCard">
    <w:name w:val="Tag of Card"/>
    <w:basedOn w:val="Normaltext1"/>
    <w:next w:val="Normaltext1"/>
    <w:link w:val="TagofCardChar"/>
    <w:autoRedefine/>
    <w:qFormat/>
    <w:rsid w:val="00AF04E9"/>
    <w:pPr>
      <w:ind w:left="432"/>
    </w:pPr>
    <w:rPr>
      <w:rFonts w:ascii="Arial Narrow" w:eastAsia="SimSun" w:hAnsi="Arial Narrow"/>
      <w:b/>
      <w:color w:val="000000"/>
      <w:sz w:val="28"/>
      <w:szCs w:val="20"/>
    </w:rPr>
  </w:style>
  <w:style w:type="character" w:customStyle="1" w:styleId="TagofCardChar">
    <w:name w:val="Tag of Card Char"/>
    <w:link w:val="TagofCard"/>
    <w:rsid w:val="00AF04E9"/>
    <w:rPr>
      <w:rFonts w:ascii="Arial Narrow" w:eastAsia="SimSun" w:hAnsi="Arial Narrow"/>
      <w:b/>
      <w:color w:val="000000"/>
      <w:sz w:val="28"/>
      <w:szCs w:val="20"/>
    </w:rPr>
  </w:style>
  <w:style w:type="paragraph" w:customStyle="1" w:styleId="citeunread">
    <w:name w:val="cite unread"/>
    <w:basedOn w:val="Normal"/>
    <w:link w:val="citeunreadChar"/>
    <w:qFormat/>
    <w:rsid w:val="00AF04E9"/>
    <w:pPr>
      <w:overflowPunct w:val="0"/>
      <w:autoSpaceDE w:val="0"/>
      <w:autoSpaceDN w:val="0"/>
      <w:adjustRightInd w:val="0"/>
      <w:spacing w:after="120"/>
    </w:pPr>
    <w:rPr>
      <w:rFonts w:ascii="Times New Roman" w:eastAsia="MS Mincho" w:hAnsi="Times New Roman"/>
      <w:kern w:val="28"/>
      <w:sz w:val="18"/>
      <w:szCs w:val="20"/>
    </w:rPr>
  </w:style>
  <w:style w:type="character" w:customStyle="1" w:styleId="citeunreadChar">
    <w:name w:val="cite unread Char"/>
    <w:link w:val="citeunread"/>
    <w:rsid w:val="00AF04E9"/>
    <w:rPr>
      <w:rFonts w:ascii="Times New Roman" w:eastAsia="MS Mincho" w:hAnsi="Times New Roman"/>
      <w:kern w:val="28"/>
      <w:sz w:val="18"/>
      <w:szCs w:val="20"/>
    </w:rPr>
  </w:style>
  <w:style w:type="paragraph" w:customStyle="1" w:styleId="read">
    <w:name w:val="read"/>
    <w:basedOn w:val="Normal"/>
    <w:next w:val="Normal"/>
    <w:link w:val="readCharChar"/>
    <w:qFormat/>
    <w:rsid w:val="00AF04E9"/>
    <w:rPr>
      <w:rFonts w:ascii="Times New Roman" w:eastAsia="Times New Roman" w:hAnsi="Times New Roman"/>
      <w:b/>
      <w:sz w:val="20"/>
      <w:szCs w:val="20"/>
      <w:u w:val="single"/>
    </w:rPr>
  </w:style>
  <w:style w:type="character" w:customStyle="1" w:styleId="readCharChar">
    <w:name w:val="read Char Char"/>
    <w:link w:val="read"/>
    <w:locked/>
    <w:rsid w:val="00AF04E9"/>
    <w:rPr>
      <w:rFonts w:ascii="Times New Roman" w:eastAsia="Times New Roman" w:hAnsi="Times New Roman"/>
      <w:b/>
      <w:sz w:val="20"/>
      <w:szCs w:val="20"/>
      <w:u w:val="single"/>
    </w:rPr>
  </w:style>
  <w:style w:type="paragraph" w:customStyle="1" w:styleId="2ndLevel-TAG">
    <w:name w:val="2nd Level - TAG"/>
    <w:basedOn w:val="Normal"/>
    <w:next w:val="Normal"/>
    <w:qFormat/>
    <w:rsid w:val="00AF04E9"/>
    <w:pPr>
      <w:spacing w:before="240"/>
      <w:outlineLvl w:val="2"/>
    </w:pPr>
    <w:rPr>
      <w:rFonts w:ascii="Times New Roman" w:eastAsia="Times New Roman" w:hAnsi="Times New Roman"/>
      <w:b/>
    </w:rPr>
  </w:style>
  <w:style w:type="character" w:customStyle="1" w:styleId="readChar">
    <w:name w:val="read Char"/>
    <w:rsid w:val="00AF04E9"/>
    <w:rPr>
      <w:szCs w:val="22"/>
      <w:u w:val="single"/>
      <w:lang w:val="en-US" w:eastAsia="en-US" w:bidi="ar-SA"/>
    </w:rPr>
  </w:style>
  <w:style w:type="character" w:customStyle="1" w:styleId="underlining0">
    <w:name w:val="underlining"/>
    <w:rsid w:val="00AF04E9"/>
    <w:rPr>
      <w:u w:val="single"/>
    </w:rPr>
  </w:style>
  <w:style w:type="character" w:customStyle="1" w:styleId="btitle">
    <w:name w:val="btitle"/>
    <w:rsid w:val="00AF04E9"/>
  </w:style>
  <w:style w:type="character" w:customStyle="1" w:styleId="green">
    <w:name w:val="green"/>
    <w:rsid w:val="00AF04E9"/>
  </w:style>
  <w:style w:type="paragraph" w:customStyle="1" w:styleId="CM14">
    <w:name w:val="CM14"/>
    <w:basedOn w:val="Default"/>
    <w:next w:val="Default"/>
    <w:uiPriority w:val="99"/>
    <w:qFormat/>
    <w:rsid w:val="00AF04E9"/>
    <w:pPr>
      <w:widowControl w:val="0"/>
      <w:spacing w:after="0" w:line="240" w:lineRule="auto"/>
    </w:pPr>
    <w:rPr>
      <w:rFonts w:ascii="Times New Roman" w:eastAsia="MS Mincho" w:hAnsi="Times New Roman" w:cs="Times New Roman"/>
    </w:rPr>
  </w:style>
  <w:style w:type="character" w:customStyle="1" w:styleId="StyleUnderlineBold">
    <w:name w:val="Style Underline + Bold"/>
    <w:rsid w:val="00AF04E9"/>
    <w:rPr>
      <w:b/>
      <w:bCs/>
      <w:u w:val="single"/>
    </w:rPr>
  </w:style>
  <w:style w:type="character" w:customStyle="1" w:styleId="A-Underlining">
    <w:name w:val="A-Underlining"/>
    <w:basedOn w:val="DefaultParagraphFont"/>
    <w:rsid w:val="00AF04E9"/>
    <w:rPr>
      <w:rFonts w:ascii="Garamond" w:hAnsi="Garamond"/>
      <w:color w:val="auto"/>
      <w:sz w:val="24"/>
      <w:u w:val="single"/>
    </w:rPr>
  </w:style>
  <w:style w:type="paragraph" w:customStyle="1" w:styleId="B-TagCite">
    <w:name w:val="B-TagCite"/>
    <w:uiPriority w:val="99"/>
    <w:qFormat/>
    <w:rsid w:val="00AF04E9"/>
    <w:pPr>
      <w:keepNext/>
      <w:widowControl w:val="0"/>
      <w:tabs>
        <w:tab w:val="num" w:pos="0"/>
      </w:tabs>
      <w:suppressAutoHyphens/>
    </w:pPr>
    <w:rPr>
      <w:rFonts w:ascii="Garamond" w:eastAsia="MS Gothic" w:hAnsi="Garamond" w:cs="Times New Roman"/>
      <w:b/>
      <w:lang w:eastAsia="ar-SA"/>
    </w:rPr>
  </w:style>
  <w:style w:type="character" w:customStyle="1" w:styleId="newsmain">
    <w:name w:val="news_main"/>
    <w:basedOn w:val="DefaultParagraphFont"/>
    <w:rsid w:val="00AF04E9"/>
  </w:style>
  <w:style w:type="character" w:customStyle="1" w:styleId="pnumber">
    <w:name w:val="pnumber"/>
    <w:rsid w:val="00AF04E9"/>
  </w:style>
  <w:style w:type="character" w:customStyle="1" w:styleId="ital">
    <w:name w:val="ital"/>
    <w:rsid w:val="00AF04E9"/>
  </w:style>
  <w:style w:type="character" w:customStyle="1" w:styleId="orgdiv">
    <w:name w:val="orgdiv"/>
    <w:rsid w:val="00AF04E9"/>
  </w:style>
  <w:style w:type="character" w:customStyle="1" w:styleId="orgname">
    <w:name w:val="orgname"/>
    <w:rsid w:val="00AF04E9"/>
  </w:style>
  <w:style w:type="character" w:customStyle="1" w:styleId="city">
    <w:name w:val="city"/>
    <w:rsid w:val="00AF04E9"/>
  </w:style>
  <w:style w:type="character" w:customStyle="1" w:styleId="state">
    <w:name w:val="state"/>
    <w:rsid w:val="00AF04E9"/>
  </w:style>
  <w:style w:type="character" w:customStyle="1" w:styleId="country">
    <w:name w:val="country"/>
    <w:rsid w:val="00AF04E9"/>
  </w:style>
  <w:style w:type="character" w:customStyle="1" w:styleId="articletitle0">
    <w:name w:val="articletitle"/>
    <w:rsid w:val="00AF04E9"/>
    <w:rPr>
      <w:rFonts w:cs="Times New Roman"/>
    </w:rPr>
  </w:style>
  <w:style w:type="character" w:customStyle="1" w:styleId="6pointChar">
    <w:name w:val="6 point Char"/>
    <w:rsid w:val="00AF04E9"/>
    <w:rPr>
      <w:rFonts w:cs="Times New Roman"/>
      <w:sz w:val="12"/>
      <w:lang w:val="en-US" w:eastAsia="en-US"/>
    </w:rPr>
  </w:style>
  <w:style w:type="character" w:customStyle="1" w:styleId="underlinechar0">
    <w:name w:val="underlinechar"/>
    <w:basedOn w:val="DefaultParagraphFont"/>
    <w:rsid w:val="00AF04E9"/>
  </w:style>
  <w:style w:type="character" w:customStyle="1" w:styleId="CardUnderlineChar">
    <w:name w:val="Card Underline Char"/>
    <w:rsid w:val="00AF04E9"/>
    <w:rPr>
      <w:szCs w:val="24"/>
      <w:u w:val="single"/>
      <w:lang w:val="en-US" w:eastAsia="en-US" w:bidi="ar-SA"/>
    </w:rPr>
  </w:style>
  <w:style w:type="character" w:customStyle="1" w:styleId="tagciteChar3">
    <w:name w:val="tag/cite Char"/>
    <w:basedOn w:val="DefaultParagraphFont"/>
    <w:rsid w:val="00AF04E9"/>
    <w:rPr>
      <w:b/>
      <w:sz w:val="24"/>
      <w:lang w:val="en-US" w:eastAsia="en-US" w:bidi="ar-SA"/>
    </w:rPr>
  </w:style>
  <w:style w:type="character" w:customStyle="1" w:styleId="person-name">
    <w:name w:val="person-name"/>
    <w:basedOn w:val="DefaultParagraphFont"/>
    <w:rsid w:val="00AF04E9"/>
  </w:style>
  <w:style w:type="paragraph" w:customStyle="1" w:styleId="TxBr41p1">
    <w:name w:val="TxBr_41p1"/>
    <w:basedOn w:val="Normal"/>
    <w:uiPriority w:val="99"/>
    <w:qFormat/>
    <w:rsid w:val="00AF04E9"/>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F04E9"/>
    <w:rPr>
      <w:rFonts w:ascii="Georgia" w:eastAsia="Times New Roman" w:hAnsi="Georgia" w:cs="Arial" w:hint="default"/>
      <w:b/>
      <w:bCs/>
      <w:kern w:val="32"/>
      <w:sz w:val="28"/>
      <w:szCs w:val="32"/>
    </w:rPr>
  </w:style>
  <w:style w:type="character" w:customStyle="1" w:styleId="style3Char0">
    <w:name w:val="style 3 Char"/>
    <w:rsid w:val="00AF04E9"/>
    <w:rPr>
      <w:sz w:val="18"/>
      <w:szCs w:val="24"/>
      <w:lang w:val="en-US" w:eastAsia="en-US" w:bidi="ar-SA"/>
    </w:rPr>
  </w:style>
  <w:style w:type="paragraph" w:customStyle="1" w:styleId="003Cite">
    <w:name w:val="003Cite"/>
    <w:basedOn w:val="Normal"/>
    <w:qFormat/>
    <w:rsid w:val="00AF04E9"/>
    <w:rPr>
      <w:rFonts w:ascii="Times New Roman" w:eastAsia="Calibri" w:hAnsi="Times New Roman"/>
      <w:szCs w:val="16"/>
    </w:rPr>
  </w:style>
  <w:style w:type="paragraph" w:customStyle="1" w:styleId="NormalBold">
    <w:name w:val="Normal + Bold"/>
    <w:aliases w:val="Double Underline"/>
    <w:basedOn w:val="Normal"/>
    <w:link w:val="NormalBoldChar"/>
    <w:qFormat/>
    <w:rsid w:val="00AF04E9"/>
    <w:pPr>
      <w:jc w:val="both"/>
    </w:pPr>
    <w:rPr>
      <w:b/>
      <w:color w:val="000000"/>
      <w:u w:val="single"/>
    </w:rPr>
  </w:style>
  <w:style w:type="character" w:customStyle="1" w:styleId="NormalBoldChar">
    <w:name w:val="Normal + Bold Char"/>
    <w:aliases w:val="Double Underline Char"/>
    <w:basedOn w:val="DefaultParagraphFont"/>
    <w:link w:val="NormalBold"/>
    <w:rsid w:val="00AF04E9"/>
    <w:rPr>
      <w:rFonts w:ascii="Calibri" w:eastAsiaTheme="minorHAnsi" w:hAnsi="Calibri"/>
      <w:b/>
      <w:color w:val="000000"/>
      <w:sz w:val="22"/>
      <w:szCs w:val="22"/>
      <w:u w:val="single"/>
    </w:rPr>
  </w:style>
  <w:style w:type="character" w:customStyle="1" w:styleId="StyleBold1">
    <w:name w:val="Style Bold1"/>
    <w:rsid w:val="00AF04E9"/>
    <w:rPr>
      <w:rFonts w:ascii="Georgia" w:hAnsi="Georgia"/>
      <w:b/>
      <w:bCs/>
      <w:sz w:val="22"/>
    </w:rPr>
  </w:style>
  <w:style w:type="paragraph" w:customStyle="1" w:styleId="StyleCards12ptThickunderline">
    <w:name w:val="Style Cards + 12 pt Thick underline"/>
    <w:basedOn w:val="Normal"/>
    <w:link w:val="StyleCards12ptThickunderlineChar2"/>
    <w:qFormat/>
    <w:rsid w:val="00AF04E9"/>
    <w:pPr>
      <w:autoSpaceDE w:val="0"/>
      <w:autoSpaceDN w:val="0"/>
      <w:adjustRightInd w:val="0"/>
      <w:ind w:left="432" w:right="432"/>
      <w:jc w:val="both"/>
    </w:pPr>
    <w:rPr>
      <w:rFonts w:ascii="Times New Roman" w:eastAsia="Times New Roman" w:hAnsi="Times New Roman"/>
      <w:u w:val="thick"/>
    </w:rPr>
  </w:style>
  <w:style w:type="character" w:customStyle="1" w:styleId="StyleCards12ptThickunderlineChar2">
    <w:name w:val="Style Cards + 12 pt Thick underline Char2"/>
    <w:link w:val="StyleCards12ptThickunderline"/>
    <w:rsid w:val="00AF04E9"/>
    <w:rPr>
      <w:rFonts w:ascii="Times New Roman" w:eastAsia="Times New Roman" w:hAnsi="Times New Roman"/>
      <w:sz w:val="22"/>
      <w:szCs w:val="22"/>
      <w:u w:val="thick"/>
    </w:rPr>
  </w:style>
  <w:style w:type="character" w:customStyle="1" w:styleId="BlockHeadingsChar1">
    <w:name w:val="Block Headings Char1"/>
    <w:rsid w:val="00AF04E9"/>
    <w:rPr>
      <w:b/>
      <w:caps/>
    </w:rPr>
  </w:style>
  <w:style w:type="character" w:customStyle="1" w:styleId="submitted">
    <w:name w:val="submitted"/>
    <w:rsid w:val="00AF04E9"/>
  </w:style>
  <w:style w:type="paragraph" w:customStyle="1" w:styleId="CARD0">
    <w:name w:val="CARD"/>
    <w:basedOn w:val="Normal"/>
    <w:link w:val="CARDChar2"/>
    <w:autoRedefine/>
    <w:qFormat/>
    <w:rsid w:val="00AF04E9"/>
    <w:rPr>
      <w:rFonts w:eastAsia="Times New Roman"/>
      <w:szCs w:val="20"/>
    </w:rPr>
  </w:style>
  <w:style w:type="character" w:customStyle="1" w:styleId="CARDChar2">
    <w:name w:val="CARD Char"/>
    <w:link w:val="CARD0"/>
    <w:rsid w:val="00AF04E9"/>
    <w:rPr>
      <w:rFonts w:ascii="Calibri" w:eastAsia="Times New Roman" w:hAnsi="Calibri"/>
      <w:sz w:val="22"/>
      <w:szCs w:val="20"/>
    </w:rPr>
  </w:style>
  <w:style w:type="character" w:customStyle="1" w:styleId="FontStyle170">
    <w:name w:val="Font Style170"/>
    <w:uiPriority w:val="99"/>
    <w:rsid w:val="00AF04E9"/>
    <w:rPr>
      <w:rFonts w:ascii="Bookman Old Style" w:hAnsi="Bookman Old Style" w:cs="Bookman Old Style"/>
      <w:sz w:val="16"/>
      <w:szCs w:val="16"/>
    </w:rPr>
  </w:style>
  <w:style w:type="character" w:customStyle="1" w:styleId="FontStyle15">
    <w:name w:val="Font Style15"/>
    <w:uiPriority w:val="99"/>
    <w:rsid w:val="00AF04E9"/>
    <w:rPr>
      <w:rFonts w:ascii="Book Antiqua" w:hAnsi="Book Antiqua" w:cs="Book Antiqua"/>
      <w:b/>
      <w:bCs/>
      <w:spacing w:val="10"/>
      <w:sz w:val="16"/>
      <w:szCs w:val="16"/>
    </w:rPr>
  </w:style>
  <w:style w:type="character" w:customStyle="1" w:styleId="FontStyle17">
    <w:name w:val="Font Style17"/>
    <w:uiPriority w:val="99"/>
    <w:rsid w:val="00AF04E9"/>
    <w:rPr>
      <w:rFonts w:ascii="Book Antiqua" w:hAnsi="Book Antiqua" w:cs="Book Antiqua"/>
      <w:i/>
      <w:iCs/>
      <w:spacing w:val="10"/>
      <w:sz w:val="22"/>
      <w:szCs w:val="22"/>
    </w:rPr>
  </w:style>
  <w:style w:type="character" w:customStyle="1" w:styleId="articoloinside">
    <w:name w:val="articolo_inside"/>
    <w:rsid w:val="00AF04E9"/>
  </w:style>
  <w:style w:type="paragraph" w:customStyle="1" w:styleId="pagetools">
    <w:name w:val="pagetools"/>
    <w:basedOn w:val="Normal"/>
    <w:uiPriority w:val="99"/>
    <w:qFormat/>
    <w:rsid w:val="00AF04E9"/>
    <w:pPr>
      <w:spacing w:before="100" w:beforeAutospacing="1" w:after="100" w:afterAutospacing="1"/>
    </w:pPr>
    <w:rPr>
      <w:rFonts w:ascii="Times New Roman" w:eastAsia="Times New Roman" w:hAnsi="Times New Roman"/>
    </w:rPr>
  </w:style>
  <w:style w:type="character" w:customStyle="1" w:styleId="job">
    <w:name w:val="job"/>
    <w:basedOn w:val="DefaultParagraphFont"/>
    <w:rsid w:val="00AF04E9"/>
  </w:style>
  <w:style w:type="character" w:customStyle="1" w:styleId="company">
    <w:name w:val="company"/>
    <w:basedOn w:val="DefaultParagraphFont"/>
    <w:rsid w:val="00AF04E9"/>
  </w:style>
  <w:style w:type="character" w:customStyle="1" w:styleId="publisher">
    <w:name w:val="publisher"/>
    <w:basedOn w:val="DefaultParagraphFont"/>
    <w:rsid w:val="00AF04E9"/>
  </w:style>
  <w:style w:type="character" w:customStyle="1" w:styleId="pubyear">
    <w:name w:val="pubyear"/>
    <w:basedOn w:val="DefaultParagraphFont"/>
    <w:rsid w:val="00AF04E9"/>
  </w:style>
  <w:style w:type="character" w:customStyle="1" w:styleId="pubcity">
    <w:name w:val="pubcity"/>
    <w:basedOn w:val="DefaultParagraphFont"/>
    <w:rsid w:val="00AF04E9"/>
  </w:style>
  <w:style w:type="character" w:customStyle="1" w:styleId="bodycontentlink">
    <w:name w:val="bodycontentlink"/>
    <w:basedOn w:val="DefaultParagraphFont"/>
    <w:rsid w:val="00AF04E9"/>
  </w:style>
  <w:style w:type="paragraph" w:customStyle="1" w:styleId="C-Text">
    <w:name w:val="C-Text"/>
    <w:basedOn w:val="Normal"/>
    <w:uiPriority w:val="99"/>
    <w:qFormat/>
    <w:rsid w:val="00AF04E9"/>
    <w:pPr>
      <w:tabs>
        <w:tab w:val="num" w:pos="720"/>
      </w:tabs>
      <w:ind w:left="720" w:hanging="360"/>
    </w:pPr>
    <w:rPr>
      <w:rFonts w:ascii="Garamond" w:hAnsi="Garamond"/>
    </w:rPr>
  </w:style>
  <w:style w:type="paragraph" w:customStyle="1" w:styleId="times">
    <w:name w:val="times"/>
    <w:basedOn w:val="Normal"/>
    <w:uiPriority w:val="99"/>
    <w:qFormat/>
    <w:rsid w:val="00AF04E9"/>
    <w:pPr>
      <w:spacing w:before="100" w:beforeAutospacing="1" w:after="100" w:afterAutospacing="1"/>
    </w:pPr>
  </w:style>
  <w:style w:type="character" w:customStyle="1" w:styleId="ecdate">
    <w:name w:val="ec_date"/>
    <w:basedOn w:val="DefaultParagraphFont"/>
    <w:rsid w:val="00AF04E9"/>
    <w:rPr>
      <w:rFonts w:ascii="Verdana" w:hAnsi="Verdana" w:hint="default"/>
      <w:sz w:val="20"/>
      <w:szCs w:val="20"/>
      <w:shd w:val="clear" w:color="auto" w:fill="FFFFFF"/>
    </w:rPr>
  </w:style>
  <w:style w:type="paragraph" w:customStyle="1" w:styleId="ecmsonormal">
    <w:name w:val="ec_msonormal"/>
    <w:basedOn w:val="Normal"/>
    <w:uiPriority w:val="99"/>
    <w:qFormat/>
    <w:rsid w:val="00AF04E9"/>
    <w:pPr>
      <w:shd w:val="clear" w:color="auto" w:fill="FFFFFF"/>
      <w:spacing w:before="100" w:beforeAutospacing="1" w:after="100" w:afterAutospacing="1"/>
      <w:textAlignment w:val="top"/>
    </w:pPr>
    <w:rPr>
      <w:rFonts w:ascii="Verdana" w:hAnsi="Verdana"/>
    </w:rPr>
  </w:style>
  <w:style w:type="character" w:customStyle="1" w:styleId="articletext">
    <w:name w:val="article_text"/>
    <w:basedOn w:val="DefaultParagraphFont"/>
    <w:rsid w:val="00AF04E9"/>
  </w:style>
  <w:style w:type="character" w:customStyle="1" w:styleId="hittermhilite">
    <w:name w:val="hittermhilite"/>
    <w:basedOn w:val="DefaultParagraphFont"/>
    <w:rsid w:val="00AF04E9"/>
  </w:style>
  <w:style w:type="paragraph" w:customStyle="1" w:styleId="2ndOrderPara">
    <w:name w:val="2nd Order Para"/>
    <w:basedOn w:val="Normal"/>
    <w:next w:val="Normal"/>
    <w:uiPriority w:val="99"/>
    <w:qFormat/>
    <w:rsid w:val="00AF04E9"/>
    <w:pPr>
      <w:autoSpaceDE w:val="0"/>
      <w:autoSpaceDN w:val="0"/>
      <w:adjustRightInd w:val="0"/>
      <w:spacing w:before="120"/>
    </w:pPr>
  </w:style>
  <w:style w:type="paragraph" w:customStyle="1" w:styleId="3rdOrderPara">
    <w:name w:val="3rd Order Para"/>
    <w:basedOn w:val="Normal"/>
    <w:next w:val="Normal"/>
    <w:uiPriority w:val="99"/>
    <w:qFormat/>
    <w:rsid w:val="00AF04E9"/>
    <w:pPr>
      <w:autoSpaceDE w:val="0"/>
      <w:autoSpaceDN w:val="0"/>
      <w:adjustRightInd w:val="0"/>
      <w:spacing w:before="120"/>
    </w:pPr>
  </w:style>
  <w:style w:type="paragraph" w:customStyle="1" w:styleId="Normal-SIGN2">
    <w:name w:val="Normal-SIGN2"/>
    <w:basedOn w:val="Default"/>
    <w:next w:val="Default"/>
    <w:uiPriority w:val="99"/>
    <w:qFormat/>
    <w:rsid w:val="00AF04E9"/>
    <w:pPr>
      <w:spacing w:after="0" w:line="240" w:lineRule="auto"/>
    </w:pPr>
    <w:rPr>
      <w:rFonts w:ascii="Calibri" w:eastAsia="SimSun" w:hAnsi="Calibri" w:cs="Times New Roman"/>
    </w:rPr>
  </w:style>
  <w:style w:type="character" w:customStyle="1" w:styleId="BoldChar">
    <w:name w:val="Bold Char"/>
    <w:basedOn w:val="DefaultParagraphFont"/>
    <w:rsid w:val="00AF04E9"/>
    <w:rPr>
      <w:b/>
      <w:lang w:val="en-US" w:eastAsia="en-US" w:bidi="ar-SA"/>
    </w:rPr>
  </w:style>
  <w:style w:type="paragraph" w:customStyle="1" w:styleId="u-intro">
    <w:name w:val="u-intro"/>
    <w:basedOn w:val="Normal"/>
    <w:uiPriority w:val="99"/>
    <w:qFormat/>
    <w:rsid w:val="00AF04E9"/>
    <w:pPr>
      <w:spacing w:before="100" w:beforeAutospacing="1" w:after="100" w:afterAutospacing="1"/>
    </w:pPr>
  </w:style>
  <w:style w:type="character" w:customStyle="1" w:styleId="u-byline">
    <w:name w:val="u-byline"/>
    <w:basedOn w:val="DefaultParagraphFont"/>
    <w:rsid w:val="00AF04E9"/>
  </w:style>
  <w:style w:type="character" w:customStyle="1" w:styleId="story">
    <w:name w:val="story"/>
    <w:basedOn w:val="DefaultParagraphFont"/>
    <w:rsid w:val="00AF04E9"/>
  </w:style>
  <w:style w:type="character" w:customStyle="1" w:styleId="articlebya">
    <w:name w:val="articleby_a"/>
    <w:basedOn w:val="DefaultParagraphFont"/>
    <w:rsid w:val="00AF04E9"/>
  </w:style>
  <w:style w:type="character" w:customStyle="1" w:styleId="popupwinby">
    <w:name w:val="popupwinby"/>
    <w:basedOn w:val="DefaultParagraphFont"/>
    <w:rsid w:val="00AF04E9"/>
  </w:style>
  <w:style w:type="character" w:customStyle="1" w:styleId="storyheader">
    <w:name w:val="storyheader"/>
    <w:basedOn w:val="DefaultParagraphFont"/>
    <w:rsid w:val="00AF04E9"/>
  </w:style>
  <w:style w:type="character" w:customStyle="1" w:styleId="StyleNormalWeb10ptChar">
    <w:name w:val="Style Normal (Web) + 10 pt Char"/>
    <w:basedOn w:val="DefaultParagraphFont"/>
    <w:rsid w:val="00AF04E9"/>
    <w:rPr>
      <w:szCs w:val="24"/>
      <w:lang w:val="en-US" w:eastAsia="en-US" w:bidi="ar-SA"/>
    </w:rPr>
  </w:style>
  <w:style w:type="paragraph" w:customStyle="1" w:styleId="TagCiteShells">
    <w:name w:val="Tag/Cite/Shells"/>
    <w:basedOn w:val="Normal"/>
    <w:uiPriority w:val="99"/>
    <w:qFormat/>
    <w:rsid w:val="00AF04E9"/>
    <w:rPr>
      <w:b/>
    </w:rPr>
  </w:style>
  <w:style w:type="paragraph" w:customStyle="1" w:styleId="DefinitionTerm">
    <w:name w:val="Definition Term"/>
    <w:basedOn w:val="Normal"/>
    <w:next w:val="Normal"/>
    <w:uiPriority w:val="99"/>
    <w:qFormat/>
    <w:rsid w:val="00AF04E9"/>
    <w:rPr>
      <w:snapToGrid w:val="0"/>
    </w:rPr>
  </w:style>
  <w:style w:type="character" w:customStyle="1" w:styleId="Style3CharChar">
    <w:name w:val="Style3 Char Char"/>
    <w:basedOn w:val="DefaultParagraphFont"/>
    <w:rsid w:val="00AF04E9"/>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AF04E9"/>
    <w:pPr>
      <w:spacing w:after="60"/>
    </w:pPr>
    <w:rPr>
      <w:rFonts w:eastAsia="SimSun" w:cs="Times New Roman"/>
      <w:caps/>
      <w:sz w:val="20"/>
      <w:lang w:eastAsia="zh-CN"/>
    </w:rPr>
  </w:style>
  <w:style w:type="character" w:customStyle="1" w:styleId="NormalChar">
    <w:name w:val="Normal Char"/>
    <w:basedOn w:val="DefaultParagraphFont"/>
    <w:rsid w:val="00AF04E9"/>
    <w:rPr>
      <w:lang w:eastAsia="en-US"/>
    </w:rPr>
  </w:style>
  <w:style w:type="character" w:customStyle="1" w:styleId="BoldUnderlineChar3">
    <w:name w:val="Bold + Underline Char"/>
    <w:basedOn w:val="DefaultParagraphFont"/>
    <w:rsid w:val="00AF04E9"/>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uiPriority w:val="99"/>
    <w:qFormat/>
    <w:rsid w:val="00AF04E9"/>
    <w:pPr>
      <w:autoSpaceDE w:val="0"/>
      <w:autoSpaceDN w:val="0"/>
      <w:adjustRightInd w:val="0"/>
      <w:ind w:left="432" w:right="432"/>
      <w:jc w:val="both"/>
    </w:pPr>
    <w:rPr>
      <w:u w:val="thick"/>
    </w:rPr>
  </w:style>
  <w:style w:type="character" w:customStyle="1" w:styleId="citationiacgale">
    <w:name w:val="citation iac gale"/>
    <w:basedOn w:val="DefaultParagraphFont"/>
    <w:rsid w:val="00AF04E9"/>
  </w:style>
  <w:style w:type="character" w:customStyle="1" w:styleId="CharacterStyle7">
    <w:name w:val="Character Style 7"/>
    <w:rsid w:val="00AF04E9"/>
    <w:rPr>
      <w:rFonts w:ascii="Arial Narrow" w:hAnsi="Arial Narrow" w:cs="Arial Narrow"/>
      <w:sz w:val="20"/>
      <w:szCs w:val="20"/>
      <w:u w:val="single"/>
    </w:rPr>
  </w:style>
  <w:style w:type="character" w:customStyle="1" w:styleId="StyleStyle4Char">
    <w:name w:val="Style Style4 + Char"/>
    <w:basedOn w:val="DefaultParagraphFont"/>
    <w:rsid w:val="00AF04E9"/>
    <w:rPr>
      <w:rFonts w:ascii="Arial" w:hAnsi="Arial"/>
      <w:b/>
      <w:noProof w:val="0"/>
      <w:sz w:val="22"/>
      <w:szCs w:val="24"/>
      <w:u w:val="single"/>
      <w:lang w:val="en-US" w:eastAsia="en-US" w:bidi="ar-SA"/>
    </w:rPr>
  </w:style>
  <w:style w:type="paragraph" w:customStyle="1" w:styleId="Brief-SecondarySource">
    <w:name w:val="Brief - Secondary Source"/>
    <w:basedOn w:val="Normal"/>
    <w:uiPriority w:val="99"/>
    <w:qFormat/>
    <w:rsid w:val="00AF04E9"/>
    <w:rPr>
      <w:sz w:val="14"/>
    </w:rPr>
  </w:style>
  <w:style w:type="character" w:customStyle="1" w:styleId="StyleStyle4BlackChar">
    <w:name w:val="Style Style4 + Black Char"/>
    <w:basedOn w:val="DefaultParagraphFont"/>
    <w:rsid w:val="00AF04E9"/>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AF04E9"/>
    <w:rPr>
      <w:rFonts w:ascii="Verdana" w:hAnsi="Verdana"/>
      <w:sz w:val="21"/>
      <w:szCs w:val="21"/>
      <w:u w:val="thick"/>
    </w:rPr>
  </w:style>
  <w:style w:type="character" w:customStyle="1" w:styleId="UnderlinedEvidenceCharChar">
    <w:name w:val="Underlined Evidence Char Char"/>
    <w:basedOn w:val="DefaultParagraphFont"/>
    <w:rsid w:val="00AF04E9"/>
    <w:rPr>
      <w:rFonts w:ascii="Verdana" w:hAnsi="Verdana"/>
      <w:sz w:val="21"/>
      <w:szCs w:val="21"/>
      <w:u w:val="thick"/>
      <w:lang w:val="en-US" w:eastAsia="en-US" w:bidi="ar-SA"/>
    </w:rPr>
  </w:style>
  <w:style w:type="character" w:styleId="PlaceholderText">
    <w:name w:val="Placeholder Text"/>
    <w:basedOn w:val="DefaultParagraphFont"/>
    <w:uiPriority w:val="99"/>
    <w:rsid w:val="00AF04E9"/>
    <w:rPr>
      <w:color w:val="808080"/>
    </w:rPr>
  </w:style>
  <w:style w:type="character" w:customStyle="1" w:styleId="Styleunderline12pt">
    <w:name w:val="Style underline + 12 pt"/>
    <w:rsid w:val="00AF04E9"/>
    <w:rPr>
      <w:rFonts w:ascii="Times New Roman" w:hAnsi="Times New Roman"/>
      <w:bCs/>
      <w:sz w:val="20"/>
      <w:u w:val="single"/>
    </w:rPr>
  </w:style>
  <w:style w:type="character" w:customStyle="1" w:styleId="StyleUnderlineChar19pt">
    <w:name w:val="Style Underline Char1 + 9 pt"/>
    <w:basedOn w:val="UnderlineChar1"/>
    <w:rsid w:val="00AF04E9"/>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AF04E9"/>
    <w:rPr>
      <w:rFonts w:ascii="Times New Roman" w:hAnsi="Times New Roman"/>
      <w:b/>
      <w:bCs/>
      <w:sz w:val="20"/>
      <w:szCs w:val="24"/>
      <w:u w:val="single"/>
      <w:lang w:val="en-US" w:eastAsia="en-US" w:bidi="ar-SA"/>
    </w:rPr>
  </w:style>
  <w:style w:type="character" w:customStyle="1" w:styleId="StyleUnderlineChar1Bold">
    <w:name w:val="Style Underline Char1 + Bold"/>
    <w:rsid w:val="00AF04E9"/>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AF04E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F04E9"/>
    <w:rPr>
      <w:rFonts w:ascii="Times New Roman" w:hAnsi="Times New Roman"/>
      <w:sz w:val="20"/>
      <w:szCs w:val="24"/>
      <w:u w:val="single"/>
      <w:lang w:val="en-US" w:eastAsia="en-US" w:bidi="ar-SA"/>
    </w:rPr>
  </w:style>
  <w:style w:type="character" w:customStyle="1" w:styleId="Style9ptBoldUnderline">
    <w:name w:val="Style 9 pt Bold Underline"/>
    <w:rsid w:val="00AF04E9"/>
    <w:rPr>
      <w:b/>
      <w:bCs/>
      <w:sz w:val="20"/>
      <w:u w:val="single"/>
    </w:rPr>
  </w:style>
  <w:style w:type="paragraph" w:customStyle="1" w:styleId="StyleUnderline9pt">
    <w:name w:val="Style Underline + 9 pt"/>
    <w:link w:val="StyleUnderline9ptChar"/>
    <w:qFormat/>
    <w:rsid w:val="00AF04E9"/>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AF04E9"/>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AF04E9"/>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AF04E9"/>
    <w:rPr>
      <w:rFonts w:ascii="Times New Roman" w:hAnsi="Times New Roman"/>
      <w:sz w:val="20"/>
      <w:u w:val="single"/>
      <w:lang w:val="en-US" w:eastAsia="en-US" w:bidi="ar-SA"/>
    </w:rPr>
  </w:style>
  <w:style w:type="paragraph" w:customStyle="1" w:styleId="StyleUnderline9pt1">
    <w:name w:val="Style Underline + 9 pt1"/>
    <w:qFormat/>
    <w:rsid w:val="00AF04E9"/>
    <w:rPr>
      <w:rFonts w:ascii="Times New Roman" w:eastAsia="SimSun" w:hAnsi="Times New Roman" w:cs="Times New Roman"/>
      <w:sz w:val="20"/>
      <w:szCs w:val="20"/>
      <w:u w:val="single"/>
    </w:rPr>
  </w:style>
  <w:style w:type="character" w:customStyle="1" w:styleId="Style9ptUnderline1">
    <w:name w:val="Style 9 pt Underline1"/>
    <w:rsid w:val="00AF04E9"/>
    <w:rPr>
      <w:sz w:val="20"/>
      <w:u w:val="single"/>
    </w:rPr>
  </w:style>
  <w:style w:type="character" w:customStyle="1" w:styleId="StyleUnderlineChar19pt2">
    <w:name w:val="Style Underline Char1 + 9 pt2"/>
    <w:basedOn w:val="UnderlineChar1"/>
    <w:rsid w:val="00AF04E9"/>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AF04E9"/>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AF04E9"/>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AF04E9"/>
    <w:rPr>
      <w:rFonts w:ascii="Times New Roman" w:hAnsi="Times New Roman"/>
      <w:b/>
      <w:bCs/>
      <w:sz w:val="20"/>
      <w:szCs w:val="24"/>
      <w:u w:val="single"/>
      <w:lang w:val="en-US" w:eastAsia="en-US" w:bidi="ar-SA"/>
    </w:rPr>
  </w:style>
  <w:style w:type="character" w:customStyle="1" w:styleId="1">
    <w:name w:val="1"/>
    <w:rsid w:val="00AF04E9"/>
    <w:rPr>
      <w:rFonts w:cs="Arial"/>
      <w:bCs/>
      <w:sz w:val="20"/>
      <w:u w:val="single"/>
      <w:lang w:val="en-US" w:eastAsia="en-US" w:bidi="ar-SA"/>
    </w:rPr>
  </w:style>
  <w:style w:type="character" w:customStyle="1" w:styleId="articlecontent">
    <w:name w:val="articlecontent"/>
    <w:basedOn w:val="DefaultParagraphFont"/>
    <w:rsid w:val="00AF04E9"/>
  </w:style>
  <w:style w:type="character" w:customStyle="1" w:styleId="content">
    <w:name w:val="content"/>
    <w:basedOn w:val="DefaultParagraphFont"/>
    <w:rsid w:val="00AF04E9"/>
  </w:style>
  <w:style w:type="character" w:customStyle="1" w:styleId="2">
    <w:name w:val="2"/>
    <w:rsid w:val="00AF04E9"/>
    <w:rPr>
      <w:rFonts w:cs="Arial"/>
      <w:bCs/>
      <w:sz w:val="20"/>
      <w:u w:val="single"/>
      <w:lang w:val="en-US" w:eastAsia="en-US" w:bidi="ar-SA"/>
    </w:rPr>
  </w:style>
  <w:style w:type="character" w:customStyle="1" w:styleId="Style9ptUnderline2">
    <w:name w:val="Style 9 pt Underline2"/>
    <w:rsid w:val="00AF04E9"/>
    <w:rPr>
      <w:sz w:val="20"/>
      <w:u w:val="single"/>
    </w:rPr>
  </w:style>
  <w:style w:type="character" w:customStyle="1" w:styleId="Style9ptBoldUnderline1">
    <w:name w:val="Style 9 pt Bold Underline1"/>
    <w:rsid w:val="00AF04E9"/>
    <w:rPr>
      <w:b/>
      <w:bCs/>
      <w:sz w:val="20"/>
      <w:u w:val="single"/>
    </w:rPr>
  </w:style>
  <w:style w:type="paragraph" w:customStyle="1" w:styleId="StyleUnderline9pt2">
    <w:name w:val="Style Underline + 9 pt2"/>
    <w:link w:val="StyleUnderline9pt2Char"/>
    <w:qFormat/>
    <w:rsid w:val="00AF04E9"/>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AF04E9"/>
    <w:rPr>
      <w:rFonts w:ascii="Times New Roman" w:eastAsia="SimSun" w:hAnsi="Times New Roman" w:cs="Times New Roman"/>
      <w:sz w:val="20"/>
      <w:szCs w:val="20"/>
      <w:u w:val="single"/>
    </w:rPr>
  </w:style>
  <w:style w:type="character" w:customStyle="1" w:styleId="tagCharCharCharChar">
    <w:name w:val="tag Char Char Char Char"/>
    <w:rsid w:val="00AF04E9"/>
    <w:rPr>
      <w:rFonts w:ascii="Georgia" w:eastAsia="Calibri" w:hAnsi="Georgia" w:cs="Calibri"/>
      <w:b/>
      <w:sz w:val="24"/>
    </w:rPr>
  </w:style>
  <w:style w:type="character" w:customStyle="1" w:styleId="3">
    <w:name w:val="3"/>
    <w:rsid w:val="00AF04E9"/>
    <w:rPr>
      <w:rFonts w:cs="Arial"/>
      <w:bCs/>
      <w:sz w:val="20"/>
      <w:u w:val="single"/>
      <w:lang w:val="en-US" w:eastAsia="en-US" w:bidi="ar-SA"/>
    </w:rPr>
  </w:style>
  <w:style w:type="character" w:customStyle="1" w:styleId="4">
    <w:name w:val="4"/>
    <w:rsid w:val="00AF04E9"/>
    <w:rPr>
      <w:rFonts w:cs="Arial"/>
      <w:bCs/>
      <w:sz w:val="20"/>
      <w:u w:val="single"/>
      <w:lang w:val="en-US" w:eastAsia="en-US" w:bidi="ar-SA"/>
    </w:rPr>
  </w:style>
  <w:style w:type="character" w:customStyle="1" w:styleId="CharChar5">
    <w:name w:val="Char Char5"/>
    <w:rsid w:val="00AF04E9"/>
    <w:rPr>
      <w:rFonts w:ascii="Times New Roman" w:eastAsia="Times New Roman" w:hAnsi="Times New Roman" w:cs="Times New Roman"/>
      <w:bCs/>
      <w:szCs w:val="26"/>
      <w:u w:val="single"/>
    </w:rPr>
  </w:style>
  <w:style w:type="paragraph" w:customStyle="1" w:styleId="EmphasisText">
    <w:name w:val="Emphasis Text"/>
    <w:basedOn w:val="UnderlinedText"/>
    <w:link w:val="EmphasisTextChar"/>
    <w:qFormat/>
    <w:rsid w:val="00AF04E9"/>
    <w:rPr>
      <w:rFonts w:eastAsia="SimSun"/>
      <w:b w:val="0"/>
      <w:u w:val="single"/>
    </w:rPr>
  </w:style>
  <w:style w:type="character" w:customStyle="1" w:styleId="EmphasisTextChar">
    <w:name w:val="Emphasis Text Char"/>
    <w:link w:val="EmphasisText"/>
    <w:rsid w:val="00AF04E9"/>
    <w:rPr>
      <w:rFonts w:ascii="Times New Roman" w:eastAsia="SimSun" w:hAnsi="Times New Roman"/>
      <w:u w:val="single"/>
    </w:rPr>
  </w:style>
  <w:style w:type="character" w:customStyle="1" w:styleId="featuretitle">
    <w:name w:val="feature_title"/>
    <w:basedOn w:val="DefaultParagraphFont"/>
    <w:rsid w:val="00AF04E9"/>
  </w:style>
  <w:style w:type="character" w:customStyle="1" w:styleId="6">
    <w:name w:val="6"/>
    <w:rsid w:val="00AF04E9"/>
    <w:rPr>
      <w:rFonts w:cs="Arial"/>
      <w:bCs/>
      <w:sz w:val="20"/>
      <w:u w:val="single"/>
      <w:lang w:val="en-US" w:eastAsia="en-US" w:bidi="ar-SA"/>
    </w:rPr>
  </w:style>
  <w:style w:type="character" w:customStyle="1" w:styleId="7">
    <w:name w:val="7"/>
    <w:rsid w:val="00AF04E9"/>
    <w:rPr>
      <w:rFonts w:cs="Arial"/>
      <w:bCs/>
      <w:sz w:val="20"/>
      <w:u w:val="single"/>
      <w:lang w:val="en-US" w:eastAsia="en-US" w:bidi="ar-SA"/>
    </w:rPr>
  </w:style>
  <w:style w:type="character" w:customStyle="1" w:styleId="StyleUnderlineChar19pt4">
    <w:name w:val="Style Underline Char1 + 9 pt4"/>
    <w:basedOn w:val="UnderlineChar1"/>
    <w:rsid w:val="00AF04E9"/>
    <w:rPr>
      <w:rFonts w:ascii="Times New Roman" w:hAnsi="Times New Roman"/>
      <w:sz w:val="20"/>
      <w:szCs w:val="24"/>
      <w:u w:val="single"/>
      <w:lang w:val="en-US" w:eastAsia="en-US" w:bidi="ar-SA"/>
    </w:rPr>
  </w:style>
  <w:style w:type="character" w:customStyle="1" w:styleId="StyleUnderlineChar19ptBold1">
    <w:name w:val="Style Underline Char1 + 9 pt Bold1"/>
    <w:rsid w:val="00AF04E9"/>
    <w:rPr>
      <w:rFonts w:ascii="Times New Roman" w:hAnsi="Times New Roman"/>
      <w:b/>
      <w:bCs/>
      <w:sz w:val="20"/>
      <w:szCs w:val="24"/>
      <w:u w:val="single"/>
      <w:lang w:val="en-US" w:eastAsia="en-US" w:bidi="ar-SA"/>
    </w:rPr>
  </w:style>
  <w:style w:type="character" w:customStyle="1" w:styleId="Style9ptUnderline3">
    <w:name w:val="Style 9 pt Underline3"/>
    <w:rsid w:val="00AF04E9"/>
    <w:rPr>
      <w:sz w:val="20"/>
      <w:u w:val="single"/>
    </w:rPr>
  </w:style>
  <w:style w:type="paragraph" w:customStyle="1" w:styleId="Stylecard9pt">
    <w:name w:val="Style card + 9 pt"/>
    <w:basedOn w:val="Normal"/>
    <w:link w:val="Stylecard9ptChar"/>
    <w:qFormat/>
    <w:rsid w:val="00AF04E9"/>
    <w:pPr>
      <w:widowControl w:val="0"/>
      <w:ind w:left="288" w:right="288"/>
    </w:pPr>
    <w:rPr>
      <w:rFonts w:ascii="Times New Roman" w:eastAsia="Calibri" w:hAnsi="Times New Roman" w:cs="Times New Roman"/>
      <w:kern w:val="32"/>
      <w:sz w:val="20"/>
      <w:szCs w:val="20"/>
      <w:u w:val="single"/>
    </w:rPr>
  </w:style>
  <w:style w:type="character" w:customStyle="1" w:styleId="Stylecard9ptChar">
    <w:name w:val="Style card + 9 pt Char"/>
    <w:basedOn w:val="cardChar"/>
    <w:link w:val="Stylecard9pt"/>
    <w:rsid w:val="00AF04E9"/>
    <w:rPr>
      <w:rFonts w:ascii="Times New Roman" w:eastAsia="Calibri" w:hAnsi="Times New Roman" w:cs="Times New Roman"/>
      <w:kern w:val="32"/>
      <w:sz w:val="20"/>
      <w:szCs w:val="20"/>
      <w:u w:val="single"/>
    </w:rPr>
  </w:style>
  <w:style w:type="character" w:customStyle="1" w:styleId="Styleunderline9pt0">
    <w:name w:val="Style underline + 9 pt"/>
    <w:basedOn w:val="underline"/>
    <w:rsid w:val="00AF04E9"/>
    <w:rPr>
      <w:rFonts w:ascii="Georgia" w:hAnsi="Georgia" w:cs="Times New Roman" w:hint="default"/>
      <w:b w:val="0"/>
      <w:iCs w:val="0"/>
      <w:sz w:val="20"/>
      <w:u w:val="single"/>
    </w:rPr>
  </w:style>
  <w:style w:type="character" w:customStyle="1" w:styleId="Style9ptUnderline4">
    <w:name w:val="Style 9 pt Underline4"/>
    <w:rsid w:val="00AF04E9"/>
    <w:rPr>
      <w:sz w:val="20"/>
      <w:u w:val="single"/>
    </w:rPr>
  </w:style>
  <w:style w:type="character" w:customStyle="1" w:styleId="55">
    <w:name w:val="55"/>
    <w:rsid w:val="00AF04E9"/>
    <w:rPr>
      <w:rFonts w:cs="Arial"/>
      <w:bCs/>
      <w:sz w:val="20"/>
      <w:u w:val="single"/>
      <w:lang w:val="en-US" w:eastAsia="en-US" w:bidi="ar-SA"/>
    </w:rPr>
  </w:style>
  <w:style w:type="paragraph" w:customStyle="1" w:styleId="CardBody">
    <w:name w:val="Card Body"/>
    <w:basedOn w:val="Normal"/>
    <w:link w:val="CardBodyChar"/>
    <w:qFormat/>
    <w:rsid w:val="00AF04E9"/>
    <w:rPr>
      <w:rFonts w:eastAsia="Calibri"/>
    </w:rPr>
  </w:style>
  <w:style w:type="character" w:customStyle="1" w:styleId="CardBodyChar">
    <w:name w:val="Card Body Char"/>
    <w:link w:val="CardBody"/>
    <w:rsid w:val="00AF04E9"/>
    <w:rPr>
      <w:rFonts w:ascii="Calibri" w:eastAsia="Calibri" w:hAnsi="Calibri"/>
      <w:sz w:val="22"/>
      <w:szCs w:val="22"/>
    </w:rPr>
  </w:style>
  <w:style w:type="character" w:customStyle="1" w:styleId="Styleunderline9pt10">
    <w:name w:val="Style underline + 9 pt1"/>
    <w:basedOn w:val="underline"/>
    <w:rsid w:val="00AF04E9"/>
    <w:rPr>
      <w:rFonts w:ascii="Georgia" w:hAnsi="Georgia" w:cs="Times New Roman" w:hint="default"/>
      <w:b w:val="0"/>
      <w:iCs w:val="0"/>
      <w:sz w:val="20"/>
      <w:u w:val="single"/>
    </w:rPr>
  </w:style>
  <w:style w:type="character" w:customStyle="1" w:styleId="Styleunderline9ptBold">
    <w:name w:val="Style underline + 9 pt Bold"/>
    <w:rsid w:val="00AF04E9"/>
    <w:rPr>
      <w:b/>
      <w:bCs/>
      <w:sz w:val="20"/>
      <w:u w:val="single"/>
    </w:rPr>
  </w:style>
  <w:style w:type="character" w:customStyle="1" w:styleId="StyleUnderliningChar9ptBold">
    <w:name w:val="Style Underlining Char + 9 pt Bold"/>
    <w:rsid w:val="00AF04E9"/>
    <w:rPr>
      <w:rFonts w:ascii="Times New Roman" w:hAnsi="Times New Roman"/>
      <w:b/>
      <w:bCs/>
      <w:sz w:val="20"/>
      <w:szCs w:val="24"/>
      <w:u w:val="single"/>
      <w:lang w:val="en-US" w:eastAsia="en-US" w:bidi="ar-SA"/>
    </w:rPr>
  </w:style>
  <w:style w:type="character" w:customStyle="1" w:styleId="StyleUnderliningChar9pt">
    <w:name w:val="Style Underlining Char + 9 pt"/>
    <w:rsid w:val="00AF04E9"/>
    <w:rPr>
      <w:rFonts w:ascii="Times New Roman" w:hAnsi="Times New Roman"/>
      <w:sz w:val="20"/>
      <w:szCs w:val="24"/>
      <w:u w:val="single"/>
      <w:lang w:val="en-US" w:eastAsia="en-US" w:bidi="ar-SA"/>
    </w:rPr>
  </w:style>
  <w:style w:type="character" w:customStyle="1" w:styleId="34">
    <w:name w:val="34"/>
    <w:rsid w:val="00AF04E9"/>
    <w:rPr>
      <w:rFonts w:ascii="Times New Roman" w:hAnsi="Times New Roman" w:cs="Arial"/>
      <w:bCs/>
      <w:sz w:val="20"/>
      <w:u w:val="single"/>
      <w:lang w:val="en-US" w:eastAsia="en-US" w:bidi="ar-SA"/>
    </w:rPr>
  </w:style>
  <w:style w:type="character" w:customStyle="1" w:styleId="45">
    <w:name w:val="45"/>
    <w:rsid w:val="00AF04E9"/>
    <w:rPr>
      <w:rFonts w:ascii="Times New Roman" w:hAnsi="Times New Roman" w:cs="Arial"/>
      <w:b/>
      <w:bCs/>
      <w:sz w:val="20"/>
      <w:u w:val="single"/>
      <w:lang w:val="en-US" w:eastAsia="en-US" w:bidi="ar-SA"/>
    </w:rPr>
  </w:style>
  <w:style w:type="character" w:customStyle="1" w:styleId="Style9ptUnderline5">
    <w:name w:val="Style 9 pt Underline5"/>
    <w:rsid w:val="00AF04E9"/>
    <w:rPr>
      <w:rFonts w:ascii="Times New Roman" w:hAnsi="Times New Roman"/>
      <w:sz w:val="20"/>
      <w:u w:val="single"/>
    </w:rPr>
  </w:style>
  <w:style w:type="character" w:customStyle="1" w:styleId="Style9ptBoldUnderline2">
    <w:name w:val="Style 9 pt Bold Underline2"/>
    <w:rsid w:val="00AF04E9"/>
    <w:rPr>
      <w:rFonts w:ascii="Times New Roman" w:hAnsi="Times New Roman"/>
      <w:b/>
      <w:bCs/>
      <w:sz w:val="20"/>
      <w:u w:val="single"/>
    </w:rPr>
  </w:style>
  <w:style w:type="character" w:customStyle="1" w:styleId="StyleBoldItalicUnderlineBorderSinglesolidlineAuto">
    <w:name w:val="Style Bold Italic Underline Border: : (Single solid line Auto ..."/>
    <w:rsid w:val="00AF04E9"/>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AF04E9"/>
    <w:rPr>
      <w:rFonts w:ascii="Georgia" w:eastAsia="Calibri" w:hAnsi="Georgia"/>
    </w:rPr>
  </w:style>
  <w:style w:type="character" w:customStyle="1" w:styleId="StyleStyle49pt1Char">
    <w:name w:val="Style Style4 + 9 pt1 Char"/>
    <w:basedOn w:val="Style4Char"/>
    <w:link w:val="StyleStyle49pt1"/>
    <w:rsid w:val="00AF04E9"/>
    <w:rPr>
      <w:rFonts w:ascii="Georgia" w:eastAsia="Calibri" w:hAnsi="Georgia"/>
      <w:sz w:val="20"/>
      <w:szCs w:val="22"/>
      <w:u w:val="single"/>
    </w:rPr>
  </w:style>
  <w:style w:type="paragraph" w:customStyle="1" w:styleId="StyleStyle49ptBold1">
    <w:name w:val="Style Style4 + 9 pt Bold1"/>
    <w:basedOn w:val="Style4"/>
    <w:link w:val="StyleStyle49ptBold1Char"/>
    <w:qFormat/>
    <w:rsid w:val="00AF04E9"/>
    <w:rPr>
      <w:rFonts w:ascii="Georgia" w:eastAsia="Calibri" w:hAnsi="Georgia"/>
      <w:b/>
      <w:bCs/>
      <w:sz w:val="22"/>
    </w:rPr>
  </w:style>
  <w:style w:type="character" w:customStyle="1" w:styleId="StyleStyle49ptBold1Char">
    <w:name w:val="Style Style4 + 9 pt Bold1 Char"/>
    <w:link w:val="StyleStyle49ptBold1"/>
    <w:rsid w:val="00AF04E9"/>
    <w:rPr>
      <w:rFonts w:ascii="Georgia" w:eastAsia="Calibri" w:hAnsi="Georgia"/>
      <w:b/>
      <w:bCs/>
      <w:sz w:val="22"/>
      <w:szCs w:val="22"/>
      <w:u w:val="single"/>
    </w:rPr>
  </w:style>
  <w:style w:type="paragraph" w:customStyle="1" w:styleId="StyleStyle49pt2">
    <w:name w:val="Style Style4 + 9 pt2"/>
    <w:basedOn w:val="Style4"/>
    <w:link w:val="StyleStyle49pt2Char"/>
    <w:qFormat/>
    <w:rsid w:val="00AF04E9"/>
    <w:rPr>
      <w:rFonts w:ascii="Georgia" w:eastAsia="Calibri" w:hAnsi="Georgia"/>
    </w:rPr>
  </w:style>
  <w:style w:type="character" w:customStyle="1" w:styleId="StyleStyle49pt2Char">
    <w:name w:val="Style Style4 + 9 pt2 Char"/>
    <w:basedOn w:val="Style4Char"/>
    <w:link w:val="StyleStyle49pt2"/>
    <w:rsid w:val="00AF04E9"/>
    <w:rPr>
      <w:rFonts w:ascii="Georgia" w:eastAsia="Calibri" w:hAnsi="Georgia"/>
      <w:sz w:val="20"/>
      <w:szCs w:val="22"/>
      <w:u w:val="single"/>
    </w:rPr>
  </w:style>
  <w:style w:type="paragraph" w:customStyle="1" w:styleId="StyleStyle49ptBold2">
    <w:name w:val="Style Style4 + 9 pt Bold2"/>
    <w:basedOn w:val="Style4"/>
    <w:link w:val="StyleStyle49ptBold2Char"/>
    <w:qFormat/>
    <w:rsid w:val="00AF04E9"/>
    <w:rPr>
      <w:rFonts w:ascii="Georgia" w:eastAsia="Calibri" w:hAnsi="Georgia"/>
      <w:b/>
      <w:bCs/>
      <w:sz w:val="22"/>
    </w:rPr>
  </w:style>
  <w:style w:type="character" w:customStyle="1" w:styleId="StyleStyle49ptBold2Char">
    <w:name w:val="Style Style4 + 9 pt Bold2 Char"/>
    <w:link w:val="StyleStyle49ptBold2"/>
    <w:rsid w:val="00AF04E9"/>
    <w:rPr>
      <w:rFonts w:ascii="Georgia" w:eastAsia="Calibri" w:hAnsi="Georgia"/>
      <w:b/>
      <w:bCs/>
      <w:sz w:val="22"/>
      <w:szCs w:val="22"/>
      <w:u w:val="single"/>
    </w:rPr>
  </w:style>
  <w:style w:type="character" w:customStyle="1" w:styleId="23">
    <w:name w:val="23"/>
    <w:rsid w:val="00AF04E9"/>
    <w:rPr>
      <w:rFonts w:ascii="Times New Roman" w:hAnsi="Times New Roman" w:cs="Arial"/>
      <w:bCs/>
      <w:sz w:val="20"/>
      <w:u w:val="single"/>
      <w:lang w:val="en-US" w:eastAsia="en-US" w:bidi="ar-SA"/>
    </w:rPr>
  </w:style>
  <w:style w:type="character" w:customStyle="1" w:styleId="33">
    <w:name w:val="33"/>
    <w:rsid w:val="00AF04E9"/>
    <w:rPr>
      <w:rFonts w:ascii="Times New Roman" w:hAnsi="Times New Roman" w:cs="Arial"/>
      <w:b/>
      <w:bCs/>
      <w:sz w:val="20"/>
      <w:u w:val="single"/>
      <w:lang w:val="en-US" w:eastAsia="en-US" w:bidi="ar-SA"/>
    </w:rPr>
  </w:style>
  <w:style w:type="character" w:customStyle="1" w:styleId="27">
    <w:name w:val="27"/>
    <w:rsid w:val="00AF04E9"/>
    <w:rPr>
      <w:rFonts w:cs="Arial"/>
      <w:bCs/>
      <w:sz w:val="20"/>
      <w:u w:val="single"/>
      <w:lang w:val="en-US" w:eastAsia="en-US" w:bidi="ar-SA"/>
    </w:rPr>
  </w:style>
  <w:style w:type="character" w:customStyle="1" w:styleId="StyleArialNarrow9pt">
    <w:name w:val="Style Arial Narrow 9 pt"/>
    <w:rsid w:val="00AF04E9"/>
    <w:rPr>
      <w:rFonts w:ascii="Times New Roman" w:hAnsi="Times New Roman"/>
      <w:sz w:val="20"/>
    </w:rPr>
  </w:style>
  <w:style w:type="paragraph" w:customStyle="1" w:styleId="CiteBody">
    <w:name w:val="Cite Body"/>
    <w:basedOn w:val="Normal"/>
    <w:link w:val="CiteBodyChar"/>
    <w:qFormat/>
    <w:rsid w:val="00AF04E9"/>
    <w:rPr>
      <w:rFonts w:eastAsia="Calibri"/>
      <w:szCs w:val="16"/>
    </w:rPr>
  </w:style>
  <w:style w:type="character" w:customStyle="1" w:styleId="CiteBodyChar">
    <w:name w:val="Cite Body Char"/>
    <w:link w:val="CiteBody"/>
    <w:rsid w:val="00AF04E9"/>
    <w:rPr>
      <w:rFonts w:ascii="Calibri" w:eastAsia="Calibri" w:hAnsi="Calibri"/>
      <w:sz w:val="22"/>
      <w:szCs w:val="16"/>
    </w:rPr>
  </w:style>
  <w:style w:type="paragraph" w:customStyle="1" w:styleId="StyleCardBody11ptUnderline">
    <w:name w:val="Style Card Body + 11 pt Underline"/>
    <w:basedOn w:val="CardBody"/>
    <w:link w:val="StyleCardBody11ptUnderlineChar"/>
    <w:qFormat/>
    <w:rsid w:val="00AF04E9"/>
    <w:rPr>
      <w:sz w:val="20"/>
      <w:u w:val="single"/>
    </w:rPr>
  </w:style>
  <w:style w:type="character" w:customStyle="1" w:styleId="StyleCardBody11ptUnderlineChar">
    <w:name w:val="Style Card Body + 11 pt Underline Char"/>
    <w:link w:val="StyleCardBody11ptUnderline"/>
    <w:rsid w:val="00AF04E9"/>
    <w:rPr>
      <w:rFonts w:ascii="Calibri" w:eastAsia="Calibri" w:hAnsi="Calibri"/>
      <w:sz w:val="20"/>
      <w:szCs w:val="22"/>
      <w:u w:val="single"/>
    </w:rPr>
  </w:style>
  <w:style w:type="paragraph" w:customStyle="1" w:styleId="StyleStyle49pt4">
    <w:name w:val="Style Style4 + 9 pt4"/>
    <w:basedOn w:val="Style4"/>
    <w:link w:val="StyleStyle49pt4Char"/>
    <w:qFormat/>
    <w:rsid w:val="00AF04E9"/>
    <w:rPr>
      <w:rFonts w:ascii="Georgia" w:eastAsia="Calibri" w:hAnsi="Georgia"/>
    </w:rPr>
  </w:style>
  <w:style w:type="character" w:customStyle="1" w:styleId="StyleStyle49pt4Char">
    <w:name w:val="Style Style4 + 9 pt4 Char"/>
    <w:basedOn w:val="Style4Char"/>
    <w:link w:val="StyleStyle49pt4"/>
    <w:rsid w:val="00AF04E9"/>
    <w:rPr>
      <w:rFonts w:ascii="Georgia" w:eastAsia="Calibri" w:hAnsi="Georgia"/>
      <w:sz w:val="20"/>
      <w:szCs w:val="22"/>
      <w:u w:val="single"/>
    </w:rPr>
  </w:style>
  <w:style w:type="paragraph" w:customStyle="1" w:styleId="StyleStyle49ptBold4">
    <w:name w:val="Style Style4 + 9 pt Bold4"/>
    <w:basedOn w:val="Style4"/>
    <w:link w:val="StyleStyle49ptBold4Char"/>
    <w:qFormat/>
    <w:rsid w:val="00AF04E9"/>
    <w:rPr>
      <w:rFonts w:ascii="Georgia" w:eastAsia="Calibri" w:hAnsi="Georgia"/>
      <w:b/>
      <w:bCs/>
      <w:sz w:val="22"/>
    </w:rPr>
  </w:style>
  <w:style w:type="character" w:customStyle="1" w:styleId="StyleStyle49ptBold4Char">
    <w:name w:val="Style Style4 + 9 pt Bold4 Char"/>
    <w:link w:val="StyleStyle49ptBold4"/>
    <w:rsid w:val="00AF04E9"/>
    <w:rPr>
      <w:rFonts w:ascii="Georgia" w:eastAsia="Calibri" w:hAnsi="Georgia"/>
      <w:b/>
      <w:bCs/>
      <w:sz w:val="22"/>
      <w:szCs w:val="22"/>
      <w:u w:val="single"/>
    </w:rPr>
  </w:style>
  <w:style w:type="character" w:customStyle="1" w:styleId="StyleUnderlineCharChar9pt2">
    <w:name w:val="Style Underline Char Char + 9 pt2"/>
    <w:basedOn w:val="DefaultParagraphFont"/>
    <w:rsid w:val="00AF04E9"/>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AF04E9"/>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AF04E9"/>
    <w:rPr>
      <w:b/>
      <w:bCs/>
      <w:sz w:val="20"/>
      <w:u w:val="single"/>
      <w:bdr w:val="single" w:sz="4" w:space="0" w:color="auto"/>
    </w:rPr>
  </w:style>
  <w:style w:type="character" w:customStyle="1" w:styleId="Style9ptUnderline7">
    <w:name w:val="Style 9 pt Underline7"/>
    <w:rsid w:val="00AF04E9"/>
    <w:rPr>
      <w:sz w:val="20"/>
      <w:u w:val="single"/>
    </w:rPr>
  </w:style>
  <w:style w:type="character" w:customStyle="1" w:styleId="Style9ptBoldUnderline3">
    <w:name w:val="Style 9 pt Bold Underline3"/>
    <w:rsid w:val="00AF04E9"/>
    <w:rPr>
      <w:b/>
      <w:bCs/>
      <w:sz w:val="20"/>
      <w:u w:val="single"/>
    </w:rPr>
  </w:style>
  <w:style w:type="character" w:customStyle="1" w:styleId="Style9ptUnderline8">
    <w:name w:val="Style 9 pt Underline8"/>
    <w:rsid w:val="00AF04E9"/>
    <w:rPr>
      <w:sz w:val="20"/>
      <w:u w:val="single"/>
    </w:rPr>
  </w:style>
  <w:style w:type="paragraph" w:customStyle="1" w:styleId="StyleStyle49pt5">
    <w:name w:val="Style Style4 + 9 pt5"/>
    <w:basedOn w:val="Style4"/>
    <w:link w:val="StyleStyle49pt5Char"/>
    <w:qFormat/>
    <w:rsid w:val="00AF04E9"/>
    <w:rPr>
      <w:rFonts w:ascii="Georgia" w:eastAsia="Calibri" w:hAnsi="Georgia"/>
    </w:rPr>
  </w:style>
  <w:style w:type="character" w:customStyle="1" w:styleId="StyleStyle49pt5Char">
    <w:name w:val="Style Style4 + 9 pt5 Char"/>
    <w:basedOn w:val="Style4Char"/>
    <w:link w:val="StyleStyle49pt5"/>
    <w:rsid w:val="00AF04E9"/>
    <w:rPr>
      <w:rFonts w:ascii="Georgia" w:eastAsia="Calibri" w:hAnsi="Georgia"/>
      <w:sz w:val="20"/>
      <w:szCs w:val="22"/>
      <w:u w:val="single"/>
    </w:rPr>
  </w:style>
  <w:style w:type="paragraph" w:customStyle="1" w:styleId="StyleStyle49pt6">
    <w:name w:val="Style Style4 + 9 pt6"/>
    <w:basedOn w:val="Style4"/>
    <w:link w:val="StyleStyle49pt6Char"/>
    <w:qFormat/>
    <w:rsid w:val="00AF04E9"/>
    <w:rPr>
      <w:rFonts w:ascii="Georgia" w:eastAsia="Calibri" w:hAnsi="Georgia"/>
    </w:rPr>
  </w:style>
  <w:style w:type="character" w:customStyle="1" w:styleId="StyleStyle49pt6Char">
    <w:name w:val="Style Style4 + 9 pt6 Char"/>
    <w:basedOn w:val="Style4Char"/>
    <w:link w:val="StyleStyle49pt6"/>
    <w:rsid w:val="00AF04E9"/>
    <w:rPr>
      <w:rFonts w:ascii="Georgia" w:eastAsia="Calibri" w:hAnsi="Georgia"/>
      <w:sz w:val="20"/>
      <w:szCs w:val="22"/>
      <w:u w:val="single"/>
    </w:rPr>
  </w:style>
  <w:style w:type="character" w:customStyle="1" w:styleId="66">
    <w:name w:val="66"/>
    <w:rsid w:val="00AF04E9"/>
    <w:rPr>
      <w:rFonts w:cs="Arial"/>
      <w:bCs/>
      <w:sz w:val="20"/>
      <w:u w:val="single"/>
      <w:lang w:val="en-US" w:eastAsia="en-US" w:bidi="ar-SA"/>
    </w:rPr>
  </w:style>
  <w:style w:type="character" w:customStyle="1" w:styleId="Style9ptUnderline9">
    <w:name w:val="Style 9 pt Underline9"/>
    <w:rsid w:val="00AF04E9"/>
    <w:rPr>
      <w:sz w:val="20"/>
      <w:u w:val="single"/>
    </w:rPr>
  </w:style>
  <w:style w:type="paragraph" w:customStyle="1" w:styleId="StyleStyle49ptBold5">
    <w:name w:val="Style Style4 + 9 pt Bold5"/>
    <w:basedOn w:val="Style4"/>
    <w:link w:val="StyleStyle49ptBold5Char"/>
    <w:qFormat/>
    <w:rsid w:val="00AF04E9"/>
    <w:rPr>
      <w:rFonts w:ascii="Georgia" w:eastAsia="Calibri" w:hAnsi="Georgia"/>
      <w:b/>
      <w:bCs/>
      <w:sz w:val="22"/>
    </w:rPr>
  </w:style>
  <w:style w:type="character" w:customStyle="1" w:styleId="StyleStyle49ptBold5Char">
    <w:name w:val="Style Style4 + 9 pt Bold5 Char"/>
    <w:link w:val="StyleStyle49ptBold5"/>
    <w:rsid w:val="00AF04E9"/>
    <w:rPr>
      <w:rFonts w:ascii="Georgia" w:eastAsia="Calibri" w:hAnsi="Georgia"/>
      <w:b/>
      <w:bCs/>
      <w:sz w:val="22"/>
      <w:szCs w:val="22"/>
      <w:u w:val="single"/>
    </w:rPr>
  </w:style>
  <w:style w:type="character" w:customStyle="1" w:styleId="Style9ptBoldUnderline4">
    <w:name w:val="Style 9 pt Bold Underline4"/>
    <w:rsid w:val="00AF04E9"/>
    <w:rPr>
      <w:b/>
      <w:bCs/>
      <w:sz w:val="20"/>
      <w:u w:val="single"/>
    </w:rPr>
  </w:style>
  <w:style w:type="paragraph" w:customStyle="1" w:styleId="StyleStyle49pt7">
    <w:name w:val="Style Style4 + 9 pt7"/>
    <w:basedOn w:val="Style4"/>
    <w:link w:val="StyleStyle49pt7Char"/>
    <w:qFormat/>
    <w:rsid w:val="00AF04E9"/>
    <w:rPr>
      <w:rFonts w:ascii="Georgia" w:eastAsia="Calibri" w:hAnsi="Georgia"/>
    </w:rPr>
  </w:style>
  <w:style w:type="character" w:customStyle="1" w:styleId="StyleStyle49pt7Char">
    <w:name w:val="Style Style4 + 9 pt7 Char"/>
    <w:basedOn w:val="Style4Char"/>
    <w:link w:val="StyleStyle49pt7"/>
    <w:rsid w:val="00AF04E9"/>
    <w:rPr>
      <w:rFonts w:ascii="Georgia" w:eastAsia="Calibri" w:hAnsi="Georgia"/>
      <w:sz w:val="20"/>
      <w:szCs w:val="22"/>
      <w:u w:val="single"/>
    </w:rPr>
  </w:style>
  <w:style w:type="character" w:customStyle="1" w:styleId="titleblue14">
    <w:name w:val="titleblue14"/>
    <w:basedOn w:val="DefaultParagraphFont"/>
    <w:rsid w:val="00AF04E9"/>
  </w:style>
  <w:style w:type="character" w:customStyle="1" w:styleId="Style11ptUnderline1">
    <w:name w:val="Style 11 pt Underline1"/>
    <w:rsid w:val="00AF04E9"/>
    <w:rPr>
      <w:sz w:val="20"/>
      <w:u w:val="single"/>
    </w:rPr>
  </w:style>
  <w:style w:type="character" w:customStyle="1" w:styleId="Style11ptBoldUnderline1">
    <w:name w:val="Style 11 pt Bold Underline1"/>
    <w:rsid w:val="00AF04E9"/>
    <w:rPr>
      <w:b/>
      <w:bCs/>
      <w:sz w:val="20"/>
      <w:u w:val="single"/>
    </w:rPr>
  </w:style>
  <w:style w:type="paragraph" w:customStyle="1" w:styleId="FONT7">
    <w:name w:val="FONT 7"/>
    <w:qFormat/>
    <w:rsid w:val="00AF04E9"/>
    <w:rPr>
      <w:rFonts w:ascii="Times New Roman" w:eastAsia="SimSun" w:hAnsi="Times New Roman" w:cs="Arial"/>
      <w:bCs/>
      <w:iCs/>
      <w:sz w:val="14"/>
      <w:szCs w:val="28"/>
    </w:rPr>
  </w:style>
  <w:style w:type="character" w:customStyle="1" w:styleId="CharChar4">
    <w:name w:val="Char Char4"/>
    <w:rsid w:val="00AF04E9"/>
    <w:rPr>
      <w:szCs w:val="24"/>
      <w:lang w:eastAsia="zh-CN"/>
    </w:rPr>
  </w:style>
  <w:style w:type="paragraph" w:customStyle="1" w:styleId="StyleStyle49pt8">
    <w:name w:val="Style Style4 + 9 pt8"/>
    <w:basedOn w:val="Style4"/>
    <w:qFormat/>
    <w:rsid w:val="00AF04E9"/>
    <w:rPr>
      <w:rFonts w:ascii="Georgia" w:eastAsia="Calibri" w:hAnsi="Georgia"/>
      <w:sz w:val="22"/>
    </w:rPr>
  </w:style>
  <w:style w:type="character" w:customStyle="1" w:styleId="underlinecardChar1">
    <w:name w:val="underline card Char"/>
    <w:rsid w:val="00AF04E9"/>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qFormat/>
    <w:rsid w:val="00AF04E9"/>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AF04E9"/>
    <w:rPr>
      <w:rFonts w:ascii="Calibri" w:eastAsia="Times New Roman" w:hAnsi="Calibri" w:cs="Times New Roman"/>
      <w:b/>
      <w:szCs w:val="26"/>
      <w:u w:val="single"/>
    </w:rPr>
  </w:style>
  <w:style w:type="paragraph" w:customStyle="1" w:styleId="StyleCardText11ptUnderline">
    <w:name w:val="Style Card Text + 11 pt Underline"/>
    <w:link w:val="StyleCardText11ptUnderlineChar"/>
    <w:qFormat/>
    <w:rsid w:val="00AF04E9"/>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AF04E9"/>
    <w:rPr>
      <w:rFonts w:eastAsia="Calibri"/>
      <w:sz w:val="22"/>
      <w:u w:val="single"/>
    </w:rPr>
  </w:style>
  <w:style w:type="paragraph" w:customStyle="1" w:styleId="StyleCardText11ptBoldUnderline">
    <w:name w:val="Style Card Text + 11 pt Bold Underline"/>
    <w:link w:val="StyleCardText11ptBoldUnderlineChar"/>
    <w:qFormat/>
    <w:rsid w:val="00AF04E9"/>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AF04E9"/>
    <w:rPr>
      <w:rFonts w:eastAsia="Calibri"/>
      <w:b/>
      <w:bCs/>
      <w:sz w:val="22"/>
      <w:u w:val="single"/>
    </w:rPr>
  </w:style>
  <w:style w:type="paragraph" w:customStyle="1" w:styleId="StyleMinimizedText11pt">
    <w:name w:val="Style Minimized Text + 11 pt"/>
    <w:basedOn w:val="MinimizedText"/>
    <w:link w:val="StyleMinimizedText11ptChar"/>
    <w:qFormat/>
    <w:rsid w:val="00AF04E9"/>
    <w:pPr>
      <w:spacing w:after="200" w:line="276" w:lineRule="auto"/>
    </w:pPr>
    <w:rPr>
      <w:rFonts w:eastAsia="Calibri"/>
    </w:rPr>
  </w:style>
  <w:style w:type="character" w:customStyle="1" w:styleId="StyleMinimizedText11ptChar">
    <w:name w:val="Style Minimized Text + 11 pt Char"/>
    <w:basedOn w:val="MinimizedTextChar"/>
    <w:link w:val="StyleMinimizedText11pt"/>
    <w:rsid w:val="00AF04E9"/>
    <w:rPr>
      <w:rFonts w:ascii="Times New Roman" w:eastAsia="Calibri" w:hAnsi="Times New Roman" w:cs="Times New Roman"/>
      <w:sz w:val="16"/>
    </w:rPr>
  </w:style>
  <w:style w:type="paragraph" w:customStyle="1" w:styleId="StyleStyle49pt9">
    <w:name w:val="Style Style4 + 9 pt9"/>
    <w:basedOn w:val="Style4"/>
    <w:link w:val="StyleStyle49pt9Char"/>
    <w:qFormat/>
    <w:rsid w:val="00AF04E9"/>
    <w:rPr>
      <w:rFonts w:ascii="Georgia" w:eastAsia="Calibri" w:hAnsi="Georgia"/>
    </w:rPr>
  </w:style>
  <w:style w:type="character" w:customStyle="1" w:styleId="StyleStyle49pt9Char">
    <w:name w:val="Style Style4 + 9 pt9 Char"/>
    <w:basedOn w:val="Style4Char"/>
    <w:link w:val="StyleStyle49pt9"/>
    <w:rsid w:val="00AF04E9"/>
    <w:rPr>
      <w:rFonts w:ascii="Georgia" w:eastAsia="Calibri" w:hAnsi="Georgia"/>
      <w:sz w:val="20"/>
      <w:szCs w:val="22"/>
      <w:u w:val="single"/>
    </w:rPr>
  </w:style>
  <w:style w:type="paragraph" w:customStyle="1" w:styleId="StyleStyle49ptBold6">
    <w:name w:val="Style Style4 + 9 pt Bold6"/>
    <w:basedOn w:val="Style4"/>
    <w:link w:val="StyleStyle49ptBold6Char"/>
    <w:qFormat/>
    <w:rsid w:val="00AF04E9"/>
    <w:rPr>
      <w:rFonts w:ascii="Georgia" w:eastAsia="Calibri" w:hAnsi="Georgia"/>
      <w:b/>
      <w:bCs/>
      <w:sz w:val="22"/>
    </w:rPr>
  </w:style>
  <w:style w:type="character" w:customStyle="1" w:styleId="StyleStyle49ptBold6Char">
    <w:name w:val="Style Style4 + 9 pt Bold6 Char"/>
    <w:link w:val="StyleStyle49ptBold6"/>
    <w:rsid w:val="00AF04E9"/>
    <w:rPr>
      <w:rFonts w:ascii="Georgia" w:eastAsia="Calibri" w:hAnsi="Georgia"/>
      <w:b/>
      <w:bCs/>
      <w:sz w:val="22"/>
      <w:szCs w:val="22"/>
      <w:u w:val="single"/>
    </w:rPr>
  </w:style>
  <w:style w:type="character" w:customStyle="1" w:styleId="Style11ptUnderline2">
    <w:name w:val="Style 11 pt Underline2"/>
    <w:rsid w:val="00AF04E9"/>
    <w:rPr>
      <w:sz w:val="20"/>
      <w:u w:val="single"/>
    </w:rPr>
  </w:style>
  <w:style w:type="character" w:customStyle="1" w:styleId="Style11ptBoldUnderline2">
    <w:name w:val="Style 11 pt Bold Underline2"/>
    <w:rsid w:val="00AF04E9"/>
    <w:rPr>
      <w:b/>
      <w:bCs/>
      <w:sz w:val="20"/>
      <w:u w:val="single"/>
    </w:rPr>
  </w:style>
  <w:style w:type="paragraph" w:customStyle="1" w:styleId="StyleUnderlined11pt">
    <w:name w:val="Style Underlined + 11 pt"/>
    <w:link w:val="StyleUnderlined11ptChar"/>
    <w:qFormat/>
    <w:rsid w:val="00AF04E9"/>
    <w:pPr>
      <w:spacing w:after="200" w:line="276" w:lineRule="auto"/>
    </w:pPr>
    <w:rPr>
      <w:rFonts w:ascii="Georgia" w:eastAsia="Calibri" w:hAnsi="Georgia" w:cs="Calibri"/>
      <w:sz w:val="22"/>
      <w:u w:val="single"/>
      <w:lang w:eastAsia="ja-JP"/>
    </w:rPr>
  </w:style>
  <w:style w:type="character" w:customStyle="1" w:styleId="StyleUnderlined11ptChar">
    <w:name w:val="Style Underlined + 11 pt Char"/>
    <w:basedOn w:val="DefaultParagraphFont"/>
    <w:link w:val="StyleUnderlined11pt"/>
    <w:rsid w:val="00AF04E9"/>
    <w:rPr>
      <w:rFonts w:ascii="Georgia" w:eastAsia="Calibri" w:hAnsi="Georgia" w:cs="Calibri"/>
      <w:sz w:val="22"/>
      <w:u w:val="single"/>
      <w:lang w:eastAsia="ja-JP"/>
    </w:rPr>
  </w:style>
  <w:style w:type="paragraph" w:customStyle="1" w:styleId="StyleCircled11pt">
    <w:name w:val="Style Circled + 11 pt"/>
    <w:basedOn w:val="Circled"/>
    <w:link w:val="StyleCircled11ptChar"/>
    <w:qFormat/>
    <w:rsid w:val="00AF04E9"/>
    <w:pPr>
      <w:spacing w:after="200" w:line="276" w:lineRule="auto"/>
    </w:pPr>
    <w:rPr>
      <w:rFonts w:asciiTheme="minorHAnsi" w:eastAsia="Calibri" w:hAnsiTheme="minorHAnsi"/>
      <w:bCs/>
      <w:sz w:val="22"/>
      <w:szCs w:val="24"/>
      <w:lang w:eastAsia="en-US"/>
    </w:rPr>
  </w:style>
  <w:style w:type="character" w:customStyle="1" w:styleId="StyleCircled11ptChar">
    <w:name w:val="Style Circled + 11 pt Char"/>
    <w:link w:val="StyleCircled11pt"/>
    <w:rsid w:val="00AF04E9"/>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AF04E9"/>
    <w:pPr>
      <w:spacing w:after="200" w:line="276" w:lineRule="auto"/>
    </w:pPr>
    <w:rPr>
      <w:rFonts w:asciiTheme="minorHAnsi" w:eastAsia="Calibri" w:hAnsiTheme="minorHAnsi"/>
      <w:bCs/>
      <w:sz w:val="22"/>
      <w:szCs w:val="24"/>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AF04E9"/>
    <w:rPr>
      <w:rFonts w:eastAsia="Calibri"/>
      <w:b/>
      <w:bCs/>
      <w:sz w:val="22"/>
      <w:u w:val="single"/>
      <w:bdr w:val="single" w:sz="4" w:space="0" w:color="auto"/>
    </w:rPr>
  </w:style>
  <w:style w:type="paragraph" w:customStyle="1" w:styleId="StyleMinimizedText11pt1">
    <w:name w:val="Style Minimized Text + 11 pt1"/>
    <w:basedOn w:val="MinimizedText"/>
    <w:link w:val="StyleMinimizedText11pt1Char"/>
    <w:qFormat/>
    <w:rsid w:val="00AF04E9"/>
    <w:pPr>
      <w:spacing w:after="200" w:line="276" w:lineRule="auto"/>
    </w:pPr>
    <w:rPr>
      <w:rFonts w:eastAsia="Calibri"/>
    </w:rPr>
  </w:style>
  <w:style w:type="character" w:customStyle="1" w:styleId="StyleMinimizedText11pt1Char">
    <w:name w:val="Style Minimized Text + 11 pt1 Char"/>
    <w:basedOn w:val="MinimizedTextChar"/>
    <w:link w:val="StyleMinimizedText11pt1"/>
    <w:rsid w:val="00AF04E9"/>
    <w:rPr>
      <w:rFonts w:ascii="Times New Roman" w:eastAsia="Calibri" w:hAnsi="Times New Roman" w:cs="Times New Roman"/>
      <w:sz w:val="16"/>
    </w:rPr>
  </w:style>
  <w:style w:type="paragraph" w:customStyle="1" w:styleId="Underlinestyle0">
    <w:name w:val="Underline style"/>
    <w:basedOn w:val="Normal"/>
    <w:qFormat/>
    <w:rsid w:val="00AF04E9"/>
    <w:rPr>
      <w:rFonts w:eastAsia="Calibri"/>
      <w:u w:val="single"/>
    </w:rPr>
  </w:style>
  <w:style w:type="character" w:customStyle="1" w:styleId="Style11ptUnderline3">
    <w:name w:val="Style 11 pt Underline3"/>
    <w:rsid w:val="00AF04E9"/>
    <w:rPr>
      <w:sz w:val="20"/>
      <w:u w:val="single"/>
    </w:rPr>
  </w:style>
  <w:style w:type="character" w:customStyle="1" w:styleId="StyleUnderlineCharChar9pt3">
    <w:name w:val="Style Underline Char Char + 9 pt3"/>
    <w:basedOn w:val="DefaultParagraphFont"/>
    <w:rsid w:val="00AF04E9"/>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AF04E9"/>
    <w:rPr>
      <w:sz w:val="20"/>
      <w:u w:val="single"/>
    </w:rPr>
  </w:style>
  <w:style w:type="character" w:customStyle="1" w:styleId="Style9ptUnderline11">
    <w:name w:val="Style 9 pt Underline11"/>
    <w:rsid w:val="00AF04E9"/>
    <w:rPr>
      <w:sz w:val="20"/>
      <w:u w:val="single"/>
    </w:rPr>
  </w:style>
  <w:style w:type="character" w:customStyle="1" w:styleId="Style9ptBoldUnderline5">
    <w:name w:val="Style 9 pt Bold Underline5"/>
    <w:rsid w:val="00AF04E9"/>
    <w:rPr>
      <w:b/>
      <w:bCs/>
      <w:sz w:val="20"/>
      <w:u w:val="single"/>
    </w:rPr>
  </w:style>
  <w:style w:type="character" w:customStyle="1" w:styleId="UnderlineChar2CharChar">
    <w:name w:val="Underline Char2 Char Char"/>
    <w:rsid w:val="00AF04E9"/>
    <w:rPr>
      <w:szCs w:val="24"/>
      <w:u w:val="single"/>
      <w:lang w:val="en-US" w:eastAsia="en-US" w:bidi="ar-SA"/>
    </w:rPr>
  </w:style>
  <w:style w:type="character" w:customStyle="1" w:styleId="BoldandUnderlineChar2CharCharChar">
    <w:name w:val="Bold and Underline Char2 Char Char Char"/>
    <w:link w:val="BoldandUnderlineChar2CharChar"/>
    <w:rsid w:val="00AF04E9"/>
    <w:rPr>
      <w:b/>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qFormat/>
    <w:rsid w:val="00AF04E9"/>
    <w:rPr>
      <w:rFonts w:eastAsia="Calibr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0"/>
    <w:qFormat/>
    <w:rsid w:val="00AF04E9"/>
    <w:rPr>
      <w:rFonts w:eastAsia="Calibri"/>
      <w:b/>
      <w:u w:val="single"/>
    </w:rPr>
  </w:style>
  <w:style w:type="character" w:customStyle="1" w:styleId="BoldandUnderlineCharCharCharCharCharCharCharCharCharCharCharCharCharCharCharChar0">
    <w:name w:val="Bold and Underline Char Char Char Char Char Char Char Char Char Char Char Char Char Char Char Char"/>
    <w:link w:val="BoldandUnderlineCharCharCharCharCharCharCharCharCharCharCharCharCharCharChar"/>
    <w:rsid w:val="00AF04E9"/>
    <w:rPr>
      <w:rFonts w:ascii="Calibri" w:eastAsia="Calibri" w:hAnsi="Calibri"/>
      <w:b/>
      <w:sz w:val="22"/>
      <w:szCs w:val="22"/>
      <w:u w:val="single"/>
    </w:rPr>
  </w:style>
  <w:style w:type="character" w:customStyle="1" w:styleId="UnderlineCharCharCharCharCharCharCharCharCharCharCharCharCharChar0">
    <w:name w:val="Underline Char Char Char Char Char Char Char Char Char Char Char Char Char Char"/>
    <w:link w:val="UnderlineCharCharCharCharCharCharCharCharCharCharCharCharChar"/>
    <w:rsid w:val="00AF04E9"/>
    <w:rPr>
      <w:rFonts w:ascii="Calibri" w:eastAsia="Calibri" w:hAnsi="Calibri"/>
      <w:sz w:val="22"/>
      <w:szCs w:val="22"/>
      <w:u w:val="single"/>
    </w:rPr>
  </w:style>
  <w:style w:type="paragraph" w:customStyle="1" w:styleId="textboldChar">
    <w:name w:val="text bold Char"/>
    <w:basedOn w:val="Normal"/>
    <w:link w:val="textboldCharChar"/>
    <w:qFormat/>
    <w:rsid w:val="00AF04E9"/>
    <w:pPr>
      <w:ind w:left="720"/>
    </w:pPr>
    <w:rPr>
      <w:rFonts w:eastAsia="Calibri"/>
      <w:b/>
      <w:u w:val="thick"/>
    </w:rPr>
  </w:style>
  <w:style w:type="character" w:customStyle="1" w:styleId="textboldCharChar">
    <w:name w:val="text bold Char Char"/>
    <w:link w:val="textboldChar"/>
    <w:rsid w:val="00AF04E9"/>
    <w:rPr>
      <w:rFonts w:ascii="Calibri" w:eastAsia="Calibri" w:hAnsi="Calibri"/>
      <w:b/>
      <w:sz w:val="22"/>
      <w:szCs w:val="22"/>
      <w:u w:val="thick"/>
    </w:rPr>
  </w:style>
  <w:style w:type="paragraph" w:customStyle="1" w:styleId="NormalUnderline0">
    <w:name w:val="Normal Underline"/>
    <w:basedOn w:val="Normal"/>
    <w:link w:val="NormalUnderlineChar0"/>
    <w:qFormat/>
    <w:rsid w:val="00AF04E9"/>
    <w:pPr>
      <w:ind w:left="288"/>
    </w:pPr>
    <w:rPr>
      <w:rFonts w:eastAsia="Calibri"/>
      <w:u w:val="single"/>
    </w:rPr>
  </w:style>
  <w:style w:type="character" w:customStyle="1" w:styleId="NormalUnderlineChar0">
    <w:name w:val="Normal Underline Char"/>
    <w:link w:val="NormalUnderline0"/>
    <w:rsid w:val="00AF04E9"/>
    <w:rPr>
      <w:rFonts w:ascii="Calibri" w:eastAsia="Calibri" w:hAnsi="Calibri"/>
      <w:sz w:val="22"/>
      <w:szCs w:val="22"/>
      <w:u w:val="single"/>
    </w:rPr>
  </w:style>
  <w:style w:type="character" w:customStyle="1" w:styleId="snapnoshots">
    <w:name w:val="snap_noshots"/>
    <w:basedOn w:val="DefaultParagraphFont"/>
    <w:rsid w:val="00AF04E9"/>
  </w:style>
  <w:style w:type="character" w:customStyle="1" w:styleId="manchettebig2">
    <w:name w:val="manchettebig2"/>
    <w:basedOn w:val="DefaultParagraphFont"/>
    <w:rsid w:val="00AF04E9"/>
  </w:style>
  <w:style w:type="character" w:customStyle="1" w:styleId="cnbcsbhdcomp">
    <w:name w:val="cnbc_sbhd_comp"/>
    <w:rsid w:val="00AF04E9"/>
  </w:style>
  <w:style w:type="character" w:customStyle="1" w:styleId="blox-headline">
    <w:name w:val="blox-headline"/>
    <w:rsid w:val="00AF04E9"/>
  </w:style>
  <w:style w:type="paragraph" w:customStyle="1" w:styleId="StyleJustified">
    <w:name w:val="Style Justified"/>
    <w:basedOn w:val="Normal"/>
    <w:qFormat/>
    <w:rsid w:val="00AF04E9"/>
    <w:rPr>
      <w:rFonts w:eastAsia="Times New Roman"/>
      <w:szCs w:val="20"/>
    </w:rPr>
  </w:style>
  <w:style w:type="character" w:customStyle="1" w:styleId="Heading2CharCharCharCharCharChar1CharChar">
    <w:name w:val="Heading 2 Char Char Char Char Char Char1 Char Char"/>
    <w:basedOn w:val="DefaultParagraphFont"/>
    <w:uiPriority w:val="99"/>
    <w:rsid w:val="00AF04E9"/>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AF04E9"/>
    <w:rPr>
      <w:rFonts w:ascii="Georgia" w:hAnsi="Georgia"/>
      <w:b w:val="0"/>
      <w:bCs/>
      <w:sz w:val="24"/>
      <w:u w:val="single"/>
    </w:rPr>
  </w:style>
  <w:style w:type="paragraph" w:customStyle="1" w:styleId="NotStarred">
    <w:name w:val="NotStarred"/>
    <w:basedOn w:val="Normal"/>
    <w:link w:val="NotStarredChar"/>
    <w:qFormat/>
    <w:rsid w:val="00AF04E9"/>
    <w:pPr>
      <w:keepNext/>
      <w:keepLines/>
      <w:pageBreakBefore/>
      <w:spacing w:before="240" w:after="60"/>
      <w:jc w:val="center"/>
      <w:outlineLvl w:val="1"/>
    </w:pPr>
    <w:rPr>
      <w:rFonts w:eastAsia="Times New Roman"/>
      <w:b/>
      <w:caps/>
      <w:sz w:val="20"/>
      <w:szCs w:val="20"/>
      <w:u w:val="single"/>
    </w:rPr>
  </w:style>
  <w:style w:type="character" w:customStyle="1" w:styleId="NotStarredChar">
    <w:name w:val="NotStarred Char"/>
    <w:link w:val="NotStarred"/>
    <w:rsid w:val="00AF04E9"/>
    <w:rPr>
      <w:rFonts w:ascii="Calibri" w:eastAsia="Times New Roman" w:hAnsi="Calibri"/>
      <w:b/>
      <w:caps/>
      <w:sz w:val="20"/>
      <w:szCs w:val="20"/>
      <w:u w:val="single"/>
    </w:rPr>
  </w:style>
  <w:style w:type="paragraph" w:customStyle="1" w:styleId="ember-view">
    <w:name w:val="ember-view"/>
    <w:basedOn w:val="Normal"/>
    <w:rsid w:val="00AF04E9"/>
    <w:pPr>
      <w:spacing w:before="100" w:beforeAutospacing="1" w:after="100" w:afterAutospacing="1"/>
    </w:pPr>
    <w:rPr>
      <w:rFonts w:ascii="Times New Roman" w:eastAsia="Times New Roman" w:hAnsi="Times New Roman"/>
    </w:rPr>
  </w:style>
  <w:style w:type="paragraph" w:customStyle="1" w:styleId="first-text">
    <w:name w:val="first-text"/>
    <w:basedOn w:val="Normal"/>
    <w:rsid w:val="00AF04E9"/>
    <w:pPr>
      <w:spacing w:before="100" w:beforeAutospacing="1" w:after="100" w:afterAutospacing="1"/>
    </w:pPr>
    <w:rPr>
      <w:rFonts w:ascii="Times New Roman" w:eastAsia="Times New Roman" w:hAnsi="Times New Roman"/>
    </w:rPr>
  </w:style>
  <w:style w:type="character" w:customStyle="1" w:styleId="pb-byline">
    <w:name w:val="pb-byline"/>
    <w:basedOn w:val="DefaultParagraphFont"/>
    <w:rsid w:val="00AF04E9"/>
  </w:style>
  <w:style w:type="character" w:customStyle="1" w:styleId="pb-timestamp">
    <w:name w:val="pb-timestamp"/>
    <w:basedOn w:val="DefaultParagraphFont"/>
    <w:rsid w:val="00AF04E9"/>
  </w:style>
  <w:style w:type="paragraph" w:customStyle="1" w:styleId="shirttail">
    <w:name w:val="shirttail"/>
    <w:basedOn w:val="Normal"/>
    <w:rsid w:val="00AF04E9"/>
    <w:pPr>
      <w:spacing w:before="100" w:beforeAutospacing="1" w:after="100" w:afterAutospacing="1"/>
    </w:pPr>
    <w:rPr>
      <w:rFonts w:ascii="Times New Roman" w:eastAsia="Times New Roman" w:hAnsi="Times New Roman"/>
    </w:rPr>
  </w:style>
  <w:style w:type="paragraph" w:customStyle="1" w:styleId="bylinename2">
    <w:name w:val="byline_name_2"/>
    <w:basedOn w:val="Normal"/>
    <w:rsid w:val="00AF04E9"/>
    <w:pPr>
      <w:spacing w:before="100" w:beforeAutospacing="1" w:after="100" w:afterAutospacing="1"/>
    </w:pPr>
    <w:rPr>
      <w:rFonts w:ascii="Times New Roman" w:eastAsia="Times New Roman" w:hAnsi="Times New Roman"/>
    </w:rPr>
  </w:style>
  <w:style w:type="paragraph" w:customStyle="1" w:styleId="p">
    <w:name w:val="p"/>
    <w:basedOn w:val="Normal"/>
    <w:qFormat/>
    <w:rsid w:val="00AF04E9"/>
    <w:pPr>
      <w:spacing w:before="100" w:beforeAutospacing="1" w:after="100" w:afterAutospacing="1"/>
    </w:pPr>
    <w:rPr>
      <w:rFonts w:ascii="Times New Roman" w:eastAsia="Times New Roman" w:hAnsi="Times New Roman"/>
    </w:rPr>
  </w:style>
  <w:style w:type="character" w:customStyle="1" w:styleId="small-caps">
    <w:name w:val="small-caps"/>
    <w:basedOn w:val="DefaultParagraphFont"/>
    <w:rsid w:val="00AF04E9"/>
  </w:style>
  <w:style w:type="character" w:customStyle="1" w:styleId="Heading7Char1">
    <w:name w:val="Heading 7 Char1"/>
    <w:basedOn w:val="DefaultParagraphFont"/>
    <w:semiHidden/>
    <w:rsid w:val="00AF04E9"/>
    <w:rPr>
      <w:rFonts w:asciiTheme="majorHAnsi" w:eastAsiaTheme="majorEastAsia" w:hAnsiTheme="majorHAnsi" w:cstheme="majorBidi"/>
      <w:i/>
      <w:iCs/>
      <w:color w:val="404040" w:themeColor="text1" w:themeTint="BF"/>
      <w:sz w:val="22"/>
      <w:szCs w:val="22"/>
    </w:rPr>
  </w:style>
  <w:style w:type="character" w:customStyle="1" w:styleId="Heading8Char1">
    <w:name w:val="Heading 8 Char1"/>
    <w:basedOn w:val="DefaultParagraphFont"/>
    <w:semiHidden/>
    <w:rsid w:val="00AF04E9"/>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AF04E9"/>
    <w:rPr>
      <w:rFonts w:asciiTheme="majorHAnsi" w:eastAsiaTheme="majorEastAsia" w:hAnsiTheme="majorHAnsi" w:cstheme="majorBidi"/>
      <w:i/>
      <w:iCs/>
      <w:color w:val="404040" w:themeColor="text1" w:themeTint="BF"/>
    </w:rPr>
  </w:style>
  <w:style w:type="character" w:customStyle="1" w:styleId="BodyText2Char1">
    <w:name w:val="Body Text 2 Char1"/>
    <w:basedOn w:val="DefaultParagraphFont"/>
    <w:uiPriority w:val="99"/>
    <w:rsid w:val="00AF04E9"/>
    <w:rPr>
      <w:rFonts w:ascii="Georgia" w:hAnsi="Georgia"/>
    </w:rPr>
  </w:style>
  <w:style w:type="character" w:customStyle="1" w:styleId="BodyText3Char1">
    <w:name w:val="Body Text 3 Char1"/>
    <w:basedOn w:val="DefaultParagraphFont"/>
    <w:rsid w:val="00AF04E9"/>
    <w:rPr>
      <w:rFonts w:ascii="Georgia" w:hAnsi="Georgia"/>
      <w:sz w:val="16"/>
      <w:szCs w:val="16"/>
    </w:rPr>
  </w:style>
  <w:style w:type="character" w:customStyle="1" w:styleId="DateChar1">
    <w:name w:val="Date Char1"/>
    <w:aliases w:val="date Char1"/>
    <w:basedOn w:val="DefaultParagraphFont"/>
    <w:rsid w:val="00AF04E9"/>
    <w:rPr>
      <w:rFonts w:ascii="Georgia" w:hAnsi="Georgia"/>
    </w:rPr>
  </w:style>
  <w:style w:type="character" w:customStyle="1" w:styleId="BodyTextIndentChar1">
    <w:name w:val="Body Text Indent Char1"/>
    <w:basedOn w:val="DefaultParagraphFont"/>
    <w:rsid w:val="00AF04E9"/>
    <w:rPr>
      <w:rFonts w:ascii="Georgia" w:hAnsi="Georgia"/>
    </w:rPr>
  </w:style>
  <w:style w:type="character" w:customStyle="1" w:styleId="BodyTextFirstIndentChar1">
    <w:name w:val="Body Text First Indent Char1"/>
    <w:basedOn w:val="BodyTextChar1"/>
    <w:rsid w:val="00AF04E9"/>
    <w:rPr>
      <w:rFonts w:ascii="Georgia" w:hAnsi="Georgia" w:cs="Palatino Linotype"/>
      <w:sz w:val="17"/>
      <w:szCs w:val="17"/>
      <w:shd w:val="clear" w:color="auto" w:fill="FFFFFF"/>
    </w:rPr>
  </w:style>
  <w:style w:type="paragraph" w:customStyle="1" w:styleId="Underline20">
    <w:name w:val="Underline2"/>
    <w:basedOn w:val="Normal"/>
    <w:link w:val="Underline2Char"/>
    <w:uiPriority w:val="4"/>
    <w:qFormat/>
    <w:rsid w:val="00AF04E9"/>
    <w:pPr>
      <w:spacing w:after="0" w:line="240" w:lineRule="auto"/>
    </w:pPr>
    <w:rPr>
      <w:rFonts w:eastAsia="Calibri"/>
      <w:sz w:val="20"/>
      <w:u w:val="single"/>
    </w:rPr>
  </w:style>
  <w:style w:type="character" w:customStyle="1" w:styleId="Underline2Char">
    <w:name w:val="Underline2 Char"/>
    <w:link w:val="Underline20"/>
    <w:uiPriority w:val="4"/>
    <w:rsid w:val="00AF04E9"/>
    <w:rPr>
      <w:rFonts w:ascii="Calibri" w:eastAsia="Calibri" w:hAnsi="Calibri"/>
      <w:sz w:val="20"/>
      <w:szCs w:val="22"/>
      <w:u w:val="single"/>
    </w:rPr>
  </w:style>
  <w:style w:type="paragraph" w:customStyle="1" w:styleId="PhoHat">
    <w:name w:val="PhoHat"/>
    <w:basedOn w:val="Normal"/>
    <w:next w:val="Default"/>
    <w:qFormat/>
    <w:rsid w:val="00AF04E9"/>
    <w:pPr>
      <w:spacing w:after="0" w:line="240" w:lineRule="auto"/>
      <w:jc w:val="center"/>
      <w:outlineLvl w:val="0"/>
    </w:pPr>
    <w:rPr>
      <w:b/>
      <w:sz w:val="32"/>
      <w:u w:val="single"/>
    </w:rPr>
  </w:style>
  <w:style w:type="paragraph" w:customStyle="1" w:styleId="PhoHeading2">
    <w:name w:val="PhoHeading 2"/>
    <w:basedOn w:val="Normal"/>
    <w:qFormat/>
    <w:rsid w:val="00AF04E9"/>
    <w:pPr>
      <w:spacing w:after="0" w:line="240" w:lineRule="auto"/>
      <w:jc w:val="center"/>
    </w:pPr>
    <w:rPr>
      <w:b/>
      <w:sz w:val="28"/>
      <w:u w:val="single"/>
    </w:rPr>
  </w:style>
  <w:style w:type="paragraph" w:customStyle="1" w:styleId="PhoTag">
    <w:name w:val="PhoTag"/>
    <w:basedOn w:val="Normal"/>
    <w:next w:val="Normal"/>
    <w:autoRedefine/>
    <w:qFormat/>
    <w:rsid w:val="00AF04E9"/>
    <w:pPr>
      <w:spacing w:after="0" w:line="240" w:lineRule="auto"/>
    </w:pPr>
    <w:rPr>
      <w:b/>
      <w:sz w:val="20"/>
    </w:rPr>
  </w:style>
  <w:style w:type="character" w:customStyle="1" w:styleId="PhoNormal">
    <w:name w:val="PhoNormal"/>
    <w:uiPriority w:val="1"/>
    <w:qFormat/>
    <w:rsid w:val="00AF04E9"/>
    <w:rPr>
      <w:rFonts w:ascii="Georgia" w:hAnsi="Georgia" w:hint="default"/>
      <w:sz w:val="22"/>
    </w:rPr>
  </w:style>
  <w:style w:type="character" w:customStyle="1" w:styleId="UnderlineNon-bold">
    <w:name w:val="Underline Non - bold"/>
    <w:rsid w:val="00AF04E9"/>
    <w:rPr>
      <w:rFonts w:ascii="Times New Roman" w:hAnsi="Times New Roman" w:cs="Times New Roman" w:hint="default"/>
      <w:iCs/>
      <w:sz w:val="22"/>
      <w:u w:val="single"/>
    </w:rPr>
  </w:style>
  <w:style w:type="character" w:customStyle="1" w:styleId="Heading5Char1">
    <w:name w:val="Heading 5 Char1"/>
    <w:aliases w:val="Heading 5 Char Char,Heading 5 Char1 Char Char,Heading 5 Char Char Char Char,Heading 5 Char1 Char Char Char Char,Heading 5 Char Char Char Char Char Char,Bold Underline Char Char Char Char Char Char,Heading 5 Char Char1 Char Char"/>
    <w:rsid w:val="00AF04E9"/>
    <w:rPr>
      <w:rFonts w:ascii="Arial" w:hAnsi="Arial"/>
      <w:b/>
      <w:bCs/>
      <w:iCs/>
      <w:szCs w:val="26"/>
      <w:u w:val="single"/>
    </w:rPr>
  </w:style>
  <w:style w:type="paragraph" w:styleId="Caption">
    <w:name w:val="caption"/>
    <w:aliases w:val="caption"/>
    <w:basedOn w:val="Normal"/>
    <w:qFormat/>
    <w:rsid w:val="00AF04E9"/>
    <w:pPr>
      <w:spacing w:before="100" w:beforeAutospacing="1" w:after="100" w:afterAutospacing="1" w:line="240" w:lineRule="auto"/>
    </w:pPr>
    <w:rPr>
      <w:rFonts w:ascii="Times" w:eastAsia="Cambria" w:hAnsi="Times"/>
      <w:sz w:val="20"/>
      <w:szCs w:val="20"/>
    </w:rPr>
  </w:style>
  <w:style w:type="character" w:customStyle="1" w:styleId="NormalF6Char">
    <w:name w:val="Normal F6 Char"/>
    <w:link w:val="NormalF6"/>
    <w:locked/>
    <w:rsid w:val="00AF04E9"/>
  </w:style>
  <w:style w:type="paragraph" w:customStyle="1" w:styleId="NormalF6">
    <w:name w:val="Normal F6"/>
    <w:basedOn w:val="Normal"/>
    <w:link w:val="NormalF6Char"/>
    <w:qFormat/>
    <w:rsid w:val="00AF04E9"/>
    <w:pPr>
      <w:spacing w:after="0" w:line="240" w:lineRule="auto"/>
    </w:pPr>
    <w:rPr>
      <w:rFonts w:asciiTheme="minorHAnsi" w:eastAsiaTheme="minorEastAsia" w:hAnsiTheme="minorHAnsi"/>
      <w:sz w:val="24"/>
      <w:szCs w:val="24"/>
    </w:rPr>
  </w:style>
  <w:style w:type="character" w:customStyle="1" w:styleId="UnreadF7Char">
    <w:name w:val="Unread F7 Char"/>
    <w:link w:val="UnreadF7"/>
    <w:locked/>
    <w:rsid w:val="00AF04E9"/>
    <w:rPr>
      <w:sz w:val="12"/>
    </w:rPr>
  </w:style>
  <w:style w:type="paragraph" w:customStyle="1" w:styleId="UnreadF7">
    <w:name w:val="Unread F7"/>
    <w:basedOn w:val="Normal"/>
    <w:next w:val="NormalF6"/>
    <w:link w:val="UnreadF7Char"/>
    <w:qFormat/>
    <w:rsid w:val="00AF04E9"/>
    <w:pPr>
      <w:spacing w:after="0" w:line="240" w:lineRule="auto"/>
    </w:pPr>
    <w:rPr>
      <w:rFonts w:asciiTheme="minorHAnsi" w:eastAsiaTheme="minorEastAsia" w:hAnsiTheme="minorHAnsi"/>
      <w:sz w:val="12"/>
      <w:szCs w:val="24"/>
    </w:rPr>
  </w:style>
  <w:style w:type="character" w:customStyle="1" w:styleId="TagCiteF8Char">
    <w:name w:val="Tag/Cite F8 Char"/>
    <w:link w:val="TagCiteF8"/>
    <w:locked/>
    <w:rsid w:val="00AF04E9"/>
    <w:rPr>
      <w:b/>
    </w:rPr>
  </w:style>
  <w:style w:type="paragraph" w:customStyle="1" w:styleId="TagCiteF8">
    <w:name w:val="Tag/Cite F8"/>
    <w:basedOn w:val="Normal"/>
    <w:next w:val="NormalF6"/>
    <w:link w:val="TagCiteF8Char"/>
    <w:qFormat/>
    <w:rsid w:val="00AF04E9"/>
    <w:pPr>
      <w:spacing w:after="0" w:line="240" w:lineRule="auto"/>
    </w:pPr>
    <w:rPr>
      <w:rFonts w:asciiTheme="minorHAnsi" w:eastAsiaTheme="minorEastAsia" w:hAnsiTheme="minorHAnsi"/>
      <w:b/>
      <w:sz w:val="24"/>
      <w:szCs w:val="24"/>
    </w:rPr>
  </w:style>
  <w:style w:type="character" w:customStyle="1" w:styleId="DebateUnderlinedChar">
    <w:name w:val="Debate Underlined Char"/>
    <w:basedOn w:val="DefaultParagraphFont"/>
    <w:rsid w:val="00AF04E9"/>
    <w:rPr>
      <w:rFonts w:ascii="Times New Roman" w:eastAsia="Calibri" w:hAnsi="Times New Roman" w:cs="Times New Roman"/>
      <w:b/>
      <w:sz w:val="20"/>
      <w:u w:val="single"/>
    </w:rPr>
  </w:style>
  <w:style w:type="character" w:customStyle="1" w:styleId="DebateTagChar">
    <w:name w:val="Debate Tag Char"/>
    <w:aliases w:val="Heading 2 Char Char Char Char1 Char,Heading 2 Char1 Char Char1 Char Char Char,Heading 2 Char Char Char Char1 Char Char Char,Tagging Char Char"/>
    <w:basedOn w:val="DefaultParagraphFont"/>
    <w:link w:val="DebateTag0"/>
    <w:qFormat/>
    <w:rsid w:val="00AF04E9"/>
    <w:rPr>
      <w:rFonts w:ascii="Garamond" w:eastAsia="Times New Roman" w:hAnsi="Garamond" w:cs="Times New Roman"/>
      <w:b/>
      <w:color w:val="000000"/>
      <w:sz w:val="22"/>
    </w:rPr>
  </w:style>
  <w:style w:type="character" w:customStyle="1" w:styleId="ShrinkText">
    <w:name w:val="Shrink Text"/>
    <w:rsid w:val="00AF04E9"/>
    <w:rPr>
      <w:sz w:val="16"/>
    </w:rPr>
  </w:style>
  <w:style w:type="character" w:customStyle="1" w:styleId="volume-issue">
    <w:name w:val="volume-issue"/>
    <w:rsid w:val="00AF04E9"/>
    <w:rPr>
      <w:rFonts w:cs="Times New Roman"/>
    </w:rPr>
  </w:style>
  <w:style w:type="paragraph" w:customStyle="1" w:styleId="BriefTitle">
    <w:name w:val="Brief Title"/>
    <w:basedOn w:val="Normal"/>
    <w:uiPriority w:val="99"/>
    <w:qFormat/>
    <w:rsid w:val="00AF04E9"/>
    <w:pPr>
      <w:jc w:val="center"/>
      <w:outlineLvl w:val="0"/>
    </w:pPr>
    <w:rPr>
      <w:b/>
      <w:sz w:val="28"/>
      <w:u w:val="single"/>
    </w:rPr>
  </w:style>
  <w:style w:type="character" w:customStyle="1" w:styleId="CiteReal0">
    <w:name w:val="CiteReal"/>
    <w:uiPriority w:val="1"/>
    <w:qFormat/>
    <w:rsid w:val="00AF04E9"/>
    <w:rPr>
      <w:rFonts w:ascii="Arial" w:hAnsi="Arial"/>
      <w:b/>
      <w:sz w:val="24"/>
      <w:u w:val="single"/>
    </w:rPr>
  </w:style>
  <w:style w:type="character" w:customStyle="1" w:styleId="storytext">
    <w:name w:val="storytext"/>
    <w:basedOn w:val="DefaultParagraphFont"/>
    <w:rsid w:val="00AF04E9"/>
  </w:style>
  <w:style w:type="character" w:customStyle="1" w:styleId="boldness1">
    <w:name w:val="boldness1"/>
    <w:rsid w:val="00AF04E9"/>
  </w:style>
  <w:style w:type="paragraph" w:customStyle="1" w:styleId="indent">
    <w:name w:val="indent"/>
    <w:basedOn w:val="Normal"/>
    <w:qFormat/>
    <w:rsid w:val="00AF04E9"/>
    <w:pPr>
      <w:spacing w:before="100" w:beforeAutospacing="1" w:after="100" w:afterAutospacing="1"/>
    </w:pPr>
    <w:rPr>
      <w:rFonts w:ascii="Times New Roman" w:eastAsia="Times New Roman" w:hAnsi="Times New Roman"/>
      <w:sz w:val="24"/>
    </w:rPr>
  </w:style>
  <w:style w:type="character" w:customStyle="1" w:styleId="entry-title">
    <w:name w:val="entry-title"/>
    <w:rsid w:val="00AF04E9"/>
  </w:style>
  <w:style w:type="paragraph" w:customStyle="1" w:styleId="Cardd">
    <w:name w:val="Cardd"/>
    <w:basedOn w:val="Normal"/>
    <w:uiPriority w:val="4"/>
    <w:qFormat/>
    <w:rsid w:val="00AF04E9"/>
    <w:pPr>
      <w:ind w:left="288" w:right="288"/>
    </w:pPr>
  </w:style>
  <w:style w:type="character" w:customStyle="1" w:styleId="view-count">
    <w:name w:val="view-count"/>
    <w:basedOn w:val="DefaultParagraphFont"/>
    <w:rsid w:val="00AF04E9"/>
  </w:style>
  <w:style w:type="character" w:customStyle="1" w:styleId="story-author">
    <w:name w:val="story-author"/>
    <w:basedOn w:val="DefaultParagraphFont"/>
    <w:rsid w:val="00AF04E9"/>
  </w:style>
  <w:style w:type="character" w:customStyle="1" w:styleId="Intemphasis">
    <w:name w:val="Intemphasis"/>
    <w:uiPriority w:val="1"/>
    <w:qFormat/>
    <w:rsid w:val="00AF04E9"/>
    <w:rPr>
      <w:rFonts w:ascii="Cambria" w:hAnsi="Cambria"/>
      <w:b/>
      <w:sz w:val="20"/>
      <w:u w:val="single"/>
      <w:bdr w:val="single" w:sz="4" w:space="0" w:color="auto"/>
      <w:shd w:val="pct25" w:color="auto" w:fill="auto"/>
    </w:rPr>
  </w:style>
  <w:style w:type="character" w:customStyle="1" w:styleId="cardtextChar3">
    <w:name w:val="cardtext Char"/>
    <w:basedOn w:val="DefaultParagraphFont"/>
    <w:link w:val="cardtext4"/>
    <w:rsid w:val="00AF04E9"/>
    <w:rPr>
      <w:rFonts w:ascii="Times New Roman" w:eastAsia="Times New Roman" w:hAnsi="Times New Roman"/>
      <w:sz w:val="22"/>
      <w:szCs w:val="22"/>
    </w:rPr>
  </w:style>
  <w:style w:type="paragraph" w:customStyle="1" w:styleId="Heading42">
    <w:name w:val="Heading 42"/>
    <w:basedOn w:val="Normal"/>
    <w:qFormat/>
    <w:rsid w:val="00AF04E9"/>
    <w:rPr>
      <w:rFonts w:eastAsia="Times New Roman"/>
    </w:rPr>
  </w:style>
  <w:style w:type="paragraph" w:customStyle="1" w:styleId="DebateNormal">
    <w:name w:val="DebateNormal"/>
    <w:basedOn w:val="Normal"/>
    <w:link w:val="DebateNormalChar"/>
    <w:qFormat/>
    <w:rsid w:val="00AF04E9"/>
    <w:pPr>
      <w:spacing w:line="276" w:lineRule="auto"/>
    </w:pPr>
    <w:rPr>
      <w:rFonts w:eastAsia="Calibri"/>
      <w:szCs w:val="20"/>
    </w:rPr>
  </w:style>
  <w:style w:type="character" w:customStyle="1" w:styleId="DebateNormalChar">
    <w:name w:val="DebateNormal Char"/>
    <w:basedOn w:val="DefaultParagraphFont"/>
    <w:link w:val="DebateNormal"/>
    <w:rsid w:val="00AF04E9"/>
    <w:rPr>
      <w:rFonts w:ascii="Calibri" w:eastAsia="Calibri" w:hAnsi="Calibri"/>
      <w:sz w:val="22"/>
      <w:szCs w:val="20"/>
    </w:rPr>
  </w:style>
  <w:style w:type="paragraph" w:customStyle="1" w:styleId="DebateEmphasis">
    <w:name w:val="DebateEmphasis"/>
    <w:basedOn w:val="Normal"/>
    <w:link w:val="DebateEmphasisChar"/>
    <w:qFormat/>
    <w:rsid w:val="00AF04E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F04E9"/>
    <w:rPr>
      <w:rFonts w:ascii="Calibri" w:eastAsia="Calibri" w:hAnsi="Calibri"/>
      <w:b/>
      <w:sz w:val="22"/>
      <w:szCs w:val="20"/>
      <w:u w:val="single"/>
    </w:rPr>
  </w:style>
  <w:style w:type="paragraph" w:customStyle="1" w:styleId="NormalCite">
    <w:name w:val="NormalCite"/>
    <w:link w:val="NormalCiteChar"/>
    <w:qFormat/>
    <w:rsid w:val="00AF04E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F04E9"/>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AF04E9"/>
    <w:pPr>
      <w:spacing w:after="160" w:line="259" w:lineRule="auto"/>
    </w:pPr>
    <w:rPr>
      <w:rFonts w:ascii="Arial Narrow" w:eastAsiaTheme="minorHAnsi" w:hAnsi="Arial Narrow"/>
      <w:sz w:val="22"/>
      <w:u w:val="single"/>
    </w:rPr>
  </w:style>
  <w:style w:type="character" w:customStyle="1" w:styleId="StyleUnderlineChar11pt2Char">
    <w:name w:val="Style Underline Char + 11 pt2 Char"/>
    <w:basedOn w:val="DefaultParagraphFont"/>
    <w:link w:val="StyleUnderlineChar11pt2"/>
    <w:rsid w:val="00AF04E9"/>
    <w:rPr>
      <w:rFonts w:ascii="Arial Narrow" w:eastAsiaTheme="minorHAnsi" w:hAnsi="Arial Narrow"/>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AF04E9"/>
    <w:pPr>
      <w:spacing w:after="160" w:line="259" w:lineRule="auto"/>
    </w:pPr>
    <w:rPr>
      <w:rFonts w:ascii="Arial Narrow" w:eastAsiaTheme="minorHAnsi" w:hAnsi="Arial Narrow"/>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F04E9"/>
    <w:rPr>
      <w:rFonts w:ascii="Arial Narrow" w:eastAsiaTheme="minorHAnsi" w:hAnsi="Arial Narrow"/>
      <w:sz w:val="22"/>
      <w:u w:val="single"/>
      <w:bdr w:val="single" w:sz="4" w:space="0" w:color="auto"/>
    </w:rPr>
  </w:style>
  <w:style w:type="character" w:customStyle="1" w:styleId="Heading3CharCharChar2">
    <w:name w:val="Heading 3 Char Char Char2"/>
    <w:aliases w:val=" Char Char Char3,Heading 3 Char Char Char3,Char Char Char3, Char Char Char2,Underline Char Char,Char Char Char2, Char Char Char Char Char Char Char Char Char2,Char Char Char Char Char Char Char Char Char,cite_tag Char1"/>
    <w:basedOn w:val="DefaultParagraphFont"/>
    <w:qFormat/>
    <w:rsid w:val="00AF04E9"/>
    <w:rPr>
      <w:rFonts w:cs="Arial"/>
      <w:bCs/>
      <w:szCs w:val="26"/>
      <w:u w:val="single"/>
      <w:lang w:val="en-US" w:eastAsia="en-US" w:bidi="ar-SA"/>
    </w:rPr>
  </w:style>
  <w:style w:type="character" w:customStyle="1" w:styleId="Heading3CharCharCharChar2">
    <w:name w:val="Heading 3 Char Char Char Char2"/>
    <w:basedOn w:val="DefaultParagraphFont"/>
    <w:rsid w:val="00AF04E9"/>
    <w:rPr>
      <w:rFonts w:cs="Arial"/>
      <w:bCs/>
      <w:szCs w:val="26"/>
      <w:u w:val="single"/>
      <w:lang w:val="en-US" w:eastAsia="en-US" w:bidi="ar-SA"/>
    </w:rPr>
  </w:style>
  <w:style w:type="character" w:customStyle="1" w:styleId="Style9pt">
    <w:name w:val="Style 9 pt"/>
    <w:basedOn w:val="DefaultParagraphFont"/>
    <w:rsid w:val="00AF04E9"/>
    <w:rPr>
      <w:rFonts w:ascii="Times New Roman" w:hAnsi="Times New Roman"/>
      <w:sz w:val="20"/>
    </w:rPr>
  </w:style>
  <w:style w:type="character" w:customStyle="1" w:styleId="StyleTimesNewRoman9pt">
    <w:name w:val="Style Times New Roman 9 pt"/>
    <w:basedOn w:val="DefaultParagraphFont"/>
    <w:rsid w:val="00AF04E9"/>
    <w:rPr>
      <w:rFonts w:ascii="Times New Roman" w:hAnsi="Times New Roman"/>
      <w:sz w:val="20"/>
    </w:rPr>
  </w:style>
  <w:style w:type="character" w:customStyle="1" w:styleId="StyleunderlineArialNarrow9ptBold">
    <w:name w:val="Style underline + Arial Narrow 9 pt Bold"/>
    <w:basedOn w:val="underline"/>
    <w:rsid w:val="00AF04E9"/>
    <w:rPr>
      <w:rFonts w:ascii="Times New Roman" w:hAnsi="Times New Roman" w:cs="Times New Roman" w:hint="default"/>
      <w:b/>
      <w:bCs/>
      <w:iCs w:val="0"/>
      <w:sz w:val="20"/>
      <w:u w:val="single"/>
    </w:rPr>
  </w:style>
  <w:style w:type="paragraph" w:customStyle="1" w:styleId="StylecardCharCharArialNarrow9pt">
    <w:name w:val="Style card Char Char + Arial Narrow 9 pt"/>
    <w:link w:val="StylecardCharCharArialNarrow9ptChar"/>
    <w:qFormat/>
    <w:rsid w:val="00AF04E9"/>
    <w:pPr>
      <w:spacing w:after="160" w:line="259" w:lineRule="auto"/>
      <w:ind w:left="288" w:right="288"/>
    </w:pPr>
    <w:rPr>
      <w:rFonts w:ascii="Calibri" w:eastAsia="Times New Roman" w:hAnsi="Calibri" w:cs="Times New Roman"/>
      <w:sz w:val="20"/>
      <w:szCs w:val="20"/>
    </w:rPr>
  </w:style>
  <w:style w:type="character" w:customStyle="1" w:styleId="StylecardCharCharArialNarrow9ptChar">
    <w:name w:val="Style card Char Char + Arial Narrow 9 pt Char"/>
    <w:basedOn w:val="cardCharCharChar"/>
    <w:link w:val="StylecardCharCharArialNarrow9pt"/>
    <w:rsid w:val="00AF04E9"/>
    <w:rPr>
      <w:rFonts w:ascii="Calibri" w:eastAsia="Times New Roman" w:hAnsi="Calibri" w:cs="Times New Roman"/>
      <w:sz w:val="20"/>
      <w:szCs w:val="20"/>
    </w:rPr>
  </w:style>
  <w:style w:type="paragraph" w:customStyle="1" w:styleId="StyleCardTextArialNarrow9pt">
    <w:name w:val="Style Card Text + Arial Narrow 9 pt"/>
    <w:link w:val="StyleCardTextArialNarrow9ptChar"/>
    <w:qFormat/>
    <w:rsid w:val="00AF04E9"/>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AF04E9"/>
    <w:rPr>
      <w:rFonts w:eastAsia="Times New Roman"/>
      <w:sz w:val="22"/>
    </w:rPr>
  </w:style>
  <w:style w:type="character" w:customStyle="1" w:styleId="StyleBoldandUnderlineCharCharCharChar9pt">
    <w:name w:val="Style Bold and Underline Char Char Char Char + 9 pt"/>
    <w:basedOn w:val="DefaultParagraphFont"/>
    <w:rsid w:val="00AF04E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F04E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AF04E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F04E9"/>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AF04E9"/>
    <w:rPr>
      <w:rFonts w:eastAsia="Times New Roman"/>
      <w:sz w:val="22"/>
    </w:rPr>
  </w:style>
  <w:style w:type="paragraph" w:customStyle="1" w:styleId="StyleMinimizedTextArialNarrow9pt">
    <w:name w:val="Style Minimized Text + Arial Narrow 9 pt"/>
    <w:basedOn w:val="Normal"/>
    <w:link w:val="StyleMinimizedTextArialNarrow9ptChar"/>
    <w:qFormat/>
    <w:rsid w:val="00AF04E9"/>
    <w:rPr>
      <w:rFonts w:eastAsia="Times New Roman"/>
    </w:rPr>
  </w:style>
  <w:style w:type="character" w:customStyle="1" w:styleId="StyleMinimizedTextArialNarrow9ptChar">
    <w:name w:val="Style Minimized Text + Arial Narrow 9 pt Char"/>
    <w:basedOn w:val="DefaultParagraphFont"/>
    <w:link w:val="StyleMinimizedTextArialNarrow9pt"/>
    <w:rsid w:val="00AF04E9"/>
    <w:rPr>
      <w:rFonts w:ascii="Calibri" w:eastAsia="Times New Roman" w:hAnsi="Calibri"/>
      <w:sz w:val="22"/>
      <w:szCs w:val="22"/>
    </w:rPr>
  </w:style>
  <w:style w:type="paragraph" w:customStyle="1" w:styleId="StyleBoldandUnderlineChar11ptNotBold">
    <w:name w:val="Style Bold and Underline Char + 11 pt Not Bold"/>
    <w:link w:val="StyleBoldandUnderlineChar11ptNotBoldChar"/>
    <w:qFormat/>
    <w:rsid w:val="00AF04E9"/>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F04E9"/>
    <w:rPr>
      <w:rFonts w:eastAsia="Times New Roman" w:cs="Times New Roman"/>
      <w:b w:val="0"/>
      <w:sz w:val="22"/>
      <w:szCs w:val="20"/>
      <w:u w:val="single"/>
    </w:rPr>
  </w:style>
  <w:style w:type="character" w:customStyle="1" w:styleId="StyleUnderlineCharChar111ptBorderSinglesolidlineA">
    <w:name w:val="Style Underline Char Char1 + 11 pt Border: : (Single solid line A..."/>
    <w:basedOn w:val="DefaultParagraphFont"/>
    <w:rsid w:val="00AF04E9"/>
    <w:rPr>
      <w:rFonts w:ascii="Times New Roman" w:hAnsi="Times New Roman"/>
      <w:noProof w:val="0"/>
      <w:sz w:val="20"/>
      <w:u w:val="single"/>
      <w:bdr w:val="single" w:sz="4" w:space="0" w:color="auto"/>
      <w:lang w:val="en-US" w:eastAsia="en-US" w:bidi="ar-SA"/>
    </w:rPr>
  </w:style>
  <w:style w:type="character" w:customStyle="1" w:styleId="body-text">
    <w:name w:val="body-text"/>
    <w:basedOn w:val="DefaultParagraphFont"/>
    <w:rsid w:val="00AF04E9"/>
  </w:style>
  <w:style w:type="paragraph" w:customStyle="1" w:styleId="StyleStyle112pt">
    <w:name w:val="Style Style1 + 12 pt"/>
    <w:basedOn w:val="Normal"/>
    <w:link w:val="StyleStyle112ptChar"/>
    <w:qFormat/>
    <w:rsid w:val="00AF04E9"/>
    <w:rPr>
      <w:rFonts w:eastAsia="SimSun"/>
      <w:u w:val="single"/>
      <w:lang w:eastAsia="zh-CN"/>
    </w:rPr>
  </w:style>
  <w:style w:type="character" w:customStyle="1" w:styleId="StyleStyle112ptChar">
    <w:name w:val="Style Style1 + 12 pt Char"/>
    <w:basedOn w:val="DefaultParagraphFont"/>
    <w:link w:val="StyleStyle112pt"/>
    <w:rsid w:val="00AF04E9"/>
    <w:rPr>
      <w:rFonts w:ascii="Calibri" w:eastAsia="SimSun" w:hAnsi="Calibri"/>
      <w:sz w:val="22"/>
      <w:szCs w:val="22"/>
      <w:u w:val="single"/>
      <w:lang w:eastAsia="zh-CN"/>
    </w:rPr>
  </w:style>
  <w:style w:type="paragraph" w:customStyle="1" w:styleId="StyleStyle111ptBorderSinglesolidlineAuto05ptL">
    <w:name w:val="Style Style1 + 11 pt Border: : (Single solid line Auto  0.5 pt L..."/>
    <w:basedOn w:val="Normal"/>
    <w:link w:val="StyleStyle111ptBorderSinglesolidlineAuto05ptLChar"/>
    <w:qFormat/>
    <w:rsid w:val="00AF04E9"/>
    <w:rPr>
      <w:rFonts w:eastAsia="SimSun"/>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F04E9"/>
    <w:rPr>
      <w:rFonts w:ascii="Calibri" w:eastAsia="SimSun" w:hAnsi="Calibri"/>
      <w:color w:val="000000"/>
      <w:sz w:val="20"/>
      <w:szCs w:val="24"/>
      <w:u w:val="single"/>
      <w:bdr w:val="single" w:sz="4" w:space="0" w:color="auto"/>
      <w:lang w:val="en-US" w:eastAsia="zh-CN" w:bidi="ar-SA"/>
    </w:rPr>
  </w:style>
  <w:style w:type="character" w:customStyle="1" w:styleId="CardTextChar10">
    <w:name w:val="Card Text Char1"/>
    <w:basedOn w:val="DefaultParagraphFont"/>
    <w:rsid w:val="00AF04E9"/>
    <w:rPr>
      <w:rFonts w:ascii="Times New Roman" w:eastAsia="Times New Roman" w:hAnsi="Times New Roman" w:cs="Times New Roman"/>
      <w:sz w:val="20"/>
      <w:szCs w:val="24"/>
    </w:rPr>
  </w:style>
  <w:style w:type="character" w:customStyle="1" w:styleId="CharChar111">
    <w:name w:val="Char Char111"/>
    <w:basedOn w:val="DefaultParagraphFont"/>
    <w:rsid w:val="00AF04E9"/>
    <w:rPr>
      <w:rFonts w:cs="Arial"/>
      <w:bCs/>
      <w:szCs w:val="26"/>
      <w:u w:val="single"/>
      <w:lang w:val="en-US" w:eastAsia="en-US" w:bidi="ar-SA"/>
    </w:rPr>
  </w:style>
  <w:style w:type="paragraph" w:customStyle="1" w:styleId="cardtextsmall">
    <w:name w:val="card text small"/>
    <w:basedOn w:val="Normal"/>
    <w:qFormat/>
    <w:rsid w:val="00AF04E9"/>
    <w:rPr>
      <w:rFonts w:ascii="Arial Narrow" w:eastAsia="Times New Roman" w:hAnsi="Arial Narrow"/>
      <w:sz w:val="16"/>
    </w:rPr>
  </w:style>
  <w:style w:type="character" w:customStyle="1" w:styleId="AUnterdline">
    <w:name w:val="AUnterdline"/>
    <w:qFormat/>
    <w:rsid w:val="00AF04E9"/>
    <w:rPr>
      <w:rFonts w:ascii="Times New Roman" w:hAnsi="Times New Roman"/>
      <w:sz w:val="20"/>
      <w:u w:val="single"/>
    </w:rPr>
  </w:style>
  <w:style w:type="character" w:customStyle="1" w:styleId="DontRead">
    <w:name w:val="Don't Read"/>
    <w:qFormat/>
    <w:rsid w:val="00AF04E9"/>
    <w:rPr>
      <w:rFonts w:ascii="Times New Roman" w:hAnsi="Times New Roman"/>
      <w:sz w:val="16"/>
    </w:rPr>
  </w:style>
  <w:style w:type="character" w:customStyle="1" w:styleId="CharChar113">
    <w:name w:val="Char Char113"/>
    <w:basedOn w:val="DefaultParagraphFont"/>
    <w:rsid w:val="00AF04E9"/>
    <w:rPr>
      <w:rFonts w:cs="Arial"/>
      <w:bCs/>
      <w:szCs w:val="26"/>
      <w:u w:val="single"/>
      <w:lang w:val="en-US" w:eastAsia="en-US" w:bidi="ar-SA"/>
    </w:rPr>
  </w:style>
  <w:style w:type="character" w:customStyle="1" w:styleId="StyleunderlineBold0">
    <w:name w:val="Style underline + Bold"/>
    <w:basedOn w:val="underline"/>
    <w:rsid w:val="00AF04E9"/>
    <w:rPr>
      <w:rFonts w:ascii="Times New Roman" w:hAnsi="Times New Roman" w:cs="Times New Roman" w:hint="default"/>
      <w:b w:val="0"/>
      <w:bCs/>
      <w:iCs w:val="0"/>
      <w:sz w:val="20"/>
      <w:u w:val="single"/>
    </w:rPr>
  </w:style>
  <w:style w:type="character" w:customStyle="1" w:styleId="StyleunderlineCharNotBold">
    <w:name w:val="Style underline Char + Not Bold"/>
    <w:rsid w:val="00AF04E9"/>
    <w:rPr>
      <w:rFonts w:ascii="Times New Roman" w:hAnsi="Times New Roman"/>
      <w:b/>
      <w:sz w:val="20"/>
      <w:szCs w:val="24"/>
      <w:u w:val="single"/>
      <w:lang w:val="en-US" w:eastAsia="en-US" w:bidi="ar-SA"/>
    </w:rPr>
  </w:style>
  <w:style w:type="character" w:customStyle="1" w:styleId="BodyTextIndent3Char">
    <w:name w:val="Body Text Indent 3 Char"/>
    <w:basedOn w:val="DefaultParagraphFont"/>
    <w:link w:val="BodyTextIndent3"/>
    <w:uiPriority w:val="99"/>
    <w:rsid w:val="00AF04E9"/>
    <w:rPr>
      <w:rFonts w:ascii="Times New Roman" w:hAnsi="Times New Roman" w:cs="Times New Roman"/>
      <w:sz w:val="16"/>
      <w:szCs w:val="16"/>
    </w:rPr>
  </w:style>
  <w:style w:type="paragraph" w:styleId="BodyTextIndent3">
    <w:name w:val="Body Text Indent 3"/>
    <w:basedOn w:val="Normal"/>
    <w:link w:val="BodyTextIndent3Char"/>
    <w:uiPriority w:val="99"/>
    <w:rsid w:val="00AF04E9"/>
    <w:pPr>
      <w:spacing w:after="120"/>
      <w:ind w:left="360"/>
    </w:pPr>
    <w:rPr>
      <w:rFonts w:ascii="Times New Roman" w:eastAsiaTheme="minorEastAsia" w:hAnsi="Times New Roman" w:cs="Times New Roman"/>
      <w:sz w:val="16"/>
      <w:szCs w:val="16"/>
    </w:rPr>
  </w:style>
  <w:style w:type="character" w:customStyle="1" w:styleId="BodyTextIndent3Char1">
    <w:name w:val="Body Text Indent 3 Char1"/>
    <w:basedOn w:val="DefaultParagraphFont"/>
    <w:uiPriority w:val="99"/>
    <w:rsid w:val="00AF04E9"/>
    <w:rPr>
      <w:rFonts w:ascii="Calibri" w:eastAsiaTheme="minorHAnsi" w:hAnsi="Calibri"/>
      <w:sz w:val="16"/>
      <w:szCs w:val="16"/>
    </w:rPr>
  </w:style>
  <w:style w:type="paragraph" w:customStyle="1" w:styleId="BoldandUnderline">
    <w:name w:val="Bold and Underline"/>
    <w:basedOn w:val="Normal"/>
    <w:qFormat/>
    <w:rsid w:val="00AF04E9"/>
    <w:rPr>
      <w:rFonts w:eastAsia="Times New Roman"/>
      <w:b/>
      <w:u w:val="single"/>
    </w:rPr>
  </w:style>
  <w:style w:type="character" w:customStyle="1" w:styleId="UnderlineChar5Char">
    <w:name w:val="Underline Char5 Char"/>
    <w:basedOn w:val="DefaultParagraphFont"/>
    <w:rsid w:val="00AF04E9"/>
    <w:rPr>
      <w:szCs w:val="24"/>
      <w:u w:val="single"/>
      <w:lang w:val="en-US" w:eastAsia="en-US" w:bidi="ar-SA"/>
    </w:rPr>
  </w:style>
  <w:style w:type="paragraph" w:customStyle="1" w:styleId="UnderlineChar4">
    <w:name w:val="Underline Char4"/>
    <w:basedOn w:val="Normal"/>
    <w:link w:val="UnderlineChar4Char"/>
    <w:qFormat/>
    <w:rsid w:val="00AF04E9"/>
    <w:rPr>
      <w:rFonts w:asciiTheme="minorHAnsi" w:eastAsiaTheme="minorEastAsia" w:hAnsiTheme="minorHAnsi"/>
      <w:sz w:val="24"/>
      <w:szCs w:val="24"/>
      <w:u w:val="single"/>
    </w:rPr>
  </w:style>
  <w:style w:type="paragraph" w:customStyle="1" w:styleId="BoldandUnderlineChar3">
    <w:name w:val="Bold and Underline Char3"/>
    <w:basedOn w:val="Normal"/>
    <w:link w:val="BoldandUnderlineChar3Char2"/>
    <w:qFormat/>
    <w:rsid w:val="00AF04E9"/>
    <w:rPr>
      <w:rFonts w:asciiTheme="minorHAnsi" w:eastAsiaTheme="minorEastAsia" w:hAnsiTheme="minorHAnsi"/>
      <w:b/>
      <w:sz w:val="24"/>
      <w:szCs w:val="24"/>
      <w:u w:val="single"/>
    </w:rPr>
  </w:style>
  <w:style w:type="paragraph" w:customStyle="1" w:styleId="UnderlineChar3">
    <w:name w:val="Underline Char3"/>
    <w:basedOn w:val="Normal"/>
    <w:link w:val="UnderlineChar3Char"/>
    <w:qFormat/>
    <w:rsid w:val="00AF04E9"/>
    <w:rPr>
      <w:rFonts w:eastAsia="Times New Roman"/>
      <w:u w:val="single"/>
    </w:rPr>
  </w:style>
  <w:style w:type="character" w:customStyle="1" w:styleId="UnderlineChar3Char">
    <w:name w:val="Underline Char3 Char"/>
    <w:basedOn w:val="DefaultParagraphFont"/>
    <w:link w:val="UnderlineChar3"/>
    <w:rsid w:val="00AF04E9"/>
    <w:rPr>
      <w:rFonts w:ascii="Calibri" w:eastAsia="Times New Roman" w:hAnsi="Calibri"/>
      <w:sz w:val="22"/>
      <w:szCs w:val="22"/>
      <w:u w:val="single"/>
    </w:rPr>
  </w:style>
  <w:style w:type="paragraph" w:customStyle="1" w:styleId="BoldandUnderlineChar3Char">
    <w:name w:val="Bold and Underline Char3 Char"/>
    <w:basedOn w:val="Normal"/>
    <w:link w:val="BoldandUnderlineChar3CharChar"/>
    <w:qFormat/>
    <w:rsid w:val="00AF04E9"/>
    <w:rPr>
      <w:rFonts w:eastAsia="Times New Roman"/>
      <w:b/>
      <w:u w:val="single"/>
    </w:rPr>
  </w:style>
  <w:style w:type="character" w:customStyle="1" w:styleId="BoldandUnderlineChar3CharChar">
    <w:name w:val="Bold and Underline Char3 Char Char"/>
    <w:basedOn w:val="DefaultParagraphFont"/>
    <w:link w:val="BoldandUnderlineChar3Char"/>
    <w:rsid w:val="00AF04E9"/>
    <w:rPr>
      <w:rFonts w:ascii="Calibri" w:eastAsia="Times New Roman" w:hAnsi="Calibri"/>
      <w:b/>
      <w:sz w:val="22"/>
      <w:szCs w:val="22"/>
      <w:u w:val="single"/>
    </w:rPr>
  </w:style>
  <w:style w:type="character" w:customStyle="1" w:styleId="StyleStyle11ptBoldUnderlineBorderSinglesolidlineAuto">
    <w:name w:val="Style Style 11 pt Bold Underline Border: : (Single solid line Auto ..."/>
    <w:rsid w:val="00AF04E9"/>
    <w:rPr>
      <w:rFonts w:ascii="Times New Roman" w:hAnsi="Times New Roman"/>
      <w:b/>
      <w:bCs/>
      <w:sz w:val="20"/>
      <w:u w:val="none"/>
      <w:bdr w:val="none" w:sz="0" w:space="0" w:color="auto"/>
    </w:rPr>
  </w:style>
  <w:style w:type="character" w:customStyle="1" w:styleId="base">
    <w:name w:val="base"/>
    <w:basedOn w:val="DefaultParagraphFont"/>
    <w:rsid w:val="00AF04E9"/>
  </w:style>
  <w:style w:type="character" w:customStyle="1" w:styleId="part-of-speech">
    <w:name w:val="part-of-speech"/>
    <w:basedOn w:val="DefaultParagraphFont"/>
    <w:rsid w:val="00AF04E9"/>
  </w:style>
  <w:style w:type="character" w:customStyle="1" w:styleId="articletext0">
    <w:name w:val="articletext"/>
    <w:basedOn w:val="DefaultParagraphFont"/>
    <w:rsid w:val="00AF04E9"/>
  </w:style>
  <w:style w:type="character" w:customStyle="1" w:styleId="StyleUnderlinePatternClearYellow">
    <w:name w:val="Style Underline Pattern: Clear (Yellow)"/>
    <w:basedOn w:val="DefaultParagraphFont"/>
    <w:rsid w:val="00AF04E9"/>
    <w:rPr>
      <w:u w:val="single"/>
      <w:shd w:val="clear" w:color="auto" w:fill="00FF00"/>
    </w:rPr>
  </w:style>
  <w:style w:type="paragraph" w:customStyle="1" w:styleId="UnderlineBoldIndent">
    <w:name w:val="Underline + Bold Indent"/>
    <w:basedOn w:val="Normal"/>
    <w:link w:val="UnderlineBoldIndentCharChar"/>
    <w:qFormat/>
    <w:rsid w:val="00AF04E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F04E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AF04E9"/>
    <w:rPr>
      <w:u w:val="single"/>
    </w:rPr>
  </w:style>
  <w:style w:type="character" w:customStyle="1" w:styleId="StyleUnderlineBoldIndent11ptChar">
    <w:name w:val="Style Underline + Bold Indent + 11 pt Char"/>
    <w:link w:val="StyleUnderlineBoldIndent11pt"/>
    <w:rsid w:val="00AF04E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F04E9"/>
    <w:rPr>
      <w:b/>
      <w:bCs/>
      <w:u w:val="single"/>
    </w:rPr>
  </w:style>
  <w:style w:type="character" w:customStyle="1" w:styleId="StyleUnderlineBoldIndent11ptBoldChar">
    <w:name w:val="Style Underline + Bold Indent + 11 pt Bold Char"/>
    <w:link w:val="StyleUnderlineBoldIndent11ptBold"/>
    <w:rsid w:val="00AF04E9"/>
    <w:rPr>
      <w:rFonts w:ascii="Calibri" w:eastAsia="Times New Roman" w:hAnsi="Calibri"/>
      <w:b/>
      <w:bCs/>
      <w:sz w:val="22"/>
      <w:szCs w:val="20"/>
      <w:u w:val="single"/>
    </w:rPr>
  </w:style>
  <w:style w:type="character" w:customStyle="1" w:styleId="globalcontentbody">
    <w:name w:val="globalcontentbody"/>
    <w:basedOn w:val="DefaultParagraphFont"/>
    <w:rsid w:val="00AF04E9"/>
  </w:style>
  <w:style w:type="character" w:customStyle="1" w:styleId="authorbio">
    <w:name w:val="authorbio"/>
    <w:basedOn w:val="DefaultParagraphFont"/>
    <w:rsid w:val="00AF04E9"/>
  </w:style>
  <w:style w:type="character" w:customStyle="1" w:styleId="StyleUnderline3">
    <w:name w:val="Style Underline3"/>
    <w:basedOn w:val="DefaultParagraphFont"/>
    <w:rsid w:val="00AF04E9"/>
    <w:rPr>
      <w:u w:val="single"/>
    </w:rPr>
  </w:style>
  <w:style w:type="character" w:customStyle="1" w:styleId="StyleUnderline4">
    <w:name w:val="Style Underline4"/>
    <w:basedOn w:val="DefaultParagraphFont"/>
    <w:rsid w:val="00AF04E9"/>
    <w:rPr>
      <w:u w:val="single"/>
    </w:rPr>
  </w:style>
  <w:style w:type="character" w:customStyle="1" w:styleId="StyleBoldandUnderlineCharChar11pt">
    <w:name w:val="Style Bold and Underline Char Char + 11 pt"/>
    <w:basedOn w:val="DefaultParagraphFont"/>
    <w:rsid w:val="00AF04E9"/>
    <w:rPr>
      <w:b/>
      <w:bCs/>
      <w:noProof w:val="0"/>
      <w:sz w:val="20"/>
      <w:u w:val="single"/>
      <w:lang w:val="en-US" w:eastAsia="en-US" w:bidi="ar-SA"/>
    </w:rPr>
  </w:style>
  <w:style w:type="character" w:customStyle="1" w:styleId="Hyperlink23">
    <w:name w:val="Hyperlink23"/>
    <w:basedOn w:val="DefaultParagraphFont"/>
    <w:rsid w:val="00AF04E9"/>
    <w:rPr>
      <w:color w:val="3300CC"/>
      <w:u w:val="single"/>
    </w:rPr>
  </w:style>
  <w:style w:type="character" w:customStyle="1" w:styleId="UnderlineCharCharChar">
    <w:name w:val="Underline Char Char Char"/>
    <w:basedOn w:val="DefaultParagraphFont"/>
    <w:rsid w:val="00AF04E9"/>
    <w:rPr>
      <w:noProof w:val="0"/>
      <w:u w:val="single"/>
      <w:lang w:val="en-US" w:eastAsia="en-US" w:bidi="ar-SA"/>
    </w:rPr>
  </w:style>
  <w:style w:type="character" w:customStyle="1" w:styleId="CharCharCharCharChar">
    <w:name w:val="Char Char Char Char Char"/>
    <w:aliases w:val="Char Char Char Char Char Char Char1,Heading 2 Char1 Char Char Char Char Char Char"/>
    <w:basedOn w:val="DefaultParagraphFont"/>
    <w:rsid w:val="00AF04E9"/>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AF04E9"/>
    <w:rPr>
      <w:rFonts w:ascii="Times New Roman" w:hAnsi="Times New Roman"/>
      <w:b/>
      <w:bCs/>
      <w:sz w:val="20"/>
      <w:u w:val="single"/>
      <w:bdr w:val="single" w:sz="4" w:space="0" w:color="auto"/>
    </w:rPr>
  </w:style>
  <w:style w:type="character" w:customStyle="1" w:styleId="CharChar114">
    <w:name w:val="Char Char114"/>
    <w:basedOn w:val="DefaultParagraphFont"/>
    <w:rsid w:val="00AF04E9"/>
    <w:rPr>
      <w:rFonts w:cs="Arial"/>
      <w:bCs/>
      <w:szCs w:val="26"/>
      <w:u w:val="single"/>
      <w:lang w:val="en-US" w:eastAsia="en-US" w:bidi="ar-SA"/>
    </w:rPr>
  </w:style>
  <w:style w:type="character" w:customStyle="1" w:styleId="CharChar112">
    <w:name w:val="Char Char112"/>
    <w:basedOn w:val="DefaultParagraphFont"/>
    <w:rsid w:val="00AF04E9"/>
    <w:rPr>
      <w:rFonts w:cs="Arial"/>
      <w:bCs/>
      <w:szCs w:val="26"/>
      <w:u w:val="single"/>
      <w:lang w:val="en-US" w:eastAsia="en-US" w:bidi="ar-SA"/>
    </w:rPr>
  </w:style>
  <w:style w:type="paragraph" w:customStyle="1" w:styleId="WW-Default1">
    <w:name w:val="WW-Default1"/>
    <w:basedOn w:val="Normal"/>
    <w:qFormat/>
    <w:rsid w:val="00AF04E9"/>
    <w:pPr>
      <w:suppressAutoHyphens/>
    </w:pPr>
    <w:rPr>
      <w:rFonts w:eastAsia="Times New Roman"/>
      <w:b/>
      <w:bCs/>
      <w:szCs w:val="20"/>
      <w:lang w:eastAsia="ar-SA"/>
    </w:rPr>
  </w:style>
  <w:style w:type="character" w:customStyle="1" w:styleId="zoomme">
    <w:name w:val="zoomme"/>
    <w:basedOn w:val="DefaultParagraphFont"/>
    <w:rsid w:val="00AF04E9"/>
  </w:style>
  <w:style w:type="character" w:customStyle="1" w:styleId="classauthor">
    <w:name w:val="class=&quot;author&quot;"/>
    <w:basedOn w:val="DefaultParagraphFont"/>
    <w:rsid w:val="00AF04E9"/>
  </w:style>
  <w:style w:type="paragraph" w:customStyle="1" w:styleId="Stylecard11ptUnderline">
    <w:name w:val="Style card + 11 pt Underline"/>
    <w:basedOn w:val="Normal"/>
    <w:link w:val="Stylecard11ptUnderlineChar"/>
    <w:qFormat/>
    <w:rsid w:val="00AF04E9"/>
    <w:pPr>
      <w:ind w:left="288" w:right="288"/>
    </w:pPr>
    <w:rPr>
      <w:rFonts w:eastAsia="SimSun"/>
      <w:u w:val="single"/>
      <w:lang w:eastAsia="zh-CN"/>
    </w:rPr>
  </w:style>
  <w:style w:type="character" w:customStyle="1" w:styleId="Stylecard11ptUnderlineChar">
    <w:name w:val="Style card + 11 pt Underline Char"/>
    <w:link w:val="Stylecard11ptUnderline"/>
    <w:rsid w:val="00AF04E9"/>
    <w:rPr>
      <w:rFonts w:ascii="Calibri" w:eastAsia="SimSun" w:hAnsi="Calibri"/>
      <w:sz w:val="22"/>
      <w:szCs w:val="22"/>
      <w:u w:val="single"/>
      <w:lang w:eastAsia="zh-CN"/>
    </w:rPr>
  </w:style>
  <w:style w:type="character" w:customStyle="1" w:styleId="officialstitle-">
    <w:name w:val="official_s_title-"/>
    <w:basedOn w:val="DefaultParagraphFont"/>
    <w:rsid w:val="00AF04E9"/>
  </w:style>
  <w:style w:type="character" w:customStyle="1" w:styleId="officialsbureau">
    <w:name w:val="official_s_bureau"/>
    <w:basedOn w:val="DefaultParagraphFont"/>
    <w:rsid w:val="00AF04E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F04E9"/>
    <w:pPr>
      <w:keepLines w:val="0"/>
      <w:pageBreakBefore w:val="0"/>
      <w:spacing w:before="240" w:after="60"/>
      <w:jc w:val="left"/>
    </w:pPr>
    <w:rPr>
      <w:rFonts w:ascii="Times New Roman" w:eastAsia="Times New Roman" w:hAnsi="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F04E9"/>
    <w:rPr>
      <w:rFonts w:ascii="Times New Roman" w:eastAsia="Times New Roman" w:hAnsi="Times New Roman" w:cs="Arial"/>
      <w:b/>
      <w:bCs/>
      <w:szCs w:val="28"/>
    </w:rPr>
  </w:style>
  <w:style w:type="paragraph" w:customStyle="1" w:styleId="Style23">
    <w:name w:val="Style23"/>
    <w:basedOn w:val="Normal"/>
    <w:uiPriority w:val="99"/>
    <w:qFormat/>
    <w:rsid w:val="00AF04E9"/>
    <w:pPr>
      <w:widowControl w:val="0"/>
      <w:autoSpaceDE w:val="0"/>
      <w:autoSpaceDN w:val="0"/>
      <w:adjustRightInd w:val="0"/>
      <w:spacing w:line="209" w:lineRule="exact"/>
    </w:pPr>
    <w:rPr>
      <w:rFonts w:eastAsia="SimSun"/>
    </w:rPr>
  </w:style>
  <w:style w:type="character" w:customStyle="1" w:styleId="gray">
    <w:name w:val="gray"/>
    <w:basedOn w:val="DefaultParagraphFont"/>
    <w:rsid w:val="00AF04E9"/>
  </w:style>
  <w:style w:type="character" w:customStyle="1" w:styleId="Citation-CompleteChar">
    <w:name w:val="Citation - Complete Char"/>
    <w:basedOn w:val="DefaultParagraphFont"/>
    <w:link w:val="Citation-Complete"/>
    <w:locked/>
    <w:rsid w:val="00AF04E9"/>
    <w:rPr>
      <w:rFonts w:ascii="Arial Narrow" w:eastAsia="Times New Roman" w:hAnsi="Arial Narrow"/>
      <w:sz w:val="20"/>
      <w:szCs w:val="22"/>
    </w:rPr>
  </w:style>
  <w:style w:type="paragraph" w:customStyle="1" w:styleId="StyleStyle49ptBoldItalic">
    <w:name w:val="Style Style4 + 9 pt Bold Italic"/>
    <w:basedOn w:val="Normal"/>
    <w:link w:val="StyleStyle49ptBoldItalicChar"/>
    <w:qFormat/>
    <w:rsid w:val="00AF04E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F04E9"/>
    <w:rPr>
      <w:rFonts w:ascii="Calibri" w:eastAsia="Times New Roman" w:hAnsi="Calibri"/>
      <w:b/>
      <w:bCs/>
      <w:i/>
      <w:iCs/>
      <w:sz w:val="22"/>
      <w:szCs w:val="22"/>
      <w:u w:val="single"/>
    </w:rPr>
  </w:style>
  <w:style w:type="paragraph" w:customStyle="1" w:styleId="StyleUnderlined11ptBold">
    <w:name w:val="Style Underlined + 11 pt Bold"/>
    <w:link w:val="StyleUnderlined11ptBoldChar"/>
    <w:qFormat/>
    <w:rsid w:val="00AF04E9"/>
    <w:pPr>
      <w:spacing w:after="200" w:line="276" w:lineRule="auto"/>
    </w:pPr>
    <w:rPr>
      <w:rFonts w:eastAsia="Times New Roman"/>
      <w:b/>
      <w:bCs/>
      <w:sz w:val="22"/>
      <w:u w:val="single"/>
    </w:rPr>
  </w:style>
  <w:style w:type="character" w:customStyle="1" w:styleId="StyleUnderlined11ptBoldChar">
    <w:name w:val="Style Underlined + 11 pt Bold Char"/>
    <w:basedOn w:val="DefaultParagraphFont"/>
    <w:link w:val="StyleUnderlined11ptBold"/>
    <w:rsid w:val="00AF04E9"/>
    <w:rPr>
      <w:rFonts w:eastAsia="Times New Roman"/>
      <w:b/>
      <w:bCs/>
      <w:sz w:val="22"/>
      <w:u w:val="single"/>
    </w:rPr>
  </w:style>
  <w:style w:type="character" w:customStyle="1" w:styleId="newscontent">
    <w:name w:val="newscontent"/>
    <w:rsid w:val="00AF04E9"/>
  </w:style>
  <w:style w:type="paragraph" w:customStyle="1" w:styleId="Cardstyle0">
    <w:name w:val="Cardstyle"/>
    <w:basedOn w:val="Normal"/>
    <w:next w:val="Normal"/>
    <w:qFormat/>
    <w:rsid w:val="00AF04E9"/>
    <w:rPr>
      <w:rFonts w:eastAsia="Times New Roman"/>
    </w:rPr>
  </w:style>
  <w:style w:type="character" w:customStyle="1" w:styleId="Style12ptBoldUnderline1">
    <w:name w:val="Style 12 pt Bold Underline1"/>
    <w:basedOn w:val="DefaultParagraphFont"/>
    <w:rsid w:val="00AF04E9"/>
    <w:rPr>
      <w:b/>
      <w:bCs/>
      <w:sz w:val="24"/>
      <w:u w:val="single"/>
    </w:rPr>
  </w:style>
  <w:style w:type="character" w:customStyle="1" w:styleId="StyleEmphasisArial12ptBoldNotItalic">
    <w:name w:val="Style Emphasis + Arial 12 pt Bold Not Italic"/>
    <w:basedOn w:val="Emphasis"/>
    <w:rsid w:val="00AF04E9"/>
    <w:rPr>
      <w:rFonts w:ascii="Arial" w:hAnsi="Arial" w:cs="Times New Roman"/>
      <w:b w:val="0"/>
      <w:bCs/>
      <w:i/>
      <w:iCs/>
      <w:sz w:val="24"/>
      <w:u w:val="single"/>
      <w:bdr w:val="single" w:sz="8" w:space="0" w:color="auto"/>
    </w:rPr>
  </w:style>
  <w:style w:type="character" w:customStyle="1" w:styleId="Heading2Char1CharCharCharCharCharC">
    <w:name w:val="Heading 2 Char1 Char Char Char Char Char C"/>
    <w:rsid w:val="00AF04E9"/>
    <w:rPr>
      <w:rFonts w:cs="Arial"/>
      <w:b/>
      <w:bCs/>
      <w:iCs/>
      <w:sz w:val="24"/>
      <w:szCs w:val="28"/>
      <w:lang w:val="en-US" w:eastAsia="en-US" w:bidi="ar-SA"/>
    </w:rPr>
  </w:style>
  <w:style w:type="character" w:customStyle="1" w:styleId="Style13ptBoldUnderlineBorderSinglesolidlineAuto">
    <w:name w:val="Style 13 pt Bold Underline Border: : (Single solid line Auto  ..."/>
    <w:basedOn w:val="DefaultParagraphFont"/>
    <w:rsid w:val="00AF04E9"/>
    <w:rPr>
      <w:b/>
      <w:bCs/>
      <w:sz w:val="20"/>
      <w:u w:val="single"/>
      <w:bdr w:val="single" w:sz="4" w:space="0" w:color="auto"/>
    </w:rPr>
  </w:style>
  <w:style w:type="paragraph" w:customStyle="1" w:styleId="StyleUnderlining11pt">
    <w:name w:val="Style Underlining + 11 pt"/>
    <w:basedOn w:val="Normal"/>
    <w:link w:val="StyleUnderlining11ptChar"/>
    <w:qFormat/>
    <w:rsid w:val="00AF04E9"/>
    <w:rPr>
      <w:rFonts w:eastAsia="Times New Roman"/>
      <w:u w:val="single"/>
      <w:lang w:val="en-GB"/>
    </w:rPr>
  </w:style>
  <w:style w:type="character" w:customStyle="1" w:styleId="StyleUnderlining11ptChar">
    <w:name w:val="Style Underlining + 11 pt Char"/>
    <w:basedOn w:val="DefaultParagraphFont"/>
    <w:link w:val="StyleUnderlining11pt"/>
    <w:rsid w:val="00AF04E9"/>
    <w:rPr>
      <w:rFonts w:ascii="Calibri" w:eastAsia="Times New Roman" w:hAnsi="Calibri"/>
      <w:sz w:val="22"/>
      <w:szCs w:val="22"/>
      <w:u w:val="single"/>
      <w:lang w:val="en-GB"/>
    </w:rPr>
  </w:style>
  <w:style w:type="paragraph" w:customStyle="1" w:styleId="StyleStyleMicroText7ptArialNarrow10pt">
    <w:name w:val="Style Style MicroText + 7 pt + Arial Narrow 10 pt"/>
    <w:basedOn w:val="Normal"/>
    <w:link w:val="StyleStyleMicroText7ptArialNarrow10ptChar"/>
    <w:qFormat/>
    <w:rsid w:val="00AF04E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F04E9"/>
    <w:rPr>
      <w:rFonts w:ascii="Calibri" w:eastAsia="Times New Roman" w:hAnsi="Calibri"/>
      <w:sz w:val="22"/>
      <w:szCs w:val="22"/>
    </w:rPr>
  </w:style>
  <w:style w:type="paragraph" w:customStyle="1" w:styleId="Stylecard11ptBoldUnderline">
    <w:name w:val="Style card + 11 pt Bold Underline"/>
    <w:basedOn w:val="Normal"/>
    <w:link w:val="Stylecard11ptBoldUnderlineChar"/>
    <w:qFormat/>
    <w:rsid w:val="00AF04E9"/>
    <w:pPr>
      <w:ind w:left="288" w:right="288"/>
    </w:pPr>
    <w:rPr>
      <w:rFonts w:ascii="Times New Roman" w:eastAsia="SimSun" w:hAnsi="Times New Roman" w:cs="Times New Roman"/>
      <w:b/>
      <w:bCs/>
      <w:color w:val="000000"/>
      <w:kern w:val="32"/>
      <w:sz w:val="20"/>
      <w:szCs w:val="20"/>
      <w:u w:val="single"/>
      <w:lang w:eastAsia="zh-CN"/>
    </w:rPr>
  </w:style>
  <w:style w:type="character" w:customStyle="1" w:styleId="Stylecard11ptBoldUnderlineChar">
    <w:name w:val="Style card + 11 pt Bold Underline Char"/>
    <w:basedOn w:val="cardChar"/>
    <w:link w:val="Stylecard11ptBoldUnderline"/>
    <w:rsid w:val="00AF04E9"/>
    <w:rPr>
      <w:rFonts w:ascii="Times New Roman" w:eastAsia="SimSun" w:hAnsi="Times New Roman" w:cs="Times New Roman"/>
      <w:b/>
      <w:bCs/>
      <w:color w:val="000000"/>
      <w:kern w:val="32"/>
      <w:sz w:val="20"/>
      <w:szCs w:val="20"/>
      <w:u w:val="single"/>
      <w:lang w:eastAsia="zh-CN"/>
    </w:rPr>
  </w:style>
  <w:style w:type="paragraph" w:customStyle="1" w:styleId="StyleCardTextTimesNewRoman11ptUnderline">
    <w:name w:val="Style Card Text + Times New Roman 11 pt Underline"/>
    <w:link w:val="StyleCardTextTimesNewRoman11ptUnderlineChar"/>
    <w:qFormat/>
    <w:rsid w:val="00AF04E9"/>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AF04E9"/>
    <w:rPr>
      <w:rFonts w:eastAsia="Calibri"/>
      <w:sz w:val="22"/>
      <w:szCs w:val="22"/>
      <w:u w:val="single"/>
    </w:rPr>
  </w:style>
  <w:style w:type="paragraph" w:customStyle="1" w:styleId="Stylecard8pt">
    <w:name w:val="Style card + 8 pt"/>
    <w:basedOn w:val="Normal"/>
    <w:link w:val="Stylecard8ptChar"/>
    <w:qFormat/>
    <w:rsid w:val="00AF04E9"/>
    <w:pPr>
      <w:ind w:left="288" w:right="288"/>
    </w:pPr>
    <w:rPr>
      <w:rFonts w:ascii="Times New Roman" w:eastAsia="Times New Roman" w:hAnsi="Times New Roman" w:cs="Times New Roman"/>
      <w:color w:val="000000"/>
      <w:kern w:val="32"/>
      <w:sz w:val="20"/>
      <w:szCs w:val="20"/>
      <w:u w:val="single"/>
      <w:lang w:eastAsia="ar-SA"/>
    </w:rPr>
  </w:style>
  <w:style w:type="character" w:customStyle="1" w:styleId="Stylecard8ptChar">
    <w:name w:val="Style card + 8 pt Char"/>
    <w:basedOn w:val="cardChar"/>
    <w:link w:val="Stylecard8pt"/>
    <w:rsid w:val="00AF04E9"/>
    <w:rPr>
      <w:rFonts w:ascii="Times New Roman" w:eastAsia="Times New Roman" w:hAnsi="Times New Roman" w:cs="Times New Roman"/>
      <w:color w:val="000000"/>
      <w:kern w:val="32"/>
      <w:sz w:val="20"/>
      <w:szCs w:val="20"/>
      <w:u w:val="single"/>
      <w:lang w:eastAsia="ar-SA"/>
    </w:rPr>
  </w:style>
  <w:style w:type="character" w:customStyle="1" w:styleId="bhl">
    <w:name w:val="bhl"/>
    <w:basedOn w:val="DefaultParagraphFont"/>
    <w:rsid w:val="00AF04E9"/>
  </w:style>
  <w:style w:type="paragraph" w:customStyle="1" w:styleId="TagGA11">
    <w:name w:val="Tag GA 11"/>
    <w:basedOn w:val="TOC1"/>
    <w:qFormat/>
    <w:rsid w:val="00AF04E9"/>
    <w:rPr>
      <w:rFonts w:ascii="Georgia" w:hAnsi="Georgia"/>
      <w:b/>
    </w:rPr>
  </w:style>
  <w:style w:type="character" w:customStyle="1" w:styleId="CardTextUnderlinedChar">
    <w:name w:val="Card Text Underlined Char"/>
    <w:basedOn w:val="DefaultParagraphFont"/>
    <w:rsid w:val="00AF04E9"/>
    <w:rPr>
      <w:rFonts w:ascii="Georgia" w:eastAsia="Times New Roman" w:hAnsi="Georgia" w:hint="default"/>
      <w:sz w:val="22"/>
      <w:u w:val="single"/>
      <w:lang w:eastAsia="zh-CN"/>
    </w:rPr>
  </w:style>
  <w:style w:type="character" w:customStyle="1" w:styleId="navy13bd">
    <w:name w:val="navy13bd"/>
    <w:basedOn w:val="DefaultParagraphFont"/>
    <w:rsid w:val="00AF04E9"/>
  </w:style>
  <w:style w:type="paragraph" w:customStyle="1" w:styleId="Normal20pt">
    <w:name w:val="Normal  + 20 pt"/>
    <w:basedOn w:val="Normal"/>
    <w:uiPriority w:val="6"/>
    <w:qFormat/>
    <w:rsid w:val="00AF04E9"/>
    <w:rPr>
      <w:rFonts w:asciiTheme="minorHAnsi" w:hAnsiTheme="minorHAnsi"/>
      <w:bCs/>
      <w:u w:val="single"/>
    </w:rPr>
  </w:style>
  <w:style w:type="paragraph" w:customStyle="1" w:styleId="author-credentials">
    <w:name w:val="author-credentials"/>
    <w:basedOn w:val="Normal"/>
    <w:qFormat/>
    <w:rsid w:val="00AF04E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rsid w:val="00AF04E9"/>
    <w:rPr>
      <w:rFonts w:ascii="Consolas" w:hAnsi="Consolas" w:cs="Consolas"/>
      <w:sz w:val="20"/>
      <w:szCs w:val="20"/>
    </w:rPr>
  </w:style>
  <w:style w:type="character" w:customStyle="1" w:styleId="StyleStyle4CharTimesNewRoman11ptBold">
    <w:name w:val="Style Style4 Char + Times New Roman 11 pt Bold"/>
    <w:basedOn w:val="DefaultParagraphFont"/>
    <w:rsid w:val="00AF04E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F04E9"/>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AF04E9"/>
  </w:style>
  <w:style w:type="character" w:customStyle="1" w:styleId="sensecontent">
    <w:name w:val="sense_content"/>
    <w:basedOn w:val="DefaultParagraphFont"/>
    <w:rsid w:val="00AF04E9"/>
  </w:style>
  <w:style w:type="character" w:customStyle="1" w:styleId="vi">
    <w:name w:val="vi"/>
    <w:basedOn w:val="DefaultParagraphFont"/>
    <w:rsid w:val="00AF04E9"/>
  </w:style>
  <w:style w:type="paragraph" w:customStyle="1" w:styleId="Style11">
    <w:name w:val="Style11"/>
    <w:basedOn w:val="Normal"/>
    <w:link w:val="Style11Char0"/>
    <w:qFormat/>
    <w:rsid w:val="00AF04E9"/>
    <w:rPr>
      <w:rFonts w:eastAsia="Times New Roman"/>
      <w:b/>
      <w:szCs w:val="20"/>
      <w:u w:val="thick"/>
    </w:rPr>
  </w:style>
  <w:style w:type="character" w:customStyle="1" w:styleId="Style11Char0">
    <w:name w:val="Style11 Char"/>
    <w:basedOn w:val="DefaultParagraphFont"/>
    <w:link w:val="Style11"/>
    <w:rsid w:val="00AF04E9"/>
    <w:rPr>
      <w:rFonts w:ascii="Calibri" w:eastAsia="Times New Roman" w:hAnsi="Calibri"/>
      <w:b/>
      <w:sz w:val="22"/>
      <w:szCs w:val="20"/>
      <w:u w:val="thick"/>
    </w:rPr>
  </w:style>
  <w:style w:type="paragraph" w:customStyle="1" w:styleId="Style12">
    <w:name w:val="Style12"/>
    <w:basedOn w:val="Normal"/>
    <w:link w:val="Style12Char"/>
    <w:qFormat/>
    <w:rsid w:val="00AF04E9"/>
    <w:rPr>
      <w:rFonts w:asciiTheme="minorHAnsi" w:eastAsiaTheme="minorEastAsia" w:hAnsiTheme="minorHAnsi"/>
      <w:b/>
      <w:sz w:val="24"/>
      <w:szCs w:val="24"/>
      <w:u w:val="thick"/>
    </w:rPr>
  </w:style>
  <w:style w:type="character" w:customStyle="1" w:styleId="caps-label">
    <w:name w:val="caps-label"/>
    <w:basedOn w:val="DefaultParagraphFont"/>
    <w:rsid w:val="00AF04E9"/>
  </w:style>
  <w:style w:type="character" w:customStyle="1" w:styleId="tagChar2">
    <w:name w:val="tag Char2"/>
    <w:aliases w:val="Heading 2 Char1 Char Char Char Char1,Heading 2 Char Char Char Char Char Char1, Char Char Char Char Char Char Char1,No Spacing111 Char"/>
    <w:basedOn w:val="DefaultParagraphFont"/>
    <w:qFormat/>
    <w:rsid w:val="00AF04E9"/>
    <w:rPr>
      <w:rFonts w:ascii="Times New Roman" w:eastAsia="Times New Roman" w:hAnsi="Times New Roman" w:cs="Times New Roman"/>
      <w:b/>
      <w:kern w:val="32"/>
      <w:sz w:val="24"/>
      <w:szCs w:val="20"/>
    </w:rPr>
  </w:style>
  <w:style w:type="paragraph" w:customStyle="1" w:styleId="StyleNormalWeb11ptUnderline">
    <w:name w:val="Style Normal (Web) + 11 pt Underline"/>
    <w:basedOn w:val="NormalWeb"/>
    <w:link w:val="StyleNormalWeb11ptUnderlineChar"/>
    <w:qFormat/>
    <w:rsid w:val="00AF04E9"/>
    <w:pPr>
      <w:spacing w:before="100" w:beforeAutospacing="1" w:after="100" w:afterAutospacing="1"/>
    </w:pPr>
    <w:rPr>
      <w:rFonts w:ascii="Calibri" w:eastAsia="Calibri" w:hAnsi="Calibri" w:cstheme="minorBidi"/>
      <w:sz w:val="22"/>
      <w:u w:val="single"/>
    </w:rPr>
  </w:style>
  <w:style w:type="character" w:customStyle="1" w:styleId="StyleNormalWeb11ptUnderlineChar">
    <w:name w:val="Style Normal (Web) + 11 pt Underline Char"/>
    <w:basedOn w:val="DefaultParagraphFont"/>
    <w:link w:val="StyleNormalWeb11ptUnderline"/>
    <w:rsid w:val="00AF04E9"/>
    <w:rPr>
      <w:rFonts w:ascii="Calibri" w:eastAsia="Calibri" w:hAnsi="Calibri"/>
      <w:sz w:val="22"/>
      <w:szCs w:val="22"/>
      <w:u w:val="single"/>
    </w:rPr>
  </w:style>
  <w:style w:type="character" w:customStyle="1" w:styleId="LanguageEditingChar">
    <w:name w:val="Language Editing Char"/>
    <w:link w:val="LanguageEditing"/>
    <w:locked/>
    <w:rsid w:val="00AF04E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F04E9"/>
    <w:rPr>
      <w:rFonts w:ascii="Times New Roman" w:eastAsia="Times New Roman" w:hAnsi="Times New Roman" w:cs="Times New Roman"/>
      <w:strike/>
      <w:sz w:val="20"/>
      <w:szCs w:val="24"/>
    </w:rPr>
  </w:style>
  <w:style w:type="character" w:customStyle="1" w:styleId="StyleStyleBoldUnderlineUnderlineIntenseEmphasis1apple-style-2">
    <w:name w:val="Style Style Bold UnderlineUnderlineIntense Emphasis1apple-style-...2"/>
    <w:basedOn w:val="DefaultParagraphFont"/>
    <w:rsid w:val="00AF04E9"/>
    <w:rPr>
      <w:b w:val="0"/>
      <w:bCs/>
      <w:sz w:val="22"/>
      <w:u w:val="single"/>
    </w:rPr>
  </w:style>
  <w:style w:type="paragraph" w:customStyle="1" w:styleId="RyanEvText1">
    <w:name w:val="RyanEvText1"/>
    <w:basedOn w:val="Normal"/>
    <w:autoRedefine/>
    <w:qFormat/>
    <w:rsid w:val="00AF04E9"/>
    <w:pPr>
      <w:keepLines/>
      <w:spacing w:line="190" w:lineRule="exact"/>
      <w:ind w:left="648" w:firstLine="360"/>
    </w:pPr>
    <w:rPr>
      <w:rFonts w:eastAsia="Times New Roman"/>
      <w:sz w:val="18"/>
      <w:szCs w:val="18"/>
    </w:rPr>
  </w:style>
  <w:style w:type="paragraph" w:customStyle="1" w:styleId="BBCite">
    <w:name w:val="BB Cite"/>
    <w:basedOn w:val="Normal"/>
    <w:autoRedefine/>
    <w:qFormat/>
    <w:rsid w:val="00AF04E9"/>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AF04E9"/>
    <w:pPr>
      <w:tabs>
        <w:tab w:val="left" w:pos="0"/>
      </w:tabs>
    </w:pPr>
    <w:rPr>
      <w:rFonts w:eastAsia="Calibri"/>
      <w:sz w:val="18"/>
    </w:rPr>
  </w:style>
  <w:style w:type="character" w:customStyle="1" w:styleId="CiteJVChar">
    <w:name w:val="CiteJV Char"/>
    <w:link w:val="CiteJV"/>
    <w:rsid w:val="00AF04E9"/>
    <w:rPr>
      <w:rFonts w:ascii="Calibri" w:eastAsia="Calibri" w:hAnsi="Calibri"/>
      <w:sz w:val="18"/>
      <w:szCs w:val="22"/>
    </w:rPr>
  </w:style>
  <w:style w:type="paragraph" w:customStyle="1" w:styleId="Card-text">
    <w:name w:val="Card-text"/>
    <w:basedOn w:val="Normal"/>
    <w:link w:val="Card-textChar"/>
    <w:rsid w:val="00AF04E9"/>
    <w:pPr>
      <w:ind w:left="-1080" w:right="-1080"/>
    </w:pPr>
    <w:rPr>
      <w:rFonts w:ascii="Book Antiqua" w:eastAsia="Times New Roman" w:hAnsi="Book Antiqua"/>
      <w:szCs w:val="20"/>
    </w:rPr>
  </w:style>
  <w:style w:type="character" w:customStyle="1" w:styleId="Card-textChar">
    <w:name w:val="Card-text Char"/>
    <w:basedOn w:val="DefaultParagraphFont"/>
    <w:link w:val="Card-text"/>
    <w:rsid w:val="00AF04E9"/>
    <w:rPr>
      <w:rFonts w:ascii="Book Antiqua" w:eastAsia="Times New Roman" w:hAnsi="Book Antiqua"/>
      <w:sz w:val="22"/>
      <w:szCs w:val="20"/>
    </w:rPr>
  </w:style>
  <w:style w:type="paragraph" w:customStyle="1" w:styleId="TagAuthorNameYear">
    <w:name w:val="Tag+Author Name/Year"/>
    <w:basedOn w:val="Card-text"/>
    <w:link w:val="TagAuthorNameYearChar"/>
    <w:rsid w:val="00AF04E9"/>
    <w:rPr>
      <w:b/>
      <w:bCs/>
      <w:smallCaps/>
    </w:rPr>
  </w:style>
  <w:style w:type="character" w:customStyle="1" w:styleId="TagAuthorNameYearChar">
    <w:name w:val="Tag+Author Name/Year Char"/>
    <w:basedOn w:val="Card-textChar"/>
    <w:link w:val="TagAuthorNameYear"/>
    <w:rsid w:val="00AF04E9"/>
    <w:rPr>
      <w:rFonts w:ascii="Book Antiqua" w:eastAsia="Times New Roman" w:hAnsi="Book Antiqua"/>
      <w:b/>
      <w:bCs/>
      <w:smallCaps/>
      <w:sz w:val="22"/>
      <w:szCs w:val="20"/>
    </w:rPr>
  </w:style>
  <w:style w:type="paragraph" w:customStyle="1" w:styleId="CardText-Verbalized">
    <w:name w:val="Card Text-Verbalized"/>
    <w:basedOn w:val="Card-text"/>
    <w:link w:val="CardText-VerbalizedChar"/>
    <w:rsid w:val="00AF04E9"/>
    <w:rPr>
      <w:u w:val="single"/>
    </w:rPr>
  </w:style>
  <w:style w:type="character" w:customStyle="1" w:styleId="CardText-VerbalizedChar">
    <w:name w:val="Card Text-Verbalized Char"/>
    <w:basedOn w:val="Card-textChar"/>
    <w:link w:val="CardText-Verbalized"/>
    <w:rsid w:val="00AF04E9"/>
    <w:rPr>
      <w:rFonts w:ascii="Book Antiqua" w:eastAsia="Times New Roman" w:hAnsi="Book Antiqua"/>
      <w:sz w:val="22"/>
      <w:szCs w:val="20"/>
      <w:u w:val="single"/>
    </w:rPr>
  </w:style>
  <w:style w:type="character" w:customStyle="1" w:styleId="AnalyticsChar">
    <w:name w:val="Analytics Char"/>
    <w:basedOn w:val="DefaultParagraphFont"/>
    <w:link w:val="Analytics"/>
    <w:uiPriority w:val="4"/>
    <w:locked/>
    <w:rsid w:val="00AF04E9"/>
    <w:rPr>
      <w:rFonts w:ascii="Calibri" w:eastAsia="Times New Roman" w:hAnsi="Calibri" w:cs="Arial"/>
      <w:b/>
      <w:kern w:val="32"/>
      <w:sz w:val="20"/>
      <w:szCs w:val="27"/>
    </w:rPr>
  </w:style>
  <w:style w:type="paragraph" w:customStyle="1" w:styleId="blurb">
    <w:name w:val="blurb"/>
    <w:basedOn w:val="Normal"/>
    <w:qFormat/>
    <w:rsid w:val="00AF04E9"/>
    <w:pPr>
      <w:spacing w:before="100" w:beforeAutospacing="1" w:after="100" w:afterAutospacing="1"/>
    </w:pPr>
    <w:rPr>
      <w:rFonts w:eastAsia="Times New Roman"/>
      <w:sz w:val="24"/>
    </w:rPr>
  </w:style>
  <w:style w:type="character" w:customStyle="1" w:styleId="postdate">
    <w:name w:val="post_date"/>
    <w:basedOn w:val="DefaultParagraphFont"/>
    <w:rsid w:val="00AF04E9"/>
  </w:style>
  <w:style w:type="character" w:customStyle="1" w:styleId="articlesubtitle">
    <w:name w:val="article_subtitle"/>
    <w:rsid w:val="00AF04E9"/>
  </w:style>
  <w:style w:type="character" w:customStyle="1" w:styleId="bodystrong">
    <w:name w:val="bodystrong"/>
    <w:rsid w:val="00AF04E9"/>
  </w:style>
  <w:style w:type="paragraph" w:customStyle="1" w:styleId="meta">
    <w:name w:val="meta"/>
    <w:basedOn w:val="Normal"/>
    <w:rsid w:val="00AF04E9"/>
    <w:pPr>
      <w:spacing w:before="100" w:beforeAutospacing="1" w:after="100" w:afterAutospacing="1"/>
    </w:pPr>
    <w:rPr>
      <w:rFonts w:ascii="Times New Roman" w:eastAsia="Times New Roman" w:hAnsi="Times New Roman"/>
      <w:sz w:val="24"/>
    </w:rPr>
  </w:style>
  <w:style w:type="character" w:customStyle="1" w:styleId="pipe">
    <w:name w:val="pipe"/>
    <w:basedOn w:val="DefaultParagraphFont"/>
    <w:rsid w:val="00AF04E9"/>
  </w:style>
  <w:style w:type="character" w:customStyle="1" w:styleId="FontStyle11">
    <w:name w:val="Font Style11"/>
    <w:uiPriority w:val="99"/>
    <w:rsid w:val="00AF04E9"/>
    <w:rPr>
      <w:rFonts w:ascii="Times New Roman" w:hAnsi="Times New Roman" w:cs="Times New Roman" w:hint="default"/>
      <w:sz w:val="20"/>
      <w:szCs w:val="20"/>
    </w:rPr>
  </w:style>
  <w:style w:type="character" w:customStyle="1" w:styleId="FontStyle12">
    <w:name w:val="Font Style12"/>
    <w:uiPriority w:val="99"/>
    <w:rsid w:val="00AF04E9"/>
    <w:rPr>
      <w:rFonts w:ascii="Times New Roman" w:hAnsi="Times New Roman" w:cs="Times New Roman" w:hint="default"/>
      <w:sz w:val="16"/>
      <w:szCs w:val="16"/>
    </w:rPr>
  </w:style>
  <w:style w:type="paragraph" w:customStyle="1" w:styleId="footnotedescription">
    <w:name w:val="footnote description"/>
    <w:next w:val="Normal"/>
    <w:link w:val="footnotedescriptionChar"/>
    <w:hidden/>
    <w:rsid w:val="00AF04E9"/>
    <w:pPr>
      <w:spacing w:line="271" w:lineRule="auto"/>
      <w:ind w:left="239" w:hanging="239"/>
      <w:jc w:val="both"/>
    </w:pPr>
    <w:rPr>
      <w:rFonts w:ascii="Cambria" w:eastAsia="Cambria" w:hAnsi="Cambria" w:cs="Cambria"/>
      <w:color w:val="000000"/>
      <w:sz w:val="16"/>
      <w:szCs w:val="22"/>
    </w:rPr>
  </w:style>
  <w:style w:type="character" w:customStyle="1" w:styleId="footnotedescriptionChar">
    <w:name w:val="footnote description Char"/>
    <w:link w:val="footnotedescription"/>
    <w:rsid w:val="00AF04E9"/>
    <w:rPr>
      <w:rFonts w:ascii="Cambria" w:eastAsia="Cambria" w:hAnsi="Cambria" w:cs="Cambria"/>
      <w:color w:val="000000"/>
      <w:sz w:val="16"/>
      <w:szCs w:val="22"/>
    </w:rPr>
  </w:style>
  <w:style w:type="character" w:customStyle="1" w:styleId="footnotemark">
    <w:name w:val="footnote mark"/>
    <w:hidden/>
    <w:rsid w:val="00AF04E9"/>
    <w:rPr>
      <w:rFonts w:ascii="Cambria" w:eastAsia="Cambria" w:hAnsi="Cambria" w:cs="Cambria"/>
      <w:color w:val="000000"/>
      <w:sz w:val="16"/>
      <w:vertAlign w:val="superscript"/>
    </w:rPr>
  </w:style>
  <w:style w:type="paragraph" w:customStyle="1" w:styleId="KooCard">
    <w:name w:val="KooCard"/>
    <w:basedOn w:val="Normal"/>
    <w:link w:val="KooCardChar"/>
    <w:qFormat/>
    <w:rsid w:val="00AF04E9"/>
    <w:pPr>
      <w:ind w:left="288" w:right="288"/>
    </w:pPr>
    <w:rPr>
      <w:rFonts w:eastAsiaTheme="majorEastAsia"/>
      <w:bCs/>
      <w:sz w:val="52"/>
      <w:szCs w:val="28"/>
    </w:rPr>
  </w:style>
  <w:style w:type="character" w:customStyle="1" w:styleId="KooCardChar">
    <w:name w:val="KooCard Char"/>
    <w:basedOn w:val="DefaultParagraphFont"/>
    <w:link w:val="KooCard"/>
    <w:rsid w:val="00AF04E9"/>
    <w:rPr>
      <w:rFonts w:ascii="Calibri" w:eastAsiaTheme="majorEastAsia" w:hAnsi="Calibri"/>
      <w:bCs/>
      <w:sz w:val="52"/>
      <w:szCs w:val="28"/>
    </w:rPr>
  </w:style>
  <w:style w:type="paragraph" w:customStyle="1" w:styleId="Indent0">
    <w:name w:val="Indent"/>
    <w:basedOn w:val="Normal"/>
    <w:autoRedefine/>
    <w:qFormat/>
    <w:rsid w:val="00AF04E9"/>
    <w:pPr>
      <w:spacing w:after="0" w:line="240" w:lineRule="auto"/>
      <w:ind w:left="288"/>
    </w:pPr>
  </w:style>
  <w:style w:type="character" w:customStyle="1" w:styleId="m-5156237671796814033gmail-styleunderline">
    <w:name w:val="m_-5156237671796814033gmail-styleunderline"/>
    <w:basedOn w:val="DefaultParagraphFont"/>
    <w:rsid w:val="00AF04E9"/>
  </w:style>
  <w:style w:type="character" w:customStyle="1" w:styleId="m-5156237671796814033gmail-style13ptbold">
    <w:name w:val="m_-5156237671796814033gmail-style13ptbold"/>
    <w:basedOn w:val="DefaultParagraphFont"/>
    <w:rsid w:val="00AF04E9"/>
  </w:style>
  <w:style w:type="character" w:customStyle="1" w:styleId="review--authors">
    <w:name w:val="review--authors"/>
    <w:basedOn w:val="DefaultParagraphFont"/>
    <w:rsid w:val="00AF04E9"/>
  </w:style>
  <w:style w:type="character" w:customStyle="1" w:styleId="m3874072174869965789gmail-heading4char">
    <w:name w:val="m_3874072174869965789gmail-heading4char"/>
    <w:basedOn w:val="DefaultParagraphFont"/>
    <w:rsid w:val="00AF04E9"/>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AF04E9"/>
    <w:pPr>
      <w:spacing w:after="200" w:line="240" w:lineRule="auto"/>
      <w:contextualSpacing/>
    </w:pPr>
    <w:rPr>
      <w:rFonts w:ascii="Arial Narrow" w:eastAsia="Calibri" w:hAnsi="Arial Narrow"/>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AF04E9"/>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AF04E9"/>
    <w:pPr>
      <w:spacing w:after="0" w:line="240" w:lineRule="auto"/>
      <w:contextualSpacing/>
    </w:pPr>
    <w:rPr>
      <w:rFonts w:ascii="Arial Narrow" w:eastAsia="Calibri" w:hAnsi="Arial Narrow"/>
      <w:b/>
      <w:sz w:val="20"/>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AF04E9"/>
    <w:rPr>
      <w:rFonts w:ascii="Arial Narrow" w:eastAsia="Calibri" w:hAnsi="Arial Narrow"/>
      <w:sz w:val="18"/>
      <w:szCs w:val="22"/>
      <w:u w:val="singl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AF04E9"/>
    <w:rPr>
      <w:rFonts w:ascii="Arial Narrow" w:eastAsia="Calibri" w:hAnsi="Arial Narrow"/>
      <w:b/>
      <w:sz w:val="20"/>
      <w:szCs w:val="22"/>
      <w:u w:val="single"/>
    </w:rPr>
  </w:style>
  <w:style w:type="character" w:customStyle="1" w:styleId="Debate-EmphasizedText-F5CharCharChar">
    <w:name w:val="Debate- Emphasized Text- F5 Char Char Char"/>
    <w:basedOn w:val="Debate-CardTextUnderlined-F3CharCharCharCharCharChar"/>
    <w:link w:val="Debate-EmphasizedText-F5CharChar"/>
    <w:rsid w:val="00AF04E9"/>
    <w:rPr>
      <w:rFonts w:ascii="Arial Narrow" w:eastAsia="Calibri" w:hAnsi="Arial Narrow"/>
      <w:b/>
      <w:sz w:val="18"/>
      <w:szCs w:val="22"/>
      <w:u w:val="single"/>
    </w:rPr>
  </w:style>
  <w:style w:type="character" w:customStyle="1" w:styleId="Debate-CardSmalltextF2CharChar">
    <w:name w:val="Debate- Card Small text F2 Char Char"/>
    <w:basedOn w:val="DefaultParagraphFont"/>
    <w:rsid w:val="00AF04E9"/>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AF04E9"/>
    <w:pPr>
      <w:spacing w:before="100" w:beforeAutospacing="1" w:after="100" w:afterAutospacing="1" w:line="240" w:lineRule="auto"/>
    </w:pPr>
    <w:rPr>
      <w:rFonts w:ascii="Times New Roman" w:eastAsia="Times New Roman" w:hAnsi="Times New Roman"/>
      <w:sz w:val="24"/>
    </w:rPr>
  </w:style>
  <w:style w:type="character" w:customStyle="1" w:styleId="StyleBoldUnderlineBorderSinglesolidlineAuto05pt">
    <w:name w:val="Style Bold Underline Border: : (Single solid line Auto  0.5 pt ..."/>
    <w:basedOn w:val="DefaultParagraphFont"/>
    <w:rsid w:val="00AF04E9"/>
    <w:rPr>
      <w:b/>
      <w:bCs/>
      <w:u w:val="single"/>
      <w:bdr w:val="none" w:sz="0" w:space="0" w:color="auto"/>
    </w:rPr>
  </w:style>
  <w:style w:type="character" w:customStyle="1" w:styleId="UnresolvedMention2">
    <w:name w:val="Unresolved Mention2"/>
    <w:basedOn w:val="DefaultParagraphFont"/>
    <w:uiPriority w:val="99"/>
    <w:unhideWhenUsed/>
    <w:rsid w:val="00AF04E9"/>
    <w:rPr>
      <w:color w:val="605E5C"/>
      <w:shd w:val="clear" w:color="auto" w:fill="E1DFDD"/>
    </w:rPr>
  </w:style>
  <w:style w:type="character" w:customStyle="1" w:styleId="m6540463018285843025gmail-heading4char">
    <w:name w:val="m_6540463018285843025gmail-heading4char"/>
    <w:basedOn w:val="DefaultParagraphFont"/>
    <w:rsid w:val="00AF04E9"/>
  </w:style>
  <w:style w:type="character" w:customStyle="1" w:styleId="m6540463018285843025gmail-styleunderline">
    <w:name w:val="m_6540463018285843025gmail-styleunderline"/>
    <w:basedOn w:val="DefaultParagraphFont"/>
    <w:rsid w:val="00AF04E9"/>
  </w:style>
  <w:style w:type="character" w:customStyle="1" w:styleId="bylines">
    <w:name w:val="bylines"/>
    <w:basedOn w:val="DefaultParagraphFont"/>
    <w:rsid w:val="00AF04E9"/>
  </w:style>
  <w:style w:type="character" w:customStyle="1" w:styleId="postsubtitle">
    <w:name w:val="post_subtitle"/>
    <w:basedOn w:val="DefaultParagraphFont"/>
    <w:rsid w:val="00AF04E9"/>
  </w:style>
  <w:style w:type="character" w:customStyle="1" w:styleId="dispurl">
    <w:name w:val="dispurl"/>
    <w:basedOn w:val="DefaultParagraphFont"/>
    <w:rsid w:val="00AF04E9"/>
  </w:style>
  <w:style w:type="character" w:customStyle="1" w:styleId="ListBulletChar">
    <w:name w:val="List Bullet Char"/>
    <w:link w:val="ListBullet"/>
    <w:rsid w:val="00AF04E9"/>
    <w:rPr>
      <w:rFonts w:ascii="Calibri" w:eastAsiaTheme="minorHAnsi" w:hAnsi="Calibri"/>
      <w:sz w:val="22"/>
      <w:szCs w:val="22"/>
    </w:rPr>
  </w:style>
  <w:style w:type="character" w:customStyle="1" w:styleId="StyleUnderline11ptChar">
    <w:name w:val="Style Underline + 11 pt Char"/>
    <w:link w:val="StyleUnderline11pt0"/>
    <w:locked/>
    <w:rsid w:val="00AF04E9"/>
    <w:rPr>
      <w:rFonts w:ascii="Georgia" w:hAnsi="Georgia"/>
      <w:u w:val="single"/>
    </w:rPr>
  </w:style>
  <w:style w:type="paragraph" w:customStyle="1" w:styleId="StyleUnderline11pt0">
    <w:name w:val="Style Underline + 11 pt"/>
    <w:basedOn w:val="Normal"/>
    <w:link w:val="StyleUnderline11ptChar"/>
    <w:rsid w:val="00AF04E9"/>
    <w:pPr>
      <w:spacing w:after="0" w:line="240" w:lineRule="auto"/>
    </w:pPr>
    <w:rPr>
      <w:rFonts w:ascii="Georgia" w:eastAsiaTheme="minorEastAsia" w:hAnsi="Georgia"/>
      <w:sz w:val="24"/>
      <w:szCs w:val="24"/>
      <w:u w:val="single"/>
    </w:rPr>
  </w:style>
  <w:style w:type="character" w:customStyle="1" w:styleId="StyleBoldUnderline11ptChar">
    <w:name w:val="Style BoldUnderline + 11 pt Char"/>
    <w:link w:val="StyleBoldUnderline11pt"/>
    <w:locked/>
    <w:rsid w:val="00AF04E9"/>
    <w:rPr>
      <w:rFonts w:ascii="Georgia" w:hAnsi="Georgia"/>
      <w:b/>
      <w:bCs/>
      <w:u w:val="single"/>
    </w:rPr>
  </w:style>
  <w:style w:type="paragraph" w:customStyle="1" w:styleId="StyleBoldUnderline11pt">
    <w:name w:val="Style BoldUnderline + 11 pt"/>
    <w:basedOn w:val="Normal"/>
    <w:link w:val="StyleBoldUnderline11ptChar"/>
    <w:qFormat/>
    <w:rsid w:val="00AF04E9"/>
    <w:pPr>
      <w:spacing w:after="0" w:line="240" w:lineRule="auto"/>
    </w:pPr>
    <w:rPr>
      <w:rFonts w:ascii="Georgia" w:eastAsiaTheme="minorEastAsia" w:hAnsi="Georgia"/>
      <w:b/>
      <w:bCs/>
      <w:sz w:val="24"/>
      <w:szCs w:val="24"/>
      <w:u w:val="single"/>
    </w:rPr>
  </w:style>
  <w:style w:type="character" w:customStyle="1" w:styleId="UnresolvedMention3">
    <w:name w:val="Unresolved Mention3"/>
    <w:basedOn w:val="DefaultParagraphFont"/>
    <w:uiPriority w:val="99"/>
    <w:unhideWhenUsed/>
    <w:rsid w:val="00AF04E9"/>
    <w:rPr>
      <w:color w:val="605E5C"/>
      <w:shd w:val="clear" w:color="auto" w:fill="E1DFDD"/>
    </w:rPr>
  </w:style>
  <w:style w:type="paragraph" w:customStyle="1" w:styleId="StyleStyle4ArialNarrow9pt">
    <w:name w:val="Style Style4 + Arial Narrow 9 pt"/>
    <w:basedOn w:val="Normal"/>
    <w:link w:val="StyleStyle4ArialNarrow9ptChar"/>
    <w:qFormat/>
    <w:rsid w:val="00AF04E9"/>
    <w:pPr>
      <w:spacing w:after="0" w:line="240" w:lineRule="auto"/>
    </w:pPr>
    <w:rPr>
      <w:rFonts w:eastAsia="Times New Roman"/>
      <w:u w:val="single"/>
    </w:rPr>
  </w:style>
  <w:style w:type="character" w:customStyle="1" w:styleId="StyleStyle4ArialNarrow9ptChar">
    <w:name w:val="Style Style4 + Arial Narrow 9 pt Char"/>
    <w:basedOn w:val="DefaultParagraphFont"/>
    <w:link w:val="StyleStyle4ArialNarrow9pt"/>
    <w:rsid w:val="00AF04E9"/>
    <w:rPr>
      <w:rFonts w:ascii="Calibri" w:eastAsia="Times New Roman" w:hAnsi="Calibri"/>
      <w:sz w:val="22"/>
      <w:szCs w:val="22"/>
      <w:u w:val="single"/>
    </w:rPr>
  </w:style>
  <w:style w:type="character" w:customStyle="1" w:styleId="UnresolvedMention4">
    <w:name w:val="Unresolved Mention4"/>
    <w:basedOn w:val="DefaultParagraphFont"/>
    <w:uiPriority w:val="99"/>
    <w:unhideWhenUsed/>
    <w:rsid w:val="00AF04E9"/>
    <w:rPr>
      <w:color w:val="605E5C"/>
      <w:shd w:val="clear" w:color="auto" w:fill="E1DFDD"/>
    </w:rPr>
  </w:style>
  <w:style w:type="character" w:customStyle="1" w:styleId="a-list-item">
    <w:name w:val="a-list-item"/>
    <w:basedOn w:val="DefaultParagraphFont"/>
    <w:rsid w:val="00AF04E9"/>
  </w:style>
  <w:style w:type="character" w:customStyle="1" w:styleId="Mention1">
    <w:name w:val="Mention1"/>
    <w:basedOn w:val="DefaultParagraphFont"/>
    <w:uiPriority w:val="99"/>
    <w:semiHidden/>
    <w:unhideWhenUsed/>
    <w:rsid w:val="00AF04E9"/>
    <w:rPr>
      <w:color w:val="2B579A"/>
      <w:shd w:val="clear" w:color="auto" w:fill="E6E6E6"/>
    </w:rPr>
  </w:style>
  <w:style w:type="character" w:customStyle="1" w:styleId="SmallChar">
    <w:name w:val="Small Char"/>
    <w:aliases w:val="ClearFormatting Char,Debate Text Char1,No Spacing2 Char1,No Spacing11 Char1,Dont use Char,No Spacing3 Char,No Spacing1111 Char,TAG Char Char,Tags Ch,No Spacing5 Char,Read stuff Char,Debate Text Char,No Spacing31 Char"/>
    <w:basedOn w:val="DefaultParagraphFont"/>
    <w:link w:val="Small"/>
    <w:qFormat/>
    <w:rsid w:val="00AF04E9"/>
    <w:rPr>
      <w:rFonts w:ascii="Calibri" w:eastAsiaTheme="minorHAnsi" w:hAnsi="Calibri"/>
      <w:sz w:val="14"/>
      <w:szCs w:val="22"/>
    </w:rPr>
  </w:style>
  <w:style w:type="character" w:customStyle="1" w:styleId="NoSpacingChar">
    <w:name w:val="No Spacing Char"/>
    <w:aliases w:val="Small Text Char,Card Format Char,Note Level 21 Char,ClearFormatting Char1,Clear Char,DDI Tag Char,Tag Title Char,No Spacing11211 Char,Note Level 2 Char,Card Char3,card Char3,Tags Char3,Debate Text Char2,No Spacing11 Char,tag Char4"/>
    <w:link w:val="NoSpacing"/>
    <w:qFormat/>
    <w:locked/>
    <w:rsid w:val="00AF04E9"/>
    <w:rPr>
      <w:rFonts w:eastAsiaTheme="minorHAnsi"/>
      <w:sz w:val="22"/>
      <w:szCs w:val="22"/>
    </w:rPr>
  </w:style>
  <w:style w:type="character" w:customStyle="1" w:styleId="CardChar11">
    <w:name w:val="Card Char1"/>
    <w:rsid w:val="00AF04E9"/>
    <w:rPr>
      <w:rFonts w:ascii="Palatino Linotype" w:eastAsia="Times New Roman" w:hAnsi="Palatino Linotype" w:cs="Arial"/>
      <w:bCs/>
      <w:szCs w:val="24"/>
    </w:rPr>
  </w:style>
  <w:style w:type="character" w:customStyle="1" w:styleId="pull-quote">
    <w:name w:val="pull-quote"/>
    <w:basedOn w:val="DefaultParagraphFont"/>
    <w:rsid w:val="00AF04E9"/>
  </w:style>
  <w:style w:type="character" w:customStyle="1" w:styleId="pull-quote-sidebar">
    <w:name w:val="pull-quote-sidebar"/>
    <w:basedOn w:val="DefaultParagraphFont"/>
    <w:rsid w:val="00AF04E9"/>
  </w:style>
  <w:style w:type="paragraph" w:customStyle="1" w:styleId="heading-container">
    <w:name w:val="heading-container"/>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dek">
    <w:name w:val="dek"/>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article-n-logo">
    <w:name w:val="article-n-logo"/>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ob-grid-header-text">
    <w:name w:val="ob-grid-header-text"/>
    <w:basedOn w:val="DefaultParagraphFont"/>
    <w:rsid w:val="00AF04E9"/>
  </w:style>
  <w:style w:type="character" w:customStyle="1" w:styleId="ob-unit">
    <w:name w:val="ob-unit"/>
    <w:basedOn w:val="DefaultParagraphFont"/>
    <w:rsid w:val="00AF04E9"/>
  </w:style>
  <w:style w:type="character" w:customStyle="1" w:styleId="cbola-desktop-image-titleinner">
    <w:name w:val="cbola-desktop-image-title__inner"/>
    <w:basedOn w:val="DefaultParagraphFont"/>
    <w:rsid w:val="00AF04E9"/>
  </w:style>
  <w:style w:type="paragraph" w:customStyle="1" w:styleId="cbola-content-item-description">
    <w:name w:val="cbola-content-item-description"/>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Char4">
    <w:name w:val="bold underline Char"/>
    <w:basedOn w:val="DefaultParagraphFont"/>
    <w:rsid w:val="00AF04E9"/>
    <w:rPr>
      <w:rFonts w:eastAsia="Times New Roman" w:cs="Arial"/>
      <w:b/>
      <w:bCs/>
      <w:sz w:val="24"/>
      <w:szCs w:val="24"/>
      <w:u w:val="single"/>
      <w:lang w:eastAsia="zh-CN"/>
    </w:rPr>
  </w:style>
  <w:style w:type="paragraph" w:customStyle="1" w:styleId="ReallySmall">
    <w:name w:val="Really Small"/>
    <w:basedOn w:val="Normal"/>
    <w:link w:val="ReallySmallChar"/>
    <w:qFormat/>
    <w:rsid w:val="00AF04E9"/>
    <w:rPr>
      <w:rFonts w:eastAsia="Times New Roman"/>
      <w:sz w:val="16"/>
      <w:szCs w:val="20"/>
    </w:rPr>
  </w:style>
  <w:style w:type="character" w:customStyle="1" w:styleId="ReallySmallChar">
    <w:name w:val="Really Small Char"/>
    <w:basedOn w:val="DefaultParagraphFont"/>
    <w:link w:val="ReallySmall"/>
    <w:rsid w:val="00AF04E9"/>
    <w:rPr>
      <w:rFonts w:ascii="Calibri" w:eastAsia="Times New Roman" w:hAnsi="Calibri"/>
      <w:sz w:val="16"/>
      <w:szCs w:val="20"/>
    </w:rPr>
  </w:style>
  <w:style w:type="paragraph" w:customStyle="1" w:styleId="PageTitle">
    <w:name w:val="Page Title"/>
    <w:basedOn w:val="Normal"/>
    <w:next w:val="Normal"/>
    <w:qFormat/>
    <w:rsid w:val="00AF04E9"/>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AF04E9"/>
    <w:rPr>
      <w:i/>
      <w:iCs/>
      <w:sz w:val="20"/>
      <w:u w:val="single"/>
    </w:rPr>
  </w:style>
  <w:style w:type="paragraph" w:customStyle="1" w:styleId="UnderlineEmphasis">
    <w:name w:val="Underline + Emphasis"/>
    <w:basedOn w:val="Normal"/>
    <w:next w:val="Normal"/>
    <w:link w:val="UnderlineEmphasisChar"/>
    <w:autoRedefine/>
    <w:qFormat/>
    <w:rsid w:val="00AF04E9"/>
    <w:rPr>
      <w:rFonts w:eastAsia="Calibri"/>
      <w:b/>
      <w:color w:val="000000"/>
      <w:u w:val="single"/>
    </w:rPr>
  </w:style>
  <w:style w:type="character" w:customStyle="1" w:styleId="UnderlineEmphasisChar">
    <w:name w:val="Underline + Emphasis Char"/>
    <w:link w:val="UnderlineEmphasis"/>
    <w:rsid w:val="00AF04E9"/>
    <w:rPr>
      <w:rFonts w:ascii="Calibri" w:eastAsia="Calibri" w:hAnsi="Calibri"/>
      <w:b/>
      <w:color w:val="000000"/>
      <w:sz w:val="22"/>
      <w:szCs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AF04E9"/>
    <w:pPr>
      <w:keepLines w:val="0"/>
      <w:pageBreakBefore w:val="0"/>
      <w:spacing w:before="0" w:after="60"/>
      <w:jc w:val="left"/>
    </w:pPr>
    <w:rPr>
      <w:rFonts w:eastAsia="Times New Roman" w:cs="Times New Roman"/>
      <w:bC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AF04E9"/>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AF04E9"/>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AF04E9"/>
    <w:rPr>
      <w:rFonts w:ascii="Calibri" w:eastAsia="Times New Roman" w:hAnsi="Calibri" w:cs="Times New Roman"/>
      <w:bCs/>
      <w:color w:val="000000"/>
      <w:sz w:val="16"/>
      <w:szCs w:val="28"/>
    </w:rPr>
  </w:style>
  <w:style w:type="paragraph" w:customStyle="1" w:styleId="TxBr5p1">
    <w:name w:val="TxBr_5p1"/>
    <w:basedOn w:val="Normal"/>
    <w:qFormat/>
    <w:rsid w:val="00AF04E9"/>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AF04E9"/>
    <w:pPr>
      <w:ind w:left="400"/>
    </w:pPr>
    <w:rPr>
      <w:rFonts w:eastAsia="Calibri"/>
      <w:color w:val="000000"/>
    </w:rPr>
  </w:style>
  <w:style w:type="character" w:customStyle="1" w:styleId="12TimesNewRoman">
    <w:name w:val="12 Times New Roman"/>
    <w:rsid w:val="00AF04E9"/>
    <w:rPr>
      <w:rFonts w:ascii="Times New Roman" w:eastAsia="Times New Roman" w:hAnsi="Times New Roman"/>
      <w:b w:val="0"/>
      <w:i w:val="0"/>
      <w:strike w:val="0"/>
      <w:dstrike w:val="0"/>
      <w:color w:val="000000"/>
      <w:spacing w:val="0"/>
      <w:position w:val="0"/>
      <w:sz w:val="24"/>
      <w:u w:val="none" w:color="000000"/>
      <w:vertAlign w:val="baseline"/>
      <w:lang w:val="en-US"/>
    </w:rPr>
  </w:style>
  <w:style w:type="character" w:customStyle="1" w:styleId="StyleUnderlineChar0">
    <w:name w:val="Style Underline Char"/>
    <w:rsid w:val="00AF04E9"/>
    <w:rPr>
      <w:u w:val="single"/>
      <w:lang w:val="en-US" w:eastAsia="en-US" w:bidi="ar-SA"/>
    </w:rPr>
  </w:style>
  <w:style w:type="paragraph" w:customStyle="1" w:styleId="Normaltag">
    <w:name w:val="Normal tag"/>
    <w:basedOn w:val="Normal"/>
    <w:link w:val="NormaltagChar"/>
    <w:qFormat/>
    <w:rsid w:val="00AF04E9"/>
    <w:rPr>
      <w:rFonts w:eastAsia="Times New Roman"/>
      <w:b/>
      <w:color w:val="000000"/>
      <w:szCs w:val="20"/>
    </w:rPr>
  </w:style>
  <w:style w:type="numbering" w:customStyle="1" w:styleId="NoList3">
    <w:name w:val="No List3"/>
    <w:next w:val="NoList"/>
    <w:uiPriority w:val="99"/>
    <w:semiHidden/>
    <w:unhideWhenUsed/>
    <w:rsid w:val="00AF04E9"/>
  </w:style>
  <w:style w:type="numbering" w:customStyle="1" w:styleId="NoList12">
    <w:name w:val="No List12"/>
    <w:next w:val="NoList"/>
    <w:uiPriority w:val="99"/>
    <w:semiHidden/>
    <w:unhideWhenUsed/>
    <w:rsid w:val="00AF04E9"/>
  </w:style>
  <w:style w:type="numbering" w:customStyle="1" w:styleId="NoList21">
    <w:name w:val="No List21"/>
    <w:next w:val="NoList"/>
    <w:uiPriority w:val="99"/>
    <w:semiHidden/>
    <w:unhideWhenUsed/>
    <w:rsid w:val="00AF04E9"/>
  </w:style>
  <w:style w:type="numbering" w:customStyle="1" w:styleId="NoList111">
    <w:name w:val="No List111"/>
    <w:next w:val="NoList"/>
    <w:uiPriority w:val="99"/>
    <w:semiHidden/>
    <w:unhideWhenUsed/>
    <w:rsid w:val="00AF04E9"/>
  </w:style>
  <w:style w:type="numbering" w:customStyle="1" w:styleId="NoList211">
    <w:name w:val="No List211"/>
    <w:next w:val="NoList"/>
    <w:uiPriority w:val="99"/>
    <w:semiHidden/>
    <w:unhideWhenUsed/>
    <w:rsid w:val="00AF04E9"/>
  </w:style>
  <w:style w:type="numbering" w:customStyle="1" w:styleId="NoList1111">
    <w:name w:val="No List1111"/>
    <w:next w:val="NoList"/>
    <w:uiPriority w:val="99"/>
    <w:semiHidden/>
    <w:unhideWhenUsed/>
    <w:rsid w:val="00AF04E9"/>
  </w:style>
  <w:style w:type="numbering" w:customStyle="1" w:styleId="NoList4">
    <w:name w:val="No List4"/>
    <w:next w:val="NoList"/>
    <w:uiPriority w:val="99"/>
    <w:semiHidden/>
    <w:unhideWhenUsed/>
    <w:rsid w:val="00AF04E9"/>
  </w:style>
  <w:style w:type="numbering" w:customStyle="1" w:styleId="NoList5">
    <w:name w:val="No List5"/>
    <w:next w:val="NoList"/>
    <w:uiPriority w:val="99"/>
    <w:semiHidden/>
    <w:unhideWhenUsed/>
    <w:rsid w:val="00AF04E9"/>
  </w:style>
  <w:style w:type="character" w:customStyle="1" w:styleId="flagicon">
    <w:name w:val="flagicon"/>
    <w:basedOn w:val="DefaultParagraphFont"/>
    <w:rsid w:val="00AF04E9"/>
  </w:style>
  <w:style w:type="paragraph" w:customStyle="1" w:styleId="CardsHighlighted">
    <w:name w:val="Cards Highlighted"/>
    <w:basedOn w:val="Normal"/>
    <w:link w:val="CardsHighlightedChar"/>
    <w:autoRedefine/>
    <w:qFormat/>
    <w:rsid w:val="00AF04E9"/>
    <w:pPr>
      <w:shd w:val="clear" w:color="auto" w:fill="00FFFF"/>
      <w:ind w:left="288" w:right="288"/>
      <w:jc w:val="both"/>
    </w:pPr>
    <w:rPr>
      <w:rFonts w:eastAsia="Times New Roman"/>
      <w:u w:val="thick"/>
    </w:rPr>
  </w:style>
  <w:style w:type="character" w:customStyle="1" w:styleId="CardsHighlightedChar">
    <w:name w:val="Cards Highlighted Char"/>
    <w:link w:val="CardsHighlighted"/>
    <w:rsid w:val="00AF04E9"/>
    <w:rPr>
      <w:rFonts w:ascii="Calibri" w:eastAsia="Times New Roman" w:hAnsi="Calibri"/>
      <w:sz w:val="22"/>
      <w:szCs w:val="22"/>
      <w:u w:val="thick"/>
      <w:shd w:val="clear" w:color="auto" w:fill="00FFFF"/>
    </w:rPr>
  </w:style>
  <w:style w:type="character" w:customStyle="1" w:styleId="A12">
    <w:name w:val="A12"/>
    <w:uiPriority w:val="99"/>
    <w:rsid w:val="00AF04E9"/>
    <w:rPr>
      <w:rFonts w:ascii="Minion Pro" w:hAnsi="Minion Pro" w:cs="Minion Pro" w:hint="default"/>
      <w:color w:val="211D1E"/>
      <w:sz w:val="22"/>
      <w:szCs w:val="22"/>
    </w:rPr>
  </w:style>
  <w:style w:type="character" w:customStyle="1" w:styleId="CitationChar1">
    <w:name w:val="Citation Char1"/>
    <w:aliases w:val="citation Char Char1,citation Char Char Char Char Char Char Char,citation Char Char Char,Heading 3 Char1 Char Char Char Char Char"/>
    <w:basedOn w:val="DefaultParagraphFont"/>
    <w:rsid w:val="00AF04E9"/>
    <w:rPr>
      <w:rFonts w:ascii="Times New Roman" w:eastAsia="Times New Roman" w:hAnsi="Times New Roman" w:cs="Arial"/>
      <w:b/>
      <w:sz w:val="20"/>
      <w:szCs w:val="36"/>
    </w:rPr>
  </w:style>
  <w:style w:type="character" w:customStyle="1" w:styleId="bold-italic-sub-c">
    <w:name w:val="bold-italic-sub-c"/>
    <w:basedOn w:val="DefaultParagraphFont"/>
    <w:rsid w:val="00AF04E9"/>
  </w:style>
  <w:style w:type="character" w:customStyle="1" w:styleId="charoverride-4">
    <w:name w:val="charoverride-4"/>
    <w:basedOn w:val="DefaultParagraphFont"/>
    <w:rsid w:val="00AF04E9"/>
  </w:style>
  <w:style w:type="character" w:customStyle="1" w:styleId="charoverride-3">
    <w:name w:val="charoverride-3"/>
    <w:basedOn w:val="DefaultParagraphFont"/>
    <w:rsid w:val="00AF04E9"/>
  </w:style>
  <w:style w:type="character" w:customStyle="1" w:styleId="f">
    <w:name w:val="f"/>
    <w:rsid w:val="00AF04E9"/>
  </w:style>
  <w:style w:type="character" w:customStyle="1" w:styleId="BlockTitle2Char">
    <w:name w:val="Block Title2 Char"/>
    <w:link w:val="BlockTitle2"/>
    <w:rsid w:val="00AF04E9"/>
    <w:rPr>
      <w:rFonts w:ascii="Times New Roman" w:eastAsia="Times New Roman" w:hAnsi="Times New Roman"/>
      <w:b/>
      <w:sz w:val="32"/>
      <w:szCs w:val="20"/>
      <w:u w:val="single"/>
    </w:rPr>
  </w:style>
  <w:style w:type="paragraph" w:customStyle="1" w:styleId="tag1">
    <w:name w:val="tag1"/>
    <w:basedOn w:val="Normal"/>
    <w:qFormat/>
    <w:rsid w:val="00AF04E9"/>
    <w:rPr>
      <w:rFonts w:eastAsia="Times New Roman"/>
      <w:b/>
      <w:szCs w:val="20"/>
    </w:rPr>
  </w:style>
  <w:style w:type="paragraph" w:customStyle="1" w:styleId="tagcite3">
    <w:name w:val="tagcite"/>
    <w:basedOn w:val="Normal"/>
    <w:qFormat/>
    <w:rsid w:val="00AF04E9"/>
    <w:rPr>
      <w:rFonts w:eastAsia="Times New Roman"/>
      <w:b/>
    </w:rPr>
  </w:style>
  <w:style w:type="paragraph" w:customStyle="1" w:styleId="SmallFontCharCharChar">
    <w:name w:val="Small Font Char Char Char"/>
    <w:basedOn w:val="Normal"/>
    <w:uiPriority w:val="99"/>
    <w:qFormat/>
    <w:rsid w:val="00AF04E9"/>
    <w:rPr>
      <w:rFonts w:eastAsia="Times New Roman"/>
      <w:sz w:val="12"/>
    </w:rPr>
  </w:style>
  <w:style w:type="character" w:customStyle="1" w:styleId="tag1Char">
    <w:name w:val="tag1 Char"/>
    <w:rsid w:val="00AF04E9"/>
    <w:rPr>
      <w:b/>
      <w:bCs w:val="0"/>
      <w:sz w:val="24"/>
    </w:rPr>
  </w:style>
  <w:style w:type="character" w:customStyle="1" w:styleId="SmallFontCharCharCharChar">
    <w:name w:val="Small Font Char Char Char Char"/>
    <w:rsid w:val="00AF04E9"/>
    <w:rPr>
      <w:rFonts w:ascii="Arial" w:hAnsi="Arial" w:cs="Arial" w:hint="default"/>
      <w:sz w:val="12"/>
      <w:szCs w:val="24"/>
    </w:rPr>
  </w:style>
  <w:style w:type="character" w:customStyle="1" w:styleId="TagCiteChar4">
    <w:name w:val="TagCite Char"/>
    <w:rsid w:val="00AF04E9"/>
    <w:rPr>
      <w:rFonts w:ascii="Garamond" w:hAnsi="Garamond" w:hint="default"/>
      <w:b/>
      <w:bCs w:val="0"/>
      <w:sz w:val="24"/>
      <w:szCs w:val="24"/>
    </w:rPr>
  </w:style>
  <w:style w:type="character" w:customStyle="1" w:styleId="heading2char2charchar1">
    <w:name w:val="heading2char2charchar1"/>
    <w:rsid w:val="00AF04E9"/>
  </w:style>
  <w:style w:type="character" w:customStyle="1" w:styleId="charchar60">
    <w:name w:val="charchar6"/>
    <w:rsid w:val="00AF04E9"/>
  </w:style>
  <w:style w:type="character" w:customStyle="1" w:styleId="searchtermbold">
    <w:name w:val="searchtermbold"/>
    <w:rsid w:val="00AF04E9"/>
  </w:style>
  <w:style w:type="character" w:customStyle="1" w:styleId="bps-topic-ident">
    <w:name w:val="bps-topic-ident"/>
    <w:rsid w:val="00AF04E9"/>
  </w:style>
  <w:style w:type="paragraph" w:customStyle="1" w:styleId="TagLine">
    <w:name w:val="Tag Line"/>
    <w:basedOn w:val="Normal"/>
    <w:next w:val="FullText"/>
    <w:uiPriority w:val="99"/>
    <w:qFormat/>
    <w:rsid w:val="00AF04E9"/>
    <w:rPr>
      <w:rFonts w:ascii="Arial Narrow" w:eastAsia="Times New Roman" w:hAnsi="Arial Narrow"/>
      <w:b/>
      <w:sz w:val="28"/>
    </w:rPr>
  </w:style>
  <w:style w:type="paragraph" w:customStyle="1" w:styleId="FreeForm">
    <w:name w:val="Free Form"/>
    <w:qFormat/>
    <w:rsid w:val="00AF04E9"/>
    <w:rPr>
      <w:rFonts w:ascii="Times New Roman" w:eastAsia="ヒラギノ角ゴ Pro W3" w:hAnsi="Times New Roman" w:cs="Times New Roman"/>
      <w:color w:val="000000"/>
      <w:szCs w:val="20"/>
    </w:rPr>
  </w:style>
  <w:style w:type="character" w:customStyle="1" w:styleId="Hyperlink1">
    <w:name w:val="Hyperlink1"/>
    <w:rsid w:val="00AF04E9"/>
    <w:rPr>
      <w:color w:val="002FF6"/>
      <w:sz w:val="24"/>
      <w:u w:val="single"/>
    </w:rPr>
  </w:style>
  <w:style w:type="character" w:customStyle="1" w:styleId="AuthorDateChar0">
    <w:name w:val="Author/Date Char"/>
    <w:link w:val="AuthorDate1"/>
    <w:locked/>
    <w:rsid w:val="00AF04E9"/>
    <w:rPr>
      <w:rFonts w:cs="Calibri"/>
      <w:b/>
      <w:u w:val="single"/>
    </w:rPr>
  </w:style>
  <w:style w:type="paragraph" w:customStyle="1" w:styleId="AuthorDate1">
    <w:name w:val="Author/Date"/>
    <w:basedOn w:val="Normal"/>
    <w:link w:val="AuthorDateChar0"/>
    <w:qFormat/>
    <w:rsid w:val="00AF04E9"/>
    <w:rPr>
      <w:rFonts w:asciiTheme="minorHAnsi" w:eastAsiaTheme="minorEastAsia" w:hAnsiTheme="minorHAnsi" w:cs="Calibri"/>
      <w:b/>
      <w:sz w:val="24"/>
      <w:szCs w:val="24"/>
      <w:u w:val="single"/>
    </w:rPr>
  </w:style>
  <w:style w:type="character" w:customStyle="1" w:styleId="HilightChar">
    <w:name w:val="Hilight Char"/>
    <w:rsid w:val="00AF04E9"/>
    <w:rPr>
      <w:rFonts w:eastAsia="Calibri"/>
      <w:b/>
      <w:noProof w:val="0"/>
      <w:sz w:val="22"/>
      <w:szCs w:val="22"/>
      <w:u w:val="single"/>
      <w:lang w:val="en-US" w:eastAsia="ar-SA" w:bidi="ar-SA"/>
    </w:rPr>
  </w:style>
  <w:style w:type="character" w:customStyle="1" w:styleId="StyleUnderlineCharChar">
    <w:name w:val="Style Underline Char Char"/>
    <w:rsid w:val="00AF04E9"/>
    <w:rPr>
      <w:rFonts w:ascii="Times New Roman" w:eastAsia="Times New Roman" w:hAnsi="Times New Roman" w:cs="Times New Roman"/>
      <w:sz w:val="20"/>
      <w:szCs w:val="20"/>
      <w:u w:val="single"/>
    </w:rPr>
  </w:style>
  <w:style w:type="character" w:customStyle="1" w:styleId="c1">
    <w:name w:val="c1"/>
    <w:rsid w:val="00AF04E9"/>
  </w:style>
  <w:style w:type="paragraph" w:customStyle="1" w:styleId="Hat2">
    <w:name w:val="Hat2"/>
    <w:basedOn w:val="Heading2"/>
    <w:next w:val="Heading2"/>
    <w:autoRedefine/>
    <w:uiPriority w:val="99"/>
    <w:qFormat/>
    <w:rsid w:val="00AF04E9"/>
    <w:pPr>
      <w:keepNext w:val="0"/>
      <w:keepLines w:val="0"/>
      <w:pageBreakBefore w:val="0"/>
      <w:spacing w:before="0"/>
      <w:jc w:val="left"/>
    </w:pPr>
    <w:rPr>
      <w:rFonts w:ascii="Arial Narrow" w:eastAsia="Calibri" w:hAnsi="Arial Narrow" w:cs="Times New Roman"/>
      <w:sz w:val="20"/>
      <w:u w:val="none"/>
    </w:rPr>
  </w:style>
  <w:style w:type="character" w:customStyle="1" w:styleId="Emphasis22">
    <w:name w:val="Emphasis 2"/>
    <w:basedOn w:val="Emphasis"/>
    <w:uiPriority w:val="1"/>
    <w:qFormat/>
    <w:rsid w:val="00AF04E9"/>
    <w:rPr>
      <w:rFonts w:ascii="Times New Roman" w:hAnsi="Times New Roman" w:cs="Times New Roman" w:hint="default"/>
      <w:b w:val="0"/>
      <w:bCs w:val="0"/>
      <w:i w:val="0"/>
      <w:iCs/>
      <w:sz w:val="22"/>
      <w:u w:val="single"/>
      <w:bdr w:val="single" w:sz="2" w:space="0" w:color="auto" w:frame="1"/>
    </w:rPr>
  </w:style>
  <w:style w:type="paragraph" w:customStyle="1" w:styleId="StyleCardTextUnderline3">
    <w:name w:val="Style Card Text + Underline3"/>
    <w:link w:val="StyleCardTextUnderline3Char"/>
    <w:qFormat/>
    <w:rsid w:val="00AF04E9"/>
    <w:pPr>
      <w:spacing w:after="200" w:line="276" w:lineRule="auto"/>
    </w:pPr>
    <w:rPr>
      <w:rFonts w:eastAsia="SimSun"/>
      <w:u w:val="thick"/>
      <w:lang w:eastAsia="zh-CN"/>
    </w:rPr>
  </w:style>
  <w:style w:type="character" w:customStyle="1" w:styleId="Underline4">
    <w:name w:val="*Underline*"/>
    <w:rsid w:val="00AF04E9"/>
    <w:rPr>
      <w:rFonts w:ascii="Times New Roman" w:hAnsi="Times New Roman"/>
      <w:b/>
      <w:sz w:val="24"/>
      <w:u w:val="single"/>
    </w:rPr>
  </w:style>
  <w:style w:type="paragraph" w:customStyle="1" w:styleId="TxBr33p1">
    <w:name w:val="TxBr_33p1"/>
    <w:basedOn w:val="Normal"/>
    <w:uiPriority w:val="99"/>
    <w:qFormat/>
    <w:rsid w:val="00AF04E9"/>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AF04E9"/>
    <w:rPr>
      <w:rFonts w:eastAsia="SimSun"/>
      <w:lang w:eastAsia="zh-CN"/>
    </w:rPr>
  </w:style>
  <w:style w:type="character" w:customStyle="1" w:styleId="comments-post">
    <w:name w:val="comments-post"/>
    <w:rsid w:val="00AF04E9"/>
  </w:style>
  <w:style w:type="character" w:customStyle="1" w:styleId="boldciteChar4">
    <w:name w:val="bold cite Char4"/>
    <w:link w:val="boldcite"/>
    <w:locked/>
    <w:rsid w:val="00AF04E9"/>
    <w:rPr>
      <w:rFonts w:ascii="Calibri" w:eastAsia="Times New Roman" w:hAnsi="Calibri" w:cs="Arial"/>
      <w:b/>
      <w:kern w:val="32"/>
    </w:rPr>
  </w:style>
  <w:style w:type="paragraph" w:customStyle="1" w:styleId="Irrelevant6font">
    <w:name w:val="Irrelevant (6 font)"/>
    <w:basedOn w:val="Normal"/>
    <w:qFormat/>
    <w:rsid w:val="00AF04E9"/>
    <w:pPr>
      <w:ind w:left="547" w:right="648"/>
      <w:jc w:val="both"/>
    </w:pPr>
    <w:rPr>
      <w:rFonts w:eastAsia="Calibri"/>
      <w:sz w:val="12"/>
      <w:szCs w:val="12"/>
    </w:rPr>
  </w:style>
  <w:style w:type="character" w:customStyle="1" w:styleId="Irrelevant5fontChar">
    <w:name w:val="Irrelevant (5 font) Char"/>
    <w:rsid w:val="00AF04E9"/>
    <w:rPr>
      <w:sz w:val="10"/>
      <w:szCs w:val="10"/>
      <w:lang w:val="en-US" w:eastAsia="en-US" w:bidi="ar-SA"/>
    </w:rPr>
  </w:style>
  <w:style w:type="character" w:customStyle="1" w:styleId="TagsCharCharChar">
    <w:name w:val="Tags Char Char Char"/>
    <w:rsid w:val="00AF04E9"/>
    <w:rPr>
      <w:b/>
      <w:lang w:val="en-US" w:eastAsia="en-US" w:bidi="ar-SA"/>
    </w:rPr>
  </w:style>
  <w:style w:type="character" w:customStyle="1" w:styleId="Hyperlink13">
    <w:name w:val="Hyperlink13"/>
    <w:rsid w:val="00AF04E9"/>
    <w:rPr>
      <w:b w:val="0"/>
      <w:bCs w:val="0"/>
      <w:strike w:val="0"/>
      <w:dstrike w:val="0"/>
      <w:color w:val="008000"/>
      <w:sz w:val="20"/>
      <w:szCs w:val="20"/>
      <w:u w:val="none"/>
      <w:effect w:val="none"/>
    </w:rPr>
  </w:style>
  <w:style w:type="character" w:customStyle="1" w:styleId="standardcontent1">
    <w:name w:val="standardcontent1"/>
    <w:rsid w:val="00AF04E9"/>
    <w:rPr>
      <w:rFonts w:ascii="Arial" w:hAnsi="Arial" w:cs="Arial" w:hint="default"/>
      <w:strike w:val="0"/>
      <w:dstrike w:val="0"/>
      <w:sz w:val="24"/>
      <w:szCs w:val="24"/>
      <w:u w:val="none"/>
      <w:effect w:val="none"/>
    </w:rPr>
  </w:style>
  <w:style w:type="character" w:customStyle="1" w:styleId="Hyperlink4">
    <w:name w:val="Hyperlink4"/>
    <w:rsid w:val="00AF04E9"/>
    <w:rPr>
      <w:color w:val="000066"/>
      <w:u w:val="single"/>
    </w:rPr>
  </w:style>
  <w:style w:type="paragraph" w:customStyle="1" w:styleId="rddateline">
    <w:name w:val="rddateline"/>
    <w:basedOn w:val="Normal"/>
    <w:qFormat/>
    <w:rsid w:val="00AF04E9"/>
    <w:rPr>
      <w:rFonts w:eastAsia="Calibri"/>
      <w:szCs w:val="20"/>
    </w:rPr>
  </w:style>
  <w:style w:type="paragraph" w:customStyle="1" w:styleId="rdheadline">
    <w:name w:val="rdheadline"/>
    <w:basedOn w:val="Normal"/>
    <w:qFormat/>
    <w:rsid w:val="00AF04E9"/>
    <w:pPr>
      <w:spacing w:before="100" w:beforeAutospacing="1" w:after="100" w:afterAutospacing="1"/>
    </w:pPr>
    <w:rPr>
      <w:rFonts w:ascii="Verdana" w:eastAsia="Calibri" w:hAnsi="Verdana"/>
      <w:b/>
      <w:bCs/>
      <w:sz w:val="32"/>
      <w:szCs w:val="32"/>
    </w:rPr>
  </w:style>
  <w:style w:type="paragraph" w:customStyle="1" w:styleId="rdbyline">
    <w:name w:val="rdbyline"/>
    <w:basedOn w:val="Normal"/>
    <w:qFormat/>
    <w:rsid w:val="00AF04E9"/>
    <w:pPr>
      <w:spacing w:after="100" w:afterAutospacing="1"/>
    </w:pPr>
    <w:rPr>
      <w:rFonts w:ascii="Verdana" w:eastAsia="Calibri" w:hAnsi="Verdana"/>
      <w:szCs w:val="20"/>
    </w:rPr>
  </w:style>
  <w:style w:type="character" w:customStyle="1" w:styleId="rddeckline1">
    <w:name w:val="rddeckline1"/>
    <w:rsid w:val="00AF04E9"/>
    <w:rPr>
      <w:rFonts w:ascii="Verdana" w:hAnsi="Verdana" w:hint="default"/>
      <w:b/>
      <w:bCs/>
      <w:sz w:val="22"/>
      <w:szCs w:val="22"/>
    </w:rPr>
  </w:style>
  <w:style w:type="character" w:customStyle="1" w:styleId="link-external">
    <w:name w:val="link-external"/>
    <w:rsid w:val="00AF04E9"/>
  </w:style>
  <w:style w:type="character" w:customStyle="1" w:styleId="contact1">
    <w:name w:val="contact1"/>
    <w:rsid w:val="00AF04E9"/>
    <w:rPr>
      <w:rFonts w:ascii="Tahoma" w:hAnsi="Tahoma" w:cs="Tahoma" w:hint="default"/>
      <w:color w:val="999999"/>
      <w:sz w:val="20"/>
      <w:szCs w:val="20"/>
    </w:rPr>
  </w:style>
  <w:style w:type="character" w:customStyle="1" w:styleId="credits1">
    <w:name w:val="credits1"/>
    <w:rsid w:val="00AF04E9"/>
    <w:rPr>
      <w:rFonts w:ascii="Tahoma" w:hAnsi="Tahoma" w:cs="Tahoma" w:hint="default"/>
      <w:color w:val="999999"/>
      <w:sz w:val="16"/>
      <w:szCs w:val="16"/>
    </w:rPr>
  </w:style>
  <w:style w:type="paragraph" w:customStyle="1" w:styleId="Heading20">
    <w:name w:val="Heading2"/>
    <w:basedOn w:val="Normal"/>
    <w:link w:val="Heading2Char1"/>
    <w:qFormat/>
    <w:rsid w:val="00AF04E9"/>
    <w:pPr>
      <w:jc w:val="center"/>
    </w:pPr>
    <w:rPr>
      <w:rFonts w:eastAsia="Times New Roman"/>
      <w:b/>
      <w:caps/>
    </w:rPr>
  </w:style>
  <w:style w:type="character" w:customStyle="1" w:styleId="Heading2Char1">
    <w:name w:val="Heading2 Char"/>
    <w:link w:val="Heading20"/>
    <w:rsid w:val="00AF04E9"/>
    <w:rPr>
      <w:rFonts w:ascii="Calibri" w:eastAsia="Times New Roman" w:hAnsi="Calibri"/>
      <w:b/>
      <w:caps/>
      <w:sz w:val="22"/>
      <w:szCs w:val="22"/>
    </w:rPr>
  </w:style>
  <w:style w:type="paragraph" w:customStyle="1" w:styleId="Header2">
    <w:name w:val="Header2"/>
    <w:basedOn w:val="Heading20"/>
    <w:link w:val="Header2Char"/>
    <w:qFormat/>
    <w:rsid w:val="00AF04E9"/>
  </w:style>
  <w:style w:type="character" w:customStyle="1" w:styleId="Header2Char">
    <w:name w:val="Header2 Char"/>
    <w:link w:val="Header2"/>
    <w:rsid w:val="00AF04E9"/>
    <w:rPr>
      <w:rFonts w:ascii="Calibri" w:eastAsia="Times New Roman" w:hAnsi="Calibri"/>
      <w:b/>
      <w:caps/>
      <w:sz w:val="22"/>
      <w:szCs w:val="22"/>
    </w:rPr>
  </w:style>
  <w:style w:type="paragraph" w:customStyle="1" w:styleId="Underlinedcard1">
    <w:name w:val="Underlined card"/>
    <w:basedOn w:val="Normal"/>
    <w:link w:val="UnderlinedcardChar1"/>
    <w:autoRedefine/>
    <w:qFormat/>
    <w:rsid w:val="00AF04E9"/>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AF04E9"/>
    <w:rPr>
      <w:rFonts w:ascii="Calibri" w:eastAsia="Times New Roman" w:hAnsi="Calibri"/>
      <w:sz w:val="22"/>
      <w:szCs w:val="22"/>
      <w:u w:val="thick"/>
    </w:rPr>
  </w:style>
  <w:style w:type="paragraph" w:customStyle="1" w:styleId="StyleHeading212pt">
    <w:name w:val="Style Heading2 + 12 pt"/>
    <w:basedOn w:val="Heading20"/>
    <w:link w:val="StyleHeading212ptChar"/>
    <w:qFormat/>
    <w:rsid w:val="00AF04E9"/>
    <w:rPr>
      <w:bCs/>
    </w:rPr>
  </w:style>
  <w:style w:type="character" w:customStyle="1" w:styleId="StyleHeading212ptChar">
    <w:name w:val="Style Heading2 + 12 pt Char"/>
    <w:link w:val="StyleHeading212pt"/>
    <w:rsid w:val="00AF04E9"/>
    <w:rPr>
      <w:rFonts w:ascii="Calibri" w:eastAsia="Times New Roman" w:hAnsi="Calibri"/>
      <w:b/>
      <w:bCs/>
      <w:caps/>
      <w:sz w:val="22"/>
      <w:szCs w:val="22"/>
    </w:rPr>
  </w:style>
  <w:style w:type="paragraph" w:customStyle="1" w:styleId="Heading212pt">
    <w:name w:val="Heading2 + 12 pt"/>
    <w:basedOn w:val="StyleHeading212pt"/>
    <w:link w:val="Heading212ptChar"/>
    <w:qFormat/>
    <w:rsid w:val="00AF04E9"/>
  </w:style>
  <w:style w:type="character" w:customStyle="1" w:styleId="Heading212ptChar">
    <w:name w:val="Heading2 + 12 pt Char"/>
    <w:link w:val="Heading212pt"/>
    <w:rsid w:val="00AF04E9"/>
    <w:rPr>
      <w:rFonts w:ascii="Calibri" w:eastAsia="Times New Roman" w:hAnsi="Calibri"/>
      <w:b/>
      <w:bCs/>
      <w:caps/>
      <w:sz w:val="22"/>
      <w:szCs w:val="22"/>
    </w:rPr>
  </w:style>
  <w:style w:type="paragraph" w:customStyle="1" w:styleId="StyleHeading110pt">
    <w:name w:val="Style Heading 1 + 10 pt"/>
    <w:basedOn w:val="Heading1"/>
    <w:qFormat/>
    <w:rsid w:val="00AF04E9"/>
    <w:pPr>
      <w:keepNext w:val="0"/>
      <w:keepLines w:val="0"/>
      <w:pBdr>
        <w:top w:val="single" w:sz="18" w:space="1" w:color="000000"/>
        <w:left w:val="single" w:sz="18" w:space="4" w:color="000000"/>
        <w:bottom w:val="single" w:sz="18" w:space="1" w:color="000000"/>
        <w:right w:val="single" w:sz="18" w:space="4" w:color="000000"/>
      </w:pBdr>
      <w:spacing w:before="0"/>
    </w:pPr>
    <w:rPr>
      <w:rFonts w:eastAsia="Times New Roman" w:cs="Times New Roman"/>
      <w:sz w:val="20"/>
    </w:rPr>
  </w:style>
  <w:style w:type="paragraph" w:customStyle="1" w:styleId="StyleStyleHeading110pt10pt">
    <w:name w:val="Style Style Heading 1 + 10 pt + 10 pt"/>
    <w:basedOn w:val="StyleHeading110pt"/>
    <w:qFormat/>
    <w:rsid w:val="00AF04E9"/>
  </w:style>
  <w:style w:type="paragraph" w:customStyle="1" w:styleId="StyleUnderliningTimesNewRomanBoldNounderlineKernat16">
    <w:name w:val="Style Underlining + Times New Roman Bold No underline Kern at 16..."/>
    <w:basedOn w:val="Normal"/>
    <w:qFormat/>
    <w:rsid w:val="00AF04E9"/>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AF04E9"/>
    <w:rPr>
      <w:rFonts w:eastAsia="Calibri"/>
      <w:b/>
      <w:bCs/>
      <w:kern w:val="32"/>
      <w:sz w:val="32"/>
      <w:szCs w:val="32"/>
    </w:rPr>
  </w:style>
  <w:style w:type="paragraph" w:customStyle="1" w:styleId="StyleBoldUnderliningKernat16pt">
    <w:name w:val="Style Bold Underlining + Kern at 16 pt"/>
    <w:basedOn w:val="Normal"/>
    <w:qFormat/>
    <w:rsid w:val="00AF04E9"/>
    <w:pPr>
      <w:widowControl w:val="0"/>
      <w:tabs>
        <w:tab w:val="left" w:pos="8820"/>
      </w:tabs>
      <w:autoSpaceDE w:val="0"/>
      <w:autoSpaceDN w:val="0"/>
      <w:spacing w:before="100" w:after="100"/>
    </w:pPr>
    <w:rPr>
      <w:rFonts w:eastAsia="Calibri"/>
      <w:b/>
      <w:bCs/>
      <w:kern w:val="32"/>
      <w:sz w:val="32"/>
      <w:szCs w:val="32"/>
      <w:u w:val="single"/>
      <w:lang w:val="en-GB"/>
    </w:rPr>
  </w:style>
  <w:style w:type="character" w:customStyle="1" w:styleId="StyleBoldText12pt10ptNotBoldKernat16pt">
    <w:name w:val="Style Bold Text 12 pt + 10 pt Not Bold Kern at 16 pt"/>
    <w:rsid w:val="00AF04E9"/>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AF04E9"/>
  </w:style>
  <w:style w:type="paragraph" w:customStyle="1" w:styleId="highlightcardtext">
    <w:name w:val="highlight card text"/>
    <w:basedOn w:val="evidencetext"/>
    <w:qFormat/>
    <w:rsid w:val="00AF04E9"/>
    <w:pPr>
      <w:framePr w:hSpace="187" w:vSpace="187" w:wrap="around" w:vAnchor="text" w:hAnchor="text" w:y="1"/>
      <w:shd w:val="pct10" w:color="3366FF" w:fill="3366FF"/>
      <w:ind w:left="1440" w:right="2016"/>
    </w:pPr>
    <w:rPr>
      <w:rFonts w:eastAsia="Calibri"/>
      <w:sz w:val="18"/>
      <w:u w:val="single"/>
    </w:rPr>
  </w:style>
  <w:style w:type="paragraph" w:customStyle="1" w:styleId="underlineevidencetext">
    <w:name w:val="underline evidence text"/>
    <w:basedOn w:val="evidencetext"/>
    <w:qFormat/>
    <w:rsid w:val="00AF04E9"/>
    <w:pPr>
      <w:ind w:left="1440" w:right="2016"/>
    </w:pPr>
    <w:rPr>
      <w:rFonts w:eastAsia="Calibri"/>
      <w:sz w:val="18"/>
      <w:u w:val="single"/>
    </w:rPr>
  </w:style>
  <w:style w:type="paragraph" w:customStyle="1" w:styleId="underlinecard0">
    <w:name w:val="underline card"/>
    <w:basedOn w:val="Normal"/>
    <w:qFormat/>
    <w:rsid w:val="00AF04E9"/>
    <w:pPr>
      <w:ind w:left="1728" w:right="1728"/>
    </w:pPr>
    <w:rPr>
      <w:rFonts w:eastAsia="Calibri"/>
      <w:sz w:val="18"/>
      <w:u w:val="single"/>
    </w:rPr>
  </w:style>
  <w:style w:type="paragraph" w:customStyle="1" w:styleId="CardsChar2">
    <w:name w:val="Cards Char2"/>
    <w:basedOn w:val="Normal"/>
    <w:qFormat/>
    <w:rsid w:val="00AF04E9"/>
    <w:pPr>
      <w:autoSpaceDE w:val="0"/>
      <w:autoSpaceDN w:val="0"/>
      <w:adjustRightInd w:val="0"/>
      <w:ind w:left="432" w:right="432"/>
      <w:jc w:val="both"/>
    </w:pPr>
    <w:rPr>
      <w:rFonts w:eastAsia="Calibri"/>
      <w:szCs w:val="20"/>
    </w:rPr>
  </w:style>
  <w:style w:type="character" w:customStyle="1" w:styleId="Char3">
    <w:name w:val="Char3"/>
    <w:rsid w:val="00AF04E9"/>
    <w:rPr>
      <w:rFonts w:ascii="Arial Narrow" w:eastAsia="Batang" w:hAnsi="Arial Narrow" w:cs="Arial"/>
      <w:b/>
      <w:bCs/>
      <w:iCs/>
      <w:sz w:val="24"/>
      <w:szCs w:val="28"/>
      <w:lang w:val="en-US" w:eastAsia="en-US" w:bidi="ar-SA"/>
    </w:rPr>
  </w:style>
  <w:style w:type="character" w:customStyle="1" w:styleId="UnderlinedCards">
    <w:name w:val="Underlined Cards"/>
    <w:rsid w:val="00AF04E9"/>
    <w:rPr>
      <w:sz w:val="24"/>
      <w:szCs w:val="24"/>
      <w:u w:val="thick"/>
      <w:lang w:val="en-US" w:eastAsia="en-US" w:bidi="ar-SA"/>
    </w:rPr>
  </w:style>
  <w:style w:type="paragraph" w:customStyle="1" w:styleId="story-body">
    <w:name w:val="story-body"/>
    <w:basedOn w:val="Normal"/>
    <w:qFormat/>
    <w:rsid w:val="00AF04E9"/>
    <w:pPr>
      <w:spacing w:before="100" w:beforeAutospacing="1" w:after="100" w:afterAutospacing="1"/>
    </w:pPr>
    <w:rPr>
      <w:rFonts w:eastAsia="Calibri"/>
    </w:rPr>
  </w:style>
  <w:style w:type="character" w:customStyle="1" w:styleId="highlightcardtextChar">
    <w:name w:val="highlight card text Char"/>
    <w:rsid w:val="00AF04E9"/>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AF04E9"/>
    <w:pPr>
      <w:ind w:left="1728" w:right="1728"/>
    </w:pPr>
    <w:rPr>
      <w:rFonts w:eastAsia="Times New Roman"/>
      <w:sz w:val="18"/>
    </w:rPr>
  </w:style>
  <w:style w:type="character" w:customStyle="1" w:styleId="CardTextCharCharCharCharChar">
    <w:name w:val="Card Text Char Char Char Char Char"/>
    <w:link w:val="CardTextCharCharCharChar"/>
    <w:rsid w:val="00AF04E9"/>
    <w:rPr>
      <w:rFonts w:ascii="Calibri" w:eastAsia="Times New Roman" w:hAnsi="Calibri"/>
      <w:sz w:val="18"/>
      <w:szCs w:val="22"/>
    </w:rPr>
  </w:style>
  <w:style w:type="character" w:customStyle="1" w:styleId="TagsChar4">
    <w:name w:val="Tags Char4"/>
    <w:rsid w:val="00AF04E9"/>
    <w:rPr>
      <w:b/>
      <w:lang w:val="en-US" w:eastAsia="en-US" w:bidi="ar-SA"/>
    </w:rPr>
  </w:style>
  <w:style w:type="character" w:customStyle="1" w:styleId="TagsChar1">
    <w:name w:val="Tags Char1"/>
    <w:aliases w:val="Super Script Char1,TagStyle Char1,Tag Char2,TAG Char3,Heading 2 Char1 Char2,TAG Char1 Char2,Heading 2 Char Char Char Char Char2,Heading 2 Char1 Char Char Char Char Char2,Tag&amp;Ci Char,Heading 2 Char Char Char2,Heading 2 Char2 Char Char11,T Char"/>
    <w:qFormat/>
    <w:rsid w:val="00AF04E9"/>
    <w:rPr>
      <w:b/>
      <w:sz w:val="24"/>
      <w:lang w:val="en-US" w:eastAsia="en-US" w:bidi="ar-SA"/>
    </w:rPr>
  </w:style>
  <w:style w:type="character" w:customStyle="1" w:styleId="hit1">
    <w:name w:val="hit1"/>
    <w:rsid w:val="00AF04E9"/>
    <w:rPr>
      <w:rFonts w:ascii="Verdana" w:hAnsi="Verdana" w:hint="default"/>
      <w:b/>
      <w:bCs/>
      <w:vanish w:val="0"/>
      <w:webHidden w:val="0"/>
      <w:color w:val="CC0033"/>
      <w:sz w:val="20"/>
      <w:szCs w:val="20"/>
      <w:specVanish w:val="0"/>
    </w:rPr>
  </w:style>
  <w:style w:type="character" w:customStyle="1" w:styleId="ssl01">
    <w:name w:val="ss_l01"/>
    <w:rsid w:val="00AF04E9"/>
    <w:rPr>
      <w:rFonts w:ascii="Verdana" w:hAnsi="Verdana" w:hint="default"/>
      <w:color w:val="000000"/>
      <w:sz w:val="20"/>
      <w:szCs w:val="20"/>
    </w:rPr>
  </w:style>
  <w:style w:type="character" w:customStyle="1" w:styleId="tightinline1">
    <w:name w:val="tightinline1"/>
    <w:rsid w:val="00AF04E9"/>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AF04E9"/>
    <w:pPr>
      <w:keepNext w:val="0"/>
      <w:keepLines w:val="0"/>
      <w:pBdr>
        <w:top w:val="single" w:sz="4" w:space="1" w:color="auto" w:shadow="1"/>
        <w:left w:val="single" w:sz="4" w:space="4" w:color="auto" w:shadow="1"/>
        <w:bottom w:val="single" w:sz="4" w:space="1" w:color="auto" w:shadow="1"/>
        <w:right w:val="single" w:sz="4" w:space="4" w:color="auto" w:shadow="1"/>
      </w:pBdr>
      <w:spacing w:before="0"/>
      <w:outlineLvl w:val="9"/>
    </w:pPr>
    <w:rPr>
      <w:rFonts w:eastAsia="Times New Roman" w:cs="Times New Roman"/>
      <w:sz w:val="24"/>
      <w:szCs w:val="24"/>
    </w:rPr>
  </w:style>
  <w:style w:type="character" w:customStyle="1" w:styleId="NormaltagChar">
    <w:name w:val="Normal tag Char"/>
    <w:link w:val="Normaltag"/>
    <w:rsid w:val="00AF04E9"/>
    <w:rPr>
      <w:rFonts w:ascii="Calibri" w:eastAsia="Times New Roman" w:hAnsi="Calibri"/>
      <w:b/>
      <w:color w:val="000000"/>
      <w:sz w:val="22"/>
      <w:szCs w:val="20"/>
    </w:rPr>
  </w:style>
  <w:style w:type="paragraph" w:customStyle="1" w:styleId="Cardnon-underlined">
    <w:name w:val="Card non-underlined"/>
    <w:basedOn w:val="Normal"/>
    <w:link w:val="Cardnon-underlinedChar"/>
    <w:qFormat/>
    <w:rsid w:val="00AF04E9"/>
    <w:rPr>
      <w:rFonts w:eastAsia="Calibri"/>
      <w:sz w:val="16"/>
      <w:szCs w:val="20"/>
    </w:rPr>
  </w:style>
  <w:style w:type="paragraph" w:customStyle="1" w:styleId="CardCites">
    <w:name w:val="Card Cites"/>
    <w:basedOn w:val="Normal"/>
    <w:next w:val="Normal"/>
    <w:qFormat/>
    <w:rsid w:val="00AF04E9"/>
    <w:rPr>
      <w:rFonts w:eastAsia="Calibri"/>
      <w:b/>
    </w:rPr>
  </w:style>
  <w:style w:type="character" w:customStyle="1" w:styleId="blsp-spelling-corrected">
    <w:name w:val="blsp-spelling-corrected"/>
    <w:rsid w:val="00AF04E9"/>
  </w:style>
  <w:style w:type="character" w:customStyle="1" w:styleId="blsp-spelling-error">
    <w:name w:val="blsp-spelling-error"/>
    <w:rsid w:val="00AF04E9"/>
  </w:style>
  <w:style w:type="character" w:customStyle="1" w:styleId="sup">
    <w:name w:val="sup"/>
    <w:rsid w:val="00AF04E9"/>
  </w:style>
  <w:style w:type="character" w:customStyle="1" w:styleId="pgnum">
    <w:name w:val="pgnum"/>
    <w:rsid w:val="00AF04E9"/>
  </w:style>
  <w:style w:type="character" w:customStyle="1" w:styleId="SmallFontCharChar">
    <w:name w:val="Small Font Char Char"/>
    <w:rsid w:val="00AF04E9"/>
    <w:rPr>
      <w:rFonts w:ascii="Arial" w:hAnsi="Arial"/>
      <w:sz w:val="12"/>
      <w:szCs w:val="24"/>
      <w:lang w:val="en-US" w:eastAsia="en-US" w:bidi="ar-SA"/>
    </w:rPr>
  </w:style>
  <w:style w:type="paragraph" w:customStyle="1" w:styleId="textmargin">
    <w:name w:val="textmargin"/>
    <w:basedOn w:val="Normal"/>
    <w:uiPriority w:val="99"/>
    <w:qFormat/>
    <w:rsid w:val="00AF04E9"/>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AF04E9"/>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AF04E9"/>
    <w:rPr>
      <w:rFonts w:ascii="Arial Narrow" w:eastAsia="Calibri" w:hAnsi="Arial Narrow"/>
      <w:color w:val="000000"/>
    </w:rPr>
  </w:style>
  <w:style w:type="paragraph" w:customStyle="1" w:styleId="bc2">
    <w:name w:val="bc_2"/>
    <w:basedOn w:val="Normal"/>
    <w:uiPriority w:val="99"/>
    <w:qFormat/>
    <w:rsid w:val="00AF04E9"/>
    <w:pPr>
      <w:spacing w:before="100" w:beforeAutospacing="1" w:after="100" w:afterAutospacing="1"/>
    </w:pPr>
    <w:rPr>
      <w:rFonts w:eastAsia="Calibri"/>
      <w:color w:val="000000"/>
    </w:rPr>
  </w:style>
  <w:style w:type="character" w:customStyle="1" w:styleId="bc21">
    <w:name w:val="bc_21"/>
    <w:rsid w:val="00AF04E9"/>
  </w:style>
  <w:style w:type="paragraph" w:customStyle="1" w:styleId="style21">
    <w:name w:val="style2"/>
    <w:basedOn w:val="Normal"/>
    <w:uiPriority w:val="99"/>
    <w:qFormat/>
    <w:rsid w:val="00AF04E9"/>
    <w:rPr>
      <w:rFonts w:ascii="Verdana" w:eastAsia="Calibri" w:hAnsi="Verdana"/>
      <w:szCs w:val="20"/>
    </w:rPr>
  </w:style>
  <w:style w:type="paragraph" w:customStyle="1" w:styleId="quote2">
    <w:name w:val="quote2"/>
    <w:basedOn w:val="Normal"/>
    <w:uiPriority w:val="99"/>
    <w:qFormat/>
    <w:rsid w:val="00AF04E9"/>
    <w:rPr>
      <w:rFonts w:ascii="Verdana" w:eastAsia="Calibri" w:hAnsi="Verdana"/>
      <w:szCs w:val="20"/>
    </w:rPr>
  </w:style>
  <w:style w:type="character" w:customStyle="1" w:styleId="copystyle">
    <w:name w:val="copystyle"/>
    <w:rsid w:val="00AF04E9"/>
  </w:style>
  <w:style w:type="paragraph" w:customStyle="1" w:styleId="BlockTitle10">
    <w:name w:val="Block Title #1"/>
    <w:basedOn w:val="Heading1"/>
    <w:qFormat/>
    <w:rsid w:val="00AF04E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eastAsia="Times New Roman" w:cs="Arial"/>
      <w:color w:val="000000"/>
      <w:kern w:val="32"/>
      <w:sz w:val="24"/>
    </w:rPr>
  </w:style>
  <w:style w:type="character" w:customStyle="1" w:styleId="boldciteCharChar1">
    <w:name w:val="bold cite Char Char1"/>
    <w:rsid w:val="00AF04E9"/>
    <w:rPr>
      <w:rFonts w:ascii="Arial" w:hAnsi="Arial" w:cs="Arial"/>
      <w:b/>
      <w:bCs/>
      <w:kern w:val="32"/>
      <w:sz w:val="24"/>
      <w:szCs w:val="24"/>
      <w:lang w:val="en-US" w:eastAsia="en-US" w:bidi="ar-SA"/>
    </w:rPr>
  </w:style>
  <w:style w:type="character" w:customStyle="1" w:styleId="ReadUnderline">
    <w:name w:val="Read Underline"/>
    <w:rsid w:val="00AF04E9"/>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F04E9"/>
    <w:pPr>
      <w:keepLines w:val="0"/>
      <w:pageBreakBefore w:val="0"/>
      <w:pBdr>
        <w:top w:val="none" w:sz="0" w:space="0" w:color="auto"/>
        <w:left w:val="none" w:sz="0" w:space="0" w:color="auto"/>
        <w:bottom w:val="single" w:sz="4" w:space="1" w:color="auto"/>
        <w:right w:val="none" w:sz="0" w:space="0" w:color="auto"/>
      </w:pBdr>
      <w:spacing w:before="0" w:after="240"/>
    </w:pPr>
    <w:rPr>
      <w:rFonts w:ascii="Century Gothic" w:eastAsia="Times New Roman" w:hAnsi="Century Gothic" w:cs="Arial"/>
      <w:b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AF04E9"/>
    <w:rPr>
      <w:rFonts w:ascii="Century Gothic" w:eastAsia="Times New Roman" w:hAnsi="Century Gothic" w:cs="Arial"/>
      <w:spacing w:val="-20"/>
      <w:kern w:val="32"/>
      <w:sz w:val="36"/>
      <w:szCs w:val="32"/>
    </w:rPr>
  </w:style>
  <w:style w:type="paragraph" w:customStyle="1" w:styleId="F4">
    <w:name w:val="F4"/>
    <w:basedOn w:val="Normal"/>
    <w:link w:val="F4Char"/>
    <w:qFormat/>
    <w:rsid w:val="00AF04E9"/>
    <w:pPr>
      <w:ind w:left="288" w:right="288"/>
    </w:pPr>
    <w:rPr>
      <w:rFonts w:ascii="Arial Narrow" w:eastAsia="Times New Roman" w:hAnsi="Arial Narrow"/>
      <w:szCs w:val="20"/>
      <w:u w:val="single"/>
    </w:rPr>
  </w:style>
  <w:style w:type="character" w:customStyle="1" w:styleId="F4Char">
    <w:name w:val="F4 Char"/>
    <w:link w:val="F4"/>
    <w:rsid w:val="00AF04E9"/>
    <w:rPr>
      <w:rFonts w:ascii="Arial Narrow" w:eastAsia="Times New Roman" w:hAnsi="Arial Narrow"/>
      <w:sz w:val="22"/>
      <w:szCs w:val="20"/>
      <w:u w:val="single"/>
    </w:rPr>
  </w:style>
  <w:style w:type="paragraph" w:customStyle="1" w:styleId="StyleCARD">
    <w:name w:val="Style CARD +"/>
    <w:basedOn w:val="Normal"/>
    <w:link w:val="StyleCARDChar"/>
    <w:qFormat/>
    <w:rsid w:val="00AF04E9"/>
    <w:pPr>
      <w:ind w:left="300" w:right="288"/>
    </w:pPr>
    <w:rPr>
      <w:rFonts w:ascii="Arial Narrow" w:eastAsia="Times New Roman" w:hAnsi="Arial Narrow"/>
      <w:szCs w:val="20"/>
    </w:rPr>
  </w:style>
  <w:style w:type="character" w:customStyle="1" w:styleId="StyleCARDChar">
    <w:name w:val="Style CARD + Char"/>
    <w:link w:val="StyleCARD"/>
    <w:rsid w:val="00AF04E9"/>
    <w:rPr>
      <w:rFonts w:ascii="Arial Narrow" w:eastAsia="Times New Roman" w:hAnsi="Arial Narrow"/>
      <w:sz w:val="22"/>
      <w:szCs w:val="20"/>
    </w:rPr>
  </w:style>
  <w:style w:type="character" w:customStyle="1" w:styleId="noiconheadline">
    <w:name w:val="noicon_headline"/>
    <w:rsid w:val="00AF04E9"/>
  </w:style>
  <w:style w:type="paragraph" w:styleId="MacroText">
    <w:name w:val="macro"/>
    <w:link w:val="MacroTextChar"/>
    <w:rsid w:val="00AF04E9"/>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AF04E9"/>
    <w:rPr>
      <w:rFonts w:ascii="Courier New" w:eastAsia="Times New Roman" w:hAnsi="Courier New" w:cs="Courier New"/>
      <w:sz w:val="20"/>
      <w:szCs w:val="20"/>
    </w:rPr>
  </w:style>
  <w:style w:type="character" w:customStyle="1" w:styleId="pp1">
    <w:name w:val="pp1"/>
    <w:rsid w:val="00AF04E9"/>
    <w:rPr>
      <w:rFonts w:ascii="Times New Roman" w:hAnsi="Times New Roman" w:cs="Times New Roman" w:hint="default"/>
      <w:i w:val="0"/>
      <w:iCs w:val="0"/>
      <w:smallCaps w:val="0"/>
      <w:sz w:val="30"/>
      <w:szCs w:val="30"/>
    </w:rPr>
  </w:style>
  <w:style w:type="character" w:customStyle="1" w:styleId="prbodytext1">
    <w:name w:val="pr_bodytext1"/>
    <w:rsid w:val="00AF04E9"/>
    <w:rPr>
      <w:rFonts w:ascii="Arial" w:hAnsi="Arial" w:cs="Arial" w:hint="default"/>
      <w:sz w:val="20"/>
      <w:szCs w:val="20"/>
    </w:rPr>
  </w:style>
  <w:style w:type="character" w:customStyle="1" w:styleId="articlehead">
    <w:name w:val="articlehead"/>
    <w:rsid w:val="00AF04E9"/>
  </w:style>
  <w:style w:type="character" w:customStyle="1" w:styleId="lead">
    <w:name w:val="lead"/>
    <w:rsid w:val="00AF04E9"/>
  </w:style>
  <w:style w:type="character" w:customStyle="1" w:styleId="blue3">
    <w:name w:val="blue3"/>
    <w:rsid w:val="00AF04E9"/>
  </w:style>
  <w:style w:type="paragraph" w:customStyle="1" w:styleId="issuedetails">
    <w:name w:val="issue_details"/>
    <w:basedOn w:val="Normal"/>
    <w:uiPriority w:val="99"/>
    <w:qFormat/>
    <w:rsid w:val="00AF04E9"/>
    <w:pPr>
      <w:spacing w:before="100" w:beforeAutospacing="1" w:after="100" w:afterAutospacing="1"/>
    </w:pPr>
    <w:rPr>
      <w:rFonts w:eastAsia="Times New Roman"/>
    </w:rPr>
  </w:style>
  <w:style w:type="character" w:customStyle="1" w:styleId="over-title">
    <w:name w:val="over-title"/>
    <w:rsid w:val="00AF04E9"/>
  </w:style>
  <w:style w:type="character" w:customStyle="1" w:styleId="contentheader">
    <w:name w:val="contentheader"/>
    <w:rsid w:val="00AF04E9"/>
  </w:style>
  <w:style w:type="character" w:customStyle="1" w:styleId="Stylecites10ptNotBoldChar">
    <w:name w:val="Style cites + 10 pt Not Bold Char"/>
    <w:rsid w:val="00AF04E9"/>
    <w:rPr>
      <w:rFonts w:eastAsia="SimSun"/>
      <w:szCs w:val="24"/>
      <w:lang w:val="en-US" w:eastAsia="zh-CN" w:bidi="ar-SA"/>
    </w:rPr>
  </w:style>
  <w:style w:type="character" w:customStyle="1" w:styleId="tagscharchar0">
    <w:name w:val="tagscharchar"/>
    <w:rsid w:val="00AF04E9"/>
  </w:style>
  <w:style w:type="character" w:customStyle="1" w:styleId="FontStyle13">
    <w:name w:val="Font Style13"/>
    <w:uiPriority w:val="99"/>
    <w:rsid w:val="00AF04E9"/>
    <w:rPr>
      <w:rFonts w:ascii="Times New Roman" w:hAnsi="Times New Roman" w:cs="Times New Roman"/>
      <w:sz w:val="18"/>
      <w:szCs w:val="18"/>
    </w:rPr>
  </w:style>
  <w:style w:type="character" w:customStyle="1" w:styleId="FontStyle16">
    <w:name w:val="Font Style16"/>
    <w:uiPriority w:val="99"/>
    <w:rsid w:val="00AF04E9"/>
    <w:rPr>
      <w:rFonts w:ascii="Times New Roman" w:hAnsi="Times New Roman" w:cs="Times New Roman"/>
      <w:b/>
      <w:bCs/>
      <w:spacing w:val="-20"/>
      <w:sz w:val="16"/>
      <w:szCs w:val="16"/>
    </w:rPr>
  </w:style>
  <w:style w:type="character" w:customStyle="1" w:styleId="in-widget">
    <w:name w:val="in-widget"/>
    <w:rsid w:val="00AF04E9"/>
  </w:style>
  <w:style w:type="paragraph" w:customStyle="1" w:styleId="bodycopyindent">
    <w:name w:val="bodycopyindent"/>
    <w:basedOn w:val="Normal"/>
    <w:uiPriority w:val="99"/>
    <w:qFormat/>
    <w:rsid w:val="00AF04E9"/>
    <w:pPr>
      <w:spacing w:before="100" w:beforeAutospacing="1" w:after="100" w:afterAutospacing="1"/>
    </w:pPr>
    <w:rPr>
      <w:rFonts w:eastAsia="Times New Roman"/>
    </w:rPr>
  </w:style>
  <w:style w:type="character" w:customStyle="1" w:styleId="spanstyle">
    <w:name w:val="spanstyle"/>
    <w:rsid w:val="00AF04E9"/>
  </w:style>
  <w:style w:type="character" w:customStyle="1" w:styleId="ssl3">
    <w:name w:val="ss_l3"/>
    <w:rsid w:val="00AF04E9"/>
  </w:style>
  <w:style w:type="paragraph" w:customStyle="1" w:styleId="tussenkop">
    <w:name w:val="tussenkop"/>
    <w:basedOn w:val="Normal"/>
    <w:uiPriority w:val="99"/>
    <w:qFormat/>
    <w:rsid w:val="00AF04E9"/>
    <w:pPr>
      <w:spacing w:before="100" w:beforeAutospacing="1" w:after="100" w:afterAutospacing="1"/>
    </w:pPr>
    <w:rPr>
      <w:rFonts w:eastAsia="Times New Roman"/>
    </w:rPr>
  </w:style>
  <w:style w:type="paragraph" w:customStyle="1" w:styleId="text1">
    <w:name w:val="text1"/>
    <w:basedOn w:val="Normal"/>
    <w:autoRedefine/>
    <w:uiPriority w:val="99"/>
    <w:qFormat/>
    <w:rsid w:val="00AF04E9"/>
    <w:rPr>
      <w:rFonts w:eastAsia="Times New Roman"/>
      <w:szCs w:val="20"/>
    </w:rPr>
  </w:style>
  <w:style w:type="character" w:customStyle="1" w:styleId="docnumbertitle">
    <w:name w:val="doc_number_title"/>
    <w:basedOn w:val="DefaultParagraphFont"/>
    <w:rsid w:val="00AF04E9"/>
  </w:style>
  <w:style w:type="character" w:customStyle="1" w:styleId="Heading3Char2">
    <w:name w:val="Heading 3 Char2"/>
    <w:aliases w:val="Heading 3 Char Char Char4, Char Char2, Char Char1, Char Char Char4,Char Char Char Char Char Char Char Char1,Heading 3 Char1 Char1,No Underline Char1,3: Cite Char1,Index Headers Char1,Cite 1 Char1,Char Char Char4,Text 7 Char1,Block Char2"/>
    <w:basedOn w:val="DefaultParagraphFont"/>
    <w:qFormat/>
    <w:rsid w:val="00AF04E9"/>
    <w:rPr>
      <w:rFonts w:cs="Arial"/>
      <w:bCs/>
      <w:szCs w:val="26"/>
      <w:u w:val="single"/>
      <w:lang w:val="en-US" w:eastAsia="en-US" w:bidi="ar-SA"/>
    </w:rPr>
  </w:style>
  <w:style w:type="character" w:customStyle="1" w:styleId="StyleUnderlineChar9ptBorderSinglesolidlineAuto0">
    <w:name w:val="Style Underline Char + 9 pt Border: : (Single solid line Auto  0..."/>
    <w:basedOn w:val="DefaultParagraphFont"/>
    <w:rsid w:val="00AF04E9"/>
    <w:rPr>
      <w:rFonts w:ascii="Times New Roman" w:hAnsi="Times New Roman"/>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AF04E9"/>
    <w:rPr>
      <w:b w:val="0"/>
      <w:bCs w:val="0"/>
      <w:sz w:val="22"/>
      <w:u w:val="single"/>
      <w:bdr w:val="none" w:sz="0" w:space="0" w:color="auto"/>
    </w:rPr>
  </w:style>
  <w:style w:type="character" w:customStyle="1" w:styleId="Heading6Char1">
    <w:name w:val="Heading 6 Char1"/>
    <w:aliases w:val="Title (no index) Char1,cites2 Char1"/>
    <w:basedOn w:val="DefaultParagraphFont"/>
    <w:uiPriority w:val="9"/>
    <w:semiHidden/>
    <w:rsid w:val="00AF04E9"/>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AF04E9"/>
    <w:rPr>
      <w:rFonts w:ascii="Consolas" w:hAnsi="Consolas" w:cs="Consolas"/>
      <w:sz w:val="20"/>
      <w:szCs w:val="20"/>
    </w:rPr>
  </w:style>
  <w:style w:type="paragraph" w:customStyle="1" w:styleId="Tagline0">
    <w:name w:val="Tagline"/>
    <w:basedOn w:val="Normal"/>
    <w:link w:val="TaglineChar"/>
    <w:qFormat/>
    <w:rsid w:val="00AF04E9"/>
    <w:pPr>
      <w:spacing w:line="256" w:lineRule="auto"/>
    </w:pPr>
    <w:rPr>
      <w:b/>
      <w:sz w:val="26"/>
    </w:rPr>
  </w:style>
  <w:style w:type="character" w:customStyle="1" w:styleId="FontStyle39">
    <w:name w:val="Font Style39"/>
    <w:uiPriority w:val="99"/>
    <w:rsid w:val="00AF04E9"/>
    <w:rPr>
      <w:rFonts w:ascii="Constantia" w:hAnsi="Constantia" w:cs="Constantia"/>
      <w:b/>
      <w:bCs/>
      <w:sz w:val="18"/>
      <w:szCs w:val="18"/>
    </w:rPr>
  </w:style>
  <w:style w:type="character" w:customStyle="1" w:styleId="hidden">
    <w:name w:val="hidden"/>
    <w:basedOn w:val="DefaultParagraphFont"/>
    <w:rsid w:val="00AF04E9"/>
  </w:style>
  <w:style w:type="paragraph" w:customStyle="1" w:styleId="StyleHeading3BlockLatinBodyCalibri">
    <w:name w:val="Style Heading 3Block + (Latin) +Body (Calibri)"/>
    <w:basedOn w:val="Heading3"/>
    <w:rsid w:val="00AF04E9"/>
  </w:style>
  <w:style w:type="paragraph" w:customStyle="1" w:styleId="StyleHeading4Tagheading2Heading2Char2CharHeading2Char1">
    <w:name w:val="Style Heading 4Tagheading 2Heading 2 Char2 CharHeading 2 Char1 ..."/>
    <w:basedOn w:val="Heading4"/>
    <w:rsid w:val="00AF04E9"/>
    <w:rPr>
      <w:iCs w:val="0"/>
    </w:rPr>
  </w:style>
  <w:style w:type="character" w:customStyle="1" w:styleId="StyleStyleBoldUnderlineIntenseEmphasisUnderlineStyleapple-s1">
    <w:name w:val="Style Style Bold UnderlineIntense EmphasisUnderlineStyleapple-s...1"/>
    <w:basedOn w:val="DefaultParagraphFont"/>
    <w:rsid w:val="00AF04E9"/>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AF04E9"/>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AF04E9"/>
    <w:pPr>
      <w:ind w:left="720"/>
      <w:contextualSpacing/>
    </w:pPr>
  </w:style>
  <w:style w:type="character" w:customStyle="1" w:styleId="arial11">
    <w:name w:val="arial_11"/>
    <w:basedOn w:val="DefaultParagraphFont"/>
    <w:rsid w:val="00AF04E9"/>
  </w:style>
  <w:style w:type="character" w:customStyle="1" w:styleId="article-date">
    <w:name w:val="article-date"/>
    <w:basedOn w:val="DefaultParagraphFont"/>
    <w:rsid w:val="00AF04E9"/>
  </w:style>
  <w:style w:type="paragraph" w:customStyle="1" w:styleId="bodytext0">
    <w:name w:val="bodytext"/>
    <w:basedOn w:val="Normal"/>
    <w:rsid w:val="00AF04E9"/>
    <w:pPr>
      <w:spacing w:before="100" w:beforeAutospacing="1" w:after="100" w:afterAutospacing="1"/>
    </w:pPr>
    <w:rPr>
      <w:rFonts w:ascii="Times" w:hAnsi="Times"/>
      <w:szCs w:val="20"/>
    </w:rPr>
  </w:style>
  <w:style w:type="character" w:customStyle="1" w:styleId="bodysubtoc">
    <w:name w:val="bodysubtoc"/>
    <w:basedOn w:val="DefaultParagraphFont"/>
    <w:rsid w:val="00AF04E9"/>
  </w:style>
  <w:style w:type="character" w:customStyle="1" w:styleId="lefttitlesmaller">
    <w:name w:val="lefttitlesmaller"/>
    <w:basedOn w:val="DefaultParagraphFont"/>
    <w:rsid w:val="00AF04E9"/>
  </w:style>
  <w:style w:type="character" w:customStyle="1" w:styleId="mb">
    <w:name w:val="mb"/>
    <w:basedOn w:val="DefaultParagraphFont"/>
    <w:rsid w:val="00AF04E9"/>
  </w:style>
  <w:style w:type="character" w:customStyle="1" w:styleId="submitted-time">
    <w:name w:val="submitted-time"/>
    <w:basedOn w:val="DefaultParagraphFont"/>
    <w:rsid w:val="00AF04E9"/>
  </w:style>
  <w:style w:type="paragraph" w:customStyle="1" w:styleId="date-comments">
    <w:name w:val="date-comments"/>
    <w:basedOn w:val="Normal"/>
    <w:uiPriority w:val="99"/>
    <w:qFormat/>
    <w:rsid w:val="00AF04E9"/>
    <w:pPr>
      <w:spacing w:before="100" w:beforeAutospacing="1" w:after="100" w:afterAutospacing="1"/>
    </w:pPr>
    <w:rPr>
      <w:rFonts w:ascii="Times" w:hAnsi="Times"/>
      <w:szCs w:val="20"/>
    </w:rPr>
  </w:style>
  <w:style w:type="paragraph" w:customStyle="1" w:styleId="Pa15">
    <w:name w:val="Pa15"/>
    <w:basedOn w:val="Default"/>
    <w:next w:val="Default"/>
    <w:uiPriority w:val="99"/>
    <w:qFormat/>
    <w:rsid w:val="00AF04E9"/>
    <w:pPr>
      <w:widowControl w:val="0"/>
      <w:spacing w:after="0" w:line="241" w:lineRule="atLeast"/>
    </w:pPr>
    <w:rPr>
      <w:rFonts w:ascii="Sabon LT Std" w:eastAsia="MS Mincho" w:hAnsi="Sabon LT Std" w:cs="Times New Roman"/>
    </w:rPr>
  </w:style>
  <w:style w:type="character" w:customStyle="1" w:styleId="searchword">
    <w:name w:val="searchword"/>
    <w:basedOn w:val="DefaultParagraphFont"/>
    <w:rsid w:val="00AF04E9"/>
  </w:style>
  <w:style w:type="character" w:customStyle="1" w:styleId="meta-prep">
    <w:name w:val="meta-prep"/>
    <w:basedOn w:val="DefaultParagraphFont"/>
    <w:rsid w:val="00AF04E9"/>
  </w:style>
  <w:style w:type="character" w:customStyle="1" w:styleId="entry-date">
    <w:name w:val="entry-date"/>
    <w:basedOn w:val="DefaultParagraphFont"/>
    <w:rsid w:val="00AF04E9"/>
  </w:style>
  <w:style w:type="paragraph" w:customStyle="1" w:styleId="Shrink6">
    <w:name w:val="Shrink 6"/>
    <w:basedOn w:val="Normal"/>
    <w:qFormat/>
    <w:rsid w:val="00AF04E9"/>
    <w:rPr>
      <w:rFonts w:eastAsia="Calibri"/>
      <w:sz w:val="12"/>
    </w:rPr>
  </w:style>
  <w:style w:type="paragraph" w:customStyle="1" w:styleId="10ptfont">
    <w:name w:val="10pt font"/>
    <w:basedOn w:val="Normal"/>
    <w:link w:val="10ptfontChar"/>
    <w:autoRedefine/>
    <w:qFormat/>
    <w:rsid w:val="00AF04E9"/>
    <w:rPr>
      <w:rFonts w:eastAsia="Times New Roman"/>
      <w:sz w:val="20"/>
    </w:rPr>
  </w:style>
  <w:style w:type="character" w:customStyle="1" w:styleId="10ptfontChar">
    <w:name w:val="10pt font Char"/>
    <w:link w:val="10ptfont"/>
    <w:rsid w:val="00AF04E9"/>
    <w:rPr>
      <w:rFonts w:ascii="Calibri" w:eastAsia="Times New Roman" w:hAnsi="Calibri"/>
      <w:sz w:val="20"/>
      <w:szCs w:val="22"/>
    </w:rPr>
  </w:style>
  <w:style w:type="character" w:customStyle="1" w:styleId="StyleIntenseReferenceGaramond">
    <w:name w:val="Style Intense Reference + Garamond"/>
    <w:rsid w:val="00AF04E9"/>
    <w:rPr>
      <w:rFonts w:ascii="Garamond" w:hAnsi="Garamond"/>
      <w:bCs/>
      <w:color w:val="auto"/>
      <w:spacing w:val="5"/>
      <w:sz w:val="20"/>
      <w:u w:val="single"/>
    </w:rPr>
  </w:style>
  <w:style w:type="character" w:customStyle="1" w:styleId="StyleIntenseReferenceGaramondBold">
    <w:name w:val="Style Intense Reference + Garamond Bold"/>
    <w:rsid w:val="00AF04E9"/>
    <w:rPr>
      <w:rFonts w:ascii="Garamond" w:hAnsi="Garamond"/>
      <w:b/>
      <w:bCs/>
      <w:color w:val="auto"/>
      <w:spacing w:val="5"/>
      <w:sz w:val="20"/>
      <w:u w:val="single"/>
    </w:rPr>
  </w:style>
  <w:style w:type="character" w:customStyle="1" w:styleId="detailtitle">
    <w:name w:val="detailtitle"/>
    <w:basedOn w:val="DefaultParagraphFont"/>
    <w:rsid w:val="00AF04E9"/>
  </w:style>
  <w:style w:type="character" w:customStyle="1" w:styleId="newstime">
    <w:name w:val="newstime"/>
    <w:basedOn w:val="DefaultParagraphFont"/>
    <w:rsid w:val="00AF04E9"/>
  </w:style>
  <w:style w:type="character" w:customStyle="1" w:styleId="IntenseReference1">
    <w:name w:val="Intense Reference1"/>
    <w:qFormat/>
    <w:rsid w:val="00AF04E9"/>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AF04E9"/>
    <w:rPr>
      <w:rFonts w:ascii="Garamond" w:hAnsi="Garamond"/>
      <w:b/>
      <w:sz w:val="24"/>
      <w:szCs w:val="26"/>
      <w:bdr w:val="none" w:sz="0" w:space="0" w:color="auto"/>
      <w:shd w:val="clear" w:color="auto" w:fill="FFFF00"/>
    </w:rPr>
  </w:style>
  <w:style w:type="character" w:customStyle="1" w:styleId="ilad1">
    <w:name w:val="il_ad1"/>
    <w:rsid w:val="00AF04E9"/>
    <w:rPr>
      <w:vanish/>
      <w:webHidden w:val="0"/>
      <w:color w:val="000000"/>
      <w:u w:val="single"/>
      <w:specVanish/>
    </w:rPr>
  </w:style>
  <w:style w:type="character" w:customStyle="1" w:styleId="post-category">
    <w:name w:val="post-category"/>
    <w:basedOn w:val="DefaultParagraphFont"/>
    <w:rsid w:val="00AF04E9"/>
  </w:style>
  <w:style w:type="character" w:customStyle="1" w:styleId="Style11ptBlack">
    <w:name w:val="Style 11 pt Black"/>
    <w:basedOn w:val="DefaultParagraphFont"/>
    <w:rsid w:val="00AF04E9"/>
    <w:rPr>
      <w:color w:val="000000"/>
      <w:sz w:val="20"/>
    </w:rPr>
  </w:style>
  <w:style w:type="paragraph" w:customStyle="1" w:styleId="font--body">
    <w:name w:val="font--body"/>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ly73wi">
    <w:name w:val="css-1ly73wi"/>
    <w:basedOn w:val="DefaultParagraphFont"/>
    <w:rsid w:val="00AF04E9"/>
  </w:style>
  <w:style w:type="character" w:customStyle="1" w:styleId="css-16f3y1r">
    <w:name w:val="css-16f3y1r"/>
    <w:basedOn w:val="DefaultParagraphFont"/>
    <w:rsid w:val="00AF04E9"/>
  </w:style>
  <w:style w:type="character" w:customStyle="1" w:styleId="css-cnj6d5">
    <w:name w:val="css-cnj6d5"/>
    <w:basedOn w:val="DefaultParagraphFont"/>
    <w:rsid w:val="00AF04E9"/>
  </w:style>
  <w:style w:type="character" w:customStyle="1" w:styleId="ob-widget-text">
    <w:name w:val="ob-widget-text"/>
    <w:basedOn w:val="DefaultParagraphFont"/>
    <w:rsid w:val="00AF04E9"/>
  </w:style>
  <w:style w:type="paragraph" w:customStyle="1" w:styleId="ob-dynamic-rec-container">
    <w:name w:val="ob-dynamic-rec-container"/>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ore-ontitle">
    <w:name w:val="more-on__titl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mage-embedsource">
    <w:name w:val="image-embed__source"/>
    <w:basedOn w:val="DefaultParagraphFont"/>
    <w:rsid w:val="00AF04E9"/>
  </w:style>
  <w:style w:type="character" w:customStyle="1" w:styleId="share-kitcollapse-btn-text">
    <w:name w:val="share-kit__collapse-btn-text"/>
    <w:basedOn w:val="DefaultParagraphFont"/>
    <w:rsid w:val="00AF04E9"/>
  </w:style>
  <w:style w:type="paragraph" w:customStyle="1" w:styleId="e-navigation-primary-iteme-navigation-primary-item--first">
    <w:name w:val="e-navigation-primary-item&#10;     &#10;     &#10;     &#10;     e-navigation-primary-item--firs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primary-itemlink-text">
    <w:name w:val="e-navigation-primary-item__link-text"/>
    <w:basedOn w:val="DefaultParagraphFont"/>
    <w:rsid w:val="00AF04E9"/>
  </w:style>
  <w:style w:type="paragraph" w:customStyle="1" w:styleId="e-navigation-primary-iteme-navigation-primary-item--current">
    <w:name w:val="e-navigation-primary-item&#10;     e-navigation-primary-item--curr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site-header-buttonlink-text">
    <w:name w:val="e-site-header-button__link-text"/>
    <w:basedOn w:val="DefaultParagraphFont"/>
    <w:rsid w:val="00AF04E9"/>
  </w:style>
  <w:style w:type="paragraph" w:customStyle="1" w:styleId="e-navigation-secondary-iteme-navigation-secondary-item--has-children">
    <w:name w:val="e-navigation-secondary-item&#10;     &#10;     e-navigation-secondary-item--has-children"/>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secondary-itemlink-text">
    <w:name w:val="e-navigation-secondary-item__link-text"/>
    <w:basedOn w:val="DefaultParagraphFont"/>
    <w:rsid w:val="00AF04E9"/>
  </w:style>
  <w:style w:type="paragraph" w:customStyle="1" w:styleId="e-navigation-secondary-item">
    <w:name w:val="e-navigation-secondary-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lead-asset-caption">
    <w:name w:val="lead-asset-caption"/>
    <w:basedOn w:val="DefaultParagraphFont"/>
    <w:rsid w:val="00AF04E9"/>
  </w:style>
  <w:style w:type="character" w:customStyle="1" w:styleId="lead-asset-copyright">
    <w:name w:val="lead-asset-copyright"/>
    <w:basedOn w:val="DefaultParagraphFont"/>
    <w:rsid w:val="00AF04E9"/>
  </w:style>
  <w:style w:type="character" w:customStyle="1" w:styleId="lead-asset-copyright-label">
    <w:name w:val="lead-asset-copyright-label"/>
    <w:basedOn w:val="DefaultParagraphFont"/>
    <w:rsid w:val="00AF04E9"/>
  </w:style>
  <w:style w:type="paragraph" w:customStyle="1" w:styleId="bylineauthor">
    <w:name w:val="byline__autho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name">
    <w:name w:val="byline__author-name"/>
    <w:basedOn w:val="DefaultParagraphFont"/>
    <w:rsid w:val="00AF04E9"/>
  </w:style>
  <w:style w:type="character" w:customStyle="1" w:styleId="bylineauthor-location">
    <w:name w:val="byline__author-location"/>
    <w:basedOn w:val="DefaultParagraphFont"/>
    <w:rsid w:val="00AF04E9"/>
  </w:style>
  <w:style w:type="character" w:customStyle="1" w:styleId="component-content">
    <w:name w:val="component-content"/>
    <w:basedOn w:val="DefaultParagraphFont"/>
    <w:rsid w:val="00AF04E9"/>
  </w:style>
  <w:style w:type="character" w:customStyle="1" w:styleId="mfirst-letter">
    <w:name w:val="m_first-letter"/>
    <w:basedOn w:val="DefaultParagraphFont"/>
    <w:rsid w:val="00AF04E9"/>
  </w:style>
  <w:style w:type="character" w:customStyle="1" w:styleId="article-body-image-caption">
    <w:name w:val="article-body-image-caption"/>
    <w:basedOn w:val="DefaultParagraphFont"/>
    <w:rsid w:val="00AF04E9"/>
  </w:style>
  <w:style w:type="character" w:customStyle="1" w:styleId="article-body-image-copyright">
    <w:name w:val="article-body-image-copyright"/>
    <w:basedOn w:val="DefaultParagraphFont"/>
    <w:rsid w:val="00AF04E9"/>
  </w:style>
  <w:style w:type="character" w:customStyle="1" w:styleId="article-body-image-copyright-label">
    <w:name w:val="article-body-image-copyright-label"/>
    <w:basedOn w:val="DefaultParagraphFont"/>
    <w:rsid w:val="00AF04E9"/>
  </w:style>
  <w:style w:type="paragraph" w:customStyle="1" w:styleId="list-of-tagsitem">
    <w:name w:val="list-of-tags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lock-headinglabel">
    <w:name w:val="block-heading__label"/>
    <w:basedOn w:val="DefaultParagraphFont"/>
    <w:rsid w:val="00AF04E9"/>
  </w:style>
  <w:style w:type="paragraph" w:customStyle="1" w:styleId="social-followitem">
    <w:name w:val="social-follow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ocial-followlabel">
    <w:name w:val="social-follow__label"/>
    <w:basedOn w:val="DefaultParagraphFont"/>
    <w:rsid w:val="00AF04E9"/>
  </w:style>
  <w:style w:type="paragraph" w:customStyle="1" w:styleId="list-of-entitiesitem">
    <w:name w:val="list-of-entities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mmeta-property">
    <w:name w:val="m_meta-property"/>
    <w:basedOn w:val="DefaultParagraphFont"/>
    <w:rsid w:val="00AF04E9"/>
  </w:style>
  <w:style w:type="character" w:customStyle="1" w:styleId="mmeta-propertydate-date">
    <w:name w:val="m_meta-property__date-date"/>
    <w:basedOn w:val="DefaultParagraphFont"/>
    <w:rsid w:val="00AF04E9"/>
  </w:style>
  <w:style w:type="character" w:customStyle="1" w:styleId="mmeta-propertydate-separator">
    <w:name w:val="m_meta-property__date-separator"/>
    <w:basedOn w:val="DefaultParagraphFont"/>
    <w:rsid w:val="00AF04E9"/>
  </w:style>
  <w:style w:type="character" w:customStyle="1" w:styleId="mmeta-propertydate-time">
    <w:name w:val="m_meta-property__date-time"/>
    <w:basedOn w:val="DefaultParagraphFont"/>
    <w:rsid w:val="00AF04E9"/>
  </w:style>
  <w:style w:type="character" w:customStyle="1" w:styleId="live-indicatortext">
    <w:name w:val="live-indicator__text"/>
    <w:basedOn w:val="DefaultParagraphFont"/>
    <w:rsid w:val="00AF04E9"/>
  </w:style>
  <w:style w:type="character" w:customStyle="1" w:styleId="sr-only">
    <w:name w:val="sr-only"/>
    <w:basedOn w:val="DefaultParagraphFont"/>
    <w:rsid w:val="00AF04E9"/>
  </w:style>
  <w:style w:type="character" w:customStyle="1" w:styleId="site-footerback-to-top-text">
    <w:name w:val="site-footer__back-to-top-text"/>
    <w:basedOn w:val="DefaultParagraphFont"/>
    <w:rsid w:val="00AF04E9"/>
  </w:style>
  <w:style w:type="character" w:customStyle="1" w:styleId="site-footersocial-description">
    <w:name w:val="site-footer__social-description"/>
    <w:basedOn w:val="DefaultParagraphFont"/>
    <w:rsid w:val="00AF04E9"/>
  </w:style>
  <w:style w:type="paragraph" w:customStyle="1" w:styleId="site-footersocial-item">
    <w:name w:val="site-footer__social-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generic-articlebody">
    <w:name w:val="generic-article__bod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mage-sharelabel">
    <w:name w:val="image-share__label"/>
    <w:basedOn w:val="DefaultParagraphFont"/>
    <w:rsid w:val="00AF04E9"/>
  </w:style>
  <w:style w:type="character" w:customStyle="1" w:styleId="dquo">
    <w:name w:val="dquo"/>
    <w:basedOn w:val="DefaultParagraphFont"/>
    <w:rsid w:val="00AF04E9"/>
  </w:style>
  <w:style w:type="character" w:customStyle="1" w:styleId="rollover-block">
    <w:name w:val="rollover-block"/>
    <w:basedOn w:val="DefaultParagraphFont"/>
    <w:rsid w:val="00AF04E9"/>
  </w:style>
  <w:style w:type="paragraph" w:customStyle="1" w:styleId="tx">
    <w:name w:val="tx"/>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ardChar20">
    <w:name w:val="card Char2"/>
    <w:basedOn w:val="DefaultParagraphFont"/>
    <w:uiPriority w:val="99"/>
    <w:rsid w:val="00AF04E9"/>
  </w:style>
  <w:style w:type="paragraph" w:customStyle="1" w:styleId="paragraph">
    <w:name w:val="paragraph"/>
    <w:basedOn w:val="Normal"/>
    <w:qFormat/>
    <w:rsid w:val="00AF04E9"/>
    <w:pPr>
      <w:spacing w:before="100" w:beforeAutospacing="1" w:after="100" w:afterAutospacing="1"/>
    </w:pPr>
    <w:rPr>
      <w:rFonts w:ascii="Times New Roman" w:eastAsia="Times New Roman" w:hAnsi="Times New Roman"/>
      <w:sz w:val="24"/>
    </w:rPr>
  </w:style>
  <w:style w:type="character" w:customStyle="1" w:styleId="normaltextrun">
    <w:name w:val="normaltextrun"/>
    <w:basedOn w:val="DefaultParagraphFont"/>
    <w:rsid w:val="00AF04E9"/>
  </w:style>
  <w:style w:type="character" w:customStyle="1" w:styleId="eop">
    <w:name w:val="eop"/>
    <w:basedOn w:val="DefaultParagraphFont"/>
    <w:rsid w:val="00AF04E9"/>
  </w:style>
  <w:style w:type="character" w:customStyle="1" w:styleId="spellingerror">
    <w:name w:val="spellingerror"/>
    <w:basedOn w:val="DefaultParagraphFont"/>
    <w:rsid w:val="00AF04E9"/>
  </w:style>
  <w:style w:type="paragraph" w:customStyle="1" w:styleId="CardText20">
    <w:name w:val="Card Text2"/>
    <w:basedOn w:val="Normal"/>
    <w:uiPriority w:val="4"/>
    <w:qFormat/>
    <w:rsid w:val="00AF04E9"/>
    <w:pPr>
      <w:ind w:left="288" w:right="288"/>
    </w:pPr>
    <w:rPr>
      <w:sz w:val="16"/>
    </w:rPr>
  </w:style>
  <w:style w:type="character" w:customStyle="1" w:styleId="normal-c1">
    <w:name w:val="normal-c1"/>
    <w:rsid w:val="00AF04E9"/>
  </w:style>
  <w:style w:type="character" w:customStyle="1" w:styleId="Style12ptBoldUnderline">
    <w:name w:val="Style 12 pt Bold Underline"/>
    <w:rsid w:val="00AF04E9"/>
    <w:rPr>
      <w:b/>
      <w:bCs/>
      <w:sz w:val="24"/>
      <w:u w:val="single"/>
    </w:rPr>
  </w:style>
  <w:style w:type="character" w:customStyle="1" w:styleId="Irrelevant6fontChar">
    <w:name w:val="Irrelevant (6 font) Char"/>
    <w:rsid w:val="00AF04E9"/>
    <w:rPr>
      <w:sz w:val="12"/>
      <w:szCs w:val="12"/>
      <w:lang w:val="en-US" w:eastAsia="en-US" w:bidi="ar-SA"/>
    </w:rPr>
  </w:style>
  <w:style w:type="character" w:customStyle="1" w:styleId="ref-lnk">
    <w:name w:val="ref-lnk"/>
    <w:basedOn w:val="DefaultParagraphFont"/>
    <w:rsid w:val="00AF04E9"/>
  </w:style>
  <w:style w:type="character" w:customStyle="1" w:styleId="s1">
    <w:name w:val="s1"/>
    <w:basedOn w:val="DefaultParagraphFont"/>
    <w:rsid w:val="00AF04E9"/>
  </w:style>
  <w:style w:type="character" w:customStyle="1" w:styleId="s2">
    <w:name w:val="s2"/>
    <w:basedOn w:val="DefaultParagraphFont"/>
    <w:rsid w:val="00AF04E9"/>
  </w:style>
  <w:style w:type="paragraph" w:customStyle="1" w:styleId="li1">
    <w:name w:val="li1"/>
    <w:basedOn w:val="Normal"/>
    <w:rsid w:val="00AF04E9"/>
    <w:pPr>
      <w:spacing w:before="100" w:beforeAutospacing="1" w:after="100" w:afterAutospacing="1"/>
    </w:pPr>
    <w:rPr>
      <w:rFonts w:ascii="Times New Roman" w:eastAsia="Times New Roman" w:hAnsi="Times New Roman" w:cs="Times New Roman"/>
      <w:sz w:val="24"/>
    </w:rPr>
  </w:style>
  <w:style w:type="character" w:customStyle="1" w:styleId="s3">
    <w:name w:val="s3"/>
    <w:basedOn w:val="DefaultParagraphFont"/>
    <w:rsid w:val="00AF04E9"/>
  </w:style>
  <w:style w:type="paragraph" w:customStyle="1" w:styleId="ad-inject-after">
    <w:name w:val="ad-inject-after"/>
    <w:basedOn w:val="Normal"/>
    <w:rsid w:val="00AF04E9"/>
    <w:pPr>
      <w:spacing w:before="100" w:beforeAutospacing="1" w:after="100" w:afterAutospacing="1"/>
    </w:pPr>
    <w:rPr>
      <w:rFonts w:ascii="Times New Roman" w:eastAsia="Times New Roman" w:hAnsi="Times New Roman" w:cs="Times New Roman"/>
      <w:sz w:val="24"/>
    </w:rPr>
  </w:style>
  <w:style w:type="character" w:customStyle="1" w:styleId="playbtntext">
    <w:name w:val="playbtntext"/>
    <w:basedOn w:val="DefaultParagraphFont"/>
    <w:rsid w:val="00AF04E9"/>
  </w:style>
  <w:style w:type="character" w:customStyle="1" w:styleId="right">
    <w:name w:val="right"/>
    <w:basedOn w:val="DefaultParagraphFont"/>
    <w:rsid w:val="00AF04E9"/>
  </w:style>
  <w:style w:type="character" w:customStyle="1" w:styleId="StyleThickunderline1">
    <w:name w:val="Style Thick underline1"/>
    <w:basedOn w:val="DefaultParagraphFont"/>
    <w:rsid w:val="00AF04E9"/>
    <w:rPr>
      <w:u w:val="single"/>
    </w:rPr>
  </w:style>
  <w:style w:type="paragraph" w:customStyle="1" w:styleId="BoldUnderlined1">
    <w:name w:val="Bold Underlined1"/>
    <w:basedOn w:val="Normal"/>
    <w:next w:val="BodyText"/>
    <w:uiPriority w:val="6"/>
    <w:qFormat/>
    <w:rsid w:val="00AF04E9"/>
    <w:pPr>
      <w:keepNext/>
      <w:keepLines/>
      <w:spacing w:after="240"/>
      <w:jc w:val="center"/>
      <w:outlineLvl w:val="0"/>
    </w:pPr>
    <w:rPr>
      <w:bCs/>
      <w:sz w:val="24"/>
      <w:u w:val="single"/>
    </w:rPr>
  </w:style>
  <w:style w:type="character" w:customStyle="1" w:styleId="font--body1">
    <w:name w:val="font--body1"/>
    <w:basedOn w:val="DefaultParagraphFont"/>
    <w:rsid w:val="00AF04E9"/>
  </w:style>
  <w:style w:type="paragraph" w:customStyle="1" w:styleId="m6644278047421238569gmail-msolistparagraph">
    <w:name w:val="m_6644278047421238569gmail-msolistparagraph"/>
    <w:basedOn w:val="Normal"/>
    <w:rsid w:val="00AF04E9"/>
    <w:pPr>
      <w:spacing w:before="100" w:beforeAutospacing="1" w:after="100" w:afterAutospacing="1"/>
    </w:pPr>
    <w:rPr>
      <w:rFonts w:ascii="Times New Roman" w:eastAsia="Times New Roman" w:hAnsi="Times New Roman" w:cs="Times New Roman"/>
      <w:sz w:val="24"/>
      <w:lang w:eastAsia="ko-KR"/>
    </w:rPr>
  </w:style>
  <w:style w:type="character" w:customStyle="1" w:styleId="playbutton-flyout">
    <w:name w:val="playbutton-flyout"/>
    <w:basedOn w:val="DefaultParagraphFont"/>
    <w:rsid w:val="00AF04E9"/>
  </w:style>
  <w:style w:type="character" w:customStyle="1" w:styleId="inlinevideo-videolabel">
    <w:name w:val="inlinevideo-videolabel"/>
    <w:basedOn w:val="DefaultParagraphFont"/>
    <w:rsid w:val="00AF04E9"/>
  </w:style>
  <w:style w:type="character" w:customStyle="1" w:styleId="inlinevideo-videoduration">
    <w:name w:val="inlinevideo-videoduration"/>
    <w:basedOn w:val="DefaultParagraphFont"/>
    <w:rsid w:val="00AF04E9"/>
  </w:style>
  <w:style w:type="paragraph" w:customStyle="1" w:styleId="interstitial-link">
    <w:name w:val="interstitial-link"/>
    <w:basedOn w:val="Normal"/>
    <w:uiPriority w:val="99"/>
    <w:qFormat/>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o-articlebodytext">
    <w:name w:val="o-articlebody__te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headlineteasesubhead">
    <w:name w:val="m-headlinetease__subhead"/>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a-body2">
    <w:name w:val="a-body2"/>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escription">
    <w:name w:val="description"/>
    <w:basedOn w:val="DefaultParagraphFont"/>
    <w:rsid w:val="00AF04E9"/>
  </w:style>
  <w:style w:type="paragraph" w:customStyle="1" w:styleId="td-ad-inline">
    <w:name w:val="td-ad-inlin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uabb-heading-text">
    <w:name w:val="uabb-heading-text"/>
    <w:basedOn w:val="DefaultParagraphFont"/>
    <w:rsid w:val="00AF04E9"/>
  </w:style>
  <w:style w:type="character" w:customStyle="1" w:styleId="mghead">
    <w:name w:val="mghead"/>
    <w:basedOn w:val="DefaultParagraphFont"/>
    <w:rsid w:val="00AF04E9"/>
  </w:style>
  <w:style w:type="paragraph" w:customStyle="1" w:styleId="excerpt">
    <w:name w:val="excerp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y">
    <w:name w:val="by"/>
    <w:basedOn w:val="DefaultParagraphFont"/>
    <w:rsid w:val="00AF04E9"/>
  </w:style>
  <w:style w:type="paragraph" w:customStyle="1" w:styleId="introtxt">
    <w:name w:val="introt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read-morefooter">
    <w:name w:val="read-more__footer"/>
    <w:basedOn w:val="DefaultParagraphFont"/>
    <w:rsid w:val="00AF04E9"/>
  </w:style>
  <w:style w:type="character" w:customStyle="1" w:styleId="read-more-bigsubtitle">
    <w:name w:val="read-more-big__subtitle"/>
    <w:basedOn w:val="DefaultParagraphFont"/>
    <w:rsid w:val="00AF04E9"/>
  </w:style>
  <w:style w:type="character" w:customStyle="1" w:styleId="read-more-bigtitle">
    <w:name w:val="read-more-big__title"/>
    <w:basedOn w:val="DefaultParagraphFont"/>
    <w:rsid w:val="00AF04E9"/>
  </w:style>
  <w:style w:type="character" w:customStyle="1" w:styleId="field">
    <w:name w:val="field"/>
    <w:basedOn w:val="DefaultParagraphFont"/>
    <w:rsid w:val="00AF04E9"/>
  </w:style>
  <w:style w:type="paragraph" w:customStyle="1" w:styleId="v-pstyle0">
    <w:name w:val="v-pstyle0"/>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
    <w:name w:val="v-pstyle1"/>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v-cstyle0">
    <w:name w:val="v-cstyle0"/>
    <w:basedOn w:val="DefaultParagraphFont"/>
    <w:rsid w:val="00AF04E9"/>
  </w:style>
  <w:style w:type="paragraph" w:customStyle="1" w:styleId="v-pstyle2">
    <w:name w:val="v-pstyle2"/>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3">
    <w:name w:val="v-pstyle3"/>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4">
    <w:name w:val="v-pstyle4"/>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5">
    <w:name w:val="v-pstyle5"/>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6">
    <w:name w:val="v-pstyle6"/>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7">
    <w:name w:val="v-pstyle7"/>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8">
    <w:name w:val="v-pstyle8"/>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9">
    <w:name w:val="v-pstyle9"/>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0">
    <w:name w:val="v-pstyle10"/>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1">
    <w:name w:val="v-pstyle11"/>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2">
    <w:name w:val="v-pstyle12"/>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3">
    <w:name w:val="v-pstyle13"/>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v-source">
    <w:name w:val="v-source"/>
    <w:basedOn w:val="DefaultParagraphFont"/>
    <w:rsid w:val="00AF04E9"/>
  </w:style>
  <w:style w:type="character" w:customStyle="1" w:styleId="screen-reader-text">
    <w:name w:val="screen-reader-text"/>
    <w:basedOn w:val="DefaultParagraphFont"/>
    <w:rsid w:val="00AF04E9"/>
  </w:style>
  <w:style w:type="paragraph" w:customStyle="1" w:styleId="css-38z03z">
    <w:name w:val="css-38z03z"/>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3kdch">
    <w:name w:val="_3kdch"/>
    <w:basedOn w:val="DefaultParagraphFont"/>
    <w:rsid w:val="00AF04E9"/>
  </w:style>
  <w:style w:type="paragraph" w:customStyle="1" w:styleId="21smz">
    <w:name w:val="_21smz"/>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3p1sq">
    <w:name w:val="_3p1sq"/>
    <w:basedOn w:val="DefaultParagraphFont"/>
    <w:rsid w:val="00AF04E9"/>
  </w:style>
  <w:style w:type="paragraph" w:customStyle="1" w:styleId="8PointFont">
    <w:name w:val="8 Point Font"/>
    <w:next w:val="Normal"/>
    <w:link w:val="8PointFontChar"/>
    <w:qFormat/>
    <w:rsid w:val="00AF04E9"/>
    <w:pPr>
      <w:jc w:val="both"/>
    </w:pPr>
    <w:rPr>
      <w:rFonts w:ascii="Times New Roman" w:eastAsiaTheme="minorHAnsi" w:hAnsi="Times New Roman"/>
      <w:sz w:val="16"/>
      <w:szCs w:val="22"/>
    </w:rPr>
  </w:style>
  <w:style w:type="character" w:customStyle="1" w:styleId="8PointFontChar">
    <w:name w:val="8 Point Font Char"/>
    <w:basedOn w:val="DefaultParagraphFont"/>
    <w:link w:val="8PointFont"/>
    <w:rsid w:val="00AF04E9"/>
    <w:rPr>
      <w:rFonts w:ascii="Times New Roman" w:eastAsiaTheme="minorHAnsi" w:hAnsi="Times New Roman"/>
      <w:sz w:val="16"/>
      <w:szCs w:val="22"/>
    </w:rPr>
  </w:style>
  <w:style w:type="paragraph" w:customStyle="1" w:styleId="DateTime0">
    <w:name w:val="DateTime"/>
    <w:basedOn w:val="Normal"/>
    <w:link w:val="DateTimeChar"/>
    <w:autoRedefine/>
    <w:uiPriority w:val="4"/>
    <w:qFormat/>
    <w:rsid w:val="00AF04E9"/>
    <w:rPr>
      <w:rFonts w:ascii="Avenir LT Std 45 Book" w:hAnsi="Avenir LT Std 45 Book"/>
    </w:rPr>
  </w:style>
  <w:style w:type="character" w:customStyle="1" w:styleId="DateTimeChar">
    <w:name w:val="DateTime Char"/>
    <w:basedOn w:val="DefaultParagraphFont"/>
    <w:link w:val="DateTime0"/>
    <w:uiPriority w:val="4"/>
    <w:rsid w:val="00AF04E9"/>
    <w:rPr>
      <w:rFonts w:ascii="Avenir LT Std 45 Book" w:eastAsiaTheme="minorHAnsi" w:hAnsi="Avenir LT Std 45 Book"/>
      <w:sz w:val="22"/>
      <w:szCs w:val="22"/>
    </w:rPr>
  </w:style>
  <w:style w:type="paragraph" w:customStyle="1" w:styleId="Lecture">
    <w:name w:val="Lecture"/>
    <w:next w:val="BodyText"/>
    <w:link w:val="LectureChar"/>
    <w:autoRedefine/>
    <w:uiPriority w:val="4"/>
    <w:qFormat/>
    <w:rsid w:val="00AF04E9"/>
    <w:pPr>
      <w:spacing w:line="259" w:lineRule="auto"/>
      <w:outlineLvl w:val="5"/>
    </w:pPr>
    <w:rPr>
      <w:rFonts w:ascii="Avenir LT Std 45 Book" w:eastAsiaTheme="minorHAnsi" w:hAnsi="Avenir LT Std 45 Book" w:cs="Arial"/>
      <w:spacing w:val="-10"/>
      <w:sz w:val="22"/>
      <w:szCs w:val="22"/>
    </w:rPr>
  </w:style>
  <w:style w:type="character" w:customStyle="1" w:styleId="LectureChar">
    <w:name w:val="Lecture Char"/>
    <w:basedOn w:val="DateTimeChar"/>
    <w:link w:val="Lecture"/>
    <w:uiPriority w:val="4"/>
    <w:rsid w:val="00AF04E9"/>
    <w:rPr>
      <w:rFonts w:ascii="Avenir LT Std 45 Book" w:eastAsiaTheme="minorHAnsi" w:hAnsi="Avenir LT Std 45 Book" w:cs="Arial"/>
      <w:spacing w:val="-10"/>
      <w:sz w:val="22"/>
      <w:szCs w:val="22"/>
    </w:rPr>
  </w:style>
  <w:style w:type="character" w:customStyle="1" w:styleId="m4841727538114946087gmail-styleunderline">
    <w:name w:val="m_4841727538114946087gmail-styleunderline"/>
    <w:basedOn w:val="DefaultParagraphFont"/>
    <w:rsid w:val="00AF04E9"/>
  </w:style>
  <w:style w:type="paragraph" w:customStyle="1" w:styleId="BreakTag">
    <w:name w:val="Break Tag"/>
    <w:basedOn w:val="Normal"/>
    <w:autoRedefine/>
    <w:uiPriority w:val="4"/>
    <w:qFormat/>
    <w:rsid w:val="00AF04E9"/>
    <w:pPr>
      <w:spacing w:before="240"/>
    </w:pPr>
    <w:rPr>
      <w:rFonts w:ascii="Avenir LT Std 45 Book" w:hAnsi="Avenir LT Std 45 Book"/>
      <w:b/>
      <w:sz w:val="26"/>
    </w:rPr>
  </w:style>
  <w:style w:type="paragraph" w:customStyle="1" w:styleId="BreakBlock">
    <w:name w:val="Break Block"/>
    <w:basedOn w:val="Normal"/>
    <w:link w:val="BreakBlockChar"/>
    <w:autoRedefine/>
    <w:qFormat/>
    <w:rsid w:val="00AF04E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F04E9"/>
    <w:rPr>
      <w:rFonts w:ascii="Arial Bold" w:eastAsiaTheme="minorHAnsi" w:hAnsi="Arial Bold"/>
      <w:b/>
      <w:caps/>
      <w:sz w:val="32"/>
      <w:szCs w:val="22"/>
      <w:u w:val="single"/>
    </w:rPr>
  </w:style>
  <w:style w:type="character" w:customStyle="1" w:styleId="CiteCharChar">
    <w:name w:val="Cite Char Char"/>
    <w:basedOn w:val="DefaultParagraphFont"/>
    <w:rsid w:val="00AF04E9"/>
    <w:rPr>
      <w:rFonts w:ascii="Cambria" w:hAnsi="Cambria" w:cs="Times New Roman"/>
      <w:b/>
      <w:bCs/>
      <w:sz w:val="26"/>
      <w:szCs w:val="26"/>
    </w:rPr>
  </w:style>
  <w:style w:type="character" w:customStyle="1" w:styleId="upper">
    <w:name w:val="upper"/>
    <w:basedOn w:val="DefaultParagraphFont"/>
    <w:rsid w:val="00AF04E9"/>
  </w:style>
  <w:style w:type="character" w:customStyle="1" w:styleId="SmallFont7pt">
    <w:name w:val="Small Font (7 pt)"/>
    <w:basedOn w:val="DefaultParagraphFont"/>
    <w:qFormat/>
    <w:rsid w:val="00AF04E9"/>
    <w:rPr>
      <w:sz w:val="14"/>
    </w:rPr>
  </w:style>
  <w:style w:type="character" w:customStyle="1" w:styleId="style65">
    <w:name w:val="style65"/>
    <w:basedOn w:val="DefaultParagraphFont"/>
    <w:rsid w:val="00AF04E9"/>
    <w:rPr>
      <w:rFonts w:cs="Times New Roman"/>
    </w:rPr>
  </w:style>
  <w:style w:type="paragraph" w:customStyle="1" w:styleId="StylecardLatinVerdana-BoldUnderline">
    <w:name w:val="Style card + (Latin) Verdana-Bold Underline"/>
    <w:basedOn w:val="Normal"/>
    <w:link w:val="StylecardLatinVerdana-BoldUnderlineChar"/>
    <w:qFormat/>
    <w:rsid w:val="00AF04E9"/>
    <w:pPr>
      <w:ind w:left="288" w:right="288"/>
    </w:pPr>
    <w:rPr>
      <w:rFonts w:ascii="Georgia" w:eastAsia="SimSun" w:hAnsi="Georgia" w:cs="Times New Roman"/>
      <w:sz w:val="20"/>
      <w:szCs w:val="20"/>
      <w:u w:val="single"/>
      <w:lang w:eastAsia="zh-CN"/>
    </w:rPr>
  </w:style>
  <w:style w:type="character" w:customStyle="1" w:styleId="StylecardLatinVerdana-BoldUnderlineChar">
    <w:name w:val="Style card + (Latin) Verdana-Bold Underline Char"/>
    <w:basedOn w:val="cardChar"/>
    <w:link w:val="StylecardLatinVerdana-BoldUnderline"/>
    <w:rsid w:val="00AF04E9"/>
    <w:rPr>
      <w:rFonts w:ascii="Georgia" w:eastAsia="SimSun" w:hAnsi="Georgia" w:cs="Times New Roman"/>
      <w:sz w:val="20"/>
      <w:szCs w:val="20"/>
      <w:u w:val="single"/>
      <w:lang w:eastAsia="zh-CN"/>
    </w:rPr>
  </w:style>
  <w:style w:type="paragraph" w:customStyle="1" w:styleId="StyleCardText9pt">
    <w:name w:val="Style Card Text + 9 pt"/>
    <w:basedOn w:val="Normal"/>
    <w:link w:val="StyleCardText9ptChar"/>
    <w:qFormat/>
    <w:rsid w:val="00AF04E9"/>
    <w:pPr>
      <w:spacing w:after="200"/>
      <w:contextualSpacing/>
    </w:pPr>
    <w:rPr>
      <w:rFonts w:ascii="Avenir LT Std 45 Book" w:eastAsia="Calibri" w:hAnsi="Avenir LT Std 45 Book"/>
    </w:rPr>
  </w:style>
  <w:style w:type="character" w:customStyle="1" w:styleId="StyleCardText9ptChar">
    <w:name w:val="Style Card Text + 9 pt Char"/>
    <w:basedOn w:val="DefaultParagraphFont"/>
    <w:link w:val="StyleCardText9pt"/>
    <w:rsid w:val="00AF04E9"/>
    <w:rPr>
      <w:rFonts w:ascii="Avenir LT Std 45 Book" w:eastAsia="Calibri" w:hAnsi="Avenir LT Std 45 Book"/>
      <w:sz w:val="22"/>
      <w:szCs w:val="22"/>
    </w:rPr>
  </w:style>
  <w:style w:type="character" w:customStyle="1" w:styleId="Style11ptThickunderline">
    <w:name w:val="Style 11 pt Thick underline"/>
    <w:rsid w:val="00AF04E9"/>
    <w:rPr>
      <w:rFonts w:ascii="Times New Roman" w:hAnsi="Times New Roman"/>
      <w:sz w:val="20"/>
      <w:u w:val="single"/>
    </w:rPr>
  </w:style>
  <w:style w:type="character" w:customStyle="1" w:styleId="Style11ptBoldThickunderline">
    <w:name w:val="Style 11 pt Bold Thick underline"/>
    <w:rsid w:val="00AF04E9"/>
    <w:rPr>
      <w:rFonts w:ascii="Times New Roman" w:hAnsi="Times New Roman"/>
      <w:b/>
      <w:bCs/>
      <w:sz w:val="20"/>
      <w:u w:val="single"/>
    </w:rPr>
  </w:style>
  <w:style w:type="character" w:customStyle="1" w:styleId="UnderlineCard1">
    <w:name w:val="Underline Card"/>
    <w:uiPriority w:val="6"/>
    <w:qFormat/>
    <w:rsid w:val="00AF04E9"/>
    <w:rPr>
      <w:rFonts w:ascii="Arial" w:hAnsi="Arial"/>
      <w:b w:val="0"/>
      <w:bCs/>
      <w:sz w:val="20"/>
      <w:u w:val="single"/>
    </w:rPr>
  </w:style>
  <w:style w:type="paragraph" w:customStyle="1" w:styleId="type">
    <w:name w:val="type"/>
    <w:basedOn w:val="Normal"/>
    <w:qFormat/>
    <w:rsid w:val="00AF04E9"/>
    <w:pPr>
      <w:spacing w:before="100" w:beforeAutospacing="1" w:after="100" w:afterAutospacing="1"/>
    </w:pPr>
    <w:rPr>
      <w:rFonts w:ascii="Avenir LT Std 45 Book" w:eastAsia="Times New Roman" w:hAnsi="Avenir LT Std 45 Book"/>
    </w:rPr>
  </w:style>
  <w:style w:type="character" w:customStyle="1" w:styleId="institution">
    <w:name w:val="institution"/>
    <w:basedOn w:val="DefaultParagraphFont"/>
    <w:rsid w:val="00AF04E9"/>
  </w:style>
  <w:style w:type="character" w:customStyle="1" w:styleId="abodyblack3">
    <w:name w:val="abodyblack3"/>
    <w:basedOn w:val="DefaultParagraphFont"/>
    <w:rsid w:val="00AF04E9"/>
  </w:style>
  <w:style w:type="character" w:customStyle="1" w:styleId="UnderlineChar2CharCharChar">
    <w:name w:val="Underline Char2 Char Char Char"/>
    <w:rsid w:val="00AF04E9"/>
    <w:rPr>
      <w:rFonts w:ascii="Avenir LT Std 45 Book" w:eastAsia="MS Mincho" w:hAnsi="Avenir LT Std 45 Book" w:cs="Arial"/>
      <w:szCs w:val="20"/>
      <w:u w:val="single"/>
    </w:rPr>
  </w:style>
  <w:style w:type="character" w:customStyle="1" w:styleId="FontStyle177">
    <w:name w:val="Font Style177"/>
    <w:basedOn w:val="DefaultParagraphFont"/>
    <w:uiPriority w:val="99"/>
    <w:rsid w:val="00AF04E9"/>
    <w:rPr>
      <w:rFonts w:ascii="Times New Roman" w:hAnsi="Times New Roman" w:cs="Times New Roman"/>
      <w:sz w:val="20"/>
      <w:szCs w:val="20"/>
    </w:rPr>
  </w:style>
  <w:style w:type="character" w:customStyle="1" w:styleId="FontStyle173">
    <w:name w:val="Font Style173"/>
    <w:basedOn w:val="DefaultParagraphFont"/>
    <w:uiPriority w:val="99"/>
    <w:rsid w:val="00AF04E9"/>
    <w:rPr>
      <w:rFonts w:ascii="Times New Roman" w:hAnsi="Times New Roman" w:cs="Times New Roman"/>
      <w:sz w:val="14"/>
      <w:szCs w:val="14"/>
    </w:rPr>
  </w:style>
  <w:style w:type="character" w:customStyle="1" w:styleId="FontStyle151">
    <w:name w:val="Font Style151"/>
    <w:basedOn w:val="DefaultParagraphFont"/>
    <w:uiPriority w:val="99"/>
    <w:rsid w:val="00AF04E9"/>
    <w:rPr>
      <w:rFonts w:ascii="Arial Narrow" w:hAnsi="Arial Narrow" w:cs="Arial Narrow"/>
      <w:b/>
      <w:bCs/>
      <w:sz w:val="12"/>
      <w:szCs w:val="12"/>
    </w:rPr>
  </w:style>
  <w:style w:type="character" w:customStyle="1" w:styleId="FontStyle156">
    <w:name w:val="Font Style156"/>
    <w:basedOn w:val="DefaultParagraphFont"/>
    <w:uiPriority w:val="99"/>
    <w:rsid w:val="00AF04E9"/>
    <w:rPr>
      <w:rFonts w:ascii="Arial Narrow" w:hAnsi="Arial Narrow" w:cs="Arial Narrow"/>
      <w:sz w:val="8"/>
      <w:szCs w:val="8"/>
    </w:rPr>
  </w:style>
  <w:style w:type="character" w:customStyle="1" w:styleId="FontStyle160">
    <w:name w:val="Font Style160"/>
    <w:basedOn w:val="DefaultParagraphFont"/>
    <w:uiPriority w:val="99"/>
    <w:rsid w:val="00AF04E9"/>
    <w:rPr>
      <w:rFonts w:ascii="Times New Roman" w:hAnsi="Times New Roman" w:cs="Times New Roman"/>
      <w:b/>
      <w:bCs/>
      <w:sz w:val="20"/>
      <w:szCs w:val="20"/>
    </w:rPr>
  </w:style>
  <w:style w:type="character" w:customStyle="1" w:styleId="FontStyle178">
    <w:name w:val="Font Style178"/>
    <w:basedOn w:val="DefaultParagraphFont"/>
    <w:uiPriority w:val="99"/>
    <w:rsid w:val="00AF04E9"/>
    <w:rPr>
      <w:rFonts w:ascii="Times New Roman" w:hAnsi="Times New Roman" w:cs="Times New Roman"/>
      <w:sz w:val="18"/>
      <w:szCs w:val="18"/>
    </w:rPr>
  </w:style>
  <w:style w:type="paragraph" w:customStyle="1" w:styleId="Style140">
    <w:name w:val="Style14"/>
    <w:basedOn w:val="Normal"/>
    <w:uiPriority w:val="99"/>
    <w:qFormat/>
    <w:rsid w:val="00AF04E9"/>
    <w:pPr>
      <w:widowControl w:val="0"/>
      <w:autoSpaceDE w:val="0"/>
      <w:autoSpaceDN w:val="0"/>
      <w:adjustRightInd w:val="0"/>
      <w:spacing w:line="278" w:lineRule="exact"/>
      <w:jc w:val="both"/>
    </w:pPr>
    <w:rPr>
      <w:rFonts w:ascii="Avenir LT Std 45 Book" w:eastAsia="Times New Roman" w:hAnsi="Avenir LT Std 45 Book"/>
    </w:rPr>
  </w:style>
  <w:style w:type="paragraph" w:customStyle="1" w:styleId="Style160">
    <w:name w:val="Style16"/>
    <w:basedOn w:val="Normal"/>
    <w:uiPriority w:val="99"/>
    <w:qFormat/>
    <w:rsid w:val="00AF04E9"/>
    <w:pPr>
      <w:widowControl w:val="0"/>
      <w:autoSpaceDE w:val="0"/>
      <w:autoSpaceDN w:val="0"/>
      <w:adjustRightInd w:val="0"/>
      <w:spacing w:line="163" w:lineRule="exact"/>
    </w:pPr>
    <w:rPr>
      <w:rFonts w:ascii="Avenir LT Std 45 Book" w:eastAsia="Times New Roman" w:hAnsi="Avenir LT Std 45 Book"/>
    </w:rPr>
  </w:style>
  <w:style w:type="character" w:customStyle="1" w:styleId="FontStyle168">
    <w:name w:val="Font Style168"/>
    <w:basedOn w:val="DefaultParagraphFont"/>
    <w:uiPriority w:val="99"/>
    <w:rsid w:val="00AF04E9"/>
    <w:rPr>
      <w:rFonts w:ascii="Times New Roman" w:hAnsi="Times New Roman" w:cs="Times New Roman"/>
      <w:sz w:val="12"/>
      <w:szCs w:val="12"/>
    </w:rPr>
  </w:style>
  <w:style w:type="paragraph" w:customStyle="1" w:styleId="Style90">
    <w:name w:val="Style9"/>
    <w:basedOn w:val="Normal"/>
    <w:uiPriority w:val="99"/>
    <w:qFormat/>
    <w:rsid w:val="00AF04E9"/>
    <w:pPr>
      <w:widowControl w:val="0"/>
      <w:autoSpaceDE w:val="0"/>
      <w:autoSpaceDN w:val="0"/>
      <w:adjustRightInd w:val="0"/>
      <w:spacing w:line="134" w:lineRule="exact"/>
      <w:jc w:val="both"/>
    </w:pPr>
    <w:rPr>
      <w:rFonts w:ascii="Avenir LT Std 45 Book" w:eastAsia="Times New Roman" w:hAnsi="Avenir LT Std 45 Book"/>
    </w:rPr>
  </w:style>
  <w:style w:type="paragraph" w:customStyle="1" w:styleId="Style44">
    <w:name w:val="Style44"/>
    <w:basedOn w:val="Normal"/>
    <w:uiPriority w:val="99"/>
    <w:qFormat/>
    <w:rsid w:val="00AF04E9"/>
    <w:pPr>
      <w:widowControl w:val="0"/>
      <w:autoSpaceDE w:val="0"/>
      <w:autoSpaceDN w:val="0"/>
      <w:adjustRightInd w:val="0"/>
      <w:spacing w:line="216" w:lineRule="exact"/>
      <w:jc w:val="both"/>
    </w:pPr>
    <w:rPr>
      <w:rFonts w:ascii="Avenir LT Std 45 Book" w:eastAsia="Times New Roman" w:hAnsi="Avenir LT Std 45 Book"/>
    </w:rPr>
  </w:style>
  <w:style w:type="paragraph" w:customStyle="1" w:styleId="Style19">
    <w:name w:val="Style19"/>
    <w:basedOn w:val="Normal"/>
    <w:uiPriority w:val="99"/>
    <w:qFormat/>
    <w:rsid w:val="00AF04E9"/>
    <w:pPr>
      <w:widowControl w:val="0"/>
      <w:autoSpaceDE w:val="0"/>
      <w:autoSpaceDN w:val="0"/>
      <w:adjustRightInd w:val="0"/>
      <w:spacing w:line="206" w:lineRule="exact"/>
    </w:pPr>
    <w:rPr>
      <w:rFonts w:ascii="Avenir LT Std 45 Book" w:eastAsia="Times New Roman" w:hAnsi="Avenir LT Std 45 Book"/>
    </w:rPr>
  </w:style>
  <w:style w:type="character" w:customStyle="1" w:styleId="FontStyle176">
    <w:name w:val="Font Style176"/>
    <w:basedOn w:val="DefaultParagraphFont"/>
    <w:uiPriority w:val="99"/>
    <w:rsid w:val="00AF04E9"/>
    <w:rPr>
      <w:rFonts w:ascii="Times New Roman" w:hAnsi="Times New Roman" w:cs="Times New Roman"/>
      <w:sz w:val="16"/>
      <w:szCs w:val="16"/>
    </w:rPr>
  </w:style>
  <w:style w:type="character" w:customStyle="1" w:styleId="FontStyle172">
    <w:name w:val="Font Style172"/>
    <w:basedOn w:val="DefaultParagraphFont"/>
    <w:uiPriority w:val="99"/>
    <w:rsid w:val="00AF04E9"/>
    <w:rPr>
      <w:rFonts w:ascii="Times New Roman" w:hAnsi="Times New Roman" w:cs="Times New Roman"/>
      <w:b/>
      <w:bCs/>
      <w:sz w:val="16"/>
      <w:szCs w:val="16"/>
    </w:rPr>
  </w:style>
  <w:style w:type="paragraph" w:customStyle="1" w:styleId="Style180">
    <w:name w:val="Style18"/>
    <w:basedOn w:val="Normal"/>
    <w:uiPriority w:val="99"/>
    <w:qFormat/>
    <w:rsid w:val="00AF04E9"/>
    <w:pPr>
      <w:widowControl w:val="0"/>
      <w:autoSpaceDE w:val="0"/>
      <w:autoSpaceDN w:val="0"/>
      <w:adjustRightInd w:val="0"/>
      <w:spacing w:line="269" w:lineRule="exact"/>
    </w:pPr>
    <w:rPr>
      <w:rFonts w:ascii="Avenir LT Std 45 Book" w:eastAsia="Times New Roman" w:hAnsi="Avenir LT Std 45 Book"/>
    </w:rPr>
  </w:style>
  <w:style w:type="character" w:customStyle="1" w:styleId="FontStyle171">
    <w:name w:val="Font Style171"/>
    <w:basedOn w:val="DefaultParagraphFont"/>
    <w:uiPriority w:val="99"/>
    <w:rsid w:val="00AF04E9"/>
    <w:rPr>
      <w:rFonts w:ascii="Times New Roman" w:hAnsi="Times New Roman" w:cs="Times New Roman"/>
      <w:i/>
      <w:iCs/>
      <w:sz w:val="16"/>
      <w:szCs w:val="16"/>
    </w:rPr>
  </w:style>
  <w:style w:type="character" w:customStyle="1" w:styleId="FontStyle162">
    <w:name w:val="Font Style162"/>
    <w:basedOn w:val="DefaultParagraphFont"/>
    <w:uiPriority w:val="99"/>
    <w:rsid w:val="00AF04E9"/>
    <w:rPr>
      <w:rFonts w:ascii="Times New Roman" w:hAnsi="Times New Roman" w:cs="Times New Roman"/>
      <w:b/>
      <w:bCs/>
      <w:sz w:val="18"/>
      <w:szCs w:val="18"/>
    </w:rPr>
  </w:style>
  <w:style w:type="character" w:customStyle="1" w:styleId="FontStyle167">
    <w:name w:val="Font Style167"/>
    <w:basedOn w:val="DefaultParagraphFont"/>
    <w:uiPriority w:val="99"/>
    <w:rsid w:val="00AF04E9"/>
    <w:rPr>
      <w:rFonts w:ascii="Times New Roman" w:hAnsi="Times New Roman" w:cs="Times New Roman"/>
      <w:sz w:val="10"/>
      <w:szCs w:val="10"/>
    </w:rPr>
  </w:style>
  <w:style w:type="character" w:customStyle="1" w:styleId="FontStyle174">
    <w:name w:val="Font Style174"/>
    <w:basedOn w:val="DefaultParagraphFont"/>
    <w:uiPriority w:val="99"/>
    <w:rsid w:val="00AF04E9"/>
    <w:rPr>
      <w:rFonts w:ascii="Arial Narrow" w:hAnsi="Arial Narrow" w:cs="Arial Narrow"/>
      <w:b/>
      <w:bCs/>
      <w:sz w:val="18"/>
      <w:szCs w:val="18"/>
    </w:rPr>
  </w:style>
  <w:style w:type="paragraph" w:customStyle="1" w:styleId="Style47">
    <w:name w:val="Style47"/>
    <w:basedOn w:val="Normal"/>
    <w:uiPriority w:val="99"/>
    <w:qFormat/>
    <w:rsid w:val="00AF04E9"/>
    <w:pPr>
      <w:widowControl w:val="0"/>
      <w:autoSpaceDE w:val="0"/>
      <w:autoSpaceDN w:val="0"/>
      <w:adjustRightInd w:val="0"/>
      <w:spacing w:line="490" w:lineRule="exact"/>
    </w:pPr>
    <w:rPr>
      <w:rFonts w:ascii="Avenir LT Std 45 Book" w:eastAsia="Times New Roman" w:hAnsi="Avenir LT Std 45 Book"/>
    </w:rPr>
  </w:style>
  <w:style w:type="character" w:customStyle="1" w:styleId="FontStyle169">
    <w:name w:val="Font Style169"/>
    <w:basedOn w:val="DefaultParagraphFont"/>
    <w:uiPriority w:val="99"/>
    <w:rsid w:val="00AF04E9"/>
    <w:rPr>
      <w:rFonts w:ascii="Times New Roman" w:hAnsi="Times New Roman" w:cs="Times New Roman"/>
      <w:sz w:val="12"/>
      <w:szCs w:val="12"/>
    </w:rPr>
  </w:style>
  <w:style w:type="paragraph" w:customStyle="1" w:styleId="Style24">
    <w:name w:val="Style24"/>
    <w:basedOn w:val="Normal"/>
    <w:uiPriority w:val="99"/>
    <w:qFormat/>
    <w:rsid w:val="00AF04E9"/>
    <w:pPr>
      <w:widowControl w:val="0"/>
      <w:autoSpaceDE w:val="0"/>
      <w:autoSpaceDN w:val="0"/>
      <w:adjustRightInd w:val="0"/>
      <w:spacing w:line="276" w:lineRule="exact"/>
    </w:pPr>
    <w:rPr>
      <w:rFonts w:ascii="Avenir LT Std 45 Book" w:eastAsia="Times New Roman" w:hAnsi="Avenir LT Std 45 Book"/>
    </w:rPr>
  </w:style>
  <w:style w:type="paragraph" w:customStyle="1" w:styleId="Style99">
    <w:name w:val="Style99"/>
    <w:basedOn w:val="Normal"/>
    <w:uiPriority w:val="99"/>
    <w:qFormat/>
    <w:rsid w:val="00AF04E9"/>
    <w:pPr>
      <w:widowControl w:val="0"/>
      <w:autoSpaceDE w:val="0"/>
      <w:autoSpaceDN w:val="0"/>
      <w:adjustRightInd w:val="0"/>
      <w:spacing w:line="182" w:lineRule="exact"/>
      <w:jc w:val="both"/>
    </w:pPr>
    <w:rPr>
      <w:rFonts w:ascii="Avenir LT Std 45 Book" w:eastAsia="Times New Roman" w:hAnsi="Avenir LT Std 45 Book"/>
    </w:rPr>
  </w:style>
  <w:style w:type="paragraph" w:customStyle="1" w:styleId="Style26">
    <w:name w:val="Style26"/>
    <w:basedOn w:val="Normal"/>
    <w:uiPriority w:val="99"/>
    <w:qFormat/>
    <w:rsid w:val="00AF04E9"/>
    <w:pPr>
      <w:widowControl w:val="0"/>
      <w:autoSpaceDE w:val="0"/>
      <w:autoSpaceDN w:val="0"/>
      <w:adjustRightInd w:val="0"/>
      <w:spacing w:line="278" w:lineRule="exact"/>
      <w:jc w:val="both"/>
    </w:pPr>
    <w:rPr>
      <w:rFonts w:ascii="Avenir LT Std 45 Book" w:eastAsia="Times New Roman" w:hAnsi="Avenir LT Std 45 Book"/>
    </w:rPr>
  </w:style>
  <w:style w:type="character" w:customStyle="1" w:styleId="FontStyle139">
    <w:name w:val="Font Style139"/>
    <w:basedOn w:val="DefaultParagraphFont"/>
    <w:uiPriority w:val="99"/>
    <w:rsid w:val="00AF04E9"/>
    <w:rPr>
      <w:rFonts w:ascii="Times New Roman" w:hAnsi="Times New Roman" w:cs="Times New Roman"/>
      <w:b/>
      <w:bCs/>
      <w:sz w:val="18"/>
      <w:szCs w:val="18"/>
    </w:rPr>
  </w:style>
  <w:style w:type="paragraph" w:customStyle="1" w:styleId="Style210">
    <w:name w:val="Style21"/>
    <w:basedOn w:val="Normal"/>
    <w:uiPriority w:val="99"/>
    <w:qFormat/>
    <w:rsid w:val="00AF04E9"/>
    <w:pPr>
      <w:widowControl w:val="0"/>
      <w:autoSpaceDE w:val="0"/>
      <w:autoSpaceDN w:val="0"/>
      <w:adjustRightInd w:val="0"/>
      <w:spacing w:line="216" w:lineRule="exact"/>
      <w:jc w:val="both"/>
    </w:pPr>
    <w:rPr>
      <w:rFonts w:ascii="Avenir LT Std 45 Book" w:eastAsia="Times New Roman" w:hAnsi="Avenir LT Std 45 Book"/>
    </w:rPr>
  </w:style>
  <w:style w:type="paragraph" w:customStyle="1" w:styleId="Style50">
    <w:name w:val="Style50"/>
    <w:basedOn w:val="Normal"/>
    <w:uiPriority w:val="99"/>
    <w:qFormat/>
    <w:rsid w:val="00AF04E9"/>
    <w:pPr>
      <w:widowControl w:val="0"/>
      <w:autoSpaceDE w:val="0"/>
      <w:autoSpaceDN w:val="0"/>
      <w:adjustRightInd w:val="0"/>
      <w:spacing w:line="198" w:lineRule="exact"/>
    </w:pPr>
    <w:rPr>
      <w:rFonts w:ascii="Avenir LT Std 45 Book" w:eastAsia="Times New Roman" w:hAnsi="Avenir LT Std 45 Book"/>
    </w:rPr>
  </w:style>
  <w:style w:type="character" w:customStyle="1" w:styleId="Cardnon-underlinedChar">
    <w:name w:val="Card non-underlined Char"/>
    <w:basedOn w:val="DefaultParagraphFont"/>
    <w:link w:val="Cardnon-underlined"/>
    <w:rsid w:val="00AF04E9"/>
    <w:rPr>
      <w:rFonts w:ascii="Calibri" w:eastAsia="Calibri" w:hAnsi="Calibri"/>
      <w:sz w:val="16"/>
      <w:szCs w:val="20"/>
    </w:rPr>
  </w:style>
  <w:style w:type="character" w:customStyle="1" w:styleId="allocatoragentsleft">
    <w:name w:val="al_locatoragentsleft"/>
    <w:basedOn w:val="DefaultParagraphFont"/>
    <w:rsid w:val="00AF04E9"/>
  </w:style>
  <w:style w:type="paragraph" w:customStyle="1" w:styleId="Carding">
    <w:name w:val="Carding"/>
    <w:basedOn w:val="Normal"/>
    <w:qFormat/>
    <w:rsid w:val="00AF04E9"/>
    <w:rPr>
      <w:rFonts w:ascii="Avenir LT Std 45 Book" w:eastAsia="Times New Roman" w:hAnsi="Avenir LT Std 45 Book"/>
      <w:sz w:val="18"/>
    </w:rPr>
  </w:style>
  <w:style w:type="character" w:customStyle="1" w:styleId="aunderline0">
    <w:name w:val="aunderline"/>
    <w:basedOn w:val="DefaultParagraphFont"/>
    <w:qFormat/>
    <w:rsid w:val="00AF04E9"/>
    <w:rPr>
      <w:rFonts w:ascii="Times New Roman" w:hAnsi="Times New Roman"/>
      <w:sz w:val="20"/>
      <w:szCs w:val="24"/>
      <w:u w:val="thick"/>
    </w:rPr>
  </w:style>
  <w:style w:type="character" w:customStyle="1" w:styleId="Boxing-New">
    <w:name w:val="Boxing - New"/>
    <w:basedOn w:val="DefaultParagraphFont"/>
    <w:rsid w:val="00AF04E9"/>
    <w:rPr>
      <w:rFonts w:ascii="Arial Narrow" w:hAnsi="Arial Narrow"/>
      <w:sz w:val="16"/>
      <w:u w:val="none"/>
      <w:bdr w:val="single" w:sz="4" w:space="0" w:color="auto"/>
    </w:rPr>
  </w:style>
  <w:style w:type="character" w:customStyle="1" w:styleId="pagetitle0">
    <w:name w:val="pagetitle"/>
    <w:basedOn w:val="DefaultParagraphFont"/>
    <w:rsid w:val="00AF04E9"/>
  </w:style>
  <w:style w:type="paragraph" w:customStyle="1" w:styleId="NormalWeb8">
    <w:name w:val="Normal (Web)8"/>
    <w:basedOn w:val="Normal"/>
    <w:qFormat/>
    <w:rsid w:val="00AF04E9"/>
    <w:pPr>
      <w:spacing w:before="100" w:beforeAutospacing="1" w:after="100" w:afterAutospacing="1"/>
    </w:pPr>
    <w:rPr>
      <w:rFonts w:ascii="Avenir LT Std 45 Book" w:eastAsia="Times New Roman" w:hAnsi="Avenir LT Std 45 Book"/>
      <w:sz w:val="18"/>
      <w:szCs w:val="18"/>
    </w:rPr>
  </w:style>
  <w:style w:type="character" w:customStyle="1" w:styleId="Style11ptBlackUnderline">
    <w:name w:val="Style 11 pt Black Underline"/>
    <w:basedOn w:val="DefaultParagraphFont"/>
    <w:rsid w:val="00AF04E9"/>
    <w:rPr>
      <w:color w:val="000000"/>
      <w:sz w:val="20"/>
      <w:u w:val="single"/>
    </w:rPr>
  </w:style>
  <w:style w:type="character" w:customStyle="1" w:styleId="StyleUnderlineCharTimesBold">
    <w:name w:val="Style Underline Char + Times Bold"/>
    <w:basedOn w:val="DefaultParagraphFont"/>
    <w:rsid w:val="00AF04E9"/>
    <w:rPr>
      <w:rFonts w:ascii="Times" w:hAnsi="Times"/>
      <w:b w:val="0"/>
      <w:bCs/>
      <w:sz w:val="20"/>
      <w:u w:val="single"/>
    </w:rPr>
  </w:style>
  <w:style w:type="character" w:customStyle="1" w:styleId="blubigktbiz">
    <w:name w:val="blubigktbiz"/>
    <w:rsid w:val="00AF04E9"/>
  </w:style>
  <w:style w:type="character" w:customStyle="1" w:styleId="Style4CharChar">
    <w:name w:val="Style4 Char Char"/>
    <w:basedOn w:val="DefaultParagraphFont"/>
    <w:rsid w:val="00AF04E9"/>
    <w:rPr>
      <w:rFonts w:ascii="Arial Narrow" w:hAnsi="Arial Narrow"/>
      <w:noProof w:val="0"/>
      <w:szCs w:val="24"/>
      <w:u w:val="single"/>
      <w:lang w:val="en-US" w:eastAsia="en-US" w:bidi="ar-SA"/>
    </w:rPr>
  </w:style>
  <w:style w:type="character" w:customStyle="1" w:styleId="StyleEmphasisArial12ptBold">
    <w:name w:val="Style Emphasis + Arial 12 pt Bold"/>
    <w:rsid w:val="00AF04E9"/>
    <w:rPr>
      <w:rFonts w:ascii="Arial" w:hAnsi="Arial"/>
      <w:b/>
      <w:bCs/>
      <w:i/>
      <w:iCs/>
      <w:sz w:val="24"/>
    </w:rPr>
  </w:style>
  <w:style w:type="character" w:customStyle="1" w:styleId="super">
    <w:name w:val="super"/>
    <w:rsid w:val="00AF04E9"/>
  </w:style>
  <w:style w:type="character" w:customStyle="1" w:styleId="text30">
    <w:name w:val="text30"/>
    <w:rsid w:val="00AF04E9"/>
  </w:style>
  <w:style w:type="character" w:customStyle="1" w:styleId="uppercase">
    <w:name w:val="uppercase"/>
    <w:rsid w:val="00AF04E9"/>
  </w:style>
  <w:style w:type="character" w:customStyle="1" w:styleId="mainbody1">
    <w:name w:val="mainbody1"/>
    <w:basedOn w:val="DefaultParagraphFont"/>
    <w:rsid w:val="00AF04E9"/>
    <w:rPr>
      <w:rFonts w:ascii="Verdana" w:hAnsi="Verdana" w:hint="default"/>
      <w:color w:val="000000"/>
      <w:sz w:val="22"/>
      <w:szCs w:val="22"/>
    </w:rPr>
  </w:style>
  <w:style w:type="character" w:customStyle="1" w:styleId="cit-first-element">
    <w:name w:val="cit-first-element"/>
    <w:basedOn w:val="DefaultParagraphFont"/>
    <w:rsid w:val="00AF04E9"/>
  </w:style>
  <w:style w:type="paragraph" w:customStyle="1" w:styleId="TableParagraph">
    <w:name w:val="Table Paragraph"/>
    <w:basedOn w:val="Normal"/>
    <w:uiPriority w:val="1"/>
    <w:qFormat/>
    <w:rsid w:val="00AF04E9"/>
    <w:pPr>
      <w:widowControl w:val="0"/>
    </w:pPr>
    <w:rPr>
      <w:rFonts w:ascii="Avenir LT Std 45 Book" w:hAnsi="Avenir LT Std 45 Book"/>
    </w:rPr>
  </w:style>
  <w:style w:type="character" w:customStyle="1" w:styleId="UnderlineChar5">
    <w:name w:val="UnderlineChar"/>
    <w:rsid w:val="00AF04E9"/>
    <w:rPr>
      <w:sz w:val="24"/>
      <w:u w:val="single"/>
      <w:shd w:val="clear" w:color="auto" w:fill="auto"/>
    </w:rPr>
  </w:style>
  <w:style w:type="character" w:customStyle="1" w:styleId="foreground">
    <w:name w:val="foreground"/>
    <w:basedOn w:val="DefaultParagraphFont"/>
    <w:rsid w:val="00AF04E9"/>
  </w:style>
  <w:style w:type="paragraph" w:customStyle="1" w:styleId="StyleUnunderlined10ptThickunderline">
    <w:name w:val="Style Ununderlined + 10 pt Thick underline"/>
    <w:basedOn w:val="Normal"/>
    <w:link w:val="StyleUnunderlined10ptThickunderlineChar"/>
    <w:qFormat/>
    <w:rsid w:val="00AF04E9"/>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AF04E9"/>
    <w:rPr>
      <w:rFonts w:ascii="Times" w:eastAsia="Times New Roman" w:hAnsi="Times"/>
      <w:sz w:val="22"/>
      <w:szCs w:val="28"/>
      <w:u w:val="single"/>
    </w:rPr>
  </w:style>
  <w:style w:type="character" w:customStyle="1" w:styleId="postby">
    <w:name w:val="post_by"/>
    <w:basedOn w:val="DefaultParagraphFont"/>
    <w:rsid w:val="00AF04E9"/>
  </w:style>
  <w:style w:type="character" w:customStyle="1" w:styleId="Style11ptBorderSinglesolidlineAuto05ptLinewidth">
    <w:name w:val="Style 11 pt Border: : (Single solid line Auto  0.5 pt Line width)"/>
    <w:rsid w:val="00AF04E9"/>
    <w:rPr>
      <w:sz w:val="20"/>
      <w:bdr w:val="single" w:sz="4" w:space="0" w:color="auto" w:frame="1"/>
    </w:rPr>
  </w:style>
  <w:style w:type="character" w:customStyle="1" w:styleId="StyleUnderlineChar6CharCharCharCharCharCharCharChar11">
    <w:name w:val="Style Underline Char6 Char Char Char Char Char Char Char Char + 11 ..."/>
    <w:rsid w:val="00AF04E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F04E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F04E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F04E9"/>
    <w:rPr>
      <w:sz w:val="20"/>
      <w:szCs w:val="24"/>
      <w:u w:val="single"/>
      <w:bdr w:val="single" w:sz="4" w:space="0" w:color="auto"/>
      <w:lang w:val="en-US" w:eastAsia="en-US" w:bidi="ar-SA"/>
    </w:rPr>
  </w:style>
  <w:style w:type="character" w:customStyle="1" w:styleId="StyleLatinGaramondUnderline">
    <w:name w:val="Style (Latin) Garamond Underline"/>
    <w:rsid w:val="00AF04E9"/>
    <w:rPr>
      <w:rFonts w:ascii="Times New Roman" w:hAnsi="Times New Roman"/>
      <w:sz w:val="20"/>
      <w:u w:val="single"/>
    </w:rPr>
  </w:style>
  <w:style w:type="character" w:customStyle="1" w:styleId="StyleLatinGaramond">
    <w:name w:val="Style (Latin) Garamond"/>
    <w:rsid w:val="00AF04E9"/>
    <w:rPr>
      <w:rFonts w:ascii="Times New Roman" w:hAnsi="Times New Roman"/>
      <w:sz w:val="20"/>
    </w:rPr>
  </w:style>
  <w:style w:type="character" w:customStyle="1" w:styleId="styletimesnewroman12ptbold0">
    <w:name w:val="styletimesnewroman12ptbold"/>
    <w:basedOn w:val="DefaultParagraphFont"/>
    <w:rsid w:val="00AF04E9"/>
  </w:style>
  <w:style w:type="character" w:customStyle="1" w:styleId="mainheading">
    <w:name w:val="mainheading"/>
    <w:basedOn w:val="DefaultParagraphFont"/>
    <w:rsid w:val="00AF04E9"/>
  </w:style>
  <w:style w:type="paragraph" w:customStyle="1" w:styleId="BoldandUnderlineChar2CharChar">
    <w:name w:val="Bold and Underline Char2 Char Char"/>
    <w:basedOn w:val="Normal"/>
    <w:link w:val="BoldandUnderlineChar2CharCharChar"/>
    <w:qFormat/>
    <w:rsid w:val="00AF04E9"/>
    <w:rPr>
      <w:rFonts w:asciiTheme="minorHAnsi" w:eastAsiaTheme="minorEastAsia" w:hAnsiTheme="minorHAnsi"/>
      <w:b/>
      <w:sz w:val="24"/>
      <w:szCs w:val="24"/>
      <w:u w:val="single"/>
    </w:rPr>
  </w:style>
  <w:style w:type="character" w:customStyle="1" w:styleId="StyleUnderlineChar9ptChar">
    <w:name w:val="Style Underline Char + 9 pt Char"/>
    <w:basedOn w:val="DefaultParagraphFont"/>
    <w:rsid w:val="00AF04E9"/>
    <w:rPr>
      <w:rFonts w:ascii="Arial Narrow" w:hAnsi="Arial Narrow"/>
      <w:szCs w:val="24"/>
      <w:u w:val="single"/>
      <w:lang w:val="en-US" w:eastAsia="en-US" w:bidi="ar-SA"/>
    </w:rPr>
  </w:style>
  <w:style w:type="character" w:customStyle="1" w:styleId="StyleUnderlineChar9ptBoldChar">
    <w:name w:val="Style Underline Char + 9 pt Bold Char"/>
    <w:basedOn w:val="DefaultParagraphFont"/>
    <w:rsid w:val="00AF04E9"/>
    <w:rPr>
      <w:rFonts w:ascii="Arial Narrow" w:hAnsi="Arial Narrow"/>
      <w:szCs w:val="24"/>
      <w:u w:val="single"/>
      <w:lang w:val="en-US" w:eastAsia="en-US" w:bidi="ar-SA"/>
    </w:rPr>
  </w:style>
  <w:style w:type="character" w:customStyle="1" w:styleId="Reduce8ptCharChar">
    <w:name w:val="Reduce 8pt Char Char"/>
    <w:basedOn w:val="DefaultParagraphFont"/>
    <w:link w:val="Reduce8pt"/>
    <w:rsid w:val="00AF04E9"/>
    <w:rPr>
      <w:sz w:val="16"/>
    </w:rPr>
  </w:style>
  <w:style w:type="paragraph" w:customStyle="1" w:styleId="Reduce8pt">
    <w:name w:val="Reduce 8pt"/>
    <w:basedOn w:val="Normal"/>
    <w:link w:val="Reduce8ptCharChar"/>
    <w:qFormat/>
    <w:rsid w:val="00AF04E9"/>
    <w:pPr>
      <w:autoSpaceDE w:val="0"/>
      <w:autoSpaceDN w:val="0"/>
      <w:adjustRightInd w:val="0"/>
      <w:jc w:val="both"/>
    </w:pPr>
    <w:rPr>
      <w:rFonts w:asciiTheme="minorHAnsi" w:eastAsiaTheme="minorEastAsia" w:hAnsiTheme="minorHAnsi"/>
      <w:sz w:val="16"/>
      <w:szCs w:val="24"/>
    </w:rPr>
  </w:style>
  <w:style w:type="paragraph" w:customStyle="1" w:styleId="Style70">
    <w:name w:val="Style7"/>
    <w:basedOn w:val="Normal"/>
    <w:uiPriority w:val="99"/>
    <w:qFormat/>
    <w:rsid w:val="00AF04E9"/>
    <w:pPr>
      <w:widowControl w:val="0"/>
      <w:autoSpaceDE w:val="0"/>
      <w:autoSpaceDN w:val="0"/>
      <w:adjustRightInd w:val="0"/>
      <w:spacing w:line="229" w:lineRule="exact"/>
    </w:pPr>
    <w:rPr>
      <w:rFonts w:ascii="Avenir LT Std 45 Book" w:eastAsia="Times New Roman" w:hAnsi="Avenir LT Std 45 Book"/>
    </w:rPr>
  </w:style>
  <w:style w:type="character" w:customStyle="1" w:styleId="Footnote2Char">
    <w:name w:val="Footnote2 Char"/>
    <w:link w:val="Footnote2"/>
    <w:locked/>
    <w:rsid w:val="00AF04E9"/>
  </w:style>
  <w:style w:type="paragraph" w:customStyle="1" w:styleId="Footnote2">
    <w:name w:val="Footnote2"/>
    <w:basedOn w:val="Normal"/>
    <w:next w:val="Normal"/>
    <w:link w:val="Footnote2Char"/>
    <w:autoRedefine/>
    <w:qFormat/>
    <w:rsid w:val="00AF04E9"/>
    <w:pPr>
      <w:spacing w:after="120" w:line="480" w:lineRule="auto"/>
    </w:pPr>
    <w:rPr>
      <w:rFonts w:asciiTheme="minorHAnsi" w:eastAsiaTheme="minorEastAsia" w:hAnsiTheme="minorHAnsi"/>
      <w:sz w:val="24"/>
      <w:szCs w:val="24"/>
    </w:rPr>
  </w:style>
  <w:style w:type="character" w:customStyle="1" w:styleId="red">
    <w:name w:val="red"/>
    <w:basedOn w:val="DefaultParagraphFont"/>
    <w:rsid w:val="00AF04E9"/>
  </w:style>
  <w:style w:type="character" w:customStyle="1" w:styleId="Mention11">
    <w:name w:val="Mention11"/>
    <w:basedOn w:val="DefaultParagraphFont"/>
    <w:uiPriority w:val="99"/>
    <w:semiHidden/>
    <w:unhideWhenUsed/>
    <w:rsid w:val="00AF04E9"/>
    <w:rPr>
      <w:color w:val="2B579A"/>
      <w:shd w:val="clear" w:color="auto" w:fill="E6E6E6"/>
    </w:rPr>
  </w:style>
  <w:style w:type="character" w:customStyle="1" w:styleId="Emph">
    <w:name w:val="Emph"/>
    <w:basedOn w:val="DefaultParagraphFont"/>
    <w:uiPriority w:val="1"/>
    <w:qFormat/>
    <w:rsid w:val="00AF04E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F04E9"/>
  </w:style>
  <w:style w:type="character" w:customStyle="1" w:styleId="Mention2">
    <w:name w:val="Mention2"/>
    <w:basedOn w:val="DefaultParagraphFont"/>
    <w:uiPriority w:val="99"/>
    <w:semiHidden/>
    <w:unhideWhenUsed/>
    <w:rsid w:val="00AF04E9"/>
    <w:rPr>
      <w:color w:val="2B579A"/>
      <w:shd w:val="clear" w:color="auto" w:fill="E6E6E6"/>
    </w:rPr>
  </w:style>
  <w:style w:type="paragraph" w:customStyle="1" w:styleId="FlashTag">
    <w:name w:val="FlashTag"/>
    <w:basedOn w:val="Normal"/>
    <w:link w:val="FlashTagChar"/>
    <w:autoRedefine/>
    <w:uiPriority w:val="4"/>
    <w:qFormat/>
    <w:rsid w:val="00AF04E9"/>
    <w:rPr>
      <w:rFonts w:asciiTheme="majorHAnsi" w:hAnsiTheme="majorHAnsi"/>
      <w:b/>
      <w:sz w:val="28"/>
    </w:rPr>
  </w:style>
  <w:style w:type="character" w:customStyle="1" w:styleId="FlashTagChar">
    <w:name w:val="FlashTag Char"/>
    <w:basedOn w:val="DefaultParagraphFont"/>
    <w:link w:val="FlashTag"/>
    <w:uiPriority w:val="4"/>
    <w:rsid w:val="00AF04E9"/>
    <w:rPr>
      <w:rFonts w:asciiTheme="majorHAnsi" w:eastAsiaTheme="minorHAnsi" w:hAnsiTheme="majorHAnsi"/>
      <w:b/>
      <w:sz w:val="28"/>
      <w:szCs w:val="22"/>
    </w:rPr>
  </w:style>
  <w:style w:type="paragraph" w:customStyle="1" w:styleId="Warrant">
    <w:name w:val="Warrant"/>
    <w:autoRedefine/>
    <w:uiPriority w:val="4"/>
    <w:qFormat/>
    <w:rsid w:val="00AF04E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F04E9"/>
  </w:style>
  <w:style w:type="character" w:customStyle="1" w:styleId="m3965771245576658108gmail-styleunderline">
    <w:name w:val="m_3965771245576658108gmail-styleunderline"/>
    <w:basedOn w:val="DefaultParagraphFont"/>
    <w:rsid w:val="00AF04E9"/>
  </w:style>
  <w:style w:type="character" w:customStyle="1" w:styleId="BodyTextIndent2Char1">
    <w:name w:val="Body Text Indent 2 Char1"/>
    <w:basedOn w:val="DefaultParagraphFont"/>
    <w:rsid w:val="00AF04E9"/>
    <w:rPr>
      <w:rFonts w:ascii="Calibri" w:hAnsi="Calibri" w:cs="Calibri"/>
    </w:rPr>
  </w:style>
  <w:style w:type="paragraph" w:customStyle="1" w:styleId="msolistparagraphcxspfirst">
    <w:name w:val="msolistparagraphcxspfirst"/>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Heading2-NotBold">
    <w:name w:val="Heading 2 - Not Bold"/>
    <w:basedOn w:val="Heading2"/>
    <w:autoRedefine/>
    <w:uiPriority w:val="99"/>
    <w:qFormat/>
    <w:rsid w:val="00AF04E9"/>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AF04E9"/>
    <w:rPr>
      <w:rFonts w:eastAsia="Calibri"/>
      <w:b/>
      <w:sz w:val="22"/>
      <w:szCs w:val="22"/>
    </w:rPr>
  </w:style>
  <w:style w:type="paragraph" w:customStyle="1" w:styleId="Heading2-Bold">
    <w:name w:val="Heading 2 - Bold"/>
    <w:basedOn w:val="Normal"/>
    <w:autoRedefine/>
    <w:uiPriority w:val="99"/>
    <w:qFormat/>
    <w:rsid w:val="00AF04E9"/>
    <w:rPr>
      <w:rFonts w:ascii="Garamond" w:eastAsia="Calibri" w:hAnsi="Garamond"/>
      <w:b/>
    </w:rPr>
  </w:style>
  <w:style w:type="character" w:customStyle="1" w:styleId="Style2Char0">
    <w:name w:val="Style 2 Char"/>
    <w:link w:val="Style20"/>
    <w:locked/>
    <w:rsid w:val="00AF04E9"/>
    <w:rPr>
      <w:rFonts w:ascii="Calibri" w:eastAsia="Times New Roman" w:hAnsi="Calibri"/>
      <w:noProof/>
      <w:color w:val="000000"/>
      <w:sz w:val="22"/>
      <w:szCs w:val="20"/>
    </w:rPr>
  </w:style>
  <w:style w:type="character" w:customStyle="1" w:styleId="GAUnderlineChar">
    <w:name w:val="GA Underline Char"/>
    <w:link w:val="GAUnderline"/>
    <w:locked/>
    <w:rsid w:val="00AF04E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F04E9"/>
    <w:rPr>
      <w:rFonts w:ascii="Garamond" w:eastAsia="Times New Roman" w:hAnsi="Garamond"/>
      <w:sz w:val="24"/>
      <w:szCs w:val="20"/>
      <w:u w:val="single"/>
      <w:lang w:val="x-none" w:eastAsia="x-none"/>
    </w:rPr>
  </w:style>
  <w:style w:type="character" w:customStyle="1" w:styleId="textsmallChar0">
    <w:name w:val="textsmall Char"/>
    <w:link w:val="textsmall0"/>
    <w:locked/>
    <w:rsid w:val="00AF04E9"/>
    <w:rPr>
      <w:rFonts w:ascii="Calibri" w:eastAsia="Times New Roman" w:hAnsi="Calibri"/>
      <w:sz w:val="22"/>
      <w:szCs w:val="22"/>
    </w:rPr>
  </w:style>
  <w:style w:type="paragraph" w:customStyle="1" w:styleId="h-lead">
    <w:name w:val="h-lead"/>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intro">
    <w:name w:val="intro"/>
    <w:basedOn w:val="Normal"/>
    <w:qFormat/>
    <w:rsid w:val="00AF04E9"/>
    <w:pPr>
      <w:spacing w:before="100" w:beforeAutospacing="1" w:after="100" w:afterAutospacing="1"/>
    </w:pPr>
    <w:rPr>
      <w:rFonts w:ascii="Avenir LT Std 45 Book" w:eastAsia="Times New Roman" w:hAnsi="Avenir LT Std 45 Book"/>
    </w:rPr>
  </w:style>
  <w:style w:type="character" w:customStyle="1" w:styleId="StyleHeading2TagHEADING2TagCite11ptChar">
    <w:name w:val="Style Heading 2TagHEADING 2Tag&amp;Cite + 11 pt Char"/>
    <w:link w:val="StyleHeading2TagHEADING2TagCite11pt"/>
    <w:locked/>
    <w:rsid w:val="00AF04E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F04E9"/>
    <w:pPr>
      <w:keepNext w:val="0"/>
      <w:keepLines w:val="0"/>
      <w:pageBreakBefore w:val="0"/>
      <w:widowControl w:val="0"/>
      <w:spacing w:before="60" w:after="60"/>
      <w:jc w:val="left"/>
    </w:pPr>
    <w:rPr>
      <w:rFonts w:ascii="Bell MT" w:eastAsia="Times New Roman" w:hAnsi="Bell MT" w:cs="Times New Roman"/>
      <w:sz w:val="24"/>
      <w:szCs w:val="28"/>
      <w:u w:val="none"/>
    </w:rPr>
  </w:style>
  <w:style w:type="paragraph" w:customStyle="1" w:styleId="F3-TagAuthor">
    <w:name w:val="F3 - Tag/Author"/>
    <w:basedOn w:val="Normal"/>
    <w:uiPriority w:val="99"/>
    <w:qFormat/>
    <w:rsid w:val="00AF04E9"/>
    <w:rPr>
      <w:rFonts w:ascii="Avenir LT Std 45 Book" w:eastAsia="Times New Roman" w:hAnsi="Avenir LT Std 45 Book"/>
      <w:b/>
    </w:rPr>
  </w:style>
  <w:style w:type="paragraph" w:customStyle="1" w:styleId="F5-UnderlineNormal">
    <w:name w:val="F5 - Underline Normal"/>
    <w:basedOn w:val="Normal"/>
    <w:uiPriority w:val="99"/>
    <w:qFormat/>
    <w:rsid w:val="00AF04E9"/>
    <w:rPr>
      <w:rFonts w:ascii="Avenir LT Std 45 Book" w:eastAsia="Calibri" w:hAnsi="Avenir LT Std 45 Book"/>
      <w:u w:val="single"/>
    </w:rPr>
  </w:style>
  <w:style w:type="paragraph" w:customStyle="1" w:styleId="Brief-PrimarySource">
    <w:name w:val="Brief - Primary Source"/>
    <w:basedOn w:val="Normal"/>
    <w:qFormat/>
    <w:rsid w:val="00AF04E9"/>
    <w:rPr>
      <w:rFonts w:ascii="Avenir LT Std 45 Book" w:eastAsia="Times New Roman" w:hAnsi="Avenir LT Std 45 Book"/>
      <w:b/>
      <w:u w:val="single"/>
    </w:rPr>
  </w:style>
  <w:style w:type="paragraph" w:customStyle="1" w:styleId="Brief-Underline">
    <w:name w:val="Brief - Underline"/>
    <w:basedOn w:val="Normal"/>
    <w:qFormat/>
    <w:rsid w:val="00AF04E9"/>
    <w:rPr>
      <w:rFonts w:ascii="Avenir LT Std 45 Book" w:eastAsia="Times New Roman" w:hAnsi="Avenir LT Std 45 Book"/>
      <w:u w:val="single"/>
    </w:rPr>
  </w:style>
  <w:style w:type="paragraph" w:customStyle="1" w:styleId="Brief">
    <w:name w:val="Brief"/>
    <w:basedOn w:val="Brief-PrimarySource"/>
    <w:qFormat/>
    <w:rsid w:val="00AF04E9"/>
  </w:style>
  <w:style w:type="paragraph" w:customStyle="1" w:styleId="CM2">
    <w:name w:val="CM2"/>
    <w:basedOn w:val="Normal"/>
    <w:next w:val="Normal"/>
    <w:uiPriority w:val="99"/>
    <w:qFormat/>
    <w:rsid w:val="00AF04E9"/>
    <w:pPr>
      <w:widowControl w:val="0"/>
      <w:autoSpaceDE w:val="0"/>
      <w:autoSpaceDN w:val="0"/>
      <w:adjustRightInd w:val="0"/>
      <w:spacing w:line="553" w:lineRule="atLeast"/>
    </w:pPr>
    <w:rPr>
      <w:rFonts w:ascii="Avenir LT Std 45 Book" w:eastAsia="Times New Roman" w:hAnsi="Avenir LT Std 45 Book"/>
    </w:rPr>
  </w:style>
  <w:style w:type="paragraph" w:customStyle="1" w:styleId="CM11">
    <w:name w:val="CM11"/>
    <w:basedOn w:val="Normal"/>
    <w:next w:val="Normal"/>
    <w:uiPriority w:val="99"/>
    <w:qFormat/>
    <w:rsid w:val="00AF04E9"/>
    <w:pPr>
      <w:widowControl w:val="0"/>
      <w:autoSpaceDE w:val="0"/>
      <w:autoSpaceDN w:val="0"/>
      <w:adjustRightInd w:val="0"/>
      <w:spacing w:line="553" w:lineRule="atLeast"/>
    </w:pPr>
    <w:rPr>
      <w:rFonts w:ascii="Avenir LT Std 45 Book" w:eastAsia="Times New Roman" w:hAnsi="Avenir LT Std 45 Book"/>
    </w:rPr>
  </w:style>
  <w:style w:type="paragraph" w:customStyle="1" w:styleId="CM16">
    <w:name w:val="CM16"/>
    <w:basedOn w:val="Normal"/>
    <w:next w:val="Normal"/>
    <w:uiPriority w:val="99"/>
    <w:qFormat/>
    <w:rsid w:val="00AF04E9"/>
    <w:pPr>
      <w:widowControl w:val="0"/>
      <w:autoSpaceDE w:val="0"/>
      <w:autoSpaceDN w:val="0"/>
      <w:adjustRightInd w:val="0"/>
      <w:spacing w:line="553" w:lineRule="atLeast"/>
    </w:pPr>
    <w:rPr>
      <w:rFonts w:ascii="Avenir LT Std 45 Book" w:eastAsia="Times New Roman" w:hAnsi="Avenir LT Std 45 Book"/>
    </w:rPr>
  </w:style>
  <w:style w:type="paragraph" w:customStyle="1" w:styleId="CM19">
    <w:name w:val="CM19"/>
    <w:basedOn w:val="Default"/>
    <w:next w:val="Default"/>
    <w:uiPriority w:val="99"/>
    <w:qFormat/>
    <w:rsid w:val="00AF04E9"/>
  </w:style>
  <w:style w:type="paragraph" w:customStyle="1" w:styleId="CM34">
    <w:name w:val="CM34"/>
    <w:basedOn w:val="Default"/>
    <w:next w:val="Default"/>
    <w:uiPriority w:val="99"/>
    <w:qFormat/>
    <w:rsid w:val="00AF04E9"/>
  </w:style>
  <w:style w:type="paragraph" w:customStyle="1" w:styleId="CM56">
    <w:name w:val="CM56"/>
    <w:basedOn w:val="Default"/>
    <w:next w:val="Default"/>
    <w:uiPriority w:val="99"/>
    <w:qFormat/>
    <w:rsid w:val="00AF04E9"/>
  </w:style>
  <w:style w:type="paragraph" w:customStyle="1" w:styleId="CM58">
    <w:name w:val="CM58"/>
    <w:basedOn w:val="Default"/>
    <w:next w:val="Default"/>
    <w:uiPriority w:val="99"/>
    <w:qFormat/>
    <w:rsid w:val="00AF04E9"/>
  </w:style>
  <w:style w:type="paragraph" w:customStyle="1" w:styleId="CM57">
    <w:name w:val="CM57"/>
    <w:basedOn w:val="Default"/>
    <w:next w:val="Default"/>
    <w:uiPriority w:val="99"/>
    <w:qFormat/>
    <w:rsid w:val="00AF04E9"/>
  </w:style>
  <w:style w:type="paragraph" w:customStyle="1" w:styleId="CM1">
    <w:name w:val="CM1"/>
    <w:basedOn w:val="Default"/>
    <w:next w:val="Default"/>
    <w:uiPriority w:val="99"/>
    <w:qFormat/>
    <w:rsid w:val="00AF04E9"/>
  </w:style>
  <w:style w:type="paragraph" w:customStyle="1" w:styleId="CM49">
    <w:name w:val="CM49"/>
    <w:basedOn w:val="Default"/>
    <w:next w:val="Default"/>
    <w:uiPriority w:val="99"/>
    <w:qFormat/>
    <w:rsid w:val="00AF04E9"/>
  </w:style>
  <w:style w:type="paragraph" w:customStyle="1" w:styleId="CM41">
    <w:name w:val="CM41"/>
    <w:basedOn w:val="Default"/>
    <w:next w:val="Default"/>
    <w:uiPriority w:val="99"/>
    <w:qFormat/>
    <w:rsid w:val="00AF04E9"/>
  </w:style>
  <w:style w:type="paragraph" w:customStyle="1" w:styleId="Normal-SIGN1">
    <w:name w:val="Normal-SIGN1"/>
    <w:basedOn w:val="Default"/>
    <w:next w:val="Default"/>
    <w:uiPriority w:val="99"/>
    <w:qFormat/>
    <w:rsid w:val="00AF04E9"/>
  </w:style>
  <w:style w:type="paragraph" w:customStyle="1" w:styleId="CM3">
    <w:name w:val="CM3"/>
    <w:basedOn w:val="Default"/>
    <w:next w:val="Default"/>
    <w:uiPriority w:val="99"/>
    <w:qFormat/>
    <w:rsid w:val="00AF04E9"/>
  </w:style>
  <w:style w:type="paragraph" w:customStyle="1" w:styleId="CM33">
    <w:name w:val="CM33"/>
    <w:basedOn w:val="Default"/>
    <w:next w:val="Default"/>
    <w:uiPriority w:val="99"/>
    <w:qFormat/>
    <w:rsid w:val="00AF04E9"/>
  </w:style>
  <w:style w:type="paragraph" w:customStyle="1" w:styleId="CM37">
    <w:name w:val="CM37"/>
    <w:basedOn w:val="Default"/>
    <w:next w:val="Default"/>
    <w:uiPriority w:val="99"/>
    <w:qFormat/>
    <w:rsid w:val="00AF04E9"/>
  </w:style>
  <w:style w:type="paragraph" w:customStyle="1" w:styleId="CM7">
    <w:name w:val="CM7"/>
    <w:basedOn w:val="Default"/>
    <w:next w:val="Default"/>
    <w:uiPriority w:val="99"/>
    <w:qFormat/>
    <w:rsid w:val="00AF04E9"/>
  </w:style>
  <w:style w:type="paragraph" w:customStyle="1" w:styleId="Brief-Card">
    <w:name w:val="Brief - Card"/>
    <w:basedOn w:val="Normal"/>
    <w:uiPriority w:val="99"/>
    <w:qFormat/>
    <w:rsid w:val="00AF04E9"/>
    <w:rPr>
      <w:rFonts w:ascii="Avenir LT Std 45 Book" w:eastAsia="Times New Roman" w:hAnsi="Avenir LT Std 45 Book"/>
    </w:rPr>
  </w:style>
  <w:style w:type="paragraph" w:customStyle="1" w:styleId="Normal3">
    <w:name w:val="Normal+3"/>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Normal10">
    <w:name w:val="Normal+1"/>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Heading23">
    <w:name w:val="Heading 2+3"/>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Normal5">
    <w:name w:val="Normal+5"/>
    <w:basedOn w:val="Default"/>
    <w:next w:val="Default"/>
    <w:uiPriority w:val="99"/>
    <w:qFormat/>
    <w:rsid w:val="00AF04E9"/>
  </w:style>
  <w:style w:type="paragraph" w:customStyle="1" w:styleId="Cover1">
    <w:name w:val="Cover 1"/>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Cover2">
    <w:name w:val="Cover 2"/>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ReportDate">
    <w:name w:val="ReportDate"/>
    <w:basedOn w:val="Default"/>
    <w:next w:val="Default"/>
    <w:uiPriority w:val="99"/>
    <w:qFormat/>
    <w:rsid w:val="00AF04E9"/>
  </w:style>
  <w:style w:type="paragraph" w:customStyle="1" w:styleId="CM30">
    <w:name w:val="CM30"/>
    <w:basedOn w:val="Default"/>
    <w:next w:val="Default"/>
    <w:uiPriority w:val="99"/>
    <w:qFormat/>
    <w:rsid w:val="00AF04E9"/>
  </w:style>
  <w:style w:type="paragraph" w:customStyle="1" w:styleId="CM28">
    <w:name w:val="CM28"/>
    <w:basedOn w:val="Default"/>
    <w:next w:val="Default"/>
    <w:uiPriority w:val="99"/>
    <w:qFormat/>
    <w:rsid w:val="00AF04E9"/>
  </w:style>
  <w:style w:type="paragraph" w:customStyle="1" w:styleId="CM8">
    <w:name w:val="CM8"/>
    <w:basedOn w:val="Default"/>
    <w:next w:val="Default"/>
    <w:uiPriority w:val="99"/>
    <w:qFormat/>
    <w:rsid w:val="00AF04E9"/>
  </w:style>
  <w:style w:type="paragraph" w:customStyle="1" w:styleId="DoubleUnderlined">
    <w:name w:val="Double Underlined"/>
    <w:basedOn w:val="Heading2"/>
    <w:autoRedefine/>
    <w:uiPriority w:val="99"/>
    <w:qFormat/>
    <w:rsid w:val="00AF04E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F04E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PageHeader-Underline18pt">
    <w:name w:val="Page Header - Underline 18 pt"/>
    <w:uiPriority w:val="99"/>
    <w:qFormat/>
    <w:rsid w:val="00AF04E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F04E9"/>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AF04E9"/>
    <w:pPr>
      <w:spacing w:after="120" w:line="225" w:lineRule="atLeast"/>
      <w:ind w:right="180"/>
    </w:pPr>
    <w:rPr>
      <w:rFonts w:ascii="Avenir LT Std 45 Book" w:eastAsia="Times New Roman" w:hAnsi="Avenir LT Std 45 Book"/>
      <w:color w:val="5177C5"/>
      <w:szCs w:val="20"/>
    </w:rPr>
  </w:style>
  <w:style w:type="paragraph" w:customStyle="1" w:styleId="boldy">
    <w:name w:val="boldy"/>
    <w:basedOn w:val="Heading2"/>
    <w:uiPriority w:val="99"/>
    <w:qFormat/>
    <w:rsid w:val="00AF04E9"/>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AF04E9"/>
    <w:pPr>
      <w:tabs>
        <w:tab w:val="left" w:pos="204"/>
      </w:tabs>
      <w:autoSpaceDE w:val="0"/>
      <w:autoSpaceDN w:val="0"/>
      <w:adjustRightInd w:val="0"/>
      <w:spacing w:line="238" w:lineRule="atLeast"/>
      <w:ind w:firstLine="204"/>
    </w:pPr>
    <w:rPr>
      <w:rFonts w:ascii="Avenir LT Std 45 Book" w:eastAsia="Times New Roman" w:hAnsi="Avenir LT Std 45 Book"/>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F04E9"/>
    <w:pPr>
      <w:ind w:left="400"/>
    </w:pPr>
    <w:rPr>
      <w:rFonts w:ascii="Avenir LT Std 45 Book" w:eastAsia="Times New Roman" w:hAnsi="Avenir LT Std 45 Book"/>
      <w:szCs w:val="20"/>
    </w:rPr>
  </w:style>
  <w:style w:type="character" w:customStyle="1" w:styleId="UnderlineStyleChar">
    <w:name w:val="Underline Style Char"/>
    <w:link w:val="UnderlineStyle1"/>
    <w:locked/>
    <w:rsid w:val="00AF04E9"/>
    <w:rPr>
      <w:rFonts w:ascii="Georgia" w:eastAsia="Times New Roman" w:hAnsi="Georgia"/>
      <w:b/>
      <w:u w:val="single"/>
    </w:rPr>
  </w:style>
  <w:style w:type="paragraph" w:customStyle="1" w:styleId="UnderlineStyle1">
    <w:name w:val="Underline Style"/>
    <w:basedOn w:val="Normal"/>
    <w:link w:val="UnderlineStyleChar"/>
    <w:qFormat/>
    <w:rsid w:val="00AF04E9"/>
    <w:rPr>
      <w:rFonts w:ascii="Georgia" w:eastAsia="Times New Roman" w:hAnsi="Georgia"/>
      <w:b/>
      <w:sz w:val="24"/>
      <w:szCs w:val="24"/>
      <w:u w:val="single"/>
    </w:rPr>
  </w:style>
  <w:style w:type="paragraph" w:customStyle="1" w:styleId="Normalization">
    <w:name w:val="Normalization"/>
    <w:basedOn w:val="Normal"/>
    <w:qFormat/>
    <w:rsid w:val="00AF04E9"/>
    <w:rPr>
      <w:rFonts w:ascii="Avenir LT Std 45 Book" w:eastAsia="Times New Roman" w:hAnsi="Avenir LT Std 45 Book"/>
      <w:sz w:val="18"/>
    </w:rPr>
  </w:style>
  <w:style w:type="paragraph" w:customStyle="1" w:styleId="listlevel1">
    <w:name w:val="list level 1"/>
    <w:basedOn w:val="Normal"/>
    <w:uiPriority w:val="99"/>
    <w:qFormat/>
    <w:rsid w:val="00AF04E9"/>
    <w:pPr>
      <w:overflowPunct w:val="0"/>
      <w:autoSpaceDE w:val="0"/>
      <w:autoSpaceDN w:val="0"/>
      <w:adjustRightInd w:val="0"/>
      <w:ind w:left="560" w:hanging="567"/>
    </w:pPr>
    <w:rPr>
      <w:rFonts w:ascii="Avenir LT Std 45 Book" w:eastAsia="Times New Roman" w:hAnsi="Avenir LT Std 45 Book"/>
      <w:color w:val="000000"/>
      <w:szCs w:val="20"/>
    </w:rPr>
  </w:style>
  <w:style w:type="paragraph" w:customStyle="1" w:styleId="listlevel2">
    <w:name w:val="list level 2"/>
    <w:basedOn w:val="Normal"/>
    <w:uiPriority w:val="99"/>
    <w:qFormat/>
    <w:rsid w:val="00AF04E9"/>
    <w:pPr>
      <w:overflowPunct w:val="0"/>
      <w:autoSpaceDE w:val="0"/>
      <w:autoSpaceDN w:val="0"/>
      <w:adjustRightInd w:val="0"/>
      <w:ind w:left="1120" w:hanging="560"/>
    </w:pPr>
    <w:rPr>
      <w:rFonts w:ascii="Avenir LT Std 45 Book" w:eastAsia="Times New Roman" w:hAnsi="Avenir LT Std 45 Book"/>
      <w:color w:val="000000"/>
      <w:szCs w:val="20"/>
    </w:rPr>
  </w:style>
  <w:style w:type="paragraph" w:customStyle="1" w:styleId="listlevel3">
    <w:name w:val="list level 3"/>
    <w:basedOn w:val="listlevel2"/>
    <w:uiPriority w:val="99"/>
    <w:qFormat/>
    <w:rsid w:val="00AF04E9"/>
  </w:style>
  <w:style w:type="paragraph" w:customStyle="1" w:styleId="PageNumber1">
    <w:name w:val="Page Number1"/>
    <w:basedOn w:val="Normal"/>
    <w:next w:val="Normal"/>
    <w:uiPriority w:val="99"/>
    <w:qFormat/>
    <w:rsid w:val="00AF04E9"/>
    <w:rPr>
      <w:rFonts w:ascii="Avenir LT Std 45 Book" w:eastAsia="Times New Roman" w:hAnsi="Avenir LT Std 45 Book"/>
    </w:rPr>
  </w:style>
  <w:style w:type="paragraph" w:customStyle="1" w:styleId="Card1">
    <w:name w:val="Card1"/>
    <w:uiPriority w:val="99"/>
    <w:qFormat/>
    <w:rsid w:val="00AF04E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F04E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F04E9"/>
    <w:pPr>
      <w:ind w:left="288" w:right="288"/>
    </w:pPr>
    <w:rPr>
      <w:rFonts w:ascii="Avenir LT Std 45 Book" w:eastAsia="Times New Roman" w:hAnsi="Avenir LT Std 45 Book"/>
    </w:rPr>
  </w:style>
  <w:style w:type="paragraph" w:customStyle="1" w:styleId="Body">
    <w:name w:val="Body"/>
    <w:basedOn w:val="Normal"/>
    <w:qFormat/>
    <w:rsid w:val="00AF04E9"/>
    <w:pPr>
      <w:outlineLvl w:val="3"/>
    </w:pPr>
    <w:rPr>
      <w:rFonts w:ascii="Avenir LT Std 45 Book" w:eastAsia="Times New Roman" w:hAnsi="Avenir LT Std 45 Book"/>
      <w:szCs w:val="20"/>
    </w:rPr>
  </w:style>
  <w:style w:type="paragraph" w:customStyle="1" w:styleId="TimesNewRoman12">
    <w:name w:val="TimesNewRoman12"/>
    <w:uiPriority w:val="99"/>
    <w:qFormat/>
    <w:rsid w:val="00AF04E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textChar">
    <w:name w:val="text Char"/>
    <w:basedOn w:val="Normal"/>
    <w:autoRedefine/>
    <w:uiPriority w:val="99"/>
    <w:qFormat/>
    <w:rsid w:val="00AF04E9"/>
    <w:rPr>
      <w:rFonts w:ascii="Avenir LT Std 45 Book" w:eastAsia="Times New Roman" w:hAnsi="Avenir LT Std 45 Book"/>
      <w:color w:val="000000"/>
      <w:sz w:val="18"/>
    </w:rPr>
  </w:style>
  <w:style w:type="paragraph" w:customStyle="1" w:styleId="story-headline">
    <w:name w:val="story-headline"/>
    <w:basedOn w:val="Normal"/>
    <w:uiPriority w:val="99"/>
    <w:qFormat/>
    <w:rsid w:val="00AF04E9"/>
    <w:pPr>
      <w:spacing w:before="72" w:after="72"/>
    </w:pPr>
    <w:rPr>
      <w:rFonts w:ascii="Avenir LT Std 45 Book" w:eastAsia="Times New Roman" w:hAnsi="Avenir LT Std 45 Book"/>
      <w:b/>
      <w:bCs/>
      <w:sz w:val="26"/>
      <w:szCs w:val="26"/>
    </w:rPr>
  </w:style>
  <w:style w:type="paragraph" w:customStyle="1" w:styleId="TextofCards">
    <w:name w:val="Text of Cards"/>
    <w:basedOn w:val="Normal"/>
    <w:uiPriority w:val="99"/>
    <w:qFormat/>
    <w:rsid w:val="00AF04E9"/>
    <w:rPr>
      <w:rFonts w:ascii="Avenir LT Std 45 Book" w:eastAsia="Times New Roman" w:hAnsi="Avenir LT Std 45 Book"/>
      <w:color w:val="000000"/>
      <w:spacing w:val="6"/>
      <w:szCs w:val="23"/>
    </w:rPr>
  </w:style>
  <w:style w:type="paragraph" w:customStyle="1" w:styleId="Corpotesto">
    <w:name w:val="Corpo testo"/>
    <w:basedOn w:val="Normal"/>
    <w:uiPriority w:val="99"/>
    <w:qFormat/>
    <w:rsid w:val="00AF04E9"/>
    <w:pPr>
      <w:widowControl w:val="0"/>
      <w:adjustRightInd w:val="0"/>
      <w:spacing w:after="283"/>
    </w:pPr>
    <w:rPr>
      <w:rFonts w:ascii="Times" w:eastAsia="Times New Roman" w:hAnsi="Times"/>
    </w:rPr>
  </w:style>
  <w:style w:type="paragraph" w:customStyle="1" w:styleId="tagCharChar1Char">
    <w:name w:val="tag Char Char1 Char"/>
    <w:uiPriority w:val="99"/>
    <w:qFormat/>
    <w:rsid w:val="00AF04E9"/>
    <w:rPr>
      <w:rFonts w:eastAsia="Times New Roman" w:cs="Calibri"/>
      <w:b/>
      <w:bCs/>
    </w:rPr>
  </w:style>
  <w:style w:type="paragraph" w:customStyle="1" w:styleId="TitlePageCenter">
    <w:name w:val="Title Page Center"/>
    <w:basedOn w:val="Normal"/>
    <w:autoRedefine/>
    <w:uiPriority w:val="99"/>
    <w:qFormat/>
    <w:rsid w:val="00AF04E9"/>
    <w:pPr>
      <w:jc w:val="center"/>
    </w:pPr>
    <w:rPr>
      <w:rFonts w:ascii="Avenir LT Std 45 Book" w:eastAsia="Times New Roman" w:hAnsi="Avenir LT Std 45 Book"/>
      <w:b/>
      <w:caps/>
      <w:szCs w:val="20"/>
    </w:rPr>
  </w:style>
  <w:style w:type="paragraph" w:customStyle="1" w:styleId="TitlePageBy">
    <w:name w:val="Title Page By"/>
    <w:basedOn w:val="TitlePageCenter"/>
    <w:next w:val="Normal"/>
    <w:autoRedefine/>
    <w:uiPriority w:val="99"/>
    <w:qFormat/>
    <w:rsid w:val="00AF04E9"/>
    <w:rPr>
      <w:rFonts w:ascii="Arial" w:hAnsi="Arial"/>
      <w:b w:val="0"/>
      <w:caps w:val="0"/>
    </w:rPr>
  </w:style>
  <w:style w:type="paragraph" w:customStyle="1" w:styleId="ProjectTitleLine">
    <w:name w:val="Project Title Line"/>
    <w:basedOn w:val="Normal"/>
    <w:next w:val="Normal"/>
    <w:autoRedefine/>
    <w:uiPriority w:val="99"/>
    <w:qFormat/>
    <w:rsid w:val="00AF04E9"/>
    <w:pPr>
      <w:jc w:val="center"/>
    </w:pPr>
    <w:rPr>
      <w:rFonts w:ascii="Avenir LT Std 45 Book" w:eastAsia="Times New Roman" w:hAnsi="Avenir LT Std 45 Book"/>
      <w:caps/>
      <w:szCs w:val="20"/>
    </w:rPr>
  </w:style>
  <w:style w:type="paragraph" w:customStyle="1" w:styleId="NormalVerdana">
    <w:name w:val="Normal + Verdana"/>
    <w:aliases w:val="10 pt,White,Normal + Arial"/>
    <w:basedOn w:val="Normal"/>
    <w:uiPriority w:val="99"/>
    <w:qFormat/>
    <w:rsid w:val="00AF04E9"/>
    <w:rPr>
      <w:rFonts w:ascii="Avenir LT Std 45 Book" w:eastAsia="Times New Roman" w:hAnsi="Avenir LT Std 45 Book"/>
      <w:szCs w:val="20"/>
      <w:u w:val="single"/>
    </w:rPr>
  </w:style>
  <w:style w:type="paragraph" w:customStyle="1" w:styleId="cardChar1Char">
    <w:name w:val="card Char1 Char"/>
    <w:basedOn w:val="Normal"/>
    <w:uiPriority w:val="99"/>
    <w:qFormat/>
    <w:rsid w:val="00AF04E9"/>
    <w:pPr>
      <w:ind w:left="288" w:right="288"/>
    </w:pPr>
    <w:rPr>
      <w:rFonts w:ascii="Avenir LT Std 45 Book" w:eastAsia="Times New Roman" w:hAnsi="Avenir LT Std 45 Book"/>
      <w:szCs w:val="20"/>
    </w:rPr>
  </w:style>
  <w:style w:type="paragraph" w:customStyle="1" w:styleId="CM12">
    <w:name w:val="CM12"/>
    <w:basedOn w:val="Default"/>
    <w:next w:val="Default"/>
    <w:uiPriority w:val="99"/>
    <w:qFormat/>
    <w:rsid w:val="00AF04E9"/>
  </w:style>
  <w:style w:type="paragraph" w:customStyle="1" w:styleId="CM44">
    <w:name w:val="CM44"/>
    <w:basedOn w:val="Default"/>
    <w:next w:val="Default"/>
    <w:uiPriority w:val="99"/>
    <w:qFormat/>
    <w:rsid w:val="00AF04E9"/>
  </w:style>
  <w:style w:type="paragraph" w:customStyle="1" w:styleId="StrikeThrough">
    <w:name w:val="Strike Through"/>
    <w:basedOn w:val="Normal"/>
    <w:next w:val="Normal"/>
    <w:uiPriority w:val="99"/>
    <w:qFormat/>
    <w:rsid w:val="00AF04E9"/>
    <w:rPr>
      <w:rFonts w:ascii="Avenir LT Std 45 Book" w:eastAsia="Times New Roman" w:hAnsi="Avenir LT Std 45 Book"/>
      <w:strike/>
      <w:szCs w:val="20"/>
    </w:rPr>
  </w:style>
  <w:style w:type="character" w:customStyle="1" w:styleId="CiteCorrectedChar">
    <w:name w:val="Cite Corrected Char"/>
    <w:link w:val="CiteCorrected"/>
    <w:locked/>
    <w:rsid w:val="00AF04E9"/>
    <w:rPr>
      <w:rFonts w:ascii="Georgia" w:eastAsia="Times New Roman" w:hAnsi="Georgia"/>
      <w:b/>
      <w:bCs/>
      <w:szCs w:val="16"/>
      <w:u w:val="single"/>
    </w:rPr>
  </w:style>
  <w:style w:type="paragraph" w:customStyle="1" w:styleId="CiteCorrected">
    <w:name w:val="Cite Corrected"/>
    <w:basedOn w:val="Normal"/>
    <w:link w:val="CiteCorrectedChar"/>
    <w:qFormat/>
    <w:rsid w:val="00AF04E9"/>
    <w:rPr>
      <w:rFonts w:ascii="Georgia" w:eastAsia="Times New Roman" w:hAnsi="Georgia"/>
      <w:b/>
      <w:bCs/>
      <w:sz w:val="24"/>
      <w:szCs w:val="16"/>
      <w:u w:val="single"/>
    </w:rPr>
  </w:style>
  <w:style w:type="paragraph" w:customStyle="1" w:styleId="StyleLeft02">
    <w:name w:val="Style Left:  0.2&quot;"/>
    <w:basedOn w:val="Normal"/>
    <w:qFormat/>
    <w:rsid w:val="00AF04E9"/>
    <w:pPr>
      <w:ind w:left="288"/>
    </w:pPr>
    <w:rPr>
      <w:rFonts w:ascii="Avenir LT Std 45 Book" w:eastAsia="SimSun" w:hAnsi="Avenir LT Std 45 Book"/>
      <w:szCs w:val="20"/>
      <w:lang w:eastAsia="zh-CN"/>
    </w:rPr>
  </w:style>
  <w:style w:type="paragraph" w:customStyle="1" w:styleId="story-body-text">
    <w:name w:val="story-body-text"/>
    <w:basedOn w:val="Normal"/>
    <w:qFormat/>
    <w:rsid w:val="00AF04E9"/>
    <w:pPr>
      <w:spacing w:before="100" w:beforeAutospacing="1" w:after="100" w:afterAutospacing="1"/>
    </w:pPr>
    <w:rPr>
      <w:rFonts w:ascii="Avenir LT Std 45 Book" w:eastAsia="Times New Roman" w:hAnsi="Avenir LT Std 45 Book"/>
    </w:rPr>
  </w:style>
  <w:style w:type="paragraph" w:customStyle="1" w:styleId="BriefTitle2">
    <w:name w:val="Brief Title 2"/>
    <w:basedOn w:val="BriefTitle"/>
    <w:uiPriority w:val="99"/>
    <w:qFormat/>
    <w:rsid w:val="00AF04E9"/>
  </w:style>
  <w:style w:type="character" w:customStyle="1" w:styleId="CardStyleChar">
    <w:name w:val="Card Style Char"/>
    <w:link w:val="CardStyle"/>
    <w:uiPriority w:val="99"/>
    <w:locked/>
    <w:rsid w:val="00AF04E9"/>
    <w:rPr>
      <w:rFonts w:ascii="Times New Roman" w:eastAsia="Times New Roman" w:hAnsi="Times New Roman"/>
      <w:sz w:val="20"/>
      <w:szCs w:val="22"/>
    </w:rPr>
  </w:style>
  <w:style w:type="paragraph" w:customStyle="1" w:styleId="emactive">
    <w:name w:val="emactiv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emready">
    <w:name w:val="emready"/>
    <w:basedOn w:val="Normal"/>
    <w:uiPriority w:val="99"/>
    <w:qFormat/>
    <w:rsid w:val="00AF04E9"/>
    <w:pPr>
      <w:spacing w:before="100" w:beforeAutospacing="1" w:after="100" w:afterAutospacing="1"/>
    </w:pPr>
    <w:rPr>
      <w:rFonts w:ascii="Avenir LT Std 45 Book" w:eastAsia="Times New Roman" w:hAnsi="Avenir LT Std 45 Book"/>
    </w:rPr>
  </w:style>
  <w:style w:type="character" w:customStyle="1" w:styleId="BoldandUnderlineCharCharCharCharCharChar">
    <w:name w:val="Bold and Underline Char Char Char Char Char Char"/>
    <w:link w:val="BoldandUnderlineCharCharCharCharChar"/>
    <w:locked/>
    <w:rsid w:val="00AF04E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F04E9"/>
    <w:rPr>
      <w:rFonts w:ascii="Georgia" w:eastAsia="Times New Roman" w:hAnsi="Georgia" w:cs="Times New Roman"/>
      <w:b/>
      <w:sz w:val="24"/>
      <w:szCs w:val="24"/>
      <w:u w:val="single"/>
    </w:rPr>
  </w:style>
  <w:style w:type="character" w:customStyle="1" w:styleId="CardHighlightChar">
    <w:name w:val="Card Highlight Char"/>
    <w:link w:val="CardHighlight"/>
    <w:locked/>
    <w:rsid w:val="00AF04E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F04E9"/>
    <w:pPr>
      <w:shd w:val="clear" w:color="auto" w:fill="66FFFF"/>
    </w:pPr>
    <w:rPr>
      <w:rFonts w:eastAsia="Calibri" w:cs="Calibri"/>
      <w:sz w:val="24"/>
      <w:szCs w:val="24"/>
      <w:u w:val="single"/>
    </w:rPr>
  </w:style>
  <w:style w:type="character" w:customStyle="1" w:styleId="BlockHeaderHiddenChar">
    <w:name w:val="Block Header Hidden Char"/>
    <w:link w:val="BlockHeaderHidden"/>
    <w:locked/>
    <w:rsid w:val="00AF04E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F04E9"/>
    <w:pPr>
      <w:pageBreakBefore/>
    </w:pPr>
    <w:rPr>
      <w:rFonts w:ascii="Georgia" w:eastAsia="Times New Roman" w:hAnsi="Georgia" w:cs="Times New Roman"/>
      <w:b/>
      <w:bCs/>
      <w:sz w:val="32"/>
      <w:szCs w:val="26"/>
      <w:u w:val="single"/>
    </w:rPr>
  </w:style>
  <w:style w:type="paragraph" w:customStyle="1" w:styleId="norma">
    <w:name w:val="norma"/>
    <w:basedOn w:val="Heading3"/>
    <w:uiPriority w:val="99"/>
    <w:qFormat/>
    <w:rsid w:val="00AF04E9"/>
    <w:rPr>
      <w:rFonts w:eastAsia="MS Gothic" w:cs="Arial"/>
      <w:bCs/>
      <w:sz w:val="24"/>
    </w:rPr>
  </w:style>
  <w:style w:type="paragraph" w:customStyle="1" w:styleId="nromal">
    <w:name w:val="nromal"/>
    <w:basedOn w:val="Normal"/>
    <w:uiPriority w:val="99"/>
    <w:qFormat/>
    <w:rsid w:val="00AF04E9"/>
    <w:pPr>
      <w:keepNext/>
      <w:keepLines/>
      <w:spacing w:before="200"/>
      <w:outlineLvl w:val="3"/>
    </w:pPr>
    <w:rPr>
      <w:rFonts w:ascii="Avenir LT Std 45 Book" w:eastAsia="Times New Roman" w:hAnsi="Avenir LT Std 45 Book" w:cs="Cambria"/>
      <w:b/>
      <w:iCs/>
    </w:rPr>
  </w:style>
  <w:style w:type="paragraph" w:customStyle="1" w:styleId="natural">
    <w:name w:val="natural"/>
    <w:basedOn w:val="Normal"/>
    <w:uiPriority w:val="99"/>
    <w:qFormat/>
    <w:rsid w:val="00AF04E9"/>
    <w:pPr>
      <w:keepNext/>
      <w:keepLines/>
      <w:spacing w:before="200"/>
      <w:outlineLvl w:val="3"/>
    </w:pPr>
    <w:rPr>
      <w:rFonts w:ascii="Avenir LT Std 45 Book" w:eastAsia="Times New Roman" w:hAnsi="Avenir LT Std 45 Book"/>
      <w:b/>
      <w:iCs/>
    </w:rPr>
  </w:style>
  <w:style w:type="paragraph" w:customStyle="1" w:styleId="nroaml">
    <w:name w:val="nroaml"/>
    <w:basedOn w:val="Normal"/>
    <w:uiPriority w:val="99"/>
    <w:qFormat/>
    <w:rsid w:val="00AF04E9"/>
    <w:pPr>
      <w:keepNext/>
      <w:keepLines/>
      <w:spacing w:before="200"/>
      <w:outlineLvl w:val="3"/>
    </w:pPr>
    <w:rPr>
      <w:rFonts w:ascii="Avenir LT Std 45 Book" w:eastAsia="Times New Roman" w:hAnsi="Avenir LT Std 45 Book"/>
      <w:b/>
      <w:iCs/>
    </w:rPr>
  </w:style>
  <w:style w:type="paragraph" w:customStyle="1" w:styleId="noraml">
    <w:name w:val="noraml"/>
    <w:basedOn w:val="Normal"/>
    <w:uiPriority w:val="99"/>
    <w:qFormat/>
    <w:rsid w:val="00AF04E9"/>
    <w:pPr>
      <w:keepNext/>
      <w:keepLines/>
      <w:spacing w:before="200"/>
      <w:outlineLvl w:val="3"/>
    </w:pPr>
    <w:rPr>
      <w:rFonts w:ascii="Avenir LT Std 45 Book" w:eastAsia="Times New Roman" w:hAnsi="Avenir LT Std 45 Book"/>
      <w:b/>
      <w:iCs/>
    </w:rPr>
  </w:style>
  <w:style w:type="character" w:customStyle="1" w:styleId="SmallSizeParagraphChar">
    <w:name w:val="Small Size Paragraph Char"/>
    <w:link w:val="SmallSizeParagraph"/>
    <w:locked/>
    <w:rsid w:val="00AF04E9"/>
    <w:rPr>
      <w:rFonts w:ascii="Georgia" w:eastAsia="Calibri" w:hAnsi="Georgia"/>
      <w:sz w:val="16"/>
      <w:szCs w:val="16"/>
    </w:rPr>
  </w:style>
  <w:style w:type="paragraph" w:customStyle="1" w:styleId="SmallSizeParagraph">
    <w:name w:val="Small Size Paragraph"/>
    <w:basedOn w:val="Normal"/>
    <w:link w:val="SmallSizeParagraphChar"/>
    <w:qFormat/>
    <w:rsid w:val="00AF04E9"/>
    <w:rPr>
      <w:rFonts w:ascii="Georgia" w:eastAsia="Calibri" w:hAnsi="Georgia"/>
      <w:sz w:val="16"/>
      <w:szCs w:val="16"/>
    </w:rPr>
  </w:style>
  <w:style w:type="character" w:customStyle="1" w:styleId="UnderlineSChar">
    <w:name w:val="Underline S Char"/>
    <w:link w:val="UnderlineS"/>
    <w:locked/>
    <w:rsid w:val="00AF04E9"/>
    <w:rPr>
      <w:rFonts w:ascii="Georgia" w:eastAsia="Calibri" w:hAnsi="Georgia"/>
      <w:u w:val="single"/>
      <w:lang w:val="x-none" w:eastAsia="zh-CN"/>
    </w:rPr>
  </w:style>
  <w:style w:type="paragraph" w:customStyle="1" w:styleId="UnderlineS">
    <w:name w:val="Underline S"/>
    <w:basedOn w:val="Normal"/>
    <w:link w:val="UnderlineSChar"/>
    <w:qFormat/>
    <w:rsid w:val="00AF04E9"/>
    <w:pPr>
      <w:spacing w:after="200"/>
    </w:pPr>
    <w:rPr>
      <w:rFonts w:ascii="Georgia" w:eastAsia="Calibri" w:hAnsi="Georgia"/>
      <w:sz w:val="24"/>
      <w:szCs w:val="24"/>
      <w:u w:val="single"/>
      <w:lang w:val="x-none" w:eastAsia="zh-CN"/>
    </w:rPr>
  </w:style>
  <w:style w:type="character" w:customStyle="1" w:styleId="UnunderlinedChar">
    <w:name w:val="Ununderlined Char"/>
    <w:link w:val="Ununderlined"/>
    <w:locked/>
    <w:rsid w:val="00AF04E9"/>
    <w:rPr>
      <w:rFonts w:ascii="Georgia" w:eastAsia="SimSun" w:hAnsi="Georgia"/>
      <w:sz w:val="12"/>
    </w:rPr>
  </w:style>
  <w:style w:type="paragraph" w:customStyle="1" w:styleId="Ununderlined">
    <w:name w:val="Ununderlined"/>
    <w:basedOn w:val="Normal"/>
    <w:link w:val="UnunderlinedChar"/>
    <w:qFormat/>
    <w:rsid w:val="00AF04E9"/>
    <w:rPr>
      <w:rFonts w:ascii="Georgia" w:eastAsia="SimSun" w:hAnsi="Georgia"/>
      <w:sz w:val="12"/>
      <w:szCs w:val="24"/>
    </w:rPr>
  </w:style>
  <w:style w:type="character" w:customStyle="1" w:styleId="CITEChar">
    <w:name w:val="CITE Char"/>
    <w:link w:val="CITE0"/>
    <w:locked/>
    <w:rsid w:val="00AF04E9"/>
    <w:rPr>
      <w:rFonts w:ascii="Calibri" w:eastAsiaTheme="minorHAnsi" w:hAnsi="Calibri"/>
      <w:b/>
      <w:i/>
      <w:sz w:val="21"/>
      <w:szCs w:val="22"/>
    </w:rPr>
  </w:style>
  <w:style w:type="character" w:customStyle="1" w:styleId="DebatenoramlChar">
    <w:name w:val="Debatenoraml Char"/>
    <w:link w:val="Debatenoraml"/>
    <w:locked/>
    <w:rsid w:val="00AF04E9"/>
    <w:rPr>
      <w:rFonts w:ascii="Times New Roman" w:hAnsi="Times New Roman" w:cs="Times New Roman"/>
    </w:rPr>
  </w:style>
  <w:style w:type="paragraph" w:customStyle="1" w:styleId="Debatenoraml">
    <w:name w:val="Debatenoraml"/>
    <w:basedOn w:val="NoSpacing"/>
    <w:link w:val="DebatenoramlChar"/>
    <w:qFormat/>
    <w:rsid w:val="00AF04E9"/>
    <w:pPr>
      <w:pageBreakBefore w:val="0"/>
      <w:pBdr>
        <w:top w:val="none" w:sz="0" w:space="0" w:color="auto"/>
        <w:left w:val="none" w:sz="0" w:space="0" w:color="auto"/>
        <w:bottom w:val="none" w:sz="0" w:space="0" w:color="auto"/>
        <w:right w:val="none" w:sz="0" w:space="0" w:color="auto"/>
      </w:pBdr>
      <w:spacing w:before="0" w:line="240" w:lineRule="auto"/>
      <w:jc w:val="left"/>
    </w:pPr>
    <w:rPr>
      <w:rFonts w:ascii="Times New Roman" w:eastAsiaTheme="minorEastAsia" w:hAnsi="Times New Roman" w:cs="Times New Roman"/>
      <w:sz w:val="24"/>
      <w:szCs w:val="24"/>
    </w:rPr>
  </w:style>
  <w:style w:type="paragraph" w:customStyle="1" w:styleId="SynergyTag">
    <w:name w:val="SynergyTag"/>
    <w:basedOn w:val="Normal"/>
    <w:uiPriority w:val="99"/>
    <w:qFormat/>
    <w:rsid w:val="00AF04E9"/>
    <w:rPr>
      <w:rFonts w:ascii="Avenir LT Std 45 Book" w:eastAsia="Calibri" w:hAnsi="Avenir LT Std 45 Book"/>
      <w:b/>
    </w:rPr>
  </w:style>
  <w:style w:type="character" w:customStyle="1" w:styleId="QualsChar">
    <w:name w:val="Quals Char"/>
    <w:link w:val="Quals"/>
    <w:locked/>
    <w:rsid w:val="00AF04E9"/>
    <w:rPr>
      <w:rFonts w:ascii="Georgia" w:eastAsia="Calibri" w:hAnsi="Georgia"/>
      <w:sz w:val="18"/>
    </w:rPr>
  </w:style>
  <w:style w:type="paragraph" w:customStyle="1" w:styleId="Quals">
    <w:name w:val="Quals"/>
    <w:basedOn w:val="Normal"/>
    <w:link w:val="QualsChar"/>
    <w:qFormat/>
    <w:rsid w:val="00AF04E9"/>
    <w:rPr>
      <w:rFonts w:ascii="Georgia" w:eastAsia="Calibri" w:hAnsi="Georgia"/>
      <w:sz w:val="18"/>
      <w:szCs w:val="24"/>
    </w:rPr>
  </w:style>
  <w:style w:type="paragraph" w:customStyle="1" w:styleId="BodyA">
    <w:name w:val="Body A"/>
    <w:qFormat/>
    <w:rsid w:val="00AF04E9"/>
    <w:rPr>
      <w:rFonts w:ascii="Helvetica" w:eastAsia="ヒラギノ角ゴ Pro W3" w:hAnsi="Helvetica" w:cs="Times New Roman"/>
      <w:color w:val="000000"/>
      <w:szCs w:val="20"/>
    </w:rPr>
  </w:style>
  <w:style w:type="character" w:customStyle="1" w:styleId="StarredChar">
    <w:name w:val="Starred Char"/>
    <w:link w:val="Starred"/>
    <w:locked/>
    <w:rsid w:val="00AF04E9"/>
    <w:rPr>
      <w:rFonts w:ascii="Georgia" w:eastAsia="Times New Roman" w:hAnsi="Georgia"/>
      <w:b/>
      <w:caps/>
      <w:szCs w:val="28"/>
      <w:u w:val="single"/>
    </w:rPr>
  </w:style>
  <w:style w:type="paragraph" w:customStyle="1" w:styleId="Starred">
    <w:name w:val="Starred"/>
    <w:basedOn w:val="Normal"/>
    <w:link w:val="StarredChar"/>
    <w:qFormat/>
    <w:rsid w:val="00AF04E9"/>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ewHeading2Char">
    <w:name w:val="NewHeading2 Char"/>
    <w:link w:val="NewHeading2"/>
    <w:locked/>
    <w:rsid w:val="00AF04E9"/>
    <w:rPr>
      <w:rFonts w:ascii="Georgia" w:eastAsia="Times New Roman" w:hAnsi="Georgia"/>
      <w:b/>
      <w:szCs w:val="28"/>
      <w:u w:val="single"/>
    </w:rPr>
  </w:style>
  <w:style w:type="paragraph" w:customStyle="1" w:styleId="NewHeading2">
    <w:name w:val="NewHeading2"/>
    <w:basedOn w:val="Normal"/>
    <w:link w:val="NewHeading2Char"/>
    <w:qFormat/>
    <w:rsid w:val="00AF04E9"/>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AF04E9"/>
    <w:pPr>
      <w:autoSpaceDE w:val="0"/>
      <w:autoSpaceDN w:val="0"/>
      <w:adjustRightInd w:val="0"/>
      <w:spacing w:line="240" w:lineRule="atLeast"/>
    </w:pPr>
    <w:rPr>
      <w:rFonts w:ascii="Avenir LT Std 45 Book" w:eastAsia="Calibri" w:hAnsi="Avenir LT Std 45 Book"/>
    </w:rPr>
  </w:style>
  <w:style w:type="paragraph" w:customStyle="1" w:styleId="Card6pt">
    <w:name w:val="Card 6pt"/>
    <w:basedOn w:val="Normal"/>
    <w:qFormat/>
    <w:rsid w:val="00AF04E9"/>
    <w:pPr>
      <w:ind w:left="288" w:right="288"/>
    </w:pPr>
    <w:rPr>
      <w:rFonts w:ascii="Georgia" w:eastAsia="Calibri" w:hAnsi="Georgia"/>
      <w:color w:val="000000"/>
      <w:sz w:val="12"/>
      <w:szCs w:val="20"/>
    </w:rPr>
  </w:style>
  <w:style w:type="character" w:customStyle="1" w:styleId="StyleCardStyleBlackUnderlineChar">
    <w:name w:val="Style Card Style + Black Underline Char"/>
    <w:link w:val="StyleCardStyleBlackUnderline"/>
    <w:locked/>
    <w:rsid w:val="00AF04E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F04E9"/>
    <w:rPr>
      <w:rFonts w:ascii="Georgia" w:eastAsia="Times New Roman" w:hAnsi="Georgia"/>
      <w:color w:val="000000"/>
      <w:sz w:val="24"/>
      <w:szCs w:val="24"/>
      <w:u w:val="single"/>
    </w:rPr>
  </w:style>
  <w:style w:type="paragraph" w:customStyle="1" w:styleId="StyleHeading2LatinArialMT13pt">
    <w:name w:val="Style Heading 2 + (Latin) ArialMT 13 pt"/>
    <w:basedOn w:val="Heading2"/>
    <w:next w:val="Heading2"/>
    <w:uiPriority w:val="99"/>
    <w:qFormat/>
    <w:rsid w:val="00AF04E9"/>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AF04E9"/>
    <w:rPr>
      <w:rFonts w:ascii="Century Gothic" w:eastAsia="Times New Roman" w:hAnsi="Century Gothic"/>
      <w:sz w:val="16"/>
    </w:rPr>
  </w:style>
  <w:style w:type="character" w:customStyle="1" w:styleId="StylecardThickunderlineChar">
    <w:name w:val="Style card + Thick underline Char"/>
    <w:link w:val="StylecardThickunderline"/>
    <w:locked/>
    <w:rsid w:val="00AF04E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F04E9"/>
    <w:pPr>
      <w:ind w:left="288" w:right="288"/>
    </w:pPr>
    <w:rPr>
      <w:rFonts w:ascii="Georgia" w:eastAsia="SimSun" w:hAnsi="Georgia"/>
      <w:sz w:val="24"/>
      <w:szCs w:val="24"/>
      <w:u w:val="single"/>
      <w:lang w:eastAsia="zh-CN"/>
    </w:rPr>
  </w:style>
  <w:style w:type="character" w:customStyle="1" w:styleId="StylecardBoldThickunderlineChar">
    <w:name w:val="Style card + Bold Thick underline Char"/>
    <w:link w:val="StylecardBoldThickunderline"/>
    <w:locked/>
    <w:rsid w:val="00AF04E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F04E9"/>
    <w:pPr>
      <w:ind w:left="288" w:right="288"/>
    </w:pPr>
    <w:rPr>
      <w:rFonts w:ascii="Georgia" w:eastAsia="SimSun" w:hAnsi="Georgia"/>
      <w:b/>
      <w:bCs/>
      <w:sz w:val="24"/>
      <w:szCs w:val="24"/>
      <w:u w:val="single"/>
      <w:lang w:eastAsia="zh-CN"/>
    </w:rPr>
  </w:style>
  <w:style w:type="paragraph" w:customStyle="1" w:styleId="CM27">
    <w:name w:val="CM27"/>
    <w:basedOn w:val="Default"/>
    <w:next w:val="Default"/>
    <w:uiPriority w:val="99"/>
    <w:qFormat/>
    <w:rsid w:val="00AF04E9"/>
  </w:style>
  <w:style w:type="paragraph" w:customStyle="1" w:styleId="font-null">
    <w:name w:val="font-null"/>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rteindent1">
    <w:name w:val="rteindent1"/>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Pa12">
    <w:name w:val="Pa12"/>
    <w:basedOn w:val="Default"/>
    <w:next w:val="Default"/>
    <w:uiPriority w:val="99"/>
    <w:qFormat/>
    <w:rsid w:val="00AF04E9"/>
  </w:style>
  <w:style w:type="paragraph" w:customStyle="1" w:styleId="introduction">
    <w:name w:val="introduction"/>
    <w:basedOn w:val="Normal"/>
    <w:qFormat/>
    <w:rsid w:val="00AF04E9"/>
    <w:pPr>
      <w:spacing w:before="100" w:beforeAutospacing="1" w:after="100" w:afterAutospacing="1"/>
    </w:pPr>
    <w:rPr>
      <w:rFonts w:ascii="Avenir LT Std 45 Book" w:eastAsia="Times New Roman" w:hAnsi="Avenir LT Std 45 Book"/>
    </w:rPr>
  </w:style>
  <w:style w:type="paragraph" w:customStyle="1" w:styleId="translatedivgrey-image">
    <w:name w:val="translatedivgrey-imag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translatedivblue-image">
    <w:name w:val="translatedivblue-imag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class">
    <w:name w:val="class"/>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summary">
    <w:name w:val="summary"/>
    <w:basedOn w:val="Normal"/>
    <w:uiPriority w:val="99"/>
    <w:qFormat/>
    <w:rsid w:val="00AF04E9"/>
    <w:pPr>
      <w:spacing w:before="100" w:beforeAutospacing="1" w:after="100" w:afterAutospacing="1"/>
    </w:pPr>
    <w:rPr>
      <w:rFonts w:ascii="Avenir LT Std 45 Book" w:eastAsia="Times New Roman" w:hAnsi="Avenir LT Std 45 Book"/>
    </w:rPr>
  </w:style>
  <w:style w:type="character" w:customStyle="1" w:styleId="MTDisplayEquationChar">
    <w:name w:val="MTDisplayEquation Char"/>
    <w:link w:val="MTDisplayEquation"/>
    <w:locked/>
    <w:rsid w:val="00AF04E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F04E9"/>
    <w:pPr>
      <w:tabs>
        <w:tab w:val="center" w:pos="5120"/>
        <w:tab w:val="right" w:pos="10220"/>
      </w:tabs>
    </w:pPr>
    <w:rPr>
      <w:rFonts w:ascii="Georgia" w:eastAsia="Times New Roman" w:hAnsi="Georgia"/>
      <w:bCs/>
      <w:sz w:val="24"/>
      <w:szCs w:val="24"/>
      <w:lang w:bidi="he-IL"/>
    </w:rPr>
  </w:style>
  <w:style w:type="paragraph" w:customStyle="1" w:styleId="DebateFile">
    <w:name w:val="Debate File"/>
    <w:basedOn w:val="Normal"/>
    <w:uiPriority w:val="99"/>
    <w:qFormat/>
    <w:rsid w:val="00AF04E9"/>
    <w:pPr>
      <w:jc w:val="center"/>
    </w:pPr>
    <w:rPr>
      <w:rFonts w:ascii="Book Antiqua" w:eastAsia="Times New Roman" w:hAnsi="Book Antiqua"/>
      <w:b/>
      <w:sz w:val="28"/>
    </w:rPr>
  </w:style>
  <w:style w:type="paragraph" w:customStyle="1" w:styleId="body-12-5">
    <w:name w:val="body-12-5"/>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infuse">
    <w:name w:val="infus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fontreg">
    <w:name w:val="font_reg"/>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CITEF3">
    <w:name w:val="CITE F3"/>
    <w:uiPriority w:val="99"/>
    <w:qFormat/>
    <w:rsid w:val="00AF04E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F04E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F04E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F04E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F04E9"/>
    <w:pPr>
      <w:spacing w:after="200"/>
    </w:pPr>
    <w:rPr>
      <w:rFonts w:ascii="Calibri" w:eastAsia="Calibri" w:hAnsi="Calibri" w:cs="Times New Roman"/>
      <w:sz w:val="20"/>
      <w:szCs w:val="20"/>
      <w:u w:val="single"/>
    </w:rPr>
  </w:style>
  <w:style w:type="paragraph" w:customStyle="1" w:styleId="bodytextfp">
    <w:name w:val="bodytextfp"/>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firstletter">
    <w:name w:val="firstletter"/>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more">
    <w:name w:val="mor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H1numbered">
    <w:name w:val="H1 numbered"/>
    <w:basedOn w:val="Normal"/>
    <w:uiPriority w:val="99"/>
    <w:qFormat/>
    <w:rsid w:val="00AF04E9"/>
    <w:pPr>
      <w:pageBreakBefore/>
      <w:widowControl w:val="0"/>
      <w:numPr>
        <w:numId w:val="6"/>
      </w:numPr>
      <w:pBdr>
        <w:top w:val="single" w:sz="6" w:space="28" w:color="auto"/>
        <w:bottom w:val="single" w:sz="6" w:space="14" w:color="auto"/>
      </w:pBdr>
      <w:suppressAutoHyphens/>
      <w:autoSpaceDE w:val="0"/>
      <w:autoSpaceDN w:val="0"/>
      <w:adjustRightInd w:val="0"/>
      <w:spacing w:before="283" w:after="170" w:line="288" w:lineRule="auto"/>
    </w:pPr>
    <w:rPr>
      <w:rFonts w:ascii="Avenir LT Std 45 Book" w:eastAsia="Times New Roman" w:hAnsi="Avenir LT Std 45 Book" w:cs="Trajan-Bold"/>
      <w:b/>
      <w:bCs/>
      <w:caps/>
      <w:color w:val="000084"/>
      <w:sz w:val="40"/>
      <w:szCs w:val="40"/>
      <w:lang w:bidi="en-US"/>
    </w:rPr>
  </w:style>
  <w:style w:type="paragraph" w:customStyle="1" w:styleId="Numberedparas">
    <w:name w:val="Numbered paras"/>
    <w:basedOn w:val="Normal"/>
    <w:uiPriority w:val="99"/>
    <w:qFormat/>
    <w:rsid w:val="00AF04E9"/>
    <w:pPr>
      <w:widowControl w:val="0"/>
      <w:numPr>
        <w:ilvl w:val="1"/>
        <w:numId w:val="6"/>
      </w:numPr>
      <w:tabs>
        <w:tab w:val="left" w:pos="567"/>
      </w:tabs>
      <w:suppressAutoHyphens/>
      <w:autoSpaceDE w:val="0"/>
      <w:autoSpaceDN w:val="0"/>
      <w:adjustRightInd w:val="0"/>
      <w:spacing w:before="170" w:line="288" w:lineRule="auto"/>
      <w:ind w:left="0" w:firstLine="0"/>
      <w:jc w:val="both"/>
    </w:pPr>
    <w:rPr>
      <w:rFonts w:ascii="Avenir LT Std 45 Book" w:eastAsia="Times New Roman" w:hAnsi="Avenir LT Std 45 Book" w:cs="BookAntiqua"/>
      <w:color w:val="000000"/>
      <w:spacing w:val="2"/>
      <w:lang w:val="en-GB" w:bidi="en-US"/>
    </w:rPr>
  </w:style>
  <w:style w:type="paragraph" w:customStyle="1" w:styleId="in">
    <w:name w:val="in"/>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imagecontain">
    <w:name w:val="imagecontain"/>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CM62">
    <w:name w:val="CM62"/>
    <w:basedOn w:val="Normal"/>
    <w:next w:val="Normal"/>
    <w:uiPriority w:val="99"/>
    <w:qFormat/>
    <w:rsid w:val="00AF04E9"/>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F04E9"/>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F04E9"/>
  </w:style>
  <w:style w:type="paragraph" w:customStyle="1" w:styleId="CM35">
    <w:name w:val="CM35"/>
    <w:basedOn w:val="Default"/>
    <w:next w:val="Default"/>
    <w:uiPriority w:val="99"/>
    <w:qFormat/>
    <w:rsid w:val="00AF04E9"/>
  </w:style>
  <w:style w:type="paragraph" w:customStyle="1" w:styleId="CM60">
    <w:name w:val="CM60"/>
    <w:basedOn w:val="Default"/>
    <w:next w:val="Default"/>
    <w:uiPriority w:val="99"/>
    <w:qFormat/>
    <w:rsid w:val="00AF04E9"/>
  </w:style>
  <w:style w:type="character" w:customStyle="1" w:styleId="StylecardCharCharChar11ptChar">
    <w:name w:val="Style card Char Char Char + 11 pt Char"/>
    <w:link w:val="StylecardCharCharChar11pt"/>
    <w:locked/>
    <w:rsid w:val="00AF04E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F04E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F04E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F04E9"/>
    <w:rPr>
      <w:rFonts w:ascii="Georgia" w:hAnsi="Georgia"/>
      <w:sz w:val="24"/>
      <w:lang w:val="x-none" w:eastAsia="x-none"/>
    </w:rPr>
  </w:style>
  <w:style w:type="character" w:customStyle="1" w:styleId="StyleCards11ptUnderlineChar">
    <w:name w:val="Style Cards + 11 pt Underline Char"/>
    <w:link w:val="StyleCards11ptUnderline"/>
    <w:locked/>
    <w:rsid w:val="00AF04E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F04E9"/>
    <w:rPr>
      <w:rFonts w:ascii="Georgia" w:hAnsi="Georgia"/>
      <w:sz w:val="24"/>
      <w:szCs w:val="20"/>
      <w:u w:val="single"/>
      <w:lang w:val="x-none" w:eastAsia="x-none"/>
    </w:rPr>
  </w:style>
  <w:style w:type="character" w:customStyle="1" w:styleId="StyleCards11ptBoldUnderlineChar">
    <w:name w:val="Style Cards + 11 pt Bold Underline Char"/>
    <w:link w:val="StyleCards11ptBoldUnderline"/>
    <w:locked/>
    <w:rsid w:val="00AF04E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F04E9"/>
    <w:rPr>
      <w:rFonts w:ascii="Georgia"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F04E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F04E9"/>
    <w:rPr>
      <w:rFonts w:ascii="Georgia"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AF04E9"/>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AF04E9"/>
    <w:rPr>
      <w:rFonts w:ascii="Georgia" w:hAnsi="Georgia"/>
      <w:sz w:val="24"/>
      <w:lang w:val="x-none" w:eastAsia="x-none"/>
    </w:rPr>
  </w:style>
  <w:style w:type="character" w:customStyle="1" w:styleId="NormalFontChar">
    <w:name w:val="Normal Font Char"/>
    <w:link w:val="NormalFont"/>
    <w:locked/>
    <w:rsid w:val="00AF04E9"/>
    <w:rPr>
      <w:rFonts w:ascii="Times New Roman" w:eastAsia="Times New Roman" w:hAnsi="Times New Roman" w:cs="Times New Roman"/>
      <w:sz w:val="20"/>
      <w:szCs w:val="20"/>
    </w:rPr>
  </w:style>
  <w:style w:type="paragraph" w:customStyle="1" w:styleId="NormalFont">
    <w:name w:val="Normal Font"/>
    <w:link w:val="NormalFontChar"/>
    <w:qFormat/>
    <w:rsid w:val="00AF04E9"/>
    <w:rPr>
      <w:rFonts w:ascii="Times New Roman" w:eastAsia="Times New Roman" w:hAnsi="Times New Roman" w:cs="Times New Roman"/>
      <w:sz w:val="20"/>
      <w:szCs w:val="20"/>
    </w:rPr>
  </w:style>
  <w:style w:type="paragraph" w:customStyle="1" w:styleId="StyleSmall11pt">
    <w:name w:val="Style Small + 11 pt"/>
    <w:uiPriority w:val="99"/>
    <w:qFormat/>
    <w:rsid w:val="00AF04E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F04E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F04E9"/>
    <w:rPr>
      <w:u w:val="single"/>
      <w:lang w:val="x-none" w:eastAsia="x-none"/>
    </w:rPr>
  </w:style>
  <w:style w:type="character" w:customStyle="1" w:styleId="StyleNormalFont11ptBoldUnderlineChar">
    <w:name w:val="Style Normal Font + 11 pt Bold Underline Char"/>
    <w:link w:val="StyleNormalFont11ptBoldUnderline"/>
    <w:locked/>
    <w:rsid w:val="00AF04E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F04E9"/>
    <w:rPr>
      <w:b/>
      <w:bCs/>
      <w:u w:val="single"/>
      <w:lang w:val="x-none" w:eastAsia="x-none"/>
    </w:rPr>
  </w:style>
  <w:style w:type="paragraph" w:customStyle="1" w:styleId="Smallfont0">
    <w:name w:val="Smallfont"/>
    <w:basedOn w:val="Normal"/>
    <w:uiPriority w:val="99"/>
    <w:qFormat/>
    <w:rsid w:val="00AF04E9"/>
    <w:rPr>
      <w:rFonts w:ascii="Avenir LT Std 45 Book" w:eastAsia="Times New Roman" w:hAnsi="Avenir LT Std 45 Book"/>
      <w:sz w:val="15"/>
    </w:rPr>
  </w:style>
  <w:style w:type="paragraph" w:customStyle="1" w:styleId="formatvorlage2">
    <w:name w:val="formatvorlage2"/>
    <w:basedOn w:val="Normal"/>
    <w:uiPriority w:val="99"/>
    <w:qFormat/>
    <w:rsid w:val="00AF04E9"/>
    <w:pPr>
      <w:spacing w:before="100" w:beforeAutospacing="1" w:after="100" w:afterAutospacing="1"/>
    </w:pPr>
    <w:rPr>
      <w:rFonts w:ascii="Avenir LT Std 45 Book" w:eastAsia="Calibri" w:hAnsi="Avenir LT Std 45 Book"/>
    </w:rPr>
  </w:style>
  <w:style w:type="character" w:customStyle="1" w:styleId="StyleTitle11ptNotBoldChar">
    <w:name w:val="Style Title + 11 pt Not Bold Char"/>
    <w:link w:val="StyleTitle11ptNotBold"/>
    <w:locked/>
    <w:rsid w:val="00AF04E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F04E9"/>
    <w:pPr>
      <w:pBdr>
        <w:bottom w:val="none" w:sz="0" w:space="0" w:color="auto"/>
      </w:pBdr>
      <w:spacing w:after="0"/>
      <w:jc w:val="center"/>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AF04E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F04E9"/>
    <w:pPr>
      <w:pBdr>
        <w:bottom w:val="none" w:sz="0" w:space="0" w:color="auto"/>
      </w:pBdr>
      <w:spacing w:after="0"/>
      <w:jc w:val="center"/>
    </w:pPr>
    <w:rPr>
      <w:rFonts w:ascii="Georgia" w:eastAsia="Times New Roman" w:hAnsi="Georgia"/>
      <w:sz w:val="20"/>
      <w:lang w:val="x-none" w:eastAsia="x-none"/>
    </w:rPr>
  </w:style>
  <w:style w:type="paragraph" w:customStyle="1" w:styleId="deck">
    <w:name w:val="deck"/>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question">
    <w:name w:val="question"/>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Fifth">
    <w:name w:val="Fifth"/>
    <w:basedOn w:val="Normal"/>
    <w:link w:val="FifthChar"/>
    <w:uiPriority w:val="99"/>
    <w:qFormat/>
    <w:rsid w:val="00AF04E9"/>
    <w:rPr>
      <w:rFonts w:ascii="Avenir LT Std 45 Book" w:eastAsia="Calibri" w:hAnsi="Avenir LT Std 45 Book"/>
    </w:rPr>
  </w:style>
  <w:style w:type="paragraph" w:customStyle="1" w:styleId="NoteLevel22">
    <w:name w:val="Note Level 22"/>
    <w:basedOn w:val="Normal"/>
    <w:next w:val="Normal"/>
    <w:uiPriority w:val="99"/>
    <w:qFormat/>
    <w:rsid w:val="00AF04E9"/>
    <w:pPr>
      <w:keepNext/>
      <w:ind w:left="288" w:right="288"/>
    </w:pPr>
    <w:rPr>
      <w:rFonts w:ascii="Georgia" w:eastAsia="MS Gothic" w:hAnsi="Georgia"/>
      <w:szCs w:val="20"/>
    </w:rPr>
  </w:style>
  <w:style w:type="paragraph" w:customStyle="1" w:styleId="svarticle">
    <w:name w:val="svarticle"/>
    <w:basedOn w:val="Normal"/>
    <w:uiPriority w:val="99"/>
    <w:qFormat/>
    <w:rsid w:val="00AF04E9"/>
    <w:pPr>
      <w:spacing w:before="100" w:beforeAutospacing="1" w:after="100" w:afterAutospacing="1"/>
    </w:pPr>
    <w:rPr>
      <w:rFonts w:eastAsia="Times New Roman"/>
    </w:rPr>
  </w:style>
  <w:style w:type="paragraph" w:customStyle="1" w:styleId="canvas-atom">
    <w:name w:val="canvas-atom"/>
    <w:basedOn w:val="Normal"/>
    <w:uiPriority w:val="99"/>
    <w:qFormat/>
    <w:rsid w:val="00AF04E9"/>
    <w:pPr>
      <w:spacing w:before="100" w:beforeAutospacing="1" w:after="100" w:afterAutospacing="1"/>
    </w:pPr>
  </w:style>
  <w:style w:type="paragraph" w:customStyle="1" w:styleId="tweet-text">
    <w:name w:val="tweet-text"/>
    <w:basedOn w:val="Normal"/>
    <w:uiPriority w:val="99"/>
    <w:qFormat/>
    <w:rsid w:val="00AF04E9"/>
    <w:pPr>
      <w:spacing w:before="100" w:beforeAutospacing="1" w:after="100" w:afterAutospacing="1"/>
    </w:pPr>
    <w:rPr>
      <w:rFonts w:ascii="Avenir LT Std 45 Book" w:hAnsi="Avenir LT Std 45 Book"/>
    </w:rPr>
  </w:style>
  <w:style w:type="paragraph" w:customStyle="1" w:styleId="graf">
    <w:name w:val="graf"/>
    <w:basedOn w:val="Normal"/>
    <w:uiPriority w:val="99"/>
    <w:qFormat/>
    <w:rsid w:val="00AF04E9"/>
    <w:pPr>
      <w:spacing w:before="100" w:beforeAutospacing="1" w:after="100" w:afterAutospacing="1"/>
    </w:pPr>
    <w:rPr>
      <w:rFonts w:ascii="Avenir LT Std 45 Book" w:hAnsi="Avenir LT Std 45 Book"/>
    </w:rPr>
  </w:style>
  <w:style w:type="paragraph" w:customStyle="1" w:styleId="column">
    <w:name w:val="column"/>
    <w:basedOn w:val="Normal"/>
    <w:qFormat/>
    <w:rsid w:val="00AF04E9"/>
    <w:pPr>
      <w:spacing w:before="100" w:beforeAutospacing="1" w:after="100" w:afterAutospacing="1"/>
    </w:pPr>
    <w:rPr>
      <w:rFonts w:ascii="Avenir LT Std 45 Book" w:hAnsi="Avenir LT Std 45 Book"/>
    </w:rPr>
  </w:style>
  <w:style w:type="paragraph" w:customStyle="1" w:styleId="recirc-container">
    <w:name w:val="recirc-container"/>
    <w:basedOn w:val="Normal"/>
    <w:uiPriority w:val="99"/>
    <w:qFormat/>
    <w:rsid w:val="00AF04E9"/>
    <w:pPr>
      <w:spacing w:before="100" w:beforeAutospacing="1" w:after="100" w:afterAutospacing="1"/>
    </w:pPr>
  </w:style>
  <w:style w:type="paragraph" w:customStyle="1" w:styleId="see-also">
    <w:name w:val="see-also"/>
    <w:basedOn w:val="Normal"/>
    <w:uiPriority w:val="99"/>
    <w:qFormat/>
    <w:rsid w:val="00AF04E9"/>
    <w:pPr>
      <w:spacing w:before="100" w:beforeAutospacing="1" w:after="100" w:afterAutospacing="1"/>
    </w:pPr>
  </w:style>
  <w:style w:type="character" w:customStyle="1" w:styleId="cardchar00">
    <w:name w:val="cardchar0"/>
    <w:basedOn w:val="DefaultParagraphFont"/>
    <w:rsid w:val="00AF04E9"/>
  </w:style>
  <w:style w:type="paragraph" w:customStyle="1" w:styleId="StyleHeading4UnderlinedsmalltextGaramond">
    <w:name w:val="Style Heading 4Underlinedsmall text + Garamond"/>
    <w:basedOn w:val="Normal"/>
    <w:link w:val="StyleHeading4UnderlinedsmalltextGaramondChar"/>
    <w:qFormat/>
    <w:rsid w:val="00AF04E9"/>
    <w:rPr>
      <w:rFonts w:ascii="Avenir LT Std 45 Book" w:hAnsi="Avenir LT Std 45 Book"/>
    </w:rPr>
  </w:style>
  <w:style w:type="character" w:customStyle="1" w:styleId="StyleHeading4UnderlinedsmalltextGaramondChar">
    <w:name w:val="Style Heading 4Underlinedsmall text + Garamond Char"/>
    <w:link w:val="StyleHeading4UnderlinedsmalltextGaramond"/>
    <w:locked/>
    <w:rsid w:val="00AF04E9"/>
    <w:rPr>
      <w:rFonts w:ascii="Avenir LT Std 45 Book" w:eastAsiaTheme="minorHAnsi" w:hAnsi="Avenir LT Std 45 Book"/>
      <w:sz w:val="22"/>
      <w:szCs w:val="22"/>
    </w:rPr>
  </w:style>
  <w:style w:type="character" w:customStyle="1" w:styleId="Heading5Char2">
    <w:name w:val="Heading 5 Char2"/>
    <w:aliases w:val="Blocks Char2,Text Char1"/>
    <w:rsid w:val="00AF04E9"/>
    <w:rPr>
      <w:rFonts w:ascii="Bell MT" w:eastAsia="Times New Roman" w:hAnsi="Bell MT" w:hint="default"/>
      <w:bCs/>
      <w:iCs/>
      <w:sz w:val="10"/>
      <w:szCs w:val="26"/>
    </w:rPr>
  </w:style>
  <w:style w:type="character" w:customStyle="1" w:styleId="authordate2">
    <w:name w:val="authordate"/>
    <w:rsid w:val="00AF04E9"/>
  </w:style>
  <w:style w:type="character" w:customStyle="1" w:styleId="AUNDERLINE1">
    <w:name w:val="AUNDERLINE"/>
    <w:qFormat/>
    <w:rsid w:val="00AF04E9"/>
    <w:rPr>
      <w:rFonts w:ascii="Times New Roman" w:hAnsi="Times New Roman" w:cs="Times New Roman" w:hint="default"/>
      <w:sz w:val="20"/>
      <w:u w:val="single"/>
    </w:rPr>
  </w:style>
  <w:style w:type="character" w:customStyle="1" w:styleId="slug-doi">
    <w:name w:val="slug-doi"/>
    <w:basedOn w:val="DefaultParagraphFont"/>
    <w:rsid w:val="00AF04E9"/>
  </w:style>
  <w:style w:type="character" w:customStyle="1" w:styleId="af">
    <w:name w:val="af"/>
    <w:basedOn w:val="DefaultParagraphFont"/>
    <w:rsid w:val="00AF04E9"/>
  </w:style>
  <w:style w:type="character" w:customStyle="1" w:styleId="ab">
    <w:name w:val="ab"/>
    <w:basedOn w:val="DefaultParagraphFont"/>
    <w:rsid w:val="00AF04E9"/>
  </w:style>
  <w:style w:type="character" w:customStyle="1" w:styleId="em">
    <w:name w:val="em"/>
    <w:basedOn w:val="DefaultParagraphFont"/>
    <w:rsid w:val="00AF04E9"/>
  </w:style>
  <w:style w:type="character" w:customStyle="1" w:styleId="au">
    <w:name w:val="au"/>
    <w:basedOn w:val="DefaultParagraphFont"/>
    <w:rsid w:val="00AF04E9"/>
  </w:style>
  <w:style w:type="character" w:customStyle="1" w:styleId="ti">
    <w:name w:val="ti"/>
    <w:basedOn w:val="DefaultParagraphFont"/>
    <w:rsid w:val="00AF04E9"/>
  </w:style>
  <w:style w:type="character" w:customStyle="1" w:styleId="subheadblue">
    <w:name w:val="subhead_blue"/>
    <w:basedOn w:val="DefaultParagraphFont"/>
    <w:rsid w:val="00AF04E9"/>
  </w:style>
  <w:style w:type="character" w:customStyle="1" w:styleId="affiliation">
    <w:name w:val="affiliation"/>
    <w:basedOn w:val="DefaultParagraphFont"/>
    <w:rsid w:val="00AF04E9"/>
  </w:style>
  <w:style w:type="character" w:customStyle="1" w:styleId="slug-doi-wrapper">
    <w:name w:val="slug-doi-wrapper"/>
    <w:basedOn w:val="DefaultParagraphFont"/>
    <w:rsid w:val="00AF04E9"/>
  </w:style>
  <w:style w:type="character" w:customStyle="1" w:styleId="slug-metadata-noteahead-of-print">
    <w:name w:val="slug-metadata-note ahead-of-print"/>
    <w:basedOn w:val="DefaultParagraphFont"/>
    <w:rsid w:val="00AF04E9"/>
  </w:style>
  <w:style w:type="character" w:customStyle="1" w:styleId="slug-ahead-of-print-date">
    <w:name w:val="slug-ahead-of-print-date"/>
    <w:basedOn w:val="DefaultParagraphFont"/>
    <w:rsid w:val="00AF04E9"/>
  </w:style>
  <w:style w:type="character" w:customStyle="1" w:styleId="TagCharChar1">
    <w:name w:val="Tag Char Char1"/>
    <w:aliases w:val="Heading 2 Char Char Char Char Char Char Char2, Char Char Char Char1 Char1, Char Ch,T Ch,TAG C, Cha"/>
    <w:qFormat/>
    <w:rsid w:val="00AF04E9"/>
    <w:rPr>
      <w:b/>
      <w:bCs w:val="0"/>
      <w:sz w:val="24"/>
      <w:szCs w:val="24"/>
      <w:lang w:val="en-US" w:eastAsia="en-US" w:bidi="ar-SA"/>
    </w:rPr>
  </w:style>
  <w:style w:type="character" w:customStyle="1" w:styleId="berief">
    <w:name w:val="berief"/>
    <w:rsid w:val="00AF04E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F04E9"/>
    <w:rPr>
      <w:rFonts w:ascii="Times New Roman" w:hAnsi="Times New Roman" w:cs="Times New Roman" w:hint="default"/>
      <w:strike w:val="0"/>
      <w:dstrike w:val="0"/>
      <w:sz w:val="14"/>
      <w:u w:val="none"/>
      <w:effect w:val="none"/>
    </w:rPr>
  </w:style>
  <w:style w:type="character" w:customStyle="1" w:styleId="F8-UnderlineBold">
    <w:name w:val="F8 - Underline/Bold"/>
    <w:rsid w:val="00AF04E9"/>
    <w:rPr>
      <w:rFonts w:ascii="Times New Roman" w:hAnsi="Times New Roman" w:cs="Times New Roman" w:hint="default"/>
      <w:b/>
      <w:bCs w:val="0"/>
      <w:sz w:val="20"/>
      <w:u w:val="single"/>
    </w:rPr>
  </w:style>
  <w:style w:type="character" w:customStyle="1" w:styleId="F7-SmallFont">
    <w:name w:val="F7 - Small Font"/>
    <w:rsid w:val="00AF04E9"/>
    <w:rPr>
      <w:rFonts w:ascii="Times New Roman" w:hAnsi="Times New Roman" w:cs="Times New Roman" w:hint="default"/>
      <w:sz w:val="14"/>
    </w:rPr>
  </w:style>
  <w:style w:type="character" w:customStyle="1" w:styleId="Brief-Bold">
    <w:name w:val="Brief - Bold"/>
    <w:rsid w:val="00AF04E9"/>
    <w:rPr>
      <w:rFonts w:ascii="Times New Roman" w:hAnsi="Times New Roman" w:cs="Times New Roman" w:hint="default"/>
      <w:b/>
      <w:bCs w:val="0"/>
    </w:rPr>
  </w:style>
  <w:style w:type="character" w:customStyle="1" w:styleId="Card-Underline0">
    <w:name w:val="Card - Underline"/>
    <w:rsid w:val="00AF04E9"/>
    <w:rPr>
      <w:rFonts w:ascii="Times New Roman" w:hAnsi="Times New Roman" w:cs="Times New Roman" w:hint="default"/>
      <w:u w:val="single"/>
    </w:rPr>
  </w:style>
  <w:style w:type="character" w:customStyle="1" w:styleId="beriefunderline">
    <w:name w:val="berief = underline"/>
    <w:rsid w:val="00AF04E9"/>
    <w:rPr>
      <w:rFonts w:ascii="Times New Roman" w:eastAsia="Times New Roman" w:hAnsi="Times New Roman" w:cs="Times New Roman" w:hint="default"/>
      <w:sz w:val="20"/>
      <w:u w:val="single"/>
    </w:rPr>
  </w:style>
  <w:style w:type="character" w:customStyle="1" w:styleId="BoldText10pt">
    <w:name w:val="Bold Text 10 pt"/>
    <w:rsid w:val="00AF04E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AF04E9"/>
  </w:style>
  <w:style w:type="character" w:customStyle="1" w:styleId="SC4208902">
    <w:name w:val="SC.4.208902"/>
    <w:rsid w:val="00AF04E9"/>
    <w:rPr>
      <w:rFonts w:ascii="Century" w:hAnsi="Century" w:cs="Century" w:hint="default"/>
      <w:color w:val="000000"/>
      <w:sz w:val="22"/>
      <w:szCs w:val="22"/>
    </w:rPr>
  </w:style>
  <w:style w:type="character" w:customStyle="1" w:styleId="SC4208915">
    <w:name w:val="SC.4.208915"/>
    <w:rsid w:val="00AF04E9"/>
    <w:rPr>
      <w:rFonts w:ascii="Century" w:hAnsi="Century" w:cs="Century" w:hint="default"/>
      <w:color w:val="000000"/>
      <w:sz w:val="13"/>
      <w:szCs w:val="13"/>
    </w:rPr>
  </w:style>
  <w:style w:type="character" w:customStyle="1" w:styleId="SC273764">
    <w:name w:val="SC.2.73764"/>
    <w:rsid w:val="00AF04E9"/>
    <w:rPr>
      <w:rFonts w:ascii="Century" w:hAnsi="Century" w:cs="Century" w:hint="default"/>
      <w:color w:val="000000"/>
      <w:sz w:val="72"/>
      <w:szCs w:val="72"/>
    </w:rPr>
  </w:style>
  <w:style w:type="character" w:customStyle="1" w:styleId="SC273779">
    <w:name w:val="SC.2.73779"/>
    <w:rsid w:val="00AF04E9"/>
    <w:rPr>
      <w:rFonts w:ascii="Century" w:hAnsi="Century" w:cs="Century" w:hint="default"/>
      <w:color w:val="000000"/>
      <w:sz w:val="40"/>
      <w:szCs w:val="40"/>
    </w:rPr>
  </w:style>
  <w:style w:type="character" w:customStyle="1" w:styleId="SC273763">
    <w:name w:val="SC.2.73763"/>
    <w:rsid w:val="00AF04E9"/>
    <w:rPr>
      <w:rFonts w:ascii="Century" w:hAnsi="Century" w:cs="Century" w:hint="default"/>
      <w:b/>
      <w:bCs/>
      <w:color w:val="000000"/>
    </w:rPr>
  </w:style>
  <w:style w:type="character" w:customStyle="1" w:styleId="SC4208910">
    <w:name w:val="SC.4.208910"/>
    <w:rsid w:val="00AF04E9"/>
    <w:rPr>
      <w:rFonts w:ascii="Century" w:hAnsi="Century" w:cs="Century" w:hint="default"/>
      <w:color w:val="000000"/>
      <w:sz w:val="28"/>
      <w:szCs w:val="28"/>
    </w:rPr>
  </w:style>
  <w:style w:type="character" w:customStyle="1" w:styleId="SC4208911">
    <w:name w:val="SC.4.208911"/>
    <w:rsid w:val="00AF04E9"/>
    <w:rPr>
      <w:rFonts w:ascii="Century" w:hAnsi="Century" w:cs="Century" w:hint="default"/>
      <w:color w:val="000000"/>
    </w:rPr>
  </w:style>
  <w:style w:type="character" w:customStyle="1" w:styleId="articlesubtitle0">
    <w:name w:val="article_sub_title"/>
    <w:basedOn w:val="DefaultParagraphFont"/>
    <w:rsid w:val="00AF04E9"/>
  </w:style>
  <w:style w:type="character" w:customStyle="1" w:styleId="newsdate2">
    <w:name w:val="news_date2"/>
    <w:basedOn w:val="DefaultParagraphFont"/>
    <w:rsid w:val="00AF04E9"/>
  </w:style>
  <w:style w:type="character" w:customStyle="1" w:styleId="readarticleheader">
    <w:name w:val="readarticleheader"/>
    <w:basedOn w:val="DefaultParagraphFont"/>
    <w:rsid w:val="00AF04E9"/>
  </w:style>
  <w:style w:type="character" w:customStyle="1" w:styleId="char">
    <w:name w:val="char"/>
    <w:basedOn w:val="DefaultParagraphFont"/>
    <w:rsid w:val="00AF04E9"/>
  </w:style>
  <w:style w:type="character" w:customStyle="1" w:styleId="bolding1">
    <w:name w:val="bolding1"/>
    <w:rsid w:val="00AF04E9"/>
    <w:rPr>
      <w:b/>
      <w:bCs/>
    </w:rPr>
  </w:style>
  <w:style w:type="character" w:customStyle="1" w:styleId="bookoptions1">
    <w:name w:val="book_options1"/>
    <w:rsid w:val="00AF04E9"/>
    <w:rPr>
      <w:b/>
      <w:bCs/>
      <w:color w:val="333366"/>
    </w:rPr>
  </w:style>
  <w:style w:type="character" w:customStyle="1" w:styleId="descriptionblock">
    <w:name w:val="description block"/>
    <w:basedOn w:val="DefaultParagraphFont"/>
    <w:rsid w:val="00AF04E9"/>
  </w:style>
  <w:style w:type="character" w:customStyle="1" w:styleId="detailsboxblock">
    <w:name w:val="detailsbox block"/>
    <w:basedOn w:val="DefaultParagraphFont"/>
    <w:rsid w:val="00AF04E9"/>
  </w:style>
  <w:style w:type="character" w:customStyle="1" w:styleId="TagandCiteChar">
    <w:name w:val="Tag and Cite Char"/>
    <w:uiPriority w:val="99"/>
    <w:rsid w:val="00AF04E9"/>
    <w:rPr>
      <w:color w:val="333333"/>
      <w:sz w:val="22"/>
      <w:szCs w:val="22"/>
      <w:lang w:val="en-US" w:eastAsia="en-US" w:bidi="ar-SA"/>
    </w:rPr>
  </w:style>
  <w:style w:type="character" w:customStyle="1" w:styleId="cardtextsmallChar">
    <w:name w:val="card text small Char"/>
    <w:rsid w:val="00AF04E9"/>
    <w:rPr>
      <w:rFonts w:ascii="Arial Narrow" w:hAnsi="Arial Narrow" w:hint="default"/>
      <w:sz w:val="16"/>
      <w:szCs w:val="24"/>
      <w:lang w:val="en-US" w:eastAsia="en-US" w:bidi="ar-SA"/>
    </w:rPr>
  </w:style>
  <w:style w:type="character" w:customStyle="1" w:styleId="countrytitle1">
    <w:name w:val="countrytitle1"/>
    <w:rsid w:val="00AF04E9"/>
    <w:rPr>
      <w:rFonts w:ascii="Verdana" w:hAnsi="Verdana" w:hint="default"/>
      <w:b/>
      <w:bCs/>
      <w:color w:val="293643"/>
      <w:sz w:val="24"/>
      <w:szCs w:val="24"/>
    </w:rPr>
  </w:style>
  <w:style w:type="character" w:customStyle="1" w:styleId="storyheader1">
    <w:name w:val="storyheader1"/>
    <w:rsid w:val="00AF04E9"/>
    <w:rPr>
      <w:rFonts w:ascii="Verdana" w:hAnsi="Verdana" w:hint="default"/>
      <w:b/>
      <w:bCs/>
      <w:color w:val="000000"/>
      <w:sz w:val="21"/>
      <w:szCs w:val="21"/>
    </w:rPr>
  </w:style>
  <w:style w:type="character" w:customStyle="1" w:styleId="cardunderlinedChar1">
    <w:name w:val="card underlined Char"/>
    <w:rsid w:val="00AF04E9"/>
    <w:rPr>
      <w:rFonts w:ascii="Arial" w:hAnsi="Arial" w:cs="Arial" w:hint="default"/>
      <w:sz w:val="22"/>
      <w:szCs w:val="24"/>
      <w:u w:val="single"/>
      <w:lang w:val="en-US" w:eastAsia="en-US" w:bidi="ar-SA"/>
    </w:rPr>
  </w:style>
  <w:style w:type="character" w:customStyle="1" w:styleId="article1">
    <w:name w:val="article1"/>
    <w:rsid w:val="00AF04E9"/>
    <w:rPr>
      <w:rFonts w:ascii="Verdana" w:hAnsi="Verdana" w:hint="default"/>
      <w:color w:val="333333"/>
      <w:sz w:val="16"/>
      <w:szCs w:val="16"/>
    </w:rPr>
  </w:style>
  <w:style w:type="character" w:customStyle="1" w:styleId="story-posted-date1">
    <w:name w:val="story-posted-date1"/>
    <w:rsid w:val="00AF04E9"/>
    <w:rPr>
      <w:rFonts w:ascii="Arial" w:hAnsi="Arial" w:cs="Arial" w:hint="default"/>
      <w:b w:val="0"/>
      <w:bCs w:val="0"/>
      <w:sz w:val="19"/>
      <w:szCs w:val="19"/>
    </w:rPr>
  </w:style>
  <w:style w:type="character" w:customStyle="1" w:styleId="citation1">
    <w:name w:val="citation1"/>
    <w:rsid w:val="00AF04E9"/>
    <w:rPr>
      <w:rFonts w:ascii="Verdana" w:hAnsi="Verdana" w:hint="default"/>
      <w:sz w:val="17"/>
      <w:szCs w:val="17"/>
    </w:rPr>
  </w:style>
  <w:style w:type="character" w:customStyle="1" w:styleId="hithighlite">
    <w:name w:val="hithighlite"/>
    <w:basedOn w:val="DefaultParagraphFont"/>
    <w:rsid w:val="00AF04E9"/>
  </w:style>
  <w:style w:type="character" w:customStyle="1" w:styleId="fource1">
    <w:name w:val="fource1"/>
    <w:rsid w:val="00AF04E9"/>
    <w:rPr>
      <w:sz w:val="34"/>
      <w:szCs w:val="34"/>
    </w:rPr>
  </w:style>
  <w:style w:type="character" w:customStyle="1" w:styleId="normal11">
    <w:name w:val="normal1"/>
    <w:basedOn w:val="DefaultParagraphFont"/>
    <w:rsid w:val="00AF04E9"/>
  </w:style>
  <w:style w:type="character" w:customStyle="1" w:styleId="MicroTextChar1">
    <w:name w:val="MicroText Char1"/>
    <w:rsid w:val="00AF04E9"/>
    <w:rPr>
      <w:rFonts w:ascii="Arial Narrow" w:hAnsi="Arial Narrow" w:hint="default"/>
      <w:sz w:val="12"/>
      <w:szCs w:val="24"/>
      <w:lang w:val="en-US" w:eastAsia="en-US" w:bidi="ar-SA"/>
    </w:rPr>
  </w:style>
  <w:style w:type="character" w:customStyle="1" w:styleId="DefaultPara">
    <w:name w:val="Default Para"/>
    <w:rsid w:val="00AF04E9"/>
    <w:rPr>
      <w:sz w:val="20"/>
    </w:rPr>
  </w:style>
  <w:style w:type="character" w:customStyle="1" w:styleId="SYSHYPERTEXT">
    <w:name w:val="SYS_HYPERTEXT"/>
    <w:rsid w:val="00AF04E9"/>
    <w:rPr>
      <w:color w:val="0000FF"/>
      <w:u w:val="single"/>
    </w:rPr>
  </w:style>
  <w:style w:type="character" w:customStyle="1" w:styleId="BlockHeading1Char">
    <w:name w:val="Block Heading 1 Char"/>
    <w:rsid w:val="00AF04E9"/>
    <w:rPr>
      <w:rFonts w:ascii="Georgia" w:hAnsi="Georgia" w:hint="default"/>
      <w:b/>
      <w:bCs w:val="0"/>
      <w:color w:val="000000"/>
      <w:sz w:val="48"/>
      <w:szCs w:val="48"/>
      <w:lang w:val="en-US" w:eastAsia="en-US" w:bidi="ar-SA"/>
    </w:rPr>
  </w:style>
  <w:style w:type="character" w:customStyle="1" w:styleId="StyleTagTimesNewRomanChar">
    <w:name w:val="Style Tag + Times New Roman Char"/>
    <w:rsid w:val="00AF04E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F04E9"/>
    <w:rPr>
      <w:rFonts w:ascii="Arial Narrow" w:hAnsi="Arial Narrow" w:cs="Arial" w:hint="default"/>
      <w:b/>
      <w:bCs/>
      <w:iCs/>
      <w:sz w:val="24"/>
      <w:szCs w:val="28"/>
      <w:lang w:val="en-US" w:eastAsia="en-US" w:bidi="ar-SA"/>
    </w:rPr>
  </w:style>
  <w:style w:type="character" w:customStyle="1" w:styleId="StyleArialNarrow12ptBold">
    <w:name w:val="Style Arial Narrow 12 pt Bold"/>
    <w:rsid w:val="00AF04E9"/>
    <w:rPr>
      <w:rFonts w:ascii="Arial Narrow" w:hAnsi="Arial Narrow" w:hint="default"/>
      <w:b/>
      <w:bCs/>
      <w:sz w:val="24"/>
    </w:rPr>
  </w:style>
  <w:style w:type="character" w:customStyle="1" w:styleId="UnderlinedCharChar1">
    <w:name w:val="Underlined Char Char1"/>
    <w:rsid w:val="00AF04E9"/>
    <w:rPr>
      <w:rFonts w:ascii="Bell MT" w:eastAsia="Times New Roman" w:hAnsi="Bell MT" w:hint="default"/>
      <w:bCs/>
      <w:iCs/>
      <w:sz w:val="22"/>
      <w:u w:val="single"/>
    </w:rPr>
  </w:style>
  <w:style w:type="character" w:customStyle="1" w:styleId="doctitle">
    <w:name w:val="doctitle"/>
    <w:rsid w:val="00AF04E9"/>
  </w:style>
  <w:style w:type="character" w:customStyle="1" w:styleId="cardtext-underlined0">
    <w:name w:val="card text- underlined"/>
    <w:rsid w:val="00AF04E9"/>
    <w:rPr>
      <w:rFonts w:ascii="Garamond" w:hAnsi="Garamond" w:hint="default"/>
      <w:u w:val="single"/>
    </w:rPr>
  </w:style>
  <w:style w:type="character" w:customStyle="1" w:styleId="-newsgate-macro-cci-bullet-">
    <w:name w:val="-newsgate-macro-cci-bullet-"/>
    <w:basedOn w:val="DefaultParagraphFont"/>
    <w:rsid w:val="00AF04E9"/>
  </w:style>
  <w:style w:type="character" w:customStyle="1" w:styleId="BriefTitleChar">
    <w:name w:val="Brief Title Char"/>
    <w:basedOn w:val="DefaultParagraphFont"/>
    <w:rsid w:val="00AF04E9"/>
    <w:rPr>
      <w:b/>
      <w:bCs w:val="0"/>
      <w:sz w:val="24"/>
      <w:szCs w:val="24"/>
      <w:u w:val="single"/>
      <w:lang w:val="en-US" w:eastAsia="en-US" w:bidi="ar-SA"/>
    </w:rPr>
  </w:style>
  <w:style w:type="character" w:customStyle="1" w:styleId="BriefTitle2Char">
    <w:name w:val="Brief Title 2 Char"/>
    <w:basedOn w:val="BriefTitleChar"/>
    <w:rsid w:val="00AF04E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F04E9"/>
    <w:rPr>
      <w:rFonts w:ascii="Times New Roman" w:eastAsia="Times New Roman" w:hAnsi="Times New Roman" w:cs="Times New Roman" w:hint="default"/>
      <w:sz w:val="20"/>
      <w:szCs w:val="24"/>
      <w:u w:val="single"/>
      <w:lang w:val="en-US" w:eastAsia="en-US" w:bidi="ar-SA"/>
    </w:rPr>
  </w:style>
  <w:style w:type="character" w:customStyle="1" w:styleId="metaorigin">
    <w:name w:val="meta_origin"/>
    <w:rsid w:val="00AF04E9"/>
  </w:style>
  <w:style w:type="character" w:customStyle="1" w:styleId="mandelbrotrefrag">
    <w:name w:val="mandelbrot_refrag"/>
    <w:rsid w:val="00AF04E9"/>
  </w:style>
  <w:style w:type="character" w:customStyle="1" w:styleId="eminfo">
    <w:name w:val="eminfo"/>
    <w:rsid w:val="00AF04E9"/>
  </w:style>
  <w:style w:type="character" w:customStyle="1" w:styleId="emhighlight">
    <w:name w:val="emhighlight"/>
    <w:rsid w:val="00AF04E9"/>
  </w:style>
  <w:style w:type="character" w:customStyle="1" w:styleId="name">
    <w:name w:val="name"/>
    <w:rsid w:val="00AF04E9"/>
  </w:style>
  <w:style w:type="character" w:customStyle="1" w:styleId="tkrname">
    <w:name w:val="tkrname"/>
    <w:rsid w:val="00AF04E9"/>
  </w:style>
  <w:style w:type="character" w:customStyle="1" w:styleId="tkrchange">
    <w:name w:val="tkrchange"/>
    <w:rsid w:val="00AF04E9"/>
  </w:style>
  <w:style w:type="character" w:customStyle="1" w:styleId="source-org">
    <w:name w:val="source-org"/>
    <w:rsid w:val="00AF04E9"/>
  </w:style>
  <w:style w:type="character" w:customStyle="1" w:styleId="last">
    <w:name w:val="last"/>
    <w:rsid w:val="00AF04E9"/>
  </w:style>
  <w:style w:type="character" w:customStyle="1" w:styleId="StyleStyleunderlineBold11pt">
    <w:name w:val="Style Style underline + Bold + 11 pt"/>
    <w:rsid w:val="00AF04E9"/>
    <w:rPr>
      <w:bCs/>
      <w:sz w:val="20"/>
      <w:u w:val="single"/>
    </w:rPr>
  </w:style>
  <w:style w:type="character" w:customStyle="1" w:styleId="StyleunderlineAsianTimesNewRomanBold">
    <w:name w:val="Style underline + (Asian) Times New Roman Bold"/>
    <w:rsid w:val="00AF04E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F04E9"/>
    <w:rPr>
      <w:b/>
      <w:bCs/>
      <w:sz w:val="20"/>
      <w:u w:val="single"/>
      <w:bdr w:val="single" w:sz="4" w:space="0" w:color="auto" w:frame="1"/>
    </w:rPr>
  </w:style>
  <w:style w:type="character" w:customStyle="1" w:styleId="NormalCard">
    <w:name w:val="Normal Card"/>
    <w:uiPriority w:val="1"/>
    <w:qFormat/>
    <w:rsid w:val="00AF04E9"/>
    <w:rPr>
      <w:rFonts w:ascii="Times New Roman" w:hAnsi="Times New Roman" w:cs="Times New Roman" w:hint="default"/>
      <w:sz w:val="24"/>
    </w:rPr>
  </w:style>
  <w:style w:type="character" w:customStyle="1" w:styleId="timebox">
    <w:name w:val="timebox"/>
    <w:rsid w:val="00AF04E9"/>
  </w:style>
  <w:style w:type="character" w:customStyle="1" w:styleId="Heading2Subtext">
    <w:name w:val="Heading 2 Subtext"/>
    <w:rsid w:val="00AF04E9"/>
    <w:rPr>
      <w:rFonts w:ascii="Times New Roman" w:hAnsi="Times New Roman" w:cs="Times New Roman" w:hint="default"/>
      <w:sz w:val="16"/>
    </w:rPr>
  </w:style>
  <w:style w:type="character" w:customStyle="1" w:styleId="lede">
    <w:name w:val="lede"/>
    <w:basedOn w:val="DefaultParagraphFont"/>
    <w:rsid w:val="00AF04E9"/>
  </w:style>
  <w:style w:type="character" w:customStyle="1" w:styleId="FontStyle477">
    <w:name w:val="Font Style477"/>
    <w:basedOn w:val="DefaultParagraphFont"/>
    <w:uiPriority w:val="99"/>
    <w:rsid w:val="00AF04E9"/>
    <w:rPr>
      <w:rFonts w:ascii="Times New Roman" w:hAnsi="Times New Roman" w:cs="Times New Roman" w:hint="default"/>
      <w:sz w:val="18"/>
      <w:szCs w:val="18"/>
    </w:rPr>
  </w:style>
  <w:style w:type="character" w:customStyle="1" w:styleId="FontStyle505">
    <w:name w:val="Font Style505"/>
    <w:basedOn w:val="DefaultParagraphFont"/>
    <w:uiPriority w:val="99"/>
    <w:rsid w:val="00AF04E9"/>
    <w:rPr>
      <w:rFonts w:ascii="Times New Roman" w:hAnsi="Times New Roman" w:cs="Times New Roman" w:hint="default"/>
      <w:sz w:val="18"/>
      <w:szCs w:val="18"/>
    </w:rPr>
  </w:style>
  <w:style w:type="character" w:customStyle="1" w:styleId="FontStyle514">
    <w:name w:val="Font Style514"/>
    <w:basedOn w:val="DefaultParagraphFont"/>
    <w:uiPriority w:val="99"/>
    <w:rsid w:val="00AF04E9"/>
    <w:rPr>
      <w:rFonts w:ascii="Times New Roman" w:hAnsi="Times New Roman" w:cs="Times New Roman" w:hint="default"/>
      <w:sz w:val="14"/>
      <w:szCs w:val="14"/>
    </w:rPr>
  </w:style>
  <w:style w:type="character" w:customStyle="1" w:styleId="FontStyle500">
    <w:name w:val="Font Style500"/>
    <w:basedOn w:val="DefaultParagraphFont"/>
    <w:uiPriority w:val="99"/>
    <w:rsid w:val="00AF04E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F04E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F04E9"/>
    <w:rPr>
      <w:rFonts w:ascii="Times New Roman" w:hAnsi="Times New Roman" w:cs="Times New Roman" w:hint="default"/>
      <w:b/>
      <w:bCs/>
      <w:sz w:val="22"/>
      <w:szCs w:val="22"/>
    </w:rPr>
  </w:style>
  <w:style w:type="character" w:customStyle="1" w:styleId="UnderlineStyleChar7">
    <w:name w:val="Underline Style Char7"/>
    <w:rsid w:val="00AF04E9"/>
    <w:rPr>
      <w:rFonts w:ascii="Garamond" w:hAnsi="Garamond" w:hint="default"/>
      <w:sz w:val="22"/>
      <w:szCs w:val="24"/>
      <w:u w:val="single"/>
      <w:lang w:val="en-US" w:eastAsia="en-US" w:bidi="ar-SA"/>
    </w:rPr>
  </w:style>
  <w:style w:type="character" w:customStyle="1" w:styleId="StyleArial6ptBold">
    <w:name w:val="Style Arial 6 pt Bold"/>
    <w:rsid w:val="00AF04E9"/>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AF04E9"/>
    <w:rPr>
      <w:rFonts w:ascii="Garamond" w:hAnsi="Garamond" w:cs="Arial" w:hint="default"/>
      <w:b/>
      <w:bCs/>
      <w:iCs/>
      <w:sz w:val="24"/>
      <w:szCs w:val="28"/>
      <w:lang w:val="en-US" w:eastAsia="en-US" w:bidi="ar-SA"/>
    </w:rPr>
  </w:style>
  <w:style w:type="character" w:customStyle="1" w:styleId="StyleDebateUnderline10pt">
    <w:name w:val="Style Debate Underline + 10 pt"/>
    <w:rsid w:val="00AF04E9"/>
    <w:rPr>
      <w:rFonts w:ascii="Times New Roman" w:hAnsi="Times New Roman" w:cs="Times New Roman" w:hint="default"/>
      <w:sz w:val="20"/>
      <w:szCs w:val="20"/>
      <w:u w:val="single"/>
    </w:rPr>
  </w:style>
  <w:style w:type="character" w:customStyle="1" w:styleId="BodytextItalic1">
    <w:name w:val="Body text + Italic1"/>
    <w:aliases w:val="Spacing 0 pt1,Body text (16) + Georgia,Not Bold2,Picture caption (42) + FrankRuehl,Body text (154) + Arial"/>
    <w:uiPriority w:val="99"/>
    <w:rsid w:val="00AF04E9"/>
    <w:rPr>
      <w:rFonts w:ascii="Sylfaen" w:hAnsi="Sylfaen" w:cs="Sylfaen" w:hint="default"/>
      <w:i/>
      <w:iCs/>
      <w:strike w:val="0"/>
      <w:dstrike w:val="0"/>
      <w:sz w:val="19"/>
      <w:szCs w:val="19"/>
      <w:u w:val="none"/>
      <w:effect w:val="none"/>
      <w:shd w:val="clear" w:color="auto" w:fill="FFFFFF"/>
    </w:rPr>
  </w:style>
  <w:style w:type="character" w:customStyle="1" w:styleId="Subtitle2">
    <w:name w:val="Subtitle2"/>
    <w:rsid w:val="00AF04E9"/>
  </w:style>
  <w:style w:type="character" w:customStyle="1" w:styleId="drop">
    <w:name w:val="drop"/>
    <w:rsid w:val="00AF04E9"/>
  </w:style>
  <w:style w:type="character" w:customStyle="1" w:styleId="s4">
    <w:name w:val="s4"/>
    <w:rsid w:val="00AF04E9"/>
  </w:style>
  <w:style w:type="character" w:customStyle="1" w:styleId="s5">
    <w:name w:val="s5"/>
    <w:rsid w:val="00AF04E9"/>
  </w:style>
  <w:style w:type="character" w:customStyle="1" w:styleId="cap">
    <w:name w:val="cap"/>
    <w:rsid w:val="00AF04E9"/>
  </w:style>
  <w:style w:type="character" w:customStyle="1" w:styleId="rightsnotice">
    <w:name w:val="rightsnotice"/>
    <w:rsid w:val="00AF04E9"/>
  </w:style>
  <w:style w:type="character" w:customStyle="1" w:styleId="credit">
    <w:name w:val="credit"/>
    <w:rsid w:val="00AF04E9"/>
  </w:style>
  <w:style w:type="character" w:customStyle="1" w:styleId="current-article">
    <w:name w:val="current-article"/>
    <w:rsid w:val="00AF04E9"/>
  </w:style>
  <w:style w:type="character" w:customStyle="1" w:styleId="related-current-indicator">
    <w:name w:val="related-current-indicator"/>
    <w:rsid w:val="00AF04E9"/>
  </w:style>
  <w:style w:type="character" w:customStyle="1" w:styleId="bylclear">
    <w:name w:val="bylclear"/>
    <w:rsid w:val="00AF04E9"/>
  </w:style>
  <w:style w:type="character" w:customStyle="1" w:styleId="essaytext">
    <w:name w:val="essaytext"/>
    <w:rsid w:val="00AF04E9"/>
  </w:style>
  <w:style w:type="character" w:customStyle="1" w:styleId="username">
    <w:name w:val="username"/>
    <w:rsid w:val="00AF04E9"/>
  </w:style>
  <w:style w:type="character" w:customStyle="1" w:styleId="toplinks">
    <w:name w:val="toplinks"/>
    <w:rsid w:val="00AF04E9"/>
  </w:style>
  <w:style w:type="character" w:customStyle="1" w:styleId="titles">
    <w:name w:val="titles"/>
    <w:rsid w:val="00AF04E9"/>
  </w:style>
  <w:style w:type="character" w:customStyle="1" w:styleId="contentauthor">
    <w:name w:val="contentauthor"/>
    <w:rsid w:val="00AF04E9"/>
  </w:style>
  <w:style w:type="character" w:customStyle="1" w:styleId="subarticleheader">
    <w:name w:val="subarticleheader"/>
    <w:rsid w:val="00AF04E9"/>
  </w:style>
  <w:style w:type="character" w:customStyle="1" w:styleId="copy">
    <w:name w:val="copy"/>
    <w:rsid w:val="00AF04E9"/>
  </w:style>
  <w:style w:type="character" w:customStyle="1" w:styleId="topheadline">
    <w:name w:val="topheadline"/>
    <w:rsid w:val="00AF04E9"/>
  </w:style>
  <w:style w:type="character" w:customStyle="1" w:styleId="Stylereduce27pt">
    <w:name w:val="Style reduce2 + 7 pt"/>
    <w:rsid w:val="00AF04E9"/>
    <w:rPr>
      <w:rFonts w:ascii="Times New Roman" w:hAnsi="Times New Roman" w:cs="Arial" w:hint="default"/>
      <w:color w:val="000000"/>
      <w:sz w:val="14"/>
      <w:szCs w:val="22"/>
    </w:rPr>
  </w:style>
  <w:style w:type="character" w:customStyle="1" w:styleId="srtitle">
    <w:name w:val="srtitle"/>
    <w:rsid w:val="00AF04E9"/>
  </w:style>
  <w:style w:type="character" w:customStyle="1" w:styleId="st1">
    <w:name w:val="st1"/>
    <w:rsid w:val="00AF04E9"/>
  </w:style>
  <w:style w:type="character" w:customStyle="1" w:styleId="StyleStyleGaramond">
    <w:name w:val="Style Style Garamond +"/>
    <w:rsid w:val="00AF04E9"/>
    <w:rPr>
      <w:rFonts w:ascii="Garamond" w:hAnsi="Garamond" w:cs="Times New Roman" w:hint="default"/>
      <w:sz w:val="20"/>
    </w:rPr>
  </w:style>
  <w:style w:type="character" w:customStyle="1" w:styleId="quotechar">
    <w:name w:val="quotechar"/>
    <w:rsid w:val="00AF04E9"/>
  </w:style>
  <w:style w:type="character" w:customStyle="1" w:styleId="boldunderline1">
    <w:name w:val="boldunderline"/>
    <w:rsid w:val="00AF04E9"/>
  </w:style>
  <w:style w:type="character" w:customStyle="1" w:styleId="A0">
    <w:name w:val="A0"/>
    <w:uiPriority w:val="99"/>
    <w:rsid w:val="00AF04E9"/>
    <w:rPr>
      <w:rFonts w:ascii="Scala" w:hAnsi="Scala" w:cs="Scala" w:hint="default"/>
      <w:color w:val="000000"/>
      <w:sz w:val="16"/>
      <w:szCs w:val="16"/>
    </w:rPr>
  </w:style>
  <w:style w:type="character" w:customStyle="1" w:styleId="Date11">
    <w:name w:val="Date11"/>
    <w:rsid w:val="00AF04E9"/>
  </w:style>
  <w:style w:type="character" w:customStyle="1" w:styleId="metad">
    <w:name w:val="metad"/>
    <w:rsid w:val="00AF04E9"/>
  </w:style>
  <w:style w:type="character" w:customStyle="1" w:styleId="sifr-alternate">
    <w:name w:val="sifr-alternate"/>
    <w:rsid w:val="00AF04E9"/>
  </w:style>
  <w:style w:type="character" w:customStyle="1" w:styleId="justify1">
    <w:name w:val="justify1"/>
    <w:rsid w:val="00AF04E9"/>
  </w:style>
  <w:style w:type="character" w:customStyle="1" w:styleId="artbody1">
    <w:name w:val="art_body1"/>
    <w:rsid w:val="00AF04E9"/>
    <w:rPr>
      <w:rFonts w:ascii="Arial" w:hAnsi="Arial" w:cs="Arial" w:hint="default"/>
    </w:rPr>
  </w:style>
  <w:style w:type="character" w:customStyle="1" w:styleId="reality">
    <w:name w:val="reality"/>
    <w:rsid w:val="00AF04E9"/>
  </w:style>
  <w:style w:type="table" w:styleId="ColorfulGrid-Accent1">
    <w:name w:val="Colorful Grid Accent 1"/>
    <w:basedOn w:val="TableNormal"/>
    <w:link w:val="ColorfulGrid-Accent1Char"/>
    <w:uiPriority w:val="29"/>
    <w:unhideWhenUsed/>
    <w:rsid w:val="00AF04E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AF04E9"/>
    <w:rPr>
      <w:rFonts w:ascii="Times New Roman" w:hAnsi="Times New Roman" w:cs="Times New Roman" w:hint="default"/>
      <w:iCs/>
      <w:color w:val="000000"/>
      <w:sz w:val="16"/>
    </w:rPr>
  </w:style>
  <w:style w:type="character" w:customStyle="1" w:styleId="Boxout0">
    <w:name w:val="Boxout"/>
    <w:uiPriority w:val="1"/>
    <w:qFormat/>
    <w:rsid w:val="00AF04E9"/>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AF04E9"/>
  </w:style>
  <w:style w:type="character" w:customStyle="1" w:styleId="preloadwrap">
    <w:name w:val="preloadwrap"/>
    <w:rsid w:val="00AF04E9"/>
  </w:style>
  <w:style w:type="character" w:customStyle="1" w:styleId="creditwrap">
    <w:name w:val="creditwrap"/>
    <w:rsid w:val="00AF04E9"/>
  </w:style>
  <w:style w:type="character" w:customStyle="1" w:styleId="DefaultChar1">
    <w:name w:val="Default Char1"/>
    <w:rsid w:val="00AF04E9"/>
    <w:rPr>
      <w:noProof w:val="0"/>
      <w:color w:val="000000"/>
      <w:lang w:val="en-US" w:eastAsia="en-US" w:bidi="ar-SA"/>
    </w:rPr>
  </w:style>
  <w:style w:type="character" w:customStyle="1" w:styleId="textunderlineChar0">
    <w:name w:val="text underline Char"/>
    <w:link w:val="textunderline0"/>
    <w:uiPriority w:val="99"/>
    <w:rsid w:val="00AF04E9"/>
    <w:rPr>
      <w:u w:val="thick"/>
    </w:rPr>
  </w:style>
  <w:style w:type="character" w:customStyle="1" w:styleId="pmterms31">
    <w:name w:val="pmterms31"/>
    <w:rsid w:val="00AF04E9"/>
    <w:rPr>
      <w:b/>
      <w:bCs/>
      <w:i w:val="0"/>
      <w:iCs w:val="0"/>
      <w:color w:val="000000"/>
    </w:rPr>
  </w:style>
  <w:style w:type="character" w:customStyle="1" w:styleId="copyrightdescription">
    <w:name w:val="copyrightdescription"/>
    <w:rsid w:val="00AF04E9"/>
  </w:style>
  <w:style w:type="character" w:customStyle="1" w:styleId="ft01">
    <w:name w:val="ft01"/>
    <w:rsid w:val="00AF04E9"/>
    <w:rPr>
      <w:rFonts w:ascii="Times" w:hAnsi="Times" w:cs="Times" w:hint="default"/>
      <w:color w:val="000000"/>
      <w:sz w:val="14"/>
      <w:szCs w:val="14"/>
    </w:rPr>
  </w:style>
  <w:style w:type="character" w:customStyle="1" w:styleId="ft11">
    <w:name w:val="ft11"/>
    <w:rsid w:val="00AF04E9"/>
    <w:rPr>
      <w:rFonts w:ascii="Times" w:hAnsi="Times" w:cs="Times" w:hint="default"/>
      <w:color w:val="000000"/>
      <w:sz w:val="17"/>
      <w:szCs w:val="17"/>
    </w:rPr>
  </w:style>
  <w:style w:type="character" w:customStyle="1" w:styleId="ft21">
    <w:name w:val="ft21"/>
    <w:rsid w:val="00AF04E9"/>
    <w:rPr>
      <w:rFonts w:ascii="Times" w:hAnsi="Times" w:cs="Times" w:hint="default"/>
      <w:color w:val="000000"/>
      <w:sz w:val="15"/>
      <w:szCs w:val="15"/>
    </w:rPr>
  </w:style>
  <w:style w:type="character" w:customStyle="1" w:styleId="ft31">
    <w:name w:val="ft31"/>
    <w:rsid w:val="00AF04E9"/>
    <w:rPr>
      <w:rFonts w:ascii="Times" w:hAnsi="Times" w:cs="Times" w:hint="default"/>
      <w:color w:val="000000"/>
      <w:sz w:val="15"/>
      <w:szCs w:val="15"/>
    </w:rPr>
  </w:style>
  <w:style w:type="character" w:customStyle="1" w:styleId="caps2">
    <w:name w:val="caps2"/>
    <w:rsid w:val="00AF04E9"/>
  </w:style>
  <w:style w:type="character" w:customStyle="1" w:styleId="ccs">
    <w:name w:val="c cs"/>
    <w:rsid w:val="00AF04E9"/>
  </w:style>
  <w:style w:type="character" w:customStyle="1" w:styleId="UnderlinedEvChar">
    <w:name w:val="Underlined Ev Char"/>
    <w:rsid w:val="00AF04E9"/>
    <w:rPr>
      <w:rFonts w:ascii="Times New Roman" w:eastAsia="Times New Roman" w:hAnsi="Times New Roman" w:cs="Times New Roman" w:hint="default"/>
      <w:szCs w:val="24"/>
      <w:u w:val="single"/>
    </w:rPr>
  </w:style>
  <w:style w:type="character" w:customStyle="1" w:styleId="dropshadow">
    <w:name w:val="dropshadow"/>
    <w:rsid w:val="00AF04E9"/>
  </w:style>
  <w:style w:type="character" w:customStyle="1" w:styleId="d05ws">
    <w:name w:val="d05ws"/>
    <w:rsid w:val="00AF04E9"/>
  </w:style>
  <w:style w:type="character" w:customStyle="1" w:styleId="rzibod">
    <w:name w:val="rzibod"/>
    <w:rsid w:val="00AF04E9"/>
  </w:style>
  <w:style w:type="character" w:customStyle="1" w:styleId="headertext">
    <w:name w:val="headertext"/>
    <w:rsid w:val="00AF04E9"/>
  </w:style>
  <w:style w:type="character" w:customStyle="1" w:styleId="endnote-reference">
    <w:name w:val="endnote-reference"/>
    <w:rsid w:val="00AF04E9"/>
  </w:style>
  <w:style w:type="character" w:customStyle="1" w:styleId="officialsname">
    <w:name w:val="official_s_name"/>
    <w:rsid w:val="00AF04E9"/>
  </w:style>
  <w:style w:type="character" w:customStyle="1" w:styleId="audience">
    <w:name w:val="audience"/>
    <w:rsid w:val="00AF04E9"/>
  </w:style>
  <w:style w:type="character" w:customStyle="1" w:styleId="normalchar0">
    <w:name w:val="normal__char"/>
    <w:rsid w:val="00AF04E9"/>
  </w:style>
  <w:style w:type="character" w:customStyle="1" w:styleId="hyperlink002cheading0020100200028block0020title0029char">
    <w:name w:val="hyperlink_002cheading_00201_0020_0028block_0020title_0029__char"/>
    <w:rsid w:val="00AF04E9"/>
  </w:style>
  <w:style w:type="character" w:customStyle="1" w:styleId="underline002cstyle0020bold0020underlinechar">
    <w:name w:val="underline_002cstyle_0020bold_0020underline__char"/>
    <w:rsid w:val="00AF04E9"/>
  </w:style>
  <w:style w:type="character" w:customStyle="1" w:styleId="copyboldblack">
    <w:name w:val="copyboldblack"/>
    <w:rsid w:val="00AF04E9"/>
  </w:style>
  <w:style w:type="character" w:customStyle="1" w:styleId="copybold">
    <w:name w:val="copybold"/>
    <w:rsid w:val="00AF04E9"/>
  </w:style>
  <w:style w:type="character" w:customStyle="1" w:styleId="author-date0">
    <w:name w:val="author-date"/>
    <w:rsid w:val="00AF04E9"/>
  </w:style>
  <w:style w:type="character" w:customStyle="1" w:styleId="articlebegin">
    <w:name w:val="articlebegin"/>
    <w:rsid w:val="00AF04E9"/>
  </w:style>
  <w:style w:type="character" w:customStyle="1" w:styleId="mediaoverlay">
    <w:name w:val="mediaoverlay"/>
    <w:rsid w:val="00AF04E9"/>
  </w:style>
  <w:style w:type="character" w:customStyle="1" w:styleId="blogcaption">
    <w:name w:val="blog_caption"/>
    <w:rsid w:val="00AF04E9"/>
  </w:style>
  <w:style w:type="character" w:customStyle="1" w:styleId="commnet-abuzz">
    <w:name w:val="commnet-abuzz"/>
    <w:rsid w:val="00AF04E9"/>
  </w:style>
  <w:style w:type="character" w:customStyle="1" w:styleId="stbuttontext">
    <w:name w:val="stbuttontext"/>
    <w:rsid w:val="00AF04E9"/>
  </w:style>
  <w:style w:type="character" w:customStyle="1" w:styleId="grey">
    <w:name w:val="grey"/>
    <w:rsid w:val="00AF04E9"/>
  </w:style>
  <w:style w:type="character" w:customStyle="1" w:styleId="bdx">
    <w:name w:val="bdx"/>
    <w:rsid w:val="00AF04E9"/>
  </w:style>
  <w:style w:type="character" w:customStyle="1" w:styleId="bdl">
    <w:name w:val="bdl"/>
    <w:rsid w:val="00AF04E9"/>
  </w:style>
  <w:style w:type="character" w:customStyle="1" w:styleId="breadcrumbitemcurrent">
    <w:name w:val="breadcrumbitemcurrent"/>
    <w:rsid w:val="00AF04E9"/>
  </w:style>
  <w:style w:type="character" w:customStyle="1" w:styleId="bbl">
    <w:name w:val="bbl"/>
    <w:rsid w:val="00AF04E9"/>
  </w:style>
  <w:style w:type="character" w:customStyle="1" w:styleId="Date2">
    <w:name w:val="Date2"/>
    <w:rsid w:val="00AF04E9"/>
  </w:style>
  <w:style w:type="character" w:customStyle="1" w:styleId="itxtnewhookspan">
    <w:name w:val="itxtnewhookspan"/>
    <w:rsid w:val="00AF04E9"/>
  </w:style>
  <w:style w:type="character" w:customStyle="1" w:styleId="gstxthlt">
    <w:name w:val="gstxt_hlt"/>
    <w:rsid w:val="00AF04E9"/>
  </w:style>
  <w:style w:type="character" w:customStyle="1" w:styleId="SubtleEmphasis1">
    <w:name w:val="Subtle Emphasis1"/>
    <w:uiPriority w:val="19"/>
    <w:qFormat/>
    <w:rsid w:val="00AF04E9"/>
    <w:rPr>
      <w:rFonts w:ascii="Times New Roman" w:hAnsi="Times New Roman" w:cs="Times New Roman" w:hint="default"/>
      <w:b/>
      <w:bCs w:val="0"/>
      <w:iCs/>
      <w:color w:val="auto"/>
      <w:sz w:val="22"/>
    </w:rPr>
  </w:style>
  <w:style w:type="character" w:customStyle="1" w:styleId="StyleBoldRed">
    <w:name w:val="Style Bold Red"/>
    <w:rsid w:val="00AF04E9"/>
    <w:rPr>
      <w:b/>
      <w:bCs/>
      <w:color w:val="auto"/>
    </w:rPr>
  </w:style>
  <w:style w:type="character" w:customStyle="1" w:styleId="StyleTimesNewRoman8pt">
    <w:name w:val="Style Times New Roman 8 pt"/>
    <w:rsid w:val="00AF04E9"/>
    <w:rPr>
      <w:rFonts w:ascii="Georgia" w:hAnsi="Georgia" w:hint="default"/>
      <w:sz w:val="16"/>
    </w:rPr>
  </w:style>
  <w:style w:type="character" w:customStyle="1" w:styleId="goldbldtext">
    <w:name w:val="goldbldtext"/>
    <w:rsid w:val="00AF04E9"/>
  </w:style>
  <w:style w:type="character" w:customStyle="1" w:styleId="cardshighlight0">
    <w:name w:val="cardshighlight"/>
    <w:rsid w:val="00AF04E9"/>
  </w:style>
  <w:style w:type="character" w:customStyle="1" w:styleId="cardsfont12pt1">
    <w:name w:val="cardsfont12pt"/>
    <w:rsid w:val="00AF04E9"/>
  </w:style>
  <w:style w:type="character" w:customStyle="1" w:styleId="kicker">
    <w:name w:val="kicker"/>
    <w:rsid w:val="00AF04E9"/>
  </w:style>
  <w:style w:type="character" w:customStyle="1" w:styleId="backcontent">
    <w:name w:val="backcontent"/>
    <w:rsid w:val="00AF04E9"/>
  </w:style>
  <w:style w:type="character" w:customStyle="1" w:styleId="daystmp">
    <w:name w:val="daystmp"/>
    <w:rsid w:val="00AF04E9"/>
  </w:style>
  <w:style w:type="character" w:customStyle="1" w:styleId="cardsfont12ptchar">
    <w:name w:val="cardsfont12ptchar"/>
    <w:rsid w:val="00AF04E9"/>
  </w:style>
  <w:style w:type="character" w:customStyle="1" w:styleId="gal">
    <w:name w:val="gal"/>
    <w:rsid w:val="00AF04E9"/>
  </w:style>
  <w:style w:type="character" w:customStyle="1" w:styleId="imagedateline">
    <w:name w:val="image_dateline"/>
    <w:rsid w:val="00AF04E9"/>
  </w:style>
  <w:style w:type="character" w:customStyle="1" w:styleId="authordatecharchar">
    <w:name w:val="authordatecharchar"/>
    <w:rsid w:val="00AF04E9"/>
  </w:style>
  <w:style w:type="character" w:customStyle="1" w:styleId="style1char0">
    <w:name w:val="style1char"/>
    <w:rsid w:val="00AF04E9"/>
  </w:style>
  <w:style w:type="character" w:customStyle="1" w:styleId="tagcharchar0">
    <w:name w:val="tagcharchar"/>
    <w:rsid w:val="00AF04E9"/>
  </w:style>
  <w:style w:type="character" w:customStyle="1" w:styleId="underlinedcharchar2">
    <w:name w:val="underlinedcharchar"/>
    <w:rsid w:val="00AF04E9"/>
  </w:style>
  <w:style w:type="character" w:customStyle="1" w:styleId="BoxedChar">
    <w:name w:val="Boxed Char"/>
    <w:rsid w:val="00AF04E9"/>
    <w:rPr>
      <w:rFonts w:ascii="Arial Narrow" w:hAnsi="Arial Narrow" w:hint="default"/>
      <w:b/>
      <w:bCs w:val="0"/>
      <w:sz w:val="18"/>
      <w:bdr w:val="single" w:sz="6" w:space="0" w:color="auto" w:frame="1"/>
    </w:rPr>
  </w:style>
  <w:style w:type="character" w:customStyle="1" w:styleId="Styleunderline11ptBoldBorderSinglesolidlineAuto">
    <w:name w:val="Style underline + 11 pt Bold Border: : (Single solid line Auto ..."/>
    <w:rsid w:val="00AF04E9"/>
    <w:rPr>
      <w:b/>
      <w:bCs/>
      <w:sz w:val="20"/>
      <w:u w:val="single"/>
      <w:bdr w:val="single" w:sz="4" w:space="0" w:color="auto" w:frame="1"/>
    </w:rPr>
  </w:style>
  <w:style w:type="character" w:customStyle="1" w:styleId="cardCharCharChar1">
    <w:name w:val="card Char Char Char1"/>
    <w:rsid w:val="00AF04E9"/>
    <w:rPr>
      <w:lang w:val="en-US" w:eastAsia="en-US" w:bidi="ar-SA"/>
    </w:rPr>
  </w:style>
  <w:style w:type="character" w:customStyle="1" w:styleId="authors1">
    <w:name w:val="authors1"/>
    <w:rsid w:val="00AF04E9"/>
    <w:rPr>
      <w:rFonts w:ascii="Verdana" w:hAnsi="Verdana" w:hint="default"/>
      <w:b/>
      <w:bCs/>
      <w:color w:val="006699"/>
      <w:sz w:val="20"/>
      <w:szCs w:val="20"/>
    </w:rPr>
  </w:style>
  <w:style w:type="character" w:customStyle="1" w:styleId="headlinesectionlarge">
    <w:name w:val="headline_section_large"/>
    <w:rsid w:val="00AF04E9"/>
  </w:style>
  <w:style w:type="character" w:customStyle="1" w:styleId="Styleunderline11ptBlack">
    <w:name w:val="Style underline + 11 pt Black"/>
    <w:rsid w:val="00AF04E9"/>
    <w:rPr>
      <w:color w:val="000000"/>
      <w:sz w:val="20"/>
      <w:u w:val="single"/>
    </w:rPr>
  </w:style>
  <w:style w:type="character" w:customStyle="1" w:styleId="Styleunderline11ptBoldBlack">
    <w:name w:val="Style underline + 11 pt Bold Black"/>
    <w:rsid w:val="00AF04E9"/>
    <w:rPr>
      <w:b/>
      <w:bCs/>
      <w:color w:val="000000"/>
      <w:sz w:val="20"/>
      <w:u w:val="single"/>
    </w:rPr>
  </w:style>
  <w:style w:type="character" w:customStyle="1" w:styleId="Style11ptBoldBlackUnderline">
    <w:name w:val="Style 11 pt Bold Black Underline"/>
    <w:rsid w:val="00AF04E9"/>
    <w:rPr>
      <w:b/>
      <w:bCs/>
      <w:color w:val="000000"/>
      <w:sz w:val="20"/>
      <w:u w:val="single"/>
    </w:rPr>
  </w:style>
  <w:style w:type="character" w:customStyle="1" w:styleId="Style11ptBoldBlackUnderlineBorderSinglesolidline">
    <w:name w:val="Style 11 pt Bold Black Underline Border: : (Single solid line ..."/>
    <w:rsid w:val="00AF04E9"/>
    <w:rPr>
      <w:b/>
      <w:bCs/>
      <w:color w:val="000000"/>
      <w:sz w:val="20"/>
      <w:u w:val="single"/>
      <w:bdr w:val="single" w:sz="4" w:space="0" w:color="auto" w:frame="1"/>
    </w:rPr>
  </w:style>
  <w:style w:type="character" w:customStyle="1" w:styleId="StyleLatinMeridien-Italic11ptItalicUnderline">
    <w:name w:val="Style (Latin) Meridien-Italic 11 pt Italic Underline"/>
    <w:rsid w:val="00AF04E9"/>
    <w:rPr>
      <w:rFonts w:ascii="Meridien-Italic" w:hAnsi="Meridien-Italic" w:hint="default"/>
      <w:i/>
      <w:iCs/>
      <w:sz w:val="20"/>
      <w:u w:val="single"/>
    </w:rPr>
  </w:style>
  <w:style w:type="character" w:customStyle="1" w:styleId="underlinestylechar0">
    <w:name w:val="underlinestylechar"/>
    <w:rsid w:val="00AF04E9"/>
  </w:style>
  <w:style w:type="character" w:customStyle="1" w:styleId="DottedUnderline0">
    <w:name w:val="Dotted Underline"/>
    <w:rsid w:val="00AF04E9"/>
    <w:rPr>
      <w:rFonts w:ascii="Times New Roman" w:hAnsi="Times New Roman" w:cs="Times New Roman" w:hint="default"/>
      <w:sz w:val="20"/>
      <w:u w:val="dottedHeavy"/>
    </w:rPr>
  </w:style>
  <w:style w:type="character" w:customStyle="1" w:styleId="labeltext">
    <w:name w:val="labeltext"/>
    <w:rsid w:val="00AF04E9"/>
  </w:style>
  <w:style w:type="character" w:customStyle="1" w:styleId="viewlink">
    <w:name w:val="viewlink"/>
    <w:rsid w:val="00AF04E9"/>
  </w:style>
  <w:style w:type="character" w:customStyle="1" w:styleId="inlinkchart">
    <w:name w:val="inlink_chart"/>
    <w:rsid w:val="00AF04E9"/>
  </w:style>
  <w:style w:type="character" w:customStyle="1" w:styleId="fbsharecountwrapper">
    <w:name w:val="fb_share_count_wrapper"/>
    <w:rsid w:val="00AF04E9"/>
  </w:style>
  <w:style w:type="character" w:customStyle="1" w:styleId="hw">
    <w:name w:val="hw"/>
    <w:rsid w:val="00AF04E9"/>
  </w:style>
  <w:style w:type="character" w:customStyle="1" w:styleId="linktotop">
    <w:name w:val="linktotop"/>
    <w:rsid w:val="00AF04E9"/>
  </w:style>
  <w:style w:type="character" w:customStyle="1" w:styleId="descriptionstyle1block">
    <w:name w:val="description style1 block"/>
    <w:rsid w:val="00AF04E9"/>
  </w:style>
  <w:style w:type="character" w:customStyle="1" w:styleId="gutter-right-1">
    <w:name w:val="gutter-right-1"/>
    <w:basedOn w:val="DefaultParagraphFont"/>
    <w:rsid w:val="00AF04E9"/>
  </w:style>
  <w:style w:type="character" w:customStyle="1" w:styleId="Header11">
    <w:name w:val="Header11"/>
    <w:rsid w:val="00AF04E9"/>
  </w:style>
  <w:style w:type="character" w:customStyle="1" w:styleId="posa">
    <w:name w:val="pos(a)"/>
    <w:basedOn w:val="DefaultParagraphFont"/>
    <w:rsid w:val="00AF04E9"/>
  </w:style>
  <w:style w:type="character" w:customStyle="1" w:styleId="u-hiddeninnarrowenv">
    <w:name w:val="u-hiddeninnarrowenv"/>
    <w:basedOn w:val="DefaultParagraphFont"/>
    <w:rsid w:val="00AF04E9"/>
  </w:style>
  <w:style w:type="character" w:customStyle="1" w:styleId="followbutton-bird">
    <w:name w:val="followbutton-bird"/>
    <w:basedOn w:val="DefaultParagraphFont"/>
    <w:rsid w:val="00AF04E9"/>
  </w:style>
  <w:style w:type="character" w:customStyle="1" w:styleId="tweetauthor-name">
    <w:name w:val="tweetauthor-name"/>
    <w:basedOn w:val="DefaultParagraphFont"/>
    <w:rsid w:val="00AF04E9"/>
  </w:style>
  <w:style w:type="character" w:customStyle="1" w:styleId="tweetauthor-verifiedbadge">
    <w:name w:val="tweetauthor-verifiedbadge"/>
    <w:basedOn w:val="DefaultParagraphFont"/>
    <w:rsid w:val="00AF04E9"/>
  </w:style>
  <w:style w:type="character" w:customStyle="1" w:styleId="tweetauthor-screenname">
    <w:name w:val="tweetauthor-screenname"/>
    <w:basedOn w:val="DefaultParagraphFont"/>
    <w:rsid w:val="00AF04E9"/>
  </w:style>
  <w:style w:type="character" w:customStyle="1" w:styleId="u-hiddenvisually">
    <w:name w:val="u-hiddenvisually"/>
    <w:basedOn w:val="DefaultParagraphFont"/>
    <w:rsid w:val="00AF04E9"/>
  </w:style>
  <w:style w:type="character" w:customStyle="1" w:styleId="tweetaction-stat">
    <w:name w:val="tweetaction-stat"/>
    <w:basedOn w:val="DefaultParagraphFont"/>
    <w:rsid w:val="00AF04E9"/>
  </w:style>
  <w:style w:type="character" w:customStyle="1" w:styleId="related">
    <w:name w:val="related"/>
    <w:basedOn w:val="DefaultParagraphFont"/>
    <w:rsid w:val="00AF04E9"/>
  </w:style>
  <w:style w:type="character" w:customStyle="1" w:styleId="related-content">
    <w:name w:val="related-content"/>
    <w:basedOn w:val="DefaultParagraphFont"/>
    <w:rsid w:val="00AF04E9"/>
  </w:style>
  <w:style w:type="character" w:customStyle="1" w:styleId="name-of-author">
    <w:name w:val="name-of-author"/>
    <w:basedOn w:val="DefaultParagraphFont"/>
    <w:rsid w:val="00AF04E9"/>
  </w:style>
  <w:style w:type="character" w:customStyle="1" w:styleId="first-name">
    <w:name w:val="first-name"/>
    <w:basedOn w:val="DefaultParagraphFont"/>
    <w:rsid w:val="00AF04E9"/>
  </w:style>
  <w:style w:type="character" w:customStyle="1" w:styleId="last-name">
    <w:name w:val="last-name"/>
    <w:basedOn w:val="DefaultParagraphFont"/>
    <w:rsid w:val="00AF04E9"/>
  </w:style>
  <w:style w:type="character" w:customStyle="1" w:styleId="caption10">
    <w:name w:val="caption1"/>
    <w:basedOn w:val="DefaultParagraphFont"/>
    <w:rsid w:val="00AF04E9"/>
  </w:style>
  <w:style w:type="character" w:customStyle="1" w:styleId="recirc-text">
    <w:name w:val="&quot;recirc-text”"/>
    <w:basedOn w:val="DefaultParagraphFont"/>
    <w:rsid w:val="00AF04E9"/>
  </w:style>
  <w:style w:type="character" w:customStyle="1" w:styleId="video-icon">
    <w:name w:val="video-icon"/>
    <w:basedOn w:val="DefaultParagraphFont"/>
    <w:rsid w:val="00AF04E9"/>
  </w:style>
  <w:style w:type="character" w:customStyle="1" w:styleId="powa-shot-play-btn-text">
    <w:name w:val="powa-shot-play-btn-text"/>
    <w:basedOn w:val="DefaultParagraphFont"/>
    <w:rsid w:val="00AF04E9"/>
  </w:style>
  <w:style w:type="character" w:customStyle="1" w:styleId="powa-shot-click">
    <w:name w:val="powa-shot-click"/>
    <w:basedOn w:val="DefaultParagraphFont"/>
    <w:rsid w:val="00AF04E9"/>
  </w:style>
  <w:style w:type="character" w:customStyle="1" w:styleId="wpv-blurb">
    <w:name w:val="wpv-blurb"/>
    <w:basedOn w:val="DefaultParagraphFont"/>
    <w:rsid w:val="00AF04E9"/>
  </w:style>
  <w:style w:type="character" w:customStyle="1" w:styleId="pb-caption">
    <w:name w:val="pb-caption"/>
    <w:basedOn w:val="DefaultParagraphFont"/>
    <w:rsid w:val="00AF04E9"/>
  </w:style>
  <w:style w:type="character" w:customStyle="1" w:styleId="HeaderChar3">
    <w:name w:val="Header Char3"/>
    <w:basedOn w:val="DefaultParagraphFont"/>
    <w:uiPriority w:val="99"/>
    <w:semiHidden/>
    <w:rsid w:val="00AF04E9"/>
    <w:rPr>
      <w:rFonts w:ascii="Calibri" w:hAnsi="Calibri" w:cs="Calibri"/>
    </w:rPr>
  </w:style>
  <w:style w:type="numbering" w:customStyle="1" w:styleId="NoList6">
    <w:name w:val="No List6"/>
    <w:next w:val="NoList"/>
    <w:uiPriority w:val="99"/>
    <w:semiHidden/>
    <w:unhideWhenUsed/>
    <w:rsid w:val="00AF04E9"/>
  </w:style>
  <w:style w:type="numbering" w:customStyle="1" w:styleId="NoList7">
    <w:name w:val="No List7"/>
    <w:next w:val="NoList"/>
    <w:semiHidden/>
    <w:unhideWhenUsed/>
    <w:rsid w:val="00AF04E9"/>
  </w:style>
  <w:style w:type="table" w:styleId="MediumGrid1">
    <w:name w:val="Medium Grid 1"/>
    <w:basedOn w:val="TableNormal"/>
    <w:uiPriority w:val="67"/>
    <w:rsid w:val="00AF04E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1">
    <w:name w:val="No List11111"/>
    <w:next w:val="NoList"/>
    <w:uiPriority w:val="99"/>
    <w:semiHidden/>
    <w:unhideWhenUsed/>
    <w:rsid w:val="00AF04E9"/>
  </w:style>
  <w:style w:type="numbering" w:customStyle="1" w:styleId="NoList111111">
    <w:name w:val="No List111111"/>
    <w:next w:val="NoList"/>
    <w:uiPriority w:val="99"/>
    <w:semiHidden/>
    <w:unhideWhenUsed/>
    <w:rsid w:val="00AF04E9"/>
  </w:style>
  <w:style w:type="numbering" w:customStyle="1" w:styleId="NoList1111111">
    <w:name w:val="No List1111111"/>
    <w:next w:val="NoList"/>
    <w:uiPriority w:val="99"/>
    <w:semiHidden/>
    <w:unhideWhenUsed/>
    <w:rsid w:val="00AF04E9"/>
  </w:style>
  <w:style w:type="numbering" w:customStyle="1" w:styleId="NoList11111111">
    <w:name w:val="No List11111111"/>
    <w:next w:val="NoList"/>
    <w:uiPriority w:val="99"/>
    <w:semiHidden/>
    <w:unhideWhenUsed/>
    <w:rsid w:val="00AF04E9"/>
  </w:style>
  <w:style w:type="numbering" w:customStyle="1" w:styleId="NoList111111111">
    <w:name w:val="No List111111111"/>
    <w:next w:val="NoList"/>
    <w:uiPriority w:val="99"/>
    <w:semiHidden/>
    <w:unhideWhenUsed/>
    <w:rsid w:val="00AF04E9"/>
  </w:style>
  <w:style w:type="numbering" w:customStyle="1" w:styleId="NoList1111111111">
    <w:name w:val="No List1111111111"/>
    <w:next w:val="NoList"/>
    <w:uiPriority w:val="99"/>
    <w:semiHidden/>
    <w:unhideWhenUsed/>
    <w:rsid w:val="00AF04E9"/>
  </w:style>
  <w:style w:type="numbering" w:customStyle="1" w:styleId="NoList11111111111">
    <w:name w:val="No List11111111111"/>
    <w:next w:val="NoList"/>
    <w:uiPriority w:val="99"/>
    <w:semiHidden/>
    <w:unhideWhenUsed/>
    <w:rsid w:val="00AF04E9"/>
  </w:style>
  <w:style w:type="numbering" w:customStyle="1" w:styleId="NoList111111111111">
    <w:name w:val="No List111111111111"/>
    <w:next w:val="NoList"/>
    <w:uiPriority w:val="99"/>
    <w:semiHidden/>
    <w:unhideWhenUsed/>
    <w:rsid w:val="00AF04E9"/>
  </w:style>
  <w:style w:type="numbering" w:customStyle="1" w:styleId="NoList1111111111111">
    <w:name w:val="No List1111111111111"/>
    <w:next w:val="NoList"/>
    <w:uiPriority w:val="99"/>
    <w:semiHidden/>
    <w:unhideWhenUsed/>
    <w:rsid w:val="00AF04E9"/>
  </w:style>
  <w:style w:type="numbering" w:customStyle="1" w:styleId="NoList11111111111111">
    <w:name w:val="No List11111111111111"/>
    <w:next w:val="NoList"/>
    <w:uiPriority w:val="99"/>
    <w:semiHidden/>
    <w:unhideWhenUsed/>
    <w:rsid w:val="00AF04E9"/>
  </w:style>
  <w:style w:type="numbering" w:customStyle="1" w:styleId="NoList111111111111111">
    <w:name w:val="No List111111111111111"/>
    <w:next w:val="NoList"/>
    <w:uiPriority w:val="99"/>
    <w:semiHidden/>
    <w:unhideWhenUsed/>
    <w:rsid w:val="00AF04E9"/>
  </w:style>
  <w:style w:type="numbering" w:customStyle="1" w:styleId="NoList1111111111111111">
    <w:name w:val="No List1111111111111111"/>
    <w:next w:val="NoList"/>
    <w:uiPriority w:val="99"/>
    <w:semiHidden/>
    <w:unhideWhenUsed/>
    <w:rsid w:val="00AF04E9"/>
  </w:style>
  <w:style w:type="numbering" w:customStyle="1" w:styleId="NoList11111111111111111">
    <w:name w:val="No List11111111111111111"/>
    <w:next w:val="NoList"/>
    <w:uiPriority w:val="99"/>
    <w:semiHidden/>
    <w:unhideWhenUsed/>
    <w:rsid w:val="00AF04E9"/>
  </w:style>
  <w:style w:type="character" w:customStyle="1" w:styleId="FontStyle220">
    <w:name w:val="Font Style220"/>
    <w:basedOn w:val="DefaultParagraphFont"/>
    <w:uiPriority w:val="99"/>
    <w:rsid w:val="00AF04E9"/>
    <w:rPr>
      <w:rFonts w:ascii="Candara" w:hAnsi="Candara" w:cs="Candara" w:hint="default"/>
      <w:i/>
      <w:iCs/>
      <w:sz w:val="18"/>
      <w:szCs w:val="18"/>
    </w:rPr>
  </w:style>
  <w:style w:type="character" w:customStyle="1" w:styleId="FontStyle290">
    <w:name w:val="Font Style290"/>
    <w:basedOn w:val="DefaultParagraphFont"/>
    <w:uiPriority w:val="99"/>
    <w:rsid w:val="00AF04E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F04E9"/>
    <w:rPr>
      <w:rFonts w:ascii="Arial" w:hAnsi="Arial" w:cs="Arial"/>
      <w:b/>
      <w:bCs/>
      <w:sz w:val="16"/>
      <w:szCs w:val="16"/>
    </w:rPr>
  </w:style>
  <w:style w:type="paragraph" w:customStyle="1" w:styleId="analytic0">
    <w:name w:val="analytic"/>
    <w:basedOn w:val="Normal"/>
    <w:link w:val="analyticChar0"/>
    <w:uiPriority w:val="4"/>
    <w:qFormat/>
    <w:rsid w:val="00AF04E9"/>
    <w:pPr>
      <w:spacing w:before="120"/>
    </w:pPr>
    <w:rPr>
      <w:rFonts w:ascii="Avenir LT Std 45 Book" w:hAnsi="Avenir LT Std 45 Book"/>
      <w:b/>
    </w:rPr>
  </w:style>
  <w:style w:type="character" w:customStyle="1" w:styleId="analyticChar0">
    <w:name w:val="analytic Char"/>
    <w:basedOn w:val="DefaultParagraphFont"/>
    <w:link w:val="analytic0"/>
    <w:uiPriority w:val="4"/>
    <w:rsid w:val="00AF04E9"/>
    <w:rPr>
      <w:rFonts w:ascii="Avenir LT Std 45 Book" w:eastAsiaTheme="minorHAnsi" w:hAnsi="Avenir LT Std 45 Book"/>
      <w:b/>
      <w:sz w:val="22"/>
      <w:szCs w:val="22"/>
    </w:rPr>
  </w:style>
  <w:style w:type="character" w:customStyle="1" w:styleId="m-5498913268213319940gmail-styleunderline">
    <w:name w:val="m_-5498913268213319940gmail-styleunderline"/>
    <w:basedOn w:val="DefaultParagraphFont"/>
    <w:rsid w:val="00AF04E9"/>
  </w:style>
  <w:style w:type="paragraph" w:customStyle="1" w:styleId="speakable">
    <w:name w:val="speakable"/>
    <w:basedOn w:val="Normal"/>
    <w:qFormat/>
    <w:rsid w:val="00AF04E9"/>
    <w:pPr>
      <w:spacing w:before="100" w:beforeAutospacing="1" w:after="100" w:afterAutospacing="1"/>
    </w:pPr>
    <w:rPr>
      <w:rFonts w:eastAsia="Times New Roman"/>
    </w:rPr>
  </w:style>
  <w:style w:type="character" w:customStyle="1" w:styleId="overlay">
    <w:name w:val="overlay"/>
    <w:basedOn w:val="DefaultParagraphFont"/>
    <w:rsid w:val="00AF04E9"/>
  </w:style>
  <w:style w:type="character" w:customStyle="1" w:styleId="TagCharCharCharChar0">
    <w:name w:val="Tag Char Char Char Char"/>
    <w:basedOn w:val="DefaultParagraphFont"/>
    <w:rsid w:val="00AF04E9"/>
    <w:rPr>
      <w:rFonts w:ascii="Calibri" w:hAnsi="Calibri" w:cs="Calibri"/>
      <w:b/>
      <w:sz w:val="24"/>
    </w:rPr>
  </w:style>
  <w:style w:type="paragraph" w:customStyle="1" w:styleId="g-body">
    <w:name w:val="g-body"/>
    <w:basedOn w:val="Normal"/>
    <w:uiPriority w:val="99"/>
    <w:qFormat/>
    <w:rsid w:val="00AF04E9"/>
    <w:pPr>
      <w:spacing w:before="100" w:beforeAutospacing="1" w:after="100" w:afterAutospacing="1"/>
    </w:pPr>
    <w:rPr>
      <w:rFonts w:eastAsia="Times New Roman"/>
    </w:rPr>
  </w:style>
  <w:style w:type="paragraph" w:customStyle="1" w:styleId="g-pstyle0">
    <w:name w:val="g-pstyle0"/>
    <w:basedOn w:val="Normal"/>
    <w:uiPriority w:val="99"/>
    <w:qFormat/>
    <w:rsid w:val="00AF04E9"/>
    <w:pPr>
      <w:spacing w:before="100" w:beforeAutospacing="1" w:after="100" w:afterAutospacing="1"/>
    </w:pPr>
    <w:rPr>
      <w:rFonts w:eastAsia="Times New Roman"/>
    </w:rPr>
  </w:style>
  <w:style w:type="paragraph" w:customStyle="1" w:styleId="g-pstyle1">
    <w:name w:val="g-pstyle1"/>
    <w:basedOn w:val="Normal"/>
    <w:uiPriority w:val="99"/>
    <w:qFormat/>
    <w:rsid w:val="00AF04E9"/>
    <w:pPr>
      <w:spacing w:before="100" w:beforeAutospacing="1" w:after="100" w:afterAutospacing="1"/>
    </w:pPr>
    <w:rPr>
      <w:rFonts w:eastAsia="Times New Roman"/>
    </w:rPr>
  </w:style>
  <w:style w:type="paragraph" w:customStyle="1" w:styleId="g-asset-hed">
    <w:name w:val="g-asset-hed"/>
    <w:basedOn w:val="Normal"/>
    <w:uiPriority w:val="99"/>
    <w:qFormat/>
    <w:rsid w:val="00AF04E9"/>
    <w:pPr>
      <w:spacing w:before="100" w:beforeAutospacing="1" w:after="100" w:afterAutospacing="1"/>
    </w:pPr>
    <w:rPr>
      <w:rFonts w:eastAsia="Times New Roman"/>
    </w:rPr>
  </w:style>
  <w:style w:type="paragraph" w:customStyle="1" w:styleId="js-tweet-text">
    <w:name w:val="js-tweet-text"/>
    <w:basedOn w:val="Normal"/>
    <w:uiPriority w:val="99"/>
    <w:qFormat/>
    <w:rsid w:val="00AF04E9"/>
    <w:pPr>
      <w:spacing w:before="100" w:beforeAutospacing="1" w:after="100" w:afterAutospacing="1"/>
    </w:pPr>
    <w:rPr>
      <w:rFonts w:ascii="Avenir LT Std 45 Book" w:hAnsi="Avenir LT Std 45 Book"/>
    </w:rPr>
  </w:style>
  <w:style w:type="paragraph" w:customStyle="1" w:styleId="style41">
    <w:name w:val="style4"/>
    <w:basedOn w:val="Normal"/>
    <w:uiPriority w:val="99"/>
    <w:qFormat/>
    <w:rsid w:val="00AF04E9"/>
    <w:pPr>
      <w:spacing w:before="100" w:beforeAutospacing="1" w:after="100" w:afterAutospacing="1"/>
    </w:pPr>
  </w:style>
  <w:style w:type="paragraph" w:customStyle="1" w:styleId="speech">
    <w:name w:val="speech"/>
    <w:basedOn w:val="Normal"/>
    <w:uiPriority w:val="99"/>
    <w:qFormat/>
    <w:rsid w:val="00AF04E9"/>
    <w:pPr>
      <w:spacing w:before="100" w:beforeAutospacing="1" w:after="100" w:afterAutospacing="1"/>
    </w:pPr>
  </w:style>
  <w:style w:type="character" w:customStyle="1" w:styleId="adtext">
    <w:name w:val="adtext"/>
    <w:basedOn w:val="DefaultParagraphFont"/>
    <w:rsid w:val="00AF04E9"/>
  </w:style>
  <w:style w:type="character" w:customStyle="1" w:styleId="UL-Bold">
    <w:name w:val="UL-Bold"/>
    <w:basedOn w:val="DefaultParagraphFont"/>
    <w:rsid w:val="00AF04E9"/>
    <w:rPr>
      <w:u w:val="thick"/>
    </w:rPr>
  </w:style>
  <w:style w:type="character" w:customStyle="1" w:styleId="UL-None">
    <w:name w:val="UL-None"/>
    <w:basedOn w:val="DefaultParagraphFont"/>
    <w:rsid w:val="00AF04E9"/>
    <w:rPr>
      <w:strike w:val="0"/>
      <w:dstrike w:val="0"/>
      <w:u w:val="none"/>
      <w:effect w:val="none"/>
    </w:rPr>
  </w:style>
  <w:style w:type="character" w:customStyle="1" w:styleId="gl">
    <w:name w:val="gl"/>
    <w:basedOn w:val="DefaultParagraphFont"/>
    <w:rsid w:val="00AF04E9"/>
  </w:style>
  <w:style w:type="character" w:customStyle="1" w:styleId="qu730rj69h">
    <w:name w:val="qu730rj69h"/>
    <w:basedOn w:val="DefaultParagraphFont"/>
    <w:rsid w:val="00AF04E9"/>
  </w:style>
  <w:style w:type="paragraph" w:customStyle="1" w:styleId="optext">
    <w:name w:val="optext"/>
    <w:basedOn w:val="Normal"/>
    <w:uiPriority w:val="99"/>
    <w:qFormat/>
    <w:rsid w:val="00AF04E9"/>
    <w:pPr>
      <w:spacing w:before="100" w:beforeAutospacing="1" w:after="100" w:afterAutospacing="1"/>
    </w:pPr>
  </w:style>
  <w:style w:type="character" w:customStyle="1" w:styleId="lmy74qr12z">
    <w:name w:val="lmy74qr12z"/>
    <w:basedOn w:val="DefaultParagraphFont"/>
    <w:rsid w:val="00AF04E9"/>
  </w:style>
  <w:style w:type="character" w:customStyle="1" w:styleId="icr880">
    <w:name w:val="icr880"/>
    <w:basedOn w:val="DefaultParagraphFont"/>
    <w:rsid w:val="00AF04E9"/>
  </w:style>
  <w:style w:type="character" w:customStyle="1" w:styleId="hx23q54">
    <w:name w:val="hx23q54"/>
    <w:basedOn w:val="DefaultParagraphFont"/>
    <w:rsid w:val="00AF04E9"/>
  </w:style>
  <w:style w:type="character" w:customStyle="1" w:styleId="m-5348258726587825636gmail-style13ptbold">
    <w:name w:val="m_-5348258726587825636gmail-style13ptbold"/>
    <w:basedOn w:val="DefaultParagraphFont"/>
    <w:rsid w:val="00AF04E9"/>
  </w:style>
  <w:style w:type="character" w:customStyle="1" w:styleId="m-5348258726587825636gmail-styleunderline">
    <w:name w:val="m_-5348258726587825636gmail-styleunderline"/>
    <w:basedOn w:val="DefaultParagraphFont"/>
    <w:rsid w:val="00AF04E9"/>
  </w:style>
  <w:style w:type="character" w:customStyle="1" w:styleId="m4385445901877740177gmail-styleunderline">
    <w:name w:val="m_4385445901877740177gmail-styleunderline"/>
    <w:basedOn w:val="DefaultParagraphFont"/>
    <w:rsid w:val="00AF04E9"/>
  </w:style>
  <w:style w:type="paragraph" w:customStyle="1" w:styleId="useless">
    <w:name w:val="useless"/>
    <w:basedOn w:val="Normal"/>
    <w:uiPriority w:val="99"/>
    <w:qFormat/>
    <w:rsid w:val="00AF04E9"/>
    <w:rPr>
      <w:rFonts w:eastAsia="Times New Roman"/>
      <w:sz w:val="12"/>
    </w:rPr>
  </w:style>
  <w:style w:type="character" w:customStyle="1" w:styleId="DDIUnderline">
    <w:name w:val="DDI Underline"/>
    <w:qFormat/>
    <w:rsid w:val="00AF04E9"/>
    <w:rPr>
      <w:rFonts w:ascii="Times New Roman" w:hAnsi="Times New Roman"/>
      <w:sz w:val="24"/>
      <w:u w:val="single"/>
    </w:rPr>
  </w:style>
  <w:style w:type="paragraph" w:customStyle="1" w:styleId="ALLCAPS">
    <w:name w:val="ALL CAPS"/>
    <w:basedOn w:val="Normal"/>
    <w:link w:val="ALLCAPSChar"/>
    <w:qFormat/>
    <w:rsid w:val="00AF04E9"/>
    <w:rPr>
      <w:rFonts w:eastAsia="Times New Roman"/>
      <w:b/>
      <w:caps/>
    </w:rPr>
  </w:style>
  <w:style w:type="character" w:customStyle="1" w:styleId="ALLCAPSChar">
    <w:name w:val="ALL CAPS Char"/>
    <w:basedOn w:val="DefaultParagraphFont"/>
    <w:link w:val="ALLCAPS"/>
    <w:rsid w:val="00AF04E9"/>
    <w:rPr>
      <w:rFonts w:ascii="Calibri" w:eastAsia="Times New Roman" w:hAnsi="Calibri"/>
      <w:b/>
      <w:caps/>
      <w:sz w:val="22"/>
      <w:szCs w:val="22"/>
    </w:rPr>
  </w:style>
  <w:style w:type="paragraph" w:customStyle="1" w:styleId="TagCharCharCharCharCharCharChar0">
    <w:name w:val="Tag Char Char Char Char Char Char Char"/>
    <w:basedOn w:val="Normal"/>
    <w:link w:val="TagCharCharCharCharCharCharCharChar"/>
    <w:qFormat/>
    <w:rsid w:val="00AF04E9"/>
    <w:rPr>
      <w:rFonts w:eastAsia="Times New Roman"/>
      <w:b/>
    </w:rPr>
  </w:style>
  <w:style w:type="character" w:customStyle="1" w:styleId="TagCharCharCharCharCharCharCharChar">
    <w:name w:val="Tag Char Char Char Char Char Char Char Char"/>
    <w:basedOn w:val="DefaultParagraphFont"/>
    <w:link w:val="TagCharCharCharCharCharCharChar0"/>
    <w:rsid w:val="00AF04E9"/>
    <w:rPr>
      <w:rFonts w:ascii="Calibri" w:eastAsia="Times New Roman" w:hAnsi="Calibri"/>
      <w:b/>
      <w:sz w:val="22"/>
      <w:szCs w:val="22"/>
    </w:rPr>
  </w:style>
  <w:style w:type="character" w:customStyle="1" w:styleId="10ptnotbold">
    <w:name w:val="10ptnotbold"/>
    <w:basedOn w:val="DefaultParagraphFont"/>
    <w:rsid w:val="00AF04E9"/>
    <w:rPr>
      <w:sz w:val="20"/>
    </w:rPr>
  </w:style>
  <w:style w:type="character" w:customStyle="1" w:styleId="m489902567989944824gmail-style13ptbold">
    <w:name w:val="m_489902567989944824gmail-style13ptbold"/>
    <w:basedOn w:val="DefaultParagraphFont"/>
    <w:rsid w:val="00AF04E9"/>
  </w:style>
  <w:style w:type="character" w:customStyle="1" w:styleId="m489902567989944824gmail-styleunderline">
    <w:name w:val="m_489902567989944824gmail-styleunderline"/>
    <w:basedOn w:val="DefaultParagraphFont"/>
    <w:rsid w:val="00AF04E9"/>
  </w:style>
  <w:style w:type="character" w:customStyle="1" w:styleId="swauthor">
    <w:name w:val="sw_author"/>
    <w:rsid w:val="00AF04E9"/>
  </w:style>
  <w:style w:type="character" w:customStyle="1" w:styleId="UnderlineCharChar3">
    <w:name w:val="Underline Char Char3"/>
    <w:rsid w:val="00AF04E9"/>
    <w:rPr>
      <w:szCs w:val="24"/>
      <w:u w:val="single"/>
      <w:lang w:val="en-US" w:eastAsia="en-US" w:bidi="ar-SA"/>
    </w:rPr>
  </w:style>
  <w:style w:type="character" w:customStyle="1" w:styleId="tl8wme">
    <w:name w:val="tl8wme"/>
    <w:basedOn w:val="DefaultParagraphFont"/>
    <w:rsid w:val="00AF04E9"/>
  </w:style>
  <w:style w:type="character" w:customStyle="1" w:styleId="Mention3">
    <w:name w:val="Mention3"/>
    <w:basedOn w:val="DefaultParagraphFont"/>
    <w:uiPriority w:val="99"/>
    <w:semiHidden/>
    <w:unhideWhenUsed/>
    <w:rsid w:val="00AF04E9"/>
    <w:rPr>
      <w:color w:val="2B579A"/>
      <w:shd w:val="clear" w:color="auto" w:fill="E6E6E6"/>
    </w:rPr>
  </w:style>
  <w:style w:type="character" w:customStyle="1" w:styleId="m-5251091010484660064gmail-style13ptbold">
    <w:name w:val="m_-5251091010484660064gmail-style13ptbold"/>
    <w:basedOn w:val="DefaultParagraphFont"/>
    <w:rsid w:val="00AF04E9"/>
  </w:style>
  <w:style w:type="character" w:customStyle="1" w:styleId="m-5251091010484660064gmail-styleunderline">
    <w:name w:val="m_-5251091010484660064gmail-styleunderline"/>
    <w:basedOn w:val="DefaultParagraphFont"/>
    <w:rsid w:val="00AF04E9"/>
  </w:style>
  <w:style w:type="character" w:customStyle="1" w:styleId="tablecaption">
    <w:name w:val="tablecaption"/>
    <w:basedOn w:val="DefaultParagraphFont"/>
    <w:rsid w:val="00AF04E9"/>
  </w:style>
  <w:style w:type="character" w:customStyle="1" w:styleId="StyleLatinHelvetica105ptBlack">
    <w:name w:val="Style (Latin) Helvetica 10.5 pt Black"/>
    <w:basedOn w:val="DefaultParagraphFont"/>
    <w:rsid w:val="00AF04E9"/>
    <w:rPr>
      <w:rFonts w:ascii="Times New Roman" w:hAnsi="Times New Roman"/>
      <w:color w:val="000000"/>
      <w:sz w:val="21"/>
    </w:rPr>
  </w:style>
  <w:style w:type="character" w:customStyle="1" w:styleId="m-413333960618644972gmail-style13ptbold">
    <w:name w:val="m_-413333960618644972gmail-style13ptbold"/>
    <w:basedOn w:val="DefaultParagraphFont"/>
    <w:rsid w:val="00AF04E9"/>
  </w:style>
  <w:style w:type="character" w:customStyle="1" w:styleId="m-413333960618644972gmail-styleunderline">
    <w:name w:val="m_-413333960618644972gmail-styleunderline"/>
    <w:basedOn w:val="DefaultParagraphFont"/>
    <w:rsid w:val="00AF04E9"/>
  </w:style>
  <w:style w:type="character" w:customStyle="1" w:styleId="m8314098763611656848gmail-stylestylebold12pt">
    <w:name w:val="m_8314098763611656848gmail-stylestylebold12pt"/>
    <w:basedOn w:val="DefaultParagraphFont"/>
    <w:rsid w:val="00AF04E9"/>
  </w:style>
  <w:style w:type="character" w:customStyle="1" w:styleId="m8314098763611656848gmail-styleboldunderline">
    <w:name w:val="m_8314098763611656848gmail-styleboldunderline"/>
    <w:basedOn w:val="DefaultParagraphFont"/>
    <w:rsid w:val="00AF04E9"/>
  </w:style>
  <w:style w:type="paragraph" w:customStyle="1" w:styleId="Spacer">
    <w:name w:val="Spacer"/>
    <w:basedOn w:val="Heading1"/>
    <w:link w:val="SpacerChar"/>
    <w:autoRedefine/>
    <w:uiPriority w:val="4"/>
    <w:qFormat/>
    <w:rsid w:val="00AF04E9"/>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AF04E9"/>
    <w:rPr>
      <w:rFonts w:ascii="Georgia" w:eastAsiaTheme="majorEastAsia" w:hAnsi="Georgia" w:cstheme="majorBidi"/>
      <w:b/>
      <w:bCs/>
      <w:szCs w:val="32"/>
    </w:rPr>
  </w:style>
  <w:style w:type="paragraph" w:customStyle="1" w:styleId="msonormal0">
    <w:name w:val="msonormal"/>
    <w:basedOn w:val="Normal"/>
    <w:qFormat/>
    <w:rsid w:val="00AF04E9"/>
    <w:pPr>
      <w:spacing w:before="100" w:beforeAutospacing="1" w:after="100" w:afterAutospacing="1"/>
    </w:pPr>
    <w:rPr>
      <w:rFonts w:eastAsia="Times New Roman"/>
    </w:rPr>
  </w:style>
  <w:style w:type="character" w:customStyle="1" w:styleId="dropcap1">
    <w:name w:val="dropcap1"/>
    <w:rsid w:val="00AF04E9"/>
  </w:style>
  <w:style w:type="paragraph" w:customStyle="1" w:styleId="Style31">
    <w:name w:val="Style31"/>
    <w:basedOn w:val="Normal"/>
    <w:uiPriority w:val="99"/>
    <w:qFormat/>
    <w:rsid w:val="00AF04E9"/>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AF04E9"/>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AF04E9"/>
    <w:pPr>
      <w:spacing w:line="200" w:lineRule="exact"/>
      <w:jc w:val="both"/>
    </w:pPr>
    <w:rPr>
      <w:rFonts w:ascii="Palatino Linotype" w:hAnsi="Palatino Linotype" w:cs="Palatino Linotype"/>
    </w:rPr>
  </w:style>
  <w:style w:type="character" w:customStyle="1" w:styleId="FontStyle72">
    <w:name w:val="Font Style72"/>
    <w:uiPriority w:val="99"/>
    <w:rsid w:val="00AF04E9"/>
    <w:rPr>
      <w:rFonts w:ascii="Cambria" w:hAnsi="Cambria" w:cs="Cambria" w:hint="default"/>
      <w:sz w:val="16"/>
      <w:szCs w:val="16"/>
    </w:rPr>
  </w:style>
  <w:style w:type="character" w:customStyle="1" w:styleId="FontStyle73">
    <w:name w:val="Font Style73"/>
    <w:uiPriority w:val="99"/>
    <w:rsid w:val="00AF04E9"/>
    <w:rPr>
      <w:rFonts w:ascii="Cambria" w:hAnsi="Cambria" w:cs="Cambria" w:hint="default"/>
      <w:i/>
      <w:iCs/>
      <w:sz w:val="16"/>
      <w:szCs w:val="16"/>
    </w:rPr>
  </w:style>
  <w:style w:type="character" w:customStyle="1" w:styleId="UnderlinestyleChar2">
    <w:name w:val="Underline style Char2"/>
    <w:rsid w:val="00AF04E9"/>
    <w:rPr>
      <w:sz w:val="22"/>
      <w:szCs w:val="24"/>
      <w:u w:val="single"/>
      <w:lang w:val="en-US" w:eastAsia="en-US" w:bidi="ar-SA"/>
    </w:rPr>
  </w:style>
  <w:style w:type="character" w:customStyle="1" w:styleId="FontStyle49">
    <w:name w:val="Font Style49"/>
    <w:uiPriority w:val="99"/>
    <w:rsid w:val="00AF04E9"/>
    <w:rPr>
      <w:rFonts w:ascii="Cambria" w:hAnsi="Cambria" w:cs="Cambria"/>
      <w:sz w:val="20"/>
      <w:szCs w:val="20"/>
    </w:rPr>
  </w:style>
  <w:style w:type="character" w:customStyle="1" w:styleId="FontStyle50">
    <w:name w:val="Font Style50"/>
    <w:uiPriority w:val="99"/>
    <w:rsid w:val="00AF04E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AF04E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F04E9"/>
    <w:rPr>
      <w:rFonts w:ascii="Cambria" w:eastAsia="Cambria" w:hAnsi="Cambria" w:cs="Cambria"/>
      <w:spacing w:val="-3"/>
      <w:sz w:val="22"/>
      <w:szCs w:val="20"/>
    </w:rPr>
  </w:style>
  <w:style w:type="character" w:customStyle="1" w:styleId="kn">
    <w:name w:val="kn"/>
    <w:basedOn w:val="DefaultParagraphFont"/>
    <w:rsid w:val="00AF04E9"/>
  </w:style>
  <w:style w:type="character" w:customStyle="1" w:styleId="NoterefInText">
    <w:name w:val="_NoterefInText"/>
    <w:uiPriority w:val="99"/>
    <w:rsid w:val="00AF04E9"/>
    <w:rPr>
      <w:rFonts w:cs="AKDPE C+ Utopia"/>
      <w:color w:val="000000"/>
    </w:rPr>
  </w:style>
  <w:style w:type="character" w:customStyle="1" w:styleId="postauthor">
    <w:name w:val="postauthor"/>
    <w:basedOn w:val="DefaultParagraphFont"/>
    <w:rsid w:val="00AF04E9"/>
  </w:style>
  <w:style w:type="paragraph" w:customStyle="1" w:styleId="notes-source-hasnotes">
    <w:name w:val="notes-source-hasnotes"/>
    <w:basedOn w:val="Normal"/>
    <w:qFormat/>
    <w:rsid w:val="00AF04E9"/>
    <w:pPr>
      <w:spacing w:before="100" w:beforeAutospacing="1" w:after="100" w:afterAutospacing="1"/>
    </w:pPr>
    <w:rPr>
      <w:rFonts w:ascii="Tahoma" w:hAnsi="Tahoma"/>
      <w:szCs w:val="20"/>
    </w:rPr>
  </w:style>
  <w:style w:type="character" w:customStyle="1" w:styleId="span">
    <w:name w:val="span"/>
    <w:basedOn w:val="DefaultParagraphFont"/>
    <w:rsid w:val="00AF04E9"/>
  </w:style>
  <w:style w:type="character" w:customStyle="1" w:styleId="maintitle">
    <w:name w:val="maintitle"/>
    <w:basedOn w:val="DefaultParagraphFont"/>
    <w:rsid w:val="00AF04E9"/>
  </w:style>
  <w:style w:type="character" w:customStyle="1" w:styleId="thirdparty-logo">
    <w:name w:val="thirdparty-logo"/>
    <w:basedOn w:val="DefaultParagraphFont"/>
    <w:rsid w:val="00AF04E9"/>
  </w:style>
  <w:style w:type="character" w:customStyle="1" w:styleId="posted">
    <w:name w:val="posted"/>
    <w:basedOn w:val="DefaultParagraphFont"/>
    <w:rsid w:val="00AF04E9"/>
  </w:style>
  <w:style w:type="character" w:customStyle="1" w:styleId="ticker">
    <w:name w:val="ticker"/>
    <w:basedOn w:val="DefaultParagraphFont"/>
    <w:rsid w:val="00AF04E9"/>
  </w:style>
  <w:style w:type="paragraph" w:customStyle="1" w:styleId="articlemeta">
    <w:name w:val="articlemeta"/>
    <w:basedOn w:val="Normal"/>
    <w:qFormat/>
    <w:rsid w:val="00AF04E9"/>
    <w:pPr>
      <w:spacing w:before="100" w:beforeAutospacing="1" w:after="100" w:afterAutospacing="1"/>
    </w:pPr>
    <w:rPr>
      <w:rFonts w:ascii="Tahoma" w:hAnsi="Tahoma"/>
      <w:szCs w:val="20"/>
    </w:rPr>
  </w:style>
  <w:style w:type="character" w:customStyle="1" w:styleId="vcard">
    <w:name w:val="vcard"/>
    <w:basedOn w:val="DefaultParagraphFont"/>
    <w:rsid w:val="00AF04E9"/>
  </w:style>
  <w:style w:type="character" w:customStyle="1" w:styleId="print-footnote">
    <w:name w:val="print-footnote"/>
    <w:basedOn w:val="DefaultParagraphFont"/>
    <w:rsid w:val="00AF04E9"/>
  </w:style>
  <w:style w:type="character" w:customStyle="1" w:styleId="datestring">
    <w:name w:val="datestring"/>
    <w:basedOn w:val="DefaultParagraphFont"/>
    <w:rsid w:val="00AF04E9"/>
  </w:style>
  <w:style w:type="paragraph" w:customStyle="1" w:styleId="noindent0">
    <w:name w:val="no_indent"/>
    <w:basedOn w:val="Normal"/>
    <w:qFormat/>
    <w:rsid w:val="00AF04E9"/>
    <w:pPr>
      <w:spacing w:before="100" w:beforeAutospacing="1" w:after="100" w:afterAutospacing="1"/>
    </w:pPr>
    <w:rPr>
      <w:rFonts w:ascii="Tahoma" w:hAnsi="Tahoma"/>
      <w:szCs w:val="20"/>
    </w:rPr>
  </w:style>
  <w:style w:type="character" w:customStyle="1" w:styleId="email">
    <w:name w:val="email"/>
    <w:basedOn w:val="DefaultParagraphFont"/>
    <w:rsid w:val="00AF04E9"/>
  </w:style>
  <w:style w:type="paragraph" w:customStyle="1" w:styleId="left">
    <w:name w:val="left"/>
    <w:basedOn w:val="Normal"/>
    <w:qFormat/>
    <w:rsid w:val="00AF04E9"/>
    <w:pPr>
      <w:spacing w:before="100" w:beforeAutospacing="1" w:after="100" w:afterAutospacing="1"/>
    </w:pPr>
    <w:rPr>
      <w:rFonts w:ascii="Tahoma" w:hAnsi="Tahoma"/>
      <w:szCs w:val="20"/>
    </w:rPr>
  </w:style>
  <w:style w:type="character" w:customStyle="1" w:styleId="gptad">
    <w:name w:val="gptad"/>
    <w:basedOn w:val="DefaultParagraphFont"/>
    <w:rsid w:val="00AF04E9"/>
  </w:style>
  <w:style w:type="paragraph" w:customStyle="1" w:styleId="creditpostedmodified">
    <w:name w:val="credit_posted_modified"/>
    <w:basedOn w:val="Normal"/>
    <w:qFormat/>
    <w:rsid w:val="00AF04E9"/>
    <w:pPr>
      <w:spacing w:before="100" w:beforeAutospacing="1" w:after="100" w:afterAutospacing="1"/>
    </w:pPr>
    <w:rPr>
      <w:rFonts w:ascii="Tahoma" w:hAnsi="Tahoma"/>
      <w:szCs w:val="20"/>
    </w:rPr>
  </w:style>
  <w:style w:type="character" w:customStyle="1" w:styleId="creditline">
    <w:name w:val="creditline"/>
    <w:basedOn w:val="DefaultParagraphFont"/>
    <w:rsid w:val="00AF04E9"/>
  </w:style>
  <w:style w:type="character" w:customStyle="1" w:styleId="grd">
    <w:name w:val="grd"/>
    <w:basedOn w:val="DefaultParagraphFont"/>
    <w:rsid w:val="00AF04E9"/>
  </w:style>
  <w:style w:type="paragraph" w:customStyle="1" w:styleId="hs-text-container">
    <w:name w:val="hs-text-container"/>
    <w:basedOn w:val="Normal"/>
    <w:qFormat/>
    <w:rsid w:val="00AF04E9"/>
    <w:pPr>
      <w:spacing w:before="100" w:beforeAutospacing="1" w:after="100" w:afterAutospacing="1"/>
    </w:pPr>
    <w:rPr>
      <w:rFonts w:ascii="Tahoma" w:hAnsi="Tahoma"/>
      <w:szCs w:val="20"/>
    </w:rPr>
  </w:style>
  <w:style w:type="character" w:customStyle="1" w:styleId="changed">
    <w:name w:val="changed"/>
    <w:basedOn w:val="DefaultParagraphFont"/>
    <w:rsid w:val="00AF04E9"/>
  </w:style>
  <w:style w:type="character" w:customStyle="1" w:styleId="article-author-name">
    <w:name w:val="article-author-name"/>
    <w:basedOn w:val="DefaultParagraphFont"/>
    <w:rsid w:val="00AF04E9"/>
  </w:style>
  <w:style w:type="character" w:customStyle="1" w:styleId="bioexcerpt">
    <w:name w:val="bio_excerpt"/>
    <w:basedOn w:val="DefaultParagraphFont"/>
    <w:rsid w:val="00AF04E9"/>
  </w:style>
  <w:style w:type="character" w:customStyle="1" w:styleId="commentcount">
    <w:name w:val="comment_count"/>
    <w:basedOn w:val="DefaultParagraphFont"/>
    <w:rsid w:val="00AF04E9"/>
  </w:style>
  <w:style w:type="character" w:customStyle="1" w:styleId="searchtermshighlighted">
    <w:name w:val="searchtermshighlighted"/>
    <w:basedOn w:val="DefaultParagraphFont"/>
    <w:rsid w:val="00AF04E9"/>
  </w:style>
  <w:style w:type="character" w:customStyle="1" w:styleId="contributornametrigger">
    <w:name w:val="contributornametrigger"/>
    <w:basedOn w:val="DefaultParagraphFont"/>
    <w:rsid w:val="00AF04E9"/>
  </w:style>
  <w:style w:type="character" w:customStyle="1" w:styleId="bylinepipe">
    <w:name w:val="bylinepipe"/>
    <w:basedOn w:val="DefaultParagraphFont"/>
    <w:rsid w:val="00AF04E9"/>
  </w:style>
  <w:style w:type="character" w:customStyle="1" w:styleId="lucenesearchresulturlb">
    <w:name w:val="lucene_search_result_url_b"/>
    <w:basedOn w:val="DefaultParagraphFont"/>
    <w:rsid w:val="00AF04E9"/>
  </w:style>
  <w:style w:type="character" w:customStyle="1" w:styleId="faculty-title">
    <w:name w:val="faculty-title"/>
    <w:basedOn w:val="DefaultParagraphFont"/>
    <w:rsid w:val="00AF04E9"/>
  </w:style>
  <w:style w:type="character" w:customStyle="1" w:styleId="volume">
    <w:name w:val="volume"/>
    <w:basedOn w:val="DefaultParagraphFont"/>
    <w:rsid w:val="00AF04E9"/>
  </w:style>
  <w:style w:type="character" w:customStyle="1" w:styleId="issue">
    <w:name w:val="issue"/>
    <w:basedOn w:val="DefaultParagraphFont"/>
    <w:rsid w:val="00AF04E9"/>
  </w:style>
  <w:style w:type="character" w:customStyle="1" w:styleId="pages">
    <w:name w:val="pages"/>
    <w:basedOn w:val="DefaultParagraphFont"/>
    <w:rsid w:val="00AF04E9"/>
  </w:style>
  <w:style w:type="character" w:customStyle="1" w:styleId="person">
    <w:name w:val="person"/>
    <w:basedOn w:val="DefaultParagraphFont"/>
    <w:rsid w:val="00AF04E9"/>
  </w:style>
  <w:style w:type="character" w:customStyle="1" w:styleId="corresponding">
    <w:name w:val="corresponding"/>
    <w:basedOn w:val="DefaultParagraphFont"/>
    <w:rsid w:val="00AF04E9"/>
  </w:style>
  <w:style w:type="paragraph" w:customStyle="1" w:styleId="entry-meta">
    <w:name w:val="entry-meta"/>
    <w:basedOn w:val="Normal"/>
    <w:qFormat/>
    <w:rsid w:val="00AF04E9"/>
    <w:pPr>
      <w:spacing w:before="100" w:beforeAutospacing="1" w:after="100" w:afterAutospacing="1"/>
    </w:pPr>
    <w:rPr>
      <w:rFonts w:ascii="Tahoma" w:hAnsi="Tahoma"/>
      <w:szCs w:val="20"/>
    </w:rPr>
  </w:style>
  <w:style w:type="character" w:customStyle="1" w:styleId="post-time">
    <w:name w:val="post-time"/>
    <w:basedOn w:val="DefaultParagraphFont"/>
    <w:rsid w:val="00AF04E9"/>
  </w:style>
  <w:style w:type="paragraph" w:customStyle="1" w:styleId="articledetails">
    <w:name w:val="articledetails"/>
    <w:basedOn w:val="Normal"/>
    <w:qFormat/>
    <w:rsid w:val="00AF04E9"/>
    <w:pPr>
      <w:spacing w:before="100" w:beforeAutospacing="1" w:after="100" w:afterAutospacing="1"/>
    </w:pPr>
    <w:rPr>
      <w:rFonts w:ascii="Tahoma" w:hAnsi="Tahoma"/>
      <w:szCs w:val="20"/>
    </w:rPr>
  </w:style>
  <w:style w:type="character" w:customStyle="1" w:styleId="posted-and-updated">
    <w:name w:val="posted-and-updated"/>
    <w:basedOn w:val="DefaultParagraphFont"/>
    <w:rsid w:val="00AF04E9"/>
  </w:style>
  <w:style w:type="paragraph" w:customStyle="1" w:styleId="aff">
    <w:name w:val="aff"/>
    <w:basedOn w:val="Normal"/>
    <w:qFormat/>
    <w:rsid w:val="00AF04E9"/>
    <w:pPr>
      <w:spacing w:before="100" w:beforeAutospacing="1" w:after="100" w:afterAutospacing="1"/>
    </w:pPr>
    <w:rPr>
      <w:rFonts w:ascii="Tahoma" w:hAnsi="Tahoma"/>
      <w:szCs w:val="20"/>
    </w:rPr>
  </w:style>
  <w:style w:type="character" w:customStyle="1" w:styleId="entry-author">
    <w:name w:val="entry-author"/>
    <w:basedOn w:val="DefaultParagraphFont"/>
    <w:rsid w:val="00AF04E9"/>
  </w:style>
  <w:style w:type="character" w:customStyle="1" w:styleId="entry-author-name">
    <w:name w:val="entry-author-name"/>
    <w:basedOn w:val="DefaultParagraphFont"/>
    <w:rsid w:val="00AF04E9"/>
  </w:style>
  <w:style w:type="character" w:customStyle="1" w:styleId="contrib-degrees">
    <w:name w:val="contrib-degrees"/>
    <w:basedOn w:val="DefaultParagraphFont"/>
    <w:rsid w:val="00AF04E9"/>
  </w:style>
  <w:style w:type="character" w:customStyle="1" w:styleId="contrib-on-behalf-of">
    <w:name w:val="contrib-on-behalf-of"/>
    <w:basedOn w:val="DefaultParagraphFont"/>
    <w:rsid w:val="00AF04E9"/>
  </w:style>
  <w:style w:type="character" w:customStyle="1" w:styleId="pubtime">
    <w:name w:val="pubtime"/>
    <w:basedOn w:val="DefaultParagraphFont"/>
    <w:rsid w:val="00AF04E9"/>
  </w:style>
  <w:style w:type="character" w:customStyle="1" w:styleId="time">
    <w:name w:val="time"/>
    <w:basedOn w:val="DefaultParagraphFont"/>
    <w:rsid w:val="00AF04E9"/>
  </w:style>
  <w:style w:type="character" w:customStyle="1" w:styleId="fbcommentscount">
    <w:name w:val="fb_comments_count"/>
    <w:basedOn w:val="DefaultParagraphFont"/>
    <w:rsid w:val="00AF04E9"/>
  </w:style>
  <w:style w:type="character" w:customStyle="1" w:styleId="stsharethiscustom">
    <w:name w:val="st_sharethis_custom"/>
    <w:basedOn w:val="DefaultParagraphFont"/>
    <w:rsid w:val="00AF04E9"/>
  </w:style>
  <w:style w:type="paragraph" w:customStyle="1" w:styleId="permalinkable">
    <w:name w:val="permalinkable"/>
    <w:basedOn w:val="Normal"/>
    <w:qFormat/>
    <w:rsid w:val="00AF04E9"/>
    <w:pPr>
      <w:spacing w:before="100" w:beforeAutospacing="1" w:after="100" w:afterAutospacing="1"/>
    </w:pPr>
    <w:rPr>
      <w:rFonts w:ascii="Tahoma" w:hAnsi="Tahoma"/>
      <w:szCs w:val="20"/>
    </w:rPr>
  </w:style>
  <w:style w:type="character" w:customStyle="1" w:styleId="post-date">
    <w:name w:val="post-date"/>
    <w:basedOn w:val="DefaultParagraphFont"/>
    <w:rsid w:val="00AF04E9"/>
  </w:style>
  <w:style w:type="character" w:customStyle="1" w:styleId="articleauthor0">
    <w:name w:val="article_author"/>
    <w:basedOn w:val="DefaultParagraphFont"/>
    <w:rsid w:val="00AF04E9"/>
  </w:style>
  <w:style w:type="character" w:customStyle="1" w:styleId="articleissue">
    <w:name w:val="article_issue"/>
    <w:basedOn w:val="DefaultParagraphFont"/>
    <w:rsid w:val="00AF04E9"/>
  </w:style>
  <w:style w:type="character" w:customStyle="1" w:styleId="a-size-large">
    <w:name w:val="a-size-large"/>
    <w:basedOn w:val="DefaultParagraphFont"/>
    <w:rsid w:val="00AF04E9"/>
  </w:style>
  <w:style w:type="character" w:customStyle="1" w:styleId="a-size-medium">
    <w:name w:val="a-size-medium"/>
    <w:basedOn w:val="DefaultParagraphFont"/>
    <w:rsid w:val="00AF04E9"/>
  </w:style>
  <w:style w:type="character" w:customStyle="1" w:styleId="contribution">
    <w:name w:val="contribution"/>
    <w:basedOn w:val="DefaultParagraphFont"/>
    <w:rsid w:val="00AF04E9"/>
  </w:style>
  <w:style w:type="character" w:customStyle="1" w:styleId="a-color-secondary">
    <w:name w:val="a-color-secondary"/>
    <w:basedOn w:val="DefaultParagraphFont"/>
    <w:rsid w:val="00AF04E9"/>
  </w:style>
  <w:style w:type="paragraph" w:customStyle="1" w:styleId="sbyline">
    <w:name w:val="sbyline"/>
    <w:basedOn w:val="Normal"/>
    <w:qFormat/>
    <w:rsid w:val="00AF04E9"/>
    <w:pPr>
      <w:spacing w:before="100" w:beforeAutospacing="1" w:after="100" w:afterAutospacing="1"/>
    </w:pPr>
    <w:rPr>
      <w:rFonts w:ascii="Tahoma" w:hAnsi="Tahoma"/>
      <w:szCs w:val="20"/>
    </w:rPr>
  </w:style>
  <w:style w:type="character" w:customStyle="1" w:styleId="ui-author">
    <w:name w:val="ui-author"/>
    <w:basedOn w:val="DefaultParagraphFont"/>
    <w:rsid w:val="00AF04E9"/>
  </w:style>
  <w:style w:type="character" w:customStyle="1" w:styleId="ui-staffline">
    <w:name w:val="ui-staffline"/>
    <w:basedOn w:val="DefaultParagraphFont"/>
    <w:rsid w:val="00AF04E9"/>
  </w:style>
  <w:style w:type="paragraph" w:customStyle="1" w:styleId="promotion-tag-p">
    <w:name w:val="promotion-tag-p"/>
    <w:basedOn w:val="Normal"/>
    <w:qFormat/>
    <w:rsid w:val="00AF04E9"/>
    <w:pPr>
      <w:spacing w:before="100" w:beforeAutospacing="1" w:after="100" w:afterAutospacing="1"/>
    </w:pPr>
    <w:rPr>
      <w:rFonts w:ascii="Tahoma" w:hAnsi="Tahoma"/>
      <w:szCs w:val="20"/>
    </w:rPr>
  </w:style>
  <w:style w:type="character" w:customStyle="1" w:styleId="value">
    <w:name w:val="value"/>
    <w:basedOn w:val="DefaultParagraphFont"/>
    <w:rsid w:val="00AF04E9"/>
  </w:style>
  <w:style w:type="character" w:customStyle="1" w:styleId="specialissuelabel">
    <w:name w:val="specialissuelabel"/>
    <w:basedOn w:val="DefaultParagraphFont"/>
    <w:rsid w:val="00AF04E9"/>
  </w:style>
  <w:style w:type="character" w:customStyle="1" w:styleId="wp-smiley">
    <w:name w:val="wp-smiley"/>
    <w:basedOn w:val="DefaultParagraphFont"/>
    <w:rsid w:val="00AF04E9"/>
  </w:style>
  <w:style w:type="character" w:customStyle="1" w:styleId="artjournal">
    <w:name w:val="art_journal"/>
    <w:basedOn w:val="DefaultParagraphFont"/>
    <w:rsid w:val="00AF04E9"/>
  </w:style>
  <w:style w:type="character" w:customStyle="1" w:styleId="artdatevolumeissuepart">
    <w:name w:val="art_datevolumeissuepart"/>
    <w:basedOn w:val="DefaultParagraphFont"/>
    <w:rsid w:val="00AF04E9"/>
  </w:style>
  <w:style w:type="character" w:customStyle="1" w:styleId="artpages">
    <w:name w:val="art_pages"/>
    <w:basedOn w:val="DefaultParagraphFont"/>
    <w:rsid w:val="00AF04E9"/>
  </w:style>
  <w:style w:type="character" w:customStyle="1" w:styleId="singlehighlightclass">
    <w:name w:val="single_highlight_class"/>
    <w:basedOn w:val="DefaultParagraphFont"/>
    <w:rsid w:val="00AF04E9"/>
  </w:style>
  <w:style w:type="character" w:customStyle="1" w:styleId="degree">
    <w:name w:val="degree"/>
    <w:basedOn w:val="DefaultParagraphFont"/>
    <w:rsid w:val="00AF04E9"/>
  </w:style>
  <w:style w:type="character" w:customStyle="1" w:styleId="major">
    <w:name w:val="major"/>
    <w:basedOn w:val="DefaultParagraphFont"/>
    <w:rsid w:val="00AF04E9"/>
  </w:style>
  <w:style w:type="character" w:customStyle="1" w:styleId="views">
    <w:name w:val="views"/>
    <w:basedOn w:val="DefaultParagraphFont"/>
    <w:rsid w:val="00AF04E9"/>
  </w:style>
  <w:style w:type="character" w:customStyle="1" w:styleId="stmainservices">
    <w:name w:val="stmainservices"/>
    <w:basedOn w:val="DefaultParagraphFont"/>
    <w:rsid w:val="00AF04E9"/>
  </w:style>
  <w:style w:type="character" w:customStyle="1" w:styleId="stbubblehcount">
    <w:name w:val="stbubble_hcount"/>
    <w:basedOn w:val="DefaultParagraphFont"/>
    <w:rsid w:val="00AF04E9"/>
  </w:style>
  <w:style w:type="paragraph" w:customStyle="1" w:styleId="Document0">
    <w:name w:val="_Document"/>
    <w:basedOn w:val="Default"/>
    <w:next w:val="Default"/>
    <w:uiPriority w:val="99"/>
    <w:qFormat/>
    <w:rsid w:val="00AF04E9"/>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qFormat/>
    <w:rsid w:val="00AF04E9"/>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qFormat/>
    <w:rsid w:val="00AF04E9"/>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qFormat/>
    <w:rsid w:val="00AF04E9"/>
    <w:pPr>
      <w:spacing w:before="100" w:beforeAutospacing="1" w:after="100" w:afterAutospacing="1"/>
    </w:pPr>
    <w:rPr>
      <w:rFonts w:ascii="Tahoma" w:hAnsi="Tahoma"/>
      <w:szCs w:val="20"/>
    </w:rPr>
  </w:style>
  <w:style w:type="paragraph" w:customStyle="1" w:styleId="odd">
    <w:name w:val="odd"/>
    <w:basedOn w:val="Normal"/>
    <w:qFormat/>
    <w:rsid w:val="00AF04E9"/>
    <w:pPr>
      <w:spacing w:before="100" w:beforeAutospacing="1" w:after="100" w:afterAutospacing="1"/>
    </w:pPr>
    <w:rPr>
      <w:rFonts w:ascii="Tahoma" w:hAnsi="Tahoma"/>
      <w:szCs w:val="20"/>
    </w:rPr>
  </w:style>
  <w:style w:type="character" w:customStyle="1" w:styleId="article-author">
    <w:name w:val="article-author"/>
    <w:basedOn w:val="DefaultParagraphFont"/>
    <w:rsid w:val="00AF04E9"/>
  </w:style>
  <w:style w:type="character" w:customStyle="1" w:styleId="tolocaltime">
    <w:name w:val="tolocaltime"/>
    <w:basedOn w:val="DefaultParagraphFont"/>
    <w:rsid w:val="00AF04E9"/>
  </w:style>
  <w:style w:type="character" w:customStyle="1" w:styleId="posted-on">
    <w:name w:val="posted-on"/>
    <w:basedOn w:val="DefaultParagraphFont"/>
    <w:rsid w:val="00AF04E9"/>
  </w:style>
  <w:style w:type="character" w:customStyle="1" w:styleId="even">
    <w:name w:val="even"/>
    <w:basedOn w:val="DefaultParagraphFont"/>
    <w:rsid w:val="00AF04E9"/>
  </w:style>
  <w:style w:type="paragraph" w:customStyle="1" w:styleId="volissue">
    <w:name w:val="volissue"/>
    <w:basedOn w:val="Normal"/>
    <w:qFormat/>
    <w:rsid w:val="00AF04E9"/>
    <w:pPr>
      <w:spacing w:before="100" w:beforeAutospacing="1" w:after="100" w:afterAutospacing="1"/>
    </w:pPr>
    <w:rPr>
      <w:rFonts w:ascii="Tahoma" w:hAnsi="Tahoma"/>
      <w:szCs w:val="20"/>
    </w:rPr>
  </w:style>
  <w:style w:type="character" w:customStyle="1" w:styleId="tChar">
    <w:name w:val="t Char"/>
    <w:rsid w:val="00AF04E9"/>
    <w:rPr>
      <w:rFonts w:ascii="Georgia" w:eastAsia="Times New Roman" w:hAnsi="Georgia" w:cs="Calibri"/>
      <w:b/>
      <w:lang w:val="x-none" w:eastAsia="x-none"/>
    </w:rPr>
  </w:style>
  <w:style w:type="paragraph" w:customStyle="1" w:styleId="BoldUnderlineChar20">
    <w:name w:val="BoldUnderline Char2"/>
    <w:link w:val="BoldUnderlineChar2Char"/>
    <w:qFormat/>
    <w:rsid w:val="00AF04E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F04E9"/>
    <w:rPr>
      <w:rFonts w:ascii="Times New Roman" w:eastAsia="Times New Roman" w:hAnsi="Times New Roman" w:cs="Times New Roman"/>
      <w:b/>
      <w:sz w:val="20"/>
      <w:u w:val="single"/>
    </w:rPr>
  </w:style>
  <w:style w:type="character" w:customStyle="1" w:styleId="UnderlineCharChar4">
    <w:name w:val="Underline Char Char4"/>
    <w:rsid w:val="00AF04E9"/>
    <w:rPr>
      <w:szCs w:val="24"/>
      <w:u w:val="single"/>
      <w:lang w:val="en-US" w:eastAsia="en-US" w:bidi="ar-SA"/>
    </w:rPr>
  </w:style>
  <w:style w:type="character" w:customStyle="1" w:styleId="BoldUnderlineCharChar3">
    <w:name w:val="BoldUnderline Char Char3"/>
    <w:rsid w:val="00AF04E9"/>
    <w:rPr>
      <w:b/>
      <w:szCs w:val="24"/>
      <w:u w:val="single"/>
      <w:lang w:val="en-US" w:eastAsia="en-US" w:bidi="ar-SA"/>
    </w:rPr>
  </w:style>
  <w:style w:type="character" w:customStyle="1" w:styleId="BoldUnderlineCharChar2">
    <w:name w:val="BoldUnderline Char Char2"/>
    <w:rsid w:val="00AF04E9"/>
    <w:rPr>
      <w:b/>
      <w:szCs w:val="24"/>
      <w:u w:val="single"/>
      <w:lang w:val="en-US" w:eastAsia="en-US" w:bidi="ar-SA"/>
    </w:rPr>
  </w:style>
  <w:style w:type="character" w:customStyle="1" w:styleId="i">
    <w:name w:val="i"/>
    <w:basedOn w:val="DefaultParagraphFont"/>
    <w:uiPriority w:val="99"/>
    <w:rsid w:val="00AF04E9"/>
  </w:style>
  <w:style w:type="character" w:customStyle="1" w:styleId="current-selection">
    <w:name w:val="current-selection"/>
    <w:basedOn w:val="DefaultParagraphFont"/>
    <w:rsid w:val="00AF04E9"/>
  </w:style>
  <w:style w:type="character" w:customStyle="1" w:styleId="aa">
    <w:name w:val="_"/>
    <w:basedOn w:val="DefaultParagraphFont"/>
    <w:rsid w:val="00AF04E9"/>
  </w:style>
  <w:style w:type="character" w:customStyle="1" w:styleId="messagecontent">
    <w:name w:val="message_content"/>
    <w:rsid w:val="00AF04E9"/>
  </w:style>
  <w:style w:type="paragraph" w:customStyle="1" w:styleId="BriefTitleWorks">
    <w:name w:val="Brief Title Works"/>
    <w:basedOn w:val="Heading1"/>
    <w:link w:val="BriefTitleWorksChar"/>
    <w:qFormat/>
    <w:rsid w:val="00AF04E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AF04E9"/>
    <w:rPr>
      <w:rFonts w:ascii="Georgia" w:eastAsia="Times New Roman" w:hAnsi="Georgia" w:cs="Arial"/>
      <w:b/>
      <w:bCs/>
      <w:kern w:val="32"/>
      <w:szCs w:val="32"/>
      <w:u w:val="single"/>
    </w:rPr>
  </w:style>
  <w:style w:type="character" w:customStyle="1" w:styleId="twelptblackblack1">
    <w:name w:val="twelptblackblack1"/>
    <w:basedOn w:val="DefaultParagraphFont"/>
    <w:rsid w:val="00AF04E9"/>
    <w:rPr>
      <w:rFonts w:ascii="Verdana" w:hAnsi="Verdana" w:hint="default"/>
      <w:color w:val="000000"/>
      <w:sz w:val="16"/>
      <w:szCs w:val="16"/>
    </w:rPr>
  </w:style>
  <w:style w:type="character" w:customStyle="1" w:styleId="Heading3CharCharCharChar1">
    <w:name w:val="Heading 3 Char Char Char Char1"/>
    <w:rsid w:val="00AF04E9"/>
    <w:rPr>
      <w:rFonts w:cs="Arial"/>
      <w:bCs/>
      <w:szCs w:val="26"/>
      <w:u w:val="single"/>
      <w:lang w:val="en-US" w:eastAsia="en-US" w:bidi="ar-SA"/>
    </w:rPr>
  </w:style>
  <w:style w:type="paragraph" w:customStyle="1" w:styleId="conintrotext">
    <w:name w:val="conintrotext"/>
    <w:basedOn w:val="Normal"/>
    <w:uiPriority w:val="99"/>
    <w:qFormat/>
    <w:rsid w:val="00AF04E9"/>
    <w:pPr>
      <w:spacing w:before="100" w:beforeAutospacing="1" w:after="100" w:afterAutospacing="1"/>
    </w:pPr>
    <w:rPr>
      <w:rFonts w:ascii="Georgia" w:eastAsia="Times New Roman" w:hAnsi="Georgia"/>
    </w:rPr>
  </w:style>
  <w:style w:type="character" w:customStyle="1" w:styleId="comment-body">
    <w:name w:val="comment-body"/>
    <w:rsid w:val="00AF04E9"/>
  </w:style>
  <w:style w:type="character" w:customStyle="1" w:styleId="UnderlineCharCharChar1">
    <w:name w:val="Underline Char Char Char1"/>
    <w:rsid w:val="00AF04E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F04E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F04E9"/>
    <w:rPr>
      <w:rFonts w:asciiTheme="minorHAnsi" w:eastAsia="MS Mincho" w:hAnsiTheme="minorHAnsi"/>
      <w:b/>
      <w:sz w:val="24"/>
      <w:szCs w:val="24"/>
      <w:u w:val="single"/>
    </w:rPr>
  </w:style>
  <w:style w:type="paragraph" w:customStyle="1" w:styleId="assert">
    <w:name w:val="assert"/>
    <w:basedOn w:val="Normal"/>
    <w:uiPriority w:val="99"/>
    <w:qFormat/>
    <w:rsid w:val="00AF04E9"/>
    <w:pPr>
      <w:spacing w:before="100" w:beforeAutospacing="1" w:after="100" w:afterAutospacing="1"/>
    </w:pPr>
    <w:rPr>
      <w:rFonts w:ascii="Georgia" w:eastAsia="Times New Roman" w:hAnsi="Georgia"/>
    </w:rPr>
  </w:style>
  <w:style w:type="paragraph" w:customStyle="1" w:styleId="center">
    <w:name w:val="center"/>
    <w:basedOn w:val="Normal"/>
    <w:uiPriority w:val="99"/>
    <w:qFormat/>
    <w:rsid w:val="00AF04E9"/>
    <w:pPr>
      <w:spacing w:before="100" w:beforeAutospacing="1" w:after="100" w:afterAutospacing="1"/>
    </w:pPr>
    <w:rPr>
      <w:rFonts w:ascii="Georgia" w:eastAsia="Times New Roman" w:hAnsi="Georgia"/>
    </w:rPr>
  </w:style>
  <w:style w:type="character" w:customStyle="1" w:styleId="UnderlineChar1Char">
    <w:name w:val="Underline Char1 Char"/>
    <w:rsid w:val="00AF04E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F04E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F04E9"/>
    <w:rPr>
      <w:rFonts w:asciiTheme="minorHAnsi" w:eastAsia="MS Mincho" w:hAnsiTheme="minorHAnsi"/>
      <w:b/>
      <w:sz w:val="24"/>
      <w:szCs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F04E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F04E9"/>
    <w:rPr>
      <w:rFonts w:asciiTheme="minorHAnsi" w:eastAsia="MS Mincho" w:hAnsiTheme="minorHAnsi"/>
      <w:b/>
      <w:sz w:val="24"/>
      <w:szCs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F04E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F04E9"/>
    <w:rPr>
      <w:rFonts w:asciiTheme="minorHAnsi" w:eastAsia="MS Mincho" w:hAnsiTheme="minorHAnsi"/>
      <w:b/>
      <w:sz w:val="24"/>
      <w:szCs w:val="24"/>
      <w:u w:val="single"/>
    </w:rPr>
  </w:style>
  <w:style w:type="paragraph" w:customStyle="1" w:styleId="StyleBoldandUnderlineChar11ptBorderSinglesolidline">
    <w:name w:val="Style Bold and Underline Char + 11 pt Border: : (Single solid line..."/>
    <w:link w:val="StyleBoldandUnderlineChar11ptBorderSinglesolidlineChar"/>
    <w:qFormat/>
    <w:rsid w:val="00AF04E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F04E9"/>
    <w:rPr>
      <w:rFonts w:eastAsia="Times New Roman"/>
      <w:b/>
      <w:bCs/>
      <w:sz w:val="22"/>
      <w:szCs w:val="20"/>
      <w:u w:val="single"/>
      <w:bdr w:val="single" w:sz="4" w:space="0" w:color="auto"/>
    </w:rPr>
  </w:style>
  <w:style w:type="paragraph" w:customStyle="1" w:styleId="StyleStyle4ArialNarrow9ptBold">
    <w:name w:val="Style Style4 + Arial Narrow 9 pt Bold"/>
    <w:basedOn w:val="Normal"/>
    <w:link w:val="StyleStyle4ArialNarrow9ptBoldChar"/>
    <w:qFormat/>
    <w:rsid w:val="00AF04E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F04E9"/>
    <w:rPr>
      <w:rFonts w:ascii="Georgia" w:eastAsia="Times New Roman" w:hAnsi="Georgia"/>
      <w:b/>
      <w:bCs/>
      <w:sz w:val="22"/>
      <w:szCs w:val="22"/>
      <w:u w:val="single"/>
    </w:rPr>
  </w:style>
  <w:style w:type="character" w:customStyle="1" w:styleId="StyleBoldandUnderlineCharChar29pt">
    <w:name w:val="Style Bold and Underline Char Char2 + 9 pt"/>
    <w:rsid w:val="00AF04E9"/>
    <w:rPr>
      <w:rFonts w:ascii="Times New Roman" w:hAnsi="Times New Roman"/>
      <w:b/>
      <w:bCs/>
      <w:noProof w:val="0"/>
      <w:sz w:val="20"/>
      <w:u w:val="single"/>
    </w:rPr>
  </w:style>
  <w:style w:type="character" w:customStyle="1" w:styleId="StyleUnderlineCharChar19pt">
    <w:name w:val="Style Underline Char Char1 + 9 pt"/>
    <w:rsid w:val="00AF04E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F04E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F04E9"/>
    <w:rPr>
      <w:rFonts w:ascii="Georgia" w:eastAsia="Times New Roman" w:hAnsi="Georgia"/>
      <w:b/>
      <w:smallCaps/>
      <w:sz w:val="24"/>
      <w:szCs w:val="24"/>
      <w:u w:val="single"/>
    </w:rPr>
  </w:style>
  <w:style w:type="character" w:customStyle="1" w:styleId="HiddenBlockHeaderChar">
    <w:name w:val="Hidden Block Header Char"/>
    <w:link w:val="HiddenBlockHeader"/>
    <w:rsid w:val="00AF04E9"/>
    <w:rPr>
      <w:rFonts w:ascii="Times New Roman" w:eastAsia="Times New Roman" w:hAnsi="Times New Roman" w:cs="Times New Roman"/>
      <w:b/>
      <w:sz w:val="28"/>
    </w:rPr>
  </w:style>
  <w:style w:type="character" w:customStyle="1" w:styleId="FifthChar">
    <w:name w:val="Fifth Char"/>
    <w:link w:val="Fifth"/>
    <w:uiPriority w:val="99"/>
    <w:rsid w:val="00AF04E9"/>
    <w:rPr>
      <w:rFonts w:ascii="Avenir LT Std 45 Book" w:eastAsia="Calibri" w:hAnsi="Avenir LT Std 45 Book"/>
      <w:sz w:val="22"/>
      <w:szCs w:val="22"/>
    </w:rPr>
  </w:style>
  <w:style w:type="paragraph" w:customStyle="1" w:styleId="Third">
    <w:name w:val="Third"/>
    <w:basedOn w:val="Normal"/>
    <w:link w:val="ThirdChar"/>
    <w:qFormat/>
    <w:rsid w:val="00AF04E9"/>
    <w:rPr>
      <w:rFonts w:ascii="Georgia" w:eastAsia="Times New Roman" w:hAnsi="Georgia"/>
      <w:b/>
      <w:u w:val="single"/>
      <w:lang w:val="x-none" w:eastAsia="x-none"/>
    </w:rPr>
  </w:style>
  <w:style w:type="character" w:customStyle="1" w:styleId="ThirdChar">
    <w:name w:val="Third Char"/>
    <w:link w:val="Third"/>
    <w:rsid w:val="00AF04E9"/>
    <w:rPr>
      <w:rFonts w:ascii="Georgia" w:eastAsia="Times New Roman" w:hAnsi="Georgia"/>
      <w:b/>
      <w:sz w:val="22"/>
      <w:szCs w:val="22"/>
      <w:u w:val="single"/>
      <w:lang w:val="x-none" w:eastAsia="x-none"/>
    </w:rPr>
  </w:style>
  <w:style w:type="character" w:customStyle="1" w:styleId="article-record-publication-volume-issue">
    <w:name w:val="article-record-publication-volume-issue"/>
    <w:rsid w:val="00AF04E9"/>
  </w:style>
  <w:style w:type="character" w:customStyle="1" w:styleId="NothingCharChar">
    <w:name w:val="Nothing Char Char"/>
    <w:link w:val="NothingCharCharChar"/>
    <w:rsid w:val="00AF04E9"/>
  </w:style>
  <w:style w:type="character" w:customStyle="1" w:styleId="DebateUnderlineBoldCharChar">
    <w:name w:val="Debate Underline Bold Char Char"/>
    <w:rsid w:val="00AF04E9"/>
    <w:rPr>
      <w:rFonts w:ascii="Georgia" w:eastAsia="Times New Roman" w:hAnsi="Georgia"/>
      <w:b/>
      <w:u w:val="thick"/>
    </w:rPr>
  </w:style>
  <w:style w:type="character" w:customStyle="1" w:styleId="resultbodyblack">
    <w:name w:val="resultbodyblack"/>
    <w:rsid w:val="00AF04E9"/>
    <w:rPr>
      <w:rFonts w:cs="Times New Roman"/>
    </w:rPr>
  </w:style>
  <w:style w:type="paragraph" w:customStyle="1" w:styleId="CiteSmallText">
    <w:name w:val="Cite Small Text"/>
    <w:basedOn w:val="Normal"/>
    <w:uiPriority w:val="99"/>
    <w:qFormat/>
    <w:rsid w:val="00AF04E9"/>
    <w:pPr>
      <w:widowControl w:val="0"/>
      <w:spacing w:after="200"/>
    </w:pPr>
    <w:rPr>
      <w:rFonts w:ascii="Helvetica Neue" w:hAnsi="Helvetica Neue"/>
      <w:b/>
      <w:sz w:val="18"/>
    </w:rPr>
  </w:style>
  <w:style w:type="character" w:customStyle="1" w:styleId="3TagCite">
    <w:name w:val="3 Tag/Cite"/>
    <w:rsid w:val="00AF04E9"/>
    <w:rPr>
      <w:rFonts w:ascii="Times New Roman" w:hAnsi="Times New Roman"/>
      <w:b/>
    </w:rPr>
  </w:style>
  <w:style w:type="character" w:customStyle="1" w:styleId="4Qualifications">
    <w:name w:val="4 Qualifications"/>
    <w:rsid w:val="00AF04E9"/>
    <w:rPr>
      <w:rFonts w:ascii="Times New Roman" w:hAnsi="Times New Roman"/>
      <w:sz w:val="19"/>
    </w:rPr>
  </w:style>
  <w:style w:type="character" w:customStyle="1" w:styleId="6Underlined">
    <w:name w:val="6 Underlined"/>
    <w:rsid w:val="00AF04E9"/>
    <w:rPr>
      <w:rFonts w:ascii="Times New Roman" w:hAnsi="Times New Roman"/>
      <w:b/>
      <w:sz w:val="21"/>
      <w:u w:val="single"/>
    </w:rPr>
  </w:style>
  <w:style w:type="paragraph" w:customStyle="1" w:styleId="Cards1CharChar">
    <w:name w:val="Cards1 Char Char"/>
    <w:basedOn w:val="Normal"/>
    <w:link w:val="Cards1CharCharChar"/>
    <w:qFormat/>
    <w:rsid w:val="00AF04E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F04E9"/>
    <w:rPr>
      <w:rFonts w:ascii="Georgia" w:eastAsiaTheme="minorHAnsi" w:hAnsi="Georgia"/>
      <w:sz w:val="22"/>
      <w:szCs w:val="22"/>
      <w:lang w:val="x-none"/>
    </w:rPr>
  </w:style>
  <w:style w:type="character" w:customStyle="1" w:styleId="nohighlighting">
    <w:name w:val="no highlighting"/>
    <w:rsid w:val="00AF04E9"/>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AF04E9"/>
    <w:rPr>
      <w:rFonts w:ascii="Georgia" w:hAnsi="Georgia"/>
      <w:color w:val="0000FF"/>
      <w:sz w:val="12"/>
      <w:u w:val="single"/>
    </w:rPr>
  </w:style>
  <w:style w:type="character" w:customStyle="1" w:styleId="SwagChar">
    <w:name w:val="Swag Char"/>
    <w:link w:val="Swag"/>
    <w:rsid w:val="00AF04E9"/>
    <w:rPr>
      <w:rFonts w:ascii="Georgia" w:eastAsiaTheme="minorHAnsi" w:hAnsi="Georgia"/>
      <w:color w:val="0000FF"/>
      <w:sz w:val="12"/>
      <w:szCs w:val="22"/>
      <w:u w:val="single"/>
    </w:rPr>
  </w:style>
  <w:style w:type="paragraph" w:customStyle="1" w:styleId="StyleUnderlineTimesNewRoman1">
    <w:name w:val="Style Underline + Times New Roman1"/>
    <w:link w:val="StyleUnderlineTimesNewRoman1Char"/>
    <w:qFormat/>
    <w:rsid w:val="00AF04E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F04E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qFormat/>
    <w:rsid w:val="00AF04E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F04E9"/>
    <w:rPr>
      <w:rFonts w:ascii="Calibri" w:eastAsia="Times New Roman" w:hAnsi="Calibri" w:cs="Times New Roman"/>
      <w:b/>
      <w:bCs/>
      <w:sz w:val="22"/>
      <w:u w:val="single"/>
    </w:rPr>
  </w:style>
  <w:style w:type="character" w:customStyle="1" w:styleId="CharChar61">
    <w:name w:val="Char Char61"/>
    <w:rsid w:val="00AF04E9"/>
    <w:rPr>
      <w:rFonts w:cs="Arial"/>
      <w:bCs/>
      <w:sz w:val="16"/>
      <w:szCs w:val="26"/>
      <w:lang w:val="en-US" w:eastAsia="en-US" w:bidi="ar-SA"/>
    </w:rPr>
  </w:style>
  <w:style w:type="paragraph" w:customStyle="1" w:styleId="subhead10">
    <w:name w:val="subhead1"/>
    <w:basedOn w:val="Normal"/>
    <w:uiPriority w:val="99"/>
    <w:qFormat/>
    <w:rsid w:val="00AF04E9"/>
    <w:pPr>
      <w:spacing w:before="100" w:beforeAutospacing="1" w:after="100" w:afterAutospacing="1"/>
    </w:pPr>
    <w:rPr>
      <w:rFonts w:ascii="Georgia" w:eastAsia="Times New Roman" w:hAnsi="Georgia"/>
    </w:rPr>
  </w:style>
  <w:style w:type="character" w:customStyle="1" w:styleId="styledate0">
    <w:name w:val="styledate"/>
    <w:rsid w:val="00AF04E9"/>
  </w:style>
  <w:style w:type="character" w:customStyle="1" w:styleId="BoldandUnderlineChar1">
    <w:name w:val="Bold and Underline Char1"/>
    <w:rsid w:val="00AF04E9"/>
    <w:rPr>
      <w:b/>
      <w:szCs w:val="24"/>
      <w:u w:val="single"/>
      <w:lang w:val="en-US" w:eastAsia="en-US" w:bidi="ar-SA"/>
    </w:rPr>
  </w:style>
  <w:style w:type="character" w:customStyle="1" w:styleId="BoldandUnderlineChar1Char2">
    <w:name w:val="Bold and Underline Char1 Char2"/>
    <w:rsid w:val="00AF04E9"/>
    <w:rPr>
      <w:b/>
      <w:szCs w:val="24"/>
      <w:u w:val="single"/>
      <w:lang w:val="en-US" w:eastAsia="en-US" w:bidi="ar-SA"/>
    </w:rPr>
  </w:style>
  <w:style w:type="character" w:customStyle="1" w:styleId="BoldandUnderlineCharChar1">
    <w:name w:val="Bold and Underline Char Char1"/>
    <w:rsid w:val="00AF04E9"/>
    <w:rPr>
      <w:b/>
      <w:szCs w:val="24"/>
      <w:u w:val="single"/>
      <w:lang w:val="en-US" w:eastAsia="en-US" w:bidi="ar-SA"/>
    </w:rPr>
  </w:style>
  <w:style w:type="character" w:customStyle="1" w:styleId="title-link-wrapper">
    <w:name w:val="title-link-wrapper"/>
    <w:rsid w:val="00AF04E9"/>
  </w:style>
  <w:style w:type="character" w:customStyle="1" w:styleId="medium-font">
    <w:name w:val="medium-font"/>
    <w:rsid w:val="00AF04E9"/>
  </w:style>
  <w:style w:type="paragraph" w:customStyle="1" w:styleId="abstract">
    <w:name w:val="abstract"/>
    <w:basedOn w:val="Normal"/>
    <w:uiPriority w:val="99"/>
    <w:qFormat/>
    <w:rsid w:val="00AF04E9"/>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AF04E9"/>
    <w:rPr>
      <w:rFonts w:ascii="Georgia" w:eastAsia="Times New Roman" w:hAnsi="Georgia"/>
      <w:b/>
      <w:bCs/>
      <w:u w:val="single"/>
    </w:rPr>
  </w:style>
  <w:style w:type="character" w:customStyle="1" w:styleId="StyleUnderlineChar11ptBold2Char">
    <w:name w:val="Style Underline Char + 11 pt Bold2 Char"/>
    <w:link w:val="StyleUnderlineChar11ptBold2"/>
    <w:rsid w:val="00AF04E9"/>
    <w:rPr>
      <w:rFonts w:ascii="Georgia" w:eastAsia="Times New Roman" w:hAnsi="Georgia"/>
      <w:b/>
      <w:bCs/>
      <w:sz w:val="22"/>
      <w:szCs w:val="22"/>
      <w:u w:val="single"/>
    </w:rPr>
  </w:style>
  <w:style w:type="character" w:customStyle="1" w:styleId="ReallySamllTextChar">
    <w:name w:val="ReallySamllText Char"/>
    <w:link w:val="ReallySamllText"/>
    <w:rsid w:val="00AF04E9"/>
    <w:rPr>
      <w:sz w:val="12"/>
    </w:rPr>
  </w:style>
  <w:style w:type="paragraph" w:customStyle="1" w:styleId="StyleStyleUnderlineTimesNewRoman11pt">
    <w:name w:val="Style Style Underline + Times New Roman + 11 pt"/>
    <w:basedOn w:val="Normal"/>
    <w:link w:val="StyleStyleUnderlineTimesNewRoman11ptChar"/>
    <w:qFormat/>
    <w:rsid w:val="00AF04E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F04E9"/>
    <w:rPr>
      <w:rFonts w:ascii="Georgia" w:eastAsia="Times New Roman" w:hAnsi="Georgia"/>
      <w:sz w:val="22"/>
      <w:szCs w:val="22"/>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F04E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F04E9"/>
    <w:rPr>
      <w:rFonts w:ascii="Georgia" w:eastAsia="Times New Roman" w:hAnsi="Georgia"/>
      <w:sz w:val="22"/>
      <w:szCs w:val="22"/>
      <w:u w:val="single"/>
    </w:rPr>
  </w:style>
  <w:style w:type="character" w:customStyle="1" w:styleId="authoraffil">
    <w:name w:val="authoraffil"/>
    <w:rsid w:val="00AF04E9"/>
  </w:style>
  <w:style w:type="character" w:customStyle="1" w:styleId="CharChar8">
    <w:name w:val="Char Char8"/>
    <w:rsid w:val="00AF04E9"/>
    <w:rPr>
      <w:rFonts w:ascii="Georgia" w:eastAsia="Times New Roman" w:hAnsi="Georgia"/>
      <w:b/>
      <w:bCs/>
      <w:sz w:val="30"/>
      <w:szCs w:val="28"/>
      <w:u w:val="single"/>
    </w:rPr>
  </w:style>
  <w:style w:type="character" w:customStyle="1" w:styleId="TagsCharCharCharChar">
    <w:name w:val="Tags Char Char Char Char"/>
    <w:rsid w:val="00AF04E9"/>
    <w:rPr>
      <w:rFonts w:ascii="Times New Roman" w:eastAsia="Times New Roman" w:hAnsi="Times New Roman" w:cs="Times New Roman"/>
      <w:b/>
      <w:sz w:val="24"/>
      <w:szCs w:val="24"/>
    </w:rPr>
  </w:style>
  <w:style w:type="character" w:customStyle="1" w:styleId="Citation1Char">
    <w:name w:val="Citation1 Char"/>
    <w:link w:val="Citation10"/>
    <w:locked/>
    <w:rsid w:val="00AF04E9"/>
    <w:rPr>
      <w:rFonts w:ascii="Georgia" w:hAnsi="Georgia"/>
      <w:b/>
      <w:u w:val="single"/>
    </w:rPr>
  </w:style>
  <w:style w:type="paragraph" w:customStyle="1" w:styleId="Citation10">
    <w:name w:val="Citation1"/>
    <w:basedOn w:val="Normal"/>
    <w:link w:val="Citation1Char"/>
    <w:qFormat/>
    <w:rsid w:val="00AF04E9"/>
    <w:rPr>
      <w:rFonts w:ascii="Georgia" w:eastAsiaTheme="minorEastAsia" w:hAnsi="Georgia"/>
      <w:b/>
      <w:sz w:val="24"/>
      <w:szCs w:val="24"/>
      <w:u w:val="single"/>
    </w:rPr>
  </w:style>
  <w:style w:type="character" w:customStyle="1" w:styleId="TaglineChar">
    <w:name w:val="Tagline Char"/>
    <w:link w:val="Tagline0"/>
    <w:locked/>
    <w:rsid w:val="00AF04E9"/>
    <w:rPr>
      <w:rFonts w:ascii="Calibri" w:eastAsiaTheme="minorHAnsi" w:hAnsi="Calibri"/>
      <w:b/>
      <w:sz w:val="26"/>
      <w:szCs w:val="22"/>
    </w:rPr>
  </w:style>
  <w:style w:type="paragraph" w:customStyle="1" w:styleId="NothingCharCharChar">
    <w:name w:val="Nothing Char Char Char"/>
    <w:link w:val="NothingCharChar"/>
    <w:qFormat/>
    <w:rsid w:val="00AF04E9"/>
    <w:pPr>
      <w:jc w:val="both"/>
    </w:pPr>
  </w:style>
  <w:style w:type="paragraph" w:customStyle="1" w:styleId="StyleLeft021">
    <w:name w:val="Style Left:  0.2&quot;1"/>
    <w:basedOn w:val="Normal"/>
    <w:uiPriority w:val="99"/>
    <w:qFormat/>
    <w:rsid w:val="00AF04E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F04E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F04E9"/>
    <w:rPr>
      <w:rFonts w:ascii="Georgia" w:eastAsia="Times New Roman" w:hAnsi="Georgia"/>
      <w:sz w:val="22"/>
      <w:szCs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F04E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F04E9"/>
    <w:rPr>
      <w:rFonts w:ascii="Georgia" w:eastAsia="Times New Roman" w:hAnsi="Georgia"/>
      <w:sz w:val="22"/>
      <w:szCs w:val="22"/>
      <w:u w:val="single"/>
      <w:bdr w:val="single" w:sz="4" w:space="0" w:color="auto"/>
    </w:rPr>
  </w:style>
  <w:style w:type="character" w:customStyle="1" w:styleId="boldcitationChar">
    <w:name w:val="bold citation Char"/>
    <w:rsid w:val="00AF04E9"/>
    <w:rPr>
      <w:rFonts w:ascii="Arial" w:hAnsi="Arial"/>
      <w:b/>
      <w:sz w:val="28"/>
      <w:szCs w:val="24"/>
      <w:u w:val="thick"/>
      <w:lang w:val="en-US" w:eastAsia="en-US" w:bidi="ar-SA"/>
    </w:rPr>
  </w:style>
  <w:style w:type="paragraph" w:customStyle="1" w:styleId="BlockTitle20">
    <w:name w:val="Block Title #2"/>
    <w:basedOn w:val="Normal"/>
    <w:qFormat/>
    <w:rsid w:val="00AF04E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1">
    <w:name w:val="Tagstyle"/>
    <w:basedOn w:val="Normal"/>
    <w:next w:val="Normal"/>
    <w:qFormat/>
    <w:rsid w:val="00AF04E9"/>
    <w:rPr>
      <w:rFonts w:ascii="Georgia" w:hAnsi="Georgia"/>
      <w:b/>
    </w:rPr>
  </w:style>
  <w:style w:type="character" w:customStyle="1" w:styleId="BoldunderlineChar5">
    <w:name w:val="Bold/underline Char"/>
    <w:link w:val="Boldunderline2"/>
    <w:rsid w:val="00AF04E9"/>
    <w:rPr>
      <w:rFonts w:eastAsia="SimSun"/>
      <w:b/>
      <w:u w:val="single"/>
      <w:lang w:eastAsia="zh-CN"/>
    </w:rPr>
  </w:style>
  <w:style w:type="character" w:customStyle="1" w:styleId="underlinetextchar0">
    <w:name w:val="underlinetextchar"/>
    <w:rsid w:val="00AF04E9"/>
  </w:style>
  <w:style w:type="character" w:customStyle="1" w:styleId="boldciteChar1">
    <w:name w:val="bold cite Char1"/>
    <w:rsid w:val="00AF04E9"/>
    <w:rPr>
      <w:b/>
      <w:sz w:val="28"/>
      <w:u w:val="thick" w:color="000000"/>
    </w:rPr>
  </w:style>
  <w:style w:type="character" w:customStyle="1" w:styleId="tagCharCharChar1">
    <w:name w:val="tag Char Char Char1"/>
    <w:rsid w:val="00AF04E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qFormat/>
    <w:rsid w:val="00AF04E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F04E9"/>
    <w:rPr>
      <w:rFonts w:ascii="Times New Roman" w:hAnsi="Times New Roman" w:cs="Times New Roman"/>
      <w:sz w:val="18"/>
      <w:szCs w:val="18"/>
    </w:rPr>
  </w:style>
  <w:style w:type="character" w:customStyle="1" w:styleId="FontStyle57">
    <w:name w:val="Font Style57"/>
    <w:rsid w:val="00AF04E9"/>
    <w:rPr>
      <w:rFonts w:ascii="Georgia" w:hAnsi="Georgia" w:cs="Georgia"/>
      <w:b/>
      <w:bCs/>
      <w:sz w:val="14"/>
      <w:szCs w:val="14"/>
    </w:rPr>
  </w:style>
  <w:style w:type="character" w:customStyle="1" w:styleId="FontStyle89">
    <w:name w:val="Font Style89"/>
    <w:rsid w:val="00AF04E9"/>
    <w:rPr>
      <w:rFonts w:ascii="Times New Roman" w:hAnsi="Times New Roman" w:cs="Times New Roman"/>
      <w:b/>
      <w:bCs/>
      <w:smallCaps/>
      <w:spacing w:val="40"/>
      <w:sz w:val="16"/>
      <w:szCs w:val="16"/>
    </w:rPr>
  </w:style>
  <w:style w:type="character" w:customStyle="1" w:styleId="Mention4">
    <w:name w:val="Mention4"/>
    <w:basedOn w:val="DefaultParagraphFont"/>
    <w:uiPriority w:val="99"/>
    <w:semiHidden/>
    <w:unhideWhenUsed/>
    <w:rsid w:val="00AF04E9"/>
    <w:rPr>
      <w:color w:val="2B579A"/>
      <w:shd w:val="clear" w:color="auto" w:fill="E6E6E6"/>
    </w:rPr>
  </w:style>
  <w:style w:type="character" w:customStyle="1" w:styleId="m-895152127622952443gmail-style13ptbold">
    <w:name w:val="m_-895152127622952443gmail-style13ptbold"/>
    <w:basedOn w:val="DefaultParagraphFont"/>
    <w:rsid w:val="00AF04E9"/>
  </w:style>
  <w:style w:type="character" w:customStyle="1" w:styleId="m4133802843404377303gmail-style13ptbold">
    <w:name w:val="m_4133802843404377303gmail-style13ptbold"/>
    <w:basedOn w:val="DefaultParagraphFont"/>
    <w:rsid w:val="00AF04E9"/>
  </w:style>
  <w:style w:type="character" w:customStyle="1" w:styleId="m4133802843404377303gmail-styleunderline">
    <w:name w:val="m_4133802843404377303gmail-styleunderline"/>
    <w:basedOn w:val="DefaultParagraphFont"/>
    <w:rsid w:val="00AF04E9"/>
  </w:style>
  <w:style w:type="character" w:customStyle="1" w:styleId="m1864609289044096952gmail-style13ptbold">
    <w:name w:val="m_1864609289044096952gmail-style13ptbold"/>
    <w:basedOn w:val="DefaultParagraphFont"/>
    <w:rsid w:val="00AF04E9"/>
  </w:style>
  <w:style w:type="character" w:customStyle="1" w:styleId="m-2434640214339110092gmail-style13ptbold">
    <w:name w:val="m_-2434640214339110092gmail-style13ptbold"/>
    <w:basedOn w:val="DefaultParagraphFont"/>
    <w:rsid w:val="00AF04E9"/>
  </w:style>
  <w:style w:type="character" w:customStyle="1" w:styleId="m-2434640214339110092gmail-styleunderline">
    <w:name w:val="m_-2434640214339110092gmail-styleunderline"/>
    <w:basedOn w:val="DefaultParagraphFont"/>
    <w:rsid w:val="00AF04E9"/>
  </w:style>
  <w:style w:type="character" w:customStyle="1" w:styleId="articlepage-articlebody-firstletter">
    <w:name w:val="articlepage-articlebody-firstletter"/>
    <w:basedOn w:val="DefaultParagraphFont"/>
    <w:rsid w:val="00AF04E9"/>
  </w:style>
  <w:style w:type="character" w:customStyle="1" w:styleId="UnresolvedMention32">
    <w:name w:val="Unresolved Mention32"/>
    <w:basedOn w:val="DefaultParagraphFont"/>
    <w:uiPriority w:val="99"/>
    <w:semiHidden/>
    <w:unhideWhenUsed/>
    <w:rsid w:val="00AF04E9"/>
    <w:rPr>
      <w:color w:val="605E5C"/>
      <w:shd w:val="clear" w:color="auto" w:fill="E1DFDD"/>
    </w:rPr>
  </w:style>
  <w:style w:type="character" w:customStyle="1" w:styleId="m-2745674872889869693gmail-style13ptbold">
    <w:name w:val="m_-2745674872889869693gmail-style13ptbold"/>
    <w:basedOn w:val="DefaultParagraphFont"/>
    <w:rsid w:val="00AF04E9"/>
  </w:style>
  <w:style w:type="character" w:customStyle="1" w:styleId="m-2745674872889869693gmail-styleunderline">
    <w:name w:val="m_-2745674872889869693gmail-styleunderline"/>
    <w:basedOn w:val="DefaultParagraphFont"/>
    <w:rsid w:val="00AF04E9"/>
  </w:style>
  <w:style w:type="character" w:customStyle="1" w:styleId="UnresolvedMention31">
    <w:name w:val="Unresolved Mention31"/>
    <w:basedOn w:val="DefaultParagraphFont"/>
    <w:uiPriority w:val="99"/>
    <w:semiHidden/>
    <w:unhideWhenUsed/>
    <w:rsid w:val="00AF04E9"/>
    <w:rPr>
      <w:color w:val="808080"/>
      <w:shd w:val="clear" w:color="auto" w:fill="E6E6E6"/>
    </w:rPr>
  </w:style>
  <w:style w:type="character" w:customStyle="1" w:styleId="m-8082899869479211226gmail-styleunderline">
    <w:name w:val="m_-8082899869479211226gmail-styleunderline"/>
    <w:basedOn w:val="DefaultParagraphFont"/>
    <w:rsid w:val="00AF04E9"/>
  </w:style>
  <w:style w:type="paragraph" w:customStyle="1" w:styleId="NoteLevel23">
    <w:name w:val="Note Level 23"/>
    <w:basedOn w:val="Normal"/>
    <w:next w:val="Normal"/>
    <w:uiPriority w:val="99"/>
    <w:qFormat/>
    <w:rsid w:val="00AF04E9"/>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AF04E9"/>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AF04E9"/>
    <w:pPr>
      <w:keepNext/>
      <w:ind w:left="288" w:right="288"/>
    </w:pPr>
    <w:rPr>
      <w:rFonts w:ascii="Georgia" w:eastAsia="MS Gothic" w:hAnsi="Georgia"/>
      <w:szCs w:val="20"/>
    </w:rPr>
  </w:style>
  <w:style w:type="character" w:customStyle="1" w:styleId="UnresolvedMention5">
    <w:name w:val="Unresolved Mention5"/>
    <w:basedOn w:val="DefaultParagraphFont"/>
    <w:uiPriority w:val="99"/>
    <w:unhideWhenUsed/>
    <w:rsid w:val="00AF04E9"/>
    <w:rPr>
      <w:color w:val="605E5C"/>
      <w:shd w:val="clear" w:color="auto" w:fill="E1DFDD"/>
    </w:rPr>
  </w:style>
  <w:style w:type="character" w:customStyle="1" w:styleId="UnresolvedMention6">
    <w:name w:val="Unresolved Mention6"/>
    <w:basedOn w:val="DefaultParagraphFont"/>
    <w:uiPriority w:val="99"/>
    <w:unhideWhenUsed/>
    <w:rsid w:val="00AF04E9"/>
    <w:rPr>
      <w:color w:val="605E5C"/>
      <w:shd w:val="clear" w:color="auto" w:fill="E1DFDD"/>
    </w:rPr>
  </w:style>
  <w:style w:type="character" w:customStyle="1" w:styleId="footnote">
    <w:name w:val="footnote"/>
    <w:basedOn w:val="DefaultParagraphFont"/>
    <w:rsid w:val="00AF04E9"/>
  </w:style>
  <w:style w:type="character" w:customStyle="1" w:styleId="hubidentifier">
    <w:name w:val="hub_identifier"/>
    <w:basedOn w:val="DefaultParagraphFont"/>
    <w:rsid w:val="00AF04E9"/>
  </w:style>
  <w:style w:type="paragraph" w:customStyle="1" w:styleId="standardeinzug">
    <w:name w:val="standardeinzug"/>
    <w:basedOn w:val="Normal"/>
    <w:rsid w:val="00AF04E9"/>
    <w:pPr>
      <w:spacing w:before="100" w:beforeAutospacing="1" w:after="100" w:afterAutospacing="1"/>
    </w:pPr>
    <w:rPr>
      <w:rFonts w:eastAsia="Times New Roman"/>
    </w:rPr>
  </w:style>
  <w:style w:type="paragraph" w:customStyle="1" w:styleId="aufzhlungnormal">
    <w:name w:val="aufzhlungnormal"/>
    <w:basedOn w:val="Normal"/>
    <w:rsid w:val="00AF04E9"/>
    <w:pPr>
      <w:spacing w:before="100" w:beforeAutospacing="1" w:after="100" w:afterAutospacing="1"/>
    </w:pPr>
    <w:rPr>
      <w:rFonts w:eastAsia="Times New Roman"/>
    </w:rPr>
  </w:style>
  <w:style w:type="character" w:customStyle="1" w:styleId="auszeichnungkursiv">
    <w:name w:val="auszeichnungkursiv"/>
    <w:basedOn w:val="DefaultParagraphFont"/>
    <w:rsid w:val="00AF04E9"/>
  </w:style>
  <w:style w:type="paragraph" w:customStyle="1" w:styleId="entrefilet">
    <w:name w:val="entrefilet"/>
    <w:basedOn w:val="Normal"/>
    <w:rsid w:val="00AF04E9"/>
    <w:pPr>
      <w:spacing w:before="100" w:beforeAutospacing="1" w:after="100" w:afterAutospacing="1"/>
    </w:pPr>
    <w:rPr>
      <w:rFonts w:eastAsia="Times New Roman"/>
    </w:rPr>
  </w:style>
  <w:style w:type="paragraph" w:customStyle="1" w:styleId="kapitelreferenzkopf">
    <w:name w:val="kapitelreferenzkopf"/>
    <w:basedOn w:val="Normal"/>
    <w:rsid w:val="00AF04E9"/>
    <w:pPr>
      <w:spacing w:before="100" w:beforeAutospacing="1" w:after="100" w:afterAutospacing="1"/>
    </w:pPr>
    <w:rPr>
      <w:rFonts w:eastAsia="Times New Roman"/>
    </w:rPr>
  </w:style>
  <w:style w:type="paragraph" w:customStyle="1" w:styleId="tabberschrift">
    <w:name w:val="tabberschrift"/>
    <w:basedOn w:val="Normal"/>
    <w:rsid w:val="00AF04E9"/>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AF04E9"/>
  </w:style>
  <w:style w:type="character" w:customStyle="1" w:styleId="m-268162420547309261gmail-stylestylebold12pt">
    <w:name w:val="m_-268162420547309261gmail-stylestylebold12pt"/>
    <w:basedOn w:val="DefaultParagraphFont"/>
    <w:rsid w:val="00AF04E9"/>
  </w:style>
  <w:style w:type="character" w:customStyle="1" w:styleId="m-268162420547309261gmail-styleboldunderline">
    <w:name w:val="m_-268162420547309261gmail-styleboldunderline"/>
    <w:basedOn w:val="DefaultParagraphFont"/>
    <w:rsid w:val="00AF04E9"/>
  </w:style>
  <w:style w:type="character" w:customStyle="1" w:styleId="m-5621139387307470627gmail-style13ptbold">
    <w:name w:val="m_-5621139387307470627gmail-style13ptbold"/>
    <w:basedOn w:val="DefaultParagraphFont"/>
    <w:rsid w:val="00AF04E9"/>
  </w:style>
  <w:style w:type="character" w:customStyle="1" w:styleId="m-5621139387307470627gmail-styleunderline">
    <w:name w:val="m_-5621139387307470627gmail-styleunderline"/>
    <w:basedOn w:val="DefaultParagraphFont"/>
    <w:rsid w:val="00AF04E9"/>
  </w:style>
  <w:style w:type="character" w:customStyle="1" w:styleId="m-4930835733434609408gmail-style13ptbold">
    <w:name w:val="m_-4930835733434609408gmail-style13ptbold"/>
    <w:basedOn w:val="DefaultParagraphFont"/>
    <w:rsid w:val="00AF04E9"/>
  </w:style>
  <w:style w:type="character" w:customStyle="1" w:styleId="m-4930835733434609408gmail-styleunderline">
    <w:name w:val="m_-4930835733434609408gmail-styleunderline"/>
    <w:basedOn w:val="DefaultParagraphFont"/>
    <w:rsid w:val="00AF04E9"/>
  </w:style>
  <w:style w:type="character" w:customStyle="1" w:styleId="m-2456650549122369157gmail-style13ptbold">
    <w:name w:val="m_-2456650549122369157gmail-style13ptbold"/>
    <w:basedOn w:val="DefaultParagraphFont"/>
    <w:rsid w:val="00AF04E9"/>
  </w:style>
  <w:style w:type="character" w:customStyle="1" w:styleId="m-2456650549122369157gmail-styleunderline">
    <w:name w:val="m_-2456650549122369157gmail-styleunderline"/>
    <w:basedOn w:val="DefaultParagraphFont"/>
    <w:rsid w:val="00AF04E9"/>
  </w:style>
  <w:style w:type="character" w:customStyle="1" w:styleId="hvr">
    <w:name w:val="hvr"/>
    <w:basedOn w:val="DefaultParagraphFont"/>
    <w:rsid w:val="00AF04E9"/>
  </w:style>
  <w:style w:type="character" w:customStyle="1" w:styleId="m-3350902899047358468gmail-styleunderline">
    <w:name w:val="m_-3350902899047358468gmail-styleunderline"/>
    <w:basedOn w:val="DefaultParagraphFont"/>
    <w:rsid w:val="00AF04E9"/>
  </w:style>
  <w:style w:type="paragraph" w:customStyle="1" w:styleId="Style5pt">
    <w:name w:val="Style 5 pt"/>
    <w:basedOn w:val="Normal"/>
    <w:link w:val="Style5ptChar"/>
    <w:rsid w:val="00AF04E9"/>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AF04E9"/>
    <w:rPr>
      <w:rFonts w:ascii="Avenir LT Std 45 Book" w:eastAsia="Times New Roman" w:hAnsi="Avenir LT Std 45 Book"/>
      <w:sz w:val="10"/>
      <w:szCs w:val="10"/>
    </w:rPr>
  </w:style>
  <w:style w:type="character" w:customStyle="1" w:styleId="m462447500549623171gmail-style13ptbold">
    <w:name w:val="m_462447500549623171gmail-style13ptbold"/>
    <w:basedOn w:val="DefaultParagraphFont"/>
    <w:rsid w:val="00AF04E9"/>
  </w:style>
  <w:style w:type="paragraph" w:customStyle="1" w:styleId="m462447500549623171gmail-msonormal">
    <w:name w:val="m_462447500549623171gmail-msonormal"/>
    <w:basedOn w:val="Normal"/>
    <w:uiPriority w:val="99"/>
    <w:rsid w:val="00AF04E9"/>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AF04E9"/>
  </w:style>
  <w:style w:type="character" w:customStyle="1" w:styleId="arttitle">
    <w:name w:val="art_title"/>
    <w:basedOn w:val="DefaultParagraphFont"/>
    <w:rsid w:val="00AF04E9"/>
  </w:style>
  <w:style w:type="character" w:customStyle="1" w:styleId="serialtitle">
    <w:name w:val="serial_title"/>
    <w:basedOn w:val="DefaultParagraphFont"/>
    <w:rsid w:val="00AF04E9"/>
  </w:style>
  <w:style w:type="character" w:customStyle="1" w:styleId="headingnumber">
    <w:name w:val="headingnumber"/>
    <w:basedOn w:val="DefaultParagraphFont"/>
    <w:rsid w:val="00AF04E9"/>
  </w:style>
  <w:style w:type="character" w:customStyle="1" w:styleId="internalref">
    <w:name w:val="internalref"/>
    <w:basedOn w:val="DefaultParagraphFont"/>
    <w:rsid w:val="00AF04E9"/>
  </w:style>
  <w:style w:type="paragraph" w:customStyle="1" w:styleId="Analyitc">
    <w:name w:val="Analyitc"/>
    <w:basedOn w:val="Normal"/>
    <w:uiPriority w:val="4"/>
    <w:qFormat/>
    <w:rsid w:val="00AF04E9"/>
    <w:rPr>
      <w:rFonts w:ascii="Avenir LT Std 45 Book" w:hAnsi="Avenir LT Std 45 Book"/>
      <w:b/>
      <w:color w:val="0070C0"/>
      <w:sz w:val="28"/>
    </w:rPr>
  </w:style>
  <w:style w:type="character" w:customStyle="1" w:styleId="m7113523068278247331gmail-style13ptbold">
    <w:name w:val="m_7113523068278247331gmail-style13ptbold"/>
    <w:basedOn w:val="DefaultParagraphFont"/>
    <w:rsid w:val="00AF04E9"/>
  </w:style>
  <w:style w:type="character" w:customStyle="1" w:styleId="m7113523068278247331gmail-underline">
    <w:name w:val="m_7113523068278247331gmail-underline"/>
    <w:basedOn w:val="DefaultParagraphFont"/>
    <w:rsid w:val="00AF04E9"/>
  </w:style>
  <w:style w:type="character" w:customStyle="1" w:styleId="m7113523068278247331gmail-styleunderline">
    <w:name w:val="m_7113523068278247331gmail-styleunderline"/>
    <w:basedOn w:val="DefaultParagraphFont"/>
    <w:rsid w:val="00AF04E9"/>
  </w:style>
  <w:style w:type="paragraph" w:customStyle="1" w:styleId="Caption40">
    <w:name w:val="Caption4"/>
    <w:basedOn w:val="Normal"/>
    <w:uiPriority w:val="99"/>
    <w:qFormat/>
    <w:rsid w:val="00AF04E9"/>
    <w:pPr>
      <w:spacing w:before="100" w:beforeAutospacing="1" w:after="100" w:afterAutospacing="1"/>
    </w:pPr>
    <w:rPr>
      <w:rFonts w:eastAsia="Times New Roman"/>
    </w:rPr>
  </w:style>
  <w:style w:type="character" w:customStyle="1" w:styleId="enhanced-reference">
    <w:name w:val="enhanced-reference"/>
    <w:basedOn w:val="DefaultParagraphFont"/>
    <w:rsid w:val="00AF04E9"/>
  </w:style>
  <w:style w:type="character" w:customStyle="1" w:styleId="ff1">
    <w:name w:val="ff1"/>
    <w:basedOn w:val="DefaultParagraphFont"/>
    <w:rsid w:val="00AF04E9"/>
  </w:style>
  <w:style w:type="character" w:customStyle="1" w:styleId="ff2">
    <w:name w:val="ff2"/>
    <w:basedOn w:val="DefaultParagraphFont"/>
    <w:rsid w:val="00AF04E9"/>
  </w:style>
  <w:style w:type="character" w:customStyle="1" w:styleId="display">
    <w:name w:val="display"/>
    <w:basedOn w:val="DefaultParagraphFont"/>
    <w:rsid w:val="00AF04E9"/>
  </w:style>
  <w:style w:type="character" w:customStyle="1" w:styleId="m2030095631327626865gmail-style13ptbold">
    <w:name w:val="m_2030095631327626865gmail-style13ptbold"/>
    <w:basedOn w:val="DefaultParagraphFont"/>
    <w:rsid w:val="00AF04E9"/>
  </w:style>
  <w:style w:type="character" w:customStyle="1" w:styleId="m2030095631327626865gmail-styleunderline">
    <w:name w:val="m_2030095631327626865gmail-styleunderline"/>
    <w:basedOn w:val="DefaultParagraphFont"/>
    <w:rsid w:val="00AF04E9"/>
  </w:style>
  <w:style w:type="paragraph" w:customStyle="1" w:styleId="m4240400669014671728gmail-msonormal">
    <w:name w:val="m_4240400669014671728gmail-msonormal"/>
    <w:basedOn w:val="Normal"/>
    <w:rsid w:val="00AF04E9"/>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AF04E9"/>
  </w:style>
  <w:style w:type="character" w:customStyle="1" w:styleId="tweetinfo-heartstat">
    <w:name w:val="tweetinfo-heartstat"/>
    <w:basedOn w:val="DefaultParagraphFont"/>
    <w:rsid w:val="00AF04E9"/>
  </w:style>
  <w:style w:type="paragraph" w:customStyle="1" w:styleId="Pol">
    <w:name w:val="Pol"/>
    <w:basedOn w:val="Heading2"/>
    <w:uiPriority w:val="99"/>
    <w:qFormat/>
    <w:rsid w:val="00AF04E9"/>
  </w:style>
  <w:style w:type="paragraph" w:customStyle="1" w:styleId="headline-title">
    <w:name w:val="headline-title"/>
    <w:basedOn w:val="Normal"/>
    <w:qFormat/>
    <w:rsid w:val="00AF04E9"/>
    <w:pPr>
      <w:spacing w:before="100" w:beforeAutospacing="1" w:after="100" w:afterAutospacing="1"/>
    </w:pPr>
    <w:rPr>
      <w:rFonts w:ascii="Avenir LT Std 45 Book" w:hAnsi="Avenir LT Std 45 Book"/>
    </w:rPr>
  </w:style>
  <w:style w:type="character" w:customStyle="1" w:styleId="link">
    <w:name w:val="link"/>
    <w:basedOn w:val="DefaultParagraphFont"/>
    <w:rsid w:val="00AF04E9"/>
  </w:style>
  <w:style w:type="paragraph" w:customStyle="1" w:styleId="xhead">
    <w:name w:val="xhead"/>
    <w:basedOn w:val="Normal"/>
    <w:qFormat/>
    <w:rsid w:val="00AF04E9"/>
    <w:pPr>
      <w:spacing w:before="100" w:beforeAutospacing="1" w:after="100" w:afterAutospacing="1"/>
    </w:pPr>
    <w:rPr>
      <w:rFonts w:ascii="Avenir LT Std 45 Book" w:hAnsi="Avenir LT Std 45 Book"/>
    </w:rPr>
  </w:style>
  <w:style w:type="paragraph" w:customStyle="1" w:styleId="headlinemeta">
    <w:name w:val="headline_meta"/>
    <w:basedOn w:val="Normal"/>
    <w:qFormat/>
    <w:rsid w:val="00AF04E9"/>
    <w:pPr>
      <w:spacing w:before="100" w:beforeAutospacing="1" w:after="100" w:afterAutospacing="1"/>
    </w:pPr>
    <w:rPr>
      <w:rFonts w:ascii="Times" w:hAnsi="Times"/>
      <w:szCs w:val="20"/>
    </w:rPr>
  </w:style>
  <w:style w:type="paragraph" w:customStyle="1" w:styleId="bodyintro">
    <w:name w:val="bodyintro"/>
    <w:basedOn w:val="Normal"/>
    <w:uiPriority w:val="99"/>
    <w:qFormat/>
    <w:rsid w:val="00AF04E9"/>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AF04E9"/>
    <w:pPr>
      <w:widowControl w:val="0"/>
      <w:spacing w:after="0" w:line="161" w:lineRule="atLeast"/>
    </w:pPr>
    <w:rPr>
      <w:rFonts w:ascii="Adobe Garamond Pro" w:eastAsiaTheme="minorEastAsia" w:hAnsi="Adobe Garamond Pro" w:cs="Times New Roman"/>
    </w:rPr>
  </w:style>
  <w:style w:type="paragraph" w:customStyle="1" w:styleId="Pa23">
    <w:name w:val="Pa23"/>
    <w:basedOn w:val="Default"/>
    <w:next w:val="Default"/>
    <w:uiPriority w:val="99"/>
    <w:qFormat/>
    <w:rsid w:val="00AF04E9"/>
    <w:pPr>
      <w:widowControl w:val="0"/>
      <w:spacing w:after="0" w:line="241" w:lineRule="atLeast"/>
    </w:pPr>
    <w:rPr>
      <w:rFonts w:ascii="Adobe Garamond Pro" w:eastAsiaTheme="minorEastAsia" w:hAnsi="Adobe Garamond Pro" w:cs="Times New Roman"/>
    </w:rPr>
  </w:style>
  <w:style w:type="paragraph" w:customStyle="1" w:styleId="Pa18">
    <w:name w:val="Pa18"/>
    <w:basedOn w:val="Default"/>
    <w:next w:val="Default"/>
    <w:uiPriority w:val="99"/>
    <w:qFormat/>
    <w:rsid w:val="00AF04E9"/>
    <w:pPr>
      <w:widowControl w:val="0"/>
      <w:spacing w:after="0" w:line="241" w:lineRule="atLeast"/>
    </w:pPr>
    <w:rPr>
      <w:rFonts w:ascii="Gill Sans" w:eastAsiaTheme="minorEastAsia" w:hAnsi="Gill Sans" w:cs="Times New Roman"/>
    </w:rPr>
  </w:style>
  <w:style w:type="paragraph" w:customStyle="1" w:styleId="Pa36">
    <w:name w:val="Pa36"/>
    <w:basedOn w:val="Default"/>
    <w:next w:val="Default"/>
    <w:uiPriority w:val="99"/>
    <w:qFormat/>
    <w:rsid w:val="00AF04E9"/>
    <w:pPr>
      <w:widowControl w:val="0"/>
      <w:spacing w:after="0" w:line="241" w:lineRule="atLeast"/>
    </w:pPr>
    <w:rPr>
      <w:rFonts w:ascii="Gill Sans" w:eastAsiaTheme="minorEastAsia" w:hAnsi="Gill Sans" w:cs="Times New Roman"/>
    </w:rPr>
  </w:style>
  <w:style w:type="paragraph" w:customStyle="1" w:styleId="Pa14">
    <w:name w:val="Pa14"/>
    <w:basedOn w:val="Default"/>
    <w:next w:val="Default"/>
    <w:uiPriority w:val="99"/>
    <w:qFormat/>
    <w:rsid w:val="00AF04E9"/>
    <w:pPr>
      <w:widowControl w:val="0"/>
      <w:spacing w:after="0" w:line="241" w:lineRule="atLeast"/>
    </w:pPr>
    <w:rPr>
      <w:rFonts w:ascii="Adobe Garamond Pro" w:eastAsiaTheme="minorEastAsia" w:hAnsi="Adobe Garamond Pro" w:cs="Times New Roman"/>
    </w:rPr>
  </w:style>
  <w:style w:type="paragraph" w:customStyle="1" w:styleId="pagpag1">
    <w:name w:val="pagpag1"/>
    <w:basedOn w:val="Normal"/>
    <w:uiPriority w:val="99"/>
    <w:qFormat/>
    <w:rsid w:val="00AF04E9"/>
    <w:pPr>
      <w:spacing w:before="100" w:beforeAutospacing="1" w:after="100" w:afterAutospacing="1"/>
    </w:pPr>
    <w:rPr>
      <w:rFonts w:ascii="Times" w:hAnsi="Times"/>
      <w:szCs w:val="20"/>
    </w:rPr>
  </w:style>
  <w:style w:type="paragraph" w:customStyle="1" w:styleId="pagpag2">
    <w:name w:val="pagpag2"/>
    <w:basedOn w:val="Normal"/>
    <w:uiPriority w:val="99"/>
    <w:qFormat/>
    <w:rsid w:val="00AF04E9"/>
    <w:pPr>
      <w:spacing w:before="100" w:beforeAutospacing="1" w:after="100" w:afterAutospacing="1"/>
    </w:pPr>
    <w:rPr>
      <w:rFonts w:ascii="Times" w:hAnsi="Times"/>
      <w:szCs w:val="20"/>
    </w:rPr>
  </w:style>
  <w:style w:type="paragraph" w:customStyle="1" w:styleId="pagpag3">
    <w:name w:val="pagpag3"/>
    <w:basedOn w:val="Normal"/>
    <w:uiPriority w:val="99"/>
    <w:qFormat/>
    <w:rsid w:val="00AF04E9"/>
    <w:pPr>
      <w:spacing w:before="100" w:beforeAutospacing="1" w:after="100" w:afterAutospacing="1"/>
    </w:pPr>
    <w:rPr>
      <w:rFonts w:ascii="Times" w:hAnsi="Times"/>
      <w:szCs w:val="20"/>
    </w:rPr>
  </w:style>
  <w:style w:type="paragraph" w:customStyle="1" w:styleId="lastupdated">
    <w:name w:val="lastupdated"/>
    <w:basedOn w:val="Normal"/>
    <w:qFormat/>
    <w:rsid w:val="00AF04E9"/>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AF04E9"/>
    <w:pPr>
      <w:spacing w:before="100" w:beforeAutospacing="1" w:after="100" w:afterAutospacing="1"/>
    </w:pPr>
    <w:rPr>
      <w:rFonts w:ascii="Times" w:hAnsi="Times"/>
      <w:szCs w:val="20"/>
    </w:rPr>
  </w:style>
  <w:style w:type="paragraph" w:customStyle="1" w:styleId="Block1">
    <w:name w:val="Block1"/>
    <w:basedOn w:val="Normal"/>
    <w:next w:val="Normal"/>
    <w:uiPriority w:val="3"/>
    <w:qFormat/>
    <w:rsid w:val="00AF04E9"/>
    <w:pPr>
      <w:keepNext/>
      <w:keepLines/>
      <w:pageBreakBefore/>
      <w:spacing w:before="200"/>
      <w:jc w:val="center"/>
      <w:outlineLvl w:val="2"/>
    </w:pPr>
    <w:rPr>
      <w:rFonts w:ascii="Avenir LT Std 45 Book" w:hAnsi="Avenir LT Std 45 Book"/>
      <w:b/>
      <w:bCs/>
      <w:sz w:val="32"/>
      <w:u w:val="single"/>
    </w:rPr>
  </w:style>
  <w:style w:type="paragraph" w:customStyle="1" w:styleId="Hat1">
    <w:name w:val="Hat1"/>
    <w:basedOn w:val="Normal"/>
    <w:next w:val="Normal"/>
    <w:uiPriority w:val="2"/>
    <w:qFormat/>
    <w:rsid w:val="00AF04E9"/>
    <w:pPr>
      <w:keepNext/>
      <w:keepLines/>
      <w:pageBreakBefore/>
      <w:spacing w:before="480"/>
      <w:jc w:val="center"/>
      <w:outlineLvl w:val="1"/>
    </w:pPr>
    <w:rPr>
      <w:rFonts w:ascii="Avenir LT Std 45 Book" w:hAnsi="Avenir LT Std 45 Book"/>
      <w:b/>
      <w:bCs/>
      <w:sz w:val="44"/>
      <w:szCs w:val="26"/>
      <w:u w:val="double"/>
    </w:rPr>
  </w:style>
  <w:style w:type="paragraph" w:customStyle="1" w:styleId="ReadCharCh1">
    <w:name w:val="Read Char Ch1"/>
    <w:basedOn w:val="Normal"/>
    <w:next w:val="Normal"/>
    <w:uiPriority w:val="3"/>
    <w:qFormat/>
    <w:rsid w:val="00AF04E9"/>
    <w:pPr>
      <w:keepNext/>
      <w:keepLines/>
      <w:pageBreakBefore/>
      <w:spacing w:before="200"/>
      <w:jc w:val="center"/>
      <w:outlineLvl w:val="2"/>
    </w:pPr>
    <w:rPr>
      <w:rFonts w:ascii="Avenir LT Std 45 Book" w:hAnsi="Avenir LT Std 45 Book"/>
      <w:b/>
      <w:bCs/>
      <w:sz w:val="32"/>
      <w:u w:val="single"/>
    </w:rPr>
  </w:style>
  <w:style w:type="paragraph" w:customStyle="1" w:styleId="smalltext10">
    <w:name w:val="small text1"/>
    <w:basedOn w:val="Normal"/>
    <w:next w:val="Normal"/>
    <w:uiPriority w:val="4"/>
    <w:qFormat/>
    <w:rsid w:val="00AF04E9"/>
    <w:pPr>
      <w:keepNext/>
      <w:keepLines/>
      <w:spacing w:before="200"/>
      <w:outlineLvl w:val="3"/>
    </w:pPr>
    <w:rPr>
      <w:rFonts w:ascii="Avenir LT Std 45 Book" w:hAnsi="Avenir LT Std 45 Book"/>
      <w:b/>
      <w:bCs/>
      <w:iCs/>
      <w:sz w:val="26"/>
    </w:rPr>
  </w:style>
  <w:style w:type="paragraph" w:customStyle="1" w:styleId="DocumentMap1">
    <w:name w:val="Document Map1"/>
    <w:basedOn w:val="Normal"/>
    <w:next w:val="DocumentMap"/>
    <w:uiPriority w:val="99"/>
    <w:semiHidden/>
    <w:qFormat/>
    <w:rsid w:val="00AF04E9"/>
    <w:rPr>
      <w:rFonts w:ascii="Lucida Grande" w:eastAsia="Cambria" w:hAnsi="Lucida Grande"/>
    </w:rPr>
  </w:style>
  <w:style w:type="paragraph" w:customStyle="1" w:styleId="Pa16">
    <w:name w:val="Pa16"/>
    <w:basedOn w:val="Default"/>
    <w:next w:val="Default"/>
    <w:uiPriority w:val="99"/>
    <w:qFormat/>
    <w:rsid w:val="00AF04E9"/>
    <w:pPr>
      <w:spacing w:after="0" w:line="161" w:lineRule="atLeast"/>
    </w:pPr>
    <w:rPr>
      <w:rFonts w:ascii="Adobe Garamond Pro" w:eastAsiaTheme="minorHAnsi" w:hAnsi="Adobe Garamond Pro" w:cstheme="minorBidi"/>
    </w:rPr>
  </w:style>
  <w:style w:type="paragraph" w:customStyle="1" w:styleId="wp-media-credit">
    <w:name w:val="wp-media-credit"/>
    <w:basedOn w:val="Normal"/>
    <w:uiPriority w:val="99"/>
    <w:qFormat/>
    <w:rsid w:val="00AF04E9"/>
    <w:pPr>
      <w:spacing w:before="100" w:beforeAutospacing="1" w:after="100" w:afterAutospacing="1"/>
    </w:pPr>
    <w:rPr>
      <w:rFonts w:ascii="Avenir LT Std 45 Book" w:hAnsi="Avenir LT Std 45 Book"/>
    </w:rPr>
  </w:style>
  <w:style w:type="paragraph" w:customStyle="1" w:styleId="Pa22">
    <w:name w:val="Pa2+2"/>
    <w:basedOn w:val="Default"/>
    <w:next w:val="Default"/>
    <w:uiPriority w:val="99"/>
    <w:qFormat/>
    <w:rsid w:val="00AF04E9"/>
    <w:pPr>
      <w:spacing w:after="0" w:line="201" w:lineRule="atLeast"/>
    </w:pPr>
    <w:rPr>
      <w:rFonts w:ascii="Helvetica LT Std" w:eastAsiaTheme="minorHAnsi" w:hAnsi="Helvetica LT Std" w:cstheme="minorBidi"/>
    </w:rPr>
  </w:style>
  <w:style w:type="paragraph" w:customStyle="1" w:styleId="Pa172">
    <w:name w:val="Pa17+2"/>
    <w:basedOn w:val="Default"/>
    <w:next w:val="Default"/>
    <w:uiPriority w:val="99"/>
    <w:qFormat/>
    <w:rsid w:val="00AF04E9"/>
    <w:pPr>
      <w:spacing w:after="0" w:line="201" w:lineRule="atLeast"/>
    </w:pPr>
    <w:rPr>
      <w:rFonts w:ascii="Helvetica LT Std" w:eastAsiaTheme="minorHAnsi" w:hAnsi="Helvetica LT Std" w:cstheme="minorBidi"/>
    </w:rPr>
  </w:style>
  <w:style w:type="paragraph" w:customStyle="1" w:styleId="CardTextUnderlined">
    <w:name w:val="Card Text Underlined"/>
    <w:basedOn w:val="Normal"/>
    <w:qFormat/>
    <w:rsid w:val="00AF04E9"/>
    <w:rPr>
      <w:rFonts w:ascii="Avenir LT Std 45 Book" w:hAnsi="Avenir LT Std 45 Book"/>
      <w:u w:val="single"/>
    </w:rPr>
  </w:style>
  <w:style w:type="paragraph" w:customStyle="1" w:styleId="Number">
    <w:name w:val="Number"/>
    <w:basedOn w:val="Heading2"/>
    <w:qFormat/>
    <w:rsid w:val="00AF04E9"/>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paragraph" w:customStyle="1" w:styleId="StyleHeading4TagBigcardNotBold">
    <w:name w:val="Style Heading 4TagBig card + Not Bold"/>
    <w:basedOn w:val="Heading4"/>
    <w:qFormat/>
    <w:rsid w:val="00AF04E9"/>
    <w:rPr>
      <w:bCs/>
      <w:iCs w:val="0"/>
    </w:rPr>
  </w:style>
  <w:style w:type="character" w:customStyle="1" w:styleId="viewstorydateline">
    <w:name w:val="viewstorydateline"/>
    <w:basedOn w:val="DefaultParagraphFont"/>
    <w:rsid w:val="00AF04E9"/>
  </w:style>
  <w:style w:type="character" w:customStyle="1" w:styleId="meta-sep">
    <w:name w:val="meta-sep"/>
    <w:basedOn w:val="DefaultParagraphFont"/>
    <w:rsid w:val="00AF04E9"/>
  </w:style>
  <w:style w:type="character" w:customStyle="1" w:styleId="A19">
    <w:name w:val="A19"/>
    <w:uiPriority w:val="99"/>
    <w:rsid w:val="00AF04E9"/>
    <w:rPr>
      <w:rFonts w:ascii="Georgia" w:hAnsi="Georgia" w:cs="Georgia" w:hint="default"/>
      <w:color w:val="000000"/>
      <w:sz w:val="20"/>
      <w:szCs w:val="20"/>
      <w:u w:val="single"/>
    </w:rPr>
  </w:style>
  <w:style w:type="character" w:customStyle="1" w:styleId="A13">
    <w:name w:val="A13"/>
    <w:uiPriority w:val="99"/>
    <w:rsid w:val="00AF04E9"/>
    <w:rPr>
      <w:rFonts w:ascii="Georgia" w:hAnsi="Georgia" w:cs="Georgia" w:hint="default"/>
      <w:color w:val="000000"/>
      <w:sz w:val="11"/>
      <w:szCs w:val="11"/>
    </w:rPr>
  </w:style>
  <w:style w:type="character" w:customStyle="1" w:styleId="ontext">
    <w:name w:val="ontext"/>
    <w:basedOn w:val="DefaultParagraphFont"/>
    <w:rsid w:val="00AF04E9"/>
  </w:style>
  <w:style w:type="character" w:customStyle="1" w:styleId="StyleLatinBaskervilleUnderline">
    <w:name w:val="Style (Latin) Baskerville Underline"/>
    <w:basedOn w:val="DefaultParagraphFont"/>
    <w:rsid w:val="00AF04E9"/>
    <w:rPr>
      <w:rFonts w:ascii="Baskerville" w:hAnsi="Baskerville" w:hint="default"/>
      <w:sz w:val="26"/>
      <w:u w:val="single"/>
    </w:rPr>
  </w:style>
  <w:style w:type="character" w:customStyle="1" w:styleId="archive-title">
    <w:name w:val="archive-title"/>
    <w:basedOn w:val="DefaultParagraphFont"/>
    <w:rsid w:val="00AF04E9"/>
  </w:style>
  <w:style w:type="character" w:customStyle="1" w:styleId="imgleft">
    <w:name w:val="imgleft"/>
    <w:basedOn w:val="DefaultParagraphFont"/>
    <w:rsid w:val="00AF04E9"/>
  </w:style>
  <w:style w:type="character" w:customStyle="1" w:styleId="imgcenter">
    <w:name w:val="imgcenter"/>
    <w:basedOn w:val="DefaultParagraphFont"/>
    <w:rsid w:val="00AF04E9"/>
  </w:style>
  <w:style w:type="character" w:customStyle="1" w:styleId="A42">
    <w:name w:val="A4+2"/>
    <w:uiPriority w:val="99"/>
    <w:rsid w:val="00AF04E9"/>
    <w:rPr>
      <w:rFonts w:ascii="Helvetica LT Std" w:hAnsi="Helvetica LT Std" w:cs="Helvetica LT Std" w:hint="default"/>
      <w:color w:val="000000"/>
      <w:sz w:val="11"/>
      <w:szCs w:val="11"/>
    </w:rPr>
  </w:style>
  <w:style w:type="character" w:customStyle="1" w:styleId="Caption11">
    <w:name w:val="Caption11"/>
    <w:basedOn w:val="DefaultParagraphFont"/>
    <w:rsid w:val="00AF04E9"/>
  </w:style>
  <w:style w:type="character" w:customStyle="1" w:styleId="fstitle">
    <w:name w:val="fs_title"/>
    <w:basedOn w:val="DefaultParagraphFont"/>
    <w:rsid w:val="00AF04E9"/>
  </w:style>
  <w:style w:type="character" w:customStyle="1" w:styleId="reportbody1">
    <w:name w:val="reportbody1"/>
    <w:basedOn w:val="DefaultParagraphFont"/>
    <w:rsid w:val="00AF04E9"/>
    <w:rPr>
      <w:rFonts w:ascii="Tahoma" w:hAnsi="Tahoma" w:cs="Tahoma" w:hint="default"/>
      <w:color w:val="000000"/>
      <w:sz w:val="14"/>
      <w:szCs w:val="14"/>
    </w:rPr>
  </w:style>
  <w:style w:type="character" w:customStyle="1" w:styleId="dateday">
    <w:name w:val="date_day"/>
    <w:basedOn w:val="DefaultParagraphFont"/>
    <w:rsid w:val="00AF04E9"/>
  </w:style>
  <w:style w:type="character" w:customStyle="1" w:styleId="datemonth">
    <w:name w:val="date_month"/>
    <w:basedOn w:val="DefaultParagraphFont"/>
    <w:rsid w:val="00AF04E9"/>
  </w:style>
  <w:style w:type="character" w:customStyle="1" w:styleId="dateyear">
    <w:name w:val="date_year"/>
    <w:basedOn w:val="DefaultParagraphFont"/>
    <w:rsid w:val="00AF04E9"/>
  </w:style>
  <w:style w:type="character" w:customStyle="1" w:styleId="Heading31">
    <w:name w:val="Heading 31"/>
    <w:aliases w:val="Heading 3 Char Char Char Char Char Char,Heading 3 Char Char Char Char Char1,Heading 31 Char1,Heading 3 Char Char Char Char Char Char Char Char1,Heading 3 Char Char Char Char Char Char Char Char Char Char Char1,cites Char Char1"/>
    <w:basedOn w:val="DefaultParagraphFont"/>
    <w:rsid w:val="00AF04E9"/>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AF04E9"/>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AF04E9"/>
    <w:rPr>
      <w:sz w:val="24"/>
      <w:szCs w:val="24"/>
      <w:lang w:val="en-US" w:eastAsia="en-US" w:bidi="ar-SA"/>
    </w:rPr>
  </w:style>
  <w:style w:type="character" w:customStyle="1" w:styleId="insideitro">
    <w:name w:val="insideitro"/>
    <w:basedOn w:val="DefaultParagraphFont"/>
    <w:rsid w:val="00AF04E9"/>
  </w:style>
  <w:style w:type="character" w:customStyle="1" w:styleId="wcfont">
    <w:name w:val="wcfont"/>
    <w:basedOn w:val="DefaultParagraphFont"/>
    <w:rsid w:val="00AF04E9"/>
  </w:style>
  <w:style w:type="character" w:customStyle="1" w:styleId="qftext">
    <w:name w:val="qftext"/>
    <w:basedOn w:val="DefaultParagraphFont"/>
    <w:rsid w:val="00AF04E9"/>
  </w:style>
  <w:style w:type="character" w:customStyle="1" w:styleId="leftidx">
    <w:name w:val="leftidx"/>
    <w:basedOn w:val="DefaultParagraphFont"/>
    <w:rsid w:val="00AF04E9"/>
  </w:style>
  <w:style w:type="character" w:customStyle="1" w:styleId="StyleBox12ptBold">
    <w:name w:val="Style Box + 12 pt Bold"/>
    <w:basedOn w:val="DefaultParagraphFont"/>
    <w:rsid w:val="00AF04E9"/>
    <w:rPr>
      <w:rFonts w:ascii="Georgia" w:hAnsi="Georgia"/>
      <w:b/>
      <w:bCs/>
      <w:sz w:val="22"/>
      <w:u w:val="single"/>
      <w:bdr w:val="none" w:sz="0" w:space="0" w:color="auto"/>
    </w:rPr>
  </w:style>
  <w:style w:type="character" w:customStyle="1" w:styleId="StyleBox12pt">
    <w:name w:val="Style Box + 12 pt"/>
    <w:basedOn w:val="DefaultParagraphFont"/>
    <w:rsid w:val="00AF04E9"/>
    <w:rPr>
      <w:rFonts w:ascii="Georgia" w:hAnsi="Georgia"/>
      <w:b w:val="0"/>
      <w:sz w:val="22"/>
      <w:u w:val="single"/>
      <w:bdr w:val="none" w:sz="0" w:space="0" w:color="auto"/>
    </w:rPr>
  </w:style>
  <w:style w:type="character" w:customStyle="1" w:styleId="StyleGaramondText1">
    <w:name w:val="Style Garamond Text 1"/>
    <w:basedOn w:val="DefaultParagraphFont"/>
    <w:rsid w:val="00AF04E9"/>
    <w:rPr>
      <w:rFonts w:ascii="Georgia" w:hAnsi="Georgia"/>
      <w:color w:val="0D0D0D" w:themeColor="text1" w:themeTint="F2"/>
      <w:sz w:val="22"/>
    </w:rPr>
  </w:style>
  <w:style w:type="character" w:customStyle="1" w:styleId="StyleGaramondText1Underline">
    <w:name w:val="Style Garamond Text 1 Underline"/>
    <w:basedOn w:val="DefaultParagraphFont"/>
    <w:rsid w:val="00AF04E9"/>
    <w:rPr>
      <w:rFonts w:ascii="Georgia" w:hAnsi="Georgia"/>
      <w:color w:val="0D0D0D" w:themeColor="text1" w:themeTint="F2"/>
      <w:sz w:val="22"/>
      <w:u w:val="single"/>
    </w:rPr>
  </w:style>
  <w:style w:type="character" w:customStyle="1" w:styleId="StyleStyleBoldUnderlineUnderlineIntenseEmphasisIntenseEmpha">
    <w:name w:val="Style Style Bold UnderlineUnderlineIntense EmphasisIntense Empha..."/>
    <w:basedOn w:val="DefaultParagraphFont"/>
    <w:rsid w:val="00AF04E9"/>
    <w:rPr>
      <w:b w:val="0"/>
      <w:bCs w:val="0"/>
      <w:sz w:val="14"/>
      <w:u w:val="none"/>
    </w:rPr>
  </w:style>
  <w:style w:type="character" w:customStyle="1" w:styleId="Style7ptBold">
    <w:name w:val="Style 7 pt Bold"/>
    <w:basedOn w:val="DefaultParagraphFont"/>
    <w:rsid w:val="00AF04E9"/>
    <w:rPr>
      <w:b w:val="0"/>
      <w:bCs/>
      <w:sz w:val="14"/>
    </w:rPr>
  </w:style>
  <w:style w:type="paragraph" w:customStyle="1" w:styleId="width100">
    <w:name w:val="width100"/>
    <w:basedOn w:val="Normal"/>
    <w:uiPriority w:val="99"/>
    <w:qFormat/>
    <w:rsid w:val="00AF04E9"/>
    <w:pPr>
      <w:spacing w:before="100" w:beforeAutospacing="1" w:after="100" w:afterAutospacing="1"/>
    </w:pPr>
    <w:rPr>
      <w:rFonts w:ascii="Avenir LT Std 45 Book" w:hAnsi="Avenir LT Std 45 Book"/>
    </w:rPr>
  </w:style>
  <w:style w:type="character" w:customStyle="1" w:styleId="eventtitle">
    <w:name w:val="eventtitle"/>
    <w:basedOn w:val="DefaultParagraphFont"/>
    <w:rsid w:val="00AF04E9"/>
  </w:style>
  <w:style w:type="character" w:customStyle="1" w:styleId="eventsubtitle">
    <w:name w:val="eventsubtitle"/>
    <w:basedOn w:val="DefaultParagraphFont"/>
    <w:rsid w:val="00AF04E9"/>
  </w:style>
  <w:style w:type="character" w:customStyle="1" w:styleId="eventdate">
    <w:name w:val="eventdate"/>
    <w:basedOn w:val="DefaultParagraphFont"/>
    <w:rsid w:val="00AF04E9"/>
  </w:style>
  <w:style w:type="character" w:customStyle="1" w:styleId="legend">
    <w:name w:val="legend"/>
    <w:basedOn w:val="DefaultParagraphFont"/>
    <w:rsid w:val="00AF04E9"/>
  </w:style>
  <w:style w:type="character" w:customStyle="1" w:styleId="StyleLatinGaramond9ptUnderline">
    <w:name w:val="Style (Latin) Garamond 9 pt Underline"/>
    <w:rsid w:val="00AF04E9"/>
    <w:rPr>
      <w:sz w:val="22"/>
      <w:u w:val="single"/>
    </w:rPr>
  </w:style>
  <w:style w:type="character" w:customStyle="1" w:styleId="ellipsistext">
    <w:name w:val="ellipsis_text"/>
    <w:basedOn w:val="DefaultParagraphFont"/>
    <w:rsid w:val="00AF04E9"/>
  </w:style>
  <w:style w:type="character" w:customStyle="1" w:styleId="cite00">
    <w:name w:val="cite0"/>
    <w:rsid w:val="00AF04E9"/>
  </w:style>
  <w:style w:type="character" w:customStyle="1" w:styleId="Bodytext5">
    <w:name w:val="Body text_"/>
    <w:basedOn w:val="DefaultParagraphFont"/>
    <w:link w:val="BodyText50"/>
    <w:rsid w:val="00AF04E9"/>
    <w:rPr>
      <w:rFonts w:eastAsia="Georgia" w:cs="Georgia"/>
      <w:sz w:val="21"/>
      <w:szCs w:val="21"/>
      <w:shd w:val="clear" w:color="auto" w:fill="FFFFFF"/>
    </w:rPr>
  </w:style>
  <w:style w:type="paragraph" w:customStyle="1" w:styleId="BodyText50">
    <w:name w:val="Body Text5"/>
    <w:basedOn w:val="Normal"/>
    <w:link w:val="Bodytext5"/>
    <w:qFormat/>
    <w:rsid w:val="00AF04E9"/>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user">
    <w:name w:val="user"/>
    <w:basedOn w:val="Normal"/>
    <w:qFormat/>
    <w:rsid w:val="00AF04E9"/>
    <w:pPr>
      <w:spacing w:before="100" w:beforeAutospacing="1" w:after="100" w:afterAutospacing="1"/>
    </w:pPr>
    <w:rPr>
      <w:rFonts w:ascii="Avenir LT Std 45 Book" w:hAnsi="Avenir LT Std 45 Book"/>
    </w:rPr>
  </w:style>
  <w:style w:type="paragraph" w:customStyle="1" w:styleId="about">
    <w:name w:val="about"/>
    <w:basedOn w:val="Normal"/>
    <w:qFormat/>
    <w:rsid w:val="00AF04E9"/>
    <w:pPr>
      <w:spacing w:before="100" w:beforeAutospacing="1" w:after="100" w:afterAutospacing="1"/>
    </w:pPr>
    <w:rPr>
      <w:rFonts w:ascii="Avenir LT Std 45 Book" w:hAnsi="Avenir LT Std 45 Book"/>
    </w:rPr>
  </w:style>
  <w:style w:type="character" w:customStyle="1" w:styleId="in-top">
    <w:name w:val="in-top"/>
    <w:rsid w:val="00AF04E9"/>
  </w:style>
  <w:style w:type="character" w:customStyle="1" w:styleId="nukeled">
    <w:name w:val="nukeled"/>
    <w:rsid w:val="00AF04E9"/>
  </w:style>
  <w:style w:type="character" w:customStyle="1" w:styleId="contextlyrelated">
    <w:name w:val="contextly_related"/>
    <w:rsid w:val="00AF04E9"/>
  </w:style>
  <w:style w:type="character" w:customStyle="1" w:styleId="in-right">
    <w:name w:val="in-right"/>
    <w:rsid w:val="00AF04E9"/>
  </w:style>
  <w:style w:type="character" w:customStyle="1" w:styleId="adtext0">
    <w:name w:val="ad_text"/>
    <w:rsid w:val="00AF04E9"/>
  </w:style>
  <w:style w:type="character" w:customStyle="1" w:styleId="linkrow">
    <w:name w:val="link_row"/>
    <w:rsid w:val="00AF04E9"/>
  </w:style>
  <w:style w:type="character" w:customStyle="1" w:styleId="revision-date">
    <w:name w:val="revision-date"/>
    <w:rsid w:val="00AF04E9"/>
  </w:style>
  <w:style w:type="paragraph" w:customStyle="1" w:styleId="t6">
    <w:name w:val="t6"/>
    <w:basedOn w:val="Normal"/>
    <w:qFormat/>
    <w:rsid w:val="00AF04E9"/>
    <w:pPr>
      <w:spacing w:before="100" w:beforeAutospacing="1" w:after="100" w:afterAutospacing="1"/>
    </w:pPr>
    <w:rPr>
      <w:rFonts w:ascii="Avenir LT Std 45 Book" w:hAnsi="Avenir LT Std 45 Book"/>
    </w:rPr>
  </w:style>
  <w:style w:type="paragraph" w:customStyle="1" w:styleId="thumbnail">
    <w:name w:val="thumbnail"/>
    <w:basedOn w:val="Normal"/>
    <w:qFormat/>
    <w:rsid w:val="00AF04E9"/>
    <w:pPr>
      <w:spacing w:before="100" w:beforeAutospacing="1" w:after="100" w:afterAutospacing="1"/>
    </w:pPr>
    <w:rPr>
      <w:rFonts w:ascii="Avenir LT Std 45 Book" w:hAnsi="Avenir LT Std 45 Book"/>
    </w:rPr>
  </w:style>
  <w:style w:type="character" w:customStyle="1" w:styleId="facebook-share">
    <w:name w:val="facebook-share"/>
    <w:rsid w:val="00AF04E9"/>
  </w:style>
  <w:style w:type="character" w:customStyle="1" w:styleId="facebook-share-label">
    <w:name w:val="facebook-share-label"/>
    <w:rsid w:val="00AF04E9"/>
  </w:style>
  <w:style w:type="paragraph" w:customStyle="1" w:styleId="stand-first-alone">
    <w:name w:val="stand-first-alone"/>
    <w:basedOn w:val="Normal"/>
    <w:qFormat/>
    <w:rsid w:val="00AF04E9"/>
    <w:pPr>
      <w:spacing w:before="100" w:beforeAutospacing="1" w:after="100" w:afterAutospacing="1"/>
    </w:pPr>
    <w:rPr>
      <w:rFonts w:ascii="Avenir LT Std 45 Book" w:hAnsi="Avenir LT Std 45 Book"/>
    </w:rPr>
  </w:style>
  <w:style w:type="paragraph" w:customStyle="1" w:styleId="wallacepara">
    <w:name w:val="wallacepara"/>
    <w:basedOn w:val="Normal"/>
    <w:qFormat/>
    <w:rsid w:val="00AF04E9"/>
    <w:pPr>
      <w:spacing w:before="100" w:beforeAutospacing="1" w:after="100" w:afterAutospacing="1"/>
    </w:pPr>
    <w:rPr>
      <w:rFonts w:ascii="Avenir LT Std 45 Book" w:hAnsi="Avenir LT Std 45 Book"/>
    </w:rPr>
  </w:style>
  <w:style w:type="paragraph" w:customStyle="1" w:styleId="morelink">
    <w:name w:val="morelink"/>
    <w:basedOn w:val="Normal"/>
    <w:qFormat/>
    <w:rsid w:val="00AF04E9"/>
    <w:pPr>
      <w:spacing w:before="100" w:beforeAutospacing="1" w:after="100" w:afterAutospacing="1"/>
    </w:pPr>
    <w:rPr>
      <w:rFonts w:ascii="Avenir LT Std 45 Book" w:hAnsi="Avenir LT Std 45 Book"/>
    </w:rPr>
  </w:style>
  <w:style w:type="paragraph" w:customStyle="1" w:styleId="audiolink">
    <w:name w:val="audiolink"/>
    <w:basedOn w:val="Normal"/>
    <w:qFormat/>
    <w:rsid w:val="00AF04E9"/>
    <w:pPr>
      <w:spacing w:before="100" w:beforeAutospacing="1" w:after="100" w:afterAutospacing="1"/>
    </w:pPr>
    <w:rPr>
      <w:rFonts w:ascii="Avenir LT Std 45 Book" w:hAnsi="Avenir LT Std 45 Book"/>
    </w:rPr>
  </w:style>
  <w:style w:type="paragraph" w:customStyle="1" w:styleId="titlestyle1">
    <w:name w:val="titlestyle1"/>
    <w:basedOn w:val="Normal"/>
    <w:qFormat/>
    <w:rsid w:val="00AF04E9"/>
    <w:pPr>
      <w:spacing w:before="100" w:beforeAutospacing="1" w:after="100" w:afterAutospacing="1"/>
    </w:pPr>
    <w:rPr>
      <w:rFonts w:ascii="Avenir LT Std 45 Book" w:hAnsi="Avenir LT Std 45 Book"/>
    </w:rPr>
  </w:style>
  <w:style w:type="paragraph" w:customStyle="1" w:styleId="nav1">
    <w:name w:val="nav1"/>
    <w:basedOn w:val="Normal"/>
    <w:qFormat/>
    <w:rsid w:val="00AF04E9"/>
    <w:pPr>
      <w:spacing w:before="100" w:beforeAutospacing="1" w:after="100" w:afterAutospacing="1"/>
    </w:pPr>
    <w:rPr>
      <w:rFonts w:ascii="Avenir LT Std 45 Book" w:hAnsi="Avenir LT Std 45 Book"/>
    </w:rPr>
  </w:style>
  <w:style w:type="paragraph" w:customStyle="1" w:styleId="nav2">
    <w:name w:val="nav2"/>
    <w:basedOn w:val="Normal"/>
    <w:qFormat/>
    <w:rsid w:val="00AF04E9"/>
    <w:pPr>
      <w:spacing w:before="100" w:beforeAutospacing="1" w:after="100" w:afterAutospacing="1"/>
    </w:pPr>
    <w:rPr>
      <w:rFonts w:ascii="Avenir LT Std 45 Book" w:hAnsi="Avenir LT Std 45 Book"/>
    </w:rPr>
  </w:style>
  <w:style w:type="character" w:customStyle="1" w:styleId="A24">
    <w:name w:val="A24"/>
    <w:uiPriority w:val="99"/>
    <w:rsid w:val="00AF04E9"/>
    <w:rPr>
      <w:rFonts w:ascii="Paperback 24" w:hAnsi="Paperback 24" w:cs="Paperback 24"/>
      <w:color w:val="000000"/>
      <w:sz w:val="32"/>
      <w:szCs w:val="32"/>
    </w:rPr>
  </w:style>
  <w:style w:type="character" w:customStyle="1" w:styleId="A25">
    <w:name w:val="A25"/>
    <w:uiPriority w:val="99"/>
    <w:rsid w:val="00AF04E9"/>
    <w:rPr>
      <w:rFonts w:ascii="Webdings" w:hAnsi="Webdings" w:cs="Webdings"/>
      <w:color w:val="000000"/>
      <w:sz w:val="16"/>
      <w:szCs w:val="16"/>
    </w:rPr>
  </w:style>
  <w:style w:type="paragraph" w:customStyle="1" w:styleId="CM45">
    <w:name w:val="CM45"/>
    <w:basedOn w:val="Default"/>
    <w:next w:val="Default"/>
    <w:uiPriority w:val="99"/>
    <w:qFormat/>
    <w:rsid w:val="00AF04E9"/>
    <w:pPr>
      <w:spacing w:after="0" w:line="240" w:lineRule="auto"/>
    </w:pPr>
    <w:rPr>
      <w:rFonts w:ascii="Times New Roman" w:hAnsi="Times New Roman" w:cs="Times New Roman"/>
    </w:rPr>
  </w:style>
  <w:style w:type="paragraph" w:customStyle="1" w:styleId="CM46">
    <w:name w:val="CM46"/>
    <w:basedOn w:val="Default"/>
    <w:next w:val="Default"/>
    <w:uiPriority w:val="99"/>
    <w:qFormat/>
    <w:rsid w:val="00AF04E9"/>
    <w:pPr>
      <w:spacing w:after="0" w:line="240" w:lineRule="auto"/>
    </w:pPr>
    <w:rPr>
      <w:rFonts w:ascii="Times New Roman" w:hAnsi="Times New Roman" w:cs="Times New Roman"/>
    </w:rPr>
  </w:style>
  <w:style w:type="character" w:customStyle="1" w:styleId="Headerorfooter">
    <w:name w:val="Header or footer_"/>
    <w:basedOn w:val="DefaultParagraphFont"/>
    <w:rsid w:val="00AF04E9"/>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AF04E9"/>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AF04E9"/>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AF04E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AF04E9"/>
    <w:rPr>
      <w:rFonts w:eastAsia="Arial" w:cs="Arial"/>
      <w:b/>
      <w:bCs/>
      <w:sz w:val="20"/>
      <w:szCs w:val="20"/>
      <w:shd w:val="clear" w:color="auto" w:fill="FFFFFF"/>
    </w:rPr>
  </w:style>
  <w:style w:type="paragraph" w:customStyle="1" w:styleId="Heading180">
    <w:name w:val="Heading #18"/>
    <w:basedOn w:val="Normal"/>
    <w:link w:val="Heading18"/>
    <w:qFormat/>
    <w:rsid w:val="00AF04E9"/>
    <w:pPr>
      <w:widowControl w:val="0"/>
      <w:shd w:val="clear" w:color="auto" w:fill="FFFFFF"/>
      <w:spacing w:before="480" w:after="180" w:line="0" w:lineRule="atLeast"/>
      <w:jc w:val="both"/>
    </w:pPr>
    <w:rPr>
      <w:rFonts w:asciiTheme="minorHAnsi" w:eastAsia="Arial" w:hAnsiTheme="minorHAnsi" w:cs="Arial"/>
      <w:b/>
      <w:bCs/>
      <w:sz w:val="20"/>
      <w:szCs w:val="20"/>
    </w:rPr>
  </w:style>
  <w:style w:type="character" w:customStyle="1" w:styleId="Bodytext32">
    <w:name w:val="Body text (3)_"/>
    <w:basedOn w:val="DefaultParagraphFont"/>
    <w:rsid w:val="00AF04E9"/>
    <w:rPr>
      <w:rFonts w:ascii="Arial" w:eastAsia="Arial" w:hAnsi="Arial" w:cs="Arial"/>
      <w:b w:val="0"/>
      <w:bCs w:val="0"/>
      <w:i w:val="0"/>
      <w:iCs w:val="0"/>
      <w:smallCaps w:val="0"/>
      <w:strike w:val="0"/>
      <w:sz w:val="20"/>
      <w:szCs w:val="20"/>
      <w:u w:val="none"/>
    </w:rPr>
  </w:style>
  <w:style w:type="character" w:customStyle="1" w:styleId="Bodytext310">
    <w:name w:val="Body text (31)_"/>
    <w:basedOn w:val="DefaultParagraphFont"/>
    <w:link w:val="Bodytext311"/>
    <w:rsid w:val="00AF04E9"/>
    <w:rPr>
      <w:rFonts w:eastAsia="Arial" w:cs="Arial"/>
      <w:b/>
      <w:bCs/>
      <w:sz w:val="18"/>
      <w:szCs w:val="18"/>
      <w:shd w:val="clear" w:color="auto" w:fill="FFFFFF"/>
    </w:rPr>
  </w:style>
  <w:style w:type="paragraph" w:customStyle="1" w:styleId="Bodytext311">
    <w:name w:val="Body text (31)"/>
    <w:basedOn w:val="Normal"/>
    <w:link w:val="Bodytext310"/>
    <w:qFormat/>
    <w:rsid w:val="00AF04E9"/>
    <w:pPr>
      <w:widowControl w:val="0"/>
      <w:shd w:val="clear" w:color="auto" w:fill="FFFFFF"/>
      <w:spacing w:before="240" w:line="0" w:lineRule="atLeast"/>
      <w:jc w:val="both"/>
    </w:pPr>
    <w:rPr>
      <w:rFonts w:asciiTheme="minorHAnsi" w:eastAsia="Arial" w:hAnsiTheme="minorHAnsi" w:cs="Arial"/>
      <w:b/>
      <w:bCs/>
      <w:sz w:val="18"/>
      <w:szCs w:val="18"/>
    </w:rPr>
  </w:style>
  <w:style w:type="character" w:customStyle="1" w:styleId="Bodytext31Exact">
    <w:name w:val="Body text (31) Exact"/>
    <w:basedOn w:val="DefaultParagraphFont"/>
    <w:rsid w:val="00AF04E9"/>
    <w:rPr>
      <w:rFonts w:ascii="Arial" w:eastAsia="Arial" w:hAnsi="Arial" w:cs="Arial"/>
      <w:b/>
      <w:bCs/>
      <w:i w:val="0"/>
      <w:iCs w:val="0"/>
      <w:smallCaps w:val="0"/>
      <w:strike w:val="0"/>
      <w:spacing w:val="-2"/>
      <w:sz w:val="17"/>
      <w:szCs w:val="17"/>
      <w:u w:val="none"/>
    </w:rPr>
  </w:style>
  <w:style w:type="character" w:customStyle="1" w:styleId="Bodytext100">
    <w:name w:val="Body text (10)_"/>
    <w:basedOn w:val="DefaultParagraphFont"/>
    <w:rsid w:val="00AF04E9"/>
    <w:rPr>
      <w:rFonts w:ascii="Arial" w:eastAsia="Arial" w:hAnsi="Arial" w:cs="Arial"/>
      <w:b w:val="0"/>
      <w:bCs w:val="0"/>
      <w:i w:val="0"/>
      <w:iCs w:val="0"/>
      <w:smallCaps w:val="0"/>
      <w:strike w:val="0"/>
      <w:sz w:val="15"/>
      <w:szCs w:val="15"/>
      <w:u w:val="none"/>
    </w:rPr>
  </w:style>
  <w:style w:type="character" w:customStyle="1" w:styleId="Bodytext46">
    <w:name w:val="Body text (46)_"/>
    <w:basedOn w:val="DefaultParagraphFont"/>
    <w:rsid w:val="00AF04E9"/>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AF04E9"/>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AF04E9"/>
    <w:rPr>
      <w:rFonts w:ascii="Arial" w:eastAsia="Arial" w:hAnsi="Arial" w:cs="Arial"/>
      <w:b/>
      <w:bCs/>
      <w:i w:val="0"/>
      <w:iCs w:val="0"/>
      <w:smallCaps w:val="0"/>
      <w:strike w:val="0"/>
      <w:sz w:val="15"/>
      <w:szCs w:val="15"/>
      <w:u w:val="none"/>
    </w:rPr>
  </w:style>
  <w:style w:type="character" w:customStyle="1" w:styleId="Bodytext82">
    <w:name w:val="Body text (82)_"/>
    <w:basedOn w:val="DefaultParagraphFont"/>
    <w:rsid w:val="00AF04E9"/>
    <w:rPr>
      <w:rFonts w:ascii="CordiaUPC" w:eastAsia="CordiaUPC" w:hAnsi="CordiaUPC" w:cs="CordiaUPC"/>
      <w:b/>
      <w:bCs/>
      <w:i w:val="0"/>
      <w:iCs w:val="0"/>
      <w:smallCaps w:val="0"/>
      <w:strike w:val="0"/>
      <w:sz w:val="27"/>
      <w:szCs w:val="27"/>
      <w:u w:val="none"/>
    </w:rPr>
  </w:style>
  <w:style w:type="character" w:customStyle="1" w:styleId="Tableofcontents13">
    <w:name w:val="Table of contents (13)_"/>
    <w:basedOn w:val="DefaultParagraphFont"/>
    <w:rsid w:val="00AF04E9"/>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AF04E9"/>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AF04E9"/>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AF04E9"/>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AF04E9"/>
    <w:rPr>
      <w:rFonts w:eastAsia="Arial" w:cs="Arial"/>
      <w:sz w:val="20"/>
      <w:szCs w:val="20"/>
      <w:shd w:val="clear" w:color="auto" w:fill="FFFFFF"/>
    </w:rPr>
  </w:style>
  <w:style w:type="paragraph" w:customStyle="1" w:styleId="Heading220">
    <w:name w:val="Heading #22"/>
    <w:basedOn w:val="Normal"/>
    <w:link w:val="Heading22"/>
    <w:qFormat/>
    <w:rsid w:val="00AF04E9"/>
    <w:pPr>
      <w:widowControl w:val="0"/>
      <w:shd w:val="clear" w:color="auto" w:fill="FFFFFF"/>
      <w:spacing w:before="180" w:after="180" w:line="0" w:lineRule="atLeast"/>
      <w:jc w:val="center"/>
    </w:pPr>
    <w:rPr>
      <w:rFonts w:asciiTheme="minorHAnsi" w:eastAsia="Arial" w:hAnsiTheme="minorHAnsi" w:cs="Arial"/>
      <w:sz w:val="20"/>
      <w:szCs w:val="20"/>
    </w:rPr>
  </w:style>
  <w:style w:type="character" w:customStyle="1" w:styleId="Bodytext820">
    <w:name w:val="Body text (82)"/>
    <w:basedOn w:val="Bodytext82"/>
    <w:rsid w:val="00AF04E9"/>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1">
    <w:name w:val="Body text (10)"/>
    <w:basedOn w:val="Bodytext100"/>
    <w:rsid w:val="00AF04E9"/>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AF04E9"/>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AF04E9"/>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AF04E9"/>
    <w:rPr>
      <w:rFonts w:eastAsia="Arial" w:cs="Arial"/>
      <w:b/>
      <w:bCs/>
      <w:sz w:val="17"/>
      <w:szCs w:val="17"/>
      <w:shd w:val="clear" w:color="auto" w:fill="FFFFFF"/>
    </w:rPr>
  </w:style>
  <w:style w:type="paragraph" w:customStyle="1" w:styleId="Bodytext1310">
    <w:name w:val="Body text (131)"/>
    <w:basedOn w:val="Normal"/>
    <w:link w:val="Bodytext131"/>
    <w:qFormat/>
    <w:rsid w:val="00AF04E9"/>
    <w:pPr>
      <w:widowControl w:val="0"/>
      <w:shd w:val="clear" w:color="auto" w:fill="FFFFFF"/>
      <w:spacing w:before="180" w:after="60" w:line="0" w:lineRule="atLeast"/>
      <w:jc w:val="right"/>
    </w:pPr>
    <w:rPr>
      <w:rFonts w:asciiTheme="minorHAnsi" w:eastAsia="Arial" w:hAnsiTheme="minorHAnsi" w:cs="Arial"/>
      <w:b/>
      <w:bCs/>
      <w:sz w:val="17"/>
      <w:szCs w:val="17"/>
    </w:rPr>
  </w:style>
  <w:style w:type="character" w:customStyle="1" w:styleId="Bodytext114Exact">
    <w:name w:val="Body text (114) Exact"/>
    <w:basedOn w:val="Bodytext114"/>
    <w:rsid w:val="00AF04E9"/>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AF04E9"/>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AF04E9"/>
    <w:rPr>
      <w:rFonts w:eastAsia="Arial" w:cs="Arial"/>
      <w:i/>
      <w:iCs/>
      <w:sz w:val="19"/>
      <w:szCs w:val="19"/>
      <w:shd w:val="clear" w:color="auto" w:fill="FFFFFF"/>
    </w:rPr>
  </w:style>
  <w:style w:type="paragraph" w:customStyle="1" w:styleId="Bodytext1400">
    <w:name w:val="Body text (140)"/>
    <w:basedOn w:val="Normal"/>
    <w:link w:val="Bodytext140"/>
    <w:qFormat/>
    <w:rsid w:val="00AF04E9"/>
    <w:pPr>
      <w:widowControl w:val="0"/>
      <w:shd w:val="clear" w:color="auto" w:fill="FFFFFF"/>
      <w:spacing w:before="120" w:line="0" w:lineRule="atLeast"/>
      <w:jc w:val="right"/>
    </w:pPr>
    <w:rPr>
      <w:rFonts w:asciiTheme="minorHAnsi" w:eastAsia="Arial" w:hAnsiTheme="minorHAnsi" w:cs="Arial"/>
      <w:i/>
      <w:iCs/>
      <w:sz w:val="19"/>
      <w:szCs w:val="19"/>
    </w:rPr>
  </w:style>
  <w:style w:type="character" w:customStyle="1" w:styleId="Bodytext1409pt">
    <w:name w:val="Body text (140) + 9 pt"/>
    <w:aliases w:val="Not Italic,Table of contents (12) + FrankRuehl,11 pt,Footnote (2) + 5.5 pt"/>
    <w:basedOn w:val="Bodytext140"/>
    <w:rsid w:val="00AF04E9"/>
    <w:rPr>
      <w:rFonts w:eastAsia="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AF04E9"/>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AF04E9"/>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AF04E9"/>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AF04E9"/>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AF04E9"/>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AF04E9"/>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AF04E9"/>
    <w:pPr>
      <w:widowControl w:val="0"/>
      <w:shd w:val="clear" w:color="auto" w:fill="FFFFFF"/>
      <w:spacing w:after="180" w:line="0" w:lineRule="atLeast"/>
    </w:pPr>
    <w:rPr>
      <w:rFonts w:ascii="FrankRuehl" w:eastAsia="FrankRuehl" w:hAnsi="FrankRuehl" w:cs="FrankRuehl"/>
      <w:sz w:val="24"/>
      <w:szCs w:val="24"/>
    </w:rPr>
  </w:style>
  <w:style w:type="character" w:customStyle="1" w:styleId="Tableofcontents21">
    <w:name w:val="Table of contents (21)_"/>
    <w:basedOn w:val="DefaultParagraphFont"/>
    <w:link w:val="Tableofcontents210"/>
    <w:rsid w:val="00AF04E9"/>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AF04E9"/>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AF04E9"/>
    <w:rPr>
      <w:rFonts w:eastAsia="Arial" w:cs="Arial"/>
      <w:b/>
      <w:bCs/>
      <w:sz w:val="15"/>
      <w:szCs w:val="15"/>
      <w:shd w:val="clear" w:color="auto" w:fill="FFFFFF"/>
    </w:rPr>
  </w:style>
  <w:style w:type="paragraph" w:customStyle="1" w:styleId="Tableofcontents220">
    <w:name w:val="Table of contents (22)"/>
    <w:basedOn w:val="Normal"/>
    <w:link w:val="Tableofcontents22"/>
    <w:qFormat/>
    <w:rsid w:val="00AF04E9"/>
    <w:pPr>
      <w:widowControl w:val="0"/>
      <w:shd w:val="clear" w:color="auto" w:fill="FFFFFF"/>
      <w:spacing w:line="358" w:lineRule="exact"/>
    </w:pPr>
    <w:rPr>
      <w:rFonts w:asciiTheme="minorHAnsi" w:eastAsia="Arial" w:hAnsiTheme="minorHAnsi" w:cs="Arial"/>
      <w:b/>
      <w:bCs/>
      <w:sz w:val="15"/>
      <w:szCs w:val="15"/>
    </w:rPr>
  </w:style>
  <w:style w:type="character" w:customStyle="1" w:styleId="Bodytext142">
    <w:name w:val="Body text (142)_"/>
    <w:basedOn w:val="DefaultParagraphFont"/>
    <w:link w:val="Bodytext1420"/>
    <w:rsid w:val="00AF04E9"/>
    <w:rPr>
      <w:rFonts w:eastAsia="Arial" w:cs="Arial"/>
      <w:i/>
      <w:iCs/>
      <w:sz w:val="14"/>
      <w:szCs w:val="14"/>
      <w:shd w:val="clear" w:color="auto" w:fill="FFFFFF"/>
    </w:rPr>
  </w:style>
  <w:style w:type="paragraph" w:customStyle="1" w:styleId="Bodytext1420">
    <w:name w:val="Body text (142)"/>
    <w:basedOn w:val="Normal"/>
    <w:link w:val="Bodytext142"/>
    <w:qFormat/>
    <w:rsid w:val="00AF04E9"/>
    <w:pPr>
      <w:widowControl w:val="0"/>
      <w:shd w:val="clear" w:color="auto" w:fill="FFFFFF"/>
      <w:spacing w:line="358" w:lineRule="exact"/>
    </w:pPr>
    <w:rPr>
      <w:rFonts w:asciiTheme="minorHAnsi" w:eastAsia="Arial" w:hAnsiTheme="minorHAnsi" w:cs="Arial"/>
      <w:i/>
      <w:iCs/>
      <w:sz w:val="14"/>
      <w:szCs w:val="14"/>
    </w:rPr>
  </w:style>
  <w:style w:type="character" w:customStyle="1" w:styleId="Bodytext143">
    <w:name w:val="Body text (143)_"/>
    <w:basedOn w:val="DefaultParagraphFont"/>
    <w:link w:val="Bodytext1430"/>
    <w:rsid w:val="00AF04E9"/>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AF04E9"/>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AF04E9"/>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AF04E9"/>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AF04E9"/>
    <w:rPr>
      <w:rFonts w:eastAsia="Arial" w:cs="Arial"/>
      <w:spacing w:val="4"/>
      <w:sz w:val="15"/>
      <w:szCs w:val="15"/>
      <w:shd w:val="clear" w:color="auto" w:fill="FFFFFF"/>
    </w:rPr>
  </w:style>
  <w:style w:type="paragraph" w:customStyle="1" w:styleId="Bodytext145">
    <w:name w:val="Body text (145)"/>
    <w:basedOn w:val="Normal"/>
    <w:link w:val="Bodytext145Exact"/>
    <w:qFormat/>
    <w:rsid w:val="00AF04E9"/>
    <w:pPr>
      <w:widowControl w:val="0"/>
      <w:shd w:val="clear" w:color="auto" w:fill="FFFFFF"/>
      <w:spacing w:before="1140" w:line="0" w:lineRule="atLeast"/>
    </w:pPr>
    <w:rPr>
      <w:rFonts w:asciiTheme="minorHAnsi" w:eastAsia="Arial" w:hAnsiTheme="minorHAnsi" w:cs="Arial"/>
      <w:spacing w:val="4"/>
      <w:sz w:val="15"/>
      <w:szCs w:val="15"/>
    </w:rPr>
  </w:style>
  <w:style w:type="character" w:customStyle="1" w:styleId="Bodytext460">
    <w:name w:val="Body text (46)"/>
    <w:basedOn w:val="Bodytext46"/>
    <w:rsid w:val="00AF04E9"/>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AF04E9"/>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AF04E9"/>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AF04E9"/>
    <w:rPr>
      <w:rFonts w:eastAsia="Arial" w:cs="Arial"/>
      <w:b/>
      <w:bCs/>
      <w:sz w:val="16"/>
      <w:szCs w:val="16"/>
      <w:shd w:val="clear" w:color="auto" w:fill="FFFFFF"/>
    </w:rPr>
  </w:style>
  <w:style w:type="paragraph" w:customStyle="1" w:styleId="Bodytext1460">
    <w:name w:val="Body text (146)"/>
    <w:basedOn w:val="Normal"/>
    <w:link w:val="Bodytext146"/>
    <w:qFormat/>
    <w:rsid w:val="00AF04E9"/>
    <w:pPr>
      <w:widowControl w:val="0"/>
      <w:shd w:val="clear" w:color="auto" w:fill="FFFFFF"/>
      <w:spacing w:line="0" w:lineRule="atLeast"/>
    </w:pPr>
    <w:rPr>
      <w:rFonts w:asciiTheme="minorHAnsi" w:eastAsia="Arial" w:hAnsiTheme="minorHAnsi" w:cs="Arial"/>
      <w:b/>
      <w:bCs/>
      <w:sz w:val="16"/>
      <w:szCs w:val="16"/>
    </w:rPr>
  </w:style>
  <w:style w:type="character" w:customStyle="1" w:styleId="Heading230">
    <w:name w:val="Heading #23_"/>
    <w:basedOn w:val="DefaultParagraphFont"/>
    <w:link w:val="Heading231"/>
    <w:rsid w:val="00AF04E9"/>
    <w:rPr>
      <w:rFonts w:eastAsia="Arial" w:cs="Arial"/>
      <w:b/>
      <w:bCs/>
      <w:sz w:val="20"/>
      <w:szCs w:val="20"/>
      <w:shd w:val="clear" w:color="auto" w:fill="FFFFFF"/>
    </w:rPr>
  </w:style>
  <w:style w:type="paragraph" w:customStyle="1" w:styleId="Heading231">
    <w:name w:val="Heading #23"/>
    <w:basedOn w:val="Normal"/>
    <w:link w:val="Heading230"/>
    <w:qFormat/>
    <w:rsid w:val="00AF04E9"/>
    <w:pPr>
      <w:widowControl w:val="0"/>
      <w:shd w:val="clear" w:color="auto" w:fill="FFFFFF"/>
      <w:spacing w:after="180" w:line="0" w:lineRule="atLeast"/>
      <w:jc w:val="both"/>
    </w:pPr>
    <w:rPr>
      <w:rFonts w:asciiTheme="minorHAnsi" w:eastAsia="Arial" w:hAnsiTheme="minorHAnsi" w:cs="Arial"/>
      <w:b/>
      <w:bCs/>
      <w:sz w:val="20"/>
      <w:szCs w:val="20"/>
    </w:rPr>
  </w:style>
  <w:style w:type="character" w:customStyle="1" w:styleId="Bodytext115Spacing0ptExact">
    <w:name w:val="Body text (115) + Spacing 0 pt Exact"/>
    <w:basedOn w:val="Bodytext115"/>
    <w:rsid w:val="00AF04E9"/>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AF04E9"/>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AF04E9"/>
    <w:pPr>
      <w:widowControl w:val="0"/>
      <w:shd w:val="clear" w:color="auto" w:fill="FFFFFF"/>
      <w:spacing w:line="0" w:lineRule="atLeast"/>
    </w:pPr>
    <w:rPr>
      <w:rFonts w:ascii="FrankRuehl" w:eastAsia="FrankRuehl" w:hAnsi="FrankRuehl" w:cs="FrankRuehl"/>
      <w:sz w:val="24"/>
      <w:szCs w:val="24"/>
    </w:rPr>
  </w:style>
  <w:style w:type="character" w:customStyle="1" w:styleId="Picturecaption42">
    <w:name w:val="Picture caption (42)_"/>
    <w:basedOn w:val="DefaultParagraphFont"/>
    <w:link w:val="Picturecaption420"/>
    <w:rsid w:val="00AF04E9"/>
    <w:rPr>
      <w:rFonts w:eastAsia="Arial" w:cs="Arial"/>
      <w:b/>
      <w:bCs/>
      <w:sz w:val="19"/>
      <w:szCs w:val="19"/>
      <w:shd w:val="clear" w:color="auto" w:fill="FFFFFF"/>
    </w:rPr>
  </w:style>
  <w:style w:type="paragraph" w:customStyle="1" w:styleId="Picturecaption420">
    <w:name w:val="Picture caption (42)"/>
    <w:basedOn w:val="Normal"/>
    <w:link w:val="Picturecaption42"/>
    <w:qFormat/>
    <w:rsid w:val="00AF04E9"/>
    <w:pPr>
      <w:widowControl w:val="0"/>
      <w:shd w:val="clear" w:color="auto" w:fill="FFFFFF"/>
      <w:spacing w:line="0" w:lineRule="atLeast"/>
    </w:pPr>
    <w:rPr>
      <w:rFonts w:asciiTheme="minorHAnsi" w:eastAsia="Arial" w:hAnsiTheme="minorHAnsi" w:cs="Arial"/>
      <w:b/>
      <w:bCs/>
      <w:sz w:val="19"/>
      <w:szCs w:val="19"/>
    </w:rPr>
  </w:style>
  <w:style w:type="character" w:customStyle="1" w:styleId="Picturecaption42SmallCaps">
    <w:name w:val="Picture caption (42) + Small Caps"/>
    <w:basedOn w:val="Picturecaption42"/>
    <w:rsid w:val="00AF04E9"/>
    <w:rPr>
      <w:rFonts w:eastAsia="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AF04E9"/>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AF04E9"/>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AF04E9"/>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AF04E9"/>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AF04E9"/>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AF04E9"/>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AF04E9"/>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AF04E9"/>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AF04E9"/>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AF04E9"/>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AF04E9"/>
    <w:rPr>
      <w:rFonts w:eastAsia="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AF04E9"/>
    <w:rPr>
      <w:rFonts w:eastAsia="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AF04E9"/>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AF04E9"/>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AF04E9"/>
    <w:rPr>
      <w:rFonts w:eastAsia="Arial" w:cs="Arial"/>
      <w:b/>
      <w:bCs/>
      <w:spacing w:val="-20"/>
      <w:sz w:val="21"/>
      <w:szCs w:val="21"/>
      <w:shd w:val="clear" w:color="auto" w:fill="FFFFFF"/>
    </w:rPr>
  </w:style>
  <w:style w:type="paragraph" w:customStyle="1" w:styleId="Bodytext600">
    <w:name w:val="Body text (60)"/>
    <w:basedOn w:val="Normal"/>
    <w:link w:val="Bodytext60"/>
    <w:qFormat/>
    <w:rsid w:val="00AF04E9"/>
    <w:pPr>
      <w:widowControl w:val="0"/>
      <w:shd w:val="clear" w:color="auto" w:fill="FFFFFF"/>
      <w:spacing w:line="425" w:lineRule="exact"/>
    </w:pPr>
    <w:rPr>
      <w:rFonts w:asciiTheme="minorHAnsi" w:eastAsia="Arial" w:hAnsiTheme="minorHAnsi" w:cs="Arial"/>
      <w:b/>
      <w:bCs/>
      <w:spacing w:val="-20"/>
      <w:sz w:val="21"/>
      <w:szCs w:val="21"/>
    </w:rPr>
  </w:style>
  <w:style w:type="character" w:customStyle="1" w:styleId="Bodytext39">
    <w:name w:val="Body text (39)_"/>
    <w:basedOn w:val="DefaultParagraphFont"/>
    <w:rsid w:val="00AF04E9"/>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AF04E9"/>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AF04E9"/>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AF04E9"/>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AF04E9"/>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AF04E9"/>
    <w:rPr>
      <w:rFonts w:eastAsia="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AF04E9"/>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Header or footer + Century Gothic"/>
    <w:basedOn w:val="Bodytext32"/>
    <w:rsid w:val="00AF04E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AF04E9"/>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AF04E9"/>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AF04E9"/>
    <w:rPr>
      <w:rFonts w:eastAsia="Arial" w:cs="Arial"/>
      <w:spacing w:val="-10"/>
      <w:sz w:val="21"/>
      <w:szCs w:val="21"/>
      <w:shd w:val="clear" w:color="auto" w:fill="FFFFFF"/>
    </w:rPr>
  </w:style>
  <w:style w:type="paragraph" w:customStyle="1" w:styleId="Bodytext1600">
    <w:name w:val="Body text (160)"/>
    <w:basedOn w:val="Normal"/>
    <w:link w:val="Bodytext160"/>
    <w:qFormat/>
    <w:rsid w:val="00AF04E9"/>
    <w:pPr>
      <w:widowControl w:val="0"/>
      <w:shd w:val="clear" w:color="auto" w:fill="FFFFFF"/>
      <w:spacing w:after="120" w:line="0" w:lineRule="atLeast"/>
    </w:pPr>
    <w:rPr>
      <w:rFonts w:asciiTheme="minorHAnsi" w:eastAsia="Arial" w:hAnsiTheme="minorHAnsi" w:cs="Arial"/>
      <w:spacing w:val="-10"/>
      <w:sz w:val="21"/>
      <w:szCs w:val="21"/>
    </w:rPr>
  </w:style>
  <w:style w:type="character" w:customStyle="1" w:styleId="Picturecaption4">
    <w:name w:val="Picture caption (4)_"/>
    <w:basedOn w:val="DefaultParagraphFont"/>
    <w:link w:val="Picturecaption40"/>
    <w:rsid w:val="00AF04E9"/>
    <w:rPr>
      <w:rFonts w:eastAsia="Arial" w:cs="Arial"/>
      <w:sz w:val="13"/>
      <w:szCs w:val="13"/>
      <w:shd w:val="clear" w:color="auto" w:fill="FFFFFF"/>
    </w:rPr>
  </w:style>
  <w:style w:type="paragraph" w:customStyle="1" w:styleId="Picturecaption40">
    <w:name w:val="Picture caption (4)"/>
    <w:basedOn w:val="Normal"/>
    <w:link w:val="Picturecaption4"/>
    <w:qFormat/>
    <w:rsid w:val="00AF04E9"/>
    <w:pPr>
      <w:widowControl w:val="0"/>
      <w:shd w:val="clear" w:color="auto" w:fill="FFFFFF"/>
      <w:spacing w:line="222" w:lineRule="exact"/>
      <w:jc w:val="right"/>
    </w:pPr>
    <w:rPr>
      <w:rFonts w:asciiTheme="minorHAnsi" w:eastAsia="Arial" w:hAnsiTheme="minorHAnsi" w:cs="Arial"/>
      <w:sz w:val="13"/>
      <w:szCs w:val="13"/>
    </w:rPr>
  </w:style>
  <w:style w:type="character" w:customStyle="1" w:styleId="Heading10">
    <w:name w:val="Heading #10_"/>
    <w:basedOn w:val="DefaultParagraphFont"/>
    <w:link w:val="Heading100"/>
    <w:rsid w:val="00AF04E9"/>
    <w:rPr>
      <w:rFonts w:eastAsia="Arial" w:cs="Arial"/>
      <w:b/>
      <w:bCs/>
      <w:sz w:val="20"/>
      <w:szCs w:val="20"/>
      <w:shd w:val="clear" w:color="auto" w:fill="FFFFFF"/>
    </w:rPr>
  </w:style>
  <w:style w:type="paragraph" w:customStyle="1" w:styleId="Heading100">
    <w:name w:val="Heading #10"/>
    <w:basedOn w:val="Normal"/>
    <w:link w:val="Heading10"/>
    <w:qFormat/>
    <w:rsid w:val="00AF04E9"/>
    <w:pPr>
      <w:widowControl w:val="0"/>
      <w:shd w:val="clear" w:color="auto" w:fill="FFFFFF"/>
      <w:spacing w:before="180" w:after="180" w:line="0" w:lineRule="atLeast"/>
      <w:jc w:val="both"/>
    </w:pPr>
    <w:rPr>
      <w:rFonts w:asciiTheme="minorHAnsi" w:eastAsia="Arial" w:hAnsiTheme="minorHAnsi" w:cs="Arial"/>
      <w:b/>
      <w:bCs/>
      <w:sz w:val="20"/>
      <w:szCs w:val="20"/>
    </w:rPr>
  </w:style>
  <w:style w:type="character" w:customStyle="1" w:styleId="Picturecaption3">
    <w:name w:val="Picture caption (3)_"/>
    <w:basedOn w:val="DefaultParagraphFont"/>
    <w:link w:val="Picturecaption30"/>
    <w:rsid w:val="00AF04E9"/>
    <w:rPr>
      <w:rFonts w:eastAsia="Arial" w:cs="Arial"/>
      <w:sz w:val="18"/>
      <w:szCs w:val="18"/>
      <w:shd w:val="clear" w:color="auto" w:fill="FFFFFF"/>
    </w:rPr>
  </w:style>
  <w:style w:type="paragraph" w:customStyle="1" w:styleId="Picturecaption30">
    <w:name w:val="Picture caption (3)"/>
    <w:basedOn w:val="Normal"/>
    <w:link w:val="Picturecaption3"/>
    <w:qFormat/>
    <w:rsid w:val="00AF04E9"/>
    <w:pPr>
      <w:widowControl w:val="0"/>
      <w:shd w:val="clear" w:color="auto" w:fill="FFFFFF"/>
      <w:spacing w:line="0" w:lineRule="atLeast"/>
    </w:pPr>
    <w:rPr>
      <w:rFonts w:asciiTheme="minorHAnsi" w:eastAsia="Arial" w:hAnsiTheme="minorHAnsi" w:cs="Arial"/>
      <w:sz w:val="18"/>
      <w:szCs w:val="18"/>
    </w:rPr>
  </w:style>
  <w:style w:type="character" w:customStyle="1" w:styleId="Bodytext2NotBold">
    <w:name w:val="Body text (2) + Not Bold"/>
    <w:basedOn w:val="Bodytext21"/>
    <w:rsid w:val="00AF04E9"/>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5"/>
    <w:rsid w:val="00AF04E9"/>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AF04E9"/>
    <w:rPr>
      <w:rFonts w:eastAsia="Arial" w:cs="Arial"/>
      <w:b/>
      <w:bCs/>
      <w:sz w:val="20"/>
      <w:szCs w:val="20"/>
      <w:shd w:val="clear" w:color="auto" w:fill="FFFFFF"/>
    </w:rPr>
  </w:style>
  <w:style w:type="paragraph" w:customStyle="1" w:styleId="Heading130">
    <w:name w:val="Heading #13"/>
    <w:basedOn w:val="Normal"/>
    <w:link w:val="Heading13"/>
    <w:qFormat/>
    <w:rsid w:val="00AF04E9"/>
    <w:pPr>
      <w:widowControl w:val="0"/>
      <w:shd w:val="clear" w:color="auto" w:fill="FFFFFF"/>
      <w:spacing w:after="180" w:line="0" w:lineRule="atLeast"/>
      <w:jc w:val="both"/>
    </w:pPr>
    <w:rPr>
      <w:rFonts w:asciiTheme="minorHAnsi" w:eastAsia="Arial" w:hAnsiTheme="minorHAnsi" w:cs="Arial"/>
      <w:b/>
      <w:bCs/>
      <w:sz w:val="20"/>
      <w:szCs w:val="20"/>
    </w:rPr>
  </w:style>
  <w:style w:type="character" w:customStyle="1" w:styleId="Heading13Italic">
    <w:name w:val="Heading #13 + Italic"/>
    <w:basedOn w:val="Heading13"/>
    <w:rsid w:val="00AF04E9"/>
    <w:rPr>
      <w:rFonts w:eastAsia="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AF04E9"/>
    <w:rPr>
      <w:rFonts w:eastAsia="Georgia" w:cs="Georgia"/>
      <w:b/>
      <w:bCs/>
      <w:i/>
      <w:iCs/>
      <w:sz w:val="20"/>
      <w:szCs w:val="20"/>
      <w:shd w:val="clear" w:color="auto" w:fill="FFFFFF"/>
    </w:rPr>
  </w:style>
  <w:style w:type="paragraph" w:customStyle="1" w:styleId="Heading920">
    <w:name w:val="Heading #9 (2)"/>
    <w:basedOn w:val="Normal"/>
    <w:link w:val="Heading92"/>
    <w:qFormat/>
    <w:rsid w:val="00AF04E9"/>
    <w:pPr>
      <w:widowControl w:val="0"/>
      <w:shd w:val="clear" w:color="auto" w:fill="FFFFFF"/>
      <w:spacing w:after="660" w:line="0" w:lineRule="atLeast"/>
      <w:outlineLvl w:val="8"/>
    </w:pPr>
    <w:rPr>
      <w:rFonts w:asciiTheme="minorHAnsi" w:eastAsia="Georgia" w:hAnsiTheme="minorHAnsi" w:cs="Georgia"/>
      <w:b/>
      <w:bCs/>
      <w:i/>
      <w:iCs/>
      <w:sz w:val="20"/>
      <w:szCs w:val="20"/>
    </w:rPr>
  </w:style>
  <w:style w:type="character" w:customStyle="1" w:styleId="Heading92Spacing2pt">
    <w:name w:val="Heading #9 (2) + Spacing 2 pt"/>
    <w:basedOn w:val="Heading92"/>
    <w:rsid w:val="00AF04E9"/>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AF04E9"/>
    <w:rPr>
      <w:rFonts w:eastAsia="Arial" w:cs="Arial"/>
      <w:b/>
      <w:bCs/>
      <w:sz w:val="20"/>
      <w:szCs w:val="20"/>
      <w:shd w:val="clear" w:color="auto" w:fill="FFFFFF"/>
    </w:rPr>
  </w:style>
  <w:style w:type="paragraph" w:customStyle="1" w:styleId="Heading150">
    <w:name w:val="Heading #15"/>
    <w:basedOn w:val="Normal"/>
    <w:link w:val="Heading15"/>
    <w:qFormat/>
    <w:rsid w:val="00AF04E9"/>
    <w:pPr>
      <w:widowControl w:val="0"/>
      <w:shd w:val="clear" w:color="auto" w:fill="FFFFFF"/>
      <w:spacing w:before="480" w:after="180" w:line="0" w:lineRule="atLeast"/>
      <w:jc w:val="both"/>
    </w:pPr>
    <w:rPr>
      <w:rFonts w:asciiTheme="minorHAnsi" w:eastAsia="Arial" w:hAnsiTheme="minorHAnsi" w:cs="Arial"/>
      <w:b/>
      <w:bCs/>
      <w:sz w:val="20"/>
      <w:szCs w:val="20"/>
    </w:rPr>
  </w:style>
  <w:style w:type="character" w:customStyle="1" w:styleId="Bodytext38">
    <w:name w:val="Body text (38)_"/>
    <w:basedOn w:val="DefaultParagraphFont"/>
    <w:link w:val="Bodytext380"/>
    <w:rsid w:val="00AF04E9"/>
    <w:rPr>
      <w:rFonts w:eastAsia="Arial" w:cs="Arial"/>
      <w:b/>
      <w:bCs/>
      <w:spacing w:val="-10"/>
      <w:sz w:val="19"/>
      <w:szCs w:val="19"/>
      <w:shd w:val="clear" w:color="auto" w:fill="FFFFFF"/>
    </w:rPr>
  </w:style>
  <w:style w:type="paragraph" w:customStyle="1" w:styleId="Bodytext380">
    <w:name w:val="Body text (38)"/>
    <w:basedOn w:val="Normal"/>
    <w:link w:val="Bodytext38"/>
    <w:qFormat/>
    <w:rsid w:val="00AF04E9"/>
    <w:pPr>
      <w:widowControl w:val="0"/>
      <w:shd w:val="clear" w:color="auto" w:fill="FFFFFF"/>
      <w:spacing w:line="0" w:lineRule="atLeast"/>
    </w:pPr>
    <w:rPr>
      <w:rFonts w:asciiTheme="minorHAnsi" w:eastAsia="Arial" w:hAnsiTheme="minorHAnsi" w:cs="Arial"/>
      <w:b/>
      <w:bCs/>
      <w:spacing w:val="-10"/>
      <w:sz w:val="19"/>
      <w:szCs w:val="19"/>
    </w:rPr>
  </w:style>
  <w:style w:type="character" w:customStyle="1" w:styleId="Heading17">
    <w:name w:val="Heading #17_"/>
    <w:basedOn w:val="DefaultParagraphFont"/>
    <w:link w:val="Heading170"/>
    <w:rsid w:val="00AF04E9"/>
    <w:rPr>
      <w:rFonts w:eastAsia="Arial" w:cs="Arial"/>
      <w:b/>
      <w:bCs/>
      <w:sz w:val="20"/>
      <w:szCs w:val="20"/>
      <w:shd w:val="clear" w:color="auto" w:fill="FFFFFF"/>
    </w:rPr>
  </w:style>
  <w:style w:type="paragraph" w:customStyle="1" w:styleId="Heading170">
    <w:name w:val="Heading #17"/>
    <w:basedOn w:val="Normal"/>
    <w:link w:val="Heading17"/>
    <w:qFormat/>
    <w:rsid w:val="00AF04E9"/>
    <w:pPr>
      <w:widowControl w:val="0"/>
      <w:shd w:val="clear" w:color="auto" w:fill="FFFFFF"/>
      <w:spacing w:after="360" w:line="0" w:lineRule="atLeast"/>
      <w:jc w:val="both"/>
    </w:pPr>
    <w:rPr>
      <w:rFonts w:asciiTheme="minorHAnsi" w:eastAsia="Arial" w:hAnsiTheme="minorHAnsi" w:cs="Arial"/>
      <w:b/>
      <w:bCs/>
      <w:sz w:val="20"/>
      <w:szCs w:val="20"/>
    </w:rPr>
  </w:style>
  <w:style w:type="character" w:customStyle="1" w:styleId="Bodytext97Exact">
    <w:name w:val="Body text (97) Exact"/>
    <w:basedOn w:val="DefaultParagraphFont"/>
    <w:link w:val="Bodytext97"/>
    <w:rsid w:val="00AF04E9"/>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AF04E9"/>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AF04E9"/>
    <w:rPr>
      <w:rFonts w:eastAsia="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AF04E9"/>
    <w:rPr>
      <w:rFonts w:eastAsia="Arial" w:cs="Arial"/>
      <w:b/>
      <w:bCs/>
      <w:sz w:val="26"/>
      <w:szCs w:val="26"/>
      <w:shd w:val="clear" w:color="auto" w:fill="FFFFFF"/>
    </w:rPr>
  </w:style>
  <w:style w:type="paragraph" w:customStyle="1" w:styleId="Bodytext420">
    <w:name w:val="Body text (42)"/>
    <w:basedOn w:val="Normal"/>
    <w:link w:val="Bodytext42"/>
    <w:qFormat/>
    <w:rsid w:val="00AF04E9"/>
    <w:pPr>
      <w:widowControl w:val="0"/>
      <w:shd w:val="clear" w:color="auto" w:fill="FFFFFF"/>
      <w:spacing w:before="240" w:line="0" w:lineRule="atLeast"/>
    </w:pPr>
    <w:rPr>
      <w:rFonts w:asciiTheme="minorHAnsi" w:eastAsia="Arial" w:hAnsiTheme="minorHAnsi" w:cs="Arial"/>
      <w:b/>
      <w:bCs/>
      <w:sz w:val="26"/>
      <w:szCs w:val="26"/>
    </w:rPr>
  </w:style>
  <w:style w:type="character" w:customStyle="1" w:styleId="Bodytext42Spacing-1pt">
    <w:name w:val="Body text (42) + Spacing -1 pt"/>
    <w:basedOn w:val="Bodytext42"/>
    <w:rsid w:val="00AF04E9"/>
    <w:rPr>
      <w:rFonts w:eastAsia="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AF04E9"/>
    <w:rPr>
      <w:rFonts w:eastAsia="Georgia" w:cs="Georgia"/>
      <w:sz w:val="21"/>
      <w:szCs w:val="21"/>
      <w:shd w:val="clear" w:color="auto" w:fill="FFFFFF"/>
    </w:rPr>
  </w:style>
  <w:style w:type="paragraph" w:customStyle="1" w:styleId="Picturecaption90">
    <w:name w:val="Picture caption (9)"/>
    <w:basedOn w:val="Normal"/>
    <w:link w:val="Picturecaption9"/>
    <w:qFormat/>
    <w:rsid w:val="00AF04E9"/>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AF04E9"/>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AF04E9"/>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AF04E9"/>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AF04E9"/>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AF04E9"/>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AF04E9"/>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AF04E9"/>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AF04E9"/>
    <w:rPr>
      <w:rFonts w:eastAsia="Arial" w:cs="Arial"/>
      <w:b/>
      <w:bCs/>
      <w:sz w:val="26"/>
      <w:szCs w:val="26"/>
      <w:shd w:val="clear" w:color="auto" w:fill="FFFFFF"/>
    </w:rPr>
  </w:style>
  <w:style w:type="paragraph" w:customStyle="1" w:styleId="Heading1420">
    <w:name w:val="Heading #14 (2)"/>
    <w:basedOn w:val="Normal"/>
    <w:link w:val="Heading142"/>
    <w:qFormat/>
    <w:rsid w:val="00AF04E9"/>
    <w:pPr>
      <w:widowControl w:val="0"/>
      <w:shd w:val="clear" w:color="auto" w:fill="FFFFFF"/>
      <w:spacing w:after="480" w:line="0" w:lineRule="atLeast"/>
      <w:jc w:val="both"/>
    </w:pPr>
    <w:rPr>
      <w:rFonts w:asciiTheme="minorHAnsi" w:eastAsia="Arial" w:hAnsiTheme="minorHAnsi" w:cs="Arial"/>
      <w:b/>
      <w:bCs/>
      <w:sz w:val="26"/>
      <w:szCs w:val="26"/>
    </w:rPr>
  </w:style>
  <w:style w:type="character" w:customStyle="1" w:styleId="Heading142SmallCaps">
    <w:name w:val="Heading #14 (2) + Small Caps"/>
    <w:basedOn w:val="Heading142"/>
    <w:rsid w:val="00AF04E9"/>
    <w:rPr>
      <w:rFonts w:eastAsia="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AF04E9"/>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AF04E9"/>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AF04E9"/>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AF04E9"/>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AF04E9"/>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AF04E9"/>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AF04E9"/>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AF04E9"/>
    <w:rPr>
      <w:rFonts w:eastAsia="Arial" w:cs="Arial"/>
      <w:b/>
      <w:bCs/>
      <w:i/>
      <w:iCs/>
      <w:spacing w:val="6"/>
      <w:sz w:val="18"/>
      <w:szCs w:val="18"/>
      <w:shd w:val="clear" w:color="auto" w:fill="FFFFFF"/>
    </w:rPr>
  </w:style>
  <w:style w:type="paragraph" w:customStyle="1" w:styleId="Bodytext43">
    <w:name w:val="Body text (43)"/>
    <w:basedOn w:val="Normal"/>
    <w:link w:val="Bodytext43Exact"/>
    <w:qFormat/>
    <w:rsid w:val="00AF04E9"/>
    <w:pPr>
      <w:widowControl w:val="0"/>
      <w:shd w:val="clear" w:color="auto" w:fill="FFFFFF"/>
      <w:spacing w:line="0" w:lineRule="atLeast"/>
    </w:pPr>
    <w:rPr>
      <w:rFonts w:asciiTheme="minorHAnsi" w:eastAsia="Arial" w:hAnsiTheme="minorHAnsi" w:cs="Arial"/>
      <w:b/>
      <w:bCs/>
      <w:i/>
      <w:iCs/>
      <w:spacing w:val="6"/>
      <w:sz w:val="18"/>
      <w:szCs w:val="18"/>
    </w:rPr>
  </w:style>
  <w:style w:type="character" w:customStyle="1" w:styleId="Bodytext43Spacing0ptExact">
    <w:name w:val="Body text (43) + Spacing 0 pt Exact"/>
    <w:basedOn w:val="Bodytext43Exact"/>
    <w:rsid w:val="00AF04E9"/>
    <w:rPr>
      <w:rFonts w:eastAsia="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AF04E9"/>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AF04E9"/>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AF04E9"/>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AF04E9"/>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AF04E9"/>
    <w:pPr>
      <w:widowControl w:val="0"/>
      <w:shd w:val="clear" w:color="auto" w:fill="FFFFFF"/>
      <w:spacing w:before="720" w:after="60" w:line="0" w:lineRule="atLeast"/>
    </w:pPr>
    <w:rPr>
      <w:rFonts w:eastAsia="Calibri" w:cs="Calibri"/>
      <w:b/>
      <w:bCs/>
      <w:sz w:val="12"/>
      <w:szCs w:val="12"/>
    </w:rPr>
  </w:style>
  <w:style w:type="character" w:customStyle="1" w:styleId="Bodytext870">
    <w:name w:val="Body text (87)"/>
    <w:basedOn w:val="Bodytext87"/>
    <w:rsid w:val="00AF04E9"/>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AF04E9"/>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AF04E9"/>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AF04E9"/>
    <w:rPr>
      <w:rFonts w:eastAsia="Arial" w:cs="Arial"/>
      <w:sz w:val="13"/>
      <w:szCs w:val="13"/>
      <w:shd w:val="clear" w:color="auto" w:fill="FFFFFF"/>
    </w:rPr>
  </w:style>
  <w:style w:type="paragraph" w:customStyle="1" w:styleId="Tablecaption70">
    <w:name w:val="Table caption (7)"/>
    <w:basedOn w:val="Normal"/>
    <w:link w:val="Tablecaption7"/>
    <w:qFormat/>
    <w:rsid w:val="00AF04E9"/>
    <w:pPr>
      <w:widowControl w:val="0"/>
      <w:shd w:val="clear" w:color="auto" w:fill="FFFFFF"/>
      <w:spacing w:after="60" w:line="0" w:lineRule="atLeast"/>
    </w:pPr>
    <w:rPr>
      <w:rFonts w:asciiTheme="minorHAnsi" w:eastAsia="Arial" w:hAnsiTheme="minorHAnsi" w:cs="Arial"/>
      <w:sz w:val="13"/>
      <w:szCs w:val="13"/>
    </w:rPr>
  </w:style>
  <w:style w:type="character" w:customStyle="1" w:styleId="BodytextSegoeUI">
    <w:name w:val="Body text + Segoe UI"/>
    <w:aliases w:val="21.5 pt"/>
    <w:basedOn w:val="Bodytext5"/>
    <w:rsid w:val="00AF04E9"/>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AF04E9"/>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AF04E9"/>
    <w:rPr>
      <w:rFonts w:eastAsia="Arial" w:cs="Arial"/>
      <w:b/>
      <w:bCs/>
      <w:sz w:val="25"/>
      <w:szCs w:val="25"/>
      <w:shd w:val="clear" w:color="auto" w:fill="FFFFFF"/>
    </w:rPr>
  </w:style>
  <w:style w:type="paragraph" w:customStyle="1" w:styleId="Bodytext1120">
    <w:name w:val="Body text (112)"/>
    <w:basedOn w:val="Normal"/>
    <w:link w:val="Bodytext112"/>
    <w:qFormat/>
    <w:rsid w:val="00AF04E9"/>
    <w:pPr>
      <w:widowControl w:val="0"/>
      <w:shd w:val="clear" w:color="auto" w:fill="FFFFFF"/>
      <w:spacing w:after="480" w:line="0" w:lineRule="atLeast"/>
      <w:jc w:val="both"/>
    </w:pPr>
    <w:rPr>
      <w:rFonts w:asciiTheme="minorHAnsi" w:eastAsia="Arial" w:hAnsiTheme="minorHAnsi" w:cs="Arial"/>
      <w:b/>
      <w:bCs/>
      <w:sz w:val="25"/>
      <w:szCs w:val="25"/>
    </w:rPr>
  </w:style>
  <w:style w:type="character" w:customStyle="1" w:styleId="Bodytext112SmallCaps">
    <w:name w:val="Body text (112) + Small Caps"/>
    <w:basedOn w:val="Bodytext112"/>
    <w:rsid w:val="00AF04E9"/>
    <w:rPr>
      <w:rFonts w:eastAsia="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AF04E9"/>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AF04E9"/>
    <w:rPr>
      <w:rFonts w:eastAsia="Arial" w:cs="Arial"/>
      <w:b/>
      <w:bCs/>
      <w:sz w:val="20"/>
      <w:szCs w:val="20"/>
      <w:shd w:val="clear" w:color="auto" w:fill="FFFFFF"/>
    </w:rPr>
  </w:style>
  <w:style w:type="paragraph" w:customStyle="1" w:styleId="Bodytext1130">
    <w:name w:val="Body text (113)"/>
    <w:basedOn w:val="Normal"/>
    <w:link w:val="Bodytext113"/>
    <w:qFormat/>
    <w:rsid w:val="00AF04E9"/>
    <w:pPr>
      <w:widowControl w:val="0"/>
      <w:shd w:val="clear" w:color="auto" w:fill="FFFFFF"/>
      <w:spacing w:before="180" w:after="480" w:line="0" w:lineRule="atLeast"/>
      <w:jc w:val="both"/>
    </w:pPr>
    <w:rPr>
      <w:rFonts w:asciiTheme="minorHAnsi" w:eastAsia="Arial" w:hAnsiTheme="minorHAnsi" w:cs="Arial"/>
      <w:b/>
      <w:bCs/>
      <w:sz w:val="20"/>
      <w:szCs w:val="20"/>
    </w:rPr>
  </w:style>
  <w:style w:type="character" w:customStyle="1" w:styleId="Tableofcontents10">
    <w:name w:val="Table of contents (10)_"/>
    <w:basedOn w:val="DefaultParagraphFont"/>
    <w:link w:val="Tableofcontents100"/>
    <w:rsid w:val="00AF04E9"/>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AF04E9"/>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AF04E9"/>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AF04E9"/>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AF04E9"/>
    <w:rPr>
      <w:rFonts w:eastAsia="Arial" w:cs="Arial"/>
      <w:i/>
      <w:iCs/>
      <w:sz w:val="18"/>
      <w:szCs w:val="18"/>
      <w:shd w:val="clear" w:color="auto" w:fill="FFFFFF"/>
    </w:rPr>
  </w:style>
  <w:style w:type="paragraph" w:customStyle="1" w:styleId="Tableofcontents120">
    <w:name w:val="Table of contents (12)"/>
    <w:basedOn w:val="Normal"/>
    <w:link w:val="Tableofcontents12"/>
    <w:qFormat/>
    <w:rsid w:val="00AF04E9"/>
    <w:pPr>
      <w:widowControl w:val="0"/>
      <w:shd w:val="clear" w:color="auto" w:fill="FFFFFF"/>
      <w:spacing w:line="210" w:lineRule="exact"/>
      <w:jc w:val="both"/>
    </w:pPr>
    <w:rPr>
      <w:rFonts w:asciiTheme="minorHAnsi" w:eastAsia="Arial" w:hAnsiTheme="minorHAnsi" w:cs="Arial"/>
      <w:i/>
      <w:iCs/>
      <w:sz w:val="18"/>
      <w:szCs w:val="18"/>
    </w:rPr>
  </w:style>
  <w:style w:type="character" w:customStyle="1" w:styleId="Tableofcontents14">
    <w:name w:val="Table of contents (14)_"/>
    <w:basedOn w:val="DefaultParagraphFont"/>
    <w:link w:val="Tableofcontents140"/>
    <w:rsid w:val="00AF04E9"/>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AF04E9"/>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AF04E9"/>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AF04E9"/>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AF04E9"/>
    <w:rPr>
      <w:rFonts w:eastAsia="Arial" w:cs="Arial"/>
      <w:b/>
      <w:bCs/>
      <w:sz w:val="26"/>
      <w:szCs w:val="26"/>
      <w:shd w:val="clear" w:color="auto" w:fill="FFFFFF"/>
    </w:rPr>
  </w:style>
  <w:style w:type="paragraph" w:customStyle="1" w:styleId="Heading1620">
    <w:name w:val="Heading #16 (2)"/>
    <w:basedOn w:val="Normal"/>
    <w:link w:val="Heading162"/>
    <w:qFormat/>
    <w:rsid w:val="00AF04E9"/>
    <w:pPr>
      <w:widowControl w:val="0"/>
      <w:shd w:val="clear" w:color="auto" w:fill="FFFFFF"/>
      <w:spacing w:after="480" w:line="0" w:lineRule="atLeast"/>
      <w:jc w:val="both"/>
    </w:pPr>
    <w:rPr>
      <w:rFonts w:asciiTheme="minorHAnsi" w:eastAsia="Arial" w:hAnsiTheme="minorHAnsi" w:cs="Arial"/>
      <w:b/>
      <w:bCs/>
      <w:sz w:val="26"/>
      <w:szCs w:val="26"/>
    </w:rPr>
  </w:style>
  <w:style w:type="character" w:customStyle="1" w:styleId="Heading162SmallCaps">
    <w:name w:val="Heading #16 (2) + Small Caps"/>
    <w:basedOn w:val="Heading162"/>
    <w:rsid w:val="00AF04E9"/>
    <w:rPr>
      <w:rFonts w:eastAsia="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AF04E9"/>
  </w:style>
  <w:style w:type="character" w:customStyle="1" w:styleId="article-quote-right">
    <w:name w:val="article-quote-right"/>
    <w:basedOn w:val="DefaultParagraphFont"/>
    <w:rsid w:val="00AF04E9"/>
  </w:style>
  <w:style w:type="paragraph" w:customStyle="1" w:styleId="txgreen">
    <w:name w:val="txgreen"/>
    <w:basedOn w:val="Normal"/>
    <w:uiPriority w:val="99"/>
    <w:qFormat/>
    <w:rsid w:val="00AF04E9"/>
    <w:pPr>
      <w:spacing w:before="100" w:beforeAutospacing="1" w:after="100" w:afterAutospacing="1"/>
    </w:pPr>
    <w:rPr>
      <w:rFonts w:ascii="Avenir LT Std 45 Book" w:hAnsi="Avenir LT Std 45 Book"/>
    </w:rPr>
  </w:style>
  <w:style w:type="character" w:customStyle="1" w:styleId="wikicreatelink">
    <w:name w:val="wikicreatelink"/>
    <w:basedOn w:val="DefaultParagraphFont"/>
    <w:rsid w:val="00AF04E9"/>
  </w:style>
  <w:style w:type="character" w:customStyle="1" w:styleId="facebook-share-count">
    <w:name w:val="facebook-share-count"/>
    <w:basedOn w:val="DefaultParagraphFont"/>
    <w:rsid w:val="00AF04E9"/>
  </w:style>
  <w:style w:type="character" w:customStyle="1" w:styleId="tickerwrap">
    <w:name w:val="ticker_wrap"/>
    <w:basedOn w:val="DefaultParagraphFont"/>
    <w:rsid w:val="00AF04E9"/>
  </w:style>
  <w:style w:type="paragraph" w:customStyle="1" w:styleId="rtecenter">
    <w:name w:val="rtecenter"/>
    <w:basedOn w:val="Normal"/>
    <w:uiPriority w:val="99"/>
    <w:qFormat/>
    <w:rsid w:val="00AF04E9"/>
    <w:pPr>
      <w:spacing w:before="100" w:beforeAutospacing="1" w:after="100" w:afterAutospacing="1"/>
    </w:pPr>
    <w:rPr>
      <w:rFonts w:ascii="Avenir LT Std 45 Book" w:hAnsi="Avenir LT Std 45 Book"/>
    </w:rPr>
  </w:style>
  <w:style w:type="character" w:customStyle="1" w:styleId="smallcaps0">
    <w:name w:val="small_caps"/>
    <w:basedOn w:val="DefaultParagraphFont"/>
    <w:rsid w:val="00AF04E9"/>
  </w:style>
  <w:style w:type="character" w:customStyle="1" w:styleId="Bold12">
    <w:name w:val="Bold12"/>
    <w:aliases w:val="Body text + 10.5 pt16"/>
    <w:uiPriority w:val="1"/>
    <w:qFormat/>
    <w:rsid w:val="00AF04E9"/>
    <w:rPr>
      <w:rFonts w:ascii="Times New Roman" w:hAnsi="Times New Roman"/>
      <w:b/>
      <w:sz w:val="24"/>
    </w:rPr>
  </w:style>
  <w:style w:type="character" w:customStyle="1" w:styleId="NotBold10Final">
    <w:name w:val="NotBold10Final"/>
    <w:uiPriority w:val="1"/>
    <w:qFormat/>
    <w:rsid w:val="00AF04E9"/>
    <w:rPr>
      <w:rFonts w:ascii="Times New Roman" w:hAnsi="Times New Roman"/>
      <w:b w:val="0"/>
      <w:i w:val="0"/>
      <w:sz w:val="20"/>
    </w:rPr>
  </w:style>
  <w:style w:type="character" w:customStyle="1" w:styleId="slug-elocation">
    <w:name w:val="slug-elocation"/>
    <w:basedOn w:val="DefaultParagraphFont"/>
    <w:rsid w:val="00AF04E9"/>
  </w:style>
  <w:style w:type="character" w:customStyle="1" w:styleId="fu-autorenangabe-fu-beschreibung">
    <w:name w:val="fu-autorenangabe-fu-beschreibung"/>
    <w:rsid w:val="00AF04E9"/>
  </w:style>
  <w:style w:type="paragraph" w:customStyle="1" w:styleId="introshadow">
    <w:name w:val="intro_shadow"/>
    <w:basedOn w:val="Normal"/>
    <w:uiPriority w:val="99"/>
    <w:qFormat/>
    <w:rsid w:val="00AF04E9"/>
    <w:pPr>
      <w:spacing w:before="100" w:beforeAutospacing="1" w:after="100" w:afterAutospacing="1"/>
    </w:pPr>
    <w:rPr>
      <w:rFonts w:ascii="Avenir LT Std 45 Book" w:hAnsi="Avenir LT Std 45 Book"/>
    </w:rPr>
  </w:style>
  <w:style w:type="paragraph" w:customStyle="1" w:styleId="articleintro">
    <w:name w:val="articleintro"/>
    <w:basedOn w:val="Normal"/>
    <w:uiPriority w:val="99"/>
    <w:qFormat/>
    <w:rsid w:val="00AF04E9"/>
    <w:pPr>
      <w:spacing w:before="100" w:beforeAutospacing="1" w:after="100" w:afterAutospacing="1"/>
    </w:pPr>
    <w:rPr>
      <w:rFonts w:ascii="Avenir LT Std 45 Book" w:hAnsi="Avenir LT Std 45 Book"/>
    </w:rPr>
  </w:style>
  <w:style w:type="character" w:customStyle="1" w:styleId="datestamp">
    <w:name w:val="datestamp"/>
    <w:basedOn w:val="DefaultParagraphFont"/>
    <w:rsid w:val="00AF04E9"/>
  </w:style>
  <w:style w:type="character" w:customStyle="1" w:styleId="commentscontainer">
    <w:name w:val="comments_container"/>
    <w:basedOn w:val="DefaultParagraphFont"/>
    <w:rsid w:val="00AF04E9"/>
  </w:style>
  <w:style w:type="paragraph" w:customStyle="1" w:styleId="publishedon">
    <w:name w:val="published_on"/>
    <w:basedOn w:val="Normal"/>
    <w:uiPriority w:val="99"/>
    <w:qFormat/>
    <w:rsid w:val="00AF04E9"/>
    <w:pPr>
      <w:spacing w:before="100" w:beforeAutospacing="1" w:after="100" w:afterAutospacing="1"/>
    </w:pPr>
    <w:rPr>
      <w:rFonts w:ascii="Avenir LT Std 45 Book" w:hAnsi="Avenir LT Std 45 Book"/>
    </w:rPr>
  </w:style>
  <w:style w:type="character" w:customStyle="1" w:styleId="itemdatecreated">
    <w:name w:val="itemdatecreated"/>
    <w:basedOn w:val="DefaultParagraphFont"/>
    <w:rsid w:val="00AF04E9"/>
  </w:style>
  <w:style w:type="character" w:customStyle="1" w:styleId="itemauthor">
    <w:name w:val="itemauthor"/>
    <w:basedOn w:val="DefaultParagraphFont"/>
    <w:rsid w:val="00AF04E9"/>
  </w:style>
  <w:style w:type="character" w:customStyle="1" w:styleId="hparticlefooter">
    <w:name w:val="hparticlefooter"/>
    <w:basedOn w:val="DefaultParagraphFont"/>
    <w:rsid w:val="00AF04E9"/>
  </w:style>
  <w:style w:type="paragraph" w:customStyle="1" w:styleId="Stylecardtext8pt">
    <w:name w:val="Style card text + 8 pt"/>
    <w:basedOn w:val="Normal"/>
    <w:qFormat/>
    <w:rsid w:val="00AF04E9"/>
    <w:pPr>
      <w:ind w:right="288"/>
    </w:pPr>
    <w:rPr>
      <w:rFonts w:ascii="Avenir LT Std 45 Book" w:hAnsi="Avenir LT Std 45 Book"/>
      <w:sz w:val="16"/>
    </w:rPr>
  </w:style>
  <w:style w:type="paragraph" w:customStyle="1" w:styleId="Stylecardtext5pt">
    <w:name w:val="Style card text + 5 pt"/>
    <w:basedOn w:val="Normal"/>
    <w:qFormat/>
    <w:rsid w:val="00AF04E9"/>
    <w:pPr>
      <w:ind w:right="288"/>
    </w:pPr>
    <w:rPr>
      <w:rFonts w:ascii="Avenir LT Std 45 Book" w:hAnsi="Avenir LT Std 45 Book"/>
      <w:sz w:val="10"/>
    </w:rPr>
  </w:style>
  <w:style w:type="table" w:customStyle="1" w:styleId="TableGrid2">
    <w:name w:val="Table Grid2"/>
    <w:basedOn w:val="TableNormal"/>
    <w:next w:val="TableGrid"/>
    <w:rsid w:val="00AF04E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AF04E9"/>
  </w:style>
  <w:style w:type="character" w:customStyle="1" w:styleId="BlockCharCharCharCharChar">
    <w:name w:val="Block Char Char Char Char Char"/>
    <w:aliases w:val="Block Char Char Char Char Char Char Char Char,Block Char Char Char Char Char Char Char1"/>
    <w:basedOn w:val="DefaultParagraphFont"/>
    <w:rsid w:val="00AF04E9"/>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AF04E9"/>
    <w:rPr>
      <w:rFonts w:ascii="Avenir LT Std 45 Book" w:hAnsi="Avenir LT Std 45 Book"/>
      <w:b/>
      <w:color w:val="000000"/>
      <w:u w:val="single"/>
    </w:rPr>
  </w:style>
  <w:style w:type="character" w:customStyle="1" w:styleId="CiteEmphasisChar">
    <w:name w:val="Cite/Emphasis Char"/>
    <w:basedOn w:val="DefaultParagraphFont"/>
    <w:link w:val="CiteEmphasis"/>
    <w:rsid w:val="00AF04E9"/>
    <w:rPr>
      <w:rFonts w:ascii="Avenir LT Std 45 Book" w:eastAsiaTheme="minorHAnsi" w:hAnsi="Avenir LT Std 45 Book"/>
      <w:b/>
      <w:color w:val="000000"/>
      <w:sz w:val="22"/>
      <w:szCs w:val="22"/>
      <w:u w:val="single"/>
    </w:rPr>
  </w:style>
  <w:style w:type="character" w:customStyle="1" w:styleId="ReadText">
    <w:name w:val="Read Text"/>
    <w:basedOn w:val="DefaultParagraphFont"/>
    <w:rsid w:val="00AF04E9"/>
    <w:rPr>
      <w:rFonts w:ascii="Times New Roman" w:hAnsi="Times New Roman"/>
      <w:b/>
      <w:bCs/>
      <w:sz w:val="24"/>
      <w:u w:val="single"/>
    </w:rPr>
  </w:style>
  <w:style w:type="paragraph" w:customStyle="1" w:styleId="Styleunread8pt">
    <w:name w:val="Style unread + 8 pt"/>
    <w:basedOn w:val="Normal"/>
    <w:link w:val="Styleunread8ptChar"/>
    <w:qFormat/>
    <w:rsid w:val="00AF04E9"/>
    <w:rPr>
      <w:rFonts w:ascii="Avenir LT Std 45 Book" w:hAnsi="Avenir LT Std 45 Book"/>
      <w:color w:val="000000"/>
      <w:sz w:val="16"/>
    </w:rPr>
  </w:style>
  <w:style w:type="character" w:customStyle="1" w:styleId="Styleunread8ptChar">
    <w:name w:val="Style unread + 8 pt Char"/>
    <w:basedOn w:val="DefaultParagraphFont"/>
    <w:link w:val="Styleunread8pt"/>
    <w:rsid w:val="00AF04E9"/>
    <w:rPr>
      <w:rFonts w:ascii="Avenir LT Std 45 Book" w:eastAsiaTheme="minorHAnsi" w:hAnsi="Avenir LT Std 45 Book"/>
      <w:color w:val="000000"/>
      <w:sz w:val="16"/>
      <w:szCs w:val="22"/>
    </w:rPr>
  </w:style>
  <w:style w:type="character" w:customStyle="1" w:styleId="main">
    <w:name w:val="main"/>
    <w:basedOn w:val="DefaultParagraphFont"/>
    <w:rsid w:val="00AF04E9"/>
  </w:style>
  <w:style w:type="character" w:customStyle="1" w:styleId="textunderlineCharChar">
    <w:name w:val="text underline Char Char"/>
    <w:basedOn w:val="DefaultParagraphFont"/>
    <w:rsid w:val="00AF04E9"/>
    <w:rPr>
      <w:rFonts w:ascii="Garamond" w:hAnsi="Garamond" w:cs="Arial"/>
      <w:color w:val="000000"/>
      <w:sz w:val="24"/>
      <w:u w:val="single"/>
    </w:rPr>
  </w:style>
  <w:style w:type="paragraph" w:customStyle="1" w:styleId="ekprop-p">
    <w:name w:val="ekprop-p"/>
    <w:basedOn w:val="Normal"/>
    <w:uiPriority w:val="99"/>
    <w:qFormat/>
    <w:rsid w:val="00AF04E9"/>
    <w:pPr>
      <w:spacing w:before="100" w:beforeAutospacing="1" w:after="100" w:afterAutospacing="1"/>
    </w:pPr>
    <w:rPr>
      <w:rFonts w:ascii="Avenir LT Std 45 Book" w:hAnsi="Avenir LT Std 45 Book"/>
      <w:color w:val="58585B"/>
      <w:sz w:val="16"/>
      <w:szCs w:val="16"/>
    </w:rPr>
  </w:style>
  <w:style w:type="paragraph" w:customStyle="1" w:styleId="ShrinkCharChar">
    <w:name w:val="Shrink Char Char"/>
    <w:link w:val="ShrinkCharCharChar"/>
    <w:qFormat/>
    <w:rsid w:val="00AF04E9"/>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AF04E9"/>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AF04E9"/>
    <w:rPr>
      <w:rFonts w:ascii="Avenir LT Std 45 Book" w:hAnsi="Avenir LT Std 45 Book"/>
      <w:color w:val="000000"/>
      <w:sz w:val="16"/>
    </w:rPr>
  </w:style>
  <w:style w:type="character" w:customStyle="1" w:styleId="SmalltextCharChar">
    <w:name w:val="Smalltext Char Char"/>
    <w:basedOn w:val="DefaultParagraphFont"/>
    <w:link w:val="SmalltextChar1"/>
    <w:rsid w:val="00AF04E9"/>
    <w:rPr>
      <w:rFonts w:ascii="Avenir LT Std 45 Book" w:eastAsiaTheme="minorHAnsi" w:hAnsi="Avenir LT Std 45 Book"/>
      <w:color w:val="000000"/>
      <w:sz w:val="16"/>
      <w:szCs w:val="22"/>
    </w:rPr>
  </w:style>
  <w:style w:type="character" w:customStyle="1" w:styleId="FullCiteCharChar">
    <w:name w:val="Full Cite Char Char"/>
    <w:basedOn w:val="DefaultParagraphFont"/>
    <w:rsid w:val="00AF04E9"/>
    <w:rPr>
      <w:rFonts w:ascii="Georgia" w:hAnsi="Georgia" w:cs="Calibri"/>
      <w:color w:val="000000"/>
      <w:sz w:val="20"/>
      <w:szCs w:val="24"/>
    </w:rPr>
  </w:style>
  <w:style w:type="character" w:customStyle="1" w:styleId="submitted-wrapper">
    <w:name w:val="submitted-wrapper"/>
    <w:basedOn w:val="DefaultParagraphFont"/>
    <w:rsid w:val="00AF04E9"/>
  </w:style>
  <w:style w:type="paragraph" w:customStyle="1" w:styleId="CardFormatCharCharCharCharCharChar">
    <w:name w:val="Card Format Char Char Char Char Char Char"/>
    <w:basedOn w:val="Normal"/>
    <w:qFormat/>
    <w:rsid w:val="00AF04E9"/>
    <w:pPr>
      <w:widowControl w:val="0"/>
      <w:autoSpaceDE w:val="0"/>
      <w:autoSpaceDN w:val="0"/>
      <w:adjustRightInd w:val="0"/>
    </w:pPr>
    <w:rPr>
      <w:rFonts w:ascii="Avenir LT Std 45 Book" w:eastAsia="Times New Roman" w:hAnsi="Avenir LT Std 45 Book"/>
      <w:color w:val="000000"/>
      <w:sz w:val="18"/>
      <w:szCs w:val="18"/>
    </w:rPr>
  </w:style>
  <w:style w:type="character" w:customStyle="1" w:styleId="the-author">
    <w:name w:val="the-author"/>
    <w:basedOn w:val="DefaultParagraphFont"/>
    <w:rsid w:val="00AF04E9"/>
  </w:style>
  <w:style w:type="character" w:customStyle="1" w:styleId="top-publish">
    <w:name w:val="top-publish"/>
    <w:basedOn w:val="DefaultParagraphFont"/>
    <w:rsid w:val="00AF04E9"/>
  </w:style>
  <w:style w:type="character" w:customStyle="1" w:styleId="byline-italic">
    <w:name w:val="byline-italic"/>
    <w:basedOn w:val="DefaultParagraphFont"/>
    <w:rsid w:val="00AF04E9"/>
  </w:style>
  <w:style w:type="character" w:customStyle="1" w:styleId="gd">
    <w:name w:val="gd"/>
    <w:basedOn w:val="DefaultParagraphFont"/>
    <w:rsid w:val="00AF04E9"/>
  </w:style>
  <w:style w:type="character" w:customStyle="1" w:styleId="g3">
    <w:name w:val="g3"/>
    <w:basedOn w:val="DefaultParagraphFont"/>
    <w:rsid w:val="00AF04E9"/>
  </w:style>
  <w:style w:type="character" w:customStyle="1" w:styleId="hb">
    <w:name w:val="hb"/>
    <w:basedOn w:val="DefaultParagraphFont"/>
    <w:rsid w:val="00AF04E9"/>
  </w:style>
  <w:style w:type="character" w:customStyle="1" w:styleId="g2">
    <w:name w:val="g2"/>
    <w:basedOn w:val="DefaultParagraphFont"/>
    <w:rsid w:val="00AF04E9"/>
  </w:style>
  <w:style w:type="character" w:customStyle="1" w:styleId="nameplatehead">
    <w:name w:val="nameplatehead"/>
    <w:basedOn w:val="DefaultParagraphFont"/>
    <w:rsid w:val="00AF04E9"/>
  </w:style>
  <w:style w:type="character" w:customStyle="1" w:styleId="nameplatelink">
    <w:name w:val="nameplatelink"/>
    <w:basedOn w:val="DefaultParagraphFont"/>
    <w:rsid w:val="00AF04E9"/>
  </w:style>
  <w:style w:type="paragraph" w:customStyle="1" w:styleId="calibre8">
    <w:name w:val="calibre8"/>
    <w:basedOn w:val="Normal"/>
    <w:uiPriority w:val="99"/>
    <w:qFormat/>
    <w:rsid w:val="00AF04E9"/>
    <w:pPr>
      <w:spacing w:before="30" w:after="30"/>
      <w:jc w:val="both"/>
    </w:pPr>
    <w:rPr>
      <w:rFonts w:ascii="Avenir LT Std 45 Book" w:eastAsia="Times New Roman" w:hAnsi="Avenir LT Std 45 Book"/>
      <w:sz w:val="17"/>
      <w:szCs w:val="17"/>
    </w:rPr>
  </w:style>
  <w:style w:type="character" w:customStyle="1" w:styleId="m340327140930436083gmail-styleunderline">
    <w:name w:val="m_340327140930436083gmail-styleunderline"/>
    <w:basedOn w:val="DefaultParagraphFont"/>
    <w:rsid w:val="00AF04E9"/>
  </w:style>
  <w:style w:type="paragraph" w:customStyle="1" w:styleId="BodyTextIndent21">
    <w:name w:val="Body Text Indent 21"/>
    <w:basedOn w:val="Normal"/>
    <w:next w:val="BodyTextIndent2"/>
    <w:unhideWhenUsed/>
    <w:rsid w:val="00AF04E9"/>
    <w:pPr>
      <w:spacing w:after="120" w:line="480" w:lineRule="auto"/>
      <w:ind w:left="360"/>
    </w:pPr>
  </w:style>
  <w:style w:type="character" w:customStyle="1" w:styleId="BodyTextIndent2Char2">
    <w:name w:val="Body Text Indent 2 Char2"/>
    <w:basedOn w:val="DefaultParagraphFont"/>
    <w:uiPriority w:val="99"/>
    <w:semiHidden/>
    <w:rsid w:val="00AF04E9"/>
    <w:rPr>
      <w:rFonts w:ascii="Georgia" w:hAnsi="Georgia"/>
    </w:rPr>
  </w:style>
  <w:style w:type="character" w:customStyle="1" w:styleId="5yl5">
    <w:name w:val="_5yl5"/>
    <w:basedOn w:val="DefaultParagraphFont"/>
    <w:rsid w:val="00AF04E9"/>
  </w:style>
  <w:style w:type="character" w:customStyle="1" w:styleId="balancedheadline">
    <w:name w:val="balancedheadline"/>
    <w:basedOn w:val="DefaultParagraphFont"/>
    <w:rsid w:val="00AF04E9"/>
  </w:style>
  <w:style w:type="paragraph" w:customStyle="1" w:styleId="css-xhhu0i">
    <w:name w:val="css-xhhu0i"/>
    <w:basedOn w:val="Normal"/>
    <w:rsid w:val="00AF04E9"/>
    <w:pPr>
      <w:spacing w:before="100" w:beforeAutospacing="1" w:after="100" w:afterAutospacing="1"/>
    </w:pPr>
    <w:rPr>
      <w:rFonts w:eastAsia="Times New Roman"/>
    </w:rPr>
  </w:style>
  <w:style w:type="paragraph" w:customStyle="1" w:styleId="fellowname">
    <w:name w:val="fellow__name"/>
    <w:basedOn w:val="Normal"/>
    <w:rsid w:val="00AF04E9"/>
    <w:pPr>
      <w:spacing w:before="100" w:beforeAutospacing="1" w:after="100" w:afterAutospacing="1"/>
    </w:pPr>
    <w:rPr>
      <w:rFonts w:eastAsia="Times New Roman"/>
    </w:rPr>
  </w:style>
  <w:style w:type="paragraph" w:customStyle="1" w:styleId="hword2">
    <w:name w:val="hword2"/>
    <w:basedOn w:val="Normal"/>
    <w:qFormat/>
    <w:rsid w:val="00AF04E9"/>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AF04E9"/>
    <w:pPr>
      <w:spacing w:before="100" w:beforeAutospacing="1" w:after="100" w:afterAutospacing="1"/>
    </w:pPr>
    <w:rPr>
      <w:rFonts w:ascii="Avenir LT Std 45 Book" w:eastAsia="Times New Roman" w:hAnsi="Avenir LT Std 45 Book"/>
    </w:rPr>
  </w:style>
  <w:style w:type="character" w:customStyle="1" w:styleId="dttext">
    <w:name w:val="dttext"/>
    <w:basedOn w:val="DefaultParagraphFont"/>
    <w:rsid w:val="00AF04E9"/>
  </w:style>
  <w:style w:type="character" w:customStyle="1" w:styleId="UnresolvedMention10">
    <w:name w:val="Unresolved Mention10"/>
    <w:basedOn w:val="DefaultParagraphFont"/>
    <w:uiPriority w:val="99"/>
    <w:semiHidden/>
    <w:unhideWhenUsed/>
    <w:rsid w:val="00AF04E9"/>
    <w:rPr>
      <w:color w:val="605E5C"/>
      <w:shd w:val="clear" w:color="auto" w:fill="E1DFDD"/>
    </w:rPr>
  </w:style>
  <w:style w:type="character" w:customStyle="1" w:styleId="UnresolvedMention100">
    <w:name w:val="Unresolved Mention100"/>
    <w:basedOn w:val="DefaultParagraphFont"/>
    <w:uiPriority w:val="99"/>
    <w:semiHidden/>
    <w:unhideWhenUsed/>
    <w:rsid w:val="00AF04E9"/>
    <w:rPr>
      <w:color w:val="605E5C"/>
      <w:shd w:val="clear" w:color="auto" w:fill="E1DFDD"/>
    </w:rPr>
  </w:style>
  <w:style w:type="character" w:customStyle="1" w:styleId="UnresolvedMention1000">
    <w:name w:val="Unresolved Mention1000"/>
    <w:basedOn w:val="DefaultParagraphFont"/>
    <w:uiPriority w:val="99"/>
    <w:semiHidden/>
    <w:unhideWhenUsed/>
    <w:rsid w:val="00AF04E9"/>
    <w:rPr>
      <w:color w:val="605E5C"/>
      <w:shd w:val="clear" w:color="auto" w:fill="E1DFDD"/>
    </w:rPr>
  </w:style>
  <w:style w:type="character" w:customStyle="1" w:styleId="UnresolvedMention10000">
    <w:name w:val="Unresolved Mention10000"/>
    <w:basedOn w:val="DefaultParagraphFont"/>
    <w:uiPriority w:val="99"/>
    <w:semiHidden/>
    <w:unhideWhenUsed/>
    <w:rsid w:val="00AF04E9"/>
    <w:rPr>
      <w:color w:val="605E5C"/>
      <w:shd w:val="clear" w:color="auto" w:fill="E1DFDD"/>
    </w:rPr>
  </w:style>
  <w:style w:type="character" w:customStyle="1" w:styleId="UnresolvedMention100000">
    <w:name w:val="Unresolved Mention100000"/>
    <w:basedOn w:val="DefaultParagraphFont"/>
    <w:uiPriority w:val="99"/>
    <w:semiHidden/>
    <w:unhideWhenUsed/>
    <w:rsid w:val="00AF04E9"/>
    <w:rPr>
      <w:color w:val="605E5C"/>
      <w:shd w:val="clear" w:color="auto" w:fill="E1DFDD"/>
    </w:rPr>
  </w:style>
  <w:style w:type="character" w:customStyle="1" w:styleId="UnresolvedMention1000000">
    <w:name w:val="Unresolved Mention1000000"/>
    <w:basedOn w:val="DefaultParagraphFont"/>
    <w:uiPriority w:val="99"/>
    <w:semiHidden/>
    <w:unhideWhenUsed/>
    <w:rsid w:val="00AF04E9"/>
    <w:rPr>
      <w:color w:val="605E5C"/>
      <w:shd w:val="clear" w:color="auto" w:fill="E1DFDD"/>
    </w:rPr>
  </w:style>
  <w:style w:type="character" w:customStyle="1" w:styleId="UnresolvedMention10000000">
    <w:name w:val="Unresolved Mention10000000"/>
    <w:basedOn w:val="DefaultParagraphFont"/>
    <w:uiPriority w:val="99"/>
    <w:semiHidden/>
    <w:unhideWhenUsed/>
    <w:rsid w:val="00AF04E9"/>
    <w:rPr>
      <w:color w:val="605E5C"/>
      <w:shd w:val="clear" w:color="auto" w:fill="E1DFDD"/>
    </w:rPr>
  </w:style>
  <w:style w:type="character" w:customStyle="1" w:styleId="UnresolvedMention100000000">
    <w:name w:val="Unresolved Mention100000000"/>
    <w:basedOn w:val="DefaultParagraphFont"/>
    <w:uiPriority w:val="99"/>
    <w:semiHidden/>
    <w:unhideWhenUsed/>
    <w:rsid w:val="00AF04E9"/>
    <w:rPr>
      <w:color w:val="605E5C"/>
      <w:shd w:val="clear" w:color="auto" w:fill="E1DFDD"/>
    </w:rPr>
  </w:style>
  <w:style w:type="character" w:customStyle="1" w:styleId="UnresolvedMention1000000000">
    <w:name w:val="Unresolved Mention1000000000"/>
    <w:basedOn w:val="DefaultParagraphFont"/>
    <w:uiPriority w:val="99"/>
    <w:semiHidden/>
    <w:unhideWhenUsed/>
    <w:rsid w:val="00AF04E9"/>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AF04E9"/>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AF04E9"/>
    <w:rPr>
      <w:color w:val="605E5C"/>
      <w:shd w:val="clear" w:color="auto" w:fill="E1DFDD"/>
    </w:rPr>
  </w:style>
  <w:style w:type="character" w:customStyle="1" w:styleId="m-4768620939706884080gmail-style13ptbold">
    <w:name w:val="m_-4768620939706884080gmail-style13ptbold"/>
    <w:basedOn w:val="DefaultParagraphFont"/>
    <w:rsid w:val="00AF04E9"/>
  </w:style>
  <w:style w:type="character" w:customStyle="1" w:styleId="m-6639950760076288358gmail-style13ptbold">
    <w:name w:val="m_-6639950760076288358gmail-style13ptbold"/>
    <w:basedOn w:val="DefaultParagraphFont"/>
    <w:rsid w:val="00AF04E9"/>
  </w:style>
  <w:style w:type="character" w:customStyle="1" w:styleId="m-6639950760076288358gmail-msohyperlink">
    <w:name w:val="m_-6639950760076288358gmail-msohyperlink"/>
    <w:basedOn w:val="DefaultParagraphFont"/>
    <w:rsid w:val="00AF04E9"/>
  </w:style>
  <w:style w:type="character" w:customStyle="1" w:styleId="m-6639950760076288358gmail-m4841727538114946087gmail-styleunderline">
    <w:name w:val="m_-6639950760076288358gmail-m4841727538114946087gmail-styleunderline"/>
    <w:basedOn w:val="DefaultParagraphFont"/>
    <w:rsid w:val="00AF04E9"/>
  </w:style>
  <w:style w:type="character" w:customStyle="1" w:styleId="m8998500066486699605gmail-style13ptbold">
    <w:name w:val="m_8998500066486699605gmail-style13ptbold"/>
    <w:basedOn w:val="DefaultParagraphFont"/>
    <w:rsid w:val="00AF04E9"/>
  </w:style>
  <w:style w:type="character" w:customStyle="1" w:styleId="m8998500066486699605gmail-styleunderline">
    <w:name w:val="m_8998500066486699605gmail-styleunderline"/>
    <w:basedOn w:val="DefaultParagraphFont"/>
    <w:rsid w:val="00AF04E9"/>
  </w:style>
  <w:style w:type="character" w:customStyle="1" w:styleId="m-4007627453485596929gmail-style13ptbold">
    <w:name w:val="m_-4007627453485596929gmail-style13ptbold"/>
    <w:basedOn w:val="DefaultParagraphFont"/>
    <w:rsid w:val="00AF04E9"/>
  </w:style>
  <w:style w:type="character" w:customStyle="1" w:styleId="QuoteChar2">
    <w:name w:val="Quote Char2"/>
    <w:basedOn w:val="DefaultParagraphFont"/>
    <w:uiPriority w:val="29"/>
    <w:rsid w:val="00AF04E9"/>
    <w:rPr>
      <w:rFonts w:ascii="Cambria" w:hAnsi="Cambria" w:cs="Calibri"/>
      <w:i/>
      <w:iCs/>
      <w:color w:val="404040" w:themeColor="text1" w:themeTint="BF"/>
    </w:rPr>
  </w:style>
  <w:style w:type="paragraph" w:customStyle="1" w:styleId="marginright">
    <w:name w:val="margin_right"/>
    <w:basedOn w:val="Normal"/>
    <w:rsid w:val="00AF04E9"/>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feeddrivenflexfeaturestory">
    <w:name w:val="feed_driven_flex_feature_story"/>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rsid w:val="00AF04E9"/>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AF04E9"/>
  </w:style>
  <w:style w:type="character" w:customStyle="1" w:styleId="paddingrightxxs1">
    <w:name w:val="padding_right_xxs1"/>
    <w:basedOn w:val="DefaultParagraphFont"/>
    <w:rsid w:val="00AF04E9"/>
  </w:style>
  <w:style w:type="character" w:customStyle="1" w:styleId="nowrap1">
    <w:name w:val="nowrap1"/>
    <w:basedOn w:val="DefaultParagraphFont"/>
    <w:rsid w:val="00AF04E9"/>
  </w:style>
  <w:style w:type="paragraph" w:customStyle="1" w:styleId="item">
    <w:name w:val="item"/>
    <w:basedOn w:val="Normal"/>
    <w:rsid w:val="00AF04E9"/>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AF04E9"/>
    <w:rPr>
      <w:rFonts w:ascii="Lora" w:hAnsi="Lora" w:hint="default"/>
      <w:i/>
      <w:iCs/>
      <w:color w:val="000000"/>
      <w:sz w:val="30"/>
      <w:szCs w:val="30"/>
    </w:rPr>
  </w:style>
  <w:style w:type="character" w:customStyle="1" w:styleId="italic1">
    <w:name w:val="italic1"/>
    <w:basedOn w:val="DefaultParagraphFont"/>
    <w:rsid w:val="00AF04E9"/>
    <w:rPr>
      <w:i/>
      <w:iCs/>
    </w:rPr>
  </w:style>
  <w:style w:type="character" w:customStyle="1" w:styleId="articleimagecredit2">
    <w:name w:val="article_image_credit2"/>
    <w:basedOn w:val="DefaultParagraphFont"/>
    <w:rsid w:val="00AF04E9"/>
    <w:rPr>
      <w:rFonts w:ascii="Lora" w:hAnsi="Lora" w:hint="default"/>
      <w:i/>
      <w:iCs/>
      <w:sz w:val="24"/>
      <w:szCs w:val="24"/>
    </w:rPr>
  </w:style>
  <w:style w:type="character" w:customStyle="1" w:styleId="articlesponsored2">
    <w:name w:val="article_sponsored2"/>
    <w:basedOn w:val="DefaultParagraphFont"/>
    <w:rsid w:val="00AF04E9"/>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rsid w:val="00AF04E9"/>
    <w:pPr>
      <w:spacing w:after="180"/>
    </w:pPr>
    <w:rPr>
      <w:rFonts w:ascii="Lora" w:eastAsia="Times New Roman" w:hAnsi="Lora"/>
      <w:szCs w:val="20"/>
      <w:lang w:eastAsia="zh-CN"/>
    </w:rPr>
  </w:style>
  <w:style w:type="paragraph" w:customStyle="1" w:styleId="marginbottomxl1">
    <w:name w:val="margin_bottom_xl1"/>
    <w:basedOn w:val="Normal"/>
    <w:rsid w:val="00AF04E9"/>
    <w:pPr>
      <w:spacing w:after="540"/>
    </w:pPr>
    <w:rPr>
      <w:rFonts w:ascii="Lora" w:eastAsia="Times New Roman" w:hAnsi="Lora"/>
      <w:szCs w:val="20"/>
      <w:lang w:eastAsia="zh-CN"/>
    </w:rPr>
  </w:style>
  <w:style w:type="paragraph" w:customStyle="1" w:styleId="jsx-671803276">
    <w:name w:val="jsx-671803276"/>
    <w:basedOn w:val="Normal"/>
    <w:rsid w:val="00AF04E9"/>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AF04E9"/>
  </w:style>
  <w:style w:type="character" w:customStyle="1" w:styleId="uwnk-">
    <w:name w:val="uwnk-"/>
    <w:basedOn w:val="DefaultParagraphFont"/>
    <w:rsid w:val="00AF04E9"/>
  </w:style>
  <w:style w:type="character" w:customStyle="1" w:styleId="c-messagebody">
    <w:name w:val="c-message__body"/>
    <w:basedOn w:val="DefaultParagraphFont"/>
    <w:rsid w:val="00AF04E9"/>
  </w:style>
  <w:style w:type="paragraph" w:customStyle="1" w:styleId="StyleHeading4TagBigcardbodysmalltextNormalTagheading2H">
    <w:name w:val="Style Heading 4TagBig cardbodysmall textNormal Tagheading 2H..."/>
    <w:basedOn w:val="Heading4"/>
    <w:rsid w:val="00AF04E9"/>
    <w:rPr>
      <w:iCs w:val="0"/>
    </w:rPr>
  </w:style>
  <w:style w:type="character" w:customStyle="1" w:styleId="hed-heading">
    <w:name w:val="hed-heading"/>
    <w:basedOn w:val="DefaultParagraphFont"/>
    <w:rsid w:val="00AF04E9"/>
  </w:style>
  <w:style w:type="table" w:customStyle="1" w:styleId="TableGrid0">
    <w:name w:val="TableGrid"/>
    <w:rsid w:val="00AF04E9"/>
    <w:rPr>
      <w:sz w:val="22"/>
      <w:szCs w:val="22"/>
    </w:rPr>
    <w:tblPr>
      <w:tblCellMar>
        <w:top w:w="0" w:type="dxa"/>
        <w:left w:w="0" w:type="dxa"/>
        <w:bottom w:w="0" w:type="dxa"/>
        <w:right w:w="0" w:type="dxa"/>
      </w:tblCellMar>
    </w:tblPr>
  </w:style>
  <w:style w:type="paragraph" w:customStyle="1" w:styleId="taboola--heading">
    <w:name w:val="taboola--heading"/>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video-label">
    <w:name w:val="video-label"/>
    <w:basedOn w:val="DefaultParagraphFont"/>
    <w:rsid w:val="00AF04E9"/>
  </w:style>
  <w:style w:type="character" w:customStyle="1" w:styleId="branding">
    <w:name w:val="branding"/>
    <w:basedOn w:val="DefaultParagraphFont"/>
    <w:rsid w:val="00AF04E9"/>
  </w:style>
  <w:style w:type="paragraph" w:customStyle="1" w:styleId="fp-trending-content">
    <w:name w:val="fp-trending-cont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enu-item">
    <w:name w:val="menu-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exte">
    <w:name w:val="text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quotations">
    <w:name w:val="quotations"/>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familyname">
    <w:name w:val="familyname"/>
    <w:basedOn w:val="DefaultParagraphFont"/>
    <w:rsid w:val="00AF04E9"/>
  </w:style>
  <w:style w:type="paragraph" w:customStyle="1" w:styleId="header-menu-item">
    <w:name w:val="header-menu-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ubscribe--long">
    <w:name w:val="subscribe--long"/>
    <w:basedOn w:val="DefaultParagraphFont"/>
    <w:rsid w:val="00AF04E9"/>
  </w:style>
  <w:style w:type="paragraph" w:customStyle="1" w:styleId="header-alt-title">
    <w:name w:val="header-alt-titl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epartment-title">
    <w:name w:val="department-title"/>
    <w:basedOn w:val="DefaultParagraphFont"/>
    <w:rsid w:val="00AF04E9"/>
  </w:style>
  <w:style w:type="character" w:customStyle="1" w:styleId="header-alt-titledesktop">
    <w:name w:val="header-alt-title__desktop"/>
    <w:basedOn w:val="DefaultParagraphFont"/>
    <w:rsid w:val="00AF04E9"/>
  </w:style>
  <w:style w:type="character" w:customStyle="1" w:styleId="share-title">
    <w:name w:val="share-title"/>
    <w:basedOn w:val="DefaultParagraphFont"/>
    <w:rsid w:val="00AF04E9"/>
  </w:style>
  <w:style w:type="character" w:customStyle="1" w:styleId="pre">
    <w:name w:val="pre"/>
    <w:basedOn w:val="DefaultParagraphFont"/>
    <w:rsid w:val="00AF04E9"/>
  </w:style>
  <w:style w:type="character" w:customStyle="1" w:styleId="teads-ui-components-credits-colored">
    <w:name w:val="teads-ui-components-credits-colored"/>
    <w:basedOn w:val="DefaultParagraphFont"/>
    <w:rsid w:val="00AF04E9"/>
  </w:style>
  <w:style w:type="paragraph" w:customStyle="1" w:styleId="component-root-0-2-61">
    <w:name w:val="component-root-0-2-61"/>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relatedstory-0-2-65">
    <w:name w:val="relatedstory-0-2-65"/>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title-0-2-68">
    <w:name w:val="title-0-2-68"/>
    <w:basedOn w:val="DefaultParagraphFont"/>
    <w:rsid w:val="00AF04E9"/>
  </w:style>
  <w:style w:type="character" w:customStyle="1" w:styleId="css-1ecljvk-styledfigurecopyright">
    <w:name w:val="css-1ecljvk-styledfigurecopyright"/>
    <w:basedOn w:val="DefaultParagraphFont"/>
    <w:rsid w:val="00AF04E9"/>
  </w:style>
  <w:style w:type="character" w:customStyle="1" w:styleId="css-178wc68-visuallyhidden">
    <w:name w:val="css-178wc68-visuallyhidden"/>
    <w:basedOn w:val="DefaultParagraphFont"/>
    <w:rsid w:val="00AF04E9"/>
  </w:style>
  <w:style w:type="paragraph" w:customStyle="1" w:styleId="paragraph-paragraph-2bgue">
    <w:name w:val="paragraph-paragraph-2bgu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extlabeltext-label3ocvw">
    <w:name w:val="textlabel__text-label___3ocvw"/>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jr">
    <w:name w:val="j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u">
    <w:name w:val="eu"/>
    <w:basedOn w:val="DefaultParagraphFont"/>
    <w:rsid w:val="00AF04E9"/>
  </w:style>
  <w:style w:type="paragraph" w:customStyle="1" w:styleId="rd">
    <w:name w:val="r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rg">
    <w:name w:val="rg"/>
    <w:basedOn w:val="DefaultParagraphFont"/>
    <w:rsid w:val="00AF04E9"/>
  </w:style>
  <w:style w:type="character" w:customStyle="1" w:styleId="dk">
    <w:name w:val="dk"/>
    <w:basedOn w:val="DefaultParagraphFont"/>
    <w:rsid w:val="00AF04E9"/>
  </w:style>
  <w:style w:type="character" w:customStyle="1" w:styleId="bm">
    <w:name w:val="bm"/>
    <w:basedOn w:val="DefaultParagraphFont"/>
    <w:rsid w:val="00AF04E9"/>
  </w:style>
  <w:style w:type="character" w:customStyle="1" w:styleId="bd">
    <w:name w:val="bd"/>
    <w:basedOn w:val="DefaultParagraphFont"/>
    <w:rsid w:val="00AF04E9"/>
  </w:style>
  <w:style w:type="character" w:customStyle="1" w:styleId="off-screen">
    <w:name w:val="off-screen"/>
    <w:basedOn w:val="DefaultParagraphFont"/>
    <w:rsid w:val="00AF04E9"/>
  </w:style>
  <w:style w:type="character" w:customStyle="1" w:styleId="story-image-copyright">
    <w:name w:val="story-image-copyright"/>
    <w:basedOn w:val="DefaultParagraphFont"/>
    <w:rsid w:val="00AF04E9"/>
  </w:style>
  <w:style w:type="character" w:customStyle="1" w:styleId="media-captiontext">
    <w:name w:val="media-caption__text"/>
    <w:basedOn w:val="DefaultParagraphFont"/>
    <w:rsid w:val="00AF04E9"/>
  </w:style>
  <w:style w:type="paragraph" w:customStyle="1" w:styleId="componentseditorialsubtitle-s4q8aoa-5">
    <w:name w:val="components__editorialsubtitle-s4q8aoa-5"/>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quotetweet-text">
    <w:name w:val="quotetweet-te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utton-text">
    <w:name w:val="button-text"/>
    <w:basedOn w:val="DefaultParagraphFont"/>
    <w:rsid w:val="00AF04E9"/>
  </w:style>
  <w:style w:type="paragraph" w:customStyle="1" w:styleId="essay">
    <w:name w:val="essa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title3">
    <w:name w:val="title3"/>
    <w:basedOn w:val="DefaultParagraphFont"/>
    <w:rsid w:val="00AF04E9"/>
  </w:style>
  <w:style w:type="character" w:customStyle="1" w:styleId="pulsename">
    <w:name w:val="pulsename"/>
    <w:basedOn w:val="DefaultParagraphFont"/>
    <w:rsid w:val="00AF04E9"/>
  </w:style>
  <w:style w:type="character" w:customStyle="1" w:styleId="pulsetxt">
    <w:name w:val="pulsetxt"/>
    <w:basedOn w:val="DefaultParagraphFont"/>
    <w:rsid w:val="00AF04E9"/>
  </w:style>
  <w:style w:type="paragraph" w:customStyle="1" w:styleId="ac">
    <w:name w:val="["/>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dv1kvn">
    <w:name w:val="css-1dv1kvn"/>
    <w:basedOn w:val="DefaultParagraphFont"/>
    <w:rsid w:val="00AF04E9"/>
  </w:style>
  <w:style w:type="paragraph" w:customStyle="1" w:styleId="css-8hvvyd">
    <w:name w:val="css-8hvvy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uration-m-1pwctusc">
    <w:name w:val="duration-m-1pwctusc"/>
    <w:basedOn w:val="DefaultParagraphFont"/>
    <w:rsid w:val="00AF04E9"/>
  </w:style>
  <w:style w:type="character" w:customStyle="1" w:styleId="headline-m-3cdthtmw">
    <w:name w:val="headline-m-3cdthtmw"/>
    <w:basedOn w:val="DefaultParagraphFont"/>
    <w:rsid w:val="00AF04E9"/>
  </w:style>
  <w:style w:type="character" w:customStyle="1" w:styleId="emkp2hg2">
    <w:name w:val="emkp2hg2"/>
    <w:basedOn w:val="DefaultParagraphFont"/>
    <w:rsid w:val="00AF04E9"/>
  </w:style>
  <w:style w:type="character" w:customStyle="1" w:styleId="css-59o34k">
    <w:name w:val="css-59o34k"/>
    <w:basedOn w:val="DefaultParagraphFont"/>
    <w:rsid w:val="00AF04E9"/>
  </w:style>
  <w:style w:type="character" w:customStyle="1" w:styleId="HatChar1">
    <w:name w:val="Hat Char1"/>
    <w:aliases w:val="BlockText Char1,Tag and Cite Char1,BLOCK Char1,C Char1,Cha Char1,cite_tag Char,Char Char Char Char1 Char Char1,Heading 3 Char1 Char Char Char1,Char Char Char Char1 Char1,Char Char Char Char1 Char Char,Cha"/>
    <w:basedOn w:val="DefaultParagraphFont"/>
    <w:qFormat/>
    <w:rsid w:val="00AF04E9"/>
    <w:rPr>
      <w:rFonts w:asciiTheme="majorHAnsi" w:eastAsiaTheme="majorEastAsia" w:hAnsiTheme="majorHAnsi" w:cstheme="majorBidi"/>
      <w:b/>
      <w:bCs/>
      <w:color w:val="365F91" w:themeColor="accent1" w:themeShade="BF"/>
      <w:sz w:val="28"/>
      <w:szCs w:val="28"/>
    </w:rPr>
  </w:style>
  <w:style w:type="character" w:customStyle="1" w:styleId="c-messageeditedlabel">
    <w:name w:val="c-message__edited_label"/>
    <w:basedOn w:val="DefaultParagraphFont"/>
    <w:rsid w:val="00AF04E9"/>
  </w:style>
  <w:style w:type="character" w:customStyle="1" w:styleId="m-7691805453210505594gmail-style13ptbold">
    <w:name w:val="m_-7691805453210505594gmail-style13ptbold"/>
    <w:basedOn w:val="DefaultParagraphFont"/>
    <w:rsid w:val="00AF04E9"/>
  </w:style>
  <w:style w:type="character" w:customStyle="1" w:styleId="m-7691805453210505594gmail-styleunderline">
    <w:name w:val="m_-7691805453210505594gmail-styleunderline"/>
    <w:basedOn w:val="DefaultParagraphFont"/>
    <w:rsid w:val="00AF04E9"/>
  </w:style>
  <w:style w:type="paragraph" w:customStyle="1" w:styleId="CommentText1">
    <w:name w:val="Comment Text1"/>
    <w:basedOn w:val="Normal"/>
    <w:next w:val="CommentText"/>
    <w:uiPriority w:val="99"/>
    <w:unhideWhenUsed/>
    <w:rsid w:val="00AF04E9"/>
    <w:rPr>
      <w:rFonts w:ascii="Georgia" w:hAnsi="Georgia" w:cs="Times New Roman"/>
      <w:sz w:val="20"/>
      <w:szCs w:val="20"/>
    </w:rPr>
  </w:style>
  <w:style w:type="paragraph" w:customStyle="1" w:styleId="CommentSubject1">
    <w:name w:val="Comment Subject1"/>
    <w:basedOn w:val="CommentText"/>
    <w:next w:val="CommentText"/>
    <w:uiPriority w:val="99"/>
    <w:semiHidden/>
    <w:unhideWhenUsed/>
    <w:rsid w:val="00AF04E9"/>
    <w:pPr>
      <w:spacing w:line="259" w:lineRule="auto"/>
    </w:pPr>
    <w:rPr>
      <w:rFonts w:ascii="Arial Narrow" w:eastAsia="Calibri" w:hAnsi="Arial Narrow" w:cs="Arial"/>
      <w:color w:val="000000"/>
      <w:sz w:val="16"/>
    </w:rPr>
  </w:style>
  <w:style w:type="paragraph" w:customStyle="1" w:styleId="tagChar4">
    <w:name w:val="tag Char"/>
    <w:basedOn w:val="Normal"/>
    <w:rsid w:val="00AF04E9"/>
    <w:rPr>
      <w:rFonts w:ascii="Georgia" w:hAnsi="Georgia" w:cs="Times New Roman"/>
      <w:b/>
      <w:sz w:val="24"/>
    </w:rPr>
  </w:style>
  <w:style w:type="paragraph" w:customStyle="1" w:styleId="NormalWebChar1CharCharCharCharCharChar1">
    <w:name w:val="Normal (Web) Char1 Char Char Char Char Char Char1"/>
    <w:basedOn w:val="Normal"/>
    <w:next w:val="NormalWeb"/>
    <w:uiPriority w:val="99"/>
    <w:unhideWhenUsed/>
    <w:qFormat/>
    <w:rsid w:val="00AF04E9"/>
    <w:pPr>
      <w:spacing w:before="100" w:beforeAutospacing="1" w:after="100" w:afterAutospacing="1"/>
    </w:pPr>
    <w:rPr>
      <w:rFonts w:ascii="Georgia" w:hAnsi="Georgia" w:cs="Times New Roman"/>
      <w:sz w:val="24"/>
      <w:lang w:eastAsia="zh-CN"/>
    </w:rPr>
  </w:style>
  <w:style w:type="paragraph" w:customStyle="1" w:styleId="BodyText210">
    <w:name w:val="Body Text 21"/>
    <w:basedOn w:val="Normal"/>
    <w:next w:val="BodyText2"/>
    <w:rsid w:val="00AF04E9"/>
    <w:pPr>
      <w:spacing w:after="120" w:line="480" w:lineRule="auto"/>
    </w:pPr>
    <w:rPr>
      <w:rFonts w:cs="Times New Roman"/>
    </w:rPr>
  </w:style>
  <w:style w:type="character" w:customStyle="1" w:styleId="Style10ptBoldSmallcaps">
    <w:name w:val="Style 10 pt Bold Small caps"/>
    <w:basedOn w:val="DefaultParagraphFont"/>
    <w:rsid w:val="00AF04E9"/>
    <w:rPr>
      <w:b/>
      <w:bCs/>
      <w:smallCaps/>
      <w:sz w:val="20"/>
    </w:rPr>
  </w:style>
  <w:style w:type="paragraph" w:customStyle="1" w:styleId="DebateCitation">
    <w:name w:val="Debate Citation"/>
    <w:basedOn w:val="Normal"/>
    <w:autoRedefine/>
    <w:rsid w:val="00AF04E9"/>
    <w:rPr>
      <w:rFonts w:ascii="Georgia" w:hAnsi="Georgia" w:cs="Times New Roman"/>
      <w:szCs w:val="16"/>
    </w:rPr>
  </w:style>
  <w:style w:type="paragraph" w:customStyle="1" w:styleId="CommentText2">
    <w:name w:val="Comment Text2"/>
    <w:basedOn w:val="Normal"/>
    <w:next w:val="CommentText"/>
    <w:uiPriority w:val="99"/>
    <w:semiHidden/>
    <w:unhideWhenUsed/>
    <w:rsid w:val="00AF04E9"/>
    <w:rPr>
      <w:rFonts w:ascii="Georgia" w:hAnsi="Georgia"/>
      <w:sz w:val="20"/>
      <w:szCs w:val="20"/>
    </w:rPr>
  </w:style>
  <w:style w:type="character" w:customStyle="1" w:styleId="CommentTextChar2">
    <w:name w:val="Comment Text Char2"/>
    <w:basedOn w:val="DefaultParagraphFont"/>
    <w:uiPriority w:val="99"/>
    <w:semiHidden/>
    <w:rsid w:val="00AF04E9"/>
    <w:rPr>
      <w:rFonts w:ascii="Arial" w:eastAsia="Cambria" w:hAnsi="Arial" w:cs="Arial"/>
      <w:sz w:val="20"/>
      <w:szCs w:val="20"/>
    </w:rPr>
  </w:style>
  <w:style w:type="character" w:customStyle="1" w:styleId="CommentTextChar3">
    <w:name w:val="Comment Text Char3"/>
    <w:basedOn w:val="DefaultParagraphFont"/>
    <w:uiPriority w:val="99"/>
    <w:rsid w:val="00AF04E9"/>
    <w:rPr>
      <w:rFonts w:cs="Arial"/>
      <w:sz w:val="20"/>
      <w:szCs w:val="20"/>
    </w:rPr>
  </w:style>
  <w:style w:type="character" w:customStyle="1" w:styleId="CommentSubjectChar2">
    <w:name w:val="Comment Subject Char2"/>
    <w:basedOn w:val="CommentTextChar3"/>
    <w:uiPriority w:val="99"/>
    <w:semiHidden/>
    <w:rsid w:val="00AF04E9"/>
    <w:rPr>
      <w:rFonts w:cs="Arial"/>
      <w:b/>
      <w:bCs/>
      <w:sz w:val="20"/>
      <w:szCs w:val="20"/>
    </w:rPr>
  </w:style>
  <w:style w:type="paragraph" w:customStyle="1" w:styleId="BodyText220">
    <w:name w:val="Body Text 22"/>
    <w:basedOn w:val="Normal"/>
    <w:next w:val="BodyText2"/>
    <w:semiHidden/>
    <w:unhideWhenUsed/>
    <w:rsid w:val="00AF04E9"/>
    <w:pPr>
      <w:spacing w:after="120" w:line="480" w:lineRule="auto"/>
    </w:pPr>
    <w:rPr>
      <w:rFonts w:ascii="Cambria" w:eastAsia="MS Mincho" w:hAnsi="Cambria" w:cs="Times New Roman"/>
      <w:sz w:val="24"/>
    </w:rPr>
  </w:style>
  <w:style w:type="character" w:customStyle="1" w:styleId="BodyText2Char2">
    <w:name w:val="Body Text 2 Char2"/>
    <w:basedOn w:val="DefaultParagraphFont"/>
    <w:uiPriority w:val="99"/>
    <w:semiHidden/>
    <w:rsid w:val="00AF04E9"/>
    <w:rPr>
      <w:rFonts w:ascii="Arial" w:eastAsia="Cambria" w:hAnsi="Arial" w:cs="Arial"/>
      <w:sz w:val="22"/>
      <w:szCs w:val="22"/>
    </w:rPr>
  </w:style>
  <w:style w:type="character" w:customStyle="1" w:styleId="BodyText2Char3">
    <w:name w:val="Body Text 2 Char3"/>
    <w:basedOn w:val="DefaultParagraphFont"/>
    <w:uiPriority w:val="99"/>
    <w:semiHidden/>
    <w:rsid w:val="00AF04E9"/>
    <w:rPr>
      <w:rFonts w:cs="Arial"/>
    </w:rPr>
  </w:style>
  <w:style w:type="paragraph" w:customStyle="1" w:styleId="BalloonText1">
    <w:name w:val="Balloon Text1"/>
    <w:basedOn w:val="Normal"/>
    <w:next w:val="BalloonText"/>
    <w:uiPriority w:val="99"/>
    <w:semiHidden/>
    <w:unhideWhenUsed/>
    <w:rsid w:val="00AF04E9"/>
    <w:rPr>
      <w:rFonts w:ascii="Segoe UI" w:hAnsi="Segoe UI" w:cs="Segoe UI"/>
      <w:sz w:val="18"/>
      <w:szCs w:val="18"/>
    </w:rPr>
  </w:style>
  <w:style w:type="character" w:customStyle="1" w:styleId="regarticletext1">
    <w:name w:val="regarticletext1"/>
    <w:basedOn w:val="DefaultParagraphFont"/>
    <w:rsid w:val="00AF04E9"/>
    <w:rPr>
      <w:rFonts w:ascii="Arial" w:hAnsi="Arial" w:cs="Arial" w:hint="default"/>
      <w:color w:val="000000"/>
      <w:sz w:val="18"/>
      <w:szCs w:val="18"/>
    </w:rPr>
  </w:style>
  <w:style w:type="paragraph" w:customStyle="1" w:styleId="zn-bodyparagraph">
    <w:name w:val="zn-body__paragraph"/>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AF04E9"/>
  </w:style>
  <w:style w:type="paragraph" w:customStyle="1" w:styleId="gntarbp">
    <w:name w:val="gnt_ar_b_p"/>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em">
    <w:name w:val="dem"/>
    <w:basedOn w:val="DefaultParagraphFont"/>
    <w:rsid w:val="00AF04E9"/>
  </w:style>
  <w:style w:type="character" w:customStyle="1" w:styleId="rep">
    <w:name w:val="rep"/>
    <w:basedOn w:val="DefaultParagraphFont"/>
    <w:rsid w:val="00AF04E9"/>
  </w:style>
  <w:style w:type="character" w:customStyle="1" w:styleId="StyleStyleBoldUnderlineUnderlineIntenseEmphasis1apple-style-">
    <w:name w:val="Style Style Bold UnderlineUnderlineIntense Emphasis1apple-style-..."/>
    <w:basedOn w:val="DefaultParagraphFont"/>
    <w:rsid w:val="00AF04E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F04E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F04E9"/>
    <w:rPr>
      <w:rFonts w:ascii="Georgia" w:hAnsi="Georgia"/>
      <w:u w:val="single"/>
    </w:rPr>
  </w:style>
  <w:style w:type="paragraph" w:customStyle="1" w:styleId="StyleCardsGeorgia12ptBoldThickunderlineBorderSin">
    <w:name w:val="Style Cards + Georgia 12 pt Bold Thick underline Border: : (Sin..."/>
    <w:basedOn w:val="Normal"/>
    <w:qFormat/>
    <w:rsid w:val="00AF04E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F04E9"/>
    <w:rPr>
      <w:rFonts w:ascii="Georgia" w:hAnsi="Georgia"/>
      <w:sz w:val="24"/>
      <w:u w:val="single"/>
    </w:rPr>
  </w:style>
  <w:style w:type="paragraph" w:customStyle="1" w:styleId="StyleCardsGeorgia">
    <w:name w:val="Style Cards + Georgia"/>
    <w:basedOn w:val="Normal"/>
    <w:qFormat/>
    <w:rsid w:val="00AF04E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AF04E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AF04E9"/>
    <w:pPr>
      <w:spacing w:after="200" w:line="276" w:lineRule="auto"/>
      <w:contextualSpacing/>
    </w:pPr>
    <w:rPr>
      <w:rFonts w:eastAsia="Malgun Gothic"/>
      <w:szCs w:val="22"/>
      <w:u w:val="single"/>
    </w:rPr>
  </w:style>
  <w:style w:type="paragraph" w:customStyle="1" w:styleId="Tag10">
    <w:name w:val="Tag1"/>
    <w:basedOn w:val="Normal"/>
    <w:next w:val="Normal"/>
    <w:uiPriority w:val="4"/>
    <w:qFormat/>
    <w:rsid w:val="00AF04E9"/>
    <w:pPr>
      <w:keepNext/>
      <w:keepLines/>
      <w:spacing w:before="200"/>
      <w:outlineLvl w:val="3"/>
    </w:pPr>
    <w:rPr>
      <w:rFonts w:eastAsia="Times New Roman"/>
      <w:b/>
      <w:bCs/>
      <w:iCs/>
      <w:sz w:val="26"/>
    </w:rPr>
  </w:style>
  <w:style w:type="paragraph" w:customStyle="1" w:styleId="post-subtitle">
    <w:name w:val="post-subtitle"/>
    <w:basedOn w:val="Normal"/>
    <w:qFormat/>
    <w:rsid w:val="00AF04E9"/>
    <w:pPr>
      <w:spacing w:before="100" w:beforeAutospacing="1" w:after="100" w:afterAutospacing="1"/>
    </w:pPr>
    <w:rPr>
      <w:rFonts w:eastAsia="Times New Roman"/>
    </w:rPr>
  </w:style>
  <w:style w:type="paragraph" w:customStyle="1" w:styleId="tagline1">
    <w:name w:val="tagline"/>
    <w:basedOn w:val="Normal"/>
    <w:qFormat/>
    <w:rsid w:val="00AF04E9"/>
    <w:pPr>
      <w:spacing w:before="100" w:beforeAutospacing="1" w:after="100" w:afterAutospacing="1"/>
    </w:pPr>
    <w:rPr>
      <w:rFonts w:eastAsia="Times New Roman"/>
    </w:rPr>
  </w:style>
  <w:style w:type="paragraph" w:customStyle="1" w:styleId="ReallySamllText">
    <w:name w:val="ReallySamllText"/>
    <w:basedOn w:val="Normal"/>
    <w:link w:val="ReallySamllTextChar"/>
    <w:autoRedefine/>
    <w:qFormat/>
    <w:rsid w:val="00AF04E9"/>
    <w:rPr>
      <w:rFonts w:asciiTheme="minorHAnsi" w:eastAsiaTheme="minorEastAsia" w:hAnsiTheme="minorHAnsi"/>
      <w:sz w:val="12"/>
      <w:szCs w:val="24"/>
    </w:rPr>
  </w:style>
  <w:style w:type="paragraph" w:customStyle="1" w:styleId="NormalWeb3">
    <w:name w:val="Normal (Web)3"/>
    <w:basedOn w:val="Normal"/>
    <w:qFormat/>
    <w:rsid w:val="00AF04E9"/>
    <w:pPr>
      <w:spacing w:before="100" w:beforeAutospacing="1" w:after="100" w:afterAutospacing="1" w:line="255" w:lineRule="atLeast"/>
    </w:pPr>
    <w:rPr>
      <w:rFonts w:eastAsia="Times New Roman"/>
      <w:color w:val="000000"/>
      <w:sz w:val="20"/>
      <w:szCs w:val="20"/>
    </w:rPr>
  </w:style>
  <w:style w:type="paragraph" w:customStyle="1" w:styleId="TagCiteChar5">
    <w:name w:val="Tag / Cite Char"/>
    <w:basedOn w:val="Normal"/>
    <w:qFormat/>
    <w:rsid w:val="00AF04E9"/>
    <w:rPr>
      <w:rFonts w:eastAsia="Times New Roman"/>
      <w:b/>
      <w:color w:val="000000"/>
    </w:rPr>
  </w:style>
  <w:style w:type="paragraph" w:customStyle="1" w:styleId="PageNumber2">
    <w:name w:val="Page Number2"/>
    <w:basedOn w:val="Normal"/>
    <w:next w:val="Normal"/>
    <w:qFormat/>
    <w:rsid w:val="00AF04E9"/>
    <w:rPr>
      <w:rFonts w:eastAsia="Times New Roman"/>
      <w:sz w:val="20"/>
    </w:rPr>
  </w:style>
  <w:style w:type="paragraph" w:customStyle="1" w:styleId="HeaderFooter">
    <w:name w:val="Header &amp; Footer"/>
    <w:qFormat/>
    <w:rsid w:val="00AF04E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AF04E9"/>
    <w:rPr>
      <w:rFonts w:ascii="Arial Narrow" w:eastAsia="Times New Roman" w:hAnsi="Arial Narrow"/>
      <w:color w:val="000000"/>
    </w:rPr>
  </w:style>
  <w:style w:type="paragraph" w:customStyle="1" w:styleId="HeaderDebate">
    <w:name w:val="Header Debate"/>
    <w:basedOn w:val="Normal"/>
    <w:qFormat/>
    <w:rsid w:val="00AF04E9"/>
    <w:pPr>
      <w:jc w:val="center"/>
      <w:outlineLvl w:val="0"/>
    </w:pPr>
    <w:rPr>
      <w:rFonts w:eastAsia="Times New Roman"/>
      <w:b/>
      <w:sz w:val="48"/>
      <w:u w:val="words"/>
    </w:rPr>
  </w:style>
  <w:style w:type="paragraph" w:customStyle="1" w:styleId="CardTagCharChar">
    <w:name w:val="Card Tag Char Char"/>
    <w:basedOn w:val="Normal"/>
    <w:qFormat/>
    <w:rsid w:val="00AF04E9"/>
    <w:rPr>
      <w:rFonts w:eastAsia="Times New Roman"/>
      <w:b/>
    </w:rPr>
  </w:style>
  <w:style w:type="paragraph" w:customStyle="1" w:styleId="fixed">
    <w:name w:val="fixed"/>
    <w:basedOn w:val="Normal"/>
    <w:qFormat/>
    <w:rsid w:val="00AF04E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AF04E9"/>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AF04E9"/>
    <w:pPr>
      <w:autoSpaceDE w:val="0"/>
      <w:autoSpaceDN w:val="0"/>
      <w:adjustRightInd w:val="0"/>
    </w:pPr>
    <w:rPr>
      <w:rFonts w:eastAsia="Times New Roman"/>
    </w:rPr>
  </w:style>
  <w:style w:type="character" w:customStyle="1" w:styleId="NormalUnderlineChar1">
    <w:name w:val="Normal Underline Char1"/>
    <w:locked/>
    <w:rsid w:val="00AF04E9"/>
    <w:rPr>
      <w:u w:val="single"/>
    </w:rPr>
  </w:style>
  <w:style w:type="paragraph" w:customStyle="1" w:styleId="byline1">
    <w:name w:val="byline1"/>
    <w:basedOn w:val="Normal"/>
    <w:qFormat/>
    <w:rsid w:val="00AF04E9"/>
    <w:pPr>
      <w:spacing w:after="240" w:line="360" w:lineRule="atLeast"/>
    </w:pPr>
    <w:rPr>
      <w:rFonts w:eastAsia="Times New Roman"/>
      <w:b/>
      <w:bCs/>
      <w:szCs w:val="16"/>
    </w:rPr>
  </w:style>
  <w:style w:type="paragraph" w:customStyle="1" w:styleId="PlaceholderText1">
    <w:name w:val="Placeholder Text1"/>
    <w:basedOn w:val="Normal"/>
    <w:qFormat/>
    <w:rsid w:val="00AF04E9"/>
    <w:pPr>
      <w:keepNext/>
      <w:numPr>
        <w:numId w:val="7"/>
      </w:numPr>
      <w:outlineLvl w:val="0"/>
    </w:pPr>
    <w:rPr>
      <w:rFonts w:eastAsia="MS Gothic"/>
    </w:rPr>
  </w:style>
  <w:style w:type="character" w:customStyle="1" w:styleId="ImportantTextChar">
    <w:name w:val="Important Text Char"/>
    <w:link w:val="ImportantText"/>
    <w:locked/>
    <w:rsid w:val="00AF04E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AF04E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F04E9"/>
    <w:rPr>
      <w:rFonts w:ascii="HNKAOE+Arial" w:hAnsi="HNKAOE+Arial"/>
    </w:rPr>
  </w:style>
  <w:style w:type="paragraph" w:customStyle="1" w:styleId="StyleBodyText11ptBlackUnderline">
    <w:name w:val="Style Body Text + 11 pt Black Underline"/>
    <w:basedOn w:val="BodyText"/>
    <w:link w:val="StyleBodyText11ptBlackUnderlineChar"/>
    <w:qFormat/>
    <w:rsid w:val="00AF04E9"/>
    <w:pPr>
      <w:autoSpaceDE w:val="0"/>
      <w:autoSpaceDN w:val="0"/>
      <w:adjustRightInd w:val="0"/>
      <w:spacing w:after="160" w:line="259" w:lineRule="auto"/>
    </w:pPr>
    <w:rPr>
      <w:rFonts w:ascii="HNKAOE+Arial" w:eastAsiaTheme="minorEastAsia" w:hAnsi="HNKAOE+Arial" w:cstheme="minorBidi"/>
      <w:sz w:val="24"/>
      <w:szCs w:val="24"/>
    </w:rPr>
  </w:style>
  <w:style w:type="character" w:customStyle="1" w:styleId="Normal2BoldChar">
    <w:name w:val="Normal2 + Bold Char"/>
    <w:link w:val="Normal2Bold"/>
    <w:locked/>
    <w:rsid w:val="00AF04E9"/>
    <w:rPr>
      <w:rFonts w:ascii="Times New Roman" w:eastAsia="Times New Roman" w:hAnsi="Times New Roman" w:cs="Arial"/>
      <w:b/>
      <w:szCs w:val="44"/>
    </w:rPr>
  </w:style>
  <w:style w:type="paragraph" w:customStyle="1" w:styleId="Normal2Bold">
    <w:name w:val="Normal2 + Bold"/>
    <w:basedOn w:val="Normal"/>
    <w:link w:val="Normal2BoldChar"/>
    <w:qFormat/>
    <w:rsid w:val="00AF04E9"/>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AF04E9"/>
    <w:rPr>
      <w:rFonts w:ascii="Times New Roman" w:eastAsia="Times New Roman" w:hAnsi="Times New Roman"/>
      <w:lang w:eastAsia="ar-SA"/>
    </w:rPr>
  </w:style>
  <w:style w:type="paragraph" w:customStyle="1" w:styleId="ListContents">
    <w:name w:val="List Contents"/>
    <w:basedOn w:val="Normal"/>
    <w:link w:val="ListContentsChar"/>
    <w:qFormat/>
    <w:rsid w:val="00AF04E9"/>
    <w:pPr>
      <w:widowControl w:val="0"/>
      <w:suppressAutoHyphens/>
      <w:ind w:left="567"/>
    </w:pPr>
    <w:rPr>
      <w:rFonts w:ascii="Times New Roman" w:eastAsia="Times New Roman" w:hAnsi="Times New Roman"/>
      <w:sz w:val="24"/>
      <w:szCs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F04E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AF04E9"/>
    <w:rPr>
      <w:color w:val="231F20"/>
      <w:u w:val="single"/>
    </w:rPr>
  </w:style>
  <w:style w:type="character" w:customStyle="1" w:styleId="UnimportantCharChar">
    <w:name w:val="Unimportant Char Char"/>
    <w:link w:val="Unimportant"/>
    <w:locked/>
    <w:rsid w:val="00AF04E9"/>
    <w:rPr>
      <w:rFonts w:eastAsia="Times New Roman"/>
      <w:sz w:val="12"/>
    </w:rPr>
  </w:style>
  <w:style w:type="paragraph" w:customStyle="1" w:styleId="Unimportant">
    <w:name w:val="Unimportant"/>
    <w:basedOn w:val="Normal"/>
    <w:link w:val="UnimportantCharChar"/>
    <w:qFormat/>
    <w:rsid w:val="00AF04E9"/>
    <w:pPr>
      <w:jc w:val="both"/>
    </w:pPr>
    <w:rPr>
      <w:rFonts w:asciiTheme="minorHAnsi" w:eastAsia="Times New Roman" w:hAnsiTheme="minorHAnsi"/>
      <w:sz w:val="12"/>
      <w:szCs w:val="24"/>
    </w:rPr>
  </w:style>
  <w:style w:type="paragraph" w:customStyle="1" w:styleId="StyleHeading1Justified">
    <w:name w:val="Style Heading 1 + Justified"/>
    <w:basedOn w:val="Normal"/>
    <w:next w:val="Normal"/>
    <w:qFormat/>
    <w:rsid w:val="00AF04E9"/>
    <w:rPr>
      <w:rFonts w:eastAsia="Times New Roman"/>
      <w:sz w:val="20"/>
      <w:szCs w:val="20"/>
    </w:rPr>
  </w:style>
  <w:style w:type="paragraph" w:customStyle="1" w:styleId="textunderline0">
    <w:name w:val="text underline"/>
    <w:basedOn w:val="Normal"/>
    <w:link w:val="textunderlineChar0"/>
    <w:autoRedefine/>
    <w:uiPriority w:val="99"/>
    <w:qFormat/>
    <w:rsid w:val="00AF04E9"/>
    <w:rPr>
      <w:rFonts w:asciiTheme="minorHAnsi" w:eastAsiaTheme="minorEastAsia" w:hAnsiTheme="minorHAnsi"/>
      <w:sz w:val="24"/>
      <w:szCs w:val="24"/>
      <w:u w:val="thick"/>
    </w:rPr>
  </w:style>
  <w:style w:type="paragraph" w:customStyle="1" w:styleId="DebateCite">
    <w:name w:val="Debate Cite"/>
    <w:basedOn w:val="Normal"/>
    <w:autoRedefine/>
    <w:qFormat/>
    <w:rsid w:val="00AF04E9"/>
    <w:pPr>
      <w:tabs>
        <w:tab w:val="left" w:pos="270"/>
      </w:tabs>
    </w:pPr>
    <w:rPr>
      <w:rFonts w:eastAsia="Times New Roman"/>
      <w:sz w:val="20"/>
    </w:rPr>
  </w:style>
  <w:style w:type="paragraph" w:customStyle="1" w:styleId="PreformattedText">
    <w:name w:val="Preformatted Text"/>
    <w:basedOn w:val="Normal"/>
    <w:qFormat/>
    <w:rsid w:val="00AF04E9"/>
    <w:pPr>
      <w:widowControl w:val="0"/>
      <w:suppressAutoHyphens/>
    </w:pPr>
    <w:rPr>
      <w:rFonts w:ascii="Courier New" w:eastAsia="Courier New" w:hAnsi="Courier New"/>
      <w:sz w:val="20"/>
      <w:szCs w:val="20"/>
    </w:rPr>
  </w:style>
  <w:style w:type="paragraph" w:customStyle="1" w:styleId="DottedUnderline1">
    <w:name w:val="DottedUnderline"/>
    <w:basedOn w:val="Cites"/>
    <w:qFormat/>
    <w:rsid w:val="00AF04E9"/>
    <w:pPr>
      <w:autoSpaceDE w:val="0"/>
      <w:autoSpaceDN w:val="0"/>
      <w:adjustRightInd w:val="0"/>
      <w:jc w:val="both"/>
    </w:pPr>
    <w:rPr>
      <w:rFonts w:cs="Times-Roman"/>
      <w:bCs/>
      <w:szCs w:val="22"/>
      <w:u w:val="dash"/>
      <w:lang w:val="en-US" w:eastAsia="en-US" w:bidi="en-US"/>
    </w:rPr>
  </w:style>
  <w:style w:type="paragraph" w:customStyle="1" w:styleId="PageNumber3">
    <w:name w:val="Page Number3"/>
    <w:basedOn w:val="Normal"/>
    <w:next w:val="Normal"/>
    <w:qFormat/>
    <w:rsid w:val="00AF04E9"/>
    <w:rPr>
      <w:rFonts w:eastAsia="Times New Roman"/>
      <w:sz w:val="20"/>
    </w:rPr>
  </w:style>
  <w:style w:type="paragraph" w:customStyle="1" w:styleId="PageNumber4">
    <w:name w:val="Page Number4"/>
    <w:basedOn w:val="Normal"/>
    <w:next w:val="Normal"/>
    <w:qFormat/>
    <w:rsid w:val="00AF04E9"/>
    <w:rPr>
      <w:rFonts w:eastAsia="Times New Roman"/>
      <w:sz w:val="20"/>
    </w:rPr>
  </w:style>
  <w:style w:type="paragraph" w:customStyle="1" w:styleId="PageNumber5">
    <w:name w:val="Page Number5"/>
    <w:basedOn w:val="Normal"/>
    <w:next w:val="Normal"/>
    <w:qFormat/>
    <w:rsid w:val="00AF04E9"/>
    <w:rPr>
      <w:rFonts w:eastAsia="Times New Roman"/>
      <w:sz w:val="20"/>
    </w:rPr>
  </w:style>
  <w:style w:type="character" w:customStyle="1" w:styleId="CircleChar">
    <w:name w:val="Circle Char"/>
    <w:link w:val="Circle"/>
    <w:locked/>
    <w:rsid w:val="00AF04E9"/>
    <w:rPr>
      <w:rFonts w:ascii="Calibri" w:eastAsia="Times New Roman" w:hAnsi="Calibri"/>
      <w:b/>
      <w:i/>
      <w:sz w:val="22"/>
      <w:szCs w:val="18"/>
      <w:u w:val="thick"/>
    </w:rPr>
  </w:style>
  <w:style w:type="paragraph" w:customStyle="1" w:styleId="PageNumber6">
    <w:name w:val="Page Number6"/>
    <w:basedOn w:val="Normal"/>
    <w:next w:val="Normal"/>
    <w:qFormat/>
    <w:rsid w:val="00AF04E9"/>
    <w:rPr>
      <w:rFonts w:eastAsia="Times New Roman"/>
      <w:sz w:val="20"/>
    </w:rPr>
  </w:style>
  <w:style w:type="paragraph" w:customStyle="1" w:styleId="hn-byline">
    <w:name w:val="hn-byline"/>
    <w:basedOn w:val="Normal"/>
    <w:qFormat/>
    <w:rsid w:val="00AF04E9"/>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AF04E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AF04E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AF04E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qFormat/>
    <w:rsid w:val="00AF04E9"/>
    <w:rPr>
      <w:rFonts w:eastAsia="Times New Roman"/>
      <w:sz w:val="20"/>
    </w:rPr>
  </w:style>
  <w:style w:type="character" w:customStyle="1" w:styleId="Style8ptChar">
    <w:name w:val="Style 8 pt Char"/>
    <w:rsid w:val="00AF04E9"/>
    <w:rPr>
      <w:rFonts w:ascii="Garamond" w:eastAsia="Calibri" w:hAnsi="Garamond" w:hint="default"/>
      <w:sz w:val="16"/>
      <w:szCs w:val="22"/>
    </w:rPr>
  </w:style>
  <w:style w:type="character" w:customStyle="1" w:styleId="message-item">
    <w:name w:val="message-item"/>
    <w:rsid w:val="00AF04E9"/>
  </w:style>
  <w:style w:type="character" w:customStyle="1" w:styleId="forenames">
    <w:name w:val="forenames"/>
    <w:rsid w:val="00AF04E9"/>
  </w:style>
  <w:style w:type="character" w:customStyle="1" w:styleId="surname">
    <w:name w:val="surname"/>
    <w:rsid w:val="00AF04E9"/>
  </w:style>
  <w:style w:type="character" w:customStyle="1" w:styleId="refpreview">
    <w:name w:val="refpreview"/>
    <w:rsid w:val="00AF04E9"/>
  </w:style>
  <w:style w:type="character" w:customStyle="1" w:styleId="loose1">
    <w:name w:val="loose1"/>
    <w:rsid w:val="00AF04E9"/>
  </w:style>
  <w:style w:type="character" w:customStyle="1" w:styleId="gsa">
    <w:name w:val="gs_a"/>
    <w:rsid w:val="00AF04E9"/>
  </w:style>
  <w:style w:type="character" w:customStyle="1" w:styleId="mainarttitle">
    <w:name w:val="mainarttitle"/>
    <w:rsid w:val="00AF04E9"/>
  </w:style>
  <w:style w:type="character" w:customStyle="1" w:styleId="mainartauthor">
    <w:name w:val="mainartauthor"/>
    <w:rsid w:val="00AF04E9"/>
  </w:style>
  <w:style w:type="character" w:customStyle="1" w:styleId="mainartdate">
    <w:name w:val="mainartdate"/>
    <w:rsid w:val="00AF04E9"/>
  </w:style>
  <w:style w:type="character" w:customStyle="1" w:styleId="gsggs">
    <w:name w:val="gs_ggs"/>
    <w:rsid w:val="00AF04E9"/>
  </w:style>
  <w:style w:type="character" w:customStyle="1" w:styleId="ahead">
    <w:name w:val="a_head"/>
    <w:rsid w:val="00AF04E9"/>
  </w:style>
  <w:style w:type="character" w:customStyle="1" w:styleId="docbody">
    <w:name w:val="docbody"/>
    <w:rsid w:val="00AF04E9"/>
  </w:style>
  <w:style w:type="character" w:customStyle="1" w:styleId="superscript">
    <w:name w:val="superscript"/>
    <w:rsid w:val="00AF04E9"/>
  </w:style>
  <w:style w:type="character" w:customStyle="1" w:styleId="bwxsm">
    <w:name w:val="b w xsm"/>
    <w:rsid w:val="00AF04E9"/>
  </w:style>
  <w:style w:type="character" w:customStyle="1" w:styleId="fstd">
    <w:name w:val="f std"/>
    <w:rsid w:val="00AF04E9"/>
  </w:style>
  <w:style w:type="character" w:customStyle="1" w:styleId="bio1">
    <w:name w:val="bio1"/>
    <w:rsid w:val="00AF04E9"/>
    <w:rPr>
      <w:rFonts w:ascii="Arial" w:hAnsi="Arial" w:cs="Arial" w:hint="default"/>
      <w:i/>
      <w:iCs/>
      <w:color w:val="000000"/>
      <w:sz w:val="20"/>
      <w:szCs w:val="20"/>
    </w:rPr>
  </w:style>
  <w:style w:type="character" w:customStyle="1" w:styleId="cardCharCharCharCharCharChar">
    <w:name w:val="card Char Char Char Char Char Char"/>
    <w:rsid w:val="00AF04E9"/>
    <w:rPr>
      <w:sz w:val="24"/>
      <w:szCs w:val="24"/>
      <w:lang w:val="en-US" w:eastAsia="en-US" w:bidi="ar-SA"/>
    </w:rPr>
  </w:style>
  <w:style w:type="character" w:customStyle="1" w:styleId="Style24ptBoldUnderlineCenteredCharChar">
    <w:name w:val="Style 24 pt Bold Underline Centered Char Char"/>
    <w:rsid w:val="00AF04E9"/>
    <w:rPr>
      <w:b/>
      <w:bCs/>
      <w:sz w:val="48"/>
      <w:szCs w:val="24"/>
      <w:u w:val="single"/>
      <w:lang w:val="en-US" w:eastAsia="en-US" w:bidi="ar-SA"/>
    </w:rPr>
  </w:style>
  <w:style w:type="character" w:customStyle="1" w:styleId="TagCiteCharChar0">
    <w:name w:val="Tag / Cite Char Char"/>
    <w:rsid w:val="00AF04E9"/>
    <w:rPr>
      <w:b/>
      <w:bCs w:val="0"/>
      <w:color w:val="000000"/>
      <w:sz w:val="24"/>
      <w:szCs w:val="24"/>
      <w:lang w:val="en-US" w:eastAsia="en-US" w:bidi="ar-SA"/>
    </w:rPr>
  </w:style>
  <w:style w:type="character" w:customStyle="1" w:styleId="CardTextUnderlinedCharChar">
    <w:name w:val="Card Text Underlined Char Char"/>
    <w:rsid w:val="00AF04E9"/>
    <w:rPr>
      <w:rFonts w:ascii="Arial Narrow" w:hAnsi="Arial Narrow" w:hint="default"/>
      <w:szCs w:val="24"/>
      <w:u w:val="single"/>
      <w:lang w:val="en-US" w:eastAsia="en-US" w:bidi="ar-SA"/>
    </w:rPr>
  </w:style>
  <w:style w:type="character" w:customStyle="1" w:styleId="CardTagCharCharChar">
    <w:name w:val="Card Tag Char Char Char"/>
    <w:rsid w:val="00AF04E9"/>
    <w:rPr>
      <w:b/>
      <w:bCs w:val="0"/>
      <w:sz w:val="24"/>
      <w:szCs w:val="24"/>
      <w:lang w:val="en-US" w:eastAsia="en-US" w:bidi="ar-SA"/>
    </w:rPr>
  </w:style>
  <w:style w:type="character" w:customStyle="1" w:styleId="mainbody">
    <w:name w:val="mainbody"/>
    <w:rsid w:val="00AF04E9"/>
  </w:style>
  <w:style w:type="character" w:customStyle="1" w:styleId="UnderlineStyleChar20">
    <w:name w:val="Underline Style Char2"/>
    <w:rsid w:val="00AF04E9"/>
    <w:rPr>
      <w:rFonts w:ascii="Garamond" w:hAnsi="Garamond" w:hint="default"/>
      <w:sz w:val="22"/>
      <w:szCs w:val="24"/>
      <w:u w:val="single"/>
      <w:lang w:val="en-US" w:eastAsia="en-US" w:bidi="ar-SA"/>
    </w:rPr>
  </w:style>
  <w:style w:type="character" w:customStyle="1" w:styleId="t13">
    <w:name w:val="t13"/>
    <w:rsid w:val="00AF04E9"/>
  </w:style>
  <w:style w:type="character" w:customStyle="1" w:styleId="CharChar17">
    <w:name w:val="Char Char17"/>
    <w:locked/>
    <w:rsid w:val="00AF04E9"/>
    <w:rPr>
      <w:rFonts w:ascii="Arial" w:hAnsi="Arial" w:cs="Arial" w:hint="default"/>
      <w:b/>
      <w:bCs/>
      <w:sz w:val="26"/>
      <w:szCs w:val="26"/>
    </w:rPr>
  </w:style>
  <w:style w:type="character" w:customStyle="1" w:styleId="ilspan">
    <w:name w:val="il_span"/>
    <w:rsid w:val="00AF04E9"/>
  </w:style>
  <w:style w:type="character" w:customStyle="1" w:styleId="leftidx1">
    <w:name w:val="leftidx1"/>
    <w:rsid w:val="00AF04E9"/>
    <w:rPr>
      <w:rFonts w:ascii="Verdana" w:hAnsi="Verdana" w:hint="default"/>
      <w:sz w:val="22"/>
      <w:szCs w:val="22"/>
    </w:rPr>
  </w:style>
  <w:style w:type="character" w:customStyle="1" w:styleId="blue1">
    <w:name w:val="blue1"/>
    <w:rsid w:val="00AF04E9"/>
    <w:rPr>
      <w:color w:val="0000FF"/>
    </w:rPr>
  </w:style>
  <w:style w:type="character" w:customStyle="1" w:styleId="author-link1">
    <w:name w:val="author-link1"/>
    <w:rsid w:val="00AF04E9"/>
    <w:rPr>
      <w:b w:val="0"/>
      <w:bCs w:val="0"/>
    </w:rPr>
  </w:style>
  <w:style w:type="character" w:customStyle="1" w:styleId="black1">
    <w:name w:val="black1"/>
    <w:rsid w:val="00AF04E9"/>
    <w:rPr>
      <w:color w:val="000000"/>
    </w:rPr>
  </w:style>
  <w:style w:type="character" w:customStyle="1" w:styleId="StyleunderlinedCharBold">
    <w:name w:val="Style underlined Char + Bold"/>
    <w:rsid w:val="00AF04E9"/>
    <w:rPr>
      <w:rFonts w:ascii="Times New Roman" w:hAnsi="Times New Roman" w:cs="Times New Roman" w:hint="default"/>
      <w:b/>
      <w:bCs/>
      <w:sz w:val="21"/>
      <w:szCs w:val="24"/>
      <w:u w:val="single"/>
    </w:rPr>
  </w:style>
  <w:style w:type="character" w:customStyle="1" w:styleId="CardUnderline">
    <w:name w:val="Card Underline"/>
    <w:rsid w:val="00AF04E9"/>
    <w:rPr>
      <w:rFonts w:ascii="Times New Roman" w:hAnsi="Times New Roman" w:cs="Times New Roman" w:hint="default"/>
      <w:sz w:val="20"/>
      <w:u w:val="single"/>
    </w:rPr>
  </w:style>
  <w:style w:type="character" w:customStyle="1" w:styleId="lingoregion">
    <w:name w:val="lingo_region"/>
    <w:rsid w:val="00AF04E9"/>
  </w:style>
  <w:style w:type="character" w:customStyle="1" w:styleId="tmplheaderlink">
    <w:name w:val="tmplheaderlink"/>
    <w:rsid w:val="00AF04E9"/>
    <w:rPr>
      <w:rFonts w:ascii="Times New Roman" w:hAnsi="Times New Roman" w:cs="Times New Roman" w:hint="default"/>
    </w:rPr>
  </w:style>
  <w:style w:type="character" w:customStyle="1" w:styleId="role">
    <w:name w:val="role"/>
    <w:rsid w:val="00AF04E9"/>
  </w:style>
  <w:style w:type="character" w:customStyle="1" w:styleId="pagination0">
    <w:name w:val="pagination"/>
    <w:rsid w:val="00AF04E9"/>
  </w:style>
  <w:style w:type="character" w:customStyle="1" w:styleId="doi">
    <w:name w:val="doi"/>
    <w:rsid w:val="00AF04E9"/>
  </w:style>
  <w:style w:type="character" w:customStyle="1" w:styleId="bodycontents">
    <w:name w:val="bodycontents"/>
    <w:rsid w:val="00AF04E9"/>
  </w:style>
  <w:style w:type="character" w:customStyle="1" w:styleId="comma">
    <w:name w:val="comma"/>
    <w:rsid w:val="00AF04E9"/>
  </w:style>
  <w:style w:type="character" w:customStyle="1" w:styleId="pad5right">
    <w:name w:val="pad5right"/>
    <w:rsid w:val="00AF04E9"/>
  </w:style>
  <w:style w:type="character" w:customStyle="1" w:styleId="divider">
    <w:name w:val="divider"/>
    <w:rsid w:val="00AF04E9"/>
  </w:style>
  <w:style w:type="character" w:customStyle="1" w:styleId="blogdate">
    <w:name w:val="blogdate"/>
    <w:rsid w:val="00AF04E9"/>
  </w:style>
  <w:style w:type="character" w:customStyle="1" w:styleId="dot">
    <w:name w:val="dot"/>
    <w:rsid w:val="00AF04E9"/>
  </w:style>
  <w:style w:type="character" w:customStyle="1" w:styleId="hn-date">
    <w:name w:val="hn-date"/>
    <w:rsid w:val="00AF04E9"/>
  </w:style>
  <w:style w:type="character" w:customStyle="1" w:styleId="location">
    <w:name w:val="location"/>
    <w:rsid w:val="00AF04E9"/>
  </w:style>
  <w:style w:type="character" w:customStyle="1" w:styleId="dropcap-letter">
    <w:name w:val="dropcap-letter"/>
    <w:rsid w:val="00AF04E9"/>
  </w:style>
  <w:style w:type="character" w:customStyle="1" w:styleId="offscreen">
    <w:name w:val="offscreen"/>
    <w:rsid w:val="00AF04E9"/>
  </w:style>
  <w:style w:type="character" w:customStyle="1" w:styleId="linked-in">
    <w:name w:val="linked-in"/>
    <w:rsid w:val="00AF04E9"/>
  </w:style>
  <w:style w:type="character" w:customStyle="1" w:styleId="divs">
    <w:name w:val="divs"/>
    <w:rsid w:val="00AF04E9"/>
  </w:style>
  <w:style w:type="numbering" w:customStyle="1" w:styleId="1ai1">
    <w:name w:val="1 / a / i1"/>
    <w:rsid w:val="00AF04E9"/>
    <w:pPr>
      <w:numPr>
        <w:numId w:val="7"/>
      </w:numPr>
    </w:pPr>
  </w:style>
  <w:style w:type="character" w:customStyle="1" w:styleId="FontStyle310">
    <w:name w:val="Font Style310"/>
    <w:uiPriority w:val="99"/>
    <w:rsid w:val="00AF04E9"/>
    <w:rPr>
      <w:rFonts w:ascii="Times New Roman" w:hAnsi="Times New Roman" w:cs="Times New Roman"/>
      <w:b/>
      <w:bCs/>
      <w:i/>
      <w:iCs/>
      <w:spacing w:val="-10"/>
      <w:sz w:val="18"/>
      <w:szCs w:val="18"/>
    </w:rPr>
  </w:style>
  <w:style w:type="character" w:customStyle="1" w:styleId="FontStyle370">
    <w:name w:val="Font Style370"/>
    <w:uiPriority w:val="99"/>
    <w:rsid w:val="00AF04E9"/>
    <w:rPr>
      <w:rFonts w:ascii="Cambria" w:hAnsi="Cambria" w:cs="Cambria"/>
      <w:b/>
      <w:bCs/>
      <w:spacing w:val="-10"/>
      <w:sz w:val="18"/>
      <w:szCs w:val="18"/>
    </w:rPr>
  </w:style>
  <w:style w:type="character" w:customStyle="1" w:styleId="FontStyle302">
    <w:name w:val="Font Style302"/>
    <w:uiPriority w:val="99"/>
    <w:rsid w:val="00AF04E9"/>
    <w:rPr>
      <w:rFonts w:ascii="Times New Roman" w:hAnsi="Times New Roman" w:cs="Times New Roman"/>
      <w:b/>
      <w:bCs/>
      <w:sz w:val="22"/>
      <w:szCs w:val="22"/>
    </w:rPr>
  </w:style>
  <w:style w:type="character" w:customStyle="1" w:styleId="FontStyle347">
    <w:name w:val="Font Style347"/>
    <w:uiPriority w:val="99"/>
    <w:rsid w:val="00AF04E9"/>
    <w:rPr>
      <w:rFonts w:ascii="Times New Roman" w:hAnsi="Times New Roman" w:cs="Times New Roman"/>
      <w:b/>
      <w:bCs/>
      <w:spacing w:val="-10"/>
      <w:sz w:val="20"/>
      <w:szCs w:val="20"/>
    </w:rPr>
  </w:style>
  <w:style w:type="paragraph" w:customStyle="1" w:styleId="Style27">
    <w:name w:val="Style27"/>
    <w:basedOn w:val="Normal"/>
    <w:uiPriority w:val="99"/>
    <w:rsid w:val="00AF04E9"/>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AF04E9"/>
    <w:rPr>
      <w:rFonts w:ascii="Times New Roman" w:hAnsi="Times New Roman" w:cs="Times New Roman"/>
      <w:spacing w:val="-10"/>
      <w:sz w:val="18"/>
      <w:szCs w:val="18"/>
    </w:rPr>
  </w:style>
  <w:style w:type="character" w:customStyle="1" w:styleId="FontStyle312">
    <w:name w:val="Font Style312"/>
    <w:uiPriority w:val="99"/>
    <w:rsid w:val="00AF04E9"/>
    <w:rPr>
      <w:rFonts w:ascii="Times New Roman" w:hAnsi="Times New Roman" w:cs="Times New Roman"/>
      <w:b/>
      <w:bCs/>
      <w:spacing w:val="-10"/>
      <w:sz w:val="16"/>
      <w:szCs w:val="16"/>
    </w:rPr>
  </w:style>
  <w:style w:type="character" w:customStyle="1" w:styleId="FontStyle346">
    <w:name w:val="Font Style346"/>
    <w:uiPriority w:val="99"/>
    <w:rsid w:val="00AF04E9"/>
    <w:rPr>
      <w:rFonts w:ascii="Times New Roman" w:hAnsi="Times New Roman" w:cs="Times New Roman"/>
      <w:b/>
      <w:bCs/>
      <w:spacing w:val="-10"/>
      <w:sz w:val="18"/>
      <w:szCs w:val="18"/>
    </w:rPr>
  </w:style>
  <w:style w:type="character" w:customStyle="1" w:styleId="FontStyle330">
    <w:name w:val="Font Style330"/>
    <w:uiPriority w:val="99"/>
    <w:rsid w:val="00AF04E9"/>
    <w:rPr>
      <w:rFonts w:ascii="Times New Roman" w:hAnsi="Times New Roman" w:cs="Times New Roman"/>
      <w:b/>
      <w:bCs/>
      <w:sz w:val="16"/>
      <w:szCs w:val="16"/>
    </w:rPr>
  </w:style>
  <w:style w:type="character" w:customStyle="1" w:styleId="FontStyle372">
    <w:name w:val="Font Style372"/>
    <w:uiPriority w:val="99"/>
    <w:rsid w:val="00AF04E9"/>
    <w:rPr>
      <w:rFonts w:ascii="Times New Roman" w:hAnsi="Times New Roman" w:cs="Times New Roman"/>
      <w:b/>
      <w:bCs/>
      <w:sz w:val="16"/>
      <w:szCs w:val="16"/>
    </w:rPr>
  </w:style>
  <w:style w:type="paragraph" w:customStyle="1" w:styleId="Style59">
    <w:name w:val="Style59"/>
    <w:basedOn w:val="Normal"/>
    <w:uiPriority w:val="99"/>
    <w:rsid w:val="00AF04E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F04E9"/>
    <w:rPr>
      <w:rFonts w:ascii="Times New Roman" w:hAnsi="Times New Roman" w:cs="Times New Roman"/>
      <w:b/>
      <w:bCs/>
      <w:i/>
      <w:iCs/>
      <w:sz w:val="16"/>
      <w:szCs w:val="16"/>
    </w:rPr>
  </w:style>
  <w:style w:type="paragraph" w:customStyle="1" w:styleId="Style200">
    <w:name w:val="Style20"/>
    <w:basedOn w:val="Normal"/>
    <w:uiPriority w:val="99"/>
    <w:rsid w:val="00AF04E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F04E9"/>
    <w:rPr>
      <w:rFonts w:ascii="Times New Roman" w:hAnsi="Times New Roman" w:cs="Times New Roman"/>
      <w:smallCaps/>
      <w:sz w:val="14"/>
      <w:szCs w:val="14"/>
    </w:rPr>
  </w:style>
  <w:style w:type="paragraph" w:customStyle="1" w:styleId="Style89">
    <w:name w:val="Style89"/>
    <w:basedOn w:val="Normal"/>
    <w:uiPriority w:val="99"/>
    <w:rsid w:val="00AF04E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F04E9"/>
    <w:rPr>
      <w:rFonts w:ascii="Times New Roman" w:hAnsi="Times New Roman" w:cs="Times New Roman"/>
      <w:b/>
      <w:bCs/>
      <w:spacing w:val="-10"/>
      <w:sz w:val="22"/>
      <w:szCs w:val="22"/>
    </w:rPr>
  </w:style>
  <w:style w:type="character" w:customStyle="1" w:styleId="FontStyle320">
    <w:name w:val="Font Style320"/>
    <w:uiPriority w:val="99"/>
    <w:rsid w:val="00AF04E9"/>
    <w:rPr>
      <w:rFonts w:ascii="Times New Roman" w:hAnsi="Times New Roman" w:cs="Times New Roman"/>
      <w:b/>
      <w:bCs/>
      <w:spacing w:val="-10"/>
      <w:sz w:val="22"/>
      <w:szCs w:val="22"/>
    </w:rPr>
  </w:style>
  <w:style w:type="character" w:customStyle="1" w:styleId="FontStyle352">
    <w:name w:val="Font Style352"/>
    <w:uiPriority w:val="99"/>
    <w:rsid w:val="00AF04E9"/>
    <w:rPr>
      <w:rFonts w:ascii="Times New Roman" w:hAnsi="Times New Roman" w:cs="Times New Roman"/>
      <w:b/>
      <w:bCs/>
      <w:sz w:val="16"/>
      <w:szCs w:val="16"/>
    </w:rPr>
  </w:style>
  <w:style w:type="character" w:customStyle="1" w:styleId="FontStyle356">
    <w:name w:val="Font Style356"/>
    <w:uiPriority w:val="99"/>
    <w:rsid w:val="00AF04E9"/>
    <w:rPr>
      <w:rFonts w:ascii="Times New Roman" w:hAnsi="Times New Roman" w:cs="Times New Roman"/>
      <w:b/>
      <w:bCs/>
      <w:spacing w:val="-10"/>
      <w:sz w:val="22"/>
      <w:szCs w:val="22"/>
    </w:rPr>
  </w:style>
  <w:style w:type="character" w:customStyle="1" w:styleId="FontStyle298">
    <w:name w:val="Font Style298"/>
    <w:uiPriority w:val="99"/>
    <w:rsid w:val="00AF04E9"/>
    <w:rPr>
      <w:rFonts w:ascii="Times New Roman" w:hAnsi="Times New Roman" w:cs="Times New Roman"/>
      <w:sz w:val="18"/>
      <w:szCs w:val="18"/>
    </w:rPr>
  </w:style>
  <w:style w:type="character" w:customStyle="1" w:styleId="FontStyle311">
    <w:name w:val="Font Style311"/>
    <w:uiPriority w:val="99"/>
    <w:rsid w:val="00AF04E9"/>
    <w:rPr>
      <w:rFonts w:ascii="Times New Roman" w:hAnsi="Times New Roman" w:cs="Times New Roman"/>
      <w:b/>
      <w:bCs/>
      <w:spacing w:val="-10"/>
      <w:sz w:val="18"/>
      <w:szCs w:val="18"/>
    </w:rPr>
  </w:style>
  <w:style w:type="character" w:customStyle="1" w:styleId="FontStyle332">
    <w:name w:val="Font Style332"/>
    <w:uiPriority w:val="99"/>
    <w:rsid w:val="00AF04E9"/>
    <w:rPr>
      <w:rFonts w:ascii="Times New Roman" w:hAnsi="Times New Roman" w:cs="Times New Roman"/>
      <w:b/>
      <w:bCs/>
      <w:i/>
      <w:iCs/>
      <w:spacing w:val="-10"/>
      <w:sz w:val="20"/>
      <w:szCs w:val="20"/>
    </w:rPr>
  </w:style>
  <w:style w:type="character" w:customStyle="1" w:styleId="FontStyle371">
    <w:name w:val="Font Style371"/>
    <w:uiPriority w:val="99"/>
    <w:rsid w:val="00AF04E9"/>
    <w:rPr>
      <w:rFonts w:ascii="Times New Roman" w:hAnsi="Times New Roman" w:cs="Times New Roman"/>
      <w:sz w:val="16"/>
      <w:szCs w:val="16"/>
    </w:rPr>
  </w:style>
  <w:style w:type="character" w:customStyle="1" w:styleId="FontStyle350">
    <w:name w:val="Font Style350"/>
    <w:uiPriority w:val="99"/>
    <w:rsid w:val="00AF04E9"/>
    <w:rPr>
      <w:rFonts w:ascii="Times New Roman" w:hAnsi="Times New Roman" w:cs="Times New Roman"/>
      <w:b/>
      <w:bCs/>
      <w:i/>
      <w:iCs/>
      <w:sz w:val="20"/>
      <w:szCs w:val="20"/>
    </w:rPr>
  </w:style>
  <w:style w:type="paragraph" w:customStyle="1" w:styleId="Style8">
    <w:name w:val="Style8"/>
    <w:basedOn w:val="Normal"/>
    <w:uiPriority w:val="99"/>
    <w:qFormat/>
    <w:rsid w:val="00AF04E9"/>
    <w:pPr>
      <w:widowControl w:val="0"/>
      <w:autoSpaceDE w:val="0"/>
      <w:autoSpaceDN w:val="0"/>
      <w:adjustRightInd w:val="0"/>
    </w:pPr>
    <w:rPr>
      <w:rFonts w:eastAsia="Times New Roman"/>
      <w:sz w:val="24"/>
    </w:rPr>
  </w:style>
  <w:style w:type="paragraph" w:customStyle="1" w:styleId="Style5">
    <w:name w:val="Style5"/>
    <w:basedOn w:val="Normal"/>
    <w:qFormat/>
    <w:rsid w:val="00AF04E9"/>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AF04E9"/>
    <w:rPr>
      <w:rFonts w:ascii="Times New Roman" w:hAnsi="Times New Roman" w:cs="Times New Roman"/>
      <w:b/>
      <w:bCs/>
      <w:sz w:val="22"/>
      <w:szCs w:val="22"/>
    </w:rPr>
  </w:style>
  <w:style w:type="paragraph" w:customStyle="1" w:styleId="Style100">
    <w:name w:val="Style10"/>
    <w:basedOn w:val="Normal"/>
    <w:qFormat/>
    <w:rsid w:val="00AF04E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AF04E9"/>
    <w:pPr>
      <w:widowControl w:val="0"/>
      <w:autoSpaceDE w:val="0"/>
      <w:autoSpaceDN w:val="0"/>
      <w:adjustRightInd w:val="0"/>
      <w:jc w:val="both"/>
    </w:pPr>
    <w:rPr>
      <w:rFonts w:eastAsia="Times New Roman"/>
      <w:sz w:val="24"/>
    </w:rPr>
  </w:style>
  <w:style w:type="character" w:customStyle="1" w:styleId="FontStyle369">
    <w:name w:val="Font Style369"/>
    <w:uiPriority w:val="99"/>
    <w:rsid w:val="00AF04E9"/>
    <w:rPr>
      <w:rFonts w:ascii="Times New Roman" w:hAnsi="Times New Roman" w:cs="Times New Roman"/>
      <w:b/>
      <w:bCs/>
      <w:spacing w:val="-10"/>
      <w:sz w:val="20"/>
      <w:szCs w:val="20"/>
    </w:rPr>
  </w:style>
  <w:style w:type="character" w:customStyle="1" w:styleId="FontStyle357">
    <w:name w:val="Font Style357"/>
    <w:uiPriority w:val="99"/>
    <w:rsid w:val="00AF04E9"/>
    <w:rPr>
      <w:rFonts w:ascii="Times New Roman" w:hAnsi="Times New Roman" w:cs="Times New Roman"/>
      <w:b/>
      <w:bCs/>
      <w:spacing w:val="-10"/>
      <w:sz w:val="22"/>
      <w:szCs w:val="22"/>
    </w:rPr>
  </w:style>
  <w:style w:type="paragraph" w:customStyle="1" w:styleId="Style67">
    <w:name w:val="Style67"/>
    <w:basedOn w:val="Normal"/>
    <w:uiPriority w:val="99"/>
    <w:rsid w:val="00AF04E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F04E9"/>
    <w:rPr>
      <w:rFonts w:ascii="Times New Roman" w:hAnsi="Times New Roman" w:cs="Times New Roman"/>
      <w:sz w:val="20"/>
      <w:szCs w:val="20"/>
    </w:rPr>
  </w:style>
  <w:style w:type="character" w:customStyle="1" w:styleId="FontStyle374">
    <w:name w:val="Font Style374"/>
    <w:uiPriority w:val="99"/>
    <w:rsid w:val="00AF04E9"/>
    <w:rPr>
      <w:rFonts w:ascii="Times New Roman" w:hAnsi="Times New Roman" w:cs="Times New Roman"/>
      <w:b/>
      <w:bCs/>
      <w:spacing w:val="-10"/>
      <w:sz w:val="22"/>
      <w:szCs w:val="22"/>
    </w:rPr>
  </w:style>
  <w:style w:type="paragraph" w:customStyle="1" w:styleId="Style300">
    <w:name w:val="Style30"/>
    <w:basedOn w:val="Normal"/>
    <w:uiPriority w:val="99"/>
    <w:rsid w:val="00AF04E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F04E9"/>
    <w:rPr>
      <w:rFonts w:ascii="Times New Roman" w:hAnsi="Times New Roman" w:cs="Times New Roman"/>
      <w:smallCaps/>
      <w:sz w:val="16"/>
      <w:szCs w:val="16"/>
    </w:rPr>
  </w:style>
  <w:style w:type="paragraph" w:customStyle="1" w:styleId="Style93">
    <w:name w:val="Style93"/>
    <w:basedOn w:val="Normal"/>
    <w:uiPriority w:val="99"/>
    <w:rsid w:val="00AF04E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F04E9"/>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qFormat/>
    <w:rsid w:val="00AF04E9"/>
    <w:rPr>
      <w:rFonts w:eastAsia="Times New Roman"/>
      <w:b/>
      <w:sz w:val="28"/>
      <w:u w:val="thick"/>
    </w:rPr>
  </w:style>
  <w:style w:type="character" w:customStyle="1" w:styleId="CardsCharCharChar">
    <w:name w:val="Cards Char Char Char"/>
    <w:rsid w:val="00AF04E9"/>
    <w:rPr>
      <w:szCs w:val="24"/>
      <w:lang w:val="en-US" w:eastAsia="en-US" w:bidi="ar-SA"/>
    </w:rPr>
  </w:style>
  <w:style w:type="character" w:customStyle="1" w:styleId="CardsCharCharCharChar">
    <w:name w:val="Cards Char Char Char Char"/>
    <w:rsid w:val="00AF04E9"/>
    <w:rPr>
      <w:szCs w:val="24"/>
      <w:lang w:val="en-US" w:eastAsia="en-US" w:bidi="ar-SA"/>
    </w:rPr>
  </w:style>
  <w:style w:type="paragraph" w:customStyle="1" w:styleId="NoSpacingCharCharChar">
    <w:name w:val="No Spacing Char Char Char"/>
    <w:next w:val="Normal"/>
    <w:rsid w:val="00AF04E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AF04E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StyleTimesNewRoman">
    <w:name w:val="Style Times New Roman"/>
    <w:rsid w:val="00AF04E9"/>
    <w:rPr>
      <w:rFonts w:ascii="Garamond" w:hAnsi="Garamond"/>
    </w:rPr>
  </w:style>
  <w:style w:type="paragraph" w:customStyle="1" w:styleId="INDENTEDPARAGRAPH">
    <w:name w:val="INDENTED PARAGRAPH"/>
    <w:rsid w:val="00AF04E9"/>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AF04E9"/>
  </w:style>
  <w:style w:type="paragraph" w:customStyle="1" w:styleId="TagChar1CharCharCharChar">
    <w:name w:val="Tag Char1 Char Char Char Char"/>
    <w:basedOn w:val="Normal"/>
    <w:rsid w:val="00AF04E9"/>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F04E9"/>
    <w:rPr>
      <w:rFonts w:eastAsia="Times New Roman"/>
      <w:b/>
      <w:sz w:val="24"/>
    </w:rPr>
  </w:style>
  <w:style w:type="paragraph" w:customStyle="1" w:styleId="RepeatHeader0">
    <w:name w:val="Repeat Header"/>
    <w:basedOn w:val="HeaderDebate"/>
    <w:rsid w:val="00AF04E9"/>
    <w:pPr>
      <w:outlineLvl w:val="1"/>
    </w:pPr>
    <w:rPr>
      <w:szCs w:val="48"/>
    </w:rPr>
  </w:style>
  <w:style w:type="character" w:customStyle="1" w:styleId="sectiontitle">
    <w:name w:val="sectiontitle"/>
    <w:basedOn w:val="DefaultParagraphFont"/>
    <w:rsid w:val="00AF04E9"/>
  </w:style>
  <w:style w:type="character" w:customStyle="1" w:styleId="sectionsubtitle">
    <w:name w:val="sectionsubtitle"/>
    <w:basedOn w:val="DefaultParagraphFont"/>
    <w:rsid w:val="00AF04E9"/>
  </w:style>
  <w:style w:type="character" w:customStyle="1" w:styleId="EvidenceTag">
    <w:name w:val="Evidence Tag"/>
    <w:rsid w:val="00AF04E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F04E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F04E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F04E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F04E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AF04E9"/>
  </w:style>
  <w:style w:type="character" w:customStyle="1" w:styleId="StyleUnderlineUnderlineChar">
    <w:name w:val="Style Underline + Underline Char"/>
    <w:rsid w:val="00AF04E9"/>
    <w:rPr>
      <w:rFonts w:ascii="Trebuchet MS" w:hAnsi="Trebuchet MS"/>
      <w:szCs w:val="18"/>
      <w:u w:val="single"/>
      <w:lang w:val="en-US" w:eastAsia="en-US" w:bidi="ar-SA"/>
    </w:rPr>
  </w:style>
  <w:style w:type="paragraph" w:customStyle="1" w:styleId="UnderlineCards">
    <w:name w:val="Underline Cards"/>
    <w:basedOn w:val="Cards"/>
    <w:link w:val="UnderlineCardsChar"/>
    <w:rsid w:val="00AF04E9"/>
    <w:pPr>
      <w:widowControl/>
      <w:ind w:left="288" w:right="0"/>
      <w:jc w:val="left"/>
    </w:pPr>
    <w:rPr>
      <w:u w:val="thick"/>
    </w:rPr>
  </w:style>
  <w:style w:type="character" w:customStyle="1" w:styleId="UnderlineCardsChar">
    <w:name w:val="Underline Cards Char"/>
    <w:link w:val="UnderlineCards"/>
    <w:rsid w:val="00AF04E9"/>
    <w:rPr>
      <w:rFonts w:ascii="Times New Roman" w:eastAsia="Times New Roman" w:hAnsi="Times New Roman" w:cs="Times New Roman"/>
      <w:sz w:val="20"/>
      <w:u w:val="thick"/>
    </w:rPr>
  </w:style>
  <w:style w:type="paragraph" w:customStyle="1" w:styleId="SmallCards">
    <w:name w:val="Small Cards"/>
    <w:basedOn w:val="Cards"/>
    <w:link w:val="SmallCardsChar"/>
    <w:rsid w:val="00AF04E9"/>
    <w:pPr>
      <w:widowControl/>
      <w:ind w:left="288" w:right="0"/>
      <w:jc w:val="left"/>
    </w:pPr>
    <w:rPr>
      <w:sz w:val="14"/>
    </w:rPr>
  </w:style>
  <w:style w:type="character" w:customStyle="1" w:styleId="SmallCardsChar">
    <w:name w:val="Small Cards Char"/>
    <w:link w:val="SmallCards"/>
    <w:rsid w:val="00AF04E9"/>
    <w:rPr>
      <w:rFonts w:ascii="Times New Roman" w:eastAsia="Times New Roman" w:hAnsi="Times New Roman" w:cs="Times New Roman"/>
      <w:sz w:val="14"/>
    </w:rPr>
  </w:style>
  <w:style w:type="paragraph" w:customStyle="1" w:styleId="ReadingCites">
    <w:name w:val="Reading Cites"/>
    <w:basedOn w:val="Normal"/>
    <w:link w:val="ReadingCitesChar"/>
    <w:rsid w:val="00AF04E9"/>
    <w:rPr>
      <w:rFonts w:eastAsia="Times New Roman"/>
      <w:b/>
      <w:sz w:val="20"/>
      <w:szCs w:val="20"/>
    </w:rPr>
  </w:style>
  <w:style w:type="character" w:customStyle="1" w:styleId="ReadingCitesChar">
    <w:name w:val="Reading Cites Char"/>
    <w:link w:val="ReadingCites"/>
    <w:rsid w:val="00AF04E9"/>
    <w:rPr>
      <w:rFonts w:ascii="Calibri" w:eastAsia="Times New Roman" w:hAnsi="Calibri"/>
      <w:b/>
      <w:sz w:val="20"/>
      <w:szCs w:val="20"/>
    </w:rPr>
  </w:style>
  <w:style w:type="paragraph" w:customStyle="1" w:styleId="ContentsHeading">
    <w:name w:val="Contents Heading"/>
    <w:basedOn w:val="Heading1"/>
    <w:next w:val="Normal"/>
    <w:rsid w:val="00AF04E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qFormat/>
    <w:rsid w:val="00AF04E9"/>
    <w:pPr>
      <w:spacing w:before="100" w:beforeAutospacing="1" w:after="100" w:afterAutospacing="1"/>
    </w:pPr>
    <w:rPr>
      <w:rFonts w:eastAsia="Times New Roman"/>
      <w:sz w:val="20"/>
    </w:rPr>
  </w:style>
  <w:style w:type="character" w:customStyle="1" w:styleId="CharacterStyle8">
    <w:name w:val="Character Style 8"/>
    <w:rsid w:val="00AF04E9"/>
    <w:rPr>
      <w:sz w:val="22"/>
      <w:szCs w:val="22"/>
    </w:rPr>
  </w:style>
  <w:style w:type="paragraph" w:customStyle="1" w:styleId="Style110">
    <w:name w:val="Style 11"/>
    <w:qFormat/>
    <w:rsid w:val="00AF04E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qFormat/>
    <w:rsid w:val="00AF04E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AF04E9"/>
    <w:rPr>
      <w:rFonts w:ascii="Arial Narrow" w:hAnsi="Arial Narrow"/>
      <w:color w:val="000000"/>
      <w:sz w:val="22"/>
      <w:szCs w:val="22"/>
      <w:u w:val="single"/>
      <w:lang w:val="en-US" w:eastAsia="en-US" w:bidi="ar-SA"/>
    </w:rPr>
  </w:style>
  <w:style w:type="character" w:customStyle="1" w:styleId="CardText1Char1">
    <w:name w:val="Card Text 1 Char1"/>
    <w:rsid w:val="00AF04E9"/>
    <w:rPr>
      <w:rFonts w:ascii="Arial Narrow" w:hAnsi="Arial Narrow"/>
      <w:color w:val="000000"/>
      <w:sz w:val="22"/>
      <w:szCs w:val="22"/>
      <w:u w:val="single"/>
      <w:lang w:val="en-US" w:eastAsia="en-US" w:bidi="ar-SA"/>
    </w:rPr>
  </w:style>
  <w:style w:type="paragraph" w:customStyle="1" w:styleId="Style52">
    <w:name w:val="Style 5"/>
    <w:qFormat/>
    <w:rsid w:val="00AF04E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rsid w:val="00AF04E9"/>
    <w:rPr>
      <w:rFonts w:ascii="Times New Roman" w:eastAsia="Times" w:hAnsi="Times New Roman" w:cs="Arial"/>
      <w:b/>
      <w:bCs/>
      <w:iCs/>
      <w:noProof/>
      <w:sz w:val="24"/>
      <w:szCs w:val="24"/>
      <w:lang w:val="en-US" w:eastAsia="en-US" w:bidi="ar-SA"/>
    </w:rPr>
  </w:style>
  <w:style w:type="character" w:customStyle="1" w:styleId="arttitle1">
    <w:name w:val="arttitle1"/>
    <w:rsid w:val="00AF04E9"/>
    <w:rPr>
      <w:b/>
      <w:bCs/>
      <w:color w:val="695B54"/>
    </w:rPr>
  </w:style>
  <w:style w:type="paragraph" w:customStyle="1" w:styleId="Heading11">
    <w:name w:val="Heading 11"/>
    <w:basedOn w:val="Normal"/>
    <w:next w:val="Normal"/>
    <w:rsid w:val="00AF04E9"/>
    <w:pPr>
      <w:keepNext/>
      <w:widowControl w:val="0"/>
      <w:suppressAutoHyphens/>
      <w:jc w:val="center"/>
    </w:pPr>
    <w:rPr>
      <w:rFonts w:eastAsia="Tahoma"/>
      <w:b/>
      <w:sz w:val="48"/>
      <w:szCs w:val="32"/>
      <w:u w:val="single"/>
    </w:rPr>
  </w:style>
  <w:style w:type="paragraph" w:customStyle="1" w:styleId="TextHeading">
    <w:name w:val="Text Heading"/>
    <w:basedOn w:val="Heading3"/>
    <w:rsid w:val="00AF04E9"/>
    <w:pPr>
      <w:keepLines w:val="0"/>
      <w:pageBreakBefore w:val="0"/>
      <w:spacing w:before="0"/>
      <w:jc w:val="left"/>
    </w:pPr>
    <w:rPr>
      <w:rFonts w:eastAsia="Times New Roman" w:cs="Arial"/>
      <w:bCs/>
      <w:sz w:val="22"/>
      <w:szCs w:val="26"/>
    </w:rPr>
  </w:style>
  <w:style w:type="character" w:customStyle="1" w:styleId="TextHeadingChar">
    <w:name w:val="Text Heading Char"/>
    <w:rsid w:val="00AF04E9"/>
    <w:rPr>
      <w:rFonts w:cs="Arial"/>
      <w:b/>
      <w:bCs/>
      <w:sz w:val="22"/>
      <w:szCs w:val="26"/>
      <w:u w:val="single"/>
      <w:lang w:val="en-US" w:eastAsia="en-US" w:bidi="ar-SA"/>
    </w:rPr>
  </w:style>
  <w:style w:type="character" w:customStyle="1" w:styleId="FootnoteCharacters">
    <w:name w:val="Footnote Characters"/>
    <w:rsid w:val="00AF04E9"/>
    <w:rPr>
      <w:vertAlign w:val="superscript"/>
    </w:rPr>
  </w:style>
  <w:style w:type="paragraph" w:customStyle="1" w:styleId="StyleHeading1BlockTitleHeading1Char1ALEXHeadingBrief-He2">
    <w:name w:val="Style Heading 1Block TitleHeading 1 Char1ALEXHeadingBrief - He...2"/>
    <w:basedOn w:val="Heading1"/>
    <w:autoRedefine/>
    <w:rsid w:val="00AF04E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F04E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AF04E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DebateBody">
    <w:name w:val="Debate Body"/>
    <w:basedOn w:val="Normal"/>
    <w:qFormat/>
    <w:rsid w:val="00AF04E9"/>
    <w:rPr>
      <w:rFonts w:ascii="Cambria" w:eastAsia="Cambria" w:hAnsi="Cambria"/>
      <w:b/>
      <w:caps/>
      <w:sz w:val="24"/>
    </w:rPr>
  </w:style>
  <w:style w:type="paragraph" w:customStyle="1" w:styleId="StyleDebateBodyBefore12pt">
    <w:name w:val="Style Debate Body + Before:  12 pt"/>
    <w:basedOn w:val="Normal"/>
    <w:next w:val="Normal"/>
    <w:rsid w:val="00AF04E9"/>
    <w:pPr>
      <w:spacing w:before="240"/>
    </w:pPr>
    <w:rPr>
      <w:rFonts w:eastAsia="Times New Roman"/>
      <w:bCs/>
      <w:sz w:val="20"/>
      <w:szCs w:val="20"/>
    </w:rPr>
  </w:style>
  <w:style w:type="paragraph" w:customStyle="1" w:styleId="StyleDebateBodyBefore12pt1">
    <w:name w:val="Style Debate Body + Before:  12 pt1"/>
    <w:basedOn w:val="Normal"/>
    <w:rsid w:val="00AF04E9"/>
    <w:pPr>
      <w:spacing w:before="240"/>
    </w:pPr>
    <w:rPr>
      <w:rFonts w:eastAsia="Times New Roman"/>
      <w:bCs/>
      <w:sz w:val="20"/>
      <w:szCs w:val="20"/>
    </w:rPr>
  </w:style>
  <w:style w:type="paragraph" w:customStyle="1" w:styleId="PageNumber11">
    <w:name w:val="Page Number11"/>
    <w:basedOn w:val="Normal"/>
    <w:next w:val="Normal"/>
    <w:rsid w:val="00AF04E9"/>
    <w:rPr>
      <w:rFonts w:eastAsia="Times New Roman"/>
      <w:sz w:val="20"/>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Char11"/>
    <w:rsid w:val="00AF04E9"/>
    <w:rPr>
      <w:rFonts w:eastAsia="SimSun" w:cs="Arial"/>
      <w:b/>
      <w:bCs/>
      <w:iCs/>
      <w:sz w:val="24"/>
      <w:szCs w:val="28"/>
      <w:lang w:val="en-US" w:eastAsia="zh-CN" w:bidi="ar-SA"/>
    </w:rPr>
  </w:style>
  <w:style w:type="character" w:customStyle="1" w:styleId="Char31">
    <w:name w:val="Char31"/>
    <w:rsid w:val="00AF04E9"/>
    <w:rPr>
      <w:rFonts w:cs="Arial"/>
      <w:bCs/>
      <w:u w:val="thick"/>
      <w:lang w:val="en-US" w:eastAsia="en-US" w:bidi="ar-SA"/>
    </w:rPr>
  </w:style>
  <w:style w:type="paragraph" w:customStyle="1" w:styleId="StyleHeading1Centered">
    <w:name w:val="Style Heading 1 + Centered"/>
    <w:basedOn w:val="Heading1"/>
    <w:rsid w:val="00AF04E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AF04E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AF04E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AF04E9"/>
    <w:pPr>
      <w:spacing w:before="120"/>
    </w:pPr>
    <w:rPr>
      <w:rFonts w:eastAsia="Times New Roman"/>
      <w:sz w:val="20"/>
    </w:rPr>
  </w:style>
  <w:style w:type="character" w:customStyle="1" w:styleId="underliningChar3">
    <w:name w:val="underlining Char"/>
    <w:rsid w:val="00AF04E9"/>
    <w:rPr>
      <w:b/>
      <w:szCs w:val="24"/>
      <w:u w:val="single"/>
      <w:lang w:val="en-US" w:eastAsia="en-US" w:bidi="ar-SA"/>
    </w:rPr>
  </w:style>
  <w:style w:type="character" w:customStyle="1" w:styleId="notreadChar">
    <w:name w:val="not read Char"/>
    <w:rsid w:val="00AF04E9"/>
    <w:rPr>
      <w:sz w:val="18"/>
      <w:szCs w:val="24"/>
      <w:lang w:val="en-US" w:eastAsia="en-US" w:bidi="ar-SA"/>
    </w:rPr>
  </w:style>
  <w:style w:type="paragraph" w:customStyle="1" w:styleId="StyleStrong10ptNotBold">
    <w:name w:val="Style Strong + 10 pt Not Bold"/>
    <w:basedOn w:val="Normal"/>
    <w:autoRedefine/>
    <w:rsid w:val="00AF04E9"/>
    <w:pPr>
      <w:ind w:left="720" w:hanging="360"/>
    </w:pPr>
    <w:rPr>
      <w:rFonts w:eastAsia="Times New Roman"/>
      <w:sz w:val="26"/>
      <w:szCs w:val="26"/>
    </w:rPr>
  </w:style>
  <w:style w:type="character" w:customStyle="1" w:styleId="smallCharChar0">
    <w:name w:val="small Char Char"/>
    <w:rsid w:val="00AF04E9"/>
    <w:rPr>
      <w:rFonts w:ascii="Times New Roman" w:eastAsia="Times New Roman" w:hAnsi="Times New Roman" w:cs="Times New Roman"/>
      <w:sz w:val="12"/>
      <w:szCs w:val="16"/>
    </w:rPr>
  </w:style>
  <w:style w:type="character" w:customStyle="1" w:styleId="Undlerine">
    <w:name w:val="Undlerine"/>
    <w:qFormat/>
    <w:rsid w:val="00AF04E9"/>
    <w:rPr>
      <w:rFonts w:ascii="Times New Roman" w:hAnsi="Times New Roman"/>
      <w:w w:val="110"/>
      <w:sz w:val="20"/>
      <w:szCs w:val="20"/>
      <w:u w:val="single"/>
      <w:bdr w:val="none" w:sz="0" w:space="0" w:color="auto"/>
      <w:lang w:bidi="he-IL"/>
    </w:rPr>
  </w:style>
  <w:style w:type="character" w:customStyle="1" w:styleId="Boxes">
    <w:name w:val="Boxes"/>
    <w:qFormat/>
    <w:rsid w:val="00AF04E9"/>
    <w:rPr>
      <w:rFonts w:ascii="Times New Roman" w:hAnsi="Times New Roman"/>
      <w:sz w:val="20"/>
      <w:u w:val="single"/>
      <w:bdr w:val="single" w:sz="4" w:space="0" w:color="auto"/>
    </w:rPr>
  </w:style>
  <w:style w:type="character" w:customStyle="1" w:styleId="tim">
    <w:name w:val="tim"/>
    <w:qFormat/>
    <w:rsid w:val="00AF04E9"/>
    <w:rPr>
      <w:rFonts w:ascii="Times New Roman" w:hAnsi="Times New Roman"/>
      <w:sz w:val="20"/>
      <w:u w:val="single"/>
    </w:rPr>
  </w:style>
  <w:style w:type="character" w:customStyle="1" w:styleId="hl">
    <w:name w:val="hl"/>
    <w:basedOn w:val="DefaultParagraphFont"/>
    <w:rsid w:val="00AF04E9"/>
  </w:style>
  <w:style w:type="character" w:customStyle="1" w:styleId="clock1">
    <w:name w:val="clock1"/>
    <w:rsid w:val="00AF04E9"/>
    <w:rPr>
      <w:color w:val="B51B1B"/>
    </w:rPr>
  </w:style>
  <w:style w:type="character" w:customStyle="1" w:styleId="smallChar10">
    <w:name w:val="small Char1"/>
    <w:rsid w:val="00AF04E9"/>
    <w:rPr>
      <w:sz w:val="12"/>
      <w:szCs w:val="16"/>
      <w:lang w:val="en-US" w:eastAsia="en-US" w:bidi="ar-SA"/>
    </w:rPr>
  </w:style>
  <w:style w:type="character" w:customStyle="1" w:styleId="SmallCardsCharChar">
    <w:name w:val="Small Cards Char Char"/>
    <w:rsid w:val="00AF04E9"/>
    <w:rPr>
      <w:sz w:val="14"/>
      <w:szCs w:val="24"/>
      <w:lang w:val="en-US" w:eastAsia="en-US" w:bidi="ar-SA"/>
    </w:rPr>
  </w:style>
  <w:style w:type="paragraph" w:customStyle="1" w:styleId="NormalCards">
    <w:name w:val="Normal Cards"/>
    <w:basedOn w:val="Normal"/>
    <w:rsid w:val="00AF04E9"/>
    <w:pPr>
      <w:ind w:left="288"/>
    </w:pPr>
    <w:rPr>
      <w:rFonts w:eastAsia="Times New Roman"/>
      <w:sz w:val="20"/>
    </w:rPr>
  </w:style>
  <w:style w:type="character" w:customStyle="1" w:styleId="iniciales">
    <w:name w:val="iniciales"/>
    <w:basedOn w:val="DefaultParagraphFont"/>
    <w:rsid w:val="00AF04E9"/>
  </w:style>
  <w:style w:type="character" w:customStyle="1" w:styleId="Style10ptBoldUnderline">
    <w:name w:val="Style 10 pt Bold Underline"/>
    <w:rsid w:val="00AF04E9"/>
    <w:rPr>
      <w:b/>
      <w:bCs/>
      <w:sz w:val="20"/>
      <w:u w:val="single"/>
    </w:rPr>
  </w:style>
  <w:style w:type="paragraph" w:customStyle="1" w:styleId="outdent">
    <w:name w:val="outdent"/>
    <w:basedOn w:val="Normal"/>
    <w:rsid w:val="00AF04E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F04E9"/>
    <w:pPr>
      <w:spacing w:before="100" w:beforeAutospacing="1" w:after="100" w:afterAutospacing="1"/>
    </w:pPr>
    <w:rPr>
      <w:rFonts w:eastAsia="Times New Roman"/>
      <w:sz w:val="24"/>
    </w:rPr>
  </w:style>
  <w:style w:type="paragraph" w:customStyle="1" w:styleId="bulletfollow">
    <w:name w:val="bulletfollow"/>
    <w:basedOn w:val="Normal"/>
    <w:rsid w:val="00AF04E9"/>
    <w:pPr>
      <w:spacing w:before="100" w:beforeAutospacing="1" w:after="100" w:afterAutospacing="1"/>
    </w:pPr>
    <w:rPr>
      <w:rFonts w:eastAsia="Times New Roman"/>
      <w:sz w:val="24"/>
    </w:rPr>
  </w:style>
  <w:style w:type="paragraph" w:customStyle="1" w:styleId="bulleted">
    <w:name w:val="bulleted"/>
    <w:basedOn w:val="Normal"/>
    <w:rsid w:val="00AF04E9"/>
    <w:pPr>
      <w:spacing w:before="100" w:beforeAutospacing="1" w:after="100" w:afterAutospacing="1"/>
    </w:pPr>
    <w:rPr>
      <w:rFonts w:eastAsia="Times New Roman"/>
      <w:sz w:val="24"/>
    </w:rPr>
  </w:style>
  <w:style w:type="paragraph" w:customStyle="1" w:styleId="Strikethrough0">
    <w:name w:val="Strikethrough"/>
    <w:next w:val="Normal"/>
    <w:link w:val="StrikethroughChar"/>
    <w:qFormat/>
    <w:rsid w:val="00AF04E9"/>
    <w:rPr>
      <w:rFonts w:ascii="Times New Roman" w:eastAsia="Times New Roman" w:hAnsi="Times New Roman" w:cs="Times New Roman"/>
      <w:strike/>
      <w:sz w:val="20"/>
      <w:szCs w:val="20"/>
    </w:rPr>
  </w:style>
  <w:style w:type="character" w:customStyle="1" w:styleId="StrikethroughChar">
    <w:name w:val="Strikethrough Char"/>
    <w:link w:val="Strikethrough0"/>
    <w:rsid w:val="00AF04E9"/>
    <w:rPr>
      <w:rFonts w:ascii="Times New Roman" w:eastAsia="Times New Roman" w:hAnsi="Times New Roman" w:cs="Times New Roman"/>
      <w:strike/>
      <w:sz w:val="20"/>
      <w:szCs w:val="20"/>
    </w:rPr>
  </w:style>
  <w:style w:type="character" w:customStyle="1" w:styleId="UnderlineCardsCharChar">
    <w:name w:val="Underline Cards Char Char"/>
    <w:rsid w:val="00AF04E9"/>
    <w:rPr>
      <w:rFonts w:eastAsia="SimSun"/>
      <w:szCs w:val="24"/>
      <w:u w:val="thick"/>
      <w:lang w:val="en-US" w:eastAsia="en-US" w:bidi="ar-SA"/>
    </w:rPr>
  </w:style>
  <w:style w:type="paragraph" w:customStyle="1" w:styleId="authorgroup">
    <w:name w:val="authorgroup"/>
    <w:basedOn w:val="Normal"/>
    <w:rsid w:val="00AF04E9"/>
    <w:pPr>
      <w:spacing w:before="100" w:beforeAutospacing="1" w:after="100" w:afterAutospacing="1"/>
    </w:pPr>
    <w:rPr>
      <w:rFonts w:eastAsia="Calibri"/>
      <w:sz w:val="24"/>
    </w:rPr>
  </w:style>
  <w:style w:type="paragraph" w:customStyle="1" w:styleId="affiliation1">
    <w:name w:val="affiliation1"/>
    <w:basedOn w:val="Normal"/>
    <w:rsid w:val="00AF04E9"/>
    <w:pPr>
      <w:spacing w:before="100" w:beforeAutospacing="1" w:after="100" w:afterAutospacing="1"/>
    </w:pPr>
    <w:rPr>
      <w:rFonts w:eastAsia="Calibri"/>
      <w:sz w:val="24"/>
    </w:rPr>
  </w:style>
  <w:style w:type="character" w:customStyle="1" w:styleId="smallcapitals">
    <w:name w:val="smallcapitals"/>
    <w:basedOn w:val="DefaultParagraphFont"/>
    <w:rsid w:val="00AF04E9"/>
  </w:style>
  <w:style w:type="character" w:customStyle="1" w:styleId="number0">
    <w:name w:val="number"/>
    <w:basedOn w:val="DefaultParagraphFont"/>
    <w:rsid w:val="00AF04E9"/>
  </w:style>
  <w:style w:type="character" w:customStyle="1" w:styleId="articlebody1">
    <w:name w:val="articlebody1"/>
    <w:rsid w:val="00AF04E9"/>
  </w:style>
  <w:style w:type="character" w:customStyle="1" w:styleId="small1">
    <w:name w:val="small1"/>
    <w:rsid w:val="00AF04E9"/>
  </w:style>
  <w:style w:type="character" w:customStyle="1" w:styleId="AuthorDateChar1">
    <w:name w:val="Author/Date Char1"/>
    <w:rsid w:val="00AF04E9"/>
    <w:rPr>
      <w:rFonts w:eastAsia="Times New Roman" w:cs="Arial"/>
      <w:b/>
      <w:sz w:val="24"/>
      <w:u w:val="single"/>
    </w:rPr>
  </w:style>
  <w:style w:type="character" w:customStyle="1" w:styleId="Normal30">
    <w:name w:val="Normal3"/>
    <w:basedOn w:val="DefaultParagraphFont"/>
    <w:rsid w:val="00AF04E9"/>
  </w:style>
  <w:style w:type="paragraph" w:customStyle="1" w:styleId="PageNumber8">
    <w:name w:val="Page Number8"/>
    <w:basedOn w:val="Normal"/>
    <w:next w:val="Normal"/>
    <w:qFormat/>
    <w:rsid w:val="00AF04E9"/>
    <w:rPr>
      <w:rFonts w:ascii="Times New Roman" w:eastAsia="Times New Roman" w:hAnsi="Times New Roman"/>
      <w:sz w:val="20"/>
    </w:rPr>
  </w:style>
  <w:style w:type="paragraph" w:customStyle="1" w:styleId="Heading12">
    <w:name w:val="Heading 12"/>
    <w:basedOn w:val="Normal"/>
    <w:next w:val="Normal"/>
    <w:rsid w:val="00AF04E9"/>
    <w:pPr>
      <w:keepNext/>
      <w:widowControl w:val="0"/>
      <w:suppressAutoHyphens/>
      <w:jc w:val="center"/>
    </w:pPr>
    <w:rPr>
      <w:rFonts w:ascii="Times New Roman" w:eastAsia="Tahoma" w:hAnsi="Times New Roman"/>
      <w:b/>
      <w:sz w:val="48"/>
      <w:szCs w:val="32"/>
      <w:u w:val="single"/>
    </w:rPr>
  </w:style>
  <w:style w:type="character" w:customStyle="1" w:styleId="cat-date-line4">
    <w:name w:val="cat-date-line4"/>
    <w:basedOn w:val="DefaultParagraphFont"/>
    <w:rsid w:val="00AF04E9"/>
  </w:style>
  <w:style w:type="character" w:customStyle="1" w:styleId="articledate">
    <w:name w:val="articledate"/>
    <w:basedOn w:val="DefaultParagraphFont"/>
    <w:rsid w:val="00AF04E9"/>
  </w:style>
  <w:style w:type="character" w:customStyle="1" w:styleId="post-byline">
    <w:name w:val="post-byline"/>
    <w:basedOn w:val="DefaultParagraphFont"/>
    <w:rsid w:val="00AF04E9"/>
  </w:style>
  <w:style w:type="character" w:customStyle="1" w:styleId="metadate">
    <w:name w:val="meta_date"/>
    <w:basedOn w:val="DefaultParagraphFont"/>
    <w:rsid w:val="00AF04E9"/>
  </w:style>
  <w:style w:type="character" w:customStyle="1" w:styleId="fa">
    <w:name w:val="fa"/>
    <w:basedOn w:val="DefaultParagraphFont"/>
    <w:rsid w:val="00AF04E9"/>
  </w:style>
  <w:style w:type="character" w:customStyle="1" w:styleId="longname">
    <w:name w:val="longname"/>
    <w:basedOn w:val="DefaultParagraphFont"/>
    <w:rsid w:val="00AF04E9"/>
  </w:style>
  <w:style w:type="character" w:customStyle="1" w:styleId="echocontainer">
    <w:name w:val="echo_container"/>
    <w:basedOn w:val="DefaultParagraphFont"/>
    <w:rsid w:val="00AF04E9"/>
  </w:style>
  <w:style w:type="character" w:customStyle="1" w:styleId="comment-display">
    <w:name w:val="comment-display"/>
    <w:basedOn w:val="DefaultParagraphFont"/>
    <w:rsid w:val="00AF04E9"/>
  </w:style>
  <w:style w:type="paragraph" w:customStyle="1" w:styleId="comment-count-label">
    <w:name w:val="comment-count-label"/>
    <w:basedOn w:val="Normal"/>
    <w:rsid w:val="00AF04E9"/>
    <w:pPr>
      <w:spacing w:before="100" w:beforeAutospacing="1" w:after="100" w:afterAutospacing="1"/>
    </w:pPr>
    <w:rPr>
      <w:rFonts w:ascii="Times" w:hAnsi="Times"/>
      <w:sz w:val="20"/>
      <w:szCs w:val="20"/>
    </w:rPr>
  </w:style>
  <w:style w:type="character" w:customStyle="1" w:styleId="echo-counter">
    <w:name w:val="echo-counter"/>
    <w:basedOn w:val="DefaultParagraphFont"/>
    <w:rsid w:val="00AF04E9"/>
  </w:style>
  <w:style w:type="character" w:customStyle="1" w:styleId="discussion-policy">
    <w:name w:val="discussion-policy"/>
    <w:basedOn w:val="DefaultParagraphFont"/>
    <w:rsid w:val="00AF04E9"/>
  </w:style>
  <w:style w:type="character" w:customStyle="1" w:styleId="echo-apps-conversations-streamcaption">
    <w:name w:val="echo-apps-conversations-streamcaption"/>
    <w:basedOn w:val="DefaultParagraphFont"/>
    <w:rsid w:val="00AF04E9"/>
  </w:style>
  <w:style w:type="character" w:customStyle="1" w:styleId="echo-streamserver-controls-stream-item-text">
    <w:name w:val="echo-streamserver-controls-stream-item-text"/>
    <w:basedOn w:val="DefaultParagraphFont"/>
    <w:rsid w:val="00AF04E9"/>
  </w:style>
  <w:style w:type="character" w:customStyle="1" w:styleId="echo-streamserver-controls-facepile-more">
    <w:name w:val="echo-streamserver-controls-facepile-more"/>
    <w:basedOn w:val="DefaultParagraphFont"/>
    <w:rsid w:val="00AF04E9"/>
  </w:style>
  <w:style w:type="character" w:customStyle="1" w:styleId="echo-primaryfont">
    <w:name w:val="echo-primaryfont"/>
    <w:basedOn w:val="DefaultParagraphFont"/>
    <w:rsid w:val="00AF04E9"/>
  </w:style>
  <w:style w:type="character" w:customStyle="1" w:styleId="section">
    <w:name w:val="section"/>
    <w:basedOn w:val="DefaultParagraphFont"/>
    <w:rsid w:val="00AF04E9"/>
  </w:style>
  <w:style w:type="character" w:customStyle="1" w:styleId="wpsr-txt-headline">
    <w:name w:val="wpsr-txt-headline"/>
    <w:basedOn w:val="DefaultParagraphFont"/>
    <w:rsid w:val="00AF04E9"/>
  </w:style>
  <w:style w:type="character" w:customStyle="1" w:styleId="asset-metabar-author">
    <w:name w:val="asset-metabar-author"/>
    <w:basedOn w:val="DefaultParagraphFont"/>
    <w:rsid w:val="00AF04E9"/>
  </w:style>
  <w:style w:type="character" w:customStyle="1" w:styleId="asset-metabar-time">
    <w:name w:val="asset-metabar-time"/>
    <w:basedOn w:val="DefaultParagraphFont"/>
    <w:rsid w:val="00AF04E9"/>
  </w:style>
  <w:style w:type="character" w:customStyle="1" w:styleId="eza-dateline">
    <w:name w:val="eza-dateline"/>
    <w:basedOn w:val="DefaultParagraphFont"/>
    <w:rsid w:val="00AF04E9"/>
  </w:style>
  <w:style w:type="character" w:customStyle="1" w:styleId="eza-authors">
    <w:name w:val="eza-authors"/>
    <w:basedOn w:val="DefaultParagraphFont"/>
    <w:rsid w:val="00AF04E9"/>
  </w:style>
  <w:style w:type="character" w:customStyle="1" w:styleId="csmstaff">
    <w:name w:val="csm_staff"/>
    <w:basedOn w:val="DefaultParagraphFont"/>
    <w:rsid w:val="00AF04E9"/>
  </w:style>
  <w:style w:type="paragraph" w:customStyle="1" w:styleId="mol-para-with-font">
    <w:name w:val="mol-para-with-font"/>
    <w:basedOn w:val="Normal"/>
    <w:rsid w:val="00AF04E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F04E9"/>
  </w:style>
  <w:style w:type="character" w:customStyle="1" w:styleId="byline-text">
    <w:name w:val="byline-text"/>
    <w:basedOn w:val="DefaultParagraphFont"/>
    <w:rsid w:val="00AF04E9"/>
  </w:style>
  <w:style w:type="character" w:customStyle="1" w:styleId="slug-metadata-note">
    <w:name w:val="slug-metadata-note"/>
    <w:basedOn w:val="DefaultParagraphFont"/>
    <w:rsid w:val="00AF04E9"/>
  </w:style>
  <w:style w:type="character" w:customStyle="1" w:styleId="drop-capped">
    <w:name w:val="drop-capped"/>
    <w:basedOn w:val="DefaultParagraphFont"/>
    <w:rsid w:val="00AF04E9"/>
  </w:style>
  <w:style w:type="paragraph" w:customStyle="1" w:styleId="articleopinion-standfirst">
    <w:name w:val="articleopinion-standfirst"/>
    <w:basedOn w:val="Normal"/>
    <w:rsid w:val="00AF04E9"/>
    <w:pPr>
      <w:spacing w:before="100" w:beforeAutospacing="1" w:after="100" w:afterAutospacing="1"/>
    </w:pPr>
    <w:rPr>
      <w:rFonts w:ascii="Times" w:hAnsi="Times"/>
      <w:sz w:val="20"/>
      <w:szCs w:val="20"/>
    </w:rPr>
  </w:style>
  <w:style w:type="paragraph" w:customStyle="1" w:styleId="snippet">
    <w:name w:val="snippet"/>
    <w:basedOn w:val="Normal"/>
    <w:qFormat/>
    <w:rsid w:val="00AF04E9"/>
    <w:pPr>
      <w:spacing w:before="100" w:beforeAutospacing="1" w:after="100" w:afterAutospacing="1"/>
    </w:pPr>
    <w:rPr>
      <w:rFonts w:ascii="Times" w:hAnsi="Times"/>
      <w:sz w:val="20"/>
      <w:szCs w:val="20"/>
    </w:rPr>
  </w:style>
  <w:style w:type="character" w:customStyle="1" w:styleId="thetitle">
    <w:name w:val="the_title"/>
    <w:basedOn w:val="DefaultParagraphFont"/>
    <w:rsid w:val="00AF04E9"/>
  </w:style>
  <w:style w:type="character" w:customStyle="1" w:styleId="rupee">
    <w:name w:val="rupee"/>
    <w:basedOn w:val="DefaultParagraphFont"/>
    <w:rsid w:val="00AF04E9"/>
  </w:style>
  <w:style w:type="character" w:customStyle="1" w:styleId="grey1">
    <w:name w:val="grey1"/>
    <w:basedOn w:val="DefaultParagraphFont"/>
    <w:rsid w:val="00AF04E9"/>
  </w:style>
  <w:style w:type="paragraph" w:customStyle="1" w:styleId="Pa13">
    <w:name w:val="Pa13"/>
    <w:basedOn w:val="Default"/>
    <w:next w:val="Default"/>
    <w:qFormat/>
    <w:rsid w:val="00AF04E9"/>
    <w:pPr>
      <w:widowControl w:val="0"/>
      <w:spacing w:after="0" w:line="201" w:lineRule="atLeast"/>
    </w:pPr>
    <w:rPr>
      <w:rFonts w:ascii="Times New Roman" w:eastAsiaTheme="minorHAnsi" w:hAnsi="Times New Roman" w:cs="Times New Roman"/>
      <w:sz w:val="24"/>
    </w:rPr>
  </w:style>
  <w:style w:type="paragraph" w:customStyle="1" w:styleId="Pa9">
    <w:name w:val="Pa9"/>
    <w:basedOn w:val="Default"/>
    <w:next w:val="Default"/>
    <w:qFormat/>
    <w:rsid w:val="00AF04E9"/>
    <w:pPr>
      <w:widowControl w:val="0"/>
      <w:spacing w:after="0" w:line="241" w:lineRule="atLeast"/>
    </w:pPr>
    <w:rPr>
      <w:rFonts w:ascii="Gill Sans" w:eastAsiaTheme="minorHAnsi" w:hAnsi="Gill Sans" w:cs="Times New Roman"/>
      <w:sz w:val="24"/>
    </w:rPr>
  </w:style>
  <w:style w:type="character" w:customStyle="1" w:styleId="bureau">
    <w:name w:val="bureau"/>
    <w:basedOn w:val="DefaultParagraphFont"/>
    <w:rsid w:val="00AF04E9"/>
  </w:style>
  <w:style w:type="character" w:customStyle="1" w:styleId="reporttitle">
    <w:name w:val="report_title"/>
    <w:basedOn w:val="DefaultParagraphFont"/>
    <w:rsid w:val="00AF04E9"/>
  </w:style>
  <w:style w:type="character" w:customStyle="1" w:styleId="documenttype-longreleases">
    <w:name w:val="document_type_-_long_releases"/>
    <w:basedOn w:val="DefaultParagraphFont"/>
    <w:rsid w:val="00AF04E9"/>
  </w:style>
  <w:style w:type="character" w:customStyle="1" w:styleId="alt-date">
    <w:name w:val="alt-date"/>
    <w:basedOn w:val="DefaultParagraphFont"/>
    <w:rsid w:val="00AF04E9"/>
  </w:style>
  <w:style w:type="character" w:customStyle="1" w:styleId="entry-byline">
    <w:name w:val="entry-byline"/>
    <w:basedOn w:val="DefaultParagraphFont"/>
    <w:rsid w:val="00AF04E9"/>
  </w:style>
  <w:style w:type="character" w:customStyle="1" w:styleId="taglinecontrib">
    <w:name w:val="tagline_contrib"/>
    <w:basedOn w:val="DefaultParagraphFont"/>
    <w:rsid w:val="00AF04E9"/>
  </w:style>
  <w:style w:type="character" w:customStyle="1" w:styleId="articledate0">
    <w:name w:val="article_date"/>
    <w:basedOn w:val="DefaultParagraphFont"/>
    <w:rsid w:val="00AF04E9"/>
  </w:style>
  <w:style w:type="paragraph" w:customStyle="1" w:styleId="hg-daily">
    <w:name w:val="hg-daily"/>
    <w:basedOn w:val="Normal"/>
    <w:rsid w:val="00AF04E9"/>
    <w:pPr>
      <w:spacing w:before="100" w:beforeAutospacing="1" w:after="100" w:afterAutospacing="1"/>
    </w:pPr>
    <w:rPr>
      <w:rFonts w:ascii="Times" w:hAnsi="Times"/>
      <w:sz w:val="20"/>
      <w:szCs w:val="20"/>
    </w:rPr>
  </w:style>
  <w:style w:type="character" w:customStyle="1" w:styleId="cit">
    <w:name w:val="cit"/>
    <w:basedOn w:val="DefaultParagraphFont"/>
    <w:rsid w:val="00AF04E9"/>
  </w:style>
  <w:style w:type="paragraph" w:customStyle="1" w:styleId="buttonheading">
    <w:name w:val="buttonheading"/>
    <w:basedOn w:val="Normal"/>
    <w:rsid w:val="00AF04E9"/>
    <w:pPr>
      <w:spacing w:before="100" w:beforeAutospacing="1" w:after="100" w:afterAutospacing="1"/>
    </w:pPr>
    <w:rPr>
      <w:rFonts w:ascii="Times" w:hAnsi="Times"/>
      <w:sz w:val="20"/>
      <w:szCs w:val="20"/>
    </w:rPr>
  </w:style>
  <w:style w:type="character" w:customStyle="1" w:styleId="createdate">
    <w:name w:val="createdate"/>
    <w:basedOn w:val="DefaultParagraphFont"/>
    <w:rsid w:val="00AF04E9"/>
  </w:style>
  <w:style w:type="character" w:customStyle="1" w:styleId="text-label">
    <w:name w:val="text-label"/>
    <w:basedOn w:val="DefaultParagraphFont"/>
    <w:rsid w:val="00AF04E9"/>
  </w:style>
  <w:style w:type="paragraph" w:customStyle="1" w:styleId="TOC3Char">
    <w:name w:val="TOC 3 Char"/>
    <w:basedOn w:val="Normal"/>
    <w:next w:val="Normal"/>
    <w:rsid w:val="00AF04E9"/>
    <w:rPr>
      <w:rFonts w:eastAsia="Times New Roman"/>
      <w:sz w:val="24"/>
      <w:szCs w:val="20"/>
    </w:rPr>
  </w:style>
  <w:style w:type="paragraph" w:customStyle="1" w:styleId="TOC1Char">
    <w:name w:val="TOC 1 Char"/>
    <w:basedOn w:val="Normal"/>
    <w:next w:val="Normal"/>
    <w:rsid w:val="00AF04E9"/>
    <w:rPr>
      <w:rFonts w:eastAsia="Times New Roman"/>
      <w:b/>
      <w:sz w:val="24"/>
      <w:szCs w:val="20"/>
    </w:rPr>
  </w:style>
  <w:style w:type="paragraph" w:customStyle="1" w:styleId="NoteLevel11">
    <w:name w:val="Note Level 11"/>
    <w:basedOn w:val="Normal"/>
    <w:uiPriority w:val="99"/>
    <w:qFormat/>
    <w:rsid w:val="00AF04E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AF04E9"/>
    <w:pPr>
      <w:keepNext/>
      <w:tabs>
        <w:tab w:val="num" w:pos="1440"/>
      </w:tabs>
      <w:ind w:left="1800" w:hanging="360"/>
      <w:outlineLvl w:val="2"/>
    </w:pPr>
    <w:rPr>
      <w:rFonts w:eastAsia="MS Gothic"/>
    </w:rPr>
  </w:style>
  <w:style w:type="paragraph" w:customStyle="1" w:styleId="NoteLevel41">
    <w:name w:val="Note Level 41"/>
    <w:basedOn w:val="Normal"/>
    <w:qFormat/>
    <w:rsid w:val="00AF04E9"/>
    <w:pPr>
      <w:keepNext/>
      <w:tabs>
        <w:tab w:val="num" w:pos="2160"/>
      </w:tabs>
      <w:ind w:left="2520" w:hanging="360"/>
      <w:outlineLvl w:val="3"/>
    </w:pPr>
    <w:rPr>
      <w:rFonts w:eastAsia="MS Gothic"/>
    </w:rPr>
  </w:style>
  <w:style w:type="paragraph" w:customStyle="1" w:styleId="NoteLevel51">
    <w:name w:val="Note Level 51"/>
    <w:basedOn w:val="Normal"/>
    <w:qFormat/>
    <w:rsid w:val="00AF04E9"/>
    <w:pPr>
      <w:keepNext/>
      <w:tabs>
        <w:tab w:val="num" w:pos="2880"/>
      </w:tabs>
      <w:ind w:left="3240" w:hanging="360"/>
      <w:outlineLvl w:val="4"/>
    </w:pPr>
    <w:rPr>
      <w:rFonts w:eastAsia="MS Gothic"/>
    </w:rPr>
  </w:style>
  <w:style w:type="paragraph" w:customStyle="1" w:styleId="NoteLevel61">
    <w:name w:val="Note Level 61"/>
    <w:basedOn w:val="Normal"/>
    <w:qFormat/>
    <w:rsid w:val="00AF04E9"/>
    <w:pPr>
      <w:keepNext/>
      <w:tabs>
        <w:tab w:val="num" w:pos="3600"/>
      </w:tabs>
      <w:ind w:left="3960" w:hanging="360"/>
      <w:outlineLvl w:val="5"/>
    </w:pPr>
    <w:rPr>
      <w:rFonts w:eastAsia="MS Gothic"/>
    </w:rPr>
  </w:style>
  <w:style w:type="paragraph" w:customStyle="1" w:styleId="NoteLevel71">
    <w:name w:val="Note Level 71"/>
    <w:basedOn w:val="Normal"/>
    <w:qFormat/>
    <w:rsid w:val="00AF04E9"/>
    <w:pPr>
      <w:keepNext/>
      <w:tabs>
        <w:tab w:val="num" w:pos="4320"/>
      </w:tabs>
      <w:ind w:left="4680" w:hanging="360"/>
      <w:outlineLvl w:val="6"/>
    </w:pPr>
    <w:rPr>
      <w:rFonts w:eastAsia="MS Gothic"/>
    </w:rPr>
  </w:style>
  <w:style w:type="paragraph" w:customStyle="1" w:styleId="NoteLevel81">
    <w:name w:val="Note Level 81"/>
    <w:basedOn w:val="Normal"/>
    <w:qFormat/>
    <w:rsid w:val="00AF04E9"/>
    <w:pPr>
      <w:keepNext/>
      <w:tabs>
        <w:tab w:val="num" w:pos="5040"/>
      </w:tabs>
      <w:ind w:left="5400" w:hanging="360"/>
      <w:outlineLvl w:val="7"/>
    </w:pPr>
    <w:rPr>
      <w:rFonts w:eastAsia="MS Gothic"/>
    </w:rPr>
  </w:style>
  <w:style w:type="paragraph" w:customStyle="1" w:styleId="NoteLevel91">
    <w:name w:val="Note Level 91"/>
    <w:basedOn w:val="Normal"/>
    <w:qFormat/>
    <w:rsid w:val="00AF04E9"/>
    <w:pPr>
      <w:keepNext/>
      <w:tabs>
        <w:tab w:val="num" w:pos="5760"/>
      </w:tabs>
      <w:ind w:left="6120" w:hanging="360"/>
      <w:outlineLvl w:val="8"/>
    </w:pPr>
    <w:rPr>
      <w:rFonts w:eastAsia="MS Gothic"/>
    </w:rPr>
  </w:style>
  <w:style w:type="paragraph" w:customStyle="1" w:styleId="ColorfulGrid-Accent11">
    <w:name w:val="Colorful Grid - Accent 11"/>
    <w:basedOn w:val="Normal"/>
    <w:next w:val="Normal"/>
    <w:uiPriority w:val="29"/>
    <w:qFormat/>
    <w:rsid w:val="00AF04E9"/>
    <w:pPr>
      <w:jc w:val="both"/>
    </w:pPr>
    <w:rPr>
      <w:rFonts w:eastAsia="Times New Roman"/>
      <w:i/>
      <w:iCs/>
      <w:color w:val="000000"/>
      <w:sz w:val="20"/>
    </w:rPr>
  </w:style>
  <w:style w:type="character" w:customStyle="1" w:styleId="MediumGrid11">
    <w:name w:val="Medium Grid 11"/>
    <w:uiPriority w:val="99"/>
    <w:rsid w:val="00AF04E9"/>
    <w:rPr>
      <w:color w:val="808080"/>
    </w:rPr>
  </w:style>
  <w:style w:type="numbering" w:customStyle="1" w:styleId="NoList8">
    <w:name w:val="No List8"/>
    <w:next w:val="NoList"/>
    <w:semiHidden/>
    <w:unhideWhenUsed/>
    <w:rsid w:val="00AF04E9"/>
  </w:style>
  <w:style w:type="numbering" w:customStyle="1" w:styleId="NoList9">
    <w:name w:val="No List9"/>
    <w:next w:val="NoList"/>
    <w:semiHidden/>
    <w:unhideWhenUsed/>
    <w:rsid w:val="00AF04E9"/>
  </w:style>
  <w:style w:type="numbering" w:customStyle="1" w:styleId="NoList10">
    <w:name w:val="No List10"/>
    <w:next w:val="NoList"/>
    <w:semiHidden/>
    <w:unhideWhenUsed/>
    <w:rsid w:val="00AF04E9"/>
  </w:style>
  <w:style w:type="numbering" w:customStyle="1" w:styleId="NoList13">
    <w:name w:val="No List13"/>
    <w:next w:val="NoList"/>
    <w:semiHidden/>
    <w:unhideWhenUsed/>
    <w:rsid w:val="00AF04E9"/>
  </w:style>
  <w:style w:type="numbering" w:customStyle="1" w:styleId="NoList14">
    <w:name w:val="No List14"/>
    <w:next w:val="NoList"/>
    <w:semiHidden/>
    <w:unhideWhenUsed/>
    <w:rsid w:val="00AF04E9"/>
  </w:style>
  <w:style w:type="numbering" w:customStyle="1" w:styleId="NoList15">
    <w:name w:val="No List15"/>
    <w:next w:val="NoList"/>
    <w:uiPriority w:val="99"/>
    <w:semiHidden/>
    <w:unhideWhenUsed/>
    <w:rsid w:val="00AF04E9"/>
  </w:style>
  <w:style w:type="numbering" w:customStyle="1" w:styleId="NoList16">
    <w:name w:val="No List16"/>
    <w:next w:val="NoList"/>
    <w:uiPriority w:val="99"/>
    <w:semiHidden/>
    <w:unhideWhenUsed/>
    <w:rsid w:val="00AF04E9"/>
  </w:style>
  <w:style w:type="numbering" w:customStyle="1" w:styleId="NoList17">
    <w:name w:val="No List17"/>
    <w:next w:val="NoList"/>
    <w:semiHidden/>
    <w:unhideWhenUsed/>
    <w:rsid w:val="00AF04E9"/>
  </w:style>
  <w:style w:type="numbering" w:customStyle="1" w:styleId="NoList18">
    <w:name w:val="No List18"/>
    <w:next w:val="NoList"/>
    <w:uiPriority w:val="99"/>
    <w:semiHidden/>
    <w:unhideWhenUsed/>
    <w:rsid w:val="00AF04E9"/>
  </w:style>
  <w:style w:type="numbering" w:customStyle="1" w:styleId="NoList19">
    <w:name w:val="No List19"/>
    <w:next w:val="NoList"/>
    <w:uiPriority w:val="99"/>
    <w:semiHidden/>
    <w:unhideWhenUsed/>
    <w:rsid w:val="00AF04E9"/>
  </w:style>
  <w:style w:type="numbering" w:customStyle="1" w:styleId="NoList20">
    <w:name w:val="No List20"/>
    <w:next w:val="NoList"/>
    <w:semiHidden/>
    <w:unhideWhenUsed/>
    <w:rsid w:val="00AF04E9"/>
  </w:style>
  <w:style w:type="paragraph" w:customStyle="1" w:styleId="PlaceholderText2">
    <w:name w:val="Placeholder Text2"/>
    <w:basedOn w:val="Normal"/>
    <w:uiPriority w:val="99"/>
    <w:rsid w:val="00AF04E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F04E9"/>
    <w:pPr>
      <w:keepNext/>
      <w:tabs>
        <w:tab w:val="num" w:pos="1440"/>
      </w:tabs>
      <w:ind w:left="1800" w:hanging="360"/>
      <w:outlineLvl w:val="2"/>
    </w:pPr>
    <w:rPr>
      <w:rFonts w:eastAsia="MS Gothic"/>
      <w:sz w:val="24"/>
    </w:rPr>
  </w:style>
  <w:style w:type="paragraph" w:customStyle="1" w:styleId="LightList1">
    <w:name w:val="Light List1"/>
    <w:basedOn w:val="Normal"/>
    <w:rsid w:val="00AF04E9"/>
    <w:pPr>
      <w:keepNext/>
      <w:tabs>
        <w:tab w:val="num" w:pos="2160"/>
      </w:tabs>
      <w:ind w:left="2520" w:hanging="360"/>
      <w:outlineLvl w:val="3"/>
    </w:pPr>
    <w:rPr>
      <w:rFonts w:eastAsia="MS Gothic"/>
      <w:sz w:val="24"/>
    </w:rPr>
  </w:style>
  <w:style w:type="paragraph" w:customStyle="1" w:styleId="LightGrid1">
    <w:name w:val="Light Grid1"/>
    <w:basedOn w:val="Normal"/>
    <w:rsid w:val="00AF04E9"/>
    <w:pPr>
      <w:keepNext/>
      <w:tabs>
        <w:tab w:val="num" w:pos="2880"/>
      </w:tabs>
      <w:ind w:left="3240" w:hanging="360"/>
      <w:outlineLvl w:val="4"/>
    </w:pPr>
    <w:rPr>
      <w:rFonts w:eastAsia="MS Gothic"/>
      <w:sz w:val="24"/>
    </w:rPr>
  </w:style>
  <w:style w:type="paragraph" w:customStyle="1" w:styleId="MediumShading11">
    <w:name w:val="Medium Shading 11"/>
    <w:basedOn w:val="Normal"/>
    <w:rsid w:val="00AF04E9"/>
    <w:pPr>
      <w:keepNext/>
      <w:tabs>
        <w:tab w:val="num" w:pos="3600"/>
      </w:tabs>
      <w:ind w:left="3960" w:hanging="360"/>
      <w:outlineLvl w:val="5"/>
    </w:pPr>
    <w:rPr>
      <w:rFonts w:eastAsia="MS Gothic"/>
      <w:sz w:val="24"/>
    </w:rPr>
  </w:style>
  <w:style w:type="paragraph" w:customStyle="1" w:styleId="MediumShading21">
    <w:name w:val="Medium Shading 21"/>
    <w:basedOn w:val="Normal"/>
    <w:rsid w:val="00AF04E9"/>
    <w:pPr>
      <w:keepNext/>
      <w:tabs>
        <w:tab w:val="num" w:pos="4320"/>
      </w:tabs>
      <w:ind w:left="4680" w:hanging="360"/>
      <w:outlineLvl w:val="6"/>
    </w:pPr>
    <w:rPr>
      <w:rFonts w:eastAsia="MS Gothic"/>
      <w:sz w:val="24"/>
    </w:rPr>
  </w:style>
  <w:style w:type="paragraph" w:customStyle="1" w:styleId="MediumList11">
    <w:name w:val="Medium List 11"/>
    <w:basedOn w:val="Normal"/>
    <w:rsid w:val="00AF04E9"/>
    <w:pPr>
      <w:keepNext/>
      <w:tabs>
        <w:tab w:val="num" w:pos="5040"/>
      </w:tabs>
      <w:ind w:left="5400" w:hanging="360"/>
      <w:outlineLvl w:val="7"/>
    </w:pPr>
    <w:rPr>
      <w:rFonts w:eastAsia="MS Gothic"/>
      <w:sz w:val="24"/>
    </w:rPr>
  </w:style>
  <w:style w:type="paragraph" w:customStyle="1" w:styleId="MediumList21">
    <w:name w:val="Medium List 21"/>
    <w:basedOn w:val="Normal"/>
    <w:rsid w:val="00AF04E9"/>
    <w:pPr>
      <w:keepNext/>
      <w:tabs>
        <w:tab w:val="num" w:pos="5760"/>
      </w:tabs>
      <w:ind w:left="6120" w:hanging="360"/>
      <w:outlineLvl w:val="8"/>
    </w:pPr>
    <w:rPr>
      <w:rFonts w:eastAsia="MS Gothic"/>
      <w:sz w:val="24"/>
    </w:rPr>
  </w:style>
  <w:style w:type="character" w:customStyle="1" w:styleId="italics">
    <w:name w:val="italics"/>
    <w:basedOn w:val="DefaultParagraphFont"/>
    <w:rsid w:val="00AF04E9"/>
  </w:style>
  <w:style w:type="character" w:customStyle="1" w:styleId="m-3583723223135346788gmail-style13ptbold">
    <w:name w:val="m_-3583723223135346788gmail-style13ptbold"/>
    <w:basedOn w:val="DefaultParagraphFont"/>
    <w:rsid w:val="00AF04E9"/>
  </w:style>
  <w:style w:type="character" w:customStyle="1" w:styleId="m-3583723223135346788gmail-styleunderline">
    <w:name w:val="m_-3583723223135346788gmail-styleunderline"/>
    <w:basedOn w:val="DefaultParagraphFont"/>
    <w:rsid w:val="00AF04E9"/>
  </w:style>
  <w:style w:type="paragraph" w:customStyle="1" w:styleId="Heading81">
    <w:name w:val="Heading 81"/>
    <w:basedOn w:val="Normal"/>
    <w:next w:val="Normal"/>
    <w:unhideWhenUsed/>
    <w:qFormat/>
    <w:rsid w:val="00AF04E9"/>
    <w:pPr>
      <w:keepNext/>
      <w:keepLines/>
      <w:spacing w:before="40"/>
      <w:outlineLvl w:val="7"/>
    </w:pPr>
    <w:rPr>
      <w:rFonts w:ascii="Calibri Light" w:eastAsia="Times New Roman" w:hAnsi="Calibri Light" w:cs="Times New Roman"/>
      <w:color w:val="272727"/>
      <w:sz w:val="21"/>
      <w:szCs w:val="21"/>
    </w:rPr>
  </w:style>
  <w:style w:type="paragraph" w:customStyle="1" w:styleId="StyleSmallTimesNewRoman11ptBoldThickunderlineBorder1">
    <w:name w:val="Style Small + Times New Roman 11 pt Bold Thick underline Border...1"/>
    <w:link w:val="StyleSmallTimesNewRoman11ptBoldThickunderlineBorder1Char"/>
    <w:rsid w:val="00AF04E9"/>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AF04E9"/>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AF04E9"/>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AF04E9"/>
    <w:rPr>
      <w:rFonts w:eastAsia="Times New Roman"/>
      <w:b/>
      <w:bCs/>
      <w:sz w:val="22"/>
      <w:u w:val="thick"/>
    </w:rPr>
  </w:style>
  <w:style w:type="paragraph" w:customStyle="1" w:styleId="StyleSmallTimesNewRoman11pt">
    <w:name w:val="Style Small + Times New Roman 11 pt"/>
    <w:link w:val="StyleSmallTimesNewRoman11ptChar"/>
    <w:rsid w:val="00AF04E9"/>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AF04E9"/>
    <w:rPr>
      <w:rFonts w:eastAsia="Times New Roman"/>
      <w:sz w:val="22"/>
    </w:rPr>
  </w:style>
  <w:style w:type="paragraph" w:customStyle="1" w:styleId="StyleSmallTimesNewRoman11ptThickunderline">
    <w:name w:val="Style Small + Times New Roman 11 pt Thick underline"/>
    <w:link w:val="StyleSmallTimesNewRoman11ptThickunderlineChar"/>
    <w:rsid w:val="00AF04E9"/>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AF04E9"/>
    <w:rPr>
      <w:rFonts w:eastAsia="Times New Roman"/>
      <w:sz w:val="22"/>
      <w:u w:val="thick"/>
    </w:rPr>
  </w:style>
  <w:style w:type="paragraph" w:customStyle="1" w:styleId="BlockHeading10">
    <w:name w:val="Block Heading1"/>
    <w:basedOn w:val="Normal"/>
    <w:next w:val="Normal"/>
    <w:uiPriority w:val="6"/>
    <w:qFormat/>
    <w:rsid w:val="00AF04E9"/>
    <w:pPr>
      <w:pBdr>
        <w:bottom w:val="single" w:sz="8" w:space="4" w:color="4F81BD"/>
      </w:pBdr>
      <w:spacing w:after="300"/>
      <w:contextualSpacing/>
    </w:pPr>
    <w:rPr>
      <w:bCs/>
      <w:u w:val="single"/>
    </w:rPr>
  </w:style>
  <w:style w:type="paragraph" w:customStyle="1" w:styleId="article-text">
    <w:name w:val="article-text"/>
    <w:basedOn w:val="Normal"/>
    <w:qFormat/>
    <w:rsid w:val="00AF04E9"/>
    <w:pPr>
      <w:spacing w:before="100" w:beforeAutospacing="1" w:after="100" w:afterAutospacing="1"/>
    </w:pPr>
    <w:rPr>
      <w:rFonts w:eastAsia="Times New Roman"/>
      <w:sz w:val="24"/>
    </w:rPr>
  </w:style>
  <w:style w:type="paragraph" w:customStyle="1" w:styleId="HeaderStyle">
    <w:name w:val="Header Style"/>
    <w:basedOn w:val="Normal"/>
    <w:qFormat/>
    <w:rsid w:val="00AF04E9"/>
    <w:pPr>
      <w:jc w:val="center"/>
    </w:pPr>
    <w:rPr>
      <w:rFonts w:eastAsia="Times New Roman"/>
      <w:b/>
      <w:sz w:val="24"/>
      <w:szCs w:val="20"/>
      <w:u w:val="single"/>
    </w:rPr>
  </w:style>
  <w:style w:type="character" w:customStyle="1" w:styleId="CardChar21">
    <w:name w:val="Card Char2"/>
    <w:basedOn w:val="DefaultParagraphFont"/>
    <w:rsid w:val="00AF04E9"/>
    <w:rPr>
      <w:rFonts w:ascii="Times New Roman" w:eastAsia="Times New Roman" w:hAnsi="Times New Roman" w:cs="Times New Roman"/>
      <w:bCs/>
      <w:color w:val="000000"/>
      <w:sz w:val="20"/>
      <w:szCs w:val="20"/>
    </w:rPr>
  </w:style>
  <w:style w:type="character" w:customStyle="1" w:styleId="A17">
    <w:name w:val="A17"/>
    <w:rsid w:val="00AF04E9"/>
    <w:rPr>
      <w:rFonts w:cs="Baskerville"/>
      <w:color w:val="000000"/>
      <w:sz w:val="12"/>
      <w:szCs w:val="12"/>
    </w:rPr>
  </w:style>
  <w:style w:type="paragraph" w:customStyle="1" w:styleId="Pa19">
    <w:name w:val="Pa19"/>
    <w:basedOn w:val="Normal"/>
    <w:next w:val="Normal"/>
    <w:rsid w:val="00AF04E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AF04E9"/>
    <w:pPr>
      <w:autoSpaceDE w:val="0"/>
      <w:autoSpaceDN w:val="0"/>
      <w:adjustRightInd w:val="0"/>
      <w:spacing w:line="441" w:lineRule="atLeast"/>
    </w:pPr>
    <w:rPr>
      <w:rFonts w:ascii="Baskerville" w:eastAsia="Times New Roman" w:hAnsi="Baskerville"/>
      <w:sz w:val="24"/>
    </w:rPr>
  </w:style>
  <w:style w:type="character" w:customStyle="1" w:styleId="A14">
    <w:name w:val="A14"/>
    <w:uiPriority w:val="99"/>
    <w:rsid w:val="00AF04E9"/>
    <w:rPr>
      <w:rFonts w:ascii="Frutiger 45 Light" w:hAnsi="Frutiger 45 Light" w:cs="Frutiger 45 Light"/>
      <w:b/>
      <w:bCs/>
      <w:i/>
      <w:iCs/>
      <w:color w:val="000000"/>
      <w:sz w:val="36"/>
      <w:szCs w:val="36"/>
    </w:rPr>
  </w:style>
  <w:style w:type="character" w:customStyle="1" w:styleId="A20">
    <w:name w:val="A20"/>
    <w:rsid w:val="00AF04E9"/>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AF04E9"/>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F04E9"/>
    <w:rPr>
      <w:rFonts w:cs="Arial"/>
      <w:b/>
      <w:bCs/>
      <w:iCs/>
      <w:sz w:val="36"/>
      <w:szCs w:val="28"/>
      <w:u w:val="single"/>
      <w:lang w:val="en-US" w:eastAsia="en-US" w:bidi="ar-SA"/>
    </w:rPr>
  </w:style>
  <w:style w:type="character" w:customStyle="1" w:styleId="brief-smalltext0">
    <w:name w:val="brief-smalltext"/>
    <w:basedOn w:val="DefaultParagraphFont"/>
    <w:rsid w:val="00AF04E9"/>
  </w:style>
  <w:style w:type="paragraph" w:customStyle="1" w:styleId="Coverintroduction">
    <w:name w:val="Cover introduction"/>
    <w:basedOn w:val="Default"/>
    <w:next w:val="Default"/>
    <w:rsid w:val="00AF04E9"/>
    <w:pPr>
      <w:spacing w:after="0" w:line="240" w:lineRule="auto"/>
    </w:pPr>
    <w:rPr>
      <w:rFonts w:ascii="Arial" w:eastAsia="Times New Roman" w:hAnsi="Arial" w:cs="Times New Roman"/>
      <w:sz w:val="24"/>
    </w:rPr>
  </w:style>
  <w:style w:type="character" w:customStyle="1" w:styleId="style53">
    <w:name w:val="style5"/>
    <w:basedOn w:val="DefaultParagraphFont"/>
    <w:rsid w:val="00AF04E9"/>
  </w:style>
  <w:style w:type="character" w:customStyle="1" w:styleId="TagCharCharCharCharCharChar">
    <w:name w:val="Tag Char Char Char Char Char Char"/>
    <w:rsid w:val="00AF04E9"/>
    <w:rPr>
      <w:rFonts w:cs="Arial"/>
      <w:b/>
      <w:bCs/>
      <w:sz w:val="24"/>
      <w:szCs w:val="26"/>
      <w:lang w:val="en-US" w:eastAsia="en-US" w:bidi="ar-SA"/>
    </w:rPr>
  </w:style>
  <w:style w:type="character" w:customStyle="1" w:styleId="pmterms3">
    <w:name w:val="pmterms3"/>
    <w:basedOn w:val="DefaultParagraphFont"/>
    <w:rsid w:val="00AF04E9"/>
  </w:style>
  <w:style w:type="character" w:customStyle="1" w:styleId="interiorheadline">
    <w:name w:val="interiorheadline"/>
    <w:basedOn w:val="DefaultParagraphFont"/>
    <w:rsid w:val="00AF04E9"/>
  </w:style>
  <w:style w:type="character" w:customStyle="1" w:styleId="Heading31CharCharCharChar1">
    <w:name w:val="Heading 31 Char Char Char Char1"/>
    <w:rsid w:val="00AF04E9"/>
    <w:rPr>
      <w:rFonts w:cs="Arial"/>
      <w:b/>
      <w:bCs/>
      <w:sz w:val="24"/>
      <w:szCs w:val="26"/>
      <w:lang w:val="en-US" w:eastAsia="en-US" w:bidi="ar-SA"/>
    </w:rPr>
  </w:style>
  <w:style w:type="character" w:customStyle="1" w:styleId="Heading31CharCharChar">
    <w:name w:val="Heading 31 Char Char Char"/>
    <w:rsid w:val="00AF04E9"/>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AF04E9"/>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AF04E9"/>
    <w:rPr>
      <w:rFonts w:ascii="Calibri" w:eastAsia="MS Mincho" w:hAnsi="Calibri"/>
      <w:sz w:val="22"/>
      <w:szCs w:val="22"/>
      <w:u w:val="single"/>
    </w:rPr>
  </w:style>
  <w:style w:type="paragraph" w:customStyle="1" w:styleId="BoldandUnderlineCharChar1Char">
    <w:name w:val="Bold and Underline Char Char1 Char"/>
    <w:basedOn w:val="Normal"/>
    <w:link w:val="BoldandUnderlineCharChar1CharChar"/>
    <w:rsid w:val="00AF04E9"/>
    <w:rPr>
      <w:rFonts w:eastAsia="MS Mincho"/>
      <w:b/>
      <w:u w:val="single"/>
    </w:rPr>
  </w:style>
  <w:style w:type="character" w:customStyle="1" w:styleId="BoldandUnderlineCharChar1CharChar">
    <w:name w:val="Bold and Underline Char Char1 Char Char"/>
    <w:basedOn w:val="DefaultParagraphFont"/>
    <w:link w:val="BoldandUnderlineCharChar1Char"/>
    <w:rsid w:val="00AF04E9"/>
    <w:rPr>
      <w:rFonts w:ascii="Calibri" w:eastAsia="MS Mincho" w:hAnsi="Calibri"/>
      <w:b/>
      <w:sz w:val="22"/>
      <w:szCs w:val="22"/>
      <w:u w:val="single"/>
    </w:rPr>
  </w:style>
  <w:style w:type="character" w:customStyle="1" w:styleId="author-bio-box">
    <w:name w:val="author-bio-box"/>
    <w:basedOn w:val="DefaultParagraphFont"/>
    <w:rsid w:val="00AF04E9"/>
  </w:style>
  <w:style w:type="character" w:customStyle="1" w:styleId="CitationCharCharCharCharChar">
    <w:name w:val="Citation Char Char Char Char Char"/>
    <w:aliases w:val="Citation Char1 Char Char Char,Heading 3 Char Char1 Char"/>
    <w:basedOn w:val="DefaultParagraphFont"/>
    <w:qFormat/>
    <w:rsid w:val="00AF04E9"/>
    <w:rPr>
      <w:rFonts w:ascii="Arial Narrow" w:hAnsi="Arial Narrow" w:cs="Times New Roman"/>
      <w:sz w:val="20"/>
      <w:u w:val="thick"/>
    </w:rPr>
  </w:style>
  <w:style w:type="paragraph" w:customStyle="1" w:styleId="Underlinedcardtext1">
    <w:name w:val="Underlined card text1"/>
    <w:basedOn w:val="Normal"/>
    <w:next w:val="Normal"/>
    <w:qFormat/>
    <w:rsid w:val="00AF04E9"/>
    <w:pPr>
      <w:numPr>
        <w:ilvl w:val="1"/>
      </w:numPr>
    </w:pPr>
    <w:rPr>
      <w:bCs/>
      <w:szCs w:val="26"/>
      <w:u w:val="single"/>
    </w:rPr>
  </w:style>
  <w:style w:type="character" w:customStyle="1" w:styleId="SubtitleChar2">
    <w:name w:val="Subtitle Char2"/>
    <w:basedOn w:val="DefaultParagraphFont"/>
    <w:uiPriority w:val="11"/>
    <w:rsid w:val="00AF04E9"/>
    <w:rPr>
      <w:rFonts w:ascii="Calibri Light" w:eastAsia="Times New Roman" w:hAnsi="Calibri Light" w:cs="Times New Roman"/>
      <w:i/>
      <w:iCs/>
      <w:color w:val="5B9BD5"/>
      <w:spacing w:val="15"/>
      <w:sz w:val="24"/>
      <w:szCs w:val="24"/>
    </w:rPr>
  </w:style>
  <w:style w:type="character" w:customStyle="1" w:styleId="m1575249786560259391gmail-styleunderline">
    <w:name w:val="m_1575249786560259391gmail-styleunderline"/>
    <w:basedOn w:val="DefaultParagraphFont"/>
    <w:rsid w:val="00AF04E9"/>
  </w:style>
  <w:style w:type="character" w:customStyle="1" w:styleId="m1575249786560259391gmail-style13ptbold">
    <w:name w:val="m_1575249786560259391gmail-style13ptbold"/>
    <w:basedOn w:val="DefaultParagraphFont"/>
    <w:rsid w:val="00AF04E9"/>
  </w:style>
  <w:style w:type="paragraph" w:customStyle="1" w:styleId="m-8120030040935583278gmail-msonospacing">
    <w:name w:val="m_-8120030040935583278gmail-msonospacing"/>
    <w:basedOn w:val="Normal"/>
    <w:rsid w:val="00AF04E9"/>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AF04E9"/>
  </w:style>
  <w:style w:type="character" w:customStyle="1" w:styleId="m-8120030040935583278gmail-styleunderline">
    <w:name w:val="m_-8120030040935583278gmail-styleunderline"/>
    <w:basedOn w:val="DefaultParagraphFont"/>
    <w:rsid w:val="00AF04E9"/>
  </w:style>
  <w:style w:type="character" w:customStyle="1" w:styleId="TitleChar3">
    <w:name w:val="Title Char3"/>
    <w:basedOn w:val="DefaultParagraphFont"/>
    <w:uiPriority w:val="99"/>
    <w:rsid w:val="00AF04E9"/>
    <w:rPr>
      <w:rFonts w:asciiTheme="majorHAnsi" w:eastAsiaTheme="majorEastAsia" w:hAnsiTheme="majorHAnsi" w:cstheme="majorBidi"/>
      <w:color w:val="17365D" w:themeColor="text2" w:themeShade="BF"/>
      <w:spacing w:val="5"/>
      <w:kern w:val="28"/>
      <w:sz w:val="52"/>
      <w:szCs w:val="52"/>
    </w:rPr>
  </w:style>
  <w:style w:type="character" w:customStyle="1" w:styleId="SubtitleChar3">
    <w:name w:val="Subtitle Char3"/>
    <w:basedOn w:val="DefaultParagraphFont"/>
    <w:uiPriority w:val="99"/>
    <w:rsid w:val="00AF04E9"/>
    <w:rPr>
      <w:rFonts w:eastAsiaTheme="minorEastAsia"/>
      <w:color w:val="5A5A5A" w:themeColor="text1" w:themeTint="A5"/>
      <w:spacing w:val="15"/>
    </w:rPr>
  </w:style>
  <w:style w:type="character" w:customStyle="1" w:styleId="show-result-description">
    <w:name w:val="show-result-description"/>
    <w:basedOn w:val="DefaultParagraphFont"/>
    <w:rsid w:val="00AF04E9"/>
  </w:style>
  <w:style w:type="character" w:customStyle="1" w:styleId="hide-result-description">
    <w:name w:val="hide-result-description"/>
    <w:basedOn w:val="DefaultParagraphFont"/>
    <w:rsid w:val="00AF04E9"/>
  </w:style>
  <w:style w:type="character" w:customStyle="1" w:styleId="result-description">
    <w:name w:val="result-description"/>
    <w:basedOn w:val="DefaultParagraphFont"/>
    <w:rsid w:val="00AF04E9"/>
  </w:style>
  <w:style w:type="character" w:customStyle="1" w:styleId="result-author">
    <w:name w:val="result-author"/>
    <w:basedOn w:val="DefaultParagraphFont"/>
    <w:rsid w:val="00AF04E9"/>
  </w:style>
  <w:style w:type="character" w:customStyle="1" w:styleId="result-publication-date">
    <w:name w:val="result-publication-date"/>
    <w:basedOn w:val="DefaultParagraphFont"/>
    <w:rsid w:val="00AF04E9"/>
  </w:style>
  <w:style w:type="paragraph" w:customStyle="1" w:styleId="main-entry-availability">
    <w:name w:val="main-entry-availability"/>
    <w:basedOn w:val="Normal"/>
    <w:rsid w:val="00AF04E9"/>
    <w:pPr>
      <w:spacing w:before="100" w:beforeAutospacing="1" w:after="100" w:afterAutospacing="1"/>
    </w:pPr>
    <w:rPr>
      <w:rFonts w:ascii="Times New Roman" w:eastAsia="Times New Roman" w:hAnsi="Times New Roman" w:cs="Times New Roman"/>
      <w:sz w:val="24"/>
      <w:lang w:eastAsia="ko-KR"/>
    </w:rPr>
  </w:style>
  <w:style w:type="character" w:customStyle="1" w:styleId="item-status">
    <w:name w:val="item-status"/>
    <w:basedOn w:val="DefaultParagraphFont"/>
    <w:rsid w:val="00AF04E9"/>
  </w:style>
  <w:style w:type="character" w:customStyle="1" w:styleId="item-status-available">
    <w:name w:val="item-status-available"/>
    <w:basedOn w:val="DefaultParagraphFont"/>
    <w:rsid w:val="00AF04E9"/>
  </w:style>
  <w:style w:type="character" w:customStyle="1" w:styleId="ng-isolate-scope">
    <w:name w:val="ng-isolate-scope"/>
    <w:basedOn w:val="DefaultParagraphFont"/>
    <w:rsid w:val="00AF04E9"/>
  </w:style>
  <w:style w:type="character" w:customStyle="1" w:styleId="ng-binding">
    <w:name w:val="ng-binding"/>
    <w:basedOn w:val="DefaultParagraphFont"/>
    <w:rsid w:val="00AF04E9"/>
  </w:style>
  <w:style w:type="character" w:customStyle="1" w:styleId="ng-scope">
    <w:name w:val="ng-scope"/>
    <w:basedOn w:val="DefaultParagraphFont"/>
    <w:rsid w:val="00AF04E9"/>
  </w:style>
  <w:style w:type="character" w:customStyle="1" w:styleId="dynamiclink">
    <w:name w:val="dynamiclink"/>
    <w:basedOn w:val="DefaultParagraphFont"/>
    <w:rsid w:val="00AF04E9"/>
  </w:style>
  <w:style w:type="paragraph" w:customStyle="1" w:styleId="smemph">
    <w:name w:val="smemph"/>
    <w:basedOn w:val="Normal"/>
    <w:rsid w:val="00AF04E9"/>
    <w:pPr>
      <w:spacing w:before="100" w:beforeAutospacing="1" w:after="100" w:afterAutospacing="1"/>
    </w:pPr>
    <w:rPr>
      <w:rFonts w:ascii="Times New Roman" w:eastAsia="Times New Roman" w:hAnsi="Times New Roman" w:cs="Times New Roman"/>
      <w:sz w:val="24"/>
      <w:lang w:eastAsia="ko-KR"/>
    </w:rPr>
  </w:style>
  <w:style w:type="character" w:customStyle="1" w:styleId="footnote-text">
    <w:name w:val="footnote-text"/>
    <w:basedOn w:val="DefaultParagraphFont"/>
    <w:rsid w:val="00AF04E9"/>
  </w:style>
  <w:style w:type="character" w:customStyle="1" w:styleId="aside-footnote-count">
    <w:name w:val="aside-footnote-count"/>
    <w:basedOn w:val="DefaultParagraphFont"/>
    <w:rsid w:val="00AF04E9"/>
  </w:style>
  <w:style w:type="character" w:customStyle="1" w:styleId="FontStyle30">
    <w:name w:val="Font Style30"/>
    <w:uiPriority w:val="99"/>
    <w:rsid w:val="00AF04E9"/>
    <w:rPr>
      <w:rFonts w:ascii="Georgia" w:hAnsi="Georgia" w:cs="Georgia"/>
      <w:sz w:val="18"/>
      <w:szCs w:val="18"/>
    </w:rPr>
  </w:style>
  <w:style w:type="paragraph" w:customStyle="1" w:styleId="Hyperlink2">
    <w:name w:val="Hyperlink2"/>
    <w:basedOn w:val="Normal"/>
    <w:qFormat/>
    <w:rsid w:val="00AF04E9"/>
    <w:rPr>
      <w:rFonts w:eastAsia="Calibri"/>
      <w:color w:val="00B0F0"/>
      <w:sz w:val="20"/>
      <w:u w:val="single" w:color="00B0F0"/>
    </w:rPr>
  </w:style>
  <w:style w:type="paragraph" w:customStyle="1" w:styleId="Boldunderline2">
    <w:name w:val="Bold/underline"/>
    <w:basedOn w:val="Normal"/>
    <w:link w:val="BoldunderlineChar5"/>
    <w:autoRedefine/>
    <w:qFormat/>
    <w:rsid w:val="00AF04E9"/>
    <w:rPr>
      <w:rFonts w:asciiTheme="minorHAnsi" w:eastAsia="SimSun" w:hAnsiTheme="minorHAnsi"/>
      <w:b/>
      <w:sz w:val="24"/>
      <w:szCs w:val="24"/>
      <w:u w:val="single"/>
      <w:lang w:eastAsia="zh-CN"/>
    </w:rPr>
  </w:style>
  <w:style w:type="paragraph" w:customStyle="1" w:styleId="Style13">
    <w:name w:val="Style13"/>
    <w:basedOn w:val="Normal"/>
    <w:uiPriority w:val="99"/>
    <w:qFormat/>
    <w:rsid w:val="00AF04E9"/>
    <w:pPr>
      <w:spacing w:line="240" w:lineRule="exact"/>
      <w:ind w:hanging="2016"/>
    </w:pPr>
    <w:rPr>
      <w:rFonts w:eastAsia="Calibri"/>
      <w:sz w:val="20"/>
    </w:rPr>
  </w:style>
  <w:style w:type="character" w:customStyle="1" w:styleId="FontStyle22">
    <w:name w:val="Font Style22"/>
    <w:uiPriority w:val="99"/>
    <w:rsid w:val="00AF04E9"/>
    <w:rPr>
      <w:rFonts w:ascii="Georgia" w:hAnsi="Georgia" w:cs="Georgia"/>
      <w:smallCaps/>
      <w:sz w:val="18"/>
      <w:szCs w:val="18"/>
    </w:rPr>
  </w:style>
  <w:style w:type="character" w:customStyle="1" w:styleId="messagebody">
    <w:name w:val="message_body"/>
    <w:rsid w:val="00AF04E9"/>
  </w:style>
  <w:style w:type="paragraph" w:customStyle="1" w:styleId="StyleHeading4Underlinedsmalltextbody11ptUnderline">
    <w:name w:val="Style Heading 4Underlinedsmall textbody + 11 pt Underline"/>
    <w:basedOn w:val="Heading4"/>
    <w:link w:val="StyleHeading4Underlinedsmalltextbody11ptUnderlineChar"/>
    <w:rsid w:val="00AF04E9"/>
    <w:pPr>
      <w:keepNext w:val="0"/>
      <w:keepLines w:val="0"/>
      <w:widowControl w:val="0"/>
    </w:pPr>
    <w:rPr>
      <w:rFonts w:ascii="Bell MT" w:eastAsia="Calibri" w:hAnsi="Bell MT" w:cs="Times New Roman"/>
      <w:b w:val="0"/>
      <w:bCs/>
      <w:szCs w:val="28"/>
      <w:u w:val="single"/>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AF04E9"/>
    <w:rPr>
      <w:rFonts w:ascii="Bell MT" w:eastAsia="Calibri" w:hAnsi="Bell MT" w:cs="Times New Roman"/>
      <w:bCs/>
      <w:iCs/>
      <w:sz w:val="26"/>
      <w:szCs w:val="28"/>
      <w:u w:val="single"/>
    </w:rPr>
  </w:style>
  <w:style w:type="character" w:customStyle="1" w:styleId="submission">
    <w:name w:val="submission"/>
    <w:basedOn w:val="DefaultParagraphFont"/>
    <w:rsid w:val="00AF04E9"/>
  </w:style>
  <w:style w:type="character" w:customStyle="1" w:styleId="by-author">
    <w:name w:val="by-author"/>
    <w:basedOn w:val="DefaultParagraphFont"/>
    <w:rsid w:val="00AF04E9"/>
  </w:style>
  <w:style w:type="character" w:customStyle="1" w:styleId="news-source">
    <w:name w:val="news-source"/>
    <w:basedOn w:val="DefaultParagraphFont"/>
    <w:rsid w:val="00AF04E9"/>
  </w:style>
  <w:style w:type="character" w:customStyle="1" w:styleId="hpn">
    <w:name w:val="hpn"/>
    <w:basedOn w:val="DefaultParagraphFont"/>
    <w:rsid w:val="00AF04E9"/>
  </w:style>
  <w:style w:type="character" w:customStyle="1" w:styleId="style81">
    <w:name w:val="style81"/>
    <w:basedOn w:val="DefaultParagraphFont"/>
    <w:rsid w:val="00AF04E9"/>
  </w:style>
  <w:style w:type="paragraph" w:customStyle="1" w:styleId="style32">
    <w:name w:val="style3"/>
    <w:basedOn w:val="Normal"/>
    <w:rsid w:val="00AF04E9"/>
    <w:pPr>
      <w:spacing w:before="100" w:beforeAutospacing="1" w:after="100" w:afterAutospacing="1"/>
    </w:pPr>
    <w:rPr>
      <w:rFonts w:ascii="Times" w:hAnsi="Times"/>
      <w:sz w:val="20"/>
      <w:szCs w:val="20"/>
    </w:rPr>
  </w:style>
  <w:style w:type="character" w:customStyle="1" w:styleId="medium-bold1">
    <w:name w:val="medium-bold1"/>
    <w:basedOn w:val="DefaultParagraphFont"/>
    <w:rsid w:val="00AF04E9"/>
  </w:style>
  <w:style w:type="paragraph" w:customStyle="1" w:styleId="topmeta">
    <w:name w:val="topmeta"/>
    <w:basedOn w:val="Normal"/>
    <w:rsid w:val="00AF04E9"/>
    <w:pPr>
      <w:spacing w:before="100" w:beforeAutospacing="1" w:after="100" w:afterAutospacing="1"/>
    </w:pPr>
    <w:rPr>
      <w:rFonts w:ascii="Times" w:hAnsi="Times"/>
      <w:sz w:val="20"/>
      <w:szCs w:val="20"/>
    </w:rPr>
  </w:style>
  <w:style w:type="character" w:customStyle="1" w:styleId="articledateline">
    <w:name w:val="articledateline"/>
    <w:basedOn w:val="DefaultParagraphFont"/>
    <w:rsid w:val="00AF04E9"/>
  </w:style>
  <w:style w:type="paragraph" w:customStyle="1" w:styleId="metadata">
    <w:name w:val="metadata"/>
    <w:basedOn w:val="Normal"/>
    <w:rsid w:val="00AF04E9"/>
    <w:pPr>
      <w:spacing w:before="100" w:beforeAutospacing="1" w:after="100" w:afterAutospacing="1"/>
    </w:pPr>
    <w:rPr>
      <w:rFonts w:ascii="Times" w:hAnsi="Times"/>
      <w:sz w:val="20"/>
      <w:szCs w:val="20"/>
    </w:rPr>
  </w:style>
  <w:style w:type="character" w:customStyle="1" w:styleId="article-type">
    <w:name w:val="article-type"/>
    <w:basedOn w:val="DefaultParagraphFont"/>
    <w:rsid w:val="00AF04E9"/>
  </w:style>
  <w:style w:type="character" w:customStyle="1" w:styleId="threedotsellipsis">
    <w:name w:val="threedots_ellipsis"/>
    <w:basedOn w:val="DefaultParagraphFont"/>
    <w:rsid w:val="00AF04E9"/>
  </w:style>
  <w:style w:type="character" w:customStyle="1" w:styleId="a-size-extra-large">
    <w:name w:val="a-size-extra-large"/>
    <w:basedOn w:val="DefaultParagraphFont"/>
    <w:rsid w:val="00AF04E9"/>
  </w:style>
  <w:style w:type="character" w:customStyle="1" w:styleId="wl12">
    <w:name w:val="wl12"/>
    <w:basedOn w:val="DefaultParagraphFont"/>
    <w:rsid w:val="00AF04E9"/>
  </w:style>
  <w:style w:type="character" w:customStyle="1" w:styleId="ico-day-143">
    <w:name w:val="ico-day-143"/>
    <w:basedOn w:val="DefaultParagraphFont"/>
    <w:rsid w:val="00AF04E9"/>
  </w:style>
  <w:style w:type="paragraph" w:customStyle="1" w:styleId="blu10">
    <w:name w:val="blu10"/>
    <w:basedOn w:val="Normal"/>
    <w:rsid w:val="00AF04E9"/>
    <w:pPr>
      <w:spacing w:before="100" w:beforeAutospacing="1" w:after="100" w:afterAutospacing="1"/>
    </w:pPr>
    <w:rPr>
      <w:rFonts w:ascii="Times" w:hAnsi="Times"/>
      <w:sz w:val="20"/>
      <w:szCs w:val="20"/>
    </w:rPr>
  </w:style>
  <w:style w:type="paragraph" w:customStyle="1" w:styleId="bk18clbi">
    <w:name w:val="bk18_clbi"/>
    <w:basedOn w:val="Normal"/>
    <w:rsid w:val="00AF04E9"/>
    <w:pPr>
      <w:spacing w:before="100" w:beforeAutospacing="1" w:after="100" w:afterAutospacing="1"/>
    </w:pPr>
    <w:rPr>
      <w:rFonts w:ascii="Times" w:hAnsi="Times"/>
      <w:sz w:val="20"/>
      <w:szCs w:val="20"/>
    </w:rPr>
  </w:style>
  <w:style w:type="paragraph" w:customStyle="1" w:styleId="digi">
    <w:name w:val="digi"/>
    <w:basedOn w:val="Normal"/>
    <w:rsid w:val="00AF04E9"/>
    <w:pPr>
      <w:spacing w:before="100" w:beforeAutospacing="1" w:after="100" w:afterAutospacing="1"/>
    </w:pPr>
    <w:rPr>
      <w:rFonts w:ascii="Times" w:hAnsi="Times"/>
      <w:sz w:val="20"/>
      <w:szCs w:val="20"/>
    </w:rPr>
  </w:style>
  <w:style w:type="character" w:customStyle="1" w:styleId="iosicn">
    <w:name w:val="ios_icn"/>
    <w:basedOn w:val="DefaultParagraphFont"/>
    <w:rsid w:val="00AF04E9"/>
  </w:style>
  <w:style w:type="character" w:customStyle="1" w:styleId="androidicn">
    <w:name w:val="android_icn"/>
    <w:basedOn w:val="DefaultParagraphFont"/>
    <w:rsid w:val="00AF04E9"/>
  </w:style>
  <w:style w:type="character" w:customStyle="1" w:styleId="windowsicn">
    <w:name w:val="windows_icn"/>
    <w:basedOn w:val="DefaultParagraphFont"/>
    <w:rsid w:val="00AF04E9"/>
  </w:style>
  <w:style w:type="character" w:customStyle="1" w:styleId="fl">
    <w:name w:val="fl"/>
    <w:basedOn w:val="DefaultParagraphFont"/>
    <w:rsid w:val="00AF04E9"/>
  </w:style>
  <w:style w:type="paragraph" w:customStyle="1" w:styleId="pt5">
    <w:name w:val="pt5"/>
    <w:basedOn w:val="Normal"/>
    <w:rsid w:val="00AF04E9"/>
    <w:pPr>
      <w:spacing w:before="100" w:beforeAutospacing="1" w:after="100" w:afterAutospacing="1"/>
    </w:pPr>
    <w:rPr>
      <w:rFonts w:ascii="Times" w:hAnsi="Times"/>
      <w:sz w:val="20"/>
      <w:szCs w:val="20"/>
    </w:rPr>
  </w:style>
  <w:style w:type="character" w:customStyle="1" w:styleId="tltweet">
    <w:name w:val="tltweet"/>
    <w:basedOn w:val="DefaultParagraphFont"/>
    <w:rsid w:val="00AF04E9"/>
  </w:style>
  <w:style w:type="character" w:customStyle="1" w:styleId="tlfb">
    <w:name w:val="tlfb"/>
    <w:basedOn w:val="DefaultParagraphFont"/>
    <w:rsid w:val="00AF04E9"/>
  </w:style>
  <w:style w:type="character" w:customStyle="1" w:styleId="tlgp">
    <w:name w:val="tlgp"/>
    <w:basedOn w:val="DefaultParagraphFont"/>
    <w:rsid w:val="00AF04E9"/>
  </w:style>
  <w:style w:type="paragraph" w:customStyle="1" w:styleId="pt10">
    <w:name w:val="pt10"/>
    <w:basedOn w:val="Normal"/>
    <w:rsid w:val="00AF04E9"/>
    <w:pPr>
      <w:spacing w:before="100" w:beforeAutospacing="1" w:after="100" w:afterAutospacing="1"/>
    </w:pPr>
    <w:rPr>
      <w:rFonts w:ascii="Times" w:hAnsi="Times"/>
      <w:sz w:val="20"/>
      <w:szCs w:val="20"/>
    </w:rPr>
  </w:style>
  <w:style w:type="character" w:customStyle="1" w:styleId="oblogo">
    <w:name w:val="ob_logo"/>
    <w:basedOn w:val="DefaultParagraphFont"/>
    <w:rsid w:val="00AF04E9"/>
  </w:style>
  <w:style w:type="paragraph" w:customStyle="1" w:styleId="pictitle">
    <w:name w:val="pictitle"/>
    <w:basedOn w:val="Normal"/>
    <w:rsid w:val="00AF04E9"/>
    <w:pPr>
      <w:spacing w:before="100" w:beforeAutospacing="1" w:after="100" w:afterAutospacing="1"/>
    </w:pPr>
    <w:rPr>
      <w:rFonts w:ascii="Times" w:hAnsi="Times"/>
      <w:sz w:val="20"/>
      <w:szCs w:val="20"/>
    </w:rPr>
  </w:style>
  <w:style w:type="character" w:customStyle="1" w:styleId="satire">
    <w:name w:val="satire"/>
    <w:basedOn w:val="DefaultParagraphFont"/>
    <w:rsid w:val="00AF04E9"/>
  </w:style>
  <w:style w:type="character" w:customStyle="1" w:styleId="cnuserinfo">
    <w:name w:val="cnuserinfo"/>
    <w:basedOn w:val="DefaultParagraphFont"/>
    <w:rsid w:val="00AF04E9"/>
  </w:style>
  <w:style w:type="character" w:customStyle="1" w:styleId="cnitemdate">
    <w:name w:val="cnitemdate"/>
    <w:basedOn w:val="DefaultParagraphFont"/>
    <w:rsid w:val="00AF04E9"/>
  </w:style>
  <w:style w:type="character" w:customStyle="1" w:styleId="siteicn">
    <w:name w:val="site_icn"/>
    <w:basedOn w:val="DefaultParagraphFont"/>
    <w:rsid w:val="00AF04E9"/>
  </w:style>
  <w:style w:type="character" w:customStyle="1" w:styleId="optionfollow">
    <w:name w:val="option_follow"/>
    <w:basedOn w:val="DefaultParagraphFont"/>
    <w:rsid w:val="00AF04E9"/>
  </w:style>
  <w:style w:type="paragraph" w:customStyle="1" w:styleId="byline-date">
    <w:name w:val="byline-date"/>
    <w:basedOn w:val="Normal"/>
    <w:rsid w:val="00AF04E9"/>
    <w:pPr>
      <w:spacing w:before="100" w:beforeAutospacing="1" w:after="100" w:afterAutospacing="1"/>
    </w:pPr>
    <w:rPr>
      <w:rFonts w:ascii="Times" w:hAnsi="Times"/>
      <w:sz w:val="20"/>
      <w:szCs w:val="20"/>
    </w:rPr>
  </w:style>
  <w:style w:type="character" w:customStyle="1" w:styleId="collapsetext">
    <w:name w:val="collapsetext"/>
    <w:basedOn w:val="DefaultParagraphFont"/>
    <w:rsid w:val="00AF04E9"/>
  </w:style>
  <w:style w:type="character" w:customStyle="1" w:styleId="showinfo">
    <w:name w:val="showinfo"/>
    <w:basedOn w:val="DefaultParagraphFont"/>
    <w:rsid w:val="00AF04E9"/>
  </w:style>
  <w:style w:type="character" w:customStyle="1" w:styleId="nlmstring-name">
    <w:name w:val="nlm_string-name"/>
    <w:basedOn w:val="DefaultParagraphFont"/>
    <w:rsid w:val="00AF04E9"/>
  </w:style>
  <w:style w:type="paragraph" w:customStyle="1" w:styleId="fulltext0">
    <w:name w:val="fulltext"/>
    <w:basedOn w:val="Normal"/>
    <w:rsid w:val="00AF04E9"/>
    <w:pPr>
      <w:spacing w:before="100" w:beforeAutospacing="1" w:after="100" w:afterAutospacing="1"/>
    </w:pPr>
    <w:rPr>
      <w:rFonts w:ascii="Times" w:hAnsi="Times"/>
      <w:sz w:val="20"/>
      <w:szCs w:val="20"/>
    </w:rPr>
  </w:style>
  <w:style w:type="character" w:customStyle="1" w:styleId="gsct1">
    <w:name w:val="gs_ct1"/>
    <w:basedOn w:val="DefaultParagraphFont"/>
    <w:rsid w:val="00AF04E9"/>
  </w:style>
  <w:style w:type="character" w:customStyle="1" w:styleId="article-headermetadata-topic">
    <w:name w:val="article-header__metadata-topic"/>
    <w:basedOn w:val="DefaultParagraphFont"/>
    <w:rsid w:val="00AF04E9"/>
  </w:style>
  <w:style w:type="character" w:customStyle="1" w:styleId="article-headermetadata-date">
    <w:name w:val="article-header__metadata-date"/>
    <w:basedOn w:val="DefaultParagraphFont"/>
    <w:rsid w:val="00AF04E9"/>
  </w:style>
  <w:style w:type="character" w:customStyle="1" w:styleId="article-headermetadata-tags">
    <w:name w:val="article-header__metadata-tags"/>
    <w:basedOn w:val="DefaultParagraphFont"/>
    <w:rsid w:val="00AF04E9"/>
  </w:style>
  <w:style w:type="paragraph" w:customStyle="1" w:styleId="d1-byline">
    <w:name w:val="d1-byline"/>
    <w:basedOn w:val="Normal"/>
    <w:rsid w:val="00AF04E9"/>
    <w:pPr>
      <w:spacing w:before="100" w:beforeAutospacing="1" w:after="100" w:afterAutospacing="1"/>
    </w:pPr>
    <w:rPr>
      <w:rFonts w:ascii="Times" w:hAnsi="Times"/>
      <w:sz w:val="20"/>
      <w:szCs w:val="20"/>
    </w:rPr>
  </w:style>
  <w:style w:type="character" w:customStyle="1" w:styleId="d1-byline-item">
    <w:name w:val="d1-byline-item"/>
    <w:basedOn w:val="DefaultParagraphFont"/>
    <w:rsid w:val="00AF04E9"/>
  </w:style>
  <w:style w:type="paragraph" w:customStyle="1" w:styleId="author-datetime">
    <w:name w:val="author-datetime"/>
    <w:basedOn w:val="Normal"/>
    <w:rsid w:val="00AF04E9"/>
    <w:pPr>
      <w:spacing w:before="100" w:beforeAutospacing="1" w:after="100" w:afterAutospacing="1"/>
    </w:pPr>
    <w:rPr>
      <w:rFonts w:ascii="Times" w:hAnsi="Times"/>
      <w:sz w:val="20"/>
      <w:szCs w:val="20"/>
    </w:rPr>
  </w:style>
  <w:style w:type="character" w:customStyle="1" w:styleId="teaser">
    <w:name w:val="teaser"/>
    <w:basedOn w:val="DefaultParagraphFont"/>
    <w:rsid w:val="00AF04E9"/>
  </w:style>
  <w:style w:type="character" w:customStyle="1" w:styleId="authorname">
    <w:name w:val="author_name"/>
    <w:basedOn w:val="DefaultParagraphFont"/>
    <w:rsid w:val="00AF04E9"/>
  </w:style>
  <w:style w:type="character" w:customStyle="1" w:styleId="createddate">
    <w:name w:val="created_date"/>
    <w:basedOn w:val="DefaultParagraphFont"/>
    <w:rsid w:val="00AF04E9"/>
  </w:style>
  <w:style w:type="character" w:customStyle="1" w:styleId="listtitle">
    <w:name w:val="listtitle"/>
    <w:basedOn w:val="DefaultParagraphFont"/>
    <w:rsid w:val="00AF04E9"/>
  </w:style>
  <w:style w:type="paragraph" w:customStyle="1" w:styleId="pub-info">
    <w:name w:val="pub-info"/>
    <w:basedOn w:val="Normal"/>
    <w:rsid w:val="00AF04E9"/>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AF04E9"/>
  </w:style>
  <w:style w:type="character" w:customStyle="1" w:styleId="doctype">
    <w:name w:val="doctype"/>
    <w:basedOn w:val="DefaultParagraphFont"/>
    <w:rsid w:val="00AF04E9"/>
  </w:style>
  <w:style w:type="character" w:customStyle="1" w:styleId="timedate">
    <w:name w:val="timedate"/>
    <w:basedOn w:val="DefaultParagraphFont"/>
    <w:rsid w:val="00AF04E9"/>
  </w:style>
  <w:style w:type="character" w:customStyle="1" w:styleId="field-item">
    <w:name w:val="field-item"/>
    <w:basedOn w:val="DefaultParagraphFont"/>
    <w:rsid w:val="00AF04E9"/>
  </w:style>
  <w:style w:type="paragraph" w:customStyle="1" w:styleId="published-date">
    <w:name w:val="published-date"/>
    <w:basedOn w:val="Normal"/>
    <w:rsid w:val="00AF04E9"/>
    <w:pPr>
      <w:spacing w:before="100" w:beforeAutospacing="1" w:after="100" w:afterAutospacing="1"/>
    </w:pPr>
    <w:rPr>
      <w:rFonts w:ascii="Times" w:hAnsi="Times"/>
      <w:sz w:val="20"/>
      <w:szCs w:val="20"/>
    </w:rPr>
  </w:style>
  <w:style w:type="paragraph" w:customStyle="1" w:styleId="pub-type">
    <w:name w:val="pub-type"/>
    <w:basedOn w:val="Normal"/>
    <w:rsid w:val="00AF04E9"/>
    <w:pPr>
      <w:spacing w:before="100" w:beforeAutospacing="1" w:after="100" w:afterAutospacing="1"/>
    </w:pPr>
    <w:rPr>
      <w:rFonts w:ascii="Times" w:hAnsi="Times"/>
      <w:sz w:val="20"/>
      <w:szCs w:val="20"/>
    </w:rPr>
  </w:style>
  <w:style w:type="character" w:customStyle="1" w:styleId="lang-select">
    <w:name w:val="lang-select"/>
    <w:basedOn w:val="DefaultParagraphFont"/>
    <w:rsid w:val="00AF04E9"/>
  </w:style>
  <w:style w:type="character" w:customStyle="1" w:styleId="crauthor">
    <w:name w:val="cr_author"/>
    <w:basedOn w:val="DefaultParagraphFont"/>
    <w:rsid w:val="00AF04E9"/>
  </w:style>
  <w:style w:type="character" w:customStyle="1" w:styleId="span6">
    <w:name w:val="span6"/>
    <w:basedOn w:val="DefaultParagraphFont"/>
    <w:rsid w:val="00AF04E9"/>
  </w:style>
  <w:style w:type="paragraph" w:customStyle="1" w:styleId="default0">
    <w:name w:val="default"/>
    <w:basedOn w:val="Normal"/>
    <w:qFormat/>
    <w:rsid w:val="00AF04E9"/>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AF04E9"/>
  </w:style>
  <w:style w:type="character" w:customStyle="1" w:styleId="authorinfo">
    <w:name w:val="author_info"/>
    <w:basedOn w:val="DefaultParagraphFont"/>
    <w:rsid w:val="00AF04E9"/>
  </w:style>
  <w:style w:type="paragraph" w:customStyle="1" w:styleId="metadatabyline">
    <w:name w:val="metadata__byline"/>
    <w:basedOn w:val="Normal"/>
    <w:rsid w:val="00AF04E9"/>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AF04E9"/>
  </w:style>
  <w:style w:type="character" w:customStyle="1" w:styleId="elstoryelementgray">
    <w:name w:val="el__storyelement__gray"/>
    <w:basedOn w:val="DefaultParagraphFont"/>
    <w:rsid w:val="00AF04E9"/>
  </w:style>
  <w:style w:type="character" w:customStyle="1" w:styleId="div">
    <w:name w:val="div"/>
    <w:basedOn w:val="DefaultParagraphFont"/>
    <w:rsid w:val="00AF04E9"/>
  </w:style>
  <w:style w:type="paragraph" w:customStyle="1" w:styleId="quiet">
    <w:name w:val="quiet"/>
    <w:basedOn w:val="Normal"/>
    <w:rsid w:val="00AF04E9"/>
    <w:pPr>
      <w:spacing w:before="100" w:beforeAutospacing="1" w:after="100" w:afterAutospacing="1"/>
    </w:pPr>
    <w:rPr>
      <w:rFonts w:ascii="Times" w:hAnsi="Times"/>
      <w:sz w:val="20"/>
      <w:szCs w:val="20"/>
    </w:rPr>
  </w:style>
  <w:style w:type="character" w:customStyle="1" w:styleId="newstext">
    <w:name w:val="newstext"/>
    <w:basedOn w:val="DefaultParagraphFont"/>
    <w:rsid w:val="00AF04E9"/>
  </w:style>
  <w:style w:type="paragraph" w:customStyle="1" w:styleId="Style1Para">
    <w:name w:val="Style1 Para"/>
    <w:basedOn w:val="Normal"/>
    <w:uiPriority w:val="1"/>
    <w:qFormat/>
    <w:rsid w:val="00AF04E9"/>
    <w:rPr>
      <w:rFonts w:ascii="Garamond" w:eastAsia="MS Mincho" w:hAnsi="Garamond"/>
      <w:u w:val="single"/>
    </w:rPr>
  </w:style>
  <w:style w:type="paragraph" w:customStyle="1" w:styleId="wp-byline">
    <w:name w:val="wp-byline"/>
    <w:basedOn w:val="Normal"/>
    <w:rsid w:val="00AF04E9"/>
    <w:pPr>
      <w:spacing w:before="100" w:beforeAutospacing="1" w:after="100" w:afterAutospacing="1"/>
    </w:pPr>
    <w:rPr>
      <w:rFonts w:ascii="Times" w:hAnsi="Times"/>
      <w:sz w:val="20"/>
      <w:szCs w:val="20"/>
    </w:rPr>
  </w:style>
  <w:style w:type="character" w:customStyle="1" w:styleId="get-the-time">
    <w:name w:val="get-the-time"/>
    <w:basedOn w:val="DefaultParagraphFont"/>
    <w:rsid w:val="00AF04E9"/>
  </w:style>
  <w:style w:type="character" w:customStyle="1" w:styleId="meta-date">
    <w:name w:val="meta-date"/>
    <w:basedOn w:val="DefaultParagraphFont"/>
    <w:rsid w:val="00AF04E9"/>
  </w:style>
  <w:style w:type="character" w:customStyle="1" w:styleId="single-author">
    <w:name w:val="single-author"/>
    <w:basedOn w:val="DefaultParagraphFont"/>
    <w:rsid w:val="00AF04E9"/>
  </w:style>
  <w:style w:type="character" w:customStyle="1" w:styleId="environment">
    <w:name w:val="environment"/>
    <w:basedOn w:val="DefaultParagraphFont"/>
    <w:rsid w:val="00AF04E9"/>
  </w:style>
  <w:style w:type="character" w:customStyle="1" w:styleId="attachuserpopup">
    <w:name w:val="attach_user_popup"/>
    <w:basedOn w:val="DefaultParagraphFont"/>
    <w:rsid w:val="00AF04E9"/>
  </w:style>
  <w:style w:type="character" w:customStyle="1" w:styleId="contentlinks">
    <w:name w:val="contentlinks"/>
    <w:basedOn w:val="DefaultParagraphFont"/>
    <w:rsid w:val="00AF04E9"/>
  </w:style>
  <w:style w:type="character" w:customStyle="1" w:styleId="series-number">
    <w:name w:val="series-number"/>
    <w:basedOn w:val="DefaultParagraphFont"/>
    <w:rsid w:val="00AF04E9"/>
  </w:style>
  <w:style w:type="paragraph" w:customStyle="1" w:styleId="cnnfirst">
    <w:name w:val="cnn_first"/>
    <w:basedOn w:val="Normal"/>
    <w:qFormat/>
    <w:rsid w:val="00AF04E9"/>
    <w:pPr>
      <w:spacing w:before="100" w:beforeAutospacing="1" w:after="100" w:afterAutospacing="1"/>
    </w:pPr>
    <w:rPr>
      <w:rFonts w:ascii="Times" w:hAnsi="Times"/>
      <w:sz w:val="20"/>
      <w:szCs w:val="20"/>
    </w:rPr>
  </w:style>
  <w:style w:type="character" w:customStyle="1" w:styleId="pullquote">
    <w:name w:val="pullquote"/>
    <w:basedOn w:val="DefaultParagraphFont"/>
    <w:rsid w:val="00AF04E9"/>
  </w:style>
  <w:style w:type="character" w:customStyle="1" w:styleId="addthisseparator">
    <w:name w:val="addthis_separator"/>
    <w:basedOn w:val="DefaultParagraphFont"/>
    <w:rsid w:val="00AF04E9"/>
  </w:style>
  <w:style w:type="character" w:customStyle="1" w:styleId="printhtml">
    <w:name w:val="print_html"/>
    <w:basedOn w:val="DefaultParagraphFont"/>
    <w:rsid w:val="00AF04E9"/>
  </w:style>
  <w:style w:type="character" w:customStyle="1" w:styleId="storytools">
    <w:name w:val="story_tools"/>
    <w:basedOn w:val="DefaultParagraphFont"/>
    <w:rsid w:val="00AF04E9"/>
  </w:style>
  <w:style w:type="character" w:customStyle="1" w:styleId="photo-caption">
    <w:name w:val="photo-caption"/>
    <w:basedOn w:val="DefaultParagraphFont"/>
    <w:rsid w:val="00AF04E9"/>
  </w:style>
  <w:style w:type="character" w:customStyle="1" w:styleId="photo-credit">
    <w:name w:val="photo-credit"/>
    <w:basedOn w:val="DefaultParagraphFont"/>
    <w:rsid w:val="00AF04E9"/>
  </w:style>
  <w:style w:type="paragraph" w:customStyle="1" w:styleId="exlresultavailability">
    <w:name w:val="exlresultavailability"/>
    <w:basedOn w:val="Normal"/>
    <w:rsid w:val="00AF04E9"/>
    <w:pPr>
      <w:spacing w:before="100" w:beforeAutospacing="1" w:after="100" w:afterAutospacing="1"/>
    </w:pPr>
    <w:rPr>
      <w:rFonts w:ascii="Times" w:hAnsi="Times"/>
      <w:sz w:val="20"/>
      <w:szCs w:val="20"/>
    </w:rPr>
  </w:style>
  <w:style w:type="character" w:customStyle="1" w:styleId="pseditboxdisponly">
    <w:name w:val="pseditbox_disponly"/>
    <w:basedOn w:val="DefaultParagraphFont"/>
    <w:rsid w:val="00AF04E9"/>
  </w:style>
  <w:style w:type="character" w:customStyle="1" w:styleId="journaltitle">
    <w:name w:val="journaltitle"/>
    <w:basedOn w:val="DefaultParagraphFont"/>
    <w:rsid w:val="00AF04E9"/>
  </w:style>
  <w:style w:type="character" w:customStyle="1" w:styleId="vol">
    <w:name w:val="vol"/>
    <w:basedOn w:val="DefaultParagraphFont"/>
    <w:rsid w:val="00AF04E9"/>
  </w:style>
  <w:style w:type="character" w:customStyle="1" w:styleId="pagefirst">
    <w:name w:val="pagefirst"/>
    <w:basedOn w:val="DefaultParagraphFont"/>
    <w:rsid w:val="00AF04E9"/>
  </w:style>
  <w:style w:type="character" w:customStyle="1" w:styleId="pagelast">
    <w:name w:val="pagelast"/>
    <w:basedOn w:val="DefaultParagraphFont"/>
    <w:rsid w:val="00AF04E9"/>
  </w:style>
  <w:style w:type="character" w:customStyle="1" w:styleId="citedissue">
    <w:name w:val="citedissue"/>
    <w:basedOn w:val="DefaultParagraphFont"/>
    <w:rsid w:val="00AF04E9"/>
  </w:style>
  <w:style w:type="character" w:customStyle="1" w:styleId="for">
    <w:name w:val="for"/>
    <w:basedOn w:val="DefaultParagraphFont"/>
    <w:rsid w:val="00AF04E9"/>
  </w:style>
  <w:style w:type="character" w:customStyle="1" w:styleId="meta-nav">
    <w:name w:val="meta-nav"/>
    <w:basedOn w:val="DefaultParagraphFont"/>
    <w:rsid w:val="00AF04E9"/>
  </w:style>
  <w:style w:type="character" w:customStyle="1" w:styleId="booktitle0">
    <w:name w:val="booktitle"/>
    <w:basedOn w:val="DefaultParagraphFont"/>
    <w:rsid w:val="00AF04E9"/>
  </w:style>
  <w:style w:type="character" w:customStyle="1" w:styleId="directlinklabel">
    <w:name w:val="directlinklabel"/>
    <w:basedOn w:val="DefaultParagraphFont"/>
    <w:rsid w:val="00AF04E9"/>
  </w:style>
  <w:style w:type="paragraph" w:customStyle="1" w:styleId="sl-art-byline">
    <w:name w:val="sl-art-byline"/>
    <w:basedOn w:val="Normal"/>
    <w:rsid w:val="00AF04E9"/>
    <w:pPr>
      <w:spacing w:before="100" w:beforeAutospacing="1" w:after="100" w:afterAutospacing="1"/>
    </w:pPr>
    <w:rPr>
      <w:rFonts w:ascii="Times" w:hAnsi="Times"/>
      <w:sz w:val="20"/>
      <w:szCs w:val="20"/>
    </w:rPr>
  </w:style>
  <w:style w:type="character" w:customStyle="1" w:styleId="sl-art-datetime">
    <w:name w:val="sl-art-datetime"/>
    <w:basedOn w:val="DefaultParagraphFont"/>
    <w:rsid w:val="00AF04E9"/>
  </w:style>
  <w:style w:type="character" w:customStyle="1" w:styleId="sl-art-head-pipe">
    <w:name w:val="sl-art-head-pipe"/>
    <w:basedOn w:val="DefaultParagraphFont"/>
    <w:rsid w:val="00AF04E9"/>
  </w:style>
  <w:style w:type="character" w:customStyle="1" w:styleId="sl-ad-label">
    <w:name w:val="sl-ad-label"/>
    <w:basedOn w:val="DefaultParagraphFont"/>
    <w:rsid w:val="00AF04E9"/>
  </w:style>
  <w:style w:type="paragraph" w:customStyle="1" w:styleId="details">
    <w:name w:val="details"/>
    <w:basedOn w:val="Normal"/>
    <w:rsid w:val="00AF04E9"/>
    <w:pPr>
      <w:spacing w:before="100" w:beforeAutospacing="1" w:after="100" w:afterAutospacing="1"/>
    </w:pPr>
    <w:rPr>
      <w:rFonts w:ascii="Times" w:hAnsi="Times"/>
      <w:sz w:val="20"/>
      <w:szCs w:val="20"/>
    </w:rPr>
  </w:style>
  <w:style w:type="character" w:customStyle="1" w:styleId="publish-date">
    <w:name w:val="publish-date"/>
    <w:basedOn w:val="DefaultParagraphFont"/>
    <w:rsid w:val="00AF04E9"/>
  </w:style>
  <w:style w:type="character" w:customStyle="1" w:styleId="postmetaheadercommentcount">
    <w:name w:val="postmetaheadercommentcount"/>
    <w:basedOn w:val="DefaultParagraphFont"/>
    <w:rsid w:val="00AF04E9"/>
  </w:style>
  <w:style w:type="paragraph" w:customStyle="1" w:styleId="Pa17">
    <w:name w:val="Pa17"/>
    <w:basedOn w:val="Default"/>
    <w:next w:val="Default"/>
    <w:uiPriority w:val="99"/>
    <w:rsid w:val="00AF04E9"/>
    <w:pPr>
      <w:widowControl w:val="0"/>
      <w:spacing w:after="0" w:line="241" w:lineRule="atLeast"/>
    </w:pPr>
    <w:rPr>
      <w:rFonts w:ascii="Adobe Garamond Pro" w:eastAsiaTheme="minorHAnsi" w:hAnsi="Adobe Garamond Pro" w:cs="Times New Roman"/>
      <w:sz w:val="24"/>
    </w:rPr>
  </w:style>
  <w:style w:type="character" w:customStyle="1" w:styleId="m-1786808031898874298gmail-style13ptbold">
    <w:name w:val="m_-1786808031898874298gmail-style13ptbold"/>
    <w:basedOn w:val="DefaultParagraphFont"/>
    <w:rsid w:val="00AF04E9"/>
  </w:style>
  <w:style w:type="character" w:customStyle="1" w:styleId="u-h">
    <w:name w:val="u-h"/>
    <w:basedOn w:val="DefaultParagraphFont"/>
    <w:rsid w:val="00AF04E9"/>
  </w:style>
  <w:style w:type="character" w:customStyle="1" w:styleId="inline-triangle">
    <w:name w:val="inline-triangle"/>
    <w:basedOn w:val="DefaultParagraphFont"/>
    <w:rsid w:val="00AF04E9"/>
  </w:style>
  <w:style w:type="paragraph" w:customStyle="1" w:styleId="AnalyticsGBN">
    <w:name w:val="AnalyticsGBN"/>
    <w:basedOn w:val="Normal"/>
    <w:link w:val="AnalyticsGBNChar"/>
    <w:autoRedefine/>
    <w:uiPriority w:val="4"/>
    <w:qFormat/>
    <w:rsid w:val="00AF04E9"/>
    <w:pPr>
      <w:keepNext/>
      <w:keepLines/>
      <w:spacing w:before="40" w:after="0"/>
      <w:outlineLvl w:val="3"/>
    </w:pPr>
    <w:rPr>
      <w:rFonts w:asciiTheme="minorHAnsi" w:eastAsiaTheme="majorEastAsia" w:hAnsiTheme="minorHAnsi" w:cstheme="minorHAnsi"/>
      <w:b/>
      <w:iCs/>
      <w:color w:val="7030A0"/>
      <w:sz w:val="26"/>
      <w:szCs w:val="28"/>
    </w:rPr>
  </w:style>
  <w:style w:type="character" w:customStyle="1" w:styleId="AnalyticsGBNChar">
    <w:name w:val="AnalyticsGBN Char"/>
    <w:basedOn w:val="DefaultParagraphFont"/>
    <w:link w:val="AnalyticsGBN"/>
    <w:uiPriority w:val="4"/>
    <w:rsid w:val="00AF04E9"/>
    <w:rPr>
      <w:rFonts w:eastAsiaTheme="majorEastAsia" w:cstheme="minorHAnsi"/>
      <w:b/>
      <w:iCs/>
      <w:color w:val="7030A0"/>
      <w:sz w:val="26"/>
      <w:szCs w:val="28"/>
    </w:rPr>
  </w:style>
  <w:style w:type="paragraph" w:customStyle="1" w:styleId="fifty-dek">
    <w:name w:val="fifty-dek"/>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ignuptext">
    <w:name w:val="signuptext"/>
    <w:basedOn w:val="DefaultParagraphFont"/>
    <w:rsid w:val="00AF04E9"/>
  </w:style>
  <w:style w:type="paragraph" w:customStyle="1" w:styleId="form-policy">
    <w:name w:val="form-polic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nenh5bclitmmlhqori6r">
    <w:name w:val="nenh5bclitmmlhq_ori6r"/>
    <w:basedOn w:val="DefaultParagraphFont"/>
    <w:rsid w:val="00AF04E9"/>
  </w:style>
  <w:style w:type="character" w:customStyle="1" w:styleId="3vdg7tz3nbnbjk7gdr2y2">
    <w:name w:val="_3vdg7tz3nbnbjk7gdr2y2_"/>
    <w:basedOn w:val="DefaultParagraphFont"/>
    <w:rsid w:val="00AF04E9"/>
  </w:style>
  <w:style w:type="character" w:customStyle="1" w:styleId="2ml6cep2ydeajtymouc70a">
    <w:name w:val="_2ml6cep2ydeajtymouc70a"/>
    <w:basedOn w:val="DefaultParagraphFont"/>
    <w:rsid w:val="00AF04E9"/>
  </w:style>
  <w:style w:type="paragraph" w:customStyle="1" w:styleId="related-contentstandardheadline">
    <w:name w:val="related-content_standard__headlin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related-contentstandardheadline-prefix">
    <w:name w:val="related-content_standard__headline-prefix"/>
    <w:basedOn w:val="DefaultParagraphFont"/>
    <w:rsid w:val="00AF04E9"/>
  </w:style>
  <w:style w:type="paragraph" w:customStyle="1" w:styleId="factboxstandardlist-item">
    <w:name w:val="factbox_standard__list-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tylestimex3woor-a7hh34442fwris">
    <w:name w:val="styles__time_x3woor-a7hh34442fwris"/>
    <w:basedOn w:val="DefaultParagraphFont"/>
    <w:rsid w:val="00AF04E9"/>
  </w:style>
  <w:style w:type="character" w:customStyle="1" w:styleId="basevideotitle3rexszqjqdsfabpaaswgaf">
    <w:name w:val="base__videotitle_3rexszqjqdsfabpaaswgaf"/>
    <w:basedOn w:val="DefaultParagraphFont"/>
    <w:rsid w:val="00AF04E9"/>
  </w:style>
  <w:style w:type="character" w:customStyle="1" w:styleId="company-name-type">
    <w:name w:val="company-name-type"/>
    <w:basedOn w:val="DefaultParagraphFont"/>
    <w:rsid w:val="00AF04E9"/>
  </w:style>
  <w:style w:type="paragraph" w:customStyle="1" w:styleId="promo-text">
    <w:name w:val="promo-te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tylesinfotexto6nzh">
    <w:name w:val="styles_infotext__o6nzh"/>
    <w:basedOn w:val="DefaultParagraphFont"/>
    <w:rsid w:val="00AF04E9"/>
  </w:style>
  <w:style w:type="character" w:customStyle="1" w:styleId="related-itemeyebrow">
    <w:name w:val="related-item__eyebrow"/>
    <w:basedOn w:val="DefaultParagraphFont"/>
    <w:rsid w:val="00AF04E9"/>
  </w:style>
  <w:style w:type="paragraph" w:customStyle="1" w:styleId="endmark">
    <w:name w:val="endmark"/>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mage-source-caption">
    <w:name w:val="image-source-caption"/>
    <w:basedOn w:val="DefaultParagraphFont"/>
    <w:rsid w:val="00AF04E9"/>
  </w:style>
  <w:style w:type="character" w:customStyle="1" w:styleId="image-source">
    <w:name w:val="image-source"/>
    <w:basedOn w:val="DefaultParagraphFont"/>
    <w:rsid w:val="00AF04E9"/>
  </w:style>
  <w:style w:type="character" w:customStyle="1" w:styleId="component">
    <w:name w:val="component"/>
    <w:basedOn w:val="DefaultParagraphFont"/>
    <w:rsid w:val="00AF04E9"/>
  </w:style>
  <w:style w:type="paragraph" w:customStyle="1" w:styleId="share-toolsservice">
    <w:name w:val="share-tools__servic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xokhaa">
    <w:name w:val="css-xokhaa"/>
    <w:basedOn w:val="DefaultParagraphFont"/>
    <w:rsid w:val="00AF04E9"/>
  </w:style>
  <w:style w:type="character" w:customStyle="1" w:styleId="css-1uk1gs8">
    <w:name w:val="css-1uk1gs8"/>
    <w:basedOn w:val="DefaultParagraphFont"/>
    <w:rsid w:val="00AF04E9"/>
  </w:style>
  <w:style w:type="character" w:customStyle="1" w:styleId="css-1jz6h6z">
    <w:name w:val="css-1jz6h6z"/>
    <w:basedOn w:val="DefaultParagraphFont"/>
    <w:rsid w:val="00AF04E9"/>
  </w:style>
  <w:style w:type="paragraph" w:customStyle="1" w:styleId="intext-adcaption">
    <w:name w:val="intext-ad__caption"/>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yhz9">
    <w:name w:val="cyhz9"/>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rs-image-credit">
    <w:name w:val="rs-image-credi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olor-body">
    <w:name w:val="color-bod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numbers">
    <w:name w:val="numbers"/>
    <w:basedOn w:val="DefaultParagraphFont"/>
    <w:rsid w:val="00AF04E9"/>
  </w:style>
  <w:style w:type="character" w:customStyle="1" w:styleId="pull-double">
    <w:name w:val="pull-double"/>
    <w:basedOn w:val="DefaultParagraphFont"/>
    <w:rsid w:val="00AF04E9"/>
  </w:style>
  <w:style w:type="paragraph" w:customStyle="1" w:styleId="gntarbulli">
    <w:name w:val="gnt_ar_b_ul_li"/>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lay-paragraph">
    <w:name w:val="clay-paragraph"/>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usatodayarticlemidparamountsponsor">
    <w:name w:val="usatoday_article_mid_paramount_sponsor"/>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2">
    <w:name w:val="component-root-0-2-62"/>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urrent-slide">
    <w:name w:val="current-slide"/>
    <w:basedOn w:val="DefaultParagraphFont"/>
    <w:rsid w:val="00AF04E9"/>
  </w:style>
  <w:style w:type="paragraph" w:customStyle="1" w:styleId="css-iynevi">
    <w:name w:val="css-iynevi"/>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jllhof">
    <w:name w:val="css-1jllhof"/>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hw4g2f">
    <w:name w:val="css-1hw4g2f"/>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wp1u4d">
    <w:name w:val="css-1wp1u4d"/>
    <w:basedOn w:val="DefaultParagraphFont"/>
    <w:rsid w:val="00AF04E9"/>
  </w:style>
  <w:style w:type="character" w:customStyle="1" w:styleId="duration-xxl-1i5bjkow">
    <w:name w:val="duration-xxl-1i5bjkow"/>
    <w:basedOn w:val="DefaultParagraphFont"/>
    <w:rsid w:val="00AF04E9"/>
  </w:style>
  <w:style w:type="character" w:customStyle="1" w:styleId="headline-xxl-3me4nali">
    <w:name w:val="headline-xxl-3me4nali"/>
    <w:basedOn w:val="DefaultParagraphFont"/>
    <w:rsid w:val="00AF04E9"/>
  </w:style>
  <w:style w:type="character" w:customStyle="1" w:styleId="css-8l6xbc">
    <w:name w:val="css-8l6xbc"/>
    <w:basedOn w:val="DefaultParagraphFont"/>
    <w:rsid w:val="00AF04E9"/>
  </w:style>
  <w:style w:type="paragraph" w:customStyle="1" w:styleId="css-ymh9qf">
    <w:name w:val="css-ymh9qf"/>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yline-prefix">
    <w:name w:val="byline-prefix"/>
    <w:basedOn w:val="DefaultParagraphFont"/>
    <w:rsid w:val="00AF04E9"/>
  </w:style>
  <w:style w:type="character" w:customStyle="1" w:styleId="css-1baulvz">
    <w:name w:val="css-1baulvz"/>
    <w:basedOn w:val="DefaultParagraphFont"/>
    <w:rsid w:val="00AF04E9"/>
  </w:style>
  <w:style w:type="character" w:customStyle="1" w:styleId="duration-l-2brawce">
    <w:name w:val="duration-l-2brawce_"/>
    <w:basedOn w:val="DefaultParagraphFont"/>
    <w:rsid w:val="00AF04E9"/>
  </w:style>
  <w:style w:type="character" w:customStyle="1" w:styleId="headline-l-1gmncnkl">
    <w:name w:val="headline-l-1gmncnkl"/>
    <w:basedOn w:val="DefaultParagraphFont"/>
    <w:rsid w:val="00AF04E9"/>
  </w:style>
  <w:style w:type="paragraph" w:customStyle="1" w:styleId="gfield">
    <w:name w:val="gfiel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tnt-byline">
    <w:name w:val="tnt-byline"/>
    <w:basedOn w:val="DefaultParagraphFont"/>
    <w:rsid w:val="00AF04E9"/>
  </w:style>
  <w:style w:type="paragraph" w:customStyle="1" w:styleId="promo-category">
    <w:name w:val="promo-category"/>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promo-title">
    <w:name w:val="promo-titl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promo-timestamp">
    <w:name w:val="promo-timestamp"/>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pq-pull-quote">
    <w:name w:val="epq-pull-quote"/>
    <w:basedOn w:val="DefaultParagraphFont"/>
    <w:rsid w:val="00AF04E9"/>
  </w:style>
  <w:style w:type="paragraph" w:customStyle="1" w:styleId="ha-c-mag-promohed">
    <w:name w:val="ha-c-mag-promo__hed"/>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ha-c-mag-promodek">
    <w:name w:val="ha-c-mag-promo__dek"/>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recirc-item">
    <w:name w:val="c-recirc-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rop-capinner">
    <w:name w:val="drop-cap__inner"/>
    <w:basedOn w:val="DefaultParagraphFont"/>
    <w:rsid w:val="00AF04E9"/>
  </w:style>
  <w:style w:type="paragraph" w:customStyle="1" w:styleId="notes">
    <w:name w:val="notes"/>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imagemeta">
    <w:name w:val="e-image__meta"/>
    <w:basedOn w:val="DefaultParagraphFont"/>
    <w:rsid w:val="00AF04E9"/>
  </w:style>
  <w:style w:type="paragraph" w:customStyle="1" w:styleId="c-end-para">
    <w:name w:val="c-end-para"/>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late-paragraph">
    <w:name w:val="slate-paragraph"/>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in-article-recircitem">
    <w:name w:val="in-article-recirc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enuitemwrapper--2f3dl">
    <w:name w:val="menuitem__wrapper--2f3dl"/>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ocialitemwrapper--3fibw">
    <w:name w:val="socialitem__wrapper--3fibw"/>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headingheadingstyled-sc-1w5xk2o-0-p">
    <w:name w:val="heading__headingstyled-sc-1w5xk2o-0-p"/>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kickerkickerspan-k30x22-2">
    <w:name w:val="kicker__kickerspan-k30x22-2"/>
    <w:basedOn w:val="DefaultParagraphFont"/>
    <w:rsid w:val="00AF04E9"/>
  </w:style>
  <w:style w:type="character" w:customStyle="1" w:styleId="vjs-control-text">
    <w:name w:val="vjs-control-text"/>
    <w:basedOn w:val="DefaultParagraphFont"/>
    <w:rsid w:val="00AF04E9"/>
  </w:style>
  <w:style w:type="character" w:customStyle="1" w:styleId="vjs-control-text-loaded-percentage">
    <w:name w:val="vjs-control-text-loaded-percentage"/>
    <w:basedOn w:val="DefaultParagraphFont"/>
    <w:rsid w:val="00AF04E9"/>
  </w:style>
  <w:style w:type="character" w:customStyle="1" w:styleId="vjs-current-time-display">
    <w:name w:val="vjs-current-time-display"/>
    <w:basedOn w:val="DefaultParagraphFont"/>
    <w:rsid w:val="00AF04E9"/>
  </w:style>
  <w:style w:type="character" w:customStyle="1" w:styleId="vjs-duration-display">
    <w:name w:val="vjs-duration-display"/>
    <w:basedOn w:val="DefaultParagraphFont"/>
    <w:rsid w:val="00AF04E9"/>
  </w:style>
  <w:style w:type="paragraph" w:customStyle="1" w:styleId="paragraph-sc-1iyax29-0">
    <w:name w:val="paragraph-sc-1iyax29-0"/>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pan-sc-19wk4id-0">
    <w:name w:val="span-sc-19wk4id-0"/>
    <w:basedOn w:val="DefaultParagraphFont"/>
    <w:rsid w:val="00AF04E9"/>
  </w:style>
  <w:style w:type="character" w:customStyle="1" w:styleId="raw-slyvem-0">
    <w:name w:val="raw-slyvem-0"/>
    <w:basedOn w:val="DefaultParagraphFont"/>
    <w:rsid w:val="00AF04E9"/>
  </w:style>
  <w:style w:type="character" w:customStyle="1" w:styleId="mediavineronarticlemiddesktopsponsorname">
    <w:name w:val="mediavine_ron_article_mid_desktop_sponsor_name"/>
    <w:basedOn w:val="DefaultParagraphFont"/>
    <w:rsid w:val="00AF04E9"/>
  </w:style>
  <w:style w:type="paragraph" w:customStyle="1" w:styleId="responsivewebparagraph-sc-1isfdlb-0">
    <w:name w:val="responsiveweb__paragraph-sc-1isfdlb-0"/>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aywall-eab47cfd">
    <w:name w:val="paywall-eab47cfd"/>
    <w:basedOn w:val="DefaultParagraphFont"/>
    <w:rsid w:val="00AF04E9"/>
  </w:style>
  <w:style w:type="character" w:customStyle="1" w:styleId="mb-sm">
    <w:name w:val="mb-sm"/>
    <w:basedOn w:val="DefaultParagraphFont"/>
    <w:rsid w:val="00AF04E9"/>
  </w:style>
  <w:style w:type="paragraph" w:customStyle="1" w:styleId="ParaAnalytic">
    <w:name w:val="ParaAnalytic"/>
    <w:basedOn w:val="Heading4"/>
    <w:autoRedefine/>
    <w:uiPriority w:val="4"/>
    <w:qFormat/>
    <w:rsid w:val="00AF04E9"/>
    <w:pPr>
      <w:spacing w:before="120" w:after="120"/>
    </w:pPr>
    <w:rPr>
      <w:rFonts w:ascii="Times New Roman" w:hAnsi="Times New Roman"/>
    </w:rPr>
  </w:style>
  <w:style w:type="paragraph" w:customStyle="1" w:styleId="AnaTag">
    <w:name w:val="AnaTag"/>
    <w:basedOn w:val="Analytics"/>
    <w:autoRedefine/>
    <w:uiPriority w:val="4"/>
    <w:qFormat/>
    <w:rsid w:val="00AF04E9"/>
    <w:pPr>
      <w:keepLines/>
      <w:spacing w:before="0" w:after="0" w:line="240" w:lineRule="auto"/>
      <w:outlineLvl w:val="4"/>
    </w:pPr>
    <w:rPr>
      <w:rFonts w:asciiTheme="minorHAnsi" w:eastAsia="NSimSun" w:hAnsiTheme="minorHAnsi" w:cs="Times New Roman"/>
      <w:kern w:val="0"/>
      <w:sz w:val="26"/>
      <w:szCs w:val="28"/>
    </w:rPr>
  </w:style>
  <w:style w:type="character" w:customStyle="1" w:styleId="m1957720002920465510gmail-style13ptbold">
    <w:name w:val="m_1957720002920465510gmail-style13ptbold"/>
    <w:basedOn w:val="DefaultParagraphFont"/>
    <w:rsid w:val="00AF04E9"/>
  </w:style>
  <w:style w:type="character" w:customStyle="1" w:styleId="m1957720002920465510gmail-styleunderline">
    <w:name w:val="m_1957720002920465510gmail-styleunderline"/>
    <w:basedOn w:val="DefaultParagraphFont"/>
    <w:rsid w:val="00AF04E9"/>
  </w:style>
  <w:style w:type="character" w:customStyle="1" w:styleId="publicationtitle">
    <w:name w:val="publicationtitle"/>
    <w:basedOn w:val="DefaultParagraphFont"/>
    <w:rsid w:val="00AF04E9"/>
  </w:style>
  <w:style w:type="paragraph" w:customStyle="1" w:styleId="recirc-story">
    <w:name w:val="recirc-stor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lus">
    <w:name w:val="plus"/>
    <w:basedOn w:val="DefaultParagraphFont"/>
    <w:rsid w:val="00AF04E9"/>
  </w:style>
  <w:style w:type="character" w:customStyle="1" w:styleId="css-ct6u86">
    <w:name w:val="css-ct6u86"/>
    <w:basedOn w:val="DefaultParagraphFont"/>
    <w:rsid w:val="00AF04E9"/>
  </w:style>
  <w:style w:type="character" w:customStyle="1" w:styleId="css-17xtcya">
    <w:name w:val="css-17xtcya"/>
    <w:basedOn w:val="DefaultParagraphFont"/>
    <w:rsid w:val="00AF04E9"/>
  </w:style>
  <w:style w:type="character" w:customStyle="1" w:styleId="css-x15j1o">
    <w:name w:val="css-x15j1o"/>
    <w:basedOn w:val="DefaultParagraphFont"/>
    <w:rsid w:val="00AF04E9"/>
  </w:style>
  <w:style w:type="character" w:customStyle="1" w:styleId="css-fwqvlz">
    <w:name w:val="css-fwqvlz"/>
    <w:basedOn w:val="DefaultParagraphFont"/>
    <w:rsid w:val="00AF04E9"/>
  </w:style>
  <w:style w:type="paragraph" w:customStyle="1" w:styleId="fb-share-item">
    <w:name w:val="fb-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witter-share-item">
    <w:name w:val="twitter-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email-share-item">
    <w:name w:val="email-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ore-share-item">
    <w:name w:val="more-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qj0ud4">
    <w:name w:val="css-qj0ud4"/>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y2jp8c">
    <w:name w:val="css-y2jp8c"/>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dtr3u3">
    <w:name w:val="css-1dtr3u3"/>
    <w:basedOn w:val="DefaultParagraphFont"/>
    <w:rsid w:val="00AF04E9"/>
  </w:style>
  <w:style w:type="character" w:customStyle="1" w:styleId="css-1rxm0ex">
    <w:name w:val="css-1rxm0ex"/>
    <w:basedOn w:val="DefaultParagraphFont"/>
    <w:rsid w:val="00AF04E9"/>
  </w:style>
  <w:style w:type="paragraph" w:customStyle="1" w:styleId="css-1qej4jr">
    <w:name w:val="css-1qej4j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m7gioo">
    <w:name w:val="css-m7gioo"/>
    <w:basedOn w:val="DefaultParagraphFont"/>
    <w:rsid w:val="00AF04E9"/>
  </w:style>
  <w:style w:type="paragraph" w:customStyle="1" w:styleId="css-1smgwul">
    <w:name w:val="css-1smgwul"/>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nuro5j">
    <w:name w:val="css-1nuro5j"/>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ccw2r3">
    <w:name w:val="css-ccw2r3"/>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sbuyqj">
    <w:name w:val="css-1sbuyqj"/>
    <w:basedOn w:val="DefaultParagraphFont"/>
    <w:rsid w:val="00AF04E9"/>
  </w:style>
  <w:style w:type="character" w:customStyle="1" w:styleId="css-233int">
    <w:name w:val="css-233int"/>
    <w:basedOn w:val="DefaultParagraphFont"/>
    <w:rsid w:val="00AF04E9"/>
  </w:style>
  <w:style w:type="character" w:customStyle="1" w:styleId="css-epvm6">
    <w:name w:val="css-epvm6"/>
    <w:basedOn w:val="DefaultParagraphFont"/>
    <w:rsid w:val="00AF04E9"/>
  </w:style>
  <w:style w:type="paragraph" w:customStyle="1" w:styleId="css-1kf3liz">
    <w:name w:val="css-1kf3liz"/>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a7htku">
    <w:name w:val="css-a7htku"/>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extlabeltext-label3ocvw1">
    <w:name w:val="textlabel__text-label___3ocvw1"/>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highlight-16235">
    <w:name w:val="highlight-16235"/>
    <w:basedOn w:val="DefaultParagraphFont"/>
    <w:rsid w:val="00AF04E9"/>
  </w:style>
  <w:style w:type="character" w:customStyle="1" w:styleId="annotationhighlight">
    <w:name w:val="annotation__highlight"/>
    <w:basedOn w:val="DefaultParagraphFont"/>
    <w:rsid w:val="00AF04E9"/>
  </w:style>
  <w:style w:type="character" w:customStyle="1" w:styleId="annotation-link">
    <w:name w:val="annotation-link"/>
    <w:basedOn w:val="DefaultParagraphFont"/>
    <w:rsid w:val="00AF04E9"/>
  </w:style>
  <w:style w:type="character" w:customStyle="1" w:styleId="info-icon">
    <w:name w:val="info-icon"/>
    <w:basedOn w:val="DefaultParagraphFont"/>
    <w:rsid w:val="00AF04E9"/>
  </w:style>
  <w:style w:type="character" w:customStyle="1" w:styleId="sponsored">
    <w:name w:val="sponsored"/>
    <w:basedOn w:val="DefaultParagraphFont"/>
    <w:rsid w:val="00AF04E9"/>
  </w:style>
  <w:style w:type="character" w:customStyle="1" w:styleId="jw-volume-update">
    <w:name w:val="jw-volume-update"/>
    <w:basedOn w:val="DefaultParagraphFont"/>
    <w:rsid w:val="00AF04E9"/>
  </w:style>
  <w:style w:type="character" w:customStyle="1" w:styleId="articlecaption">
    <w:name w:val="article__caption"/>
    <w:basedOn w:val="DefaultParagraphFont"/>
    <w:rsid w:val="00AF04E9"/>
  </w:style>
  <w:style w:type="character" w:customStyle="1" w:styleId="fp-red">
    <w:name w:val="fp-red"/>
    <w:basedOn w:val="DefaultParagraphFont"/>
    <w:rsid w:val="00AF04E9"/>
  </w:style>
  <w:style w:type="paragraph" w:customStyle="1" w:styleId="inline">
    <w:name w:val="inlin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hare-twitter">
    <w:name w:val="share-twitte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haring-screen-reader-text">
    <w:name w:val="sharing-screen-reader-text"/>
    <w:basedOn w:val="DefaultParagraphFont"/>
    <w:rsid w:val="00AF04E9"/>
  </w:style>
  <w:style w:type="paragraph" w:customStyle="1" w:styleId="share-facebook">
    <w:name w:val="share-facebook"/>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hare-end">
    <w:name w:val="share-en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ost-title">
    <w:name w:val="post-title"/>
    <w:basedOn w:val="DefaultParagraphFont"/>
    <w:rsid w:val="00AF04E9"/>
  </w:style>
  <w:style w:type="paragraph" w:customStyle="1" w:styleId="akismetcommentformprivacynotice">
    <w:name w:val="akismet_comment_form_privacy_notic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has-normal-font-size">
    <w:name w:val="has-normal-font-siz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dgendropcap-1">
    <w:name w:val="_idgendropcap-1"/>
    <w:basedOn w:val="DefaultParagraphFont"/>
    <w:rsid w:val="00AF04E9"/>
  </w:style>
  <w:style w:type="character" w:customStyle="1" w:styleId="endnote-superscript">
    <w:name w:val="endnote-superscript"/>
    <w:basedOn w:val="DefaultParagraphFont"/>
    <w:rsid w:val="00AF04E9"/>
  </w:style>
  <w:style w:type="character" w:customStyle="1" w:styleId="charoverride-12">
    <w:name w:val="charoverride-12"/>
    <w:basedOn w:val="DefaultParagraphFont"/>
    <w:rsid w:val="00AF04E9"/>
  </w:style>
  <w:style w:type="paragraph" w:customStyle="1" w:styleId="body-txt">
    <w:name w:val="body-t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body-txt-no-indent">
    <w:name w:val="body-txt-no-ind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indent-both-sides">
    <w:name w:val="indent-both-sides"/>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rism-end">
    <w:name w:val="prism-end"/>
    <w:basedOn w:val="DefaultParagraphFont"/>
    <w:rsid w:val="00AF04E9"/>
  </w:style>
  <w:style w:type="character" w:customStyle="1" w:styleId="footnotereferrer">
    <w:name w:val="footnote_referrer"/>
    <w:basedOn w:val="DefaultParagraphFont"/>
    <w:rsid w:val="00AF04E9"/>
  </w:style>
  <w:style w:type="paragraph" w:customStyle="1" w:styleId="active">
    <w:name w:val="activ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Analytic2">
    <w:name w:val="Analytic2"/>
    <w:basedOn w:val="Heading4"/>
    <w:link w:val="Analytic2Char"/>
    <w:uiPriority w:val="4"/>
    <w:qFormat/>
    <w:rsid w:val="00AF04E9"/>
  </w:style>
  <w:style w:type="character" w:customStyle="1" w:styleId="Analytic2Char">
    <w:name w:val="Analytic2 Char"/>
    <w:basedOn w:val="DefaultParagraphFont"/>
    <w:link w:val="Analytic2"/>
    <w:uiPriority w:val="4"/>
    <w:rsid w:val="00AF04E9"/>
    <w:rPr>
      <w:rFonts w:ascii="Calibri" w:eastAsiaTheme="majorEastAsia" w:hAnsi="Calibri" w:cstheme="majorBidi"/>
      <w:b/>
      <w:iCs/>
      <w:sz w:val="26"/>
      <w:szCs w:val="22"/>
    </w:rPr>
  </w:style>
  <w:style w:type="character" w:customStyle="1" w:styleId="mejsoffscreen">
    <w:name w:val="mejs__offscreen"/>
    <w:basedOn w:val="DefaultParagraphFont"/>
    <w:rsid w:val="00AF04E9"/>
  </w:style>
  <w:style w:type="character" w:customStyle="1" w:styleId="mtitle">
    <w:name w:val="mtitle"/>
    <w:basedOn w:val="DefaultParagraphFont"/>
    <w:rsid w:val="00AF04E9"/>
  </w:style>
  <w:style w:type="character" w:customStyle="1" w:styleId="video-meta">
    <w:name w:val="video-meta"/>
    <w:basedOn w:val="DefaultParagraphFont"/>
    <w:rsid w:val="00AF04E9"/>
  </w:style>
  <w:style w:type="character" w:customStyle="1" w:styleId="video-meta-sep">
    <w:name w:val="video-meta-sep"/>
    <w:basedOn w:val="DefaultParagraphFont"/>
    <w:rsid w:val="00AF04E9"/>
  </w:style>
  <w:style w:type="character" w:customStyle="1" w:styleId="video-name">
    <w:name w:val="video-name"/>
    <w:basedOn w:val="DefaultParagraphFont"/>
    <w:rsid w:val="00AF04E9"/>
  </w:style>
  <w:style w:type="paragraph" w:customStyle="1" w:styleId="component-root-0-2-57">
    <w:name w:val="component-root-0-2-57"/>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itation-number">
    <w:name w:val="citation-number"/>
    <w:basedOn w:val="DefaultParagraphFont"/>
    <w:rsid w:val="00AF04E9"/>
  </w:style>
  <w:style w:type="paragraph" w:customStyle="1" w:styleId="chapter-para">
    <w:name w:val="chapter-para"/>
    <w:basedOn w:val="Normal"/>
    <w:rsid w:val="00AF04E9"/>
    <w:pPr>
      <w:spacing w:before="100" w:beforeAutospacing="1" w:after="100" w:afterAutospacing="1"/>
    </w:pPr>
    <w:rPr>
      <w:rFonts w:eastAsia="Times New Roman"/>
      <w:sz w:val="24"/>
      <w:lang w:eastAsia="ko-KR"/>
    </w:rPr>
  </w:style>
  <w:style w:type="character" w:customStyle="1" w:styleId="webprefix-num">
    <w:name w:val="web_prefix-num"/>
    <w:basedOn w:val="DefaultParagraphFont"/>
    <w:rsid w:val="00AF04E9"/>
  </w:style>
  <w:style w:type="paragraph" w:customStyle="1" w:styleId="websource">
    <w:name w:val="web_sourc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webtext-left">
    <w:name w:val="web_text-left"/>
    <w:basedOn w:val="Normal"/>
    <w:rsid w:val="00AF04E9"/>
    <w:pPr>
      <w:spacing w:before="100" w:beforeAutospacing="1" w:after="100" w:afterAutospacing="1" w:line="240" w:lineRule="auto"/>
    </w:pPr>
    <w:rPr>
      <w:rFonts w:ascii="Times New Roman" w:eastAsia="Times New Roman" w:hAnsi="Times New Roman" w:cs="Times New Roman"/>
      <w:sz w:val="24"/>
    </w:rPr>
  </w:style>
  <w:style w:type="numbering" w:customStyle="1" w:styleId="CurrentList1">
    <w:name w:val="CurrentList1"/>
    <w:rsid w:val="00AF04E9"/>
    <w:pPr>
      <w:numPr>
        <w:numId w:val="8"/>
      </w:numPr>
    </w:pPr>
  </w:style>
  <w:style w:type="numbering" w:customStyle="1" w:styleId="CurrentList2">
    <w:name w:val="CurrentList2"/>
    <w:rsid w:val="00AF04E9"/>
    <w:pPr>
      <w:numPr>
        <w:numId w:val="9"/>
      </w:numPr>
    </w:pPr>
  </w:style>
  <w:style w:type="numbering" w:customStyle="1" w:styleId="CurrentList10">
    <w:name w:val="CurrentList10"/>
    <w:rsid w:val="00AF04E9"/>
    <w:pPr>
      <w:numPr>
        <w:numId w:val="1"/>
      </w:numPr>
    </w:pPr>
  </w:style>
  <w:style w:type="numbering" w:customStyle="1" w:styleId="CurrentList20">
    <w:name w:val="CurrentList20"/>
    <w:rsid w:val="00AF04E9"/>
    <w:pPr>
      <w:numPr>
        <w:numId w:val="2"/>
      </w:numPr>
    </w:pPr>
  </w:style>
  <w:style w:type="paragraph" w:customStyle="1" w:styleId="texttext1fzle">
    <w:name w:val="text__text__1fzle"/>
    <w:basedOn w:val="Normal"/>
    <w:rsid w:val="00AF04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rdanAnalytics">
    <w:name w:val="Jordan Analytics"/>
    <w:basedOn w:val="Heading4"/>
    <w:link w:val="JordanAnalyticsChar"/>
    <w:autoRedefine/>
    <w:uiPriority w:val="4"/>
    <w:qFormat/>
    <w:rsid w:val="00AF04E9"/>
  </w:style>
  <w:style w:type="character" w:customStyle="1" w:styleId="JordanAnalyticsChar">
    <w:name w:val="Jordan Analytics Char"/>
    <w:basedOn w:val="DefaultParagraphFont"/>
    <w:link w:val="JordanAnalytics"/>
    <w:uiPriority w:val="4"/>
    <w:rsid w:val="00AF04E9"/>
    <w:rPr>
      <w:rFonts w:ascii="Calibri" w:eastAsiaTheme="majorEastAsia" w:hAnsi="Calibri" w:cstheme="majorBidi"/>
      <w:b/>
      <w:i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op-ed-commercializing-space-before-a-commercial-leo-market-can-flourish-the-iss-must-be-retired/" TargetMode="External"/><Relationship Id="rId18" Type="http://schemas.openxmlformats.org/officeDocument/2006/relationships/hyperlink" Target="https://www.space.com/18849-elon-musk.html" TargetMode="External"/><Relationship Id="rId26" Type="http://schemas.openxmlformats.org/officeDocument/2006/relationships/hyperlink" Target="https://www.washingtonpost.com/outlook/2022/03/01/information-war-zelensky-ukraine-putin-russia/" TargetMode="External"/><Relationship Id="rId3" Type="http://schemas.openxmlformats.org/officeDocument/2006/relationships/customXml" Target="../customXml/item3.xml"/><Relationship Id="rId21" Type="http://schemas.openxmlformats.org/officeDocument/2006/relationships/hyperlink" Target="https://www.space.com/spacex-30000-more-starlink-satellites.html" TargetMode="External"/><Relationship Id="rId7" Type="http://schemas.openxmlformats.org/officeDocument/2006/relationships/settings" Target="settings.xml"/><Relationship Id="rId12" Type="http://schemas.openxmlformats.org/officeDocument/2006/relationships/hyperlink" Target="https://scholarship.law.umn.edu/cgi/viewcontent.cgi?article=1006&amp;context=mjlst" TargetMode="External"/><Relationship Id="rId17" Type="http://schemas.openxmlformats.org/officeDocument/2006/relationships/hyperlink" Target="https://www.space.com/28305-spacex-satellite-internet-seattle.html" TargetMode="External"/><Relationship Id="rId25" Type="http://schemas.openxmlformats.org/officeDocument/2006/relationships/hyperlink" Target="https://www.space.com/18962-spacex-falcon-9.html" TargetMode="External"/><Relationship Id="rId2" Type="http://schemas.openxmlformats.org/officeDocument/2006/relationships/customXml" Target="../customXml/item2.xml"/><Relationship Id="rId16" Type="http://schemas.openxmlformats.org/officeDocument/2006/relationships/hyperlink" Target="https://www.space.com/author/elizabeth-howell" TargetMode="External"/><Relationship Id="rId20" Type="http://schemas.openxmlformats.org/officeDocument/2006/relationships/hyperlink" Target="https://www.space.com/spacex-starlink-internet-satellites-mars-colonizatio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i.org/wp-content/uploads/2012/04/Rand-Simberg-Homesteading-the-Final-Frontier.pdf%5d//" TargetMode="External"/><Relationship Id="rId24" Type="http://schemas.openxmlformats.org/officeDocument/2006/relationships/hyperlink" Target="https://www.space.com/spacex-launches-60-starlink-internet-satellites.html" TargetMode="External"/><Relationship Id="rId5" Type="http://schemas.openxmlformats.org/officeDocument/2006/relationships/numbering" Target="numbering.xml"/><Relationship Id="rId15" Type="http://schemas.openxmlformats.org/officeDocument/2006/relationships/hyperlink" Target="https://www.space.com/author/tereza-pultarova" TargetMode="External"/><Relationship Id="rId23" Type="http://schemas.openxmlformats.org/officeDocument/2006/relationships/hyperlink" Target="https://licensing.fcc.gov/cgi-bin/ws.exe/prod/ib/forms/attachment_menu.hts?id_app_num=128513&amp;acct=599269&amp;id_form_num=15&amp;filing_key=-425955"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space.com/54-earth-history-composition-and-atmosphere.html"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space.com/author/adam-mann" TargetMode="External"/><Relationship Id="rId22" Type="http://schemas.openxmlformats.org/officeDocument/2006/relationships/hyperlink" Target="https://www.esa.int/Safety_Security/Space_Debris/Space_debris_by_the_number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14</Pages>
  <Words>5842</Words>
  <Characters>33302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Anshul Gulati</cp:lastModifiedBy>
  <cp:revision>51</cp:revision>
  <dcterms:created xsi:type="dcterms:W3CDTF">2022-04-23T14:16:00Z</dcterms:created>
  <dcterms:modified xsi:type="dcterms:W3CDTF">2022-04-23T18:23:00Z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