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F0B55" w14:textId="77777777" w:rsidR="00C20181" w:rsidRDefault="00C20181" w:rsidP="00C20181">
      <w:pPr>
        <w:pStyle w:val="Heading3"/>
      </w:pPr>
      <w:r>
        <w:t>NC: LogCon</w:t>
      </w:r>
    </w:p>
    <w:p w14:paraId="3972CAC5" w14:textId="77777777" w:rsidR="00C20181" w:rsidRDefault="00C20181" w:rsidP="00C20181">
      <w:pPr>
        <w:pStyle w:val="Heading4"/>
      </w:pPr>
      <w:r>
        <w:t xml:space="preserve">I value logic, as debate method at large is logic. Additionally – ought is “used to express logical consequence” as defined by Merriam-Webster </w:t>
      </w:r>
    </w:p>
    <w:p w14:paraId="03D9AA08" w14:textId="77777777" w:rsidR="00C20181" w:rsidRPr="002A2912" w:rsidRDefault="00C20181" w:rsidP="00C20181"/>
    <w:p w14:paraId="505CACCD" w14:textId="77777777" w:rsidR="00C20181" w:rsidRPr="000F1858" w:rsidRDefault="00C20181" w:rsidP="00C20181">
      <w:pPr>
        <w:pStyle w:val="Heading4"/>
      </w:pPr>
      <w:r>
        <w:t>Thus, the burden of the negative is to prove that the aff will not logically happen in the status quo, making the aff burden to prove that it will. This is functionally our standards, as this provides a win condition for each debater and functions as an offense filter – 4 reasons</w:t>
      </w:r>
    </w:p>
    <w:p w14:paraId="0E5E21A6" w14:textId="77777777" w:rsidR="00C20181" w:rsidRDefault="00C20181" w:rsidP="00C20181">
      <w:pPr>
        <w:pStyle w:val="Heading4"/>
      </w:pPr>
      <w:r>
        <w:t>1] – Debate Method is Logic – everything stems from logical reasoning, including our arguments – logical syllogisms like the story the affirmative tries to tell prove that</w:t>
      </w:r>
    </w:p>
    <w:p w14:paraId="4C3D835E" w14:textId="77777777" w:rsidR="00C20181" w:rsidRDefault="00C20181" w:rsidP="00C20181"/>
    <w:p w14:paraId="6EE5917A" w14:textId="77777777" w:rsidR="00C20181" w:rsidRPr="00651245" w:rsidRDefault="00C20181" w:rsidP="00C20181">
      <w:pPr>
        <w:pStyle w:val="Heading4"/>
      </w:pPr>
      <w:r>
        <w:t>2] Semantics</w:t>
      </w:r>
    </w:p>
    <w:p w14:paraId="780AD779" w14:textId="77777777" w:rsidR="00C20181" w:rsidRPr="00A257D8" w:rsidRDefault="00C20181" w:rsidP="00C20181">
      <w:pPr>
        <w:pStyle w:val="Heading4"/>
        <w:spacing w:line="240" w:lineRule="auto"/>
        <w:rPr>
          <w:rFonts w:cs="Times New Roman"/>
        </w:rPr>
      </w:pPr>
      <w:r>
        <w:rPr>
          <w:rFonts w:cs="Times New Roman"/>
        </w:rPr>
        <w:t xml:space="preserve">2A] </w:t>
      </w:r>
      <w:r w:rsidRPr="00A257D8">
        <w:rPr>
          <w:rFonts w:cs="Times New Roman"/>
        </w:rPr>
        <w:t>Text – Oxford Dictionary defines ought as “used to indicate something that is probable.”</w:t>
      </w:r>
    </w:p>
    <w:p w14:paraId="52F93B5C" w14:textId="77777777" w:rsidR="00C20181" w:rsidRPr="00A257D8" w:rsidRDefault="00C20181" w:rsidP="00C20181">
      <w:pPr>
        <w:spacing w:line="240" w:lineRule="auto"/>
      </w:pPr>
      <w:r>
        <w:t>(</w:t>
      </w:r>
      <w:hyperlink r:id="rId6" w:history="1">
        <w:r w:rsidRPr="001150E8">
          <w:rPr>
            <w:rStyle w:val="Hyperlink"/>
          </w:rPr>
          <w:t>https://en.oxforddictionaries.com/definition/ought</w:t>
        </w:r>
      </w:hyperlink>
      <w:r>
        <w:t>)</w:t>
      </w:r>
    </w:p>
    <w:p w14:paraId="3E6722BF" w14:textId="77777777" w:rsidR="00C20181" w:rsidRPr="00A257D8" w:rsidRDefault="00C20181" w:rsidP="00C20181">
      <w:pPr>
        <w:pStyle w:val="Heading4"/>
        <w:spacing w:line="240" w:lineRule="auto"/>
        <w:rPr>
          <w:rFonts w:cs="Times New Roman"/>
        </w:rPr>
      </w:pPr>
      <w:r>
        <w:rPr>
          <w:rFonts w:cs="Times New Roman"/>
        </w:rPr>
        <w:t xml:space="preserve">2B] </w:t>
      </w:r>
      <w:r w:rsidRPr="00A257D8">
        <w:rPr>
          <w:rFonts w:cs="Times New Roman"/>
        </w:rPr>
        <w:t>Ought is “used to express logical consequence” as defined by Merriam-Webster</w:t>
      </w:r>
      <w:r>
        <w:rPr>
          <w:rFonts w:cs="Times New Roman"/>
        </w:rPr>
        <w:t>, as we mentioned above</w:t>
      </w:r>
    </w:p>
    <w:p w14:paraId="15ACC990" w14:textId="77777777" w:rsidR="00C20181" w:rsidRDefault="00C20181" w:rsidP="00C20181">
      <w:pPr>
        <w:spacing w:line="240" w:lineRule="auto"/>
      </w:pPr>
      <w:r w:rsidRPr="00A257D8">
        <w:t>(</w:t>
      </w:r>
      <w:hyperlink r:id="rId7" w:history="1">
        <w:r w:rsidRPr="00A257D8">
          <w:t>http://www.merriam-webster.com/dictionary/ought</w:t>
        </w:r>
      </w:hyperlink>
      <w:r w:rsidRPr="00A257D8">
        <w:t xml:space="preserve">) </w:t>
      </w:r>
    </w:p>
    <w:p w14:paraId="20BD5A6D" w14:textId="77777777" w:rsidR="00C20181" w:rsidRDefault="00C20181" w:rsidP="00C20181">
      <w:pPr>
        <w:pStyle w:val="Heading4"/>
        <w:tabs>
          <w:tab w:val="center" w:pos="9910"/>
        </w:tabs>
      </w:pPr>
      <w:r>
        <w:t xml:space="preserve">2C] Outweighs on common usage, </w:t>
      </w:r>
      <w:r>
        <w:tab/>
      </w:r>
    </w:p>
    <w:p w14:paraId="1B42DB85" w14:textId="77777777" w:rsidR="00C20181" w:rsidRDefault="00C20181" w:rsidP="00C20181">
      <w:r w:rsidRPr="00117DBA">
        <w:t xml:space="preserve">Richard </w:t>
      </w:r>
      <w:r w:rsidRPr="00117DBA">
        <w:rPr>
          <w:rStyle w:val="Style13ptBold"/>
        </w:rPr>
        <w:t>Robinson</w:t>
      </w:r>
      <w:r>
        <w:rPr>
          <w:rStyle w:val="Style13ptBold"/>
        </w:rPr>
        <w:t xml:space="preserve"> 2</w:t>
      </w:r>
      <w:r w:rsidRPr="00117DBA">
        <w:t>, “Ought and Ought Not,” Philosophy, Vol. 46, No. 177 (Jul., 1971), pp. 193-202.)</w:t>
      </w:r>
    </w:p>
    <w:p w14:paraId="6EEC4193" w14:textId="77777777" w:rsidR="00C20181" w:rsidRDefault="00C20181" w:rsidP="00C20181">
      <w:pPr>
        <w:rPr>
          <w:sz w:val="8"/>
        </w:rPr>
      </w:pPr>
      <w:r w:rsidRPr="009E688D">
        <w:rPr>
          <w:b/>
          <w:u w:val="single"/>
        </w:rPr>
        <w:t>"That ought to be easy to find." "He ought to be here soon." "</w:t>
      </w:r>
      <w:r w:rsidRPr="009E688D">
        <w:rPr>
          <w:sz w:val="8"/>
        </w:rPr>
        <w:t xml:space="preserve">I have oiled the bearing and loosened the nut; that ought to do it." </w:t>
      </w:r>
      <w:r w:rsidRPr="009E688D">
        <w:rPr>
          <w:b/>
          <w:u w:val="single"/>
        </w:rPr>
        <w:t xml:space="preserve">"He ought to have reached London by now." </w:t>
      </w:r>
      <w:r w:rsidRPr="00FA30B7">
        <w:rPr>
          <w:b/>
          <w:highlight w:val="yellow"/>
          <w:u w:val="single"/>
        </w:rPr>
        <w:t>Many ought</w:t>
      </w:r>
      <w:r w:rsidRPr="002E6680">
        <w:rPr>
          <w:b/>
          <w:highlight w:val="yellow"/>
          <w:u w:val="single"/>
        </w:rPr>
        <w:t>-sentences express neither a prescription nor a valuation, but an estimate of probability. "He ought to be here soon" can be meant in the same sense as "He will probably be here soon</w:t>
      </w:r>
      <w:r w:rsidRPr="009E688D">
        <w:rPr>
          <w:b/>
          <w:u w:val="single"/>
        </w:rPr>
        <w:t xml:space="preserve">." </w:t>
      </w:r>
      <w:r w:rsidRPr="009E688D">
        <w:rPr>
          <w:sz w:val="8"/>
        </w:rPr>
        <w:t>Thus there are at least four uses</w:t>
      </w:r>
    </w:p>
    <w:p w14:paraId="789C9072" w14:textId="77777777" w:rsidR="00C20181" w:rsidRDefault="00C20181" w:rsidP="00C20181">
      <w:pPr>
        <w:pStyle w:val="Heading4"/>
        <w:rPr>
          <w:rFonts w:cs="Calibri"/>
        </w:rPr>
      </w:pPr>
      <w:r>
        <w:rPr>
          <w:rFonts w:cs="Calibri"/>
        </w:rPr>
        <w:t xml:space="preserve">2D] And, </w:t>
      </w:r>
      <w:r w:rsidRPr="00F63D3C">
        <w:rPr>
          <w:rFonts w:cs="Calibri"/>
        </w:rPr>
        <w:t>Neg definition choice – the aff should have defined ought</w:t>
      </w:r>
      <w:r>
        <w:rPr>
          <w:rFonts w:cs="Calibri"/>
        </w:rPr>
        <w:t xml:space="preserve"> with a definition</w:t>
      </w:r>
      <w:r w:rsidRPr="00F63D3C">
        <w:rPr>
          <w:rFonts w:cs="Calibri"/>
        </w:rPr>
        <w:t xml:space="preserve"> in the 1ac </w:t>
      </w:r>
      <w:r>
        <w:rPr>
          <w:rFonts w:cs="Calibri"/>
        </w:rPr>
        <w:t>because</w:t>
      </w:r>
      <w:r w:rsidRPr="00F63D3C">
        <w:rPr>
          <w:rFonts w:cs="Calibri"/>
        </w:rPr>
        <w:t xml:space="preserve"> it was in the rez so it’s predictable contestation, by not doing so they have forfeited their right to read a new definition – kills 1NC strategy since I premised my engagement on a lack of your definition. </w:t>
      </w:r>
    </w:p>
    <w:p w14:paraId="295E62EC" w14:textId="77777777" w:rsidR="00C20181" w:rsidRPr="00271414" w:rsidRDefault="00C20181" w:rsidP="00C20181"/>
    <w:p w14:paraId="2505B4CE" w14:textId="77777777" w:rsidR="00C20181" w:rsidRDefault="00C20181" w:rsidP="00C20181">
      <w:pPr>
        <w:pStyle w:val="Heading4"/>
      </w:pPr>
      <w:r>
        <w:t xml:space="preserve">3] Access - My model of debate ask debaters to think and is not controlled by research that is inherent unfair via coaching and money.  Whereas questions of truth and logic are accessible to all </w:t>
      </w:r>
    </w:p>
    <w:p w14:paraId="66F5F7BC" w14:textId="77777777" w:rsidR="00C20181" w:rsidRDefault="00C20181" w:rsidP="00C20181"/>
    <w:p w14:paraId="052DCA48" w14:textId="77777777" w:rsidR="00C20181" w:rsidRDefault="00C20181" w:rsidP="00C20181">
      <w:pPr>
        <w:pStyle w:val="Heading4"/>
      </w:pPr>
    </w:p>
    <w:p w14:paraId="48B5DD9C" w14:textId="77777777" w:rsidR="00C20181" w:rsidRDefault="00C20181" w:rsidP="00C20181">
      <w:pPr>
        <w:pStyle w:val="Heading4"/>
      </w:pPr>
      <w:r>
        <w:t>Next is my offense</w:t>
      </w:r>
    </w:p>
    <w:p w14:paraId="04037F05" w14:textId="77777777" w:rsidR="00C20181" w:rsidRDefault="00C20181" w:rsidP="00C20181">
      <w:pPr>
        <w:pStyle w:val="Heading4"/>
      </w:pPr>
      <w:r>
        <w:t>1] Inherency (explain what this is) – either a) the aff is non-inherent and you vote neg on presumption or b) it is and the aff wouldn’t logically happen in the status quo</w:t>
      </w:r>
    </w:p>
    <w:p w14:paraId="152C9206" w14:textId="77777777" w:rsidR="00C20181" w:rsidRDefault="00C20181" w:rsidP="00C20181"/>
    <w:p w14:paraId="69EAB44A" w14:textId="77777777" w:rsidR="00C20181" w:rsidRPr="00B6527E" w:rsidRDefault="00C20181" w:rsidP="00C20181">
      <w:r>
        <w:t>Before I begin my next offs -- s</w:t>
      </w:r>
    </w:p>
    <w:p w14:paraId="6C1358FE" w14:textId="77777777" w:rsidR="00C20181" w:rsidRPr="00E563B8" w:rsidRDefault="00C20181" w:rsidP="00C20181">
      <w:pPr>
        <w:pStyle w:val="Heading3"/>
        <w:spacing w:before="0" w:line="240" w:lineRule="auto"/>
        <w:rPr>
          <w:rFonts w:ascii="Times New Roman" w:hAnsi="Times New Roman" w:cs="Times New Roman"/>
        </w:rPr>
      </w:pPr>
      <w:r w:rsidRPr="00E563B8">
        <w:rPr>
          <w:rFonts w:ascii="Times New Roman" w:hAnsi="Times New Roman" w:cs="Times New Roman"/>
        </w:rPr>
        <w:t>CP: US Production</w:t>
      </w:r>
    </w:p>
    <w:p w14:paraId="3D49E782" w14:textId="77777777" w:rsidR="00C20181" w:rsidRPr="00E563B8" w:rsidRDefault="00C20181" w:rsidP="00C20181">
      <w:pPr>
        <w:pStyle w:val="Heading4"/>
        <w:spacing w:before="0" w:line="240" w:lineRule="auto"/>
        <w:rPr>
          <w:rFonts w:ascii="Times New Roman" w:hAnsi="Times New Roman" w:cs="Times New Roman"/>
        </w:rPr>
      </w:pPr>
      <w:r w:rsidRPr="00E563B8">
        <w:rPr>
          <w:rFonts w:ascii="Times New Roman" w:hAnsi="Times New Roman" w:cs="Times New Roman"/>
        </w:rPr>
        <w:t>The United States federal government working with allies should:</w:t>
      </w:r>
    </w:p>
    <w:p w14:paraId="57433AF8" w14:textId="77777777" w:rsidR="00C20181" w:rsidRPr="00E563B8" w:rsidRDefault="00C20181" w:rsidP="00C20181">
      <w:pPr>
        <w:pStyle w:val="Heading4"/>
        <w:spacing w:before="0" w:line="240" w:lineRule="auto"/>
        <w:rPr>
          <w:rFonts w:ascii="Times New Roman" w:hAnsi="Times New Roman" w:cs="Times New Roman"/>
          <w:color w:val="000000"/>
        </w:rPr>
      </w:pPr>
      <w:r w:rsidRPr="00E563B8">
        <w:rPr>
          <w:rFonts w:ascii="Times New Roman" w:hAnsi="Times New Roman" w:cs="Times New Roman"/>
        </w:rPr>
        <w:t>- substantially increase production and global distribution of the COVID-19 Vaccine</w:t>
      </w:r>
      <w:r>
        <w:rPr>
          <w:rFonts w:ascii="Times New Roman" w:hAnsi="Times New Roman" w:cs="Times New Roman"/>
        </w:rPr>
        <w:t xml:space="preserve"> </w:t>
      </w:r>
      <w:r w:rsidRPr="00E563B8">
        <w:rPr>
          <w:rFonts w:ascii="Times New Roman" w:hAnsi="Times New Roman" w:cs="Times New Roman"/>
          <w:color w:val="000000"/>
        </w:rPr>
        <w:t>and</w:t>
      </w:r>
    </w:p>
    <w:p w14:paraId="493A26A4" w14:textId="77777777" w:rsidR="00C20181" w:rsidRPr="00E563B8" w:rsidRDefault="00C20181" w:rsidP="00C20181">
      <w:pPr>
        <w:pStyle w:val="Heading4"/>
        <w:spacing w:before="0" w:line="240" w:lineRule="auto"/>
        <w:rPr>
          <w:rFonts w:ascii="Times New Roman" w:hAnsi="Times New Roman" w:cs="Times New Roman"/>
        </w:rPr>
      </w:pPr>
      <w:r w:rsidRPr="00E563B8">
        <w:rPr>
          <w:rFonts w:ascii="Times New Roman" w:hAnsi="Times New Roman" w:cs="Times New Roman"/>
        </w:rPr>
        <w:t>- cooperate with allies to achieve increased production and global distribution of the COVID-19 Vaccine.</w:t>
      </w:r>
    </w:p>
    <w:p w14:paraId="56E946A8" w14:textId="77777777" w:rsidR="00C20181" w:rsidRPr="00E563B8" w:rsidRDefault="00C20181" w:rsidP="00C20181">
      <w:pPr>
        <w:spacing w:line="240" w:lineRule="auto"/>
        <w:rPr>
          <w:rFonts w:ascii="Times New Roman" w:hAnsi="Times New Roman" w:cs="Times New Roman"/>
        </w:rPr>
      </w:pPr>
    </w:p>
    <w:p w14:paraId="4E487625" w14:textId="77777777" w:rsidR="00C20181" w:rsidRPr="00E563B8" w:rsidRDefault="00C20181" w:rsidP="00C20181">
      <w:pPr>
        <w:pStyle w:val="Heading4"/>
        <w:spacing w:before="0" w:line="240" w:lineRule="auto"/>
        <w:rPr>
          <w:rFonts w:ascii="Times New Roman" w:hAnsi="Times New Roman" w:cs="Times New Roman"/>
        </w:rPr>
      </w:pPr>
      <w:r w:rsidRPr="00E563B8">
        <w:rPr>
          <w:rFonts w:ascii="Times New Roman" w:hAnsi="Times New Roman" w:cs="Times New Roman"/>
        </w:rPr>
        <w:t xml:space="preserve">That comparatively solves better – IP rights don’t hinder vaccine cooperation, </w:t>
      </w:r>
      <w:r w:rsidRPr="00E563B8">
        <w:rPr>
          <w:rFonts w:ascii="Times New Roman" w:hAnsi="Times New Roman" w:cs="Times New Roman"/>
          <w:u w:val="single"/>
        </w:rPr>
        <w:t>but</w:t>
      </w:r>
      <w:r w:rsidRPr="00E563B8">
        <w:rPr>
          <w:rFonts w:ascii="Times New Roman" w:hAnsi="Times New Roman" w:cs="Times New Roman"/>
        </w:rPr>
        <w:t xml:space="preserve"> manufacturing capacity </w:t>
      </w:r>
      <w:r w:rsidRPr="00E563B8">
        <w:rPr>
          <w:rFonts w:ascii="Times New Roman" w:hAnsi="Times New Roman" w:cs="Times New Roman"/>
          <w:u w:val="single"/>
        </w:rPr>
        <w:t>is</w:t>
      </w:r>
      <w:r w:rsidRPr="00E563B8">
        <w:rPr>
          <w:rFonts w:ascii="Times New Roman" w:hAnsi="Times New Roman" w:cs="Times New Roman"/>
        </w:rPr>
        <w:t xml:space="preserve"> the current constraint.</w:t>
      </w:r>
    </w:p>
    <w:p w14:paraId="4CE93E7C" w14:textId="77777777" w:rsidR="00C20181" w:rsidRPr="00E563B8" w:rsidRDefault="00C20181" w:rsidP="00C20181">
      <w:pPr>
        <w:spacing w:line="240" w:lineRule="auto"/>
        <w:rPr>
          <w:rFonts w:ascii="Times New Roman" w:hAnsi="Times New Roman" w:cs="Times New Roman"/>
        </w:rPr>
      </w:pPr>
      <w:r w:rsidRPr="00E563B8">
        <w:rPr>
          <w:rFonts w:ascii="Times New Roman" w:hAnsi="Times New Roman" w:cs="Times New Roman"/>
        </w:rPr>
        <w:t xml:space="preserve">Hans </w:t>
      </w:r>
      <w:r w:rsidRPr="00E563B8">
        <w:rPr>
          <w:rStyle w:val="Style13ptBold"/>
          <w:rFonts w:ascii="Times New Roman" w:hAnsi="Times New Roman" w:cs="Times New Roman"/>
        </w:rPr>
        <w:t>Sauer 6-17</w:t>
      </w:r>
      <w:r w:rsidRPr="00E563B8">
        <w:rPr>
          <w:rFonts w:ascii="Times New Roman" w:hAnsi="Times New Roman" w:cs="Times New Roman"/>
        </w:rPr>
        <w:t xml:space="preserve"> [(Deputy General Counsel, Biotechnology Industry Organization.) “Web event — Confronting Joe Biden’s proposed TRIPS waiver for COVID-19 vaccines and treatments” https://www.aei.org/wp-content/uploads/2021/06/210617-Confronting-Joe-Bidens-proposed-TRIPS-waiver.pdf?x91208&amp;x91208] ¶</w:t>
      </w:r>
    </w:p>
    <w:p w14:paraId="2B0EFB1B" w14:textId="77777777" w:rsidR="00C20181" w:rsidRPr="00E563B8" w:rsidRDefault="00C20181" w:rsidP="00C20181">
      <w:pPr>
        <w:spacing w:line="240" w:lineRule="auto"/>
        <w:rPr>
          <w:rFonts w:ascii="Times New Roman" w:hAnsi="Times New Roman" w:cs="Times New Roman"/>
          <w:sz w:val="14"/>
        </w:rPr>
      </w:pPr>
      <w:r w:rsidRPr="00E563B8">
        <w:rPr>
          <w:rFonts w:ascii="Times New Roman" w:hAnsi="Times New Roman" w:cs="Times New Roman"/>
          <w:sz w:val="14"/>
        </w:rPr>
        <w:t xml:space="preserve">But contrary to what Lori said, </w:t>
      </w:r>
      <w:r w:rsidRPr="00DD1FCA">
        <w:rPr>
          <w:rFonts w:ascii="Times New Roman" w:hAnsi="Times New Roman" w:cs="Times New Roman"/>
          <w:b/>
          <w:bCs/>
          <w:highlight w:val="cyan"/>
          <w:u w:val="single"/>
        </w:rPr>
        <w:t>there are genuine real problems in the supply chain</w:t>
      </w:r>
      <w:r w:rsidRPr="00E563B8">
        <w:rPr>
          <w:rFonts w:ascii="Times New Roman" w:hAnsi="Times New Roman" w:cs="Times New Roman"/>
          <w:sz w:val="14"/>
        </w:rPr>
        <w:t xml:space="preserve"> that are </w:t>
      </w:r>
      <w:r w:rsidRPr="00DD1FCA">
        <w:rPr>
          <w:rFonts w:ascii="Times New Roman" w:hAnsi="Times New Roman" w:cs="Times New Roman"/>
          <w:b/>
          <w:bCs/>
          <w:highlight w:val="cyan"/>
          <w:u w:val="single"/>
        </w:rPr>
        <w:t>not caused by patents</w:t>
      </w:r>
      <w:r w:rsidRPr="00E563B8">
        <w:rPr>
          <w:rFonts w:ascii="Times New Roman" w:hAnsi="Times New Roman" w:cs="Times New Roman"/>
          <w:sz w:val="14"/>
        </w:rPr>
        <w:t>, that are simply cau</w:t>
      </w:r>
      <w:r w:rsidRPr="00E563B8">
        <w:rPr>
          <w:rFonts w:ascii="Times New Roman" w:hAnsi="Times New Roman" w:cs="Times New Roman"/>
          <w:u w:val="single"/>
        </w:rPr>
        <w:t>sed by the unavailability and the constraints on existing capacity.</w:t>
      </w:r>
      <w:r w:rsidRPr="00E563B8">
        <w:rPr>
          <w:rFonts w:ascii="Times New Roman" w:hAnsi="Times New Roman" w:cs="Times New Roman"/>
          <w:sz w:val="14"/>
        </w:rPr>
        <w:t xml:space="preserve"> There is in this world such a thing as maxed-out capacity that just can’t be increased on a dime. </w:t>
      </w:r>
      <w:r w:rsidRPr="00E563B8">
        <w:rPr>
          <w:rFonts w:ascii="Times New Roman" w:hAnsi="Times New Roman" w:cs="Times New Roman"/>
          <w:u w:val="single"/>
        </w:rPr>
        <w:t>It’s not all due to intellectual property</w:t>
      </w:r>
      <w:r w:rsidRPr="00E563B8">
        <w:rPr>
          <w:rFonts w:ascii="Times New Roman" w:hAnsi="Times New Roman" w:cs="Times New Roman"/>
          <w:sz w:val="14"/>
        </w:rPr>
        <w:t xml:space="preserve">. This is true for existing vaccines as well as for vaccine raw materials. </w:t>
      </w:r>
      <w:r w:rsidRPr="00E563B8">
        <w:rPr>
          <w:rFonts w:ascii="Times New Roman" w:hAnsi="Times New Roman" w:cs="Times New Roman"/>
          <w:u w:val="single"/>
        </w:rPr>
        <w:t>There are trade barriers. There are export restrictions</w:t>
      </w:r>
      <w:r w:rsidRPr="00E563B8">
        <w:rPr>
          <w:rFonts w:ascii="Times New Roman" w:hAnsi="Times New Roman" w:cs="Times New Roman"/>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E563B8">
        <w:rPr>
          <w:rFonts w:ascii="Times New Roman" w:hAnsi="Times New Roman" w:cs="Times New Roman"/>
          <w:u w:val="single"/>
        </w:rPr>
        <w:t>with respect to vaccines, not many governments took decisive action</w:t>
      </w:r>
      <w:r w:rsidRPr="00E563B8">
        <w:rPr>
          <w:rFonts w:ascii="Times New Roman" w:hAnsi="Times New Roman" w:cs="Times New Roman"/>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DD1FCA">
        <w:rPr>
          <w:rFonts w:ascii="Times New Roman" w:hAnsi="Times New Roman" w:cs="Times New Roman"/>
          <w:b/>
          <w:bCs/>
          <w:highlight w:val="cyan"/>
          <w:u w:val="single"/>
        </w:rPr>
        <w:t>So why will the waiver not work</w:t>
      </w:r>
      <w:r w:rsidRPr="00E563B8">
        <w:rPr>
          <w:rFonts w:ascii="Times New Roman" w:hAnsi="Times New Roman" w:cs="Times New Roman"/>
          <w:sz w:val="14"/>
        </w:rPr>
        <w:t xml:space="preserve">? Well, first of all, </w:t>
      </w:r>
      <w:r w:rsidRPr="00E563B8">
        <w:rPr>
          <w:rFonts w:ascii="Times New Roman" w:hAnsi="Times New Roman" w:cs="Times New Roman"/>
          <w:u w:val="single"/>
        </w:rPr>
        <w:t>with complex technology like</w:t>
      </w:r>
      <w:r w:rsidRPr="00E563B8">
        <w:rPr>
          <w:rFonts w:ascii="Times New Roman" w:hAnsi="Times New Roman" w:cs="Times New Roman"/>
          <w:sz w:val="14"/>
        </w:rPr>
        <w:t xml:space="preserve"> vaccines, Lori touched on it, </w:t>
      </w:r>
      <w:r w:rsidRPr="00E563B8">
        <w:rPr>
          <w:rFonts w:ascii="Times New Roman" w:hAnsi="Times New Roman" w:cs="Times New Roman"/>
          <w:u w:val="single"/>
        </w:rPr>
        <w:t>reverse engineering, like you would for a small molecule drug, is much more difficult if not impossible</w:t>
      </w:r>
      <w:r w:rsidRPr="00E563B8">
        <w:rPr>
          <w:rFonts w:ascii="Times New Roman" w:hAnsi="Times New Roman" w:cs="Times New Roman"/>
          <w:sz w:val="14"/>
        </w:rPr>
        <w:t xml:space="preserve">. </w:t>
      </w:r>
      <w:r w:rsidRPr="00E563B8">
        <w:rPr>
          <w:rFonts w:ascii="Times New Roman" w:hAnsi="Times New Roman" w:cs="Times New Roman"/>
          <w:u w:val="single"/>
        </w:rPr>
        <w:t>But it depends very much more than small molecule drugs on cooperation</w:t>
      </w:r>
      <w:r w:rsidRPr="00E563B8">
        <w:rPr>
          <w:rFonts w:ascii="Times New Roman" w:hAnsi="Times New Roman" w:cs="Times New Roman"/>
          <w:sz w:val="14"/>
        </w:rPr>
        <w:t xml:space="preserve">, on voluntary transfer of technology, and on mutual assistance. </w:t>
      </w:r>
      <w:r w:rsidRPr="00E563B8">
        <w:rPr>
          <w:rFonts w:ascii="Times New Roman" w:hAnsi="Times New Roman" w:cs="Times New Roman"/>
          <w:u w:val="single"/>
        </w:rPr>
        <w:t xml:space="preserve">We have seen as part of the pandemic response an unprecedented level of collaborations </w:t>
      </w:r>
      <w:r w:rsidRPr="00E563B8">
        <w:rPr>
          <w:rFonts w:ascii="Times New Roman" w:hAnsi="Times New Roman" w:cs="Times New Roman"/>
          <w:sz w:val="14"/>
        </w:rPr>
        <w:t xml:space="preserve">and cooperation </w:t>
      </w:r>
      <w:r w:rsidRPr="00E563B8">
        <w:rPr>
          <w:rFonts w:ascii="Times New Roman" w:hAnsi="Times New Roman" w:cs="Times New Roman"/>
          <w:u w:val="single"/>
        </w:rPr>
        <w:t>and no indication that IP has stood in the way of the pandemic response</w:t>
      </w:r>
      <w:r w:rsidRPr="00E563B8">
        <w:rPr>
          <w:rFonts w:ascii="Times New Roman" w:hAnsi="Times New Roman" w:cs="Times New Roman"/>
          <w:sz w:val="14"/>
        </w:rPr>
        <w:t xml:space="preserve">. </w:t>
      </w:r>
      <w:r w:rsidRPr="00DD1FCA">
        <w:rPr>
          <w:rFonts w:ascii="Times New Roman" w:hAnsi="Times New Roman" w:cs="Times New Roman"/>
          <w:b/>
          <w:bCs/>
          <w:highlight w:val="cyan"/>
          <w:u w:val="single"/>
        </w:rPr>
        <w:t>The waiver proponents have found zero credible examples of where IP has actually been an obstacle,</w:t>
      </w:r>
      <w:r w:rsidRPr="00E563B8">
        <w:rPr>
          <w:rFonts w:ascii="Times New Roman" w:hAnsi="Times New Roman" w:cs="Times New Roman"/>
          <w:b/>
          <w:bCs/>
          <w:u w:val="single"/>
        </w:rPr>
        <w:t xml:space="preserve"> </w:t>
      </w:r>
      <w:r w:rsidRPr="00E563B8">
        <w:rPr>
          <w:rFonts w:ascii="Times New Roman" w:hAnsi="Times New Roman" w:cs="Times New Roman"/>
          <w:sz w:val="14"/>
        </w:rPr>
        <w:t xml:space="preserve">where somebody has tried to block somebody else from developing a COVID vaccine or other COVID countermeasure, right? It’s not there. </w:t>
      </w:r>
      <w:r w:rsidRPr="00DD1FCA">
        <w:rPr>
          <w:rFonts w:ascii="Times New Roman" w:hAnsi="Times New Roman" w:cs="Times New Roman"/>
          <w:b/>
          <w:bCs/>
          <w:highlight w:val="cyan"/>
          <w:u w:val="single"/>
        </w:rPr>
        <w:t>Second, the myth of this vast global capacity to manufacture COVID vaccines that somehow exists</w:t>
      </w:r>
      <w:r w:rsidRPr="00DD1FCA">
        <w:rPr>
          <w:rFonts w:ascii="Times New Roman" w:hAnsi="Times New Roman" w:cs="Times New Roman"/>
          <w:sz w:val="14"/>
          <w:highlight w:val="cyan"/>
        </w:rPr>
        <w:t xml:space="preserve"> </w:t>
      </w:r>
      <w:r w:rsidRPr="00DD1FCA">
        <w:rPr>
          <w:rFonts w:ascii="Times New Roman" w:hAnsi="Times New Roman" w:cs="Times New Roman"/>
          <w:b/>
          <w:bCs/>
          <w:highlight w:val="cyan"/>
          <w:u w:val="single"/>
        </w:rPr>
        <w:t>out there is unsubstantiated</w:t>
      </w:r>
      <w:r w:rsidRPr="00E563B8">
        <w:rPr>
          <w:rFonts w:ascii="Times New Roman" w:hAnsi="Times New Roman" w:cs="Times New Roman"/>
          <w:sz w:val="14"/>
        </w:rPr>
        <w:t xml:space="preserve"> and frankly, in my opinion, untrue. But there is no such thing as vast untapped, idle capacity that could be turned around on a dime to start making COVID vaccines within weeks or even months</w:t>
      </w:r>
      <w:r w:rsidRPr="00E563B8">
        <w:rPr>
          <w:rFonts w:ascii="Times New Roman" w:hAnsi="Times New Roman" w:cs="Times New Roman"/>
          <w:u w:val="single"/>
        </w:rPr>
        <w:t>. This capacity needs to be built; it needs to be established</w:t>
      </w:r>
      <w:r w:rsidRPr="00E563B8">
        <w:rPr>
          <w:rFonts w:ascii="Times New Roman" w:hAnsi="Times New Roman" w:cs="Times New Roman"/>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E563B8">
        <w:rPr>
          <w:rFonts w:ascii="Times New Roman" w:hAnsi="Times New Roman" w:cs="Times New Roman"/>
          <w:u w:val="single"/>
        </w:rPr>
        <w:t>we definitely have to take global capacity-building more seriously than we did in the past.</w:t>
      </w:r>
      <w:r w:rsidRPr="00E563B8">
        <w:rPr>
          <w:rFonts w:ascii="Times New Roman" w:hAnsi="Times New Roman" w:cs="Times New Roman"/>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E563B8">
        <w:rPr>
          <w:rFonts w:ascii="Times New Roman" w:hAnsi="Times New Roman" w:cs="Times New Roman"/>
          <w:u w:val="single"/>
        </w:rPr>
        <w:t>will need to reduce export restrictions</w:t>
      </w:r>
      <w:r w:rsidRPr="00E563B8">
        <w:rPr>
          <w:rFonts w:ascii="Times New Roman" w:hAnsi="Times New Roman" w:cs="Times New Roman"/>
          <w:sz w:val="14"/>
        </w:rPr>
        <w:t xml:space="preserve">, and we will need to rededicate ourselves to preparing for the next pandemic. As far as this pandemic goes, </w:t>
      </w:r>
      <w:r w:rsidRPr="00DD1FCA">
        <w:rPr>
          <w:rFonts w:ascii="Times New Roman" w:hAnsi="Times New Roman" w:cs="Times New Roman"/>
          <w:b/>
          <w:bCs/>
          <w:highlight w:val="cyan"/>
          <w:u w:val="single"/>
        </w:rPr>
        <w:t>there are 11 vaccines around the world that are already being shot into arms, only four of which come from the global North. How many more vaccines do we want?</w:t>
      </w:r>
      <w:r w:rsidRPr="00E563B8">
        <w:rPr>
          <w:rFonts w:ascii="Times New Roman" w:hAnsi="Times New Roman" w:cs="Times New Roman"/>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DD1FCA">
        <w:rPr>
          <w:rFonts w:ascii="Times New Roman" w:hAnsi="Times New Roman" w:cs="Times New Roman"/>
          <w:b/>
          <w:bCs/>
          <w:highlight w:val="cyan"/>
          <w:u w:val="single"/>
        </w:rPr>
        <w:t>So let’s make more of those. I think that’s going to be the more practical and realistic answer to solving the problem</w:t>
      </w:r>
      <w:r w:rsidRPr="00E563B8">
        <w:rPr>
          <w:rFonts w:ascii="Times New Roman" w:hAnsi="Times New Roman" w:cs="Times New Roman"/>
          <w:sz w:val="14"/>
        </w:rPr>
        <w:t>. And we need to lean on governments to stop export controls and to dedicate themselves to more global equity.</w:t>
      </w:r>
    </w:p>
    <w:p w14:paraId="78C40F66" w14:textId="77777777" w:rsidR="00C20181" w:rsidRPr="00E563B8" w:rsidRDefault="00C20181" w:rsidP="00C20181">
      <w:pPr>
        <w:spacing w:line="240" w:lineRule="auto"/>
        <w:rPr>
          <w:rFonts w:ascii="Times New Roman" w:hAnsi="Times New Roman" w:cs="Times New Roman"/>
        </w:rPr>
      </w:pPr>
    </w:p>
    <w:p w14:paraId="148FBF08" w14:textId="77777777" w:rsidR="00C20181" w:rsidRPr="00E563B8" w:rsidRDefault="00C20181" w:rsidP="00C20181">
      <w:pPr>
        <w:pStyle w:val="Heading4"/>
        <w:spacing w:before="0"/>
        <w:rPr>
          <w:rFonts w:ascii="Times New Roman" w:hAnsi="Times New Roman" w:cs="Times New Roman"/>
        </w:rPr>
      </w:pPr>
      <w:r w:rsidRPr="00E563B8">
        <w:rPr>
          <w:rFonts w:ascii="Times New Roman" w:hAnsi="Times New Roman" w:cs="Times New Roman"/>
        </w:rPr>
        <w:t xml:space="preserve">A vaccine waiver </w:t>
      </w:r>
      <w:r w:rsidRPr="00E563B8">
        <w:rPr>
          <w:rFonts w:ascii="Times New Roman" w:hAnsi="Times New Roman" w:cs="Times New Roman"/>
          <w:u w:val="single"/>
        </w:rPr>
        <w:t>greenlights</w:t>
      </w:r>
      <w:r w:rsidRPr="00E563B8">
        <w:rPr>
          <w:rFonts w:ascii="Times New Roman" w:hAnsi="Times New Roman" w:cs="Times New Roman"/>
        </w:rPr>
        <w:t xml:space="preserve"> counterfeit medicine and vaccine resistance– this is a disad to the perm</w:t>
      </w:r>
    </w:p>
    <w:p w14:paraId="69A05CDC" w14:textId="77777777" w:rsidR="00C20181" w:rsidRPr="00E563B8" w:rsidRDefault="00C20181" w:rsidP="00C20181">
      <w:pPr>
        <w:rPr>
          <w:rFonts w:ascii="Times New Roman" w:hAnsi="Times New Roman" w:cs="Times New Roman"/>
        </w:rPr>
      </w:pPr>
      <w:r w:rsidRPr="00E563B8">
        <w:rPr>
          <w:rFonts w:ascii="Times New Roman" w:hAnsi="Times New Roman" w:cs="Times New Roman"/>
        </w:rPr>
        <w:t xml:space="preserve">John </w:t>
      </w:r>
      <w:r w:rsidRPr="00E563B8">
        <w:rPr>
          <w:rStyle w:val="Style13ptBold"/>
          <w:rFonts w:ascii="Times New Roman" w:hAnsi="Times New Roman" w:cs="Times New Roman"/>
        </w:rPr>
        <w:t>Conrad,</w:t>
      </w:r>
      <w:r w:rsidRPr="00E563B8">
        <w:rPr>
          <w:rFonts w:ascii="Times New Roman" w:hAnsi="Times New Roman" w:cs="Times New Roman"/>
        </w:rPr>
        <w:t xml:space="preserve"> Pres/CEO Illinois Biotechnology Innovation Organization, 5-18-</w:t>
      </w:r>
      <w:r w:rsidRPr="00E563B8">
        <w:rPr>
          <w:rStyle w:val="Style13ptBold"/>
          <w:rFonts w:ascii="Times New Roman" w:hAnsi="Times New Roman" w:cs="Times New Roman"/>
        </w:rPr>
        <w:t>2021</w:t>
      </w:r>
      <w:r w:rsidRPr="00E563B8">
        <w:rPr>
          <w:rFonts w:ascii="Times New Roman" w:hAnsi="Times New Roman" w:cs="Times New Roman"/>
        </w:rPr>
        <w:t xml:space="preserve"> Waiving intellectual property rights is not in the best interests of patients </w:t>
      </w:r>
      <w:hyperlink r:id="rId8" w:anchor="selection-5353.0-5364.0" w:history="1">
        <w:r w:rsidRPr="00E563B8">
          <w:rPr>
            <w:rStyle w:val="Hyperlink"/>
            <w:rFonts w:ascii="Times New Roman" w:hAnsi="Times New Roman" w:cs="Times New Roman"/>
          </w:rPr>
          <w:t>https://archive.is/vsNXv#selection-5353.0-5364.0</w:t>
        </w:r>
      </w:hyperlink>
      <w:r w:rsidRPr="00E563B8">
        <w:rPr>
          <w:rFonts w:ascii="Times New Roman" w:hAnsi="Times New Roman" w:cs="Times New Roman"/>
        </w:rPr>
        <w:t xml:space="preserve"> </w:t>
      </w:r>
    </w:p>
    <w:p w14:paraId="481764A6" w14:textId="77777777" w:rsidR="00C20181" w:rsidRPr="00E563B8" w:rsidRDefault="00C20181" w:rsidP="00C20181">
      <w:pPr>
        <w:rPr>
          <w:rFonts w:ascii="Times New Roman" w:hAnsi="Times New Roman" w:cs="Times New Roman"/>
          <w:u w:val="single"/>
        </w:rPr>
      </w:pPr>
      <w:r w:rsidRPr="00E563B8">
        <w:rPr>
          <w:rFonts w:ascii="Times New Roman" w:hAnsi="Times New Roman" w:cs="Times New Roman"/>
        </w:rPr>
        <w:t>The Biden's administration's support for</w:t>
      </w:r>
      <w:r w:rsidRPr="00E563B8">
        <w:rPr>
          <w:rFonts w:ascii="Times New Roman" w:hAnsi="Times New Roman" w:cs="Times New Roman"/>
          <w:u w:val="single"/>
        </w:rPr>
        <w:t xml:space="preserve"> </w:t>
      </w:r>
      <w:r w:rsidRPr="00E563B8">
        <w:rPr>
          <w:rFonts w:ascii="Times New Roman" w:hAnsi="Times New Roman" w:cs="Times New Roman"/>
          <w:sz w:val="16"/>
        </w:rPr>
        <w:t xml:space="preserve">India and South Africa's </w:t>
      </w:r>
      <w:r w:rsidRPr="00E563B8">
        <w:rPr>
          <w:rStyle w:val="Emphasis"/>
          <w:rFonts w:ascii="Times New Roman" w:hAnsi="Times New Roman" w:cs="Times New Roman"/>
          <w:highlight w:val="cyan"/>
        </w:rPr>
        <w:t>proposal</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before the World Trade Organization </w:t>
      </w:r>
      <w:r w:rsidRPr="00E563B8">
        <w:rPr>
          <w:rStyle w:val="Emphasis"/>
          <w:rFonts w:ascii="Times New Roman" w:hAnsi="Times New Roman" w:cs="Times New Roman"/>
          <w:highlight w:val="cyan"/>
        </w:rPr>
        <w:t>to</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temporarily </w:t>
      </w:r>
      <w:r w:rsidRPr="00E563B8">
        <w:rPr>
          <w:rStyle w:val="Emphasis"/>
          <w:rFonts w:ascii="Times New Roman" w:hAnsi="Times New Roman" w:cs="Times New Roman"/>
          <w:highlight w:val="cyan"/>
        </w:rPr>
        <w:t xml:space="preserve">waive </w:t>
      </w:r>
      <w:r w:rsidRPr="00E563B8">
        <w:rPr>
          <w:rFonts w:ascii="Times New Roman" w:hAnsi="Times New Roman" w:cs="Times New Roman"/>
          <w:sz w:val="16"/>
        </w:rPr>
        <w:t>anti-</w:t>
      </w:r>
      <w:r w:rsidRPr="00E563B8">
        <w:rPr>
          <w:rStyle w:val="Emphasis"/>
          <w:rFonts w:ascii="Times New Roman" w:hAnsi="Times New Roman" w:cs="Times New Roman"/>
          <w:highlight w:val="cyan"/>
        </w:rPr>
        <w:t>COVID vaccine patents</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to boost its supply </w:t>
      </w:r>
      <w:r w:rsidRPr="00E563B8">
        <w:rPr>
          <w:rStyle w:val="Emphasis"/>
          <w:rFonts w:ascii="Times New Roman" w:hAnsi="Times New Roman" w:cs="Times New Roman"/>
          <w:highlight w:val="cyan"/>
        </w:rPr>
        <w:t>will fuel the development of counterfeit vaccines and weaken the already strained global supply chain</w:t>
      </w:r>
      <w:r w:rsidRPr="00E563B8">
        <w:rPr>
          <w:rFonts w:ascii="Times New Roman" w:hAnsi="Times New Roman" w:cs="Times New Roman"/>
          <w:sz w:val="16"/>
        </w:rPr>
        <w:t xml:space="preserve">. </w:t>
      </w:r>
      <w:r w:rsidRPr="00E563B8">
        <w:rPr>
          <w:rStyle w:val="Emphasis"/>
          <w:rFonts w:ascii="Times New Roman" w:hAnsi="Times New Roman" w:cs="Times New Roman"/>
        </w:rPr>
        <w:t>The proposal will not increase the effective number of COVID-19 vaccines in India and other countries. The manufacturing standards to produce COVID-19 vaccines are exceptionally complicated; it is unlike any other manufacturing process. To ensure patient safety and efficacy</w:t>
      </w:r>
      <w:r w:rsidRPr="00E563B8">
        <w:rPr>
          <w:rStyle w:val="Emphasis"/>
          <w:rFonts w:ascii="Times New Roman" w:hAnsi="Times New Roman" w:cs="Times New Roman"/>
          <w:highlight w:val="cyan"/>
        </w:rPr>
        <w:t>, only manufacturers with</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the </w:t>
      </w:r>
      <w:r w:rsidRPr="00E563B8">
        <w:rPr>
          <w:rStyle w:val="Emphasis"/>
          <w:rFonts w:ascii="Times New Roman" w:hAnsi="Times New Roman" w:cs="Times New Roman"/>
          <w:highlight w:val="cyan"/>
        </w:rPr>
        <w:t>proper facilities and training should produce the vaccine, and they are</w:t>
      </w:r>
      <w:r w:rsidRPr="00E563B8">
        <w:rPr>
          <w:rFonts w:ascii="Times New Roman" w:hAnsi="Times New Roman" w:cs="Times New Roman"/>
          <w:sz w:val="16"/>
        </w:rPr>
        <w:t xml:space="preserve">. Allowing </w:t>
      </w:r>
      <w:r w:rsidRPr="00E563B8">
        <w:rPr>
          <w:rFonts w:ascii="Times New Roman" w:hAnsi="Times New Roman" w:cs="Times New Roman"/>
          <w:u w:val="single"/>
        </w:rPr>
        <w:t xml:space="preserve">a temporary </w:t>
      </w:r>
      <w:r w:rsidRPr="00E563B8">
        <w:rPr>
          <w:rStyle w:val="Emphasis"/>
          <w:rFonts w:ascii="Times New Roman" w:hAnsi="Times New Roman" w:cs="Times New Roman"/>
          <w:highlight w:val="cyan"/>
        </w:rPr>
        <w:t xml:space="preserve">waiver </w:t>
      </w:r>
      <w:r w:rsidRPr="00E563B8">
        <w:rPr>
          <w:rFonts w:ascii="Times New Roman" w:hAnsi="Times New Roman" w:cs="Times New Roman"/>
          <w:sz w:val="16"/>
        </w:rPr>
        <w:t xml:space="preserve">that permits compulsory licensing to allow a manufacturer to export counterfeit vaccines </w:t>
      </w:r>
      <w:r w:rsidRPr="00E563B8">
        <w:rPr>
          <w:rStyle w:val="Emphasis"/>
          <w:rFonts w:ascii="Times New Roman" w:hAnsi="Times New Roman" w:cs="Times New Roman"/>
          <w:highlight w:val="cyan"/>
        </w:rPr>
        <w:t>will cause confusion and endanger public health</w:t>
      </w:r>
      <w:r w:rsidRPr="00E563B8">
        <w:rPr>
          <w:rStyle w:val="Emphasis"/>
          <w:rFonts w:ascii="Times New Roman" w:hAnsi="Times New Roman" w:cs="Times New Roman"/>
        </w:rPr>
        <w:t xml:space="preserve">. For example, between 60,000 and 80,000 children in Niger with fatal falciparum </w:t>
      </w:r>
      <w:r w:rsidRPr="00E563B8">
        <w:rPr>
          <w:rStyle w:val="Emphasis"/>
          <w:rFonts w:ascii="Times New Roman" w:hAnsi="Times New Roman" w:cs="Times New Roman"/>
          <w:highlight w:val="cyan"/>
        </w:rPr>
        <w:t xml:space="preserve">malaria were treated with a counterfeit vaccine </w:t>
      </w:r>
      <w:r w:rsidRPr="00E563B8">
        <w:rPr>
          <w:rStyle w:val="Emphasis"/>
          <w:rFonts w:ascii="Times New Roman" w:hAnsi="Times New Roman" w:cs="Times New Roman"/>
        </w:rPr>
        <w:t xml:space="preserve">containing incorrect active pharmaceutical ingredients, </w:t>
      </w:r>
      <w:r w:rsidRPr="00E563B8">
        <w:rPr>
          <w:rStyle w:val="Emphasis"/>
          <w:rFonts w:ascii="Times New Roman" w:hAnsi="Times New Roman" w:cs="Times New Roman"/>
          <w:highlight w:val="cyan"/>
        </w:rPr>
        <w:t>resulting in</w:t>
      </w:r>
      <w:r w:rsidRPr="00E563B8">
        <w:rPr>
          <w:rStyle w:val="Emphasis"/>
          <w:rFonts w:ascii="Times New Roman" w:hAnsi="Times New Roman" w:cs="Times New Roman"/>
        </w:rPr>
        <w:t xml:space="preserve"> more than 100 </w:t>
      </w:r>
      <w:r w:rsidRPr="00E563B8">
        <w:rPr>
          <w:rStyle w:val="Emphasis"/>
          <w:rFonts w:ascii="Times New Roman" w:hAnsi="Times New Roman" w:cs="Times New Roman"/>
          <w:highlight w:val="cyan"/>
        </w:rPr>
        <w:t>fatal infections.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Beyond the patients impacted, </w:t>
      </w:r>
      <w:r w:rsidRPr="00E563B8">
        <w:rPr>
          <w:rStyle w:val="Emphasis"/>
          <w:rFonts w:ascii="Times New Roman" w:hAnsi="Times New Roman" w:cs="Times New Roman"/>
        </w:rPr>
        <w:t>counterfeit drugs erode public confidence in health care systems and the pharmaceutical industry</w:t>
      </w:r>
      <w:r w:rsidRPr="00E563B8">
        <w:rPr>
          <w:rFonts w:ascii="Times New Roman" w:hAnsi="Times New Roman" w:cs="Times New Roman"/>
          <w:sz w:val="16"/>
        </w:rPr>
        <w:t xml:space="preserve">. Vaccine hesitancy is a rampant threat that feeds off of the distribution of misinformation. </w:t>
      </w:r>
      <w:r w:rsidRPr="00E563B8">
        <w:rPr>
          <w:rStyle w:val="Emphasis"/>
          <w:rFonts w:ascii="Times New Roman" w:hAnsi="Times New Roman" w:cs="Times New Roman"/>
        </w:rPr>
        <w:t xml:space="preserve">Allowing the production of vaccines from </w:t>
      </w:r>
      <w:r w:rsidRPr="00E563B8">
        <w:rPr>
          <w:rStyle w:val="Emphasis"/>
          <w:rFonts w:ascii="Times New Roman" w:hAnsi="Times New Roman" w:cs="Times New Roman"/>
          <w:highlight w:val="cyan"/>
        </w:rPr>
        <w:t xml:space="preserve">improper manufacturing </w:t>
      </w:r>
      <w:r w:rsidRPr="00E563B8">
        <w:rPr>
          <w:rStyle w:val="Emphasis"/>
          <w:rFonts w:ascii="Times New Roman" w:hAnsi="Times New Roman" w:cs="Times New Roman"/>
        </w:rPr>
        <w:t xml:space="preserve">facilities further </w:t>
      </w:r>
      <w:r w:rsidRPr="00E563B8">
        <w:rPr>
          <w:rStyle w:val="Emphasis"/>
          <w:rFonts w:ascii="Times New Roman" w:hAnsi="Times New Roman" w:cs="Times New Roman"/>
          <w:highlight w:val="cyan"/>
        </w:rPr>
        <w:t xml:space="preserve">opens </w:t>
      </w:r>
      <w:r w:rsidRPr="00E563B8">
        <w:rPr>
          <w:rStyle w:val="Emphasis"/>
          <w:rFonts w:ascii="Times New Roman" w:hAnsi="Times New Roman" w:cs="Times New Roman"/>
        </w:rPr>
        <w:t xml:space="preserve">the </w:t>
      </w:r>
      <w:r w:rsidRPr="00E563B8">
        <w:rPr>
          <w:rStyle w:val="Emphasis"/>
          <w:rFonts w:ascii="Times New Roman" w:hAnsi="Times New Roman" w:cs="Times New Roman"/>
          <w:highlight w:val="cyan"/>
        </w:rPr>
        <w:t xml:space="preserve">door for </w:t>
      </w:r>
      <w:r w:rsidRPr="00E563B8">
        <w:rPr>
          <w:rStyle w:val="Emphasis"/>
          <w:rFonts w:ascii="Times New Roman" w:hAnsi="Times New Roman" w:cs="Times New Roman"/>
        </w:rPr>
        <w:t xml:space="preserve">antivaccine hacks to stoke the fear fueling </w:t>
      </w:r>
      <w:r w:rsidRPr="00E563B8">
        <w:rPr>
          <w:rStyle w:val="Emphasis"/>
          <w:rFonts w:ascii="Times New Roman" w:hAnsi="Times New Roman" w:cs="Times New Roman"/>
          <w:highlight w:val="cyan"/>
        </w:rPr>
        <w:t>vaccine hesitance</w:t>
      </w:r>
      <w:r w:rsidRPr="00E563B8">
        <w:rPr>
          <w:rFonts w:ascii="Times New Roman" w:hAnsi="Times New Roman" w:cs="Times New Roman"/>
          <w:u w:val="single"/>
        </w:rPr>
        <w:t>.</w:t>
      </w:r>
    </w:p>
    <w:p w14:paraId="447D1064" w14:textId="77777777" w:rsidR="00C20181" w:rsidRPr="00E563B8" w:rsidRDefault="00C20181" w:rsidP="00C20181">
      <w:pPr>
        <w:spacing w:line="240" w:lineRule="auto"/>
        <w:rPr>
          <w:rFonts w:ascii="Times New Roman" w:hAnsi="Times New Roman" w:cs="Times New Roman"/>
        </w:rPr>
      </w:pPr>
    </w:p>
    <w:p w14:paraId="0CEAAF3D" w14:textId="77777777" w:rsidR="00C20181" w:rsidRPr="00E563B8" w:rsidRDefault="00C20181" w:rsidP="00C20181">
      <w:pPr>
        <w:spacing w:line="240" w:lineRule="auto"/>
        <w:rPr>
          <w:rFonts w:ascii="Times New Roman" w:hAnsi="Times New Roman" w:cs="Times New Roman"/>
        </w:rPr>
      </w:pPr>
    </w:p>
    <w:p w14:paraId="225161A6" w14:textId="77777777" w:rsidR="00C20181" w:rsidRPr="00651713" w:rsidRDefault="00C20181" w:rsidP="00C20181">
      <w:pPr>
        <w:keepNext/>
        <w:keepLines/>
        <w:pageBreakBefore/>
        <w:spacing w:line="240" w:lineRule="auto"/>
        <w:jc w:val="center"/>
        <w:outlineLvl w:val="2"/>
        <w:rPr>
          <w:rFonts w:ascii="Times New Roman" w:eastAsiaTheme="majorEastAsia" w:hAnsi="Times New Roman" w:cs="Times New Roman"/>
          <w:b/>
          <w:sz w:val="32"/>
          <w:szCs w:val="24"/>
          <w:u w:val="single"/>
        </w:rPr>
      </w:pPr>
      <w:r w:rsidRPr="00E563B8">
        <w:rPr>
          <w:rFonts w:ascii="Times New Roman" w:eastAsiaTheme="majorEastAsia" w:hAnsi="Times New Roman" w:cs="Times New Roman"/>
          <w:b/>
          <w:sz w:val="32"/>
          <w:szCs w:val="24"/>
          <w:u w:val="single"/>
        </w:rPr>
        <w:t>DA: Business Confidence</w:t>
      </w:r>
    </w:p>
    <w:p w14:paraId="271BD068" w14:textId="77777777" w:rsidR="00C20181" w:rsidRPr="00E563B8" w:rsidRDefault="00C20181" w:rsidP="00C20181">
      <w:pPr>
        <w:keepNext/>
        <w:keepLines/>
        <w:numPr>
          <w:ilvl w:val="0"/>
          <w:numId w:val="11"/>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Sustained economic growth and recovery driven by business investment and Biden-led certainty that builds business-confidence</w:t>
      </w:r>
    </w:p>
    <w:p w14:paraId="7116FAF9" w14:textId="77777777" w:rsidR="00C20181" w:rsidRPr="00E563B8" w:rsidRDefault="00C20181" w:rsidP="00C20181">
      <w:pPr>
        <w:spacing w:line="240" w:lineRule="auto"/>
        <w:rPr>
          <w:rFonts w:ascii="Times New Roman" w:hAnsi="Times New Roman" w:cs="Times New Roman"/>
          <w:b/>
          <w:bCs/>
          <w:sz w:val="26"/>
        </w:rPr>
      </w:pPr>
      <w:r w:rsidRPr="00E563B8">
        <w:rPr>
          <w:rFonts w:ascii="Times New Roman" w:hAnsi="Times New Roman" w:cs="Times New Roman"/>
          <w:b/>
          <w:bCs/>
          <w:sz w:val="26"/>
        </w:rPr>
        <w:t>Chaney-Cambon 6/27/21</w:t>
      </w:r>
    </w:p>
    <w:p w14:paraId="19A71074" w14:textId="77777777" w:rsidR="00C20181" w:rsidRPr="00E563B8" w:rsidRDefault="00C20181" w:rsidP="00C20181">
      <w:pPr>
        <w:spacing w:line="240" w:lineRule="auto"/>
        <w:rPr>
          <w:rFonts w:ascii="Times New Roman" w:hAnsi="Times New Roman" w:cs="Times New Roman"/>
        </w:rPr>
      </w:pPr>
      <w:r w:rsidRPr="00E563B8">
        <w:rPr>
          <w:rFonts w:ascii="Times New Roman" w:hAnsi="Times New Roman" w:cs="Times New Roman"/>
        </w:rPr>
        <w:t xml:space="preserve">(Sarah, “Capital-Spending Surge Further Lifts Economic Recovery,” pg online @ </w:t>
      </w:r>
      <w:hyperlink r:id="rId9" w:history="1">
        <w:r w:rsidRPr="00E563B8">
          <w:rPr>
            <w:rFonts w:ascii="Times New Roman" w:hAnsi="Times New Roman" w:cs="Times New Roman"/>
          </w:rPr>
          <w:t>https://www.wsj.com/articles/capital-spending-surge-further-lifts-economic-recovery-11624798800</w:t>
        </w:r>
      </w:hyperlink>
      <w:r w:rsidRPr="00E563B8">
        <w:rPr>
          <w:rFonts w:ascii="Times New Roman" w:hAnsi="Times New Roman" w:cs="Times New Roman"/>
        </w:rPr>
        <w:t xml:space="preserve"> //um-ef)</w:t>
      </w:r>
    </w:p>
    <w:p w14:paraId="392EFE7E" w14:textId="77777777" w:rsidR="00C20181" w:rsidRPr="00E563B8" w:rsidRDefault="00C20181" w:rsidP="00C20181">
      <w:pPr>
        <w:spacing w:line="240" w:lineRule="auto"/>
        <w:rPr>
          <w:rFonts w:ascii="Times New Roman" w:hAnsi="Times New Roman" w:cs="Times New Roman"/>
          <w:sz w:val="12"/>
        </w:rPr>
      </w:pPr>
      <w:r w:rsidRPr="00E563B8">
        <w:rPr>
          <w:rFonts w:ascii="Times New Roman" w:hAnsi="Times New Roman" w:cs="Times New Roman"/>
          <w:highlight w:val="cyan"/>
          <w:u w:val="single"/>
        </w:rPr>
        <w:t>Business investment is emerging as a powerful source of U.S. economic growth</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that will</w:t>
      </w:r>
      <w:r w:rsidRPr="00E563B8">
        <w:rPr>
          <w:rFonts w:ascii="Times New Roman" w:hAnsi="Times New Roman" w:cs="Times New Roman"/>
          <w:sz w:val="12"/>
        </w:rPr>
        <w:t xml:space="preserve"> likely help </w:t>
      </w:r>
      <w:r w:rsidRPr="00E563B8">
        <w:rPr>
          <w:rFonts w:ascii="Times New Roman" w:hAnsi="Times New Roman" w:cs="Times New Roman"/>
          <w:highlight w:val="cyan"/>
          <w:u w:val="single"/>
        </w:rPr>
        <w:t>sustain the recovery</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 xml:space="preserve">Companies are ramping up orders </w:t>
      </w:r>
      <w:r w:rsidRPr="00E563B8">
        <w:rPr>
          <w:rFonts w:ascii="Times New Roman" w:hAnsi="Times New Roman" w:cs="Times New Roman"/>
          <w:u w:val="single"/>
        </w:rPr>
        <w:t>for computers, machinery and software</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as they grow more confident</w:t>
      </w:r>
      <w:r w:rsidRPr="00E563B8">
        <w:rPr>
          <w:rFonts w:ascii="Times New Roman" w:hAnsi="Times New Roman" w:cs="Times New Roman"/>
          <w:sz w:val="12"/>
        </w:rPr>
        <w:t xml:space="preserve"> in the outlook. Nonresidential fixed investment, a proxy for business spending, rose at a seasonally adjusted annual rate of 11.7% in the first quarter, </w:t>
      </w:r>
      <w:r w:rsidRPr="00E563B8">
        <w:rPr>
          <w:rFonts w:ascii="Times New Roman" w:hAnsi="Times New Roman" w:cs="Times New Roman"/>
          <w:u w:val="single"/>
        </w:rPr>
        <w:t>led by growth in software and tech-equipment spending</w:t>
      </w:r>
      <w:r w:rsidRPr="00E563B8">
        <w:rPr>
          <w:rFonts w:ascii="Times New Roman" w:hAnsi="Times New Roman" w:cs="Times New Roman"/>
          <w:sz w:val="12"/>
        </w:rPr>
        <w:t xml:space="preserve">, according to the Commerce Department. Business investment also logged double-digit gains in the third and fourth quarters last year after falling during pandemic-related shutdowns. It is now higher than its pre-pandemic peak. </w:t>
      </w:r>
      <w:r w:rsidRPr="00E563B8">
        <w:rPr>
          <w:rFonts w:ascii="Times New Roman" w:hAnsi="Times New Roman" w:cs="Times New Roman"/>
          <w:highlight w:val="cyan"/>
          <w:u w:val="single"/>
        </w:rPr>
        <w:t>Orders for nondefense capital goods</w:t>
      </w:r>
      <w:r w:rsidRPr="00E563B8">
        <w:rPr>
          <w:rFonts w:ascii="Times New Roman" w:hAnsi="Times New Roman" w:cs="Times New Roman"/>
          <w:sz w:val="12"/>
        </w:rPr>
        <w:t xml:space="preserve"> excluding aircraft, another </w:t>
      </w:r>
      <w:r w:rsidRPr="00E563B8">
        <w:rPr>
          <w:rFonts w:ascii="Times New Roman" w:hAnsi="Times New Roman" w:cs="Times New Roman"/>
          <w:highlight w:val="cyan"/>
          <w:u w:val="single"/>
        </w:rPr>
        <w:t>measure for business investment, are near the highest levels</w:t>
      </w:r>
      <w:r w:rsidRPr="00E563B8">
        <w:rPr>
          <w:rFonts w:ascii="Times New Roman" w:hAnsi="Times New Roman" w:cs="Times New Roman"/>
          <w:sz w:val="12"/>
        </w:rPr>
        <w:t xml:space="preserve"> for records tracing </w:t>
      </w:r>
      <w:r w:rsidRPr="00E563B8">
        <w:rPr>
          <w:rFonts w:ascii="Times New Roman" w:hAnsi="Times New Roman" w:cs="Times New Roman"/>
          <w:highlight w:val="cyan"/>
          <w:u w:val="single"/>
        </w:rPr>
        <w:t xml:space="preserve">back to the </w:t>
      </w:r>
      <w:r w:rsidRPr="00E563B8">
        <w:rPr>
          <w:rFonts w:ascii="Times New Roman" w:hAnsi="Times New Roman" w:cs="Times New Roman"/>
          <w:sz w:val="12"/>
        </w:rPr>
        <w:t>19</w:t>
      </w:r>
      <w:r w:rsidRPr="00E563B8">
        <w:rPr>
          <w:rFonts w:ascii="Times New Roman" w:hAnsi="Times New Roman" w:cs="Times New Roman"/>
          <w:highlight w:val="cyan"/>
          <w:u w:val="single"/>
        </w:rPr>
        <w:t>90s</w:t>
      </w:r>
      <w:r w:rsidRPr="00E563B8">
        <w:rPr>
          <w:rFonts w:ascii="Times New Roman" w:hAnsi="Times New Roman" w:cs="Times New Roman"/>
          <w:sz w:val="12"/>
        </w:rPr>
        <w:t>, separate Commerce Department figures show. “</w:t>
      </w:r>
      <w:r w:rsidRPr="00E563B8">
        <w:rPr>
          <w:rFonts w:ascii="Times New Roman" w:hAnsi="Times New Roman" w:cs="Times New Roman"/>
          <w:highlight w:val="cyan"/>
          <w:u w:val="single"/>
        </w:rPr>
        <w:t xml:space="preserve">Business investment </w:t>
      </w:r>
      <w:r w:rsidRPr="00E563B8">
        <w:rPr>
          <w:rFonts w:ascii="Times New Roman" w:hAnsi="Times New Roman" w:cs="Times New Roman"/>
          <w:u w:val="single"/>
        </w:rPr>
        <w:t xml:space="preserve">has really been an </w:t>
      </w:r>
      <w:r w:rsidRPr="00E563B8">
        <w:rPr>
          <w:rFonts w:ascii="Times New Roman" w:hAnsi="Times New Roman" w:cs="Times New Roman"/>
          <w:highlight w:val="cyan"/>
          <w:u w:val="single"/>
        </w:rPr>
        <w:t>important engine powering the U.S. economic recovery</w:t>
      </w:r>
      <w:r w:rsidRPr="00E563B8">
        <w:rPr>
          <w:rFonts w:ascii="Times New Roman" w:hAnsi="Times New Roman" w:cs="Times New Roman"/>
          <w:sz w:val="12"/>
        </w:rPr>
        <w:t xml:space="preserve">,” </w:t>
      </w:r>
      <w:r w:rsidRPr="00E563B8">
        <w:rPr>
          <w:rFonts w:ascii="Times New Roman" w:hAnsi="Times New Roman" w:cs="Times New Roman"/>
          <w:u w:val="single"/>
        </w:rPr>
        <w:t>said Robert Rosener, senior U.S. economist at Morgan Stanley</w:t>
      </w:r>
      <w:r w:rsidRPr="00E563B8">
        <w:rPr>
          <w:rFonts w:ascii="Times New Roman" w:hAnsi="Times New Roman" w:cs="Times New Roman"/>
          <w:sz w:val="12"/>
        </w:rPr>
        <w:t>. “</w:t>
      </w:r>
      <w:r w:rsidRPr="00E563B8">
        <w:rPr>
          <w:rFonts w:ascii="Times New Roman" w:hAnsi="Times New Roman" w:cs="Times New Roman"/>
          <w:u w:val="single"/>
        </w:rPr>
        <w:t xml:space="preserve">In our outlook for the economy, it’s certainly one of the bright spots.” </w:t>
      </w:r>
      <w:r w:rsidRPr="00E563B8">
        <w:rPr>
          <w:rFonts w:ascii="Times New Roman" w:hAnsi="Times New Roman" w:cs="Times New Roman"/>
          <w:highlight w:val="cyan"/>
          <w:u w:val="single"/>
        </w:rPr>
        <w:t>Consumer spending</w:t>
      </w:r>
      <w:r w:rsidRPr="00E563B8">
        <w:rPr>
          <w:rFonts w:ascii="Times New Roman" w:hAnsi="Times New Roman" w:cs="Times New Roman"/>
          <w:sz w:val="12"/>
        </w:rPr>
        <w:t xml:space="preserve">, which accounts for about two-thirds of economic output, </w:t>
      </w:r>
      <w:r w:rsidRPr="00E563B8">
        <w:rPr>
          <w:rFonts w:ascii="Times New Roman" w:hAnsi="Times New Roman" w:cs="Times New Roman"/>
          <w:highlight w:val="cyan"/>
          <w:u w:val="single"/>
        </w:rPr>
        <w:t xml:space="preserve">is driving </w:t>
      </w:r>
      <w:r w:rsidRPr="00E563B8">
        <w:rPr>
          <w:rFonts w:ascii="Times New Roman" w:hAnsi="Times New Roman" w:cs="Times New Roman"/>
          <w:u w:val="single"/>
        </w:rPr>
        <w:t xml:space="preserve">the early stages of the </w:t>
      </w:r>
      <w:r w:rsidRPr="00E563B8">
        <w:rPr>
          <w:rFonts w:ascii="Times New Roman" w:hAnsi="Times New Roman" w:cs="Times New Roman"/>
          <w:highlight w:val="cyan"/>
          <w:u w:val="single"/>
        </w:rPr>
        <w:t>recovery</w:t>
      </w:r>
      <w:r w:rsidRPr="00E563B8">
        <w:rPr>
          <w:rFonts w:ascii="Times New Roman" w:hAnsi="Times New Roman" w:cs="Times New Roman"/>
          <w:sz w:val="12"/>
        </w:rPr>
        <w:t xml:space="preserve">. Americans, flush with savings and government stimulus checks, are spending more on goods and services, which they shunned for much of the pandemic. </w:t>
      </w:r>
      <w:r w:rsidRPr="00E563B8">
        <w:rPr>
          <w:rFonts w:ascii="Times New Roman" w:hAnsi="Times New Roman" w:cs="Times New Roman"/>
          <w:b/>
          <w:iCs/>
          <w:highlight w:val="cyan"/>
          <w:u w:val="single"/>
        </w:rPr>
        <w:t xml:space="preserve">Robust capital investment will be key to ensuring </w:t>
      </w:r>
      <w:r w:rsidRPr="00E563B8">
        <w:rPr>
          <w:rFonts w:ascii="Times New Roman" w:hAnsi="Times New Roman" w:cs="Times New Roman"/>
          <w:b/>
          <w:iCs/>
          <w:u w:val="single"/>
        </w:rPr>
        <w:t>that</w:t>
      </w:r>
      <w:r w:rsidRPr="00E563B8">
        <w:rPr>
          <w:rFonts w:ascii="Times New Roman" w:hAnsi="Times New Roman" w:cs="Times New Roman"/>
          <w:b/>
          <w:iCs/>
          <w:highlight w:val="cyan"/>
          <w:u w:val="single"/>
        </w:rPr>
        <w:t xml:space="preserve"> the recovery maintains strength after the</w:t>
      </w:r>
      <w:r w:rsidRPr="00E563B8">
        <w:rPr>
          <w:rFonts w:ascii="Times New Roman" w:hAnsi="Times New Roman" w:cs="Times New Roman"/>
          <w:sz w:val="12"/>
        </w:rPr>
        <w:t xml:space="preserve"> spending boost from fiscal </w:t>
      </w:r>
      <w:r w:rsidRPr="00E563B8">
        <w:rPr>
          <w:rFonts w:ascii="Times New Roman" w:hAnsi="Times New Roman" w:cs="Times New Roman"/>
          <w:highlight w:val="cyan"/>
          <w:u w:val="single"/>
        </w:rPr>
        <w:t>stimulus and business reopenings eventually fades</w:t>
      </w:r>
      <w:r w:rsidRPr="00E563B8">
        <w:rPr>
          <w:rFonts w:ascii="Times New Roman" w:hAnsi="Times New Roman" w:cs="Times New Roman"/>
          <w:sz w:val="12"/>
        </w:rPr>
        <w:t xml:space="preserve">, according to some economists. </w:t>
      </w:r>
      <w:r w:rsidRPr="00E563B8">
        <w:rPr>
          <w:rFonts w:ascii="Times New Roman" w:hAnsi="Times New Roman" w:cs="Times New Roman"/>
          <w:highlight w:val="cyan"/>
          <w:u w:val="single"/>
        </w:rPr>
        <w:t>Rising business investment helps fuel economic output</w:t>
      </w:r>
      <w:r w:rsidRPr="00E563B8">
        <w:rPr>
          <w:rFonts w:ascii="Times New Roman" w:hAnsi="Times New Roman" w:cs="Times New Roman"/>
          <w:sz w:val="12"/>
        </w:rPr>
        <w:t xml:space="preserve">. It also </w:t>
      </w:r>
      <w:r w:rsidRPr="00E563B8">
        <w:rPr>
          <w:rFonts w:ascii="Times New Roman" w:hAnsi="Times New Roman" w:cs="Times New Roman"/>
          <w:highlight w:val="cyan"/>
          <w:u w:val="single"/>
        </w:rPr>
        <w:t>lifts worker productivity</w:t>
      </w:r>
      <w:r w:rsidRPr="00E563B8">
        <w:rPr>
          <w:rFonts w:ascii="Times New Roman" w:hAnsi="Times New Roman" w:cs="Times New Roman"/>
          <w:sz w:val="12"/>
        </w:rPr>
        <w:t xml:space="preserve">, or output per hour. That metric grew at a sluggish pace throughout the last economic expansion but is now showing signs of resurgence. </w:t>
      </w:r>
      <w:r w:rsidRPr="00E563B8">
        <w:rPr>
          <w:rFonts w:ascii="Times New Roman" w:hAnsi="Times New Roman" w:cs="Times New Roman"/>
          <w:u w:val="single"/>
        </w:rPr>
        <w:t>The recovery in business investment is shaping up to be much stronger than in the years following the 2007-09 recession</w:t>
      </w:r>
      <w:r w:rsidRPr="00E563B8">
        <w:rPr>
          <w:rFonts w:ascii="Times New Roman" w:hAnsi="Times New Roman" w:cs="Times New Roman"/>
          <w:sz w:val="12"/>
        </w:rPr>
        <w:t xml:space="preserve">. “The events especially in late ’08, early ’09 put a lot of businesses really close to the edge,” said Phil Suttle, founder of Suttle Economics. “I think a lot of them said, ‘We’ve just got to be really cautious for a long while.’” Businesses appear to be less risk-averse now, he said. </w:t>
      </w:r>
      <w:r w:rsidRPr="00E563B8">
        <w:rPr>
          <w:rFonts w:ascii="Times New Roman" w:hAnsi="Times New Roman" w:cs="Times New Roman"/>
          <w:u w:val="single"/>
        </w:rPr>
        <w:t>After the financial crisis, businesses grew by adding workers, rather than investing in capital</w:t>
      </w:r>
      <w:r w:rsidRPr="00E563B8">
        <w:rPr>
          <w:rFonts w:ascii="Times New Roman" w:hAnsi="Times New Roman" w:cs="Times New Roman"/>
          <w:sz w:val="12"/>
        </w:rPr>
        <w:t xml:space="preserve">. Hiring was more attractive than capital spending because labor was abundant and relatively cheap. Now the supply of workers is tight. Companies are raising pay to lure employees. As a result, many firms have more incentive to grow by investing in capital. </w:t>
      </w:r>
      <w:r w:rsidRPr="00E563B8">
        <w:rPr>
          <w:rFonts w:ascii="Times New Roman" w:hAnsi="Times New Roman" w:cs="Times New Roman"/>
          <w:u w:val="single"/>
        </w:rPr>
        <w:t>Economists at Morgan Stanley predict that U.S. capital spending will rise to 116% of prerecession levels after three years</w:t>
      </w:r>
      <w:r w:rsidRPr="00E563B8">
        <w:rPr>
          <w:rFonts w:ascii="Times New Roman" w:hAnsi="Times New Roman" w:cs="Times New Roman"/>
          <w:sz w:val="12"/>
        </w:rPr>
        <w:t xml:space="preserve">. By comparison, investment took 10 years to reach those levels once the 2007-09 recession hit. Company </w:t>
      </w:r>
      <w:r w:rsidRPr="00E563B8">
        <w:rPr>
          <w:rFonts w:ascii="Times New Roman" w:hAnsi="Times New Roman" w:cs="Times New Roman"/>
          <w:highlight w:val="cyan"/>
          <w:u w:val="single"/>
        </w:rPr>
        <w:t xml:space="preserve">executives </w:t>
      </w:r>
      <w:r w:rsidRPr="00E563B8">
        <w:rPr>
          <w:rFonts w:ascii="Times New Roman" w:hAnsi="Times New Roman" w:cs="Times New Roman"/>
          <w:b/>
          <w:iCs/>
          <w:highlight w:val="cyan"/>
          <w:u w:val="single"/>
        </w:rPr>
        <w:t>are increasingly confident</w:t>
      </w:r>
      <w:r w:rsidRPr="00E563B8">
        <w:rPr>
          <w:rFonts w:ascii="Times New Roman" w:hAnsi="Times New Roman" w:cs="Times New Roman"/>
          <w:highlight w:val="cyan"/>
          <w:u w:val="single"/>
        </w:rPr>
        <w:t xml:space="preserve"> in the economy’s trajectory</w:t>
      </w:r>
      <w:r w:rsidRPr="00E563B8">
        <w:rPr>
          <w:rFonts w:ascii="Times New Roman" w:hAnsi="Times New Roman" w:cs="Times New Roman"/>
          <w:sz w:val="12"/>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t>
      </w:r>
      <w:r w:rsidRPr="00E563B8">
        <w:rPr>
          <w:rFonts w:ascii="Times New Roman" w:hAnsi="Times New Roman" w:cs="Times New Roman"/>
          <w:highlight w:val="cyan"/>
          <w:u w:val="single"/>
        </w:rPr>
        <w:t>We’re seeing really strong reopening demand</w:t>
      </w:r>
      <w:r w:rsidRPr="00E563B8">
        <w:rPr>
          <w:rFonts w:ascii="Times New Roman" w:hAnsi="Times New Roman" w:cs="Times New Roman"/>
          <w:sz w:val="12"/>
        </w:rPr>
        <w:t xml:space="preserve">, and a lot of times </w:t>
      </w:r>
      <w:r w:rsidRPr="00E563B8">
        <w:rPr>
          <w:rFonts w:ascii="Times New Roman" w:hAnsi="Times New Roman" w:cs="Times New Roman"/>
          <w:highlight w:val="cyan"/>
          <w:u w:val="single"/>
        </w:rPr>
        <w:t>capital investment follows that</w:t>
      </w:r>
      <w:r w:rsidRPr="00E563B8">
        <w:rPr>
          <w:rFonts w:ascii="Times New Roman" w:hAnsi="Times New Roman" w:cs="Times New Roman"/>
          <w:sz w:val="12"/>
        </w:rPr>
        <w:t xml:space="preserve">,” said Joe Song, senior U.S. economist at BofA Securities. Mr. Song added that </w:t>
      </w:r>
      <w:r w:rsidRPr="00E563B8">
        <w:rPr>
          <w:rFonts w:ascii="Times New Roman" w:hAnsi="Times New Roman" w:cs="Times New Roman"/>
          <w:highlight w:val="cyan"/>
          <w:u w:val="single"/>
        </w:rPr>
        <w:t xml:space="preserve">less uncertainty regarding trade tensions between the U.S. and China should further underpin </w:t>
      </w:r>
      <w:r w:rsidRPr="00E563B8">
        <w:rPr>
          <w:rFonts w:ascii="Times New Roman" w:hAnsi="Times New Roman" w:cs="Times New Roman"/>
          <w:b/>
          <w:iCs/>
          <w:highlight w:val="cyan"/>
          <w:u w:val="single"/>
        </w:rPr>
        <w:t>business confidence</w:t>
      </w:r>
      <w:r w:rsidRPr="00E563B8">
        <w:rPr>
          <w:rFonts w:ascii="Times New Roman" w:hAnsi="Times New Roman" w:cs="Times New Roman"/>
          <w:highlight w:val="cyan"/>
          <w:u w:val="single"/>
        </w:rPr>
        <w:t xml:space="preserve"> and investment.</w:t>
      </w:r>
      <w:r w:rsidRPr="00E563B8">
        <w:rPr>
          <w:rFonts w:ascii="Times New Roman" w:hAnsi="Times New Roman" w:cs="Times New Roman"/>
          <w:sz w:val="12"/>
        </w:rPr>
        <w:t xml:space="preserve"> “At the very least, </w:t>
      </w:r>
      <w:r w:rsidRPr="00E563B8">
        <w:rPr>
          <w:rFonts w:ascii="Times New Roman" w:hAnsi="Times New Roman" w:cs="Times New Roman"/>
          <w:highlight w:val="cyan"/>
          <w:u w:val="single"/>
        </w:rPr>
        <w:t xml:space="preserve">businesses will understand the strategy </w:t>
      </w:r>
      <w:r w:rsidRPr="00E563B8">
        <w:rPr>
          <w:rFonts w:ascii="Times New Roman" w:hAnsi="Times New Roman" w:cs="Times New Roman"/>
          <w:u w:val="single"/>
        </w:rPr>
        <w:t xml:space="preserve">that </w:t>
      </w:r>
      <w:r w:rsidRPr="00E563B8">
        <w:rPr>
          <w:rFonts w:ascii="Times New Roman" w:hAnsi="Times New Roman" w:cs="Times New Roman"/>
          <w:sz w:val="12"/>
        </w:rPr>
        <w:t xml:space="preserve">the </w:t>
      </w:r>
      <w:r w:rsidRPr="00E563B8">
        <w:rPr>
          <w:rFonts w:ascii="Times New Roman" w:hAnsi="Times New Roman" w:cs="Times New Roman"/>
          <w:highlight w:val="cyan"/>
          <w:u w:val="single"/>
        </w:rPr>
        <w:t xml:space="preserve">Biden </w:t>
      </w:r>
      <w:r w:rsidRPr="00E563B8">
        <w:rPr>
          <w:rFonts w:ascii="Times New Roman" w:hAnsi="Times New Roman" w:cs="Times New Roman"/>
          <w:sz w:val="12"/>
        </w:rPr>
        <w:t>administration</w:t>
      </w:r>
      <w:r w:rsidRPr="00E563B8">
        <w:rPr>
          <w:rFonts w:ascii="Times New Roman" w:hAnsi="Times New Roman" w:cs="Times New Roman"/>
          <w:highlight w:val="cyan"/>
          <w:u w:val="single"/>
        </w:rPr>
        <w:t xml:space="preserve"> is trying to follow and will be able to plan around that</w:t>
      </w:r>
      <w:r w:rsidRPr="00E563B8">
        <w:rPr>
          <w:rFonts w:ascii="Times New Roman" w:hAnsi="Times New Roman" w:cs="Times New Roman"/>
          <w:sz w:val="12"/>
        </w:rPr>
        <w:t xml:space="preserve">,” he said. Some of the recent increases in capital spending reflect a silver lining to the shortages of raw materials that many manufacturers have faced in recent months. “The flip side of the supply-chain bottlenecks that we’re seeing right now is that </w:t>
      </w:r>
      <w:r w:rsidRPr="00E563B8">
        <w:rPr>
          <w:rFonts w:ascii="Times New Roman" w:hAnsi="Times New Roman" w:cs="Times New Roman"/>
          <w:highlight w:val="cyan"/>
          <w:u w:val="single"/>
        </w:rPr>
        <w:t>order backlogs are building</w:t>
      </w:r>
      <w:r w:rsidRPr="00E563B8">
        <w:rPr>
          <w:rFonts w:ascii="Times New Roman" w:hAnsi="Times New Roman" w:cs="Times New Roman"/>
          <w:sz w:val="12"/>
        </w:rPr>
        <w:t xml:space="preserve">,” said Mr. Rosener, which he said in turn </w:t>
      </w:r>
      <w:r w:rsidRPr="00E563B8">
        <w:rPr>
          <w:rFonts w:ascii="Times New Roman" w:hAnsi="Times New Roman" w:cs="Times New Roman"/>
          <w:highlight w:val="cyan"/>
          <w:u w:val="single"/>
        </w:rPr>
        <w:t>has led to higher manufacturing activity</w:t>
      </w:r>
      <w:r w:rsidRPr="00E563B8">
        <w:rPr>
          <w:rFonts w:ascii="Times New Roman" w:hAnsi="Times New Roman" w:cs="Times New Roman"/>
          <w:sz w:val="12"/>
        </w:rPr>
        <w:t xml:space="preserve">. Demand for manufactured goods strengthened in May, while customer inventories hit an all-time low, according to the Institute for Supply Management’s manufacturing survey. </w:t>
      </w:r>
      <w:r w:rsidRPr="00E563B8">
        <w:rPr>
          <w:rFonts w:ascii="Times New Roman" w:hAnsi="Times New Roman" w:cs="Times New Roman"/>
          <w:highlight w:val="cyan"/>
          <w:u w:val="single"/>
        </w:rPr>
        <w:t xml:space="preserve">Manufacturing is a </w:t>
      </w:r>
      <w:r w:rsidRPr="00E563B8">
        <w:rPr>
          <w:rFonts w:ascii="Times New Roman" w:hAnsi="Times New Roman" w:cs="Times New Roman"/>
          <w:u w:val="single"/>
        </w:rPr>
        <w:t>particularly</w:t>
      </w:r>
      <w:r w:rsidRPr="00E563B8">
        <w:rPr>
          <w:rFonts w:ascii="Times New Roman" w:hAnsi="Times New Roman" w:cs="Times New Roman"/>
          <w:highlight w:val="cyan"/>
          <w:u w:val="single"/>
        </w:rPr>
        <w:t xml:space="preserve"> capital-intensive industry</w:t>
      </w:r>
      <w:r w:rsidRPr="00E563B8">
        <w:rPr>
          <w:rFonts w:ascii="Times New Roman" w:hAnsi="Times New Roman" w:cs="Times New Roman"/>
          <w:sz w:val="12"/>
        </w:rPr>
        <w:t xml:space="preserve">. It requires more spending to build a car than to serve a restaurant meal, Mr. Rosener said. Production could remain strong for several quarters as companies rebuild inventories, he said. </w:t>
      </w:r>
      <w:r w:rsidRPr="00E563B8">
        <w:rPr>
          <w:rFonts w:ascii="Times New Roman" w:hAnsi="Times New Roman" w:cs="Times New Roman"/>
          <w:u w:val="single"/>
        </w:rPr>
        <w:t>The longer-term outlook for capital spending is bright</w:t>
      </w:r>
      <w:r w:rsidRPr="00E563B8">
        <w:rPr>
          <w:rFonts w:ascii="Times New Roman" w:hAnsi="Times New Roman" w:cs="Times New Roman"/>
          <w:sz w:val="12"/>
        </w:rPr>
        <w:t>. Though economic uncertainty tends to damp capital spending, an economic disruption such as Covid-19 can support investment. The pandemic forced companies to minimize contact between consumers and workers, resulting in a rapid increase in spending on productivity-enhancing digital technology that many economists predict will endure. “</w:t>
      </w:r>
      <w:r w:rsidRPr="00E563B8">
        <w:rPr>
          <w:rFonts w:ascii="Times New Roman" w:hAnsi="Times New Roman" w:cs="Times New Roman"/>
          <w:u w:val="single"/>
        </w:rPr>
        <w:t>Every part of the service economy is using technology more aggressively,”</w:t>
      </w:r>
      <w:r w:rsidRPr="00E563B8">
        <w:rPr>
          <w:rFonts w:ascii="Times New Roman" w:hAnsi="Times New Roman" w:cs="Times New Roman"/>
          <w:sz w:val="12"/>
        </w:rPr>
        <w:t xml:space="preserve"> said Mr. Suttle. “Obviously it’s hard to do that without buying more product.”</w:t>
      </w:r>
    </w:p>
    <w:p w14:paraId="5AE60522" w14:textId="77777777" w:rsidR="00C20181" w:rsidRPr="00E563B8" w:rsidRDefault="00C20181" w:rsidP="00C20181">
      <w:pPr>
        <w:spacing w:line="240" w:lineRule="auto"/>
        <w:rPr>
          <w:rFonts w:ascii="Times New Roman" w:hAnsi="Times New Roman" w:cs="Times New Roman"/>
        </w:rPr>
      </w:pPr>
    </w:p>
    <w:p w14:paraId="455FCFA1" w14:textId="77777777" w:rsidR="00C20181" w:rsidRPr="00E563B8" w:rsidRDefault="00C20181" w:rsidP="00C20181">
      <w:pPr>
        <w:pStyle w:val="ListParagraph"/>
        <w:keepNext/>
        <w:keepLines/>
        <w:numPr>
          <w:ilvl w:val="0"/>
          <w:numId w:val="11"/>
        </w:numPr>
        <w:spacing w:after="0"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Waivers crush business confidence</w:t>
      </w:r>
    </w:p>
    <w:p w14:paraId="07AD2B02" w14:textId="77777777" w:rsidR="00C20181" w:rsidRPr="00E563B8" w:rsidRDefault="00C20181" w:rsidP="00C20181">
      <w:pPr>
        <w:pStyle w:val="Heading4"/>
        <w:spacing w:before="0"/>
        <w:rPr>
          <w:rFonts w:ascii="Times New Roman" w:hAnsi="Times New Roman" w:cs="Times New Roman"/>
        </w:rPr>
      </w:pPr>
      <w:r w:rsidRPr="00E563B8">
        <w:rPr>
          <w:rFonts w:ascii="Times New Roman" w:hAnsi="Times New Roman" w:cs="Times New Roman"/>
        </w:rPr>
        <w:t xml:space="preserve">Empirically intellectual property protection is directly related to the high levels of business confidence </w:t>
      </w:r>
    </w:p>
    <w:p w14:paraId="1957A533" w14:textId="77777777" w:rsidR="00C20181" w:rsidRPr="00E563B8" w:rsidRDefault="00C20181" w:rsidP="00C20181">
      <w:pPr>
        <w:rPr>
          <w:rFonts w:ascii="Times New Roman" w:hAnsi="Times New Roman" w:cs="Times New Roman"/>
          <w:sz w:val="16"/>
          <w:szCs w:val="16"/>
        </w:rPr>
      </w:pPr>
      <w:hyperlink r:id="rId10" w:history="1">
        <w:r w:rsidRPr="00E563B8">
          <w:rPr>
            <w:rStyle w:val="Style13ptBold"/>
            <w:rFonts w:ascii="Times New Roman" w:hAnsi="Times New Roman" w:cs="Times New Roman"/>
          </w:rPr>
          <w:t>Xinhua</w:t>
        </w:r>
      </w:hyperlink>
      <w:r w:rsidRPr="00E563B8">
        <w:rPr>
          <w:rFonts w:ascii="Times New Roman" w:hAnsi="Times New Roman" w:cs="Times New Roman"/>
          <w:sz w:val="16"/>
          <w:szCs w:val="16"/>
        </w:rPr>
        <w:t xml:space="preserve">, Singapore best in Asia for intellectual property protection 19:14, September 06, </w:t>
      </w:r>
      <w:r w:rsidRPr="00E563B8">
        <w:rPr>
          <w:rStyle w:val="Style13ptBold"/>
          <w:rFonts w:ascii="Times New Roman" w:hAnsi="Times New Roman" w:cs="Times New Roman"/>
        </w:rPr>
        <w:t>2013</w:t>
      </w:r>
      <w:r w:rsidRPr="00E563B8">
        <w:rPr>
          <w:rFonts w:ascii="Times New Roman" w:hAnsi="Times New Roman" w:cs="Times New Roman"/>
          <w:sz w:val="16"/>
          <w:szCs w:val="16"/>
        </w:rPr>
        <w:t xml:space="preserve">  http://en.people.cn/90777/8392530.html</w:t>
      </w:r>
    </w:p>
    <w:p w14:paraId="52695537" w14:textId="77777777" w:rsidR="00C20181" w:rsidRPr="00E563B8" w:rsidRDefault="00C20181" w:rsidP="00C20181">
      <w:pPr>
        <w:rPr>
          <w:rFonts w:ascii="Times New Roman" w:hAnsi="Times New Roman" w:cs="Times New Roman"/>
          <w:sz w:val="12"/>
        </w:rPr>
      </w:pPr>
      <w:r w:rsidRPr="00E563B8">
        <w:rPr>
          <w:rStyle w:val="Emphasis"/>
          <w:rFonts w:ascii="Times New Roman" w:hAnsi="Times New Roman" w:cs="Times New Roman"/>
          <w:highlight w:val="cyan"/>
        </w:rPr>
        <w:t>Singapore is the best in Asia for intellectual property protection and the second best in the world</w:t>
      </w:r>
      <w:r w:rsidRPr="00E563B8">
        <w:rPr>
          <w:rFonts w:ascii="Times New Roman" w:hAnsi="Times New Roman" w:cs="Times New Roman"/>
          <w:color w:val="000000"/>
          <w:sz w:val="12"/>
          <w:highlight w:val="cyan"/>
        </w:rPr>
        <w:t>,</w:t>
      </w:r>
      <w:r w:rsidRPr="00E563B8">
        <w:rPr>
          <w:rFonts w:ascii="Times New Roman" w:hAnsi="Times New Roman" w:cs="Times New Roman"/>
          <w:color w:val="000000"/>
          <w:sz w:val="12"/>
        </w:rPr>
        <w:t xml:space="preserve"> the Intellectual Property Office of Singapore said Friday, </w:t>
      </w:r>
      <w:r w:rsidRPr="00E563B8">
        <w:rPr>
          <w:rStyle w:val="Emphasis"/>
          <w:rFonts w:ascii="Times New Roman" w:hAnsi="Times New Roman" w:cs="Times New Roman"/>
          <w:highlight w:val="cyan"/>
        </w:rPr>
        <w:t>citing a report by the World Economic Forum. The latest Global Competitiveness Report, with intellectual property protection as one of the criteria, covered nearly 150 countries and regions.</w:t>
      </w:r>
      <w:r w:rsidRPr="00E563B8">
        <w:rPr>
          <w:rStyle w:val="Emphasis"/>
          <w:rFonts w:ascii="Times New Roman" w:hAnsi="Times New Roman" w:cs="Times New Roman"/>
        </w:rPr>
        <w:t xml:space="preserve"> </w:t>
      </w:r>
      <w:r w:rsidRPr="00E563B8">
        <w:rPr>
          <w:rFonts w:ascii="Times New Roman" w:hAnsi="Times New Roman" w:cs="Times New Roman"/>
          <w:color w:val="000000"/>
          <w:sz w:val="12"/>
        </w:rPr>
        <w:t xml:space="preserve">It is the third year in a row for Singapore to retain the top ranking in Asia. Singapore's </w:t>
      </w:r>
      <w:r w:rsidRPr="00E563B8">
        <w:rPr>
          <w:rStyle w:val="Emphasis"/>
          <w:rFonts w:ascii="Times New Roman" w:hAnsi="Times New Roman" w:cs="Times New Roman"/>
        </w:rPr>
        <w:t>Intellectual Property</w:t>
      </w:r>
      <w:r w:rsidRPr="00E563B8">
        <w:rPr>
          <w:rFonts w:ascii="Times New Roman" w:hAnsi="Times New Roman" w:cs="Times New Roman"/>
          <w:color w:val="000000"/>
          <w:sz w:val="12"/>
        </w:rPr>
        <w:t xml:space="preserve"> Office said its business- friendly intellectual property regime </w:t>
      </w:r>
      <w:r w:rsidRPr="00E563B8">
        <w:rPr>
          <w:rStyle w:val="Emphasis"/>
          <w:rFonts w:ascii="Times New Roman" w:hAnsi="Times New Roman" w:cs="Times New Roman"/>
          <w:highlight w:val="cyan"/>
        </w:rPr>
        <w:t>has bolstered business confidence of international conglomerates and attracted long-term investment in research and development by multinationals.</w:t>
      </w:r>
      <w:r w:rsidRPr="00E563B8">
        <w:rPr>
          <w:rFonts w:ascii="Times New Roman" w:hAnsi="Times New Roman" w:cs="Times New Roman"/>
          <w:color w:val="000000"/>
          <w:sz w:val="12"/>
        </w:rPr>
        <w:t xml:space="preserve"> Singapore came in the second place in the overall global competitiveness ranking, trailing Switzerland. China's Hong Kong was the seventh, while Japan came in the 9th.</w:t>
      </w:r>
    </w:p>
    <w:p w14:paraId="2DF707F5" w14:textId="77777777" w:rsidR="00C20181" w:rsidRPr="00E563B8" w:rsidRDefault="00C20181" w:rsidP="00C20181">
      <w:pPr>
        <w:spacing w:line="240" w:lineRule="auto"/>
        <w:rPr>
          <w:rFonts w:ascii="Times New Roman" w:hAnsi="Times New Roman" w:cs="Times New Roman"/>
        </w:rPr>
      </w:pPr>
    </w:p>
    <w:p w14:paraId="78F907D5" w14:textId="77777777" w:rsidR="00C20181" w:rsidRPr="00E563B8" w:rsidRDefault="00C20181" w:rsidP="00C20181">
      <w:pPr>
        <w:pStyle w:val="Heading4"/>
        <w:spacing w:before="0"/>
        <w:rPr>
          <w:rFonts w:ascii="Times New Roman" w:hAnsi="Times New Roman" w:cs="Times New Roman"/>
        </w:rPr>
      </w:pPr>
      <w:r w:rsidRPr="00E563B8">
        <w:rPr>
          <w:rFonts w:ascii="Times New Roman" w:hAnsi="Times New Roman" w:cs="Times New Roman"/>
        </w:rPr>
        <w:t>Business confidence drives economic recovery.</w:t>
      </w:r>
    </w:p>
    <w:p w14:paraId="04AE81AD" w14:textId="77777777" w:rsidR="00C20181" w:rsidRPr="00E563B8" w:rsidRDefault="00C20181" w:rsidP="00C20181">
      <w:pPr>
        <w:rPr>
          <w:rFonts w:ascii="Times New Roman" w:hAnsi="Times New Roman" w:cs="Times New Roman"/>
          <w:sz w:val="16"/>
          <w:szCs w:val="16"/>
        </w:rPr>
      </w:pPr>
      <w:r w:rsidRPr="00E563B8">
        <w:rPr>
          <w:rStyle w:val="Style13ptBold"/>
          <w:rFonts w:ascii="Times New Roman" w:hAnsi="Times New Roman" w:cs="Times New Roman"/>
        </w:rPr>
        <w:t>Mortgage Medics</w:t>
      </w:r>
      <w:r w:rsidRPr="00E563B8">
        <w:rPr>
          <w:rFonts w:ascii="Times New Roman" w:hAnsi="Times New Roman" w:cs="Times New Roman"/>
        </w:rPr>
        <w:t>, 6-15-20</w:t>
      </w:r>
      <w:r w:rsidRPr="00E563B8">
        <w:rPr>
          <w:rStyle w:val="Style13ptBold"/>
          <w:rFonts w:ascii="Times New Roman" w:hAnsi="Times New Roman" w:cs="Times New Roman"/>
        </w:rPr>
        <w:t>21</w:t>
      </w:r>
      <w:r w:rsidRPr="00E563B8">
        <w:rPr>
          <w:rFonts w:ascii="Times New Roman" w:hAnsi="Times New Roman" w:cs="Times New Roman"/>
        </w:rPr>
        <w:t xml:space="preserve">, </w:t>
      </w:r>
      <w:r w:rsidRPr="00E563B8">
        <w:rPr>
          <w:rFonts w:ascii="Times New Roman" w:hAnsi="Times New Roman" w:cs="Times New Roman"/>
          <w:sz w:val="16"/>
          <w:szCs w:val="16"/>
        </w:rPr>
        <w:t>[mortgage consulting firm, "How business and consumer confidence will drive the recovery", https://www.mortgage-medics.com/how-business-and-consumer-confidence-will-drive-the-recovery/ //Weese]</w:t>
      </w:r>
    </w:p>
    <w:p w14:paraId="35B170BD" w14:textId="77777777" w:rsidR="00C20181" w:rsidRPr="00E563B8" w:rsidRDefault="00C20181" w:rsidP="00C20181">
      <w:pPr>
        <w:rPr>
          <w:rFonts w:ascii="Times New Roman" w:hAnsi="Times New Roman" w:cs="Times New Roman"/>
          <w:sz w:val="12"/>
        </w:rPr>
      </w:pPr>
      <w:r w:rsidRPr="00E563B8">
        <w:rPr>
          <w:rFonts w:ascii="Times New Roman" w:hAnsi="Times New Roman" w:cs="Times New Roman"/>
          <w:sz w:val="12"/>
        </w:rPr>
        <w:t xml:space="preserve">Confidence: we’re not talking here about standing up to make a speech, rather about business confidence and consumer confidence. Over the last 12 months we’ve heard the terms a lot, as confidence plunged when the first lockdown was announced and then rose again as the vaccine roll-out began. But </w:t>
      </w:r>
      <w:r w:rsidRPr="00E563B8">
        <w:rPr>
          <w:rStyle w:val="Emphasis"/>
          <w:rFonts w:ascii="Times New Roman" w:hAnsi="Times New Roman" w:cs="Times New Roman"/>
          <w:highlight w:val="cyan"/>
        </w:rPr>
        <w:t>what is confidence? And why does it matter</w:t>
      </w:r>
      <w:r w:rsidRPr="00E563B8">
        <w:rPr>
          <w:rFonts w:ascii="Times New Roman" w:hAnsi="Times New Roman" w:cs="Times New Roman"/>
          <w:sz w:val="12"/>
        </w:rPr>
        <w:t xml:space="preserve">? If we look at business confidence first, a good example, and one that is often quoted on the financial pages, is the </w:t>
      </w:r>
      <w:r w:rsidRPr="00E563B8">
        <w:rPr>
          <w:rStyle w:val="StyleUnderline"/>
          <w:rFonts w:ascii="Times New Roman" w:hAnsi="Times New Roman" w:cs="Times New Roman"/>
        </w:rPr>
        <w:t>Purchasing Managers’ Index</w:t>
      </w:r>
      <w:r w:rsidRPr="00E563B8">
        <w:rPr>
          <w:rFonts w:ascii="Times New Roman" w:hAnsi="Times New Roman" w:cs="Times New Roman"/>
          <w:sz w:val="12"/>
        </w:rPr>
        <w:t xml:space="preserve"> (PMI). So what is it? And how does it work? </w:t>
      </w:r>
      <w:r w:rsidRPr="00E563B8">
        <w:rPr>
          <w:rStyle w:val="Emphasis"/>
          <w:rFonts w:ascii="Times New Roman" w:hAnsi="Times New Roman" w:cs="Times New Roman"/>
          <w:highlight w:val="cyan"/>
        </w:rPr>
        <w:t>The PMI is a measure of business confidence, showing whether business expects the economy and prevailing business conditions to be favourable or unfavourable</w:t>
      </w:r>
      <w:r w:rsidRPr="00E563B8">
        <w:rPr>
          <w:rFonts w:ascii="Times New Roman" w:hAnsi="Times New Roman" w:cs="Times New Roman"/>
          <w:sz w:val="12"/>
        </w:rPr>
        <w:t xml:space="preserve">. The PMI is based on a monthly survey sent to senior executives across a broad spread of industries and asks questions about new orders, inventory levels, production, deliveries and employment. The ‘headline’ number, the one you will often see quoted, can be anywhere between 0 and 100. In ‘normal times’ it hovers around 50, with any figure above indicating that business is confident about the future, whilst a figure below 50 suggests the opposite. To give you an example of the PMI in action, last April the PMI in the Eurozone crashed to 13.5 as the economic impact of the pandemic became apparent. The UK fared even worse, with the PMI falling to a record low of 12.3 in the services sector. Twelve months later, with the vaccine rollout gathering pace, the PMI for the UK had risen to 61.0. As noted in the above example, you may also see PMI figures quoted for different sectors of the economy, such as manufacturing and services. Consumer confidence has a similar numerical value, although that is expressed in plus or minus terms. In April the Consumer Confidence Index rose to minus 15, up from minus 16 in March. Although negative, that was the highest figure since March of last year, with the Index having been as low as minus 34 in May 2020. Why is confidence important? When consumers feel confident they are more likely to spend and more likely to borrow, both of which are likely to boost the economy. A very simple example is home improvements: we are unlikely to spend the money on a new bathroom, which would benefitting the bathroom supplier and the plumber, unless we feel confident about our future prospects and employment. The search for confidence, or at least, stability, is almost certainly the reason so many people have left the hospitality sector during the last year (with many outlets now struggling to find staff to re-open). Similarly, </w:t>
      </w:r>
      <w:r w:rsidRPr="00E563B8">
        <w:rPr>
          <w:rStyle w:val="Emphasis"/>
          <w:rFonts w:ascii="Times New Roman" w:hAnsi="Times New Roman" w:cs="Times New Roman"/>
          <w:highlight w:val="cyan"/>
        </w:rPr>
        <w:t>when businesses feel confident they will invest in both equipment and new members of staff</w:t>
      </w:r>
      <w:r w:rsidRPr="00E563B8">
        <w:rPr>
          <w:rFonts w:ascii="Times New Roman" w:hAnsi="Times New Roman" w:cs="Times New Roman"/>
          <w:sz w:val="12"/>
        </w:rPr>
        <w:t xml:space="preserve">. Clearly any potential “third wave” of the virus would dent confidence again: that is one of the reasons why </w:t>
      </w:r>
      <w:r w:rsidRPr="00E563B8">
        <w:rPr>
          <w:rStyle w:val="Emphasis"/>
          <w:rFonts w:ascii="Times New Roman" w:hAnsi="Times New Roman" w:cs="Times New Roman"/>
          <w:highlight w:val="cyan"/>
        </w:rPr>
        <w:t>the Government</w:t>
      </w:r>
      <w:r w:rsidRPr="00E563B8">
        <w:rPr>
          <w:rFonts w:ascii="Times New Roman" w:hAnsi="Times New Roman" w:cs="Times New Roman"/>
          <w:sz w:val="12"/>
        </w:rPr>
        <w:t xml:space="preserve"> is so keen to avoid any further lockdowns. It </w:t>
      </w:r>
      <w:r w:rsidRPr="00E563B8">
        <w:rPr>
          <w:rStyle w:val="Emphasis"/>
          <w:rFonts w:ascii="Times New Roman" w:hAnsi="Times New Roman" w:cs="Times New Roman"/>
          <w:highlight w:val="cyan"/>
        </w:rPr>
        <w:t>needs to rebuild not just the economy, but our confidence in the economy</w:t>
      </w:r>
      <w:r w:rsidRPr="00E563B8">
        <w:rPr>
          <w:rFonts w:ascii="Times New Roman" w:hAnsi="Times New Roman" w:cs="Times New Roman"/>
          <w:sz w:val="12"/>
        </w:rPr>
        <w:t>. Perhaps then we will start to spend the billions of pounds that we, as consumers, have saved over the past year.</w:t>
      </w:r>
    </w:p>
    <w:p w14:paraId="733EC08C" w14:textId="77777777" w:rsidR="00C20181" w:rsidRPr="00E563B8" w:rsidRDefault="00C20181" w:rsidP="00C20181">
      <w:pPr>
        <w:spacing w:line="240" w:lineRule="auto"/>
        <w:rPr>
          <w:rFonts w:ascii="Times New Roman" w:hAnsi="Times New Roman" w:cs="Times New Roman"/>
        </w:rPr>
      </w:pPr>
    </w:p>
    <w:p w14:paraId="496DBC69" w14:textId="77777777" w:rsidR="00C20181" w:rsidRPr="00E563B8" w:rsidRDefault="00C20181" w:rsidP="00C20181">
      <w:pPr>
        <w:spacing w:line="240" w:lineRule="auto"/>
        <w:rPr>
          <w:rFonts w:ascii="Times New Roman" w:hAnsi="Times New Roman" w:cs="Times New Roman"/>
        </w:rPr>
      </w:pPr>
    </w:p>
    <w:p w14:paraId="11E1E43C" w14:textId="77777777" w:rsidR="00C20181" w:rsidRPr="00E563B8" w:rsidRDefault="00C20181" w:rsidP="00C20181">
      <w:pPr>
        <w:pStyle w:val="ListParagraph"/>
        <w:keepNext/>
        <w:keepLines/>
        <w:numPr>
          <w:ilvl w:val="0"/>
          <w:numId w:val="11"/>
        </w:numPr>
        <w:spacing w:after="0"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 xml:space="preserve"> Impact Story</w:t>
      </w:r>
    </w:p>
    <w:p w14:paraId="21FD8E57" w14:textId="77777777" w:rsidR="00C20181" w:rsidRPr="00E563B8" w:rsidRDefault="00C20181" w:rsidP="00C20181">
      <w:pPr>
        <w:pStyle w:val="Heading4"/>
        <w:spacing w:before="0"/>
        <w:rPr>
          <w:rFonts w:ascii="Times New Roman" w:hAnsi="Times New Roman" w:cs="Times New Roman"/>
        </w:rPr>
      </w:pPr>
      <w:r w:rsidRPr="00E563B8">
        <w:rPr>
          <w:rFonts w:ascii="Times New Roman" w:hAnsi="Times New Roman" w:cs="Times New Roman"/>
        </w:rPr>
        <w:t xml:space="preserve">Modern economic decline </w:t>
      </w:r>
      <w:r>
        <w:rPr>
          <w:rFonts w:ascii="Times New Roman" w:hAnsi="Times New Roman" w:cs="Times New Roman"/>
        </w:rPr>
        <w:t>breed</w:t>
      </w:r>
      <w:r w:rsidRPr="00E563B8">
        <w:rPr>
          <w:rFonts w:ascii="Times New Roman" w:hAnsi="Times New Roman" w:cs="Times New Roman"/>
        </w:rPr>
        <w:t xml:space="preserve"> a new an increasingly tense world – each decline exponentially </w:t>
      </w:r>
      <w:r>
        <w:rPr>
          <w:rFonts w:ascii="Times New Roman" w:hAnsi="Times New Roman" w:cs="Times New Roman"/>
        </w:rPr>
        <w:t xml:space="preserve">cedes power to the alt right, destroys democracy, tangibly hurts people AND </w:t>
      </w:r>
      <w:r w:rsidRPr="00E563B8">
        <w:rPr>
          <w:rFonts w:ascii="Times New Roman" w:hAnsi="Times New Roman" w:cs="Times New Roman"/>
        </w:rPr>
        <w:t xml:space="preserve">increases risk of </w:t>
      </w:r>
      <w:r w:rsidRPr="00E563B8">
        <w:rPr>
          <w:rFonts w:ascii="Times New Roman" w:hAnsi="Times New Roman" w:cs="Times New Roman"/>
          <w:u w:val="single"/>
        </w:rPr>
        <w:t>world war</w:t>
      </w:r>
    </w:p>
    <w:p w14:paraId="174A7075" w14:textId="77777777" w:rsidR="00C20181" w:rsidRPr="00E563B8" w:rsidRDefault="00C20181" w:rsidP="00C20181">
      <w:pPr>
        <w:rPr>
          <w:rFonts w:ascii="Times New Roman" w:hAnsi="Times New Roman" w:cs="Times New Roman"/>
        </w:rPr>
      </w:pPr>
      <w:r w:rsidRPr="00E563B8">
        <w:rPr>
          <w:rStyle w:val="Style13ptBold"/>
          <w:rFonts w:ascii="Times New Roman" w:hAnsi="Times New Roman" w:cs="Times New Roman"/>
        </w:rPr>
        <w:t>Sundaram 19</w:t>
      </w:r>
      <w:r w:rsidRPr="00E563B8">
        <w:rPr>
          <w:rFonts w:ascii="Times New Roman" w:hAnsi="Times New Roman" w:cs="Times New Roman"/>
        </w:rPr>
        <w:t xml:space="preserve"> </w:t>
      </w:r>
      <w:r w:rsidRPr="00E563B8">
        <w:rPr>
          <w:rFonts w:ascii="Times New Roman" w:hAnsi="Times New Roman" w:cs="Times New Roman"/>
          <w:sz w:val="16"/>
          <w:szCs w:val="16"/>
        </w:rPr>
        <w:t>[Jomo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Russia and the United Nations Secretariat, is now Research Director at the Dialogue of Civilizations Research Institute in Berlin. Economic Crisis Can Trigger World War. February 12, 2019. www.ipsnews.net/2019/02/economic-crisis-can-trigger-world-war/]</w:t>
      </w:r>
    </w:p>
    <w:p w14:paraId="1DC8EB9B" w14:textId="77777777" w:rsidR="00C20181" w:rsidRPr="00E563B8" w:rsidRDefault="00C20181" w:rsidP="00C20181">
      <w:pPr>
        <w:rPr>
          <w:rFonts w:ascii="Times New Roman" w:hAnsi="Times New Roman" w:cs="Times New Roman"/>
          <w:sz w:val="16"/>
        </w:rPr>
      </w:pPr>
      <w:r w:rsidRPr="00E563B8">
        <w:rPr>
          <w:rFonts w:ascii="Times New Roman" w:hAnsi="Times New Roman" w:cs="Times New Roman"/>
          <w:sz w:val="16"/>
        </w:rPr>
        <w:t xml:space="preserve">KUALA LUMPUR and BERLIN, Feb 12 2019 (IPS) - </w:t>
      </w:r>
      <w:r w:rsidRPr="00E563B8">
        <w:rPr>
          <w:rStyle w:val="Emphasis"/>
          <w:rFonts w:ascii="Times New Roman" w:hAnsi="Times New Roman" w:cs="Times New Roman"/>
          <w:highlight w:val="cyan"/>
        </w:rPr>
        <w:t>Economic recovery</w:t>
      </w:r>
      <w:r w:rsidRPr="00E563B8">
        <w:rPr>
          <w:rFonts w:ascii="Times New Roman" w:hAnsi="Times New Roman" w:cs="Times New Roman"/>
          <w:sz w:val="16"/>
        </w:rPr>
        <w:t xml:space="preserve"> efforts </w:t>
      </w:r>
      <w:r w:rsidRPr="00E563B8">
        <w:rPr>
          <w:rStyle w:val="Emphasis"/>
          <w:rFonts w:ascii="Times New Roman" w:hAnsi="Times New Roman" w:cs="Times New Roman"/>
          <w:highlight w:val="cyan"/>
        </w:rPr>
        <w:t>since the 2008</w:t>
      </w:r>
      <w:r w:rsidRPr="00E563B8">
        <w:rPr>
          <w:rFonts w:ascii="Times New Roman" w:hAnsi="Times New Roman" w:cs="Times New Roman"/>
          <w:sz w:val="16"/>
        </w:rPr>
        <w:t xml:space="preserve">-2009 global financial crisis </w:t>
      </w:r>
      <w:r w:rsidRPr="00E563B8">
        <w:rPr>
          <w:rStyle w:val="Emphasis"/>
          <w:rFonts w:ascii="Times New Roman" w:hAnsi="Times New Roman" w:cs="Times New Roman"/>
          <w:highlight w:val="cyan"/>
        </w:rPr>
        <w:t>have</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mainly </w:t>
      </w:r>
      <w:r w:rsidRPr="00E563B8">
        <w:rPr>
          <w:rStyle w:val="Emphasis"/>
          <w:rFonts w:ascii="Times New Roman" w:hAnsi="Times New Roman" w:cs="Times New Roman"/>
          <w:highlight w:val="cyan"/>
        </w:rPr>
        <w:t>depended on unconventional monetary policies</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As fears rise of</w:t>
      </w:r>
      <w:r w:rsidRPr="00E563B8">
        <w:rPr>
          <w:rFonts w:ascii="Times New Roman" w:hAnsi="Times New Roman" w:cs="Times New Roman"/>
          <w:sz w:val="16"/>
        </w:rPr>
        <w:t xml:space="preserve"> yet </w:t>
      </w:r>
      <w:r w:rsidRPr="00E563B8">
        <w:rPr>
          <w:rStyle w:val="Emphasis"/>
          <w:rFonts w:ascii="Times New Roman" w:hAnsi="Times New Roman" w:cs="Times New Roman"/>
          <w:highlight w:val="cyan"/>
        </w:rPr>
        <w:t>another</w:t>
      </w:r>
      <w:r w:rsidRPr="00E563B8">
        <w:rPr>
          <w:rFonts w:ascii="Times New Roman" w:hAnsi="Times New Roman" w:cs="Times New Roman"/>
          <w:sz w:val="16"/>
        </w:rPr>
        <w:t xml:space="preserve"> international </w:t>
      </w:r>
      <w:r w:rsidRPr="00E563B8">
        <w:rPr>
          <w:rStyle w:val="Emphasis"/>
          <w:rFonts w:ascii="Times New Roman" w:hAnsi="Times New Roman" w:cs="Times New Roman"/>
          <w:highlight w:val="cyan"/>
        </w:rPr>
        <w:t>financial crisis, there are</w:t>
      </w:r>
      <w:r w:rsidRPr="00E563B8">
        <w:rPr>
          <w:rFonts w:ascii="Times New Roman" w:hAnsi="Times New Roman" w:cs="Times New Roman"/>
          <w:sz w:val="16"/>
        </w:rPr>
        <w:t xml:space="preserve"> growing </w:t>
      </w:r>
      <w:r w:rsidRPr="00E563B8">
        <w:rPr>
          <w:rStyle w:val="Emphasis"/>
          <w:rFonts w:ascii="Times New Roman" w:hAnsi="Times New Roman" w:cs="Times New Roman"/>
          <w:highlight w:val="cyan"/>
        </w:rPr>
        <w:t>concerns about</w:t>
      </w:r>
      <w:r w:rsidRPr="00E563B8">
        <w:rPr>
          <w:rFonts w:ascii="Times New Roman" w:hAnsi="Times New Roman" w:cs="Times New Roman"/>
          <w:sz w:val="16"/>
        </w:rPr>
        <w:t xml:space="preserve"> the </w:t>
      </w:r>
      <w:r w:rsidRPr="00E563B8">
        <w:rPr>
          <w:rStyle w:val="Emphasis"/>
          <w:rFonts w:ascii="Times New Roman" w:hAnsi="Times New Roman" w:cs="Times New Roman"/>
          <w:highlight w:val="cyan"/>
        </w:rPr>
        <w:t>increase</w:t>
      </w:r>
      <w:r w:rsidRPr="00E563B8">
        <w:rPr>
          <w:rFonts w:ascii="Times New Roman" w:hAnsi="Times New Roman" w:cs="Times New Roman"/>
        </w:rPr>
        <w:t>d</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possibility of large-scale military conflict</w:t>
      </w:r>
      <w:r w:rsidRPr="00E563B8">
        <w:rPr>
          <w:rFonts w:ascii="Times New Roman" w:hAnsi="Times New Roman" w:cs="Times New Roman"/>
          <w:sz w:val="16"/>
        </w:rPr>
        <w:t xml:space="preserve">. More worryingly, </w:t>
      </w:r>
      <w:r w:rsidRPr="00E563B8">
        <w:rPr>
          <w:rStyle w:val="Emphasis"/>
          <w:rFonts w:ascii="Times New Roman" w:hAnsi="Times New Roman" w:cs="Times New Roman"/>
          <w:highlight w:val="cyan"/>
        </w:rPr>
        <w:t>in the current political landscape</w:t>
      </w:r>
      <w:r w:rsidRPr="00E563B8">
        <w:rPr>
          <w:rFonts w:ascii="Times New Roman" w:hAnsi="Times New Roman" w:cs="Times New Roman"/>
          <w:sz w:val="16"/>
        </w:rPr>
        <w:t xml:space="preserve">, prolonged </w:t>
      </w:r>
      <w:r w:rsidRPr="00E563B8">
        <w:rPr>
          <w:rStyle w:val="Emphasis"/>
          <w:rFonts w:ascii="Times New Roman" w:hAnsi="Times New Roman" w:cs="Times New Roman"/>
          <w:highlight w:val="cyan"/>
        </w:rPr>
        <w:t>economic crisis, combined with</w:t>
      </w:r>
      <w:r w:rsidRPr="00E563B8">
        <w:rPr>
          <w:rFonts w:ascii="Times New Roman" w:hAnsi="Times New Roman" w:cs="Times New Roman"/>
          <w:sz w:val="16"/>
        </w:rPr>
        <w:t xml:space="preserve"> rising economic </w:t>
      </w:r>
      <w:r w:rsidRPr="00E563B8">
        <w:rPr>
          <w:rStyle w:val="Emphasis"/>
          <w:rFonts w:ascii="Times New Roman" w:hAnsi="Times New Roman" w:cs="Times New Roman"/>
          <w:highlight w:val="cyan"/>
        </w:rPr>
        <w:t>inequality</w:t>
      </w:r>
      <w:r w:rsidRPr="00E563B8">
        <w:rPr>
          <w:rFonts w:ascii="Times New Roman" w:hAnsi="Times New Roman" w:cs="Times New Roman"/>
          <w:sz w:val="16"/>
        </w:rPr>
        <w:t xml:space="preserve">, chauvinistic </w:t>
      </w:r>
      <w:r w:rsidRPr="00E563B8">
        <w:rPr>
          <w:rStyle w:val="Emphasis"/>
          <w:rFonts w:ascii="Times New Roman" w:hAnsi="Times New Roman" w:cs="Times New Roman"/>
          <w:highlight w:val="cyan"/>
        </w:rPr>
        <w:t>ethno-populism</w:t>
      </w:r>
      <w:r w:rsidRPr="00E563B8">
        <w:rPr>
          <w:rFonts w:ascii="Times New Roman" w:hAnsi="Times New Roman" w:cs="Times New Roman"/>
          <w:sz w:val="16"/>
        </w:rPr>
        <w:t xml:space="preserve"> </w:t>
      </w:r>
      <w:r w:rsidRPr="00E563B8">
        <w:rPr>
          <w:rFonts w:ascii="Times New Roman" w:hAnsi="Times New Roman" w:cs="Times New Roman"/>
          <w:u w:val="single"/>
        </w:rPr>
        <w:t>as well as</w:t>
      </w:r>
      <w:r w:rsidRPr="00E563B8">
        <w:rPr>
          <w:rFonts w:ascii="Times New Roman" w:hAnsi="Times New Roman" w:cs="Times New Roman"/>
          <w:sz w:val="16"/>
        </w:rPr>
        <w:t xml:space="preserve"> aggressive </w:t>
      </w:r>
      <w:r w:rsidRPr="00E563B8">
        <w:rPr>
          <w:rStyle w:val="Emphasis"/>
          <w:rFonts w:ascii="Times New Roman" w:hAnsi="Times New Roman" w:cs="Times New Roman"/>
          <w:highlight w:val="cyan"/>
        </w:rPr>
        <w:t>jingoist rhetoric</w:t>
      </w:r>
      <w:r w:rsidRPr="00E563B8">
        <w:rPr>
          <w:rFonts w:ascii="Times New Roman" w:hAnsi="Times New Roman" w:cs="Times New Roman"/>
          <w:sz w:val="16"/>
        </w:rPr>
        <w:t xml:space="preserve">, </w:t>
      </w:r>
      <w:r w:rsidRPr="00E563B8">
        <w:rPr>
          <w:rFonts w:ascii="Times New Roman" w:hAnsi="Times New Roman" w:cs="Times New Roman"/>
          <w:u w:val="single"/>
        </w:rPr>
        <w:t xml:space="preserve">including </w:t>
      </w:r>
      <w:r w:rsidRPr="00E563B8">
        <w:rPr>
          <w:rStyle w:val="Emphasis"/>
          <w:rFonts w:ascii="Times New Roman" w:hAnsi="Times New Roman" w:cs="Times New Roman"/>
        </w:rPr>
        <w:t>threats</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could easily spin out of control and ‘morph’ into</w:t>
      </w:r>
      <w:r w:rsidRPr="00E563B8">
        <w:rPr>
          <w:rFonts w:ascii="Times New Roman" w:hAnsi="Times New Roman" w:cs="Times New Roman"/>
          <w:sz w:val="16"/>
        </w:rPr>
        <w:t xml:space="preserve"> military conflict, and worse, </w:t>
      </w:r>
      <w:r w:rsidRPr="00E563B8">
        <w:rPr>
          <w:rStyle w:val="Emphasis"/>
          <w:rFonts w:ascii="Times New Roman" w:hAnsi="Times New Roman" w:cs="Times New Roman"/>
          <w:highlight w:val="cyan"/>
        </w:rPr>
        <w:t>world war</w:t>
      </w:r>
      <w:r w:rsidRPr="00E563B8">
        <w:rPr>
          <w:rFonts w:ascii="Times New Roman" w:hAnsi="Times New Roman" w:cs="Times New Roman"/>
          <w:sz w:val="16"/>
        </w:rPr>
        <w:t xml:space="preserve">. Crisis responses limited The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w:t>
      </w:r>
      <w:r w:rsidRPr="00E563B8">
        <w:rPr>
          <w:rFonts w:ascii="Times New Roman" w:hAnsi="Times New Roman" w:cs="Times New Roman"/>
          <w:u w:val="single"/>
        </w:rPr>
        <w:t>monetary interventions</w:t>
      </w:r>
      <w:r w:rsidRPr="00E563B8">
        <w:rPr>
          <w:rFonts w:ascii="Times New Roman" w:hAnsi="Times New Roman" w:cs="Times New Roman"/>
          <w:sz w:val="16"/>
        </w:rPr>
        <w:t xml:space="preserve"> averted realization of the worst fears at the time by turning the US economy around, they </w:t>
      </w:r>
      <w:r w:rsidRPr="00E563B8">
        <w:rPr>
          <w:rFonts w:ascii="Times New Roman" w:hAnsi="Times New Roman" w:cs="Times New Roman"/>
          <w:u w:val="single"/>
        </w:rPr>
        <w:t xml:space="preserve">did little to address </w:t>
      </w:r>
      <w:r w:rsidRPr="00E563B8">
        <w:rPr>
          <w:rStyle w:val="Emphasis"/>
          <w:rFonts w:ascii="Times New Roman" w:hAnsi="Times New Roman" w:cs="Times New Roman"/>
        </w:rPr>
        <w:t>underlying</w:t>
      </w:r>
      <w:r w:rsidRPr="00E563B8">
        <w:rPr>
          <w:rFonts w:ascii="Times New Roman" w:hAnsi="Times New Roman" w:cs="Times New Roman"/>
          <w:u w:val="single"/>
        </w:rPr>
        <w:t xml:space="preserve"> economic </w:t>
      </w:r>
      <w:r w:rsidRPr="00E563B8">
        <w:rPr>
          <w:rStyle w:val="Emphasis"/>
          <w:rFonts w:ascii="Times New Roman" w:hAnsi="Times New Roman" w:cs="Times New Roman"/>
        </w:rPr>
        <w:t>weaknesses</w:t>
      </w:r>
      <w:r w:rsidRPr="00E563B8">
        <w:rPr>
          <w:rFonts w:ascii="Times New Roman" w:hAnsi="Times New Roman" w:cs="Times New Roman"/>
          <w:sz w:val="16"/>
        </w:rPr>
        <w:t xml:space="preserve">,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labour markets. This </w:t>
      </w:r>
      <w:r w:rsidRPr="00E563B8">
        <w:rPr>
          <w:rStyle w:val="Emphasis"/>
          <w:rFonts w:ascii="Times New Roman" w:hAnsi="Times New Roman" w:cs="Times New Roman"/>
          <w:highlight w:val="cyan"/>
        </w:rPr>
        <w:t>lack of structural reform has meant</w:t>
      </w:r>
      <w:r w:rsidRPr="00E563B8">
        <w:rPr>
          <w:rFonts w:ascii="Times New Roman" w:hAnsi="Times New Roman" w:cs="Times New Roman"/>
          <w:sz w:val="16"/>
        </w:rPr>
        <w:t xml:space="preserve"> that the </w:t>
      </w:r>
      <w:r w:rsidRPr="00E563B8">
        <w:rPr>
          <w:rStyle w:val="Emphasis"/>
          <w:rFonts w:ascii="Times New Roman" w:hAnsi="Times New Roman" w:cs="Times New Roman"/>
          <w:highlight w:val="cyan"/>
        </w:rPr>
        <w:t>unprecedented liquidity central banks injected into economies has not been well allocated</w:t>
      </w:r>
      <w:r w:rsidRPr="00E563B8">
        <w:rPr>
          <w:rFonts w:ascii="Times New Roman" w:hAnsi="Times New Roman" w:cs="Times New Roman"/>
          <w:sz w:val="16"/>
        </w:rPr>
        <w:t xml:space="preserve">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RPr="00E563B8">
        <w:rPr>
          <w:rStyle w:val="Emphasis"/>
          <w:rFonts w:ascii="Times New Roman" w:hAnsi="Times New Roman" w:cs="Times New Roman"/>
          <w:highlight w:val="cyan"/>
        </w:rPr>
        <w:t>another round of economic stress is deemed likely to foment unrest, conflict, even war as it is blamed on the foreign</w:t>
      </w:r>
      <w:r w:rsidRPr="00E563B8">
        <w:rPr>
          <w:rFonts w:ascii="Times New Roman" w:hAnsi="Times New Roman" w:cs="Times New Roman"/>
          <w:sz w:val="16"/>
        </w:rPr>
        <w:t xml:space="preserve">. International trade shrank by two-thirds within half a decade after the US passed the Smoot-Hawley Tariff Act in 1930, at the start of the Great Depression, ostensibly to protect American workers and farmers from foreign competition! Liberalization’s discontents Rising </w:t>
      </w:r>
      <w:r w:rsidRPr="00E563B8">
        <w:rPr>
          <w:rStyle w:val="Emphasis"/>
          <w:rFonts w:ascii="Times New Roman" w:hAnsi="Times New Roman" w:cs="Times New Roman"/>
          <w:highlight w:val="cyan"/>
        </w:rPr>
        <w:t>economic insecurity, inequalities and deprivation are expected to strengthen ethno-populist and jingoistic nationalist sentiments, and increase</w:t>
      </w:r>
      <w:r w:rsidRPr="00E563B8">
        <w:rPr>
          <w:rFonts w:ascii="Times New Roman" w:hAnsi="Times New Roman" w:cs="Times New Roman"/>
          <w:sz w:val="16"/>
        </w:rPr>
        <w:t xml:space="preserve"> social </w:t>
      </w:r>
      <w:r w:rsidRPr="00E563B8">
        <w:rPr>
          <w:rStyle w:val="Emphasis"/>
          <w:rFonts w:ascii="Times New Roman" w:hAnsi="Times New Roman" w:cs="Times New Roman"/>
          <w:highlight w:val="cyan"/>
        </w:rPr>
        <w:t>tensions</w:t>
      </w:r>
      <w:r w:rsidRPr="00E563B8">
        <w:rPr>
          <w:rFonts w:ascii="Times New Roman" w:hAnsi="Times New Roman" w:cs="Times New Roman"/>
          <w:sz w:val="16"/>
        </w:rPr>
        <w:t xml:space="preserve"> and turmoil, especially among the growing precariat and others who feel vulnerable or threatened. Thus, </w:t>
      </w:r>
      <w:r w:rsidRPr="00E563B8">
        <w:rPr>
          <w:rFonts w:ascii="Times New Roman" w:hAnsi="Times New Roman" w:cs="Times New Roman"/>
          <w:u w:val="single"/>
        </w:rPr>
        <w:t xml:space="preserve">ethno-populist inspired chauvinistic </w:t>
      </w:r>
      <w:r w:rsidRPr="00E563B8">
        <w:rPr>
          <w:rStyle w:val="Emphasis"/>
          <w:rFonts w:ascii="Times New Roman" w:hAnsi="Times New Roman" w:cs="Times New Roman"/>
        </w:rPr>
        <w:t>nationalism</w:t>
      </w:r>
      <w:r w:rsidRPr="00E563B8">
        <w:rPr>
          <w:rFonts w:ascii="Times New Roman" w:hAnsi="Times New Roman" w:cs="Times New Roman"/>
          <w:u w:val="single"/>
        </w:rPr>
        <w:t xml:space="preserve"> may exacerbate tensions, </w:t>
      </w:r>
      <w:r w:rsidRPr="00E563B8">
        <w:rPr>
          <w:rStyle w:val="Emphasis"/>
          <w:rFonts w:ascii="Times New Roman" w:hAnsi="Times New Roman" w:cs="Times New Roman"/>
          <w:highlight w:val="cyan"/>
        </w:rPr>
        <w:t>leading to conflicts</w:t>
      </w:r>
      <w:r w:rsidRPr="00E563B8">
        <w:rPr>
          <w:rFonts w:ascii="Times New Roman" w:hAnsi="Times New Roman" w:cs="Times New Roman"/>
          <w:sz w:val="16"/>
        </w:rPr>
        <w:t xml:space="preserve"> and tensions </w:t>
      </w:r>
      <w:r w:rsidRPr="00E563B8">
        <w:rPr>
          <w:rFonts w:ascii="Times New Roman" w:hAnsi="Times New Roman" w:cs="Times New Roman"/>
          <w:u w:val="single"/>
        </w:rPr>
        <w:t>among countries, as in the</w:t>
      </w:r>
      <w:r w:rsidRPr="00E563B8">
        <w:rPr>
          <w:rFonts w:ascii="Times New Roman" w:hAnsi="Times New Roman" w:cs="Times New Roman"/>
          <w:sz w:val="16"/>
        </w:rPr>
        <w:t xml:space="preserve"> </w:t>
      </w:r>
      <w:r w:rsidRPr="00E563B8">
        <w:rPr>
          <w:rStyle w:val="Emphasis"/>
          <w:rFonts w:ascii="Times New Roman" w:hAnsi="Times New Roman" w:cs="Times New Roman"/>
        </w:rPr>
        <w:t>1930s</w:t>
      </w:r>
      <w:r w:rsidRPr="00E563B8">
        <w:rPr>
          <w:rFonts w:ascii="Times New Roman" w:hAnsi="Times New Roman" w:cs="Times New Roman"/>
          <w:sz w:val="16"/>
        </w:rPr>
        <w:t xml:space="preserve">. </w:t>
      </w:r>
      <w:r w:rsidRPr="00E563B8">
        <w:rPr>
          <w:rStyle w:val="Emphasis"/>
          <w:rFonts w:ascii="Times New Roman" w:hAnsi="Times New Roman" w:cs="Times New Roman"/>
        </w:rPr>
        <w:t>Opportunistic leaders</w:t>
      </w:r>
      <w:r w:rsidRPr="00E563B8">
        <w:rPr>
          <w:rFonts w:ascii="Times New Roman" w:hAnsi="Times New Roman" w:cs="Times New Roman"/>
          <w:u w:val="single"/>
        </w:rPr>
        <w:t xml:space="preserve"> have been </w:t>
      </w:r>
      <w:r w:rsidRPr="00E563B8">
        <w:rPr>
          <w:rStyle w:val="Emphasis"/>
          <w:rFonts w:ascii="Times New Roman" w:hAnsi="Times New Roman" w:cs="Times New Roman"/>
        </w:rPr>
        <w:t>blaming</w:t>
      </w:r>
      <w:r w:rsidRPr="00E563B8">
        <w:rPr>
          <w:rFonts w:ascii="Times New Roman" w:hAnsi="Times New Roman" w:cs="Times New Roman"/>
          <w:u w:val="single"/>
        </w:rPr>
        <w:t xml:space="preserve"> such </w:t>
      </w:r>
      <w:r w:rsidRPr="00E563B8">
        <w:rPr>
          <w:rStyle w:val="Emphasis"/>
          <w:rFonts w:ascii="Times New Roman" w:hAnsi="Times New Roman" w:cs="Times New Roman"/>
        </w:rPr>
        <w:t>misfortunes</w:t>
      </w:r>
      <w:r w:rsidRPr="00E563B8">
        <w:rPr>
          <w:rFonts w:ascii="Times New Roman" w:hAnsi="Times New Roman" w:cs="Times New Roman"/>
          <w:u w:val="single"/>
        </w:rPr>
        <w:t xml:space="preserve"> on </w:t>
      </w:r>
      <w:r w:rsidRPr="00E563B8">
        <w:rPr>
          <w:rStyle w:val="Emphasis"/>
          <w:rFonts w:ascii="Times New Roman" w:hAnsi="Times New Roman" w:cs="Times New Roman"/>
        </w:rPr>
        <w:t>outsiders</w:t>
      </w:r>
      <w:r w:rsidRPr="00E563B8">
        <w:rPr>
          <w:rFonts w:ascii="Times New Roman" w:hAnsi="Times New Roman" w:cs="Times New Roman"/>
          <w:sz w:val="16"/>
        </w:rPr>
        <w:t xml:space="preserve">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 Insecurity, populism, conflict Thomas Piketty has argued that a </w:t>
      </w:r>
      <w:r w:rsidRPr="00E563B8">
        <w:rPr>
          <w:rStyle w:val="Emphasis"/>
          <w:rFonts w:ascii="Times New Roman" w:hAnsi="Times New Roman" w:cs="Times New Roman"/>
        </w:rPr>
        <w:t>sudden increase</w:t>
      </w:r>
      <w:r w:rsidRPr="00E563B8">
        <w:rPr>
          <w:rFonts w:ascii="Times New Roman" w:hAnsi="Times New Roman" w:cs="Times New Roman"/>
          <w:u w:val="single"/>
        </w:rPr>
        <w:t xml:space="preserve"> in income </w:t>
      </w:r>
      <w:r w:rsidRPr="00E563B8">
        <w:rPr>
          <w:rStyle w:val="Emphasis"/>
          <w:rFonts w:ascii="Times New Roman" w:hAnsi="Times New Roman" w:cs="Times New Roman"/>
        </w:rPr>
        <w:t>inequality</w:t>
      </w:r>
      <w:r w:rsidRPr="00E563B8">
        <w:rPr>
          <w:rFonts w:ascii="Times New Roman" w:hAnsi="Times New Roman" w:cs="Times New Roman"/>
          <w:u w:val="single"/>
        </w:rPr>
        <w:t xml:space="preserve"> is often followed by a </w:t>
      </w:r>
      <w:r w:rsidRPr="00E563B8">
        <w:rPr>
          <w:rStyle w:val="Emphasis"/>
          <w:rFonts w:ascii="Times New Roman" w:hAnsi="Times New Roman" w:cs="Times New Roman"/>
        </w:rPr>
        <w:t>great crisis</w:t>
      </w:r>
      <w:r w:rsidRPr="00E563B8">
        <w:rPr>
          <w:rFonts w:ascii="Times New Roman" w:hAnsi="Times New Roman" w:cs="Times New Roman"/>
          <w:sz w:val="16"/>
        </w:rPr>
        <w:t xml:space="preserve">.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w:t>
      </w:r>
      <w:r w:rsidRPr="00E563B8">
        <w:rPr>
          <w:rStyle w:val="Emphasis"/>
          <w:rFonts w:ascii="Times New Roman" w:hAnsi="Times New Roman" w:cs="Times New Roman"/>
          <w:highlight w:val="cyan"/>
        </w:rPr>
        <w:t>such developments could inadvertently catalyse future crises and conflicts.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protracted economic distress, economic conflicts or </w:t>
      </w:r>
      <w:r w:rsidRPr="00E563B8">
        <w:rPr>
          <w:rStyle w:val="Emphasis"/>
          <w:rFonts w:ascii="Times New Roman" w:hAnsi="Times New Roman" w:cs="Times New Roman"/>
          <w:highlight w:val="cyan"/>
        </w:rPr>
        <w:t>another financial crisis could lead to military confrontation</w:t>
      </w:r>
      <w:r w:rsidRPr="00E563B8">
        <w:rPr>
          <w:rFonts w:ascii="Times New Roman" w:hAnsi="Times New Roman" w:cs="Times New Roman"/>
          <w:sz w:val="16"/>
        </w:rPr>
        <w:t xml:space="preserve"> by the protagonists, </w:t>
      </w:r>
      <w:r w:rsidRPr="00E563B8">
        <w:rPr>
          <w:rStyle w:val="Emphasis"/>
          <w:rFonts w:ascii="Times New Roman" w:hAnsi="Times New Roman" w:cs="Times New Roman"/>
          <w:highlight w:val="cyan"/>
        </w:rPr>
        <w:t>even if unintended</w:t>
      </w:r>
      <w:r w:rsidRPr="00E563B8">
        <w:rPr>
          <w:rFonts w:ascii="Times New Roman" w:hAnsi="Times New Roman" w:cs="Times New Roman"/>
          <w:sz w:val="16"/>
        </w:rPr>
        <w:t>. Less than a decade after the Great Depression started, the Second World War had begun as the Axis powers challenged the earlier entrenched colonial powers.</w:t>
      </w:r>
    </w:p>
    <w:p w14:paraId="497910C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E3F6A"/>
    <w:multiLevelType w:val="hybridMultilevel"/>
    <w:tmpl w:val="6786F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25B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25B5"/>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018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1BB71"/>
  <w15:chartTrackingRefBased/>
  <w15:docId w15:val="{FC3B508F-A30B-4F00-A27F-D5FC3CB47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0181"/>
    <w:rPr>
      <w:rFonts w:ascii="Calibri" w:hAnsi="Calibri"/>
    </w:rPr>
  </w:style>
  <w:style w:type="paragraph" w:styleId="Heading1">
    <w:name w:val="heading 1"/>
    <w:aliases w:val="Pocket"/>
    <w:basedOn w:val="Normal"/>
    <w:next w:val="Normal"/>
    <w:link w:val="Heading1Char"/>
    <w:qFormat/>
    <w:rsid w:val="002F25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25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2F25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2F25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25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25B5"/>
  </w:style>
  <w:style w:type="character" w:customStyle="1" w:styleId="Heading1Char">
    <w:name w:val="Heading 1 Char"/>
    <w:aliases w:val="Pocket Char"/>
    <w:basedOn w:val="DefaultParagraphFont"/>
    <w:link w:val="Heading1"/>
    <w:rsid w:val="002F25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25B5"/>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2F25B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2F25B5"/>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2F25B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25B5"/>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2F25B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2F25B5"/>
    <w:rPr>
      <w:color w:val="auto"/>
      <w:u w:val="none"/>
    </w:rPr>
  </w:style>
  <w:style w:type="character" w:styleId="FollowedHyperlink">
    <w:name w:val="FollowedHyperlink"/>
    <w:basedOn w:val="DefaultParagraphFont"/>
    <w:uiPriority w:val="99"/>
    <w:semiHidden/>
    <w:unhideWhenUsed/>
    <w:rsid w:val="002F25B5"/>
    <w:rPr>
      <w:color w:val="auto"/>
      <w:u w:val="none"/>
    </w:rPr>
  </w:style>
  <w:style w:type="paragraph" w:customStyle="1" w:styleId="textbold">
    <w:name w:val="text bold"/>
    <w:basedOn w:val="Normal"/>
    <w:link w:val="Emphasis"/>
    <w:uiPriority w:val="7"/>
    <w:qFormat/>
    <w:rsid w:val="00C20181"/>
    <w:pPr>
      <w:spacing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C2018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C20181"/>
    <w:pPr>
      <w:ind w:left="720"/>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s/vsNXv" TargetMode="External"/><Relationship Id="rId3" Type="http://schemas.openxmlformats.org/officeDocument/2006/relationships/styles" Target="styles.xml"/><Relationship Id="rId7" Type="http://schemas.openxmlformats.org/officeDocument/2006/relationships/hyperlink" Target="http://www.merriam-webster.com/dictionary/ough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oxforddictionaries.com/definition/ough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xinhuanet.com/english2010/" TargetMode="External"/><Relationship Id="rId4" Type="http://schemas.openxmlformats.org/officeDocument/2006/relationships/settings" Target="settings.xml"/><Relationship Id="rId9" Type="http://schemas.openxmlformats.org/officeDocument/2006/relationships/hyperlink" Target="https://www.wsj.com/articles/capital-spending-surge-further-lifts-economic-recovery-116247988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3944</Words>
  <Characters>22486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2021-09-25T17:50:00Z</dcterms:created>
  <dcterms:modified xsi:type="dcterms:W3CDTF">2021-09-25T17:50:00Z</dcterms:modified>
</cp:coreProperties>
</file>